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24EFA6" w14:textId="367C55DD" w:rsidR="00E42E4C" w:rsidRPr="0066684C" w:rsidRDefault="00FE2760" w:rsidP="00FE2760">
      <w:pPr>
        <w:pStyle w:val="Heading1"/>
        <w:rPr>
          <w:rFonts w:cs="Calibri"/>
        </w:rPr>
      </w:pPr>
      <w:r w:rsidRPr="0066684C">
        <w:rPr>
          <w:rFonts w:cs="Calibri"/>
        </w:rPr>
        <w:t>1NC</w:t>
      </w:r>
    </w:p>
    <w:p w14:paraId="6253C470" w14:textId="667D445E" w:rsidR="00750CCB" w:rsidRPr="00750CCB" w:rsidRDefault="00FE2760" w:rsidP="00C82AEA">
      <w:pPr>
        <w:pStyle w:val="Heading2"/>
      </w:pPr>
      <w:r w:rsidRPr="0066684C">
        <w:rPr>
          <w:rFonts w:cs="Calibri"/>
        </w:rPr>
        <w:t>Off</w:t>
      </w:r>
    </w:p>
    <w:p w14:paraId="61612091" w14:textId="3908AB4D" w:rsidR="00FE2760" w:rsidRPr="0066684C" w:rsidRDefault="00FE2760" w:rsidP="00FE2760">
      <w:pPr>
        <w:pStyle w:val="Heading3"/>
        <w:rPr>
          <w:rFonts w:cs="Calibri"/>
        </w:rPr>
      </w:pPr>
      <w:r w:rsidRPr="0066684C">
        <w:rPr>
          <w:rFonts w:cs="Calibri"/>
        </w:rPr>
        <w:t>1NC - CP</w:t>
      </w:r>
    </w:p>
    <w:p w14:paraId="467724E6" w14:textId="77777777" w:rsidR="00B443AB" w:rsidRPr="0066684C" w:rsidRDefault="00B443AB" w:rsidP="00B443AB">
      <w:pPr>
        <w:pStyle w:val="Heading4"/>
        <w:rPr>
          <w:rFonts w:cs="Calibri"/>
        </w:rPr>
      </w:pPr>
      <w:r w:rsidRPr="0066684C">
        <w:rPr>
          <w:rFonts w:cs="Calibri"/>
        </w:rPr>
        <w:t xml:space="preserve">CP Text: The People’s Republic of China should </w:t>
      </w:r>
    </w:p>
    <w:p w14:paraId="63CF76ED" w14:textId="77777777" w:rsidR="00B443AB" w:rsidRPr="0066684C" w:rsidRDefault="00B443AB" w:rsidP="00B443AB">
      <w:pPr>
        <w:pStyle w:val="Heading4"/>
        <w:numPr>
          <w:ilvl w:val="0"/>
          <w:numId w:val="13"/>
        </w:numPr>
        <w:tabs>
          <w:tab w:val="num" w:pos="360"/>
        </w:tabs>
        <w:ind w:left="0" w:firstLine="0"/>
        <w:rPr>
          <w:rFonts w:cs="Calibri"/>
        </w:rPr>
      </w:pPr>
      <w:r w:rsidRPr="0066684C">
        <w:rPr>
          <w:rFonts w:cs="Calibri"/>
        </w:rPr>
        <w:t>end all private appropriation of outer space except for Asteroid Mining.</w:t>
      </w:r>
    </w:p>
    <w:p w14:paraId="2912471A" w14:textId="77777777" w:rsidR="00B443AB" w:rsidRPr="0066684C" w:rsidRDefault="00B443AB" w:rsidP="00B443AB">
      <w:pPr>
        <w:pStyle w:val="Heading4"/>
        <w:numPr>
          <w:ilvl w:val="0"/>
          <w:numId w:val="13"/>
        </w:numPr>
        <w:tabs>
          <w:tab w:val="num" w:pos="360"/>
        </w:tabs>
        <w:ind w:left="0" w:firstLine="0"/>
        <w:rPr>
          <w:rFonts w:cs="Calibri"/>
        </w:rPr>
      </w:pPr>
      <w:r w:rsidRPr="0066684C">
        <w:rPr>
          <w:rFonts w:cs="Calibri"/>
        </w:rPr>
        <w:t>de-militarize its civilian, military, and commercial space industry.</w:t>
      </w:r>
    </w:p>
    <w:p w14:paraId="3D3E8497" w14:textId="77777777" w:rsidR="00B443AB" w:rsidRPr="0066684C" w:rsidRDefault="00B443AB" w:rsidP="00B443AB">
      <w:pPr>
        <w:pStyle w:val="Heading4"/>
        <w:numPr>
          <w:ilvl w:val="0"/>
          <w:numId w:val="13"/>
        </w:numPr>
        <w:tabs>
          <w:tab w:val="num" w:pos="360"/>
        </w:tabs>
        <w:ind w:left="0" w:firstLine="0"/>
        <w:rPr>
          <w:rFonts w:cs="Calibri"/>
        </w:rPr>
      </w:pPr>
      <w:r w:rsidRPr="0066684C">
        <w:rPr>
          <w:rFonts w:cs="Calibri"/>
        </w:rPr>
        <w:t xml:space="preserve">dismantle and remove ASAT weapons. </w:t>
      </w:r>
    </w:p>
    <w:p w14:paraId="22716E06" w14:textId="77777777" w:rsidR="00B443AB" w:rsidRPr="0066684C" w:rsidRDefault="00B443AB" w:rsidP="00B443AB">
      <w:pPr>
        <w:pStyle w:val="Heading4"/>
        <w:numPr>
          <w:ilvl w:val="0"/>
          <w:numId w:val="13"/>
        </w:numPr>
        <w:tabs>
          <w:tab w:val="num" w:pos="360"/>
        </w:tabs>
        <w:ind w:left="0" w:firstLine="0"/>
        <w:rPr>
          <w:rFonts w:cs="Calibri"/>
        </w:rPr>
      </w:pPr>
      <w:r w:rsidRPr="0066684C">
        <w:rPr>
          <w:rFonts w:cs="Calibri"/>
        </w:rPr>
        <w:t xml:space="preserve">dismantle the People’s Liberation Army. </w:t>
      </w:r>
    </w:p>
    <w:p w14:paraId="661F7DB8" w14:textId="77777777" w:rsidR="00B443AB" w:rsidRPr="0066684C" w:rsidRDefault="00B443AB" w:rsidP="00B443AB">
      <w:pPr>
        <w:pStyle w:val="Heading4"/>
        <w:numPr>
          <w:ilvl w:val="0"/>
          <w:numId w:val="13"/>
        </w:numPr>
        <w:tabs>
          <w:tab w:val="num" w:pos="360"/>
        </w:tabs>
        <w:ind w:left="0" w:firstLine="0"/>
        <w:rPr>
          <w:rFonts w:cs="Calibri"/>
        </w:rPr>
      </w:pPr>
      <w:r w:rsidRPr="0066684C">
        <w:rPr>
          <w:rFonts w:cs="Calibri"/>
        </w:rPr>
        <w:t xml:space="preserve">end China-Russian cooperation in Outer Space. </w:t>
      </w:r>
    </w:p>
    <w:p w14:paraId="4900C3EE" w14:textId="5716BC67" w:rsidR="00B443AB" w:rsidRPr="0066684C" w:rsidRDefault="00B443AB" w:rsidP="00FE2760">
      <w:pPr>
        <w:pStyle w:val="Heading4"/>
        <w:numPr>
          <w:ilvl w:val="0"/>
          <w:numId w:val="13"/>
        </w:numPr>
        <w:tabs>
          <w:tab w:val="num" w:pos="360"/>
        </w:tabs>
        <w:ind w:left="0" w:firstLine="0"/>
        <w:rPr>
          <w:rFonts w:cs="Calibri"/>
        </w:rPr>
      </w:pPr>
      <w:r w:rsidRPr="0066684C">
        <w:rPr>
          <w:rFonts w:cs="Calibri"/>
        </w:rPr>
        <w:t>b</w:t>
      </w:r>
      <w:r w:rsidR="00E94C8F" w:rsidRPr="0066684C">
        <w:rPr>
          <w:rFonts w:cs="Calibri"/>
        </w:rPr>
        <w:t>an c</w:t>
      </w:r>
      <w:r w:rsidR="00FE2760" w:rsidRPr="0066684C">
        <w:rPr>
          <w:rFonts w:cs="Calibri"/>
        </w:rPr>
        <w:t xml:space="preserve">ooperation attempts with Russia on military matters </w:t>
      </w:r>
    </w:p>
    <w:p w14:paraId="220803C1" w14:textId="649A8400" w:rsidR="00B443AB" w:rsidRPr="0066684C" w:rsidRDefault="00B443AB" w:rsidP="00B443AB">
      <w:pPr>
        <w:pStyle w:val="Heading4"/>
        <w:rPr>
          <w:rFonts w:cs="Calibri"/>
        </w:rPr>
      </w:pPr>
      <w:r w:rsidRPr="0066684C">
        <w:rPr>
          <w:rFonts w:cs="Calibri"/>
        </w:rPr>
        <w:t xml:space="preserve">The Counterplan solves the Case – </w:t>
      </w:r>
      <w:r w:rsidR="002240D5">
        <w:rPr>
          <w:rFonts w:cs="Calibri"/>
        </w:rPr>
        <w:t>gets rid of space militarization</w:t>
      </w:r>
      <w:r w:rsidRPr="0066684C">
        <w:rPr>
          <w:rFonts w:cs="Calibri"/>
        </w:rPr>
        <w:t xml:space="preserve"> </w:t>
      </w:r>
    </w:p>
    <w:p w14:paraId="0F1DD42B" w14:textId="77777777" w:rsidR="00B443AB" w:rsidRPr="0066684C" w:rsidRDefault="00B443AB" w:rsidP="00B443AB">
      <w:pPr>
        <w:pStyle w:val="Heading4"/>
        <w:rPr>
          <w:rFonts w:cs="Calibri"/>
        </w:rPr>
      </w:pPr>
    </w:p>
    <w:p w14:paraId="5F9D57B6" w14:textId="77777777" w:rsidR="0066684C" w:rsidRPr="0066684C" w:rsidRDefault="0066684C" w:rsidP="0066684C">
      <w:pPr>
        <w:pStyle w:val="Heading4"/>
        <w:rPr>
          <w:rFonts w:cs="Calibri"/>
        </w:rPr>
      </w:pPr>
      <w:r w:rsidRPr="0066684C">
        <w:rPr>
          <w:rFonts w:cs="Calibri"/>
        </w:rPr>
        <w:t xml:space="preserve">China’s Asteroid Mining efforts are </w:t>
      </w:r>
      <w:r w:rsidRPr="0066684C">
        <w:rPr>
          <w:rFonts w:cs="Calibri"/>
          <w:u w:val="single"/>
        </w:rPr>
        <w:t>light-years ahead</w:t>
      </w:r>
      <w:r w:rsidRPr="0066684C">
        <w:rPr>
          <w:rFonts w:cs="Calibri"/>
        </w:rPr>
        <w:t xml:space="preserve"> of </w:t>
      </w:r>
      <w:r w:rsidRPr="0066684C">
        <w:rPr>
          <w:rFonts w:cs="Calibri"/>
          <w:u w:val="single"/>
        </w:rPr>
        <w:t>everyone else</w:t>
      </w:r>
      <w:r w:rsidRPr="0066684C">
        <w:rPr>
          <w:rFonts w:cs="Calibri"/>
        </w:rPr>
        <w:t xml:space="preserve"> – now is key for Asteroid Mining. Successful Mining </w:t>
      </w:r>
      <w:r w:rsidRPr="0066684C">
        <w:rPr>
          <w:rFonts w:cs="Calibri"/>
          <w:u w:val="single"/>
        </w:rPr>
        <w:t>solves Warming</w:t>
      </w:r>
      <w:r w:rsidRPr="0066684C">
        <w:rPr>
          <w:rFonts w:cs="Calibri"/>
        </w:rPr>
        <w:t xml:space="preserve"> through Green Transition. </w:t>
      </w:r>
    </w:p>
    <w:p w14:paraId="323AC42C" w14:textId="77777777" w:rsidR="0066684C" w:rsidRPr="0066684C" w:rsidRDefault="0066684C" w:rsidP="0066684C">
      <w:pPr>
        <w:rPr>
          <w:rFonts w:cs="Calibri"/>
        </w:rPr>
      </w:pPr>
      <w:r w:rsidRPr="0066684C">
        <w:rPr>
          <w:rStyle w:val="Style13ptBold"/>
          <w:rFonts w:cs="Calibri"/>
        </w:rPr>
        <w:t>Cohen 21</w:t>
      </w:r>
      <w:r w:rsidRPr="0066684C">
        <w:rPr>
          <w:rFonts w:cs="Calibri"/>
        </w:rPr>
        <w:t xml:space="preserve"> Ariel Cohen 10-26-2021 "China’s Space Mining Industry Is Prepping For Launch – But What About The US?" </w:t>
      </w:r>
      <w:hyperlink r:id="rId9" w:history="1">
        <w:r w:rsidRPr="0066684C">
          <w:rPr>
            <w:rStyle w:val="Hyperlink"/>
            <w:rFonts w:cs="Calibri"/>
          </w:rPr>
          <w:t>https://www.forbes.com/sites/arielcohen/2021/10/26/chinas-space-mining-industry-is-prepping-for-launch--but-what-about-the-us/?sh=6b8bea862ae0</w:t>
        </w:r>
      </w:hyperlink>
      <w:r w:rsidRPr="0066684C">
        <w:rPr>
          <w:rFonts w:cs="Calibri"/>
        </w:rPr>
        <w:t xml:space="preserve"> (I am a Senior Fellow at the Atlantic Council and the Founding Principal of International Market Analysis, a Washington, D.C.-based global risk advisory boutique.)//Elmer</w:t>
      </w:r>
    </w:p>
    <w:p w14:paraId="1384AAC6" w14:textId="77777777" w:rsidR="0066684C" w:rsidRPr="0066684C" w:rsidRDefault="0066684C" w:rsidP="0066684C">
      <w:pPr>
        <w:rPr>
          <w:rFonts w:cs="Calibri"/>
          <w:sz w:val="16"/>
        </w:rPr>
      </w:pPr>
      <w:r w:rsidRPr="0066684C">
        <w:rPr>
          <w:rFonts w:cs="Calibri"/>
          <w:sz w:val="16"/>
        </w:rPr>
        <w:t xml:space="preserve">Exploration of space-based natural resources are on the Chinese policy makers’ mind. The question is, what Joe Biden thinks? In </w:t>
      </w:r>
      <w:r w:rsidRPr="0066684C">
        <w:rPr>
          <w:rStyle w:val="StyleUnderline"/>
          <w:rFonts w:cs="Calibri"/>
        </w:rPr>
        <w:t xml:space="preserve">April of this year, </w:t>
      </w:r>
      <w:r w:rsidRPr="0066684C">
        <w:rPr>
          <w:rStyle w:val="Emphasis"/>
          <w:rFonts w:cs="Calibri"/>
          <w:highlight w:val="green"/>
        </w:rPr>
        <w:t>China’s</w:t>
      </w:r>
      <w:r w:rsidRPr="0066684C">
        <w:rPr>
          <w:rStyle w:val="StyleUnderline"/>
          <w:rFonts w:cs="Calibri"/>
          <w:highlight w:val="green"/>
        </w:rPr>
        <w:t xml:space="preserve"> </w:t>
      </w:r>
      <w:r w:rsidRPr="0066684C">
        <w:rPr>
          <w:rStyle w:val="Emphasis"/>
          <w:rFonts w:cs="Calibri"/>
          <w:highlight w:val="green"/>
        </w:rPr>
        <w:t>Shenzen</w:t>
      </w:r>
      <w:r w:rsidRPr="0066684C">
        <w:rPr>
          <w:rStyle w:val="StyleUnderline"/>
          <w:rFonts w:cs="Calibri"/>
          <w:highlight w:val="green"/>
        </w:rPr>
        <w:t xml:space="preserve"> </w:t>
      </w:r>
      <w:r w:rsidRPr="0066684C">
        <w:rPr>
          <w:rStyle w:val="StyleUnderline"/>
          <w:rFonts w:cs="Calibri"/>
        </w:rPr>
        <w:t xml:space="preserve">Origin Space </w:t>
      </w:r>
      <w:r w:rsidRPr="0066684C">
        <w:rPr>
          <w:rStyle w:val="Emphasis"/>
          <w:rFonts w:cs="Calibri"/>
          <w:highlight w:val="green"/>
        </w:rPr>
        <w:t>Technology Co</w:t>
      </w:r>
      <w:r w:rsidRPr="0066684C">
        <w:rPr>
          <w:rStyle w:val="StyleUnderline"/>
          <w:rFonts w:cs="Calibri"/>
        </w:rPr>
        <w:t xml:space="preserve">. Ltd. </w:t>
      </w:r>
      <w:r w:rsidRPr="0066684C">
        <w:rPr>
          <w:rStyle w:val="Emphasis"/>
          <w:rFonts w:cs="Calibri"/>
          <w:highlight w:val="green"/>
        </w:rPr>
        <w:t>launched</w:t>
      </w:r>
      <w:r w:rsidRPr="0066684C">
        <w:rPr>
          <w:rStyle w:val="StyleUnderline"/>
          <w:rFonts w:cs="Calibri"/>
          <w:highlight w:val="green"/>
        </w:rPr>
        <w:t xml:space="preserve"> </w:t>
      </w:r>
      <w:r w:rsidRPr="0066684C">
        <w:rPr>
          <w:rStyle w:val="StyleUnderline"/>
          <w:rFonts w:cs="Calibri"/>
        </w:rPr>
        <w:t xml:space="preserve">the </w:t>
      </w:r>
      <w:r w:rsidRPr="0066684C">
        <w:rPr>
          <w:rStyle w:val="Emphasis"/>
          <w:rFonts w:cs="Calibri"/>
          <w:highlight w:val="green"/>
        </w:rPr>
        <w:t>NEO-1</w:t>
      </w:r>
      <w:r w:rsidRPr="0066684C">
        <w:rPr>
          <w:rStyle w:val="StyleUnderline"/>
          <w:rFonts w:cs="Calibri"/>
        </w:rPr>
        <w:t xml:space="preserve">, the </w:t>
      </w:r>
      <w:r w:rsidRPr="0066684C">
        <w:rPr>
          <w:rStyle w:val="Emphasis"/>
          <w:rFonts w:cs="Calibri"/>
          <w:highlight w:val="green"/>
        </w:rPr>
        <w:t>first commercial spacecraft</w:t>
      </w:r>
      <w:r w:rsidRPr="0066684C">
        <w:rPr>
          <w:rStyle w:val="StyleUnderline"/>
          <w:rFonts w:cs="Calibri"/>
          <w:highlight w:val="green"/>
        </w:rPr>
        <w:t xml:space="preserve"> </w:t>
      </w:r>
      <w:r w:rsidRPr="0066684C">
        <w:rPr>
          <w:rStyle w:val="Emphasis"/>
          <w:rFonts w:cs="Calibri"/>
          <w:highlight w:val="green"/>
          <w:bdr w:val="single" w:sz="18" w:space="0" w:color="auto"/>
        </w:rPr>
        <w:t>dedicated to the mining of space resources</w:t>
      </w:r>
      <w:r w:rsidRPr="0066684C">
        <w:rPr>
          <w:rStyle w:val="StyleUnderline"/>
          <w:rFonts w:cs="Calibri"/>
          <w:highlight w:val="green"/>
        </w:rPr>
        <w:t xml:space="preserve"> </w:t>
      </w:r>
      <w:r w:rsidRPr="0066684C">
        <w:rPr>
          <w:rStyle w:val="StyleUnderline"/>
          <w:rFonts w:cs="Calibri"/>
        </w:rPr>
        <w:t>– from asteroids to the lunar surface</w:t>
      </w:r>
      <w:r w:rsidRPr="0066684C">
        <w:rPr>
          <w:rFonts w:cs="Calibri"/>
          <w:sz w:val="16"/>
        </w:rPr>
        <w:t xml:space="preserve">. </w:t>
      </w:r>
      <w:r w:rsidRPr="0066684C">
        <w:rPr>
          <w:rStyle w:val="Emphasis"/>
          <w:rFonts w:cs="Calibri"/>
          <w:highlight w:val="green"/>
        </w:rPr>
        <w:t>Falling costs of space launches and spacecraft technology</w:t>
      </w:r>
      <w:r w:rsidRPr="0066684C">
        <w:rPr>
          <w:rStyle w:val="StyleUnderline"/>
          <w:rFonts w:cs="Calibri"/>
          <w:highlight w:val="green"/>
        </w:rPr>
        <w:t xml:space="preserve"> </w:t>
      </w:r>
      <w:r w:rsidRPr="0066684C">
        <w:rPr>
          <w:rStyle w:val="StyleUnderline"/>
          <w:rFonts w:cs="Calibri"/>
        </w:rPr>
        <w:t xml:space="preserve">alongside existing infrastructure </w:t>
      </w:r>
      <w:r w:rsidRPr="0066684C">
        <w:rPr>
          <w:rStyle w:val="Emphasis"/>
          <w:rFonts w:cs="Calibri"/>
          <w:highlight w:val="green"/>
        </w:rPr>
        <w:t>provides</w:t>
      </w:r>
      <w:r w:rsidRPr="0066684C">
        <w:rPr>
          <w:rStyle w:val="StyleUnderline"/>
          <w:rFonts w:cs="Calibri"/>
          <w:highlight w:val="green"/>
        </w:rPr>
        <w:t xml:space="preserve"> </w:t>
      </w:r>
      <w:r w:rsidRPr="0066684C">
        <w:rPr>
          <w:rStyle w:val="StyleUnderline"/>
          <w:rFonts w:cs="Calibri"/>
        </w:rPr>
        <w:t xml:space="preserve">a </w:t>
      </w:r>
      <w:r w:rsidRPr="0066684C">
        <w:rPr>
          <w:rStyle w:val="Emphasis"/>
          <w:rFonts w:cs="Calibri"/>
          <w:highlight w:val="green"/>
          <w:bdr w:val="single" w:sz="18" w:space="0" w:color="auto"/>
        </w:rPr>
        <w:t>unique opportunity to explore extraterrestrial resource extraction</w:t>
      </w:r>
      <w:r w:rsidRPr="0066684C">
        <w:rPr>
          <w:rFonts w:cs="Calibri"/>
          <w:sz w:val="16"/>
        </w:rPr>
        <w:t xml:space="preserve">. </w:t>
      </w:r>
      <w:r w:rsidRPr="0066684C">
        <w:rPr>
          <w:rStyle w:val="StyleUnderline"/>
          <w:rFonts w:cs="Calibri"/>
        </w:rPr>
        <w:t>Current technologies are equipped to analyze and categorize asteroids within our solar system with a limited degree of certainty.</w:t>
      </w:r>
      <w:r w:rsidRPr="0066684C">
        <w:rPr>
          <w:rFonts w:cs="Calibri"/>
          <w:sz w:val="16"/>
        </w:rPr>
        <w:t xml:space="preserve"> One of the accompanying payloads to the NEO-1 was the </w:t>
      </w:r>
      <w:r w:rsidRPr="0066684C">
        <w:rPr>
          <w:rStyle w:val="StyleUnderline"/>
          <w:rFonts w:cs="Calibri"/>
        </w:rPr>
        <w:t>Yuanwang-1, or “little hubble” satellite, which searches the stars for possible asteroid mining targets.</w:t>
      </w:r>
      <w:r w:rsidRPr="0066684C">
        <w:rPr>
          <w:rFonts w:cs="Calibri"/>
          <w:sz w:val="16"/>
        </w:rPr>
        <w:t xml:space="preserve"> </w:t>
      </w:r>
      <w:r w:rsidRPr="0066684C">
        <w:rPr>
          <w:rStyle w:val="StyleUnderline"/>
          <w:rFonts w:cs="Calibri"/>
        </w:rPr>
        <w:t xml:space="preserve">The NEO-1 launch marks </w:t>
      </w:r>
      <w:r w:rsidRPr="0066684C">
        <w:rPr>
          <w:rStyle w:val="Emphasis"/>
          <w:rFonts w:cs="Calibri"/>
        </w:rPr>
        <w:t>another milestone in private satellite development</w:t>
      </w:r>
      <w:r w:rsidRPr="0066684C">
        <w:rPr>
          <w:rStyle w:val="StyleUnderline"/>
          <w:rFonts w:cs="Calibri"/>
        </w:rPr>
        <w:t>, adding a new player to space based companies which include Japan’s Astroscale</w:t>
      </w:r>
      <w:r w:rsidRPr="0066684C">
        <w:rPr>
          <w:rFonts w:cs="Calibri"/>
          <w:sz w:val="16"/>
        </w:rPr>
        <w:t xml:space="preserve">. Private asteroid identification via the Sentinel Space Telescope was supported by NASA until 2015. </w:t>
      </w:r>
      <w:r w:rsidRPr="0066684C">
        <w:rPr>
          <w:rStyle w:val="StyleUnderline"/>
          <w:rFonts w:cs="Calibri"/>
        </w:rPr>
        <w:t xml:space="preserve">As </w:t>
      </w:r>
      <w:r w:rsidRPr="0066684C">
        <w:rPr>
          <w:rStyle w:val="Emphasis"/>
          <w:rFonts w:cs="Calibri"/>
          <w:highlight w:val="green"/>
        </w:rPr>
        <w:t>private investment</w:t>
      </w:r>
      <w:r w:rsidRPr="0066684C">
        <w:rPr>
          <w:rStyle w:val="StyleUnderline"/>
          <w:rFonts w:cs="Calibri"/>
          <w:highlight w:val="green"/>
        </w:rPr>
        <w:t xml:space="preserve"> </w:t>
      </w:r>
      <w:r w:rsidRPr="0066684C">
        <w:rPr>
          <w:rStyle w:val="StyleUnderline"/>
          <w:rFonts w:cs="Calibri"/>
        </w:rPr>
        <w:t xml:space="preserve">in space grows, the </w:t>
      </w:r>
      <w:r w:rsidRPr="0066684C">
        <w:rPr>
          <w:rStyle w:val="Emphasis"/>
          <w:rFonts w:cs="Calibri"/>
          <w:highlight w:val="green"/>
        </w:rPr>
        <w:t>end goal</w:t>
      </w:r>
      <w:r w:rsidRPr="0066684C">
        <w:rPr>
          <w:rStyle w:val="StyleUnderline"/>
          <w:rFonts w:cs="Calibri"/>
          <w:highlight w:val="green"/>
        </w:rPr>
        <w:t xml:space="preserve"> </w:t>
      </w:r>
      <w:r w:rsidRPr="0066684C">
        <w:rPr>
          <w:rStyle w:val="StyleUnderline"/>
          <w:rFonts w:cs="Calibri"/>
        </w:rPr>
        <w:t xml:space="preserve">is to be </w:t>
      </w:r>
      <w:r w:rsidRPr="0066684C">
        <w:rPr>
          <w:rStyle w:val="Emphasis"/>
          <w:rFonts w:cs="Calibri"/>
          <w:highlight w:val="green"/>
          <w:bdr w:val="single" w:sz="18" w:space="0" w:color="auto"/>
        </w:rPr>
        <w:t>capable of harvesting resources to bring to Earth</w:t>
      </w:r>
      <w:r w:rsidRPr="0066684C">
        <w:rPr>
          <w:rStyle w:val="StyleUnderline"/>
          <w:rFonts w:cs="Calibri"/>
        </w:rPr>
        <w:t>.</w:t>
      </w:r>
      <w:r w:rsidRPr="0066684C">
        <w:rPr>
          <w:rFonts w:cs="Calibri"/>
          <w:sz w:val="16"/>
        </w:rPr>
        <w:t xml:space="preserve"> “Through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 </w:t>
      </w:r>
      <w:r w:rsidRPr="0066684C">
        <w:rPr>
          <w:rStyle w:val="StyleUnderline"/>
          <w:rFonts w:cs="Calibri"/>
        </w:rPr>
        <w:t xml:space="preserve">The </w:t>
      </w:r>
      <w:r w:rsidRPr="0066684C">
        <w:rPr>
          <w:rStyle w:val="Emphasis"/>
          <w:rFonts w:cs="Calibri"/>
          <w:highlight w:val="green"/>
        </w:rPr>
        <w:t>April launch demonstrates</w:t>
      </w:r>
      <w:r w:rsidRPr="0066684C">
        <w:rPr>
          <w:rStyle w:val="StyleUnderline"/>
          <w:rFonts w:cs="Calibri"/>
          <w:highlight w:val="green"/>
        </w:rPr>
        <w:t xml:space="preserve"> </w:t>
      </w:r>
      <w:r w:rsidRPr="0066684C">
        <w:rPr>
          <w:rStyle w:val="StyleUnderline"/>
          <w:rFonts w:cs="Calibri"/>
        </w:rPr>
        <w:t xml:space="preserve">that </w:t>
      </w:r>
      <w:r w:rsidRPr="0066684C">
        <w:rPr>
          <w:rStyle w:val="Emphasis"/>
          <w:rFonts w:cs="Calibri"/>
          <w:highlight w:val="green"/>
          <w:bdr w:val="single" w:sz="18" w:space="0" w:color="auto"/>
        </w:rPr>
        <w:t>China is already succeeding while the West is spinning its wheels.</w:t>
      </w:r>
      <w:r w:rsidRPr="0066684C">
        <w:rPr>
          <w:rFonts w:cs="Calibri"/>
          <w:sz w:val="16"/>
        </w:rPr>
        <w:t xml:space="preserve"> T</w:t>
      </w:r>
      <w:r w:rsidRPr="0066684C">
        <w:rPr>
          <w:rStyle w:val="StyleUnderline"/>
          <w:rFonts w:cs="Calibri"/>
        </w:rPr>
        <w:t xml:space="preserve">he </w:t>
      </w:r>
      <w:r w:rsidRPr="0066684C">
        <w:rPr>
          <w:rStyle w:val="Emphasis"/>
          <w:rFonts w:cs="Calibri"/>
          <w:highlight w:val="green"/>
        </w:rPr>
        <w:t>much touted</w:t>
      </w:r>
      <w:r w:rsidRPr="0066684C">
        <w:rPr>
          <w:rStyle w:val="StyleUnderline"/>
          <w:rFonts w:cs="Calibri"/>
          <w:highlight w:val="green"/>
        </w:rPr>
        <w:t xml:space="preserve"> </w:t>
      </w:r>
      <w:r w:rsidRPr="0066684C">
        <w:rPr>
          <w:rStyle w:val="StyleUnderline"/>
          <w:rFonts w:cs="Calibri"/>
        </w:rPr>
        <w:t>Planetary Resources and Deep Space Industries (</w:t>
      </w:r>
      <w:r w:rsidRPr="0066684C">
        <w:rPr>
          <w:rStyle w:val="Emphasis"/>
          <w:rFonts w:cs="Calibri"/>
          <w:highlight w:val="green"/>
        </w:rPr>
        <w:t>DSI</w:t>
      </w:r>
      <w:r w:rsidRPr="0066684C">
        <w:rPr>
          <w:rStyle w:val="StyleUnderline"/>
          <w:rFonts w:cs="Calibri"/>
        </w:rPr>
        <w:t xml:space="preserve">) DSI -1% were </w:t>
      </w:r>
      <w:r w:rsidRPr="0066684C">
        <w:rPr>
          <w:rStyle w:val="Emphasis"/>
          <w:rFonts w:cs="Calibri"/>
          <w:highlight w:val="green"/>
        </w:rPr>
        <w:t>supposed to be</w:t>
      </w:r>
      <w:r w:rsidRPr="0066684C">
        <w:rPr>
          <w:rStyle w:val="StyleUnderline"/>
          <w:rFonts w:cs="Calibri"/>
          <w:highlight w:val="green"/>
        </w:rPr>
        <w:t xml:space="preserve"> </w:t>
      </w:r>
      <w:r w:rsidRPr="0066684C">
        <w:rPr>
          <w:rStyle w:val="StyleUnderline"/>
          <w:rFonts w:cs="Calibri"/>
        </w:rPr>
        <w:t xml:space="preserve">the </w:t>
      </w:r>
      <w:r w:rsidRPr="0066684C">
        <w:rPr>
          <w:rStyle w:val="Emphasis"/>
          <w:rFonts w:cs="Calibri"/>
          <w:highlight w:val="green"/>
        </w:rPr>
        <w:t>vanguard</w:t>
      </w:r>
      <w:r w:rsidRPr="0066684C">
        <w:rPr>
          <w:rStyle w:val="StyleUnderline"/>
          <w:rFonts w:cs="Calibri"/>
          <w:highlight w:val="green"/>
        </w:rPr>
        <w:t xml:space="preserve"> </w:t>
      </w:r>
      <w:r w:rsidRPr="0066684C">
        <w:rPr>
          <w:rStyle w:val="StyleUnderline"/>
          <w:rFonts w:cs="Calibri"/>
        </w:rPr>
        <w:t xml:space="preserve">of extra-terrestrial resource acquisition with major backers including Google’s GOOG -1.4% Larry Page. But both have since been </w:t>
      </w:r>
      <w:r w:rsidRPr="0066684C">
        <w:rPr>
          <w:rStyle w:val="Emphasis"/>
          <w:rFonts w:cs="Calibri"/>
          <w:highlight w:val="green"/>
        </w:rPr>
        <w:t>acquired</w:t>
      </w:r>
      <w:r w:rsidRPr="0066684C">
        <w:rPr>
          <w:rStyle w:val="StyleUnderline"/>
          <w:rFonts w:cs="Calibri"/>
        </w:rPr>
        <w:t xml:space="preserve">, the former by block chain company ConsenSys and the latter by Bradford Space, </w:t>
      </w:r>
      <w:r w:rsidRPr="0066684C">
        <w:rPr>
          <w:rStyle w:val="Emphasis"/>
          <w:rFonts w:cs="Calibri"/>
          <w:highlight w:val="green"/>
          <w:bdr w:val="single" w:sz="18" w:space="0" w:color="auto"/>
        </w:rPr>
        <w:t>neither of which are prioritizing asteroid mining.</w:t>
      </w:r>
      <w:r w:rsidRPr="0066684C">
        <w:rPr>
          <w:rFonts w:cs="Calibri"/>
          <w:sz w:val="16"/>
          <w:highlight w:val="green"/>
        </w:rPr>
        <w:t xml:space="preserve"> </w:t>
      </w:r>
      <w:r w:rsidRPr="0066684C">
        <w:rPr>
          <w:rStyle w:val="StyleUnderline"/>
          <w:rFonts w:cs="Calibri"/>
        </w:rPr>
        <w:t xml:space="preserve">This is too bad, given that that </w:t>
      </w:r>
      <w:r w:rsidRPr="0066684C">
        <w:rPr>
          <w:rStyle w:val="Emphasis"/>
          <w:rFonts w:cs="Calibri"/>
          <w:highlight w:val="green"/>
        </w:rPr>
        <w:t>supply chain crunches</w:t>
      </w:r>
      <w:r w:rsidRPr="0066684C">
        <w:rPr>
          <w:rStyle w:val="StyleUnderline"/>
          <w:rFonts w:cs="Calibri"/>
          <w:highlight w:val="green"/>
        </w:rPr>
        <w:t xml:space="preserve"> </w:t>
      </w:r>
      <w:r w:rsidRPr="0066684C">
        <w:rPr>
          <w:rStyle w:val="StyleUnderline"/>
          <w:rFonts w:cs="Calibri"/>
        </w:rPr>
        <w:t xml:space="preserve">here </w:t>
      </w:r>
      <w:r w:rsidRPr="0066684C">
        <w:rPr>
          <w:rStyle w:val="Emphasis"/>
          <w:rFonts w:cs="Calibri"/>
          <w:highlight w:val="green"/>
        </w:rPr>
        <w:t>on Earth</w:t>
      </w:r>
      <w:r w:rsidRPr="0066684C">
        <w:rPr>
          <w:rStyle w:val="StyleUnderline"/>
          <w:rFonts w:cs="Calibri"/>
        </w:rPr>
        <w:t xml:space="preserve"> – </w:t>
      </w:r>
      <w:r w:rsidRPr="0066684C">
        <w:rPr>
          <w:rStyle w:val="Emphasis"/>
          <w:rFonts w:cs="Calibri"/>
          <w:highlight w:val="green"/>
        </w:rPr>
        <w:t>coupled with the global green energy transition</w:t>
      </w:r>
      <w:r w:rsidRPr="0066684C">
        <w:rPr>
          <w:rStyle w:val="StyleUnderline"/>
          <w:rFonts w:cs="Calibri"/>
          <w:highlight w:val="green"/>
        </w:rPr>
        <w:t xml:space="preserve"> </w:t>
      </w:r>
      <w:r w:rsidRPr="0066684C">
        <w:rPr>
          <w:rStyle w:val="StyleUnderline"/>
          <w:rFonts w:cs="Calibri"/>
        </w:rPr>
        <w:t xml:space="preserve">– </w:t>
      </w:r>
      <w:r w:rsidRPr="0066684C">
        <w:rPr>
          <w:rStyle w:val="Emphasis"/>
          <w:rFonts w:cs="Calibri"/>
          <w:highlight w:val="green"/>
        </w:rPr>
        <w:t xml:space="preserve">are spiking demand for strategic minerals that are </w:t>
      </w:r>
      <w:r w:rsidRPr="0066684C">
        <w:rPr>
          <w:rStyle w:val="Emphasis"/>
          <w:rFonts w:cs="Calibri"/>
          <w:highlight w:val="green"/>
          <w:bdr w:val="single" w:sz="18" w:space="0" w:color="auto"/>
        </w:rPr>
        <w:t>increasingly hard to come by on our environmentally stressed planet</w:t>
      </w:r>
      <w:r w:rsidRPr="0066684C">
        <w:rPr>
          <w:rFonts w:cs="Calibri"/>
          <w:sz w:val="16"/>
        </w:rPr>
        <w:t xml:space="preserve">. And here China currently holds a monopoly on rare earth element (REE) extraction and processing to the tune of 90%. REE’s 17 minerals essential for modern computing and manufacturing technologies for everything from solar panels to semi-conductors. Resource-hungry China also has major involvement in global critical mineral supply chains, which include cobalt, tungsten, and lithium. As I’ve written before, the Chinese hold of upstream and downstream markets is staggering. Possessing 30% of the global mined ore, 80% of the global processing facilities, and an ever increasing list of high dollar investments around the world, China boasts over $36 billion invested in mining projects in Africa alone. </w:t>
      </w:r>
      <w:r w:rsidRPr="0066684C">
        <w:rPr>
          <w:rStyle w:val="StyleUnderline"/>
          <w:rFonts w:cs="Calibri"/>
        </w:rPr>
        <w:t>Beijing’s space program clearly indicates that the Chinese would also like to tighten their grip on space-based resources as well. According to research, it is estimated that a small asteroid roughly 200 meters in length that is rich in platinum could be worth up to $300 million. Merrill Lynch predicts the space industry — including extraterrestrial mining industry – to value $2.7 trillion in the next three decades. REEs are fairly common in the solar system</w:t>
      </w:r>
      <w:r w:rsidRPr="0066684C">
        <w:rPr>
          <w:rFonts w:cs="Calibri"/>
          <w:sz w:val="16"/>
        </w:rPr>
        <w:t>, but to what degree remains unknown. The most sought after are M-type asteroids which are mostly metal and hundreds of cubic meters. While these are not the most common, the 27,115 Near Earth asteroids are bound to contain a few. This – and military applications – are no doubt a driving factor of China’s ever increasing space ambitions.</w:t>
      </w:r>
    </w:p>
    <w:p w14:paraId="639818C9" w14:textId="77777777" w:rsidR="0066684C" w:rsidRPr="0066684C" w:rsidRDefault="0066684C" w:rsidP="0066684C">
      <w:pPr>
        <w:pStyle w:val="Heading4"/>
        <w:rPr>
          <w:rFonts w:cs="Calibri"/>
        </w:rPr>
      </w:pPr>
      <w:r w:rsidRPr="0066684C">
        <w:rPr>
          <w:rFonts w:cs="Calibri"/>
        </w:rPr>
        <w:t>Warming causes Extinction</w:t>
      </w:r>
    </w:p>
    <w:p w14:paraId="5CFBD353" w14:textId="77777777" w:rsidR="0066684C" w:rsidRPr="0066684C" w:rsidRDefault="0066684C" w:rsidP="0066684C">
      <w:pPr>
        <w:rPr>
          <w:rFonts w:cs="Calibri"/>
        </w:rPr>
      </w:pPr>
      <w:r w:rsidRPr="0066684C">
        <w:rPr>
          <w:rStyle w:val="Style13ptBold"/>
          <w:rFonts w:cs="Calibri"/>
        </w:rPr>
        <w:t>Kareiva 18</w:t>
      </w:r>
      <w:r w:rsidRPr="0066684C">
        <w:rPr>
          <w:rFonts w:cs="Calibri"/>
        </w:rPr>
        <w:t xml:space="preserve">, Peter, and Valerie Carranza. "Existential risk due to ecosystem collapse: Nature strikes back." Futures 102 (2018): 39-50. (Ph.D. in ecology and applied mathematics from Cornell University, director of the Institute of the Environment and Sustainability at UCLA, Pritzker Distinguished Professor in Environment &amp; Sustainability at UCLA)//Re-cut by Elmer </w:t>
      </w:r>
    </w:p>
    <w:p w14:paraId="43E6FE1B" w14:textId="77777777" w:rsidR="0066684C" w:rsidRPr="0066684C" w:rsidRDefault="0066684C" w:rsidP="0066684C">
      <w:pPr>
        <w:rPr>
          <w:rFonts w:cs="Calibri"/>
          <w:u w:val="single"/>
        </w:rPr>
      </w:pPr>
      <w:r w:rsidRPr="0066684C">
        <w:rPr>
          <w:rFonts w:cs="Calibri"/>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66684C">
        <w:rPr>
          <w:rFonts w:cs="Calibri"/>
          <w:u w:val="single"/>
        </w:rPr>
        <w:t>However, the three remaining boundaries (</w:t>
      </w:r>
      <w:r w:rsidRPr="0066684C">
        <w:rPr>
          <w:rFonts w:cs="Calibri"/>
          <w:b/>
          <w:highlight w:val="green"/>
          <w:u w:val="single"/>
        </w:rPr>
        <w:t>climate</w:t>
      </w:r>
      <w:r w:rsidRPr="0066684C">
        <w:rPr>
          <w:rFonts w:cs="Calibri"/>
          <w:b/>
          <w:u w:val="single"/>
        </w:rPr>
        <w:t xml:space="preserve"> </w:t>
      </w:r>
      <w:r w:rsidRPr="0066684C">
        <w:rPr>
          <w:rFonts w:cs="Calibri"/>
          <w:b/>
          <w:highlight w:val="green"/>
          <w:u w:val="single"/>
        </w:rPr>
        <w:t>change</w:t>
      </w:r>
      <w:r w:rsidRPr="0066684C">
        <w:rPr>
          <w:rFonts w:cs="Calibri"/>
          <w:u w:val="single"/>
        </w:rPr>
        <w:t xml:space="preserve">, global </w:t>
      </w:r>
      <w:r w:rsidRPr="0066684C">
        <w:rPr>
          <w:rFonts w:cs="Calibri"/>
          <w:b/>
          <w:highlight w:val="green"/>
          <w:u w:val="single"/>
        </w:rPr>
        <w:t>freshwater</w:t>
      </w:r>
      <w:r w:rsidRPr="0066684C">
        <w:rPr>
          <w:rFonts w:cs="Calibri"/>
          <w:highlight w:val="green"/>
          <w:u w:val="single"/>
        </w:rPr>
        <w:t xml:space="preserve"> </w:t>
      </w:r>
      <w:r w:rsidRPr="0066684C">
        <w:rPr>
          <w:rFonts w:cs="Calibri"/>
          <w:u w:val="single"/>
        </w:rPr>
        <w:t xml:space="preserve">cycle, </w:t>
      </w:r>
      <w:r w:rsidRPr="0066684C">
        <w:rPr>
          <w:rFonts w:cs="Calibri"/>
          <w:b/>
          <w:highlight w:val="green"/>
          <w:u w:val="single"/>
        </w:rPr>
        <w:t>and</w:t>
      </w:r>
      <w:r w:rsidRPr="0066684C">
        <w:rPr>
          <w:rFonts w:cs="Calibri"/>
          <w:u w:val="single"/>
        </w:rPr>
        <w:t xml:space="preserve"> ocean </w:t>
      </w:r>
      <w:r w:rsidRPr="0066684C">
        <w:rPr>
          <w:rFonts w:cs="Calibri"/>
          <w:b/>
          <w:highlight w:val="green"/>
          <w:u w:val="single"/>
        </w:rPr>
        <w:t>acidification</w:t>
      </w:r>
      <w:r w:rsidRPr="0066684C">
        <w:rPr>
          <w:rFonts w:cs="Calibri"/>
          <w:u w:val="single"/>
        </w:rPr>
        <w:t xml:space="preserve">) do </w:t>
      </w:r>
      <w:r w:rsidRPr="0066684C">
        <w:rPr>
          <w:rFonts w:cs="Calibri"/>
          <w:b/>
          <w:highlight w:val="green"/>
          <w:u w:val="single"/>
          <w:bdr w:val="single" w:sz="18" w:space="0" w:color="auto"/>
        </w:rPr>
        <w:t>pose existential risks</w:t>
      </w:r>
      <w:r w:rsidRPr="0066684C">
        <w:rPr>
          <w:rFonts w:cs="Calibri"/>
          <w:u w:val="single"/>
        </w:rPr>
        <w:t xml:space="preserve">. </w:t>
      </w:r>
      <w:r w:rsidRPr="0066684C">
        <w:rPr>
          <w:rFonts w:cs="Calibri"/>
          <w:highlight w:val="green"/>
          <w:u w:val="single"/>
        </w:rPr>
        <w:t>This is</w:t>
      </w:r>
      <w:r w:rsidRPr="0066684C">
        <w:rPr>
          <w:rFonts w:cs="Calibri"/>
          <w:u w:val="single"/>
        </w:rPr>
        <w:t xml:space="preserve"> </w:t>
      </w:r>
      <w:r w:rsidRPr="0066684C">
        <w:rPr>
          <w:rFonts w:cs="Calibri"/>
          <w:b/>
          <w:highlight w:val="green"/>
          <w:u w:val="single"/>
        </w:rPr>
        <w:t>because of</w:t>
      </w:r>
      <w:r w:rsidRPr="0066684C">
        <w:rPr>
          <w:rFonts w:cs="Calibri"/>
          <w:u w:val="single"/>
        </w:rPr>
        <w:t xml:space="preserve"> intrinsic </w:t>
      </w:r>
      <w:r w:rsidRPr="0066684C">
        <w:rPr>
          <w:rFonts w:cs="Calibri"/>
          <w:b/>
          <w:highlight w:val="green"/>
          <w:u w:val="single"/>
        </w:rPr>
        <w:t>positive feedback loops</w:t>
      </w:r>
      <w:r w:rsidRPr="0066684C">
        <w:rPr>
          <w:rFonts w:cs="Calibri"/>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66684C">
        <w:rPr>
          <w:rFonts w:cs="Calibri"/>
          <w:b/>
          <w:highlight w:val="green"/>
          <w:u w:val="single"/>
        </w:rPr>
        <w:t>directly connected to</w:t>
      </w:r>
      <w:r w:rsidRPr="0066684C">
        <w:rPr>
          <w:rFonts w:cs="Calibri"/>
          <w:b/>
          <w:u w:val="single"/>
        </w:rPr>
        <w:t xml:space="preserve"> </w:t>
      </w:r>
      <w:r w:rsidRPr="0066684C">
        <w:rPr>
          <w:rFonts w:cs="Calibri"/>
          <w:u w:val="single"/>
        </w:rPr>
        <w:t xml:space="preserve">the provision of </w:t>
      </w:r>
      <w:r w:rsidRPr="0066684C">
        <w:rPr>
          <w:rFonts w:cs="Calibri"/>
          <w:b/>
          <w:highlight w:val="green"/>
          <w:u w:val="single"/>
        </w:rPr>
        <w:t>food and water</w:t>
      </w:r>
      <w:r w:rsidRPr="0066684C">
        <w:rPr>
          <w:rFonts w:cs="Calibri"/>
          <w:u w:val="single"/>
        </w:rPr>
        <w:t xml:space="preserve">, and </w:t>
      </w:r>
      <w:r w:rsidRPr="0066684C">
        <w:rPr>
          <w:rFonts w:cs="Calibri"/>
          <w:b/>
          <w:highlight w:val="green"/>
          <w:u w:val="single"/>
        </w:rPr>
        <w:t>shortages</w:t>
      </w:r>
      <w:r w:rsidRPr="0066684C">
        <w:rPr>
          <w:rFonts w:cs="Calibri"/>
          <w:u w:val="single"/>
        </w:rPr>
        <w:t xml:space="preserve"> of food and water can </w:t>
      </w:r>
      <w:r w:rsidRPr="0066684C">
        <w:rPr>
          <w:rFonts w:cs="Calibri"/>
          <w:b/>
          <w:highlight w:val="green"/>
          <w:u w:val="single"/>
        </w:rPr>
        <w:t>create conflict</w:t>
      </w:r>
      <w:r w:rsidRPr="0066684C">
        <w:rPr>
          <w:rFonts w:cs="Calibri"/>
          <w:u w:val="single"/>
        </w:rPr>
        <w:t xml:space="preserve"> and social unrest. </w:t>
      </w:r>
      <w:r w:rsidRPr="0066684C">
        <w:rPr>
          <w:rFonts w:cs="Calibri"/>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66684C">
        <w:rPr>
          <w:rFonts w:cs="Calibri"/>
          <w:u w:val="single"/>
        </w:rPr>
        <w:t>Climate change intersects with freshwater resources because it is expected to exacerbate drought and water scarcity, as well as flooding</w:t>
      </w:r>
      <w:r w:rsidRPr="0066684C">
        <w:rPr>
          <w:rFonts w:cs="Calibri"/>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66684C">
        <w:rPr>
          <w:rFonts w:cs="Calibri"/>
          <w:b/>
          <w:highlight w:val="green"/>
          <w:u w:val="single"/>
        </w:rPr>
        <w:t>Ample clean water</w:t>
      </w:r>
      <w:r w:rsidRPr="0066684C">
        <w:rPr>
          <w:rFonts w:cs="Calibri"/>
          <w:u w:val="single"/>
        </w:rPr>
        <w:t xml:space="preserve"> is not a luxury—it </w:t>
      </w:r>
      <w:r w:rsidRPr="0066684C">
        <w:rPr>
          <w:rFonts w:cs="Calibri"/>
          <w:b/>
          <w:highlight w:val="green"/>
          <w:u w:val="single"/>
        </w:rPr>
        <w:t>is essential for human survival</w:t>
      </w:r>
      <w:r w:rsidRPr="0066684C">
        <w:rPr>
          <w:rFonts w:cs="Calibri"/>
          <w:u w:val="single"/>
        </w:rPr>
        <w:t>. Consequently, cities, regions and nations that lack clean freshwater are vulnerable to social disruption and disease</w:t>
      </w:r>
      <w:r w:rsidRPr="0066684C">
        <w:rPr>
          <w:rFonts w:cs="Calibri"/>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66684C">
        <w:rPr>
          <w:rFonts w:cs="Calibri"/>
          <w:u w:val="single"/>
        </w:rPr>
        <w:t xml:space="preserve">The combination of positive feedback loops and societal inertia is fertile ground for global environmental catastrophes </w:t>
      </w:r>
      <w:r w:rsidRPr="0066684C">
        <w:rPr>
          <w:rFonts w:cs="Calibri"/>
          <w:b/>
          <w:highlight w:val="green"/>
          <w:u w:val="single"/>
        </w:rPr>
        <w:t>Humans</w:t>
      </w:r>
      <w:r w:rsidRPr="0066684C">
        <w:rPr>
          <w:rFonts w:cs="Calibri"/>
          <w:u w:val="single"/>
        </w:rPr>
        <w:t xml:space="preserve"> are remarkably ingenious, and </w:t>
      </w:r>
      <w:r w:rsidRPr="0066684C">
        <w:rPr>
          <w:rFonts w:cs="Calibri"/>
          <w:b/>
          <w:highlight w:val="green"/>
          <w:u w:val="single"/>
        </w:rPr>
        <w:t>have adapted</w:t>
      </w:r>
      <w:r w:rsidRPr="0066684C">
        <w:rPr>
          <w:rFonts w:cs="Calibri"/>
          <w:u w:val="single"/>
        </w:rPr>
        <w:t xml:space="preserve"> to crises </w:t>
      </w:r>
      <w:r w:rsidRPr="0066684C">
        <w:rPr>
          <w:rFonts w:cs="Calibri"/>
          <w:b/>
          <w:highlight w:val="green"/>
          <w:u w:val="single"/>
        </w:rPr>
        <w:t>throughout</w:t>
      </w:r>
      <w:r w:rsidRPr="0066684C">
        <w:rPr>
          <w:rFonts w:cs="Calibri"/>
          <w:highlight w:val="green"/>
          <w:u w:val="single"/>
        </w:rPr>
        <w:t xml:space="preserve"> </w:t>
      </w:r>
      <w:r w:rsidRPr="0066684C">
        <w:rPr>
          <w:rFonts w:cs="Calibri"/>
          <w:u w:val="single"/>
        </w:rPr>
        <w:t xml:space="preserve">their </w:t>
      </w:r>
      <w:r w:rsidRPr="0066684C">
        <w:rPr>
          <w:rFonts w:cs="Calibri"/>
          <w:b/>
          <w:highlight w:val="green"/>
          <w:u w:val="single"/>
        </w:rPr>
        <w:t>history</w:t>
      </w:r>
      <w:r w:rsidRPr="0066684C">
        <w:rPr>
          <w:rFonts w:cs="Calibri"/>
          <w:u w:val="single"/>
        </w:rPr>
        <w:t xml:space="preserve">. Our doom has been repeatedly predicted, only to be averted by innovation (Ridley, 2011). </w:t>
      </w:r>
      <w:r w:rsidRPr="0066684C">
        <w:rPr>
          <w:rFonts w:cs="Calibri"/>
          <w:b/>
          <w:highlight w:val="green"/>
          <w:u w:val="single"/>
        </w:rPr>
        <w:t>However</w:t>
      </w:r>
      <w:r w:rsidRPr="0066684C">
        <w:rPr>
          <w:rFonts w:cs="Calibri"/>
          <w:u w:val="single"/>
        </w:rPr>
        <w:t xml:space="preserve">, the many </w:t>
      </w:r>
      <w:r w:rsidRPr="0066684C">
        <w:rPr>
          <w:rFonts w:cs="Calibri"/>
          <w:b/>
          <w:highlight w:val="green"/>
          <w:u w:val="single"/>
        </w:rPr>
        <w:t>stories</w:t>
      </w:r>
      <w:r w:rsidRPr="0066684C">
        <w:rPr>
          <w:rFonts w:cs="Calibri"/>
          <w:highlight w:val="green"/>
          <w:u w:val="single"/>
        </w:rPr>
        <w:t xml:space="preserve"> </w:t>
      </w:r>
      <w:r w:rsidRPr="0066684C">
        <w:rPr>
          <w:rFonts w:cs="Calibri"/>
          <w:b/>
          <w:highlight w:val="green"/>
          <w:u w:val="single"/>
        </w:rPr>
        <w:t>of</w:t>
      </w:r>
      <w:r w:rsidRPr="0066684C">
        <w:rPr>
          <w:rFonts w:cs="Calibri"/>
          <w:u w:val="single"/>
        </w:rPr>
        <w:t xml:space="preserve"> human ingenuity </w:t>
      </w:r>
      <w:r w:rsidRPr="0066684C">
        <w:rPr>
          <w:rFonts w:cs="Calibri"/>
          <w:b/>
          <w:highlight w:val="green"/>
          <w:u w:val="single"/>
        </w:rPr>
        <w:t>successfully</w:t>
      </w:r>
      <w:r w:rsidRPr="0066684C">
        <w:rPr>
          <w:rFonts w:cs="Calibri"/>
          <w:highlight w:val="green"/>
          <w:u w:val="single"/>
        </w:rPr>
        <w:t xml:space="preserve"> </w:t>
      </w:r>
      <w:r w:rsidRPr="0066684C">
        <w:rPr>
          <w:rFonts w:cs="Calibri"/>
          <w:b/>
          <w:highlight w:val="green"/>
          <w:u w:val="single"/>
        </w:rPr>
        <w:t>addressing</w:t>
      </w:r>
      <w:r w:rsidRPr="0066684C">
        <w:rPr>
          <w:rFonts w:cs="Calibri"/>
          <w:highlight w:val="green"/>
          <w:u w:val="single"/>
        </w:rPr>
        <w:t xml:space="preserve"> </w:t>
      </w:r>
      <w:r w:rsidRPr="0066684C">
        <w:rPr>
          <w:rFonts w:cs="Calibri"/>
          <w:b/>
          <w:highlight w:val="green"/>
          <w:u w:val="single"/>
        </w:rPr>
        <w:t>existential risks</w:t>
      </w:r>
      <w:r w:rsidRPr="0066684C">
        <w:rPr>
          <w:rFonts w:cs="Calibri"/>
          <w:u w:val="single"/>
        </w:rPr>
        <w:t xml:space="preserve"> such as global famine or extreme air pollution </w:t>
      </w:r>
      <w:r w:rsidRPr="0066684C">
        <w:rPr>
          <w:rFonts w:cs="Calibri"/>
          <w:b/>
          <w:highlight w:val="green"/>
          <w:u w:val="single"/>
        </w:rPr>
        <w:t>represent</w:t>
      </w:r>
      <w:r w:rsidRPr="0066684C">
        <w:rPr>
          <w:rFonts w:cs="Calibri"/>
          <w:u w:val="single"/>
        </w:rPr>
        <w:t xml:space="preserve"> environmental </w:t>
      </w:r>
      <w:r w:rsidRPr="0066684C">
        <w:rPr>
          <w:rFonts w:cs="Calibri"/>
          <w:highlight w:val="green"/>
          <w:u w:val="single"/>
        </w:rPr>
        <w:t>c</w:t>
      </w:r>
      <w:r w:rsidRPr="0066684C">
        <w:rPr>
          <w:rFonts w:cs="Calibri"/>
          <w:b/>
          <w:highlight w:val="green"/>
          <w:u w:val="single"/>
        </w:rPr>
        <w:t>hallenges that are</w:t>
      </w:r>
      <w:r w:rsidRPr="0066684C">
        <w:rPr>
          <w:rFonts w:cs="Calibri"/>
          <w:highlight w:val="green"/>
          <w:u w:val="single"/>
        </w:rPr>
        <w:t xml:space="preserve"> </w:t>
      </w:r>
      <w:r w:rsidRPr="0066684C">
        <w:rPr>
          <w:rFonts w:cs="Calibri"/>
          <w:u w:val="single"/>
        </w:rPr>
        <w:t xml:space="preserve">largely </w:t>
      </w:r>
      <w:r w:rsidRPr="0066684C">
        <w:rPr>
          <w:rFonts w:cs="Calibri"/>
          <w:b/>
          <w:highlight w:val="green"/>
          <w:u w:val="single"/>
        </w:rPr>
        <w:t>linear</w:t>
      </w:r>
      <w:r w:rsidRPr="0066684C">
        <w:rPr>
          <w:rFonts w:cs="Calibri"/>
          <w:highlight w:val="green"/>
          <w:u w:val="single"/>
        </w:rPr>
        <w:t xml:space="preserve">, </w:t>
      </w:r>
      <w:r w:rsidRPr="0066684C">
        <w:rPr>
          <w:rFonts w:cs="Calibri"/>
          <w:u w:val="single"/>
        </w:rPr>
        <w:t xml:space="preserve">have immediate consequences, </w:t>
      </w:r>
      <w:r w:rsidRPr="0066684C">
        <w:rPr>
          <w:rFonts w:cs="Calibri"/>
          <w:b/>
          <w:highlight w:val="green"/>
          <w:u w:val="single"/>
        </w:rPr>
        <w:t>and operate without positive feedbacks</w:t>
      </w:r>
      <w:r w:rsidRPr="0066684C">
        <w:rPr>
          <w:rFonts w:cs="Calibri"/>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66684C">
        <w:rPr>
          <w:rFonts w:cs="Calibri"/>
          <w:sz w:val="16"/>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66684C">
        <w:rPr>
          <w:rFonts w:cs="Calibri"/>
          <w:u w:val="single"/>
        </w:rPr>
        <w:t xml:space="preserve">/). Secondly, unlike past environmental challenges, </w:t>
      </w:r>
      <w:r w:rsidRPr="0066684C">
        <w:rPr>
          <w:rFonts w:cs="Calibri"/>
          <w:b/>
          <w:bCs/>
          <w:u w:val="single"/>
        </w:rPr>
        <w:t>the Earth’s climate system is rife with positive feedback loops</w:t>
      </w:r>
      <w:r w:rsidRPr="0066684C">
        <w:rPr>
          <w:rFonts w:cs="Calibri"/>
          <w:u w:val="single"/>
        </w:rPr>
        <w:t xml:space="preserve">. In particular, as CO2 increases and the climate warms, that </w:t>
      </w:r>
      <w:r w:rsidRPr="0066684C">
        <w:rPr>
          <w:rFonts w:cs="Calibri"/>
          <w:b/>
          <w:bCs/>
          <w:u w:val="single"/>
        </w:rPr>
        <w:t>very warming can cause more CO2 release</w:t>
      </w:r>
      <w:r w:rsidRPr="0066684C">
        <w:rPr>
          <w:rFonts w:cs="Calibri"/>
          <w:u w:val="single"/>
        </w:rPr>
        <w:t xml:space="preserve"> which further increases global warming, and then more CO2, and so on.</w:t>
      </w:r>
      <w:r w:rsidRPr="0066684C">
        <w:rPr>
          <w:rFonts w:cs="Calibri"/>
          <w:sz w:val="16"/>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RPr="0066684C">
        <w:rPr>
          <w:rFonts w:cs="Calibri"/>
          <w:b/>
          <w:highlight w:val="green"/>
          <w:u w:val="single"/>
        </w:rPr>
        <w:t>forest fires will become more</w:t>
      </w:r>
      <w:r w:rsidRPr="0066684C">
        <w:rPr>
          <w:rFonts w:cs="Calibri"/>
          <w:b/>
          <w:u w:val="single"/>
        </w:rPr>
        <w:t xml:space="preserve"> </w:t>
      </w:r>
      <w:r w:rsidRPr="0066684C">
        <w:rPr>
          <w:rFonts w:cs="Calibri"/>
          <w:b/>
          <w:highlight w:val="green"/>
          <w:u w:val="single"/>
        </w:rPr>
        <w:t>frequent</w:t>
      </w:r>
      <w:r w:rsidRPr="0066684C">
        <w:rPr>
          <w:rFonts w:cs="Calibri"/>
          <w:sz w:val="16"/>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66684C">
        <w:rPr>
          <w:rFonts w:cs="Calibri"/>
          <w:u w:val="single"/>
        </w:rPr>
        <w:t xml:space="preserve">This </w:t>
      </w:r>
      <w:r w:rsidRPr="0066684C">
        <w:rPr>
          <w:rFonts w:cs="Calibri"/>
          <w:b/>
          <w:highlight w:val="green"/>
          <w:u w:val="single"/>
        </w:rPr>
        <w:t>catastrophic fire</w:t>
      </w:r>
      <w:r w:rsidRPr="0066684C">
        <w:rPr>
          <w:rFonts w:cs="Calibri"/>
          <w:u w:val="single"/>
        </w:rPr>
        <w:t xml:space="preserve"> embodies the sorts of positive feedbacks and interacting factors that </w:t>
      </w:r>
      <w:r w:rsidRPr="0066684C">
        <w:rPr>
          <w:rFonts w:cs="Calibri"/>
          <w:b/>
          <w:highlight w:val="green"/>
          <w:u w:val="single"/>
        </w:rPr>
        <w:t>could catch humanity off-guard and produce a</w:t>
      </w:r>
      <w:r w:rsidRPr="0066684C">
        <w:rPr>
          <w:rFonts w:cs="Calibri"/>
          <w:highlight w:val="green"/>
          <w:u w:val="single"/>
        </w:rPr>
        <w:t xml:space="preserve"> </w:t>
      </w:r>
      <w:r w:rsidRPr="0066684C">
        <w:rPr>
          <w:rFonts w:cs="Calibri"/>
          <w:u w:val="single"/>
        </w:rPr>
        <w:t xml:space="preserve">true </w:t>
      </w:r>
      <w:r w:rsidRPr="0066684C">
        <w:rPr>
          <w:rFonts w:cs="Calibri"/>
          <w:b/>
          <w:highlight w:val="green"/>
          <w:u w:val="single"/>
        </w:rPr>
        <w:t>apocalyptic event.</w:t>
      </w:r>
      <w:r w:rsidRPr="0066684C">
        <w:rPr>
          <w:rFonts w:cs="Calibri"/>
          <w:highlight w:val="green"/>
          <w:u w:val="single"/>
        </w:rPr>
        <w:t xml:space="preserve"> </w:t>
      </w:r>
      <w:r w:rsidRPr="0066684C">
        <w:rPr>
          <w:rFonts w:cs="Calibri"/>
          <w:u w:val="single"/>
        </w:rPr>
        <w:t>Record-breaking rains produced an extraordinary flush of new vegetation, that then dried out as record heat waves and dry conditions took hold, coupled with stronger than normal winds, and ignition.</w:t>
      </w:r>
      <w:r w:rsidRPr="0066684C">
        <w:rPr>
          <w:rFonts w:cs="Calibri"/>
          <w:sz w:val="16"/>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66684C">
        <w:rPr>
          <w:rFonts w:cs="Calibri"/>
          <w:u w:val="single"/>
        </w:rPr>
        <w:t xml:space="preserve">The key lesson from the long list of potentially positive feedbacks and their interactions is that </w:t>
      </w:r>
      <w:r w:rsidRPr="0066684C">
        <w:rPr>
          <w:rFonts w:cs="Calibri"/>
          <w:b/>
          <w:highlight w:val="green"/>
          <w:u w:val="single"/>
        </w:rPr>
        <w:t>runaway climate change,</w:t>
      </w:r>
      <w:r w:rsidRPr="0066684C">
        <w:rPr>
          <w:rFonts w:cs="Calibri"/>
          <w:u w:val="single"/>
        </w:rPr>
        <w:t xml:space="preserve"> and runaway perturbations have to be taken as a serious possibility</w:t>
      </w:r>
      <w:r w:rsidRPr="0066684C">
        <w:rPr>
          <w:rFonts w:cs="Calibri"/>
          <w:sz w:val="16"/>
        </w:rPr>
        <w:t>. Table 2 is just a snapshot of the type of feedbacks that have been identified (see Supplementary material for a more thorough explanation of positive feedback loops).</w:t>
      </w:r>
      <w:r w:rsidRPr="0066684C">
        <w:rPr>
          <w:rFonts w:cs="Calibri"/>
          <w:u w:val="single"/>
        </w:rPr>
        <w:t xml:space="preserve"> However, this list is not exhaustive and the possibility of undiscovered positive feedbacks </w:t>
      </w:r>
      <w:r w:rsidRPr="0066684C">
        <w:rPr>
          <w:rFonts w:cs="Calibri"/>
          <w:b/>
          <w:highlight w:val="green"/>
          <w:u w:val="single"/>
        </w:rPr>
        <w:t>portends</w:t>
      </w:r>
      <w:r w:rsidRPr="0066684C">
        <w:rPr>
          <w:rFonts w:cs="Calibri"/>
          <w:u w:val="single"/>
        </w:rPr>
        <w:t xml:space="preserve"> even greater </w:t>
      </w:r>
      <w:r w:rsidRPr="0066684C">
        <w:rPr>
          <w:rFonts w:cs="Calibri"/>
          <w:b/>
          <w:highlight w:val="green"/>
          <w:u w:val="single"/>
        </w:rPr>
        <w:t>existential risks</w:t>
      </w:r>
      <w:r w:rsidRPr="0066684C">
        <w:rPr>
          <w:rFonts w:cs="Calibri"/>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09E9BAE2" w14:textId="42D96C73" w:rsidR="00FE4E91" w:rsidRDefault="00FE4E91" w:rsidP="00FE4E91">
      <w:pPr>
        <w:pStyle w:val="Heading3"/>
      </w:pPr>
      <w:r>
        <w:t>1NC – DA</w:t>
      </w:r>
    </w:p>
    <w:p w14:paraId="2A22609B" w14:textId="77777777" w:rsidR="00FE4E91" w:rsidRPr="00C43880" w:rsidRDefault="00FE4E91" w:rsidP="00FE4E91">
      <w:pPr>
        <w:pStyle w:val="Heading4"/>
      </w:pPr>
      <w:r>
        <w:t>Xi’s regime is stable now, but its success depends on strong growth and private sector development.</w:t>
      </w:r>
    </w:p>
    <w:p w14:paraId="03E0D236" w14:textId="77777777" w:rsidR="00FE4E91" w:rsidRPr="00C43880" w:rsidRDefault="00FE4E91" w:rsidP="00FE4E91">
      <w:r w:rsidRPr="00C43880">
        <w:rPr>
          <w:rFonts w:eastAsiaTheme="majorEastAsia" w:cstheme="majorBidi"/>
          <w:b/>
          <w:iCs/>
          <w:sz w:val="26"/>
        </w:rPr>
        <w:t>Mitter and Johnson 21</w:t>
      </w:r>
      <w:r>
        <w:t xml:space="preserve"> [</w:t>
      </w:r>
      <w:r w:rsidRPr="00C43880">
        <w:t xml:space="preserve">Rana Mitter and Elsbeth Johnson, </w:t>
      </w:r>
      <w:hyperlink r:id="rId10" w:history="1">
        <w:r w:rsidRPr="00C43880">
          <w:rPr>
            <w:rStyle w:val="Hyperlink"/>
          </w:rPr>
          <w:t>Rana Mitter</w:t>
        </w:r>
      </w:hyperlink>
      <w:r w:rsidRPr="00C43880">
        <w:t xml:space="preserve"> is a professor of the history and politics of modern China at Oxford. </w:t>
      </w:r>
      <w:hyperlink r:id="rId11" w:history="1">
        <w:r w:rsidRPr="00C43880">
          <w:rPr>
            <w:rStyle w:val="Hyperlink"/>
          </w:rPr>
          <w:t>Elsbeth Johnson</w:t>
        </w:r>
      </w:hyperlink>
      <w:r w:rsidRPr="00C43880">
        <w:t xml:space="preserve">, formerly the strategy director for Prudential PLC’s Asian business, is a senior lecturer at MIT’s Sloan School of Management and the founder of SystemShift, a consulting firm. </w:t>
      </w:r>
      <w:r>
        <w:t>May-June 2021</w:t>
      </w:r>
      <w:r w:rsidRPr="00C43880">
        <w:t xml:space="preserve">, "What the West Gets Wrong About China," Harvard Business Review, </w:t>
      </w:r>
      <w:hyperlink r:id="rId12" w:history="1">
        <w:r w:rsidRPr="00D57645">
          <w:rPr>
            <w:rStyle w:val="Hyperlink"/>
          </w:rPr>
          <w:t>https://hbr.org/2021/05/what-the-west-gets-wrong-about-china accessed 12/14/21</w:t>
        </w:r>
      </w:hyperlink>
      <w:r>
        <w:t>] Adam</w:t>
      </w:r>
    </w:p>
    <w:p w14:paraId="62ED020F" w14:textId="77777777" w:rsidR="00FE4E91" w:rsidRPr="00607D72" w:rsidRDefault="00FE4E91" w:rsidP="00FE4E91">
      <w:pPr>
        <w:rPr>
          <w:rStyle w:val="StyleUnderline"/>
        </w:rPr>
      </w:pPr>
      <w:r w:rsidRPr="00FF44C4">
        <w:rPr>
          <w:rStyle w:val="StyleUnderline"/>
          <w:highlight w:val="green"/>
        </w:rPr>
        <w:t>In China</w:t>
      </w:r>
      <w:r w:rsidRPr="00607D72">
        <w:rPr>
          <w:rStyle w:val="StyleUnderline"/>
        </w:rPr>
        <w:t xml:space="preserve">, however, </w:t>
      </w:r>
      <w:r w:rsidRPr="00FF44C4">
        <w:rPr>
          <w:rStyle w:val="StyleUnderline"/>
          <w:highlight w:val="green"/>
        </w:rPr>
        <w:t>growth</w:t>
      </w:r>
      <w:r w:rsidRPr="00607D72">
        <w:rPr>
          <w:rStyle w:val="StyleUnderline"/>
        </w:rPr>
        <w:t xml:space="preserve"> </w:t>
      </w:r>
      <w:r w:rsidRPr="00FF44C4">
        <w:rPr>
          <w:rStyle w:val="StyleUnderline"/>
          <w:highlight w:val="green"/>
        </w:rPr>
        <w:t>has come in the context of</w:t>
      </w:r>
      <w:r w:rsidRPr="00607D72">
        <w:rPr>
          <w:rStyle w:val="StyleUnderline"/>
        </w:rPr>
        <w:t xml:space="preserve"> </w:t>
      </w:r>
      <w:r w:rsidRPr="00FF44C4">
        <w:rPr>
          <w:rStyle w:val="StyleUnderline"/>
          <w:highlight w:val="green"/>
        </w:rPr>
        <w:t>stable</w:t>
      </w:r>
      <w:r w:rsidRPr="00607D72">
        <w:rPr>
          <w:rStyle w:val="StyleUnderline"/>
        </w:rPr>
        <w:t xml:space="preserve"> communist </w:t>
      </w:r>
      <w:r w:rsidRPr="00FF44C4">
        <w:rPr>
          <w:rStyle w:val="StyleUnderline"/>
          <w:highlight w:val="gree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FF44C4">
        <w:rPr>
          <w:rStyle w:val="StyleUnderline"/>
          <w:highlight w:val="green"/>
        </w:rPr>
        <w:t>poverty reduction</w:t>
      </w:r>
      <w:r w:rsidRPr="00607D72">
        <w:rPr>
          <w:rStyle w:val="StyleUnderline"/>
        </w:rPr>
        <w:t xml:space="preserve">, huge </w:t>
      </w:r>
      <w:r w:rsidRPr="00FF44C4">
        <w:rPr>
          <w:rStyle w:val="StyleUnderline"/>
          <w:highlight w:val="green"/>
        </w:rPr>
        <w:t>infrastructure investment</w:t>
      </w:r>
      <w:r w:rsidRPr="00607D72">
        <w:rPr>
          <w:rStyle w:val="StyleUnderline"/>
        </w:rPr>
        <w:t xml:space="preserve">, and development as a </w:t>
      </w:r>
      <w:r w:rsidRPr="00FF44C4">
        <w:rPr>
          <w:rStyle w:val="StyleUnderline"/>
          <w:highlight w:val="green"/>
        </w:rPr>
        <w:t>world-class</w:t>
      </w:r>
      <w:r w:rsidRPr="00607D72">
        <w:rPr>
          <w:rStyle w:val="StyleUnderline"/>
        </w:rPr>
        <w:t xml:space="preserve"> </w:t>
      </w:r>
      <w:r w:rsidRPr="00FF44C4">
        <w:rPr>
          <w:rStyle w:val="StyleUnderline"/>
          <w:highlight w:val="gree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3974EC3D" w14:textId="77777777" w:rsidR="00FE4E91" w:rsidRPr="00607D72" w:rsidRDefault="00FE4E91" w:rsidP="00FE4E91">
      <w:pPr>
        <w:rPr>
          <w:rStyle w:val="StyleUnderline"/>
        </w:rPr>
      </w:pPr>
      <w:r w:rsidRPr="00607D72">
        <w:rPr>
          <w:rStyle w:val="StyleUnderline"/>
        </w:rPr>
        <w:t>China has also defied predictions that its authoritarianism would inhibit its capacity to </w:t>
      </w:r>
      <w:hyperlink r:id="rId13"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FF44C4">
        <w:rPr>
          <w:rStyle w:val="StyleUnderline"/>
          <w:highlight w:val="green"/>
        </w:rPr>
        <w:t>global leader in</w:t>
      </w:r>
      <w:r w:rsidRPr="00607D72">
        <w:rPr>
          <w:rStyle w:val="StyleUnderline"/>
        </w:rPr>
        <w:t xml:space="preserve"> AI, biotech, and </w:t>
      </w:r>
      <w:r w:rsidRPr="00FF44C4">
        <w:rPr>
          <w:rStyle w:val="StyleUnderline"/>
          <w:highlight w:val="gree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FF44C4">
        <w:rPr>
          <w:rStyle w:val="StyleUnderline"/>
          <w:highlight w:val="gree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FF44C4">
        <w:rPr>
          <w:rStyle w:val="StyleUnderline"/>
          <w:highlight w:val="green"/>
        </w:rPr>
        <w:t>consumer applications</w:t>
      </w:r>
      <w:r w:rsidRPr="00607D72">
        <w:rPr>
          <w:rStyle w:val="StyleUnderline"/>
        </w:rPr>
        <w:t xml:space="preserve"> have </w:t>
      </w:r>
      <w:r w:rsidRPr="00FF44C4">
        <w:rPr>
          <w:rStyle w:val="StyleUnderline"/>
          <w:highlight w:val="green"/>
        </w:rPr>
        <w:t>come faster</w:t>
      </w:r>
      <w:r w:rsidRPr="00607D72">
        <w:rPr>
          <w:rStyle w:val="StyleUnderline"/>
        </w:rPr>
        <w:t xml:space="preserve">, making more obvious the </w:t>
      </w:r>
      <w:r w:rsidRPr="00FF44C4">
        <w:rPr>
          <w:rStyle w:val="StyleUnderline"/>
          <w:highlight w:val="green"/>
        </w:rPr>
        <w:t>link between government investment and</w:t>
      </w:r>
      <w:r w:rsidRPr="00607D72">
        <w:rPr>
          <w:rStyle w:val="StyleUnderline"/>
        </w:rPr>
        <w:t xml:space="preserve"> </w:t>
      </w:r>
      <w:r w:rsidRPr="00FF44C4">
        <w:rPr>
          <w:rStyle w:val="StyleUnderline"/>
          <w:highlight w:val="gree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FF44C4">
        <w:rPr>
          <w:rStyle w:val="StyleUnderline"/>
          <w:highlight w:val="green"/>
        </w:rPr>
        <w:t>Chinese people see</w:t>
      </w:r>
      <w:r w:rsidRPr="00607D72">
        <w:rPr>
          <w:rStyle w:val="StyleUnderline"/>
        </w:rPr>
        <w:t xml:space="preserve"> Chinese </w:t>
      </w:r>
      <w:r w:rsidRPr="00FF44C4">
        <w:rPr>
          <w:rStyle w:val="StyleUnderline"/>
          <w:highlight w:val="green"/>
        </w:rPr>
        <w:t>companies</w:t>
      </w:r>
      <w:r w:rsidRPr="00607D72">
        <w:rPr>
          <w:rStyle w:val="StyleUnderline"/>
        </w:rPr>
        <w:t xml:space="preserve"> such as Alibaba, Huawei, and TikTok </w:t>
      </w:r>
      <w:r w:rsidRPr="00FF44C4">
        <w:rPr>
          <w:rStyle w:val="StyleUnderline"/>
          <w:highlight w:val="green"/>
        </w:rPr>
        <w:t>as sources of national pride</w:t>
      </w:r>
      <w:r w:rsidRPr="00607D72">
        <w:rPr>
          <w:rStyle w:val="StyleUnderline"/>
        </w:rPr>
        <w:t xml:space="preserve">—international </w:t>
      </w:r>
      <w:r w:rsidRPr="00FF44C4">
        <w:rPr>
          <w:rStyle w:val="StyleUnderline"/>
          <w:highlight w:val="green"/>
        </w:rPr>
        <w:t>vanguards of Chinese success</w:t>
      </w:r>
      <w:r w:rsidRPr="00607D72">
        <w:rPr>
          <w:rStyle w:val="StyleUnderline"/>
        </w:rPr>
        <w:t>—rather than simply sources of jobs or GDP, as they might be viewed in the West.</w:t>
      </w:r>
    </w:p>
    <w:p w14:paraId="5597C47D" w14:textId="77777777" w:rsidR="00FE4E91" w:rsidRDefault="00FE4E91" w:rsidP="00FE4E91">
      <w:r w:rsidRPr="00C43880">
        <w:t xml:space="preserve">Thus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22C97F92" w14:textId="77777777" w:rsidR="00FE4E91" w:rsidRDefault="00FE4E91" w:rsidP="00FE4E91">
      <w:pPr>
        <w:pStyle w:val="Heading4"/>
      </w:pPr>
      <w:r>
        <w:t>Shifts in regime perception threatens CCP’s legitimacy from nationalist hardliners</w:t>
      </w:r>
    </w:p>
    <w:p w14:paraId="272FB9FD" w14:textId="77777777" w:rsidR="00FE4E91" w:rsidRPr="00F82438" w:rsidRDefault="00FE4E91" w:rsidP="00FE4E91">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4"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6CFEF05B" w14:textId="77777777" w:rsidR="00FE4E91" w:rsidRPr="00F64DA8" w:rsidRDefault="00FE4E91" w:rsidP="00FE4E91">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Ithiel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F44C4">
        <w:rPr>
          <w:highlight w:val="green"/>
          <w:u w:val="single"/>
        </w:rPr>
        <w:t>autocracies</w:t>
      </w:r>
      <w:r w:rsidRPr="00F64DA8">
        <w:rPr>
          <w:u w:val="single"/>
        </w:rPr>
        <w:t xml:space="preserve"> often </w:t>
      </w:r>
      <w:r w:rsidRPr="00FF44C4">
        <w:rPr>
          <w:highlight w:val="green"/>
          <w:u w:val="single"/>
        </w:rPr>
        <w:t xml:space="preserve">rely on </w:t>
      </w:r>
      <w:r w:rsidRPr="00FF44C4">
        <w:rPr>
          <w:b/>
          <w:bCs/>
          <w:highlight w:val="green"/>
          <w:u w:val="single"/>
        </w:rPr>
        <w:t>nationalist mythmaking</w:t>
      </w:r>
      <w:r w:rsidRPr="00F64DA8">
        <w:rPr>
          <w:u w:val="single"/>
        </w:rPr>
        <w:t xml:space="preserve">,8 </w:t>
      </w:r>
      <w:r w:rsidRPr="00FF44C4">
        <w:rPr>
          <w:highlight w:val="green"/>
          <w:u w:val="single"/>
        </w:rPr>
        <w:t>success or failure in defending</w:t>
      </w:r>
      <w:r w:rsidRPr="00F64DA8">
        <w:rPr>
          <w:u w:val="single"/>
        </w:rPr>
        <w:t xml:space="preserve"> the </w:t>
      </w:r>
      <w:r w:rsidRPr="00FF44C4">
        <w:rPr>
          <w:highlight w:val="green"/>
          <w:u w:val="single"/>
        </w:rPr>
        <w:t xml:space="preserve">national honor in international crises could </w:t>
      </w:r>
      <w:r w:rsidRPr="00F64DA8">
        <w:rPr>
          <w:u w:val="single"/>
        </w:rPr>
        <w:t xml:space="preserve">burnish the leadership’s patriotic credentials or </w:t>
      </w:r>
      <w:r w:rsidRPr="00FF44C4">
        <w:rPr>
          <w:highlight w:val="green"/>
          <w:u w:val="single"/>
        </w:rPr>
        <w:t xml:space="preserve">spark opposition. </w:t>
      </w:r>
      <w:r w:rsidRPr="00FF44C4">
        <w:rPr>
          <w:b/>
          <w:bCs/>
          <w:highlight w:val="green"/>
          <w:u w:val="single"/>
        </w:rPr>
        <w:t>Shared outrage at</w:t>
      </w:r>
      <w:r w:rsidRPr="00F64DA8">
        <w:rPr>
          <w:b/>
          <w:bCs/>
          <w:u w:val="single"/>
        </w:rPr>
        <w:t xml:space="preserve"> the regime’s </w:t>
      </w:r>
      <w:r w:rsidRPr="00FF44C4">
        <w:rPr>
          <w:b/>
          <w:bCs/>
          <w:highlight w:val="green"/>
          <w:u w:val="single"/>
        </w:rPr>
        <w:t>foreign policy failures could galvanize</w:t>
      </w:r>
      <w:r w:rsidRPr="00F64DA8">
        <w:rPr>
          <w:b/>
          <w:bCs/>
          <w:u w:val="single"/>
        </w:rPr>
        <w:t xml:space="preserve"> street </w:t>
      </w:r>
      <w:r w:rsidRPr="00FF44C4">
        <w:rPr>
          <w:b/>
          <w:bCs/>
          <w:highlight w:val="green"/>
          <w:u w:val="single"/>
        </w:rPr>
        <w:t>protests or elite fissures, creating intraparty upheaval</w:t>
      </w:r>
      <w:r w:rsidRPr="00FF44C4">
        <w:rPr>
          <w:highlight w:val="green"/>
          <w:u w:val="single"/>
        </w:rPr>
        <w:t xml:space="preserve"> </w:t>
      </w:r>
      <w:r w:rsidRPr="00F64DA8">
        <w:rPr>
          <w:u w:val="single"/>
        </w:rPr>
        <w:t xml:space="preserve">or inviting military officers to step in to restore order. </w:t>
      </w:r>
      <w:r w:rsidRPr="00FF44C4">
        <w:rPr>
          <w:highlight w:val="green"/>
          <w:u w:val="single"/>
        </w:rPr>
        <w:t>Fearing</w:t>
      </w:r>
      <w:r w:rsidRPr="00F64DA8">
        <w:rPr>
          <w:u w:val="single"/>
        </w:rPr>
        <w:t xml:space="preserve"> a </w:t>
      </w:r>
      <w:r w:rsidRPr="00FF44C4">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F44C4">
        <w:rPr>
          <w:rStyle w:val="Emphasis"/>
          <w:highlight w:val="green"/>
        </w:rPr>
        <w:t>even a small increase</w:t>
      </w:r>
      <w:r w:rsidRPr="00FF44C4">
        <w:rPr>
          <w:rStyle w:val="StyleUnderline"/>
          <w:highlight w:val="green"/>
        </w:rPr>
        <w:t xml:space="preserve"> in</w:t>
      </w:r>
      <w:r w:rsidRPr="00B6331F">
        <w:rPr>
          <w:rStyle w:val="StyleUnderline"/>
        </w:rPr>
        <w:t xml:space="preserve"> the </w:t>
      </w:r>
      <w:r w:rsidRPr="00FF44C4">
        <w:rPr>
          <w:rStyle w:val="StyleUnderline"/>
          <w:highlight w:val="green"/>
        </w:rPr>
        <w:t>probability of ouster could alter</w:t>
      </w:r>
      <w:r w:rsidRPr="00B6331F">
        <w:rPr>
          <w:rStyle w:val="StyleUnderline"/>
        </w:rPr>
        <w:t xml:space="preserve"> authoritarian </w:t>
      </w:r>
      <w:r w:rsidRPr="00FF44C4">
        <w:rPr>
          <w:rStyle w:val="StyleUnderline"/>
          <w:bCs/>
          <w:highlight w:val="green"/>
        </w:rPr>
        <w:t>incentives in international crises</w:t>
      </w:r>
      <w:r w:rsidRPr="00FF44C4">
        <w:rPr>
          <w:rStyle w:val="StyleUnderline"/>
          <w:highlight w:val="green"/>
        </w:rPr>
        <w:t>.</w:t>
      </w:r>
      <w:r w:rsidRPr="00F64DA8">
        <w:rPr>
          <w:sz w:val="16"/>
        </w:rPr>
        <w:t xml:space="preserve">9 A </w:t>
      </w:r>
      <w:r w:rsidRPr="00FF44C4">
        <w:rPr>
          <w:rStyle w:val="Emphasis"/>
          <w:highlight w:val="green"/>
        </w:rPr>
        <w:t>history of nationalist uprisings</w:t>
      </w:r>
      <w:r w:rsidRPr="00FF44C4">
        <w:rPr>
          <w:rStyle w:val="StyleUnderline"/>
          <w:highlight w:val="green"/>
        </w:rPr>
        <w:t xml:space="preserve"> make</w:t>
      </w:r>
      <w:r w:rsidRPr="00B6331F">
        <w:rPr>
          <w:rStyle w:val="StyleUnderline"/>
        </w:rPr>
        <w:t xml:space="preserve"> </w:t>
      </w:r>
      <w:r w:rsidRPr="00FF44C4">
        <w:rPr>
          <w:rStyle w:val="StyleUnderline"/>
          <w:highlight w:val="green"/>
        </w:rPr>
        <w:t>Chinese</w:t>
      </w:r>
      <w:r w:rsidRPr="00B6331F">
        <w:rPr>
          <w:rStyle w:val="StyleUnderline"/>
        </w:rPr>
        <w:t xml:space="preserve"> citizens and leaders especially </w:t>
      </w:r>
      <w:r w:rsidRPr="00FF44C4">
        <w:rPr>
          <w:rStyle w:val="StyleUnderline"/>
          <w:highlight w:val="green"/>
        </w:rPr>
        <w:t>aware of</w:t>
      </w:r>
      <w:r w:rsidRPr="00B6331F">
        <w:rPr>
          <w:rStyle w:val="StyleUnderline"/>
        </w:rPr>
        <w:t xml:space="preserve"> the </w:t>
      </w:r>
      <w:r w:rsidRPr="00FF44C4">
        <w:rPr>
          <w:rStyle w:val="StyleUnderline"/>
          <w:highlight w:val="green"/>
        </w:rPr>
        <w:t xml:space="preserve">linkage between </w:t>
      </w:r>
      <w:r w:rsidRPr="00FF44C4">
        <w:rPr>
          <w:rStyle w:val="Emphasis"/>
          <w:highlight w:val="green"/>
        </w:rPr>
        <w:t>international disputes</w:t>
      </w:r>
      <w:r w:rsidRPr="00FF44C4">
        <w:rPr>
          <w:rStyle w:val="StyleUnderline"/>
          <w:highlight w:val="green"/>
        </w:rPr>
        <w:t xml:space="preserve"> and </w:t>
      </w:r>
      <w:r w:rsidRPr="00FF44C4">
        <w:rPr>
          <w:rStyle w:val="Emphasis"/>
          <w:highlight w:val="green"/>
        </w:rPr>
        <w:t>domestic unrest</w:t>
      </w:r>
      <w:r w:rsidRPr="00FF44C4">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0B57BDE9" w14:textId="77777777" w:rsidR="00FE4E91" w:rsidRDefault="00FE4E91" w:rsidP="00FE4E91">
      <w:pPr>
        <w:pStyle w:val="Heading4"/>
      </w:pPr>
      <w:r>
        <w:t xml:space="preserve">Xi will launch diversionary war to domestic backlash – escalates in </w:t>
      </w:r>
      <w:r w:rsidRPr="00B4266E">
        <w:rPr>
          <w:u w:val="single"/>
        </w:rPr>
        <w:t>multiple hotspots</w:t>
      </w:r>
      <w:r w:rsidRPr="00B4266E">
        <w:t xml:space="preserve"> </w:t>
      </w:r>
    </w:p>
    <w:p w14:paraId="401D4805" w14:textId="77777777" w:rsidR="00FE4E91" w:rsidRPr="009521F3" w:rsidRDefault="00FE4E91" w:rsidP="00FE4E91">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3E60C062" w14:textId="77777777" w:rsidR="00FE4E91" w:rsidRPr="009243AC" w:rsidRDefault="00FE4E91" w:rsidP="00FE4E91">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20C13DE7" w14:textId="77777777" w:rsidR="00FE4E91" w:rsidRDefault="00FE4E91" w:rsidP="00FE4E91">
      <w:pPr>
        <w:pStyle w:val="Heading4"/>
        <w:rPr>
          <w:rStyle w:val="Style13ptBold"/>
          <w:b/>
          <w:bCs w:val="0"/>
        </w:rPr>
      </w:pPr>
      <w:r>
        <w:rPr>
          <w:rStyle w:val="Style13ptBold"/>
          <w:bCs w:val="0"/>
        </w:rPr>
        <w:t>US–China war goes nuclear – crisis mis-management ensures conventional escalation - extinction</w:t>
      </w:r>
    </w:p>
    <w:p w14:paraId="307099A4" w14:textId="77777777" w:rsidR="00FE4E91" w:rsidRPr="007D7E20" w:rsidRDefault="00FE4E91" w:rsidP="00FE4E91">
      <w:r w:rsidRPr="00A36671">
        <w:rPr>
          <w:rStyle w:val="Style13ptBold"/>
        </w:rPr>
        <w:t>Kulacki</w:t>
      </w:r>
      <w:r>
        <w:rPr>
          <w:rStyle w:val="Style13ptBold"/>
        </w:rPr>
        <w:t xml:space="preserve"> 20 </w:t>
      </w:r>
      <w:r w:rsidRPr="0060794A">
        <w:t>[Dr. Gregory Kulacki focuses on cross-cultural communication between the United States and China on nuclear and space arms control and is the China Project Manager for the Global Security Program at the Union of Concerned Scientists</w:t>
      </w:r>
      <w:r>
        <w:t xml:space="preserve">, </w:t>
      </w:r>
      <w:r w:rsidRPr="0060794A">
        <w:t>2020. Would China Use Nuclear Weapons First In A War With The United States?, Thediplomat.com, https://thediplomat.com/2020/04/would-china-use-nuclear-weapons-first-in-a-war-with-the-united-states/] srey</w:t>
      </w:r>
    </w:p>
    <w:p w14:paraId="3900CDFB" w14:textId="248C2C21" w:rsidR="00FE4E91" w:rsidRPr="00FE4E91" w:rsidRDefault="00FE4E91" w:rsidP="00FE4E91">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missileers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are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were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r>
        <w:rPr>
          <w:sz w:val="16"/>
        </w:rPr>
        <w:t>s</w:t>
      </w:r>
    </w:p>
    <w:p w14:paraId="272F6C79" w14:textId="03E1D65F" w:rsidR="00FE2760" w:rsidRDefault="00FE4E91" w:rsidP="00FE4E91">
      <w:pPr>
        <w:pStyle w:val="Heading3"/>
      </w:pPr>
      <w:r>
        <w:t>1NC – DA</w:t>
      </w:r>
    </w:p>
    <w:p w14:paraId="691BA9EB" w14:textId="77777777" w:rsidR="00FE4E91" w:rsidRPr="00D5251F" w:rsidRDefault="00FE4E91" w:rsidP="00FE4E91">
      <w:pPr>
        <w:pStyle w:val="Heading4"/>
      </w:pPr>
      <w:r>
        <w:t xml:space="preserve">China’s economy is </w:t>
      </w:r>
      <w:r>
        <w:rPr>
          <w:u w:val="single"/>
        </w:rPr>
        <w:t>on the brink</w:t>
      </w:r>
      <w:r>
        <w:t xml:space="preserve">. </w:t>
      </w:r>
    </w:p>
    <w:p w14:paraId="65528CFD" w14:textId="77777777" w:rsidR="00FE4E91" w:rsidRPr="00C46568" w:rsidRDefault="00FE4E91" w:rsidP="00FE4E91">
      <w:r w:rsidRPr="00C46568">
        <w:rPr>
          <w:rStyle w:val="Style13ptBold"/>
        </w:rPr>
        <w:t xml:space="preserve">Lopez </w:t>
      </w:r>
      <w:r>
        <w:rPr>
          <w:rStyle w:val="Style13ptBold"/>
        </w:rPr>
        <w:t>21</w:t>
      </w:r>
      <w:r w:rsidRPr="00C46568">
        <w:rPr>
          <w:rStyle w:val="Style13ptBold"/>
        </w:rPr>
        <w:t xml:space="preserve"> </w:t>
      </w:r>
      <w:r w:rsidRPr="00C46568">
        <w:t>Linette Lopez 10-24-2021 "If China's economy keeps stumbling, it won't just take down Beijing - the whoel world will collapse with it"</w:t>
      </w:r>
      <w:r>
        <w:t xml:space="preserve"> </w:t>
      </w:r>
      <w:hyperlink r:id="rId15" w:anchor="selection-2241.0-2250.1" w:history="1">
        <w:r w:rsidRPr="009814BA">
          <w:rPr>
            <w:rStyle w:val="Hyperlink"/>
          </w:rPr>
          <w:t>https://archive.md/M4qjY#selection-2241.0-2250.1</w:t>
        </w:r>
      </w:hyperlink>
      <w:r>
        <w:t xml:space="preserve"> (</w:t>
      </w:r>
      <w:r w:rsidRPr="00C46568">
        <w:t>Linette is the senior finance correspondent at Business Insider, writing a combination of opinions and analysis. She joined BI in the summer of 2011 after graduating from Columbia University's School of Journalism.</w:t>
      </w:r>
      <w:r>
        <w:t xml:space="preserve">)//Elmer </w:t>
      </w:r>
    </w:p>
    <w:p w14:paraId="2AF79FFA" w14:textId="77777777" w:rsidR="00FE4E91" w:rsidRPr="00C46568" w:rsidRDefault="00FE4E91" w:rsidP="00FE4E91">
      <w:pPr>
        <w:rPr>
          <w:u w:val="single"/>
        </w:rPr>
      </w:pPr>
      <w:r w:rsidRPr="00FF44C4">
        <w:rPr>
          <w:b/>
          <w:sz w:val="26"/>
          <w:highlight w:val="green"/>
          <w:u w:val="single"/>
        </w:rPr>
        <w:t>China's economy</w:t>
      </w:r>
      <w:r w:rsidRPr="00FF44C4">
        <w:rPr>
          <w:highlight w:val="green"/>
          <w:u w:val="single"/>
        </w:rPr>
        <w:t xml:space="preserve"> </w:t>
      </w:r>
      <w:r w:rsidRPr="00C46568">
        <w:rPr>
          <w:u w:val="single"/>
        </w:rPr>
        <w:t xml:space="preserve">— the 2nd-largest in the world — </w:t>
      </w:r>
      <w:r w:rsidRPr="00FF44C4">
        <w:rPr>
          <w:b/>
          <w:sz w:val="26"/>
          <w:highlight w:val="green"/>
          <w:u w:val="single"/>
          <w:bdr w:val="single" w:sz="18" w:space="0" w:color="auto"/>
        </w:rPr>
        <w:t>is teetering on the brink of disaster</w:t>
      </w:r>
      <w:r w:rsidRPr="00C46568">
        <w:rPr>
          <w:u w:val="single"/>
        </w:rPr>
        <w:t xml:space="preserve">. Since this spring, Beijing has </w:t>
      </w:r>
      <w:r w:rsidRPr="00FF44C4">
        <w:rPr>
          <w:b/>
          <w:sz w:val="26"/>
          <w:highlight w:val="green"/>
          <w:u w:val="single"/>
        </w:rPr>
        <w:t>canceled</w:t>
      </w:r>
      <w:r w:rsidRPr="00FF44C4">
        <w:rPr>
          <w:highlight w:val="green"/>
          <w:u w:val="single"/>
        </w:rPr>
        <w:t xml:space="preserve"> </w:t>
      </w:r>
      <w:r w:rsidRPr="00C46568">
        <w:rPr>
          <w:u w:val="single"/>
        </w:rPr>
        <w:t xml:space="preserve">initial </w:t>
      </w:r>
      <w:r w:rsidRPr="00FF44C4">
        <w:rPr>
          <w:b/>
          <w:sz w:val="26"/>
          <w:highlight w:val="green"/>
          <w:u w:val="single"/>
        </w:rPr>
        <w:t>public offerings</w:t>
      </w:r>
      <w:r w:rsidRPr="00C46568">
        <w:rPr>
          <w:u w:val="single"/>
        </w:rPr>
        <w:t xml:space="preserve">, </w:t>
      </w:r>
      <w:r w:rsidRPr="00FF44C4">
        <w:rPr>
          <w:b/>
          <w:sz w:val="26"/>
          <w:highlight w:val="green"/>
          <w:u w:val="single"/>
        </w:rPr>
        <w:t>fined tech companies</w:t>
      </w:r>
      <w:r w:rsidRPr="00FF44C4">
        <w:rPr>
          <w:highlight w:val="green"/>
          <w:u w:val="single"/>
        </w:rPr>
        <w:t xml:space="preserve"> </w:t>
      </w:r>
      <w:r w:rsidRPr="00C46568">
        <w:rPr>
          <w:u w:val="single"/>
        </w:rPr>
        <w:t xml:space="preserve">billions for antitrust violations, forcibly </w:t>
      </w:r>
      <w:r w:rsidRPr="00FF44C4">
        <w:rPr>
          <w:b/>
          <w:sz w:val="26"/>
          <w:highlight w:val="green"/>
          <w:u w:val="single"/>
        </w:rPr>
        <w:t>shut down</w:t>
      </w:r>
      <w:r w:rsidRPr="00FF44C4">
        <w:rPr>
          <w:highlight w:val="green"/>
          <w:u w:val="single"/>
        </w:rPr>
        <w:t xml:space="preserve"> </w:t>
      </w:r>
      <w:r w:rsidRPr="00C46568">
        <w:rPr>
          <w:u w:val="single"/>
        </w:rPr>
        <w:t xml:space="preserve">China's entire for-profit </w:t>
      </w:r>
      <w:r w:rsidRPr="00FF44C4">
        <w:rPr>
          <w:b/>
          <w:sz w:val="26"/>
          <w:highlight w:val="green"/>
          <w:u w:val="single"/>
        </w:rPr>
        <w:t>education industry</w:t>
      </w:r>
      <w:r w:rsidRPr="00C46568">
        <w:rPr>
          <w:u w:val="single"/>
        </w:rPr>
        <w:t xml:space="preserve">, and </w:t>
      </w:r>
      <w:r w:rsidRPr="00FF44C4">
        <w:rPr>
          <w:b/>
          <w:sz w:val="26"/>
          <w:highlight w:val="green"/>
          <w:u w:val="single"/>
        </w:rPr>
        <w:t>sent CEOs running</w:t>
      </w:r>
      <w:r w:rsidRPr="00FF44C4">
        <w:rPr>
          <w:highlight w:val="green"/>
          <w:u w:val="single"/>
        </w:rPr>
        <w:t xml:space="preserve"> </w:t>
      </w:r>
      <w:r w:rsidRPr="00C46568">
        <w:rPr>
          <w:u w:val="single"/>
        </w:rPr>
        <w:t>for the exits to avoid the government's ire.</w:t>
      </w:r>
      <w:r w:rsidRPr="00C46568">
        <w:rPr>
          <w:sz w:val="16"/>
        </w:rPr>
        <w:t xml:space="preserve"> Even more dire, the Chinese megadeveloper Evergrande recently started missing payments on its more than $300 billion in debt, shaking global markets. The convulsions have woken the world up to a startling new possibility — that Beijing may be willing to allow some of its private corporate behemoths to collapse in a bid to reshape the economic model that made China a superpower. </w:t>
      </w:r>
      <w:r w:rsidRPr="00C46568">
        <w:rPr>
          <w:u w:val="single"/>
        </w:rPr>
        <w:t xml:space="preserve">The </w:t>
      </w:r>
      <w:r w:rsidRPr="00FF44C4">
        <w:rPr>
          <w:b/>
          <w:sz w:val="26"/>
          <w:highlight w:val="green"/>
          <w:u w:val="single"/>
        </w:rPr>
        <w:t>upheaval</w:t>
      </w:r>
      <w:r w:rsidRPr="00C46568">
        <w:rPr>
          <w:u w:val="single"/>
        </w:rPr>
        <w:t xml:space="preserve">, spanning multiple industries and vast swaths of the country, </w:t>
      </w:r>
      <w:r w:rsidRPr="00FF44C4">
        <w:rPr>
          <w:b/>
          <w:sz w:val="26"/>
          <w:highlight w:val="green"/>
          <w:u w:val="single"/>
        </w:rPr>
        <w:t>is</w:t>
      </w:r>
      <w:r w:rsidRPr="00FF44C4">
        <w:rPr>
          <w:highlight w:val="green"/>
          <w:u w:val="single"/>
        </w:rPr>
        <w:t xml:space="preserve"> </w:t>
      </w:r>
      <w:r w:rsidRPr="00C46568">
        <w:rPr>
          <w:u w:val="single"/>
        </w:rPr>
        <w:t xml:space="preserve">the result of one giant issue: </w:t>
      </w:r>
      <w:r w:rsidRPr="00FF44C4">
        <w:rPr>
          <w:b/>
          <w:sz w:val="26"/>
          <w:highlight w:val="green"/>
          <w:u w:val="single"/>
        </w:rPr>
        <w:t>China's inability to</w:t>
      </w:r>
      <w:r w:rsidRPr="00FF44C4">
        <w:rPr>
          <w:highlight w:val="green"/>
          <w:u w:val="single"/>
        </w:rPr>
        <w:t xml:space="preserve"> </w:t>
      </w:r>
      <w:r w:rsidRPr="00FF44C4">
        <w:rPr>
          <w:b/>
          <w:sz w:val="26"/>
          <w:highlight w:val="green"/>
          <w:u w:val="single"/>
        </w:rPr>
        <w:t xml:space="preserve">borrow or buy </w:t>
      </w:r>
      <w:r w:rsidRPr="00C46568">
        <w:rPr>
          <w:u w:val="single"/>
        </w:rPr>
        <w:t xml:space="preserve">its </w:t>
      </w:r>
      <w:r w:rsidRPr="00FF44C4">
        <w:rPr>
          <w:b/>
          <w:sz w:val="26"/>
          <w:highlight w:val="green"/>
          <w:u w:val="single"/>
        </w:rPr>
        <w:t xml:space="preserve">way out of its </w:t>
      </w:r>
      <w:r w:rsidRPr="00FF44C4">
        <w:rPr>
          <w:b/>
          <w:sz w:val="26"/>
          <w:highlight w:val="green"/>
          <w:u w:val="single"/>
          <w:bdr w:val="single" w:sz="18" w:space="0" w:color="auto"/>
        </w:rPr>
        <w:t>current economic crisis</w:t>
      </w:r>
      <w:r w:rsidRPr="00C46568">
        <w:rPr>
          <w:u w:val="single"/>
        </w:rPr>
        <w:t xml:space="preserve">. </w:t>
      </w:r>
      <w:r w:rsidRPr="00E06B6A">
        <w:rPr>
          <w:b/>
          <w:sz w:val="26"/>
          <w:u w:val="single"/>
        </w:rPr>
        <w:t>For decades</w:t>
      </w:r>
      <w:r w:rsidRPr="00E06B6A">
        <w:rPr>
          <w:u w:val="single"/>
        </w:rPr>
        <w:t xml:space="preserve">, the country </w:t>
      </w:r>
      <w:r w:rsidRPr="00E06B6A">
        <w:rPr>
          <w:b/>
          <w:sz w:val="26"/>
          <w:u w:val="single"/>
        </w:rPr>
        <w:t>relied on cheap labor</w:t>
      </w:r>
      <w:r w:rsidRPr="00E06B6A">
        <w:rPr>
          <w:u w:val="single"/>
        </w:rPr>
        <w:t xml:space="preserve"> and eye-popping amounts of debt, handed out by government-owned banks, to fuel economic growth — pouring money into massive apartment developments, factories, bridges, and other projects at lightning speed. </w:t>
      </w:r>
      <w:r w:rsidRPr="00E06B6A">
        <w:rPr>
          <w:b/>
          <w:sz w:val="26"/>
          <w:u w:val="single"/>
        </w:rPr>
        <w:t>Now</w:t>
      </w:r>
      <w:r w:rsidRPr="00E06B6A">
        <w:rPr>
          <w:u w:val="single"/>
        </w:rPr>
        <w:t xml:space="preserve"> the </w:t>
      </w:r>
      <w:r w:rsidRPr="00E06B6A">
        <w:rPr>
          <w:b/>
          <w:sz w:val="26"/>
          <w:u w:val="single"/>
        </w:rPr>
        <w:t>country</w:t>
      </w:r>
      <w:r w:rsidRPr="00E06B6A">
        <w:rPr>
          <w:u w:val="single"/>
        </w:rPr>
        <w:t xml:space="preserve"> </w:t>
      </w:r>
      <w:r w:rsidRPr="00E06B6A">
        <w:rPr>
          <w:b/>
          <w:sz w:val="26"/>
          <w:u w:val="single"/>
        </w:rPr>
        <w:t>needs people to actually use</w:t>
      </w:r>
      <w:r w:rsidRPr="00E06B6A">
        <w:rPr>
          <w:u w:val="single"/>
        </w:rPr>
        <w:t xml:space="preserve">, </w:t>
      </w:r>
      <w:r w:rsidRPr="00E06B6A">
        <w:rPr>
          <w:b/>
          <w:sz w:val="26"/>
          <w:u w:val="single"/>
        </w:rPr>
        <w:t>and pay for</w:t>
      </w:r>
      <w:r w:rsidRPr="00E06B6A">
        <w:rPr>
          <w:u w:val="single"/>
        </w:rPr>
        <w:t xml:space="preserve">, </w:t>
      </w:r>
      <w:r w:rsidRPr="00E06B6A">
        <w:rPr>
          <w:b/>
          <w:sz w:val="26"/>
          <w:u w:val="single"/>
        </w:rPr>
        <w:t>everything that's been built</w:t>
      </w:r>
      <w:r w:rsidRPr="00E06B6A">
        <w:rPr>
          <w:u w:val="single"/>
        </w:rPr>
        <w:t xml:space="preserve">. But the </w:t>
      </w:r>
      <w:r w:rsidRPr="00E06B6A">
        <w:rPr>
          <w:b/>
          <w:sz w:val="26"/>
          <w:u w:val="single"/>
        </w:rPr>
        <w:t>bulk of China's population lacks</w:t>
      </w:r>
      <w:r w:rsidRPr="00E06B6A">
        <w:rPr>
          <w:u w:val="single"/>
        </w:rPr>
        <w:t xml:space="preserve"> the </w:t>
      </w:r>
      <w:r w:rsidRPr="00E06B6A">
        <w:rPr>
          <w:b/>
          <w:sz w:val="26"/>
          <w:u w:val="single"/>
          <w:bdr w:val="single" w:sz="18" w:space="0" w:color="auto"/>
        </w:rPr>
        <w:t>income needed to shift the economy</w:t>
      </w:r>
      <w:r w:rsidRPr="00E06B6A">
        <w:rPr>
          <w:u w:val="single"/>
        </w:rPr>
        <w:t xml:space="preserve"> from one driven by state investments to one sustained by consumer spending.</w:t>
      </w:r>
    </w:p>
    <w:p w14:paraId="78C0FA08" w14:textId="77777777" w:rsidR="00FE4E91" w:rsidRDefault="00FE4E91" w:rsidP="00FE4E91">
      <w:pPr>
        <w:pStyle w:val="Heading4"/>
      </w:pPr>
      <w:r>
        <w:t xml:space="preserve">Robust Chinese Space Industry key to </w:t>
      </w:r>
      <w:r>
        <w:rPr>
          <w:u w:val="single"/>
        </w:rPr>
        <w:t>Economic rejuvenation</w:t>
      </w:r>
      <w:r>
        <w:t xml:space="preserve">. </w:t>
      </w:r>
    </w:p>
    <w:p w14:paraId="1E44F84C" w14:textId="77777777" w:rsidR="00FE4E91" w:rsidRPr="005E399A" w:rsidRDefault="00FE4E91" w:rsidP="00FE4E91">
      <w:r w:rsidRPr="005E399A">
        <w:rPr>
          <w:rStyle w:val="Style13ptBold"/>
        </w:rPr>
        <w:t>Goswami 19</w:t>
      </w:r>
      <w:r>
        <w:t xml:space="preserve"> </w:t>
      </w:r>
      <w:r w:rsidRPr="005E399A">
        <w:t>Namrata Goswami 2019 "What China Wants in Outer Space"</w:t>
      </w:r>
      <w:r>
        <w:t xml:space="preserve"> </w:t>
      </w:r>
      <w:hyperlink r:id="rId16" w:history="1">
        <w:r w:rsidRPr="005C484B">
          <w:rPr>
            <w:rStyle w:val="Hyperlink"/>
          </w:rPr>
          <w:t>https://www.thecairoreview.com/wp-content/uploads/2019/05/cr33-global-forum.pdf</w:t>
        </w:r>
      </w:hyperlink>
      <w:r>
        <w:t xml:space="preserve"> (</w:t>
      </w:r>
      <w:r w:rsidRPr="005E399A">
        <w:t>Dr. Namrata Goswami is an independent scholar on space policy, great power politics, and ethnic conflicts. She was subject matter expert in international affairs with the Futures Laboratory, Alabama, U.S., and guest lecturer, India Today Class, Emory University. After earning her Ph.D. in international relations from Jawaharlal Nehru University, New Delhi, she worked as research fellow at the Institute for Defence Studies and Analyses, New Delhi.  She has been a visiting fellow at Peace Research Institute, Oslo, Norway; La Trobe University, Melbourne, Australia; and University of Heidelberg, Germany.</w:t>
      </w:r>
      <w:r>
        <w:t xml:space="preserve">)//Elmer </w:t>
      </w:r>
    </w:p>
    <w:p w14:paraId="56F64AF5" w14:textId="77777777" w:rsidR="00FE4E91" w:rsidRDefault="00FE4E91" w:rsidP="00FE4E91">
      <w:pPr>
        <w:rPr>
          <w:rStyle w:val="StyleUnderline"/>
        </w:rPr>
      </w:pPr>
      <w:r w:rsidRPr="00FF44C4">
        <w:rPr>
          <w:rStyle w:val="Emphasis"/>
          <w:highlight w:val="green"/>
        </w:rPr>
        <w:t>Beijing</w:t>
      </w:r>
      <w:r w:rsidRPr="00FF44C4">
        <w:rPr>
          <w:rStyle w:val="StyleUnderline"/>
          <w:highlight w:val="green"/>
        </w:rPr>
        <w:t xml:space="preserve"> </w:t>
      </w:r>
      <w:r w:rsidRPr="00022FCB">
        <w:rPr>
          <w:rStyle w:val="StyleUnderline"/>
        </w:rPr>
        <w:t xml:space="preserve">has </w:t>
      </w:r>
      <w:r w:rsidRPr="00FF44C4">
        <w:rPr>
          <w:rStyle w:val="Emphasis"/>
          <w:highlight w:val="green"/>
        </w:rPr>
        <w:t>made it clear</w:t>
      </w:r>
      <w:r w:rsidRPr="00FF44C4">
        <w:rPr>
          <w:rStyle w:val="StyleUnderline"/>
          <w:highlight w:val="green"/>
        </w:rPr>
        <w:t xml:space="preserve"> </w:t>
      </w:r>
      <w:r w:rsidRPr="00022FCB">
        <w:rPr>
          <w:rStyle w:val="StyleUnderline"/>
        </w:rPr>
        <w:t xml:space="preserve">that its ambitions for </w:t>
      </w:r>
      <w:r w:rsidRPr="00FF44C4">
        <w:rPr>
          <w:rStyle w:val="Emphasis"/>
          <w:highlight w:val="green"/>
        </w:rPr>
        <w:t>China’s space program</w:t>
      </w:r>
      <w:r w:rsidRPr="00FF44C4">
        <w:rPr>
          <w:rStyle w:val="StyleUnderline"/>
          <w:highlight w:val="green"/>
        </w:rPr>
        <w:t xml:space="preserve"> </w:t>
      </w:r>
      <w:r w:rsidRPr="00022FCB">
        <w:rPr>
          <w:rStyle w:val="StyleUnderline"/>
        </w:rPr>
        <w:t xml:space="preserve">are an </w:t>
      </w:r>
      <w:r w:rsidRPr="00FF44C4">
        <w:rPr>
          <w:rStyle w:val="Emphasis"/>
          <w:highlight w:val="green"/>
          <w:bdr w:val="single" w:sz="18" w:space="0" w:color="auto"/>
        </w:rPr>
        <w:t>integral part of its long-term vision for national rejuvenation.</w:t>
      </w:r>
      <w:r w:rsidRPr="00022FCB">
        <w:rPr>
          <w:rStyle w:val="StyleUnderline"/>
        </w:rPr>
        <w:t xml:space="preserve"> In his 2017 address to the Chinese Communist Party’s nineteenth National Congress, President </w:t>
      </w:r>
      <w:r w:rsidRPr="00FF44C4">
        <w:rPr>
          <w:rStyle w:val="Emphasis"/>
          <w:highlight w:val="green"/>
        </w:rPr>
        <w:t>Xi</w:t>
      </w:r>
      <w:r w:rsidRPr="00FF44C4">
        <w:rPr>
          <w:rStyle w:val="StyleUnderline"/>
          <w:highlight w:val="green"/>
        </w:rPr>
        <w:t xml:space="preserve"> </w:t>
      </w:r>
      <w:r w:rsidRPr="00022FCB">
        <w:rPr>
          <w:rStyle w:val="StyleUnderline"/>
        </w:rPr>
        <w:t xml:space="preserve">Jinping </w:t>
      </w:r>
      <w:r w:rsidRPr="00FF44C4">
        <w:rPr>
          <w:rStyle w:val="Emphasis"/>
          <w:highlight w:val="green"/>
        </w:rPr>
        <w:t>said</w:t>
      </w:r>
      <w:r w:rsidRPr="00FF44C4">
        <w:rPr>
          <w:rStyle w:val="StyleUnderline"/>
          <w:highlight w:val="green"/>
        </w:rPr>
        <w:t xml:space="preserve"> </w:t>
      </w:r>
      <w:r w:rsidRPr="00022FCB">
        <w:rPr>
          <w:rStyle w:val="StyleUnderline"/>
        </w:rPr>
        <w:t xml:space="preserve">that the </w:t>
      </w:r>
      <w:r w:rsidRPr="00FF44C4">
        <w:rPr>
          <w:rStyle w:val="Emphasis"/>
          <w:highlight w:val="green"/>
        </w:rPr>
        <w:t>Chinese</w:t>
      </w:r>
      <w:r w:rsidRPr="00FF44C4">
        <w:rPr>
          <w:rStyle w:val="StyleUnderline"/>
          <w:highlight w:val="green"/>
        </w:rPr>
        <w:t xml:space="preserve"> </w:t>
      </w:r>
      <w:r w:rsidRPr="00FF44C4">
        <w:rPr>
          <w:rStyle w:val="Emphasis"/>
          <w:highlight w:val="green"/>
        </w:rPr>
        <w:t>space</w:t>
      </w:r>
      <w:r w:rsidRPr="00FF44C4">
        <w:rPr>
          <w:rStyle w:val="StyleUnderline"/>
          <w:highlight w:val="green"/>
        </w:rPr>
        <w:t xml:space="preserve"> </w:t>
      </w:r>
      <w:r w:rsidRPr="00FF44C4">
        <w:rPr>
          <w:rStyle w:val="Emphasis"/>
          <w:highlight w:val="green"/>
        </w:rPr>
        <w:t>program</w:t>
      </w:r>
      <w:r w:rsidRPr="00FF44C4">
        <w:rPr>
          <w:rStyle w:val="StyleUnderline"/>
          <w:highlight w:val="green"/>
        </w:rPr>
        <w:t xml:space="preserve"> </w:t>
      </w:r>
      <w:r w:rsidRPr="00FF44C4">
        <w:rPr>
          <w:rStyle w:val="Emphasis"/>
          <w:highlight w:val="green"/>
        </w:rPr>
        <w:t>will play</w:t>
      </w:r>
      <w:r w:rsidRPr="00FF44C4">
        <w:rPr>
          <w:rStyle w:val="StyleUnderline"/>
          <w:highlight w:val="green"/>
        </w:rPr>
        <w:t xml:space="preserve"> </w:t>
      </w:r>
      <w:r w:rsidRPr="00022FCB">
        <w:rPr>
          <w:rStyle w:val="StyleUnderline"/>
        </w:rPr>
        <w:t xml:space="preserve">a </w:t>
      </w:r>
      <w:r w:rsidRPr="00FF44C4">
        <w:rPr>
          <w:rStyle w:val="Emphasis"/>
          <w:highlight w:val="green"/>
        </w:rPr>
        <w:t>critical role in elevating the country to a</w:t>
      </w:r>
      <w:r w:rsidRPr="00FF44C4">
        <w:rPr>
          <w:rStyle w:val="StyleUnderline"/>
          <w:highlight w:val="green"/>
        </w:rPr>
        <w:t xml:space="preserve"> </w:t>
      </w:r>
      <w:r w:rsidRPr="00022FCB">
        <w:rPr>
          <w:rStyle w:val="StyleUnderline"/>
        </w:rPr>
        <w:t xml:space="preserve">“fully developed, </w:t>
      </w:r>
      <w:r w:rsidRPr="00FF44C4">
        <w:rPr>
          <w:rStyle w:val="Emphasis"/>
          <w:highlight w:val="green"/>
        </w:rPr>
        <w:t>rich</w:t>
      </w:r>
      <w:r w:rsidRPr="00022FCB">
        <w:rPr>
          <w:rStyle w:val="StyleUnderline"/>
        </w:rPr>
        <w:t xml:space="preserve">, and powerful </w:t>
      </w:r>
      <w:r w:rsidRPr="00FF44C4">
        <w:rPr>
          <w:rStyle w:val="Emphasis"/>
          <w:highlight w:val="green"/>
        </w:rPr>
        <w:t>nation</w:t>
      </w:r>
      <w:r w:rsidRPr="00022FCB">
        <w:rPr>
          <w:rStyle w:val="StyleUnderline"/>
        </w:rPr>
        <w:t>” by 2049</w:t>
      </w:r>
      <w:r w:rsidRPr="001F0CF6">
        <w:rPr>
          <w:sz w:val="16"/>
        </w:rPr>
        <w:t xml:space="preserve">—the year the People’s Republic of China celebrates its one-hundredth anniversary. </w:t>
      </w:r>
      <w:r w:rsidRPr="00022FCB">
        <w:rPr>
          <w:rStyle w:val="StyleUnderline"/>
        </w:rPr>
        <w:t>For China, investing in outer space goes beyond simply achieving prestige and reputation—as opposed to the “flags and footprints”-based moon race between the United States and the Soviet Union during the Cold War.</w:t>
      </w:r>
      <w:r w:rsidRPr="001F0CF6">
        <w:rPr>
          <w:sz w:val="16"/>
        </w:rPr>
        <w:t xml:space="preserve"> Instead, </w:t>
      </w:r>
      <w:r w:rsidRPr="00022FCB">
        <w:rPr>
          <w:rStyle w:val="StyleUnderline"/>
        </w:rPr>
        <w:t xml:space="preserve">China aims to establish a </w:t>
      </w:r>
      <w:r w:rsidRPr="00FF44C4">
        <w:rPr>
          <w:rStyle w:val="Emphasis"/>
          <w:highlight w:val="green"/>
        </w:rPr>
        <w:t>permanent space presence</w:t>
      </w:r>
      <w:r w:rsidRPr="00022FCB">
        <w:rPr>
          <w:rStyle w:val="StyleUnderline"/>
        </w:rPr>
        <w:t xml:space="preserve">, which would </w:t>
      </w:r>
      <w:r w:rsidRPr="00FF44C4">
        <w:rPr>
          <w:rStyle w:val="Emphasis"/>
          <w:highlight w:val="green"/>
        </w:rPr>
        <w:t>offer</w:t>
      </w:r>
      <w:r w:rsidRPr="00FF44C4">
        <w:rPr>
          <w:rStyle w:val="StyleUnderline"/>
          <w:highlight w:val="green"/>
        </w:rPr>
        <w:t xml:space="preserve"> </w:t>
      </w:r>
      <w:r w:rsidRPr="00FF44C4">
        <w:rPr>
          <w:rStyle w:val="Emphasis"/>
          <w:highlight w:val="green"/>
          <w:bdr w:val="single" w:sz="18" w:space="0" w:color="auto"/>
        </w:rPr>
        <w:t>long-term economic benefits.</w:t>
      </w:r>
      <w:r w:rsidRPr="00FF44C4">
        <w:rPr>
          <w:sz w:val="16"/>
          <w:highlight w:val="green"/>
        </w:rPr>
        <w:t xml:space="preserve"> </w:t>
      </w:r>
      <w:r w:rsidRPr="00022FCB">
        <w:rPr>
          <w:rStyle w:val="StyleUnderline"/>
        </w:rPr>
        <w:t xml:space="preserve">The global </w:t>
      </w:r>
      <w:r w:rsidRPr="00FF44C4">
        <w:rPr>
          <w:rStyle w:val="Emphasis"/>
          <w:highlight w:val="green"/>
        </w:rPr>
        <w:t>space economy</w:t>
      </w:r>
      <w:r w:rsidRPr="00FF44C4">
        <w:rPr>
          <w:rStyle w:val="StyleUnderline"/>
          <w:highlight w:val="green"/>
        </w:rPr>
        <w:t xml:space="preserve"> </w:t>
      </w:r>
      <w:r w:rsidRPr="00022FCB">
        <w:rPr>
          <w:rStyle w:val="StyleUnderline"/>
        </w:rPr>
        <w:t xml:space="preserve">today is </w:t>
      </w:r>
      <w:r w:rsidRPr="00FF44C4">
        <w:rPr>
          <w:rStyle w:val="Emphasis"/>
          <w:highlight w:val="green"/>
        </w:rPr>
        <w:t>worth $350 billion,</w:t>
      </w:r>
      <w:r w:rsidRPr="00FF44C4">
        <w:rPr>
          <w:rStyle w:val="StyleUnderline"/>
          <w:highlight w:val="green"/>
        </w:rPr>
        <w:t xml:space="preserve"> </w:t>
      </w:r>
      <w:r w:rsidRPr="00022FCB">
        <w:rPr>
          <w:rStyle w:val="StyleUnderline"/>
        </w:rPr>
        <w:t xml:space="preserve">but is </w:t>
      </w:r>
      <w:r w:rsidRPr="00FF44C4">
        <w:rPr>
          <w:rStyle w:val="Emphasis"/>
          <w:highlight w:val="green"/>
          <w:bdr w:val="single" w:sz="18" w:space="0" w:color="auto"/>
        </w:rPr>
        <w:t>predicted to grow to $2.7 trillion by 2040</w:t>
      </w:r>
      <w:r w:rsidRPr="00022FCB">
        <w:rPr>
          <w:rStyle w:val="StyleUnderline"/>
        </w:rPr>
        <w:t xml:space="preserve">. The </w:t>
      </w:r>
      <w:r w:rsidRPr="00FF44C4">
        <w:rPr>
          <w:rStyle w:val="Emphasis"/>
          <w:highlight w:val="green"/>
          <w:bdr w:val="single" w:sz="18" w:space="0" w:color="auto"/>
        </w:rPr>
        <w:t>economic returns from future mining of space-based resources like titanium, platinum, water-ice, thorium, and iron-ore far exceed the trillion-dollar mark</w:t>
      </w:r>
      <w:r w:rsidRPr="001F0CF6">
        <w:rPr>
          <w:sz w:val="16"/>
        </w:rPr>
        <w:t xml:space="preserve">. Consequently, the Chinese are working to establish a base on the moon with the industrial capacity to build spacecrafts using lunar resources. This would drastically reduce the cost of interplanetary travel. A lunar base would serve the distinctive purpose of providing a testing ground for human space settlement, and building capacity for China’s long-term space ambitions. Beijing’s Lunar Dreams Following the landing of Chang’e 4 (China’s fourth lunar exploration mission) on the far side of the moon on January 3, the China National Space Administration (CNSA) announced follow-on missions to augment the state’s space capacity. By this year’s end, China will launch Chang’e 5 to bring lunar samples back to Earth, followed by Chang’e 6 (2024) to bring samples specifically from the moon’s south pole. Chang’e 7 (2030) will survey the south pole’s composition and Chang’e 8 (2035) will test key technologies like 3D printing to lay the groundwork for the construction of a research station. </w:t>
      </w:r>
      <w:r w:rsidRPr="00022FCB">
        <w:rPr>
          <w:rStyle w:val="StyleUnderline"/>
        </w:rPr>
        <w:t xml:space="preserve">The </w:t>
      </w:r>
      <w:r w:rsidRPr="00FF44C4">
        <w:rPr>
          <w:rStyle w:val="Emphasis"/>
          <w:highlight w:val="green"/>
        </w:rPr>
        <w:t>moon</w:t>
      </w:r>
      <w:r w:rsidRPr="00FF44C4">
        <w:rPr>
          <w:rStyle w:val="StyleUnderline"/>
          <w:highlight w:val="green"/>
        </w:rPr>
        <w:t xml:space="preserve"> </w:t>
      </w:r>
      <w:r w:rsidRPr="00022FCB">
        <w:rPr>
          <w:rStyle w:val="StyleUnderline"/>
        </w:rPr>
        <w:t xml:space="preserve">not only strengthens China’s space-faring capacities but also </w:t>
      </w:r>
      <w:r w:rsidRPr="00FF44C4">
        <w:rPr>
          <w:rStyle w:val="Emphasis"/>
          <w:highlight w:val="green"/>
        </w:rPr>
        <w:t>has</w:t>
      </w:r>
      <w:r w:rsidRPr="00FF44C4">
        <w:rPr>
          <w:rStyle w:val="StyleUnderline"/>
          <w:highlight w:val="green"/>
        </w:rPr>
        <w:t xml:space="preserve"> </w:t>
      </w:r>
      <w:r w:rsidRPr="00022FCB">
        <w:rPr>
          <w:rStyle w:val="StyleUnderline"/>
        </w:rPr>
        <w:t xml:space="preserve">resources like </w:t>
      </w:r>
      <w:r w:rsidRPr="00FF44C4">
        <w:rPr>
          <w:rStyle w:val="Emphasis"/>
          <w:highlight w:val="green"/>
        </w:rPr>
        <w:t>iron-ore and water</w:t>
      </w:r>
      <w:r w:rsidRPr="00FF44C4">
        <w:rPr>
          <w:rStyle w:val="StyleUnderline"/>
          <w:highlight w:val="green"/>
        </w:rPr>
        <w:t xml:space="preserve"> </w:t>
      </w:r>
      <w:r w:rsidRPr="00022FCB">
        <w:rPr>
          <w:rStyle w:val="StyleUnderline"/>
        </w:rPr>
        <w:t xml:space="preserve">that can be </w:t>
      </w:r>
      <w:r w:rsidRPr="00FF44C4">
        <w:rPr>
          <w:rStyle w:val="Emphasis"/>
          <w:highlight w:val="green"/>
        </w:rPr>
        <w:t xml:space="preserve">utilized for </w:t>
      </w:r>
      <w:r w:rsidRPr="00022FCB">
        <w:rPr>
          <w:rStyle w:val="StyleUnderline"/>
        </w:rPr>
        <w:t xml:space="preserve">space-based </w:t>
      </w:r>
      <w:r w:rsidRPr="00FF44C4">
        <w:rPr>
          <w:rStyle w:val="Emphasis"/>
          <w:highlight w:val="green"/>
        </w:rPr>
        <w:t>manufacturing</w:t>
      </w:r>
      <w:r w:rsidRPr="00022FCB">
        <w:rPr>
          <w:rStyle w:val="StyleUnderline"/>
        </w:rPr>
        <w:t xml:space="preserve">. </w:t>
      </w:r>
      <w:r w:rsidRPr="001F0CF6">
        <w:rPr>
          <w:sz w:val="16"/>
        </w:rPr>
        <w:t xml:space="preserve">Meanwhile, a lunar base offers some short-term strategic dominance in cislunar space (the area between the Earth and the moon). </w:t>
      </w:r>
      <w:r w:rsidRPr="00022FCB">
        <w:rPr>
          <w:rStyle w:val="StyleUnderline"/>
        </w:rPr>
        <w:t xml:space="preserve">Another of China’s major space ambitions is its investment in SpaceBased Solar Power (SBSP) to build a space solar station thirty-six thousand kilometers above Earth. Some Chinese leaders stress that dwindling fossil fuel resources on Earth will make </w:t>
      </w:r>
      <w:r w:rsidRPr="00FF44C4">
        <w:rPr>
          <w:rStyle w:val="Emphasis"/>
          <w:highlight w:val="green"/>
        </w:rPr>
        <w:t>solar energy</w:t>
      </w:r>
      <w:r w:rsidRPr="00FF44C4">
        <w:rPr>
          <w:rStyle w:val="StyleUnderline"/>
          <w:highlight w:val="green"/>
        </w:rPr>
        <w:t xml:space="preserve"> </w:t>
      </w:r>
      <w:r w:rsidRPr="00022FCB">
        <w:rPr>
          <w:rStyle w:val="StyleUnderline"/>
        </w:rPr>
        <w:t>the most important future energy source. China started construction on the world’s first SBSP experimental plant in Chongqing earlier this year</w:t>
      </w:r>
      <w:r w:rsidRPr="001F0CF6">
        <w:rPr>
          <w:sz w:val="16"/>
        </w:rPr>
        <w:t xml:space="preserve">. If successful, the technology would allow China to fully power its lunar base and augment space mining operations. </w:t>
      </w:r>
      <w:r w:rsidRPr="00022FCB">
        <w:rPr>
          <w:rStyle w:val="StyleUnderline"/>
        </w:rPr>
        <w:t xml:space="preserve">Space mining involves developing technologies to harvest resources from asteroids and the moon—a highly lucrative prospect. For instance, a single asteroid called 2011 UW158, which passed by Earth in 2015, was </w:t>
      </w:r>
      <w:r w:rsidRPr="00FF44C4">
        <w:rPr>
          <w:rStyle w:val="Emphasis"/>
          <w:highlight w:val="green"/>
        </w:rPr>
        <w:t>estimated to contain</w:t>
      </w:r>
      <w:r w:rsidRPr="00FF44C4">
        <w:rPr>
          <w:rStyle w:val="StyleUnderline"/>
          <w:highlight w:val="green"/>
        </w:rPr>
        <w:t xml:space="preserve"> </w:t>
      </w:r>
      <w:r w:rsidRPr="00FF44C4">
        <w:rPr>
          <w:rStyle w:val="Emphasis"/>
          <w:highlight w:val="green"/>
          <w:bdr w:val="single" w:sz="18" w:space="0" w:color="auto"/>
        </w:rPr>
        <w:t>5 trillion dollars’ worth of platinum</w:t>
      </w:r>
      <w:r w:rsidRPr="00022FCB">
        <w:rPr>
          <w:rStyle w:val="StyleUnderline"/>
        </w:rPr>
        <w:t>. While still roughly a decade off, space mining is fast becoming a reality. Countries like the United States and Luxembourg have already passed legislation enabling private companies to begin exploration and operations.</w:t>
      </w:r>
    </w:p>
    <w:p w14:paraId="41A6808E" w14:textId="77777777" w:rsidR="00FE4E91" w:rsidRDefault="00FE4E91" w:rsidP="00FE4E91">
      <w:pPr>
        <w:pStyle w:val="Heading4"/>
      </w:pPr>
      <w:r>
        <w:t xml:space="preserve">Chinese Economic Decline </w:t>
      </w:r>
      <w:r>
        <w:rPr>
          <w:u w:val="single"/>
        </w:rPr>
        <w:t>spills-over</w:t>
      </w:r>
      <w:r>
        <w:t xml:space="preserve"> globally. </w:t>
      </w:r>
    </w:p>
    <w:p w14:paraId="2B9EA27A" w14:textId="77777777" w:rsidR="00FE4E91" w:rsidRPr="00FE69F4" w:rsidRDefault="00FE4E91" w:rsidP="00FE4E91">
      <w:r w:rsidRPr="00FE69F4">
        <w:rPr>
          <w:rStyle w:val="Style13ptBold"/>
        </w:rPr>
        <w:t>Rogoff 18</w:t>
      </w:r>
      <w:r>
        <w:t xml:space="preserve"> </w:t>
      </w:r>
      <w:r w:rsidRPr="00FE69F4">
        <w:t>Kennetth Rogoff 11-7-2018 "The Global Impact of a Chinese Recession"</w:t>
      </w:r>
      <w:r>
        <w:t xml:space="preserve"> </w:t>
      </w:r>
      <w:hyperlink r:id="rId17" w:history="1">
        <w:r w:rsidRPr="005C484B">
          <w:rPr>
            <w:rStyle w:val="Hyperlink"/>
          </w:rPr>
          <w:t>https://www.project-syndicate.org/commentary/global-impact-of-chinese-recession-by-kenneth-rogoff-2018-11?barrier=accesspaylog</w:t>
        </w:r>
      </w:hyperlink>
      <w:r>
        <w:t xml:space="preserve"> (</w:t>
      </w:r>
      <w:r w:rsidRPr="00FE69F4">
        <w:t>Professor of Economics and Public Policy at Harvard University and recipient of the 2011 Deutsche Bank Prize in Financial Economics, was the chief economist of the International Monetary Fund from 2001 to 2003.</w:t>
      </w:r>
      <w:r>
        <w:t xml:space="preserve">)//Elmer </w:t>
      </w:r>
    </w:p>
    <w:p w14:paraId="7FCBE275" w14:textId="77777777" w:rsidR="00FE4E91" w:rsidRPr="00FE69F4" w:rsidRDefault="00FE4E91" w:rsidP="00FE4E91">
      <w:pPr>
        <w:rPr>
          <w:rStyle w:val="StyleUnderline"/>
        </w:rPr>
      </w:pPr>
      <w:r w:rsidRPr="00FE69F4">
        <w:rPr>
          <w:rStyle w:val="StyleUnderline"/>
        </w:rPr>
        <w:t>Most economic forecasts suggest that a recession in China will hurt everyone, but that the pain would be more regionally confined than would be the case for a deep recession in the United States. Unfortunately, that may be wishful thinking.</w:t>
      </w:r>
      <w:r w:rsidRPr="00557551">
        <w:rPr>
          <w:sz w:val="16"/>
        </w:rPr>
        <w:t xml:space="preserve"> CAMBRIDGE – </w:t>
      </w:r>
      <w:r w:rsidRPr="00FF44C4">
        <w:rPr>
          <w:rStyle w:val="Emphasis"/>
          <w:highlight w:val="green"/>
        </w:rPr>
        <w:t>When China finally has its</w:t>
      </w:r>
      <w:r w:rsidRPr="00FF44C4">
        <w:rPr>
          <w:rStyle w:val="StyleUnderline"/>
          <w:highlight w:val="green"/>
        </w:rPr>
        <w:t xml:space="preserve"> </w:t>
      </w:r>
      <w:r w:rsidRPr="00557551">
        <w:rPr>
          <w:sz w:val="16"/>
        </w:rPr>
        <w:t xml:space="preserve">inevitable </w:t>
      </w:r>
      <w:r w:rsidRPr="00FF44C4">
        <w:rPr>
          <w:rStyle w:val="Emphasis"/>
          <w:highlight w:val="green"/>
        </w:rPr>
        <w:t>growth recession</w:t>
      </w:r>
      <w:r w:rsidRPr="00FF44C4">
        <w:rPr>
          <w:sz w:val="16"/>
          <w:highlight w:val="green"/>
        </w:rPr>
        <w:t xml:space="preserve"> </w:t>
      </w:r>
      <w:r w:rsidRPr="00557551">
        <w:rPr>
          <w:sz w:val="16"/>
        </w:rPr>
        <w:t xml:space="preserve">– which will almost surely be amplified by a financial crisis, given the economy’s massive leverage – </w:t>
      </w:r>
      <w:r w:rsidRPr="00FE69F4">
        <w:rPr>
          <w:rStyle w:val="StyleUnderline"/>
        </w:rPr>
        <w:t>how will the rest of world be affected?</w:t>
      </w:r>
      <w:r w:rsidRPr="00557551">
        <w:rPr>
          <w:sz w:val="16"/>
        </w:rPr>
        <w:t xml:space="preserve"> With US President Donald Trump’s trade war hitting China just as growth was already slowing, this is no idle question. Typical estimates, for example those embodied in the International Monetary Fund’s assessments of country risk, </w:t>
      </w:r>
      <w:r w:rsidRPr="00FE69F4">
        <w:rPr>
          <w:rStyle w:val="StyleUnderline"/>
        </w:rPr>
        <w:t xml:space="preserve">suggest that an economic slowdown in China </w:t>
      </w:r>
      <w:r w:rsidRPr="00FF44C4">
        <w:rPr>
          <w:rStyle w:val="Emphasis"/>
          <w:highlight w:val="green"/>
          <w:bdr w:val="single" w:sz="18" w:space="0" w:color="auto"/>
        </w:rPr>
        <w:t>will hurt everyone</w:t>
      </w:r>
      <w:r w:rsidRPr="00FE69F4">
        <w:rPr>
          <w:rStyle w:val="StyleUnderline"/>
        </w:rPr>
        <w:t>. B</w:t>
      </w:r>
      <w:r w:rsidRPr="00557551">
        <w:rPr>
          <w:sz w:val="16"/>
        </w:rPr>
        <w:t xml:space="preserve">ut the acute pain, according to the IMF, will be more regionally concentrated and confined than would be the case for a deep recession in the United States. Unfortunately, this might be wishful </w:t>
      </w:r>
      <w:r w:rsidRPr="00FE69F4">
        <w:rPr>
          <w:rStyle w:val="StyleUnderline"/>
        </w:rPr>
        <w:t xml:space="preserve">thinking. First, </w:t>
      </w:r>
      <w:r w:rsidRPr="00FF44C4">
        <w:rPr>
          <w:rStyle w:val="Emphasis"/>
          <w:highlight w:val="green"/>
        </w:rPr>
        <w:t>the effect on</w:t>
      </w:r>
      <w:r w:rsidRPr="00FF44C4">
        <w:rPr>
          <w:rStyle w:val="StyleUnderline"/>
          <w:highlight w:val="green"/>
        </w:rPr>
        <w:t xml:space="preserve"> </w:t>
      </w:r>
      <w:r w:rsidRPr="00FF44C4">
        <w:rPr>
          <w:rStyle w:val="Emphasis"/>
          <w:highlight w:val="green"/>
        </w:rPr>
        <w:t>international capital</w:t>
      </w:r>
      <w:r w:rsidRPr="00FF44C4">
        <w:rPr>
          <w:rStyle w:val="StyleUnderline"/>
          <w:highlight w:val="green"/>
        </w:rPr>
        <w:t xml:space="preserve"> </w:t>
      </w:r>
      <w:r w:rsidRPr="00FF44C4">
        <w:rPr>
          <w:rStyle w:val="Emphasis"/>
          <w:highlight w:val="green"/>
        </w:rPr>
        <w:t>markets</w:t>
      </w:r>
      <w:r w:rsidRPr="00FF44C4">
        <w:rPr>
          <w:rStyle w:val="StyleUnderline"/>
          <w:highlight w:val="green"/>
        </w:rPr>
        <w:t xml:space="preserve"> </w:t>
      </w:r>
      <w:r w:rsidRPr="00FF44C4">
        <w:rPr>
          <w:rStyle w:val="Emphasis"/>
          <w:highlight w:val="green"/>
          <w:bdr w:val="single" w:sz="18" w:space="0" w:color="auto"/>
        </w:rPr>
        <w:t>could be vastly greater</w:t>
      </w:r>
      <w:r w:rsidRPr="00FF44C4">
        <w:rPr>
          <w:rStyle w:val="StyleUnderline"/>
          <w:highlight w:val="green"/>
        </w:rPr>
        <w:t xml:space="preserve"> </w:t>
      </w:r>
      <w:r w:rsidRPr="00FE69F4">
        <w:rPr>
          <w:rStyle w:val="StyleUnderline"/>
        </w:rPr>
        <w:t>than Chinese capital market linkages would suggest</w:t>
      </w:r>
      <w:r w:rsidRPr="00557551">
        <w:rPr>
          <w:sz w:val="16"/>
        </w:rPr>
        <w:t>. However jittery global investors may be about prospects for profit growth</w:t>
      </w:r>
      <w:r w:rsidRPr="00FE69F4">
        <w:rPr>
          <w:rStyle w:val="StyleUnderline"/>
        </w:rPr>
        <w:t>, a hit to Chinese growth would make things a lot worse.</w:t>
      </w:r>
      <w:r w:rsidRPr="00557551">
        <w:rPr>
          <w:sz w:val="16"/>
        </w:rPr>
        <w:t xml:space="preserve"> Although it is true that the US is still by far the biggest importer of final consumption goods (a large share of Chinese manufacturing imports are intermediate goods that end up being embodied in exports to the US and Europe), foreign firms nonetheless still enjoy huge profits on sales in China. </w:t>
      </w:r>
      <w:r w:rsidRPr="00FE69F4">
        <w:rPr>
          <w:rStyle w:val="StyleUnderline"/>
        </w:rPr>
        <w:t xml:space="preserve">Investors today are also concerned about </w:t>
      </w:r>
      <w:r w:rsidRPr="00FF44C4">
        <w:rPr>
          <w:rStyle w:val="Emphasis"/>
          <w:highlight w:val="green"/>
        </w:rPr>
        <w:t>rising interest rates</w:t>
      </w:r>
      <w:r w:rsidRPr="00FE69F4">
        <w:rPr>
          <w:rStyle w:val="StyleUnderline"/>
        </w:rPr>
        <w:t xml:space="preserve">, which not only </w:t>
      </w:r>
      <w:r w:rsidRPr="00FF44C4">
        <w:rPr>
          <w:rStyle w:val="Emphasis"/>
          <w:highlight w:val="green"/>
        </w:rPr>
        <w:t>put a damper on consumption and investment</w:t>
      </w:r>
      <w:r w:rsidRPr="00FE69F4">
        <w:rPr>
          <w:rStyle w:val="StyleUnderline"/>
        </w:rPr>
        <w:t xml:space="preserve">, but also </w:t>
      </w:r>
      <w:r w:rsidRPr="00FF44C4">
        <w:rPr>
          <w:rStyle w:val="Emphasis"/>
          <w:highlight w:val="green"/>
        </w:rPr>
        <w:t>reduce</w:t>
      </w:r>
      <w:r w:rsidRPr="00FF44C4">
        <w:rPr>
          <w:rStyle w:val="StyleUnderline"/>
          <w:highlight w:val="green"/>
        </w:rPr>
        <w:t xml:space="preserve"> </w:t>
      </w:r>
      <w:r w:rsidRPr="00FE69F4">
        <w:rPr>
          <w:rStyle w:val="StyleUnderline"/>
        </w:rPr>
        <w:t xml:space="preserve">the </w:t>
      </w:r>
      <w:r w:rsidRPr="00FF44C4">
        <w:rPr>
          <w:rStyle w:val="Emphasis"/>
          <w:highlight w:val="green"/>
        </w:rPr>
        <w:t>market value of companies</w:t>
      </w:r>
      <w:r w:rsidRPr="00FF44C4">
        <w:rPr>
          <w:rStyle w:val="StyleUnderline"/>
          <w:highlight w:val="green"/>
        </w:rPr>
        <w:t xml:space="preserve"> </w:t>
      </w:r>
      <w:r w:rsidRPr="00FE69F4">
        <w:rPr>
          <w:rStyle w:val="StyleUnderline"/>
        </w:rPr>
        <w:t>(particularly tech firms) whose valuations depend heavily on profit growth far in the future. A Chinese recession could again make the situation worse</w:t>
      </w:r>
      <w:r w:rsidRPr="00557551">
        <w:rPr>
          <w:sz w:val="16"/>
        </w:rPr>
        <w:t xml:space="preserve">. I appreciate the usual Keynesian thinking that if any economy anywhere slows, this lowers world aggregate demand, and therefore puts downward pressure on global interest rates. </w:t>
      </w:r>
      <w:r w:rsidRPr="00FE69F4">
        <w:rPr>
          <w:rStyle w:val="StyleUnderline"/>
        </w:rPr>
        <w:t xml:space="preserve">But modern thinking is more nuanced. </w:t>
      </w:r>
      <w:r w:rsidRPr="00FF44C4">
        <w:rPr>
          <w:rStyle w:val="Emphasis"/>
          <w:highlight w:val="green"/>
        </w:rPr>
        <w:t>High Asian saving rates</w:t>
      </w:r>
      <w:r w:rsidRPr="00FF44C4">
        <w:rPr>
          <w:rStyle w:val="StyleUnderline"/>
          <w:highlight w:val="green"/>
        </w:rPr>
        <w:t xml:space="preserve"> </w:t>
      </w:r>
      <w:r w:rsidRPr="00FE69F4">
        <w:rPr>
          <w:rStyle w:val="StyleUnderline"/>
        </w:rPr>
        <w:t xml:space="preserve">over the past two decades </w:t>
      </w:r>
      <w:r w:rsidRPr="00FF44C4">
        <w:rPr>
          <w:rStyle w:val="Emphasis"/>
          <w:highlight w:val="green"/>
        </w:rPr>
        <w:t>have been</w:t>
      </w:r>
      <w:r w:rsidRPr="00FF44C4">
        <w:rPr>
          <w:rStyle w:val="StyleUnderline"/>
          <w:highlight w:val="green"/>
        </w:rPr>
        <w:t xml:space="preserve"> </w:t>
      </w:r>
      <w:r w:rsidRPr="00FE69F4">
        <w:rPr>
          <w:rStyle w:val="StyleUnderline"/>
        </w:rPr>
        <w:t xml:space="preserve">a </w:t>
      </w:r>
      <w:r w:rsidRPr="00FF44C4">
        <w:rPr>
          <w:rStyle w:val="Emphasis"/>
          <w:highlight w:val="green"/>
        </w:rPr>
        <w:t>significant factor in</w:t>
      </w:r>
      <w:r w:rsidRPr="00FF44C4">
        <w:rPr>
          <w:rStyle w:val="StyleUnderline"/>
          <w:highlight w:val="green"/>
        </w:rPr>
        <w:t xml:space="preserve"> </w:t>
      </w:r>
      <w:r w:rsidRPr="00FE69F4">
        <w:rPr>
          <w:rStyle w:val="StyleUnderline"/>
        </w:rPr>
        <w:t xml:space="preserve">the </w:t>
      </w:r>
      <w:r w:rsidRPr="00FF44C4">
        <w:rPr>
          <w:rStyle w:val="Emphasis"/>
          <w:highlight w:val="green"/>
        </w:rPr>
        <w:t>low overall level of real</w:t>
      </w:r>
      <w:r w:rsidRPr="00FF44C4">
        <w:rPr>
          <w:rStyle w:val="StyleUnderline"/>
          <w:highlight w:val="green"/>
        </w:rPr>
        <w:t xml:space="preserve"> </w:t>
      </w:r>
      <w:r w:rsidRPr="00FE69F4">
        <w:rPr>
          <w:rStyle w:val="StyleUnderline"/>
        </w:rPr>
        <w:t xml:space="preserve">(inflation-adjusted) </w:t>
      </w:r>
      <w:r w:rsidRPr="00FF44C4">
        <w:rPr>
          <w:rStyle w:val="Emphasis"/>
          <w:highlight w:val="green"/>
        </w:rPr>
        <w:t>interest rates in</w:t>
      </w:r>
      <w:r w:rsidRPr="00FE69F4">
        <w:rPr>
          <w:rStyle w:val="StyleUnderline"/>
        </w:rPr>
        <w:t xml:space="preserve"> both the </w:t>
      </w:r>
      <w:r w:rsidRPr="00FF44C4">
        <w:rPr>
          <w:rStyle w:val="Emphasis"/>
          <w:highlight w:val="green"/>
        </w:rPr>
        <w:t>U</w:t>
      </w:r>
      <w:r w:rsidRPr="00FE69F4">
        <w:rPr>
          <w:rStyle w:val="StyleUnderline"/>
        </w:rPr>
        <w:t xml:space="preserve">nited </w:t>
      </w:r>
      <w:r w:rsidRPr="00FF44C4">
        <w:rPr>
          <w:rStyle w:val="Emphasis"/>
          <w:highlight w:val="green"/>
        </w:rPr>
        <w:t>S</w:t>
      </w:r>
      <w:r w:rsidRPr="00FE69F4">
        <w:rPr>
          <w:rStyle w:val="StyleUnderline"/>
        </w:rPr>
        <w:t xml:space="preserve">tates </w:t>
      </w:r>
      <w:r w:rsidRPr="00FF44C4">
        <w:rPr>
          <w:rStyle w:val="Emphasis"/>
          <w:highlight w:val="green"/>
        </w:rPr>
        <w:t>and</w:t>
      </w:r>
      <w:r w:rsidRPr="00FF44C4">
        <w:rPr>
          <w:rStyle w:val="StyleUnderline"/>
          <w:highlight w:val="green"/>
        </w:rPr>
        <w:t xml:space="preserve"> </w:t>
      </w:r>
      <w:r w:rsidRPr="00FF44C4">
        <w:rPr>
          <w:rStyle w:val="Emphasis"/>
          <w:highlight w:val="green"/>
        </w:rPr>
        <w:t>Europe</w:t>
      </w:r>
      <w:r w:rsidRPr="00FE69F4">
        <w:rPr>
          <w:rStyle w:val="StyleUnderline"/>
        </w:rPr>
        <w:t>, thanks to the fact that underdeveloped Asian capital markets simply cannot constructively absorb the surplus savings.</w:t>
      </w:r>
      <w:r w:rsidRPr="00557551">
        <w:rPr>
          <w:sz w:val="16"/>
        </w:rPr>
        <w:t xml:space="preserve"> Former US Federal Reserve chair Ben Bernanke famously characterized this much-studied phenomenon as a key component of the “global savings glut.” Thus, instead of leading to lower global real interest rates, </w:t>
      </w:r>
      <w:r w:rsidRPr="00FF44C4">
        <w:rPr>
          <w:rStyle w:val="Emphasis"/>
          <w:highlight w:val="green"/>
        </w:rPr>
        <w:t>a Chinese slowdown</w:t>
      </w:r>
      <w:r w:rsidRPr="00FF44C4">
        <w:rPr>
          <w:rStyle w:val="StyleUnderline"/>
          <w:highlight w:val="green"/>
        </w:rPr>
        <w:t xml:space="preserve"> </w:t>
      </w:r>
      <w:r w:rsidRPr="00FE69F4">
        <w:rPr>
          <w:rStyle w:val="StyleUnderline"/>
        </w:rPr>
        <w:t xml:space="preserve">that </w:t>
      </w:r>
      <w:r w:rsidRPr="00FF44C4">
        <w:rPr>
          <w:rStyle w:val="Emphasis"/>
          <w:highlight w:val="green"/>
        </w:rPr>
        <w:t>spreads</w:t>
      </w:r>
      <w:r w:rsidRPr="00FF44C4">
        <w:rPr>
          <w:rStyle w:val="StyleUnderline"/>
          <w:highlight w:val="green"/>
        </w:rPr>
        <w:t xml:space="preserve"> </w:t>
      </w:r>
      <w:r w:rsidRPr="00FE69F4">
        <w:rPr>
          <w:rStyle w:val="StyleUnderline"/>
        </w:rPr>
        <w:t xml:space="preserve">across Asia </w:t>
      </w:r>
      <w:r w:rsidRPr="00FF44C4">
        <w:rPr>
          <w:rStyle w:val="Emphasis"/>
          <w:highlight w:val="green"/>
        </w:rPr>
        <w:t>could</w:t>
      </w:r>
      <w:r w:rsidRPr="00FF44C4">
        <w:rPr>
          <w:rStyle w:val="StyleUnderline"/>
          <w:highlight w:val="green"/>
        </w:rPr>
        <w:t xml:space="preserve"> </w:t>
      </w:r>
      <w:r w:rsidRPr="00FF44C4">
        <w:rPr>
          <w:rStyle w:val="Emphasis"/>
          <w:highlight w:val="green"/>
          <w:bdr w:val="single" w:sz="18" w:space="0" w:color="auto"/>
        </w:rPr>
        <w:t>paradoxically lead to higher interest rates elsewhere</w:t>
      </w:r>
      <w:r w:rsidRPr="00FF44C4">
        <w:rPr>
          <w:rStyle w:val="StyleUnderline"/>
          <w:highlight w:val="green"/>
        </w:rPr>
        <w:t xml:space="preserve"> </w:t>
      </w:r>
      <w:r w:rsidRPr="00FE69F4">
        <w:rPr>
          <w:rStyle w:val="StyleUnderline"/>
        </w:rPr>
        <w:t xml:space="preserve">– </w:t>
      </w:r>
      <w:r w:rsidRPr="00FF44C4">
        <w:rPr>
          <w:rStyle w:val="Emphasis"/>
          <w:highlight w:val="green"/>
        </w:rPr>
        <w:t>especially if</w:t>
      </w:r>
      <w:r w:rsidRPr="00FF44C4">
        <w:rPr>
          <w:rStyle w:val="StyleUnderline"/>
          <w:highlight w:val="green"/>
        </w:rPr>
        <w:t xml:space="preserve"> </w:t>
      </w:r>
      <w:r w:rsidRPr="00FE69F4">
        <w:rPr>
          <w:rStyle w:val="StyleUnderline"/>
        </w:rPr>
        <w:t xml:space="preserve">a second Asian financial </w:t>
      </w:r>
      <w:r w:rsidRPr="00FF44C4">
        <w:rPr>
          <w:rStyle w:val="Emphasis"/>
          <w:highlight w:val="green"/>
        </w:rPr>
        <w:t>crisis</w:t>
      </w:r>
      <w:r w:rsidRPr="00FF44C4">
        <w:rPr>
          <w:rStyle w:val="StyleUnderline"/>
          <w:highlight w:val="green"/>
        </w:rPr>
        <w:t xml:space="preserve"> </w:t>
      </w:r>
      <w:r w:rsidRPr="00FF44C4">
        <w:rPr>
          <w:rStyle w:val="Emphasis"/>
          <w:highlight w:val="green"/>
        </w:rPr>
        <w:t>leads to a sharp draw-down of central bank reserves</w:t>
      </w:r>
      <w:r w:rsidRPr="00557551">
        <w:rPr>
          <w:sz w:val="16"/>
        </w:rPr>
        <w:t xml:space="preserve">. Thus, for global capital markets, </w:t>
      </w:r>
      <w:r w:rsidRPr="00FE69F4">
        <w:rPr>
          <w:rStyle w:val="StyleUnderline"/>
        </w:rPr>
        <w:t xml:space="preserve">a Chinese recession could easily prove to be </w:t>
      </w:r>
      <w:r w:rsidRPr="00FF44C4">
        <w:rPr>
          <w:rStyle w:val="Emphasis"/>
          <w:highlight w:val="green"/>
        </w:rPr>
        <w:t>a double whammy</w:t>
      </w:r>
      <w:r w:rsidRPr="00FE69F4">
        <w:rPr>
          <w:rStyle w:val="StyleUnderline"/>
        </w:rPr>
        <w:t>. As bad as a slowdown in exports to China would be for many countries, a significant rise in global interest rates would be much worse.</w:t>
      </w:r>
      <w:r w:rsidRPr="00557551">
        <w:rPr>
          <w:sz w:val="16"/>
        </w:rPr>
        <w:t xml:space="preserve"> Eurozone leaders, particularly German Chancellor Angela Merkel, get less credit than they deserve for holding together the politically and economically fragile single currency against steep economic and political odds. But their task would have been well-nigh impossible but for the ultra-low global interest rates that have allowed politically paralyzed eurozone officials to skirt needed debt write-downs and restructurings in the periphery. When the advanced countries had their financial crisis a decade ago, emerging markets recovered relatively quickly, thanks to low debt levels and strong commodity prices. Today, however, debt levels have risen significantly, and a sharp rise in global real interest rates would almost certainly extend today’s brewing crises beyond the handful of countries (including Argentina and Turkey) that have already been hit. Nor is the US immune. For the moment, the US can finance its trillion-dollar deficits at relatively low cost. But the relatively short-term duration of its borrowing – under four years if one integrates the Treasury and Federal Reserve balance sheets – means that a rise in interest rates would soon cause debt service to crowd out needed expenditures in other areas. At the same time, Trump’s trade war also threatens to undermine the US economy’s dynamism. Its somewhat arbitrary and politically driven nature makes it at least as harmful to US growth as the regulations Trump has so proudly eliminated. Those who assumed that Trump’s stance on trade was mostly campaign bluster should be worried. The good news is that trade negotiations often seem intractable until the eleventh hour. The US and China could reach an agreement before Trump’s punitive tariffs go into effect on January 1. Such an agreement, one hopes, would reflect a maturing of China’s attitude toward intellectual property rights – akin to what occurred in the US during the late nineteenth century. (In America’s high growth years, US entrepreneurs often thought little of pilfering patented inventions from the United Kingdom.) </w:t>
      </w:r>
      <w:r w:rsidRPr="00FE69F4">
        <w:rPr>
          <w:rStyle w:val="StyleUnderline"/>
        </w:rPr>
        <w:t xml:space="preserve">A </w:t>
      </w:r>
      <w:r w:rsidRPr="00FF44C4">
        <w:rPr>
          <w:rStyle w:val="Emphasis"/>
          <w:highlight w:val="green"/>
        </w:rPr>
        <w:t>recession in China</w:t>
      </w:r>
      <w:r w:rsidRPr="00FE69F4">
        <w:rPr>
          <w:rStyle w:val="StyleUnderline"/>
        </w:rPr>
        <w:t xml:space="preserve">, amplified by a financial crisis, </w:t>
      </w:r>
      <w:r w:rsidRPr="00FF44C4">
        <w:rPr>
          <w:rStyle w:val="Emphasis"/>
          <w:highlight w:val="green"/>
          <w:bdr w:val="single" w:sz="18" w:space="0" w:color="auto"/>
        </w:rPr>
        <w:t>would constitute the third leg of the debt supercycle</w:t>
      </w:r>
      <w:r w:rsidRPr="00FF44C4">
        <w:rPr>
          <w:rStyle w:val="StyleUnderline"/>
          <w:highlight w:val="green"/>
        </w:rPr>
        <w:t xml:space="preserve"> </w:t>
      </w:r>
      <w:r w:rsidRPr="00FE69F4">
        <w:rPr>
          <w:rStyle w:val="StyleUnderline"/>
        </w:rPr>
        <w:t>that began in the US in 2008 and moved to Europe in 2010. Up to this point, the Chinese authorities have done a remarkable job in postponing the inevitable slowdown. Unfortunately, when the downturn arrives, the world is likely to discover that China’s economy matters even more than most people thought.</w:t>
      </w:r>
    </w:p>
    <w:p w14:paraId="4BBB8EED" w14:textId="77777777" w:rsidR="00FE4E91" w:rsidRDefault="00FE4E91" w:rsidP="00FE4E91">
      <w:pPr>
        <w:pStyle w:val="Heading4"/>
        <w:rPr>
          <w:rFonts w:cs="Times New Roman"/>
        </w:rPr>
      </w:pPr>
      <w:r w:rsidRPr="00745529">
        <w:rPr>
          <w:rFonts w:cs="Times New Roman"/>
        </w:rPr>
        <w:t xml:space="preserve">Decline </w:t>
      </w:r>
      <w:r w:rsidRPr="00745529">
        <w:rPr>
          <w:rFonts w:cs="Times New Roman"/>
          <w:u w:val="single"/>
        </w:rPr>
        <w:t>cascades</w:t>
      </w:r>
      <w:r>
        <w:rPr>
          <w:rFonts w:cs="Times New Roman"/>
        </w:rPr>
        <w:t xml:space="preserve"> – </w:t>
      </w:r>
      <w:r w:rsidRPr="00745529">
        <w:rPr>
          <w:rFonts w:cs="Times New Roman"/>
        </w:rPr>
        <w:t>nuclear war</w:t>
      </w:r>
    </w:p>
    <w:p w14:paraId="7566EDA4" w14:textId="77777777" w:rsidR="00FE4E91" w:rsidRPr="00745529" w:rsidRDefault="00FE4E91" w:rsidP="00FE4E91">
      <w:r w:rsidRPr="007A43C7">
        <w:rPr>
          <w:rStyle w:val="Style13ptBold"/>
        </w:rPr>
        <w:t>Maavak 21</w:t>
      </w:r>
      <w:r>
        <w:t xml:space="preserve"> – </w:t>
      </w:r>
      <w:r w:rsidRPr="00745529">
        <w:t xml:space="preserve">Mathew </w:t>
      </w:r>
      <w:r w:rsidRPr="007A43C7">
        <w:t>Maavak,</w:t>
      </w:r>
      <w:r w:rsidRPr="00745529">
        <w:t xml:space="preserve"> PhD in Risk Foresight from the Universiti Teknologi Malaysia, External Researcher (PLATBIDAFO) at the Kazimieras Simonavicius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08B79ABA" w14:textId="77777777" w:rsidR="00FE4E91" w:rsidRPr="000E6667" w:rsidRDefault="00FE4E91" w:rsidP="00FE4E91">
      <w:pPr>
        <w:rPr>
          <w:sz w:val="16"/>
        </w:rPr>
      </w:pPr>
      <w:r w:rsidRPr="00745529">
        <w:rPr>
          <w:sz w:val="16"/>
        </w:rPr>
        <w:t xml:space="preserve">Various </w:t>
      </w:r>
      <w:r w:rsidRPr="00745529">
        <w:rPr>
          <w:rStyle w:val="StyleUnderline"/>
        </w:rPr>
        <w:t>scholars</w:t>
      </w:r>
      <w:r w:rsidRPr="00745529">
        <w:rPr>
          <w:sz w:val="16"/>
        </w:rPr>
        <w:t xml:space="preserve"> and institutions </w:t>
      </w:r>
      <w:r w:rsidRPr="00745529">
        <w:rPr>
          <w:rStyle w:val="StyleUnderline"/>
        </w:rPr>
        <w:t xml:space="preserve">regard </w:t>
      </w:r>
      <w:r w:rsidRPr="00745529">
        <w:rPr>
          <w:rStyle w:val="Emphasis"/>
        </w:rPr>
        <w:t>global social instability</w:t>
      </w:r>
      <w:r w:rsidRPr="00745529">
        <w:rPr>
          <w:rStyle w:val="StyleUnderline"/>
        </w:rPr>
        <w:t xml:space="preserve"> as the </w:t>
      </w:r>
      <w:r w:rsidRPr="00745529">
        <w:rPr>
          <w:rStyle w:val="Emphasis"/>
        </w:rPr>
        <w:t>greatest threat</w:t>
      </w:r>
      <w:r w:rsidRPr="00745529">
        <w:rPr>
          <w:sz w:val="16"/>
        </w:rPr>
        <w:t xml:space="preserve"> facing this decade. </w:t>
      </w:r>
      <w:r w:rsidRPr="00745529">
        <w:rPr>
          <w:rStyle w:val="StyleUnderline"/>
        </w:rPr>
        <w:t xml:space="preserve">The catalyst has been postulated to </w:t>
      </w:r>
      <w:r w:rsidRPr="00583A05">
        <w:rPr>
          <w:rStyle w:val="StyleUnderline"/>
        </w:rPr>
        <w:t xml:space="preserve">be </w:t>
      </w:r>
      <w:r w:rsidRPr="00FF44C4">
        <w:rPr>
          <w:rStyle w:val="StyleUnderline"/>
          <w:highlight w:val="green"/>
        </w:rPr>
        <w:t xml:space="preserve">a </w:t>
      </w:r>
      <w:r w:rsidRPr="00FF44C4">
        <w:rPr>
          <w:rStyle w:val="Emphasis"/>
          <w:highlight w:val="green"/>
        </w:rPr>
        <w:t>Second</w:t>
      </w:r>
      <w:r w:rsidRPr="00745529">
        <w:rPr>
          <w:rStyle w:val="Emphasis"/>
        </w:rPr>
        <w:t xml:space="preserve"> Great </w:t>
      </w:r>
      <w:r w:rsidRPr="00FF44C4">
        <w:rPr>
          <w:rStyle w:val="Emphasis"/>
          <w:highlight w:val="green"/>
        </w:rPr>
        <w:t>Depression</w:t>
      </w:r>
      <w:r w:rsidRPr="00745529">
        <w:rPr>
          <w:rStyle w:val="StyleUnderline"/>
        </w:rPr>
        <w:t xml:space="preserve"> which, in turn</w:t>
      </w:r>
      <w:r w:rsidRPr="00583A05">
        <w:rPr>
          <w:rStyle w:val="StyleUnderline"/>
        </w:rPr>
        <w:t xml:space="preserve">, </w:t>
      </w:r>
      <w:r w:rsidRPr="00FF44C4">
        <w:rPr>
          <w:rStyle w:val="StyleUnderline"/>
          <w:highlight w:val="green"/>
        </w:rPr>
        <w:t>will have</w:t>
      </w:r>
      <w:r w:rsidRPr="00745529">
        <w:rPr>
          <w:rStyle w:val="StyleUnderline"/>
        </w:rPr>
        <w:t xml:space="preserve"> </w:t>
      </w:r>
      <w:r w:rsidRPr="00745529">
        <w:rPr>
          <w:rStyle w:val="Emphasis"/>
        </w:rPr>
        <w:t xml:space="preserve">profound </w:t>
      </w:r>
      <w:r w:rsidRPr="00FF44C4">
        <w:rPr>
          <w:rStyle w:val="Emphasis"/>
          <w:highlight w:val="green"/>
        </w:rPr>
        <w:t>implications</w:t>
      </w:r>
      <w:r w:rsidRPr="00FF44C4">
        <w:rPr>
          <w:rStyle w:val="StyleUnderline"/>
          <w:highlight w:val="green"/>
        </w:rPr>
        <w:t xml:space="preserve"> for </w:t>
      </w:r>
      <w:r w:rsidRPr="00FF44C4">
        <w:rPr>
          <w:rStyle w:val="Emphasis"/>
          <w:highlight w:val="green"/>
        </w:rPr>
        <w:t>global security</w:t>
      </w:r>
      <w:r w:rsidRPr="00745529">
        <w:rPr>
          <w:rStyle w:val="StyleUnderline"/>
        </w:rPr>
        <w:t xml:space="preserve"> and national integrity</w:t>
      </w:r>
      <w:r w:rsidRPr="00745529">
        <w:rPr>
          <w:sz w:val="16"/>
        </w:rPr>
        <w:t xml:space="preserve">. This paper, written from a broad systems perspective, illustrates how </w:t>
      </w:r>
      <w:r w:rsidRPr="00745529">
        <w:rPr>
          <w:rStyle w:val="StyleUnderline"/>
        </w:rPr>
        <w:t>emerging risks are</w:t>
      </w:r>
      <w:r w:rsidRPr="00745529">
        <w:rPr>
          <w:sz w:val="16"/>
        </w:rPr>
        <w:t xml:space="preserve"> getting more complex and </w:t>
      </w:r>
      <w:r w:rsidRPr="00745529">
        <w:rPr>
          <w:rStyle w:val="Emphasis"/>
        </w:rPr>
        <w:t>intertwined</w:t>
      </w:r>
      <w:r w:rsidRPr="00745529">
        <w:rPr>
          <w:sz w:val="16"/>
        </w:rPr>
        <w:t xml:space="preserve">; blurring boundaries between the economic, environmental, geopolitical, societal and technological taxonomy used by the World Economic Forum for its annual global risk forecasts. </w:t>
      </w:r>
      <w:r w:rsidRPr="00745529">
        <w:rPr>
          <w:rStyle w:val="Emphasis"/>
        </w:rPr>
        <w:t xml:space="preserve">Tight </w:t>
      </w:r>
      <w:r w:rsidRPr="00FF44C4">
        <w:rPr>
          <w:rStyle w:val="Emphasis"/>
          <w:highlight w:val="green"/>
        </w:rPr>
        <w:t>couplings</w:t>
      </w:r>
      <w:r w:rsidRPr="00FF44C4">
        <w:rPr>
          <w:rStyle w:val="StyleUnderline"/>
          <w:highlight w:val="green"/>
        </w:rPr>
        <w:t xml:space="preserve"> in</w:t>
      </w:r>
      <w:r w:rsidRPr="00745529">
        <w:rPr>
          <w:sz w:val="16"/>
        </w:rPr>
        <w:t xml:space="preserve"> our </w:t>
      </w:r>
      <w:r w:rsidRPr="00FF44C4">
        <w:rPr>
          <w:rStyle w:val="Emphasis"/>
          <w:highlight w:val="green"/>
        </w:rPr>
        <w:t>global systems</w:t>
      </w:r>
      <w:r w:rsidRPr="00745529">
        <w:rPr>
          <w:rStyle w:val="StyleUnderline"/>
        </w:rPr>
        <w:t xml:space="preserve"> have</w:t>
      </w:r>
      <w:r w:rsidRPr="00745529">
        <w:rPr>
          <w:sz w:val="16"/>
        </w:rPr>
        <w:t xml:space="preserve"> also </w:t>
      </w:r>
      <w:r w:rsidRPr="00FF44C4">
        <w:rPr>
          <w:rStyle w:val="StyleUnderline"/>
          <w:highlight w:val="green"/>
        </w:rPr>
        <w:t>enabled risks</w:t>
      </w:r>
      <w:r w:rsidRPr="00745529">
        <w:rPr>
          <w:rStyle w:val="StyleUnderline"/>
        </w:rPr>
        <w:t xml:space="preserve"> accrued </w:t>
      </w:r>
      <w:r w:rsidRPr="00FF44C4">
        <w:rPr>
          <w:rStyle w:val="StyleUnderline"/>
          <w:highlight w:val="green"/>
        </w:rPr>
        <w:t xml:space="preserve">in </w:t>
      </w:r>
      <w:r w:rsidRPr="00FF44C4">
        <w:rPr>
          <w:rStyle w:val="Emphasis"/>
          <w:highlight w:val="green"/>
        </w:rPr>
        <w:t>one area</w:t>
      </w:r>
      <w:r w:rsidRPr="00FF44C4">
        <w:rPr>
          <w:rStyle w:val="StyleUnderline"/>
          <w:highlight w:val="green"/>
        </w:rPr>
        <w:t xml:space="preserve"> to </w:t>
      </w:r>
      <w:r w:rsidRPr="00FF44C4">
        <w:rPr>
          <w:rStyle w:val="Emphasis"/>
          <w:highlight w:val="green"/>
        </w:rPr>
        <w:t>snowball</w:t>
      </w:r>
      <w:r w:rsidRPr="00FF44C4">
        <w:rPr>
          <w:rStyle w:val="StyleUnderline"/>
          <w:highlight w:val="green"/>
        </w:rPr>
        <w:t xml:space="preserve"> into </w:t>
      </w:r>
      <w:r w:rsidRPr="00583A05">
        <w:rPr>
          <w:rStyle w:val="StyleUnderline"/>
        </w:rPr>
        <w:t xml:space="preserve">a </w:t>
      </w:r>
      <w:r w:rsidRPr="00FF44C4">
        <w:rPr>
          <w:rStyle w:val="Emphasis"/>
          <w:highlight w:val="green"/>
        </w:rPr>
        <w:t>full-blown crisis</w:t>
      </w:r>
      <w:r w:rsidRPr="00FF44C4">
        <w:rPr>
          <w:rStyle w:val="StyleUnderline"/>
          <w:highlight w:val="green"/>
        </w:rPr>
        <w:t xml:space="preserve"> </w:t>
      </w:r>
      <w:r w:rsidRPr="00FF44C4">
        <w:rPr>
          <w:rStyle w:val="Emphasis"/>
          <w:highlight w:val="green"/>
        </w:rPr>
        <w:t>elsewhere</w:t>
      </w:r>
      <w:r w:rsidRPr="00745529">
        <w:rPr>
          <w:sz w:val="12"/>
          <w:szCs w:val="18"/>
        </w:rPr>
        <w:t>. The COVID-19 pandemic and its socioeconomic fallouts exemplify this systemic chain-reaction. Onceinexorable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r>
        <w:rPr>
          <w:sz w:val="12"/>
          <w:szCs w:val="18"/>
        </w:rPr>
        <w:t xml:space="preserve"> </w:t>
      </w:r>
      <w:r w:rsidRPr="00745529">
        <w:rPr>
          <w:sz w:val="12"/>
          <w:szCs w:val="18"/>
        </w:rPr>
        <w:t>Key Words: Global Systems, Emergence, VUCA, COVID-9, Social Instability, Big Tech, Great Reset</w:t>
      </w:r>
      <w:r>
        <w:rPr>
          <w:sz w:val="12"/>
          <w:szCs w:val="18"/>
        </w:rPr>
        <w:t xml:space="preserve"> </w:t>
      </w:r>
      <w:r w:rsidRPr="00745529">
        <w:rPr>
          <w:sz w:val="12"/>
          <w:szCs w:val="18"/>
        </w:rPr>
        <w:t>INTRODUCTION</w:t>
      </w:r>
      <w:r>
        <w:rPr>
          <w:sz w:val="12"/>
          <w:szCs w:val="18"/>
        </w:rPr>
        <w:t xml:space="preserve"> </w:t>
      </w:r>
      <w:r w:rsidRPr="00745529">
        <w:rPr>
          <w:sz w:val="12"/>
          <w:szCs w:val="18"/>
        </w:rPr>
        <w:t>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complexity and ambiguity (VUCA).</w:t>
      </w:r>
      <w:r>
        <w:rPr>
          <w:sz w:val="12"/>
          <w:szCs w:val="18"/>
        </w:rPr>
        <w:t xml:space="preserve"> </w:t>
      </w:r>
      <w:r w:rsidRPr="00745529">
        <w:rPr>
          <w:sz w:val="12"/>
          <w:szCs w:val="18"/>
        </w:rPr>
        <w:t>But what exactly is a global system? Our planet itself is an autonomous and selfsustaining mega-system, marked by periodic cycles and elemental vagaries.</w:t>
      </w:r>
      <w:r w:rsidRPr="00745529">
        <w:rPr>
          <w:sz w:val="16"/>
        </w:rPr>
        <w:t xml:space="preserve"> Human activities within however are not system isolates as our </w:t>
      </w:r>
      <w:r w:rsidRPr="00FF44C4">
        <w:rPr>
          <w:rStyle w:val="StyleUnderline"/>
          <w:highlight w:val="green"/>
        </w:rPr>
        <w:t>banking</w:t>
      </w:r>
      <w:r w:rsidRPr="00745529">
        <w:rPr>
          <w:rStyle w:val="StyleUnderline"/>
        </w:rPr>
        <w:t xml:space="preserve">, utility, </w:t>
      </w:r>
      <w:r w:rsidRPr="00FF44C4">
        <w:rPr>
          <w:rStyle w:val="StyleUnderline"/>
          <w:highlight w:val="green"/>
        </w:rPr>
        <w:t xml:space="preserve">farming, </w:t>
      </w:r>
      <w:r w:rsidRPr="00FF44C4">
        <w:rPr>
          <w:rStyle w:val="Emphasis"/>
          <w:highlight w:val="green"/>
        </w:rPr>
        <w:t>health</w:t>
      </w:r>
      <w:r w:rsidRPr="00745529">
        <w:rPr>
          <w:rStyle w:val="StyleUnderline"/>
        </w:rPr>
        <w:t xml:space="preserve">care </w:t>
      </w:r>
      <w:r w:rsidRPr="00FF44C4">
        <w:rPr>
          <w:rStyle w:val="StyleUnderline"/>
          <w:highlight w:val="green"/>
        </w:rPr>
        <w:t>and retail</w:t>
      </w:r>
      <w:r w:rsidRPr="00745529">
        <w:rPr>
          <w:rStyle w:val="StyleUnderline"/>
        </w:rPr>
        <w:t xml:space="preserve"> sectors etc. </w:t>
      </w:r>
      <w:r w:rsidRPr="00FF44C4">
        <w:rPr>
          <w:rStyle w:val="StyleUnderline"/>
          <w:highlight w:val="green"/>
        </w:rPr>
        <w:t>are</w:t>
      </w:r>
      <w:r w:rsidRPr="00745529">
        <w:rPr>
          <w:rStyle w:val="StyleUnderline"/>
        </w:rPr>
        <w:t xml:space="preserve"> increasingly </w:t>
      </w:r>
      <w:r w:rsidRPr="00FF44C4">
        <w:rPr>
          <w:rStyle w:val="Emphasis"/>
          <w:highlight w:val="green"/>
        </w:rPr>
        <w:t>entwined</w:t>
      </w:r>
      <w:r w:rsidRPr="00745529">
        <w:rPr>
          <w:rStyle w:val="StyleUnderline"/>
        </w:rPr>
        <w:t xml:space="preserve">. Risks accrued in </w:t>
      </w:r>
      <w:r w:rsidRPr="00745529">
        <w:rPr>
          <w:rStyle w:val="Emphasis"/>
        </w:rPr>
        <w:t>one system</w:t>
      </w:r>
      <w:r w:rsidRPr="00745529">
        <w:rPr>
          <w:rStyle w:val="StyleUnderline"/>
        </w:rPr>
        <w:t xml:space="preserve"> may </w:t>
      </w:r>
      <w:r w:rsidRPr="00745529">
        <w:rPr>
          <w:rStyle w:val="Emphasis"/>
        </w:rPr>
        <w:t>cascade</w:t>
      </w:r>
      <w:r w:rsidRPr="00745529">
        <w:rPr>
          <w:rStyle w:val="StyleUnderline"/>
        </w:rPr>
        <w:t xml:space="preserve"> into an </w:t>
      </w:r>
      <w:r w:rsidRPr="00745529">
        <w:rPr>
          <w:rStyle w:val="Emphasis"/>
        </w:rPr>
        <w:t>unforeseen crisis</w:t>
      </w:r>
      <w:r w:rsidRPr="00745529">
        <w:rPr>
          <w:sz w:val="16"/>
        </w:rPr>
        <w:t xml:space="preserve"> within and/or without (Choo, Smith &amp; McCusker, 2007). Scholars call this phenomenon “emergence”; one where </w:t>
      </w:r>
      <w:r w:rsidRPr="00745529">
        <w:rPr>
          <w:rStyle w:val="StyleUnderline"/>
        </w:rPr>
        <w:t xml:space="preserve">the behaviour of </w:t>
      </w:r>
      <w:r w:rsidRPr="00745529">
        <w:rPr>
          <w:rStyle w:val="Emphasis"/>
        </w:rPr>
        <w:t>intersecting systems</w:t>
      </w:r>
      <w:r w:rsidRPr="00745529">
        <w:rPr>
          <w:rStyle w:val="StyleUnderline"/>
        </w:rPr>
        <w:t xml:space="preserve"> is determined by </w:t>
      </w:r>
      <w:r w:rsidRPr="00745529">
        <w:rPr>
          <w:rStyle w:val="Emphasis"/>
        </w:rPr>
        <w:t>complex</w:t>
      </w:r>
      <w:r w:rsidRPr="00745529">
        <w:rPr>
          <w:rStyle w:val="StyleUnderline"/>
        </w:rPr>
        <w:t xml:space="preserve"> and largely </w:t>
      </w:r>
      <w:r w:rsidRPr="00745529">
        <w:rPr>
          <w:rStyle w:val="Emphasis"/>
        </w:rPr>
        <w:t>invisible interactions</w:t>
      </w:r>
      <w:r w:rsidRPr="00745529">
        <w:rPr>
          <w:rStyle w:val="StyleUnderline"/>
        </w:rPr>
        <w:t xml:space="preserve"> at the </w:t>
      </w:r>
      <w:r w:rsidRPr="00745529">
        <w:rPr>
          <w:rStyle w:val="Emphasis"/>
        </w:rPr>
        <w:t>substratum</w:t>
      </w:r>
      <w:r w:rsidRPr="00745529">
        <w:rPr>
          <w:sz w:val="16"/>
        </w:rPr>
        <w:t xml:space="preserve"> (Goldstein, 1999; Holland, 1998).</w:t>
      </w:r>
      <w:r>
        <w:rPr>
          <w:sz w:val="16"/>
        </w:rPr>
        <w:t xml:space="preserve"> </w:t>
      </w:r>
      <w:r w:rsidRPr="00745529">
        <w:rPr>
          <w:sz w:val="12"/>
          <w:szCs w:val="18"/>
        </w:rPr>
        <w:t>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products, and had generated nearly 20% of global imports in 2015 alone (Cousin, 2020). The pharmaceutical sector is particularly vulnerable. Nearly “85% of medicines in the U.S. strategic national stockpile” sources components from China (Owens, 2020).</w:t>
      </w:r>
      <w:r>
        <w:rPr>
          <w:sz w:val="12"/>
          <w:szCs w:val="18"/>
        </w:rPr>
        <w:t xml:space="preserve"> </w:t>
      </w:r>
      <w:r w:rsidRPr="00745529">
        <w:rPr>
          <w:sz w:val="12"/>
          <w:szCs w:val="18"/>
        </w:rPr>
        <w:t>An initial run on respiratory masks has now been eclipsed by rowdy queues at supermarkets and the bankruptcy of small businesses. The entire global population – save for major pockets such as Sweden, Belarus, Taiwan and Japan – have been subjected to cyclical lockdowns and quarantines. Never before in history have humans faced such a systemic, borderless calamity.</w:t>
      </w:r>
      <w:r>
        <w:rPr>
          <w:sz w:val="12"/>
          <w:szCs w:val="18"/>
        </w:rPr>
        <w:t xml:space="preserve"> </w:t>
      </w:r>
      <w:r w:rsidRPr="00745529">
        <w:rPr>
          <w:sz w:val="12"/>
          <w:szCs w:val="18"/>
        </w:rPr>
        <w:t>COVID-19 represents a classic emergent crisis that necessitates real-time response and adaptivity in a real-time world, particularly since the global Just-in-Time (JIT) production and delivery system serves as both an enabler and vector for transboundary risks. From a systems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(Maavak, 2019a). As traditional forces of globalization unravel, security professionals should take cognizance of emerging threats through a systems thinking approach.</w:t>
      </w:r>
      <w:r>
        <w:rPr>
          <w:sz w:val="12"/>
          <w:szCs w:val="18"/>
        </w:rPr>
        <w:t xml:space="preserve"> </w:t>
      </w:r>
      <w:r w:rsidRPr="00745529">
        <w:rPr>
          <w:sz w:val="12"/>
          <w:szCs w:val="18"/>
        </w:rPr>
        <w:t>METHODOLOGY</w:t>
      </w:r>
      <w:r>
        <w:rPr>
          <w:sz w:val="12"/>
          <w:szCs w:val="18"/>
        </w:rPr>
        <w:t xml:space="preserve"> </w:t>
      </w:r>
      <w:r w:rsidRPr="00745529">
        <w:rPr>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r>
        <w:rPr>
          <w:sz w:val="12"/>
          <w:szCs w:val="18"/>
        </w:rPr>
        <w:t xml:space="preserve"> </w:t>
      </w:r>
      <w:r w:rsidRPr="00745529">
        <w:rPr>
          <w:sz w:val="12"/>
          <w:szCs w:val="18"/>
        </w:rPr>
        <w:t>• Diminishing diversity (or increasing homogeneity) of actors in the global system (Boli &amp; Thomas, 1997; Meyer, 2000; Young et al, 2006);</w:t>
      </w:r>
      <w:r>
        <w:rPr>
          <w:sz w:val="12"/>
          <w:szCs w:val="18"/>
        </w:rPr>
        <w:t xml:space="preserve"> </w:t>
      </w:r>
      <w:r w:rsidRPr="00745529">
        <w:rPr>
          <w:sz w:val="12"/>
          <w:szCs w:val="18"/>
        </w:rPr>
        <w:t>• Interconnections in the global system (Homer-Dixon et al, 2015; Lee &amp; Preston, 2012);</w:t>
      </w:r>
      <w:r>
        <w:rPr>
          <w:sz w:val="12"/>
          <w:szCs w:val="18"/>
        </w:rPr>
        <w:t xml:space="preserve"> </w:t>
      </w:r>
      <w:r w:rsidRPr="00745529">
        <w:rPr>
          <w:sz w:val="12"/>
          <w:szCs w:val="18"/>
        </w:rPr>
        <w:t>• Interactions of actors, events and components in the global system (Buldyrev et al, 2010; Bashan et al, 2013; Homer-Dixon et al, 2015); and</w:t>
      </w:r>
      <w:r>
        <w:rPr>
          <w:sz w:val="12"/>
          <w:szCs w:val="18"/>
        </w:rPr>
        <w:t xml:space="preserve"> </w:t>
      </w:r>
      <w:r w:rsidRPr="00745529">
        <w:rPr>
          <w:sz w:val="12"/>
          <w:szCs w:val="18"/>
        </w:rPr>
        <w:t>• Adaptive qualities in particular systems (Bodin &amp; Norberg, 2005; Scheffer et al, 2012) Since scholastic material on this topic remains somewhat inchoate, this paper buttresses many of its contentions through secondary (i.e. news/institutional) sources.</w:t>
      </w:r>
      <w:r>
        <w:rPr>
          <w:sz w:val="12"/>
          <w:szCs w:val="18"/>
        </w:rPr>
        <w:t xml:space="preserve"> </w:t>
      </w:r>
      <w:r w:rsidRPr="00745529">
        <w:rPr>
          <w:sz w:val="12"/>
          <w:szCs w:val="18"/>
        </w:rPr>
        <w:t>ECONOMY</w:t>
      </w:r>
      <w:r>
        <w:rPr>
          <w:sz w:val="12"/>
          <w:szCs w:val="18"/>
        </w:rPr>
        <w:t xml:space="preserve"> </w:t>
      </w:r>
      <w:r w:rsidRPr="00745529">
        <w:rPr>
          <w:sz w:val="16"/>
        </w:rPr>
        <w:t>According to Professor Stanislaw Drozdz (2018) of the Polish Academy of Sciences, “</w:t>
      </w:r>
      <w:r w:rsidRPr="00745529">
        <w:rPr>
          <w:rStyle w:val="StyleUnderline"/>
        </w:rPr>
        <w:t>a global financial crash</w:t>
      </w:r>
      <w:r w:rsidRPr="00745529">
        <w:rPr>
          <w:sz w:val="16"/>
        </w:rPr>
        <w:t xml:space="preserve"> of a previously unprecedented scale is highly probable” by the mid- 2020s. This </w:t>
      </w:r>
      <w:r w:rsidRPr="00745529">
        <w:rPr>
          <w:rStyle w:val="StyleUnderline"/>
        </w:rPr>
        <w:t xml:space="preserve">will lead to a </w:t>
      </w:r>
      <w:r w:rsidRPr="00745529">
        <w:rPr>
          <w:rStyle w:val="Emphasis"/>
        </w:rPr>
        <w:t>trickle-down meltdown</w:t>
      </w:r>
      <w:r w:rsidRPr="00745529">
        <w:rPr>
          <w:rStyle w:val="StyleUnderline"/>
        </w:rPr>
        <w:t xml:space="preserve">, impacting </w:t>
      </w:r>
      <w:r w:rsidRPr="00745529">
        <w:rPr>
          <w:rStyle w:val="Emphasis"/>
        </w:rPr>
        <w:t>all areas</w:t>
      </w:r>
      <w:r w:rsidRPr="00745529">
        <w:rPr>
          <w:rStyle w:val="StyleUnderline"/>
        </w:rPr>
        <w:t xml:space="preserve"> of human activity</w:t>
      </w:r>
      <w:r w:rsidRPr="00745529">
        <w:rPr>
          <w:sz w:val="16"/>
        </w:rPr>
        <w:t>.</w:t>
      </w:r>
      <w:r>
        <w:rPr>
          <w:sz w:val="16"/>
        </w:rPr>
        <w:t xml:space="preserve"> </w:t>
      </w:r>
      <w:r w:rsidRPr="00745529">
        <w:rPr>
          <w:sz w:val="16"/>
        </w:rPr>
        <w:t xml:space="preserve">The economist John Mauldin (2018) similarly warns that the “2020s might be the worst decade in US history” </w:t>
      </w:r>
      <w:r w:rsidRPr="00745529">
        <w:rPr>
          <w:rStyle w:val="StyleUnderline"/>
        </w:rPr>
        <w:t>and</w:t>
      </w:r>
      <w:r w:rsidRPr="00745529">
        <w:rPr>
          <w:sz w:val="16"/>
        </w:rPr>
        <w:t xml:space="preserve"> may </w:t>
      </w:r>
      <w:r w:rsidRPr="00745529">
        <w:rPr>
          <w:rStyle w:val="StyleUnderline"/>
        </w:rPr>
        <w:t xml:space="preserve">lead to a </w:t>
      </w:r>
      <w:r w:rsidRPr="00745529">
        <w:rPr>
          <w:rStyle w:val="Emphasis"/>
        </w:rPr>
        <w:t>Second Great Depression</w:t>
      </w:r>
      <w:r w:rsidRPr="00745529">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(Ausman, 2018). The reader should note that these figures were tabulated before the COVID-19 outbreak.</w:t>
      </w:r>
      <w:r>
        <w:rPr>
          <w:sz w:val="12"/>
          <w:szCs w:val="18"/>
        </w:rPr>
        <w:t xml:space="preserve"> </w:t>
      </w:r>
      <w:r w:rsidRPr="00745529">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r>
        <w:rPr>
          <w:sz w:val="12"/>
          <w:szCs w:val="18"/>
        </w:rPr>
        <w:t xml:space="preserve"> </w:t>
      </w:r>
      <w:r w:rsidRPr="00745529">
        <w:rPr>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(Maavak, 2012; DCDC, 2007).</w:t>
      </w:r>
      <w:r>
        <w:rPr>
          <w:sz w:val="12"/>
          <w:szCs w:val="18"/>
        </w:rPr>
        <w:t xml:space="preserve"> </w:t>
      </w:r>
      <w:r w:rsidRPr="00FF44C4">
        <w:rPr>
          <w:rStyle w:val="StyleUnderline"/>
          <w:highlight w:val="green"/>
        </w:rPr>
        <w:t>Economic stressors</w:t>
      </w:r>
      <w:r w:rsidRPr="00745529">
        <w:rPr>
          <w:sz w:val="16"/>
        </w:rPr>
        <w:t xml:space="preserve">, in transcendent VUCA fashion, </w:t>
      </w:r>
      <w:r w:rsidRPr="00745529">
        <w:rPr>
          <w:rStyle w:val="StyleUnderline"/>
        </w:rPr>
        <w:t>may</w:t>
      </w:r>
      <w:r w:rsidRPr="00745529">
        <w:rPr>
          <w:sz w:val="16"/>
        </w:rPr>
        <w:t xml:space="preserve"> also </w:t>
      </w:r>
      <w:r w:rsidRPr="00FF44C4">
        <w:rPr>
          <w:rStyle w:val="StyleUnderline"/>
          <w:highlight w:val="green"/>
        </w:rPr>
        <w:t>induce</w:t>
      </w:r>
      <w:r w:rsidRPr="00745529">
        <w:rPr>
          <w:rStyle w:val="StyleUnderline"/>
        </w:rPr>
        <w:t xml:space="preserve"> </w:t>
      </w:r>
      <w:r w:rsidRPr="00745529">
        <w:rPr>
          <w:rStyle w:val="Emphasis"/>
        </w:rPr>
        <w:t xml:space="preserve">radical </w:t>
      </w:r>
      <w:r w:rsidRPr="00FF44C4">
        <w:rPr>
          <w:rStyle w:val="Emphasis"/>
          <w:highlight w:val="green"/>
        </w:rPr>
        <w:t>geopolitical realignments</w:t>
      </w:r>
      <w:r w:rsidRPr="00745529">
        <w:rPr>
          <w:rStyle w:val="StyleUnderline"/>
        </w:rPr>
        <w:t xml:space="preserve">. Bullions now carry more weight than NATO’s </w:t>
      </w:r>
      <w:r w:rsidRPr="00745529">
        <w:rPr>
          <w:rStyle w:val="Emphasis"/>
        </w:rPr>
        <w:t>security guarantees</w:t>
      </w:r>
      <w:r w:rsidRPr="00745529">
        <w:rPr>
          <w:rStyle w:val="StyleUnderline"/>
        </w:rPr>
        <w:t xml:space="preserve"> in </w:t>
      </w:r>
      <w:r w:rsidRPr="00745529">
        <w:rPr>
          <w:rStyle w:val="Emphasis"/>
        </w:rPr>
        <w:t>Eastern Europe</w:t>
      </w:r>
      <w:r w:rsidRPr="00745529">
        <w:rPr>
          <w:sz w:val="16"/>
        </w:rPr>
        <w:t>. After Poland repatriated 100 tons of gold from the Bank of England in 2019, Slovakia, Serbia and Hungary quickly followed suit.</w:t>
      </w:r>
      <w:r>
        <w:rPr>
          <w:sz w:val="16"/>
        </w:rPr>
        <w:t xml:space="preserve"> </w:t>
      </w:r>
      <w:r w:rsidRPr="00745529">
        <w:rPr>
          <w:sz w:val="16"/>
        </w:rPr>
        <w:t xml:space="preserve">According to former Slovak Premier Robert Fico, </w:t>
      </w:r>
      <w:r w:rsidRPr="00745529">
        <w:rPr>
          <w:rStyle w:val="StyleUnderline"/>
        </w:rPr>
        <w:t xml:space="preserve">this </w:t>
      </w:r>
      <w:r w:rsidRPr="00745529">
        <w:rPr>
          <w:rStyle w:val="Emphasis"/>
        </w:rPr>
        <w:t>erosion</w:t>
      </w:r>
      <w:r w:rsidRPr="00745529">
        <w:rPr>
          <w:rStyle w:val="StyleUnderline"/>
        </w:rPr>
        <w:t xml:space="preserve"> in </w:t>
      </w:r>
      <w:r w:rsidRPr="00745529">
        <w:rPr>
          <w:rStyle w:val="Emphasis"/>
        </w:rPr>
        <w:t>regional trust</w:t>
      </w:r>
      <w:r w:rsidRPr="00745529">
        <w:rPr>
          <w:rStyle w:val="StyleUnderline"/>
        </w:rPr>
        <w:t xml:space="preserve"> was based on historical precedents</w:t>
      </w:r>
      <w:r w:rsidRPr="00745529">
        <w:rPr>
          <w:sz w:val="16"/>
        </w:rPr>
        <w:t xml:space="preserve"> – in particular the 1938 Munich Agreement which ceded Czechoslovakia’s Sudetenland to Nazi Germany. As Fico reiterated (Dudik &amp; Tomek, 2019):</w:t>
      </w:r>
      <w:r>
        <w:rPr>
          <w:sz w:val="16"/>
        </w:rPr>
        <w:t xml:space="preserve"> </w:t>
      </w:r>
      <w:r w:rsidRPr="00745529">
        <w:rPr>
          <w:sz w:val="16"/>
        </w:rPr>
        <w:t>“You can hardly trust even the closest allies after the Munich Agreement… I guarantee that if something happens, we won’t see a single gram of this (offshore-held) gold. Let’s do it (repatriation) as quickly as possible.” (Parenthesis added by author).</w:t>
      </w:r>
      <w:r>
        <w:rPr>
          <w:sz w:val="16"/>
        </w:rPr>
        <w:t xml:space="preserve"> </w:t>
      </w:r>
      <w:r w:rsidRPr="00745529">
        <w:rPr>
          <w:sz w:val="16"/>
        </w:rPr>
        <w:t xml:space="preserve">President Aleksandar Vucic of Serbia (a non-NATO nation) justified his central bank’s gold-repatriation program by hinting at economic headwinds ahead: “We see in which direction the crisis in the world is moving” (Dudik &amp; Tomek, 2019). Indeed, </w:t>
      </w:r>
      <w:r w:rsidRPr="00FF44C4">
        <w:rPr>
          <w:rStyle w:val="StyleUnderline"/>
          <w:highlight w:val="green"/>
        </w:rPr>
        <w:t>with</w:t>
      </w:r>
      <w:r w:rsidRPr="00745529">
        <w:rPr>
          <w:rStyle w:val="StyleUnderline"/>
        </w:rPr>
        <w:t xml:space="preserve"> two global Titanics – the </w:t>
      </w:r>
      <w:r w:rsidRPr="00FF44C4">
        <w:rPr>
          <w:rStyle w:val="Emphasis"/>
          <w:highlight w:val="green"/>
        </w:rPr>
        <w:t>U</w:t>
      </w:r>
      <w:r w:rsidRPr="00745529">
        <w:rPr>
          <w:sz w:val="16"/>
        </w:rPr>
        <w:t xml:space="preserve">nited </w:t>
      </w:r>
      <w:r w:rsidRPr="00FF44C4">
        <w:rPr>
          <w:rStyle w:val="Emphasis"/>
          <w:highlight w:val="green"/>
        </w:rPr>
        <w:t>S</w:t>
      </w:r>
      <w:r w:rsidRPr="00745529">
        <w:rPr>
          <w:sz w:val="16"/>
        </w:rPr>
        <w:t xml:space="preserve">tates </w:t>
      </w:r>
      <w:r w:rsidRPr="00FF44C4">
        <w:rPr>
          <w:rStyle w:val="StyleUnderline"/>
          <w:highlight w:val="green"/>
        </w:rPr>
        <w:t>and China</w:t>
      </w:r>
      <w:r w:rsidRPr="00745529">
        <w:rPr>
          <w:sz w:val="16"/>
        </w:rPr>
        <w:t xml:space="preserve"> – set </w:t>
      </w:r>
      <w:r w:rsidRPr="00745529">
        <w:rPr>
          <w:rStyle w:val="StyleUnderline"/>
        </w:rPr>
        <w:t xml:space="preserve">on a </w:t>
      </w:r>
      <w:r w:rsidRPr="00745529">
        <w:rPr>
          <w:rStyle w:val="Emphasis"/>
        </w:rPr>
        <w:t>collision course</w:t>
      </w:r>
      <w:r w:rsidRPr="00745529">
        <w:rPr>
          <w:sz w:val="16"/>
        </w:rPr>
        <w:t xml:space="preserve"> with a quadrillions-denominated iceberg in the middle, and a viral outbreak on its tip, </w:t>
      </w:r>
      <w:r w:rsidRPr="00745529">
        <w:rPr>
          <w:rStyle w:val="StyleUnderline"/>
        </w:rPr>
        <w:t xml:space="preserve">the </w:t>
      </w:r>
      <w:r w:rsidRPr="00745529">
        <w:rPr>
          <w:rStyle w:val="Emphasis"/>
        </w:rPr>
        <w:t xml:space="preserve">seismic </w:t>
      </w:r>
      <w:r w:rsidRPr="00FF44C4">
        <w:rPr>
          <w:rStyle w:val="Emphasis"/>
          <w:highlight w:val="green"/>
        </w:rPr>
        <w:t>ripples</w:t>
      </w:r>
      <w:r w:rsidRPr="00FF44C4">
        <w:rPr>
          <w:rStyle w:val="StyleUnderline"/>
          <w:highlight w:val="green"/>
        </w:rPr>
        <w:t xml:space="preserve"> will be felt</w:t>
      </w:r>
      <w:r w:rsidRPr="00745529">
        <w:rPr>
          <w:rStyle w:val="StyleUnderline"/>
        </w:rPr>
        <w:t xml:space="preserve"> </w:t>
      </w:r>
      <w:r w:rsidRPr="00745529">
        <w:rPr>
          <w:rStyle w:val="Emphasis"/>
        </w:rPr>
        <w:t>far</w:t>
      </w:r>
      <w:r w:rsidRPr="00745529">
        <w:rPr>
          <w:rStyle w:val="StyleUnderline"/>
        </w:rPr>
        <w:t xml:space="preserve">, </w:t>
      </w:r>
      <w:r w:rsidRPr="00745529">
        <w:rPr>
          <w:rStyle w:val="Emphasis"/>
        </w:rPr>
        <w:t>wide</w:t>
      </w:r>
      <w:r w:rsidRPr="00745529">
        <w:rPr>
          <w:rStyle w:val="StyleUnderline"/>
        </w:rPr>
        <w:t xml:space="preserve"> and for a </w:t>
      </w:r>
      <w:r w:rsidRPr="00745529">
        <w:rPr>
          <w:rStyle w:val="Emphasis"/>
        </w:rPr>
        <w:t>considerable period</w:t>
      </w:r>
      <w:r w:rsidRPr="00745529">
        <w:rPr>
          <w:sz w:val="16"/>
        </w:rPr>
        <w:t>.</w:t>
      </w:r>
      <w:r>
        <w:rPr>
          <w:sz w:val="16"/>
        </w:rPr>
        <w:t xml:space="preserve"> </w:t>
      </w:r>
      <w:r w:rsidRPr="00745529">
        <w:rPr>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r>
        <w:rPr>
          <w:sz w:val="12"/>
          <w:szCs w:val="18"/>
        </w:rPr>
        <w:t xml:space="preserve"> </w:t>
      </w:r>
      <w:r w:rsidRPr="00745529">
        <w:rPr>
          <w:sz w:val="12"/>
          <w:szCs w:val="18"/>
        </w:rPr>
        <w:t>In the final analysis, COVID-19 is not the root cause of the current global economic turmoil; it is merely an accelerant to a burning house of cards that was left smouldering since the 2008 Great Recession (Maavak, 2020a). We also see how the four main pillars of systems thinking (diversity, interconnectivity, interactivity and “adaptivity”) form the mise en scene in a VUCA decade.</w:t>
      </w:r>
      <w:r>
        <w:rPr>
          <w:sz w:val="12"/>
          <w:szCs w:val="18"/>
        </w:rPr>
        <w:t xml:space="preserve"> </w:t>
      </w:r>
      <w:r w:rsidRPr="00745529">
        <w:rPr>
          <w:sz w:val="12"/>
          <w:szCs w:val="18"/>
        </w:rPr>
        <w:t>ENVIRONMENTAL</w:t>
      </w:r>
      <w:r>
        <w:rPr>
          <w:sz w:val="12"/>
          <w:szCs w:val="18"/>
        </w:rPr>
        <w:t xml:space="preserve"> </w:t>
      </w:r>
      <w:r w:rsidRPr="00745529">
        <w:rPr>
          <w:rStyle w:val="StyleUnderline"/>
        </w:rPr>
        <w:t xml:space="preserve">What happens to the </w:t>
      </w:r>
      <w:r w:rsidRPr="00745529">
        <w:rPr>
          <w:rStyle w:val="Emphasis"/>
        </w:rPr>
        <w:t>environment</w:t>
      </w:r>
      <w:r w:rsidRPr="00745529">
        <w:rPr>
          <w:rStyle w:val="StyleUnderline"/>
        </w:rPr>
        <w:t xml:space="preserve"> when our </w:t>
      </w:r>
      <w:r w:rsidRPr="00745529">
        <w:rPr>
          <w:rStyle w:val="Emphasis"/>
        </w:rPr>
        <w:t>economies implode</w:t>
      </w:r>
      <w:r w:rsidRPr="00745529">
        <w:rPr>
          <w:rStyle w:val="StyleUnderline"/>
        </w:rPr>
        <w:t xml:space="preserve">? </w:t>
      </w:r>
      <w:r w:rsidRPr="00FF44C4">
        <w:rPr>
          <w:rStyle w:val="StyleUnderline"/>
          <w:highlight w:val="green"/>
        </w:rPr>
        <w:t xml:space="preserve">Think of a </w:t>
      </w:r>
      <w:r w:rsidRPr="00FF44C4">
        <w:rPr>
          <w:rStyle w:val="Emphasis"/>
          <w:highlight w:val="green"/>
        </w:rPr>
        <w:t>debt-laden</w:t>
      </w:r>
      <w:r w:rsidRPr="00FF44C4">
        <w:rPr>
          <w:rStyle w:val="StyleUnderline"/>
          <w:highlight w:val="green"/>
        </w:rPr>
        <w:t xml:space="preserve"> workforce at</w:t>
      </w:r>
      <w:r w:rsidRPr="00745529">
        <w:rPr>
          <w:rStyle w:val="StyleUnderline"/>
        </w:rPr>
        <w:t xml:space="preserve"> sensitive </w:t>
      </w:r>
      <w:r w:rsidRPr="00FF44C4">
        <w:rPr>
          <w:rStyle w:val="Emphasis"/>
          <w:highlight w:val="green"/>
        </w:rPr>
        <w:t>nuclear</w:t>
      </w:r>
      <w:r w:rsidRPr="00FF44C4">
        <w:rPr>
          <w:rStyle w:val="StyleUnderline"/>
          <w:highlight w:val="green"/>
        </w:rPr>
        <w:t xml:space="preserve"> and </w:t>
      </w:r>
      <w:r w:rsidRPr="00FF44C4">
        <w:rPr>
          <w:rStyle w:val="Emphasis"/>
          <w:highlight w:val="green"/>
        </w:rPr>
        <w:t>chemical plants</w:t>
      </w:r>
      <w:r w:rsidRPr="00745529">
        <w:rPr>
          <w:rStyle w:val="StyleUnderline"/>
        </w:rPr>
        <w:t xml:space="preserve">, along </w:t>
      </w:r>
      <w:r w:rsidRPr="00FF44C4">
        <w:rPr>
          <w:rStyle w:val="StyleUnderline"/>
          <w:highlight w:val="green"/>
        </w:rPr>
        <w:t>with a</w:t>
      </w:r>
      <w:r w:rsidRPr="00745529">
        <w:rPr>
          <w:rStyle w:val="StyleUnderline"/>
        </w:rPr>
        <w:t xml:space="preserve"> concomitant </w:t>
      </w:r>
      <w:r w:rsidRPr="00FF44C4">
        <w:rPr>
          <w:rStyle w:val="Emphasis"/>
          <w:highlight w:val="green"/>
        </w:rPr>
        <w:t>surge</w:t>
      </w:r>
      <w:r w:rsidRPr="00FF44C4">
        <w:rPr>
          <w:rStyle w:val="StyleUnderline"/>
          <w:highlight w:val="green"/>
        </w:rPr>
        <w:t xml:space="preserve"> in</w:t>
      </w:r>
      <w:r w:rsidRPr="00745529">
        <w:rPr>
          <w:rStyle w:val="StyleUnderline"/>
        </w:rPr>
        <w:t xml:space="preserve"> </w:t>
      </w:r>
      <w:r w:rsidRPr="00745529">
        <w:rPr>
          <w:rStyle w:val="Emphasis"/>
        </w:rPr>
        <w:t xml:space="preserve">industrial </w:t>
      </w:r>
      <w:r w:rsidRPr="00FF44C4">
        <w:rPr>
          <w:rStyle w:val="Emphasis"/>
          <w:highlight w:val="green"/>
        </w:rPr>
        <w:t>accidents</w:t>
      </w:r>
      <w:r w:rsidRPr="00745529">
        <w:rPr>
          <w:rStyle w:val="StyleUnderline"/>
        </w:rPr>
        <w:t xml:space="preserve">? </w:t>
      </w:r>
      <w:r w:rsidRPr="00745529">
        <w:rPr>
          <w:rStyle w:val="Emphasis"/>
        </w:rPr>
        <w:t>Economic stressors</w:t>
      </w:r>
      <w:r w:rsidRPr="00745529">
        <w:rPr>
          <w:sz w:val="16"/>
        </w:rPr>
        <w:t xml:space="preserve">, workforce demoralization and rampant profiteering – rather than manmade climate change – arguably </w:t>
      </w:r>
      <w:r w:rsidRPr="00745529">
        <w:rPr>
          <w:rStyle w:val="StyleUnderline"/>
        </w:rPr>
        <w:t xml:space="preserve">pose the </w:t>
      </w:r>
      <w:r w:rsidRPr="00745529">
        <w:rPr>
          <w:rStyle w:val="Emphasis"/>
        </w:rPr>
        <w:t>biggest threats</w:t>
      </w:r>
      <w:r w:rsidRPr="00745529">
        <w:rPr>
          <w:rStyle w:val="StyleUnderline"/>
        </w:rPr>
        <w:t xml:space="preserve"> to the environment</w:t>
      </w:r>
      <w:r w:rsidRPr="00745529">
        <w:rPr>
          <w:sz w:val="16"/>
        </w:rPr>
        <w:t>. In a WEF report, Buehler et al (2017) made the following pre-COVID-19 observation:</w:t>
      </w:r>
      <w:r>
        <w:rPr>
          <w:sz w:val="16"/>
        </w:rPr>
        <w:t xml:space="preserve"> </w:t>
      </w:r>
      <w:r w:rsidRPr="00745529">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r>
        <w:rPr>
          <w:sz w:val="16"/>
        </w:rPr>
        <w:t xml:space="preserve"> </w:t>
      </w:r>
      <w:r w:rsidRPr="00745529">
        <w:rPr>
          <w:sz w:val="16"/>
        </w:rPr>
        <w:t xml:space="preserve">Shouldn’t this phenomenon be better categorized as a societal or economic risk rather than an environmental one? In line with the systems thinking approach, however, </w:t>
      </w:r>
      <w:r w:rsidRPr="00745529">
        <w:rPr>
          <w:rStyle w:val="StyleUnderline"/>
        </w:rPr>
        <w:t xml:space="preserve">global risks can no longer be boxed into a </w:t>
      </w:r>
      <w:r w:rsidRPr="00745529">
        <w:rPr>
          <w:rStyle w:val="Emphasis"/>
        </w:rPr>
        <w:t>taxonomical silo</w:t>
      </w:r>
      <w:r w:rsidRPr="00745529">
        <w:rPr>
          <w:sz w:val="16"/>
        </w:rPr>
        <w:t>.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tonnes of ammonium nitrate had nearly levelled the city of Beirut, Lebanon, on Aug 4 2020. The explosion left 204 dead; 7,500 injured; US$15 billion in property damages; and an estimated 300,000 people homeless (Urbina, 2020). The environmental costs have yet to be adequately tabulated.</w:t>
      </w:r>
      <w:r>
        <w:rPr>
          <w:sz w:val="16"/>
        </w:rPr>
        <w:t xml:space="preserve"> </w:t>
      </w:r>
      <w:r w:rsidRPr="00745529">
        <w:rPr>
          <w:sz w:val="16"/>
        </w:rPr>
        <w:t>Environmental disasters are more attributable to Black Swan events, systems breakdowns and corporate greed rather than to mundane human activity.</w:t>
      </w:r>
      <w:r>
        <w:rPr>
          <w:sz w:val="16"/>
        </w:rPr>
        <w:t xml:space="preserve"> </w:t>
      </w:r>
      <w:r w:rsidRPr="00745529">
        <w:rPr>
          <w:rStyle w:val="StyleUnderline"/>
        </w:rPr>
        <w:t xml:space="preserve">Our JIT world aggravates the </w:t>
      </w:r>
      <w:r w:rsidRPr="00745529">
        <w:rPr>
          <w:rStyle w:val="Emphasis"/>
        </w:rPr>
        <w:t>cascading potential</w:t>
      </w:r>
      <w:r w:rsidRPr="00745529">
        <w:rPr>
          <w:rStyle w:val="StyleUnderline"/>
        </w:rPr>
        <w:t xml:space="preserve"> of risks</w:t>
      </w:r>
      <w:r w:rsidRPr="00745529">
        <w:rPr>
          <w:sz w:val="16"/>
        </w:rPr>
        <w:t xml:space="preserve"> (Korowicz, 2012). </w:t>
      </w:r>
      <w:r w:rsidRPr="00745529">
        <w:rPr>
          <w:rStyle w:val="StyleUnderline"/>
        </w:rPr>
        <w:t>Production and delivery delays</w:t>
      </w:r>
      <w:r w:rsidRPr="00745529">
        <w:rPr>
          <w:sz w:val="16"/>
        </w:rPr>
        <w:t xml:space="preserve">, caused by the COVID-19 outbreak, </w:t>
      </w:r>
      <w:r w:rsidRPr="00745529">
        <w:rPr>
          <w:rStyle w:val="StyleUnderline"/>
        </w:rPr>
        <w:t xml:space="preserve">will eventually require industrial </w:t>
      </w:r>
      <w:r w:rsidRPr="00745529">
        <w:rPr>
          <w:rStyle w:val="Emphasis"/>
        </w:rPr>
        <w:t>overcompensation</w:t>
      </w:r>
      <w:r w:rsidRPr="00745529">
        <w:rPr>
          <w:sz w:val="12"/>
          <w:szCs w:val="18"/>
        </w:rPr>
        <w:t>. This will further stress senior executives, workers, machines and a variety of computerized systems. The trickle-down effects will likely include substandard products, contaminated food and a general lowering in health and safety standards (Maavak, 2019a). Unpaid or demoralized sanitation workers may also resort to indiscriminate waste dumping. Many cities across the United States (and elsewhere in the world) are no longer recycling wastes due to prohibitive costs in the global corona-economy (Liacko, 2021).</w:t>
      </w:r>
      <w:r>
        <w:rPr>
          <w:sz w:val="12"/>
          <w:szCs w:val="18"/>
        </w:rPr>
        <w:t xml:space="preserve"> </w:t>
      </w:r>
      <w:r w:rsidRPr="00745529">
        <w:rPr>
          <w:sz w:val="12"/>
          <w:szCs w:val="18"/>
        </w:rPr>
        <w:t>Even in good times, strict protocols on waste disposals were routinely ignored. While Sweden championed the global climate change narrative, its clothing flagship H&amp;M was busy covering up toxic effluences disgorged by vendors along the Citarum River in Java, Indonesia. As a result, countless children among 14 million Indonesians straddling the “world’s most polluted river” began to suffer from dermatitis, intestinal problems, developmental disorders, renal failure, chronic bronchitis and cancer (DW, 2020). It is also in cauldrons like the Citarum River where pathogens may mutate with emergent ramifications.</w:t>
      </w:r>
      <w:r>
        <w:rPr>
          <w:sz w:val="12"/>
          <w:szCs w:val="18"/>
        </w:rPr>
        <w:t xml:space="preserve"> </w:t>
      </w:r>
      <w:r w:rsidRPr="00745529">
        <w:rPr>
          <w:sz w:val="12"/>
          <w:szCs w:val="18"/>
        </w:rPr>
        <w:t>On an equally alarming note, depressed economic conditions have traditionally provided a waste disposal boon for organized crime elements. Throughout 1980s, the Calabriabased ‘Ndrangheta mafia – in collusion with governments in Europe and North America – began to dump radioactive wastes along the coast of Somalia. Reeling from pollution and revenue loss, Somali fisherman eventually resorted to mass piracy (Knaup, 2008).</w:t>
      </w:r>
      <w:r>
        <w:rPr>
          <w:sz w:val="12"/>
          <w:szCs w:val="18"/>
        </w:rPr>
        <w:t xml:space="preserve"> </w:t>
      </w:r>
      <w:r w:rsidRPr="00745529">
        <w:rPr>
          <w:sz w:val="12"/>
          <w:szCs w:val="18"/>
        </w:rPr>
        <w:t>The coast of Somalia is now a maritime hotspot, and exemplifies an entwined form of economic-environmental-geopolitical-societal emergence. In a VUCA world, indiscriminate waste dumping can unexpectedly morph into a Black Hawk Down incident. The laws of unintended consequences are governed by actors, interconnections, interactions and adaptations in a system under study – as outlined in the methodology section.</w:t>
      </w:r>
      <w:r>
        <w:rPr>
          <w:sz w:val="12"/>
          <w:szCs w:val="18"/>
        </w:rPr>
        <w:t xml:space="preserve"> </w:t>
      </w:r>
      <w:r w:rsidRPr="00745529">
        <w:rPr>
          <w:sz w:val="12"/>
          <w:szCs w:val="18"/>
        </w:rPr>
        <w:t xml:space="preserve">Environmentally-devastating industrial sabotages – whether by disgruntled workers, industrial competitors, ideological maniacs or terrorist groups – cannot be discounted in a VUCA world. Immiserated societies, in stark defiance of climate change diktats, may resort to dirty coal plants and wood stoves for survival. </w:t>
      </w:r>
      <w:r w:rsidRPr="00745529">
        <w:rPr>
          <w:rStyle w:val="StyleUnderline"/>
        </w:rPr>
        <w:t>Interlinked ecosystems</w:t>
      </w:r>
      <w:r w:rsidRPr="00745529">
        <w:rPr>
          <w:sz w:val="16"/>
        </w:rPr>
        <w:t xml:space="preserve">, particularly water resources, </w:t>
      </w:r>
      <w:r w:rsidRPr="00745529">
        <w:rPr>
          <w:rStyle w:val="StyleUnderline"/>
        </w:rPr>
        <w:t xml:space="preserve">may be </w:t>
      </w:r>
      <w:r w:rsidRPr="00745529">
        <w:rPr>
          <w:rStyle w:val="Emphasis"/>
        </w:rPr>
        <w:t>hijacked</w:t>
      </w:r>
      <w:r w:rsidRPr="00745529">
        <w:rPr>
          <w:sz w:val="16"/>
        </w:rPr>
        <w:t xml:space="preserve"> by nationalist sentiments. </w:t>
      </w:r>
      <w:r w:rsidRPr="00745529">
        <w:rPr>
          <w:rStyle w:val="StyleUnderline"/>
        </w:rPr>
        <w:t xml:space="preserve">The </w:t>
      </w:r>
      <w:r w:rsidRPr="00745529">
        <w:rPr>
          <w:rStyle w:val="Emphasis"/>
        </w:rPr>
        <w:t>environmental fallouts</w:t>
      </w:r>
      <w:r w:rsidRPr="00745529">
        <w:rPr>
          <w:sz w:val="16"/>
        </w:rPr>
        <w:t xml:space="preserve"> of critical infrastructure (CI) breakdowns </w:t>
      </w:r>
      <w:r w:rsidRPr="00745529">
        <w:rPr>
          <w:rStyle w:val="StyleUnderline"/>
        </w:rPr>
        <w:t xml:space="preserve">loom like a </w:t>
      </w:r>
      <w:r w:rsidRPr="00745529">
        <w:rPr>
          <w:rStyle w:val="Emphasis"/>
        </w:rPr>
        <w:t>Sword of Damocles</w:t>
      </w:r>
      <w:r w:rsidRPr="00745529">
        <w:rPr>
          <w:rStyle w:val="StyleUnderline"/>
        </w:rPr>
        <w:t xml:space="preserve"> over this decade</w:t>
      </w:r>
      <w:r w:rsidRPr="00745529">
        <w:rPr>
          <w:sz w:val="16"/>
        </w:rPr>
        <w:t>.</w:t>
      </w:r>
      <w:r>
        <w:rPr>
          <w:sz w:val="16"/>
        </w:rPr>
        <w:t xml:space="preserve"> </w:t>
      </w:r>
      <w:r w:rsidRPr="00745529">
        <w:rPr>
          <w:sz w:val="16"/>
        </w:rPr>
        <w:t>GEOPOLITICAL</w:t>
      </w:r>
      <w:r>
        <w:rPr>
          <w:sz w:val="16"/>
        </w:rPr>
        <w:t xml:space="preserve"> </w:t>
      </w:r>
      <w:r w:rsidRPr="00FF44C4">
        <w:rPr>
          <w:rStyle w:val="StyleUnderline"/>
          <w:highlight w:val="green"/>
        </w:rPr>
        <w:t>The</w:t>
      </w:r>
      <w:r w:rsidRPr="00745529">
        <w:rPr>
          <w:rStyle w:val="StyleUnderline"/>
        </w:rPr>
        <w:t xml:space="preserve"> </w:t>
      </w:r>
      <w:r w:rsidRPr="00745529">
        <w:rPr>
          <w:rStyle w:val="Emphasis"/>
        </w:rPr>
        <w:t xml:space="preserve">primary </w:t>
      </w:r>
      <w:r w:rsidRPr="00FF44C4">
        <w:rPr>
          <w:rStyle w:val="Emphasis"/>
          <w:highlight w:val="green"/>
        </w:rPr>
        <w:t>catalyst</w:t>
      </w:r>
      <w:r w:rsidRPr="00FF44C4">
        <w:rPr>
          <w:rStyle w:val="StyleUnderline"/>
          <w:highlight w:val="green"/>
        </w:rPr>
        <w:t xml:space="preserve"> behind </w:t>
      </w:r>
      <w:r w:rsidRPr="00FF44C4">
        <w:rPr>
          <w:rStyle w:val="Emphasis"/>
          <w:highlight w:val="green"/>
        </w:rPr>
        <w:t>WWII</w:t>
      </w:r>
      <w:r w:rsidRPr="00FF44C4">
        <w:rPr>
          <w:rStyle w:val="StyleUnderline"/>
          <w:highlight w:val="green"/>
        </w:rPr>
        <w:t xml:space="preserve"> was the</w:t>
      </w:r>
      <w:r w:rsidRPr="00745529">
        <w:rPr>
          <w:rStyle w:val="StyleUnderline"/>
        </w:rPr>
        <w:t xml:space="preserve"> </w:t>
      </w:r>
      <w:r w:rsidRPr="00745529">
        <w:rPr>
          <w:rStyle w:val="Emphasis"/>
        </w:rPr>
        <w:t xml:space="preserve">Great </w:t>
      </w:r>
      <w:r w:rsidRPr="00FF44C4">
        <w:rPr>
          <w:rStyle w:val="Emphasis"/>
          <w:highlight w:val="green"/>
        </w:rPr>
        <w:t>Depression</w:t>
      </w:r>
      <w:r w:rsidRPr="00745529">
        <w:rPr>
          <w:sz w:val="16"/>
        </w:rPr>
        <w:t xml:space="preserve">. Since </w:t>
      </w:r>
      <w:r w:rsidRPr="00FF44C4">
        <w:rPr>
          <w:rStyle w:val="StyleUnderline"/>
          <w:highlight w:val="green"/>
        </w:rPr>
        <w:t>history</w:t>
      </w:r>
      <w:r w:rsidRPr="00745529">
        <w:rPr>
          <w:rStyle w:val="StyleUnderline"/>
        </w:rPr>
        <w:t xml:space="preserve"> often </w:t>
      </w:r>
      <w:r w:rsidRPr="00FF44C4">
        <w:rPr>
          <w:rStyle w:val="Emphasis"/>
          <w:highlight w:val="green"/>
        </w:rPr>
        <w:t>repeats itself</w:t>
      </w:r>
      <w:r w:rsidRPr="00745529">
        <w:rPr>
          <w:rStyle w:val="StyleUnderline"/>
        </w:rPr>
        <w:t xml:space="preserve">, expect </w:t>
      </w:r>
      <w:r w:rsidRPr="00745529">
        <w:rPr>
          <w:rStyle w:val="Emphasis"/>
        </w:rPr>
        <w:t>familiar bogeymen</w:t>
      </w:r>
      <w:r w:rsidRPr="00745529">
        <w:rPr>
          <w:rStyle w:val="StyleUnderline"/>
        </w:rPr>
        <w:t xml:space="preserve"> to </w:t>
      </w:r>
      <w:r w:rsidRPr="00745529">
        <w:rPr>
          <w:rStyle w:val="Emphasis"/>
        </w:rPr>
        <w:t>reappear</w:t>
      </w:r>
      <w:r w:rsidRPr="00745529">
        <w:rPr>
          <w:sz w:val="16"/>
        </w:rPr>
        <w:t xml:space="preserve"> </w:t>
      </w:r>
      <w:r w:rsidRPr="00745529">
        <w:rPr>
          <w:rStyle w:val="StyleUnderline"/>
        </w:rPr>
        <w:t xml:space="preserve">in societies roiling with </w:t>
      </w:r>
      <w:r w:rsidRPr="00745529">
        <w:rPr>
          <w:rStyle w:val="Emphasis"/>
        </w:rPr>
        <w:t>impoverishment</w:t>
      </w:r>
      <w:r w:rsidRPr="00745529">
        <w:rPr>
          <w:sz w:val="16"/>
        </w:rPr>
        <w:t xml:space="preserve"> and ideological clefts. </w:t>
      </w:r>
      <w:r w:rsidRPr="00583A05">
        <w:rPr>
          <w:rStyle w:val="StyleUnderline"/>
        </w:rPr>
        <w:t>Anti-Semitism</w:t>
      </w:r>
      <w:r w:rsidRPr="00583A05">
        <w:rPr>
          <w:sz w:val="16"/>
        </w:rPr>
        <w:t xml:space="preserve"> – a societal risk on its own – </w:t>
      </w:r>
      <w:r w:rsidRPr="00583A05">
        <w:rPr>
          <w:rStyle w:val="StyleUnderline"/>
        </w:rPr>
        <w:t>may reach alarming proportions</w:t>
      </w:r>
      <w:r w:rsidRPr="00583A05">
        <w:rPr>
          <w:sz w:val="16"/>
        </w:rPr>
        <w:t xml:space="preserve"> in the West (Reuters, 2019), </w:t>
      </w:r>
      <w:r w:rsidRPr="00583A05">
        <w:rPr>
          <w:rStyle w:val="StyleUnderline"/>
        </w:rPr>
        <w:t xml:space="preserve">possibly </w:t>
      </w:r>
      <w:r w:rsidRPr="00583A05">
        <w:rPr>
          <w:rStyle w:val="Emphasis"/>
        </w:rPr>
        <w:t>forc</w:t>
      </w:r>
      <w:r w:rsidRPr="00583A05">
        <w:rPr>
          <w:rStyle w:val="StyleUnderline"/>
        </w:rPr>
        <w:t xml:space="preserve">ing Israel to undertake </w:t>
      </w:r>
      <w:r w:rsidRPr="00583A05">
        <w:rPr>
          <w:rStyle w:val="Emphasis"/>
        </w:rPr>
        <w:t>reprisal</w:t>
      </w:r>
      <w:r w:rsidRPr="00745529">
        <w:rPr>
          <w:rStyle w:val="Emphasis"/>
        </w:rPr>
        <w:t xml:space="preserve"> operations</w:t>
      </w:r>
      <w:r w:rsidRPr="00745529">
        <w:rPr>
          <w:sz w:val="16"/>
        </w:rPr>
        <w:t xml:space="preserve"> inside allied nations. If that happens, </w:t>
      </w:r>
      <w:r w:rsidRPr="00745529">
        <w:rPr>
          <w:rStyle w:val="StyleUnderline"/>
        </w:rPr>
        <w:t xml:space="preserve">how will </w:t>
      </w:r>
      <w:r w:rsidRPr="00745529">
        <w:rPr>
          <w:rStyle w:val="Emphasis"/>
        </w:rPr>
        <w:t>affected nations</w:t>
      </w:r>
      <w:r w:rsidRPr="00745529">
        <w:rPr>
          <w:rStyle w:val="StyleUnderline"/>
        </w:rPr>
        <w:t xml:space="preserve"> react?</w:t>
      </w:r>
      <w:r w:rsidRPr="00745529">
        <w:rPr>
          <w:sz w:val="16"/>
        </w:rPr>
        <w:t xml:space="preserve"> Will security resources be reallocated to protect certain minorities (or the Top 1%) while larger segments of society are exposed to restive forces? </w:t>
      </w:r>
      <w:r w:rsidRPr="00FF44C4">
        <w:rPr>
          <w:rStyle w:val="Emphasis"/>
          <w:highlight w:val="green"/>
        </w:rPr>
        <w:t>Balloon effects</w:t>
      </w:r>
      <w:r w:rsidRPr="00745529">
        <w:rPr>
          <w:sz w:val="16"/>
        </w:rPr>
        <w:t xml:space="preserve"> like these </w:t>
      </w:r>
      <w:r w:rsidRPr="00745529">
        <w:rPr>
          <w:rStyle w:val="StyleUnderline"/>
        </w:rPr>
        <w:t>present a classic</w:t>
      </w:r>
      <w:r w:rsidRPr="00745529">
        <w:rPr>
          <w:sz w:val="16"/>
        </w:rPr>
        <w:t xml:space="preserve"> VUCA </w:t>
      </w:r>
      <w:r w:rsidRPr="00745529">
        <w:rPr>
          <w:rStyle w:val="StyleUnderline"/>
        </w:rPr>
        <w:t>problematic</w:t>
      </w:r>
      <w:r w:rsidRPr="00745529">
        <w:rPr>
          <w:sz w:val="16"/>
        </w:rPr>
        <w:t>.</w:t>
      </w:r>
      <w:r>
        <w:rPr>
          <w:sz w:val="16"/>
        </w:rPr>
        <w:t xml:space="preserve"> </w:t>
      </w:r>
      <w:r w:rsidRPr="00745529">
        <w:rPr>
          <w:rStyle w:val="StyleUnderline"/>
        </w:rPr>
        <w:t xml:space="preserve">Contemporary geopolitical risks </w:t>
      </w:r>
      <w:r w:rsidRPr="00FF44C4">
        <w:rPr>
          <w:rStyle w:val="StyleUnderline"/>
          <w:highlight w:val="green"/>
        </w:rPr>
        <w:t>include</w:t>
      </w:r>
      <w:r w:rsidRPr="00745529">
        <w:rPr>
          <w:rStyle w:val="StyleUnderline"/>
        </w:rPr>
        <w:t xml:space="preserve"> a possible </w:t>
      </w:r>
      <w:r w:rsidRPr="00FF44C4">
        <w:rPr>
          <w:rStyle w:val="Emphasis"/>
          <w:highlight w:val="green"/>
        </w:rPr>
        <w:t>Iran</w:t>
      </w:r>
      <w:r w:rsidRPr="00745529">
        <w:rPr>
          <w:rStyle w:val="Emphasis"/>
        </w:rPr>
        <w:t xml:space="preserve">-Israel </w:t>
      </w:r>
      <w:r w:rsidRPr="00FF44C4">
        <w:rPr>
          <w:rStyle w:val="Emphasis"/>
          <w:highlight w:val="green"/>
        </w:rPr>
        <w:t>war</w:t>
      </w:r>
      <w:r w:rsidRPr="00FF44C4">
        <w:rPr>
          <w:rStyle w:val="StyleUnderline"/>
          <w:highlight w:val="green"/>
        </w:rPr>
        <w:t xml:space="preserve">; </w:t>
      </w:r>
      <w:r w:rsidRPr="00FF44C4">
        <w:rPr>
          <w:rStyle w:val="Emphasis"/>
          <w:highlight w:val="green"/>
        </w:rPr>
        <w:t>US-China</w:t>
      </w:r>
      <w:r w:rsidRPr="00745529">
        <w:rPr>
          <w:rStyle w:val="Emphasis"/>
        </w:rPr>
        <w:t xml:space="preserve"> military </w:t>
      </w:r>
      <w:r w:rsidRPr="00FF44C4">
        <w:rPr>
          <w:rStyle w:val="Emphasis"/>
          <w:highlight w:val="green"/>
        </w:rPr>
        <w:t>confrontation</w:t>
      </w:r>
      <w:r w:rsidRPr="00FF44C4">
        <w:rPr>
          <w:rStyle w:val="StyleUnderline"/>
          <w:highlight w:val="green"/>
        </w:rPr>
        <w:t xml:space="preserve"> over </w:t>
      </w:r>
      <w:r w:rsidRPr="00FF44C4">
        <w:rPr>
          <w:rStyle w:val="Emphasis"/>
          <w:highlight w:val="green"/>
        </w:rPr>
        <w:t>Taiwan</w:t>
      </w:r>
      <w:r w:rsidRPr="00FF44C4">
        <w:rPr>
          <w:rStyle w:val="StyleUnderline"/>
          <w:highlight w:val="green"/>
        </w:rPr>
        <w:t xml:space="preserve"> or</w:t>
      </w:r>
      <w:r w:rsidRPr="00745529">
        <w:rPr>
          <w:rStyle w:val="StyleUnderline"/>
        </w:rPr>
        <w:t xml:space="preserve"> the </w:t>
      </w:r>
      <w:r w:rsidRPr="00FF44C4">
        <w:rPr>
          <w:rStyle w:val="Emphasis"/>
          <w:highlight w:val="green"/>
        </w:rPr>
        <w:t>S</w:t>
      </w:r>
      <w:r w:rsidRPr="00745529">
        <w:rPr>
          <w:rStyle w:val="StyleUnderline"/>
        </w:rPr>
        <w:t xml:space="preserve">outh </w:t>
      </w:r>
      <w:r w:rsidRPr="00FF44C4">
        <w:rPr>
          <w:rStyle w:val="Emphasis"/>
          <w:highlight w:val="green"/>
        </w:rPr>
        <w:t>C</w:t>
      </w:r>
      <w:r w:rsidRPr="00745529">
        <w:rPr>
          <w:rStyle w:val="StyleUnderline"/>
        </w:rPr>
        <w:t xml:space="preserve">hina </w:t>
      </w:r>
      <w:r w:rsidRPr="00FF44C4">
        <w:rPr>
          <w:rStyle w:val="Emphasis"/>
          <w:highlight w:val="green"/>
        </w:rPr>
        <w:t>S</w:t>
      </w:r>
      <w:r w:rsidRPr="00745529">
        <w:rPr>
          <w:rStyle w:val="StyleUnderline"/>
        </w:rPr>
        <w:t xml:space="preserve">ea; </w:t>
      </w:r>
      <w:r w:rsidRPr="00583A05">
        <w:rPr>
          <w:rStyle w:val="Emphasis"/>
        </w:rPr>
        <w:t xml:space="preserve">North </w:t>
      </w:r>
      <w:r w:rsidRPr="00FF44C4">
        <w:rPr>
          <w:rStyle w:val="Emphasis"/>
          <w:highlight w:val="green"/>
        </w:rPr>
        <w:t>Korean proli</w:t>
      </w:r>
      <w:r w:rsidRPr="00583A05">
        <w:rPr>
          <w:rStyle w:val="Emphasis"/>
        </w:rPr>
        <w:t>feration</w:t>
      </w:r>
      <w:r w:rsidRPr="00745529">
        <w:rPr>
          <w:rStyle w:val="StyleUnderline"/>
        </w:rPr>
        <w:t xml:space="preserve"> of </w:t>
      </w:r>
      <w:r w:rsidRPr="00745529">
        <w:rPr>
          <w:rStyle w:val="Emphasis"/>
        </w:rPr>
        <w:t>nuclear</w:t>
      </w:r>
      <w:r w:rsidRPr="00745529">
        <w:rPr>
          <w:rStyle w:val="StyleUnderline"/>
        </w:rPr>
        <w:t xml:space="preserve"> and </w:t>
      </w:r>
      <w:r w:rsidRPr="00745529">
        <w:rPr>
          <w:rStyle w:val="Emphasis"/>
        </w:rPr>
        <w:t>missile technologies</w:t>
      </w:r>
      <w:r w:rsidRPr="00745529">
        <w:rPr>
          <w:rStyle w:val="StyleUnderline"/>
        </w:rPr>
        <w:t xml:space="preserve">; an </w:t>
      </w:r>
      <w:r w:rsidRPr="00FF44C4">
        <w:rPr>
          <w:rStyle w:val="Emphasis"/>
          <w:highlight w:val="green"/>
        </w:rPr>
        <w:t>India-Paki</w:t>
      </w:r>
      <w:r w:rsidRPr="00745529">
        <w:rPr>
          <w:rStyle w:val="Emphasis"/>
        </w:rPr>
        <w:t xml:space="preserve">stan </w:t>
      </w:r>
      <w:r w:rsidRPr="00FF44C4">
        <w:rPr>
          <w:rStyle w:val="Emphasis"/>
          <w:highlight w:val="green"/>
        </w:rPr>
        <w:t>nuclear war</w:t>
      </w:r>
      <w:r w:rsidRPr="00745529">
        <w:rPr>
          <w:rStyle w:val="StyleUnderline"/>
        </w:rPr>
        <w:t xml:space="preserve">; an </w:t>
      </w:r>
      <w:r w:rsidRPr="00745529">
        <w:rPr>
          <w:rStyle w:val="Emphasis"/>
        </w:rPr>
        <w:t>Iranian closure</w:t>
      </w:r>
      <w:r w:rsidRPr="00745529">
        <w:rPr>
          <w:rStyle w:val="StyleUnderline"/>
        </w:rPr>
        <w:t xml:space="preserve"> of the Straits of </w:t>
      </w:r>
      <w:r w:rsidRPr="00745529">
        <w:rPr>
          <w:rStyle w:val="Emphasis"/>
        </w:rPr>
        <w:t>Hormuz</w:t>
      </w:r>
      <w:r w:rsidRPr="00745529">
        <w:rPr>
          <w:rStyle w:val="StyleUnderline"/>
        </w:rPr>
        <w:t xml:space="preserve">; </w:t>
      </w:r>
      <w:r w:rsidRPr="00745529">
        <w:rPr>
          <w:rStyle w:val="Emphasis"/>
        </w:rPr>
        <w:t>fundamentalist-driven implosion in the Islamic world</w:t>
      </w:r>
      <w:r w:rsidRPr="00745529">
        <w:rPr>
          <w:rStyle w:val="StyleUnderline"/>
        </w:rPr>
        <w:t xml:space="preserve">; </w:t>
      </w:r>
      <w:r w:rsidRPr="00FF44C4">
        <w:rPr>
          <w:rStyle w:val="StyleUnderline"/>
          <w:highlight w:val="green"/>
        </w:rPr>
        <w:t>or</w:t>
      </w:r>
      <w:r w:rsidRPr="00745529">
        <w:rPr>
          <w:rStyle w:val="StyleUnderline"/>
        </w:rPr>
        <w:t xml:space="preserve"> a </w:t>
      </w:r>
      <w:r w:rsidRPr="00FF44C4">
        <w:rPr>
          <w:rStyle w:val="Emphasis"/>
          <w:highlight w:val="green"/>
        </w:rPr>
        <w:t>nuclear confrontation</w:t>
      </w:r>
      <w:r w:rsidRPr="00FF44C4">
        <w:rPr>
          <w:rStyle w:val="StyleUnderline"/>
          <w:highlight w:val="green"/>
        </w:rPr>
        <w:t xml:space="preserve"> between </w:t>
      </w:r>
      <w:r w:rsidRPr="00FF44C4">
        <w:rPr>
          <w:rStyle w:val="Emphasis"/>
          <w:highlight w:val="green"/>
        </w:rPr>
        <w:t>NATO</w:t>
      </w:r>
      <w:r w:rsidRPr="00FF44C4">
        <w:rPr>
          <w:rStyle w:val="StyleUnderline"/>
          <w:highlight w:val="green"/>
        </w:rPr>
        <w:t xml:space="preserve"> and </w:t>
      </w:r>
      <w:r w:rsidRPr="00FF44C4">
        <w:rPr>
          <w:rStyle w:val="Emphasis"/>
          <w:highlight w:val="green"/>
        </w:rPr>
        <w:t>Russia</w:t>
      </w:r>
      <w:r w:rsidRPr="00745529">
        <w:rPr>
          <w:sz w:val="16"/>
        </w:rPr>
        <w:t>. Fears that the Jan 3 2020 assassination of Iranian Maj. Gen. Qasem Soleimani might lead to WWIII were grossly overblown. From a systems perspective, the killing of Soleimani did not fundamentally change the actor-interconnection-interaction adaptivity equation in the Middle East. Soleimani was simply a cog who got replaced.</w:t>
      </w:r>
    </w:p>
    <w:p w14:paraId="5BAE6D17" w14:textId="423EB461" w:rsidR="00FE4E91" w:rsidRDefault="00862CF7" w:rsidP="00862CF7">
      <w:pPr>
        <w:pStyle w:val="Heading3"/>
      </w:pPr>
      <w:r>
        <w:t>1NC – NC</w:t>
      </w:r>
    </w:p>
    <w:p w14:paraId="7A9AB7F0" w14:textId="77777777" w:rsidR="00862CF7" w:rsidRPr="00EB2756" w:rsidRDefault="00862CF7" w:rsidP="00862CF7">
      <w:pPr>
        <w:pStyle w:val="Heading4"/>
        <w:rPr>
          <w:rFonts w:cs="Calibri"/>
          <w:bCs w:val="0"/>
        </w:rPr>
      </w:pPr>
      <w:r w:rsidRPr="00F570EE">
        <w:rPr>
          <w:rFonts w:cs="Calibri"/>
        </w:rPr>
        <w:t>Permissibility and presumption negate – a.  the resolution indicates the aff</w:t>
      </w:r>
      <w:r>
        <w:rPr>
          <w:rFonts w:cs="Calibri"/>
        </w:rPr>
        <w:t>irmative</w:t>
      </w:r>
      <w:r w:rsidRPr="00F570EE">
        <w:rPr>
          <w:rFonts w:cs="Calibri"/>
        </w:rPr>
        <w:t xml:space="preserve"> </w:t>
      </w:r>
      <w:r>
        <w:rPr>
          <w:rFonts w:cs="Calibri"/>
        </w:rPr>
        <w:t>is proactive</w:t>
      </w:r>
      <w:r w:rsidRPr="00F570EE">
        <w:rPr>
          <w:rFonts w:cs="Calibri"/>
        </w:rPr>
        <w:t>, and permissibility would deny the existence of an obligation b. Statements are more often false than true because any part can be false. This means you negate if there is no offense because the resolution is probably false.</w:t>
      </w:r>
    </w:p>
    <w:p w14:paraId="1C8F7610" w14:textId="77777777" w:rsidR="00862CF7" w:rsidRPr="001F7168" w:rsidRDefault="00862CF7" w:rsidP="00862CF7">
      <w:pPr>
        <w:pStyle w:val="Heading4"/>
        <w:rPr>
          <w:rFonts w:cs="Calibri"/>
          <w:color w:val="000000" w:themeColor="text1"/>
        </w:rPr>
      </w:pPr>
      <w:r>
        <w:rPr>
          <w:rFonts w:cs="Calibri"/>
          <w:color w:val="000000" w:themeColor="text1"/>
        </w:rPr>
        <w:t>T</w:t>
      </w:r>
      <w:r w:rsidRPr="00E1331E">
        <w:rPr>
          <w:rFonts w:cs="Calibri"/>
          <w:color w:val="000000" w:themeColor="text1"/>
        </w:rPr>
        <w:t xml:space="preserve">he neg burden is to prove that </w:t>
      </w:r>
      <w:r>
        <w:rPr>
          <w:rFonts w:cs="Calibri"/>
          <w:color w:val="000000" w:themeColor="text1"/>
        </w:rPr>
        <w:t>the aff</w:t>
      </w:r>
      <w:r w:rsidRPr="00E1331E">
        <w:rPr>
          <w:rFonts w:cs="Calibri"/>
          <w:color w:val="000000" w:themeColor="text1"/>
        </w:rPr>
        <w:t xml:space="preserve"> won’t logically happen in the status quo, and the aff burden is to prove that </w:t>
      </w:r>
      <w:r>
        <w:rPr>
          <w:rFonts w:cs="Calibri"/>
          <w:color w:val="000000" w:themeColor="text1"/>
        </w:rPr>
        <w:t>it</w:t>
      </w:r>
      <w:r w:rsidRPr="00E1331E">
        <w:rPr>
          <w:rFonts w:cs="Calibri"/>
          <w:color w:val="000000" w:themeColor="text1"/>
        </w:rPr>
        <w:t xml:space="preserve"> will.</w:t>
      </w:r>
    </w:p>
    <w:p w14:paraId="46B111AA" w14:textId="77777777" w:rsidR="00862CF7" w:rsidRPr="00F63D3C" w:rsidRDefault="00862CF7" w:rsidP="00862CF7">
      <w:pPr>
        <w:pBdr>
          <w:bottom w:val="single" w:sz="6" w:space="1" w:color="auto"/>
        </w:pBdr>
        <w:spacing w:after="0" w:line="240" w:lineRule="auto"/>
        <w:jc w:val="center"/>
        <w:rPr>
          <w:rFonts w:eastAsia="Times New Roman"/>
          <w:vanish/>
          <w:szCs w:val="16"/>
        </w:rPr>
      </w:pPr>
      <w:r w:rsidRPr="00F63D3C">
        <w:rPr>
          <w:rFonts w:eastAsia="Times New Roman"/>
          <w:vanish/>
          <w:szCs w:val="16"/>
        </w:rPr>
        <w:t>Top of Form</w:t>
      </w:r>
    </w:p>
    <w:p w14:paraId="11FF7609" w14:textId="77777777" w:rsidR="00862CF7" w:rsidRPr="00F63D3C" w:rsidRDefault="00862CF7" w:rsidP="00862CF7">
      <w:pPr>
        <w:pBdr>
          <w:top w:val="single" w:sz="6" w:space="1" w:color="auto"/>
        </w:pBdr>
        <w:spacing w:after="0" w:line="240" w:lineRule="auto"/>
        <w:jc w:val="center"/>
        <w:rPr>
          <w:rFonts w:eastAsia="Times New Roman"/>
          <w:vanish/>
          <w:szCs w:val="16"/>
        </w:rPr>
      </w:pPr>
      <w:r w:rsidRPr="00F63D3C">
        <w:rPr>
          <w:rFonts w:eastAsia="Times New Roman"/>
          <w:vanish/>
          <w:szCs w:val="16"/>
        </w:rPr>
        <w:t>Bottom of Form</w:t>
      </w:r>
    </w:p>
    <w:p w14:paraId="2272B2CD" w14:textId="48445F3C" w:rsidR="00862CF7" w:rsidRPr="00D05B4F" w:rsidRDefault="00862CF7" w:rsidP="00197777">
      <w:pPr>
        <w:pStyle w:val="Heading4"/>
      </w:pPr>
      <w:r w:rsidRPr="00F63D3C">
        <w:rPr>
          <w:rFonts w:cs="Calibri"/>
        </w:rPr>
        <w:t>Prefer</w:t>
      </w:r>
      <w:r w:rsidR="00197777">
        <w:rPr>
          <w:rFonts w:cs="Calibri"/>
        </w:rPr>
        <w:t xml:space="preserve"> for d</w:t>
      </w:r>
      <w:r w:rsidRPr="00F63D3C">
        <w:rPr>
          <w:rFonts w:cs="Calibri"/>
        </w:rPr>
        <w:t xml:space="preserve">ebatability – a) it focuses debates on empirics about squo trends rather than irresolvable abstract principles that’ve been argued for years </w:t>
      </w:r>
      <w:r w:rsidR="008A1AAC">
        <w:t>b</w:t>
      </w:r>
      <w:r w:rsidRPr="00D05B4F">
        <w:t>] moral framework debate is impossible.</w:t>
      </w:r>
    </w:p>
    <w:p w14:paraId="25422B3B" w14:textId="77777777" w:rsidR="00862CF7" w:rsidRPr="00D05B4F" w:rsidRDefault="00862CF7" w:rsidP="00862CF7">
      <w:r w:rsidRPr="00D05B4F">
        <w:rPr>
          <w:rStyle w:val="Style13ptBold"/>
        </w:rPr>
        <w:t xml:space="preserve">Joyce 02 </w:t>
      </w:r>
      <w:r w:rsidRPr="00D05B4F">
        <w:t>Joyce, Richard. Myth of Morality. Port Chester, NY, USA: Cambridge University Press, 2002. p 45-47.</w:t>
      </w:r>
    </w:p>
    <w:p w14:paraId="76813838" w14:textId="77777777" w:rsidR="00862CF7" w:rsidRPr="00FC60F0" w:rsidRDefault="00862CF7" w:rsidP="00862CF7">
      <w:pPr>
        <w:rPr>
          <w:rFonts w:eastAsia="MS Mincho"/>
          <w:sz w:val="12"/>
        </w:rPr>
      </w:pPr>
      <w:r w:rsidRPr="00D05B4F">
        <w:rPr>
          <w:rFonts w:eastAsia="MS Mincho"/>
          <w:sz w:val="12"/>
        </w:rPr>
        <w:t xml:space="preserve">This distinction between what is accepted from within an institution, and “stepping out” of that institution and appraising it from an exterior perspective, is close to Carnap’s distinction between internal and external questions. 15 </w:t>
      </w:r>
      <w:r w:rsidRPr="00D05B4F">
        <w:rPr>
          <w:rFonts w:eastAsia="MS Mincho"/>
          <w:sz w:val="12"/>
          <w:szCs w:val="12"/>
        </w:rPr>
        <w:t>Certain</w:t>
      </w:r>
      <w:r w:rsidRPr="00D05B4F">
        <w:rPr>
          <w:rFonts w:eastAsia="MS Mincho"/>
          <w:b/>
          <w:u w:val="single"/>
        </w:rPr>
        <w:t xml:space="preserve"> “</w:t>
      </w:r>
      <w:r w:rsidRPr="00D05B4F">
        <w:rPr>
          <w:rFonts w:eastAsia="MS Mincho"/>
          <w:b/>
          <w:highlight w:val="green"/>
          <w:u w:val="single"/>
        </w:rPr>
        <w:t>linguistic frameworks</w:t>
      </w:r>
      <w:r w:rsidRPr="00D05B4F">
        <w:rPr>
          <w:rFonts w:eastAsia="MS Mincho"/>
          <w:b/>
          <w:u w:val="single"/>
        </w:rPr>
        <w:t>”</w:t>
      </w:r>
      <w:r w:rsidRPr="00D05B4F">
        <w:rPr>
          <w:rFonts w:eastAsia="MS Mincho"/>
          <w:sz w:val="12"/>
        </w:rPr>
        <w:t xml:space="preserve"> (as Carnap calls them) </w:t>
      </w:r>
      <w:r w:rsidRPr="00D05B4F">
        <w:rPr>
          <w:rFonts w:eastAsia="MS Mincho"/>
          <w:b/>
          <w:highlight w:val="green"/>
          <w:u w:val="single"/>
        </w:rPr>
        <w:t>bring</w:t>
      </w:r>
      <w:r w:rsidRPr="00D05B4F">
        <w:rPr>
          <w:rFonts w:eastAsia="MS Mincho"/>
          <w:b/>
          <w:u w:val="single"/>
        </w:rPr>
        <w:t xml:space="preserve"> </w:t>
      </w:r>
      <w:r w:rsidRPr="00D05B4F">
        <w:rPr>
          <w:rFonts w:eastAsia="MS Mincho"/>
          <w:sz w:val="12"/>
        </w:rPr>
        <w:t>with them</w:t>
      </w:r>
      <w:r w:rsidRPr="00D05B4F">
        <w:rPr>
          <w:rFonts w:eastAsia="MS Mincho"/>
          <w:b/>
          <w:sz w:val="12"/>
        </w:rPr>
        <w:t xml:space="preserve"> </w:t>
      </w:r>
      <w:r w:rsidRPr="00D05B4F">
        <w:rPr>
          <w:rFonts w:eastAsia="MS Mincho"/>
          <w:b/>
          <w:highlight w:val="green"/>
          <w:u w:val="single"/>
        </w:rPr>
        <w:t>new</w:t>
      </w:r>
      <w:r w:rsidRPr="00D05B4F">
        <w:rPr>
          <w:rFonts w:eastAsia="MS Mincho"/>
          <w:b/>
          <w:sz w:val="12"/>
        </w:rPr>
        <w:t xml:space="preserve"> </w:t>
      </w:r>
      <w:r w:rsidRPr="00D05B4F">
        <w:rPr>
          <w:rFonts w:eastAsia="MS Mincho"/>
          <w:sz w:val="12"/>
          <w:szCs w:val="12"/>
        </w:rPr>
        <w:t>terms and</w:t>
      </w:r>
      <w:r w:rsidRPr="00D05B4F">
        <w:rPr>
          <w:rFonts w:eastAsia="MS Mincho"/>
          <w:b/>
          <w:sz w:val="12"/>
          <w:szCs w:val="12"/>
        </w:rPr>
        <w:t xml:space="preserve"> </w:t>
      </w:r>
      <w:r w:rsidRPr="00D05B4F">
        <w:rPr>
          <w:rFonts w:eastAsia="MS Mincho"/>
          <w:b/>
          <w:highlight w:val="green"/>
          <w:u w:val="single"/>
        </w:rPr>
        <w:t>ways of talking</w:t>
      </w:r>
      <w:r w:rsidRPr="00D05B4F">
        <w:rPr>
          <w:rFonts w:eastAsia="MS Mincho"/>
          <w:b/>
          <w:u w:val="single"/>
        </w:rPr>
        <w:t>: accepting the language of “things” licenses making assertions</w:t>
      </w:r>
      <w:r w:rsidRPr="00D05B4F">
        <w:rPr>
          <w:rFonts w:eastAsia="MS Mincho"/>
          <w:b/>
          <w:sz w:val="12"/>
        </w:rPr>
        <w:t xml:space="preserve"> </w:t>
      </w:r>
      <w:r w:rsidRPr="00D05B4F">
        <w:rPr>
          <w:rFonts w:eastAsia="MS Mincho"/>
          <w:sz w:val="12"/>
        </w:rPr>
        <w:t>like “The shirt is in the cupboard”;</w:t>
      </w:r>
      <w:r w:rsidRPr="00D05B4F">
        <w:rPr>
          <w:rFonts w:eastAsia="MS Mincho"/>
          <w:b/>
          <w:sz w:val="12"/>
        </w:rPr>
        <w:t xml:space="preserve"> </w:t>
      </w:r>
      <w:r w:rsidRPr="00D05B4F">
        <w:rPr>
          <w:rFonts w:eastAsia="MS Mincho"/>
          <w:b/>
          <w:u w:val="single"/>
        </w:rPr>
        <w:t>accepting mathematics allows one to say “There is a prime number greater than one hundred”;</w:t>
      </w:r>
      <w:r w:rsidRPr="00D05B4F">
        <w:rPr>
          <w:rFonts w:eastAsia="MS Mincho"/>
          <w:b/>
          <w:sz w:val="12"/>
        </w:rPr>
        <w:t xml:space="preserve"> </w:t>
      </w:r>
      <w:r w:rsidRPr="00D05B4F">
        <w:rPr>
          <w:rFonts w:eastAsia="MS Mincho"/>
          <w:sz w:val="12"/>
        </w:rPr>
        <w:t xml:space="preserve">accepting the language of propositions permits saying “Chicago is large is a true proposition,” etc. </w:t>
      </w:r>
      <w:r w:rsidRPr="00D05B4F">
        <w:rPr>
          <w:rFonts w:eastAsia="MS Mincho"/>
          <w:sz w:val="12"/>
          <w:szCs w:val="12"/>
        </w:rPr>
        <w:t xml:space="preserve">Internal to the framework in question, confirming or disconfirming the truth of these </w:t>
      </w:r>
      <w:r w:rsidRPr="00D05B4F">
        <w:rPr>
          <w:rFonts w:eastAsia="MS Mincho"/>
          <w:sz w:val="12"/>
        </w:rPr>
        <w:t>propositions</w:t>
      </w:r>
      <w:r w:rsidRPr="00D05B4F">
        <w:rPr>
          <w:rFonts w:eastAsia="MS Mincho"/>
          <w:sz w:val="12"/>
          <w:szCs w:val="12"/>
        </w:rPr>
        <w:t xml:space="preserve"> </w:t>
      </w:r>
      <w:r w:rsidRPr="00D05B4F">
        <w:rPr>
          <w:rFonts w:eastAsia="MS Mincho"/>
          <w:sz w:val="12"/>
        </w:rPr>
        <w:t>is a trivi</w:t>
      </w:r>
      <w:r w:rsidRPr="00D05B4F">
        <w:rPr>
          <w:rFonts w:eastAsia="MS Mincho"/>
          <w:sz w:val="12"/>
          <w:szCs w:val="12"/>
        </w:rPr>
        <w:t>al matter. But traditionally</w:t>
      </w:r>
      <w:r w:rsidRPr="00D05B4F">
        <w:rPr>
          <w:rFonts w:eastAsia="MS Mincho"/>
          <w:b/>
          <w:sz w:val="12"/>
        </w:rPr>
        <w:t xml:space="preserve"> </w:t>
      </w:r>
      <w:r w:rsidRPr="00D05B4F">
        <w:rPr>
          <w:rFonts w:eastAsia="MS Mincho"/>
          <w:b/>
          <w:highlight w:val="green"/>
          <w:u w:val="single"/>
        </w:rPr>
        <w:t>philosophers have interest</w:t>
      </w:r>
      <w:r w:rsidRPr="00D05B4F">
        <w:rPr>
          <w:rFonts w:eastAsia="MS Mincho"/>
          <w:sz w:val="12"/>
        </w:rPr>
        <w:t xml:space="preserve">ed themselves </w:t>
      </w:r>
      <w:r w:rsidRPr="00D05B4F">
        <w:rPr>
          <w:rFonts w:eastAsia="MS Mincho"/>
          <w:b/>
          <w:highlight w:val="green"/>
          <w:u w:val="single"/>
        </w:rPr>
        <w:t>in</w:t>
      </w:r>
      <w:r w:rsidRPr="00D05B4F">
        <w:rPr>
          <w:rFonts w:eastAsia="MS Mincho"/>
          <w:b/>
          <w:sz w:val="12"/>
        </w:rPr>
        <w:t xml:space="preserve"> </w:t>
      </w:r>
      <w:r w:rsidRPr="00D05B4F">
        <w:rPr>
          <w:rFonts w:eastAsia="MS Mincho"/>
          <w:sz w:val="12"/>
          <w:szCs w:val="12"/>
        </w:rPr>
        <w:t>the external question –</w:t>
      </w:r>
      <w:r w:rsidRPr="00D05B4F">
        <w:rPr>
          <w:rFonts w:eastAsia="MS Mincho"/>
          <w:b/>
          <w:sz w:val="12"/>
        </w:rPr>
        <w:t xml:space="preserve"> </w:t>
      </w:r>
      <w:r w:rsidRPr="00D05B4F">
        <w:rPr>
          <w:rFonts w:eastAsia="MS Mincho"/>
          <w:b/>
          <w:highlight w:val="green"/>
          <w:u w:val="single"/>
        </w:rPr>
        <w:t xml:space="preserve">the issue of the adequacy of </w:t>
      </w:r>
      <w:r w:rsidRPr="00F829FF">
        <w:rPr>
          <w:rFonts w:eastAsia="MS Mincho"/>
          <w:b/>
          <w:u w:val="single"/>
        </w:rPr>
        <w:t xml:space="preserve">the </w:t>
      </w:r>
      <w:r w:rsidRPr="00D05B4F">
        <w:rPr>
          <w:rFonts w:eastAsia="MS Mincho"/>
          <w:b/>
          <w:highlight w:val="green"/>
          <w:u w:val="single"/>
        </w:rPr>
        <w:t xml:space="preserve">framework </w:t>
      </w:r>
      <w:r w:rsidRPr="00F829FF">
        <w:rPr>
          <w:rFonts w:eastAsia="MS Mincho"/>
          <w:b/>
          <w:u w:val="single"/>
        </w:rPr>
        <w:t>itself</w:t>
      </w:r>
      <w:r w:rsidRPr="00D05B4F">
        <w:rPr>
          <w:rFonts w:eastAsia="MS Mincho"/>
          <w:b/>
          <w:u w:val="single"/>
        </w:rPr>
        <w:t>:</w:t>
      </w:r>
      <w:r w:rsidRPr="00D05B4F">
        <w:rPr>
          <w:rFonts w:eastAsia="MS Mincho"/>
          <w:b/>
          <w:sz w:val="12"/>
        </w:rPr>
        <w:t xml:space="preserve"> </w:t>
      </w:r>
      <w:r w:rsidRPr="00D05B4F">
        <w:rPr>
          <w:rFonts w:eastAsia="MS Mincho"/>
          <w:sz w:val="12"/>
        </w:rPr>
        <w:t>“Do objects exist?”, “Does the world exist?”, “</w:t>
      </w:r>
      <w:r w:rsidRPr="00D05B4F">
        <w:rPr>
          <w:rFonts w:eastAsia="MS Mincho"/>
          <w:b/>
          <w:highlight w:val="green"/>
          <w:u w:val="single"/>
        </w:rPr>
        <w:t>Are there numbers?</w:t>
      </w:r>
      <w:r w:rsidRPr="00D05B4F">
        <w:rPr>
          <w:rFonts w:eastAsia="MS Mincho"/>
          <w:b/>
          <w:u w:val="single"/>
        </w:rPr>
        <w:t>”,</w:t>
      </w:r>
      <w:r w:rsidRPr="00D05B4F">
        <w:rPr>
          <w:rFonts w:eastAsia="MS Mincho"/>
          <w:sz w:val="12"/>
        </w:rPr>
        <w:t xml:space="preserve"> “Are the propositions?”, etc. Carnap’s argument is that </w:t>
      </w:r>
      <w:r w:rsidRPr="00D05B4F">
        <w:rPr>
          <w:rFonts w:eastAsia="MS Mincho"/>
          <w:b/>
          <w:highlight w:val="green"/>
          <w:u w:val="single"/>
        </w:rPr>
        <w:t>the</w:t>
      </w:r>
      <w:r w:rsidRPr="00D05B4F">
        <w:rPr>
          <w:rFonts w:eastAsia="MS Mincho"/>
          <w:b/>
          <w:sz w:val="12"/>
        </w:rPr>
        <w:t xml:space="preserve"> </w:t>
      </w:r>
      <w:r w:rsidRPr="00D05B4F">
        <w:rPr>
          <w:rFonts w:eastAsia="MS Mincho"/>
          <w:sz w:val="12"/>
        </w:rPr>
        <w:t>external</w:t>
      </w:r>
      <w:r w:rsidRPr="00D05B4F">
        <w:rPr>
          <w:rFonts w:eastAsia="MS Mincho"/>
          <w:b/>
          <w:sz w:val="12"/>
        </w:rPr>
        <w:t xml:space="preserve"> </w:t>
      </w:r>
      <w:r w:rsidRPr="00D05B4F">
        <w:rPr>
          <w:rFonts w:eastAsia="MS Mincho"/>
          <w:b/>
          <w:highlight w:val="green"/>
          <w:u w:val="single"/>
        </w:rPr>
        <w:t>question</w:t>
      </w:r>
      <w:r w:rsidRPr="00D05B4F">
        <w:rPr>
          <w:rFonts w:eastAsia="MS Mincho"/>
          <w:b/>
          <w:u w:val="single"/>
        </w:rPr>
        <w:t>,</w:t>
      </w:r>
      <w:r w:rsidRPr="00D05B4F">
        <w:rPr>
          <w:rFonts w:eastAsia="MS Mincho"/>
          <w:b/>
          <w:sz w:val="12"/>
        </w:rPr>
        <w:t xml:space="preserve"> </w:t>
      </w:r>
      <w:r w:rsidRPr="00D05B4F">
        <w:rPr>
          <w:rFonts w:eastAsia="MS Mincho"/>
          <w:sz w:val="12"/>
          <w:szCs w:val="12"/>
        </w:rPr>
        <w:t>as it has been typically construed,</w:t>
      </w:r>
      <w:r w:rsidRPr="00D05B4F">
        <w:rPr>
          <w:rFonts w:eastAsia="MS Mincho"/>
          <w:b/>
          <w:sz w:val="12"/>
        </w:rPr>
        <w:t xml:space="preserve"> </w:t>
      </w:r>
      <w:r w:rsidRPr="00D05B4F">
        <w:rPr>
          <w:rFonts w:eastAsia="MS Mincho"/>
          <w:b/>
          <w:highlight w:val="green"/>
          <w:u w:val="single"/>
        </w:rPr>
        <w:t>does not make sense</w:t>
      </w:r>
      <w:r w:rsidRPr="00D05B4F">
        <w:rPr>
          <w:rFonts w:eastAsia="MS Mincho"/>
          <w:b/>
          <w:u w:val="single"/>
        </w:rPr>
        <w:t>. From a perspective that accepts mathematics, the answer to the question “Do numbers exist?” is just</w:t>
      </w:r>
      <w:r w:rsidRPr="00D05B4F">
        <w:rPr>
          <w:rFonts w:eastAsia="MS Mincho"/>
          <w:b/>
          <w:sz w:val="12"/>
        </w:rPr>
        <w:t xml:space="preserve"> </w:t>
      </w:r>
      <w:r w:rsidRPr="00D05B4F">
        <w:rPr>
          <w:rFonts w:eastAsia="MS Mincho"/>
          <w:sz w:val="12"/>
        </w:rPr>
        <w:t>trivially</w:t>
      </w:r>
      <w:r w:rsidRPr="00D05B4F">
        <w:rPr>
          <w:rFonts w:eastAsia="MS Mincho"/>
          <w:b/>
          <w:sz w:val="12"/>
        </w:rPr>
        <w:t xml:space="preserve"> </w:t>
      </w:r>
      <w:r w:rsidRPr="00D05B4F">
        <w:rPr>
          <w:rFonts w:eastAsia="MS Mincho"/>
          <w:b/>
          <w:u w:val="single"/>
        </w:rPr>
        <w:t xml:space="preserve">“Yes.” </w:t>
      </w:r>
      <w:r w:rsidRPr="00D05B4F">
        <w:rPr>
          <w:rFonts w:eastAsia="MS Mincho"/>
          <w:sz w:val="1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Pr="00D05B4F">
        <w:rPr>
          <w:rFonts w:eastAsia="MS Mincho"/>
          <w:sz w:val="12"/>
          <w:szCs w:val="12"/>
        </w:rPr>
        <w:t>the efficiency, the fruitfulness,</w:t>
      </w:r>
      <w:r w:rsidRPr="00D05B4F">
        <w:rPr>
          <w:rFonts w:eastAsia="MS Mincho"/>
          <w:sz w:val="12"/>
        </w:rPr>
        <w:t xml:space="preserve"> the usefulness,</w:t>
      </w:r>
      <w:r w:rsidRPr="00D05B4F">
        <w:rPr>
          <w:rFonts w:eastAsia="MS Mincho"/>
          <w:b/>
          <w:u w:val="single"/>
        </w:rPr>
        <w:t xml:space="preserve"> </w:t>
      </w:r>
      <w:r w:rsidRPr="00D05B4F">
        <w:rPr>
          <w:rFonts w:eastAsia="MS Mincho"/>
          <w:sz w:val="12"/>
        </w:rPr>
        <w:t xml:space="preserve">etc., of the </w:t>
      </w:r>
      <w:r w:rsidRPr="00D05B4F">
        <w:rPr>
          <w:rFonts w:eastAsia="MS Mincho"/>
          <w:sz w:val="12"/>
          <w:szCs w:val="12"/>
        </w:rPr>
        <w:t>a</w:t>
      </w:r>
      <w:r w:rsidRPr="00D05B4F">
        <w:rPr>
          <w:rFonts w:eastAsia="MS Mincho"/>
          <w:sz w:val="12"/>
        </w:rPr>
        <w:t>dopt</w:t>
      </w:r>
      <w:r w:rsidRPr="00D05B4F">
        <w:rPr>
          <w:rFonts w:eastAsia="MS Mincho"/>
          <w:sz w:val="12"/>
          <w:szCs w:val="12"/>
        </w:rPr>
        <w:t>ion. But the (</w:t>
      </w:r>
      <w:r w:rsidRPr="00D05B4F">
        <w:rPr>
          <w:rFonts w:eastAsia="MS Mincho"/>
          <w:sz w:val="12"/>
        </w:rPr>
        <w:t>traditional</w:t>
      </w:r>
      <w:r w:rsidRPr="00D05B4F">
        <w:rPr>
          <w:rFonts w:eastAsia="MS Mincho"/>
          <w:sz w:val="12"/>
          <w:szCs w:val="12"/>
        </w:rPr>
        <w:t>)</w:t>
      </w:r>
      <w:r w:rsidRPr="00D05B4F">
        <w:rPr>
          <w:rFonts w:eastAsia="MS Mincho"/>
          <w:b/>
          <w:sz w:val="12"/>
        </w:rPr>
        <w:t xml:space="preserve"> </w:t>
      </w:r>
      <w:r w:rsidRPr="00D05B4F">
        <w:rPr>
          <w:rFonts w:eastAsia="MS Mincho"/>
          <w:b/>
          <w:u w:val="single"/>
        </w:rPr>
        <w:t>philosopher’s questions</w:t>
      </w:r>
      <w:r w:rsidRPr="00D05B4F">
        <w:rPr>
          <w:rFonts w:eastAsia="MS Mincho"/>
          <w:sz w:val="12"/>
        </w:rPr>
        <w:t xml:space="preserve"> – “But is mathematics true?”, “Are there really numbers?” – </w:t>
      </w:r>
      <w:r w:rsidRPr="00D05B4F">
        <w:rPr>
          <w:rFonts w:eastAsia="MS Mincho"/>
          <w:b/>
          <w:u w:val="single"/>
        </w:rPr>
        <w:t>are pseudo-questions.</w:t>
      </w:r>
      <w:r w:rsidRPr="00D05B4F">
        <w:rPr>
          <w:rFonts w:eastAsia="MS Mincho"/>
          <w:sz w:val="12"/>
        </w:rPr>
        <w:t xml:space="preserve"> By turning traditional philosophical questions into practical questions of the form “Shall I adopt...?”, Carnap is offering a noncognitive analysis of </w:t>
      </w:r>
      <w:r w:rsidRPr="00D05B4F">
        <w:rPr>
          <w:rFonts w:eastAsia="MS Mincho"/>
          <w:sz w:val="12"/>
          <w:szCs w:val="12"/>
        </w:rPr>
        <w:t>metaphysics. Since</w:t>
      </w:r>
      <w:r w:rsidRPr="00D05B4F">
        <w:rPr>
          <w:rFonts w:eastAsia="MS Mincho"/>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Carnap’s position represents a threat. What arguments does Carnap offer to his conclusion? He starts with the example of the “thing language,” which involves reference to objects that exist in time and space.</w:t>
      </w:r>
      <w:r w:rsidRPr="00D05B4F">
        <w:rPr>
          <w:rFonts w:eastAsia="MS Mincho"/>
          <w:b/>
          <w:sz w:val="12"/>
        </w:rPr>
        <w:t xml:space="preserve"> </w:t>
      </w:r>
      <w:r w:rsidRPr="00D05B4F">
        <w:rPr>
          <w:rFonts w:eastAsia="MS Mincho"/>
          <w:b/>
          <w:u w:val="single"/>
        </w:rPr>
        <w:t>To</w:t>
      </w:r>
      <w:r w:rsidRPr="00D05B4F">
        <w:rPr>
          <w:rFonts w:eastAsia="MS Mincho"/>
          <w:b/>
          <w:sz w:val="12"/>
        </w:rPr>
        <w:t xml:space="preserve"> </w:t>
      </w:r>
      <w:r w:rsidRPr="00D05B4F">
        <w:rPr>
          <w:rFonts w:eastAsia="MS Mincho"/>
          <w:sz w:val="12"/>
        </w:rPr>
        <w:t>step out of the thing language and</w:t>
      </w:r>
      <w:r w:rsidRPr="00D05B4F">
        <w:rPr>
          <w:rFonts w:eastAsia="MS Mincho"/>
          <w:b/>
          <w:sz w:val="12"/>
        </w:rPr>
        <w:t xml:space="preserve"> </w:t>
      </w:r>
      <w:r w:rsidRPr="00D05B4F">
        <w:rPr>
          <w:rFonts w:eastAsia="MS Mincho"/>
          <w:b/>
          <w:u w:val="single"/>
        </w:rPr>
        <w:t>ask “But does the world exist?” is a mistake,</w:t>
      </w:r>
      <w:r w:rsidRPr="00D05B4F">
        <w:rPr>
          <w:rFonts w:eastAsia="MS Mincho"/>
          <w:sz w:val="12"/>
        </w:rPr>
        <w:t xml:space="preserve"> Carnap thinks, </w:t>
      </w:r>
      <w:r w:rsidRPr="00D05B4F">
        <w:rPr>
          <w:rFonts w:eastAsia="MS Mincho"/>
          <w:b/>
          <w:u w:val="single"/>
        </w:rPr>
        <w:t xml:space="preserve">because </w:t>
      </w:r>
      <w:r w:rsidRPr="00D05B4F">
        <w:rPr>
          <w:rFonts w:eastAsia="MS Mincho"/>
          <w:b/>
          <w:highlight w:val="green"/>
          <w:u w:val="single"/>
        </w:rPr>
        <w:t xml:space="preserve">the </w:t>
      </w:r>
      <w:r w:rsidRPr="00F829FF">
        <w:rPr>
          <w:rFonts w:eastAsia="MS Mincho"/>
          <w:b/>
          <w:u w:val="single"/>
        </w:rPr>
        <w:t xml:space="preserve">very </w:t>
      </w:r>
      <w:r w:rsidRPr="00D05B4F">
        <w:rPr>
          <w:rFonts w:eastAsia="MS Mincho"/>
          <w:b/>
          <w:highlight w:val="green"/>
          <w:u w:val="single"/>
        </w:rPr>
        <w:t xml:space="preserve">notion of “existence” </w:t>
      </w:r>
      <w:r w:rsidRPr="00F829FF">
        <w:rPr>
          <w:rFonts w:eastAsia="MS Mincho"/>
          <w:b/>
          <w:u w:val="single"/>
        </w:rPr>
        <w:t xml:space="preserve">is a term which </w:t>
      </w:r>
      <w:r w:rsidRPr="00D05B4F">
        <w:rPr>
          <w:rFonts w:eastAsia="MS Mincho"/>
          <w:b/>
          <w:highlight w:val="green"/>
          <w:u w:val="single"/>
        </w:rPr>
        <w:t xml:space="preserve">belongs to </w:t>
      </w:r>
      <w:r w:rsidRPr="00F829FF">
        <w:rPr>
          <w:rFonts w:eastAsia="MS Mincho"/>
          <w:b/>
          <w:u w:val="single"/>
        </w:rPr>
        <w:t xml:space="preserve">the thing </w:t>
      </w:r>
      <w:r w:rsidRPr="00D05B4F">
        <w:rPr>
          <w:rFonts w:eastAsia="MS Mincho"/>
          <w:b/>
          <w:highlight w:val="green"/>
          <w:u w:val="single"/>
        </w:rPr>
        <w:t>language, and can be understood only within that framework</w:t>
      </w:r>
      <w:r w:rsidRPr="00D05B4F">
        <w:rPr>
          <w:rFonts w:eastAsia="MS Mincho"/>
          <w:b/>
          <w:u w:val="single"/>
        </w:rPr>
        <w:t xml:space="preserve">, “hence </w:t>
      </w:r>
      <w:r w:rsidRPr="00D05B4F">
        <w:rPr>
          <w:rFonts w:eastAsia="MS Mincho"/>
          <w:b/>
          <w:highlight w:val="green"/>
          <w:u w:val="single"/>
        </w:rPr>
        <w:t>this concept cannot be meaningfully applied to the system itself</w:t>
      </w:r>
      <w:r w:rsidRPr="00D05B4F">
        <w:rPr>
          <w:rFonts w:eastAsia="MS Mincho"/>
          <w:b/>
          <w:u w:val="single"/>
        </w:rPr>
        <w:t>.”</w:t>
      </w:r>
      <w:r w:rsidRPr="00D05B4F">
        <w:rPr>
          <w:rFonts w:eastAsia="MS Mincho"/>
          <w:sz w:val="12"/>
        </w:rPr>
        <w:t xml:space="preserve"> 16 Moving on to the external question “Do numbers exist?” Carnap cannot use the same argument – he cannot say that “existence” is internal to the number language and thus cannot be applied to the system as a whole. Instead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D05B4F">
        <w:rPr>
          <w:rFonts w:eastAsia="MS Mincho"/>
          <w:b/>
          <w:highlight w:val="green"/>
          <w:u w:val="single"/>
        </w:rPr>
        <w:t>persons who dispute</w:t>
      </w:r>
      <w:r w:rsidRPr="00D05B4F">
        <w:rPr>
          <w:rFonts w:eastAsia="MS Mincho"/>
          <w:b/>
          <w:u w:val="single"/>
        </w:rPr>
        <w:t xml:space="preserve"> </w:t>
      </w:r>
      <w:r w:rsidRPr="00D05B4F">
        <w:rPr>
          <w:rFonts w:eastAsia="MS Mincho"/>
          <w:sz w:val="12"/>
          <w:szCs w:val="12"/>
        </w:rPr>
        <w:t>whether propositions exist,</w:t>
      </w:r>
      <w:r w:rsidRPr="00D05B4F">
        <w:rPr>
          <w:rFonts w:eastAsia="MS Mincho"/>
          <w:sz w:val="12"/>
        </w:rPr>
        <w:t xml:space="preserve"> </w:t>
      </w:r>
      <w:r w:rsidRPr="00D05B4F">
        <w:rPr>
          <w:rFonts w:eastAsia="MS Mincho"/>
          <w:b/>
          <w:highlight w:val="green"/>
          <w:u w:val="single"/>
        </w:rPr>
        <w:t>whether properties exist</w:t>
      </w:r>
      <w:r w:rsidRPr="00D05B4F">
        <w:rPr>
          <w:rFonts w:eastAsia="MS Mincho"/>
          <w:b/>
          <w:u w:val="single"/>
        </w:rPr>
        <w:t>,</w:t>
      </w:r>
      <w:r w:rsidRPr="00D05B4F">
        <w:rPr>
          <w:rFonts w:eastAsia="MS Mincho"/>
          <w:sz w:val="12"/>
          <w:szCs w:val="12"/>
        </w:rPr>
        <w:t xml:space="preserve"> etc., do not know what they are arguing over, thus they</w:t>
      </w:r>
      <w:r w:rsidRPr="00D05B4F">
        <w:rPr>
          <w:rFonts w:eastAsia="MS Mincho"/>
          <w:b/>
          <w:u w:val="single"/>
        </w:rPr>
        <w:t xml:space="preserve"> </w:t>
      </w:r>
      <w:r w:rsidRPr="00D05B4F">
        <w:rPr>
          <w:rFonts w:eastAsia="MS Mincho"/>
          <w:b/>
          <w:highlight w:val="green"/>
          <w:u w:val="single"/>
        </w:rPr>
        <w:t>are not arguing over the truth of a proposition</w:t>
      </w:r>
      <w:r w:rsidRPr="00D05B4F">
        <w:rPr>
          <w:rFonts w:eastAsia="MS Mincho"/>
          <w:b/>
          <w:u w:val="single"/>
        </w:rPr>
        <w:t>,</w:t>
      </w:r>
      <w:r w:rsidRPr="00D05B4F">
        <w:rPr>
          <w:rFonts w:eastAsia="MS Mincho"/>
          <w:b/>
          <w:sz w:val="12"/>
        </w:rPr>
        <w:t xml:space="preserve"> </w:t>
      </w:r>
      <w:r w:rsidRPr="00D05B4F">
        <w:rPr>
          <w:rFonts w:eastAsia="MS Mincho"/>
          <w:sz w:val="12"/>
        </w:rPr>
        <w:t>but over the practical value of their respective positions. Carnap adds that this is so because there is nothing that both parties would possibly count as evidence that would sway the debate one way or the other.</w:t>
      </w:r>
    </w:p>
    <w:p w14:paraId="5656A89D" w14:textId="77777777" w:rsidR="00862CF7" w:rsidRPr="00611770" w:rsidRDefault="00862CF7" w:rsidP="00862CF7">
      <w:pPr>
        <w:pStyle w:val="Heading4"/>
      </w:pPr>
      <w:r>
        <w:t>The resolution is incoherent-</w:t>
      </w:r>
    </w:p>
    <w:p w14:paraId="4586E818" w14:textId="59F7395D" w:rsidR="00130B8F" w:rsidRDefault="00130B8F" w:rsidP="00174896">
      <w:pPr>
        <w:pStyle w:val="Heading4"/>
      </w:pPr>
      <w:r>
        <w:t>1] appropriation means:</w:t>
      </w:r>
    </w:p>
    <w:p w14:paraId="7C608058" w14:textId="27CEE7B1" w:rsidR="00130B8F" w:rsidRPr="00130B8F" w:rsidRDefault="00130B8F" w:rsidP="00130B8F">
      <w:r w:rsidRPr="00130B8F">
        <w:rPr>
          <w:rFonts w:eastAsiaTheme="majorEastAsia" w:cstheme="majorBidi"/>
          <w:b/>
          <w:bCs/>
          <w:sz w:val="26"/>
          <w:szCs w:val="26"/>
        </w:rPr>
        <w:t>Dictionary.com n.d.</w:t>
      </w:r>
      <w:r>
        <w:t xml:space="preserve"> -- (</w:t>
      </w:r>
      <w:hyperlink r:id="rId18" w:history="1">
        <w:r w:rsidRPr="00021059">
          <w:rPr>
            <w:rStyle w:val="Hyperlink"/>
          </w:rPr>
          <w:t>https://www.dictionary.com/browse/appropriation</w:t>
        </w:r>
      </w:hyperlink>
      <w:r>
        <w:t>, HKR-AS)</w:t>
      </w:r>
    </w:p>
    <w:p w14:paraId="766EB2C3" w14:textId="132A5478" w:rsidR="00130B8F" w:rsidRPr="00130B8F" w:rsidRDefault="00130B8F" w:rsidP="00130B8F">
      <w:r>
        <w:t xml:space="preserve">3 </w:t>
      </w:r>
      <w:r w:rsidRPr="00130B8F">
        <w:t xml:space="preserve">an act of a legislature </w:t>
      </w:r>
      <w:r w:rsidRPr="00130B8F">
        <w:rPr>
          <w:highlight w:val="cyan"/>
          <w:u w:val="single"/>
        </w:rPr>
        <w:t>authorizing money to be paid from the treasury</w:t>
      </w:r>
      <w:r w:rsidRPr="00130B8F">
        <w:t xml:space="preserve"> for a specified use.</w:t>
      </w:r>
    </w:p>
    <w:p w14:paraId="6A6A9F43" w14:textId="02DBCE53" w:rsidR="00862CF7" w:rsidRDefault="00130B8F" w:rsidP="00174896">
      <w:pPr>
        <w:pStyle w:val="Heading4"/>
      </w:pPr>
      <w:r>
        <w:t>2</w:t>
      </w:r>
      <w:r w:rsidR="00174896">
        <w:t>] space means:</w:t>
      </w:r>
    </w:p>
    <w:p w14:paraId="0B79A6ED" w14:textId="2FB48C74" w:rsidR="00174896" w:rsidRPr="00174896" w:rsidRDefault="00174896" w:rsidP="00174896">
      <w:r w:rsidRPr="00174896">
        <w:rPr>
          <w:rFonts w:eastAsiaTheme="majorEastAsia" w:cstheme="majorBidi"/>
          <w:b/>
          <w:bCs/>
          <w:sz w:val="26"/>
          <w:szCs w:val="26"/>
        </w:rPr>
        <w:t>Merriam Webster n.d.</w:t>
      </w:r>
      <w:r>
        <w:t xml:space="preserve"> -- (</w:t>
      </w:r>
      <w:hyperlink r:id="rId19" w:history="1">
        <w:r w:rsidRPr="00021059">
          <w:rPr>
            <w:rStyle w:val="Hyperlink"/>
          </w:rPr>
          <w:t>https://www.merriam-webster.com/dictionary/space</w:t>
        </w:r>
      </w:hyperlink>
      <w:r>
        <w:t>, HKR-AS)</w:t>
      </w:r>
    </w:p>
    <w:p w14:paraId="0BD25C5E" w14:textId="77777777" w:rsidR="00174896" w:rsidRDefault="00174896" w:rsidP="00174896">
      <w:r>
        <w:t xml:space="preserve">c: </w:t>
      </w:r>
      <w:r w:rsidRPr="00130B8F">
        <w:rPr>
          <w:highlight w:val="cyan"/>
          <w:u w:val="single"/>
        </w:rPr>
        <w:t>the distance from other people</w:t>
      </w:r>
      <w:r>
        <w:t xml:space="preserve"> or things </w:t>
      </w:r>
      <w:r w:rsidRPr="00130B8F">
        <w:rPr>
          <w:highlight w:val="cyan"/>
          <w:u w:val="single"/>
        </w:rPr>
        <w:t>that a person needs in order to remain comfortable</w:t>
      </w:r>
    </w:p>
    <w:p w14:paraId="67B01D41" w14:textId="6EAA9FA2" w:rsidR="00174896" w:rsidRPr="0040389C" w:rsidRDefault="00174896" w:rsidP="0040389C">
      <w:r w:rsidRPr="0040389C">
        <w:t>invading my personal space</w:t>
      </w:r>
    </w:p>
    <w:p w14:paraId="268D3BFD" w14:textId="15F3DE16" w:rsidR="00130B8F" w:rsidRDefault="00981189" w:rsidP="00130B8F">
      <w:pPr>
        <w:pStyle w:val="Heading4"/>
      </w:pPr>
      <w:r>
        <w:t>3]</w:t>
      </w:r>
      <w:r w:rsidR="00130B8F">
        <w:t xml:space="preserve"> </w:t>
      </w:r>
      <w:r>
        <w:t>private means:</w:t>
      </w:r>
    </w:p>
    <w:p w14:paraId="17416319" w14:textId="436A2C77" w:rsidR="00981189" w:rsidRDefault="00981189" w:rsidP="00981189">
      <w:r w:rsidRPr="00981189">
        <w:rPr>
          <w:rFonts w:eastAsiaTheme="majorEastAsia" w:cstheme="majorBidi"/>
          <w:b/>
          <w:bCs/>
          <w:sz w:val="26"/>
          <w:szCs w:val="26"/>
        </w:rPr>
        <w:t>Merriam Webster n.d.</w:t>
      </w:r>
      <w:r>
        <w:t xml:space="preserve"> – (</w:t>
      </w:r>
      <w:hyperlink r:id="rId20" w:history="1">
        <w:r w:rsidRPr="00021059">
          <w:rPr>
            <w:rStyle w:val="Hyperlink"/>
          </w:rPr>
          <w:t>https://www.merriam-webster.com/dictionary/private</w:t>
        </w:r>
      </w:hyperlink>
      <w:r>
        <w:t>, HKR-AS)</w:t>
      </w:r>
    </w:p>
    <w:p w14:paraId="42837B64" w14:textId="77777777" w:rsidR="00981189" w:rsidRDefault="00981189" w:rsidP="00981189">
      <w:r>
        <w:t xml:space="preserve">(2): </w:t>
      </w:r>
      <w:r w:rsidRPr="00981189">
        <w:rPr>
          <w:highlight w:val="cyan"/>
          <w:u w:val="single"/>
        </w:rPr>
        <w:t>staying or recovering in a room accommodating only one patient</w:t>
      </w:r>
    </w:p>
    <w:p w14:paraId="492185D7" w14:textId="77777777" w:rsidR="00981189" w:rsidRDefault="00981189" w:rsidP="00981189">
      <w:r>
        <w:t>private hospital patients</w:t>
      </w:r>
    </w:p>
    <w:p w14:paraId="56A2A701" w14:textId="33243974" w:rsidR="00981189" w:rsidRDefault="00981189" w:rsidP="00981189">
      <w:r>
        <w:t>— compare SEMIPRIVATE sense 2</w:t>
      </w:r>
    </w:p>
    <w:p w14:paraId="271BEDD1" w14:textId="3884C583" w:rsidR="00981189" w:rsidRDefault="00981189" w:rsidP="00981189">
      <w:pPr>
        <w:pStyle w:val="Heading4"/>
        <w:rPr>
          <w:rFonts w:cs="Calibri"/>
        </w:rPr>
      </w:pPr>
      <w:r>
        <w:t xml:space="preserve">4] </w:t>
      </w:r>
      <w:r w:rsidRPr="00F63D3C">
        <w:rPr>
          <w:rFonts w:cs="Calibri"/>
        </w:rPr>
        <w:t xml:space="preserve">Zeno’s Paradox – to go anywhere, you must go halfway first, and then you must go half of the remaining distance, and half of the remaining distance, and so forth to infinity – thus, motion is impossible because it necessitates traversing an infinite number of spaces in a finite amount of time. If movement is impossible, </w:t>
      </w:r>
      <w:r>
        <w:rPr>
          <w:rFonts w:cs="Calibri"/>
        </w:rPr>
        <w:t>banning LAWs</w:t>
      </w:r>
      <w:r w:rsidRPr="00F63D3C">
        <w:rPr>
          <w:rFonts w:cs="Calibri"/>
        </w:rPr>
        <w:t xml:space="preserve"> isn’t a logical consequence of the rez.</w:t>
      </w:r>
    </w:p>
    <w:p w14:paraId="589A1053" w14:textId="2ADEAE53" w:rsidR="008D3DC4" w:rsidRDefault="008D3DC4" w:rsidP="008D3DC4">
      <w:pPr>
        <w:pStyle w:val="Heading2"/>
      </w:pPr>
      <w:r>
        <w:t>Case</w:t>
      </w:r>
    </w:p>
    <w:p w14:paraId="3BD2634B" w14:textId="0161D6C9" w:rsidR="008D3DC4" w:rsidRDefault="006C4C23" w:rsidP="006C4C23">
      <w:pPr>
        <w:pStyle w:val="Heading3"/>
      </w:pPr>
      <w:r>
        <w:t>1NC – Militarization</w:t>
      </w:r>
    </w:p>
    <w:p w14:paraId="0667C127" w14:textId="77777777" w:rsidR="006C4C23" w:rsidRDefault="006C4C23" w:rsidP="006C4C23">
      <w:pPr>
        <w:pStyle w:val="Heading4"/>
      </w:pPr>
      <w:r>
        <w:t>China-Russia coop solves nuclear war</w:t>
      </w:r>
    </w:p>
    <w:p w14:paraId="5569AF9C" w14:textId="77777777" w:rsidR="006C4C23" w:rsidRPr="009B239F" w:rsidRDefault="006C4C23" w:rsidP="006C4C23">
      <w:r>
        <w:t xml:space="preserve">Artyom </w:t>
      </w:r>
      <w:r w:rsidRPr="00A9794D">
        <w:rPr>
          <w:rStyle w:val="Style13ptBold"/>
        </w:rPr>
        <w:t>Lukin 20</w:t>
      </w:r>
      <w:r>
        <w:t xml:space="preserve"> {Artyom Lukin is Deputy Director for Research at the School of Regional and International Studies, Far Eastern Federal University. He is also Associate Professor at the Department of International Relations. 6-13-2020. “The Russia–China entente and its future.” https://link.springer.com/article/10.1057/s41311-020-00251-7}//JM</w:t>
      </w:r>
    </w:p>
    <w:p w14:paraId="5282E796" w14:textId="77777777" w:rsidR="006C4C23" w:rsidRPr="00B70CE1" w:rsidRDefault="006C4C23" w:rsidP="006C4C23">
      <w:pPr>
        <w:rPr>
          <w:sz w:val="16"/>
        </w:rPr>
      </w:pPr>
      <w:r w:rsidRPr="00FF44C4">
        <w:rPr>
          <w:rStyle w:val="StyleUnderline"/>
          <w:highlight w:val="green"/>
        </w:rPr>
        <w:t>China and Russia are the two largest</w:t>
      </w:r>
      <w:r w:rsidRPr="00B70CE1">
        <w:rPr>
          <w:sz w:val="16"/>
        </w:rPr>
        <w:t xml:space="preserve">—and </w:t>
      </w:r>
      <w:r w:rsidRPr="00FF44C4">
        <w:rPr>
          <w:rStyle w:val="StyleUnderline"/>
          <w:highlight w:val="green"/>
        </w:rPr>
        <w:t>neighboring</w:t>
      </w:r>
      <w:r w:rsidRPr="00B70CE1">
        <w:rPr>
          <w:sz w:val="16"/>
        </w:rPr>
        <w:t>—</w:t>
      </w:r>
      <w:r w:rsidRPr="00FF44C4">
        <w:rPr>
          <w:rStyle w:val="StyleUnderline"/>
          <w:highlight w:val="green"/>
        </w:rPr>
        <w:t>powers of</w:t>
      </w:r>
      <w:r w:rsidRPr="006E548B">
        <w:rPr>
          <w:rStyle w:val="StyleUnderline"/>
        </w:rPr>
        <w:t xml:space="preserve"> continental </w:t>
      </w:r>
      <w:r w:rsidRPr="00FF44C4">
        <w:rPr>
          <w:rStyle w:val="StyleUnderline"/>
          <w:highlight w:val="green"/>
        </w:rPr>
        <w:t>Eurasia. Can two</w:t>
      </w:r>
      <w:r w:rsidRPr="006E548B">
        <w:rPr>
          <w:rStyle w:val="StyleUnderline"/>
        </w:rPr>
        <w:t xml:space="preserve"> tigers </w:t>
      </w:r>
      <w:r w:rsidRPr="00FF44C4">
        <w:rPr>
          <w:rStyle w:val="StyleUnderline"/>
          <w:highlight w:val="green"/>
        </w:rPr>
        <w:t>share the same mountain</w:t>
      </w:r>
      <w:r w:rsidRPr="000737A3">
        <w:rPr>
          <w:rStyle w:val="StyleUnderline"/>
        </w:rPr>
        <w:t xml:space="preserve">, especially </w:t>
      </w:r>
      <w:r w:rsidRPr="00FF44C4">
        <w:rPr>
          <w:rStyle w:val="StyleUnderline"/>
          <w:highlight w:val="green"/>
        </w:rPr>
        <w:t>when</w:t>
      </w:r>
      <w:r w:rsidRPr="00FF44C4">
        <w:rPr>
          <w:sz w:val="16"/>
          <w:highlight w:val="green"/>
        </w:rPr>
        <w:t xml:space="preserve"> </w:t>
      </w:r>
      <w:r w:rsidRPr="00FF44C4">
        <w:rPr>
          <w:rStyle w:val="Emphasis"/>
          <w:highlight w:val="green"/>
        </w:rPr>
        <w:t>one</w:t>
      </w:r>
      <w:r w:rsidRPr="006E548B">
        <w:rPr>
          <w:rStyle w:val="StyleUnderline"/>
        </w:rPr>
        <w:t xml:space="preserve"> great power is </w:t>
      </w:r>
      <w:r w:rsidRPr="00FF44C4">
        <w:rPr>
          <w:rStyle w:val="Emphasis"/>
          <w:highlight w:val="green"/>
        </w:rPr>
        <w:t xml:space="preserve">rapidly gaining strength </w:t>
      </w:r>
      <w:r w:rsidRPr="00FF44C4">
        <w:rPr>
          <w:rStyle w:val="StyleUnderline"/>
          <w:highlight w:val="green"/>
        </w:rPr>
        <w:t xml:space="preserve">and the </w:t>
      </w:r>
      <w:r w:rsidRPr="00FF44C4">
        <w:rPr>
          <w:rStyle w:val="Emphasis"/>
          <w:highlight w:val="green"/>
        </w:rPr>
        <w:t>other is in relative decline</w:t>
      </w:r>
      <w:r w:rsidRPr="006E548B">
        <w:rPr>
          <w:rStyle w:val="StyleUnderline"/>
        </w:rPr>
        <w:t>?</w:t>
      </w:r>
      <w:r w:rsidRPr="00B70CE1">
        <w:rPr>
          <w:sz w:val="16"/>
        </w:rPr>
        <w:t xml:space="preserve"> And there </w:t>
      </w:r>
      <w:r w:rsidRPr="006E548B">
        <w:rPr>
          <w:rStyle w:val="StyleUnderline"/>
        </w:rPr>
        <w:t xml:space="preserve">seems to be a </w:t>
      </w:r>
      <w:r w:rsidRPr="00FF44C4">
        <w:rPr>
          <w:rStyle w:val="StyleUnderline"/>
          <w:highlight w:val="green"/>
        </w:rPr>
        <w:t>pattern in</w:t>
      </w:r>
      <w:r w:rsidRPr="006E548B">
        <w:rPr>
          <w:rStyle w:val="StyleUnderline"/>
        </w:rPr>
        <w:t xml:space="preserve"> the </w:t>
      </w:r>
      <w:r w:rsidRPr="00FF44C4">
        <w:rPr>
          <w:rStyle w:val="StyleUnderline"/>
          <w:highlight w:val="green"/>
        </w:rPr>
        <w:t>history</w:t>
      </w:r>
      <w:r w:rsidRPr="006E548B">
        <w:rPr>
          <w:rStyle w:val="StyleUnderline"/>
        </w:rPr>
        <w:t xml:space="preserve"> of international relations </w:t>
      </w:r>
      <w:r w:rsidRPr="00FF44C4">
        <w:rPr>
          <w:rStyle w:val="StyleUnderline"/>
          <w:highlight w:val="green"/>
        </w:rPr>
        <w:t xml:space="preserve">that two ambitious </w:t>
      </w:r>
      <w:r w:rsidRPr="00FF44C4">
        <w:rPr>
          <w:rStyle w:val="Emphasis"/>
          <w:highlight w:val="green"/>
        </w:rPr>
        <w:t>major powers that share a land border</w:t>
      </w:r>
      <w:r w:rsidRPr="006E548B">
        <w:rPr>
          <w:rStyle w:val="StyleUnderline"/>
        </w:rPr>
        <w:t xml:space="preserve"> are less likely to make an alliance, while they are more </w:t>
      </w:r>
      <w:r w:rsidRPr="00FF44C4">
        <w:rPr>
          <w:rStyle w:val="Emphasis"/>
          <w:highlight w:val="green"/>
        </w:rPr>
        <w:t>likely to engage in territorial disputes</w:t>
      </w:r>
      <w:r w:rsidRPr="006E548B">
        <w:rPr>
          <w:rStyle w:val="StyleUnderline"/>
        </w:rPr>
        <w:t xml:space="preserve"> with one another as </w:t>
      </w:r>
      <w:r w:rsidRPr="000737A3">
        <w:rPr>
          <w:rStyle w:val="StyleUnderline"/>
        </w:rPr>
        <w:t xml:space="preserve">well </w:t>
      </w:r>
      <w:r w:rsidRPr="00FF44C4">
        <w:rPr>
          <w:rStyle w:val="StyleUnderline"/>
          <w:highlight w:val="green"/>
        </w:rPr>
        <w:t>as rivalry over primacy</w:t>
      </w:r>
      <w:r w:rsidRPr="00B70CE1">
        <w:rPr>
          <w:sz w:val="16"/>
        </w:rPr>
        <w:t xml:space="preserve"> in their common neighborhood. There are at least </w:t>
      </w:r>
      <w:r w:rsidRPr="00FF44C4">
        <w:rPr>
          <w:rStyle w:val="StyleUnderline"/>
          <w:highlight w:val="green"/>
        </w:rPr>
        <w:t>three major parts</w:t>
      </w:r>
      <w:r w:rsidRPr="006E548B">
        <w:rPr>
          <w:rStyle w:val="StyleUnderline"/>
        </w:rPr>
        <w:t xml:space="preserve"> of Eurasia—</w:t>
      </w:r>
      <w:r w:rsidRPr="00FF44C4">
        <w:rPr>
          <w:rStyle w:val="StyleUnderline"/>
          <w:highlight w:val="green"/>
        </w:rPr>
        <w:t>East Asia</w:t>
      </w:r>
      <w:r w:rsidRPr="00B70CE1">
        <w:rPr>
          <w:sz w:val="16"/>
        </w:rPr>
        <w:t xml:space="preserve">, the </w:t>
      </w:r>
      <w:r w:rsidRPr="00FF44C4">
        <w:rPr>
          <w:rStyle w:val="StyleUnderline"/>
          <w:highlight w:val="green"/>
        </w:rPr>
        <w:t>post-Soviet space</w:t>
      </w:r>
      <w:r w:rsidRPr="00B70CE1">
        <w:rPr>
          <w:sz w:val="16"/>
        </w:rPr>
        <w:t xml:space="preserve"> (mainly Central Asia), and </w:t>
      </w:r>
      <w:r w:rsidRPr="00FF44C4">
        <w:rPr>
          <w:rStyle w:val="StyleUnderline"/>
          <w:highlight w:val="green"/>
        </w:rPr>
        <w:t>the Arctic</w:t>
      </w:r>
      <w:r w:rsidRPr="006E548B">
        <w:rPr>
          <w:rStyle w:val="StyleUnderline"/>
        </w:rPr>
        <w:t>—</w:t>
      </w:r>
      <w:r w:rsidRPr="00FF44C4">
        <w:rPr>
          <w:rStyle w:val="StyleUnderline"/>
          <w:highlight w:val="green"/>
        </w:rPr>
        <w:t xml:space="preserve">where China’s and Russia’s geopolitical interests intersect, creating </w:t>
      </w:r>
      <w:r w:rsidRPr="00FF44C4">
        <w:rPr>
          <w:rStyle w:val="Emphasis"/>
          <w:highlight w:val="green"/>
        </w:rPr>
        <w:t xml:space="preserve">potential for </w:t>
      </w:r>
      <w:r w:rsidRPr="000737A3">
        <w:rPr>
          <w:rStyle w:val="Emphasis"/>
        </w:rPr>
        <w:t>competition</w:t>
      </w:r>
      <w:r w:rsidRPr="006E548B">
        <w:rPr>
          <w:rStyle w:val="Emphasis"/>
        </w:rPr>
        <w:t xml:space="preserve"> and </w:t>
      </w:r>
      <w:r w:rsidRPr="00FF44C4">
        <w:rPr>
          <w:rStyle w:val="Emphasis"/>
          <w:highlight w:val="green"/>
        </w:rPr>
        <w:t>conflict</w:t>
      </w:r>
      <w:r w:rsidRPr="00B70CE1">
        <w:rPr>
          <w:sz w:val="16"/>
        </w:rPr>
        <w:t xml:space="preserve">. But, on the other hand, </w:t>
      </w:r>
      <w:r w:rsidRPr="00FF44C4">
        <w:rPr>
          <w:rStyle w:val="StyleUnderline"/>
          <w:highlight w:val="green"/>
        </w:rPr>
        <w:t>if managed wisely,</w:t>
      </w:r>
      <w:r w:rsidRPr="006E548B">
        <w:rPr>
          <w:rStyle w:val="StyleUnderline"/>
        </w:rPr>
        <w:t xml:space="preserve"> </w:t>
      </w:r>
      <w:r w:rsidRPr="00FF44C4">
        <w:rPr>
          <w:rStyle w:val="StyleUnderline"/>
          <w:highlight w:val="green"/>
        </w:rPr>
        <w:t>overlapping interests</w:t>
      </w:r>
      <w:r w:rsidRPr="006E548B">
        <w:rPr>
          <w:rStyle w:val="StyleUnderline"/>
        </w:rPr>
        <w:t xml:space="preserve"> and stakes </w:t>
      </w:r>
      <w:r w:rsidRPr="00FF44C4">
        <w:rPr>
          <w:rStyle w:val="StyleUnderline"/>
          <w:highlight w:val="green"/>
        </w:rPr>
        <w:t xml:space="preserve">can </w:t>
      </w:r>
      <w:r w:rsidRPr="000737A3">
        <w:rPr>
          <w:rStyle w:val="StyleUnderline"/>
        </w:rPr>
        <w:t>also</w:t>
      </w:r>
      <w:r w:rsidRPr="006E548B">
        <w:rPr>
          <w:rStyle w:val="StyleUnderline"/>
        </w:rPr>
        <w:t xml:space="preserve"> </w:t>
      </w:r>
      <w:r w:rsidRPr="00FF44C4">
        <w:rPr>
          <w:rStyle w:val="StyleUnderline"/>
          <w:highlight w:val="green"/>
        </w:rPr>
        <w:t>generate opportunities for collaboration</w:t>
      </w:r>
      <w:r w:rsidRPr="00B70CE1">
        <w:rPr>
          <w:sz w:val="16"/>
        </w:rPr>
        <w:t>. The following sections examine how Russia and China are managing to keep their differences in key Eurasian zones under control while displaying a significant degree of mutual cooperation.</w:t>
      </w:r>
      <w:r>
        <w:rPr>
          <w:sz w:val="16"/>
        </w:rPr>
        <w:t xml:space="preserve"> </w:t>
      </w:r>
      <w:r w:rsidRPr="00B70CE1">
        <w:rPr>
          <w:sz w:val="16"/>
        </w:rPr>
        <w:t xml:space="preserve">East Asia This is China’s ‘home region’, but also one where Russia, by virtue of possessing the Far Eastern territories, is a resident power. </w:t>
      </w:r>
      <w:r w:rsidRPr="00FF44C4">
        <w:rPr>
          <w:rStyle w:val="StyleUnderline"/>
          <w:highlight w:val="green"/>
        </w:rPr>
        <w:t>Moscow</w:t>
      </w:r>
      <w:r w:rsidRPr="00B70CE1">
        <w:rPr>
          <w:sz w:val="16"/>
        </w:rPr>
        <w:t xml:space="preserve">, which has traditionally </w:t>
      </w:r>
      <w:r w:rsidRPr="00B70CE1">
        <w:rPr>
          <w:rStyle w:val="StyleUnderline"/>
        </w:rPr>
        <w:t xml:space="preserve">been </w:t>
      </w:r>
      <w:r w:rsidRPr="00FF44C4">
        <w:rPr>
          <w:rStyle w:val="StyleUnderline"/>
          <w:highlight w:val="green"/>
        </w:rPr>
        <w:t>concerned with</w:t>
      </w:r>
      <w:r w:rsidRPr="00B70CE1">
        <w:rPr>
          <w:rStyle w:val="StyleUnderline"/>
        </w:rPr>
        <w:t xml:space="preserve"> keeping </w:t>
      </w:r>
      <w:r w:rsidRPr="00FF44C4">
        <w:rPr>
          <w:rStyle w:val="StyleUnderline"/>
          <w:highlight w:val="green"/>
        </w:rPr>
        <w:t>sovereignty over</w:t>
      </w:r>
      <w:r w:rsidRPr="00B70CE1">
        <w:rPr>
          <w:rStyle w:val="StyleUnderline"/>
        </w:rPr>
        <w:t xml:space="preserve"> its vulnerable </w:t>
      </w:r>
      <w:r w:rsidRPr="00FF44C4">
        <w:rPr>
          <w:rStyle w:val="StyleUnderline"/>
          <w:highlight w:val="green"/>
        </w:rPr>
        <w:t>Far East</w:t>
      </w:r>
      <w:r w:rsidRPr="00FF44C4">
        <w:rPr>
          <w:sz w:val="16"/>
          <w:highlight w:val="green"/>
        </w:rPr>
        <w:t>,</w:t>
      </w:r>
      <w:r w:rsidRPr="00B70CE1">
        <w:rPr>
          <w:sz w:val="16"/>
        </w:rPr>
        <w:t xml:space="preserve"> does not at present see China as a major security risk on Russia’s eastern borders. All border delimitation issues between Moscow and Beijing were resolved in the 1990s and 2000s, while the 2001 Sino-Russian Treaty explicitly states that the two countries have no territorial claims to each other. Furthermore, Moscow is well aware that Chinese military preparations are directed primarily toward Taiwan, the Western Pacific and the South China Sea, not against the Russian Far East. There is the cliché, persistent among the Western media and commentariat, of a Chinese demographic invasion of the Russian Far East. For example, a Wall Street Journal article claimed recently that ‘about 300,000 Chinese, some unregistered, could now be settled in Russia’s Far East’ (Simmons 2019). In reality, the actual number of the Chinese who live more or less permanently in the Russian Far East is far lower, and there are very few cases of illegal Chinese migration. There is no imminent risk of the Russian Far East falling under Chinese control demographically or otherwise.</w:t>
      </w:r>
      <w:r>
        <w:rPr>
          <w:sz w:val="16"/>
        </w:rPr>
        <w:t xml:space="preserve"> </w:t>
      </w:r>
      <w:r w:rsidRPr="00B70CE1">
        <w:rPr>
          <w:sz w:val="16"/>
          <w:szCs w:val="16"/>
        </w:rPr>
        <w:t>Not sensing any major Chinese menace to the Russian Far East, Russia has refused to engage in rivalry with China in East Asia. On the most important issues of contemporary East Asian geopolitics Moscow has tended to support Beijing or displayed friendly neutrality. On the Korean Peninsula, Moscow has largely played second fiddle to Beijing. On the South China Sea disputes, although Russia’s official stance is strict neutrality, some Russian moves may be seen as favoring Beijing. For example, following the July 2016 Hague tribunal ruling that rejected China’s claims to sovereignty over the South China Sea, Putin expressed solidarity with China, calling the international court’s decision ‘counterproductive’ (Reuters 2016).</w:t>
      </w:r>
      <w:r>
        <w:rPr>
          <w:sz w:val="16"/>
          <w:szCs w:val="16"/>
        </w:rPr>
        <w:t xml:space="preserve"> </w:t>
      </w:r>
      <w:r w:rsidRPr="00FF44C4">
        <w:rPr>
          <w:rStyle w:val="Emphasis"/>
          <w:highlight w:val="green"/>
        </w:rPr>
        <w:t>Russia shares</w:t>
      </w:r>
      <w:r w:rsidRPr="00B70CE1">
        <w:rPr>
          <w:rStyle w:val="Emphasis"/>
        </w:rPr>
        <w:t xml:space="preserve"> with </w:t>
      </w:r>
      <w:r w:rsidRPr="00FF44C4">
        <w:rPr>
          <w:rStyle w:val="Emphasis"/>
          <w:highlight w:val="green"/>
        </w:rPr>
        <w:t>China</w:t>
      </w:r>
      <w:r w:rsidRPr="00B70CE1">
        <w:rPr>
          <w:rStyle w:val="Emphasis"/>
        </w:rPr>
        <w:t xml:space="preserve"> the </w:t>
      </w:r>
      <w:r w:rsidRPr="00FF44C4">
        <w:rPr>
          <w:rStyle w:val="Emphasis"/>
          <w:highlight w:val="green"/>
        </w:rPr>
        <w:t>objective of reducing American influence</w:t>
      </w:r>
      <w:r w:rsidRPr="00B70CE1">
        <w:rPr>
          <w:rStyle w:val="StyleUnderline"/>
        </w:rPr>
        <w:t xml:space="preserve"> in East Asia and </w:t>
      </w:r>
      <w:r w:rsidRPr="00B70CE1">
        <w:rPr>
          <w:rStyle w:val="Emphasis"/>
        </w:rPr>
        <w:t xml:space="preserve">undermining the US-centric alliances </w:t>
      </w:r>
      <w:r w:rsidRPr="00B70CE1">
        <w:rPr>
          <w:rStyle w:val="StyleUnderline"/>
        </w:rPr>
        <w:t>in the region</w:t>
      </w:r>
      <w:r w:rsidRPr="00B70CE1">
        <w:rPr>
          <w:sz w:val="16"/>
        </w:rPr>
        <w:t xml:space="preserve">. Russian weapon sales are helping China alter the military balance in the Western Pacific to the detriment of the USA and its allies. </w:t>
      </w:r>
      <w:r w:rsidRPr="00B70CE1">
        <w:rPr>
          <w:rStyle w:val="StyleUnderline"/>
        </w:rPr>
        <w:t xml:space="preserve">Russia’s </w:t>
      </w:r>
      <w:r w:rsidRPr="00FF44C4">
        <w:rPr>
          <w:rStyle w:val="StyleUnderline"/>
          <w:highlight w:val="green"/>
        </w:rPr>
        <w:t>decision to assist China with</w:t>
      </w:r>
      <w:r w:rsidRPr="00B70CE1">
        <w:rPr>
          <w:rStyle w:val="StyleUnderline"/>
        </w:rPr>
        <w:t xml:space="preserve"> getting its own </w:t>
      </w:r>
      <w:r w:rsidRPr="00FF44C4">
        <w:rPr>
          <w:rStyle w:val="StyleUnderline"/>
          <w:highlight w:val="green"/>
        </w:rPr>
        <w:t>missile attack early warning system</w:t>
      </w:r>
      <w:r w:rsidRPr="00B70CE1">
        <w:rPr>
          <w:sz w:val="16"/>
        </w:rPr>
        <w:t xml:space="preserve"> may have </w:t>
      </w:r>
      <w:r w:rsidRPr="00B70CE1">
        <w:rPr>
          <w:rStyle w:val="StyleUnderline"/>
        </w:rPr>
        <w:t>also been</w:t>
      </w:r>
      <w:r w:rsidRPr="00B70CE1">
        <w:rPr>
          <w:sz w:val="16"/>
        </w:rPr>
        <w:t xml:space="preserve"> partly </w:t>
      </w:r>
      <w:r w:rsidRPr="00FF44C4">
        <w:rPr>
          <w:rStyle w:val="StyleUnderline"/>
          <w:highlight w:val="green"/>
        </w:rPr>
        <w:t>motivated by the desire to strengthen</w:t>
      </w:r>
      <w:r w:rsidRPr="00B70CE1">
        <w:rPr>
          <w:rStyle w:val="StyleUnderline"/>
        </w:rPr>
        <w:t xml:space="preserve"> China </w:t>
      </w:r>
      <w:r w:rsidRPr="00FF44C4">
        <w:rPr>
          <w:rStyle w:val="StyleUnderline"/>
          <w:highlight w:val="green"/>
        </w:rPr>
        <w:t>vis-à-vis the USA</w:t>
      </w:r>
      <w:r w:rsidRPr="00B70CE1">
        <w:rPr>
          <w:sz w:val="16"/>
        </w:rPr>
        <w:t xml:space="preserve"> in their rivalry for primacy in East Asia. The Russian ambassador to the US Anatoly Antonov hinted as much by saying that this strategic system will ‘cardinally increase stability and security in East Asia’ (TASS 2019c).</w:t>
      </w:r>
      <w:r>
        <w:rPr>
          <w:sz w:val="16"/>
        </w:rPr>
        <w:t xml:space="preserve"> </w:t>
      </w:r>
      <w:r w:rsidRPr="00B70CE1">
        <w:rPr>
          <w:rStyle w:val="StyleUnderline"/>
        </w:rPr>
        <w:t>Russian deference to China</w:t>
      </w:r>
      <w:r w:rsidRPr="00B70CE1">
        <w:rPr>
          <w:sz w:val="16"/>
        </w:rPr>
        <w:t xml:space="preserve"> on East Asian issues, </w:t>
      </w:r>
      <w:r w:rsidRPr="00B70CE1">
        <w:rPr>
          <w:rStyle w:val="StyleUnderline"/>
        </w:rPr>
        <w:t>albeit somewhat hurting Moscow’s great-power pride, makes geopolitical sense</w:t>
      </w:r>
      <w:r w:rsidRPr="00B70CE1">
        <w:rPr>
          <w:sz w:val="16"/>
        </w:rPr>
        <w:t>. The Kremlin treats Pacific affairs as an area of lower concern than Europe, the Middle East, or Central Asia. Mongolia, which constitutes Siberia’s underbelly, is the only East Asian nation that can count on Russian security protection in case it finds itself in danger of external aggression, at any rate a purely theoretical possibility so far.</w:t>
      </w:r>
      <w:r>
        <w:rPr>
          <w:sz w:val="16"/>
        </w:rPr>
        <w:t xml:space="preserve"> </w:t>
      </w:r>
      <w:r w:rsidRPr="00B70CE1">
        <w:rPr>
          <w:sz w:val="16"/>
        </w:rPr>
        <w:t xml:space="preserve">It would be incorrect to say that Russia has completely withdrawn from East Asian geopolitics. In some cases, Russia does act against Chinese wishes in the Asia–Pacific. One recent example is Russia’s quiet determination to keep drilling in the areas of the South China Sea on the Vietnamese continental shelf over which China lays sovereignty claims. The Russian state-owned energy company Rosneft operates on Vietnam’s shelf, despite Beijing’s displeasure and periodic harassment by Chinese ships (Zhou 2019). Apart from the desire to make profits from the South China Sea’s hydrocarbons, Russia may be seeking to support its old-time friend Vietnam—to whom it also sells weapons—as well as demonstrate that it is still an independent actor in East Asia. Through such behavior on China’s Southeast Asian periphery, the Kremlin could also be sending the signal to Beijing that, if China gets too closely involved in Russia’s backyard, such as Central Asia or the Caucasus, Russia can do similar things in China’s. </w:t>
      </w:r>
      <w:r w:rsidRPr="00B70CE1">
        <w:rPr>
          <w:rStyle w:val="StyleUnderline"/>
        </w:rPr>
        <w:t xml:space="preserve">Albeit a </w:t>
      </w:r>
      <w:r w:rsidRPr="00FF44C4">
        <w:rPr>
          <w:rStyle w:val="StyleUnderline"/>
          <w:highlight w:val="green"/>
        </w:rPr>
        <w:t>friction point</w:t>
      </w:r>
      <w:r w:rsidRPr="00B70CE1">
        <w:rPr>
          <w:rStyle w:val="StyleUnderline"/>
        </w:rPr>
        <w:t xml:space="preserve"> between Beijing and Moscow, the activities by Russian energy firms in the South China Sea are </w:t>
      </w:r>
      <w:r w:rsidRPr="00FF44C4">
        <w:rPr>
          <w:rStyle w:val="StyleUnderline"/>
          <w:highlight w:val="green"/>
        </w:rPr>
        <w:t>unlikely to destabilize the</w:t>
      </w:r>
      <w:r w:rsidRPr="00B70CE1">
        <w:rPr>
          <w:rStyle w:val="StyleUnderline"/>
        </w:rPr>
        <w:t xml:space="preserve"> Sino-Russian </w:t>
      </w:r>
      <w:r w:rsidRPr="00FF44C4">
        <w:rPr>
          <w:rStyle w:val="StyleUnderline"/>
          <w:highlight w:val="green"/>
        </w:rPr>
        <w:t>entente</w:t>
      </w:r>
      <w:r w:rsidRPr="00B70CE1">
        <w:rPr>
          <w:rStyle w:val="StyleUnderline"/>
        </w:rPr>
        <w:t>, since Moscow and Beijing need each other on much bigger issues.</w:t>
      </w:r>
      <w:r>
        <w:rPr>
          <w:rStyle w:val="StyleUnderline"/>
        </w:rPr>
        <w:t xml:space="preserve"> </w:t>
      </w:r>
      <w:r w:rsidRPr="00B70CE1">
        <w:rPr>
          <w:sz w:val="16"/>
        </w:rPr>
        <w:t xml:space="preserve">The post-Soviet space </w:t>
      </w:r>
      <w:r w:rsidRPr="00FF44C4">
        <w:rPr>
          <w:rStyle w:val="StyleUnderline"/>
          <w:highlight w:val="green"/>
        </w:rPr>
        <w:t xml:space="preserve">Russia has </w:t>
      </w:r>
      <w:r w:rsidRPr="00FF44C4">
        <w:rPr>
          <w:rStyle w:val="Emphasis"/>
          <w:highlight w:val="green"/>
        </w:rPr>
        <w:t>vital stakes</w:t>
      </w:r>
      <w:r w:rsidRPr="00FF44C4">
        <w:rPr>
          <w:rStyle w:val="StyleUnderline"/>
          <w:highlight w:val="green"/>
        </w:rPr>
        <w:t xml:space="preserve"> in the geopolitical space</w:t>
      </w:r>
      <w:r w:rsidRPr="00B70CE1">
        <w:rPr>
          <w:rStyle w:val="StyleUnderline"/>
        </w:rPr>
        <w:t xml:space="preserve"> formerly </w:t>
      </w:r>
      <w:r w:rsidRPr="00FF44C4">
        <w:rPr>
          <w:rStyle w:val="StyleUnderline"/>
          <w:highlight w:val="green"/>
        </w:rPr>
        <w:t>occupied by the Soviet Union</w:t>
      </w:r>
      <w:r w:rsidRPr="00B70CE1">
        <w:rPr>
          <w:rStyle w:val="StyleUnderline"/>
        </w:rPr>
        <w:t xml:space="preserve"> and is </w:t>
      </w:r>
      <w:r w:rsidRPr="00FF44C4">
        <w:rPr>
          <w:rStyle w:val="Emphasis"/>
          <w:highlight w:val="green"/>
        </w:rPr>
        <w:t>willing to go to great lengths to defend those</w:t>
      </w:r>
      <w:r w:rsidRPr="00B70CE1">
        <w:rPr>
          <w:rStyle w:val="Emphasis"/>
        </w:rPr>
        <w:t xml:space="preserve"> interests</w:t>
      </w:r>
      <w:r w:rsidRPr="00B70CE1">
        <w:rPr>
          <w:rStyle w:val="StyleUnderline"/>
        </w:rPr>
        <w:t>.</w:t>
      </w:r>
      <w:r w:rsidRPr="00B70CE1">
        <w:rPr>
          <w:sz w:val="16"/>
        </w:rPr>
        <w:t xml:space="preserve"> It was, after all, a perceived brazen attempt by Brussels and Washington to draw Ukraine into the EU’s and NATO’s orbit that induced Moscow to take drastic action in Crimea and eastern Ukraine, causing a rupture with the West.</w:t>
      </w:r>
      <w:r>
        <w:rPr>
          <w:sz w:val="16"/>
        </w:rPr>
        <w:t xml:space="preserve"> </w:t>
      </w:r>
      <w:r w:rsidRPr="00B70CE1">
        <w:rPr>
          <w:sz w:val="16"/>
        </w:rPr>
        <w:t xml:space="preserve">When it comes to Moscow–Beijing politics over the post-Soviet space, the most problematic question is certainly about Central Asia, a region composed of five former Soviet republics which shares borders with both Russia and China. Since the nineteenth century, </w:t>
      </w:r>
      <w:r w:rsidRPr="00B70CE1">
        <w:rPr>
          <w:rStyle w:val="StyleUnderline"/>
        </w:rPr>
        <w:t xml:space="preserve">Russia has </w:t>
      </w:r>
      <w:r w:rsidRPr="00FF44C4">
        <w:rPr>
          <w:rStyle w:val="StyleUnderline"/>
          <w:highlight w:val="green"/>
        </w:rPr>
        <w:t>traditionally considered Central Asia as its sphere of influence</w:t>
      </w:r>
      <w:r w:rsidRPr="00B70CE1">
        <w:rPr>
          <w:sz w:val="16"/>
        </w:rPr>
        <w:t>. However, in the 2000s China began its economic expansion in the region. It is now by far the biggest trade partner for Central Asian states (Bhutia 2019) as well as its largest source of investments. China also set up a small military presence inside Tajikistan, apparently to secure a sensitive area which borders China’s Xinjiang region and Afghanistan (Lo 2019).</w:t>
      </w:r>
    </w:p>
    <w:p w14:paraId="02FB3F43" w14:textId="77777777" w:rsidR="006C4C23" w:rsidRPr="00F35F0D" w:rsidRDefault="006C4C23" w:rsidP="006C4C23">
      <w:pPr>
        <w:pStyle w:val="Heading4"/>
        <w:rPr>
          <w:rFonts w:cs="Arial"/>
        </w:rPr>
      </w:pPr>
      <w:bookmarkStart w:id="0" w:name="_Hlk18845254"/>
      <w:r>
        <w:rPr>
          <w:rFonts w:cs="Arial"/>
        </w:rPr>
        <w:t>Space weapon deployment doesn’t cause an arms race or increase chance of war</w:t>
      </w:r>
    </w:p>
    <w:p w14:paraId="7BB691AD" w14:textId="77777777" w:rsidR="006C4C23" w:rsidRPr="00F35F0D" w:rsidRDefault="006C4C23" w:rsidP="006C4C23">
      <w:r w:rsidRPr="007645FB">
        <w:rPr>
          <w:rStyle w:val="Style13ptBold"/>
          <w:lang w:val="es-ES"/>
        </w:rPr>
        <w:t>Lopez 12</w:t>
      </w:r>
      <w:r w:rsidRPr="007645FB">
        <w:rPr>
          <w:lang w:val="es-ES"/>
        </w:rPr>
        <w:t xml:space="preserve"> [LAURA DELGADO LO´ PEZ, Institute for Global Environmental Strategies, Arlington, Virginia. </w:t>
      </w:r>
      <w:r w:rsidRPr="00F35F0D">
        <w:t>Astropolitics. "Predicting an Arms Race in Space: Problematic Assumptions for Space Arms Control." https://www.tandfonline.com/doi/full/10.1080/14777622.2012.647391]</w:t>
      </w:r>
    </w:p>
    <w:p w14:paraId="25FF9DBA" w14:textId="77777777" w:rsidR="006C4C23" w:rsidRPr="0049214A" w:rsidRDefault="006C4C23" w:rsidP="006C4C23">
      <w:pPr>
        <w:rPr>
          <w:sz w:val="16"/>
        </w:rPr>
      </w:pPr>
      <w:r w:rsidRPr="0049214A">
        <w:rPr>
          <w:u w:val="single"/>
        </w:rPr>
        <w:t>The previous discussion demonstrates</w:t>
      </w:r>
      <w:r w:rsidRPr="0049214A">
        <w:rPr>
          <w:sz w:val="16"/>
        </w:rPr>
        <w:t xml:space="preserve"> that </w:t>
      </w:r>
      <w:r w:rsidRPr="00FF44C4">
        <w:rPr>
          <w:highlight w:val="green"/>
          <w:u w:val="single"/>
        </w:rPr>
        <w:t>although</w:t>
      </w:r>
      <w:r w:rsidRPr="0049214A">
        <w:rPr>
          <w:u w:val="single"/>
        </w:rPr>
        <w:t xml:space="preserve"> a</w:t>
      </w:r>
      <w:r w:rsidRPr="0049214A">
        <w:rPr>
          <w:sz w:val="16"/>
        </w:rPr>
        <w:t xml:space="preserve"> globalized </w:t>
      </w:r>
      <w:r w:rsidRPr="00FF44C4">
        <w:rPr>
          <w:highlight w:val="green"/>
          <w:u w:val="single"/>
        </w:rPr>
        <w:t>space arms race could follow U.S. deployment</w:t>
      </w:r>
      <w:r w:rsidRPr="0049214A">
        <w:rPr>
          <w:u w:val="single"/>
        </w:rPr>
        <w:t xml:space="preserve"> of space weapons, </w:t>
      </w:r>
      <w:r w:rsidRPr="00FF44C4">
        <w:rPr>
          <w:highlight w:val="green"/>
          <w:u w:val="single"/>
        </w:rPr>
        <w:t>it is</w:t>
      </w:r>
      <w:r w:rsidRPr="0049214A">
        <w:rPr>
          <w:sz w:val="16"/>
        </w:rPr>
        <w:t xml:space="preserve"> also plausible and </w:t>
      </w:r>
      <w:r w:rsidRPr="00FF44C4">
        <w:rPr>
          <w:rStyle w:val="Emphasis"/>
          <w:highlight w:val="green"/>
        </w:rPr>
        <w:t>more</w:t>
      </w:r>
      <w:r w:rsidRPr="0049214A">
        <w:rPr>
          <w:rStyle w:val="Emphasis"/>
        </w:rPr>
        <w:t xml:space="preserve"> </w:t>
      </w:r>
      <w:r w:rsidRPr="00FF44C4">
        <w:rPr>
          <w:rStyle w:val="Emphasis"/>
          <w:highlight w:val="green"/>
        </w:rPr>
        <w:t>likely</w:t>
      </w:r>
      <w:r w:rsidRPr="0049214A">
        <w:rPr>
          <w:sz w:val="16"/>
        </w:rPr>
        <w:t xml:space="preserve"> that </w:t>
      </w:r>
      <w:r w:rsidRPr="00FF44C4">
        <w:rPr>
          <w:highlight w:val="green"/>
          <w:u w:val="single"/>
        </w:rPr>
        <w:t xml:space="preserve">it may </w:t>
      </w:r>
      <w:r w:rsidRPr="00FF44C4">
        <w:rPr>
          <w:rStyle w:val="Emphasis"/>
          <w:highlight w:val="green"/>
        </w:rPr>
        <w:t>not happen at all</w:t>
      </w:r>
      <w:r w:rsidRPr="0049214A">
        <w:rPr>
          <w:sz w:val="16"/>
        </w:rPr>
        <w:t xml:space="preserve">. As Mueller states: ‘‘In the end, most of </w:t>
      </w:r>
      <w:r w:rsidRPr="0049214A">
        <w:rPr>
          <w:u w:val="single"/>
        </w:rPr>
        <w:t>the</w:t>
      </w:r>
      <w:r w:rsidRPr="0049214A">
        <w:rPr>
          <w:sz w:val="16"/>
        </w:rPr>
        <w:t xml:space="preserve"> inevitability </w:t>
      </w:r>
      <w:r w:rsidRPr="00FF44C4">
        <w:rPr>
          <w:highlight w:val="green"/>
          <w:u w:val="single"/>
        </w:rPr>
        <w:t xml:space="preserve">arguments are </w:t>
      </w:r>
      <w:r w:rsidRPr="00FF44C4">
        <w:rPr>
          <w:rStyle w:val="Emphasis"/>
          <w:highlight w:val="green"/>
        </w:rPr>
        <w:t>weak</w:t>
      </w:r>
      <w:r w:rsidRPr="0049214A">
        <w:rPr>
          <w:sz w:val="16"/>
        </w:rPr>
        <w:t xml:space="preserve">.’’62 The assumptions discussed here break the argument into a series of debatable maxims that other scholars have also considered. Hays, for instance, counters the inevitability argument by pointing out that </w:t>
      </w:r>
      <w:r w:rsidRPr="0049214A">
        <w:rPr>
          <w:rStyle w:val="Emphasis"/>
        </w:rPr>
        <w:t xml:space="preserve">previous </w:t>
      </w:r>
      <w:r w:rsidRPr="00FF44C4">
        <w:rPr>
          <w:rStyle w:val="Emphasis"/>
          <w:highlight w:val="green"/>
        </w:rPr>
        <w:t>ASAT tests</w:t>
      </w:r>
      <w:r w:rsidRPr="00FF44C4">
        <w:rPr>
          <w:highlight w:val="green"/>
          <w:u w:val="single"/>
        </w:rPr>
        <w:t xml:space="preserve"> did </w:t>
      </w:r>
      <w:r w:rsidRPr="00FF44C4">
        <w:rPr>
          <w:rStyle w:val="Emphasis"/>
          <w:highlight w:val="green"/>
        </w:rPr>
        <w:t>not</w:t>
      </w:r>
      <w:r w:rsidRPr="00FF44C4">
        <w:rPr>
          <w:highlight w:val="green"/>
          <w:u w:val="single"/>
        </w:rPr>
        <w:t xml:space="preserve"> have this</w:t>
      </w:r>
      <w:r w:rsidRPr="0049214A">
        <w:rPr>
          <w:u w:val="single"/>
        </w:rPr>
        <w:t xml:space="preserve"> purported </w:t>
      </w:r>
      <w:r w:rsidRPr="0049214A">
        <w:rPr>
          <w:rStyle w:val="Emphasis"/>
        </w:rPr>
        <w:t xml:space="preserve">destabilizing </w:t>
      </w:r>
      <w:r w:rsidRPr="00FF44C4">
        <w:rPr>
          <w:rStyle w:val="Emphasis"/>
          <w:highlight w:val="green"/>
        </w:rPr>
        <w:t>effect</w:t>
      </w:r>
      <w:r w:rsidRPr="0049214A">
        <w:rPr>
          <w:sz w:val="16"/>
        </w:rPr>
        <w:t>, to which we can add that even after the Chinese ASAT test, neither Russia nor the United States, who would be both capable and more politically likely to launch space weapons, moved forward in that direction.63 Although some may draw attention to the recent wake-up calls in order to underline a sense of urgency, one should also recall that when it seemed truly inevitable before, it did not happen either. In his detailed account of military space developments from 1945 to 1984, Paul Stares described how superpowers’ assessment of the value of space weapons shifted, with a ‘‘hiatus in testing’’ reflecting the attractiveness of satellites as military targets.64 In this changed landscape, Stares also assumed the inevitability argument, claiming that ‘‘the chances of space remaining a ‘sanctuary’ [absence of weapons] into the 21st century appear today to be remote.’’65 Perhaps the conditions are more conducive now, but the important point to be reiterated is that the outcome is not inevitable, and that any such prediction must be undertaken with caution.</w:t>
      </w:r>
      <w:r>
        <w:rPr>
          <w:sz w:val="16"/>
        </w:rPr>
        <w:t xml:space="preserve"> </w:t>
      </w:r>
      <w:r w:rsidRPr="0049214A">
        <w:rPr>
          <w:sz w:val="16"/>
        </w:rPr>
        <w:t xml:space="preserve">One of the most prominent theorists to propose an alternate picture and pair it with an aggressive pro-space weapons stance is Everett Dolman. In his Astropolitik theory, Dolman summarizes the steps that the United States must take to assume control of space, particularly through withdrawal from the current space regime.66 This move, he argues, would benefit not only the United States, but also the rest of the world, since having a democracy controlling space is a catalyst for peace.67 Elsewhere, he writes: ‘‘Only a liberal world hegemon would be able to practice the restraint necessary to maintain its preponderant balance of hegemonic power without resorting to an attempt at empire.’’68 Accordingly, he believes that </w:t>
      </w:r>
      <w:r w:rsidRPr="0049214A">
        <w:rPr>
          <w:u w:val="single"/>
        </w:rPr>
        <w:t>this strategy would be ‘‘perceived</w:t>
      </w:r>
      <w:r w:rsidRPr="0049214A">
        <w:rPr>
          <w:sz w:val="16"/>
        </w:rPr>
        <w:t xml:space="preserve"> correctly </w:t>
      </w:r>
      <w:r w:rsidRPr="0049214A">
        <w:rPr>
          <w:u w:val="single"/>
        </w:rPr>
        <w:t>as an attempt at continuing U.S. hegemony</w:t>
      </w:r>
      <w:r w:rsidRPr="0049214A">
        <w:rPr>
          <w:sz w:val="16"/>
        </w:rPr>
        <w:t xml:space="preserve">,’’69 </w:t>
      </w:r>
      <w:r w:rsidRPr="0049214A">
        <w:rPr>
          <w:rStyle w:val="Emphasis"/>
        </w:rPr>
        <w:t>but</w:t>
      </w:r>
      <w:r w:rsidRPr="0049214A">
        <w:rPr>
          <w:sz w:val="16"/>
        </w:rPr>
        <w:t xml:space="preserve"> that </w:t>
      </w:r>
      <w:r w:rsidRPr="00FF44C4">
        <w:rPr>
          <w:highlight w:val="green"/>
          <w:u w:val="single"/>
        </w:rPr>
        <w:t>other countries</w:t>
      </w:r>
      <w:r w:rsidRPr="0049214A">
        <w:rPr>
          <w:sz w:val="16"/>
        </w:rPr>
        <w:t xml:space="preserve">, correctly </w:t>
      </w:r>
      <w:r w:rsidRPr="0049214A">
        <w:rPr>
          <w:u w:val="single"/>
        </w:rPr>
        <w:t>assessing U.S. leadership in space</w:t>
      </w:r>
      <w:r w:rsidRPr="0049214A">
        <w:rPr>
          <w:sz w:val="16"/>
        </w:rPr>
        <w:t xml:space="preserve">, </w:t>
      </w:r>
      <w:r w:rsidRPr="00FF44C4">
        <w:rPr>
          <w:highlight w:val="green"/>
          <w:u w:val="single"/>
        </w:rPr>
        <w:t xml:space="preserve">would </w:t>
      </w:r>
      <w:r w:rsidRPr="00FF44C4">
        <w:rPr>
          <w:rStyle w:val="Emphasis"/>
          <w:highlight w:val="green"/>
        </w:rPr>
        <w:t>not</w:t>
      </w:r>
      <w:r w:rsidRPr="00FF44C4">
        <w:rPr>
          <w:highlight w:val="green"/>
          <w:u w:val="single"/>
        </w:rPr>
        <w:t xml:space="preserve"> seek to </w:t>
      </w:r>
      <w:r w:rsidRPr="00FF44C4">
        <w:rPr>
          <w:rStyle w:val="Emphasis"/>
          <w:highlight w:val="green"/>
        </w:rPr>
        <w:t>deploy</w:t>
      </w:r>
      <w:r w:rsidRPr="00FF44C4">
        <w:rPr>
          <w:highlight w:val="green"/>
          <w:u w:val="single"/>
        </w:rPr>
        <w:t xml:space="preserve"> their </w:t>
      </w:r>
      <w:r w:rsidRPr="00FF44C4">
        <w:rPr>
          <w:rStyle w:val="Emphasis"/>
          <w:highlight w:val="green"/>
        </w:rPr>
        <w:t>own systems</w:t>
      </w:r>
      <w:r w:rsidRPr="0049214A">
        <w:rPr>
          <w:sz w:val="16"/>
        </w:rPr>
        <w:t xml:space="preserve">. </w:t>
      </w:r>
      <w:r w:rsidRPr="0049214A">
        <w:rPr>
          <w:u w:val="single"/>
        </w:rPr>
        <w:t>Having the ability to prevent the stationing of foreign weapons systems in space</w:t>
      </w:r>
      <w:r w:rsidRPr="0049214A">
        <w:rPr>
          <w:sz w:val="16"/>
        </w:rPr>
        <w:t>, he writes, ‘‘</w:t>
      </w:r>
      <w:r w:rsidRPr="0049214A">
        <w:rPr>
          <w:u w:val="single"/>
        </w:rPr>
        <w:t>makes the possibility of large-scale space war and</w:t>
      </w:r>
      <w:r w:rsidRPr="0049214A">
        <w:rPr>
          <w:sz w:val="16"/>
        </w:rPr>
        <w:t xml:space="preserve"> a military </w:t>
      </w:r>
      <w:r w:rsidRPr="0049214A">
        <w:rPr>
          <w:u w:val="single"/>
        </w:rPr>
        <w:t xml:space="preserve">space race </w:t>
      </w:r>
      <w:r w:rsidRPr="0049214A">
        <w:rPr>
          <w:rStyle w:val="Emphasis"/>
        </w:rPr>
        <w:t>less likely</w:t>
      </w:r>
      <w:r w:rsidRPr="0049214A">
        <w:rPr>
          <w:sz w:val="16"/>
        </w:rPr>
        <w:t xml:space="preserve">, not more.’’70 In fact, he says, ‘‘to suggest that the inevitable result is a space arms competition is the worst kind of mirror-imaging.’’71 Dolman argues that </w:t>
      </w:r>
      <w:r w:rsidRPr="0049214A">
        <w:rPr>
          <w:u w:val="single"/>
        </w:rPr>
        <w:t xml:space="preserve">the </w:t>
      </w:r>
      <w:r w:rsidRPr="00FF44C4">
        <w:rPr>
          <w:rStyle w:val="Emphasis"/>
          <w:highlight w:val="green"/>
        </w:rPr>
        <w:t>weaponization</w:t>
      </w:r>
      <w:r w:rsidRPr="0049214A">
        <w:rPr>
          <w:u w:val="single"/>
        </w:rPr>
        <w:t xml:space="preserve"> of space </w:t>
      </w:r>
      <w:r w:rsidRPr="00FF44C4">
        <w:rPr>
          <w:highlight w:val="green"/>
          <w:u w:val="single"/>
        </w:rPr>
        <w:t xml:space="preserve">by the </w:t>
      </w:r>
      <w:r w:rsidRPr="00FF44C4">
        <w:rPr>
          <w:rStyle w:val="Emphasis"/>
          <w:highlight w:val="green"/>
        </w:rPr>
        <w:t>U</w:t>
      </w:r>
      <w:r w:rsidRPr="0049214A">
        <w:rPr>
          <w:u w:val="single"/>
        </w:rPr>
        <w:t xml:space="preserve">nited </w:t>
      </w:r>
      <w:r w:rsidRPr="00FF44C4">
        <w:rPr>
          <w:rStyle w:val="Emphasis"/>
          <w:highlight w:val="green"/>
        </w:rPr>
        <w:t>S</w:t>
      </w:r>
      <w:r w:rsidRPr="0049214A">
        <w:rPr>
          <w:u w:val="single"/>
        </w:rPr>
        <w:t xml:space="preserve">tates </w:t>
      </w:r>
      <w:r w:rsidRPr="00FF44C4">
        <w:rPr>
          <w:highlight w:val="green"/>
          <w:u w:val="single"/>
        </w:rPr>
        <w:t>would ‘‘</w:t>
      </w:r>
      <w:r w:rsidRPr="00FF44C4">
        <w:rPr>
          <w:rStyle w:val="Emphasis"/>
          <w:highlight w:val="green"/>
        </w:rPr>
        <w:t>decrease</w:t>
      </w:r>
      <w:r w:rsidRPr="0049214A">
        <w:rPr>
          <w:u w:val="single"/>
        </w:rPr>
        <w:t xml:space="preserve"> the </w:t>
      </w:r>
      <w:r w:rsidRPr="00FF44C4">
        <w:rPr>
          <w:rStyle w:val="Emphasis"/>
          <w:highlight w:val="green"/>
        </w:rPr>
        <w:t>likelihood</w:t>
      </w:r>
      <w:r w:rsidRPr="00FF44C4">
        <w:rPr>
          <w:highlight w:val="green"/>
          <w:u w:val="single"/>
        </w:rPr>
        <w:t xml:space="preserve"> of an </w:t>
      </w:r>
      <w:r w:rsidRPr="00FF44C4">
        <w:rPr>
          <w:rStyle w:val="Emphasis"/>
          <w:highlight w:val="green"/>
        </w:rPr>
        <w:t>arms race</w:t>
      </w:r>
      <w:r w:rsidRPr="00FF44C4">
        <w:rPr>
          <w:highlight w:val="green"/>
          <w:u w:val="single"/>
        </w:rPr>
        <w:t xml:space="preserve"> by </w:t>
      </w:r>
      <w:r w:rsidRPr="00FF44C4">
        <w:rPr>
          <w:rStyle w:val="Emphasis"/>
          <w:highlight w:val="green"/>
        </w:rPr>
        <w:t>shifting spending</w:t>
      </w:r>
      <w:r w:rsidRPr="0049214A">
        <w:rPr>
          <w:u w:val="single"/>
        </w:rPr>
        <w:t xml:space="preserve"> away </w:t>
      </w:r>
      <w:r w:rsidRPr="00FF44C4">
        <w:rPr>
          <w:highlight w:val="green"/>
          <w:u w:val="single"/>
        </w:rPr>
        <w:t xml:space="preserve">from </w:t>
      </w:r>
      <w:r w:rsidRPr="00FF44C4">
        <w:rPr>
          <w:rStyle w:val="Emphasis"/>
          <w:highlight w:val="green"/>
        </w:rPr>
        <w:t>conventional</w:t>
      </w:r>
      <w:r w:rsidRPr="0049214A">
        <w:rPr>
          <w:u w:val="single"/>
        </w:rPr>
        <w:t xml:space="preserve"> weapons </w:t>
      </w:r>
      <w:r w:rsidRPr="00FF44C4">
        <w:rPr>
          <w:rStyle w:val="Emphasis"/>
          <w:highlight w:val="green"/>
        </w:rPr>
        <w:t>systems</w:t>
      </w:r>
      <w:r w:rsidRPr="0049214A">
        <w:rPr>
          <w:sz w:val="16"/>
        </w:rPr>
        <w:t xml:space="preserve">,’’ </w:t>
      </w:r>
      <w:r w:rsidRPr="00FF44C4">
        <w:rPr>
          <w:highlight w:val="green"/>
          <w:u w:val="single"/>
        </w:rPr>
        <w:t>which would</w:t>
      </w:r>
      <w:r w:rsidRPr="0049214A">
        <w:rPr>
          <w:u w:val="single"/>
        </w:rPr>
        <w:t xml:space="preserve"> reduce U.S. capabilities in territorial occupation and</w:t>
      </w:r>
      <w:r w:rsidRPr="0049214A">
        <w:rPr>
          <w:sz w:val="16"/>
        </w:rPr>
        <w:t xml:space="preserve"> would thus </w:t>
      </w:r>
      <w:r w:rsidRPr="00FF44C4">
        <w:rPr>
          <w:highlight w:val="green"/>
          <w:u w:val="single"/>
        </w:rPr>
        <w:t xml:space="preserve">be perceived as </w:t>
      </w:r>
      <w:r w:rsidRPr="00FF44C4">
        <w:rPr>
          <w:rStyle w:val="Emphasis"/>
          <w:highlight w:val="green"/>
        </w:rPr>
        <w:t>less threatening</w:t>
      </w:r>
      <w:r w:rsidRPr="0049214A">
        <w:rPr>
          <w:sz w:val="16"/>
        </w:rPr>
        <w:t xml:space="preserve"> to other countries.72</w:t>
      </w:r>
    </w:p>
    <w:p w14:paraId="096A642B" w14:textId="77777777" w:rsidR="00BD4997" w:rsidRDefault="00BD4997" w:rsidP="00BD4997">
      <w:pPr>
        <w:pStyle w:val="Heading4"/>
        <w:rPr>
          <w:u w:val="single"/>
        </w:rPr>
      </w:pPr>
      <w:bookmarkStart w:id="1" w:name="_Hlk30232566"/>
      <w:bookmarkEnd w:id="0"/>
      <w:r>
        <w:t xml:space="preserve">No space war – it’s </w:t>
      </w:r>
      <w:r w:rsidRPr="0054154A">
        <w:rPr>
          <w:u w:val="single"/>
        </w:rPr>
        <w:t>hype</w:t>
      </w:r>
      <w:r>
        <w:t xml:space="preserve"> and </w:t>
      </w:r>
      <w:r w:rsidRPr="0054154A">
        <w:rPr>
          <w:u w:val="single"/>
        </w:rPr>
        <w:t>systems are redundant</w:t>
      </w:r>
    </w:p>
    <w:p w14:paraId="51918C5A" w14:textId="77777777" w:rsidR="00BD4997" w:rsidRPr="000600AC" w:rsidRDefault="00BD4997" w:rsidP="00BD4997">
      <w:pPr>
        <w:rPr>
          <w:sz w:val="24"/>
        </w:rPr>
      </w:pPr>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In Space: The Sky’s Not Falling, Part 1. December 27, 2016. https://breakingdefense.com/2016/12/stop-the-fearmongering-over-war-in-space-the-skys-not-falling-part-1/</w:t>
      </w:r>
      <w:r>
        <w:rPr>
          <w:sz w:val="24"/>
        </w:rPr>
        <w:t>]</w:t>
      </w:r>
    </w:p>
    <w:p w14:paraId="57C24484" w14:textId="77777777" w:rsidR="00BD4997" w:rsidRPr="004D120B" w:rsidRDefault="00BD4997" w:rsidP="00BD4997">
      <w:pPr>
        <w:rPr>
          <w:sz w:val="16"/>
        </w:rPr>
      </w:pPr>
      <w:r w:rsidRPr="004D120B">
        <w:rPr>
          <w:sz w:val="16"/>
        </w:rPr>
        <w:t xml:space="preserve">In the last two years, </w:t>
      </w:r>
      <w:r w:rsidRPr="006C6A65">
        <w:rPr>
          <w:highlight w:val="cyan"/>
          <w:u w:val="single"/>
        </w:rPr>
        <w:t>we’ve seen</w:t>
      </w:r>
      <w:r w:rsidRPr="004D120B">
        <w:rPr>
          <w:sz w:val="16"/>
        </w:rPr>
        <w:t xml:space="preserve"> rising </w:t>
      </w:r>
      <w:r w:rsidRPr="006C6A65">
        <w:rPr>
          <w:rStyle w:val="Emphasis"/>
          <w:highlight w:val="cyan"/>
        </w:rPr>
        <w:t>hysteria</w:t>
      </w:r>
      <w:r w:rsidRPr="006C6A65">
        <w:rPr>
          <w:sz w:val="16"/>
          <w:highlight w:val="cyan"/>
        </w:rPr>
        <w:t xml:space="preserve"> </w:t>
      </w:r>
      <w:r w:rsidRPr="006C6A65">
        <w:rPr>
          <w:highlight w:val="cyan"/>
          <w:u w:val="single"/>
        </w:rPr>
        <w:t>over</w:t>
      </w:r>
      <w:r w:rsidRPr="004D120B">
        <w:rPr>
          <w:u w:val="single"/>
        </w:rPr>
        <w:t xml:space="preserve"> a future </w:t>
      </w:r>
      <w:r w:rsidRPr="006C6A65">
        <w:rPr>
          <w:rStyle w:val="Emphasis"/>
          <w:highlight w:val="cyan"/>
        </w:rPr>
        <w:t>war in space</w:t>
      </w:r>
      <w:r w:rsidRPr="004D120B">
        <w:rPr>
          <w:sz w:val="16"/>
        </w:rPr>
        <w:t xml:space="preserve">. </w:t>
      </w:r>
      <w:r w:rsidRPr="004D120B">
        <w:rPr>
          <w:rStyle w:val="Emphasis"/>
        </w:rPr>
        <w:t>Fanning the flames</w:t>
      </w:r>
      <w:r w:rsidRPr="004D120B">
        <w:rPr>
          <w:sz w:val="16"/>
        </w:rPr>
        <w:t xml:space="preserve"> </w:t>
      </w:r>
      <w:r w:rsidRPr="004D120B">
        <w:rPr>
          <w:u w:val="single"/>
        </w:rPr>
        <w:t>are</w:t>
      </w:r>
      <w:r w:rsidRPr="004D120B">
        <w:rPr>
          <w:sz w:val="16"/>
        </w:rPr>
        <w:t xml:space="preserve"> not only </w:t>
      </w:r>
      <w:r w:rsidRPr="004D120B">
        <w:rPr>
          <w:u w:val="single"/>
        </w:rPr>
        <w:t xml:space="preserve">dire assessments </w:t>
      </w:r>
      <w:r w:rsidRPr="006C6A65">
        <w:rPr>
          <w:highlight w:val="cyan"/>
          <w:u w:val="single"/>
        </w:rPr>
        <w:t>from the</w:t>
      </w:r>
      <w:r w:rsidRPr="004D120B">
        <w:rPr>
          <w:u w:val="single"/>
        </w:rPr>
        <w:t xml:space="preserve"> US </w:t>
      </w:r>
      <w:r w:rsidRPr="006C6A65">
        <w:rPr>
          <w:highlight w:val="cyan"/>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rPr>
          <w:sz w:val="16"/>
        </w:rPr>
        <w:t xml:space="preserve"> cooperative </w:t>
      </w:r>
      <w:r w:rsidRPr="006C6A65">
        <w:rPr>
          <w:highlight w:val="cyan"/>
          <w:u w:val="single"/>
        </w:rPr>
        <w:t>and</w:t>
      </w:r>
      <w:r w:rsidRPr="004D120B">
        <w:rPr>
          <w:sz w:val="16"/>
        </w:rPr>
        <w:t xml:space="preserve"> </w:t>
      </w:r>
      <w:r w:rsidRPr="004D120B">
        <w:rPr>
          <w:rStyle w:val="Emphasis"/>
        </w:rPr>
        <w:t xml:space="preserve">credulous </w:t>
      </w:r>
      <w:r w:rsidRPr="006C6A65">
        <w:rPr>
          <w:rStyle w:val="Emphasis"/>
          <w:highlight w:val="cyan"/>
        </w:rPr>
        <w:t>press</w:t>
      </w:r>
      <w:r w:rsidRPr="004D120B">
        <w:rPr>
          <w:sz w:val="16"/>
        </w:rPr>
        <w:t xml:space="preserve">. </w:t>
      </w:r>
      <w:r w:rsidRPr="006C6A65">
        <w:rPr>
          <w:highlight w:val="cyan"/>
          <w:u w:val="single"/>
        </w:rPr>
        <w:t>This</w:t>
      </w:r>
      <w:r w:rsidRPr="004D120B">
        <w:rPr>
          <w:u w:val="single"/>
        </w:rPr>
        <w:t xml:space="preserve"> reporting</w:t>
      </w:r>
      <w:r w:rsidRPr="004D120B">
        <w:rPr>
          <w:sz w:val="16"/>
        </w:rPr>
        <w:t xml:space="preserve"> doesn’t only </w:t>
      </w:r>
      <w:r w:rsidRPr="006C6A65">
        <w:rPr>
          <w:rStyle w:val="Emphasis"/>
          <w:highlight w:val="cyan"/>
        </w:rPr>
        <w:t>muddy</w:t>
      </w:r>
      <w:r w:rsidRPr="004D120B">
        <w:rPr>
          <w:rStyle w:val="Emphasis"/>
        </w:rPr>
        <w:t xml:space="preserve"> public </w:t>
      </w:r>
      <w:r w:rsidRPr="006C6A65">
        <w:rPr>
          <w:rStyle w:val="Emphasis"/>
          <w:highlight w:val="cyan"/>
        </w:rPr>
        <w:t>debate</w:t>
      </w:r>
      <w:r w:rsidRPr="006C6A65">
        <w:rPr>
          <w:sz w:val="16"/>
          <w:highlight w:val="cyan"/>
        </w:rPr>
        <w:t xml:space="preserve"> </w:t>
      </w:r>
      <w:r w:rsidRPr="006C6A65">
        <w:rPr>
          <w:highlight w:val="cyan"/>
          <w:u w:val="single"/>
        </w:rPr>
        <w:t>over</w:t>
      </w:r>
      <w:r w:rsidRPr="004D120B">
        <w:rPr>
          <w:sz w:val="16"/>
        </w:rPr>
        <w:t xml:space="preserve"> whether we really need expensive systems. It could also become a self-fulfilling prophecy. The irony is that nothing makes </w:t>
      </w:r>
      <w:r w:rsidRPr="006C6A65">
        <w:rPr>
          <w:highlight w:val="cyan"/>
          <w:u w:val="single"/>
        </w:rPr>
        <w:t>the</w:t>
      </w:r>
      <w:r w:rsidRPr="004D120B">
        <w:rPr>
          <w:sz w:val="16"/>
        </w:rPr>
        <w:t xml:space="preserve"> currently </w:t>
      </w:r>
      <w:r w:rsidRPr="006C6A65">
        <w:rPr>
          <w:rStyle w:val="Emphasis"/>
          <w:highlight w:val="cyan"/>
        </w:rPr>
        <w:t>slim possibility</w:t>
      </w:r>
      <w:r w:rsidRPr="006C6A65">
        <w:rPr>
          <w:highlight w:val="cyan"/>
          <w:u w:val="single"/>
        </w:rPr>
        <w:t xml:space="preserve"> of </w:t>
      </w:r>
      <w:r w:rsidRPr="006C6A65">
        <w:rPr>
          <w:rStyle w:val="Emphasis"/>
          <w:highlight w:val="cyan"/>
        </w:rPr>
        <w:t>war in space</w:t>
      </w:r>
      <w:r w:rsidRPr="004D120B">
        <w:rPr>
          <w:sz w:val="16"/>
        </w:rPr>
        <w:t xml:space="preserve"> more likely than fearmongering over the threat of war in space.</w:t>
      </w:r>
    </w:p>
    <w:p w14:paraId="52CB6467" w14:textId="77777777" w:rsidR="00BD4997" w:rsidRPr="004D120B" w:rsidRDefault="00BD4997" w:rsidP="00BD4997">
      <w:pPr>
        <w:rPr>
          <w:sz w:val="16"/>
        </w:rPr>
      </w:pPr>
      <w:r w:rsidRPr="004D120B">
        <w:rPr>
          <w:sz w:val="16"/>
        </w:rPr>
        <w:t>Two television programs in the past two years show how egregious this fearmongering can get. In April 2015, the CBS show 60 Minutes ran a segment called “The Battle Above.” In an interview with General John Hyten, the then-chief of U.S. Air Force Space Command, it came across loud and clear that the United States was being forced to prepare for a battle in space — specifically against China — that it really didn’t want.</w:t>
      </w:r>
    </w:p>
    <w:p w14:paraId="5FD7A533" w14:textId="77777777" w:rsidR="00BD4997" w:rsidRPr="004D120B" w:rsidRDefault="00BD4997" w:rsidP="00BD4997">
      <w:pPr>
        <w:rPr>
          <w:sz w:val="16"/>
        </w:rPr>
      </w:pPr>
      <w:r w:rsidRPr="004D120B">
        <w:rPr>
          <w:sz w:val="16"/>
        </w:rPr>
        <w:t>It was explained by Hyten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6EE970F0" w14:textId="77777777" w:rsidR="00BD4997" w:rsidRPr="004D120B" w:rsidRDefault="00BD4997" w:rsidP="00BD4997">
      <w:pPr>
        <w:rPr>
          <w:sz w:val="16"/>
        </w:rPr>
      </w:pPr>
      <w:r w:rsidRPr="004D120B">
        <w:rPr>
          <w:sz w:val="16"/>
        </w:rPr>
        <w:t>Using terms like “offensive counterspace” as a 1984 NewSpeak euphemism for “weapons,” it was made clear that the United States had no choice but to spend billions of dollars on offensive counterspace technology to not just thwart the Chinese threat, but control and dominate space. While it didn’t actually distort facts — just omit facts about current U.S. space capabilities — the segment was basically a cost-free commercial for the military-industrial complex.</w:t>
      </w:r>
    </w:p>
    <w:p w14:paraId="0C9E981C" w14:textId="77777777" w:rsidR="00BD4997" w:rsidRPr="004D120B" w:rsidRDefault="00BD4997" w:rsidP="00BD4997">
      <w:pPr>
        <w:rPr>
          <w:sz w:val="16"/>
        </w:rPr>
      </w:pPr>
      <w:r w:rsidRPr="004D120B">
        <w:rPr>
          <w:sz w:val="16"/>
        </w:rPr>
        <w:t xml:space="preserve">In retrospect though, “The Battle Above” was pretty good compared to </w:t>
      </w:r>
      <w:r w:rsidRPr="004D120B">
        <w:rPr>
          <w:u w:val="single"/>
        </w:rPr>
        <w:t>CNN’s recent special, War in Space</w:t>
      </w:r>
      <w:r w:rsidRPr="004D120B">
        <w:rPr>
          <w:sz w:val="16"/>
        </w:rPr>
        <w:t xml:space="preserve">: The Next Battlefield. The </w:t>
      </w:r>
      <w:r w:rsidRPr="004D120B">
        <w:rPr>
          <w:u w:val="single"/>
        </w:rPr>
        <w:t xml:space="preserve">latter might as well have been called </w:t>
      </w:r>
      <w:r w:rsidRPr="004D120B">
        <w:rPr>
          <w:rStyle w:val="Emphasis"/>
        </w:rPr>
        <w:t>Sharknado in Space</w:t>
      </w:r>
      <w:r w:rsidRPr="004D120B">
        <w:rPr>
          <w:sz w:val="16"/>
        </w:rPr>
        <w:t xml:space="preserve"> – because the only far-out weapons technology our potential adversaries don’t have, according to the broadcast, seems to be “sharks with frickin’ laser beams attached to their heads!”</w:t>
      </w:r>
    </w:p>
    <w:p w14:paraId="3B3E1375" w14:textId="77777777" w:rsidR="00BD4997" w:rsidRPr="004D120B" w:rsidRDefault="00BD4997" w:rsidP="00BD4997">
      <w:pPr>
        <w:rPr>
          <w:sz w:val="16"/>
        </w:rPr>
      </w:pPr>
      <w:r w:rsidRPr="004D120B">
        <w:rPr>
          <w:sz w:val="16"/>
        </w:rPr>
        <w:t xml:space="preserve">First, </w:t>
      </w:r>
      <w:r w:rsidRPr="004D120B">
        <w:rPr>
          <w:u w:val="single"/>
        </w:rPr>
        <w:t xml:space="preserve">CNN needs to hire some </w:t>
      </w:r>
      <w:r w:rsidRPr="004D120B">
        <w:rPr>
          <w:rStyle w:val="Emphasis"/>
        </w:rPr>
        <w:t>fact checkers</w:t>
      </w:r>
      <w:r w:rsidRPr="004D120B">
        <w:rPr>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6C6A65">
        <w:rPr>
          <w:rStyle w:val="Emphasis"/>
          <w:highlight w:val="cyan"/>
        </w:rPr>
        <w:t>no country</w:t>
      </w:r>
      <w:r w:rsidRPr="004D120B">
        <w:rPr>
          <w:u w:val="single"/>
        </w:rPr>
        <w:t xml:space="preserve"> in the world </w:t>
      </w:r>
      <w:r w:rsidRPr="006C6A65">
        <w:rPr>
          <w:highlight w:val="cyan"/>
          <w:u w:val="single"/>
        </w:rPr>
        <w:t>has</w:t>
      </w:r>
      <w:r w:rsidRPr="004D120B">
        <w:rPr>
          <w:u w:val="single"/>
        </w:rPr>
        <w:t xml:space="preserve"> yet </w:t>
      </w:r>
      <w:r w:rsidRPr="006C6A65">
        <w:rPr>
          <w:rStyle w:val="Emphasis"/>
          <w:highlight w:val="cyan"/>
        </w:rPr>
        <w:t>weaponized space</w:t>
      </w:r>
      <w:r w:rsidRPr="004D120B">
        <w:rPr>
          <w:sz w:val="16"/>
        </w:rPr>
        <w:t xml:space="preserve">. Contrary to CNN, </w:t>
      </w:r>
      <w:r w:rsidRPr="006C6A65">
        <w:rPr>
          <w:rStyle w:val="Emphasis"/>
          <w:highlight w:val="cyan"/>
        </w:rPr>
        <w:t>stock</w:t>
      </w:r>
      <w:r w:rsidRPr="004D120B">
        <w:rPr>
          <w:u w:val="single"/>
        </w:rPr>
        <w:t xml:space="preserve"> market </w:t>
      </w:r>
      <w:r w:rsidRPr="006C6A65">
        <w:rPr>
          <w:rStyle w:val="Emphasis"/>
          <w:highlight w:val="cyan"/>
        </w:rPr>
        <w:t>transactions</w:t>
      </w:r>
      <w:r w:rsidRPr="006C6A65">
        <w:rPr>
          <w:highlight w:val="cyan"/>
          <w:u w:val="single"/>
        </w:rPr>
        <w:t xml:space="preserve"> are </w:t>
      </w:r>
      <w:r w:rsidRPr="006C6A65">
        <w:rPr>
          <w:rStyle w:val="Emphasis"/>
          <w:highlight w:val="cyan"/>
        </w:rPr>
        <w:t>not</w:t>
      </w:r>
      <w:r w:rsidRPr="004D120B">
        <w:rPr>
          <w:u w:val="single"/>
        </w:rPr>
        <w:t xml:space="preserve"> </w:t>
      </w:r>
      <w:r w:rsidRPr="004D120B">
        <w:rPr>
          <w:sz w:val="16"/>
        </w:rPr>
        <w:t xml:space="preserve">timed nor </w:t>
      </w:r>
      <w:r w:rsidRPr="006C6A65">
        <w:rPr>
          <w:highlight w:val="cyan"/>
          <w:u w:val="single"/>
        </w:rPr>
        <w:t xml:space="preserve">synchronized through </w:t>
      </w:r>
      <w:r w:rsidRPr="006C6A65">
        <w:rPr>
          <w:rStyle w:val="Emphasis"/>
          <w:highlight w:val="cyan"/>
        </w:rPr>
        <w:t>GPS</w:t>
      </w:r>
      <w:r w:rsidRPr="004D120B">
        <w:rPr>
          <w:u w:val="single"/>
        </w:rPr>
        <w:t xml:space="preserve">, but a </w:t>
      </w:r>
      <w:r w:rsidRPr="004D120B">
        <w:rPr>
          <w:rStyle w:val="Emphasis"/>
        </w:rPr>
        <w:t>closed system</w:t>
      </w:r>
      <w:r w:rsidRPr="004D120B">
        <w:rPr>
          <w:sz w:val="16"/>
        </w:rPr>
        <w:t xml:space="preserve">. </w:t>
      </w:r>
      <w:r w:rsidRPr="004D120B">
        <w:rPr>
          <w:u w:val="single"/>
        </w:rPr>
        <w:t xml:space="preserve">Cruise </w:t>
      </w:r>
      <w:r w:rsidRPr="006C6A65">
        <w:rPr>
          <w:rStyle w:val="Emphasis"/>
          <w:highlight w:val="cyan"/>
        </w:rPr>
        <w:t>missiles</w:t>
      </w:r>
      <w:r w:rsidRPr="004D120B">
        <w:rPr>
          <w:u w:val="single"/>
        </w:rPr>
        <w:t xml:space="preserve"> can </w:t>
      </w:r>
      <w:r w:rsidRPr="006C6A65">
        <w:rPr>
          <w:highlight w:val="cyan"/>
          <w:u w:val="single"/>
        </w:rPr>
        <w:t>find their targets</w:t>
      </w:r>
      <w:r w:rsidRPr="004D120B">
        <w:rPr>
          <w:sz w:val="16"/>
        </w:rPr>
        <w:t xml:space="preserve"> even </w:t>
      </w:r>
      <w:r w:rsidRPr="006C6A65">
        <w:rPr>
          <w:rStyle w:val="Emphasis"/>
          <w:highlight w:val="cyan"/>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precision inertial measurement units onboard</w:t>
      </w:r>
      <w:r w:rsidRPr="004D120B">
        <w:rPr>
          <w:sz w:val="16"/>
        </w:rPr>
        <w:t xml:space="preserve">, </w:t>
      </w:r>
      <w:r w:rsidRPr="004D120B">
        <w:rPr>
          <w:u w:val="single"/>
        </w:rPr>
        <w:t xml:space="preserve">and </w:t>
      </w:r>
      <w:r w:rsidRPr="006C6A65">
        <w:rPr>
          <w:rStyle w:val="Emphasis"/>
          <w:highlight w:val="cyan"/>
        </w:rPr>
        <w:t>IMUs don’t rely</w:t>
      </w:r>
      <w:r w:rsidRPr="006C6A65">
        <w:rPr>
          <w:highlight w:val="cyan"/>
          <w:u w:val="single"/>
        </w:rPr>
        <w:t xml:space="preserve"> on </w:t>
      </w:r>
      <w:r w:rsidRPr="006C6A65">
        <w:rPr>
          <w:rStyle w:val="Emphasis"/>
          <w:highlight w:val="cyan"/>
        </w:rPr>
        <w:t>sat</w:t>
      </w:r>
      <w:r w:rsidRPr="004D120B">
        <w:rPr>
          <w:u w:val="single"/>
        </w:rPr>
        <w:t xml:space="preserve">ellite </w:t>
      </w:r>
      <w:r w:rsidRPr="006C6A65">
        <w:rPr>
          <w:rStyle w:val="Emphasis"/>
          <w:highlight w:val="cyan"/>
        </w:rPr>
        <w:t>data</w:t>
      </w:r>
      <w:r w:rsidRPr="004D120B">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577D4C90" w14:textId="77777777" w:rsidR="00BD4997" w:rsidRPr="004D120B" w:rsidRDefault="00BD4997" w:rsidP="00BD4997">
      <w:pPr>
        <w:rPr>
          <w:sz w:val="16"/>
        </w:rPr>
      </w:pPr>
      <w:r w:rsidRPr="004D120B">
        <w:rPr>
          <w:sz w:val="16"/>
        </w:rPr>
        <w:t>More nefariously, the segment sensationalized nuggets of truth within a barrage of half-truths, backed by a heavy bass, dramatic soundtrack (and gravelly-voiced reporter Jim Sciutto) and accompanied by sexy and scary visuals.</w:t>
      </w:r>
    </w:p>
    <w:p w14:paraId="7CEF2114" w14:textId="77777777" w:rsidR="00BD4997" w:rsidRPr="004D120B" w:rsidRDefault="00BD4997" w:rsidP="00BD4997">
      <w:pPr>
        <w:rPr>
          <w:sz w:val="16"/>
        </w:rPr>
      </w:pPr>
      <w:r w:rsidRPr="004D120B">
        <w:rPr>
          <w:sz w:val="16"/>
        </w:rPr>
        <w:t>Make no mistake there are dangers in space, and the United States has the most to lose if space assets are lost. The question is how best to protect them. Here are a few facts CNN omitted.</w:t>
      </w:r>
    </w:p>
    <w:p w14:paraId="7CD4E443" w14:textId="77777777" w:rsidR="00BD4997" w:rsidRPr="004D120B" w:rsidRDefault="00BD4997" w:rsidP="00BD4997">
      <w:pPr>
        <w:rPr>
          <w:sz w:val="16"/>
        </w:rPr>
      </w:pPr>
      <w:r w:rsidRPr="004D120B">
        <w:rPr>
          <w:sz w:val="16"/>
        </w:rPr>
        <w:t>The Reality</w:t>
      </w:r>
    </w:p>
    <w:p w14:paraId="0E45E30B" w14:textId="77777777" w:rsidR="00BD4997" w:rsidRPr="004D120B" w:rsidRDefault="00BD4997" w:rsidP="00BD4997">
      <w:pPr>
        <w:rPr>
          <w:sz w:val="16"/>
        </w:rPr>
      </w:pPr>
      <w:r w:rsidRPr="004D120B">
        <w:rPr>
          <w:sz w:val="16"/>
        </w:rPr>
        <w:t>The U.S. has all of the technologies described on the CNN segment and deemed potentially offensive: maneuverable satellites, nano-satellites, lasers, jamming capabilities, robotic arms, ballistic missiles that can be used as anti-satellite weapons, etc. In fact, the United States is more technologically advanced than other countries in both military and commercial space.</w:t>
      </w:r>
    </w:p>
    <w:p w14:paraId="2A23C47C" w14:textId="77777777" w:rsidR="00BD4997" w:rsidRPr="004D120B" w:rsidRDefault="00BD4997" w:rsidP="00BD4997">
      <w:pPr>
        <w:rPr>
          <w:sz w:val="16"/>
        </w:rPr>
      </w:pPr>
      <w:r w:rsidRPr="004D120B">
        <w:rPr>
          <w:sz w:val="16"/>
        </w:rPr>
        <w:t>That technological superiority scares other countries; just as the U.S. military space community is scared of other countries obtaining those technologies in the future. The U.S. military space budget is more than 10 times greater than that of all the countries in the world combined. That also causes other countries concern.</w:t>
      </w:r>
    </w:p>
    <w:p w14:paraId="39359852" w14:textId="77777777" w:rsidR="00BD4997" w:rsidRPr="004D120B" w:rsidRDefault="00BD4997" w:rsidP="00BD4997">
      <w:pPr>
        <w:rPr>
          <w:sz w:val="16"/>
        </w:rPr>
      </w:pPr>
      <w:r w:rsidRPr="004D120B">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5821625F" w14:textId="77777777" w:rsidR="00BD4997" w:rsidRPr="004D120B" w:rsidRDefault="00BD4997" w:rsidP="00BD4997">
      <w:pPr>
        <w:rPr>
          <w:sz w:val="16"/>
        </w:rPr>
      </w:pPr>
      <w:r w:rsidRPr="004D120B">
        <w:rPr>
          <w:sz w:val="16"/>
        </w:rPr>
        <w:t>However, it must be remembered that most space-related technologies – with the exception of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13C7B586" w14:textId="77777777" w:rsidR="00BD4997" w:rsidRPr="004D120B" w:rsidRDefault="00BD4997" w:rsidP="00BD4997">
      <w:pPr>
        <w:rPr>
          <w:sz w:val="16"/>
        </w:rPr>
      </w:pPr>
      <w:r w:rsidRPr="004D120B">
        <w:rPr>
          <w:sz w:val="16"/>
        </w:rPr>
        <w:t xml:space="preserve">Further, </w:t>
      </w:r>
      <w:r w:rsidRPr="004D120B">
        <w:rPr>
          <w:u w:val="single"/>
        </w:rPr>
        <w:t xml:space="preserve">the </w:t>
      </w:r>
      <w:r w:rsidRPr="006C6A65">
        <w:rPr>
          <w:rStyle w:val="Emphasis"/>
          <w:highlight w:val="cyan"/>
        </w:rPr>
        <w:t>U</w:t>
      </w:r>
      <w:r w:rsidRPr="004D120B">
        <w:rPr>
          <w:u w:val="single"/>
        </w:rPr>
        <w:t xml:space="preserve">nited </w:t>
      </w:r>
      <w:r w:rsidRPr="006C6A65">
        <w:rPr>
          <w:rStyle w:val="Emphasis"/>
          <w:highlight w:val="cyan"/>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6C6A65">
        <w:rPr>
          <w:rStyle w:val="Emphasis"/>
          <w:highlight w:val="cyan"/>
        </w:rPr>
        <w:t>sat</w:t>
      </w:r>
      <w:r w:rsidRPr="004D120B">
        <w:rPr>
          <w:sz w:val="16"/>
        </w:rPr>
        <w:t>ellite</w:t>
      </w:r>
      <w:r w:rsidRPr="006C6A65">
        <w:rPr>
          <w:rStyle w:val="Emphasis"/>
          <w:highlight w:val="cyan"/>
        </w:rPr>
        <w:t>s</w:t>
      </w:r>
      <w:r w:rsidRPr="004D120B">
        <w:rPr>
          <w:sz w:val="16"/>
        </w:rPr>
        <w:t xml:space="preserve">, </w:t>
      </w:r>
      <w:r w:rsidRPr="006C6A65">
        <w:rPr>
          <w:highlight w:val="cyan"/>
          <w:u w:val="single"/>
        </w:rPr>
        <w:t xml:space="preserve">have </w:t>
      </w:r>
      <w:r w:rsidRPr="006C6A65">
        <w:rPr>
          <w:rStyle w:val="Emphasis"/>
          <w:highlight w:val="cyan"/>
        </w:rPr>
        <w:t>capabilities to maneuver</w:t>
      </w:r>
      <w:r w:rsidRPr="004D120B">
        <w:rPr>
          <w:sz w:val="16"/>
        </w:rPr>
        <w:t xml:space="preserve">. </w:t>
      </w:r>
      <w:r w:rsidRPr="006C6A65">
        <w:rPr>
          <w:highlight w:val="cyan"/>
          <w:u w:val="single"/>
        </w:rPr>
        <w:t xml:space="preserve">Many are </w:t>
      </w:r>
      <w:r w:rsidRPr="006C6A65">
        <w:rPr>
          <w:rStyle w:val="Emphasis"/>
          <w:highlight w:val="cyan"/>
        </w:rPr>
        <w:t>hardened</w:t>
      </w:r>
      <w:r w:rsidRPr="006C6A65">
        <w:rPr>
          <w:sz w:val="16"/>
          <w:highlight w:val="cyan"/>
        </w:rPr>
        <w:t xml:space="preserve"> </w:t>
      </w:r>
      <w:r w:rsidRPr="006C6A65">
        <w:rPr>
          <w:highlight w:val="cyan"/>
          <w:u w:val="single"/>
        </w:rPr>
        <w:t xml:space="preserve">against </w:t>
      </w:r>
      <w:r w:rsidRPr="006C6A65">
        <w:rPr>
          <w:rStyle w:val="Emphasis"/>
          <w:highlight w:val="cyan"/>
        </w:rPr>
        <w:t>e</w:t>
      </w:r>
      <w:r w:rsidRPr="004D120B">
        <w:rPr>
          <w:u w:val="single"/>
        </w:rPr>
        <w:t>lectro-</w:t>
      </w:r>
      <w:r w:rsidRPr="006C6A65">
        <w:rPr>
          <w:rStyle w:val="Emphasis"/>
          <w:highlight w:val="cyan"/>
        </w:rPr>
        <w:t>m</w:t>
      </w:r>
      <w:r w:rsidRPr="004D120B">
        <w:rPr>
          <w:u w:val="single"/>
        </w:rPr>
        <w:t xml:space="preserve">agnetic </w:t>
      </w:r>
      <w:r w:rsidRPr="006C6A65">
        <w:rPr>
          <w:rStyle w:val="Emphasis"/>
          <w:highlight w:val="cyan"/>
        </w:rPr>
        <w:t>p</w:t>
      </w:r>
      <w:r w:rsidRPr="004D120B">
        <w:rPr>
          <w:u w:val="single"/>
        </w:rPr>
        <w:t>ulse</w:t>
      </w:r>
      <w:r w:rsidRPr="004D120B">
        <w:rPr>
          <w:sz w:val="16"/>
        </w:rPr>
        <w:t xml:space="preserve">, </w:t>
      </w:r>
      <w:r w:rsidRPr="006C6A65">
        <w:rPr>
          <w:highlight w:val="cyan"/>
          <w:u w:val="single"/>
        </w:rPr>
        <w:t xml:space="preserve">sport </w:t>
      </w:r>
      <w:r w:rsidRPr="006C6A65">
        <w:rPr>
          <w:rStyle w:val="Emphasis"/>
          <w:highlight w:val="cyan"/>
        </w:rPr>
        <w:t>“shutters”</w:t>
      </w:r>
      <w:r w:rsidRPr="006C6A65">
        <w:rPr>
          <w:highlight w:val="cyan"/>
          <w:u w:val="single"/>
        </w:rPr>
        <w:t xml:space="preserve"> to protect</w:t>
      </w:r>
      <w:r w:rsidRPr="004D120B">
        <w:rPr>
          <w:u w:val="single"/>
        </w:rPr>
        <w:t xml:space="preserve"> optical “eyes” </w:t>
      </w:r>
      <w:r w:rsidRPr="006C6A65">
        <w:rPr>
          <w:highlight w:val="cyan"/>
          <w:u w:val="single"/>
        </w:rPr>
        <w:t>from</w:t>
      </w:r>
      <w:r w:rsidRPr="004D120B">
        <w:rPr>
          <w:u w:val="single"/>
        </w:rPr>
        <w:t xml:space="preserve"> solar </w:t>
      </w:r>
      <w:r w:rsidRPr="006C6A65">
        <w:rPr>
          <w:rStyle w:val="Emphasis"/>
          <w:highlight w:val="cyan"/>
        </w:rPr>
        <w:t>flares and lasers</w:t>
      </w:r>
      <w:r w:rsidRPr="006C6A65">
        <w:rPr>
          <w:highlight w:val="cyan"/>
          <w:u w:val="single"/>
        </w:rPr>
        <w:t>, and</w:t>
      </w:r>
      <w:r w:rsidRPr="004D120B">
        <w:rPr>
          <w:u w:val="single"/>
        </w:rPr>
        <w:t xml:space="preserve"> use radio </w:t>
      </w:r>
      <w:r w:rsidRPr="006C6A65">
        <w:rPr>
          <w:rStyle w:val="Emphasis"/>
          <w:highlight w:val="cyan"/>
        </w:rPr>
        <w:t>frequency hop</w:t>
      </w:r>
      <w:r w:rsidRPr="004D120B">
        <w:rPr>
          <w:u w:val="single"/>
        </w:rPr>
        <w:t xml:space="preserve">ping </w:t>
      </w:r>
      <w:r w:rsidRPr="006C6A65">
        <w:rPr>
          <w:highlight w:val="cyan"/>
          <w:u w:val="single"/>
        </w:rPr>
        <w:t xml:space="preserve">to </w:t>
      </w:r>
      <w:r w:rsidRPr="006C6A65">
        <w:rPr>
          <w:rStyle w:val="Emphasis"/>
          <w:highlight w:val="cyan"/>
        </w:rPr>
        <w:t>resist jamming</w:t>
      </w:r>
      <w:r w:rsidRPr="004D120B">
        <w:rPr>
          <w:sz w:val="16"/>
        </w:rPr>
        <w:t>.</w:t>
      </w:r>
    </w:p>
    <w:p w14:paraId="6F8B9571" w14:textId="77777777" w:rsidR="00BD4997" w:rsidRPr="004D120B" w:rsidRDefault="00BD4997" w:rsidP="00BD4997">
      <w:pPr>
        <w:rPr>
          <w:sz w:val="16"/>
        </w:rPr>
      </w:pPr>
      <w:r w:rsidRPr="004D120B">
        <w:rPr>
          <w:sz w:val="16"/>
        </w:rPr>
        <w:t>Offensive weapons, deployed on the ground to attack satellites, or in space, are not a silver bullet. To the contrary, U.S. deployment of such weapons may actually be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58F0FFFE" w14:textId="77777777" w:rsidR="00BD4997" w:rsidRPr="004D120B" w:rsidRDefault="00BD4997" w:rsidP="00BD4997">
      <w:pPr>
        <w:rPr>
          <w:sz w:val="16"/>
        </w:rPr>
      </w:pP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30999B80" w14:textId="77777777" w:rsidR="00BD4997" w:rsidRDefault="00BD4997" w:rsidP="00BD4997">
      <w:pPr>
        <w:rPr>
          <w:sz w:val="16"/>
        </w:rPr>
      </w:pPr>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6C6A65">
        <w:rPr>
          <w:rStyle w:val="Emphasis"/>
          <w:highlight w:val="cyan"/>
        </w:rPr>
        <w:t>No</w:t>
      </w:r>
      <w:r w:rsidRPr="004D120B">
        <w:rPr>
          <w:sz w:val="16"/>
        </w:rPr>
        <w:t xml:space="preserve"> potential </w:t>
      </w:r>
      <w:r w:rsidRPr="006C6A65">
        <w:rPr>
          <w:rStyle w:val="Emphasis"/>
          <w:highlight w:val="cyan"/>
        </w:rPr>
        <w:t>adversary</w:t>
      </w:r>
      <w:r w:rsidRPr="006C6A65">
        <w:rPr>
          <w:sz w:val="16"/>
          <w:highlight w:val="cyan"/>
        </w:rPr>
        <w:t xml:space="preserve"> </w:t>
      </w:r>
      <w:r w:rsidRPr="006C6A65">
        <w:rPr>
          <w:highlight w:val="cyan"/>
          <w:u w:val="single"/>
        </w:rPr>
        <w:t>has</w:t>
      </w:r>
      <w:r w:rsidRPr="004D120B">
        <w:rPr>
          <w:sz w:val="16"/>
        </w:rPr>
        <w:t xml:space="preserve"> such </w:t>
      </w:r>
      <w:r w:rsidRPr="006C6A65">
        <w:rPr>
          <w:highlight w:val="cyan"/>
          <w:u w:val="single"/>
        </w:rPr>
        <w:t>capabilities</w:t>
      </w:r>
      <w:r w:rsidRPr="006C6A65">
        <w:rPr>
          <w:sz w:val="16"/>
          <w:highlight w:val="cyan"/>
        </w:rPr>
        <w:t xml:space="preserve">, </w:t>
      </w:r>
      <w:r w:rsidRPr="006C6A65">
        <w:rPr>
          <w:highlight w:val="cyan"/>
          <w:u w:val="single"/>
        </w:rPr>
        <w:t xml:space="preserve">nor will they </w:t>
      </w:r>
      <w:r w:rsidRPr="006C6A65">
        <w:rPr>
          <w:rStyle w:val="Emphasis"/>
          <w:highlight w:val="cyan"/>
        </w:rPr>
        <w:t>ever</w:t>
      </w:r>
      <w:r w:rsidRPr="004D120B">
        <w:rPr>
          <w:u w:val="single"/>
        </w:rPr>
        <w:t xml:space="preserve"> likely do so</w:t>
      </w:r>
      <w:r w:rsidRPr="004D120B">
        <w:rPr>
          <w:sz w:val="16"/>
        </w:rPr>
        <w:t xml:space="preserve">. </w:t>
      </w:r>
      <w:r w:rsidRPr="006C6A65">
        <w:rPr>
          <w:highlight w:val="cyan"/>
          <w:u w:val="single"/>
        </w:rPr>
        <w:t>There is</w:t>
      </w:r>
      <w:r w:rsidRPr="004D120B">
        <w:rPr>
          <w:u w:val="single"/>
        </w:rPr>
        <w:t xml:space="preserve"> just </w:t>
      </w:r>
      <w:r w:rsidRPr="006C6A65">
        <w:rPr>
          <w:rStyle w:val="Emphasis"/>
          <w:highlight w:val="cyan"/>
        </w:rPr>
        <w:t>too much redundancy</w:t>
      </w:r>
      <w:r w:rsidRPr="004D120B">
        <w:rPr>
          <w:u w:val="single"/>
        </w:rPr>
        <w:t xml:space="preserve"> in the system</w:t>
      </w:r>
      <w:r w:rsidRPr="004D120B">
        <w:rPr>
          <w:sz w:val="16"/>
        </w:rPr>
        <w:t>.</w:t>
      </w:r>
    </w:p>
    <w:bookmarkEnd w:id="1"/>
    <w:p w14:paraId="1074D198" w14:textId="77777777" w:rsidR="006C4C23" w:rsidRPr="00AA05FB" w:rsidRDefault="006C4C23" w:rsidP="006C4C23">
      <w:pPr>
        <w:spacing w:before="30" w:after="0" w:line="235" w:lineRule="atLeast"/>
        <w:outlineLvl w:val="3"/>
        <w:rPr>
          <w:rFonts w:eastAsia="Times New Roman" w:cs="Calibri"/>
          <w:b/>
          <w:bCs/>
          <w:sz w:val="26"/>
          <w:szCs w:val="26"/>
          <w:lang w:eastAsia="zh-CN"/>
        </w:rPr>
      </w:pPr>
      <w:r w:rsidRPr="00AA05FB">
        <w:rPr>
          <w:rFonts w:eastAsia="Times New Roman" w:cs="Calibri"/>
          <w:b/>
          <w:bCs/>
          <w:sz w:val="26"/>
          <w:szCs w:val="26"/>
          <w:lang w:eastAsia="zh-CN"/>
        </w:rPr>
        <w:t>US heg ineffective – doesn’t cause peace</w:t>
      </w:r>
    </w:p>
    <w:p w14:paraId="56C10B97" w14:textId="77777777" w:rsidR="006C4C23" w:rsidRPr="00AA05FB" w:rsidRDefault="006C4C23" w:rsidP="006C4C23">
      <w:pPr>
        <w:spacing w:after="120" w:line="235" w:lineRule="atLeast"/>
        <w:rPr>
          <w:rFonts w:eastAsia="Times New Roman" w:cs="Calibri"/>
          <w:lang w:eastAsia="zh-CN"/>
        </w:rPr>
      </w:pPr>
      <w:r w:rsidRPr="00AA05FB">
        <w:rPr>
          <w:rFonts w:eastAsia="Times New Roman" w:cs="Calibri"/>
          <w:b/>
          <w:bCs/>
          <w:sz w:val="26"/>
          <w:szCs w:val="26"/>
          <w:lang w:eastAsia="zh-CN"/>
        </w:rPr>
        <w:t>Fettweis 17</w:t>
      </w:r>
      <w:r w:rsidRPr="00AA05FB">
        <w:rPr>
          <w:rFonts w:eastAsia="Times New Roman" w:cs="Calibri"/>
          <w:lang w:eastAsia="zh-CN"/>
        </w:rPr>
        <w:t xml:space="preserve">(Christopher, associate professor of political science at Tulane University, Security Studies, May 8, “Unipolarity, Hegemony, and the New Peace” http://www.tandfonline.com/doi/pdf/10.1080/09636412.2017.1306394?needAccess=true, [CORNELL DEBATE](note: //// indicates par.breaks)[AT WINTER 18]) </w:t>
      </w:r>
    </w:p>
    <w:p w14:paraId="147560B7" w14:textId="5E375BEF" w:rsidR="006C4C23" w:rsidRPr="006C4C23" w:rsidRDefault="006C4C23" w:rsidP="006C4C23">
      <w:pPr>
        <w:spacing w:line="235" w:lineRule="atLeast"/>
        <w:rPr>
          <w:rFonts w:eastAsia="Times New Roman" w:cs="Calibri"/>
          <w:sz w:val="16"/>
          <w:lang w:eastAsia="zh-CN"/>
        </w:rPr>
      </w:pPr>
      <w:r w:rsidRPr="006C4C23">
        <w:rPr>
          <w:rFonts w:eastAsia="Times New Roman" w:cs="Calibri"/>
          <w:sz w:val="16"/>
          <w:lang w:eastAsia="zh-CN"/>
        </w:rPr>
        <w:t xml:space="preserve">After three years in the White House, Ronald Reagan had learned something surprising: “Many people at the top of the Soviet hierarchy were genuinely afraid of America and Americans,” he wrote in his autobiography. He continued: “Perhaps this shouldn’t have surprised me, but it did … I’d always felt that from our deeds it must be clear to anyone that Americans were a moral people who starting at the birth of our nation had always used our power only as a force for good in the world…. During my first years in Washington, I think many of us took it for granted that the Russians, like ourselves, considered it unthinkable that the United States would launch a first strike against them.” Reagan is certainly not alone in believing in the essential benevolent image of his nation. </w:t>
      </w:r>
      <w:r w:rsidRPr="00AA05FB">
        <w:rPr>
          <w:rFonts w:eastAsia="Times New Roman" w:cs="Calibri"/>
          <w:u w:val="single"/>
          <w:lang w:eastAsia="zh-CN"/>
        </w:rPr>
        <w:t>While it i</w:t>
      </w:r>
      <w:r>
        <w:rPr>
          <w:rFonts w:eastAsia="Times New Roman" w:cs="Calibri"/>
          <w:u w:val="single"/>
          <w:lang w:eastAsia="zh-CN"/>
        </w:rPr>
        <w:t>s</w:t>
      </w:r>
      <w:r w:rsidRPr="00AA05FB">
        <w:rPr>
          <w:rFonts w:eastAsia="Times New Roman" w:cs="Calibri"/>
          <w:u w:val="single"/>
          <w:lang w:eastAsia="zh-CN"/>
        </w:rPr>
        <w:t>s common for actors to attribute negative motivations to the behavior of others, it is exceedingly difficult for them to accept that anyone could interpret their actions in negative ways. Leaders are well aware of their own motives and tend to assume that their peaceful intentions are obvious</w:t>
      </w:r>
      <w:r w:rsidRPr="006C4C23">
        <w:rPr>
          <w:rFonts w:eastAsia="Times New Roman" w:cs="Calibri"/>
          <w:sz w:val="16"/>
          <w:lang w:eastAsia="zh-CN"/>
        </w:rPr>
        <w:t xml:space="preserve"> </w:t>
      </w:r>
      <w:r w:rsidRPr="00AA05FB">
        <w:rPr>
          <w:rFonts w:eastAsia="Times New Roman" w:cs="Calibri"/>
          <w:b/>
          <w:bCs/>
          <w:u w:val="single"/>
          <w:lang w:eastAsia="zh-CN"/>
        </w:rPr>
        <w:t>and transparent.</w:t>
      </w:r>
      <w:r w:rsidRPr="006C4C23">
        <w:rPr>
          <w:rFonts w:eastAsia="Times New Roman" w:cs="Calibri"/>
          <w:sz w:val="16"/>
          <w:lang w:eastAsia="zh-CN"/>
        </w:rPr>
        <w:t xml:space="preserve"> //// Both strains of the hegemonic-stability explanation assume not only that US power is benevolent, but that others perceive it that way. </w:t>
      </w:r>
      <w:r w:rsidRPr="00AA05FB">
        <w:rPr>
          <w:rFonts w:eastAsia="Times New Roman" w:cs="Calibri"/>
          <w:b/>
          <w:bCs/>
          <w:u w:val="single"/>
          <w:shd w:val="clear" w:color="auto" w:fill="00FFFF"/>
          <w:lang w:eastAsia="zh-CN"/>
        </w:rPr>
        <w:t>Heg</w:t>
      </w:r>
      <w:r w:rsidRPr="00AA05FB">
        <w:rPr>
          <w:rFonts w:eastAsia="Times New Roman" w:cs="Calibri"/>
          <w:b/>
          <w:bCs/>
          <w:u w:val="single"/>
          <w:lang w:eastAsia="zh-CN"/>
        </w:rPr>
        <w:t>emonic stability</w:t>
      </w:r>
      <w:r w:rsidRPr="006C4C23">
        <w:rPr>
          <w:rFonts w:eastAsia="Times New Roman" w:cs="Calibri"/>
          <w:sz w:val="16"/>
          <w:lang w:eastAsia="zh-CN"/>
        </w:rPr>
        <w:t xml:space="preserve"> </w:t>
      </w:r>
      <w:r w:rsidRPr="00AA05FB">
        <w:rPr>
          <w:rFonts w:eastAsia="Times New Roman" w:cs="Calibri"/>
          <w:b/>
          <w:bCs/>
          <w:u w:val="single"/>
          <w:shd w:val="clear" w:color="auto" w:fill="00FFFF"/>
          <w:lang w:eastAsia="zh-CN"/>
        </w:rPr>
        <w:t>depends on</w:t>
      </w:r>
      <w:r w:rsidRPr="006C4C23">
        <w:rPr>
          <w:rFonts w:eastAsia="Times New Roman" w:cs="Calibri"/>
          <w:sz w:val="16"/>
          <w:lang w:eastAsia="zh-CN"/>
        </w:rPr>
        <w:t xml:space="preserve"> </w:t>
      </w:r>
      <w:r w:rsidRPr="00AA05FB">
        <w:rPr>
          <w:rFonts w:eastAsia="Times New Roman" w:cs="Calibri"/>
          <w:b/>
          <w:bCs/>
          <w:u w:val="single"/>
          <w:lang w:eastAsia="zh-CN"/>
        </w:rPr>
        <w:t>the</w:t>
      </w:r>
      <w:r w:rsidRPr="006C4C23">
        <w:rPr>
          <w:rFonts w:eastAsia="Times New Roman" w:cs="Calibri"/>
          <w:sz w:val="16"/>
          <w:lang w:eastAsia="zh-CN"/>
        </w:rPr>
        <w:t xml:space="preserve"> </w:t>
      </w:r>
      <w:r w:rsidRPr="00AA05FB">
        <w:rPr>
          <w:rFonts w:eastAsia="Times New Roman" w:cs="Calibri"/>
          <w:b/>
          <w:bCs/>
          <w:u w:val="single"/>
          <w:shd w:val="clear" w:color="auto" w:fill="00FFFF"/>
          <w:lang w:eastAsia="zh-CN"/>
        </w:rPr>
        <w:t>perceptions of other states to be successful</w:t>
      </w:r>
      <w:r w:rsidRPr="00AA05FB">
        <w:rPr>
          <w:rFonts w:eastAsia="Times New Roman" w:cs="Calibri"/>
          <w:b/>
          <w:bCs/>
          <w:u w:val="single"/>
          <w:lang w:eastAsia="zh-CN"/>
        </w:rPr>
        <w:t>; it has</w:t>
      </w:r>
      <w:r w:rsidRPr="006C4C23">
        <w:rPr>
          <w:rFonts w:eastAsia="Times New Roman" w:cs="Calibri"/>
          <w:sz w:val="16"/>
          <w:lang w:eastAsia="zh-CN"/>
        </w:rPr>
        <w:t xml:space="preserve"> </w:t>
      </w:r>
      <w:r w:rsidRPr="00AA05FB">
        <w:rPr>
          <w:rFonts w:eastAsia="Times New Roman" w:cs="Calibri"/>
          <w:b/>
          <w:bCs/>
          <w:u w:val="single"/>
          <w:shd w:val="clear" w:color="auto" w:fill="00FFFF"/>
          <w:lang w:eastAsia="zh-CN"/>
        </w:rPr>
        <w:t>no hope to succeed if it encounters resistance</w:t>
      </w:r>
      <w:r w:rsidRPr="006C4C23">
        <w:rPr>
          <w:rFonts w:eastAsia="Times New Roman" w:cs="Calibri"/>
          <w:sz w:val="16"/>
          <w:lang w:eastAsia="zh-CN"/>
        </w:rPr>
        <w:t xml:space="preserve"> </w:t>
      </w:r>
      <w:r w:rsidRPr="00AA05FB">
        <w:rPr>
          <w:rFonts w:eastAsia="Times New Roman" w:cs="Calibri"/>
          <w:b/>
          <w:bCs/>
          <w:u w:val="single"/>
          <w:lang w:eastAsia="zh-CN"/>
        </w:rPr>
        <w:t>from the less powerful members of the system, or even if they simply refuse to follow the rules.</w:t>
      </w:r>
      <w:r w:rsidRPr="006C4C23">
        <w:rPr>
          <w:rFonts w:eastAsia="Times New Roman" w:cs="Calibri"/>
          <w:sz w:val="16"/>
          <w:lang w:eastAsia="zh-CN"/>
        </w:rPr>
        <w:t xml:space="preserve"> Relatively small police forces require the general cooperation of large communities to have any chance of establishing order. They must perceive the sheriff as just, rational, and essentially nonthreatening. The lack of balancing behavior in the system, which has been puzzling to many realists, seems to support the notion of widespread perceptions of benevolent hegemony. Were they threatened by the order constructed by the United States, the argument goes, smaller states would react in ways that reflected their fears. Since internal and external balancing accompanied previous attempts to achieve hegemony, the absence of such behavior today suggests that something is different about the US version. //// Hegemonic-stability theorists purport to understand the perceptions of others, at times better than those others understand themselves. Complain as they may at times, other countries know that the United States is acting in the common interest. Objections to unipolarity, though widespread, are not “very seriously intended,” wrote Kagan, since “the truth about America’s dominant role in the world is known to most observers. And the truth is that the benevolent hegemony exercised by the United States is good for a vast portion of the world’s population.” In the 1990s, Russian protests regarding NATO expansion—though nearly universal—were not taken seriously, since US planners believed the alliance’s benevolent intentions were apparent to all. Sagacious Russians understood that expansion would actually be beneficial, since it would bring stability to their western border. </w:t>
      </w:r>
      <w:r w:rsidRPr="00AA05FB">
        <w:rPr>
          <w:rFonts w:eastAsia="Times New Roman" w:cs="Calibri"/>
          <w:b/>
          <w:bCs/>
          <w:u w:val="single"/>
          <w:lang w:eastAsia="zh-CN"/>
        </w:rPr>
        <w:t>President Clinton</w:t>
      </w:r>
      <w:r w:rsidRPr="006C4C23">
        <w:rPr>
          <w:rFonts w:eastAsia="Times New Roman" w:cs="Calibri"/>
          <w:sz w:val="16"/>
          <w:lang w:eastAsia="zh-CN"/>
        </w:rPr>
        <w:t xml:space="preserve"> </w:t>
      </w:r>
      <w:r w:rsidRPr="00AA05FB">
        <w:rPr>
          <w:rFonts w:eastAsia="Times New Roman" w:cs="Calibri"/>
          <w:b/>
          <w:bCs/>
          <w:u w:val="single"/>
          <w:lang w:eastAsia="zh-CN"/>
        </w:rPr>
        <w:t>and Secretary of State Warren Christopher were caught off guard by the hostility of their counterparts</w:t>
      </w:r>
      <w:r w:rsidRPr="006C4C23">
        <w:rPr>
          <w:rFonts w:eastAsia="Times New Roman" w:cs="Calibri"/>
          <w:sz w:val="16"/>
          <w:lang w:eastAsia="zh-CN"/>
        </w:rPr>
        <w:t xml:space="preserve"> regarding the issue </w:t>
      </w:r>
      <w:r w:rsidRPr="00AA05FB">
        <w:rPr>
          <w:rFonts w:eastAsia="Times New Roman" w:cs="Calibri"/>
          <w:b/>
          <w:bCs/>
          <w:u w:val="single"/>
          <w:lang w:eastAsia="zh-CN"/>
        </w:rPr>
        <w:t>at a summit in Budapest</w:t>
      </w:r>
      <w:r w:rsidRPr="006C4C23">
        <w:rPr>
          <w:rFonts w:eastAsia="Times New Roman" w:cs="Calibri"/>
          <w:sz w:val="16"/>
          <w:lang w:eastAsia="zh-CN"/>
        </w:rPr>
        <w:t xml:space="preserve"> in December 1994. </w:t>
      </w:r>
      <w:r w:rsidRPr="00AA05FB">
        <w:rPr>
          <w:rFonts w:eastAsia="Times New Roman" w:cs="Calibri"/>
          <w:b/>
          <w:bCs/>
          <w:u w:val="single"/>
          <w:lang w:eastAsia="zh-CN"/>
        </w:rPr>
        <w:t>Despite warnings from the vast majority of academic and policy experts</w:t>
      </w:r>
      <w:r w:rsidRPr="006C4C23">
        <w:rPr>
          <w:rFonts w:eastAsia="Times New Roman" w:cs="Calibri"/>
          <w:sz w:val="16"/>
          <w:lang w:eastAsia="zh-CN"/>
        </w:rPr>
        <w:t xml:space="preserve"> about the likely Russian reaction and overall wisdom of expansion itself, </w:t>
      </w:r>
      <w:r w:rsidRPr="00AA05FB">
        <w:rPr>
          <w:rFonts w:eastAsia="Times New Roman" w:cs="Calibri"/>
          <w:b/>
          <w:bCs/>
          <w:u w:val="single"/>
          <w:lang w:eastAsia="zh-CN"/>
        </w:rPr>
        <w:t>the administration failed to anticipate Moscow’s position</w:t>
      </w:r>
      <w:r w:rsidRPr="006C4C23">
        <w:rPr>
          <w:rFonts w:eastAsia="Times New Roman" w:cs="Calibri"/>
          <w:sz w:val="16"/>
          <w:lang w:eastAsia="zh-CN"/>
        </w:rPr>
        <w:t xml:space="preserve">. The Russians did not seem to believe American assurances that expansion would actually be good for them. </w:t>
      </w:r>
      <w:r w:rsidRPr="00AA05FB">
        <w:rPr>
          <w:rFonts w:eastAsia="Times New Roman" w:cs="Calibri"/>
          <w:b/>
          <w:bCs/>
          <w:u w:val="single"/>
          <w:lang w:eastAsia="zh-CN"/>
        </w:rPr>
        <w:t>The</w:t>
      </w:r>
      <w:r w:rsidRPr="006C4C23">
        <w:rPr>
          <w:rFonts w:eastAsia="Times New Roman" w:cs="Calibri"/>
          <w:sz w:val="16"/>
          <w:lang w:eastAsia="zh-CN"/>
        </w:rPr>
        <w:t xml:space="preserve"> </w:t>
      </w:r>
      <w:r w:rsidRPr="00AA05FB">
        <w:rPr>
          <w:rFonts w:eastAsia="Times New Roman" w:cs="Calibri"/>
          <w:b/>
          <w:bCs/>
          <w:u w:val="single"/>
          <w:shd w:val="clear" w:color="auto" w:fill="00FFFF"/>
          <w:lang w:eastAsia="zh-CN"/>
        </w:rPr>
        <w:t>U</w:t>
      </w:r>
      <w:r w:rsidRPr="00AA05FB">
        <w:rPr>
          <w:rFonts w:eastAsia="Times New Roman" w:cs="Calibri"/>
          <w:b/>
          <w:bCs/>
          <w:u w:val="single"/>
          <w:lang w:eastAsia="zh-CN"/>
        </w:rPr>
        <w:t>nited</w:t>
      </w:r>
      <w:r w:rsidRPr="006C4C23">
        <w:rPr>
          <w:rFonts w:eastAsia="Times New Roman" w:cs="Calibri"/>
          <w:sz w:val="16"/>
          <w:lang w:eastAsia="zh-CN"/>
        </w:rPr>
        <w:t xml:space="preserve"> </w:t>
      </w:r>
      <w:r w:rsidRPr="00AA05FB">
        <w:rPr>
          <w:rFonts w:eastAsia="Times New Roman" w:cs="Calibri"/>
          <w:b/>
          <w:bCs/>
          <w:u w:val="single"/>
          <w:shd w:val="clear" w:color="auto" w:fill="00FFFF"/>
          <w:lang w:eastAsia="zh-CN"/>
        </w:rPr>
        <w:t>S</w:t>
      </w:r>
      <w:r w:rsidRPr="00AA05FB">
        <w:rPr>
          <w:rFonts w:eastAsia="Times New Roman" w:cs="Calibri"/>
          <w:b/>
          <w:bCs/>
          <w:u w:val="single"/>
          <w:lang w:eastAsia="zh-CN"/>
        </w:rPr>
        <w:t>tates</w:t>
      </w:r>
      <w:r w:rsidRPr="006C4C23">
        <w:rPr>
          <w:rFonts w:eastAsia="Times New Roman" w:cs="Calibri"/>
          <w:sz w:val="16"/>
          <w:lang w:eastAsia="zh-CN"/>
        </w:rPr>
        <w:t xml:space="preserve"> </w:t>
      </w:r>
      <w:r w:rsidRPr="00AA05FB">
        <w:rPr>
          <w:rFonts w:eastAsia="Times New Roman" w:cs="Calibri"/>
          <w:b/>
          <w:bCs/>
          <w:u w:val="single"/>
          <w:shd w:val="clear" w:color="auto" w:fill="00FFFF"/>
          <w:lang w:eastAsia="zh-CN"/>
        </w:rPr>
        <w:t>overestimate</w:t>
      </w:r>
      <w:r w:rsidRPr="00AA05FB">
        <w:rPr>
          <w:rFonts w:eastAsia="Times New Roman" w:cs="Calibri"/>
          <w:b/>
          <w:bCs/>
          <w:u w:val="single"/>
          <w:lang w:eastAsia="zh-CN"/>
        </w:rPr>
        <w:t>d</w:t>
      </w:r>
      <w:r w:rsidRPr="006C4C23">
        <w:rPr>
          <w:rFonts w:eastAsia="Times New Roman" w:cs="Calibri"/>
          <w:sz w:val="16"/>
          <w:lang w:eastAsia="zh-CN"/>
        </w:rPr>
        <w:t xml:space="preserve"> </w:t>
      </w:r>
      <w:r w:rsidRPr="00AA05FB">
        <w:rPr>
          <w:rFonts w:eastAsia="Times New Roman" w:cs="Calibri"/>
          <w:b/>
          <w:bCs/>
          <w:u w:val="single"/>
          <w:shd w:val="clear" w:color="auto" w:fill="00FFFF"/>
          <w:lang w:eastAsia="zh-CN"/>
        </w:rPr>
        <w:t>the degree</w:t>
      </w:r>
      <w:r w:rsidRPr="006C4C23">
        <w:rPr>
          <w:rFonts w:eastAsia="Times New Roman" w:cs="Calibri"/>
          <w:sz w:val="16"/>
          <w:lang w:eastAsia="zh-CN"/>
        </w:rPr>
        <w:t xml:space="preserve"> </w:t>
      </w:r>
      <w:r w:rsidRPr="00AA05FB">
        <w:rPr>
          <w:rFonts w:eastAsia="Times New Roman" w:cs="Calibri"/>
          <w:b/>
          <w:bCs/>
          <w:u w:val="single"/>
          <w:lang w:eastAsia="zh-CN"/>
        </w:rPr>
        <w:t>to which</w:t>
      </w:r>
      <w:r w:rsidRPr="006C4C23">
        <w:rPr>
          <w:rFonts w:eastAsia="Times New Roman" w:cs="Calibri"/>
          <w:sz w:val="16"/>
          <w:lang w:eastAsia="zh-CN"/>
        </w:rPr>
        <w:t xml:space="preserve"> </w:t>
      </w:r>
      <w:r w:rsidRPr="00AA05FB">
        <w:rPr>
          <w:rFonts w:eastAsia="Times New Roman" w:cs="Calibri"/>
          <w:b/>
          <w:bCs/>
          <w:u w:val="single"/>
          <w:shd w:val="clear" w:color="auto" w:fill="00FFFF"/>
          <w:lang w:eastAsia="zh-CN"/>
        </w:rPr>
        <w:t>others saw it as benevolent</w:t>
      </w:r>
      <w:r w:rsidRPr="00AA05FB">
        <w:rPr>
          <w:rFonts w:eastAsia="Times New Roman" w:cs="Calibri"/>
          <w:b/>
          <w:bCs/>
          <w:u w:val="single"/>
          <w:lang w:eastAsia="zh-CN"/>
        </w:rPr>
        <w:t>.</w:t>
      </w:r>
      <w:r w:rsidRPr="006C4C23">
        <w:rPr>
          <w:rFonts w:eastAsia="Times New Roman" w:cs="Calibri"/>
          <w:sz w:val="16"/>
          <w:lang w:eastAsia="zh-CN"/>
        </w:rPr>
        <w:t xml:space="preserve"> //// Once again, the culture of the United States might make its leaders more vulnerable to this misperception. The need for positive self-regard appears to be particularly strong in North American societies compared to elsewhere. </w:t>
      </w:r>
      <w:r w:rsidRPr="00AA05FB">
        <w:rPr>
          <w:rFonts w:eastAsia="Times New Roman" w:cs="Calibri"/>
          <w:b/>
          <w:bCs/>
          <w:u w:val="single"/>
          <w:shd w:val="clear" w:color="auto" w:fill="00FFFF"/>
          <w:lang w:eastAsia="zh-CN"/>
        </w:rPr>
        <w:t>Western egos</w:t>
      </w:r>
      <w:r w:rsidRPr="006C4C23">
        <w:rPr>
          <w:rFonts w:eastAsia="Times New Roman" w:cs="Calibri"/>
          <w:sz w:val="16"/>
          <w:lang w:eastAsia="zh-CN"/>
        </w:rPr>
        <w:t xml:space="preserve"> </w:t>
      </w:r>
      <w:r w:rsidRPr="00AA05FB">
        <w:rPr>
          <w:rFonts w:eastAsia="Times New Roman" w:cs="Calibri"/>
          <w:b/>
          <w:bCs/>
          <w:u w:val="single"/>
          <w:lang w:eastAsia="zh-CN"/>
        </w:rPr>
        <w:t>tend to be</w:t>
      </w:r>
      <w:r w:rsidRPr="006C4C23">
        <w:rPr>
          <w:rFonts w:eastAsia="Times New Roman" w:cs="Calibri"/>
          <w:sz w:val="16"/>
          <w:lang w:eastAsia="zh-CN"/>
        </w:rPr>
        <w:t xml:space="preserve"> </w:t>
      </w:r>
      <w:r w:rsidRPr="00AA05FB">
        <w:rPr>
          <w:rFonts w:eastAsia="Times New Roman" w:cs="Calibri"/>
          <w:b/>
          <w:bCs/>
          <w:u w:val="single"/>
          <w:shd w:val="clear" w:color="auto" w:fill="00FFFF"/>
          <w:lang w:eastAsia="zh-CN"/>
        </w:rPr>
        <w:t>gratified through self-promotion</w:t>
      </w:r>
      <w:r w:rsidRPr="006C4C23">
        <w:rPr>
          <w:rFonts w:eastAsia="Times New Roman" w:cs="Calibri"/>
          <w:sz w:val="16"/>
          <w:lang w:eastAsia="zh-CN"/>
        </w:rPr>
        <w:t xml:space="preserve"> </w:t>
      </w:r>
      <w:r w:rsidRPr="00AA05FB">
        <w:rPr>
          <w:rFonts w:eastAsia="Times New Roman" w:cs="Calibri"/>
          <w:b/>
          <w:bCs/>
          <w:u w:val="single"/>
          <w:lang w:eastAsia="zh-CN"/>
        </w:rPr>
        <w:t>rather than humility,</w:t>
      </w:r>
      <w:r w:rsidRPr="006C4C23">
        <w:rPr>
          <w:rFonts w:eastAsia="Times New Roman" w:cs="Calibri"/>
          <w:sz w:val="16"/>
          <w:lang w:eastAsia="zh-CN"/>
        </w:rPr>
        <w:t xml:space="preserve"> </w:t>
      </w:r>
      <w:r w:rsidRPr="00AA05FB">
        <w:rPr>
          <w:rFonts w:eastAsia="Times New Roman" w:cs="Calibri"/>
          <w:b/>
          <w:bCs/>
          <w:u w:val="single"/>
          <w:shd w:val="clear" w:color="auto" w:fill="00FFFF"/>
          <w:lang w:eastAsia="zh-CN"/>
        </w:rPr>
        <w:t>and independence</w:t>
      </w:r>
      <w:r w:rsidRPr="006C4C23">
        <w:rPr>
          <w:rFonts w:eastAsia="Times New Roman" w:cs="Calibri"/>
          <w:sz w:val="16"/>
          <w:lang w:eastAsia="zh-CN"/>
        </w:rPr>
        <w:t xml:space="preserve"> </w:t>
      </w:r>
      <w:r w:rsidRPr="00AA05FB">
        <w:rPr>
          <w:rFonts w:eastAsia="Times New Roman" w:cs="Calibri"/>
          <w:b/>
          <w:bCs/>
          <w:u w:val="single"/>
          <w:lang w:eastAsia="zh-CN"/>
        </w:rPr>
        <w:t>rather than interdependence.</w:t>
      </w:r>
      <w:r w:rsidRPr="006C4C23">
        <w:rPr>
          <w:rFonts w:eastAsia="Times New Roman" w:cs="Calibri"/>
          <w:sz w:val="16"/>
          <w:lang w:eastAsia="zh-CN"/>
        </w:rPr>
        <w:t xml:space="preserve"> Americans are more likely to feel good if they are unique rather than a good cog in society’s wheel, and uniquely good. The need to be perceived as benevolent, though universal, may well exert stronger encouragement for US observers to project their perceptions onto others. //// </w:t>
      </w:r>
      <w:r w:rsidRPr="00AA05FB">
        <w:rPr>
          <w:rFonts w:eastAsia="Times New Roman" w:cs="Calibri"/>
          <w:b/>
          <w:bCs/>
          <w:u w:val="single"/>
          <w:lang w:eastAsia="zh-CN"/>
        </w:rPr>
        <w:t>The United States almost certainly frightens others more than its leaders perceive.</w:t>
      </w:r>
      <w:r w:rsidRPr="006C4C23">
        <w:rPr>
          <w:rFonts w:eastAsia="Times New Roman" w:cs="Calibri"/>
          <w:sz w:val="16"/>
          <w:lang w:eastAsia="zh-CN"/>
        </w:rPr>
        <w:t xml:space="preserve"> </w:t>
      </w:r>
      <w:r w:rsidRPr="00AA05FB">
        <w:rPr>
          <w:rFonts w:eastAsia="Times New Roman" w:cs="Calibri"/>
          <w:b/>
          <w:bCs/>
          <w:u w:val="single"/>
          <w:shd w:val="clear" w:color="auto" w:fill="00FFFF"/>
          <w:lang w:eastAsia="zh-CN"/>
        </w:rPr>
        <w:t>A</w:t>
      </w:r>
      <w:r w:rsidRPr="006C4C23">
        <w:rPr>
          <w:rFonts w:eastAsia="Times New Roman" w:cs="Calibri"/>
          <w:sz w:val="16"/>
          <w:lang w:eastAsia="zh-CN"/>
        </w:rPr>
        <w:t xml:space="preserve"> </w:t>
      </w:r>
      <w:r w:rsidRPr="00AA05FB">
        <w:rPr>
          <w:rFonts w:eastAsia="Times New Roman" w:cs="Calibri"/>
          <w:b/>
          <w:bCs/>
          <w:u w:val="single"/>
          <w:shd w:val="clear" w:color="auto" w:fill="00FFFF"/>
          <w:lang w:eastAsia="zh-CN"/>
        </w:rPr>
        <w:t>quarter</w:t>
      </w:r>
      <w:r w:rsidRPr="006C4C23">
        <w:rPr>
          <w:rFonts w:eastAsia="Times New Roman" w:cs="Calibri"/>
          <w:sz w:val="16"/>
          <w:lang w:eastAsia="zh-CN"/>
        </w:rPr>
        <w:t xml:space="preserve"> </w:t>
      </w:r>
      <w:r w:rsidRPr="00AA05FB">
        <w:rPr>
          <w:rFonts w:eastAsia="Times New Roman" w:cs="Calibri"/>
          <w:b/>
          <w:bCs/>
          <w:u w:val="single"/>
          <w:lang w:eastAsia="zh-CN"/>
        </w:rPr>
        <w:t>of the 68,000</w:t>
      </w:r>
      <w:r w:rsidRPr="006C4C23">
        <w:rPr>
          <w:rFonts w:eastAsia="Times New Roman" w:cs="Calibri"/>
          <w:sz w:val="16"/>
          <w:lang w:eastAsia="zh-CN"/>
        </w:rPr>
        <w:t xml:space="preserve"> </w:t>
      </w:r>
      <w:r w:rsidRPr="00AA05FB">
        <w:rPr>
          <w:rFonts w:eastAsia="Times New Roman" w:cs="Calibri"/>
          <w:b/>
          <w:bCs/>
          <w:u w:val="single"/>
          <w:shd w:val="clear" w:color="auto" w:fill="00FFFF"/>
          <w:lang w:eastAsia="zh-CN"/>
        </w:rPr>
        <w:t>respondents</w:t>
      </w:r>
      <w:r w:rsidRPr="006C4C23">
        <w:rPr>
          <w:rFonts w:eastAsia="Times New Roman" w:cs="Calibri"/>
          <w:sz w:val="16"/>
          <w:lang w:eastAsia="zh-CN"/>
        </w:rPr>
        <w:t xml:space="preserve"> </w:t>
      </w:r>
      <w:r w:rsidRPr="00AA05FB">
        <w:rPr>
          <w:rFonts w:eastAsia="Times New Roman" w:cs="Calibri"/>
          <w:b/>
          <w:bCs/>
          <w:u w:val="single"/>
          <w:lang w:eastAsia="zh-CN"/>
        </w:rPr>
        <w:t>to a 2013 Gallup poll</w:t>
      </w:r>
      <w:r w:rsidRPr="006C4C23">
        <w:rPr>
          <w:rFonts w:eastAsia="Times New Roman" w:cs="Calibri"/>
          <w:sz w:val="16"/>
          <w:lang w:eastAsia="zh-CN"/>
        </w:rPr>
        <w:t xml:space="preserve"> </w:t>
      </w:r>
      <w:r w:rsidRPr="00AA05FB">
        <w:rPr>
          <w:rFonts w:eastAsia="Times New Roman" w:cs="Calibri"/>
          <w:b/>
          <w:bCs/>
          <w:u w:val="single"/>
          <w:shd w:val="clear" w:color="auto" w:fill="00FFFF"/>
          <w:lang w:eastAsia="zh-CN"/>
        </w:rPr>
        <w:t>in sixty-five countries identified the U</w:t>
      </w:r>
      <w:r w:rsidRPr="00AA05FB">
        <w:rPr>
          <w:rFonts w:eastAsia="Times New Roman" w:cs="Calibri"/>
          <w:b/>
          <w:bCs/>
          <w:u w:val="single"/>
          <w:lang w:eastAsia="zh-CN"/>
        </w:rPr>
        <w:t>nited</w:t>
      </w:r>
      <w:r w:rsidRPr="006C4C23">
        <w:rPr>
          <w:rFonts w:eastAsia="Times New Roman" w:cs="Calibri"/>
          <w:sz w:val="16"/>
          <w:lang w:eastAsia="zh-CN"/>
        </w:rPr>
        <w:t xml:space="preserve"> </w:t>
      </w:r>
      <w:r w:rsidRPr="00AA05FB">
        <w:rPr>
          <w:rFonts w:eastAsia="Times New Roman" w:cs="Calibri"/>
          <w:b/>
          <w:bCs/>
          <w:u w:val="single"/>
          <w:shd w:val="clear" w:color="auto" w:fill="00FFFF"/>
          <w:lang w:eastAsia="zh-CN"/>
        </w:rPr>
        <w:t>S</w:t>
      </w:r>
      <w:r w:rsidRPr="00AA05FB">
        <w:rPr>
          <w:rFonts w:eastAsia="Times New Roman" w:cs="Calibri"/>
          <w:b/>
          <w:bCs/>
          <w:u w:val="single"/>
          <w:lang w:eastAsia="zh-CN"/>
        </w:rPr>
        <w:t>tates</w:t>
      </w:r>
      <w:r w:rsidRPr="006C4C23">
        <w:rPr>
          <w:rFonts w:eastAsia="Times New Roman" w:cs="Calibri"/>
          <w:sz w:val="16"/>
          <w:lang w:eastAsia="zh-CN"/>
        </w:rPr>
        <w:t xml:space="preserve"> </w:t>
      </w:r>
      <w:r w:rsidRPr="00AA05FB">
        <w:rPr>
          <w:rFonts w:eastAsia="Times New Roman" w:cs="Calibri"/>
          <w:b/>
          <w:bCs/>
          <w:u w:val="single"/>
          <w:shd w:val="clear" w:color="auto" w:fill="00FFFF"/>
          <w:lang w:eastAsia="zh-CN"/>
        </w:rPr>
        <w:t>as the “greatest threat to world peace</w:t>
      </w:r>
      <w:r w:rsidRPr="00AA05FB">
        <w:rPr>
          <w:rFonts w:eastAsia="Times New Roman" w:cs="Calibri"/>
          <w:b/>
          <w:bCs/>
          <w:u w:val="single"/>
          <w:lang w:eastAsia="zh-CN"/>
        </w:rPr>
        <w:t>,” which was more than three times the total for the second-place country</w:t>
      </w:r>
      <w:r w:rsidRPr="006C4C23">
        <w:rPr>
          <w:rFonts w:eastAsia="Times New Roman" w:cs="Calibri"/>
          <w:sz w:val="16"/>
          <w:lang w:eastAsia="zh-CN"/>
        </w:rPr>
        <w:t xml:space="preserve"> (Pakistan).The international community always has to worry about the potential for police brutality, even if it occurs rarely. Such ungratefulness tends to come as a surprise to US leaders. In 2003, Condoleezza Rice was dismayed to discover resistance to US initiatives in Iraq: “There were times,” she said later, “that it appeared that American power was seen to be more dangerous than, perhaps, Saddam Hussein.” Both liberals and neoconservatives probably exaggerate the extent to which </w:t>
      </w:r>
      <w:r w:rsidRPr="00AA05FB">
        <w:rPr>
          <w:rFonts w:eastAsia="Times New Roman" w:cs="Calibri"/>
          <w:b/>
          <w:bCs/>
          <w:u w:val="single"/>
          <w:lang w:eastAsia="zh-CN"/>
        </w:rPr>
        <w:t>US hegemony</w:t>
      </w:r>
      <w:r w:rsidRPr="006C4C23">
        <w:rPr>
          <w:rFonts w:eastAsia="Times New Roman" w:cs="Calibri"/>
          <w:sz w:val="16"/>
          <w:lang w:eastAsia="zh-CN"/>
        </w:rPr>
        <w:t xml:space="preserve"> is everywhere secretly welcomed; </w:t>
      </w:r>
      <w:r w:rsidRPr="00AA05FB">
        <w:rPr>
          <w:rFonts w:eastAsia="Times New Roman" w:cs="Calibri"/>
          <w:b/>
          <w:bCs/>
          <w:u w:val="single"/>
          <w:lang w:eastAsia="zh-CN"/>
        </w:rPr>
        <w:t>it is not just petulant resentment, but understandable disagreement with US policies, that motivates counterhegemonic beliefs and behavior.</w:t>
      </w:r>
      <w:r w:rsidRPr="006C4C23">
        <w:rPr>
          <w:rFonts w:eastAsia="Times New Roman" w:cs="Calibri"/>
          <w:sz w:val="16"/>
          <w:lang w:eastAsia="zh-CN"/>
        </w:rPr>
        <w:t xml:space="preserve"> //// </w:t>
      </w:r>
      <w:r w:rsidRPr="00AA05FB">
        <w:rPr>
          <w:rFonts w:eastAsia="Times New Roman" w:cs="Calibri"/>
          <w:u w:val="single"/>
          <w:lang w:eastAsia="zh-CN"/>
        </w:rPr>
        <w:t>To review, assuming for a moment that</w:t>
      </w:r>
      <w:r w:rsidRPr="006C4C23">
        <w:rPr>
          <w:rFonts w:eastAsia="Times New Roman" w:cs="Calibri"/>
          <w:sz w:val="16"/>
          <w:lang w:eastAsia="zh-CN"/>
        </w:rPr>
        <w:t xml:space="preserve"> </w:t>
      </w:r>
      <w:r w:rsidRPr="00AA05FB">
        <w:rPr>
          <w:rFonts w:eastAsia="Times New Roman" w:cs="Calibri"/>
          <w:b/>
          <w:bCs/>
          <w:u w:val="single"/>
          <w:shd w:val="clear" w:color="auto" w:fill="00FFFF"/>
          <w:lang w:eastAsia="zh-CN"/>
        </w:rPr>
        <w:t>US leaders</w:t>
      </w:r>
      <w:r w:rsidRPr="006C4C23">
        <w:rPr>
          <w:rFonts w:eastAsia="Times New Roman" w:cs="Calibri"/>
          <w:sz w:val="16"/>
          <w:lang w:eastAsia="zh-CN"/>
        </w:rPr>
        <w:t xml:space="preserve"> </w:t>
      </w:r>
      <w:r w:rsidRPr="00AA05FB">
        <w:rPr>
          <w:rFonts w:eastAsia="Times New Roman" w:cs="Calibri"/>
          <w:u w:val="single"/>
          <w:lang w:eastAsia="zh-CN"/>
        </w:rPr>
        <w:t>are subject to the same forces that affect every human being, they overestimate the amount of control they have over other actors, and are not as important to decisions made elsewhere as they believe themselves to be. And they probably</w:t>
      </w:r>
      <w:r w:rsidRPr="006C4C23">
        <w:rPr>
          <w:rFonts w:eastAsia="Times New Roman" w:cs="Calibri"/>
          <w:sz w:val="16"/>
          <w:lang w:eastAsia="zh-CN"/>
        </w:rPr>
        <w:t xml:space="preserve"> </w:t>
      </w:r>
      <w:r w:rsidRPr="00AA05FB">
        <w:rPr>
          <w:rFonts w:eastAsia="Times New Roman" w:cs="Calibri"/>
          <w:b/>
          <w:bCs/>
          <w:u w:val="single"/>
          <w:shd w:val="clear" w:color="auto" w:fill="00FFFF"/>
          <w:lang w:eastAsia="zh-CN"/>
        </w:rPr>
        <w:t>perceive their own benevolence to be much greater than do others</w:t>
      </w:r>
      <w:r w:rsidRPr="00AA05FB">
        <w:rPr>
          <w:rFonts w:eastAsia="Times New Roman" w:cs="Calibri"/>
          <w:u w:val="single"/>
          <w:lang w:eastAsia="zh-CN"/>
        </w:rPr>
        <w:t>.</w:t>
      </w:r>
      <w:r w:rsidRPr="006C4C23">
        <w:rPr>
          <w:rFonts w:eastAsia="Times New Roman" w:cs="Calibri"/>
          <w:sz w:val="16"/>
          <w:lang w:eastAsia="zh-CN"/>
        </w:rPr>
        <w:t xml:space="preserve"> These common phenomena all influence US beliefs in the same direction, and may well increase the apparent explanatory power of hegemony beyond what the facts would otherwise support. The United States is probably not as central to the New Peace as either liberals or neoconservatives believe. //// In the end, what can be said about the relationship between US power and international stability? Probably not much that will satisfy partisans, and the pacifying virtue of US hegemony will remain largely an article of faith in some circles in the policy world. Like most beliefs, it will remain immune to alteration by logic and evidence. Beliefs rarely change, so debates rarely end. //// For those not yet fully converted, however, perhaps it will be significant that corroborating evidence for the relationship is extremely hard to identify. </w:t>
      </w:r>
      <w:r w:rsidRPr="00AA05FB">
        <w:rPr>
          <w:rFonts w:eastAsia="Times New Roman" w:cs="Calibri"/>
          <w:b/>
          <w:bCs/>
          <w:u w:val="single"/>
          <w:shd w:val="clear" w:color="auto" w:fill="00FFFF"/>
          <w:lang w:eastAsia="zh-CN"/>
        </w:rPr>
        <w:t>If</w:t>
      </w:r>
      <w:r w:rsidRPr="006C4C23">
        <w:rPr>
          <w:rFonts w:eastAsia="Times New Roman" w:cs="Calibri"/>
          <w:sz w:val="16"/>
          <w:lang w:eastAsia="zh-CN"/>
        </w:rPr>
        <w:t xml:space="preserve"> </w:t>
      </w:r>
      <w:r w:rsidRPr="00AA05FB">
        <w:rPr>
          <w:rFonts w:eastAsia="Times New Roman" w:cs="Calibri"/>
          <w:b/>
          <w:bCs/>
          <w:u w:val="single"/>
          <w:lang w:eastAsia="zh-CN"/>
        </w:rPr>
        <w:t>indeed</w:t>
      </w:r>
      <w:r w:rsidRPr="006C4C23">
        <w:rPr>
          <w:rFonts w:eastAsia="Times New Roman" w:cs="Calibri"/>
          <w:sz w:val="16"/>
          <w:lang w:eastAsia="zh-CN"/>
        </w:rPr>
        <w:t xml:space="preserve"> </w:t>
      </w:r>
      <w:r w:rsidRPr="00AA05FB">
        <w:rPr>
          <w:rFonts w:eastAsia="Times New Roman" w:cs="Calibri"/>
          <w:b/>
          <w:bCs/>
          <w:u w:val="single"/>
          <w:shd w:val="clear" w:color="auto" w:fill="00FFFF"/>
          <w:lang w:eastAsia="zh-CN"/>
        </w:rPr>
        <w:t>hegemonic stability exists, it does so without</w:t>
      </w:r>
      <w:r w:rsidRPr="006C4C23">
        <w:rPr>
          <w:rFonts w:eastAsia="Times New Roman" w:cs="Calibri"/>
          <w:sz w:val="16"/>
          <w:lang w:eastAsia="zh-CN"/>
        </w:rPr>
        <w:t xml:space="preserve"> </w:t>
      </w:r>
      <w:r w:rsidRPr="00AA05FB">
        <w:rPr>
          <w:rFonts w:eastAsia="Times New Roman" w:cs="Calibri"/>
          <w:b/>
          <w:bCs/>
          <w:u w:val="single"/>
          <w:lang w:eastAsia="zh-CN"/>
        </w:rPr>
        <w:t>leaving much of</w:t>
      </w:r>
      <w:r w:rsidRPr="006C4C23">
        <w:rPr>
          <w:rFonts w:eastAsia="Times New Roman" w:cs="Calibri"/>
          <w:sz w:val="16"/>
          <w:lang w:eastAsia="zh-CN"/>
        </w:rPr>
        <w:t xml:space="preserve"> </w:t>
      </w:r>
      <w:r w:rsidRPr="00AA05FB">
        <w:rPr>
          <w:rFonts w:eastAsia="Times New Roman" w:cs="Calibri"/>
          <w:b/>
          <w:bCs/>
          <w:u w:val="single"/>
          <w:shd w:val="clear" w:color="auto" w:fill="00FFFF"/>
          <w:lang w:eastAsia="zh-CN"/>
        </w:rPr>
        <w:t>a trace. Neither Washington’s spending, nor</w:t>
      </w:r>
      <w:r w:rsidRPr="006C4C23">
        <w:rPr>
          <w:rFonts w:eastAsia="Times New Roman" w:cs="Calibri"/>
          <w:sz w:val="16"/>
          <w:lang w:eastAsia="zh-CN"/>
        </w:rPr>
        <w:t xml:space="preserve"> </w:t>
      </w:r>
      <w:r w:rsidRPr="00AA05FB">
        <w:rPr>
          <w:rFonts w:eastAsia="Times New Roman" w:cs="Calibri"/>
          <w:b/>
          <w:bCs/>
          <w:u w:val="single"/>
          <w:lang w:eastAsia="zh-CN"/>
        </w:rPr>
        <w:t>its</w:t>
      </w:r>
      <w:r w:rsidRPr="006C4C23">
        <w:rPr>
          <w:rFonts w:eastAsia="Times New Roman" w:cs="Calibri"/>
          <w:sz w:val="16"/>
          <w:lang w:eastAsia="zh-CN"/>
        </w:rPr>
        <w:t xml:space="preserve"> </w:t>
      </w:r>
      <w:r w:rsidRPr="00AA05FB">
        <w:rPr>
          <w:rFonts w:eastAsia="Times New Roman" w:cs="Calibri"/>
          <w:b/>
          <w:bCs/>
          <w:u w:val="single"/>
          <w:shd w:val="clear" w:color="auto" w:fill="00FFFF"/>
          <w:lang w:eastAsia="zh-CN"/>
        </w:rPr>
        <w:t>intervention</w:t>
      </w:r>
      <w:r w:rsidRPr="00AA05FB">
        <w:rPr>
          <w:rFonts w:eastAsia="Times New Roman" w:cs="Calibri"/>
          <w:b/>
          <w:bCs/>
          <w:u w:val="single"/>
          <w:lang w:eastAsia="zh-CN"/>
        </w:rPr>
        <w:t>s, nor its overall grand strategy seem to</w:t>
      </w:r>
      <w:r w:rsidRPr="006C4C23">
        <w:rPr>
          <w:rFonts w:eastAsia="Times New Roman" w:cs="Calibri"/>
          <w:sz w:val="16"/>
          <w:lang w:eastAsia="zh-CN"/>
        </w:rPr>
        <w:t xml:space="preserve"> </w:t>
      </w:r>
      <w:r w:rsidRPr="00AA05FB">
        <w:rPr>
          <w:rFonts w:eastAsia="Times New Roman" w:cs="Calibri"/>
          <w:b/>
          <w:bCs/>
          <w:u w:val="single"/>
          <w:shd w:val="clear" w:color="auto" w:fill="00FFFF"/>
          <w:lang w:eastAsia="zh-CN"/>
        </w:rPr>
        <w:t>matter much to the levels of</w:t>
      </w:r>
      <w:r w:rsidRPr="006C4C23">
        <w:rPr>
          <w:rFonts w:eastAsia="Times New Roman" w:cs="Calibri"/>
          <w:sz w:val="16"/>
          <w:lang w:eastAsia="zh-CN"/>
        </w:rPr>
        <w:t xml:space="preserve"> </w:t>
      </w:r>
      <w:r w:rsidRPr="00AA05FB">
        <w:rPr>
          <w:rFonts w:eastAsia="Times New Roman" w:cs="Calibri"/>
          <w:b/>
          <w:bCs/>
          <w:u w:val="single"/>
          <w:lang w:eastAsia="zh-CN"/>
        </w:rPr>
        <w:t>armed</w:t>
      </w:r>
      <w:r w:rsidRPr="006C4C23">
        <w:rPr>
          <w:rFonts w:eastAsia="Times New Roman" w:cs="Calibri"/>
          <w:sz w:val="16"/>
          <w:lang w:eastAsia="zh-CN"/>
        </w:rPr>
        <w:t xml:space="preserve"> </w:t>
      </w:r>
      <w:r w:rsidRPr="00AA05FB">
        <w:rPr>
          <w:rFonts w:eastAsia="Times New Roman" w:cs="Calibri"/>
          <w:b/>
          <w:bCs/>
          <w:u w:val="single"/>
          <w:shd w:val="clear" w:color="auto" w:fill="00FFFF"/>
          <w:lang w:eastAsia="zh-CN"/>
        </w:rPr>
        <w:t>conflict</w:t>
      </w:r>
      <w:r w:rsidRPr="006C4C23">
        <w:rPr>
          <w:rFonts w:eastAsia="Times New Roman" w:cs="Calibri"/>
          <w:sz w:val="16"/>
          <w:lang w:eastAsia="zh-CN"/>
        </w:rPr>
        <w:t xml:space="preserve"> </w:t>
      </w:r>
      <w:r w:rsidRPr="00AA05FB">
        <w:rPr>
          <w:rFonts w:eastAsia="Times New Roman" w:cs="Calibri"/>
          <w:b/>
          <w:bCs/>
          <w:u w:val="single"/>
          <w:lang w:eastAsia="zh-CN"/>
        </w:rPr>
        <w:t>around the world</w:t>
      </w:r>
      <w:r w:rsidRPr="006C4C23">
        <w:rPr>
          <w:rFonts w:eastAsia="Times New Roman" w:cs="Calibri"/>
          <w:sz w:val="16"/>
          <w:lang w:eastAsia="zh-CN"/>
        </w:rPr>
        <w:t xml:space="preserve"> (apart from those wars that Uncle Sam starts). </w:t>
      </w:r>
      <w:r w:rsidRPr="00AA05FB">
        <w:rPr>
          <w:rFonts w:eastAsia="Times New Roman" w:cs="Calibri"/>
          <w:u w:val="single"/>
          <w:lang w:eastAsia="zh-CN"/>
        </w:rPr>
        <w:t>The empirical record does not contain strong reasons to believe that unipolarity and the New Peace are related, and insights from political psychology suggest that hegemonic stability is a belief particularly susceptible to misperception</w:t>
      </w:r>
      <w:r w:rsidRPr="006C4C23">
        <w:rPr>
          <w:rFonts w:eastAsia="Times New Roman" w:cs="Calibri"/>
          <w:sz w:val="16"/>
          <w:lang w:eastAsia="zh-CN"/>
        </w:rPr>
        <w:t>. US leaders probably exaggerate the degree to which their power matters, and could retrench without much risk to themselves or the world around them</w:t>
      </w:r>
      <w:r w:rsidRPr="006C4C23">
        <w:rPr>
          <w:rFonts w:eastAsia="Times New Roman" w:cs="Calibri"/>
          <w:sz w:val="16"/>
          <w:shd w:val="clear" w:color="auto" w:fill="00FFFF"/>
          <w:lang w:eastAsia="zh-CN"/>
        </w:rPr>
        <w:t>.</w:t>
      </w:r>
      <w:r w:rsidRPr="006C4C23">
        <w:rPr>
          <w:rFonts w:eastAsia="Times New Roman" w:cs="Calibri"/>
          <w:sz w:val="16"/>
          <w:lang w:eastAsia="zh-CN"/>
        </w:rPr>
        <w:t xml:space="preserve"> </w:t>
      </w:r>
      <w:r w:rsidRPr="00AA05FB">
        <w:rPr>
          <w:rFonts w:eastAsia="Times New Roman" w:cs="Calibri"/>
          <w:b/>
          <w:bCs/>
          <w:u w:val="single"/>
          <w:shd w:val="clear" w:color="auto" w:fill="00FFFF"/>
          <w:lang w:eastAsia="zh-CN"/>
        </w:rPr>
        <w:t>Researchers will need to look elsewhere to explain</w:t>
      </w:r>
      <w:r w:rsidRPr="006C4C23">
        <w:rPr>
          <w:rFonts w:eastAsia="Times New Roman" w:cs="Calibri"/>
          <w:sz w:val="16"/>
          <w:lang w:eastAsia="zh-CN"/>
        </w:rPr>
        <w:t xml:space="preserve"> </w:t>
      </w:r>
      <w:r w:rsidRPr="00AA05FB">
        <w:rPr>
          <w:rFonts w:eastAsia="Times New Roman" w:cs="Calibri"/>
          <w:b/>
          <w:bCs/>
          <w:u w:val="single"/>
          <w:lang w:eastAsia="zh-CN"/>
        </w:rPr>
        <w:t>why the world has entered into the most peaceful period in its</w:t>
      </w:r>
      <w:r w:rsidRPr="006C4C23">
        <w:rPr>
          <w:rFonts w:eastAsia="Times New Roman" w:cs="Calibri"/>
          <w:sz w:val="16"/>
          <w:lang w:eastAsia="zh-CN"/>
        </w:rPr>
        <w:t xml:space="preserve"> history. //// The good news from this is that </w:t>
      </w:r>
      <w:r w:rsidRPr="00AA05FB">
        <w:rPr>
          <w:rFonts w:eastAsia="Times New Roman" w:cs="Calibri"/>
          <w:b/>
          <w:bCs/>
          <w:u w:val="single"/>
          <w:shd w:val="clear" w:color="auto" w:fill="00FFFF"/>
          <w:lang w:eastAsia="zh-CN"/>
        </w:rPr>
        <w:t>the New Peace will</w:t>
      </w:r>
      <w:r w:rsidRPr="006C4C23">
        <w:rPr>
          <w:rFonts w:eastAsia="Times New Roman" w:cs="Calibri"/>
          <w:sz w:val="16"/>
          <w:lang w:eastAsia="zh-CN"/>
        </w:rPr>
        <w:t xml:space="preserve"> probably </w:t>
      </w:r>
      <w:r w:rsidRPr="00AA05FB">
        <w:rPr>
          <w:rFonts w:eastAsia="Times New Roman" w:cs="Calibri"/>
          <w:b/>
          <w:bCs/>
          <w:u w:val="single"/>
          <w:shd w:val="clear" w:color="auto" w:fill="00FFFF"/>
          <w:lang w:eastAsia="zh-CN"/>
        </w:rPr>
        <w:t>persist</w:t>
      </w:r>
      <w:r w:rsidRPr="006C4C23">
        <w:rPr>
          <w:rFonts w:eastAsia="Times New Roman" w:cs="Calibri"/>
          <w:sz w:val="16"/>
          <w:lang w:eastAsia="zh-CN"/>
        </w:rPr>
        <w:t xml:space="preserve"> for quite some time, </w:t>
      </w:r>
      <w:r w:rsidRPr="00AA05FB">
        <w:rPr>
          <w:rFonts w:eastAsia="Times New Roman" w:cs="Calibri"/>
          <w:b/>
          <w:bCs/>
          <w:u w:val="single"/>
          <w:shd w:val="clear" w:color="auto" w:fill="00FFFF"/>
          <w:lang w:eastAsia="zh-CN"/>
        </w:rPr>
        <w:t>no matter how dominant the</w:t>
      </w:r>
      <w:r w:rsidRPr="006C4C23">
        <w:rPr>
          <w:rFonts w:eastAsia="Times New Roman" w:cs="Calibri"/>
          <w:sz w:val="16"/>
          <w:lang w:eastAsia="zh-CN"/>
        </w:rPr>
        <w:t xml:space="preserve"> </w:t>
      </w:r>
      <w:r w:rsidRPr="00AA05FB">
        <w:rPr>
          <w:rFonts w:eastAsia="Times New Roman" w:cs="Calibri"/>
          <w:b/>
          <w:bCs/>
          <w:u w:val="single"/>
          <w:shd w:val="clear" w:color="auto" w:fill="00FFFF"/>
          <w:lang w:eastAsia="zh-CN"/>
        </w:rPr>
        <w:t>U</w:t>
      </w:r>
      <w:r w:rsidRPr="00AA05FB">
        <w:rPr>
          <w:rFonts w:eastAsia="Times New Roman" w:cs="Calibri"/>
          <w:b/>
          <w:bCs/>
          <w:u w:val="single"/>
          <w:lang w:eastAsia="zh-CN"/>
        </w:rPr>
        <w:t>nited</w:t>
      </w:r>
      <w:r w:rsidRPr="006C4C23">
        <w:rPr>
          <w:rFonts w:eastAsia="Times New Roman" w:cs="Calibri"/>
          <w:sz w:val="16"/>
          <w:lang w:eastAsia="zh-CN"/>
        </w:rPr>
        <w:t xml:space="preserve"> </w:t>
      </w:r>
      <w:r w:rsidRPr="00AA05FB">
        <w:rPr>
          <w:rFonts w:eastAsia="Times New Roman" w:cs="Calibri"/>
          <w:b/>
          <w:bCs/>
          <w:u w:val="single"/>
          <w:shd w:val="clear" w:color="auto" w:fill="00FFFF"/>
          <w:lang w:eastAsia="zh-CN"/>
        </w:rPr>
        <w:t>S</w:t>
      </w:r>
      <w:r w:rsidRPr="00AA05FB">
        <w:rPr>
          <w:rFonts w:eastAsia="Times New Roman" w:cs="Calibri"/>
          <w:b/>
          <w:bCs/>
          <w:u w:val="single"/>
          <w:lang w:eastAsia="zh-CN"/>
        </w:rPr>
        <w:t>tates is, or</w:t>
      </w:r>
      <w:r w:rsidRPr="006C4C23">
        <w:rPr>
          <w:rFonts w:eastAsia="Times New Roman" w:cs="Calibri"/>
          <w:sz w:val="16"/>
          <w:lang w:eastAsia="zh-CN"/>
        </w:rPr>
        <w:t xml:space="preserve"> </w:t>
      </w:r>
      <w:r w:rsidRPr="00AA05FB">
        <w:rPr>
          <w:rFonts w:eastAsia="Times New Roman" w:cs="Calibri"/>
          <w:b/>
          <w:bCs/>
          <w:u w:val="single"/>
          <w:shd w:val="clear" w:color="auto" w:fill="00FFFF"/>
          <w:lang w:eastAsia="zh-CN"/>
        </w:rPr>
        <w:t>what policies President Trump follows</w:t>
      </w:r>
      <w:r w:rsidRPr="00AA05FB">
        <w:rPr>
          <w:rFonts w:eastAsia="Times New Roman" w:cs="Calibri"/>
          <w:b/>
          <w:bCs/>
          <w:u w:val="single"/>
          <w:lang w:eastAsia="zh-CN"/>
        </w:rPr>
        <w:t>, or how much resentment its actions cause in the periphery.</w:t>
      </w:r>
      <w:r w:rsidRPr="006C4C23">
        <w:rPr>
          <w:rFonts w:eastAsia="Times New Roman" w:cs="Calibri"/>
          <w:sz w:val="16"/>
          <w:lang w:eastAsia="zh-CN"/>
        </w:rPr>
        <w:t xml:space="preserve"> The people of the twenty-first century are likely to be much safer and more secure than any of their predecessors, even if many of them do not always believe it.</w:t>
      </w:r>
    </w:p>
    <w:p w14:paraId="760C13E2" w14:textId="77777777" w:rsidR="006C4C23" w:rsidRPr="00AA05FB" w:rsidRDefault="006C4C23" w:rsidP="006C4C23">
      <w:pPr>
        <w:spacing w:before="30" w:after="0" w:line="235" w:lineRule="atLeast"/>
        <w:outlineLvl w:val="3"/>
        <w:rPr>
          <w:rFonts w:eastAsia="Times New Roman" w:cs="Calibri"/>
          <w:b/>
          <w:bCs/>
          <w:sz w:val="26"/>
          <w:szCs w:val="26"/>
          <w:lang w:eastAsia="zh-CN"/>
        </w:rPr>
      </w:pPr>
      <w:r w:rsidRPr="00AA05FB">
        <w:rPr>
          <w:rFonts w:eastAsia="Times New Roman" w:cs="Calibri"/>
          <w:b/>
          <w:bCs/>
          <w:sz w:val="26"/>
          <w:szCs w:val="26"/>
          <w:lang w:eastAsia="zh-CN"/>
        </w:rPr>
        <w:t>Pursuit of hegemony is not inevitable---restraint is politically feasible</w:t>
      </w:r>
    </w:p>
    <w:p w14:paraId="4863C946" w14:textId="77777777" w:rsidR="006C4C23" w:rsidRPr="00AA05FB" w:rsidRDefault="006C4C23" w:rsidP="006C4C23">
      <w:pPr>
        <w:spacing w:after="120" w:line="235" w:lineRule="atLeast"/>
        <w:rPr>
          <w:rFonts w:eastAsia="Times New Roman" w:cs="Calibri"/>
          <w:lang w:eastAsia="zh-CN"/>
        </w:rPr>
      </w:pPr>
      <w:r w:rsidRPr="00AA05FB">
        <w:rPr>
          <w:rFonts w:eastAsia="Times New Roman" w:cs="Calibri"/>
          <w:lang w:eastAsia="zh-CN"/>
        </w:rPr>
        <w:t xml:space="preserve">Michael </w:t>
      </w:r>
      <w:r w:rsidRPr="00AA05FB">
        <w:rPr>
          <w:rFonts w:eastAsia="Times New Roman" w:cs="Calibri"/>
          <w:b/>
          <w:bCs/>
          <w:sz w:val="26"/>
          <w:szCs w:val="26"/>
          <w:lang w:eastAsia="zh-CN"/>
        </w:rPr>
        <w:t>Desch 15</w:t>
      </w:r>
      <w:r w:rsidRPr="00AA05FB">
        <w:rPr>
          <w:rFonts w:eastAsia="Times New Roman" w:cs="Calibri"/>
          <w:lang w:eastAsia="zh-CN"/>
        </w:rPr>
        <w:t>, Chairman of the Political Science Department at Notre Dame University, 7/21/15, “Transcript: Is A Grand Strategy of Restraint Politically Viable? with Michael Desch,” https://www.iwp.edu/news_publications/detail/transcript-is-a-grand-strategy-of-restraint-politically-viable-with-michael-desch</w:t>
      </w:r>
    </w:p>
    <w:p w14:paraId="372D6C28" w14:textId="77777777" w:rsidR="006C4C23" w:rsidRPr="006C4C23" w:rsidRDefault="006C4C23" w:rsidP="006C4C23">
      <w:pPr>
        <w:spacing w:line="235" w:lineRule="atLeast"/>
        <w:rPr>
          <w:rFonts w:eastAsia="Times New Roman" w:cs="Calibri"/>
          <w:sz w:val="16"/>
          <w:lang w:eastAsia="zh-CN"/>
        </w:rPr>
      </w:pPr>
      <w:r w:rsidRPr="006C4C23">
        <w:rPr>
          <w:rFonts w:eastAsia="Times New Roman" w:cs="Calibri"/>
          <w:sz w:val="16"/>
          <w:lang w:eastAsia="zh-CN"/>
        </w:rPr>
        <w:t xml:space="preserve">First of all, </w:t>
      </w:r>
      <w:r w:rsidRPr="00AA05FB">
        <w:rPr>
          <w:rFonts w:eastAsia="Times New Roman" w:cs="Calibri"/>
          <w:u w:val="single"/>
          <w:lang w:eastAsia="zh-CN"/>
        </w:rPr>
        <w:t>trend number one that is hopeful is that</w:t>
      </w:r>
      <w:r w:rsidRPr="006C4C23">
        <w:rPr>
          <w:rFonts w:eastAsia="Times New Roman" w:cs="Calibri"/>
          <w:sz w:val="16"/>
          <w:lang w:eastAsia="zh-CN"/>
        </w:rPr>
        <w:t xml:space="preserve"> </w:t>
      </w:r>
      <w:r w:rsidRPr="00AA05FB">
        <w:rPr>
          <w:rFonts w:eastAsia="Times New Roman" w:cs="Calibri"/>
          <w:u w:val="single"/>
          <w:shd w:val="clear" w:color="auto" w:fill="00FFFF"/>
          <w:lang w:eastAsia="zh-CN"/>
        </w:rPr>
        <w:t>support is growing for</w:t>
      </w:r>
      <w:r w:rsidRPr="006C4C23">
        <w:rPr>
          <w:rFonts w:eastAsia="Times New Roman" w:cs="Calibri"/>
          <w:sz w:val="16"/>
          <w:lang w:eastAsia="zh-CN"/>
        </w:rPr>
        <w:t xml:space="preserve"> </w:t>
      </w:r>
      <w:r w:rsidRPr="00AA05FB">
        <w:rPr>
          <w:rFonts w:eastAsia="Times New Roman" w:cs="Calibri"/>
          <w:u w:val="single"/>
          <w:lang w:eastAsia="zh-CN"/>
        </w:rPr>
        <w:t>a</w:t>
      </w:r>
      <w:r w:rsidRPr="006C4C23">
        <w:rPr>
          <w:rFonts w:eastAsia="Times New Roman" w:cs="Calibri"/>
          <w:sz w:val="16"/>
          <w:lang w:eastAsia="zh-CN"/>
        </w:rPr>
        <w:t xml:space="preserve"> </w:t>
      </w:r>
      <w:r w:rsidRPr="00AA05FB">
        <w:rPr>
          <w:rFonts w:eastAsia="Times New Roman" w:cs="Calibri"/>
          <w:b/>
          <w:bCs/>
          <w:u w:val="single"/>
          <w:shd w:val="clear" w:color="auto" w:fill="00FFFF"/>
          <w:lang w:eastAsia="zh-CN"/>
        </w:rPr>
        <w:t>less activist foreign policy</w:t>
      </w:r>
      <w:r w:rsidRPr="006C4C23">
        <w:rPr>
          <w:rFonts w:eastAsia="Times New Roman" w:cs="Calibri"/>
          <w:sz w:val="16"/>
          <w:lang w:eastAsia="zh-CN"/>
        </w:rPr>
        <w:t xml:space="preserve">. All </w:t>
      </w:r>
      <w:r w:rsidRPr="00AA05FB">
        <w:rPr>
          <w:rFonts w:eastAsia="Times New Roman" w:cs="Calibri"/>
          <w:b/>
          <w:bCs/>
          <w:u w:val="single"/>
          <w:shd w:val="clear" w:color="auto" w:fill="00FFFF"/>
          <w:lang w:eastAsia="zh-CN"/>
        </w:rPr>
        <w:t>the data</w:t>
      </w:r>
      <w:r w:rsidRPr="006C4C23">
        <w:rPr>
          <w:rFonts w:eastAsia="Times New Roman" w:cs="Calibri"/>
          <w:sz w:val="16"/>
          <w:lang w:eastAsia="zh-CN"/>
        </w:rPr>
        <w:t xml:space="preserve"> I have here I have stolen shamelessly from </w:t>
      </w:r>
      <w:r w:rsidRPr="00AA05FB">
        <w:rPr>
          <w:rFonts w:eastAsia="Times New Roman" w:cs="Calibri"/>
          <w:u w:val="single"/>
          <w:shd w:val="clear" w:color="auto" w:fill="00FFFF"/>
          <w:lang w:eastAsia="zh-CN"/>
        </w:rPr>
        <w:t>the Chicago Council on Global Affairs</w:t>
      </w:r>
      <w:r w:rsidRPr="006C4C23">
        <w:rPr>
          <w:rFonts w:eastAsia="Times New Roman" w:cs="Calibri"/>
          <w:sz w:val="16"/>
          <w:lang w:eastAsia="zh-CN"/>
        </w:rPr>
        <w:t xml:space="preserve">, </w:t>
      </w:r>
      <w:r w:rsidRPr="00AA05FB">
        <w:rPr>
          <w:rFonts w:eastAsia="Times New Roman" w:cs="Calibri"/>
          <w:u w:val="single"/>
          <w:lang w:eastAsia="zh-CN"/>
        </w:rPr>
        <w:t>a regular series of</w:t>
      </w:r>
      <w:r w:rsidRPr="006C4C23">
        <w:rPr>
          <w:rFonts w:eastAsia="Times New Roman" w:cs="Calibri"/>
          <w:sz w:val="16"/>
          <w:lang w:eastAsia="zh-CN"/>
        </w:rPr>
        <w:t xml:space="preserve"> </w:t>
      </w:r>
      <w:r w:rsidRPr="00AA05FB">
        <w:rPr>
          <w:rFonts w:eastAsia="Times New Roman" w:cs="Calibri"/>
          <w:u w:val="single"/>
          <w:shd w:val="clear" w:color="auto" w:fill="00FFFF"/>
          <w:lang w:eastAsia="zh-CN"/>
        </w:rPr>
        <w:t>public opinion surveys</w:t>
      </w:r>
      <w:r w:rsidRPr="006C4C23">
        <w:rPr>
          <w:rFonts w:eastAsia="Times New Roman" w:cs="Calibri"/>
          <w:sz w:val="16"/>
          <w:lang w:eastAsia="zh-CN"/>
        </w:rPr>
        <w:t xml:space="preserve"> on foreign policy type issues. They gave me the data since I'm on the advisory board for this, so I'm not really stealing it. But if you ask going back to 1947 (and they have data going back to 1947) about whether the respondents think that the United States should be taking an active role in international affairs, </w:t>
      </w:r>
      <w:r w:rsidRPr="00AA05FB">
        <w:rPr>
          <w:rFonts w:eastAsia="Times New Roman" w:cs="Calibri"/>
          <w:u w:val="single"/>
          <w:shd w:val="clear" w:color="auto" w:fill="00FFFF"/>
          <w:lang w:eastAsia="zh-CN"/>
        </w:rPr>
        <w:t>the internationalists' consensus</w:t>
      </w:r>
      <w:r w:rsidRPr="006C4C23">
        <w:rPr>
          <w:rFonts w:eastAsia="Times New Roman" w:cs="Calibri"/>
          <w:sz w:val="16"/>
          <w:lang w:eastAsia="zh-CN"/>
        </w:rPr>
        <w:t xml:space="preserve"> </w:t>
      </w:r>
      <w:r w:rsidRPr="00AA05FB">
        <w:rPr>
          <w:rFonts w:eastAsia="Times New Roman" w:cs="Calibri"/>
          <w:u w:val="single"/>
          <w:lang w:eastAsia="zh-CN"/>
        </w:rPr>
        <w:t>of the Cold War period</w:t>
      </w:r>
      <w:r w:rsidRPr="006C4C23">
        <w:rPr>
          <w:rFonts w:eastAsia="Times New Roman" w:cs="Calibri"/>
          <w:sz w:val="16"/>
          <w:lang w:eastAsia="zh-CN"/>
        </w:rPr>
        <w:t xml:space="preserve"> </w:t>
      </w:r>
      <w:r w:rsidRPr="00AA05FB">
        <w:rPr>
          <w:rFonts w:eastAsia="Times New Roman" w:cs="Calibri"/>
          <w:u w:val="single"/>
          <w:shd w:val="clear" w:color="auto" w:fill="00FFFF"/>
          <w:lang w:eastAsia="zh-CN"/>
        </w:rPr>
        <w:t>is</w:t>
      </w:r>
      <w:r w:rsidRPr="006C4C23">
        <w:rPr>
          <w:rFonts w:eastAsia="Times New Roman" w:cs="Calibri"/>
          <w:sz w:val="16"/>
          <w:lang w:eastAsia="zh-CN"/>
        </w:rPr>
        <w:t xml:space="preserve"> </w:t>
      </w:r>
      <w:r w:rsidRPr="00AA05FB">
        <w:rPr>
          <w:rFonts w:eastAsia="Times New Roman" w:cs="Calibri"/>
          <w:u w:val="single"/>
          <w:lang w:eastAsia="zh-CN"/>
        </w:rPr>
        <w:t>generally</w:t>
      </w:r>
      <w:r w:rsidRPr="006C4C23">
        <w:rPr>
          <w:rFonts w:eastAsia="Times New Roman" w:cs="Calibri"/>
          <w:sz w:val="16"/>
          <w:lang w:eastAsia="zh-CN"/>
        </w:rPr>
        <w:t xml:space="preserve"> </w:t>
      </w:r>
      <w:r w:rsidRPr="00AA05FB">
        <w:rPr>
          <w:rFonts w:eastAsia="Times New Roman" w:cs="Calibri"/>
          <w:u w:val="single"/>
          <w:shd w:val="clear" w:color="auto" w:fill="00FFFF"/>
          <w:lang w:eastAsia="zh-CN"/>
        </w:rPr>
        <w:t>declining</w:t>
      </w:r>
      <w:r w:rsidRPr="00AA05FB">
        <w:rPr>
          <w:rFonts w:eastAsia="Times New Roman" w:cs="Calibri"/>
          <w:u w:val="single"/>
          <w:lang w:eastAsia="zh-CN"/>
        </w:rPr>
        <w:t>. It is still a majority position, but the trend is still declining.</w:t>
      </w:r>
    </w:p>
    <w:p w14:paraId="3DF28150" w14:textId="285BA0DF" w:rsidR="006C4C23" w:rsidRPr="006C4C23" w:rsidRDefault="006C4C23" w:rsidP="006C4C23">
      <w:pPr>
        <w:spacing w:line="235" w:lineRule="atLeast"/>
      </w:pPr>
      <w:r w:rsidRPr="00AA05FB">
        <w:rPr>
          <w:rFonts w:eastAsia="Times New Roman" w:cs="Calibri"/>
          <w:lang w:eastAsia="zh-CN"/>
        </w:rPr>
        <w:t xml:space="preserve">Secondly, </w:t>
      </w:r>
      <w:r w:rsidRPr="00AA05FB">
        <w:rPr>
          <w:rFonts w:eastAsia="Times New Roman" w:cs="Calibri"/>
          <w:b/>
          <w:bCs/>
          <w:u w:val="single"/>
          <w:shd w:val="clear" w:color="auto" w:fill="00FFFF"/>
          <w:lang w:eastAsia="zh-CN"/>
        </w:rPr>
        <w:t>Americans have war weariness.</w:t>
      </w:r>
      <w:r w:rsidRPr="00AA05FB">
        <w:rPr>
          <w:rFonts w:eastAsia="Times New Roman" w:cs="Calibri"/>
          <w:lang w:eastAsia="zh-CN"/>
        </w:rPr>
        <w:t xml:space="preserve"> </w:t>
      </w:r>
      <w:r w:rsidRPr="00AA05FB">
        <w:rPr>
          <w:rFonts w:eastAsia="Times New Roman" w:cs="Calibri"/>
          <w:u w:val="single"/>
          <w:shd w:val="clear" w:color="auto" w:fill="00FFFF"/>
          <w:lang w:eastAsia="zh-CN"/>
        </w:rPr>
        <w:t>Iraq and Afghanistan are not popular</w:t>
      </w:r>
      <w:r w:rsidRPr="00AA05FB">
        <w:rPr>
          <w:rFonts w:eastAsia="Times New Roman" w:cs="Calibri"/>
          <w:u w:val="single"/>
          <w:lang w:eastAsia="zh-CN"/>
        </w:rPr>
        <w:t>, and they are not popular across the political spectrum</w:t>
      </w:r>
      <w:r w:rsidRPr="00AA05FB">
        <w:rPr>
          <w:rFonts w:eastAsia="Times New Roman" w:cs="Calibri"/>
          <w:lang w:eastAsia="zh-CN"/>
        </w:rPr>
        <w:t xml:space="preserve">. Sure, Republicans are more wedded to the idea that Iraq was a great success, but even the 60% of those who identify as Republicans think that Iraq was a debacle. There is also a declining sense of threat. Now John Mueller, who knows more about public opinion than I will ever know, told me that the </w:t>
      </w:r>
      <w:r w:rsidRPr="00AA05FB">
        <w:rPr>
          <w:rFonts w:eastAsia="Times New Roman" w:cs="Calibri"/>
          <w:u w:val="single"/>
          <w:lang w:eastAsia="zh-CN"/>
        </w:rPr>
        <w:t>resurgence of ISIS (especially in Iraq) has caused an uptick in public concern over terrorism recently. But</w:t>
      </w:r>
      <w:r w:rsidRPr="00AA05FB">
        <w:rPr>
          <w:rFonts w:eastAsia="Times New Roman" w:cs="Calibri"/>
          <w:lang w:eastAsia="zh-CN"/>
        </w:rPr>
        <w:t xml:space="preserve"> </w:t>
      </w:r>
      <w:r w:rsidRPr="00AA05FB">
        <w:rPr>
          <w:rFonts w:eastAsia="Times New Roman" w:cs="Calibri"/>
          <w:u w:val="single"/>
          <w:shd w:val="clear" w:color="auto" w:fill="00FFFF"/>
          <w:lang w:eastAsia="zh-CN"/>
        </w:rPr>
        <w:t>the</w:t>
      </w:r>
      <w:r w:rsidRPr="00AA05FB">
        <w:rPr>
          <w:rFonts w:eastAsia="Times New Roman" w:cs="Calibri"/>
          <w:lang w:eastAsia="zh-CN"/>
        </w:rPr>
        <w:t xml:space="preserve"> </w:t>
      </w:r>
      <w:r w:rsidRPr="00AA05FB">
        <w:rPr>
          <w:rFonts w:eastAsia="Times New Roman" w:cs="Calibri"/>
          <w:u w:val="single"/>
          <w:lang w:eastAsia="zh-CN"/>
        </w:rPr>
        <w:t>secular</w:t>
      </w:r>
      <w:r w:rsidRPr="00AA05FB">
        <w:rPr>
          <w:rFonts w:eastAsia="Times New Roman" w:cs="Calibri"/>
          <w:lang w:eastAsia="zh-CN"/>
        </w:rPr>
        <w:t xml:space="preserve"> </w:t>
      </w:r>
      <w:r w:rsidRPr="00AA05FB">
        <w:rPr>
          <w:rFonts w:eastAsia="Times New Roman" w:cs="Calibri"/>
          <w:u w:val="single"/>
          <w:shd w:val="clear" w:color="auto" w:fill="00FFFF"/>
          <w:lang w:eastAsia="zh-CN"/>
        </w:rPr>
        <w:t>trend since 2001 has been for the public to put terrorism</w:t>
      </w:r>
      <w:r w:rsidRPr="00AA05FB">
        <w:rPr>
          <w:rFonts w:eastAsia="Times New Roman" w:cs="Calibri"/>
          <w:lang w:eastAsia="zh-CN"/>
        </w:rPr>
        <w:t xml:space="preserve"> </w:t>
      </w:r>
      <w:r w:rsidRPr="00AA05FB">
        <w:rPr>
          <w:rFonts w:eastAsia="Times New Roman" w:cs="Calibri"/>
          <w:u w:val="single"/>
          <w:lang w:eastAsia="zh-CN"/>
        </w:rPr>
        <w:t>more</w:t>
      </w:r>
      <w:r w:rsidRPr="00AA05FB">
        <w:rPr>
          <w:rFonts w:eastAsia="Times New Roman" w:cs="Calibri"/>
          <w:lang w:eastAsia="zh-CN"/>
        </w:rPr>
        <w:t xml:space="preserve"> </w:t>
      </w:r>
      <w:r w:rsidRPr="00AA05FB">
        <w:rPr>
          <w:rFonts w:eastAsia="Times New Roman" w:cs="Calibri"/>
          <w:u w:val="single"/>
          <w:shd w:val="clear" w:color="auto" w:fill="00FFFF"/>
          <w:lang w:eastAsia="zh-CN"/>
        </w:rPr>
        <w:t>in context</w:t>
      </w:r>
      <w:r w:rsidRPr="00AA05FB">
        <w:rPr>
          <w:rFonts w:eastAsia="Times New Roman" w:cs="Calibri"/>
          <w:u w:val="single"/>
          <w:lang w:eastAsia="zh-CN"/>
        </w:rPr>
        <w:t>, which means</w:t>
      </w:r>
      <w:r w:rsidRPr="00AA05FB">
        <w:rPr>
          <w:rFonts w:eastAsia="Times New Roman" w:cs="Calibri"/>
          <w:lang w:eastAsia="zh-CN"/>
        </w:rPr>
        <w:t xml:space="preserve"> </w:t>
      </w:r>
      <w:r w:rsidRPr="00AA05FB">
        <w:rPr>
          <w:rFonts w:eastAsia="Times New Roman" w:cs="Calibri"/>
          <w:u w:val="single"/>
          <w:shd w:val="clear" w:color="auto" w:fill="00FFFF"/>
          <w:lang w:eastAsia="zh-CN"/>
        </w:rPr>
        <w:t>it has been regarded as less perilous</w:t>
      </w:r>
      <w:r w:rsidRPr="00AA05FB">
        <w:rPr>
          <w:rFonts w:eastAsia="Times New Roman" w:cs="Calibri"/>
          <w:lang w:eastAsia="zh-CN"/>
        </w:rPr>
        <w:t xml:space="preserve"> </w:t>
      </w:r>
      <w:r w:rsidRPr="00AA05FB">
        <w:rPr>
          <w:rFonts w:eastAsia="Times New Roman" w:cs="Calibri"/>
          <w:u w:val="single"/>
          <w:lang w:eastAsia="zh-CN"/>
        </w:rPr>
        <w:t>as it might otherwise be</w:t>
      </w:r>
      <w:r w:rsidRPr="00AA05FB">
        <w:rPr>
          <w:rFonts w:eastAsia="Times New Roman" w:cs="Calibri"/>
          <w:lang w:eastAsia="zh-CN"/>
        </w:rPr>
        <w:t>. What you are seeing also among people that are being surveyed is that the United States should be focusing exclusively on direct threats to national security rather than other countries' national security. We should be pursuing policies that advance our interest, rather than promoting a particular vision of world order and also domestic problems. So that, I think, is compatible with restraint.</w:t>
      </w:r>
    </w:p>
    <w:sectPr w:rsidR="006C4C23" w:rsidRPr="006C4C2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9F5BEB"/>
    <w:multiLevelType w:val="hybridMultilevel"/>
    <w:tmpl w:val="5ABA2808"/>
    <w:lvl w:ilvl="0" w:tplc="82209A64">
      <w:start w:val="20"/>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395F61"/>
    <w:multiLevelType w:val="hybridMultilevel"/>
    <w:tmpl w:val="45B477CE"/>
    <w:lvl w:ilvl="0" w:tplc="9BD82380">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E276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0B8F"/>
    <w:rsid w:val="00163EDB"/>
    <w:rsid w:val="00174896"/>
    <w:rsid w:val="001761FC"/>
    <w:rsid w:val="00182655"/>
    <w:rsid w:val="001840F2"/>
    <w:rsid w:val="00185134"/>
    <w:rsid w:val="001856C6"/>
    <w:rsid w:val="00191B5F"/>
    <w:rsid w:val="00192487"/>
    <w:rsid w:val="00193416"/>
    <w:rsid w:val="00195073"/>
    <w:rsid w:val="0019668D"/>
    <w:rsid w:val="00197777"/>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40D5"/>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276"/>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89C"/>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684C"/>
    <w:rsid w:val="00674A78"/>
    <w:rsid w:val="00696A16"/>
    <w:rsid w:val="006A4840"/>
    <w:rsid w:val="006A52A0"/>
    <w:rsid w:val="006A7E1D"/>
    <w:rsid w:val="006C3A56"/>
    <w:rsid w:val="006C4C23"/>
    <w:rsid w:val="006D13F4"/>
    <w:rsid w:val="006D6AED"/>
    <w:rsid w:val="006E6D0B"/>
    <w:rsid w:val="006F126E"/>
    <w:rsid w:val="006F32C9"/>
    <w:rsid w:val="006F3834"/>
    <w:rsid w:val="006F5693"/>
    <w:rsid w:val="006F5D4C"/>
    <w:rsid w:val="00717B01"/>
    <w:rsid w:val="007227D9"/>
    <w:rsid w:val="0072491F"/>
    <w:rsid w:val="00725598"/>
    <w:rsid w:val="007374A1"/>
    <w:rsid w:val="00750CCB"/>
    <w:rsid w:val="00752712"/>
    <w:rsid w:val="00753A84"/>
    <w:rsid w:val="007611F5"/>
    <w:rsid w:val="007619E4"/>
    <w:rsid w:val="00761E75"/>
    <w:rsid w:val="0076495E"/>
    <w:rsid w:val="00765FC8"/>
    <w:rsid w:val="00775694"/>
    <w:rsid w:val="00793F46"/>
    <w:rsid w:val="007A1325"/>
    <w:rsid w:val="007A1A18"/>
    <w:rsid w:val="007A3BAF"/>
    <w:rsid w:val="007A7187"/>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2CF7"/>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1AAC"/>
    <w:rsid w:val="008A4633"/>
    <w:rsid w:val="008B032E"/>
    <w:rsid w:val="008C0FA2"/>
    <w:rsid w:val="008C2342"/>
    <w:rsid w:val="008C77B6"/>
    <w:rsid w:val="008D1B91"/>
    <w:rsid w:val="008D3DC4"/>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189"/>
    <w:rsid w:val="00981F23"/>
    <w:rsid w:val="00990634"/>
    <w:rsid w:val="00991733"/>
    <w:rsid w:val="00992078"/>
    <w:rsid w:val="00992BE3"/>
    <w:rsid w:val="009A1467"/>
    <w:rsid w:val="009A6464"/>
    <w:rsid w:val="009B69F5"/>
    <w:rsid w:val="009C5FF7"/>
    <w:rsid w:val="009C6292"/>
    <w:rsid w:val="009D1534"/>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43AB"/>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4997"/>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2AEA"/>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48"/>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4C8F"/>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760"/>
    <w:rsid w:val="00FE4E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B08ED1"/>
  <w14:defaultImageDpi w14:val="300"/>
  <w15:docId w15:val="{E492B65F-A2C1-E74E-AF89-534ED22E4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E276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E27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E276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E276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FE276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E27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2760"/>
  </w:style>
  <w:style w:type="character" w:customStyle="1" w:styleId="Heading1Char">
    <w:name w:val="Heading 1 Char"/>
    <w:aliases w:val="Pocket Char"/>
    <w:basedOn w:val="DefaultParagraphFont"/>
    <w:link w:val="Heading1"/>
    <w:uiPriority w:val="9"/>
    <w:rsid w:val="00FE276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E276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E2760"/>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FE276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1"/>
    <w:qFormat/>
    <w:rsid w:val="00FE2760"/>
    <w:rPr>
      <w:b/>
      <w:sz w:val="26"/>
      <w:u w:val="none"/>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B,S"/>
    <w:basedOn w:val="DefaultParagraphFont"/>
    <w:uiPriority w:val="1"/>
    <w:qFormat/>
    <w:rsid w:val="00FE2760"/>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20"/>
    <w:qFormat/>
    <w:rsid w:val="00FE276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E2760"/>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Read,C"/>
    <w:basedOn w:val="DefaultParagraphFont"/>
    <w:link w:val="NoSpacing"/>
    <w:uiPriority w:val="99"/>
    <w:unhideWhenUsed/>
    <w:rsid w:val="00FE2760"/>
    <w:rPr>
      <w:color w:val="auto"/>
      <w:u w:val="none"/>
    </w:rPr>
  </w:style>
  <w:style w:type="paragraph" w:styleId="DocumentMap">
    <w:name w:val="Document Map"/>
    <w:basedOn w:val="Normal"/>
    <w:link w:val="DocumentMapChar"/>
    <w:uiPriority w:val="99"/>
    <w:semiHidden/>
    <w:unhideWhenUsed/>
    <w:rsid w:val="00FE276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E2760"/>
    <w:rPr>
      <w:rFonts w:ascii="Lucida Grande" w:hAnsi="Lucida Grande" w:cs="Lucida Grande"/>
    </w:rPr>
  </w:style>
  <w:style w:type="paragraph" w:customStyle="1" w:styleId="Emphasize">
    <w:name w:val="Emphasize"/>
    <w:basedOn w:val="Normal"/>
    <w:link w:val="Emphasis"/>
    <w:autoRedefine/>
    <w:uiPriority w:val="20"/>
    <w:qFormat/>
    <w:rsid w:val="00FE2760"/>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textbold">
    <w:name w:val="text bold"/>
    <w:basedOn w:val="Normal"/>
    <w:uiPriority w:val="20"/>
    <w:qFormat/>
    <w:rsid w:val="0066684C"/>
    <w:pPr>
      <w:ind w:left="720"/>
      <w:jc w:val="both"/>
    </w:pPr>
    <w:rPr>
      <w:rFonts w:eastAsiaTheme="minorHAnsi"/>
      <w:b/>
      <w:iCs/>
      <w:szCs w:val="22"/>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Card,No Spacing2,Tags"/>
    <w:basedOn w:val="Heading1"/>
    <w:link w:val="Hyperlink"/>
    <w:autoRedefine/>
    <w:uiPriority w:val="99"/>
    <w:qFormat/>
    <w:rsid w:val="0066684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1748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20952161">
      <w:bodyDiv w:val="1"/>
      <w:marLeft w:val="0"/>
      <w:marRight w:val="0"/>
      <w:marTop w:val="0"/>
      <w:marBottom w:val="0"/>
      <w:divBdr>
        <w:top w:val="none" w:sz="0" w:space="0" w:color="auto"/>
        <w:left w:val="none" w:sz="0" w:space="0" w:color="auto"/>
        <w:bottom w:val="none" w:sz="0" w:space="0" w:color="auto"/>
        <w:right w:val="none" w:sz="0" w:space="0" w:color="auto"/>
      </w:divBdr>
      <w:divsChild>
        <w:div w:id="1886864509">
          <w:marLeft w:val="0"/>
          <w:marRight w:val="0"/>
          <w:marTop w:val="120"/>
          <w:marBottom w:val="6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br.org/2011/06/what-the-west-doesnt-get-about-china" TargetMode="External"/><Relationship Id="rId18" Type="http://schemas.openxmlformats.org/officeDocument/2006/relationships/hyperlink" Target="https://www.dictionary.com/browse/appropriation"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hbr.org/2021/05/what-the-west-gets-wrong-about-china%20accessed%2012/14/21" TargetMode="External"/><Relationship Id="rId17" Type="http://schemas.openxmlformats.org/officeDocument/2006/relationships/hyperlink" Target="https://www.project-syndicate.org/commentary/global-impact-of-chinese-recession-by-kenneth-rogoff-2018-11?barrier=accesspaylog" TargetMode="External"/><Relationship Id="rId2" Type="http://schemas.openxmlformats.org/officeDocument/2006/relationships/customXml" Target="../customXml/item2.xml"/><Relationship Id="rId16" Type="http://schemas.openxmlformats.org/officeDocument/2006/relationships/hyperlink" Target="https://www.thecairoreview.com/wp-content/uploads/2019/05/cr33-global-forum.pdf" TargetMode="External"/><Relationship Id="rId20" Type="http://schemas.openxmlformats.org/officeDocument/2006/relationships/hyperlink" Target="https://www.merriam-webster.com/dictionary/privat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search?term=elsbeth%20johnson&amp;search_type=search-all" TargetMode="External"/><Relationship Id="rId5" Type="http://schemas.openxmlformats.org/officeDocument/2006/relationships/numbering" Target="numbering.xml"/><Relationship Id="rId15" Type="http://schemas.openxmlformats.org/officeDocument/2006/relationships/hyperlink" Target="https://archive.md/M4qjY" TargetMode="External"/><Relationship Id="rId10" Type="http://schemas.openxmlformats.org/officeDocument/2006/relationships/hyperlink" Target="https://hbr.org/search?term=rana%20mitter&amp;search_type=search-all" TargetMode="External"/><Relationship Id="rId19" Type="http://schemas.openxmlformats.org/officeDocument/2006/relationships/hyperlink" Target="https://www.merriam-webster.com/dictionary/space" TargetMode="External"/><Relationship Id="rId4" Type="http://schemas.openxmlformats.org/officeDocument/2006/relationships/customXml" Target="../customXml/item4.xml"/><Relationship Id="rId9" Type="http://schemas.openxmlformats.org/officeDocument/2006/relationships/hyperlink" Target="https://www.forbes.com/sites/arielcohen/2021/10/26/chinas-space-mining-industry-is-prepping-for-launch--but-what-about-the-us/?sh=6b8bea862ae0" TargetMode="External"/><Relationship Id="rId14" Type="http://schemas.openxmlformats.org/officeDocument/2006/relationships/hyperlink" Target="http://www.jessicachenweiss.com/uploads/3/0/6/3/30636001/19-01-24-elite-statements-isq-ca.pdf"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Pages>
  <Words>15655</Words>
  <Characters>89235</Characters>
  <Application>Microsoft Office Word</Application>
  <DocSecurity>0</DocSecurity>
  <Lines>743</Lines>
  <Paragraphs>209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104681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22</cp:revision>
  <dcterms:created xsi:type="dcterms:W3CDTF">2022-01-16T18:31:00Z</dcterms:created>
  <dcterms:modified xsi:type="dcterms:W3CDTF">2022-01-16T19:05:00Z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