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67B47" w14:textId="32F7D9AF" w:rsidR="00E42E4C" w:rsidRDefault="00653576" w:rsidP="00653576">
      <w:pPr>
        <w:pStyle w:val="Heading1"/>
      </w:pPr>
      <w:r>
        <w:t>1NC</w:t>
      </w:r>
    </w:p>
    <w:p w14:paraId="6966E231" w14:textId="20F4DF9D" w:rsidR="00653576" w:rsidRDefault="00653576" w:rsidP="00653576">
      <w:pPr>
        <w:pStyle w:val="Heading2"/>
      </w:pPr>
      <w:r>
        <w:t>Off</w:t>
      </w:r>
    </w:p>
    <w:p w14:paraId="615C788D" w14:textId="1E8E97F0" w:rsidR="008A7F89" w:rsidRDefault="008A7F89" w:rsidP="008A7F89">
      <w:pPr>
        <w:pStyle w:val="Heading3"/>
      </w:pPr>
      <w:r>
        <w:t>1NC – T</w:t>
      </w:r>
    </w:p>
    <w:p w14:paraId="2A4CE48E" w14:textId="0B491BE8" w:rsidR="008A7F89" w:rsidRPr="008A7F89" w:rsidRDefault="008A7F89" w:rsidP="008A7F89">
      <w:pPr>
        <w:pStyle w:val="Heading4"/>
      </w:pPr>
      <w:r>
        <w:t xml:space="preserve">Their failure to specify an agent is a voting issue – makes mechanism counterplans and agent-based </w:t>
      </w:r>
      <w:proofErr w:type="spellStart"/>
      <w:r>
        <w:t>disads</w:t>
      </w:r>
      <w:proofErr w:type="spellEnd"/>
      <w:r>
        <w:t xml:space="preserve"> impossible – it’s a voter for fairness because the 1AR can spike out of DAs and CPs, which kills clash and nuance. Means stick them with governments implementing the plan – that’s normal means since it’s what the literature assumes</w:t>
      </w:r>
      <w:r w:rsidR="008354F2">
        <w:t xml:space="preserve"> and what most </w:t>
      </w:r>
      <w:proofErr w:type="spellStart"/>
      <w:r w:rsidR="008354F2">
        <w:t>disad</w:t>
      </w:r>
      <w:proofErr w:type="spellEnd"/>
      <w:r w:rsidR="008354F2">
        <w:t xml:space="preserve"> lin</w:t>
      </w:r>
      <w:r w:rsidR="005548D2">
        <w:t>ks are about</w:t>
      </w:r>
    </w:p>
    <w:p w14:paraId="0675E5D2" w14:textId="5127547E" w:rsidR="00B437A2" w:rsidRDefault="00B437A2" w:rsidP="00653576">
      <w:pPr>
        <w:pStyle w:val="Heading3"/>
      </w:pPr>
      <w:r>
        <w:t>1NC – CP</w:t>
      </w:r>
    </w:p>
    <w:p w14:paraId="314B2190" w14:textId="2AEF81F2" w:rsidR="00B437A2" w:rsidRDefault="00450E58" w:rsidP="00B437A2">
      <w:pPr>
        <w:pStyle w:val="Heading4"/>
      </w:pPr>
      <w:r>
        <w:t>CP: The appropriation of outer space by private entities except for asteroid mining is unjust</w:t>
      </w:r>
    </w:p>
    <w:p w14:paraId="0D61F23F" w14:textId="69012D50" w:rsidR="00B117D4" w:rsidRDefault="00B117D4" w:rsidP="00B117D4">
      <w:pPr>
        <w:pStyle w:val="Heading4"/>
      </w:pPr>
      <w:r>
        <w:t xml:space="preserve">Commercial mining solves </w:t>
      </w:r>
      <w:r w:rsidRPr="00F87860">
        <w:rPr>
          <w:u w:val="single"/>
        </w:rPr>
        <w:t>extinction</w:t>
      </w:r>
      <w:r w:rsidRPr="008A0750">
        <w:t xml:space="preserve"> from </w:t>
      </w:r>
      <w:r w:rsidRPr="00CE2361">
        <w:rPr>
          <w:u w:val="single"/>
        </w:rPr>
        <w:t>terror</w:t>
      </w:r>
      <w:r>
        <w:t xml:space="preserve">, </w:t>
      </w:r>
      <w:r w:rsidRPr="00CE2361">
        <w:rPr>
          <w:u w:val="single"/>
        </w:rPr>
        <w:t>war</w:t>
      </w:r>
      <w:r>
        <w:t xml:space="preserve">, and </w:t>
      </w:r>
      <w:r w:rsidRPr="00CE2361">
        <w:rPr>
          <w:u w:val="single"/>
        </w:rPr>
        <w:t>disease</w:t>
      </w:r>
      <w:r>
        <w:t>.</w:t>
      </w:r>
    </w:p>
    <w:p w14:paraId="01970F7E" w14:textId="77777777" w:rsidR="00B117D4" w:rsidRDefault="00B117D4" w:rsidP="00B117D4">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4158F954" w14:textId="198CB142" w:rsidR="00B117D4" w:rsidRPr="00B117D4" w:rsidRDefault="00B117D4" w:rsidP="00B117D4">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F23DE1A" w14:textId="5214BA18" w:rsidR="00D04076" w:rsidRDefault="00D04076" w:rsidP="008A7F89">
      <w:pPr>
        <w:pStyle w:val="Heading3"/>
      </w:pPr>
      <w:r>
        <w:t>1NC – DA</w:t>
      </w:r>
    </w:p>
    <w:p w14:paraId="0034022A" w14:textId="77777777" w:rsidR="00D04076" w:rsidRPr="006421B7" w:rsidRDefault="00D04076" w:rsidP="00D04076">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6643B7C2" w14:textId="77777777" w:rsidR="00D04076" w:rsidRPr="00604157" w:rsidRDefault="00D04076" w:rsidP="00D04076">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4EED77A7" w14:textId="77777777" w:rsidR="00D04076" w:rsidRDefault="00D04076" w:rsidP="00D04076">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0714124B" w14:textId="77777777" w:rsidR="00D04076" w:rsidRDefault="00D04076" w:rsidP="00D04076">
      <w:pPr>
        <w:pStyle w:val="Heading4"/>
      </w:pPr>
      <w:r>
        <w:t xml:space="preserve">Tech innovation solves every existential threat – cumulative extinction events outweigh the aff </w:t>
      </w:r>
    </w:p>
    <w:p w14:paraId="280E8BCF" w14:textId="77777777" w:rsidR="00D04076" w:rsidRDefault="00D04076" w:rsidP="00D04076">
      <w:r>
        <w:t xml:space="preserve">Dylan </w:t>
      </w:r>
      <w:r w:rsidRPr="00B4258B">
        <w:rPr>
          <w:rFonts w:eastAsiaTheme="majorEastAsia" w:cstheme="majorBidi"/>
          <w:b/>
          <w:bCs/>
          <w:sz w:val="26"/>
          <w:szCs w:val="26"/>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AC2DC5B" w14:textId="5D8ACC33" w:rsidR="00D04076" w:rsidRPr="00D04076" w:rsidRDefault="00D04076" w:rsidP="00D04076">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7A8095B3" w14:textId="639390B8" w:rsidR="008A7F89" w:rsidRDefault="00653576" w:rsidP="008A7F89">
      <w:pPr>
        <w:pStyle w:val="Heading3"/>
      </w:pPr>
      <w:r>
        <w:t>1NC – DA</w:t>
      </w:r>
    </w:p>
    <w:p w14:paraId="6D33FCEB" w14:textId="73A776AC" w:rsidR="00653576" w:rsidRPr="00EA34BD" w:rsidRDefault="00653576" w:rsidP="00653576">
      <w:pPr>
        <w:pStyle w:val="Heading4"/>
      </w:pPr>
      <w:r>
        <w:t>Appropriations pass now but floor time and bipartisanship are key</w:t>
      </w:r>
    </w:p>
    <w:p w14:paraId="7E7AAAFE" w14:textId="77777777" w:rsidR="00653576" w:rsidRDefault="00653576" w:rsidP="00653576">
      <w:r w:rsidRPr="0099154D">
        <w:rPr>
          <w:rStyle w:val="Style13ptBold"/>
        </w:rPr>
        <w:t>Bolton 1/13</w:t>
      </w:r>
      <w:r>
        <w:t xml:space="preserve"> [Alexander, staff reporter for The Hill, “Negotiators report progress toward 2022 spending deal” https://thehill.com/policy/finance/589599-negotiators-report-progress-on-reaching-2022-spending-deal]</w:t>
      </w:r>
    </w:p>
    <w:p w14:paraId="42FEDA91" w14:textId="77777777" w:rsidR="00653576" w:rsidRDefault="00653576" w:rsidP="00653576">
      <w:r w:rsidRPr="00CF2E78">
        <w:rPr>
          <w:rStyle w:val="StyleUnderline"/>
        </w:rPr>
        <w:t xml:space="preserve">Senate and House </w:t>
      </w:r>
      <w:r w:rsidRPr="00CF2E78">
        <w:rPr>
          <w:rStyle w:val="StyleUnderline"/>
          <w:highlight w:val="cyan"/>
        </w:rPr>
        <w:t>negotiators</w:t>
      </w:r>
      <w:r w:rsidRPr="00CF2E78">
        <w:rPr>
          <w:rStyle w:val="StyleUnderline"/>
        </w:rPr>
        <w:t xml:space="preserve"> say they </w:t>
      </w:r>
      <w:r w:rsidRPr="00CF2E78">
        <w:rPr>
          <w:rStyle w:val="StyleUnderline"/>
          <w:highlight w:val="cyan"/>
        </w:rPr>
        <w:t xml:space="preserve">are getting </w:t>
      </w:r>
      <w:r w:rsidRPr="00CF2E78">
        <w:rPr>
          <w:rStyle w:val="Emphasis"/>
          <w:highlight w:val="cyan"/>
        </w:rPr>
        <w:t>close</w:t>
      </w:r>
      <w:r w:rsidRPr="00CF2E78">
        <w:rPr>
          <w:rStyle w:val="Emphasis"/>
        </w:rPr>
        <w:t>r</w:t>
      </w:r>
      <w:r w:rsidRPr="00CF2E78">
        <w:rPr>
          <w:rStyle w:val="Emphasis"/>
          <w:highlight w:val="cyan"/>
        </w:rPr>
        <w:t xml:space="preserve"> to a deal</w:t>
      </w:r>
      <w:r w:rsidRPr="00CF2E78">
        <w:rPr>
          <w:rStyle w:val="StyleUnderline"/>
        </w:rPr>
        <w:t xml:space="preserve"> on setting the top-line spending number for an appropriations package</w:t>
      </w:r>
      <w:r>
        <w:t xml:space="preserve"> </w:t>
      </w:r>
      <w:r w:rsidRPr="00CF2E78">
        <w:rPr>
          <w:rStyle w:val="StyleUnderline"/>
        </w:rPr>
        <w:t>to</w:t>
      </w:r>
      <w:r>
        <w:t xml:space="preserve"> fund government past Feb. 18 and </w:t>
      </w:r>
      <w:r w:rsidRPr="00CF2E78">
        <w:rPr>
          <w:rStyle w:val="StyleUnderline"/>
        </w:rPr>
        <w:t>avoid a shutdown</w:t>
      </w:r>
      <w:r>
        <w:t xml:space="preserve">.  </w:t>
      </w:r>
    </w:p>
    <w:p w14:paraId="4613D61A" w14:textId="77777777" w:rsidR="00653576" w:rsidRDefault="00653576" w:rsidP="00653576">
      <w:r>
        <w:t xml:space="preserve">The </w:t>
      </w:r>
      <w:r w:rsidRPr="00CF2E78">
        <w:rPr>
          <w:rStyle w:val="StyleUnderline"/>
        </w:rPr>
        <w:t>top Democrats and Republicans</w:t>
      </w:r>
      <w:r>
        <w:t xml:space="preserve"> on the Senate and House Appropriations Committees </w:t>
      </w:r>
      <w:r w:rsidRPr="00CF2E78">
        <w:rPr>
          <w:rStyle w:val="StyleUnderline"/>
        </w:rPr>
        <w:t>met Thursday morning to chart a path for reaching agreement</w:t>
      </w:r>
      <w:r>
        <w:t xml:space="preserve"> on a fiscal year 2022 omnibus government funding bill and said they would meet again soon.  </w:t>
      </w:r>
    </w:p>
    <w:p w14:paraId="02096CBB" w14:textId="77777777" w:rsidR="00653576" w:rsidRDefault="00653576" w:rsidP="00653576">
      <w:r w:rsidRPr="00CF2E78">
        <w:rPr>
          <w:rStyle w:val="StyleUnderline"/>
          <w:highlight w:val="cyan"/>
        </w:rPr>
        <w:t>Negotiators</w:t>
      </w:r>
      <w:r w:rsidRPr="00CF2E78">
        <w:rPr>
          <w:rStyle w:val="StyleUnderline"/>
        </w:rPr>
        <w:t xml:space="preserve"> in the so-called “Four Corners” say they’re </w:t>
      </w:r>
      <w:r w:rsidRPr="00CF2E78">
        <w:rPr>
          <w:rStyle w:val="Emphasis"/>
          <w:highlight w:val="cyan"/>
        </w:rPr>
        <w:t>optimistic</w:t>
      </w:r>
      <w:r w:rsidRPr="00CF2E78">
        <w:rPr>
          <w:rStyle w:val="StyleUnderline"/>
          <w:highlight w:val="cyan"/>
        </w:rPr>
        <w:t xml:space="preserve"> about reaching an agreement</w:t>
      </w:r>
      <w:r>
        <w:t xml:space="preserve">.  </w:t>
      </w:r>
    </w:p>
    <w:p w14:paraId="3E9CE7C6" w14:textId="77777777" w:rsidR="00653576" w:rsidRDefault="00653576" w:rsidP="00653576">
      <w:r>
        <w:t xml:space="preserve">“I </w:t>
      </w:r>
      <w:r w:rsidRPr="00CF2E78">
        <w:t>think</w:t>
      </w:r>
      <w:r w:rsidRPr="00CF2E78">
        <w:rPr>
          <w:rStyle w:val="StyleUnderline"/>
        </w:rPr>
        <w:t xml:space="preserve"> of </w:t>
      </w:r>
      <w:r w:rsidRPr="00CF2E78">
        <w:rPr>
          <w:rStyle w:val="Emphasis"/>
        </w:rPr>
        <w:t xml:space="preserve">we </w:t>
      </w:r>
      <w:r w:rsidRPr="00CF2E78">
        <w:rPr>
          <w:rStyle w:val="Emphasis"/>
          <w:highlight w:val="cyan"/>
        </w:rPr>
        <w:t>have a good chance</w:t>
      </w:r>
      <w:r w:rsidRPr="00CF2E78">
        <w:rPr>
          <w:rStyle w:val="StyleUnderline"/>
          <w:highlight w:val="cyan"/>
        </w:rPr>
        <w:t xml:space="preserve"> coming together</w:t>
      </w:r>
      <w:r w:rsidRPr="00CF2E78">
        <w:rPr>
          <w:rStyle w:val="StyleUnderline"/>
        </w:rPr>
        <w:t xml:space="preserve"> on this</w:t>
      </w:r>
      <w:r>
        <w:t xml:space="preserve">,” Rep. Kay Granger (Texas), </w:t>
      </w:r>
      <w:r w:rsidRPr="00CF2E78">
        <w:rPr>
          <w:rStyle w:val="StyleUnderline"/>
        </w:rPr>
        <w:t>the top-ranking Republican on the House Appropriations Committee</w:t>
      </w:r>
      <w:r>
        <w:t xml:space="preserve">, told reporters as she headed into the meeting. </w:t>
      </w:r>
    </w:p>
    <w:p w14:paraId="2474665C" w14:textId="77777777" w:rsidR="00653576" w:rsidRPr="00CF2E78" w:rsidRDefault="00653576" w:rsidP="00653576">
      <w:pPr>
        <w:rPr>
          <w:rStyle w:val="Emphasis"/>
        </w:rPr>
      </w:pPr>
      <w:r>
        <w:t xml:space="preserve">One Democratic senator said he had been told that Senate Appropriations Committee Chairman Pat </w:t>
      </w:r>
      <w:r w:rsidRPr="00CF2E78">
        <w:rPr>
          <w:rStyle w:val="StyleUnderline"/>
        </w:rPr>
        <w:t>Leahy</w:t>
      </w:r>
      <w:r>
        <w:t xml:space="preserve"> (D-Vt.) </w:t>
      </w:r>
      <w:r w:rsidRPr="00CF2E78">
        <w:rPr>
          <w:rStyle w:val="StyleUnderline"/>
        </w:rPr>
        <w:t>and</w:t>
      </w:r>
      <w:r>
        <w:t xml:space="preserve"> Sen. Richard </w:t>
      </w:r>
      <w:r w:rsidRPr="00CF2E78">
        <w:rPr>
          <w:rStyle w:val="StyleUnderline"/>
        </w:rPr>
        <w:t>Shelby</w:t>
      </w:r>
      <w:r>
        <w:t xml:space="preserve"> (Ala.), the top-ranking Republican on the Senate panel, </w:t>
      </w:r>
      <w:r w:rsidRPr="00CF2E78">
        <w:rPr>
          <w:rStyle w:val="Emphasis"/>
          <w:highlight w:val="cyan"/>
        </w:rPr>
        <w:t>already</w:t>
      </w:r>
      <w:r w:rsidRPr="00CF2E78">
        <w:rPr>
          <w:rStyle w:val="Emphasis"/>
        </w:rPr>
        <w:t xml:space="preserve"> </w:t>
      </w:r>
      <w:r w:rsidRPr="00CF2E78">
        <w:rPr>
          <w:rStyle w:val="Emphasis"/>
          <w:highlight w:val="cyan"/>
        </w:rPr>
        <w:t>have a tentative deal</w:t>
      </w:r>
      <w:r w:rsidRPr="00CF2E78">
        <w:rPr>
          <w:rStyle w:val="StyleUnderline"/>
        </w:rPr>
        <w:t xml:space="preserve"> on the parameters</w:t>
      </w:r>
      <w:r>
        <w:t xml:space="preserve"> of the legislation </w:t>
      </w:r>
      <w:r w:rsidRPr="00CF2E78">
        <w:rPr>
          <w:rStyle w:val="StyleUnderline"/>
          <w:highlight w:val="cyan"/>
        </w:rPr>
        <w:t>and now need to</w:t>
      </w:r>
      <w:r w:rsidRPr="00CF2E78">
        <w:rPr>
          <w:rStyle w:val="StyleUnderline"/>
        </w:rPr>
        <w:t xml:space="preserve"> </w:t>
      </w:r>
      <w:r w:rsidRPr="00CF2E78">
        <w:rPr>
          <w:rStyle w:val="Emphasis"/>
        </w:rPr>
        <w:t>bring</w:t>
      </w:r>
      <w:r w:rsidRPr="00CF2E78">
        <w:rPr>
          <w:rStyle w:val="StyleUnderline"/>
        </w:rPr>
        <w:t xml:space="preserve"> </w:t>
      </w:r>
      <w:r w:rsidRPr="00CF2E78">
        <w:rPr>
          <w:rStyle w:val="Emphasis"/>
        </w:rPr>
        <w:t xml:space="preserve">their </w:t>
      </w:r>
      <w:r w:rsidRPr="00CF2E78">
        <w:rPr>
          <w:rStyle w:val="Emphasis"/>
          <w:highlight w:val="cyan"/>
        </w:rPr>
        <w:t>House</w:t>
      </w:r>
      <w:r w:rsidRPr="00CF2E78">
        <w:rPr>
          <w:rStyle w:val="Emphasis"/>
        </w:rPr>
        <w:t xml:space="preserve"> counterparts </w:t>
      </w:r>
      <w:r w:rsidRPr="00CF2E78">
        <w:rPr>
          <w:rStyle w:val="Emphasis"/>
          <w:highlight w:val="cyan"/>
        </w:rPr>
        <w:t>on board.</w:t>
      </w:r>
      <w:r w:rsidRPr="00CF2E78">
        <w:rPr>
          <w:rStyle w:val="Emphasis"/>
        </w:rPr>
        <w:t xml:space="preserve">   </w:t>
      </w:r>
    </w:p>
    <w:p w14:paraId="20879038" w14:textId="77777777" w:rsidR="00653576" w:rsidRDefault="00653576" w:rsidP="00653576">
      <w:r>
        <w:t xml:space="preserve">Leahy told The Hill before the meeting that “we’re trying to” get an agreement between Senate and House negotiators wrapped up soon.   </w:t>
      </w:r>
    </w:p>
    <w:p w14:paraId="0BB4820C" w14:textId="77777777" w:rsidR="00653576" w:rsidRDefault="00653576" w:rsidP="00653576">
      <w:r>
        <w:t>“</w:t>
      </w:r>
      <w:r w:rsidRPr="00CF2E78">
        <w:rPr>
          <w:rStyle w:val="Emphasis"/>
          <w:highlight w:val="cyan"/>
        </w:rPr>
        <w:t>We realize time is running out</w:t>
      </w:r>
      <w:r>
        <w:t xml:space="preserve">,” he said.  </w:t>
      </w:r>
    </w:p>
    <w:p w14:paraId="26EDC7B3" w14:textId="77777777" w:rsidR="00653576" w:rsidRDefault="00653576" w:rsidP="00653576">
      <w:r>
        <w:t xml:space="preserve">Leahy, however, declined to comment on any understandings he has with Shelby or on the negotiating dynamics between the Senate and House.   </w:t>
      </w:r>
    </w:p>
    <w:p w14:paraId="0B12E07E" w14:textId="77777777" w:rsidR="00653576" w:rsidRPr="00CF2E78" w:rsidRDefault="00653576" w:rsidP="00653576">
      <w:pPr>
        <w:rPr>
          <w:rStyle w:val="StyleUnderline"/>
        </w:rPr>
      </w:pPr>
      <w:r w:rsidRPr="00CF2E78">
        <w:rPr>
          <w:rStyle w:val="StyleUnderline"/>
        </w:rPr>
        <w:t>Shelby told reporters</w:t>
      </w:r>
      <w:r>
        <w:t xml:space="preserve"> after the meeting that Congress’s top-four </w:t>
      </w:r>
      <w:r w:rsidRPr="00CF2E78">
        <w:rPr>
          <w:rStyle w:val="StyleUnderline"/>
          <w:highlight w:val="cyan"/>
        </w:rPr>
        <w:t>appropriators</w:t>
      </w:r>
      <w:r w:rsidRPr="00CF2E78">
        <w:rPr>
          <w:rStyle w:val="StyleUnderline"/>
        </w:rPr>
        <w:t xml:space="preserve"> had </w:t>
      </w:r>
      <w:r w:rsidRPr="00CF2E78">
        <w:rPr>
          <w:rStyle w:val="StyleUnderline"/>
          <w:highlight w:val="cyan"/>
        </w:rPr>
        <w:t>laid out the path</w:t>
      </w:r>
      <w:r w:rsidRPr="00CF2E78">
        <w:rPr>
          <w:rStyle w:val="StyleUnderline"/>
        </w:rPr>
        <w:t xml:space="preserve"> for the talks, </w:t>
      </w:r>
      <w:r w:rsidRPr="00CF2E78">
        <w:rPr>
          <w:rStyle w:val="StyleUnderline"/>
          <w:highlight w:val="cyan"/>
        </w:rPr>
        <w:t xml:space="preserve">something they </w:t>
      </w:r>
      <w:r w:rsidRPr="00CF2E78">
        <w:rPr>
          <w:rStyle w:val="Emphasis"/>
          <w:highlight w:val="cyan"/>
        </w:rPr>
        <w:t>hadn’t done before</w:t>
      </w:r>
      <w:r w:rsidRPr="00CF2E78">
        <w:rPr>
          <w:rStyle w:val="StyleUnderline"/>
        </w:rPr>
        <w:t xml:space="preserve">.  </w:t>
      </w:r>
    </w:p>
    <w:p w14:paraId="6E3AF9AB" w14:textId="77777777" w:rsidR="00653576" w:rsidRDefault="00653576" w:rsidP="00653576">
      <w:r>
        <w:t xml:space="preserve">“The four of us had constructive talks of where we go and how we get there and how we start,” he said. “We hadn’t worked that out yet.” </w:t>
      </w:r>
    </w:p>
    <w:p w14:paraId="6789024A" w14:textId="77777777" w:rsidR="00653576" w:rsidRDefault="00653576" w:rsidP="00653576">
      <w:r>
        <w:t>“</w:t>
      </w:r>
      <w:r w:rsidRPr="00CF2E78">
        <w:rPr>
          <w:rStyle w:val="StyleUnderline"/>
        </w:rPr>
        <w:t>We’ll continue to talk and meet</w:t>
      </w:r>
      <w:r>
        <w:t xml:space="preserve">,” he said, adding that Leahy and House Appropriations Committee Chairwoman Rosa DeLauro (D-Conn.) will reconvene the group soon to resume negotiations.  </w:t>
      </w:r>
    </w:p>
    <w:p w14:paraId="0E29C3C0" w14:textId="77777777" w:rsidR="00653576" w:rsidRDefault="00653576" w:rsidP="00653576">
      <w:r>
        <w:t xml:space="preserve">Shelby warned that </w:t>
      </w:r>
      <w:r w:rsidRPr="00CF2E78">
        <w:rPr>
          <w:rStyle w:val="StyleUnderline"/>
        </w:rPr>
        <w:t xml:space="preserve">another stopgap funding </w:t>
      </w:r>
      <w:proofErr w:type="gramStart"/>
      <w:r w:rsidRPr="00CF2E78">
        <w:rPr>
          <w:rStyle w:val="StyleUnderline"/>
        </w:rPr>
        <w:t>measures</w:t>
      </w:r>
      <w:proofErr w:type="gramEnd"/>
      <w:r w:rsidRPr="00CF2E78">
        <w:rPr>
          <w:rStyle w:val="StyleUnderline"/>
        </w:rPr>
        <w:t xml:space="preserve"> is “looming</w:t>
      </w:r>
      <w:r>
        <w:t xml:space="preserve">” if they fail to hammer out a deal by early next month.  </w:t>
      </w:r>
    </w:p>
    <w:p w14:paraId="734761AE" w14:textId="77777777" w:rsidR="00653576" w:rsidRPr="00CF2E78" w:rsidRDefault="00653576" w:rsidP="00653576">
      <w:pPr>
        <w:rPr>
          <w:rStyle w:val="StyleUnderline"/>
        </w:rPr>
      </w:pPr>
      <w:r w:rsidRPr="00CF2E78">
        <w:rPr>
          <w:rStyle w:val="StyleUnderline"/>
        </w:rPr>
        <w:t xml:space="preserve">Leahy described the meeting as a “worthwhile discussion” and said he hoped to get a deal done in the next few weeks.  </w:t>
      </w:r>
    </w:p>
    <w:p w14:paraId="147B549D" w14:textId="77777777" w:rsidR="00653576" w:rsidRDefault="00653576" w:rsidP="00653576">
      <w:r>
        <w:t xml:space="preserve">Leahy and Shelby met with Senate Majority Leader Charles Schumer (D-N.Y.) and Minority Leader Mitch McConnell (R-Ky.) Wednesday to discuss the parameters of the spending package, which is weeks behind schedule.  </w:t>
      </w:r>
    </w:p>
    <w:p w14:paraId="5A69BD03" w14:textId="77777777" w:rsidR="00653576" w:rsidRDefault="00653576" w:rsidP="00653576">
      <w:r>
        <w:t xml:space="preserve">The 2021 fiscal year ended at the end of September and lawmakers uncharacteristically left Washington for Christmas without passing the annual appropriations bills because Democrats were focused on finishing work on President Biden’s sweeping climate and social spending bill, Build Back Better, which remains stalled in the Senate.   </w:t>
      </w:r>
    </w:p>
    <w:p w14:paraId="2584FBDA" w14:textId="77777777" w:rsidR="00653576" w:rsidRDefault="00653576" w:rsidP="00653576">
      <w:r>
        <w:t xml:space="preserve">The Senate is scheduled to be in recess next week in observance of Martin Luther King Jr. </w:t>
      </w:r>
      <w:proofErr w:type="gramStart"/>
      <w:r>
        <w:t>Day</w:t>
      </w:r>
      <w:proofErr w:type="gramEnd"/>
      <w:r>
        <w:t xml:space="preserve"> but DeLauro said the group would meet again soon in order to have a better chance of reaching a deal by Feb. 18. </w:t>
      </w:r>
    </w:p>
    <w:p w14:paraId="79BE92EA" w14:textId="77777777" w:rsidR="00653576" w:rsidRDefault="00653576" w:rsidP="00653576">
      <w:r>
        <w:t>“That’s my goal,” she said. “</w:t>
      </w:r>
      <w:r w:rsidRPr="00CF2E78">
        <w:rPr>
          <w:rStyle w:val="StyleUnderline"/>
          <w:highlight w:val="cyan"/>
        </w:rPr>
        <w:t>We’re going to continue speaking</w:t>
      </w:r>
      <w:r>
        <w:t xml:space="preserve">.”   </w:t>
      </w:r>
    </w:p>
    <w:p w14:paraId="1F17081B" w14:textId="77777777" w:rsidR="00653576" w:rsidRPr="00EA34BD" w:rsidRDefault="00653576" w:rsidP="00653576">
      <w:r>
        <w:t xml:space="preserve">Asked if she feels more hopeful after the meeting, she said “I’m hopeful always.”  </w:t>
      </w:r>
    </w:p>
    <w:p w14:paraId="519EB944" w14:textId="77777777" w:rsidR="00653576" w:rsidRPr="00B32E6C" w:rsidRDefault="00653576" w:rsidP="00653576">
      <w:pPr>
        <w:pStyle w:val="Heading4"/>
      </w:pPr>
      <w:r>
        <w:t xml:space="preserve">Large </w:t>
      </w:r>
      <w:r w:rsidRPr="007E2990">
        <w:rPr>
          <w:u w:val="single"/>
        </w:rPr>
        <w:t>President-led</w:t>
      </w:r>
      <w:r>
        <w:t xml:space="preserve"> national space policies incite </w:t>
      </w:r>
      <w:r w:rsidRPr="00B433B4">
        <w:rPr>
          <w:u w:val="single"/>
        </w:rPr>
        <w:t>immense</w:t>
      </w:r>
      <w:r>
        <w:t xml:space="preserve"> partisan backlash that spills over to kill the entire political agenda </w:t>
      </w:r>
    </w:p>
    <w:p w14:paraId="51364E27" w14:textId="77777777" w:rsidR="00653576" w:rsidRPr="00FE3CE1" w:rsidRDefault="00653576" w:rsidP="00653576">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45ADB8B1" w14:textId="7CC4A8D2" w:rsidR="00653576" w:rsidRPr="00653576" w:rsidRDefault="00653576" w:rsidP="00653576">
      <w:pPr>
        <w:rPr>
          <w:u w:val="singl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349328DB" w14:textId="77777777" w:rsidR="00653576" w:rsidRDefault="00653576" w:rsidP="00653576">
      <w:pPr>
        <w:pStyle w:val="Heading4"/>
        <w:rPr>
          <w:u w:val="single"/>
        </w:rPr>
      </w:pPr>
      <w:r>
        <w:t xml:space="preserve">Yearlong CR </w:t>
      </w:r>
      <w:r>
        <w:rPr>
          <w:u w:val="single"/>
        </w:rPr>
        <w:t xml:space="preserve">ruins </w:t>
      </w:r>
      <w:r>
        <w:t xml:space="preserve">UAVs for </w:t>
      </w:r>
      <w:r>
        <w:rPr>
          <w:u w:val="single"/>
        </w:rPr>
        <w:t>decades</w:t>
      </w:r>
      <w:r>
        <w:t xml:space="preserve">—that undermines </w:t>
      </w:r>
      <w:r>
        <w:rPr>
          <w:u w:val="single"/>
        </w:rPr>
        <w:t>strategic competition</w:t>
      </w:r>
    </w:p>
    <w:p w14:paraId="0C932923" w14:textId="77777777" w:rsidR="00653576" w:rsidRPr="00E314A0" w:rsidRDefault="00653576" w:rsidP="00653576">
      <w:r>
        <w:rPr>
          <w:rStyle w:val="Style13ptBold"/>
        </w:rPr>
        <w:t xml:space="preserve">Wynne 1/14 </w:t>
      </w:r>
      <w:r>
        <w:t>[Brian Wynne, Federal Aviation Administration’s Drone Advisory Committee and Management Advisory Council, "A yearlong continuing resolution will hinder unmanned systems integration", 1/14/22, https://www.defensenews.com/opinion/commentary/2022/01/14/a-yearlong-continuing-resolution-will-hinder-unmanned-systems-integration/]</w:t>
      </w:r>
    </w:p>
    <w:p w14:paraId="049DD373" w14:textId="77777777" w:rsidR="00653576" w:rsidRPr="00E314A0" w:rsidRDefault="00653576" w:rsidP="00653576">
      <w:pPr>
        <w:rPr>
          <w:rStyle w:val="StyleUnderline"/>
        </w:rPr>
      </w:pPr>
      <w:r w:rsidRPr="00E314A0">
        <w:rPr>
          <w:rStyle w:val="StyleUnderline"/>
        </w:rPr>
        <w:t>With fiscal 2022 well underway and the current continuing resolution set to expire without congressional consensu</w:t>
      </w:r>
      <w:r>
        <w:t xml:space="preserve">s on a way forward on appropriations, </w:t>
      </w:r>
      <w:r w:rsidRPr="00E314A0">
        <w:rPr>
          <w:rStyle w:val="StyleUnderline"/>
        </w:rPr>
        <w:t xml:space="preserve">the U.S. </w:t>
      </w:r>
      <w:r w:rsidRPr="00191D9D">
        <w:rPr>
          <w:rStyle w:val="StyleUnderline"/>
          <w:highlight w:val="cyan"/>
        </w:rPr>
        <w:t>D</w:t>
      </w:r>
      <w:r w:rsidRPr="00E314A0">
        <w:rPr>
          <w:rStyle w:val="StyleUnderline"/>
        </w:rPr>
        <w:t xml:space="preserve">epartment </w:t>
      </w:r>
      <w:r w:rsidRPr="00191D9D">
        <w:rPr>
          <w:rStyle w:val="StyleUnderline"/>
          <w:highlight w:val="cyan"/>
        </w:rPr>
        <w:t>o</w:t>
      </w:r>
      <w:r w:rsidRPr="00E314A0">
        <w:rPr>
          <w:rStyle w:val="StyleUnderline"/>
        </w:rPr>
        <w:t xml:space="preserve">f </w:t>
      </w:r>
      <w:r w:rsidRPr="00191D9D">
        <w:rPr>
          <w:rStyle w:val="StyleUnderline"/>
          <w:highlight w:val="cyan"/>
        </w:rPr>
        <w:t>D</w:t>
      </w:r>
      <w:r w:rsidRPr="00E314A0">
        <w:rPr>
          <w:rStyle w:val="StyleUnderline"/>
        </w:rPr>
        <w:t xml:space="preserve">efense is </w:t>
      </w:r>
      <w:r w:rsidRPr="00191D9D">
        <w:rPr>
          <w:rStyle w:val="StyleUnderline"/>
          <w:highlight w:val="cyan"/>
        </w:rPr>
        <w:t>preparing for</w:t>
      </w:r>
      <w:r w:rsidRPr="00E314A0">
        <w:rPr>
          <w:rStyle w:val="StyleUnderline"/>
        </w:rPr>
        <w:t xml:space="preserve"> the possibility of operations under a </w:t>
      </w:r>
      <w:r w:rsidRPr="00191D9D">
        <w:rPr>
          <w:rStyle w:val="Emphasis"/>
          <w:highlight w:val="cyan"/>
        </w:rPr>
        <w:t>full-year CR stopgap</w:t>
      </w:r>
      <w:r w:rsidRPr="00E314A0">
        <w:rPr>
          <w:rStyle w:val="StyleUnderline"/>
        </w:rPr>
        <w:t xml:space="preserve"> measure</w:t>
      </w:r>
      <w:r>
        <w:t xml:space="preserve">. Let’s be clear: </w:t>
      </w:r>
      <w:r w:rsidRPr="00E314A0">
        <w:rPr>
          <w:rStyle w:val="StyleUnderline"/>
        </w:rPr>
        <w:t xml:space="preserve">That will </w:t>
      </w:r>
      <w:r w:rsidRPr="00191D9D">
        <w:rPr>
          <w:rStyle w:val="Emphasis"/>
          <w:highlight w:val="cyan"/>
        </w:rPr>
        <w:t>hinder</w:t>
      </w:r>
      <w:r w:rsidRPr="00E314A0">
        <w:rPr>
          <w:rStyle w:val="StyleUnderline"/>
        </w:rPr>
        <w:t xml:space="preserve"> the </w:t>
      </w:r>
      <w:r w:rsidRPr="00191D9D">
        <w:rPr>
          <w:rStyle w:val="Emphasis"/>
          <w:highlight w:val="cyan"/>
        </w:rPr>
        <w:t>continued integration</w:t>
      </w:r>
      <w:r w:rsidRPr="00191D9D">
        <w:rPr>
          <w:rStyle w:val="StyleUnderline"/>
          <w:highlight w:val="cyan"/>
        </w:rPr>
        <w:t xml:space="preserve"> of </w:t>
      </w:r>
      <w:r w:rsidRPr="00191D9D">
        <w:rPr>
          <w:rStyle w:val="Emphasis"/>
          <w:highlight w:val="cyan"/>
        </w:rPr>
        <w:t>unmanned systems</w:t>
      </w:r>
      <w:r w:rsidRPr="00E314A0">
        <w:rPr>
          <w:rStyle w:val="StyleUnderline"/>
        </w:rPr>
        <w:t xml:space="preserve"> into the U.S. military and ultimately </w:t>
      </w:r>
      <w:r w:rsidRPr="00191D9D">
        <w:rPr>
          <w:rStyle w:val="Emphasis"/>
          <w:highlight w:val="cyan"/>
        </w:rPr>
        <w:t>harm</w:t>
      </w:r>
      <w:r w:rsidRPr="00E314A0">
        <w:rPr>
          <w:rStyle w:val="StyleUnderline"/>
        </w:rPr>
        <w:t xml:space="preserve"> our </w:t>
      </w:r>
      <w:r w:rsidRPr="00191D9D">
        <w:rPr>
          <w:rStyle w:val="Emphasis"/>
          <w:highlight w:val="cyan"/>
        </w:rPr>
        <w:t>preparedness for strategic competition</w:t>
      </w:r>
      <w:r w:rsidRPr="00E314A0">
        <w:rPr>
          <w:rStyle w:val="StyleUnderline"/>
        </w:rPr>
        <w:t>.</w:t>
      </w:r>
    </w:p>
    <w:p w14:paraId="35C58AF1" w14:textId="77777777" w:rsidR="00653576" w:rsidRPr="00E314A0" w:rsidRDefault="00653576" w:rsidP="00653576">
      <w:pPr>
        <w:rPr>
          <w:rStyle w:val="StyleUnderline"/>
        </w:rPr>
      </w:pPr>
      <w:r>
        <w:t xml:space="preserve">During a hearing this week of the House Appropriations Committee’s Defense Subcommittee, </w:t>
      </w:r>
      <w:r w:rsidRPr="00E314A0">
        <w:rPr>
          <w:rStyle w:val="StyleUnderline"/>
        </w:rPr>
        <w:t xml:space="preserve">appropriators rightly acknowledged that a </w:t>
      </w:r>
      <w:r w:rsidRPr="00191D9D">
        <w:rPr>
          <w:rStyle w:val="StyleUnderline"/>
          <w:highlight w:val="cyan"/>
        </w:rPr>
        <w:t>full-year CR</w:t>
      </w:r>
      <w:r w:rsidRPr="00E314A0">
        <w:rPr>
          <w:rStyle w:val="StyleUnderline"/>
        </w:rPr>
        <w:t xml:space="preserve"> would </w:t>
      </w:r>
      <w:r w:rsidRPr="00191D9D">
        <w:rPr>
          <w:rStyle w:val="StyleUnderline"/>
          <w:highlight w:val="cyan"/>
        </w:rPr>
        <w:t>make</w:t>
      </w:r>
      <w:r w:rsidRPr="00E314A0">
        <w:rPr>
          <w:rStyle w:val="StyleUnderline"/>
        </w:rPr>
        <w:t xml:space="preserve"> our </w:t>
      </w:r>
      <w:r w:rsidRPr="00191D9D">
        <w:rPr>
          <w:rStyle w:val="StyleUnderline"/>
          <w:highlight w:val="cyan"/>
        </w:rPr>
        <w:t xml:space="preserve">military </w:t>
      </w:r>
      <w:r w:rsidRPr="00191D9D">
        <w:rPr>
          <w:rStyle w:val="Emphasis"/>
          <w:highlight w:val="cyan"/>
        </w:rPr>
        <w:t>less agile</w:t>
      </w:r>
      <w:r w:rsidRPr="00191D9D">
        <w:rPr>
          <w:rStyle w:val="StyleUnderline"/>
          <w:highlight w:val="cyan"/>
        </w:rPr>
        <w:t xml:space="preserve"> and </w:t>
      </w:r>
      <w:r w:rsidRPr="00191D9D">
        <w:rPr>
          <w:rStyle w:val="Emphasis"/>
          <w:highlight w:val="cyan"/>
        </w:rPr>
        <w:t>curtail</w:t>
      </w:r>
      <w:r w:rsidRPr="00E314A0">
        <w:rPr>
          <w:rStyle w:val="StyleUnderline"/>
        </w:rPr>
        <w:t xml:space="preserve"> our </w:t>
      </w:r>
      <w:r w:rsidRPr="00191D9D">
        <w:rPr>
          <w:rStyle w:val="StyleUnderline"/>
          <w:highlight w:val="cyan"/>
        </w:rPr>
        <w:t>ability to prepare for</w:t>
      </w:r>
      <w:r w:rsidRPr="00E314A0">
        <w:rPr>
          <w:rStyle w:val="StyleUnderline"/>
        </w:rPr>
        <w:t xml:space="preserve"> </w:t>
      </w:r>
      <w:r w:rsidRPr="00E314A0">
        <w:rPr>
          <w:rStyle w:val="Emphasis"/>
        </w:rPr>
        <w:t xml:space="preserve">current </w:t>
      </w:r>
      <w:r w:rsidRPr="00191D9D">
        <w:rPr>
          <w:rStyle w:val="Emphasis"/>
          <w:highlight w:val="cyan"/>
        </w:rPr>
        <w:t>security challenges</w:t>
      </w:r>
      <w:r>
        <w:t xml:space="preserve">. Members of Congress must also realize that </w:t>
      </w:r>
      <w:r w:rsidRPr="00E314A0">
        <w:rPr>
          <w:rStyle w:val="StyleUnderline"/>
        </w:rPr>
        <w:t xml:space="preserve">failure to pass funding bills will </w:t>
      </w:r>
      <w:r w:rsidRPr="00191D9D">
        <w:rPr>
          <w:rStyle w:val="StyleUnderline"/>
          <w:highlight w:val="cyan"/>
        </w:rPr>
        <w:t xml:space="preserve">create a </w:t>
      </w:r>
      <w:r w:rsidRPr="00191D9D">
        <w:rPr>
          <w:rStyle w:val="Emphasis"/>
          <w:highlight w:val="cyan"/>
        </w:rPr>
        <w:t>domino effect</w:t>
      </w:r>
      <w:r w:rsidRPr="00E314A0">
        <w:rPr>
          <w:rStyle w:val="Emphasis"/>
        </w:rPr>
        <w:t xml:space="preserve"> </w:t>
      </w:r>
      <w:r w:rsidRPr="00E314A0">
        <w:rPr>
          <w:rStyle w:val="StyleUnderline"/>
        </w:rPr>
        <w:t xml:space="preserve">that will </w:t>
      </w:r>
      <w:r w:rsidRPr="00191D9D">
        <w:rPr>
          <w:rStyle w:val="StyleUnderline"/>
          <w:highlight w:val="cyan"/>
        </w:rPr>
        <w:t>harm</w:t>
      </w:r>
      <w:r w:rsidRPr="00E314A0">
        <w:rPr>
          <w:rStyle w:val="StyleUnderline"/>
        </w:rPr>
        <w:t xml:space="preserve"> U.S. </w:t>
      </w:r>
      <w:r w:rsidRPr="00191D9D">
        <w:rPr>
          <w:rStyle w:val="StyleUnderline"/>
          <w:highlight w:val="cyan"/>
        </w:rPr>
        <w:t>national security for</w:t>
      </w:r>
      <w:r w:rsidRPr="00E314A0">
        <w:rPr>
          <w:rStyle w:val="StyleUnderline"/>
        </w:rPr>
        <w:t xml:space="preserve"> </w:t>
      </w:r>
      <w:r w:rsidRPr="00191D9D">
        <w:rPr>
          <w:rStyle w:val="Emphasis"/>
          <w:highlight w:val="cyan"/>
        </w:rPr>
        <w:t>years to come</w:t>
      </w:r>
      <w:r w:rsidRPr="00E314A0">
        <w:rPr>
          <w:rStyle w:val="Emphasis"/>
        </w:rPr>
        <w:t xml:space="preserve"> </w:t>
      </w:r>
      <w:r w:rsidRPr="00E314A0">
        <w:rPr>
          <w:rStyle w:val="StyleUnderline"/>
        </w:rPr>
        <w:t xml:space="preserve">by </w:t>
      </w:r>
      <w:r w:rsidRPr="00191D9D">
        <w:rPr>
          <w:rStyle w:val="StyleUnderline"/>
          <w:highlight w:val="cyan"/>
        </w:rPr>
        <w:t>damaging</w:t>
      </w:r>
      <w:r w:rsidRPr="00E314A0">
        <w:rPr>
          <w:rStyle w:val="StyleUnderline"/>
        </w:rPr>
        <w:t xml:space="preserve"> the </w:t>
      </w:r>
      <w:r w:rsidRPr="00E314A0">
        <w:rPr>
          <w:rStyle w:val="Emphasis"/>
        </w:rPr>
        <w:t xml:space="preserve">growing </w:t>
      </w:r>
      <w:r w:rsidRPr="00191D9D">
        <w:rPr>
          <w:rStyle w:val="Emphasis"/>
          <w:highlight w:val="cyan"/>
        </w:rPr>
        <w:t>unmanned systems industry</w:t>
      </w:r>
      <w:r w:rsidRPr="00E314A0">
        <w:rPr>
          <w:rStyle w:val="StyleUnderline"/>
        </w:rPr>
        <w:t>.</w:t>
      </w:r>
    </w:p>
    <w:p w14:paraId="767000CF" w14:textId="77777777" w:rsidR="00653576" w:rsidRPr="00E314A0" w:rsidRDefault="00653576" w:rsidP="00653576">
      <w:pPr>
        <w:rPr>
          <w:rStyle w:val="StyleUnderline"/>
        </w:rPr>
      </w:pPr>
      <w:r w:rsidRPr="00E314A0">
        <w:rPr>
          <w:rStyle w:val="StyleUnderline"/>
        </w:rPr>
        <w:t>As the Pentagon moves resources and dollars to address this new era of strategic competition, unmanned systems — in the air, in space, in the sea and on land — will be the tip of the sword for our sailors, Marines, soldiers and airmen against rising geopolitical threats.</w:t>
      </w:r>
    </w:p>
    <w:p w14:paraId="41DC0D6B" w14:textId="77777777" w:rsidR="00653576" w:rsidRDefault="00653576" w:rsidP="00653576">
      <w:r>
        <w:t xml:space="preserve">Launched last year, the Navy’s Unmanned Campaign Plan and related task force are two examples that demonstrate the extent to which DoD leaders understand the unparalleled value </w:t>
      </w:r>
      <w:proofErr w:type="spellStart"/>
      <w:r>
        <w:t>uncrewed</w:t>
      </w:r>
      <w:proofErr w:type="spellEnd"/>
      <w:r>
        <w:t xml:space="preserve"> systems will provide in achieving the vision presented in the National Defense Strategy.</w:t>
      </w:r>
    </w:p>
    <w:p w14:paraId="31FBA467" w14:textId="77777777" w:rsidR="00653576" w:rsidRDefault="00653576" w:rsidP="00653576">
      <w:r>
        <w:t xml:space="preserve">However, </w:t>
      </w:r>
      <w:r w:rsidRPr="00E314A0">
        <w:rPr>
          <w:rStyle w:val="StyleUnderline"/>
        </w:rPr>
        <w:t xml:space="preserve">the </w:t>
      </w:r>
      <w:r w:rsidRPr="00814369">
        <w:rPr>
          <w:rStyle w:val="StyleUnderline"/>
          <w:highlight w:val="cyan"/>
        </w:rPr>
        <w:t>new normal of cycles of CRs results in</w:t>
      </w:r>
      <w:r w:rsidRPr="00E314A0">
        <w:rPr>
          <w:rStyle w:val="StyleUnderline"/>
        </w:rPr>
        <w:t xml:space="preserve"> real-dollar </w:t>
      </w:r>
      <w:r w:rsidRPr="00814369">
        <w:rPr>
          <w:rStyle w:val="StyleUnderline"/>
          <w:highlight w:val="cyan"/>
        </w:rPr>
        <w:t>budget reductions</w:t>
      </w:r>
      <w:r w:rsidRPr="00E314A0">
        <w:rPr>
          <w:rStyle w:val="StyleUnderline"/>
        </w:rPr>
        <w:t xml:space="preserve"> and </w:t>
      </w:r>
      <w:r w:rsidRPr="00814369">
        <w:rPr>
          <w:rStyle w:val="StyleUnderline"/>
          <w:highlight w:val="cyan"/>
        </w:rPr>
        <w:t>program delays</w:t>
      </w:r>
      <w:r w:rsidRPr="00E314A0">
        <w:rPr>
          <w:rStyle w:val="StyleUnderline"/>
        </w:rPr>
        <w:t xml:space="preserve"> that threaten the progress of this vision — and these losses </w:t>
      </w:r>
      <w:r w:rsidRPr="00814369">
        <w:rPr>
          <w:rStyle w:val="StyleUnderline"/>
          <w:highlight w:val="cyan"/>
        </w:rPr>
        <w:t>harm</w:t>
      </w:r>
      <w:r w:rsidRPr="00E314A0">
        <w:rPr>
          <w:rStyle w:val="StyleUnderline"/>
        </w:rPr>
        <w:t xml:space="preserve"> both U.S. </w:t>
      </w:r>
      <w:r w:rsidRPr="00814369">
        <w:rPr>
          <w:rStyle w:val="Emphasis"/>
          <w:highlight w:val="cyan"/>
        </w:rPr>
        <w:t>strategic competitiveness</w:t>
      </w:r>
      <w:r w:rsidRPr="00814369">
        <w:rPr>
          <w:rStyle w:val="StyleUnderline"/>
          <w:highlight w:val="cyan"/>
        </w:rPr>
        <w:t xml:space="preserve"> and the </w:t>
      </w:r>
      <w:r w:rsidRPr="00814369">
        <w:rPr>
          <w:rStyle w:val="Emphasis"/>
          <w:highlight w:val="cyan"/>
        </w:rPr>
        <w:t>defense-industrial base</w:t>
      </w:r>
      <w:r>
        <w:t xml:space="preserve">. As Adm. Mike </w:t>
      </w:r>
      <w:proofErr w:type="spellStart"/>
      <w:r>
        <w:t>Gilday</w:t>
      </w:r>
      <w:proofErr w:type="spellEnd"/>
      <w:r>
        <w:t xml:space="preserve"> stated during the House Appropriations Committee hearing: “</w:t>
      </w:r>
      <w:proofErr w:type="gramStart"/>
      <w:r w:rsidRPr="00814369">
        <w:rPr>
          <w:rStyle w:val="Emphasis"/>
          <w:highlight w:val="cyan"/>
        </w:rPr>
        <w:t>Every day</w:t>
      </w:r>
      <w:proofErr w:type="gramEnd"/>
      <w:r w:rsidRPr="00814369">
        <w:rPr>
          <w:rStyle w:val="Emphasis"/>
          <w:highlight w:val="cyan"/>
        </w:rPr>
        <w:t xml:space="preserve"> matters in this critical decade</w:t>
      </w:r>
      <w:r>
        <w:t>.”</w:t>
      </w:r>
    </w:p>
    <w:p w14:paraId="1DDED7CA" w14:textId="77777777" w:rsidR="00653576" w:rsidRDefault="00653576" w:rsidP="00653576">
      <w:r>
        <w:t xml:space="preserve">Appropriators must </w:t>
      </w:r>
      <w:r w:rsidRPr="00E314A0">
        <w:rPr>
          <w:rStyle w:val="StyleUnderline"/>
        </w:rPr>
        <w:t xml:space="preserve">understand that the importance of full funding for the research, development, test and evaluation as well as the procurement of </w:t>
      </w:r>
      <w:proofErr w:type="spellStart"/>
      <w:r w:rsidRPr="00E314A0">
        <w:rPr>
          <w:rStyle w:val="StyleUnderline"/>
        </w:rPr>
        <w:t>uncrewed</w:t>
      </w:r>
      <w:proofErr w:type="spellEnd"/>
      <w:r w:rsidRPr="00E314A0">
        <w:rPr>
          <w:rStyle w:val="StyleUnderline"/>
        </w:rPr>
        <w:t xml:space="preserve"> systems at this moment cannot be overstated</w:t>
      </w:r>
      <w:r>
        <w:t>.</w:t>
      </w:r>
    </w:p>
    <w:p w14:paraId="09092818" w14:textId="77777777" w:rsidR="00653576" w:rsidRPr="00E314A0" w:rsidRDefault="00653576" w:rsidP="00653576">
      <w:pPr>
        <w:rPr>
          <w:rStyle w:val="StyleUnderline"/>
        </w:rPr>
      </w:pPr>
      <w:r>
        <w:t xml:space="preserve">A </w:t>
      </w:r>
      <w:r w:rsidRPr="00E314A0">
        <w:rPr>
          <w:rStyle w:val="StyleUnderline"/>
        </w:rPr>
        <w:t xml:space="preserve">full-year CR will prevent critical, new </w:t>
      </w:r>
      <w:proofErr w:type="spellStart"/>
      <w:r w:rsidRPr="00E314A0">
        <w:rPr>
          <w:rStyle w:val="StyleUnderline"/>
        </w:rPr>
        <w:t>uncrewed</w:t>
      </w:r>
      <w:proofErr w:type="spellEnd"/>
      <w:r w:rsidRPr="00E314A0">
        <w:rPr>
          <w:rStyle w:val="StyleUnderline"/>
        </w:rPr>
        <w:t xml:space="preserve"> systems programs from being initiated</w:t>
      </w:r>
      <w:r>
        <w:t xml:space="preserve">. This includes </w:t>
      </w:r>
      <w:r w:rsidRPr="00E314A0">
        <w:rPr>
          <w:rStyle w:val="StyleUnderline"/>
        </w:rPr>
        <w:t xml:space="preserve">authorization of $57 million for the Marine Corps’ Group 5 UAS development project; projects totaling $52.5 million for the development of </w:t>
      </w:r>
      <w:proofErr w:type="gramStart"/>
      <w:r w:rsidRPr="00E314A0">
        <w:rPr>
          <w:rStyle w:val="StyleUnderline"/>
        </w:rPr>
        <w:t>counter-small</w:t>
      </w:r>
      <w:proofErr w:type="gramEnd"/>
      <w:r w:rsidRPr="00E314A0">
        <w:rPr>
          <w:rStyle w:val="StyleUnderline"/>
        </w:rPr>
        <w:t xml:space="preserve"> UAS capabilities; and $57.6 million dedicated to the maturation of technologies under the AFWERX prime project</w:t>
      </w:r>
      <w:r>
        <w:t xml:space="preserve">. </w:t>
      </w:r>
      <w:r w:rsidRPr="00E314A0">
        <w:rPr>
          <w:rStyle w:val="StyleUnderline"/>
        </w:rPr>
        <w:t xml:space="preserve">By </w:t>
      </w:r>
      <w:r w:rsidRPr="00814369">
        <w:rPr>
          <w:rStyle w:val="StyleUnderline"/>
          <w:highlight w:val="cyan"/>
        </w:rPr>
        <w:t>operating at FY21 funding levels</w:t>
      </w:r>
      <w:r w:rsidRPr="00E314A0">
        <w:rPr>
          <w:rStyle w:val="StyleUnderline"/>
        </w:rPr>
        <w:t xml:space="preserve">, the program for small </w:t>
      </w:r>
      <w:r w:rsidRPr="00814369">
        <w:rPr>
          <w:rStyle w:val="StyleUnderline"/>
          <w:highlight w:val="cyan"/>
        </w:rPr>
        <w:t>unmanned</w:t>
      </w:r>
      <w:r w:rsidRPr="00E314A0">
        <w:rPr>
          <w:rStyle w:val="StyleUnderline"/>
        </w:rPr>
        <w:t xml:space="preserve"> undersea </w:t>
      </w:r>
      <w:r w:rsidRPr="00814369">
        <w:rPr>
          <w:rStyle w:val="StyleUnderline"/>
          <w:highlight w:val="cyan"/>
        </w:rPr>
        <w:t>vehicles</w:t>
      </w:r>
      <w:r w:rsidRPr="00E314A0">
        <w:rPr>
          <w:rStyle w:val="StyleUnderline"/>
        </w:rPr>
        <w:t xml:space="preserve"> will </w:t>
      </w:r>
      <w:r w:rsidRPr="00814369">
        <w:rPr>
          <w:rStyle w:val="StyleUnderline"/>
          <w:highlight w:val="cyan"/>
        </w:rPr>
        <w:t xml:space="preserve">see </w:t>
      </w:r>
      <w:r w:rsidRPr="00814369">
        <w:rPr>
          <w:rStyle w:val="Emphasis"/>
          <w:highlight w:val="cyan"/>
        </w:rPr>
        <w:t>only a third</w:t>
      </w:r>
      <w:r w:rsidRPr="00814369">
        <w:rPr>
          <w:rStyle w:val="StyleUnderline"/>
          <w:highlight w:val="cyan"/>
        </w:rPr>
        <w:t xml:space="preserve"> of its</w:t>
      </w:r>
      <w:r w:rsidRPr="00E314A0">
        <w:rPr>
          <w:rStyle w:val="StyleUnderline"/>
        </w:rPr>
        <w:t xml:space="preserve"> </w:t>
      </w:r>
      <w:r w:rsidRPr="00814369">
        <w:rPr>
          <w:rStyle w:val="Emphasis"/>
          <w:highlight w:val="cyan"/>
        </w:rPr>
        <w:t>FY22 authorized budget</w:t>
      </w:r>
      <w:r w:rsidRPr="00E314A0">
        <w:rPr>
          <w:rStyle w:val="StyleUnderline"/>
        </w:rPr>
        <w:t>.</w:t>
      </w:r>
    </w:p>
    <w:p w14:paraId="3F53CDAD" w14:textId="77777777" w:rsidR="00653576" w:rsidRPr="00E314A0" w:rsidRDefault="00653576" w:rsidP="00653576">
      <w:pPr>
        <w:rPr>
          <w:rStyle w:val="StyleUnderline"/>
        </w:rPr>
      </w:pPr>
      <w:r>
        <w:t xml:space="preserve">These </w:t>
      </w:r>
      <w:r w:rsidRPr="00E314A0">
        <w:rPr>
          <w:rStyle w:val="StyleUnderline"/>
        </w:rPr>
        <w:t xml:space="preserve">cuts represent </w:t>
      </w:r>
      <w:r w:rsidRPr="00814369">
        <w:rPr>
          <w:rStyle w:val="Emphasis"/>
          <w:highlight w:val="cyan"/>
        </w:rPr>
        <w:t>significant losses of time and capital</w:t>
      </w:r>
      <w:r w:rsidRPr="00E314A0">
        <w:rPr>
          <w:rStyle w:val="StyleUnderline"/>
        </w:rPr>
        <w:t xml:space="preserve"> that the unmanned systems industry has spent in preparing systems for field action</w:t>
      </w:r>
      <w:r>
        <w:t xml:space="preserve">. The </w:t>
      </w:r>
      <w:r w:rsidRPr="00E314A0">
        <w:rPr>
          <w:rStyle w:val="StyleUnderline"/>
        </w:rPr>
        <w:t>defense-industrial base has made investments in the technology, supply base, workforce, supply chain and infrastructure based on the DoD’s vision for the future.</w:t>
      </w:r>
    </w:p>
    <w:p w14:paraId="0D063F17" w14:textId="77777777" w:rsidR="00653576" w:rsidRPr="00E314A0" w:rsidRDefault="00653576" w:rsidP="00653576">
      <w:pPr>
        <w:rPr>
          <w:rStyle w:val="StyleUnderline"/>
        </w:rPr>
      </w:pPr>
      <w:r>
        <w:t xml:space="preserve">Companies working to advance the front lines of innovation already face a “procurement trough” caused by delays and gaps in new programs. A </w:t>
      </w:r>
      <w:r w:rsidRPr="00E314A0">
        <w:rPr>
          <w:rStyle w:val="StyleUnderline"/>
        </w:rPr>
        <w:t xml:space="preserve">full-year CR would </w:t>
      </w:r>
      <w:r w:rsidRPr="00814369">
        <w:rPr>
          <w:rStyle w:val="StyleUnderline"/>
          <w:highlight w:val="cyan"/>
        </w:rPr>
        <w:t xml:space="preserve">set off an </w:t>
      </w:r>
      <w:r w:rsidRPr="00814369">
        <w:rPr>
          <w:rStyle w:val="Emphasis"/>
          <w:highlight w:val="cyan"/>
        </w:rPr>
        <w:t>irreversible ripple effect</w:t>
      </w:r>
      <w:r w:rsidRPr="00E314A0">
        <w:rPr>
          <w:rStyle w:val="StyleUnderline"/>
        </w:rPr>
        <w:t xml:space="preserve"> that would </w:t>
      </w:r>
      <w:r w:rsidRPr="00814369">
        <w:rPr>
          <w:rStyle w:val="Emphasis"/>
          <w:highlight w:val="cyan"/>
        </w:rPr>
        <w:t>deepen this trough</w:t>
      </w:r>
      <w:r w:rsidRPr="00814369">
        <w:rPr>
          <w:rStyle w:val="StyleUnderline"/>
          <w:highlight w:val="cyan"/>
        </w:rPr>
        <w:t xml:space="preserve"> for years</w:t>
      </w:r>
      <w:r w:rsidRPr="00E314A0">
        <w:rPr>
          <w:rStyle w:val="StyleUnderline"/>
        </w:rPr>
        <w:t xml:space="preserve"> to come.</w:t>
      </w:r>
    </w:p>
    <w:p w14:paraId="43AF15A5" w14:textId="77777777" w:rsidR="00653576" w:rsidRDefault="00653576" w:rsidP="00653576">
      <w:r w:rsidRPr="00E314A0">
        <w:rPr>
          <w:rStyle w:val="StyleUnderline"/>
        </w:rPr>
        <w:t>Simply put, saddling companies nationwide with long-standing Capital Beltway problems prevents the development and adoption of critical tools</w:t>
      </w:r>
      <w:r>
        <w:t xml:space="preserve">. Smaller and midsized companies feel the impacts of these delays most, and </w:t>
      </w:r>
      <w:r w:rsidRPr="00814369">
        <w:rPr>
          <w:rStyle w:val="StyleUnderline"/>
          <w:highlight w:val="cyan"/>
        </w:rPr>
        <w:t>continued delays</w:t>
      </w:r>
      <w:r w:rsidRPr="00E314A0">
        <w:rPr>
          <w:rStyle w:val="StyleUnderline"/>
        </w:rPr>
        <w:t xml:space="preserve"> will </w:t>
      </w:r>
      <w:r w:rsidRPr="00814369">
        <w:rPr>
          <w:rStyle w:val="StyleUnderline"/>
          <w:highlight w:val="cyan"/>
        </w:rPr>
        <w:t>force</w:t>
      </w:r>
      <w:r w:rsidRPr="00E314A0">
        <w:rPr>
          <w:rStyle w:val="StyleUnderline"/>
        </w:rPr>
        <w:t xml:space="preserve"> them to </w:t>
      </w:r>
      <w:r w:rsidRPr="00814369">
        <w:rPr>
          <w:rStyle w:val="Emphasis"/>
          <w:highlight w:val="cyan"/>
        </w:rPr>
        <w:t>move</w:t>
      </w:r>
      <w:r w:rsidRPr="00E314A0">
        <w:rPr>
          <w:rStyle w:val="Emphasis"/>
        </w:rPr>
        <w:t xml:space="preserve"> their </w:t>
      </w:r>
      <w:r w:rsidRPr="00814369">
        <w:rPr>
          <w:rStyle w:val="Emphasis"/>
          <w:highlight w:val="cyan"/>
        </w:rPr>
        <w:t>investments</w:t>
      </w:r>
      <w:r w:rsidRPr="00E314A0">
        <w:rPr>
          <w:rStyle w:val="Emphasis"/>
        </w:rPr>
        <w:t xml:space="preserve"> away</w:t>
      </w:r>
      <w:r w:rsidRPr="00E314A0">
        <w:rPr>
          <w:rStyle w:val="StyleUnderline"/>
        </w:rPr>
        <w:t xml:space="preserve"> </w:t>
      </w:r>
      <w:r w:rsidRPr="00814369">
        <w:rPr>
          <w:rStyle w:val="StyleUnderline"/>
          <w:highlight w:val="cyan"/>
        </w:rPr>
        <w:t xml:space="preserve">from </w:t>
      </w:r>
      <w:r w:rsidRPr="00814369">
        <w:rPr>
          <w:rStyle w:val="Emphasis"/>
          <w:highlight w:val="cyan"/>
        </w:rPr>
        <w:t>unmanned systems</w:t>
      </w:r>
      <w:r w:rsidRPr="00814369">
        <w:rPr>
          <w:rStyle w:val="StyleUnderline"/>
          <w:highlight w:val="cyan"/>
        </w:rPr>
        <w:t xml:space="preserve"> to</w:t>
      </w:r>
      <w:r w:rsidRPr="00E314A0">
        <w:rPr>
          <w:rStyle w:val="StyleUnderline"/>
        </w:rPr>
        <w:t xml:space="preserve"> other, </w:t>
      </w:r>
      <w:r w:rsidRPr="00E314A0">
        <w:rPr>
          <w:rStyle w:val="Emphasis"/>
        </w:rPr>
        <w:t xml:space="preserve">more </w:t>
      </w:r>
      <w:r w:rsidRPr="00814369">
        <w:rPr>
          <w:rStyle w:val="Emphasis"/>
          <w:highlight w:val="cyan"/>
        </w:rPr>
        <w:t>predictable markets</w:t>
      </w:r>
      <w:r>
        <w:t>.</w:t>
      </w:r>
    </w:p>
    <w:p w14:paraId="2EDE2EF0" w14:textId="77777777" w:rsidR="00653576" w:rsidRDefault="00653576" w:rsidP="00653576">
      <w:r>
        <w:t>Until Congress puts American warfighters before political concerns, the U.S. will fall behind in the development, fielding and adoption of modern tools that support a full range of missions.</w:t>
      </w:r>
    </w:p>
    <w:p w14:paraId="5F07626F" w14:textId="7C1CED33" w:rsidR="00653576" w:rsidRDefault="00653576" w:rsidP="00653576">
      <w:r>
        <w:t xml:space="preserve">The </w:t>
      </w:r>
      <w:r w:rsidRPr="00E314A0">
        <w:rPr>
          <w:rStyle w:val="StyleUnderline"/>
        </w:rPr>
        <w:t xml:space="preserve">time is now to make the DoD’s strategic visions reality by accelerating investments in air, surface and subsurface platforms. Congressional leaders must immediately work to build consensus in support of stable funding that enables the development and integration of </w:t>
      </w:r>
      <w:proofErr w:type="spellStart"/>
      <w:r w:rsidRPr="00E314A0">
        <w:rPr>
          <w:rStyle w:val="StyleUnderline"/>
        </w:rPr>
        <w:t>uncrewed</w:t>
      </w:r>
      <w:proofErr w:type="spellEnd"/>
      <w:r w:rsidRPr="00E314A0">
        <w:rPr>
          <w:rStyle w:val="StyleUnderline"/>
        </w:rPr>
        <w:t xml:space="preserve"> systems</w:t>
      </w:r>
      <w:r>
        <w:t>. The country is looking for assertive congressional leadership — now is the time to step up.</w:t>
      </w:r>
    </w:p>
    <w:p w14:paraId="395813B1" w14:textId="77777777" w:rsidR="00653576" w:rsidRPr="004A5DD2" w:rsidRDefault="00653576" w:rsidP="00653576">
      <w:pPr>
        <w:pStyle w:val="Heading4"/>
        <w:rPr>
          <w:rFonts w:cs="Times New Roman"/>
        </w:rPr>
      </w:pPr>
      <w:r>
        <w:rPr>
          <w:rFonts w:cs="Times New Roman"/>
        </w:rPr>
        <w:t xml:space="preserve">That causes nuclear war with Russia and china </w:t>
      </w:r>
    </w:p>
    <w:p w14:paraId="02F83F34" w14:textId="77777777" w:rsidR="00653576" w:rsidRPr="004A5DD2" w:rsidRDefault="00653576" w:rsidP="00653576">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089D4F76" w14:textId="77777777" w:rsidR="00653576" w:rsidRPr="004A5DD2" w:rsidRDefault="00653576" w:rsidP="00653576">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15FE23BC" w14:textId="77777777" w:rsidR="00653576" w:rsidRPr="004A5DD2" w:rsidRDefault="00653576" w:rsidP="00653576">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51ADA0CE" w14:textId="77777777" w:rsidR="00653576" w:rsidRPr="004A5DD2" w:rsidRDefault="00653576" w:rsidP="00653576">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0CFECE4D" w14:textId="77777777" w:rsidR="00653576" w:rsidRPr="004A5DD2" w:rsidRDefault="00653576" w:rsidP="00653576">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263D1878" w14:textId="77777777" w:rsidR="00653576" w:rsidRPr="004A5DD2" w:rsidRDefault="00653576" w:rsidP="00653576">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DC159D">
        <w:rPr>
          <w:rStyle w:val="StyleUnderline"/>
        </w:rPr>
        <w:t xml:space="preserve">including </w:t>
      </w:r>
      <w:r w:rsidRPr="00DC159D">
        <w:rPr>
          <w:rStyle w:val="Emphasis"/>
        </w:rPr>
        <w:t>3D p</w:t>
      </w:r>
      <w:r w:rsidRPr="00DC159D">
        <w:rPr>
          <w:rStyle w:val="StyleUnderline"/>
        </w:rPr>
        <w:t xml:space="preserve">rinting, </w:t>
      </w:r>
      <w:r w:rsidRPr="00DC159D">
        <w:rPr>
          <w:rStyle w:val="Emphasis"/>
        </w:rPr>
        <w:t>hypersonic</w:t>
      </w:r>
      <w:r w:rsidRPr="00DC159D">
        <w:t xml:space="preserve"> missile</w:t>
      </w:r>
      <w:r w:rsidRPr="00DC159D">
        <w:rPr>
          <w:rStyle w:val="Emphasis"/>
        </w:rPr>
        <w:t>s</w:t>
      </w:r>
      <w:r w:rsidRPr="00DC159D">
        <w:t xml:space="preserve">, </w:t>
      </w:r>
      <w:r w:rsidRPr="00DC159D">
        <w:rPr>
          <w:rStyle w:val="Emphasis"/>
        </w:rPr>
        <w:t>quantum</w:t>
      </w:r>
      <w:r w:rsidRPr="00DC159D">
        <w:t xml:space="preserve"> computing, </w:t>
      </w:r>
      <w:r w:rsidRPr="00DC159D">
        <w:rPr>
          <w:rStyle w:val="Emphasis"/>
        </w:rPr>
        <w:t>5G</w:t>
      </w:r>
      <w:r w:rsidRPr="00DC159D">
        <w:t xml:space="preserve"> wireless connectivity, </w:t>
      </w:r>
      <w:r w:rsidRPr="00DC159D">
        <w:rPr>
          <w:rStyle w:val="StyleUnderline"/>
        </w:rPr>
        <w:t>and</w:t>
      </w:r>
      <w:r w:rsidRPr="00DC159D">
        <w:t xml:space="preserve"> artificial intelligence (</w:t>
      </w:r>
      <w:r w:rsidRPr="00DC159D">
        <w:rPr>
          <w:rStyle w:val="Emphasis"/>
        </w:rPr>
        <w:t>AI</w:t>
      </w:r>
      <w:r w:rsidRPr="00DC159D">
        <w:t>). And Russian President Vladimir Putin is building</w:t>
      </w:r>
      <w:r w:rsidRPr="004A5DD2">
        <w:t xml:space="preserve"> new unmanned vehicles while ominously declaring, “Whoever leads in AI will rule the world.”</w:t>
      </w:r>
    </w:p>
    <w:p w14:paraId="10E08BCA" w14:textId="77777777" w:rsidR="00653576" w:rsidRPr="004A5DD2" w:rsidRDefault="00653576" w:rsidP="00653576">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115F6FD8" w14:textId="77777777" w:rsidR="00653576" w:rsidRPr="004A5DD2" w:rsidRDefault="00653576" w:rsidP="00653576">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3B19B0">
        <w:rPr>
          <w:rStyle w:val="StyleUnderline"/>
          <w:highlight w:val="cyan"/>
        </w:rPr>
        <w:t xml:space="preserve">if Putin thinks </w:t>
      </w:r>
      <w:r w:rsidRPr="003B19B0">
        <w:rPr>
          <w:rStyle w:val="Emphasis"/>
          <w:highlight w:val="cyan"/>
        </w:rPr>
        <w:t>new tech</w:t>
      </w:r>
      <w:r w:rsidRPr="004A5DD2">
        <w:rPr>
          <w:rStyle w:val="StyleUnderline"/>
        </w:rPr>
        <w:t xml:space="preserve"> has </w:t>
      </w:r>
      <w:r w:rsidRPr="003B19B0">
        <w:rPr>
          <w:rStyle w:val="Emphasis"/>
          <w:highlight w:val="cyan"/>
        </w:rPr>
        <w:t>strengthened his hand</w:t>
      </w:r>
      <w:r w:rsidRPr="004A5DD2">
        <w:t xml:space="preserve">, </w:t>
      </w:r>
      <w:r w:rsidRPr="004A5DD2">
        <w:rPr>
          <w:rStyle w:val="StyleUnderline"/>
        </w:rPr>
        <w:t xml:space="preserve">he may be more tempted to </w:t>
      </w:r>
      <w:r w:rsidRPr="003B19B0">
        <w:rPr>
          <w:rStyle w:val="StyleUnderline"/>
          <w:highlight w:val="cyan"/>
        </w:rPr>
        <w:t xml:space="preserve">launch a </w:t>
      </w:r>
      <w:r w:rsidRPr="003B19B0">
        <w:rPr>
          <w:rStyle w:val="Emphasis"/>
          <w:highlight w:val="cyan"/>
        </w:rPr>
        <w:t>Ukraine-style invasion</w:t>
      </w:r>
      <w:r w:rsidRPr="003B19B0">
        <w:rPr>
          <w:rStyle w:val="StyleUnderline"/>
          <w:highlight w:val="cyan"/>
        </w:rPr>
        <w:t xml:space="preserve"> of</w:t>
      </w:r>
      <w:r w:rsidRPr="004A5DD2">
        <w:rPr>
          <w:rStyle w:val="StyleUnderline"/>
        </w:rPr>
        <w:t xml:space="preserve"> a </w:t>
      </w:r>
      <w:r w:rsidRPr="003B19B0">
        <w:rPr>
          <w:rStyle w:val="Emphasis"/>
          <w:highlight w:val="cyan"/>
        </w:rPr>
        <w:t>NATO member</w:t>
      </w:r>
      <w:r w:rsidRPr="004A5DD2">
        <w:rPr>
          <w:rStyle w:val="Emphasis"/>
        </w:rPr>
        <w:t>.</w:t>
      </w:r>
    </w:p>
    <w:p w14:paraId="1552726F" w14:textId="77777777" w:rsidR="00653576" w:rsidRPr="004A5DD2" w:rsidRDefault="00653576" w:rsidP="00653576">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579099B1" w14:textId="5EBB4132" w:rsidR="00FC5F3B" w:rsidRPr="00FC5F3B" w:rsidRDefault="00653576" w:rsidP="00FC5F3B">
      <w:pPr>
        <w:rPr>
          <w:b/>
          <w:iCs/>
          <w:u w:val="single"/>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71A93930" w14:textId="4FEB73C8" w:rsidR="00FC5F3B" w:rsidRPr="00E54C1A" w:rsidRDefault="00FC5F3B" w:rsidP="00E54C1A">
      <w:pPr>
        <w:pStyle w:val="Heading3"/>
      </w:pPr>
      <w:r>
        <w:t>1NC – DA</w:t>
      </w:r>
    </w:p>
    <w:p w14:paraId="3A4A2ECA" w14:textId="3EED1F0A" w:rsidR="00FC5F3B" w:rsidRPr="00004354" w:rsidRDefault="00FC5F3B" w:rsidP="00FC5F3B">
      <w:pPr>
        <w:pStyle w:val="Heading4"/>
      </w:pPr>
      <w:r>
        <w:t xml:space="preserve">Russia’s international ambitions are low now due to space sector failures. </w:t>
      </w:r>
    </w:p>
    <w:p w14:paraId="4AF1E09C" w14:textId="4038DE3D" w:rsidR="00FC5F3B" w:rsidRPr="00FA7E34" w:rsidRDefault="00FC5F3B" w:rsidP="00FC5F3B">
      <w:r w:rsidRPr="00FA7E34">
        <w:rPr>
          <w:rStyle w:val="Style13ptBold"/>
        </w:rPr>
        <w:t>AFP</w:t>
      </w:r>
      <w:r w:rsidR="00E54C1A">
        <w:rPr>
          <w:rStyle w:val="Style13ptBold"/>
        </w:rPr>
        <w:t xml:space="preserve"> 19</w:t>
      </w:r>
      <w:r w:rsidRPr="00FA7E34">
        <w:rPr>
          <w:rStyle w:val="Style13ptBold"/>
        </w:rPr>
        <w:t xml:space="preserve"> </w:t>
      </w:r>
      <w:r>
        <w:t>(</w:t>
      </w:r>
      <w:proofErr w:type="spellStart"/>
      <w:r>
        <w:t>Agence</w:t>
      </w:r>
      <w:proofErr w:type="spellEnd"/>
      <w:r>
        <w:t xml:space="preserve"> France-Presse - international news agency headquartered in Paris, “Moscow, we have a problem: theft plagues Russia’s space sector,”</w:t>
      </w:r>
      <w:r w:rsidR="00E54C1A">
        <w:t xml:space="preserve"> 5-28-2019,</w:t>
      </w:r>
      <w:r>
        <w:t xml:space="preserve"> https://www.scmp.com/news/world/russia-central-asia/article/3012088/moscow-we-have-problem-theft-plagues-russias-space)</w:t>
      </w:r>
    </w:p>
    <w:p w14:paraId="3C42A9B9" w14:textId="77777777" w:rsidR="00FC5F3B" w:rsidRDefault="00FC5F3B" w:rsidP="00FC5F3B">
      <w:pPr>
        <w:rPr>
          <w:rStyle w:val="Emphasis"/>
          <w:b w:val="0"/>
          <w:bCs/>
          <w:sz w:val="16"/>
          <w:szCs w:val="16"/>
        </w:rPr>
      </w:pPr>
      <w:r w:rsidRPr="00FA7E34">
        <w:rPr>
          <w:sz w:val="16"/>
        </w:rPr>
        <w:t xml:space="preserve">With millions of dollars missing and officials in prison or fleeing the country, </w:t>
      </w:r>
      <w:r w:rsidRPr="009B0A65">
        <w:rPr>
          <w:rStyle w:val="StyleUnderline"/>
          <w:highlight w:val="cyan"/>
        </w:rPr>
        <w:t>Russia’s space sector is at the heart of a</w:t>
      </w:r>
      <w:r w:rsidRPr="00FA7E34">
        <w:rPr>
          <w:rStyle w:val="StyleUnderline"/>
        </w:rPr>
        <w:t xml:space="preserve"> staggering </w:t>
      </w:r>
      <w:r w:rsidRPr="009B0A65">
        <w:rPr>
          <w:rStyle w:val="StyleUnderline"/>
          <w:highlight w:val="cyan"/>
        </w:rPr>
        <w:t>embezzlement scheme that has</w:t>
      </w:r>
      <w:r w:rsidRPr="009B0A65">
        <w:rPr>
          <w:sz w:val="16"/>
          <w:highlight w:val="cyan"/>
        </w:rPr>
        <w:t xml:space="preserve"> </w:t>
      </w:r>
      <w:r w:rsidRPr="009B0A65">
        <w:rPr>
          <w:rStyle w:val="Emphasis"/>
          <w:highlight w:val="cyan"/>
        </w:rPr>
        <w:t>dampened ambitions of</w:t>
      </w:r>
      <w:r w:rsidRPr="009B0A65">
        <w:rPr>
          <w:rStyle w:val="StyleUnderline"/>
          <w:highlight w:val="cyan"/>
        </w:rPr>
        <w:t xml:space="preserve"> recovering</w:t>
      </w:r>
      <w:r w:rsidRPr="00FA7E34">
        <w:rPr>
          <w:rStyle w:val="StyleUnderline"/>
        </w:rPr>
        <w:t xml:space="preserve"> its Soviet-era </w:t>
      </w:r>
      <w:r w:rsidRPr="009B0A65">
        <w:rPr>
          <w:rStyle w:val="Emphasis"/>
          <w:highlight w:val="cyan"/>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9B0A65">
        <w:rPr>
          <w:rStyle w:val="StyleUnderline"/>
          <w:highlight w:val="cyan"/>
        </w:rPr>
        <w:t>the Russian space sector has</w:t>
      </w:r>
      <w:r w:rsidRPr="00FA7E34">
        <w:rPr>
          <w:rStyle w:val="StyleUnderline"/>
        </w:rPr>
        <w:t xml:space="preserve"> recently </w:t>
      </w:r>
      <w:r w:rsidRPr="009B0A65">
        <w:rPr>
          <w:rStyle w:val="StyleUnderline"/>
          <w:highlight w:val="cyan"/>
        </w:rPr>
        <w:t>suffered</w:t>
      </w:r>
      <w:r w:rsidRPr="00FA7E34">
        <w:rPr>
          <w:rStyle w:val="StyleUnderline"/>
        </w:rPr>
        <w:t xml:space="preserve"> a series of </w:t>
      </w:r>
      <w:r w:rsidRPr="009B0A65">
        <w:rPr>
          <w:rStyle w:val="Emphasis"/>
          <w:highlight w:val="cyan"/>
        </w:rPr>
        <w:t>humiliating failures.</w:t>
      </w:r>
      <w:r w:rsidRPr="00FA7E34">
        <w:t xml:space="preserve"> </w:t>
      </w:r>
      <w:r w:rsidRPr="00FA7E34">
        <w:rPr>
          <w:sz w:val="16"/>
        </w:rPr>
        <w:t xml:space="preserve">And now, </w:t>
      </w:r>
      <w:r w:rsidRPr="00FA7E34">
        <w:rPr>
          <w:rStyle w:val="StyleUnderline"/>
        </w:rPr>
        <w:t xml:space="preserve">massive corruption scandals at state space agency </w:t>
      </w:r>
      <w:proofErr w:type="spellStart"/>
      <w:r w:rsidRPr="00FA7E34">
        <w:rPr>
          <w:rStyle w:val="StyleUnderline"/>
        </w:rPr>
        <w:t>Roscosmos</w:t>
      </w:r>
      <w:proofErr w:type="spellEnd"/>
      <w:r w:rsidRPr="00FA7E34">
        <w:rPr>
          <w:rStyle w:val="StyleUnderline"/>
        </w:rPr>
        <w:t xml:space="preserve"> have eclipsed its plans to launch new rockets and lunar stations.</w:t>
      </w:r>
      <w:r w:rsidRPr="00FA7E34">
        <w:t xml:space="preserve"> </w:t>
      </w:r>
      <w:r w:rsidRPr="00FA7E34">
        <w:rPr>
          <w:sz w:val="16"/>
        </w:rPr>
        <w:t xml:space="preserve">“Billions (of </w:t>
      </w:r>
      <w:proofErr w:type="spellStart"/>
      <w:r w:rsidRPr="00FA7E34">
        <w:rPr>
          <w:sz w:val="16"/>
        </w:rPr>
        <w:t>roubles</w:t>
      </w:r>
      <w:proofErr w:type="spellEnd"/>
      <w:r w:rsidRPr="00FA7E34">
        <w:rPr>
          <w:sz w:val="16"/>
        </w:rPr>
        <w:t xml:space="preserve">) are being stolen there, billions,” Alexander Bastrykin, the powerful head of Russia’s Investigative Committee – Russia’s equivalent of the FBI – said in mid-May. Investigations into corruption at </w:t>
      </w:r>
      <w:proofErr w:type="spellStart"/>
      <w:r w:rsidRPr="00FA7E34">
        <w:rPr>
          <w:sz w:val="16"/>
        </w:rPr>
        <w:t>Roscosmos</w:t>
      </w:r>
      <w:proofErr w:type="spellEnd"/>
      <w:r w:rsidRPr="00FA7E34">
        <w:rPr>
          <w:sz w:val="16"/>
        </w:rPr>
        <w:t xml:space="preserve"> have been ongoing “for around five years and there is no end in sight,” he added. In the latest controversy, a senior space official appears to have fled Russia during an audit of the research </w:t>
      </w:r>
      <w:proofErr w:type="spellStart"/>
      <w:r w:rsidRPr="00FA7E34">
        <w:rPr>
          <w:sz w:val="16"/>
        </w:rPr>
        <w:t>centre</w:t>
      </w:r>
      <w:proofErr w:type="spellEnd"/>
      <w:r w:rsidRPr="00FA7E34">
        <w:rPr>
          <w:sz w:val="16"/>
        </w:rPr>
        <w:t xml:space="preserve"> he headed. </w:t>
      </w:r>
      <w:proofErr w:type="spellStart"/>
      <w:r w:rsidRPr="00FA7E34">
        <w:rPr>
          <w:sz w:val="16"/>
        </w:rPr>
        <w:t>Yury</w:t>
      </w:r>
      <w:proofErr w:type="spellEnd"/>
      <w:r w:rsidRPr="00FA7E34">
        <w:rPr>
          <w:sz w:val="16"/>
        </w:rPr>
        <w:t xml:space="preserve"> </w:t>
      </w:r>
      <w:proofErr w:type="spellStart"/>
      <w:r w:rsidRPr="00FA7E34">
        <w:rPr>
          <w:sz w:val="16"/>
        </w:rPr>
        <w:t>Yaskin</w:t>
      </w:r>
      <w:proofErr w:type="spellEnd"/>
      <w:r w:rsidRPr="00FA7E34">
        <w:rPr>
          <w:sz w:val="16"/>
        </w:rPr>
        <w:t xml:space="preserve">, the director of the Research Institute of Space Instrumentation, left Russia for a European country in April where he announced his resignation, the </w:t>
      </w:r>
      <w:proofErr w:type="spellStart"/>
      <w:r w:rsidRPr="00FA7E34">
        <w:rPr>
          <w:sz w:val="16"/>
        </w:rPr>
        <w:t>Kommersant</w:t>
      </w:r>
      <w:proofErr w:type="spellEnd"/>
      <w:r w:rsidRPr="00FA7E34">
        <w:rPr>
          <w:sz w:val="16"/>
        </w:rPr>
        <w:t xml:space="preserve"> paper reported. He feared the discovery of malpractice during an inspection of the institute, according to the newspaper’s sources. </w:t>
      </w:r>
      <w:proofErr w:type="spellStart"/>
      <w:r w:rsidRPr="00FA7E34">
        <w:rPr>
          <w:sz w:val="16"/>
        </w:rPr>
        <w:t>Roscosmos</w:t>
      </w:r>
      <w:proofErr w:type="spellEnd"/>
      <w:r w:rsidRPr="00FA7E34">
        <w:rPr>
          <w:sz w:val="16"/>
        </w:rPr>
        <w:t xml:space="preserve"> confirmed that </w:t>
      </w:r>
      <w:proofErr w:type="spellStart"/>
      <w:r w:rsidRPr="00FA7E34">
        <w:rPr>
          <w:sz w:val="16"/>
        </w:rPr>
        <w:t>Yaskin</w:t>
      </w:r>
      <w:proofErr w:type="spellEnd"/>
      <w:r w:rsidRPr="00FA7E34">
        <w:rPr>
          <w:sz w:val="1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FA7E34">
        <w:rPr>
          <w:sz w:val="16"/>
        </w:rPr>
        <w:t>Vostochny</w:t>
      </w:r>
      <w:proofErr w:type="spellEnd"/>
      <w:r w:rsidRPr="00FA7E34">
        <w:rPr>
          <w:sz w:val="16"/>
        </w:rPr>
        <w:t xml:space="preserve">, built to relieve Moscow’s dependence on Baikonur in ex-Soviet Kazakhstan. Almost all major companies in the sector, including rocket builders </w:t>
      </w:r>
      <w:proofErr w:type="spellStart"/>
      <w:r w:rsidRPr="00FA7E34">
        <w:rPr>
          <w:sz w:val="16"/>
        </w:rPr>
        <w:t>Khrunichev</w:t>
      </w:r>
      <w:proofErr w:type="spellEnd"/>
      <w:r w:rsidRPr="00FA7E34">
        <w:rPr>
          <w:sz w:val="16"/>
        </w:rPr>
        <w:t xml:space="preserve"> and Progress, have been hit by financial scandals that have sometimes led to prison sentences for large-scale fraud. Russia’s Audit Chamber, a parliamentary body of financial control, estimated that 760 billion </w:t>
      </w:r>
      <w:proofErr w:type="spellStart"/>
      <w:r w:rsidRPr="00FA7E34">
        <w:rPr>
          <w:sz w:val="16"/>
        </w:rPr>
        <w:t>roubles</w:t>
      </w:r>
      <w:proofErr w:type="spellEnd"/>
      <w:r w:rsidRPr="00FA7E34">
        <w:rPr>
          <w:sz w:val="16"/>
        </w:rPr>
        <w:t xml:space="preserve"> (around US$11.7 million) was misappropriated from </w:t>
      </w:r>
      <w:proofErr w:type="spellStart"/>
      <w:r w:rsidRPr="00FA7E34">
        <w:rPr>
          <w:sz w:val="16"/>
        </w:rPr>
        <w:t>Roscosmos</w:t>
      </w:r>
      <w:proofErr w:type="spellEnd"/>
      <w:r w:rsidRPr="00FA7E34">
        <w:rPr>
          <w:sz w:val="16"/>
        </w:rPr>
        <w:t xml:space="preserve"> in 2017, or nearly 40 per cent of the total misappropriated from the entire economy that year. </w:t>
      </w:r>
      <w:proofErr w:type="spellStart"/>
      <w:r w:rsidRPr="00FA7E34">
        <w:rPr>
          <w:sz w:val="16"/>
        </w:rPr>
        <w:t>Roscosmos</w:t>
      </w:r>
      <w:proofErr w:type="spellEnd"/>
      <w:r w:rsidRPr="00FA7E34">
        <w:rPr>
          <w:sz w:val="1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FA7E34">
        <w:rPr>
          <w:sz w:val="16"/>
        </w:rPr>
        <w:t>realise</w:t>
      </w:r>
      <w:proofErr w:type="spellEnd"/>
      <w:r w:rsidRPr="00FA7E34">
        <w:rPr>
          <w:sz w:val="16"/>
        </w:rPr>
        <w:t xml:space="preserve"> space projects are often unjustified,” the Russian leader </w:t>
      </w:r>
      <w:r w:rsidRPr="009B0A65">
        <w:rPr>
          <w:rStyle w:val="Emphasis"/>
          <w:highlight w:val="cyan"/>
        </w:rPr>
        <w:t>Rebooting the space sector is a matter of prestige</w:t>
      </w:r>
      <w:r w:rsidRPr="00FA7E34">
        <w:rPr>
          <w:rStyle w:val="Emphasis"/>
        </w:rPr>
        <w:t xml:space="preserve"> for the Kremlin. </w:t>
      </w:r>
      <w:r w:rsidRPr="009B0A65">
        <w:rPr>
          <w:rStyle w:val="Emphasis"/>
          <w:highlight w:val="cyan"/>
        </w:rPr>
        <w:t xml:space="preserve">It </w:t>
      </w:r>
      <w:proofErr w:type="spellStart"/>
      <w:r w:rsidRPr="009B0A65">
        <w:rPr>
          <w:rStyle w:val="Emphasis"/>
          <w:highlight w:val="cyan"/>
        </w:rPr>
        <w:t>symbolises</w:t>
      </w:r>
      <w:proofErr w:type="spellEnd"/>
      <w:r w:rsidRPr="00FA7E34">
        <w:rPr>
          <w:rStyle w:val="Emphasis"/>
        </w:rPr>
        <w:t xml:space="preserve"> its renewed </w:t>
      </w:r>
      <w:r w:rsidRPr="009B0A65">
        <w:rPr>
          <w:rStyle w:val="Emphasis"/>
          <w:highlight w:val="cyan"/>
        </w:rPr>
        <w:t>pride and ability to be a major global power</w:t>
      </w:r>
      <w:r w:rsidRPr="00FA7E34">
        <w:rPr>
          <w:rStyle w:val="Emphasis"/>
          <w:sz w:val="16"/>
          <w:szCs w:val="16"/>
        </w:rPr>
        <w:t>, especially in the context of increased tensions with the United States.</w:t>
      </w:r>
    </w:p>
    <w:p w14:paraId="6475EB02" w14:textId="77777777" w:rsidR="00FC5F3B" w:rsidRDefault="00FC5F3B" w:rsidP="00FC5F3B">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1AC58C89" w14:textId="77777777" w:rsidR="00FC5F3B" w:rsidRDefault="00FC5F3B" w:rsidP="00FC5F3B">
      <w:r w:rsidRPr="00470215">
        <w:rPr>
          <w:rStyle w:val="Style13ptBold"/>
        </w:rPr>
        <w:t>Juul 19</w:t>
      </w:r>
      <w:r>
        <w:t xml:space="preserve"> (Peter - senior policy analyst at the Center for American Progress, “Trump’s Space Force Gets the Final Frontier All Wrong,” 3/20/19, </w:t>
      </w:r>
      <w:hyperlink r:id="rId13" w:history="1">
        <w:r w:rsidRPr="0093234E">
          <w:rPr>
            <w:rStyle w:val="Hyperlink"/>
          </w:rPr>
          <w:t>https://foreignpolicy.com/2019/03/20/trumps-space-force-gets-the-final-frontier-all-wrong/</w:t>
        </w:r>
      </w:hyperlink>
      <w:r>
        <w:t>)</w:t>
      </w:r>
    </w:p>
    <w:p w14:paraId="27AD3152" w14:textId="77777777" w:rsidR="00FC5F3B" w:rsidRDefault="00FC5F3B" w:rsidP="00FC5F3B">
      <w:pPr>
        <w:rPr>
          <w:sz w:val="16"/>
        </w:rPr>
      </w:pPr>
      <w:r w:rsidRPr="00B90410">
        <w:rPr>
          <w:sz w:val="16"/>
        </w:rPr>
        <w:t xml:space="preserve">But funding isn’t everything, and in the new geopolitical context, </w:t>
      </w:r>
      <w:r w:rsidRPr="009B0A65">
        <w:rPr>
          <w:rStyle w:val="StyleUnderline"/>
          <w:highlight w:val="cyan"/>
        </w:rPr>
        <w:t>democracy must</w:t>
      </w:r>
      <w:r w:rsidRPr="00B90410">
        <w:rPr>
          <w:rStyle w:val="StyleUnderline"/>
        </w:rPr>
        <w:t xml:space="preserve"> be seen to </w:t>
      </w:r>
      <w:r w:rsidRPr="009B0A65">
        <w:rPr>
          <w:rStyle w:val="StyleUnderline"/>
          <w:highlight w:val="cyan"/>
        </w:rPr>
        <w:t>work effectively</w:t>
      </w:r>
      <w:r w:rsidRPr="00B90410">
        <w:rPr>
          <w:rStyle w:val="StyleUnderline"/>
        </w:rPr>
        <w:t xml:space="preserve">. When it comes to space exploration, </w:t>
      </w:r>
      <w:r w:rsidRPr="009B0A65">
        <w:rPr>
          <w:rStyle w:val="StyleUnderline"/>
          <w:highlight w:val="cyan"/>
        </w:rPr>
        <w:t xml:space="preserve">that means </w:t>
      </w:r>
      <w:r w:rsidRPr="009B0A65">
        <w:rPr>
          <w:rStyle w:val="Emphasis"/>
          <w:highlight w:val="cyan"/>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9B0A65">
        <w:rPr>
          <w:rStyle w:val="Emphasis"/>
          <w:highlight w:val="cyan"/>
        </w:rPr>
        <w:t>Deep cooperation with autocratic powers in space gives autocracies a</w:t>
      </w:r>
      <w:r w:rsidRPr="00B90410">
        <w:rPr>
          <w:rStyle w:val="Emphasis"/>
        </w:rPr>
        <w:t xml:space="preserve"> major </w:t>
      </w:r>
      <w:r w:rsidRPr="009B0A65">
        <w:rPr>
          <w:rStyle w:val="Emphasis"/>
          <w:highlight w:val="cyan"/>
        </w:rPr>
        <w:t>point of diplomatic leverage</w:t>
      </w:r>
      <w:r w:rsidRPr="009B0A65">
        <w:rPr>
          <w:rStyle w:val="StyleUnderline"/>
          <w:highlight w:val="cyan"/>
        </w:rPr>
        <w:t xml:space="preserve"> over the U</w:t>
      </w:r>
      <w:r w:rsidRPr="00B90410">
        <w:rPr>
          <w:rStyle w:val="StyleUnderline"/>
        </w:rPr>
        <w:t xml:space="preserve">nited </w:t>
      </w:r>
      <w:r w:rsidRPr="009B0A65">
        <w:rPr>
          <w:rStyle w:val="StyleUnderline"/>
          <w:highlight w:val="cyan"/>
        </w:rPr>
        <w:t>S</w:t>
      </w:r>
      <w:r w:rsidRPr="00B90410">
        <w:rPr>
          <w:rStyle w:val="StyleUnderline"/>
        </w:rPr>
        <w:t xml:space="preserve">tates, </w:t>
      </w:r>
      <w:r w:rsidRPr="009B0A65">
        <w:rPr>
          <w:rStyle w:val="StyleUnderline"/>
          <w:highlight w:val="cyan"/>
        </w:rPr>
        <w:t>and</w:t>
      </w:r>
      <w:r w:rsidRPr="00B90410">
        <w:rPr>
          <w:rStyle w:val="StyleUnderline"/>
        </w:rPr>
        <w:t xml:space="preserve"> more generally </w:t>
      </w:r>
      <w:r w:rsidRPr="009B0A65">
        <w:rPr>
          <w:rStyle w:val="StyleUnderline"/>
          <w:highlight w:val="cyan"/>
        </w:rPr>
        <w:t xml:space="preserve">allows them to </w:t>
      </w:r>
      <w:r w:rsidRPr="009B0A65">
        <w:rPr>
          <w:rStyle w:val="Emphasis"/>
          <w:highlight w:val="cyan"/>
        </w:rPr>
        <w:t>poach unearned international prestige</w:t>
      </w:r>
      <w:r w:rsidRPr="009B0A65">
        <w:rPr>
          <w:rStyle w:val="StyleUnderline"/>
          <w:highlight w:val="cyan"/>
        </w:rPr>
        <w:t xml:space="preserve"> by working on goals set and</w:t>
      </w:r>
      <w:r w:rsidRPr="00B90410">
        <w:rPr>
          <w:rStyle w:val="StyleUnderline"/>
        </w:rPr>
        <w:t xml:space="preserve"> largely </w:t>
      </w:r>
      <w:r w:rsidRPr="009B0A65">
        <w:rPr>
          <w:rStyle w:val="StyleUnderline"/>
          <w:highlight w:val="cyan"/>
        </w:rPr>
        <w:t>carried out by the U</w:t>
      </w:r>
      <w:r w:rsidRPr="00B90410">
        <w:rPr>
          <w:rStyle w:val="StyleUnderline"/>
        </w:rPr>
        <w:t xml:space="preserve">nited </w:t>
      </w:r>
      <w:r w:rsidRPr="009B0A65">
        <w:rPr>
          <w:rStyle w:val="StyleUnderline"/>
          <w:highlight w:val="cyan"/>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3A49F08E" w14:textId="77777777" w:rsidR="00FC5F3B" w:rsidRDefault="00FC5F3B" w:rsidP="00FC5F3B">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419E424A" w14:textId="77777777" w:rsidR="00FC5F3B" w:rsidRDefault="00FC5F3B" w:rsidP="00FC5F3B">
      <w:proofErr w:type="spellStart"/>
      <w:r w:rsidRPr="007150B0">
        <w:rPr>
          <w:rStyle w:val="Style13ptBold"/>
        </w:rPr>
        <w:t>Gurganus</w:t>
      </w:r>
      <w:proofErr w:type="spellEnd"/>
      <w:r w:rsidRPr="007150B0">
        <w:rPr>
          <w:rStyle w:val="Style13ptBold"/>
        </w:rPr>
        <w:t xml:space="preserve">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6F61EE64" w14:textId="77777777" w:rsidR="00FC5F3B" w:rsidRDefault="00FC5F3B" w:rsidP="00FC5F3B">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w:t>
      </w:r>
      <w:proofErr w:type="spellStart"/>
      <w:r w:rsidRPr="007150B0">
        <w:rPr>
          <w:sz w:val="12"/>
        </w:rPr>
        <w:t>Rosatom</w:t>
      </w:r>
      <w:proofErr w:type="spellEnd"/>
      <w:r w:rsidRPr="007150B0">
        <w:rPr>
          <w:sz w:val="12"/>
        </w:rPr>
        <w:t xml:space="preserve">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9B0A65">
        <w:rPr>
          <w:rStyle w:val="StyleUnderline"/>
          <w:highlight w:val="cyan"/>
        </w:rPr>
        <w:t>the</w:t>
      </w:r>
      <w:r w:rsidRPr="007150B0">
        <w:rPr>
          <w:rStyle w:val="StyleUnderline"/>
        </w:rPr>
        <w:t xml:space="preserve"> second </w:t>
      </w:r>
      <w:r w:rsidRPr="009B0A65">
        <w:rPr>
          <w:rStyle w:val="StyleUnderline"/>
          <w:highlight w:val="cyan"/>
        </w:rPr>
        <w:t>key driver of Russian foreign policy has been</w:t>
      </w:r>
      <w:r w:rsidRPr="007150B0">
        <w:rPr>
          <w:rStyle w:val="StyleUnderline"/>
        </w:rPr>
        <w:t xml:space="preserve"> its </w:t>
      </w:r>
      <w:r w:rsidRPr="009B0A65">
        <w:rPr>
          <w:rStyle w:val="Emphasis"/>
          <w:highlight w:val="cyan"/>
        </w:rPr>
        <w:t>ambition for recognition as a great power, which the Kremlin has</w:t>
      </w:r>
      <w:r w:rsidRPr="007150B0">
        <w:rPr>
          <w:rStyle w:val="Emphasis"/>
        </w:rPr>
        <w:t xml:space="preserve"> long </w:t>
      </w:r>
      <w:r w:rsidRPr="009B0A65">
        <w:rPr>
          <w:rStyle w:val="Emphasis"/>
          <w:highlight w:val="cyan"/>
        </w:rPr>
        <w:t>seen as necessary for legitimizing</w:t>
      </w:r>
      <w:r w:rsidRPr="007150B0">
        <w:rPr>
          <w:rStyle w:val="Emphasis"/>
        </w:rPr>
        <w:t xml:space="preserve"> its </w:t>
      </w:r>
      <w:r w:rsidRPr="009B0A65">
        <w:rPr>
          <w:rStyle w:val="Emphasis"/>
          <w:highlight w:val="cyan"/>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w:t>
      </w:r>
      <w:proofErr w:type="spellStart"/>
      <w:r w:rsidRPr="007150B0">
        <w:rPr>
          <w:sz w:val="12"/>
        </w:rPr>
        <w:t>Kotkin</w:t>
      </w:r>
      <w:proofErr w:type="spellEnd"/>
      <w:r w:rsidRPr="007150B0">
        <w:rPr>
          <w:sz w:val="12"/>
        </w:rPr>
        <w:t xml:space="preserve">,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9B0A65">
        <w:rPr>
          <w:rStyle w:val="Emphasis"/>
          <w:highlight w:val="cyan"/>
        </w:rPr>
        <w:t>recognition</w:t>
      </w:r>
      <w:r w:rsidRPr="007150B0">
        <w:rPr>
          <w:sz w:val="12"/>
        </w:rPr>
        <w:t xml:space="preserve">, in turn, </w:t>
      </w:r>
      <w:r w:rsidRPr="007150B0">
        <w:rPr>
          <w:rStyle w:val="Emphasis"/>
        </w:rPr>
        <w:t xml:space="preserve">has been needed to </w:t>
      </w:r>
      <w:r w:rsidRPr="009B0A65">
        <w:rPr>
          <w:rStyle w:val="Emphasis"/>
          <w:highlight w:val="cyan"/>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9B0A65">
        <w:rPr>
          <w:rStyle w:val="StyleUnderline"/>
          <w:highlight w:val="cyan"/>
        </w:rPr>
        <w:t>Russia’s rulers have been</w:t>
      </w:r>
      <w:r w:rsidRPr="007150B0">
        <w:rPr>
          <w:rStyle w:val="StyleUnderline"/>
        </w:rPr>
        <w:t xml:space="preserve"> particularly </w:t>
      </w:r>
      <w:r w:rsidRPr="009B0A65">
        <w:rPr>
          <w:rStyle w:val="StyleUnderline"/>
          <w:highlight w:val="cyan"/>
        </w:rPr>
        <w:t>sensitive to</w:t>
      </w:r>
      <w:r w:rsidRPr="007150B0">
        <w:rPr>
          <w:rStyle w:val="StyleUnderline"/>
        </w:rPr>
        <w:t xml:space="preserve"> any </w:t>
      </w:r>
      <w:r w:rsidRPr="009B0A65">
        <w:rPr>
          <w:rStyle w:val="StyleUnderline"/>
          <w:highlight w:val="cyan"/>
        </w:rPr>
        <w:t>suggestion that Russia does not belong in the ranks of major powers.</w:t>
      </w:r>
      <w:r w:rsidRPr="007150B0">
        <w:t xml:space="preserve"> </w:t>
      </w:r>
      <w:r w:rsidRPr="007150B0">
        <w:rPr>
          <w:sz w:val="12"/>
        </w:rPr>
        <w:t xml:space="preserve">In the mid-nineteenth century, Russian historian and writer Nikolay </w:t>
      </w:r>
      <w:proofErr w:type="spellStart"/>
      <w:r w:rsidRPr="007150B0">
        <w:rPr>
          <w:sz w:val="12"/>
        </w:rPr>
        <w:t>Danilevsky</w:t>
      </w:r>
      <w:proofErr w:type="spellEnd"/>
      <w:r w:rsidRPr="007150B0">
        <w:rPr>
          <w:sz w:val="12"/>
        </w:rPr>
        <w:t xml:space="preserve"> complained about Russia’s unfair treatment by Europe, which had turned a blind eye to Prussian and Austrian aggression against Denmark following the annexation of two Danish provinces yet criticized Russia’s efforts to protect the rights of its coreligionists in “barbaric” Turkey.4 </w:t>
      </w:r>
      <w:proofErr w:type="spellStart"/>
      <w:r w:rsidRPr="007150B0">
        <w:rPr>
          <w:sz w:val="12"/>
        </w:rPr>
        <w:t>Danilevsky’s</w:t>
      </w:r>
      <w:proofErr w:type="spellEnd"/>
      <w:r w:rsidRPr="007150B0">
        <w:rPr>
          <w:sz w:val="12"/>
        </w:rPr>
        <w:t xml:space="preserve">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w:t>
      </w:r>
      <w:proofErr w:type="spellStart"/>
      <w:r w:rsidRPr="007150B0">
        <w:rPr>
          <w:sz w:val="12"/>
        </w:rPr>
        <w:t>Medinsky</w:t>
      </w:r>
      <w:proofErr w:type="spellEnd"/>
      <w:r w:rsidRPr="007150B0">
        <w:rPr>
          <w:sz w:val="12"/>
        </w:rPr>
        <w:t xml:space="preserve">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9B0A65">
        <w:rPr>
          <w:rStyle w:val="Emphasis"/>
          <w:highlight w:val="cyan"/>
        </w:rPr>
        <w:t>Information operations</w:t>
      </w:r>
      <w:r w:rsidRPr="007150B0">
        <w:rPr>
          <w:rStyle w:val="Emphasis"/>
        </w:rPr>
        <w:t xml:space="preserve">, propaganda and disinformation, </w:t>
      </w:r>
      <w:r w:rsidRPr="009B0A65">
        <w:rPr>
          <w:rStyle w:val="Emphasis"/>
          <w:highlight w:val="cyan"/>
        </w:rPr>
        <w:t>cyber</w:t>
      </w:r>
      <w:r w:rsidRPr="007150B0">
        <w:rPr>
          <w:rStyle w:val="Emphasis"/>
        </w:rPr>
        <w:t xml:space="preserve"> operations, </w:t>
      </w:r>
      <w:r w:rsidRPr="009B0A65">
        <w:rPr>
          <w:rStyle w:val="Emphasis"/>
          <w:highlight w:val="cyan"/>
        </w:rPr>
        <w:t>trade embargoes</w:t>
      </w:r>
      <w:r w:rsidRPr="007150B0">
        <w:rPr>
          <w:rStyle w:val="Emphasis"/>
        </w:rPr>
        <w:t xml:space="preserve">, and a vast array of other tools </w:t>
      </w:r>
      <w:r w:rsidRPr="009B0A65">
        <w:rPr>
          <w:rStyle w:val="Emphasis"/>
          <w:highlight w:val="cyan"/>
        </w:rPr>
        <w:t>have been integrated into</w:t>
      </w:r>
      <w:r w:rsidRPr="007150B0">
        <w:rPr>
          <w:rStyle w:val="Emphasis"/>
        </w:rPr>
        <w:t xml:space="preserve"> what has become commonly known as </w:t>
      </w:r>
      <w:r w:rsidRPr="009B0A65">
        <w:rPr>
          <w:rStyle w:val="Emphasis"/>
          <w:highlight w:val="cyan"/>
        </w:rPr>
        <w:t>hybrid warfare.</w:t>
      </w:r>
      <w:r w:rsidRPr="007150B0">
        <w:rPr>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1B03668B" w14:textId="77777777" w:rsidR="00FC5F3B" w:rsidRDefault="00FC5F3B" w:rsidP="00FC5F3B">
      <w:pPr>
        <w:pStyle w:val="Heading4"/>
      </w:pPr>
      <w:r>
        <w:t xml:space="preserve">Russian territorial expansion causes nuclear war with the U.S. and NATO </w:t>
      </w:r>
    </w:p>
    <w:p w14:paraId="6C81B1D8" w14:textId="77777777" w:rsidR="00FC5F3B" w:rsidRDefault="00FC5F3B" w:rsidP="00FC5F3B">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16363105" w14:textId="336501DB" w:rsidR="00FC5F3B" w:rsidRPr="00FC5F3B" w:rsidRDefault="00FC5F3B" w:rsidP="00FC5F3B">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9B0A65">
        <w:rPr>
          <w:rStyle w:val="Emphasis"/>
          <w:highlight w:val="cyan"/>
        </w:rPr>
        <w:t>NATO might strike first</w:t>
      </w:r>
      <w:r w:rsidRPr="00730914">
        <w:rPr>
          <w:rStyle w:val="StyleUnderline"/>
        </w:rPr>
        <w:t>, rather than leave itself vulnerable to ambush.</w:t>
      </w:r>
      <w:r w:rsidRPr="00CF7246">
        <w:rPr>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9B0A65">
        <w:rPr>
          <w:rStyle w:val="StyleUnderline"/>
          <w:highlight w:val="cyan"/>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9B0A65">
        <w:rPr>
          <w:rStyle w:val="StyleUnderline"/>
          <w:highlight w:val="cyan"/>
        </w:rPr>
        <w:t>strategists</w:t>
      </w:r>
      <w:r w:rsidRPr="00730914">
        <w:rPr>
          <w:rStyle w:val="StyleUnderline"/>
        </w:rPr>
        <w:t xml:space="preserve"> currently </w:t>
      </w:r>
      <w:r w:rsidRPr="009B0A65">
        <w:rPr>
          <w:rStyle w:val="StyleUnderline"/>
          <w:highlight w:val="cyan"/>
        </w:rPr>
        <w:t>entertain</w:t>
      </w:r>
      <w:r w:rsidRPr="00730914">
        <w:rPr>
          <w:rStyle w:val="StyleUnderline"/>
        </w:rPr>
        <w:t xml:space="preserve"> an </w:t>
      </w:r>
      <w:r w:rsidRPr="009B0A65">
        <w:rPr>
          <w:rStyle w:val="StyleUnderline"/>
          <w:highlight w:val="cyan"/>
        </w:rPr>
        <w:t>“escalate to de-escalate”</w:t>
      </w:r>
      <w:r w:rsidRPr="00730914">
        <w:rPr>
          <w:rStyle w:val="StyleUnderline"/>
        </w:rPr>
        <w:t xml:space="preserve"> concept that would attempt to intimidate NATO allies into reversing their plans. </w:t>
      </w:r>
      <w:r w:rsidRPr="009B0A65">
        <w:rPr>
          <w:rStyle w:val="StyleUnderline"/>
          <w:highlight w:val="cyan"/>
        </w:rPr>
        <w:t>Russia might detonate a nuclear weapon</w:t>
      </w:r>
      <w:r w:rsidRPr="00730914">
        <w:rPr>
          <w:rStyle w:val="StyleUnderline"/>
        </w:rPr>
        <w:t xml:space="preserve"> high in the atmosphere </w:t>
      </w:r>
      <w:r w:rsidRPr="009B0A65">
        <w:rPr>
          <w:rStyle w:val="StyleUnderline"/>
          <w:highlight w:val="cyan"/>
        </w:rPr>
        <w:t>to create a</w:t>
      </w:r>
      <w:r w:rsidRPr="00730914">
        <w:rPr>
          <w:rStyle w:val="StyleUnderline"/>
        </w:rPr>
        <w:t xml:space="preserve"> powerful nuclear-induced electromagnetic pulse (</w:t>
      </w:r>
      <w:r w:rsidRPr="009B0A65">
        <w:rPr>
          <w:rStyle w:val="StyleUnderline"/>
          <w:highlight w:val="cyan"/>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9B0A65">
        <w:rPr>
          <w:rStyle w:val="StyleUnderline"/>
          <w:highlight w:val="cyan"/>
        </w:rPr>
        <w:t>this</w:t>
      </w:r>
      <w:r w:rsidRPr="00730914">
        <w:rPr>
          <w:rStyle w:val="StyleUnderline"/>
        </w:rPr>
        <w:t xml:space="preserve"> type might even </w:t>
      </w:r>
      <w:r w:rsidRPr="009B0A65">
        <w:rPr>
          <w:rStyle w:val="StyleUnderline"/>
          <w:highlight w:val="cyan"/>
        </w:rPr>
        <w:t>lead to</w:t>
      </w:r>
      <w:r w:rsidRPr="00730914">
        <w:rPr>
          <w:rStyle w:val="StyleUnderline"/>
        </w:rPr>
        <w:t xml:space="preserve"> a </w:t>
      </w:r>
      <w:r w:rsidRPr="009B0A65">
        <w:rPr>
          <w:rStyle w:val="Emphasis"/>
          <w:highlight w:val="cyan"/>
        </w:rPr>
        <w:t>U.S. nuclear response</w:t>
      </w:r>
      <w:r w:rsidRPr="00730914">
        <w:rPr>
          <w:rStyle w:val="StyleUnderline"/>
        </w:rPr>
        <w:t>, in light of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w:t>
      </w:r>
      <w:proofErr w:type="spellStart"/>
      <w:r w:rsidRPr="00CF7246">
        <w:rPr>
          <w:sz w:val="12"/>
        </w:rPr>
        <w:t>delusionally</w:t>
      </w:r>
      <w:proofErr w:type="spellEnd"/>
      <w:r w:rsidRPr="00CF7246">
        <w:rPr>
          <w:sz w:val="12"/>
        </w:rPr>
        <w:t xml:space="preserve">,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9B0A65">
        <w:rPr>
          <w:rStyle w:val="Emphasis"/>
          <w:highlight w:val="cyan"/>
        </w:rPr>
        <w:t>the stage would be set for</w:t>
      </w:r>
      <w:r w:rsidRPr="00730914">
        <w:rPr>
          <w:rStyle w:val="Emphasis"/>
        </w:rPr>
        <w:t xml:space="preserve"> the possible eruption of</w:t>
      </w:r>
      <w:r>
        <w:rPr>
          <w:rStyle w:val="Emphasis"/>
        </w:rPr>
        <w:t xml:space="preserve"> </w:t>
      </w:r>
      <w:r w:rsidRPr="009B0A65">
        <w:rPr>
          <w:rStyle w:val="Emphasis"/>
          <w:highlight w:val="cyan"/>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9B0A65">
        <w:rPr>
          <w:rStyle w:val="StyleUnderline"/>
          <w:highlight w:val="cyan"/>
        </w:rPr>
        <w:t>Baltics’ exposed</w:t>
      </w:r>
      <w:r w:rsidRPr="00730914">
        <w:rPr>
          <w:rStyle w:val="StyleUnderline"/>
        </w:rPr>
        <w:t xml:space="preserve"> geographic </w:t>
      </w:r>
      <w:r w:rsidRPr="009B0A65">
        <w:rPr>
          <w:rStyle w:val="StyleUnderline"/>
          <w:highlight w:val="cyan"/>
        </w:rPr>
        <w:t>location, NATO’s limited</w:t>
      </w:r>
      <w:r w:rsidRPr="00730914">
        <w:rPr>
          <w:rStyle w:val="StyleUnderline"/>
        </w:rPr>
        <w:t xml:space="preserve"> means of deploying </w:t>
      </w:r>
      <w:r w:rsidRPr="009B0A65">
        <w:rPr>
          <w:rStyle w:val="StyleUnderline"/>
          <w:highlight w:val="cyan"/>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9B0A65">
        <w:rPr>
          <w:rStyle w:val="StyleUnderline"/>
          <w:highlight w:val="cyan"/>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9B0A65">
        <w:rPr>
          <w:rStyle w:val="Emphasis"/>
          <w:highlight w:val="cyan"/>
        </w:rPr>
        <w:t>use of nuclear weapons</w:t>
      </w:r>
      <w:r w:rsidRPr="00730914">
        <w:rPr>
          <w:rStyle w:val="StyleUnderline"/>
        </w:rPr>
        <w:t xml:space="preserve"> even in just a limited, tactical role </w:t>
      </w:r>
      <w:r w:rsidRPr="009B0A65">
        <w:rPr>
          <w:rStyle w:val="StyleUnderline"/>
          <w:highlight w:val="cyan"/>
        </w:rPr>
        <w:t>make it uncertain</w:t>
      </w:r>
      <w:r w:rsidRPr="00730914">
        <w:rPr>
          <w:rStyle w:val="StyleUnderline"/>
        </w:rPr>
        <w:t xml:space="preserve"> that </w:t>
      </w:r>
      <w:r w:rsidRPr="009B0A65">
        <w:rPr>
          <w:rStyle w:val="StyleUnderline"/>
          <w:highlight w:val="cyan"/>
        </w:rPr>
        <w:t>NATO could</w:t>
      </w:r>
      <w:r w:rsidRPr="00730914">
        <w:rPr>
          <w:rStyle w:val="StyleUnderline"/>
        </w:rPr>
        <w:t xml:space="preserve"> confidently </w:t>
      </w:r>
      <w:r w:rsidRPr="009B0A65">
        <w:rPr>
          <w:rStyle w:val="StyleUnderline"/>
          <w:highlight w:val="cyan"/>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9B0A65">
        <w:rPr>
          <w:rStyle w:val="Emphasis"/>
          <w:highlight w:val="cyan"/>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4C039ADA" w14:textId="4DCE19B0" w:rsidR="00653576" w:rsidRDefault="002C1207" w:rsidP="002C1207">
      <w:pPr>
        <w:pStyle w:val="Heading2"/>
      </w:pPr>
      <w:r>
        <w:t>Case</w:t>
      </w:r>
    </w:p>
    <w:p w14:paraId="76BC6614" w14:textId="1CD35B5D" w:rsidR="002C1207" w:rsidRDefault="002333CE" w:rsidP="002333CE">
      <w:pPr>
        <w:pStyle w:val="Heading3"/>
      </w:pPr>
      <w:r>
        <w:t>1NC – Cap</w:t>
      </w:r>
    </w:p>
    <w:p w14:paraId="7D85852D" w14:textId="77777777" w:rsidR="00926EBD" w:rsidRPr="00031C51" w:rsidRDefault="00926EBD" w:rsidP="00926EBD">
      <w:pPr>
        <w:pStyle w:val="Heading4"/>
        <w:rPr>
          <w:rFonts w:cs="Calibri"/>
        </w:rPr>
      </w:pPr>
      <w:r w:rsidRPr="00031C51">
        <w:rPr>
          <w:rFonts w:cs="Calibri"/>
        </w:rPr>
        <w:t xml:space="preserve">Reducing existential risks is the top priority in any coherent moral theory </w:t>
      </w:r>
    </w:p>
    <w:p w14:paraId="065310D4" w14:textId="77777777" w:rsidR="00926EBD" w:rsidRPr="00031C51" w:rsidRDefault="00926EBD" w:rsidP="00926EBD">
      <w:pPr>
        <w:rPr>
          <w:rStyle w:val="Style13ptBold"/>
          <w:rFonts w:cs="Calibri"/>
        </w:rPr>
      </w:pPr>
      <w:proofErr w:type="spellStart"/>
      <w:r>
        <w:rPr>
          <w:rStyle w:val="Style13ptBold"/>
          <w:rFonts w:cs="Calibri"/>
        </w:rPr>
        <w:t>Pummer</w:t>
      </w:r>
      <w:proofErr w:type="spellEnd"/>
      <w:r w:rsidRPr="00031C51">
        <w:rPr>
          <w:rStyle w:val="Style13ptBold"/>
          <w:rFonts w:cs="Calibri"/>
        </w:rPr>
        <w:t xml:space="preserve"> 15</w:t>
      </w:r>
    </w:p>
    <w:p w14:paraId="3BB943B2" w14:textId="77777777" w:rsidR="00926EBD" w:rsidRPr="00031C51" w:rsidRDefault="00926EBD" w:rsidP="00926EBD">
      <w:pPr>
        <w:rPr>
          <w:rFonts w:cs="Calibri"/>
          <w:sz w:val="16"/>
        </w:rPr>
      </w:pPr>
      <w:r w:rsidRPr="00031C51">
        <w:rPr>
          <w:rFonts w:cs="Calibri"/>
          <w:sz w:val="16"/>
        </w:rPr>
        <w:t>(Theron, Philosophy @St. Andrews http://blog.practicalethics.ox.ac.uk/2015/05/moral-agreement-on-saving-the-world/)</w:t>
      </w:r>
    </w:p>
    <w:p w14:paraId="0481AAE3" w14:textId="7F3B04CC" w:rsidR="00926EBD" w:rsidRDefault="00926EBD" w:rsidP="00926EBD">
      <w:r w:rsidRPr="00031C51">
        <w:rPr>
          <w:rFonts w:cs="Calibri"/>
          <w:sz w:val="16"/>
        </w:rPr>
        <w:t xml:space="preserve">There appears to be lot of disagreement in moral philosophy. Whether these many apparent disagreements are deep and irresolvable, I believe </w:t>
      </w:r>
      <w:r w:rsidRPr="00031C51">
        <w:rPr>
          <w:rStyle w:val="StyleUnderline"/>
          <w:rFonts w:cs="Calibri"/>
        </w:rPr>
        <w:t>there is</w:t>
      </w:r>
      <w:r w:rsidRPr="00031C51">
        <w:rPr>
          <w:rFonts w:cs="Calibri"/>
          <w:sz w:val="16"/>
        </w:rPr>
        <w:t xml:space="preserve"> at least </w:t>
      </w:r>
      <w:r w:rsidRPr="00031C51">
        <w:rPr>
          <w:rStyle w:val="StyleUnderline"/>
          <w:rFonts w:cs="Calibri"/>
        </w:rPr>
        <w:t>one thing</w:t>
      </w:r>
      <w:r w:rsidRPr="00031C51">
        <w:rPr>
          <w:rFonts w:cs="Calibri"/>
          <w:sz w:val="16"/>
        </w:rPr>
        <w:t xml:space="preserve"> </w:t>
      </w:r>
      <w:r w:rsidRPr="00031C51">
        <w:rPr>
          <w:rStyle w:val="StyleUnderline"/>
          <w:rFonts w:cs="Calibri"/>
        </w:rPr>
        <w:t>it is reasonable to agree on</w:t>
      </w:r>
      <w:r w:rsidRPr="00031C51">
        <w:rPr>
          <w:rFonts w:cs="Calibri"/>
          <w:sz w:val="16"/>
        </w:rPr>
        <w:t xml:space="preserve"> right now, </w:t>
      </w:r>
      <w:r w:rsidRPr="00031C51">
        <w:rPr>
          <w:rStyle w:val="Emphasis"/>
          <w:rFonts w:cs="Calibri"/>
        </w:rPr>
        <w:t>whatever</w:t>
      </w:r>
      <w:r w:rsidRPr="00031C51">
        <w:rPr>
          <w:rFonts w:cs="Calibri"/>
          <w:sz w:val="16"/>
        </w:rPr>
        <w:t xml:space="preserve"> general </w:t>
      </w:r>
      <w:r w:rsidRPr="00031C51">
        <w:rPr>
          <w:rStyle w:val="Emphasis"/>
          <w:rFonts w:cs="Calibri"/>
        </w:rPr>
        <w:t>moral view we adopt</w:t>
      </w:r>
      <w:r w:rsidRPr="00031C51">
        <w:rPr>
          <w:rFonts w:cs="Calibri"/>
          <w:sz w:val="16"/>
        </w:rPr>
        <w:t xml:space="preserve">: that </w:t>
      </w:r>
      <w:r w:rsidRPr="00031C51">
        <w:rPr>
          <w:rStyle w:val="StyleUnderline"/>
          <w:rFonts w:cs="Calibri"/>
        </w:rPr>
        <w:t>it is</w:t>
      </w:r>
      <w:r w:rsidRPr="00031C51">
        <w:rPr>
          <w:rFonts w:cs="Calibri"/>
          <w:sz w:val="16"/>
        </w:rPr>
        <w:t xml:space="preserve"> very </w:t>
      </w:r>
      <w:r w:rsidRPr="00031C51">
        <w:rPr>
          <w:rStyle w:val="StyleUnderline"/>
          <w:rFonts w:cs="Calibri"/>
        </w:rPr>
        <w:t>important to reduce</w:t>
      </w:r>
      <w:r w:rsidRPr="00031C51">
        <w:rPr>
          <w:rFonts w:cs="Calibri"/>
          <w:sz w:val="16"/>
        </w:rPr>
        <w:t xml:space="preserve"> </w:t>
      </w:r>
      <w:r w:rsidRPr="00031C51">
        <w:rPr>
          <w:rStyle w:val="StyleUnderline"/>
          <w:rFonts w:cs="Calibri"/>
        </w:rPr>
        <w:t>the risk that</w:t>
      </w:r>
      <w:r w:rsidRPr="00031C51">
        <w:rPr>
          <w:rFonts w:cs="Calibri"/>
          <w:sz w:val="16"/>
        </w:rPr>
        <w:t xml:space="preserve"> all intelligent </w:t>
      </w:r>
      <w:r w:rsidRPr="00031C51">
        <w:rPr>
          <w:rStyle w:val="StyleUnderline"/>
          <w:rFonts w:cs="Calibri"/>
        </w:rPr>
        <w:t>beings</w:t>
      </w:r>
      <w:r w:rsidRPr="00031C51">
        <w:rPr>
          <w:rFonts w:cs="Calibri"/>
          <w:sz w:val="16"/>
        </w:rPr>
        <w:t xml:space="preserve"> on this planet </w:t>
      </w:r>
      <w:r w:rsidRPr="00031C51">
        <w:rPr>
          <w:rStyle w:val="StyleUnderline"/>
          <w:rFonts w:cs="Calibri"/>
        </w:rPr>
        <w:t>are eliminated by</w:t>
      </w:r>
      <w:r w:rsidRPr="00031C51">
        <w:rPr>
          <w:rFonts w:cs="Calibri"/>
          <w:sz w:val="16"/>
        </w:rPr>
        <w:t xml:space="preserve"> an enormous </w:t>
      </w:r>
      <w:r w:rsidRPr="00031C51">
        <w:rPr>
          <w:rStyle w:val="Emphasis"/>
          <w:rFonts w:cs="Calibri"/>
        </w:rPr>
        <w:t>catastrophe</w:t>
      </w:r>
      <w:r w:rsidRPr="00031C51">
        <w:rPr>
          <w:rFonts w:cs="Calibri"/>
          <w:sz w:val="16"/>
        </w:rPr>
        <w:t xml:space="preserve">, such as a nuclear war. How we might in fact try to reduce such existential risks is discussed elsewhere. My claim here is only that </w:t>
      </w:r>
      <w:r w:rsidRPr="0015682E">
        <w:rPr>
          <w:rStyle w:val="StyleUnderline"/>
          <w:rFonts w:cs="Calibri"/>
          <w:highlight w:val="cyan"/>
        </w:rPr>
        <w:t xml:space="preserve">we </w:t>
      </w:r>
      <w:r w:rsidRPr="00031C51">
        <w:rPr>
          <w:rFonts w:cs="Calibri"/>
          <w:sz w:val="16"/>
        </w:rPr>
        <w:t xml:space="preserve">– </w:t>
      </w:r>
      <w:r w:rsidRPr="00031C51">
        <w:rPr>
          <w:rStyle w:val="StyleUnderline"/>
          <w:rFonts w:cs="Calibri"/>
        </w:rPr>
        <w:t>whether we’re consequentialists, deontologists, or virtue ethicists</w:t>
      </w:r>
      <w:r w:rsidRPr="00031C51">
        <w:rPr>
          <w:rFonts w:cs="Calibri"/>
          <w:sz w:val="16"/>
        </w:rPr>
        <w:t xml:space="preserve"> – </w:t>
      </w:r>
      <w:r w:rsidRPr="0015682E">
        <w:rPr>
          <w:rStyle w:val="StyleUnderline"/>
          <w:rFonts w:cs="Calibri"/>
          <w:highlight w:val="cyan"/>
        </w:rPr>
        <w:t xml:space="preserve">should all agree that we should try </w:t>
      </w:r>
      <w:r w:rsidRPr="0015682E">
        <w:rPr>
          <w:rStyle w:val="Emphasis"/>
          <w:rFonts w:cs="Calibri"/>
          <w:highlight w:val="cyan"/>
        </w:rPr>
        <w:t>to save the world</w:t>
      </w:r>
      <w:r w:rsidRPr="00031C51">
        <w:rPr>
          <w:rStyle w:val="Emphasis"/>
          <w:rFonts w:cs="Calibri"/>
        </w:rPr>
        <w:t>.</w:t>
      </w:r>
      <w:r w:rsidRPr="00031C51">
        <w:rPr>
          <w:rFonts w:cs="Calibr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15682E">
        <w:rPr>
          <w:rStyle w:val="StyleUnderline"/>
          <w:rFonts w:cs="Calibri"/>
          <w:highlight w:val="cyan"/>
        </w:rPr>
        <w:t xml:space="preserve">There are so many possible future people that reducing existential risk is </w:t>
      </w:r>
      <w:r w:rsidRPr="00031C51">
        <w:rPr>
          <w:rStyle w:val="StyleUnderline"/>
          <w:rFonts w:cs="Calibri"/>
        </w:rPr>
        <w:t xml:space="preserve">arguably the </w:t>
      </w:r>
      <w:r w:rsidRPr="0015682E">
        <w:rPr>
          <w:rStyle w:val="StyleUnderline"/>
          <w:rFonts w:cs="Calibri"/>
          <w:highlight w:val="cyan"/>
        </w:rPr>
        <w:t xml:space="preserve">most important </w:t>
      </w:r>
      <w:r w:rsidRPr="00031C51">
        <w:rPr>
          <w:rStyle w:val="StyleUnderline"/>
          <w:rFonts w:cs="Calibri"/>
        </w:rPr>
        <w:t>thing in the world</w:t>
      </w:r>
      <w:r w:rsidRPr="00031C51">
        <w:rPr>
          <w:rFonts w:cs="Calibri"/>
          <w:sz w:val="16"/>
        </w:rPr>
        <w:t xml:space="preserve">, even if the well-being of these possible people were given only 0.001% as much weight as that of existing people. </w:t>
      </w:r>
      <w:r w:rsidRPr="00031C51">
        <w:rPr>
          <w:rStyle w:val="StyleUnderline"/>
          <w:rFonts w:cs="Calibri"/>
        </w:rPr>
        <w:t>Even on a wholly person-affecting view</w:t>
      </w:r>
      <w:r w:rsidRPr="00031C51">
        <w:rPr>
          <w:rFonts w:cs="Calibri"/>
          <w:sz w:val="16"/>
        </w:rPr>
        <w:t xml:space="preserve"> – according to which there’s nothing (apart from effects on existing people) to be said in favor of creating happy people – </w:t>
      </w:r>
      <w:r w:rsidRPr="00031C51">
        <w:rPr>
          <w:rStyle w:val="StyleUnderline"/>
          <w:rFonts w:cs="Calibri"/>
        </w:rPr>
        <w:t>the case for reducing existential risk is very strong</w:t>
      </w:r>
      <w:r w:rsidRPr="00031C51">
        <w:rPr>
          <w:rFonts w:cs="Calibri"/>
          <w:sz w:val="16"/>
        </w:rPr>
        <w:t xml:space="preserve">. As noted in this seminal paper, this case is strengthened by the fact that there’s a good chance that many existing people will, with the aid of life-extension technology, live very long and very </w:t>
      </w:r>
      <w:proofErr w:type="gramStart"/>
      <w:r w:rsidRPr="00031C51">
        <w:rPr>
          <w:rFonts w:cs="Calibri"/>
          <w:sz w:val="16"/>
        </w:rPr>
        <w:t>high quality</w:t>
      </w:r>
      <w:proofErr w:type="gramEnd"/>
      <w:r w:rsidRPr="00031C51">
        <w:rPr>
          <w:rFonts w:cs="Calibri"/>
          <w:sz w:val="16"/>
        </w:rPr>
        <w:t xml:space="preserve"> lives. </w:t>
      </w:r>
      <w:r w:rsidRPr="00031C51">
        <w:rPr>
          <w:rStyle w:val="StyleUnderline"/>
          <w:rFonts w:cs="Calibri"/>
        </w:rPr>
        <w:t>You might think what I have just argued applies to consequentialists only.</w:t>
      </w:r>
      <w:r w:rsidRPr="00031C51">
        <w:rPr>
          <w:rFonts w:cs="Calibri"/>
          <w:sz w:val="16"/>
        </w:rPr>
        <w:t xml:space="preserve"> </w:t>
      </w:r>
      <w:r w:rsidRPr="0015682E">
        <w:rPr>
          <w:rStyle w:val="StyleUnderline"/>
          <w:rFonts w:cs="Calibri"/>
          <w:highlight w:val="cyan"/>
        </w:rPr>
        <w:t xml:space="preserve">There is a tendency to assume </w:t>
      </w:r>
      <w:r w:rsidRPr="00031C51">
        <w:rPr>
          <w:rStyle w:val="StyleUnderline"/>
          <w:rFonts w:cs="Calibri"/>
        </w:rPr>
        <w:t xml:space="preserve">that, </w:t>
      </w:r>
      <w:r w:rsidRPr="0015682E">
        <w:rPr>
          <w:rStyle w:val="StyleUnderline"/>
          <w:rFonts w:cs="Calibri"/>
          <w:highlight w:val="cyan"/>
        </w:rPr>
        <w:t xml:space="preserve">if an argument appeals to consequentialist </w:t>
      </w:r>
      <w:r w:rsidRPr="00031C51">
        <w:rPr>
          <w:rStyle w:val="StyleUnderline"/>
          <w:rFonts w:cs="Calibri"/>
        </w:rPr>
        <w:t>considerations</w:t>
      </w:r>
      <w:r w:rsidRPr="00031C51">
        <w:rPr>
          <w:rFonts w:cs="Calibri"/>
          <w:sz w:val="16"/>
        </w:rPr>
        <w:t xml:space="preserve"> (the goodness of outcomes), </w:t>
      </w:r>
      <w:r w:rsidRPr="0015682E">
        <w:rPr>
          <w:rStyle w:val="Emphasis"/>
          <w:rFonts w:cs="Calibri"/>
          <w:highlight w:val="cyan"/>
        </w:rPr>
        <w:t>it is irrelevant to non-consequentialists</w:t>
      </w:r>
      <w:r w:rsidRPr="00031C51">
        <w:rPr>
          <w:rFonts w:cs="Calibri"/>
          <w:sz w:val="16"/>
        </w:rPr>
        <w:t xml:space="preserve">. </w:t>
      </w:r>
      <w:r w:rsidRPr="00031C51">
        <w:rPr>
          <w:rStyle w:val="Emphasis"/>
          <w:rFonts w:cs="Calibri"/>
        </w:rPr>
        <w:t>But that is a huge mistake</w:t>
      </w:r>
      <w:r w:rsidRPr="00031C51">
        <w:rPr>
          <w:rFonts w:cs="Calibri"/>
          <w:sz w:val="16"/>
        </w:rPr>
        <w:t xml:space="preserve">. </w:t>
      </w:r>
      <w:r w:rsidRPr="00031C51">
        <w:rPr>
          <w:rStyle w:val="StyleUnderline"/>
          <w:rFonts w:cs="Calibri"/>
        </w:rPr>
        <w:t>Non-consequentialism is the view that there’s more that determines rightness</w:t>
      </w:r>
      <w:r w:rsidRPr="00031C51">
        <w:rPr>
          <w:rFonts w:cs="Calibri"/>
          <w:sz w:val="16"/>
        </w:rPr>
        <w:t xml:space="preserve"> </w:t>
      </w:r>
      <w:r w:rsidRPr="00031C51">
        <w:rPr>
          <w:rStyle w:val="StyleUnderline"/>
          <w:rFonts w:cs="Calibri"/>
        </w:rPr>
        <w:t>than</w:t>
      </w:r>
      <w:r w:rsidRPr="00031C51">
        <w:rPr>
          <w:rFonts w:cs="Calibri"/>
          <w:sz w:val="16"/>
        </w:rPr>
        <w:t xml:space="preserve"> the goodness of </w:t>
      </w:r>
      <w:r w:rsidRPr="00031C51">
        <w:rPr>
          <w:rStyle w:val="StyleUnderline"/>
          <w:rFonts w:cs="Calibri"/>
        </w:rPr>
        <w:t xml:space="preserve">consequences </w:t>
      </w:r>
      <w:r w:rsidRPr="00031C51">
        <w:rPr>
          <w:rFonts w:cs="Calibri"/>
          <w:sz w:val="16"/>
        </w:rPr>
        <w:t xml:space="preserve">or outcomes; </w:t>
      </w:r>
      <w:r w:rsidRPr="00031C51">
        <w:rPr>
          <w:rStyle w:val="Emphasis"/>
          <w:rFonts w:cs="Calibri"/>
        </w:rPr>
        <w:t>it is not the view that the latter don’t matter</w:t>
      </w:r>
      <w:r w:rsidRPr="00031C51">
        <w:rPr>
          <w:rFonts w:cs="Calibri"/>
          <w:sz w:val="16"/>
        </w:rPr>
        <w:t xml:space="preserve">. </w:t>
      </w:r>
      <w:r w:rsidRPr="00031C51">
        <w:rPr>
          <w:rStyle w:val="StyleUnderline"/>
          <w:rFonts w:cs="Calibri"/>
        </w:rPr>
        <w:t xml:space="preserve">Even </w:t>
      </w:r>
      <w:r w:rsidRPr="00031C51">
        <w:rPr>
          <w:rFonts w:cs="Calibri"/>
          <w:sz w:val="16"/>
        </w:rPr>
        <w:t xml:space="preserve">John </w:t>
      </w:r>
      <w:r w:rsidRPr="00031C51">
        <w:rPr>
          <w:rStyle w:val="Emphasis"/>
          <w:rFonts w:cs="Calibri"/>
        </w:rPr>
        <w:t>Rawls wrote, “All ethical doctrines worth our attention take consequences into account</w:t>
      </w:r>
      <w:r w:rsidRPr="00031C51">
        <w:rPr>
          <w:rFonts w:cs="Calibri"/>
          <w:sz w:val="16"/>
        </w:rPr>
        <w:t xml:space="preserve"> in judging rightness. </w:t>
      </w:r>
      <w:r w:rsidRPr="00031C51">
        <w:rPr>
          <w:rStyle w:val="StyleUnderline"/>
          <w:rFonts w:cs="Calibri"/>
        </w:rPr>
        <w:t>One which did not would simply be irrational</w:t>
      </w:r>
      <w:r w:rsidRPr="00031C51">
        <w:rPr>
          <w:rFonts w:cs="Calibri"/>
          <w:sz w:val="16"/>
        </w:rPr>
        <w:t xml:space="preserve">, crazy.” </w:t>
      </w:r>
      <w:r w:rsidRPr="00031C51">
        <w:rPr>
          <w:rStyle w:val="Emphasis"/>
          <w:rFonts w:cs="Calibri"/>
        </w:rPr>
        <w:t xml:space="preserve">Minimally plausible versions of </w:t>
      </w:r>
      <w:r w:rsidRPr="0015682E">
        <w:rPr>
          <w:rStyle w:val="Emphasis"/>
          <w:rFonts w:cs="Calibri"/>
          <w:highlight w:val="cyan"/>
        </w:rPr>
        <w:t xml:space="preserve">deontology </w:t>
      </w:r>
      <w:r w:rsidRPr="00031C51">
        <w:rPr>
          <w:rStyle w:val="Emphasis"/>
          <w:rFonts w:cs="Calibri"/>
        </w:rPr>
        <w:t>and virtue ethics must be concerned in part with promoting the good, from an impartial point of view</w:t>
      </w:r>
      <w:r w:rsidRPr="00031C51">
        <w:rPr>
          <w:rFonts w:cs="Calibri"/>
          <w:sz w:val="16"/>
        </w:rPr>
        <w:t xml:space="preserve">. </w:t>
      </w:r>
      <w:r w:rsidRPr="00031C51">
        <w:rPr>
          <w:rStyle w:val="StyleUnderline"/>
          <w:rFonts w:cs="Calibri"/>
        </w:rPr>
        <w:t xml:space="preserve">They’d thus </w:t>
      </w:r>
      <w:r w:rsidRPr="0015682E">
        <w:rPr>
          <w:rStyle w:val="StyleUnderline"/>
          <w:rFonts w:cs="Calibri"/>
          <w:highlight w:val="cyan"/>
        </w:rPr>
        <w:t xml:space="preserve">imply </w:t>
      </w:r>
      <w:r w:rsidRPr="0015682E">
        <w:rPr>
          <w:rStyle w:val="Emphasis"/>
          <w:rFonts w:cs="Calibri"/>
          <w:highlight w:val="cyan"/>
        </w:rPr>
        <w:t>very strong reasons</w:t>
      </w:r>
      <w:r w:rsidRPr="0015682E">
        <w:rPr>
          <w:rStyle w:val="StyleUnderline"/>
          <w:rFonts w:cs="Calibri"/>
          <w:highlight w:val="cyan"/>
        </w:rPr>
        <w:t xml:space="preserve"> to reduce existential risk</w:t>
      </w:r>
      <w:r w:rsidRPr="00031C51">
        <w:rPr>
          <w:rFonts w:cs="Calibr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31C51">
        <w:rPr>
          <w:rStyle w:val="StyleUnderline"/>
          <w:rFonts w:cs="Calibri"/>
        </w:rPr>
        <w:t>Even egoism</w:t>
      </w:r>
      <w:r w:rsidRPr="00031C51">
        <w:rPr>
          <w:rFonts w:cs="Calibri"/>
          <w:sz w:val="16"/>
        </w:rPr>
        <w:t xml:space="preserve">, the view that each agent should maximize her own good, </w:t>
      </w:r>
      <w:r w:rsidRPr="00031C51">
        <w:rPr>
          <w:rStyle w:val="StyleUnderline"/>
          <w:rFonts w:cs="Calibri"/>
        </w:rPr>
        <w:t xml:space="preserve">might imply strong reasons to reduce existential risk. </w:t>
      </w:r>
      <w:r w:rsidRPr="00031C51">
        <w:rPr>
          <w:rFonts w:cs="Calibr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15682E">
        <w:rPr>
          <w:rStyle w:val="Emphasis"/>
          <w:rFonts w:cs="Calibri"/>
          <w:highlight w:val="cyan"/>
        </w:rPr>
        <w:t>most of what makes our lives go well would be undermined if there were no future</w:t>
      </w:r>
      <w:r w:rsidRPr="00031C51">
        <w:rPr>
          <w:rStyle w:val="Emphasis"/>
          <w:rFonts w:cs="Calibri"/>
        </w:rPr>
        <w:t xml:space="preserve"> generations</w:t>
      </w:r>
      <w:r w:rsidRPr="00031C51">
        <w:rPr>
          <w:rFonts w:cs="Calibri"/>
          <w:sz w:val="16"/>
        </w:rPr>
        <w:t xml:space="preserve"> of intelligent persons. On his view, my life would contain vastly less well-being if (say) a year after my death the world came to an end. </w:t>
      </w:r>
      <w:r w:rsidRPr="00031C51">
        <w:rPr>
          <w:rStyle w:val="StyleUnderline"/>
          <w:rFonts w:cs="Calibri"/>
        </w:rPr>
        <w:t>So obviously</w:t>
      </w:r>
      <w:r w:rsidRPr="00031C51">
        <w:rPr>
          <w:rFonts w:cs="Calibri"/>
          <w:sz w:val="16"/>
        </w:rPr>
        <w:t xml:space="preserve"> if Scheffler were right </w:t>
      </w:r>
      <w:r w:rsidRPr="00031C51">
        <w:rPr>
          <w:rStyle w:val="StyleUnderline"/>
          <w:rFonts w:cs="Calibri"/>
        </w:rPr>
        <w:t>I’d have very strong reason to reduce existential risk</w:t>
      </w:r>
      <w:r w:rsidRPr="00031C51">
        <w:rPr>
          <w:rFonts w:cs="Calibri"/>
          <w:sz w:val="16"/>
        </w:rPr>
        <w:t xml:space="preserve">. </w:t>
      </w:r>
      <w:r w:rsidRPr="00031C51">
        <w:rPr>
          <w:rStyle w:val="Emphasis"/>
          <w:rFonts w:cs="Calibri"/>
        </w:rPr>
        <w:t xml:space="preserve">We should also take into account moral </w:t>
      </w:r>
      <w:r w:rsidRPr="0015682E">
        <w:rPr>
          <w:rStyle w:val="Emphasis"/>
          <w:rFonts w:cs="Calibri"/>
          <w:highlight w:val="cyan"/>
        </w:rPr>
        <w:t>uncertainty.</w:t>
      </w:r>
      <w:r w:rsidRPr="00031C51">
        <w:rPr>
          <w:rFonts w:cs="Calibri"/>
          <w:sz w:val="16"/>
        </w:rPr>
        <w:t xml:space="preserve"> W</w:t>
      </w:r>
      <w:r w:rsidRPr="00031C51">
        <w:rPr>
          <w:rStyle w:val="StyleUnderline"/>
          <w:rFonts w:cs="Calibri"/>
        </w:rPr>
        <w:t>hat is it reasonable for one to do, when one is uncertain</w:t>
      </w:r>
      <w:r w:rsidRPr="00031C51">
        <w:rPr>
          <w:rFonts w:cs="Calibri"/>
          <w:sz w:val="16"/>
        </w:rPr>
        <w:t xml:space="preserve"> not (only</w:t>
      </w:r>
      <w:r w:rsidRPr="00031C51">
        <w:rPr>
          <w:rStyle w:val="StyleUnderline"/>
          <w:rFonts w:cs="Calibri"/>
        </w:rPr>
        <w:t>) about</w:t>
      </w:r>
      <w:r w:rsidRPr="00031C51">
        <w:rPr>
          <w:rFonts w:cs="Calibri"/>
          <w:sz w:val="16"/>
        </w:rPr>
        <w:t xml:space="preserve"> the empirical facts, but also about the </w:t>
      </w:r>
      <w:r w:rsidRPr="00031C51">
        <w:rPr>
          <w:rStyle w:val="StyleUnderline"/>
          <w:rFonts w:cs="Calibri"/>
        </w:rPr>
        <w:t>moral facts?</w:t>
      </w:r>
      <w:r w:rsidRPr="00031C51">
        <w:rPr>
          <w:rFonts w:cs="Calibr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031C51">
        <w:rPr>
          <w:rStyle w:val="StyleUnderline"/>
          <w:rFonts w:cs="Calibri"/>
        </w:rPr>
        <w:t xml:space="preserve">those </w:t>
      </w:r>
      <w:r w:rsidRPr="00031C51">
        <w:rPr>
          <w:rFonts w:cs="Calibri"/>
          <w:sz w:val="16"/>
        </w:rPr>
        <w:t xml:space="preserve">(hedonistic egoists) </w:t>
      </w:r>
      <w:r w:rsidRPr="00031C51">
        <w:rPr>
          <w:rStyle w:val="Emphasis"/>
          <w:rFonts w:cs="Calibri"/>
        </w:rPr>
        <w:t>who disagree should have a significant level of confidence that they are mistaken,</w:t>
      </w:r>
      <w:r w:rsidRPr="00031C51">
        <w:rPr>
          <w:rFonts w:cs="Calibri"/>
          <w:sz w:val="16"/>
        </w:rPr>
        <w:t xml:space="preserve"> and that one of the above views is correct. </w:t>
      </w:r>
      <w:r w:rsidRPr="0015682E">
        <w:rPr>
          <w:rStyle w:val="StyleUnderline"/>
          <w:rFonts w:cs="Calibri"/>
          <w:highlight w:val="cyan"/>
        </w:rPr>
        <w:t>Even if they were 90% sure that their view is the correct one</w:t>
      </w:r>
      <w:r w:rsidRPr="0015682E">
        <w:rPr>
          <w:rFonts w:cs="Calibri"/>
          <w:sz w:val="16"/>
          <w:highlight w:val="cyan"/>
        </w:rPr>
        <w:t xml:space="preserve"> </w:t>
      </w:r>
      <w:r w:rsidRPr="00031C51">
        <w:rPr>
          <w:rFonts w:cs="Calibri"/>
          <w:sz w:val="16"/>
        </w:rPr>
        <w:t xml:space="preserve">(and 10% sure that one of these other ones is correct), </w:t>
      </w:r>
      <w:r w:rsidRPr="0015682E">
        <w:rPr>
          <w:rStyle w:val="Emphasis"/>
          <w:rFonts w:cs="Calibri"/>
          <w:highlight w:val="cyan"/>
        </w:rPr>
        <w:t>they would have pretty strong reason,</w:t>
      </w:r>
      <w:r w:rsidRPr="00031C51">
        <w:rPr>
          <w:rStyle w:val="Emphasis"/>
          <w:rFonts w:cs="Calibri"/>
        </w:rPr>
        <w:t xml:space="preserve"> from the standpoint of moral uncertainty, </w:t>
      </w:r>
      <w:r w:rsidRPr="0015682E">
        <w:rPr>
          <w:rStyle w:val="Emphasis"/>
          <w:rFonts w:cs="Calibri"/>
          <w:highlight w:val="cyan"/>
        </w:rPr>
        <w:t>to reduce existential risk</w:t>
      </w:r>
      <w:r w:rsidRPr="00031C51">
        <w:rPr>
          <w:rFonts w:cs="Calibri"/>
          <w:sz w:val="16"/>
        </w:rPr>
        <w:t xml:space="preserve">. Perhaps most disturbingly still, </w:t>
      </w:r>
      <w:r w:rsidRPr="0015682E">
        <w:rPr>
          <w:rStyle w:val="StyleUnderline"/>
          <w:rFonts w:cs="Calibri"/>
          <w:highlight w:val="cyan"/>
        </w:rPr>
        <w:t xml:space="preserve">even if we are only 1% sure that the well-being of possible future people </w:t>
      </w:r>
      <w:r w:rsidRPr="00031C51">
        <w:rPr>
          <w:rStyle w:val="StyleUnderline"/>
          <w:rFonts w:cs="Calibri"/>
        </w:rPr>
        <w:t>matters</w:t>
      </w:r>
      <w:r w:rsidRPr="00031C51">
        <w:rPr>
          <w:rFonts w:cs="Calibri"/>
          <w:sz w:val="16"/>
        </w:rPr>
        <w:t xml:space="preserve">, it is at least arguable that, from the standpoint of moral uncertainty, </w:t>
      </w:r>
      <w:r w:rsidRPr="00031C51">
        <w:rPr>
          <w:rStyle w:val="Emphasis"/>
          <w:rFonts w:cs="Calibri"/>
        </w:rPr>
        <w:t>reducing existential risk is the most important thing in the world</w:t>
      </w:r>
      <w:r w:rsidRPr="00031C51">
        <w:rPr>
          <w:rFonts w:cs="Calibri"/>
          <w:sz w:val="16"/>
        </w:rPr>
        <w:t xml:space="preserve">. Again, this is largely </w:t>
      </w:r>
      <w:r w:rsidRPr="00031C51">
        <w:rPr>
          <w:rStyle w:val="StyleUnderline"/>
          <w:rFonts w:cs="Calibri"/>
        </w:rPr>
        <w:t>for the reason that there are so many people who could exist in the future –</w:t>
      </w:r>
      <w:r w:rsidRPr="00031C51">
        <w:rPr>
          <w:rFonts w:cs="Calibri"/>
          <w:sz w:val="16"/>
        </w:rPr>
        <w:t xml:space="preserve"> there are trillions upon trillions… upon trillions. (For more on this and other related issues, see this excellent dissertation</w:t>
      </w:r>
      <w:r w:rsidRPr="00031C51">
        <w:rPr>
          <w:rStyle w:val="StyleUnderline"/>
          <w:rFonts w:cs="Calibri"/>
        </w:rPr>
        <w:t>). Of course, it is uncertain whether these untold trillions would, in general, have good lives</w:t>
      </w:r>
      <w:r w:rsidRPr="00031C51">
        <w:rPr>
          <w:rFonts w:cs="Calibri"/>
          <w:sz w:val="16"/>
        </w:rPr>
        <w:t>. It’s possible they’ll be miserable</w:t>
      </w:r>
      <w:r w:rsidRPr="00031C51">
        <w:rPr>
          <w:rStyle w:val="StyleUnderline"/>
          <w:rFonts w:cs="Calibri"/>
        </w:rPr>
        <w:t>. It is enough</w:t>
      </w:r>
      <w:r w:rsidRPr="00031C51">
        <w:rPr>
          <w:rFonts w:cs="Calibri"/>
          <w:sz w:val="16"/>
        </w:rPr>
        <w:t xml:space="preserve"> for my claim </w:t>
      </w:r>
      <w:r w:rsidRPr="00031C51">
        <w:rPr>
          <w:rStyle w:val="StyleUnderline"/>
          <w:rFonts w:cs="Calibri"/>
        </w:rPr>
        <w:t>that there is moral agreement in the relevant sense if, at least given certain empirical claims about what future lives would most likely be like, all minimally plausible moral views would converge on the conclusion that we should try to save the world</w:t>
      </w:r>
      <w:r w:rsidRPr="00031C51">
        <w:rPr>
          <w:rFonts w:cs="Calibr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031C51">
        <w:rPr>
          <w:rStyle w:val="StyleUnderline"/>
          <w:rFonts w:cs="Calibri"/>
        </w:rPr>
        <w:t>even if things did not go well for our ancestors, I am optimistic that they will overall go fantastically well for our descendants, if we allow them to</w:t>
      </w:r>
      <w:r w:rsidRPr="00031C51">
        <w:rPr>
          <w:rFonts w:cs="Calibri"/>
          <w:sz w:val="16"/>
        </w:rPr>
        <w:t xml:space="preserve">. I suspect that </w:t>
      </w:r>
      <w:r w:rsidRPr="00031C51">
        <w:rPr>
          <w:rStyle w:val="StyleUnderline"/>
          <w:rFonts w:cs="Calibri"/>
        </w:rPr>
        <w:t>most of us alive today</w:t>
      </w:r>
      <w:r w:rsidRPr="00031C51">
        <w:rPr>
          <w:rFonts w:cs="Calibri"/>
          <w:sz w:val="16"/>
        </w:rPr>
        <w:t xml:space="preserve"> – at least those of us not suffering from extreme illness or poverty – </w:t>
      </w:r>
      <w:r w:rsidRPr="00031C51">
        <w:rPr>
          <w:rStyle w:val="StyleUnderline"/>
          <w:rFonts w:cs="Calibri"/>
        </w:rPr>
        <w:t>have lives that are well worth living, and that things will continue to improve</w:t>
      </w:r>
      <w:r w:rsidRPr="00031C51">
        <w:rPr>
          <w:rFonts w:cs="Calibr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r>
        <w:rPr>
          <w:rFonts w:cs="Calibri"/>
          <w:sz w:val="16"/>
        </w:rPr>
        <w:t>.</w:t>
      </w:r>
    </w:p>
    <w:p w14:paraId="2D78B6B7" w14:textId="245C504F" w:rsidR="00AC3BE6" w:rsidRDefault="00112104" w:rsidP="00896A92">
      <w:pPr>
        <w:pStyle w:val="Heading4"/>
      </w:pPr>
      <w:r>
        <w:t>Public sector is</w:t>
      </w:r>
      <w:r w:rsidR="00AC3BE6">
        <w:t xml:space="preserve"> an alt cause – the two main </w:t>
      </w:r>
      <w:r w:rsidR="005C6F07">
        <w:t>countries</w:t>
      </w:r>
      <w:r w:rsidR="00AC3BE6">
        <w:t xml:space="preserve"> going into space now, US and China are capitalist – the difference between public and private appropriation is miniscule enough that any risk of a </w:t>
      </w:r>
      <w:proofErr w:type="spellStart"/>
      <w:r w:rsidR="00AC3BE6">
        <w:t>disad</w:t>
      </w:r>
      <w:proofErr w:type="spellEnd"/>
      <w:r w:rsidR="00AC3BE6">
        <w:t xml:space="preserve"> outweighs – independently, they can’t solve all of cap or overcome capitalism in the context of anything except space, meaning there’s a host of alt causes</w:t>
      </w:r>
      <w:r>
        <w:t xml:space="preserve">. </w:t>
      </w:r>
    </w:p>
    <w:p w14:paraId="538476F3" w14:textId="7A798F8B" w:rsidR="00127BB0" w:rsidRDefault="00127BB0" w:rsidP="00127BB0">
      <w:pPr>
        <w:pStyle w:val="Heading4"/>
      </w:pPr>
      <w:r>
        <w:t>Our scenarios aren’t utopian space fantasies – they’re causal link chains backed up by data and experts. This author also has no quals.</w:t>
      </w:r>
    </w:p>
    <w:p w14:paraId="2484B112" w14:textId="6C78AB78" w:rsidR="00C10C5D" w:rsidRPr="00C10C5D" w:rsidRDefault="00C10C5D" w:rsidP="00C10C5D">
      <w:pPr>
        <w:pStyle w:val="Heading4"/>
      </w:pPr>
      <w:r>
        <w:t xml:space="preserve">No arms racing impact – their card doesn’t mention cap and just says </w:t>
      </w:r>
      <w:proofErr w:type="spellStart"/>
      <w:r>
        <w:t>economcic</w:t>
      </w:r>
      <w:proofErr w:type="spellEnd"/>
      <w:r>
        <w:t xml:space="preserve"> crisis causes war.</w:t>
      </w:r>
    </w:p>
    <w:p w14:paraId="3F777EE2" w14:textId="7B70B265" w:rsidR="00896A92" w:rsidRDefault="00896A92" w:rsidP="00896A92">
      <w:pPr>
        <w:pStyle w:val="Heading4"/>
      </w:pPr>
      <w:r>
        <w:t>Capitalism is sustainable and humanity’s only hope against climate change</w:t>
      </w:r>
    </w:p>
    <w:p w14:paraId="664B6F07" w14:textId="77777777" w:rsidR="00896A92" w:rsidRPr="007F34AF" w:rsidRDefault="00896A92" w:rsidP="00896A92">
      <w:pPr>
        <w:rPr>
          <w:rFonts w:ascii="Helvetica" w:hAnsi="Helvetica" w:cs="Helvetica"/>
          <w:bCs/>
          <w:color w:val="FFFFFF"/>
          <w:sz w:val="27"/>
          <w:szCs w:val="27"/>
        </w:rPr>
      </w:pPr>
      <w:r w:rsidRPr="007F34AF">
        <w:t xml:space="preserve">Shi-Ling </w:t>
      </w:r>
      <w:r w:rsidRPr="00360374">
        <w:rPr>
          <w:rStyle w:val="Style13ptBold"/>
        </w:rPr>
        <w:t>Hsu 21</w:t>
      </w:r>
      <w:r w:rsidRPr="007F34AF">
        <w:t xml:space="preserve">, </w:t>
      </w:r>
      <w:proofErr w:type="spellStart"/>
      <w:r w:rsidRPr="007F34AF">
        <w:t>D'Alemberte</w:t>
      </w:r>
      <w:proofErr w:type="spellEnd"/>
      <w:r w:rsidRPr="007F34AF">
        <w:t xml:space="preserve"> Professor of Law at the Florida State University College of Law, Sept 2021, Capitalism and the Environment</w:t>
      </w:r>
      <w:r>
        <w:t>, Cambridge University Press, p. 50-52</w:t>
      </w:r>
    </w:p>
    <w:p w14:paraId="76EF51F5" w14:textId="77777777" w:rsidR="00896A92" w:rsidRPr="00360374" w:rsidRDefault="00896A92" w:rsidP="00896A92">
      <w:pPr>
        <w:rPr>
          <w:sz w:val="16"/>
        </w:rPr>
      </w:pPr>
      <w:r w:rsidRPr="00360374">
        <w:rPr>
          <w:sz w:val="16"/>
        </w:rPr>
        <w:t xml:space="preserve">2.8 CHOOSING CAPITALISM TO SAVE THE ENVIRONMENT: LARGE-SCALE DEPLOYMENT Finally, a third reason that </w:t>
      </w:r>
      <w:r w:rsidRPr="003F7F8E">
        <w:rPr>
          <w:rStyle w:val="StyleUnderline"/>
          <w:highlight w:val="cyan"/>
        </w:rPr>
        <w:t xml:space="preserve">capitalism is </w:t>
      </w:r>
      <w:r w:rsidRPr="003F7F8E">
        <w:rPr>
          <w:rStyle w:val="Emphasis"/>
          <w:highlight w:val="cyan"/>
        </w:rPr>
        <w:t>suited to</w:t>
      </w:r>
      <w:r w:rsidRPr="00360374">
        <w:rPr>
          <w:rStyle w:val="StyleUnderline"/>
        </w:rPr>
        <w:t xml:space="preserve"> the job of </w:t>
      </w:r>
      <w:r w:rsidRPr="003F7F8E">
        <w:rPr>
          <w:rStyle w:val="Emphasis"/>
          <w:highlight w:val="cyan"/>
        </w:rPr>
        <w:t>environmental</w:t>
      </w:r>
      <w:r w:rsidRPr="00360374">
        <w:rPr>
          <w:rStyle w:val="Emphasis"/>
        </w:rPr>
        <w:t xml:space="preserve"> restoration</w:t>
      </w:r>
      <w:r w:rsidRPr="00360374">
        <w:rPr>
          <w:sz w:val="16"/>
        </w:rPr>
        <w:t xml:space="preserve"> </w:t>
      </w:r>
      <w:r w:rsidRPr="00360374">
        <w:rPr>
          <w:rStyle w:val="StyleUnderline"/>
        </w:rPr>
        <w:t>and</w:t>
      </w:r>
      <w:r w:rsidRPr="00360374">
        <w:rPr>
          <w:sz w:val="16"/>
        </w:rPr>
        <w:t xml:space="preserve"> </w:t>
      </w:r>
      <w:r w:rsidRPr="003F7F8E">
        <w:rPr>
          <w:rStyle w:val="Emphasis"/>
          <w:highlight w:val="cyan"/>
        </w:rPr>
        <w:t>protection</w:t>
      </w:r>
      <w:r w:rsidRPr="00360374">
        <w:rPr>
          <w:sz w:val="16"/>
        </w:rPr>
        <w:t xml:space="preserve"> </w:t>
      </w:r>
      <w:r w:rsidRPr="00360374">
        <w:rPr>
          <w:rStyle w:val="StyleUnderline"/>
        </w:rPr>
        <w:t xml:space="preserve">is its ability to </w:t>
      </w:r>
      <w:r w:rsidRPr="00360374">
        <w:rPr>
          <w:rStyle w:val="Emphasis"/>
        </w:rPr>
        <w:t>undertake</w:t>
      </w:r>
      <w:r w:rsidRPr="00360374">
        <w:rPr>
          <w:sz w:val="16"/>
        </w:rPr>
        <w:t xml:space="preserve"> </w:t>
      </w:r>
      <w:r w:rsidRPr="00360374">
        <w:rPr>
          <w:rStyle w:val="StyleUnderline"/>
        </w:rPr>
        <w:t>and complete</w:t>
      </w:r>
      <w:r w:rsidRPr="00360374">
        <w:rPr>
          <w:sz w:val="16"/>
        </w:rPr>
        <w:t xml:space="preserve"> </w:t>
      </w:r>
      <w:r w:rsidRPr="00360374">
        <w:rPr>
          <w:rStyle w:val="Emphasis"/>
        </w:rPr>
        <w:t>projects at very large scales</w:t>
      </w:r>
      <w:r w:rsidRPr="00360374">
        <w:rPr>
          <w:sz w:val="16"/>
        </w:rPr>
        <w:t xml:space="preserve">. In keeping with a major thesis of this book, construction at very large scales should give us a little pause, because of the propensity of capital to metastasize into a source of political resistance to change. But some global problems, especially </w:t>
      </w:r>
      <w:r w:rsidRPr="002D0062">
        <w:rPr>
          <w:sz w:val="16"/>
        </w:rPr>
        <w:t>climate change, may require</w:t>
      </w:r>
      <w:r w:rsidRPr="00360374">
        <w:rPr>
          <w:sz w:val="16"/>
        </w:rPr>
        <w:t xml:space="preserve"> </w:t>
      </w:r>
      <w:r w:rsidRPr="002D0062">
        <w:rPr>
          <w:sz w:val="16"/>
        </w:rPr>
        <w:t>very large-scale enterprises</w:t>
      </w:r>
      <w:r w:rsidRPr="00360374">
        <w:rPr>
          <w:sz w:val="16"/>
        </w:rPr>
        <w:t xml:space="preserve">. For example, </w:t>
      </w:r>
      <w:r w:rsidRPr="002D0062">
        <w:rPr>
          <w:sz w:val="16"/>
        </w:rPr>
        <w:t xml:space="preserve">because </w:t>
      </w:r>
      <w:r w:rsidRPr="003F7F8E">
        <w:rPr>
          <w:rStyle w:val="Emphasis"/>
          <w:highlight w:val="cyan"/>
        </w:rPr>
        <w:t>g</w:t>
      </w:r>
      <w:r w:rsidRPr="00360374">
        <w:rPr>
          <w:rStyle w:val="Emphasis"/>
        </w:rPr>
        <w:t>reen</w:t>
      </w:r>
      <w:r w:rsidRPr="003F7F8E">
        <w:rPr>
          <w:rStyle w:val="Emphasis"/>
          <w:highlight w:val="cyan"/>
        </w:rPr>
        <w:t>h</w:t>
      </w:r>
      <w:r w:rsidRPr="00360374">
        <w:rPr>
          <w:rStyle w:val="Emphasis"/>
        </w:rPr>
        <w:t xml:space="preserve">ouse </w:t>
      </w:r>
      <w:r w:rsidRPr="003F7F8E">
        <w:rPr>
          <w:rStyle w:val="Emphasis"/>
          <w:highlight w:val="cyan"/>
        </w:rPr>
        <w:t>g</w:t>
      </w:r>
      <w:r w:rsidRPr="00360374">
        <w:rPr>
          <w:rStyle w:val="Emphasis"/>
        </w:rPr>
        <w:t>a</w:t>
      </w:r>
      <w:r w:rsidRPr="003F7F8E">
        <w:rPr>
          <w:rStyle w:val="Emphasis"/>
          <w:highlight w:val="cyan"/>
        </w:rPr>
        <w:t>s</w:t>
      </w:r>
      <w:r w:rsidRPr="00360374">
        <w:rPr>
          <w:rStyle w:val="Emphasis"/>
        </w:rPr>
        <w:t xml:space="preserve"> emissions</w:t>
      </w:r>
      <w:r w:rsidRPr="00360374">
        <w:rPr>
          <w:sz w:val="16"/>
        </w:rPr>
        <w:t xml:space="preserve"> may </w:t>
      </w:r>
      <w:r w:rsidRPr="003F7F8E">
        <w:rPr>
          <w:rStyle w:val="Emphasis"/>
          <w:highlight w:val="cyan"/>
        </w:rPr>
        <w:t>already</w:t>
      </w:r>
      <w:r w:rsidRPr="00360374">
        <w:rPr>
          <w:sz w:val="16"/>
        </w:rPr>
        <w:t xml:space="preserve"> have </w:t>
      </w:r>
      <w:r w:rsidRPr="003F7F8E">
        <w:rPr>
          <w:rStyle w:val="Emphasis"/>
          <w:highlight w:val="cyan"/>
        </w:rPr>
        <w:t>passed a threshold</w:t>
      </w:r>
      <w:r w:rsidRPr="00360374">
        <w:rPr>
          <w:sz w:val="16"/>
        </w:rPr>
        <w:t xml:space="preserve"> </w:t>
      </w:r>
      <w:r w:rsidRPr="00360374">
        <w:rPr>
          <w:rStyle w:val="StyleUnderline"/>
        </w:rPr>
        <w:t>for</w:t>
      </w:r>
      <w:r w:rsidRPr="00360374">
        <w:rPr>
          <w:sz w:val="16"/>
        </w:rPr>
        <w:t xml:space="preserve"> </w:t>
      </w:r>
      <w:r w:rsidRPr="00360374">
        <w:rPr>
          <w:rStyle w:val="Emphasis"/>
        </w:rPr>
        <w:t>catastrophic climate change</w:t>
      </w:r>
      <w:r w:rsidRPr="00360374">
        <w:rPr>
          <w:sz w:val="16"/>
        </w:rPr>
        <w:t xml:space="preserve">, </w:t>
      </w:r>
      <w:r w:rsidRPr="003F7F8E">
        <w:rPr>
          <w:rStyle w:val="Emphasis"/>
          <w:highlight w:val="cyan"/>
        </w:rPr>
        <w:t>technology is</w:t>
      </w:r>
      <w:r w:rsidRPr="00360374">
        <w:rPr>
          <w:sz w:val="16"/>
        </w:rPr>
        <w:t xml:space="preserve"> almost certainly </w:t>
      </w:r>
      <w:r w:rsidRPr="003F7F8E">
        <w:rPr>
          <w:rStyle w:val="Emphasis"/>
          <w:highlight w:val="cyan"/>
        </w:rPr>
        <w:t>needed</w:t>
      </w:r>
      <w:r w:rsidRPr="003F7F8E">
        <w:rPr>
          <w:sz w:val="16"/>
          <w:highlight w:val="cyan"/>
        </w:rPr>
        <w:t xml:space="preserve"> </w:t>
      </w:r>
      <w:r w:rsidRPr="003F7F8E">
        <w:rPr>
          <w:rStyle w:val="StyleUnderline"/>
          <w:highlight w:val="cyan"/>
        </w:rPr>
        <w:t>to</w:t>
      </w:r>
      <w:r w:rsidRPr="00360374">
        <w:rPr>
          <w:rStyle w:val="StyleUnderline"/>
        </w:rPr>
        <w:t xml:space="preserve"> chemically</w:t>
      </w:r>
      <w:r w:rsidRPr="00360374">
        <w:rPr>
          <w:sz w:val="16"/>
        </w:rPr>
        <w:t xml:space="preserve"> </w:t>
      </w:r>
      <w:r w:rsidRPr="003F7F8E">
        <w:rPr>
          <w:rStyle w:val="Emphasis"/>
          <w:highlight w:val="cyan"/>
        </w:rPr>
        <w:t>capture carbon dioxide</w:t>
      </w:r>
      <w:r w:rsidRPr="00360374">
        <w:rPr>
          <w:sz w:val="16"/>
        </w:rPr>
        <w:t xml:space="preserve"> </w:t>
      </w:r>
      <w:r w:rsidRPr="00360374">
        <w:rPr>
          <w:rStyle w:val="StyleUnderline"/>
        </w:rPr>
        <w:t>from ambient air.</w:t>
      </w:r>
      <w:r w:rsidRPr="00360374">
        <w:rPr>
          <w:sz w:val="16"/>
        </w:rPr>
        <w:t xml:space="preserve"> But carbon dioxide is only about 0.15% of ambient air by molecular weight, and </w:t>
      </w:r>
      <w:r w:rsidRPr="00360374">
        <w:rPr>
          <w:rStyle w:val="StyleUnderline"/>
        </w:rPr>
        <w:t xml:space="preserve">a tremendous amount of </w:t>
      </w:r>
      <w:r w:rsidRPr="00360374">
        <w:rPr>
          <w:sz w:val="16"/>
        </w:rPr>
        <w:t xml:space="preserve">ambient </w:t>
      </w:r>
      <w:r w:rsidRPr="00360374">
        <w:rPr>
          <w:rStyle w:val="StyleUnderline"/>
        </w:rPr>
        <w:t>air must be processed just to capture a small amount of carbon dioxide</w:t>
      </w:r>
      <w:r w:rsidRPr="00360374">
        <w:rPr>
          <w:sz w:val="16"/>
        </w:rPr>
        <w:t>. This technology has often been referred to as "</w:t>
      </w:r>
      <w:r w:rsidRPr="00360374">
        <w:rPr>
          <w:rStyle w:val="Emphasis"/>
        </w:rPr>
        <w:t>direct air capture</w:t>
      </w:r>
      <w:r w:rsidRPr="00360374">
        <w:rPr>
          <w:sz w:val="16"/>
        </w:rPr>
        <w:t xml:space="preserve">," or "carbon removal." </w:t>
      </w:r>
      <w:r w:rsidRPr="00360374">
        <w:rPr>
          <w:rStyle w:val="StyleUnderline"/>
        </w:rPr>
        <w:t>Given that</w:t>
      </w:r>
      <w:r w:rsidRPr="00360374">
        <w:rPr>
          <w:sz w:val="16"/>
        </w:rPr>
        <w:t xml:space="preserve"> inherent </w:t>
      </w:r>
      <w:r w:rsidRPr="00360374">
        <w:rPr>
          <w:rStyle w:val="StyleUnderline"/>
        </w:rPr>
        <w:t xml:space="preserve">limitation, direct </w:t>
      </w:r>
      <w:r w:rsidRPr="00997F2E">
        <w:rPr>
          <w:rStyle w:val="StyleUnderline"/>
        </w:rPr>
        <w:t xml:space="preserve">air capture technology must be deployed </w:t>
      </w:r>
      <w:r w:rsidRPr="003F7F8E">
        <w:rPr>
          <w:rStyle w:val="Emphasis"/>
          <w:highlight w:val="cyan"/>
        </w:rPr>
        <w:t>at vast scales</w:t>
      </w:r>
      <w:r w:rsidRPr="00360374">
        <w:rPr>
          <w:sz w:val="16"/>
        </w:rPr>
        <w:t xml:space="preserve"> in order to make any appreciable difference in greenhouse gas concentrations. There is certainly no guarantee that direct air capture will be a silver bullet. But </w:t>
      </w:r>
      <w:r w:rsidRPr="00360374">
        <w:rPr>
          <w:rStyle w:val="StyleUnderline"/>
        </w:rPr>
        <w:t xml:space="preserve">if it is to be an effectual item on a menu of survival </w:t>
      </w:r>
      <w:r w:rsidRPr="00ED2269">
        <w:rPr>
          <w:rStyle w:val="StyleUnderline"/>
        </w:rPr>
        <w:t>techniques, it will more assuredly</w:t>
      </w:r>
      <w:r w:rsidRPr="00ED2269">
        <w:rPr>
          <w:sz w:val="16"/>
        </w:rPr>
        <w:t xml:space="preserve"> </w:t>
      </w:r>
      <w:r w:rsidRPr="00ED2269">
        <w:rPr>
          <w:rStyle w:val="Emphasis"/>
        </w:rPr>
        <w:t>be accomplished under the</w:t>
      </w:r>
      <w:r w:rsidRPr="00ED2269">
        <w:rPr>
          <w:sz w:val="16"/>
        </w:rPr>
        <w:t xml:space="preserve"> incentives of a </w:t>
      </w:r>
      <w:r w:rsidRPr="00ED2269">
        <w:rPr>
          <w:rStyle w:val="Emphasis"/>
        </w:rPr>
        <w:t>capitalist economy</w:t>
      </w:r>
      <w:r w:rsidRPr="00ED2269">
        <w:rPr>
          <w:sz w:val="16"/>
        </w:rPr>
        <w:t>.</w:t>
      </w:r>
      <w:r w:rsidRPr="00360374">
        <w:rPr>
          <w:sz w:val="16"/>
        </w:rPr>
        <w:t xml:space="preserve"> </w:t>
      </w:r>
      <w:r w:rsidRPr="003F7F8E">
        <w:rPr>
          <w:rStyle w:val="StyleUnderline"/>
          <w:highlight w:val="cyan"/>
        </w:rPr>
        <w:t>Capitalism</w:t>
      </w:r>
      <w:r w:rsidRPr="00360374">
        <w:rPr>
          <w:rStyle w:val="StyleUnderline"/>
        </w:rPr>
        <w:t xml:space="preserve"> </w:t>
      </w:r>
      <w:r w:rsidRPr="003F7F8E">
        <w:rPr>
          <w:rStyle w:val="StyleUnderline"/>
          <w:highlight w:val="cyan"/>
        </w:rPr>
        <w:t>might</w:t>
      </w:r>
      <w:r w:rsidRPr="00360374">
        <w:rPr>
          <w:sz w:val="16"/>
        </w:rPr>
        <w:t xml:space="preserve"> also </w:t>
      </w:r>
      <w:r w:rsidRPr="003F7F8E">
        <w:rPr>
          <w:rStyle w:val="StyleUnderline"/>
          <w:highlight w:val="cyan"/>
        </w:rPr>
        <w:t>help</w:t>
      </w:r>
      <w:r w:rsidRPr="00360374">
        <w:rPr>
          <w:rStyle w:val="StyleUnderline"/>
        </w:rPr>
        <w:t xml:space="preserve"> with the looming crisis of climate change by helping to</w:t>
      </w:r>
      <w:r w:rsidRPr="00360374">
        <w:rPr>
          <w:sz w:val="16"/>
        </w:rPr>
        <w:t xml:space="preserve"> </w:t>
      </w:r>
      <w:r w:rsidRPr="003F7F8E">
        <w:rPr>
          <w:rStyle w:val="Emphasis"/>
          <w:highlight w:val="cyan"/>
        </w:rPr>
        <w:t>ensure the supply of</w:t>
      </w:r>
      <w:r w:rsidRPr="00360374">
        <w:rPr>
          <w:sz w:val="16"/>
        </w:rPr>
        <w:t xml:space="preserve"> vital life staples such as </w:t>
      </w:r>
      <w:r w:rsidRPr="003F7F8E">
        <w:rPr>
          <w:rStyle w:val="Emphasis"/>
          <w:highlight w:val="cyan"/>
        </w:rPr>
        <w:t>food, water</w:t>
      </w:r>
      <w:r w:rsidRPr="00360374">
        <w:rPr>
          <w:sz w:val="16"/>
        </w:rPr>
        <w:t xml:space="preserve">, </w:t>
      </w:r>
      <w:r w:rsidRPr="00360374">
        <w:rPr>
          <w:rStyle w:val="StyleUnderline"/>
        </w:rPr>
        <w:t>and other basic needs in future shortages</w:t>
      </w:r>
      <w:r w:rsidRPr="00360374">
        <w:rPr>
          <w:sz w:val="16"/>
        </w:rPr>
        <w:t xml:space="preserve"> </w:t>
      </w:r>
      <w:r w:rsidRPr="00360374">
        <w:rPr>
          <w:rStyle w:val="StyleUnderline"/>
        </w:rPr>
        <w:t>caused by climate-change</w:t>
      </w:r>
      <w:r w:rsidRPr="00360374">
        <w:rPr>
          <w:sz w:val="16"/>
        </w:rPr>
        <w:t xml:space="preserve">. </w:t>
      </w:r>
      <w:r w:rsidRPr="00360374">
        <w:rPr>
          <w:rStyle w:val="StyleUnderline"/>
        </w:rPr>
        <w:t>In a climate-changed future, there is the</w:t>
      </w:r>
      <w:r w:rsidRPr="00360374">
        <w:rPr>
          <w:sz w:val="16"/>
        </w:rPr>
        <w:t xml:space="preserve"> distinct </w:t>
      </w:r>
      <w:r w:rsidRPr="00360374">
        <w:rPr>
          <w:rStyle w:val="StyleUnderline"/>
        </w:rPr>
        <w:t>possibility that supplies of vital life staples may run short</w:t>
      </w:r>
      <w:r w:rsidRPr="00360374">
        <w:rPr>
          <w:sz w:val="16"/>
        </w:rPr>
        <w:t xml:space="preserve">, possibly for long periods of time. </w:t>
      </w:r>
      <w:r w:rsidRPr="00ED2269">
        <w:rPr>
          <w:rStyle w:val="StyleUnderline"/>
        </w:rPr>
        <w:t>Droughts are projected</w:t>
      </w:r>
      <w:r w:rsidRPr="00ED2269">
        <w:rPr>
          <w:sz w:val="16"/>
        </w:rPr>
        <w:t xml:space="preserve"> to last longer, with water supplies and growing conditions increasingly precarious. </w:t>
      </w:r>
      <w:r w:rsidRPr="00ED2269">
        <w:rPr>
          <w:rStyle w:val="StyleUnderline"/>
        </w:rPr>
        <w:t>Capitalist enterprise could</w:t>
      </w:r>
      <w:r w:rsidRPr="00ED2269">
        <w:rPr>
          <w:sz w:val="16"/>
        </w:rPr>
        <w:t xml:space="preserve">, first of all, </w:t>
      </w:r>
      <w:r w:rsidRPr="00ED2269">
        <w:rPr>
          <w:rStyle w:val="StyleUnderline"/>
        </w:rPr>
        <w:t>provide the</w:t>
      </w:r>
      <w:r w:rsidRPr="00ED2269">
        <w:rPr>
          <w:sz w:val="16"/>
        </w:rPr>
        <w:t xml:space="preserve"> </w:t>
      </w:r>
      <w:r w:rsidRPr="00ED2269">
        <w:rPr>
          <w:rStyle w:val="Emphasis"/>
        </w:rPr>
        <w:t>impetus to</w:t>
      </w:r>
      <w:r w:rsidRPr="00ED2269">
        <w:rPr>
          <w:rStyle w:val="StyleUnderline"/>
        </w:rPr>
        <w:t xml:space="preserve"> finally </w:t>
      </w:r>
      <w:r w:rsidRPr="00ED2269">
        <w:rPr>
          <w:rStyle w:val="Emphasis"/>
        </w:rPr>
        <w:t>reform</w:t>
      </w:r>
      <w:r w:rsidRPr="00ED2269">
        <w:rPr>
          <w:sz w:val="16"/>
        </w:rPr>
        <w:t xml:space="preserve"> a dizzying multitude of </w:t>
      </w:r>
      <w:r w:rsidRPr="00ED2269">
        <w:rPr>
          <w:rStyle w:val="Emphasis"/>
        </w:rPr>
        <w:t>price distortions</w:t>
      </w:r>
      <w:r w:rsidRPr="00ED2269">
        <w:rPr>
          <w:sz w:val="16"/>
        </w:rPr>
        <w:t xml:space="preserve"> </w:t>
      </w:r>
      <w:r w:rsidRPr="00ED2269">
        <w:rPr>
          <w:rStyle w:val="StyleUnderline"/>
        </w:rPr>
        <w:t>that plague</w:t>
      </w:r>
      <w:r w:rsidRPr="00360374">
        <w:rPr>
          <w:rStyle w:val="StyleUnderline"/>
        </w:rPr>
        <w:t xml:space="preserve"> water supply and agriculture</w:t>
      </w:r>
      <w:r w:rsidRPr="00360374">
        <w:rPr>
          <w:sz w:val="16"/>
        </w:rPr>
        <w:t xml:space="preserve"> worldwide. Second, </w:t>
      </w:r>
      <w:r w:rsidRPr="003F7F8E">
        <w:rPr>
          <w:rStyle w:val="Emphasis"/>
          <w:highlight w:val="cyan"/>
        </w:rPr>
        <w:t>capitalist enterprise</w:t>
      </w:r>
      <w:r w:rsidRPr="003F7F8E">
        <w:rPr>
          <w:sz w:val="16"/>
          <w:highlight w:val="cyan"/>
        </w:rPr>
        <w:t xml:space="preserve"> </w:t>
      </w:r>
      <w:r w:rsidRPr="003F7F8E">
        <w:rPr>
          <w:rStyle w:val="StyleUnderline"/>
          <w:highlight w:val="cyan"/>
        </w:rPr>
        <w:t>can</w:t>
      </w:r>
      <w:r w:rsidRPr="003F7F8E">
        <w:rPr>
          <w:sz w:val="16"/>
          <w:highlight w:val="cyan"/>
        </w:rPr>
        <w:t xml:space="preserve"> </w:t>
      </w:r>
      <w:r w:rsidRPr="003F7F8E">
        <w:rPr>
          <w:rStyle w:val="Emphasis"/>
          <w:highlight w:val="cyan"/>
        </w:rPr>
        <w:t>undertake scale production</w:t>
      </w:r>
      <w:r w:rsidRPr="003F7F8E">
        <w:rPr>
          <w:sz w:val="16"/>
          <w:highlight w:val="cyan"/>
        </w:rPr>
        <w:t xml:space="preserve"> </w:t>
      </w:r>
      <w:r w:rsidRPr="003F7F8E">
        <w:rPr>
          <w:rStyle w:val="StyleUnderline"/>
          <w:highlight w:val="cyan"/>
        </w:rPr>
        <w:t>of</w:t>
      </w:r>
      <w:r w:rsidRPr="00360374">
        <w:rPr>
          <w:rStyle w:val="StyleUnderline"/>
        </w:rPr>
        <w:t xml:space="preserve"> some emergent </w:t>
      </w:r>
      <w:r w:rsidRPr="003F7F8E">
        <w:rPr>
          <w:rStyle w:val="StyleUnderline"/>
          <w:highlight w:val="cyan"/>
        </w:rPr>
        <w:t>technologies that might alleviate shortages</w:t>
      </w:r>
      <w:r w:rsidRPr="00360374">
        <w:rPr>
          <w:rStyle w:val="StyleUnderline"/>
        </w:rPr>
        <w:t>.</w:t>
      </w:r>
      <w:r w:rsidRPr="00360374">
        <w:rPr>
          <w:sz w:val="16"/>
        </w:rPr>
        <w:t xml:space="preserve"> </w:t>
      </w:r>
      <w:r w:rsidRPr="003F7F8E">
        <w:rPr>
          <w:rStyle w:val="Emphasis"/>
          <w:highlight w:val="cyan"/>
        </w:rPr>
        <w:t>Desalination technology</w:t>
      </w:r>
      <w:r w:rsidRPr="00360374">
        <w:rPr>
          <w:sz w:val="16"/>
        </w:rPr>
        <w:t xml:space="preserve"> </w:t>
      </w:r>
      <w:r w:rsidRPr="00360374">
        <w:rPr>
          <w:rStyle w:val="StyleUnderline"/>
        </w:rPr>
        <w:t>can convert salty seawater into</w:t>
      </w:r>
      <w:r w:rsidRPr="00360374">
        <w:rPr>
          <w:sz w:val="16"/>
        </w:rPr>
        <w:t xml:space="preserve"> drinkable </w:t>
      </w:r>
      <w:r w:rsidRPr="00360374">
        <w:rPr>
          <w:rStyle w:val="StyleUnderline"/>
        </w:rPr>
        <w:t>freshwater</w:t>
      </w:r>
      <w:r w:rsidRPr="00360374">
        <w:rPr>
          <w:sz w:val="16"/>
        </w:rPr>
        <w:t xml:space="preserve">.54 A number of environmental and economic issues need to be solved to deploy these technologies at large scales, but </w:t>
      </w:r>
      <w:r w:rsidRPr="003F7F8E">
        <w:rPr>
          <w:rStyle w:val="StyleUnderline"/>
          <w:highlight w:val="cyan"/>
        </w:rPr>
        <w:t>in a crisis</w:t>
      </w:r>
      <w:r w:rsidRPr="003F7F8E">
        <w:rPr>
          <w:sz w:val="16"/>
          <w:highlight w:val="cyan"/>
        </w:rPr>
        <w:t xml:space="preserve">, </w:t>
      </w:r>
      <w:r w:rsidRPr="003F7F8E">
        <w:rPr>
          <w:rStyle w:val="Emphasis"/>
          <w:highlight w:val="cyan"/>
        </w:rPr>
        <w:t>solutions will</w:t>
      </w:r>
      <w:r w:rsidRPr="00360374">
        <w:rPr>
          <w:rStyle w:val="StyleUnderline"/>
        </w:rPr>
        <w:t xml:space="preserve"> be more </w:t>
      </w:r>
      <w:r w:rsidRPr="00360374">
        <w:rPr>
          <w:rStyle w:val="Emphasis"/>
        </w:rPr>
        <w:t xml:space="preserve">likely to </w:t>
      </w:r>
      <w:r w:rsidRPr="003F7F8E">
        <w:rPr>
          <w:rStyle w:val="Emphasis"/>
          <w:highlight w:val="cyan"/>
        </w:rPr>
        <w:t>present themselves</w:t>
      </w:r>
      <w:r w:rsidRPr="00360374">
        <w:rPr>
          <w:sz w:val="16"/>
        </w:rPr>
        <w:t xml:space="preserve">. </w:t>
      </w:r>
      <w:r w:rsidRPr="00360374">
        <w:rPr>
          <w:rStyle w:val="StyleUnderline"/>
        </w:rPr>
        <w:t>A technology that is already being adopted</w:t>
      </w:r>
      <w:r w:rsidRPr="00360374">
        <w:rPr>
          <w:sz w:val="16"/>
        </w:rPr>
        <w:t xml:space="preserve"> to produce food </w:t>
      </w:r>
      <w:r w:rsidRPr="00360374">
        <w:rPr>
          <w:rStyle w:val="StyleUnderline"/>
        </w:rPr>
        <w:t>is the modernized version of old-fashioned greenhouses.</w:t>
      </w:r>
      <w:r w:rsidRPr="00360374">
        <w:rPr>
          <w:sz w:val="1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360374">
        <w:rPr>
          <w:rStyle w:val="StyleUnderline"/>
        </w:rPr>
        <w:t xml:space="preserve">Sustained </w:t>
      </w:r>
      <w:r w:rsidRPr="003F7F8E">
        <w:rPr>
          <w:rStyle w:val="StyleUnderline"/>
          <w:highlight w:val="cyan"/>
        </w:rPr>
        <w:t>shortages</w:t>
      </w:r>
      <w:r w:rsidRPr="00360374">
        <w:rPr>
          <w:rStyle w:val="StyleUnderline"/>
        </w:rPr>
        <w:t xml:space="preserve"> in a climate-changed future </w:t>
      </w:r>
      <w:r w:rsidRPr="003F7F8E">
        <w:rPr>
          <w:rStyle w:val="StyleUnderline"/>
          <w:highlight w:val="cyan"/>
        </w:rPr>
        <w:t>might require that a</w:t>
      </w:r>
      <w:r w:rsidRPr="003F7F8E">
        <w:rPr>
          <w:sz w:val="16"/>
          <w:highlight w:val="cyan"/>
        </w:rPr>
        <w:t xml:space="preserve"> </w:t>
      </w:r>
      <w:r w:rsidRPr="003F7F8E">
        <w:rPr>
          <w:rStyle w:val="Emphasis"/>
          <w:highlight w:val="cyan"/>
        </w:rPr>
        <w:t>capitalist</w:t>
      </w:r>
      <w:r w:rsidRPr="003F7F8E">
        <w:rPr>
          <w:sz w:val="16"/>
          <w:highlight w:val="cyan"/>
        </w:rPr>
        <w:t xml:space="preserve"> </w:t>
      </w:r>
      <w:r w:rsidRPr="003F7F8E">
        <w:rPr>
          <w:rStyle w:val="StyleUnderline"/>
          <w:highlight w:val="cyan"/>
        </w:rPr>
        <w:t xml:space="preserve">take hold of </w:t>
      </w:r>
      <w:r w:rsidRPr="003F7F8E">
        <w:rPr>
          <w:rStyle w:val="Emphasis"/>
          <w:highlight w:val="cyan"/>
        </w:rPr>
        <w:t>greenhouse growing and expand production</w:t>
      </w:r>
      <w:r w:rsidRPr="00360374">
        <w:rPr>
          <w:sz w:val="16"/>
        </w:rPr>
        <w:t xml:space="preserve"> </w:t>
      </w:r>
      <w:r w:rsidRPr="00360374">
        <w:rPr>
          <w:rStyle w:val="Emphasis"/>
        </w:rPr>
        <w:t>to feed the masses</w:t>
      </w:r>
      <w:r w:rsidRPr="00360374">
        <w:rPr>
          <w:sz w:val="16"/>
        </w:rPr>
        <w:t xml:space="preserve"> </w:t>
      </w:r>
      <w:r w:rsidRPr="00360374">
        <w:rPr>
          <w:rStyle w:val="StyleUnderline"/>
        </w:rPr>
        <w:t>that might otherwise revolt</w:t>
      </w:r>
      <w:r w:rsidRPr="00360374">
        <w:rPr>
          <w:sz w:val="16"/>
        </w:rPr>
        <w:t xml:space="preserve">. 2.9 </w:t>
      </w:r>
      <w:r w:rsidRPr="00F629ED">
        <w:rPr>
          <w:rStyle w:val="Emphasis"/>
        </w:rPr>
        <w:t>CHOOSE CAPITALISM</w:t>
      </w:r>
      <w:r w:rsidRPr="00360374">
        <w:rPr>
          <w:sz w:val="16"/>
        </w:rPr>
        <w:t xml:space="preserve"> </w:t>
      </w:r>
      <w:r w:rsidRPr="00360374">
        <w:rPr>
          <w:rStyle w:val="StyleUnderline"/>
        </w:rPr>
        <w:t>Clearly, the job</w:t>
      </w:r>
      <w:r w:rsidRPr="00360374">
        <w:rPr>
          <w:sz w:val="16"/>
        </w:rPr>
        <w:t xml:space="preserve"> in front of humankind </w:t>
      </w:r>
      <w:r w:rsidRPr="00360374">
        <w:rPr>
          <w:rStyle w:val="StyleUnderline"/>
        </w:rPr>
        <w:t>is enormous, complex, and many-faceted</w:t>
      </w:r>
      <w:r w:rsidRPr="00360374">
        <w:rPr>
          <w:sz w:val="16"/>
        </w:rPr>
        <w:t xml:space="preserve">. The best hope is to be able to identify certain human impacts that are clearly harmful to the global environment, and to disincentivize them. Getting back to notions of institutions in capitalism, </w:t>
      </w:r>
      <w:r w:rsidRPr="00360374">
        <w:rPr>
          <w:rStyle w:val="StyleUnderline"/>
        </w:rPr>
        <w:t>what is crucial is aligning the right incentives with profit-making activity</w:t>
      </w:r>
      <w:r w:rsidRPr="00360374">
        <w:rPr>
          <w:sz w:val="16"/>
        </w:rPr>
        <w:t xml:space="preserve">. </w:t>
      </w:r>
      <w:r w:rsidRPr="003F7F8E">
        <w:rPr>
          <w:rStyle w:val="StyleUnderline"/>
          <w:highlight w:val="cyan"/>
        </w:rPr>
        <w:t xml:space="preserve">What capitalism does </w:t>
      </w:r>
      <w:r w:rsidRPr="003F7F8E">
        <w:rPr>
          <w:rStyle w:val="Emphasis"/>
          <w:highlight w:val="cyan"/>
        </w:rPr>
        <w:t>so well</w:t>
      </w:r>
      <w:r w:rsidRPr="00360374">
        <w:rPr>
          <w:sz w:val="16"/>
        </w:rPr>
        <w:t xml:space="preserve"> — beyond human comprehension — </w:t>
      </w:r>
      <w:r w:rsidRPr="003F7F8E">
        <w:rPr>
          <w:rStyle w:val="Emphasis"/>
          <w:highlight w:val="cyan"/>
        </w:rPr>
        <w:t>is coordinate activity</w:t>
      </w:r>
      <w:r w:rsidRPr="003F7F8E">
        <w:rPr>
          <w:sz w:val="16"/>
          <w:highlight w:val="cyan"/>
        </w:rPr>
        <w:t xml:space="preserve"> </w:t>
      </w:r>
      <w:r w:rsidRPr="00F629ED">
        <w:rPr>
          <w:rStyle w:val="StyleUnderline"/>
        </w:rPr>
        <w:t>and</w:t>
      </w:r>
      <w:r w:rsidRPr="00F629ED">
        <w:rPr>
          <w:sz w:val="16"/>
        </w:rPr>
        <w:t xml:space="preserve"> </w:t>
      </w:r>
      <w:r w:rsidRPr="00F629ED">
        <w:rPr>
          <w:rStyle w:val="Emphasis"/>
        </w:rPr>
        <w:t>send broad signals about scarcity</w:t>
      </w:r>
      <w:r w:rsidRPr="00F629ED">
        <w:rPr>
          <w:sz w:val="16"/>
        </w:rPr>
        <w:t xml:space="preserve">. </w:t>
      </w:r>
      <w:r w:rsidRPr="00F629ED">
        <w:rPr>
          <w:rStyle w:val="StyleUnderline"/>
        </w:rPr>
        <w:t>Information about a wide variety of environmental phenomena is</w:t>
      </w:r>
      <w:r w:rsidRPr="00F629ED">
        <w:rPr>
          <w:sz w:val="16"/>
        </w:rPr>
        <w:t xml:space="preserve"> extremely </w:t>
      </w:r>
      <w:r w:rsidRPr="00F629ED">
        <w:rPr>
          <w:rStyle w:val="StyleUnderline"/>
        </w:rPr>
        <w:t>difficult to collect and process</w:t>
      </w:r>
      <w:r w:rsidRPr="00F629ED">
        <w:rPr>
          <w:sz w:val="16"/>
        </w:rPr>
        <w:t>. If a set of environmental taxes can help establish a network of environ-mental prices, then an unfathomably large and complex machinery</w:t>
      </w:r>
      <w:r w:rsidRPr="00360374">
        <w:rPr>
          <w:sz w:val="16"/>
        </w:rPr>
        <w:t xml:space="preserve"> will have been set in motion in the right direction. Also, </w:t>
      </w:r>
      <w:r w:rsidRPr="00360374">
        <w:rPr>
          <w:rStyle w:val="StyleUnderline"/>
        </w:rPr>
        <w:t>because of the need for new scientific solutions</w:t>
      </w:r>
      <w:r w:rsidRPr="00360374">
        <w:rPr>
          <w:sz w:val="16"/>
        </w:rPr>
        <w:t xml:space="preserve"> to this daunting list of </w:t>
      </w:r>
      <w:r w:rsidRPr="00F629ED">
        <w:rPr>
          <w:sz w:val="16"/>
        </w:rPr>
        <w:t>problems</w:t>
      </w:r>
      <w:r w:rsidRPr="00F629ED">
        <w:rPr>
          <w:rStyle w:val="Emphasis"/>
        </w:rPr>
        <w:t>, new science and technology is desperately needed</w:t>
      </w:r>
      <w:r w:rsidRPr="003F7F8E">
        <w:rPr>
          <w:sz w:val="16"/>
          <w:highlight w:val="cyan"/>
        </w:rPr>
        <w:t xml:space="preserve">. </w:t>
      </w:r>
      <w:r w:rsidRPr="003F7F8E">
        <w:rPr>
          <w:rStyle w:val="Emphasis"/>
          <w:highlight w:val="cyan"/>
        </w:rPr>
        <w:t>Capitalism is tried and true</w:t>
      </w:r>
      <w:r w:rsidRPr="00360374">
        <w:rPr>
          <w:sz w:val="16"/>
        </w:rPr>
        <w:t xml:space="preserve"> </w:t>
      </w:r>
      <w:r w:rsidRPr="00360374">
        <w:rPr>
          <w:rStyle w:val="StyleUnderline"/>
        </w:rPr>
        <w:t xml:space="preserve">in terms of </w:t>
      </w:r>
      <w:r w:rsidRPr="00360374">
        <w:rPr>
          <w:rStyle w:val="Emphasis"/>
        </w:rPr>
        <w:t>producing innovation</w:t>
      </w:r>
      <w:r w:rsidRPr="00360374">
        <w:rPr>
          <w:sz w:val="16"/>
        </w:rPr>
        <w:t>. Again drawing upon the study of institutions, it is not so much that individuals need a profit-motive in order to tinker</w:t>
      </w:r>
      <w:r w:rsidRPr="00F629ED">
        <w:rPr>
          <w:sz w:val="16"/>
        </w:rPr>
        <w:t xml:space="preserve">, but </w:t>
      </w:r>
      <w:r w:rsidRPr="00F629ED">
        <w:rPr>
          <w:rStyle w:val="StyleUnderline"/>
        </w:rPr>
        <w:t xml:space="preserve">the prospect of </w:t>
      </w:r>
      <w:r w:rsidRPr="00F629ED">
        <w:rPr>
          <w:rStyle w:val="Emphasis"/>
        </w:rPr>
        <w:t>profit-making has to be present</w:t>
      </w:r>
      <w:r w:rsidRPr="00F629ED">
        <w:rPr>
          <w:rStyle w:val="StyleUnderline"/>
        </w:rPr>
        <w:t xml:space="preserve"> in order for institutions</w:t>
      </w:r>
      <w:r w:rsidRPr="00F629ED">
        <w:rPr>
          <w:sz w:val="16"/>
        </w:rPr>
        <w:t xml:space="preserve">, including corporations, </w:t>
      </w:r>
      <w:r w:rsidRPr="00F629ED">
        <w:rPr>
          <w:rStyle w:val="StyleUnderline"/>
        </w:rPr>
        <w:t>to devote resources, attention, and energy towards the development of solutions</w:t>
      </w:r>
      <w:r w:rsidRPr="00F629ED">
        <w:rPr>
          <w:sz w:val="16"/>
        </w:rPr>
        <w:t xml:space="preserve"> to environmental problems. Corporations can and should demonstrate social responsibility by attempting to mitigate their impacts on the global environment, but a much more</w:t>
      </w:r>
      <w:r w:rsidRPr="00360374">
        <w:rPr>
          <w:sz w:val="16"/>
        </w:rPr>
        <w:t xml:space="preserve"> conscious push for new knowledge, new techniques, and new solutions are needed. Finally, </w:t>
      </w:r>
      <w:r w:rsidRPr="003F7F8E">
        <w:rPr>
          <w:rStyle w:val="Emphasis"/>
          <w:highlight w:val="cyan"/>
        </w:rPr>
        <w:t>the scale of needed change is profound</w:t>
      </w:r>
      <w:r w:rsidRPr="00360374">
        <w:rPr>
          <w:sz w:val="16"/>
        </w:rPr>
        <w:t xml:space="preserve">. </w:t>
      </w:r>
      <w:r w:rsidRPr="00360374">
        <w:rPr>
          <w:rStyle w:val="StyleUnderline"/>
        </w:rPr>
        <w:t>Huge networks of infrastructure</w:t>
      </w:r>
      <w:r w:rsidRPr="00360374">
        <w:rPr>
          <w:sz w:val="16"/>
        </w:rPr>
        <w:t xml:space="preserve"> centered upon a fossil fuel-centered economy </w:t>
      </w:r>
      <w:r w:rsidRPr="00360374">
        <w:rPr>
          <w:rStyle w:val="StyleUnderline"/>
        </w:rPr>
        <w:t>must</w:t>
      </w:r>
      <w:r w:rsidRPr="00360374">
        <w:rPr>
          <w:sz w:val="16"/>
        </w:rPr>
        <w:t xml:space="preserve"> somehow </w:t>
      </w:r>
      <w:r w:rsidRPr="00360374">
        <w:rPr>
          <w:rStyle w:val="StyleUnderline"/>
        </w:rPr>
        <w:t>be replaced or adapted</w:t>
      </w:r>
      <w:r w:rsidRPr="00360374">
        <w:rPr>
          <w:sz w:val="16"/>
        </w:rPr>
        <w:t xml:space="preserve"> to new ways of generating, transmitting, consuming, and storing energy. </w:t>
      </w:r>
      <w:r w:rsidRPr="00360374">
        <w:rPr>
          <w:rStyle w:val="StyleUnderline"/>
        </w:rPr>
        <w:t>A global system of feeding seven billion humans</w:t>
      </w:r>
      <w:r w:rsidRPr="00360374">
        <w:rPr>
          <w:sz w:val="16"/>
        </w:rPr>
        <w:t xml:space="preserve"> (and counting), unsustainable on its face, </w:t>
      </w:r>
      <w:r w:rsidRPr="00360374">
        <w:rPr>
          <w:rStyle w:val="StyleUnderline"/>
        </w:rPr>
        <w:t>must be morphed into something else that</w:t>
      </w:r>
      <w:r w:rsidRPr="00360374">
        <w:rPr>
          <w:sz w:val="16"/>
        </w:rPr>
        <w:t xml:space="preserve"> can fill that huge role. </w:t>
      </w:r>
      <w:r w:rsidRPr="00360374">
        <w:rPr>
          <w:rStyle w:val="StyleUnderline"/>
        </w:rPr>
        <w:t>About a billion and a half cars and trucks</w:t>
      </w:r>
      <w:r w:rsidRPr="00360374">
        <w:rPr>
          <w:sz w:val="16"/>
        </w:rPr>
        <w:t xml:space="preserve"> in the world </w:t>
      </w:r>
      <w:r w:rsidRPr="00360374">
        <w:rPr>
          <w:rStyle w:val="StyleUnderline"/>
        </w:rPr>
        <w:t>must</w:t>
      </w:r>
      <w:r w:rsidRPr="00360374">
        <w:rPr>
          <w:sz w:val="16"/>
        </w:rPr>
        <w:t xml:space="preserve">, over time, </w:t>
      </w:r>
      <w:r w:rsidRPr="00360374">
        <w:rPr>
          <w:rStyle w:val="StyleUnderline"/>
        </w:rPr>
        <w:t>be swapped out</w:t>
      </w:r>
      <w:r w:rsidRPr="00360374">
        <w:rPr>
          <w:sz w:val="16"/>
        </w:rPr>
        <w:t xml:space="preserve"> for vehicles that must be dramatically different. </w:t>
      </w:r>
      <w:r w:rsidRPr="00360374">
        <w:rPr>
          <w:rStyle w:val="StyleUnderline"/>
        </w:rPr>
        <w:t xml:space="preserve">This is a daunting to-do </w:t>
      </w:r>
      <w:proofErr w:type="gramStart"/>
      <w:r w:rsidRPr="00360374">
        <w:rPr>
          <w:rStyle w:val="StyleUnderline"/>
        </w:rPr>
        <w:t>list</w:t>
      </w:r>
      <w:r w:rsidRPr="00360374">
        <w:rPr>
          <w:sz w:val="16"/>
        </w:rPr>
        <w:t xml:space="preserve">, </w:t>
      </w:r>
      <w:r w:rsidRPr="00360374">
        <w:rPr>
          <w:rStyle w:val="Emphasis"/>
        </w:rPr>
        <w:t>but</w:t>
      </w:r>
      <w:proofErr w:type="gramEnd"/>
      <w:r w:rsidRPr="00360374">
        <w:rPr>
          <w:rStyle w:val="Emphasis"/>
        </w:rPr>
        <w:t xml:space="preserve"> look</w:t>
      </w:r>
      <w:r w:rsidRPr="00360374">
        <w:rPr>
          <w:sz w:val="16"/>
        </w:rPr>
        <w:t xml:space="preserve"> a bit more </w:t>
      </w:r>
      <w:r w:rsidRPr="00360374">
        <w:rPr>
          <w:rStyle w:val="Emphasis"/>
        </w:rPr>
        <w:t>carefully</w:t>
      </w:r>
      <w:r w:rsidRPr="00360374">
        <w:rPr>
          <w:sz w:val="16"/>
        </w:rPr>
        <w:t xml:space="preserve"> among the gloomy news. Elon </w:t>
      </w:r>
      <w:r w:rsidRPr="00360374">
        <w:rPr>
          <w:rStyle w:val="StyleUnderline"/>
        </w:rPr>
        <w:t>Musk</w:t>
      </w:r>
      <w:r w:rsidRPr="00360374">
        <w:rPr>
          <w:sz w:val="16"/>
        </w:rPr>
        <w:t xml:space="preserve">, a freewheeling, pot-smoking entrepreneur </w:t>
      </w:r>
      <w:r w:rsidRPr="00360374">
        <w:rPr>
          <w:rStyle w:val="StyleUnderline"/>
        </w:rPr>
        <w:t xml:space="preserve">shows signs of breaking into </w:t>
      </w:r>
      <w:r w:rsidRPr="008045A1">
        <w:rPr>
          <w:rStyle w:val="StyleUnderline"/>
        </w:rPr>
        <w:t>not one, but two industries</w:t>
      </w:r>
      <w:r w:rsidRPr="008045A1">
        <w:rPr>
          <w:sz w:val="16"/>
        </w:rPr>
        <w:t xml:space="preserve"> dominated by behemoths with political power. Thanks to California emissions standards, </w:t>
      </w:r>
      <w:r w:rsidRPr="008045A1">
        <w:rPr>
          <w:rStyle w:val="StyleUnderline"/>
        </w:rPr>
        <w:t>automobile manufacturers have developed cars that emit a fraction of what they did</w:t>
      </w:r>
      <w:r w:rsidRPr="00360374">
        <w:rPr>
          <w:sz w:val="16"/>
        </w:rPr>
        <w:t xml:space="preserve"> less than a generation ago. </w:t>
      </w:r>
      <w:r w:rsidRPr="003F7F8E">
        <w:rPr>
          <w:rStyle w:val="StyleUnderline"/>
          <w:highlight w:val="cyan"/>
        </w:rPr>
        <w:t>Hybrid</w:t>
      </w:r>
      <w:r w:rsidRPr="00360374">
        <w:rPr>
          <w:rStyle w:val="StyleUnderline"/>
        </w:rPr>
        <w:t xml:space="preserve"> electric </w:t>
      </w:r>
      <w:r w:rsidRPr="003F7F8E">
        <w:rPr>
          <w:rStyle w:val="StyleUnderline"/>
          <w:highlight w:val="cyan"/>
        </w:rPr>
        <w:t xml:space="preserve">vehicles </w:t>
      </w:r>
      <w:r w:rsidRPr="008045A1">
        <w:rPr>
          <w:rStyle w:val="StyleUnderline"/>
        </w:rPr>
        <w:t>have</w:t>
      </w:r>
      <w:r w:rsidRPr="008045A1">
        <w:rPr>
          <w:sz w:val="16"/>
        </w:rPr>
        <w:t xml:space="preserve"> thoroughly </w:t>
      </w:r>
      <w:r w:rsidRPr="008045A1">
        <w:rPr>
          <w:rStyle w:val="StyleUnderline"/>
        </w:rPr>
        <w:t>penetrated an American market that powerful American politicians had tried to cordon off</w:t>
      </w:r>
      <w:r w:rsidRPr="008045A1">
        <w:rPr>
          <w:sz w:val="16"/>
        </w:rPr>
        <w:t xml:space="preserve"> for American manufacturers only. </w:t>
      </w:r>
      <w:r w:rsidRPr="008045A1">
        <w:rPr>
          <w:rStyle w:val="StyleUnderline"/>
        </w:rPr>
        <w:t xml:space="preserve">At least two companies have developed </w:t>
      </w:r>
      <w:r w:rsidRPr="003F7F8E">
        <w:rPr>
          <w:rStyle w:val="StyleUnderline"/>
          <w:highlight w:val="cyan"/>
        </w:rPr>
        <w:t>meat substitutes</w:t>
      </w:r>
      <w:r w:rsidRPr="00360374">
        <w:rPr>
          <w:rStyle w:val="StyleUnderline"/>
        </w:rPr>
        <w:t xml:space="preserve"> that are</w:t>
      </w:r>
      <w:r w:rsidRPr="00360374">
        <w:rPr>
          <w:sz w:val="16"/>
        </w:rPr>
        <w:t xml:space="preserve"> now widely judged to be </w:t>
      </w:r>
      <w:r w:rsidRPr="00360374">
        <w:rPr>
          <w:rStyle w:val="StyleUnderline"/>
        </w:rPr>
        <w:t xml:space="preserve">indistinguishable from </w:t>
      </w:r>
      <w:proofErr w:type="gramStart"/>
      <w:r w:rsidRPr="00360374">
        <w:rPr>
          <w:rStyle w:val="StyleUnderline"/>
        </w:rPr>
        <w:t>meat</w:t>
      </w:r>
      <w:r w:rsidRPr="00360374">
        <w:rPr>
          <w:sz w:val="16"/>
        </w:rPr>
        <w:t>, and</w:t>
      </w:r>
      <w:proofErr w:type="gramEnd"/>
      <w:r w:rsidRPr="00360374">
        <w:rPr>
          <w:sz w:val="16"/>
        </w:rPr>
        <w:t xml:space="preserve"> have established product outposts in the ancient power centers of fast food, McDonald's and Burger King. The tiny country of </w:t>
      </w:r>
      <w:r w:rsidRPr="008045A1">
        <w:rPr>
          <w:rStyle w:val="StyleUnderline"/>
        </w:rPr>
        <w:t>the Netherlands</w:t>
      </w:r>
      <w:r w:rsidRPr="008045A1">
        <w:rPr>
          <w:sz w:val="16"/>
        </w:rPr>
        <w:t xml:space="preserve">, about half the size of West Virginia, </w:t>
      </w:r>
      <w:r w:rsidRPr="008045A1">
        <w:rPr>
          <w:rStyle w:val="StyleUnderline"/>
        </w:rPr>
        <w:t>exports almost as much food as</w:t>
      </w:r>
      <w:r w:rsidRPr="00360374">
        <w:rPr>
          <w:rStyle w:val="StyleUnderline"/>
        </w:rPr>
        <w:t xml:space="preserve"> the U</w:t>
      </w:r>
      <w:r w:rsidRPr="00360374">
        <w:rPr>
          <w:sz w:val="16"/>
        </w:rPr>
        <w:t xml:space="preserve">nited </w:t>
      </w:r>
      <w:r w:rsidRPr="00360374">
        <w:rPr>
          <w:rStyle w:val="StyleUnderline"/>
        </w:rPr>
        <w:t>S</w:t>
      </w:r>
      <w:r w:rsidRPr="00360374">
        <w:rPr>
          <w:sz w:val="16"/>
        </w:rPr>
        <w:t xml:space="preserve">tates, able to ship fresh produce all the way to Africa. At bottom, </w:t>
      </w:r>
      <w:r w:rsidRPr="003F7F8E">
        <w:rPr>
          <w:rStyle w:val="Emphasis"/>
          <w:highlight w:val="cyan"/>
        </w:rPr>
        <w:t>all of these accomplishments</w:t>
      </w:r>
      <w:r w:rsidRPr="00360374">
        <w:rPr>
          <w:sz w:val="16"/>
        </w:rPr>
        <w:t xml:space="preserve"> and thousands more </w:t>
      </w:r>
      <w:r w:rsidRPr="003F7F8E">
        <w:rPr>
          <w:rStyle w:val="Emphasis"/>
          <w:highlight w:val="cyan"/>
        </w:rPr>
        <w:t>are</w:t>
      </w:r>
      <w:r w:rsidRPr="00360374">
        <w:rPr>
          <w:sz w:val="16"/>
        </w:rPr>
        <w:t xml:space="preserve"> and were </w:t>
      </w:r>
      <w:r w:rsidRPr="003F7F8E">
        <w:rPr>
          <w:rStyle w:val="Emphasis"/>
          <w:highlight w:val="cyan"/>
        </w:rPr>
        <w:t>capitalist</w:t>
      </w:r>
      <w:r w:rsidRPr="00360374">
        <w:rPr>
          <w:rStyle w:val="Emphasis"/>
        </w:rPr>
        <w:t xml:space="preserve"> in nature.</w:t>
      </w:r>
      <w:r w:rsidRPr="00360374">
        <w:rPr>
          <w:sz w:val="16"/>
        </w:rPr>
        <w:t xml:space="preserve"> While they collectively </w:t>
      </w:r>
      <w:proofErr w:type="spellStart"/>
      <w:r w:rsidRPr="00360374">
        <w:rPr>
          <w:sz w:val="16"/>
        </w:rPr>
        <w:t>repre</w:t>
      </w:r>
      <w:proofErr w:type="spellEnd"/>
      <w:r w:rsidRPr="00360374">
        <w:rPr>
          <w:sz w:val="16"/>
        </w:rPr>
        <w:t xml:space="preserve">-sent a trifle of what still needs to be accomplished, </w:t>
      </w:r>
      <w:r w:rsidRPr="00360374">
        <w:rPr>
          <w:rStyle w:val="StyleUnderline"/>
        </w:rPr>
        <w:t xml:space="preserve">they were also undertaken without the correct incentives in place, </w:t>
      </w:r>
      <w:r w:rsidRPr="003F7F8E">
        <w:rPr>
          <w:rStyle w:val="StyleUnderline"/>
          <w:highlight w:val="cyan"/>
        </w:rPr>
        <w:t>and</w:t>
      </w:r>
      <w:r w:rsidRPr="00360374">
        <w:rPr>
          <w:sz w:val="16"/>
        </w:rPr>
        <w:t xml:space="preserve"> thus also </w:t>
      </w:r>
      <w:r w:rsidRPr="003F7F8E">
        <w:rPr>
          <w:rStyle w:val="StyleUnderline"/>
          <w:highlight w:val="cyan"/>
        </w:rPr>
        <w:t>represent the</w:t>
      </w:r>
      <w:r w:rsidRPr="00360374">
        <w:rPr>
          <w:sz w:val="16"/>
        </w:rPr>
        <w:t xml:space="preserve"> tremendous </w:t>
      </w:r>
      <w:r w:rsidRPr="003F7F8E">
        <w:rPr>
          <w:rStyle w:val="Emphasis"/>
          <w:highlight w:val="cyan"/>
        </w:rPr>
        <w:t>promise of capitalism</w:t>
      </w:r>
      <w:r w:rsidRPr="00360374">
        <w:rPr>
          <w:sz w:val="16"/>
        </w:rPr>
        <w:t>.</w:t>
      </w:r>
    </w:p>
    <w:p w14:paraId="6A6387FB" w14:textId="77777777" w:rsidR="004C7B30" w:rsidRDefault="004C7B30" w:rsidP="004C7B30">
      <w:pPr>
        <w:pStyle w:val="Heading4"/>
      </w:pPr>
      <w:r>
        <w:t>Cap solves Nuclear War</w:t>
      </w:r>
    </w:p>
    <w:p w14:paraId="07649D27" w14:textId="77777777" w:rsidR="004C7B30" w:rsidRDefault="004C7B30" w:rsidP="004C7B30">
      <w:r w:rsidRPr="00E3744C">
        <w:rPr>
          <w:rStyle w:val="Style13ptBold"/>
        </w:rPr>
        <w:t>Bedell, ‘21</w:t>
      </w:r>
      <w:r w:rsidRPr="007157B9">
        <w:t xml:space="preserve"> </w:t>
      </w:r>
      <w:r w:rsidRPr="00F97E2F">
        <w:rPr>
          <w:sz w:val="14"/>
          <w:szCs w:val="14"/>
        </w:rPr>
        <w:t>(</w:t>
      </w:r>
      <w:r>
        <w:rPr>
          <w:sz w:val="14"/>
          <w:szCs w:val="14"/>
        </w:rPr>
        <w:t>Denise Bedell has an Honors BA in Psychology at the University of Windsor and wrote a thesis</w:t>
      </w:r>
      <w:r w:rsidRPr="00F97E2F">
        <w:rPr>
          <w:sz w:val="14"/>
          <w:szCs w:val="14"/>
        </w:rPr>
        <w:t xml:space="preserve">, Peace Through Profit: How Capitalism Helps Restore and Revive Former Warzones, This is Capitalism presented by Stephens Inc., </w:t>
      </w:r>
      <w:hyperlink r:id="rId14" w:history="1">
        <w:r w:rsidRPr="007C073C">
          <w:rPr>
            <w:rStyle w:val="Hyperlink"/>
            <w:sz w:val="14"/>
            <w:szCs w:val="14"/>
          </w:rPr>
          <w:t>https://www.thisiscapitalism.com/peace-through-profit-how-capitalism-helps-restore-and-revive-former-warzones/</w:t>
        </w:r>
      </w:hyperlink>
      <w:r w:rsidRPr="00F97E2F">
        <w:rPr>
          <w:sz w:val="14"/>
          <w:szCs w:val="14"/>
        </w:rPr>
        <w:t>,</w:t>
      </w:r>
      <w:r>
        <w:rPr>
          <w:sz w:val="14"/>
          <w:szCs w:val="14"/>
        </w:rPr>
        <w:t xml:space="preserve"> 2021)</w:t>
      </w:r>
    </w:p>
    <w:p w14:paraId="2E180423" w14:textId="67C8CE01" w:rsidR="004C7B30" w:rsidRDefault="004C7B30" w:rsidP="004C7B30">
      <w:r w:rsidRPr="00677368">
        <w:rPr>
          <w:rStyle w:val="StyleUnderline"/>
        </w:rPr>
        <w:t>Meet and Greet</w:t>
      </w:r>
      <w:r>
        <w:rPr>
          <w:rStyle w:val="StyleUnderline"/>
        </w:rPr>
        <w:t xml:space="preserve"> </w:t>
      </w:r>
      <w:r w:rsidRPr="00677368">
        <w:rPr>
          <w:rStyle w:val="StyleUnderline"/>
        </w:rPr>
        <w:t>Looking more closely at</w:t>
      </w:r>
      <w:r w:rsidRPr="007157B9">
        <w:rPr>
          <w:sz w:val="14"/>
        </w:rPr>
        <w:t xml:space="preserve"> the </w:t>
      </w:r>
      <w:r w:rsidRPr="00677368">
        <w:rPr>
          <w:rStyle w:val="StyleUnderline"/>
        </w:rPr>
        <w:t>experiences of recent war zones</w:t>
      </w:r>
      <w:r w:rsidRPr="007157B9">
        <w:rPr>
          <w:sz w:val="14"/>
        </w:rPr>
        <w:t xml:space="preserve"> makes clear how </w:t>
      </w:r>
      <w:r w:rsidRPr="009207A1">
        <w:rPr>
          <w:rStyle w:val="Emphasis"/>
          <w:highlight w:val="green"/>
        </w:rPr>
        <w:t>capitalism</w:t>
      </w:r>
      <w:r w:rsidRPr="00677368">
        <w:rPr>
          <w:rStyle w:val="Emphasis"/>
        </w:rPr>
        <w:t xml:space="preserve"> can </w:t>
      </w:r>
      <w:r w:rsidRPr="009207A1">
        <w:rPr>
          <w:rStyle w:val="Emphasis"/>
          <w:highlight w:val="green"/>
        </w:rPr>
        <w:t>bring together</w:t>
      </w:r>
      <w:r w:rsidRPr="00677368">
        <w:rPr>
          <w:rStyle w:val="Emphasis"/>
        </w:rPr>
        <w:t xml:space="preserve"> former </w:t>
      </w:r>
      <w:r w:rsidRPr="009207A1">
        <w:rPr>
          <w:rStyle w:val="Emphasis"/>
          <w:highlight w:val="green"/>
        </w:rPr>
        <w:t>opponents</w:t>
      </w:r>
      <w:r w:rsidRPr="007157B9">
        <w:rPr>
          <w:sz w:val="14"/>
        </w:rPr>
        <w:t xml:space="preserve">. </w:t>
      </w:r>
      <w:r w:rsidRPr="00677368">
        <w:rPr>
          <w:rStyle w:val="StyleUnderline"/>
        </w:rPr>
        <w:t xml:space="preserve">By </w:t>
      </w:r>
      <w:r w:rsidRPr="009207A1">
        <w:rPr>
          <w:rStyle w:val="StyleUnderline"/>
          <w:highlight w:val="green"/>
        </w:rPr>
        <w:t>improv</w:t>
      </w:r>
      <w:r w:rsidRPr="00677368">
        <w:rPr>
          <w:rStyle w:val="StyleUnderline"/>
        </w:rPr>
        <w:t xml:space="preserve">ing citizens’ </w:t>
      </w:r>
      <w:r w:rsidRPr="00057E1A">
        <w:rPr>
          <w:rStyle w:val="StyleUnderline"/>
        </w:rPr>
        <w:t xml:space="preserve">quality of </w:t>
      </w:r>
      <w:r w:rsidRPr="009207A1">
        <w:rPr>
          <w:rStyle w:val="StyleUnderline"/>
          <w:highlight w:val="green"/>
        </w:rPr>
        <w:t>life</w:t>
      </w:r>
      <w:r w:rsidRPr="007157B9">
        <w:rPr>
          <w:sz w:val="14"/>
        </w:rPr>
        <w:t xml:space="preserve"> through economic development, and by creating interdependency through trade, this can </w:t>
      </w:r>
      <w:r w:rsidRPr="009207A1">
        <w:rPr>
          <w:rStyle w:val="StyleUnderline"/>
          <w:highlight w:val="green"/>
        </w:rPr>
        <w:t>reduce</w:t>
      </w:r>
      <w:r w:rsidRPr="00677368">
        <w:rPr>
          <w:rStyle w:val="StyleUnderline"/>
        </w:rPr>
        <w:t xml:space="preserve"> the </w:t>
      </w:r>
      <w:r w:rsidRPr="009207A1">
        <w:rPr>
          <w:rStyle w:val="StyleUnderline"/>
          <w:highlight w:val="green"/>
        </w:rPr>
        <w:t>incentive</w:t>
      </w:r>
      <w:r w:rsidRPr="00677368">
        <w:rPr>
          <w:rStyle w:val="StyleUnderline"/>
        </w:rPr>
        <w:t xml:space="preserve"> for nations to take up arms</w:t>
      </w:r>
      <w:r w:rsidRPr="007157B9">
        <w:rPr>
          <w:sz w:val="14"/>
        </w:rPr>
        <w:t xml:space="preserve"> against their neighbors. </w:t>
      </w:r>
      <w:r w:rsidRPr="00677368">
        <w:rPr>
          <w:rStyle w:val="StyleUnderline"/>
        </w:rPr>
        <w:t>Take the Balkans.</w:t>
      </w:r>
      <w:r w:rsidRPr="007157B9">
        <w:rPr>
          <w:sz w:val="14"/>
        </w:rPr>
        <w:t xml:space="preserve"> The Balkan peninsula is made up of Croatia, Bosnia and Herzegovina, Slovenia, Serbia, Montenegro, Kosovo, Macedonia, Romania, Bulgaria, Albania, Greece and the European part of Turkey. This </w:t>
      </w:r>
      <w:r w:rsidRPr="00811FB9">
        <w:rPr>
          <w:rStyle w:val="StyleUnderline"/>
        </w:rPr>
        <w:t>region was a hotbed of conflict when the former Yugoslavia</w:t>
      </w:r>
      <w:r w:rsidRPr="007157B9">
        <w:rPr>
          <w:sz w:val="14"/>
        </w:rPr>
        <w:t xml:space="preserve"> </w:t>
      </w:r>
      <w:r w:rsidRPr="00811FB9">
        <w:rPr>
          <w:rStyle w:val="StyleUnderline"/>
        </w:rPr>
        <w:t>broke up at the end of the cold war</w:t>
      </w:r>
      <w:r w:rsidRPr="007157B9">
        <w:rPr>
          <w:sz w:val="14"/>
        </w:rPr>
        <w:t xml:space="preserve"> (and, in fact the region has a long history of armed conflict). The </w:t>
      </w:r>
      <w:r w:rsidRPr="009207A1">
        <w:rPr>
          <w:rStyle w:val="StyleUnderline"/>
          <w:highlight w:val="green"/>
        </w:rPr>
        <w:t>Kosovo</w:t>
      </w:r>
      <w:r w:rsidRPr="00FC4BF3">
        <w:rPr>
          <w:rStyle w:val="StyleUnderline"/>
        </w:rPr>
        <w:t xml:space="preserve"> War in 1998-1999, for example,</w:t>
      </w:r>
      <w:r w:rsidRPr="007157B9">
        <w:rPr>
          <w:sz w:val="14"/>
        </w:rPr>
        <w:t xml:space="preserve"> was fought </w:t>
      </w:r>
      <w:r w:rsidRPr="00FC4BF3">
        <w:rPr>
          <w:rStyle w:val="StyleUnderline"/>
        </w:rPr>
        <w:t>between the Serbian Yugoslav authority</w:t>
      </w:r>
      <w:r w:rsidRPr="007157B9">
        <w:rPr>
          <w:sz w:val="14"/>
        </w:rPr>
        <w:t xml:space="preserve"> (by then, Yugoslavia was made up of Serbia and Macedonia) — which controlled Kosovo — </w:t>
      </w:r>
      <w:r w:rsidRPr="00FC4BF3">
        <w:rPr>
          <w:rStyle w:val="StyleUnderline"/>
        </w:rPr>
        <w:t>and the rebel Kosovo Liberation Army</w:t>
      </w:r>
      <w:r w:rsidRPr="007157B9">
        <w:rPr>
          <w:sz w:val="14"/>
        </w:rPr>
        <w:t xml:space="preserve"> (backed by NATO air support). The </w:t>
      </w:r>
      <w:r w:rsidRPr="00FC4BF3">
        <w:rPr>
          <w:rStyle w:val="StyleUnderline"/>
        </w:rPr>
        <w:t xml:space="preserve">deadly </w:t>
      </w:r>
      <w:r w:rsidRPr="009207A1">
        <w:rPr>
          <w:rStyle w:val="StyleUnderline"/>
          <w:highlight w:val="green"/>
        </w:rPr>
        <w:t>conflict</w:t>
      </w:r>
      <w:r w:rsidRPr="00FC4BF3">
        <w:rPr>
          <w:rStyle w:val="StyleUnderline"/>
        </w:rPr>
        <w:t xml:space="preserve"> saw thousands massacred</w:t>
      </w:r>
      <w:r w:rsidRPr="007157B9">
        <w:rPr>
          <w:sz w:val="14"/>
        </w:rPr>
        <w:t xml:space="preserve"> in what a U.N. court would later deem a “systematic campaign of terror.” Those dark days are far gone, however, and </w:t>
      </w:r>
      <w:r w:rsidRPr="00FC4BF3">
        <w:rPr>
          <w:rStyle w:val="StyleUnderline"/>
        </w:rPr>
        <w:t xml:space="preserve">these </w:t>
      </w:r>
      <w:r w:rsidRPr="009207A1">
        <w:rPr>
          <w:rStyle w:val="StyleUnderline"/>
          <w:highlight w:val="green"/>
        </w:rPr>
        <w:t>neighbors now work together in</w:t>
      </w:r>
      <w:r w:rsidRPr="00FC4BF3">
        <w:rPr>
          <w:rStyle w:val="StyleUnderline"/>
        </w:rPr>
        <w:t xml:space="preserve"> a virtuous </w:t>
      </w:r>
      <w:r w:rsidRPr="009207A1">
        <w:rPr>
          <w:rStyle w:val="StyleUnderline"/>
          <w:highlight w:val="green"/>
        </w:rPr>
        <w:t>econ</w:t>
      </w:r>
      <w:r w:rsidRPr="00FC4BF3">
        <w:rPr>
          <w:rStyle w:val="StyleUnderline"/>
        </w:rPr>
        <w:t xml:space="preserve">omic </w:t>
      </w:r>
      <w:r w:rsidRPr="009207A1">
        <w:rPr>
          <w:rStyle w:val="StyleUnderline"/>
          <w:highlight w:val="green"/>
        </w:rPr>
        <w:t>cycle</w:t>
      </w:r>
      <w:r w:rsidRPr="007157B9">
        <w:rPr>
          <w:sz w:val="14"/>
        </w:rPr>
        <w:t xml:space="preserve">. Early in 2018, Pristina, </w:t>
      </w:r>
      <w:r w:rsidRPr="00FC4BF3">
        <w:rPr>
          <w:rStyle w:val="StyleUnderline"/>
        </w:rPr>
        <w:t>the capital of Kosovo, hosted a four-day trade fair</w:t>
      </w:r>
      <w:r w:rsidRPr="007157B9">
        <w:rPr>
          <w:sz w:val="14"/>
        </w:rPr>
        <w:t xml:space="preserve"> — at which </w:t>
      </w:r>
      <w:r w:rsidRPr="00FC4BF3">
        <w:rPr>
          <w:rStyle w:val="StyleUnderline"/>
        </w:rPr>
        <w:t xml:space="preserve">70 of the 174 companies </w:t>
      </w:r>
      <w:proofErr w:type="gramStart"/>
      <w:r w:rsidRPr="00FC4BF3">
        <w:rPr>
          <w:rStyle w:val="StyleUnderline"/>
        </w:rPr>
        <w:t>present</w:t>
      </w:r>
      <w:proofErr w:type="gramEnd"/>
      <w:r w:rsidRPr="00FC4BF3">
        <w:rPr>
          <w:rStyle w:val="StyleUnderline"/>
        </w:rPr>
        <w:t xml:space="preserve"> were Serbian</w:t>
      </w:r>
      <w:r w:rsidRPr="007157B9">
        <w:rPr>
          <w:sz w:val="14"/>
        </w:rPr>
        <w:t xml:space="preserve">. “I hope </w:t>
      </w:r>
      <w:r w:rsidRPr="00FC4BF3">
        <w:rPr>
          <w:rStyle w:val="StyleUnderline"/>
        </w:rPr>
        <w:t>we will send the signal that the cooperation is already there</w:t>
      </w:r>
      <w:r w:rsidRPr="007157B9">
        <w:rPr>
          <w:sz w:val="14"/>
        </w:rPr>
        <w:t xml:space="preserve">,” noted Marko </w:t>
      </w:r>
      <w:proofErr w:type="spellStart"/>
      <w:r w:rsidRPr="007157B9">
        <w:rPr>
          <w:sz w:val="14"/>
        </w:rPr>
        <w:t>Cadez</w:t>
      </w:r>
      <w:proofErr w:type="spellEnd"/>
      <w:r w:rsidRPr="007157B9">
        <w:rPr>
          <w:sz w:val="14"/>
        </w:rPr>
        <w:t xml:space="preserve"> of Serbia’s Chamber of Commerce and Industry. “The people are working, the people are employing, making products, making profits — and that is most important for our country.” Or consider relations between </w:t>
      </w:r>
      <w:r w:rsidRPr="009207A1">
        <w:rPr>
          <w:rStyle w:val="StyleUnderline"/>
          <w:highlight w:val="green"/>
        </w:rPr>
        <w:t>India and Pakistan</w:t>
      </w:r>
      <w:r w:rsidRPr="007157B9">
        <w:rPr>
          <w:sz w:val="14"/>
        </w:rPr>
        <w:t xml:space="preserve"> — </w:t>
      </w:r>
      <w:r w:rsidRPr="00FC4BF3">
        <w:rPr>
          <w:rStyle w:val="StyleUnderline"/>
        </w:rPr>
        <w:t>strategic and military rivals</w:t>
      </w:r>
      <w:r w:rsidRPr="007157B9">
        <w:rPr>
          <w:sz w:val="14"/>
        </w:rPr>
        <w:t xml:space="preserve"> that </w:t>
      </w:r>
      <w:r w:rsidRPr="00FC4BF3">
        <w:rPr>
          <w:rStyle w:val="StyleUnderline"/>
        </w:rPr>
        <w:t>have threatened nuclear war on numerous occasions.</w:t>
      </w:r>
      <w:r w:rsidRPr="007157B9">
        <w:rPr>
          <w:sz w:val="14"/>
        </w:rPr>
        <w:t xml:space="preserve"> </w:t>
      </w:r>
      <w:r w:rsidRPr="00FC4BF3">
        <w:rPr>
          <w:rStyle w:val="StyleUnderline"/>
        </w:rPr>
        <w:t>Despite these tensions</w:t>
      </w:r>
      <w:r w:rsidRPr="007157B9">
        <w:rPr>
          <w:sz w:val="14"/>
        </w:rPr>
        <w:t xml:space="preserve">, </w:t>
      </w:r>
      <w:r w:rsidRPr="009207A1">
        <w:rPr>
          <w:rStyle w:val="StyleUnderline"/>
          <w:highlight w:val="green"/>
        </w:rPr>
        <w:t>bilateral trade</w:t>
      </w:r>
      <w:r w:rsidRPr="00FC4BF3">
        <w:rPr>
          <w:rStyle w:val="StyleUnderline"/>
        </w:rPr>
        <w:t xml:space="preserve"> between the two</w:t>
      </w:r>
      <w:r w:rsidRPr="007157B9">
        <w:rPr>
          <w:sz w:val="14"/>
        </w:rPr>
        <w:t xml:space="preserve"> countries </w:t>
      </w:r>
      <w:r w:rsidRPr="009207A1">
        <w:rPr>
          <w:rStyle w:val="StyleUnderline"/>
          <w:highlight w:val="green"/>
        </w:rPr>
        <w:t>was worth</w:t>
      </w:r>
      <w:r w:rsidRPr="00FC4BF3">
        <w:rPr>
          <w:rStyle w:val="StyleUnderline"/>
        </w:rPr>
        <w:t xml:space="preserve"> around </w:t>
      </w:r>
      <w:r w:rsidRPr="009207A1">
        <w:rPr>
          <w:rStyle w:val="StyleUnderline"/>
          <w:highlight w:val="green"/>
        </w:rPr>
        <w:t>$2.6 billion</w:t>
      </w:r>
      <w:r w:rsidRPr="00FC4BF3">
        <w:rPr>
          <w:rStyle w:val="StyleUnderline"/>
        </w:rPr>
        <w:t xml:space="preserve"> in 2016</w:t>
      </w:r>
      <w:r w:rsidRPr="007157B9">
        <w:rPr>
          <w:sz w:val="14"/>
        </w:rPr>
        <w:t>, according to Indian government figures. Unofficial estimates suggest that it is twice that amount — and that the potential for trade is many times greater yet. “</w:t>
      </w:r>
      <w:r w:rsidRPr="00FC4BF3">
        <w:rPr>
          <w:rStyle w:val="StyleUnderline"/>
        </w:rPr>
        <w:t>Peace building and peacemaking</w:t>
      </w:r>
      <w:r w:rsidRPr="007157B9">
        <w:rPr>
          <w:sz w:val="14"/>
        </w:rPr>
        <w:t xml:space="preserve"> </w:t>
      </w:r>
      <w:r w:rsidRPr="00FC4BF3">
        <w:rPr>
          <w:rStyle w:val="StyleUnderline"/>
        </w:rPr>
        <w:t>will always be subject to the larger political issues</w:t>
      </w:r>
      <w:r w:rsidRPr="007157B9">
        <w:rPr>
          <w:sz w:val="14"/>
        </w:rPr>
        <w:t xml:space="preserve"> between India and Pakistan,” according to a report in 2017 from the independent and non-partisan federally mandated United States Institute of Peace (USIP). But, according to USIP, </w:t>
      </w:r>
      <w:r w:rsidRPr="00FC4BF3">
        <w:rPr>
          <w:rStyle w:val="StyleUnderline"/>
        </w:rPr>
        <w:t>economic and trade cooperation</w:t>
      </w:r>
      <w:r w:rsidRPr="007157B9">
        <w:rPr>
          <w:sz w:val="14"/>
        </w:rPr>
        <w:t xml:space="preserve"> can </w:t>
      </w:r>
      <w:proofErr w:type="gramStart"/>
      <w:r w:rsidRPr="00FC4BF3">
        <w:rPr>
          <w:rStyle w:val="StyleUnderline"/>
        </w:rPr>
        <w:t>offers</w:t>
      </w:r>
      <w:proofErr w:type="gramEnd"/>
      <w:r w:rsidRPr="00FC4BF3">
        <w:rPr>
          <w:rStyle w:val="StyleUnderline"/>
        </w:rPr>
        <w:t xml:space="preserve"> a path toward greater stability and peace between the countries</w:t>
      </w:r>
      <w:r w:rsidRPr="007157B9">
        <w:rPr>
          <w:sz w:val="14"/>
        </w:rPr>
        <w:t xml:space="preserve"> — and across South Asia as a whole. A research report titled “Pakistan-India Relations: Peace Through bilateral Trade” — by Muhammad Ali, Noreen Mujahid and Aziz </w:t>
      </w:r>
      <w:proofErr w:type="spellStart"/>
      <w:r w:rsidRPr="007157B9">
        <w:rPr>
          <w:sz w:val="14"/>
        </w:rPr>
        <w:t>ur</w:t>
      </w:r>
      <w:proofErr w:type="spellEnd"/>
      <w:r w:rsidRPr="007157B9">
        <w:rPr>
          <w:sz w:val="14"/>
        </w:rPr>
        <w:t xml:space="preserve"> Rehman of the University of Karachi — determined that by </w:t>
      </w:r>
      <w:r w:rsidRPr="006515F5">
        <w:rPr>
          <w:rStyle w:val="StyleUnderline"/>
        </w:rPr>
        <w:t xml:space="preserve">increasing bilateral </w:t>
      </w:r>
      <w:r w:rsidRPr="009207A1">
        <w:rPr>
          <w:rStyle w:val="StyleUnderline"/>
          <w:highlight w:val="green"/>
        </w:rPr>
        <w:t>trade</w:t>
      </w:r>
      <w:r w:rsidRPr="007157B9">
        <w:rPr>
          <w:sz w:val="14"/>
        </w:rPr>
        <w:t xml:space="preserve">, it </w:t>
      </w:r>
      <w:r w:rsidRPr="006515F5">
        <w:rPr>
          <w:rStyle w:val="StyleUnderline"/>
        </w:rPr>
        <w:t xml:space="preserve">can </w:t>
      </w:r>
      <w:r w:rsidRPr="009207A1">
        <w:rPr>
          <w:rStyle w:val="StyleUnderline"/>
          <w:highlight w:val="green"/>
        </w:rPr>
        <w:t xml:space="preserve">help </w:t>
      </w:r>
      <w:r w:rsidRPr="009207A1">
        <w:rPr>
          <w:rStyle w:val="Emphasis"/>
          <w:highlight w:val="green"/>
        </w:rPr>
        <w:t>resolve political issues</w:t>
      </w:r>
      <w:r w:rsidRPr="006515F5">
        <w:rPr>
          <w:rStyle w:val="StyleUnderline"/>
        </w:rPr>
        <w:t xml:space="preserve"> between the two countries</w:t>
      </w:r>
      <w:r w:rsidRPr="007157B9">
        <w:rPr>
          <w:sz w:val="14"/>
        </w:rPr>
        <w:t xml:space="preserve"> — </w:t>
      </w:r>
      <w:r w:rsidRPr="006515F5">
        <w:rPr>
          <w:rStyle w:val="StyleUnderline"/>
        </w:rPr>
        <w:t>and</w:t>
      </w:r>
      <w:r w:rsidRPr="007157B9">
        <w:rPr>
          <w:sz w:val="14"/>
        </w:rPr>
        <w:t xml:space="preserve"> </w:t>
      </w:r>
      <w:r w:rsidRPr="006515F5">
        <w:rPr>
          <w:rStyle w:val="Emphasis"/>
        </w:rPr>
        <w:t>reduce poverty</w:t>
      </w:r>
      <w:r w:rsidRPr="007157B9">
        <w:rPr>
          <w:sz w:val="14"/>
        </w:rPr>
        <w:t>. The report, published in the European Scientific Journal, noted: “</w:t>
      </w:r>
      <w:r w:rsidRPr="006515F5">
        <w:rPr>
          <w:rStyle w:val="StyleUnderline"/>
        </w:rPr>
        <w:t>If Pakistan and India normalize their economic relations</w:t>
      </w:r>
      <w:r w:rsidRPr="007157B9">
        <w:rPr>
          <w:sz w:val="14"/>
        </w:rPr>
        <w:t xml:space="preserve">, it will enhance the </w:t>
      </w:r>
      <w:r w:rsidRPr="00647689">
        <w:rPr>
          <w:sz w:val="14"/>
        </w:rPr>
        <w:t xml:space="preserve">formal trade — and as a result, </w:t>
      </w:r>
      <w:r w:rsidRPr="00647689">
        <w:rPr>
          <w:rStyle w:val="StyleUnderline"/>
        </w:rPr>
        <w:t>both the countries will earn significant revenue</w:t>
      </w:r>
      <w:r w:rsidRPr="00647689">
        <w:rPr>
          <w:sz w:val="14"/>
        </w:rPr>
        <w:t>, which is lost due to informal trade.” The authors stated that as formal trade volumes rise, “</w:t>
      </w:r>
      <w:r w:rsidRPr="00647689">
        <w:rPr>
          <w:rStyle w:val="StyleUnderline"/>
        </w:rPr>
        <w:t>both governments will be compelled to</w:t>
      </w:r>
      <w:r w:rsidRPr="00647689">
        <w:rPr>
          <w:sz w:val="14"/>
        </w:rPr>
        <w:t xml:space="preserve"> </w:t>
      </w:r>
      <w:r w:rsidRPr="00647689">
        <w:rPr>
          <w:rStyle w:val="Emphasis"/>
        </w:rPr>
        <w:t>normalize their political relations</w:t>
      </w:r>
      <w:r w:rsidRPr="00647689">
        <w:rPr>
          <w:sz w:val="14"/>
        </w:rPr>
        <w:t xml:space="preserve"> </w:t>
      </w:r>
      <w:r w:rsidRPr="00647689">
        <w:rPr>
          <w:rStyle w:val="StyleUnderline"/>
        </w:rPr>
        <w:t>and</w:t>
      </w:r>
      <w:r w:rsidRPr="00647689">
        <w:rPr>
          <w:sz w:val="14"/>
        </w:rPr>
        <w:t xml:space="preserve"> </w:t>
      </w:r>
      <w:r w:rsidRPr="00647689">
        <w:rPr>
          <w:rStyle w:val="Emphasis"/>
        </w:rPr>
        <w:t>resolve their border disputes</w:t>
      </w:r>
      <w:r w:rsidRPr="00647689">
        <w:rPr>
          <w:sz w:val="14"/>
        </w:rPr>
        <w:t xml:space="preserve"> </w:t>
      </w:r>
      <w:r w:rsidRPr="00647689">
        <w:rPr>
          <w:rStyle w:val="StyleUnderline"/>
        </w:rPr>
        <w:t>in an amicable manner</w:t>
      </w:r>
      <w:r w:rsidRPr="00647689">
        <w:rPr>
          <w:sz w:val="14"/>
        </w:rPr>
        <w:t xml:space="preserve">.” Hence — </w:t>
      </w:r>
      <w:r w:rsidRPr="00647689">
        <w:rPr>
          <w:rStyle w:val="StyleUnderline"/>
        </w:rPr>
        <w:t>as trade increases</w:t>
      </w:r>
      <w:r w:rsidRPr="00647689">
        <w:rPr>
          <w:sz w:val="14"/>
        </w:rPr>
        <w:t xml:space="preserve">, </w:t>
      </w:r>
      <w:r w:rsidRPr="00647689">
        <w:rPr>
          <w:rStyle w:val="StyleUnderline"/>
        </w:rPr>
        <w:t>pressure mounts on the authorities</w:t>
      </w:r>
      <w:r w:rsidRPr="00647689">
        <w:rPr>
          <w:sz w:val="14"/>
        </w:rPr>
        <w:t xml:space="preserve"> </w:t>
      </w:r>
      <w:r w:rsidRPr="00647689">
        <w:rPr>
          <w:rStyle w:val="Emphasis"/>
        </w:rPr>
        <w:t>to ensure nothing interferes</w:t>
      </w:r>
      <w:r w:rsidRPr="00647689">
        <w:rPr>
          <w:sz w:val="14"/>
        </w:rPr>
        <w:t xml:space="preserve"> </w:t>
      </w:r>
      <w:r w:rsidRPr="00647689">
        <w:rPr>
          <w:rStyle w:val="StyleUnderline"/>
        </w:rPr>
        <w:t>with those economic ties</w:t>
      </w:r>
      <w:r w:rsidRPr="007157B9">
        <w:rPr>
          <w:sz w:val="14"/>
        </w:rPr>
        <w:t xml:space="preserve">. Internal Strength </w:t>
      </w:r>
      <w:r w:rsidRPr="009207A1">
        <w:rPr>
          <w:rStyle w:val="StyleUnderline"/>
          <w:highlight w:val="green"/>
        </w:rPr>
        <w:t>Capitalism</w:t>
      </w:r>
      <w:r w:rsidRPr="00852E13">
        <w:rPr>
          <w:rStyle w:val="StyleUnderline"/>
        </w:rPr>
        <w:t xml:space="preserve"> not only </w:t>
      </w:r>
      <w:r w:rsidRPr="009207A1">
        <w:rPr>
          <w:rStyle w:val="StyleUnderline"/>
          <w:highlight w:val="green"/>
        </w:rPr>
        <w:t>facilitates peace</w:t>
      </w:r>
      <w:r w:rsidRPr="00852E13">
        <w:rPr>
          <w:rStyle w:val="StyleUnderline"/>
        </w:rPr>
        <w:t xml:space="preserve"> between </w:t>
      </w:r>
      <w:r w:rsidRPr="00647689">
        <w:rPr>
          <w:rStyle w:val="StyleUnderline"/>
        </w:rPr>
        <w:t>nations</w:t>
      </w:r>
      <w:r w:rsidRPr="00647689">
        <w:rPr>
          <w:sz w:val="14"/>
        </w:rPr>
        <w:t xml:space="preserve">, </w:t>
      </w:r>
      <w:r w:rsidRPr="00647689">
        <w:rPr>
          <w:rStyle w:val="Emphasis"/>
        </w:rPr>
        <w:t>but also within</w:t>
      </w:r>
      <w:r w:rsidRPr="00852E13">
        <w:rPr>
          <w:rStyle w:val="Emphasis"/>
        </w:rPr>
        <w:t xml:space="preserve"> </w:t>
      </w:r>
      <w:r w:rsidRPr="00647689">
        <w:rPr>
          <w:rStyle w:val="Emphasis"/>
        </w:rPr>
        <w:t>them</w:t>
      </w:r>
      <w:r w:rsidRPr="00647689">
        <w:rPr>
          <w:sz w:val="14"/>
        </w:rPr>
        <w:t xml:space="preserve">. </w:t>
      </w:r>
      <w:r w:rsidRPr="00647689">
        <w:rPr>
          <w:rStyle w:val="StyleUnderline"/>
        </w:rPr>
        <w:t>Rwanda experienced</w:t>
      </w:r>
      <w:r w:rsidRPr="00647689">
        <w:rPr>
          <w:sz w:val="14"/>
        </w:rPr>
        <w:t xml:space="preserve"> a </w:t>
      </w:r>
      <w:r w:rsidRPr="00647689">
        <w:rPr>
          <w:rStyle w:val="StyleUnderline"/>
        </w:rPr>
        <w:t>horrific genocide in the</w:t>
      </w:r>
      <w:r w:rsidRPr="00647689">
        <w:rPr>
          <w:sz w:val="14"/>
        </w:rPr>
        <w:t xml:space="preserve"> </w:t>
      </w:r>
      <w:r w:rsidRPr="00647689">
        <w:rPr>
          <w:rStyle w:val="StyleUnderline"/>
        </w:rPr>
        <w:t>1990s</w:t>
      </w:r>
      <w:r w:rsidRPr="00647689">
        <w:rPr>
          <w:sz w:val="14"/>
        </w:rPr>
        <w:t xml:space="preserve">. But </w:t>
      </w:r>
      <w:r w:rsidRPr="00647689">
        <w:rPr>
          <w:rStyle w:val="StyleUnderline"/>
        </w:rPr>
        <w:t>since then</w:t>
      </w:r>
      <w:r w:rsidRPr="00647689">
        <w:rPr>
          <w:sz w:val="14"/>
        </w:rPr>
        <w:t xml:space="preserve">, the </w:t>
      </w:r>
      <w:r w:rsidRPr="00647689">
        <w:rPr>
          <w:rStyle w:val="StyleUnderline"/>
        </w:rPr>
        <w:t>country has undergone a</w:t>
      </w:r>
      <w:r w:rsidRPr="00852E13">
        <w:rPr>
          <w:rStyle w:val="StyleUnderline"/>
        </w:rPr>
        <w:t xml:space="preserve"> dramatic transformation</w:t>
      </w:r>
      <w:r w:rsidRPr="007157B9">
        <w:rPr>
          <w:sz w:val="14"/>
        </w:rPr>
        <w:t xml:space="preserve"> — in part, </w:t>
      </w:r>
      <w:r w:rsidRPr="00852E13">
        <w:rPr>
          <w:rStyle w:val="StyleUnderline"/>
        </w:rPr>
        <w:t>because of the hard work of companies that have partnered with the government</w:t>
      </w:r>
      <w:r w:rsidRPr="007157B9">
        <w:rPr>
          <w:sz w:val="14"/>
        </w:rPr>
        <w:t xml:space="preserve"> and outside agencies </w:t>
      </w:r>
      <w:r w:rsidRPr="00852E13">
        <w:rPr>
          <w:rStyle w:val="Emphasis"/>
        </w:rPr>
        <w:t xml:space="preserve">to </w:t>
      </w:r>
      <w:r w:rsidRPr="009207A1">
        <w:rPr>
          <w:rStyle w:val="Emphasis"/>
          <w:highlight w:val="green"/>
        </w:rPr>
        <w:t xml:space="preserve">create </w:t>
      </w:r>
      <w:r w:rsidRPr="00057E1A">
        <w:rPr>
          <w:rStyle w:val="Emphasis"/>
        </w:rPr>
        <w:t>sustainable</w:t>
      </w:r>
      <w:r w:rsidRPr="00852E13">
        <w:rPr>
          <w:rStyle w:val="Emphasis"/>
        </w:rPr>
        <w:t xml:space="preserve"> </w:t>
      </w:r>
      <w:r w:rsidRPr="009207A1">
        <w:rPr>
          <w:rStyle w:val="Emphasis"/>
          <w:highlight w:val="green"/>
        </w:rPr>
        <w:t>businesses</w:t>
      </w:r>
      <w:r w:rsidRPr="00852E13">
        <w:rPr>
          <w:rStyle w:val="Emphasis"/>
        </w:rPr>
        <w:t xml:space="preserve"> and industries</w:t>
      </w:r>
      <w:r w:rsidRPr="007157B9">
        <w:rPr>
          <w:sz w:val="14"/>
        </w:rPr>
        <w:t xml:space="preserve"> </w:t>
      </w:r>
      <w:r w:rsidRPr="00852E13">
        <w:rPr>
          <w:rStyle w:val="StyleUnderline"/>
        </w:rPr>
        <w:t>that are building a stable and growing economy</w:t>
      </w:r>
      <w:r w:rsidRPr="007157B9">
        <w:rPr>
          <w:sz w:val="14"/>
        </w:rPr>
        <w:t xml:space="preserve">. </w:t>
      </w:r>
      <w:r w:rsidRPr="00852E13">
        <w:rPr>
          <w:rStyle w:val="StyleUnderline"/>
        </w:rPr>
        <w:t>One of the many companies</w:t>
      </w:r>
      <w:r w:rsidRPr="007157B9">
        <w:rPr>
          <w:sz w:val="14"/>
        </w:rPr>
        <w:t xml:space="preserve"> </w:t>
      </w:r>
      <w:r w:rsidRPr="00852E13">
        <w:rPr>
          <w:rStyle w:val="StyleUnderline"/>
        </w:rPr>
        <w:t>that</w:t>
      </w:r>
      <w:r w:rsidRPr="007157B9">
        <w:rPr>
          <w:sz w:val="14"/>
        </w:rPr>
        <w:t xml:space="preserve"> has </w:t>
      </w:r>
      <w:r w:rsidRPr="00852E13">
        <w:rPr>
          <w:rStyle w:val="StyleUnderline"/>
        </w:rPr>
        <w:t>helped engender peace and create stability</w:t>
      </w:r>
      <w:r w:rsidRPr="007157B9">
        <w:rPr>
          <w:sz w:val="14"/>
        </w:rPr>
        <w:t xml:space="preserve"> since Rwanda’s darkest days </w:t>
      </w:r>
      <w:r w:rsidRPr="00852E13">
        <w:rPr>
          <w:rStyle w:val="StyleUnderline"/>
        </w:rPr>
        <w:t>is Westrock Coffee</w:t>
      </w:r>
      <w:r w:rsidRPr="007157B9">
        <w:rPr>
          <w:sz w:val="14"/>
        </w:rPr>
        <w:t xml:space="preserve">. CEO Scott Ford’s pioneering work has helped to build a sustainable, free-market system for independent coffee producers in the country. </w:t>
      </w:r>
      <w:r w:rsidRPr="00852E13">
        <w:rPr>
          <w:rStyle w:val="StyleUnderline"/>
        </w:rPr>
        <w:t>Ford espoused</w:t>
      </w:r>
      <w:r w:rsidRPr="007157B9">
        <w:rPr>
          <w:sz w:val="14"/>
        </w:rPr>
        <w:t xml:space="preserve"> </w:t>
      </w:r>
      <w:r w:rsidRPr="00852E13">
        <w:rPr>
          <w:rStyle w:val="StyleUnderline"/>
        </w:rPr>
        <w:t>a direct</w:t>
      </w:r>
      <w:r w:rsidRPr="007157B9">
        <w:rPr>
          <w:sz w:val="14"/>
        </w:rPr>
        <w:t xml:space="preserve"> trade </w:t>
      </w:r>
      <w:r w:rsidRPr="00852E13">
        <w:rPr>
          <w:rStyle w:val="StyleUnderline"/>
        </w:rPr>
        <w:t>model</w:t>
      </w:r>
      <w:r w:rsidRPr="007157B9">
        <w:rPr>
          <w:sz w:val="14"/>
        </w:rPr>
        <w:t xml:space="preserve"> — </w:t>
      </w:r>
      <w:r w:rsidRPr="00852E13">
        <w:rPr>
          <w:rStyle w:val="StyleUnderline"/>
        </w:rPr>
        <w:t>paying local smallholder farmers a fair market value for</w:t>
      </w:r>
      <w:r w:rsidRPr="007157B9">
        <w:rPr>
          <w:sz w:val="14"/>
        </w:rPr>
        <w:t xml:space="preserve"> their </w:t>
      </w:r>
      <w:r w:rsidRPr="00852E13">
        <w:rPr>
          <w:rStyle w:val="StyleUnderline"/>
        </w:rPr>
        <w:t>coffee beans</w:t>
      </w:r>
      <w:r w:rsidRPr="007157B9">
        <w:rPr>
          <w:sz w:val="14"/>
        </w:rPr>
        <w:t xml:space="preserve">. He also built an agricultural training institute for local farmers, many of whom are women. As </w:t>
      </w:r>
      <w:r w:rsidRPr="00852E13">
        <w:rPr>
          <w:rStyle w:val="StyleUnderline"/>
        </w:rPr>
        <w:t>Ford explained</w:t>
      </w:r>
      <w:r w:rsidRPr="007157B9">
        <w:rPr>
          <w:sz w:val="14"/>
        </w:rPr>
        <w:t>: “</w:t>
      </w:r>
      <w:r w:rsidRPr="00852E13">
        <w:rPr>
          <w:rStyle w:val="StyleUnderline"/>
        </w:rPr>
        <w:t>What we are trying to do in Rwanda</w:t>
      </w:r>
      <w:r w:rsidRPr="007157B9">
        <w:rPr>
          <w:sz w:val="14"/>
        </w:rPr>
        <w:t xml:space="preserve"> </w:t>
      </w:r>
      <w:r w:rsidRPr="006326D1">
        <w:rPr>
          <w:rStyle w:val="StyleUnderline"/>
        </w:rPr>
        <w:t>is</w:t>
      </w:r>
      <w:r w:rsidRPr="007157B9">
        <w:rPr>
          <w:sz w:val="14"/>
        </w:rPr>
        <w:t xml:space="preserve"> be the engine that </w:t>
      </w:r>
      <w:r w:rsidRPr="006326D1">
        <w:rPr>
          <w:rStyle w:val="StyleUnderline"/>
        </w:rPr>
        <w:t>help</w:t>
      </w:r>
      <w:r w:rsidRPr="007157B9">
        <w:rPr>
          <w:sz w:val="14"/>
        </w:rPr>
        <w:t xml:space="preserve">s </w:t>
      </w:r>
      <w:r w:rsidRPr="006326D1">
        <w:rPr>
          <w:rStyle w:val="StyleUnderline"/>
        </w:rPr>
        <w:t>them create their own [economic] ecosystem</w:t>
      </w:r>
      <w:r w:rsidRPr="007157B9">
        <w:rPr>
          <w:sz w:val="14"/>
        </w:rPr>
        <w:t xml:space="preserve">.” (read more of his story here). Another example in Rwanda is </w:t>
      </w:r>
      <w:r w:rsidRPr="009207A1">
        <w:rPr>
          <w:rStyle w:val="StyleUnderline"/>
          <w:highlight w:val="green"/>
        </w:rPr>
        <w:t>A</w:t>
      </w:r>
      <w:r w:rsidRPr="006326D1">
        <w:rPr>
          <w:rStyle w:val="StyleUnderline"/>
        </w:rPr>
        <w:t xml:space="preserve">frica </w:t>
      </w:r>
      <w:r w:rsidRPr="009207A1">
        <w:rPr>
          <w:rStyle w:val="StyleUnderline"/>
          <w:highlight w:val="green"/>
        </w:rPr>
        <w:t>I</w:t>
      </w:r>
      <w:r w:rsidRPr="006326D1">
        <w:rPr>
          <w:rStyle w:val="StyleUnderline"/>
        </w:rPr>
        <w:t xml:space="preserve">mproved </w:t>
      </w:r>
      <w:r w:rsidRPr="009207A1">
        <w:rPr>
          <w:rStyle w:val="StyleUnderline"/>
          <w:highlight w:val="green"/>
        </w:rPr>
        <w:t>F</w:t>
      </w:r>
      <w:r w:rsidRPr="006326D1">
        <w:rPr>
          <w:rStyle w:val="StyleUnderline"/>
        </w:rPr>
        <w:t>oods</w:t>
      </w:r>
      <w:r w:rsidRPr="007157B9">
        <w:rPr>
          <w:sz w:val="14"/>
        </w:rPr>
        <w:t xml:space="preserve">, which </w:t>
      </w:r>
      <w:r w:rsidRPr="006326D1">
        <w:rPr>
          <w:rStyle w:val="StyleUnderline"/>
        </w:rPr>
        <w:t>specializes in fortified foods to combat malnutrition</w:t>
      </w:r>
      <w:r w:rsidRPr="007157B9">
        <w:rPr>
          <w:sz w:val="14"/>
        </w:rPr>
        <w:t xml:space="preserve">. At an event earlier this year to mark the genocide, </w:t>
      </w:r>
      <w:r w:rsidRPr="006326D1">
        <w:rPr>
          <w:rStyle w:val="StyleUnderline"/>
        </w:rPr>
        <w:t>AIF’s chief executive</w:t>
      </w:r>
      <w:r w:rsidRPr="007157B9">
        <w:rPr>
          <w:sz w:val="14"/>
        </w:rPr>
        <w:t xml:space="preserve">, Amar Ali, </w:t>
      </w:r>
      <w:r w:rsidRPr="009207A1">
        <w:rPr>
          <w:rStyle w:val="StyleUnderline"/>
          <w:highlight w:val="green"/>
        </w:rPr>
        <w:t>outlined how business</w:t>
      </w:r>
      <w:r w:rsidRPr="006326D1">
        <w:rPr>
          <w:rStyle w:val="StyleUnderline"/>
        </w:rPr>
        <w:t xml:space="preserve"> can help </w:t>
      </w:r>
      <w:r w:rsidRPr="009207A1">
        <w:rPr>
          <w:rStyle w:val="StyleUnderline"/>
          <w:highlight w:val="green"/>
        </w:rPr>
        <w:t>prevent</w:t>
      </w:r>
      <w:r w:rsidRPr="006326D1">
        <w:rPr>
          <w:rStyle w:val="StyleUnderline"/>
        </w:rPr>
        <w:t xml:space="preserve"> the </w:t>
      </w:r>
      <w:r w:rsidRPr="009207A1">
        <w:rPr>
          <w:rStyle w:val="StyleUnderline"/>
          <w:highlight w:val="green"/>
        </w:rPr>
        <w:t>divisions</w:t>
      </w:r>
      <w:r w:rsidRPr="009207A1">
        <w:rPr>
          <w:sz w:val="14"/>
          <w:highlight w:val="green"/>
        </w:rPr>
        <w:t xml:space="preserve"> </w:t>
      </w:r>
      <w:r w:rsidRPr="009207A1">
        <w:rPr>
          <w:rStyle w:val="StyleUnderline"/>
          <w:highlight w:val="green"/>
        </w:rPr>
        <w:t>that lead to conflict</w:t>
      </w:r>
      <w:r w:rsidRPr="007157B9">
        <w:rPr>
          <w:sz w:val="14"/>
        </w:rPr>
        <w:t>. “At Africa Improved Foods, we want to be a flagship for Rwanda — not only in what we build and the products we produce, but also the way we treat each other,” he said. “</w:t>
      </w:r>
      <w:r w:rsidRPr="006326D1">
        <w:rPr>
          <w:rStyle w:val="StyleUnderline"/>
        </w:rPr>
        <w:t xml:space="preserve">Everybody is a human being </w:t>
      </w:r>
      <w:proofErr w:type="gramStart"/>
      <w:r w:rsidRPr="006326D1">
        <w:rPr>
          <w:rStyle w:val="StyleUnderline"/>
        </w:rPr>
        <w:t>first</w:t>
      </w:r>
      <w:r w:rsidRPr="007157B9">
        <w:rPr>
          <w:sz w:val="14"/>
        </w:rPr>
        <w:t>, and</w:t>
      </w:r>
      <w:proofErr w:type="gramEnd"/>
      <w:r w:rsidRPr="007157B9">
        <w:rPr>
          <w:sz w:val="14"/>
        </w:rPr>
        <w:t xml:space="preserve"> should be treated as such — </w:t>
      </w:r>
      <w:r w:rsidRPr="006326D1">
        <w:rPr>
          <w:rStyle w:val="StyleUnderline"/>
        </w:rPr>
        <w:t>irrespective of gender, race, religion, tribe,</w:t>
      </w:r>
      <w:r w:rsidRPr="007157B9">
        <w:rPr>
          <w:sz w:val="14"/>
        </w:rPr>
        <w:t xml:space="preserve"> or any other categorization.” In September of 2018, AIF received an SDG award for sustainable consumption (based on the UN’s Sustainable Development Goals) from the Swiss Green Economy Symposium. The award recognized the company for its innovative joint venture in Rwanda, along with the government of Rwanda, a consortium of various banks, and the International Finance Corporation, for promoting local production by buying farmers’ maize and soy yields directly at competitive prices. </w:t>
      </w:r>
      <w:r w:rsidRPr="007157B9">
        <w:rPr>
          <w:rStyle w:val="StyleUnderline"/>
        </w:rPr>
        <w:t>AIF’s factory in Kigali</w:t>
      </w:r>
      <w:r w:rsidRPr="007157B9">
        <w:rPr>
          <w:sz w:val="14"/>
        </w:rPr>
        <w:t xml:space="preserve">, the Rwandan capital, </w:t>
      </w:r>
      <w:r w:rsidRPr="007157B9">
        <w:rPr>
          <w:rStyle w:val="StyleUnderline"/>
        </w:rPr>
        <w:t>provides work to some 300 people</w:t>
      </w:r>
      <w:r w:rsidRPr="007157B9">
        <w:rPr>
          <w:sz w:val="14"/>
        </w:rPr>
        <w:t xml:space="preserve">, </w:t>
      </w:r>
      <w:r w:rsidRPr="007157B9">
        <w:rPr>
          <w:rStyle w:val="StyleUnderline"/>
        </w:rPr>
        <w:t>and</w:t>
      </w:r>
      <w:r w:rsidRPr="007157B9">
        <w:rPr>
          <w:sz w:val="14"/>
        </w:rPr>
        <w:t xml:space="preserve"> the local-sourcing program </w:t>
      </w:r>
      <w:r w:rsidRPr="007157B9">
        <w:rPr>
          <w:rStyle w:val="StyleUnderline"/>
        </w:rPr>
        <w:t>provides around 24,000 Rwandan farmers with stable, sustainable income</w:t>
      </w:r>
      <w:r w:rsidRPr="007157B9">
        <w:rPr>
          <w:sz w:val="14"/>
        </w:rPr>
        <w:t xml:space="preserve">. </w:t>
      </w:r>
      <w:r w:rsidRPr="007157B9">
        <w:rPr>
          <w:rStyle w:val="StyleUnderline"/>
        </w:rPr>
        <w:t>Capitalism</w:t>
      </w:r>
      <w:r w:rsidRPr="007157B9">
        <w:rPr>
          <w:sz w:val="14"/>
        </w:rPr>
        <w:t xml:space="preserve"> not only </w:t>
      </w:r>
      <w:r w:rsidRPr="007157B9">
        <w:rPr>
          <w:rStyle w:val="StyleUnderline"/>
        </w:rPr>
        <w:t>creates an environment for peace</w:t>
      </w:r>
      <w:r w:rsidRPr="007157B9">
        <w:rPr>
          <w:sz w:val="14"/>
        </w:rPr>
        <w:t xml:space="preserve"> but </w:t>
      </w:r>
      <w:r w:rsidRPr="009207A1">
        <w:rPr>
          <w:rStyle w:val="StyleUnderline"/>
          <w:highlight w:val="green"/>
        </w:rPr>
        <w:t>when cap</w:t>
      </w:r>
      <w:r w:rsidRPr="007157B9">
        <w:rPr>
          <w:rStyle w:val="StyleUnderline"/>
        </w:rPr>
        <w:t xml:space="preserve">italism </w:t>
      </w:r>
      <w:r w:rsidRPr="009207A1">
        <w:rPr>
          <w:rStyle w:val="StyleUnderline"/>
          <w:highlight w:val="green"/>
        </w:rPr>
        <w:t>stumbles</w:t>
      </w:r>
      <w:r w:rsidRPr="009207A1">
        <w:rPr>
          <w:sz w:val="14"/>
          <w:highlight w:val="green"/>
        </w:rPr>
        <w:t xml:space="preserve">, </w:t>
      </w:r>
      <w:r w:rsidRPr="009207A1">
        <w:rPr>
          <w:rStyle w:val="StyleUnderline"/>
          <w:highlight w:val="green"/>
        </w:rPr>
        <w:t>so do</w:t>
      </w:r>
      <w:r w:rsidRPr="007157B9">
        <w:rPr>
          <w:rStyle w:val="StyleUnderline"/>
        </w:rPr>
        <w:t xml:space="preserve"> the </w:t>
      </w:r>
      <w:r w:rsidRPr="009207A1">
        <w:rPr>
          <w:rStyle w:val="StyleUnderline"/>
          <w:highlight w:val="green"/>
        </w:rPr>
        <w:t>prospects</w:t>
      </w:r>
      <w:r w:rsidRPr="009207A1">
        <w:rPr>
          <w:sz w:val="14"/>
          <w:highlight w:val="green"/>
        </w:rPr>
        <w:t xml:space="preserve"> </w:t>
      </w:r>
      <w:r w:rsidRPr="009207A1">
        <w:rPr>
          <w:rStyle w:val="StyleUnderline"/>
          <w:highlight w:val="green"/>
        </w:rPr>
        <w:t>for</w:t>
      </w:r>
      <w:r w:rsidRPr="007157B9">
        <w:rPr>
          <w:rStyle w:val="StyleUnderline"/>
        </w:rPr>
        <w:t xml:space="preserve"> </w:t>
      </w:r>
      <w:r w:rsidRPr="007157B9">
        <w:rPr>
          <w:rStyle w:val="Emphasis"/>
        </w:rPr>
        <w:t xml:space="preserve">international </w:t>
      </w:r>
      <w:r w:rsidRPr="009207A1">
        <w:rPr>
          <w:rStyle w:val="Emphasis"/>
          <w:highlight w:val="green"/>
        </w:rPr>
        <w:t>harmony</w:t>
      </w:r>
      <w:r w:rsidRPr="009207A1">
        <w:rPr>
          <w:sz w:val="14"/>
          <w:highlight w:val="green"/>
        </w:rPr>
        <w:t xml:space="preserve">. </w:t>
      </w:r>
      <w:r w:rsidRPr="009207A1">
        <w:rPr>
          <w:rStyle w:val="StyleUnderline"/>
          <w:highlight w:val="green"/>
        </w:rPr>
        <w:t>In 2016</w:t>
      </w:r>
      <w:r w:rsidRPr="009207A1">
        <w:rPr>
          <w:sz w:val="14"/>
          <w:highlight w:val="green"/>
        </w:rPr>
        <w:t xml:space="preserve">, </w:t>
      </w:r>
      <w:r w:rsidRPr="009207A1">
        <w:rPr>
          <w:rStyle w:val="StyleUnderline"/>
          <w:highlight w:val="green"/>
        </w:rPr>
        <w:t>more</w:t>
      </w:r>
      <w:r w:rsidRPr="007157B9">
        <w:rPr>
          <w:rStyle w:val="StyleUnderline"/>
        </w:rPr>
        <w:t xml:space="preserve"> countries </w:t>
      </w:r>
      <w:r w:rsidRPr="009207A1">
        <w:rPr>
          <w:rStyle w:val="StyleUnderline"/>
          <w:highlight w:val="green"/>
        </w:rPr>
        <w:t>experienced</w:t>
      </w:r>
      <w:r w:rsidRPr="007157B9">
        <w:rPr>
          <w:rStyle w:val="StyleUnderline"/>
        </w:rPr>
        <w:t xml:space="preserve"> violent </w:t>
      </w:r>
      <w:r w:rsidRPr="009207A1">
        <w:rPr>
          <w:rStyle w:val="StyleUnderline"/>
          <w:highlight w:val="green"/>
        </w:rPr>
        <w:t>conflict</w:t>
      </w:r>
      <w:r w:rsidRPr="007157B9">
        <w:rPr>
          <w:sz w:val="14"/>
        </w:rPr>
        <w:t xml:space="preserve"> </w:t>
      </w:r>
      <w:r w:rsidRPr="007157B9">
        <w:rPr>
          <w:rStyle w:val="StyleUnderline"/>
        </w:rPr>
        <w:t>than at any time in nearly 30 years</w:t>
      </w:r>
      <w:r w:rsidRPr="007157B9">
        <w:rPr>
          <w:sz w:val="14"/>
        </w:rPr>
        <w:t xml:space="preserve">. Not coincidentally, trade growth has been in something of a rut for most of the period since the global financial crisis. </w:t>
      </w:r>
      <w:r w:rsidRPr="009207A1">
        <w:rPr>
          <w:rStyle w:val="StyleUnderline"/>
          <w:highlight w:val="green"/>
        </w:rPr>
        <w:t>In that</w:t>
      </w:r>
      <w:r w:rsidRPr="007157B9">
        <w:rPr>
          <w:sz w:val="14"/>
        </w:rPr>
        <w:t xml:space="preserve"> calamitous </w:t>
      </w:r>
      <w:r w:rsidRPr="009207A1">
        <w:rPr>
          <w:rStyle w:val="StyleUnderline"/>
          <w:highlight w:val="green"/>
        </w:rPr>
        <w:t>year</w:t>
      </w:r>
      <w:r w:rsidRPr="007157B9">
        <w:rPr>
          <w:sz w:val="14"/>
        </w:rPr>
        <w:t xml:space="preserve"> of 2016, </w:t>
      </w:r>
      <w:r w:rsidRPr="009207A1">
        <w:rPr>
          <w:rStyle w:val="StyleUnderline"/>
          <w:highlight w:val="green"/>
        </w:rPr>
        <w:t>trade growth</w:t>
      </w:r>
      <w:r w:rsidRPr="009207A1">
        <w:rPr>
          <w:sz w:val="14"/>
          <w:highlight w:val="green"/>
        </w:rPr>
        <w:t xml:space="preserve"> </w:t>
      </w:r>
      <w:r w:rsidRPr="009207A1">
        <w:rPr>
          <w:rStyle w:val="StyleUnderline"/>
          <w:highlight w:val="green"/>
        </w:rPr>
        <w:t>fell below 3%</w:t>
      </w:r>
      <w:r w:rsidRPr="007157B9">
        <w:rPr>
          <w:sz w:val="14"/>
        </w:rPr>
        <w:t xml:space="preserve"> for the fifth consecutive year.</w:t>
      </w:r>
    </w:p>
    <w:p w14:paraId="5024FEF0" w14:textId="45DC438B" w:rsidR="002333CE" w:rsidRDefault="002333CE" w:rsidP="002333CE">
      <w:pPr>
        <w:pStyle w:val="Heading4"/>
      </w:pPr>
      <w:r>
        <w:t xml:space="preserve">Rapid growth key to </w:t>
      </w:r>
      <w:r>
        <w:rPr>
          <w:u w:val="single"/>
        </w:rPr>
        <w:t>space colonization</w:t>
      </w:r>
      <w:r>
        <w:t xml:space="preserve">---extinction. </w:t>
      </w:r>
    </w:p>
    <w:p w14:paraId="36552BEF" w14:textId="77777777" w:rsidR="002333CE" w:rsidRPr="00DD79B8" w:rsidRDefault="002333CE" w:rsidP="002333CE">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7C833521" w14:textId="77777777" w:rsidR="002333CE" w:rsidRPr="001D6F7B" w:rsidRDefault="002333CE" w:rsidP="002333CE">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9207A1">
        <w:rPr>
          <w:rStyle w:val="Emphasis"/>
          <w:highlight w:val="green"/>
        </w:rPr>
        <w:t>space colonization</w:t>
      </w:r>
      <w:r w:rsidRPr="001D6F7B">
        <w:rPr>
          <w:sz w:val="16"/>
        </w:rPr>
        <w:t xml:space="preserve">. </w:t>
      </w:r>
      <w:r w:rsidRPr="00186AF0">
        <w:rPr>
          <w:rStyle w:val="StyleUnderline"/>
        </w:rPr>
        <w:t xml:space="preserve">This </w:t>
      </w:r>
      <w:r w:rsidRPr="009207A1">
        <w:rPr>
          <w:rStyle w:val="StyleUnderline"/>
          <w:highlight w:val="gree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9207A1">
        <w:rPr>
          <w:rStyle w:val="Emphasis"/>
          <w:highlight w:val="gree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A923C4">
        <w:rPr>
          <w:rStyle w:val="StyleUnderline"/>
        </w:rPr>
        <w:t xml:space="preserve">some </w:t>
      </w:r>
      <w:r w:rsidRPr="009207A1">
        <w:rPr>
          <w:rStyle w:val="StyleUnderline"/>
          <w:highlight w:val="green"/>
        </w:rPr>
        <w:t>climate</w:t>
      </w:r>
      <w:r w:rsidRPr="00186AF0">
        <w:rPr>
          <w:rStyle w:val="StyleUnderline"/>
        </w:rPr>
        <w:t xml:space="preserve"> change </w:t>
      </w:r>
      <w:r w:rsidRPr="009207A1">
        <w:rPr>
          <w:rStyle w:val="StyleUnderline"/>
          <w:highlight w:val="green"/>
        </w:rPr>
        <w:t>mitigation</w:t>
      </w:r>
      <w:r w:rsidRPr="00C40687">
        <w:rPr>
          <w:rStyle w:val="StyleUnderline"/>
        </w:rPr>
        <w:t xml:space="preserve"> </w:t>
      </w:r>
      <w:r w:rsidRPr="00A923C4">
        <w:rPr>
          <w:rStyle w:val="StyleUnderline"/>
        </w:rPr>
        <w:t>strategies</w:t>
      </w:r>
      <w:r w:rsidRPr="00186AF0">
        <w:rPr>
          <w:rStyle w:val="StyleUnderline"/>
        </w:rPr>
        <w:t xml:space="preserve"> might actually</w:t>
      </w:r>
      <w:r w:rsidRPr="001D6F7B">
        <w:rPr>
          <w:sz w:val="16"/>
        </w:rPr>
        <w:t xml:space="preserve"> </w:t>
      </w:r>
      <w:r w:rsidRPr="009207A1">
        <w:rPr>
          <w:rStyle w:val="Emphasis"/>
          <w:highlight w:val="green"/>
        </w:rPr>
        <w:t>harm</w:t>
      </w:r>
      <w:r w:rsidRPr="00186AF0">
        <w:rPr>
          <w:rStyle w:val="Emphasis"/>
        </w:rPr>
        <w:t xml:space="preserve"> the </w:t>
      </w:r>
      <w:r w:rsidRPr="009207A1">
        <w:rPr>
          <w:rStyle w:val="Emphasis"/>
          <w:highlight w:val="green"/>
        </w:rPr>
        <w:t>long-term prospects</w:t>
      </w:r>
      <w:r w:rsidRPr="00186AF0">
        <w:rPr>
          <w:rStyle w:val="Emphasis"/>
        </w:rPr>
        <w:t xml:space="preserve"> of humankind</w:t>
      </w:r>
      <w:r w:rsidRPr="001D6F7B">
        <w:rPr>
          <w:sz w:val="16"/>
        </w:rPr>
        <w:t>.</w:t>
      </w:r>
    </w:p>
    <w:p w14:paraId="509A33DD" w14:textId="77777777" w:rsidR="002333CE" w:rsidRPr="001D6F7B" w:rsidRDefault="002333CE" w:rsidP="002333CE">
      <w:pPr>
        <w:rPr>
          <w:sz w:val="16"/>
        </w:rPr>
      </w:pPr>
      <w:r w:rsidRPr="00A923C4">
        <w:rPr>
          <w:sz w:val="16"/>
        </w:rPr>
        <w:t xml:space="preserve">First, </w:t>
      </w:r>
      <w:r w:rsidRPr="00A923C4">
        <w:rPr>
          <w:rStyle w:val="StyleUnderline"/>
        </w:rPr>
        <w:t xml:space="preserve">it is possible that dominant climate change </w:t>
      </w:r>
      <w:r w:rsidRPr="009207A1">
        <w:rPr>
          <w:rStyle w:val="StyleUnderline"/>
          <w:highlight w:val="green"/>
        </w:rPr>
        <w:t>mitigation</w:t>
      </w:r>
      <w:r w:rsidRPr="00A923C4">
        <w:rPr>
          <w:sz w:val="16"/>
        </w:rPr>
        <w:t xml:space="preserve"> strategies </w:t>
      </w:r>
      <w:r w:rsidRPr="009207A1">
        <w:rPr>
          <w:rStyle w:val="StyleUnderline"/>
          <w:highlight w:val="green"/>
        </w:rPr>
        <w:t>will</w:t>
      </w:r>
      <w:r w:rsidRPr="00A923C4">
        <w:rPr>
          <w:rStyle w:val="StyleUnderline"/>
        </w:rPr>
        <w:t xml:space="preserve"> actively </w:t>
      </w:r>
      <w:r w:rsidRPr="009207A1">
        <w:rPr>
          <w:rStyle w:val="Emphasis"/>
          <w:highlight w:val="green"/>
        </w:rPr>
        <w:t>exclude</w:t>
      </w:r>
      <w:r w:rsidRPr="00A923C4">
        <w:rPr>
          <w:rStyle w:val="StyleUnderline"/>
        </w:rPr>
        <w:t xml:space="preserve"> any form of</w:t>
      </w:r>
      <w:r w:rsidRPr="00A923C4">
        <w:rPr>
          <w:sz w:val="16"/>
        </w:rPr>
        <w:t xml:space="preserve"> </w:t>
      </w:r>
      <w:r w:rsidRPr="009207A1">
        <w:rPr>
          <w:rStyle w:val="Emphasis"/>
          <w:highlight w:val="green"/>
        </w:rPr>
        <w:t>nuc</w:t>
      </w:r>
      <w:r w:rsidRPr="00A923C4">
        <w:rPr>
          <w:rStyle w:val="Emphasis"/>
        </w:rPr>
        <w:t xml:space="preserve">lear </w:t>
      </w:r>
      <w:r w:rsidRPr="009207A1">
        <w:rPr>
          <w:rStyle w:val="Emphasis"/>
          <w:highlight w:val="green"/>
        </w:rPr>
        <w:t>energy</w:t>
      </w:r>
      <w:r w:rsidRPr="00A923C4">
        <w:rPr>
          <w:sz w:val="16"/>
        </w:rPr>
        <w:t xml:space="preserve"> </w:t>
      </w:r>
      <w:r w:rsidRPr="00A923C4">
        <w:rPr>
          <w:rStyle w:val="StyleUnderline"/>
        </w:rPr>
        <w:t>from the repertoire of climate-friendly energy sources. Existing and experimental</w:t>
      </w:r>
      <w:r w:rsidRPr="00A923C4">
        <w:rPr>
          <w:sz w:val="16"/>
        </w:rPr>
        <w:t xml:space="preserve"> (molten salt) </w:t>
      </w:r>
      <w:r w:rsidRPr="00A923C4">
        <w:rPr>
          <w:rStyle w:val="StyleUnderline"/>
        </w:rPr>
        <w:t>fission reactors could play a significant role in replacing carbon-heavy energy sources</w:t>
      </w:r>
      <w:r w:rsidRPr="00A923C4">
        <w:rPr>
          <w:sz w:val="16"/>
        </w:rPr>
        <w:t xml:space="preserve">, but pro-environmental attitudes often overlap with anti-nuclear sentiments [65]. As a result, and in combination with other problems such as large-scale market failures of </w:t>
      </w:r>
      <w:proofErr w:type="gramStart"/>
      <w:r w:rsidRPr="00A923C4">
        <w:rPr>
          <w:sz w:val="16"/>
        </w:rPr>
        <w:t>existing  fission</w:t>
      </w:r>
      <w:proofErr w:type="gramEnd"/>
      <w:r w:rsidRPr="00A923C4">
        <w:rPr>
          <w:sz w:val="16"/>
        </w:rPr>
        <w:t xml:space="preserve"> reactors (one of the reasons being that generating electricity from fossil</w:t>
      </w:r>
      <w:r w:rsidRPr="001D6F7B">
        <w:rPr>
          <w:sz w:val="16"/>
        </w:rPr>
        <w:t xml:space="preserve">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9207A1">
        <w:rPr>
          <w:rStyle w:val="StyleUnderline"/>
          <w:highlight w:val="green"/>
        </w:rPr>
        <w:t xml:space="preserve">attempts at </w:t>
      </w:r>
      <w:r w:rsidRPr="009207A1">
        <w:rPr>
          <w:rStyle w:val="Emphasis"/>
          <w:highlight w:val="green"/>
        </w:rPr>
        <w:t>colonizing space</w:t>
      </w:r>
      <w:r w:rsidRPr="009207A1">
        <w:rPr>
          <w:rStyle w:val="StyleUnderline"/>
          <w:highlight w:val="gree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9207A1">
        <w:rPr>
          <w:rStyle w:val="Emphasis"/>
          <w:highlight w:val="gree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46C48F4F" w14:textId="77777777" w:rsidR="002333CE" w:rsidRPr="001D6F7B" w:rsidRDefault="002333CE" w:rsidP="002333CE">
      <w:pPr>
        <w:rPr>
          <w:sz w:val="16"/>
        </w:rPr>
      </w:pPr>
      <w:r w:rsidRPr="001D6F7B">
        <w:rPr>
          <w:sz w:val="16"/>
        </w:rPr>
        <w:t>Second</w:t>
      </w:r>
      <w:r w:rsidRPr="00D5197E">
        <w:rPr>
          <w:sz w:val="16"/>
        </w:rPr>
        <w:t xml:space="preserve">, </w:t>
      </w:r>
      <w:r w:rsidRPr="00D5197E">
        <w:rPr>
          <w:rStyle w:val="StyleUnderline"/>
        </w:rPr>
        <w:t xml:space="preserve">there is some probability that climate change mitigation strategies will </w:t>
      </w:r>
      <w:r w:rsidRPr="00D5197E">
        <w:rPr>
          <w:rStyle w:val="Emphasis"/>
        </w:rPr>
        <w:t>change the social order</w:t>
      </w:r>
      <w:r w:rsidRPr="00D5197E">
        <w:rPr>
          <w:sz w:val="16"/>
        </w:rPr>
        <w:t xml:space="preserve"> </w:t>
      </w:r>
      <w:r w:rsidRPr="00D5197E">
        <w:rPr>
          <w:rStyle w:val="StyleUnderline"/>
        </w:rPr>
        <w:t>towards a</w:t>
      </w:r>
      <w:r w:rsidRPr="00D5197E">
        <w:rPr>
          <w:sz w:val="16"/>
        </w:rPr>
        <w:t xml:space="preserve"> </w:t>
      </w:r>
      <w:r w:rsidRPr="009207A1">
        <w:rPr>
          <w:rStyle w:val="Emphasis"/>
          <w:highlight w:val="green"/>
        </w:rPr>
        <w:t>degrowth</w:t>
      </w:r>
      <w:r w:rsidRPr="00D5197E">
        <w:rPr>
          <w:sz w:val="16"/>
        </w:rPr>
        <w:t xml:space="preserve"> </w:t>
      </w:r>
      <w:r w:rsidRPr="00D5197E">
        <w:rPr>
          <w:rStyle w:val="StyleUnderline"/>
        </w:rPr>
        <w:t>philosophy. Degrowth is a vague socio-economic concept and social movement that</w:t>
      </w:r>
      <w:r w:rsidRPr="00D5197E">
        <w:rPr>
          <w:sz w:val="16"/>
        </w:rPr>
        <w:t xml:space="preserve">, in general, </w:t>
      </w:r>
      <w:r w:rsidRPr="009207A1">
        <w:rPr>
          <w:rStyle w:val="StyleUnderline"/>
          <w:highlight w:val="green"/>
        </w:rPr>
        <w:t>calls for</w:t>
      </w:r>
      <w:r w:rsidRPr="00D5197E">
        <w:rPr>
          <w:rStyle w:val="StyleUnderline"/>
        </w:rPr>
        <w:t xml:space="preserve"> a</w:t>
      </w:r>
      <w:r w:rsidRPr="00D5197E">
        <w:rPr>
          <w:sz w:val="16"/>
        </w:rPr>
        <w:t xml:space="preserve"> </w:t>
      </w:r>
      <w:r w:rsidRPr="009207A1">
        <w:rPr>
          <w:rStyle w:val="Emphasis"/>
          <w:highlight w:val="green"/>
        </w:rPr>
        <w:t>contraction</w:t>
      </w:r>
      <w:r w:rsidRPr="00D5197E">
        <w:rPr>
          <w:sz w:val="16"/>
        </w:rPr>
        <w:t xml:space="preserve"> </w:t>
      </w:r>
      <w:r w:rsidRPr="00D5197E">
        <w:rPr>
          <w:rStyle w:val="StyleUnderline"/>
        </w:rPr>
        <w:t xml:space="preserve">of the global and national economies by means </w:t>
      </w:r>
      <w:r w:rsidRPr="009207A1">
        <w:rPr>
          <w:rStyle w:val="StyleUnderline"/>
          <w:highlight w:val="green"/>
        </w:rPr>
        <w:t>of</w:t>
      </w:r>
      <w:r w:rsidRPr="00D5197E">
        <w:rPr>
          <w:sz w:val="16"/>
        </w:rPr>
        <w:t xml:space="preserve"> </w:t>
      </w:r>
      <w:r w:rsidRPr="00D5197E">
        <w:rPr>
          <w:rStyle w:val="Emphasis"/>
        </w:rPr>
        <w:t>lower production</w:t>
      </w:r>
      <w:r w:rsidRPr="00D5197E">
        <w:rPr>
          <w:sz w:val="16"/>
        </w:rPr>
        <w:t xml:space="preserve"> </w:t>
      </w:r>
      <w:r w:rsidRPr="00D5197E">
        <w:rPr>
          <w:rStyle w:val="StyleUnderline"/>
        </w:rPr>
        <w:t>and</w:t>
      </w:r>
      <w:r w:rsidRPr="00D5197E">
        <w:rPr>
          <w:sz w:val="16"/>
        </w:rPr>
        <w:t xml:space="preserve"> </w:t>
      </w:r>
      <w:r w:rsidRPr="009207A1">
        <w:rPr>
          <w:rStyle w:val="Emphasis"/>
          <w:highlight w:val="green"/>
        </w:rPr>
        <w:t>consumption</w:t>
      </w:r>
      <w:r w:rsidRPr="00D5197E">
        <w:rPr>
          <w:rStyle w:val="Emphasis"/>
        </w:rPr>
        <w:t xml:space="preserve"> rates</w:t>
      </w:r>
      <w:r w:rsidRPr="00D5197E">
        <w:rPr>
          <w:sz w:val="16"/>
        </w:rPr>
        <w:t xml:space="preserve">, </w:t>
      </w:r>
      <w:r w:rsidRPr="009207A1">
        <w:rPr>
          <w:rStyle w:val="StyleUnderline"/>
          <w:highlight w:val="green"/>
        </w:rPr>
        <w:t>and</w:t>
      </w:r>
      <w:r w:rsidRPr="00D5197E">
        <w:rPr>
          <w:sz w:val="16"/>
        </w:rPr>
        <w:t xml:space="preserve">, to some degree, to </w:t>
      </w:r>
      <w:r w:rsidRPr="00D5197E">
        <w:rPr>
          <w:rStyle w:val="StyleUnderline"/>
        </w:rPr>
        <w:t xml:space="preserve">more </w:t>
      </w:r>
      <w:r w:rsidRPr="00D5197E">
        <w:rPr>
          <w:rStyle w:val="Emphasis"/>
        </w:rPr>
        <w:t>profound changes</w:t>
      </w:r>
      <w:r w:rsidRPr="00D5197E">
        <w:rPr>
          <w:sz w:val="16"/>
        </w:rPr>
        <w:t xml:space="preserve"> </w:t>
      </w:r>
      <w:r w:rsidRPr="00D5197E">
        <w:rPr>
          <w:rStyle w:val="StyleUnderline"/>
        </w:rPr>
        <w:t>to the “capitalist” system of</w:t>
      </w:r>
      <w:r w:rsidRPr="00D5197E">
        <w:rPr>
          <w:sz w:val="16"/>
        </w:rPr>
        <w:t xml:space="preserve"> </w:t>
      </w:r>
      <w:r w:rsidRPr="00D5197E">
        <w:rPr>
          <w:rStyle w:val="Emphasis"/>
        </w:rPr>
        <w:t xml:space="preserve">economic </w:t>
      </w:r>
      <w:r w:rsidRPr="009207A1">
        <w:rPr>
          <w:rStyle w:val="Emphasis"/>
          <w:highlight w:val="green"/>
        </w:rPr>
        <w:t>production</w:t>
      </w:r>
      <w:r w:rsidRPr="00D5197E">
        <w:rPr>
          <w:sz w:val="16"/>
        </w:rPr>
        <w:t xml:space="preserve"> [67]. Degrowth or degrowth-like approaches are being actively considered as climate</w:t>
      </w:r>
      <w:r w:rsidRPr="001D6F7B">
        <w:rPr>
          <w:sz w:val="16"/>
        </w:rPr>
        <w:t xml:space="preserv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completely eliminate the (industrial) sources of greenhouse gases, </w:t>
      </w:r>
      <w:r w:rsidRPr="001D6F7B">
        <w:rPr>
          <w:rStyle w:val="StyleUnderline"/>
        </w:rPr>
        <w:t xml:space="preserve">the amount of greenhouse gases that are being emitted would accordingly drastically sink. </w:t>
      </w:r>
      <w:r w:rsidRPr="009207A1">
        <w:rPr>
          <w:rStyle w:val="StyleUnderline"/>
          <w:highlight w:val="green"/>
        </w:rPr>
        <w:t>From</w:t>
      </w:r>
      <w:r w:rsidRPr="001D6F7B">
        <w:rPr>
          <w:rStyle w:val="StyleUnderline"/>
        </w:rPr>
        <w:t xml:space="preserve"> the </w:t>
      </w:r>
      <w:r w:rsidRPr="00D5197E">
        <w:rPr>
          <w:rStyle w:val="Emphasis"/>
        </w:rPr>
        <w:t xml:space="preserve">long-term </w:t>
      </w:r>
      <w:r w:rsidRPr="009207A1">
        <w:rPr>
          <w:rStyle w:val="Emphasis"/>
          <w:highlight w:val="green"/>
        </w:rPr>
        <w:t>perspective</w:t>
      </w:r>
      <w:r w:rsidRPr="009207A1">
        <w:rPr>
          <w:sz w:val="16"/>
          <w:highlight w:val="green"/>
        </w:rPr>
        <w:t xml:space="preserve"> </w:t>
      </w:r>
      <w:r w:rsidRPr="009207A1">
        <w:rPr>
          <w:rStyle w:val="StyleUnderline"/>
          <w:highlight w:val="green"/>
        </w:rPr>
        <w:t>of</w:t>
      </w:r>
      <w:r w:rsidRPr="001D6F7B">
        <w:rPr>
          <w:rStyle w:val="StyleUnderline"/>
        </w:rPr>
        <w:t xml:space="preserve"> </w:t>
      </w:r>
      <w:r w:rsidRPr="001D6F7B">
        <w:rPr>
          <w:rStyle w:val="Emphasis"/>
        </w:rPr>
        <w:t xml:space="preserve">humankind’s </w:t>
      </w:r>
      <w:r w:rsidRPr="009207A1">
        <w:rPr>
          <w:rStyle w:val="Emphasis"/>
          <w:highlight w:val="green"/>
        </w:rPr>
        <w:t>survival</w:t>
      </w:r>
      <w:r w:rsidRPr="009207A1">
        <w:rPr>
          <w:rStyle w:val="StyleUnderline"/>
          <w:highlight w:val="green"/>
        </w:rPr>
        <w:t xml:space="preserve">, degrowth is </w:t>
      </w:r>
      <w:r w:rsidRPr="009207A1">
        <w:rPr>
          <w:rStyle w:val="Emphasis"/>
          <w:highlight w:val="green"/>
        </w:rPr>
        <w:t>problematic</w:t>
      </w:r>
      <w:r w:rsidRPr="001D6F7B">
        <w:rPr>
          <w:sz w:val="16"/>
        </w:rPr>
        <w:t xml:space="preserve"> in at least two ways. </w:t>
      </w:r>
      <w:r w:rsidRPr="001D6F7B">
        <w:rPr>
          <w:rStyle w:val="StyleUnderline"/>
        </w:rPr>
        <w:t xml:space="preserve">First, there is a risk that the general </w:t>
      </w:r>
      <w:r w:rsidRPr="009207A1">
        <w:rPr>
          <w:rStyle w:val="StyleUnderline"/>
          <w:highlight w:val="green"/>
        </w:rPr>
        <w:t xml:space="preserve">contraction of </w:t>
      </w:r>
      <w:r w:rsidRPr="00D5197E">
        <w:rPr>
          <w:rStyle w:val="StyleUnderline"/>
        </w:rPr>
        <w:t>economic</w:t>
      </w:r>
      <w:r w:rsidRPr="009207A1">
        <w:rPr>
          <w:rStyle w:val="StyleUnderline"/>
          <w:highlight w:val="green"/>
        </w:rPr>
        <w:t xml:space="preserve"> activity would</w:t>
      </w:r>
      <w:r w:rsidRPr="001D6F7B">
        <w:rPr>
          <w:rStyle w:val="StyleUnderline"/>
        </w:rPr>
        <w:t xml:space="preserve"> also </w:t>
      </w:r>
      <w:r w:rsidRPr="00D5197E">
        <w:rPr>
          <w:rStyle w:val="StyleUnderline"/>
        </w:rPr>
        <w:t>slow or</w:t>
      </w:r>
      <w:r w:rsidRPr="00D5197E">
        <w:rPr>
          <w:sz w:val="16"/>
        </w:rPr>
        <w:t xml:space="preserve"> </w:t>
      </w:r>
      <w:r w:rsidRPr="009207A1">
        <w:rPr>
          <w:rStyle w:val="Emphasis"/>
          <w:highlight w:val="green"/>
        </w:rPr>
        <w:t>eliminate progress</w:t>
      </w:r>
      <w:r w:rsidRPr="009207A1">
        <w:rPr>
          <w:sz w:val="16"/>
          <w:highlight w:val="green"/>
        </w:rPr>
        <w:t xml:space="preserve"> </w:t>
      </w:r>
      <w:r w:rsidRPr="009207A1">
        <w:rPr>
          <w:rStyle w:val="StyleUnderline"/>
          <w:highlight w:val="green"/>
        </w:rPr>
        <w:t>in</w:t>
      </w:r>
      <w:r w:rsidRPr="001D6F7B">
        <w:rPr>
          <w:rStyle w:val="StyleUnderline"/>
        </w:rPr>
        <w:t xml:space="preserve"> the domain of</w:t>
      </w:r>
      <w:r w:rsidRPr="001D6F7B">
        <w:rPr>
          <w:sz w:val="16"/>
        </w:rPr>
        <w:t xml:space="preserve"> </w:t>
      </w:r>
      <w:r w:rsidRPr="009207A1">
        <w:rPr>
          <w:rStyle w:val="Emphasis"/>
          <w:highlight w:val="green"/>
        </w:rPr>
        <w:t>energy</w:t>
      </w:r>
      <w:r w:rsidRPr="009207A1">
        <w:rPr>
          <w:sz w:val="16"/>
          <w:highlight w:val="green"/>
        </w:rPr>
        <w:t xml:space="preserve">, </w:t>
      </w:r>
      <w:r w:rsidRPr="009207A1">
        <w:rPr>
          <w:rStyle w:val="StyleUnderline"/>
          <w:highlight w:val="green"/>
        </w:rPr>
        <w:t>which would,</w:t>
      </w:r>
      <w:r w:rsidRPr="001D6F7B">
        <w:rPr>
          <w:sz w:val="16"/>
        </w:rPr>
        <w:t xml:space="preserve"> in turn, </w:t>
      </w:r>
      <w:r w:rsidRPr="009207A1">
        <w:rPr>
          <w:rStyle w:val="StyleUnderline"/>
          <w:highlight w:val="green"/>
        </w:rPr>
        <w:t>reduce</w:t>
      </w:r>
      <w:r w:rsidRPr="001D6F7B">
        <w:rPr>
          <w:rStyle w:val="StyleUnderline"/>
        </w:rPr>
        <w:t xml:space="preserve"> the </w:t>
      </w:r>
      <w:r w:rsidRPr="009207A1">
        <w:rPr>
          <w:rStyle w:val="StyleUnderline"/>
          <w:highlight w:val="green"/>
        </w:rPr>
        <w:t>probability of</w:t>
      </w:r>
      <w:r w:rsidRPr="001D6F7B">
        <w:rPr>
          <w:rStyle w:val="StyleUnderline"/>
        </w:rPr>
        <w:t xml:space="preserve"> </w:t>
      </w:r>
      <w:r w:rsidRPr="001D6F7B">
        <w:rPr>
          <w:rStyle w:val="Emphasis"/>
        </w:rPr>
        <w:t xml:space="preserve">successful </w:t>
      </w:r>
      <w:r w:rsidRPr="009207A1">
        <w:rPr>
          <w:rStyle w:val="Emphasis"/>
          <w:highlight w:val="gree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9207A1">
        <w:rPr>
          <w:rStyle w:val="StyleUnderline"/>
          <w:highlight w:val="green"/>
        </w:rPr>
        <w:t>If degrowth were</w:t>
      </w:r>
      <w:r w:rsidRPr="00C40687">
        <w:rPr>
          <w:rStyle w:val="StyleUnderline"/>
        </w:rPr>
        <w:t xml:space="preserve"> to become </w:t>
      </w:r>
      <w:r w:rsidRPr="009207A1">
        <w:rPr>
          <w:rStyle w:val="StyleUnderline"/>
          <w:highlight w:val="green"/>
        </w:rPr>
        <w:t>a</w:t>
      </w:r>
      <w:r w:rsidRPr="009207A1">
        <w:rPr>
          <w:sz w:val="16"/>
          <w:highlight w:val="green"/>
        </w:rPr>
        <w:t xml:space="preserve"> </w:t>
      </w:r>
      <w:r w:rsidRPr="009207A1">
        <w:rPr>
          <w:rStyle w:val="Emphasis"/>
          <w:highlight w:val="green"/>
        </w:rPr>
        <w:t>dominant</w:t>
      </w:r>
      <w:r w:rsidRPr="001D6F7B">
        <w:rPr>
          <w:rStyle w:val="Emphasis"/>
        </w:rPr>
        <w:t xml:space="preserve"> societal </w:t>
      </w:r>
      <w:r w:rsidRPr="009207A1">
        <w:rPr>
          <w:rStyle w:val="Emphasis"/>
          <w:highlight w:val="green"/>
        </w:rPr>
        <w:t>paradigm</w:t>
      </w:r>
      <w:r w:rsidRPr="009207A1">
        <w:rPr>
          <w:sz w:val="16"/>
          <w:highlight w:val="green"/>
        </w:rPr>
        <w:t xml:space="preserve">, </w:t>
      </w:r>
      <w:r w:rsidRPr="009207A1">
        <w:rPr>
          <w:rStyle w:val="StyleUnderline"/>
          <w:highlight w:val="green"/>
        </w:rPr>
        <w:t xml:space="preserve">it is </w:t>
      </w:r>
      <w:r w:rsidRPr="009207A1">
        <w:rPr>
          <w:rStyle w:val="Emphasis"/>
          <w:highlight w:val="green"/>
        </w:rPr>
        <w:t>uncertain</w:t>
      </w:r>
      <w:r w:rsidRPr="009207A1">
        <w:rPr>
          <w:rStyle w:val="StyleUnderline"/>
          <w:highlight w:val="green"/>
        </w:rPr>
        <w:t xml:space="preserve"> whether</w:t>
      </w:r>
      <w:r w:rsidRPr="001D6F7B">
        <w:rPr>
          <w:rStyle w:val="StyleUnderline"/>
        </w:rPr>
        <w:t xml:space="preserve"> the long-term survival of humankind by means of </w:t>
      </w:r>
      <w:r w:rsidRPr="009207A1">
        <w:rPr>
          <w:rStyle w:val="Emphasis"/>
          <w:highlight w:val="green"/>
        </w:rPr>
        <w:t>space colonization</w:t>
      </w:r>
      <w:r w:rsidRPr="009207A1">
        <w:rPr>
          <w:sz w:val="16"/>
          <w:highlight w:val="green"/>
        </w:rPr>
        <w:t xml:space="preserve"> </w:t>
      </w:r>
      <w:r w:rsidRPr="009207A1">
        <w:rPr>
          <w:rStyle w:val="StyleUnderline"/>
          <w:highlight w:val="green"/>
        </w:rPr>
        <w:t>would be</w:t>
      </w:r>
      <w:r w:rsidRPr="001D6F7B">
        <w:rPr>
          <w:rStyle w:val="StyleUnderline"/>
        </w:rPr>
        <w:t xml:space="preserve"> regarded a </w:t>
      </w:r>
      <w:r w:rsidRPr="009207A1">
        <w:rPr>
          <w:rStyle w:val="Emphasis"/>
          <w:highlight w:val="gree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9207A1">
        <w:rPr>
          <w:rStyle w:val="StyleUnderline"/>
          <w:highlight w:val="green"/>
        </w:rPr>
        <w:t>establishing</w:t>
      </w:r>
      <w:r w:rsidRPr="001D6F7B">
        <w:rPr>
          <w:rStyle w:val="StyleUnderline"/>
        </w:rPr>
        <w:t xml:space="preserve"> </w:t>
      </w:r>
      <w:r w:rsidRPr="001D6F7B">
        <w:rPr>
          <w:rStyle w:val="Emphasis"/>
        </w:rPr>
        <w:t xml:space="preserve">extraterrestrial </w:t>
      </w:r>
      <w:r w:rsidRPr="009207A1">
        <w:rPr>
          <w:rStyle w:val="Emphasis"/>
          <w:highlight w:val="gree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7DBAA45C" w14:textId="77777777" w:rsidR="002333CE" w:rsidRPr="00C53973" w:rsidRDefault="002333CE" w:rsidP="002333CE">
      <w:pPr>
        <w:rPr>
          <w:sz w:val="16"/>
        </w:rPr>
      </w:pPr>
      <w:r w:rsidRPr="001D6F7B">
        <w:rPr>
          <w:rStyle w:val="StyleUnderline"/>
        </w:rPr>
        <w:t xml:space="preserve">In a more philosophical sense, </w:t>
      </w:r>
      <w:r w:rsidRPr="009207A1">
        <w:rPr>
          <w:rStyle w:val="StyleUnderline"/>
          <w:highlight w:val="green"/>
        </w:rPr>
        <w:t>degrowth might</w:t>
      </w:r>
      <w:r w:rsidRPr="00C40687">
        <w:rPr>
          <w:rStyle w:val="StyleUnderline"/>
        </w:rPr>
        <w:t xml:space="preserve"> even</w:t>
      </w:r>
      <w:r w:rsidRPr="009207A1">
        <w:rPr>
          <w:rStyle w:val="StyleUnderline"/>
          <w:highlight w:val="green"/>
        </w:rPr>
        <w:t xml:space="preserve"> be</w:t>
      </w:r>
      <w:r w:rsidRPr="009207A1">
        <w:rPr>
          <w:sz w:val="16"/>
          <w:highlight w:val="green"/>
        </w:rPr>
        <w:t xml:space="preserve"> </w:t>
      </w:r>
      <w:r w:rsidRPr="009207A1">
        <w:rPr>
          <w:rStyle w:val="Emphasis"/>
          <w:highlight w:val="green"/>
        </w:rPr>
        <w:t xml:space="preserve">antithetical to </w:t>
      </w:r>
      <w:r w:rsidRPr="00C40687">
        <w:rPr>
          <w:rStyle w:val="Emphasis"/>
        </w:rPr>
        <w:t xml:space="preserve">space </w:t>
      </w:r>
      <w:r w:rsidRPr="009207A1">
        <w:rPr>
          <w:rStyle w:val="Emphasis"/>
          <w:highlight w:val="gree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D5197E">
        <w:rPr>
          <w:rStyle w:val="StyleUnderline"/>
        </w:rPr>
        <w:t>the goal is,</w:t>
      </w:r>
      <w:r w:rsidRPr="00D5197E">
        <w:rPr>
          <w:sz w:val="16"/>
        </w:rPr>
        <w:t xml:space="preserve"> metaphorically speaking, </w:t>
      </w:r>
      <w:r w:rsidRPr="00D5197E">
        <w:rPr>
          <w:rStyle w:val="StyleUnderline"/>
        </w:rPr>
        <w:t>not to “live beyond our means”: We should strive for “ecological balance”, and such a state should increase the</w:t>
      </w:r>
      <w:r w:rsidRPr="00D5197E">
        <w:rPr>
          <w:sz w:val="16"/>
        </w:rPr>
        <w:t xml:space="preserve"> </w:t>
      </w:r>
      <w:r w:rsidRPr="00D5197E">
        <w:rPr>
          <w:rStyle w:val="Emphasis"/>
        </w:rPr>
        <w:t>average wellbeing</w:t>
      </w:r>
      <w:r w:rsidRPr="00D5197E">
        <w:rPr>
          <w:sz w:val="16"/>
        </w:rPr>
        <w:t xml:space="preserve">. </w:t>
      </w:r>
      <w:r w:rsidRPr="00D5197E">
        <w:rPr>
          <w:rStyle w:val="StyleUnderline"/>
        </w:rPr>
        <w:t xml:space="preserve">But the frame of reference is the status quo; Earth and humankind as we know it </w:t>
      </w:r>
      <w:r w:rsidRPr="00D5197E">
        <w:rPr>
          <w:rStyle w:val="Emphasis"/>
        </w:rPr>
        <w:t>today</w:t>
      </w:r>
      <w:r w:rsidRPr="00D5197E">
        <w:rPr>
          <w:rStyle w:val="StyleUnderline"/>
        </w:rPr>
        <w:t>.</w:t>
      </w:r>
      <w:r w:rsidRPr="009207A1">
        <w:rPr>
          <w:rStyle w:val="StyleUnderline"/>
          <w:highlight w:val="green"/>
        </w:rPr>
        <w:t xml:space="preserve"> Space colonization</w:t>
      </w:r>
      <w:r w:rsidRPr="001D6F7B">
        <w:rPr>
          <w:rStyle w:val="StyleUnderline"/>
        </w:rPr>
        <w:t>,</w:t>
      </w:r>
      <w:r w:rsidRPr="001D6F7B">
        <w:rPr>
          <w:sz w:val="16"/>
        </w:rPr>
        <w:t xml:space="preserve"> on the other hand, </w:t>
      </w:r>
      <w:r w:rsidRPr="009207A1">
        <w:rPr>
          <w:rStyle w:val="StyleUnderline"/>
          <w:highlight w:val="green"/>
        </w:rPr>
        <w:t>operates with a</w:t>
      </w:r>
      <w:r w:rsidRPr="001D6F7B">
        <w:rPr>
          <w:rStyle w:val="StyleUnderline"/>
        </w:rPr>
        <w:t xml:space="preserve"> much</w:t>
      </w:r>
      <w:r w:rsidRPr="001D6F7B">
        <w:rPr>
          <w:sz w:val="16"/>
        </w:rPr>
        <w:t xml:space="preserve"> </w:t>
      </w:r>
      <w:r w:rsidRPr="009207A1">
        <w:rPr>
          <w:rStyle w:val="Emphasis"/>
          <w:highlight w:val="green"/>
        </w:rPr>
        <w:t>larger frame</w:t>
      </w:r>
      <w:r w:rsidRPr="001D6F7B">
        <w:rPr>
          <w:rStyle w:val="StyleUnderline"/>
        </w:rPr>
        <w:t xml:space="preserve"> of reference</w:t>
      </w:r>
      <w:r w:rsidRPr="001D6F7B">
        <w:rPr>
          <w:sz w:val="16"/>
        </w:rPr>
        <w:t xml:space="preserve">: </w:t>
      </w:r>
      <w:r w:rsidRPr="009207A1">
        <w:rPr>
          <w:rStyle w:val="Emphasis"/>
          <w:sz w:val="28"/>
          <w:szCs w:val="28"/>
          <w:highlight w:val="green"/>
        </w:rPr>
        <w:t>All</w:t>
      </w:r>
      <w:r w:rsidRPr="0060178D">
        <w:rPr>
          <w:rStyle w:val="Emphasis"/>
          <w:sz w:val="28"/>
          <w:szCs w:val="28"/>
        </w:rPr>
        <w:t xml:space="preserve"> the </w:t>
      </w:r>
      <w:r w:rsidRPr="009207A1">
        <w:rPr>
          <w:rStyle w:val="Emphasis"/>
          <w:sz w:val="28"/>
          <w:szCs w:val="28"/>
          <w:highlight w:val="gree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9207A1">
        <w:rPr>
          <w:rStyle w:val="Emphasis"/>
          <w:highlight w:val="green"/>
        </w:rPr>
        <w:t>denied</w:t>
      </w:r>
      <w:r w:rsidRPr="001D6F7B">
        <w:rPr>
          <w:rStyle w:val="Emphasis"/>
        </w:rPr>
        <w:t xml:space="preserve"> that </w:t>
      </w:r>
      <w:r w:rsidRPr="009207A1">
        <w:rPr>
          <w:rStyle w:val="Emphasis"/>
          <w:highlight w:val="green"/>
        </w:rPr>
        <w:t>wellbeing</w:t>
      </w:r>
      <w:r w:rsidRPr="009207A1">
        <w:rPr>
          <w:sz w:val="16"/>
          <w:highlight w:val="green"/>
        </w:rPr>
        <w:t xml:space="preserve"> </w:t>
      </w:r>
      <w:r w:rsidRPr="009207A1">
        <w:rPr>
          <w:rStyle w:val="StyleUnderline"/>
          <w:highlight w:val="gree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6492797A" w14:textId="77777777" w:rsidR="0013313D" w:rsidRDefault="0013313D" w:rsidP="0013313D">
      <w:pPr>
        <w:pStyle w:val="Heading4"/>
      </w:pPr>
      <w:r>
        <w:t>Warming doesn’t trigger extinction</w:t>
      </w:r>
    </w:p>
    <w:p w14:paraId="624B38F3" w14:textId="77777777" w:rsidR="0013313D" w:rsidRDefault="0013313D" w:rsidP="0013313D">
      <w:pPr>
        <w:pStyle w:val="ListParagraph"/>
        <w:numPr>
          <w:ilvl w:val="0"/>
          <w:numId w:val="12"/>
        </w:numPr>
      </w:pPr>
      <w:r>
        <w:t xml:space="preserve">peer-reviewed journal shows IPCC exaggeration </w:t>
      </w:r>
    </w:p>
    <w:p w14:paraId="7AD4B73D" w14:textId="77777777" w:rsidR="0013313D" w:rsidRDefault="0013313D" w:rsidP="0013313D">
      <w:pPr>
        <w:pStyle w:val="ListParagraph"/>
        <w:numPr>
          <w:ilvl w:val="0"/>
          <w:numId w:val="12"/>
        </w:numPr>
      </w:pPr>
      <w:r>
        <w:t>history proves resilience</w:t>
      </w:r>
    </w:p>
    <w:p w14:paraId="4D868DC1" w14:textId="77777777" w:rsidR="0013313D" w:rsidRDefault="0013313D" w:rsidP="0013313D">
      <w:pPr>
        <w:pStyle w:val="ListParagraph"/>
        <w:numPr>
          <w:ilvl w:val="0"/>
          <w:numId w:val="12"/>
        </w:numPr>
      </w:pPr>
      <w:r>
        <w:t>no extinction- warming under Paris goals</w:t>
      </w:r>
    </w:p>
    <w:p w14:paraId="3DF902D9" w14:textId="77777777" w:rsidR="0013313D" w:rsidRPr="00203BA1" w:rsidRDefault="0013313D" w:rsidP="0013313D">
      <w:pPr>
        <w:pStyle w:val="ListParagraph"/>
        <w:numPr>
          <w:ilvl w:val="0"/>
          <w:numId w:val="12"/>
        </w:numPr>
      </w:pPr>
      <w:r>
        <w:t>rock breaking strategy could offset warming</w:t>
      </w:r>
    </w:p>
    <w:p w14:paraId="14EF2197" w14:textId="77777777" w:rsidR="0013313D" w:rsidRPr="008D083C" w:rsidRDefault="0013313D" w:rsidP="0013313D">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34E860C4" w14:textId="77777777" w:rsidR="0013313D" w:rsidRPr="009B4579" w:rsidRDefault="0013313D" w:rsidP="0013313D">
      <w:pPr>
        <w:rPr>
          <w:sz w:val="16"/>
        </w:rPr>
      </w:pPr>
      <w:r w:rsidRPr="009B4579">
        <w:rPr>
          <w:sz w:val="16"/>
        </w:rPr>
        <w:t xml:space="preserve">Settled Science: A </w:t>
      </w:r>
      <w:r w:rsidRPr="006C6A65">
        <w:rPr>
          <w:rStyle w:val="Emphasis"/>
          <w:highlight w:val="cyan"/>
        </w:rPr>
        <w:t>new study</w:t>
      </w:r>
      <w:r w:rsidRPr="009B4579">
        <w:rPr>
          <w:rStyle w:val="Emphasis"/>
        </w:rPr>
        <w:t xml:space="preserve"> published </w:t>
      </w:r>
      <w:r w:rsidRPr="006C6A65">
        <w:rPr>
          <w:rStyle w:val="Emphasis"/>
          <w:highlight w:val="cyan"/>
        </w:rPr>
        <w:t>in a peer-reviewed journal finds</w:t>
      </w:r>
      <w:r w:rsidRPr="00203BA1">
        <w:rPr>
          <w:u w:val="single"/>
        </w:rPr>
        <w:t xml:space="preserve"> that </w:t>
      </w:r>
      <w:r w:rsidRPr="006C6A65">
        <w:rPr>
          <w:rStyle w:val="Emphasis"/>
          <w:highlight w:val="cyan"/>
        </w:rPr>
        <w:t>climate models exaggerate</w:t>
      </w:r>
      <w:r w:rsidRPr="00203BA1">
        <w:rPr>
          <w:u w:val="single"/>
        </w:rPr>
        <w:t xml:space="preserve"> the global </w:t>
      </w:r>
      <w:r w:rsidRPr="006C6A65">
        <w:rPr>
          <w:highlight w:val="cyan"/>
          <w:u w:val="single"/>
        </w:rPr>
        <w:t>warming from CO2</w:t>
      </w:r>
      <w:r w:rsidRPr="00203BA1">
        <w:rPr>
          <w:u w:val="single"/>
        </w:rPr>
        <w:t xml:space="preserve"> emissions </w:t>
      </w:r>
      <w:r w:rsidRPr="006C6A65">
        <w:rPr>
          <w:highlight w:val="cyan"/>
          <w:u w:val="single"/>
        </w:rPr>
        <w:t>by</w:t>
      </w:r>
      <w:r w:rsidRPr="00203BA1">
        <w:rPr>
          <w:u w:val="single"/>
        </w:rPr>
        <w:t xml:space="preserve"> as much as </w:t>
      </w:r>
      <w:r w:rsidRPr="006C6A65">
        <w:rPr>
          <w:highlight w:val="cyan"/>
          <w:u w:val="single"/>
        </w:rPr>
        <w:t>45%</w:t>
      </w:r>
      <w:r w:rsidRPr="00203BA1">
        <w:rPr>
          <w:u w:val="single"/>
        </w:rPr>
        <w:t>.</w:t>
      </w:r>
      <w:r w:rsidRPr="009B4579">
        <w:rPr>
          <w:sz w:val="16"/>
        </w:rPr>
        <w:t xml:space="preserve"> If these findings hold true, it's huge news. No wonder the mainstream press is ignoring it.</w:t>
      </w:r>
    </w:p>
    <w:p w14:paraId="51D520E9" w14:textId="77777777" w:rsidR="0013313D" w:rsidRPr="009B4579" w:rsidRDefault="0013313D" w:rsidP="0013313D">
      <w:pPr>
        <w:rPr>
          <w:sz w:val="16"/>
        </w:rPr>
      </w:pPr>
      <w:r w:rsidRPr="009B4579">
        <w:rPr>
          <w:sz w:val="16"/>
        </w:rPr>
        <w:t xml:space="preserve">In the study, authors </w:t>
      </w:r>
      <w:r w:rsidRPr="00C37F5F">
        <w:rPr>
          <w:u w:val="single"/>
        </w:rPr>
        <w:t xml:space="preserve">Nic Lewis and Judith Curry looked at </w:t>
      </w:r>
      <w:r w:rsidRPr="006C6A65">
        <w:rPr>
          <w:highlight w:val="cyan"/>
          <w:u w:val="single"/>
        </w:rPr>
        <w:t>actual temperature records</w:t>
      </w:r>
      <w:r w:rsidRPr="00C37F5F">
        <w:rPr>
          <w:u w:val="single"/>
        </w:rPr>
        <w:t xml:space="preserve"> and </w:t>
      </w:r>
      <w:r w:rsidRPr="006C6A65">
        <w:rPr>
          <w:highlight w:val="cyan"/>
          <w:u w:val="single"/>
        </w:rPr>
        <w:t>compared</w:t>
      </w:r>
      <w:r w:rsidRPr="00C37F5F">
        <w:rPr>
          <w:u w:val="single"/>
        </w:rPr>
        <w:t xml:space="preserve"> them </w:t>
      </w:r>
      <w:r w:rsidRPr="006C6A65">
        <w:rPr>
          <w:highlight w:val="cyan"/>
          <w:u w:val="single"/>
        </w:rPr>
        <w:t>with climate</w:t>
      </w:r>
      <w:r w:rsidRPr="00C37F5F">
        <w:rPr>
          <w:u w:val="single"/>
        </w:rPr>
        <w:t xml:space="preserve"> change </w:t>
      </w:r>
      <w:r w:rsidRPr="00203BA1">
        <w:rPr>
          <w:u w:val="single"/>
        </w:rPr>
        <w:t xml:space="preserve">computer </w:t>
      </w:r>
      <w:r w:rsidRPr="006C6A65">
        <w:rPr>
          <w:highlight w:val="cyan"/>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6C6A65">
        <w:rPr>
          <w:highlight w:val="cyan"/>
          <w:u w:val="single"/>
        </w:rPr>
        <w:t>planet has shown</w:t>
      </w:r>
      <w:r w:rsidRPr="00C37F5F">
        <w:rPr>
          <w:u w:val="single"/>
        </w:rPr>
        <w:t xml:space="preserve"> itself to be </w:t>
      </w:r>
      <w:r w:rsidRPr="006C6A65">
        <w:rPr>
          <w:rStyle w:val="Emphasis"/>
          <w:highlight w:val="cyan"/>
        </w:rPr>
        <w:t>far less sensitive</w:t>
      </w:r>
      <w:r w:rsidRPr="006C6A65">
        <w:rPr>
          <w:highlight w:val="cya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6C6A65">
        <w:rPr>
          <w:highlight w:val="cyan"/>
          <w:u w:val="single"/>
        </w:rPr>
        <w:t>will warm less than</w:t>
      </w:r>
      <w:r w:rsidRPr="00C37F5F">
        <w:rPr>
          <w:u w:val="single"/>
        </w:rPr>
        <w:t xml:space="preserve"> the </w:t>
      </w:r>
      <w:r w:rsidRPr="006C6A65">
        <w:rPr>
          <w:highlight w:val="cyan"/>
          <w:u w:val="single"/>
        </w:rPr>
        <w:t>models predict</w:t>
      </w:r>
      <w:r w:rsidRPr="009B4579">
        <w:rPr>
          <w:sz w:val="16"/>
        </w:rPr>
        <w:t>, even if we continue pumping CO2 into the atmosphere.</w:t>
      </w:r>
    </w:p>
    <w:p w14:paraId="785C5F16" w14:textId="77777777" w:rsidR="0013313D" w:rsidRDefault="0013313D" w:rsidP="0013313D">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6C6A65">
        <w:rPr>
          <w:highlight w:val="cyan"/>
          <w:u w:val="single"/>
        </w:rPr>
        <w:t>future warming is</w:t>
      </w:r>
      <w:r w:rsidRPr="00C37F5F">
        <w:rPr>
          <w:u w:val="single"/>
        </w:rPr>
        <w:t xml:space="preserve"> likely to be </w:t>
      </w:r>
      <w:r w:rsidRPr="006C6A65">
        <w:rPr>
          <w:rStyle w:val="Emphasis"/>
          <w:highlight w:val="cyan"/>
        </w:rPr>
        <w:t>substantially lower</w:t>
      </w:r>
      <w:r w:rsidRPr="006C6A65">
        <w:rPr>
          <w:highlight w:val="cya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6C6A65">
        <w:rPr>
          <w:highlight w:val="cyan"/>
          <w:u w:val="single"/>
        </w:rPr>
        <w:t>projected by</w:t>
      </w:r>
      <w:r w:rsidRPr="00C37F5F">
        <w:rPr>
          <w:u w:val="single"/>
        </w:rPr>
        <w:t xml:space="preserve"> the (United Nations </w:t>
      </w:r>
      <w:r w:rsidRPr="006C6A65">
        <w:rPr>
          <w:rStyle w:val="Emphasis"/>
          <w:highlight w:val="cyan"/>
        </w:rPr>
        <w:t>I</w:t>
      </w:r>
      <w:r w:rsidRPr="00C37F5F">
        <w:rPr>
          <w:u w:val="single"/>
        </w:rPr>
        <w:t xml:space="preserve">ntergovernmental </w:t>
      </w:r>
      <w:r w:rsidRPr="006C6A65">
        <w:rPr>
          <w:rStyle w:val="Emphasis"/>
          <w:highlight w:val="cyan"/>
        </w:rPr>
        <w:t>P</w:t>
      </w:r>
      <w:r w:rsidRPr="00C37F5F">
        <w:rPr>
          <w:u w:val="single"/>
        </w:rPr>
        <w:t xml:space="preserve">anel on </w:t>
      </w:r>
      <w:r w:rsidRPr="006C6A65">
        <w:rPr>
          <w:rStyle w:val="Emphasis"/>
          <w:highlight w:val="cyan"/>
        </w:rPr>
        <w:t>C</w:t>
      </w:r>
      <w:r w:rsidRPr="00C37F5F">
        <w:rPr>
          <w:u w:val="single"/>
        </w:rPr>
        <w:t xml:space="preserve">limate </w:t>
      </w:r>
      <w:r w:rsidRPr="006C6A65">
        <w:rPr>
          <w:rStyle w:val="Emphasis"/>
          <w:highlight w:val="cyan"/>
        </w:rPr>
        <w:t>C</w:t>
      </w:r>
      <w:r w:rsidRPr="00C37F5F">
        <w:rPr>
          <w:u w:val="single"/>
        </w:rPr>
        <w:t>hange), and highly unlikely to exceed that level.</w:t>
      </w:r>
    </w:p>
    <w:p w14:paraId="0AB8C409" w14:textId="77777777" w:rsidR="0013313D" w:rsidRPr="009B4579" w:rsidRDefault="0013313D" w:rsidP="0013313D">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6D453641" w14:textId="77777777" w:rsidR="0013313D" w:rsidRPr="009B4579" w:rsidRDefault="0013313D" w:rsidP="0013313D">
      <w:pPr>
        <w:rPr>
          <w:sz w:val="16"/>
        </w:rPr>
      </w:pPr>
      <w:r w:rsidRPr="009B4579">
        <w:rPr>
          <w:sz w:val="16"/>
        </w:rPr>
        <w:t xml:space="preserve">The </w:t>
      </w:r>
      <w:r w:rsidRPr="006C6A65">
        <w:rPr>
          <w:highlight w:val="cyan"/>
          <w:u w:val="single"/>
        </w:rPr>
        <w:t>planet will warm</w:t>
      </w:r>
      <w:r w:rsidRPr="00C37F5F">
        <w:rPr>
          <w:u w:val="single"/>
        </w:rPr>
        <w:t xml:space="preserve"> from human activity, but </w:t>
      </w:r>
      <w:r w:rsidRPr="006C6A65">
        <w:rPr>
          <w:rStyle w:val="Emphasis"/>
          <w:highlight w:val="cyan"/>
        </w:rPr>
        <w:t>not nearly enough to cause</w:t>
      </w:r>
      <w:r w:rsidRPr="00C37F5F">
        <w:rPr>
          <w:rStyle w:val="Emphasis"/>
        </w:rPr>
        <w:t xml:space="preserve"> the sort of </w:t>
      </w:r>
      <w:r w:rsidRPr="006C6A65">
        <w:rPr>
          <w:rStyle w:val="Emphasis"/>
          <w:highlight w:val="cyan"/>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6C6A65">
        <w:rPr>
          <w:rStyle w:val="Emphasis"/>
          <w:highlight w:val="cyan"/>
        </w:rPr>
        <w:t xml:space="preserve">below </w:t>
      </w:r>
      <w:r w:rsidRPr="009B4579">
        <w:rPr>
          <w:rStyle w:val="Emphasis"/>
        </w:rPr>
        <w:t>the target</w:t>
      </w:r>
      <w:r w:rsidRPr="00203BA1">
        <w:rPr>
          <w:u w:val="single"/>
        </w:rPr>
        <w:t xml:space="preserve"> set at</w:t>
      </w:r>
      <w:r w:rsidRPr="00C37F5F">
        <w:rPr>
          <w:u w:val="single"/>
        </w:rPr>
        <w:t xml:space="preserve"> the </w:t>
      </w:r>
      <w:r w:rsidRPr="006C6A65">
        <w:rPr>
          <w:highlight w:val="cyan"/>
          <w:u w:val="single"/>
        </w:rPr>
        <w:t>Paris</w:t>
      </w:r>
      <w:r w:rsidRPr="00C37F5F">
        <w:rPr>
          <w:u w:val="single"/>
        </w:rPr>
        <w:t xml:space="preserve"> agreement</w:t>
      </w:r>
      <w:r w:rsidRPr="009B4579">
        <w:rPr>
          <w:sz w:val="16"/>
        </w:rPr>
        <w:t>.</w:t>
      </w:r>
    </w:p>
    <w:p w14:paraId="133F432B" w14:textId="77777777" w:rsidR="0013313D" w:rsidRPr="009B4579" w:rsidRDefault="0013313D" w:rsidP="0013313D">
      <w:pPr>
        <w:rPr>
          <w:sz w:val="16"/>
        </w:rPr>
      </w:pPr>
      <w:r w:rsidRPr="009B4579">
        <w:rPr>
          <w:sz w:val="16"/>
        </w:rPr>
        <w:t>This would be tremendously good news.</w:t>
      </w:r>
    </w:p>
    <w:p w14:paraId="7D007D4B" w14:textId="77777777" w:rsidR="0013313D" w:rsidRDefault="0013313D" w:rsidP="0013313D">
      <w:pPr>
        <w:rPr>
          <w:u w:val="single"/>
        </w:rPr>
      </w:pPr>
      <w:r w:rsidRPr="009B4579">
        <w:rPr>
          <w:sz w:val="16"/>
        </w:rPr>
        <w:t xml:space="preserve">The fact that the Lewis and Curry </w:t>
      </w:r>
      <w:r w:rsidRPr="00C37F5F">
        <w:rPr>
          <w:u w:val="single"/>
        </w:rPr>
        <w:t xml:space="preserve">study </w:t>
      </w:r>
      <w:r w:rsidRPr="006C6A65">
        <w:rPr>
          <w:highlight w:val="cyan"/>
          <w:u w:val="single"/>
        </w:rPr>
        <w:t>appears in</w:t>
      </w:r>
      <w:r w:rsidRPr="00C37F5F">
        <w:rPr>
          <w:u w:val="single"/>
        </w:rPr>
        <w:t xml:space="preserve"> the peer-reviewed </w:t>
      </w:r>
      <w:r w:rsidRPr="006C6A65">
        <w:rPr>
          <w:highlight w:val="cyan"/>
          <w:u w:val="single"/>
        </w:rPr>
        <w:t>A</w:t>
      </w:r>
      <w:r w:rsidRPr="00C37F5F">
        <w:rPr>
          <w:u w:val="single"/>
        </w:rPr>
        <w:t xml:space="preserve">merican </w:t>
      </w:r>
      <w:r w:rsidRPr="006C6A65">
        <w:rPr>
          <w:highlight w:val="cyan"/>
          <w:u w:val="single"/>
        </w:rPr>
        <w:t>M</w:t>
      </w:r>
      <w:r w:rsidRPr="00C37F5F">
        <w:rPr>
          <w:u w:val="single"/>
        </w:rPr>
        <w:t xml:space="preserve">eteorological </w:t>
      </w:r>
      <w:r w:rsidRPr="006C6A65">
        <w:rPr>
          <w:highlight w:val="cyan"/>
          <w:u w:val="single"/>
        </w:rPr>
        <w:t>S</w:t>
      </w:r>
      <w:r w:rsidRPr="00C37F5F">
        <w:rPr>
          <w:u w:val="single"/>
        </w:rPr>
        <w:t xml:space="preserve">ociety's </w:t>
      </w:r>
      <w:r w:rsidRPr="006C6A65">
        <w:rPr>
          <w:highlight w:val="cyan"/>
          <w:u w:val="single"/>
        </w:rPr>
        <w:t>Journal of Climate</w:t>
      </w:r>
      <w:r w:rsidRPr="00C37F5F">
        <w:rPr>
          <w:u w:val="single"/>
        </w:rPr>
        <w:t xml:space="preserve"> lends credibility to their findings.</w:t>
      </w:r>
      <w:r w:rsidRPr="009B4579">
        <w:rPr>
          <w:sz w:val="16"/>
        </w:rPr>
        <w:t xml:space="preserve"> This is </w:t>
      </w:r>
      <w:r w:rsidRPr="00C37F5F">
        <w:rPr>
          <w:u w:val="single"/>
        </w:rPr>
        <w:t xml:space="preserve">the </w:t>
      </w:r>
      <w:r w:rsidRPr="006C6A65">
        <w:rPr>
          <w:highlight w:val="cyan"/>
          <w:u w:val="single"/>
        </w:rPr>
        <w:t>same journal</w:t>
      </w:r>
      <w:r w:rsidRPr="009B4579">
        <w:rPr>
          <w:sz w:val="16"/>
        </w:rPr>
        <w:t xml:space="preserve">, after all, </w:t>
      </w:r>
      <w:r w:rsidRPr="00C37F5F">
        <w:rPr>
          <w:u w:val="single"/>
        </w:rPr>
        <w:t xml:space="preserve">that recently </w:t>
      </w:r>
      <w:r w:rsidRPr="006C6A65">
        <w:rPr>
          <w:highlight w:val="cyan"/>
          <w:u w:val="single"/>
        </w:rPr>
        <w:t>published</w:t>
      </w:r>
      <w:r w:rsidRPr="00C37F5F">
        <w:rPr>
          <w:u w:val="single"/>
        </w:rPr>
        <w:t xml:space="preserve"> widely covered </w:t>
      </w:r>
      <w:r w:rsidRPr="006C6A65">
        <w:rPr>
          <w:highlight w:val="cyan"/>
          <w:u w:val="single"/>
        </w:rPr>
        <w:t>studies saying</w:t>
      </w:r>
      <w:r w:rsidRPr="00C37F5F">
        <w:rPr>
          <w:u w:val="single"/>
        </w:rPr>
        <w:t xml:space="preserve"> the Sahara has been growing and the </w:t>
      </w:r>
      <w:r w:rsidRPr="006C6A65">
        <w:rPr>
          <w:rStyle w:val="Emphasis"/>
          <w:highlight w:val="cyan"/>
        </w:rPr>
        <w:t>climate boundary</w:t>
      </w:r>
      <w:r w:rsidRPr="006C6A65">
        <w:rPr>
          <w:highlight w:val="cyan"/>
          <w:u w:val="single"/>
        </w:rPr>
        <w:t xml:space="preserve"> in</w:t>
      </w:r>
      <w:r w:rsidRPr="00C37F5F">
        <w:rPr>
          <w:u w:val="single"/>
        </w:rPr>
        <w:t xml:space="preserve"> central </w:t>
      </w:r>
      <w:r w:rsidRPr="006C6A65">
        <w:rPr>
          <w:highlight w:val="cyan"/>
          <w:u w:val="single"/>
        </w:rPr>
        <w:t xml:space="preserve">U.S. </w:t>
      </w:r>
      <w:r w:rsidRPr="006C6A65">
        <w:rPr>
          <w:rStyle w:val="Emphasis"/>
          <w:highlight w:val="cyan"/>
        </w:rPr>
        <w:t>has shifted</w:t>
      </w:r>
      <w:r w:rsidRPr="009B4579">
        <w:rPr>
          <w:rStyle w:val="Emphasis"/>
        </w:rPr>
        <w:t xml:space="preserve"> 140 miles to the east</w:t>
      </w:r>
      <w:r w:rsidRPr="00C37F5F">
        <w:rPr>
          <w:u w:val="single"/>
        </w:rPr>
        <w:t xml:space="preserve"> </w:t>
      </w:r>
      <w:r w:rsidRPr="006C6A65">
        <w:rPr>
          <w:highlight w:val="cyan"/>
          <w:u w:val="single"/>
        </w:rPr>
        <w:t>because of</w:t>
      </w:r>
      <w:r w:rsidRPr="00C37F5F">
        <w:rPr>
          <w:u w:val="single"/>
        </w:rPr>
        <w:t xml:space="preserve"> global </w:t>
      </w:r>
      <w:r w:rsidRPr="006C6A65">
        <w:rPr>
          <w:highlight w:val="cyan"/>
          <w:u w:val="single"/>
        </w:rPr>
        <w:t>warming</w:t>
      </w:r>
      <w:r w:rsidRPr="00C37F5F">
        <w:rPr>
          <w:u w:val="single"/>
        </w:rPr>
        <w:t>.</w:t>
      </w:r>
    </w:p>
    <w:p w14:paraId="4C739C77" w14:textId="77777777" w:rsidR="00901CB7" w:rsidRDefault="0013313D" w:rsidP="0013313D">
      <w:pPr>
        <w:rPr>
          <w:u w:val="single"/>
        </w:rPr>
      </w:pPr>
      <w:r w:rsidRPr="009B4579">
        <w:rPr>
          <w:sz w:val="16"/>
        </w:rPr>
        <w:t xml:space="preserve">The Lewis and Curry findings </w:t>
      </w:r>
      <w:r w:rsidRPr="00C37F5F">
        <w:rPr>
          <w:u w:val="single"/>
        </w:rPr>
        <w:t xml:space="preserve">come after </w:t>
      </w:r>
      <w:r w:rsidRPr="006C6A65">
        <w:rPr>
          <w:highlight w:val="cyan"/>
          <w:u w:val="single"/>
        </w:rPr>
        <w:t>another study</w:t>
      </w:r>
      <w:r w:rsidRPr="00C37F5F">
        <w:rPr>
          <w:u w:val="single"/>
        </w:rPr>
        <w:t xml:space="preserve">, published </w:t>
      </w:r>
      <w:r w:rsidRPr="006C6A65">
        <w:rPr>
          <w:highlight w:val="cyan"/>
          <w:u w:val="single"/>
        </w:rPr>
        <w:t>in the</w:t>
      </w:r>
      <w:r w:rsidRPr="00C37F5F">
        <w:rPr>
          <w:u w:val="single"/>
        </w:rPr>
        <w:t xml:space="preserve"> prestigious </w:t>
      </w:r>
      <w:r w:rsidRPr="006C6A65">
        <w:rPr>
          <w:highlight w:val="cyan"/>
          <w:u w:val="single"/>
        </w:rPr>
        <w:t>journal Nature,</w:t>
      </w:r>
      <w:r w:rsidRPr="00C37F5F">
        <w:rPr>
          <w:u w:val="single"/>
        </w:rPr>
        <w:t xml:space="preserve"> </w:t>
      </w:r>
    </w:p>
    <w:p w14:paraId="47E1560E" w14:textId="77777777" w:rsidR="00901CB7" w:rsidRDefault="00901CB7" w:rsidP="0013313D">
      <w:pPr>
        <w:rPr>
          <w:u w:val="single"/>
        </w:rPr>
      </w:pPr>
    </w:p>
    <w:p w14:paraId="16D39AB0" w14:textId="0A46596D" w:rsidR="0013313D" w:rsidRPr="009B4579" w:rsidRDefault="0013313D" w:rsidP="0013313D">
      <w:pPr>
        <w:rPr>
          <w:sz w:val="16"/>
        </w:rPr>
      </w:pPr>
      <w:r w:rsidRPr="00C37F5F">
        <w:rPr>
          <w:u w:val="single"/>
        </w:rPr>
        <w:t xml:space="preserve">that </w:t>
      </w:r>
      <w:r w:rsidRPr="006C6A65">
        <w:rPr>
          <w:highlight w:val="cyan"/>
          <w:u w:val="single"/>
        </w:rPr>
        <w:t>found</w:t>
      </w:r>
      <w:r w:rsidRPr="00C37F5F">
        <w:rPr>
          <w:u w:val="single"/>
        </w:rPr>
        <w:t xml:space="preserve"> the </w:t>
      </w:r>
      <w:r w:rsidRPr="009B4579">
        <w:rPr>
          <w:rStyle w:val="Emphasis"/>
        </w:rPr>
        <w:t xml:space="preserve">long-held view that a </w:t>
      </w:r>
      <w:r w:rsidRPr="006C6A65">
        <w:rPr>
          <w:rStyle w:val="Emphasis"/>
          <w:highlight w:val="cyan"/>
        </w:rPr>
        <w:t>doubling of CO2</w:t>
      </w:r>
      <w:r w:rsidRPr="009B4579">
        <w:rPr>
          <w:rStyle w:val="Emphasis"/>
        </w:rPr>
        <w:t xml:space="preserve"> </w:t>
      </w:r>
      <w:r w:rsidRPr="006C6A65">
        <w:rPr>
          <w:rStyle w:val="Emphasis"/>
          <w:highlight w:val="cyan"/>
        </w:rPr>
        <w:t>would boost</w:t>
      </w:r>
      <w:r w:rsidRPr="009B4579">
        <w:rPr>
          <w:rStyle w:val="Emphasis"/>
        </w:rPr>
        <w:t xml:space="preserve"> global temperatures</w:t>
      </w:r>
      <w:r w:rsidRPr="00C37F5F">
        <w:rPr>
          <w:u w:val="single"/>
        </w:rPr>
        <w:t xml:space="preserve"> as much as </w:t>
      </w:r>
      <w:r w:rsidRPr="006C6A65">
        <w:rPr>
          <w:highlight w:val="cyan"/>
          <w:u w:val="single"/>
        </w:rPr>
        <w:t>4.5 degrees C</w:t>
      </w:r>
      <w:r w:rsidRPr="00C37F5F">
        <w:rPr>
          <w:u w:val="single"/>
        </w:rPr>
        <w:t xml:space="preserve">elsius </w:t>
      </w:r>
      <w:r w:rsidRPr="009B4579">
        <w:rPr>
          <w:rStyle w:val="Emphasis"/>
        </w:rPr>
        <w:t xml:space="preserve">was </w:t>
      </w:r>
      <w:r w:rsidRPr="006C6A65">
        <w:rPr>
          <w:rStyle w:val="Emphasis"/>
          <w:highlight w:val="cyan"/>
        </w:rPr>
        <w:t>wrong</w:t>
      </w:r>
      <w:r w:rsidRPr="009B4579">
        <w:rPr>
          <w:b/>
          <w:sz w:val="16"/>
        </w:rPr>
        <w:t>.</w:t>
      </w:r>
      <w:r w:rsidRPr="009B4579">
        <w:rPr>
          <w:sz w:val="16"/>
        </w:rPr>
        <w:t xml:space="preserve"> The </w:t>
      </w:r>
      <w:r w:rsidRPr="00C37F5F">
        <w:rPr>
          <w:u w:val="single"/>
        </w:rPr>
        <w:t>most temperatures would likely climb is 3.4 degrees</w:t>
      </w:r>
      <w:r w:rsidRPr="009B4579">
        <w:rPr>
          <w:sz w:val="16"/>
        </w:rPr>
        <w:t>.</w:t>
      </w:r>
    </w:p>
    <w:p w14:paraId="4EE20FE7" w14:textId="5BD66446" w:rsidR="00901CB7" w:rsidRPr="003049BA" w:rsidRDefault="0013313D" w:rsidP="00901CB7">
      <w:pPr>
        <w:rPr>
          <w:sz w:val="16"/>
        </w:rPr>
      </w:pPr>
      <w:r w:rsidRPr="009B4579">
        <w:rPr>
          <w:sz w:val="16"/>
        </w:rPr>
        <w:t xml:space="preserve">It also follows a </w:t>
      </w:r>
      <w:r w:rsidRPr="00C37F5F">
        <w:rPr>
          <w:u w:val="single"/>
        </w:rPr>
        <w:t xml:space="preserve">study published in Science, which found that </w:t>
      </w:r>
      <w:r w:rsidRPr="006C6A65">
        <w:rPr>
          <w:highlight w:val="cyan"/>
          <w:u w:val="single"/>
        </w:rPr>
        <w:t>rocks contain</w:t>
      </w:r>
      <w:r w:rsidRPr="00C37F5F">
        <w:rPr>
          <w:u w:val="single"/>
        </w:rPr>
        <w:t xml:space="preserve"> vast amounts of </w:t>
      </w:r>
      <w:r w:rsidRPr="006C6A65">
        <w:rPr>
          <w:highlight w:val="cyan"/>
          <w:u w:val="single"/>
        </w:rPr>
        <w:t>nitrogen that plants could use to</w:t>
      </w:r>
      <w:r w:rsidRPr="00C37F5F">
        <w:rPr>
          <w:u w:val="single"/>
        </w:rPr>
        <w:t xml:space="preserve"> grow and absorb more CO2, potentially </w:t>
      </w:r>
      <w:r w:rsidRPr="006C6A65">
        <w:rPr>
          <w:highlight w:val="cyan"/>
          <w:u w:val="single"/>
        </w:rPr>
        <w:t>offset</w:t>
      </w:r>
      <w:r w:rsidRPr="00C37F5F">
        <w:rPr>
          <w:u w:val="single"/>
        </w:rPr>
        <w:t xml:space="preserve">ting at least some of the effects of </w:t>
      </w:r>
      <w:r w:rsidRPr="006C6A65">
        <w:rPr>
          <w:highlight w:val="cyan"/>
          <w:u w:val="single"/>
        </w:rPr>
        <w:t>CO2</w:t>
      </w:r>
      <w:r w:rsidRPr="00C37F5F">
        <w:rPr>
          <w:u w:val="single"/>
        </w:rPr>
        <w:t xml:space="preserve"> emissions and reducing future temperature increases</w:t>
      </w:r>
    </w:p>
    <w:p w14:paraId="63D160A7" w14:textId="2AAF3E6A" w:rsidR="007C7E74" w:rsidRPr="003049BA" w:rsidRDefault="007C7E74" w:rsidP="002333CE">
      <w:pPr>
        <w:rPr>
          <w:sz w:val="16"/>
        </w:rPr>
      </w:pPr>
    </w:p>
    <w:sectPr w:rsidR="007C7E74" w:rsidRPr="003049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35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104"/>
    <w:rsid w:val="00117316"/>
    <w:rsid w:val="001209B4"/>
    <w:rsid w:val="00127BB0"/>
    <w:rsid w:val="0013313D"/>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3CE"/>
    <w:rsid w:val="002343FE"/>
    <w:rsid w:val="00235F7B"/>
    <w:rsid w:val="002502CF"/>
    <w:rsid w:val="00264DAC"/>
    <w:rsid w:val="00267EBB"/>
    <w:rsid w:val="0027023B"/>
    <w:rsid w:val="00272F3F"/>
    <w:rsid w:val="00274EDB"/>
    <w:rsid w:val="0027729E"/>
    <w:rsid w:val="002843B2"/>
    <w:rsid w:val="00284ED6"/>
    <w:rsid w:val="00290C5A"/>
    <w:rsid w:val="00290C92"/>
    <w:rsid w:val="0029647A"/>
    <w:rsid w:val="00296504"/>
    <w:rsid w:val="002A3102"/>
    <w:rsid w:val="002B4554"/>
    <w:rsid w:val="002B5511"/>
    <w:rsid w:val="002B7ACF"/>
    <w:rsid w:val="002C1207"/>
    <w:rsid w:val="002E0643"/>
    <w:rsid w:val="002E392E"/>
    <w:rsid w:val="002E6BBC"/>
    <w:rsid w:val="002F1BA9"/>
    <w:rsid w:val="002F6E74"/>
    <w:rsid w:val="003049BA"/>
    <w:rsid w:val="003106B3"/>
    <w:rsid w:val="0031385D"/>
    <w:rsid w:val="003171AB"/>
    <w:rsid w:val="003223B2"/>
    <w:rsid w:val="00322A67"/>
    <w:rsid w:val="00327A7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08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E58"/>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B30"/>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8D2"/>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F07"/>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576"/>
    <w:rsid w:val="00654695"/>
    <w:rsid w:val="0065500A"/>
    <w:rsid w:val="00655217"/>
    <w:rsid w:val="00656C54"/>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8A3"/>
    <w:rsid w:val="00717B01"/>
    <w:rsid w:val="007227D9"/>
    <w:rsid w:val="0072491F"/>
    <w:rsid w:val="00725598"/>
    <w:rsid w:val="00735E8C"/>
    <w:rsid w:val="007374A1"/>
    <w:rsid w:val="00752712"/>
    <w:rsid w:val="00753A84"/>
    <w:rsid w:val="007611F5"/>
    <w:rsid w:val="007619E4"/>
    <w:rsid w:val="00761E75"/>
    <w:rsid w:val="0076495E"/>
    <w:rsid w:val="00765FC8"/>
    <w:rsid w:val="00775694"/>
    <w:rsid w:val="00793F46"/>
    <w:rsid w:val="007A1325"/>
    <w:rsid w:val="007A1A18"/>
    <w:rsid w:val="007A3BAF"/>
    <w:rsid w:val="007B384A"/>
    <w:rsid w:val="007B53D8"/>
    <w:rsid w:val="007C22C5"/>
    <w:rsid w:val="007C57E1"/>
    <w:rsid w:val="007C5811"/>
    <w:rsid w:val="007C7E74"/>
    <w:rsid w:val="007D2DF5"/>
    <w:rsid w:val="007D451A"/>
    <w:rsid w:val="007D5E3E"/>
    <w:rsid w:val="007D7596"/>
    <w:rsid w:val="007E242C"/>
    <w:rsid w:val="007E6631"/>
    <w:rsid w:val="00803A12"/>
    <w:rsid w:val="00805417"/>
    <w:rsid w:val="008266F9"/>
    <w:rsid w:val="008267E2"/>
    <w:rsid w:val="00826A9B"/>
    <w:rsid w:val="00834842"/>
    <w:rsid w:val="008354F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A92"/>
    <w:rsid w:val="00897C29"/>
    <w:rsid w:val="008A1A9C"/>
    <w:rsid w:val="008A4633"/>
    <w:rsid w:val="008A7F89"/>
    <w:rsid w:val="008B032E"/>
    <w:rsid w:val="008C0FA2"/>
    <w:rsid w:val="008C2342"/>
    <w:rsid w:val="008C77B6"/>
    <w:rsid w:val="008D1B91"/>
    <w:rsid w:val="008D724A"/>
    <w:rsid w:val="008E7A3E"/>
    <w:rsid w:val="008F41FD"/>
    <w:rsid w:val="008F4479"/>
    <w:rsid w:val="008F4BA0"/>
    <w:rsid w:val="00901726"/>
    <w:rsid w:val="00901CB7"/>
    <w:rsid w:val="00920E6A"/>
    <w:rsid w:val="00926E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33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D8F"/>
    <w:rsid w:val="00A75609"/>
    <w:rsid w:val="00A776BA"/>
    <w:rsid w:val="00A81FD2"/>
    <w:rsid w:val="00A8441A"/>
    <w:rsid w:val="00A8674A"/>
    <w:rsid w:val="00A96E24"/>
    <w:rsid w:val="00AA6F6E"/>
    <w:rsid w:val="00AB122B"/>
    <w:rsid w:val="00AB21B0"/>
    <w:rsid w:val="00AB48D3"/>
    <w:rsid w:val="00AC3BE6"/>
    <w:rsid w:val="00AE0243"/>
    <w:rsid w:val="00AE1BAD"/>
    <w:rsid w:val="00AE2124"/>
    <w:rsid w:val="00AE24BC"/>
    <w:rsid w:val="00AE3E3F"/>
    <w:rsid w:val="00AF2516"/>
    <w:rsid w:val="00AF4760"/>
    <w:rsid w:val="00AF55D4"/>
    <w:rsid w:val="00B0505F"/>
    <w:rsid w:val="00B05C2D"/>
    <w:rsid w:val="00B117D4"/>
    <w:rsid w:val="00B12933"/>
    <w:rsid w:val="00B12B88"/>
    <w:rsid w:val="00B137E0"/>
    <w:rsid w:val="00B13BC8"/>
    <w:rsid w:val="00B24662"/>
    <w:rsid w:val="00B3569C"/>
    <w:rsid w:val="00B4258B"/>
    <w:rsid w:val="00B43676"/>
    <w:rsid w:val="00B437A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C5D"/>
    <w:rsid w:val="00C203FA"/>
    <w:rsid w:val="00C244F5"/>
    <w:rsid w:val="00C3164F"/>
    <w:rsid w:val="00C31B5E"/>
    <w:rsid w:val="00C31E61"/>
    <w:rsid w:val="00C34D3E"/>
    <w:rsid w:val="00C35B37"/>
    <w:rsid w:val="00C3747A"/>
    <w:rsid w:val="00C37F29"/>
    <w:rsid w:val="00C56DCC"/>
    <w:rsid w:val="00C57075"/>
    <w:rsid w:val="00C72AFE"/>
    <w:rsid w:val="00C81619"/>
    <w:rsid w:val="00CA013C"/>
    <w:rsid w:val="00CA6D6D"/>
    <w:rsid w:val="00CC7A4E"/>
    <w:rsid w:val="00CD1359"/>
    <w:rsid w:val="00CD4C83"/>
    <w:rsid w:val="00CE4B1D"/>
    <w:rsid w:val="00CF1EDE"/>
    <w:rsid w:val="00D01EDC"/>
    <w:rsid w:val="00D0407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C1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CC5"/>
    <w:rsid w:val="00F73954"/>
    <w:rsid w:val="00F94060"/>
    <w:rsid w:val="00FA56F6"/>
    <w:rsid w:val="00FB329D"/>
    <w:rsid w:val="00FC27E3"/>
    <w:rsid w:val="00FC5F3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684527"/>
  <w14:defaultImageDpi w14:val="300"/>
  <w15:docId w15:val="{E9E5B590-2AE6-2743-867E-53378645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1C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1C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1C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1C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901C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1C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1CB7"/>
  </w:style>
  <w:style w:type="character" w:customStyle="1" w:styleId="Heading1Char">
    <w:name w:val="Heading 1 Char"/>
    <w:aliases w:val="Pocket Char"/>
    <w:basedOn w:val="DefaultParagraphFont"/>
    <w:link w:val="Heading1"/>
    <w:uiPriority w:val="9"/>
    <w:rsid w:val="00901C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1C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1CB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901C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1CB7"/>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01CB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901C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1CB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01CB7"/>
    <w:rPr>
      <w:color w:val="auto"/>
      <w:u w:val="none"/>
    </w:rPr>
  </w:style>
  <w:style w:type="paragraph" w:styleId="DocumentMap">
    <w:name w:val="Document Map"/>
    <w:basedOn w:val="Normal"/>
    <w:link w:val="DocumentMapChar"/>
    <w:uiPriority w:val="99"/>
    <w:semiHidden/>
    <w:unhideWhenUsed/>
    <w:rsid w:val="00901C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1CB7"/>
    <w:rPr>
      <w:rFonts w:ascii="Lucida Grande" w:hAnsi="Lucida Grande" w:cs="Lucida Grande"/>
    </w:rPr>
  </w:style>
  <w:style w:type="paragraph" w:customStyle="1" w:styleId="textbold">
    <w:name w:val="text bold"/>
    <w:basedOn w:val="Normal"/>
    <w:link w:val="Emphasis"/>
    <w:autoRedefine/>
    <w:uiPriority w:val="20"/>
    <w:qFormat/>
    <w:rsid w:val="0065357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535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56C54"/>
    <w:rPr>
      <w:rFonts w:eastAsiaTheme="minorHAnsi"/>
      <w:sz w:val="22"/>
      <w:szCs w:val="22"/>
      <w:u w:val="single"/>
    </w:rPr>
  </w:style>
  <w:style w:type="paragraph" w:styleId="ListParagraph">
    <w:name w:val="List Paragraph"/>
    <w:aliases w:val="6 font"/>
    <w:basedOn w:val="Normal"/>
    <w:uiPriority w:val="99"/>
    <w:unhideWhenUsed/>
    <w:qFormat/>
    <w:rsid w:val="0013313D"/>
    <w:pPr>
      <w:ind w:left="720"/>
      <w:contextualSpacing/>
    </w:pPr>
  </w:style>
  <w:style w:type="paragraph" w:customStyle="1" w:styleId="Emphasis1">
    <w:name w:val="Emphasis1"/>
    <w:basedOn w:val="Normal"/>
    <w:uiPriority w:val="20"/>
    <w:qFormat/>
    <w:rsid w:val="00D0407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Revision">
    <w:name w:val="Revision"/>
    <w:hidden/>
    <w:uiPriority w:val="99"/>
    <w:semiHidden/>
    <w:rsid w:val="00B4258B"/>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00838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9/03/20/trumps-space-force-gets-the-final-frontier-all-wro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shelby.senate.gov/public/index.cfm/mobile/newsreleases?ID=25F3AD2E-802A-23AD-4960-F512B9E205D2"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www.thisiscapitalism.com/peace-through-profit-how-capitalism-helps-restore-and-revive-former-warzo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14848</Words>
  <Characters>84634</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40</cp:revision>
  <dcterms:created xsi:type="dcterms:W3CDTF">2022-01-15T15:20:00Z</dcterms:created>
  <dcterms:modified xsi:type="dcterms:W3CDTF">2022-01-15T16:46:00Z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