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C4C291" w14:textId="42DC8533" w:rsidR="004378D4" w:rsidRDefault="004378D4" w:rsidP="004378D4">
      <w:pPr>
        <w:pStyle w:val="Heading2"/>
      </w:pPr>
      <w:r>
        <w:t>1AC</w:t>
      </w:r>
    </w:p>
    <w:p w14:paraId="6BB8B583" w14:textId="565E4688" w:rsidR="004378D4" w:rsidRDefault="004378D4" w:rsidP="004378D4">
      <w:pPr>
        <w:pStyle w:val="Heading3"/>
      </w:pPr>
      <w:r>
        <w:lastRenderedPageBreak/>
        <w:t>1AC – Mining</w:t>
      </w:r>
    </w:p>
    <w:p w14:paraId="28184E90" w14:textId="309C31E9" w:rsidR="004378D4" w:rsidRDefault="004378D4" w:rsidP="004378D4">
      <w:pPr>
        <w:pStyle w:val="Heading4"/>
      </w:pPr>
      <w:r>
        <w:t xml:space="preserve">Plan: Private entities ought to </w:t>
      </w:r>
      <w:r w:rsidR="0055713E">
        <w:t>prohibit</w:t>
      </w:r>
      <w:r>
        <w:t xml:space="preserve"> asteroid mining involving artificial asteroid capture.</w:t>
      </w:r>
    </w:p>
    <w:p w14:paraId="478ABA69" w14:textId="3A8273FC" w:rsidR="004378D4" w:rsidRPr="00657732" w:rsidRDefault="004378D4" w:rsidP="004378D4">
      <w:pPr>
        <w:pStyle w:val="Heading4"/>
      </w:pPr>
      <w:r w:rsidRPr="00657732">
        <w:t xml:space="preserve">Mining is </w:t>
      </w:r>
      <w:r w:rsidRPr="00657732">
        <w:rPr>
          <w:u w:val="single"/>
        </w:rPr>
        <w:t>inevitable</w:t>
      </w:r>
      <w:r w:rsidRPr="00657732">
        <w:t xml:space="preserve"> down the line regardless of </w:t>
      </w:r>
      <w:r w:rsidRPr="00657732">
        <w:rPr>
          <w:u w:val="single"/>
        </w:rPr>
        <w:t>capital limits</w:t>
      </w:r>
      <w:r w:rsidRPr="00657732">
        <w:t xml:space="preserve"> because of </w:t>
      </w:r>
      <w:r w:rsidRPr="00657732">
        <w:rPr>
          <w:u w:val="single"/>
        </w:rPr>
        <w:t>oligopolistic consolidation</w:t>
      </w:r>
      <w:r w:rsidRPr="00657732">
        <w:t xml:space="preserve"> </w:t>
      </w:r>
    </w:p>
    <w:p w14:paraId="301E2EA7" w14:textId="77777777" w:rsidR="004378D4" w:rsidRPr="00657732" w:rsidRDefault="004378D4" w:rsidP="004378D4">
      <w:r w:rsidRPr="00657732">
        <w:rPr>
          <w:rStyle w:val="Style13ptBold"/>
        </w:rPr>
        <w:t xml:space="preserve">Ahadi </w:t>
      </w:r>
      <w:r w:rsidRPr="00657732">
        <w:t>2/10/</w:t>
      </w:r>
      <w:r w:rsidRPr="00657732">
        <w:rPr>
          <w:rStyle w:val="Style13ptBold"/>
        </w:rPr>
        <w:t>20</w:t>
      </w:r>
      <w:r w:rsidRPr="00657732">
        <w:t xml:space="preserve"> [Blake Ahadi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 https://www.thespacereview.com/article/3880/1]</w:t>
      </w:r>
    </w:p>
    <w:p w14:paraId="10F094B6" w14:textId="77777777" w:rsidR="004378D4" w:rsidRDefault="004378D4" w:rsidP="004378D4">
      <w:pPr>
        <w:rPr>
          <w:sz w:val="16"/>
        </w:rPr>
      </w:pPr>
      <w:r w:rsidRPr="00CF5694">
        <w:rPr>
          <w:rStyle w:val="StyleUnderline"/>
        </w:rPr>
        <w:t>The</w:t>
      </w:r>
      <w:r w:rsidRPr="00657732">
        <w:rPr>
          <w:rStyle w:val="StyleUnderline"/>
        </w:rPr>
        <w:t xml:space="preserve"> proliferation of a </w:t>
      </w:r>
      <w:r w:rsidRPr="00AA587E">
        <w:rPr>
          <w:rStyle w:val="StyleUnderline"/>
          <w:highlight w:val="cyan"/>
        </w:rPr>
        <w:t>lunar econ</w:t>
      </w:r>
      <w:r w:rsidRPr="00CF5694">
        <w:rPr>
          <w:rStyle w:val="StyleUnderline"/>
        </w:rPr>
        <w:t xml:space="preserve">omy </w:t>
      </w:r>
      <w:r w:rsidRPr="00AA587E">
        <w:rPr>
          <w:rStyle w:val="StyleUnderline"/>
          <w:highlight w:val="cyan"/>
        </w:rPr>
        <w:t xml:space="preserve">rests </w:t>
      </w:r>
      <w:r w:rsidRPr="00A33C83">
        <w:rPr>
          <w:rStyle w:val="StyleUnderline"/>
        </w:rPr>
        <w:t>up</w:t>
      </w:r>
      <w:r w:rsidRPr="00AA587E">
        <w:rPr>
          <w:rStyle w:val="StyleUnderline"/>
          <w:highlight w:val="cyan"/>
        </w:rPr>
        <w:t>on</w:t>
      </w:r>
      <w:r w:rsidRPr="00657732">
        <w:rPr>
          <w:rStyle w:val="StyleUnderline"/>
        </w:rPr>
        <w:t xml:space="preserve"> patient </w:t>
      </w:r>
      <w:r w:rsidRPr="00AA587E">
        <w:rPr>
          <w:rStyle w:val="StyleUnderline"/>
          <w:highlight w:val="cyan"/>
        </w:rPr>
        <w:t xml:space="preserve">access to </w:t>
      </w:r>
      <w:r w:rsidRPr="00AA587E">
        <w:rPr>
          <w:rStyle w:val="Emphasis"/>
          <w:highlight w:val="cyan"/>
        </w:rPr>
        <w:t>capital</w:t>
      </w:r>
      <w:r w:rsidRPr="00AA587E">
        <w:rPr>
          <w:sz w:val="16"/>
          <w:highlight w:val="cyan"/>
        </w:rPr>
        <w:t xml:space="preserve"> </w:t>
      </w:r>
      <w:r w:rsidRPr="00AA587E">
        <w:rPr>
          <w:rStyle w:val="StyleUnderline"/>
          <w:highlight w:val="cyan"/>
        </w:rPr>
        <w:t>and</w:t>
      </w:r>
      <w:r w:rsidRPr="00AA587E">
        <w:rPr>
          <w:sz w:val="16"/>
          <w:highlight w:val="cyan"/>
        </w:rPr>
        <w:t xml:space="preserve"> </w:t>
      </w:r>
      <w:r w:rsidRPr="00AA587E">
        <w:rPr>
          <w:rStyle w:val="Emphasis"/>
          <w:highlight w:val="cyan"/>
        </w:rPr>
        <w:t>fostering</w:t>
      </w:r>
      <w:r w:rsidRPr="00657732">
        <w:rPr>
          <w:sz w:val="16"/>
        </w:rPr>
        <w:t xml:space="preserve"> </w:t>
      </w:r>
      <w:r w:rsidRPr="00657732">
        <w:rPr>
          <w:rStyle w:val="StyleUnderline"/>
        </w:rPr>
        <w:t xml:space="preserve">innovative ideas for large-scale </w:t>
      </w:r>
      <w:r w:rsidRPr="00AA587E">
        <w:rPr>
          <w:rStyle w:val="StyleUnderline"/>
          <w:highlight w:val="cyan"/>
        </w:rPr>
        <w:t>development</w:t>
      </w:r>
      <w:r w:rsidRPr="00657732">
        <w:rPr>
          <w:sz w:val="16"/>
        </w:rPr>
        <w:t xml:space="preserve">. </w:t>
      </w:r>
      <w:r w:rsidRPr="00657732">
        <w:rPr>
          <w:rStyle w:val="StyleUnderline"/>
        </w:rPr>
        <w:t>At the moment</w:t>
      </w:r>
      <w:r w:rsidRPr="00657732">
        <w:rPr>
          <w:sz w:val="16"/>
        </w:rPr>
        <w:t xml:space="preserve">, </w:t>
      </w:r>
      <w:r w:rsidRPr="00AA587E">
        <w:rPr>
          <w:rStyle w:val="Emphasis"/>
          <w:highlight w:val="cyan"/>
        </w:rPr>
        <w:t>capital requirements</w:t>
      </w:r>
      <w:r w:rsidRPr="00657732">
        <w:rPr>
          <w:sz w:val="16"/>
        </w:rPr>
        <w:t xml:space="preserve"> </w:t>
      </w:r>
      <w:r w:rsidRPr="00657732">
        <w:rPr>
          <w:rStyle w:val="StyleUnderline"/>
        </w:rPr>
        <w:t>for lunar miners</w:t>
      </w:r>
      <w:r w:rsidRPr="00657732">
        <w:rPr>
          <w:sz w:val="16"/>
        </w:rPr>
        <w:t xml:space="preserve"> </w:t>
      </w:r>
      <w:r w:rsidRPr="00AA587E">
        <w:rPr>
          <w:rStyle w:val="StyleUnderline"/>
          <w:highlight w:val="cyan"/>
        </w:rPr>
        <w:t>are too high</w:t>
      </w:r>
      <w:r w:rsidRPr="00657732">
        <w:rPr>
          <w:rStyle w:val="StyleUnderline"/>
        </w:rPr>
        <w:t xml:space="preserve"> for companies to succeed in a perfectly competitive market</w:t>
      </w:r>
      <w:r w:rsidRPr="00657732">
        <w:rPr>
          <w:sz w:val="16"/>
        </w:rPr>
        <w:t xml:space="preserve">. For the lunar economy, the emergence of </w:t>
      </w:r>
      <w:r w:rsidRPr="00657732">
        <w:rPr>
          <w:rStyle w:val="StyleUnderline"/>
        </w:rPr>
        <w:t xml:space="preserve">large, </w:t>
      </w:r>
      <w:r w:rsidRPr="00AA587E">
        <w:rPr>
          <w:rStyle w:val="StyleUnderline"/>
          <w:highlight w:val="cyan"/>
        </w:rPr>
        <w:t>vertically integrated companies</w:t>
      </w:r>
      <w:r w:rsidRPr="00A33C83">
        <w:rPr>
          <w:rStyle w:val="StyleUnderline"/>
        </w:rPr>
        <w:t xml:space="preserve"> will </w:t>
      </w:r>
      <w:r w:rsidRPr="00AA587E">
        <w:rPr>
          <w:rStyle w:val="StyleUnderline"/>
          <w:highlight w:val="cyan"/>
        </w:rPr>
        <w:t>lead to</w:t>
      </w:r>
      <w:r w:rsidRPr="00A33C83">
        <w:rPr>
          <w:rStyle w:val="StyleUnderline"/>
        </w:rPr>
        <w:t xml:space="preserve"> the </w:t>
      </w:r>
      <w:r w:rsidRPr="00AA587E">
        <w:rPr>
          <w:rStyle w:val="Emphasis"/>
          <w:highlight w:val="cyan"/>
        </w:rPr>
        <w:t>economies of scale</w:t>
      </w:r>
      <w:r w:rsidRPr="00657732">
        <w:rPr>
          <w:rStyle w:val="StyleUnderline"/>
        </w:rPr>
        <w:t xml:space="preserve"> </w:t>
      </w:r>
      <w:r w:rsidRPr="00AA587E">
        <w:rPr>
          <w:rStyle w:val="StyleUnderline"/>
          <w:highlight w:val="cyan"/>
        </w:rPr>
        <w:t>necessary</w:t>
      </w:r>
      <w:r w:rsidRPr="00AA587E">
        <w:rPr>
          <w:sz w:val="16"/>
          <w:highlight w:val="cyan"/>
        </w:rPr>
        <w:t xml:space="preserve"> </w:t>
      </w:r>
      <w:r w:rsidRPr="00AA587E">
        <w:rPr>
          <w:rStyle w:val="StyleUnderline"/>
          <w:highlight w:val="cyan"/>
        </w:rPr>
        <w:t>for</w:t>
      </w:r>
      <w:r w:rsidRPr="00AA587E">
        <w:rPr>
          <w:sz w:val="16"/>
          <w:highlight w:val="cyan"/>
        </w:rPr>
        <w:t xml:space="preserve"> </w:t>
      </w:r>
      <w:r w:rsidRPr="00AA587E">
        <w:rPr>
          <w:rStyle w:val="Emphasis"/>
          <w:highlight w:val="cyan"/>
        </w:rPr>
        <w:t>prolif</w:t>
      </w:r>
      <w:r w:rsidRPr="00A33C83">
        <w:rPr>
          <w:rStyle w:val="Emphasis"/>
        </w:rPr>
        <w:t>eration</w:t>
      </w:r>
      <w:r w:rsidRPr="00657732">
        <w:rPr>
          <w:sz w:val="16"/>
        </w:rPr>
        <w:t xml:space="preserve">. </w:t>
      </w:r>
      <w:r w:rsidRPr="00657732">
        <w:rPr>
          <w:rStyle w:val="StyleUnderline"/>
        </w:rPr>
        <w:t xml:space="preserve">Terrestrially, when an industry becomes </w:t>
      </w:r>
      <w:r w:rsidRPr="00657732">
        <w:rPr>
          <w:rStyle w:val="Emphasis"/>
        </w:rPr>
        <w:t>mature</w:t>
      </w:r>
      <w:r w:rsidRPr="00657732">
        <w:rPr>
          <w:sz w:val="16"/>
        </w:rPr>
        <w:t xml:space="preserve"> and beholden to traditional economics, like scarcity, </w:t>
      </w:r>
      <w:r w:rsidRPr="00657732">
        <w:rPr>
          <w:rStyle w:val="StyleUnderline"/>
        </w:rPr>
        <w:t xml:space="preserve">a </w:t>
      </w:r>
      <w:r w:rsidRPr="00AA587E">
        <w:rPr>
          <w:rStyle w:val="StyleUnderline"/>
          <w:highlight w:val="cyan"/>
        </w:rPr>
        <w:t>focus on profit</w:t>
      </w:r>
      <w:r w:rsidRPr="00657732">
        <w:rPr>
          <w:rStyle w:val="StyleUnderline"/>
        </w:rPr>
        <w:t xml:space="preserve"> margins </w:t>
      </w:r>
      <w:r w:rsidRPr="00AA587E">
        <w:rPr>
          <w:rStyle w:val="StyleUnderline"/>
          <w:highlight w:val="cyan"/>
        </w:rPr>
        <w:t>takes over</w:t>
      </w:r>
      <w:r w:rsidRPr="00657732">
        <w:rPr>
          <w:rStyle w:val="StyleUnderline"/>
        </w:rPr>
        <w:t xml:space="preserve">, and limitations emerge in the form of price </w:t>
      </w:r>
      <w:r w:rsidRPr="00657732">
        <w:rPr>
          <w:rStyle w:val="Emphasis"/>
        </w:rPr>
        <w:t>manipulation</w:t>
      </w:r>
      <w:r w:rsidRPr="00657732">
        <w:rPr>
          <w:rStyle w:val="StyleUnderline"/>
        </w:rPr>
        <w:t xml:space="preserve"> and a </w:t>
      </w:r>
      <w:r w:rsidRPr="00657732">
        <w:rPr>
          <w:rStyle w:val="Emphasis"/>
        </w:rPr>
        <w:t>lack of competition</w:t>
      </w:r>
      <w:r w:rsidRPr="00657732">
        <w:rPr>
          <w:sz w:val="16"/>
        </w:rPr>
        <w:t xml:space="preserve">. As mentioned, </w:t>
      </w:r>
      <w:r w:rsidRPr="00A33C83">
        <w:rPr>
          <w:rStyle w:val="StyleUnderline"/>
        </w:rPr>
        <w:t xml:space="preserve">the </w:t>
      </w:r>
      <w:r w:rsidRPr="00AA587E">
        <w:rPr>
          <w:rStyle w:val="StyleUnderline"/>
          <w:highlight w:val="cyan"/>
        </w:rPr>
        <w:t>lunar econ</w:t>
      </w:r>
      <w:r w:rsidRPr="00A33C83">
        <w:rPr>
          <w:rStyle w:val="StyleUnderline"/>
        </w:rPr>
        <w:t xml:space="preserve">omy </w:t>
      </w:r>
      <w:r w:rsidRPr="00AA587E">
        <w:rPr>
          <w:rStyle w:val="StyleUnderline"/>
          <w:highlight w:val="cyan"/>
        </w:rPr>
        <w:t>will operate privately</w:t>
      </w:r>
      <w:r w:rsidRPr="00657732">
        <w:rPr>
          <w:rStyle w:val="StyleUnderline"/>
        </w:rPr>
        <w:t xml:space="preserve">, and </w:t>
      </w:r>
      <w:r w:rsidRPr="00AA587E">
        <w:rPr>
          <w:rStyle w:val="Emphasis"/>
          <w:highlight w:val="cyan"/>
        </w:rPr>
        <w:t>independent of scarcity</w:t>
      </w:r>
      <w:r w:rsidRPr="00657732">
        <w:rPr>
          <w:rStyle w:val="StyleUnderline"/>
        </w:rPr>
        <w:t>, using profit margins to increase cash flow for innovation</w:t>
      </w:r>
      <w:r w:rsidRPr="00657732">
        <w:rPr>
          <w:sz w:val="16"/>
        </w:rPr>
        <w:t xml:space="preserve">. </w:t>
      </w:r>
      <w:r w:rsidRPr="00A33C83">
        <w:rPr>
          <w:rStyle w:val="StyleUnderline"/>
        </w:rPr>
        <w:t>An</w:t>
      </w:r>
      <w:r w:rsidRPr="00AA587E">
        <w:rPr>
          <w:sz w:val="16"/>
          <w:highlight w:val="cyan"/>
        </w:rPr>
        <w:t xml:space="preserve"> </w:t>
      </w:r>
      <w:r w:rsidRPr="00A33C83">
        <w:rPr>
          <w:rStyle w:val="Emphasis"/>
        </w:rPr>
        <w:t>oligopoly</w:t>
      </w:r>
      <w:r w:rsidRPr="00657732">
        <w:rPr>
          <w:sz w:val="16"/>
        </w:rPr>
        <w:t xml:space="preserve"> </w:t>
      </w:r>
      <w:r w:rsidRPr="00657732">
        <w:rPr>
          <w:rStyle w:val="StyleUnderline"/>
        </w:rPr>
        <w:t xml:space="preserve">of dedicated space holding companies, each </w:t>
      </w:r>
      <w:r w:rsidRPr="00A33C83">
        <w:rPr>
          <w:rStyle w:val="StyleUnderline"/>
        </w:rPr>
        <w:t xml:space="preserve">comprised of </w:t>
      </w:r>
      <w:r w:rsidRPr="00AA587E">
        <w:rPr>
          <w:rStyle w:val="StyleUnderline"/>
          <w:highlight w:val="cyan"/>
        </w:rPr>
        <w:t>diverse companies</w:t>
      </w:r>
      <w:r w:rsidRPr="00657732">
        <w:rPr>
          <w:rStyle w:val="StyleUnderline"/>
        </w:rPr>
        <w:t xml:space="preserve"> along the value chain, funded by the parent company and incentivized by prizes, will maintain a culture of innova</w:t>
      </w:r>
      <w:r w:rsidRPr="00657732">
        <w:rPr>
          <w:sz w:val="16"/>
        </w:rPr>
        <w:t xml:space="preserve">tion and competition. </w:t>
      </w:r>
      <w:r w:rsidRPr="00657732">
        <w:rPr>
          <w:rStyle w:val="StyleUnderline"/>
        </w:rPr>
        <w:t xml:space="preserve">Rather than a few concentrated entities, </w:t>
      </w:r>
      <w:r w:rsidRPr="00AA587E">
        <w:rPr>
          <w:rStyle w:val="StyleUnderline"/>
          <w:highlight w:val="cyan"/>
        </w:rPr>
        <w:t>each sacrificing</w:t>
      </w:r>
      <w:r w:rsidRPr="00657732">
        <w:rPr>
          <w:rStyle w:val="StyleUnderline"/>
        </w:rPr>
        <w:t xml:space="preserve"> their identity to their acquirer, </w:t>
      </w:r>
      <w:r w:rsidRPr="00A33C83">
        <w:rPr>
          <w:rStyle w:val="StyleUnderline"/>
        </w:rPr>
        <w:t xml:space="preserve">the </w:t>
      </w:r>
      <w:r w:rsidRPr="00AA587E">
        <w:rPr>
          <w:rStyle w:val="StyleUnderline"/>
          <w:highlight w:val="cyan"/>
        </w:rPr>
        <w:t>lunar econ</w:t>
      </w:r>
      <w:r w:rsidRPr="00A33C83">
        <w:rPr>
          <w:rStyle w:val="StyleUnderline"/>
        </w:rPr>
        <w:t xml:space="preserve">omy </w:t>
      </w:r>
      <w:r w:rsidRPr="00AA587E">
        <w:rPr>
          <w:rStyle w:val="StyleUnderline"/>
          <w:highlight w:val="cyan"/>
        </w:rPr>
        <w:t xml:space="preserve">will be an </w:t>
      </w:r>
      <w:r w:rsidRPr="00AA587E">
        <w:rPr>
          <w:rStyle w:val="Emphasis"/>
          <w:highlight w:val="cyan"/>
        </w:rPr>
        <w:t>oligopoly</w:t>
      </w:r>
      <w:r w:rsidRPr="00657732">
        <w:rPr>
          <w:rStyle w:val="StyleUnderline"/>
        </w:rPr>
        <w:t xml:space="preserve"> of </w:t>
      </w:r>
      <w:r w:rsidRPr="00657732">
        <w:rPr>
          <w:rStyle w:val="Emphasis"/>
        </w:rPr>
        <w:t>teams</w:t>
      </w:r>
      <w:r w:rsidRPr="00657732">
        <w:rPr>
          <w:sz w:val="16"/>
        </w:rPr>
        <w:t>.</w:t>
      </w:r>
    </w:p>
    <w:p w14:paraId="7885CE00" w14:textId="39A868E2" w:rsidR="004378D4" w:rsidRPr="00657732" w:rsidRDefault="004378D4" w:rsidP="004378D4">
      <w:pPr>
        <w:pStyle w:val="Heading4"/>
      </w:pPr>
      <w:r w:rsidRPr="00657732">
        <w:t xml:space="preserve">Dangerous mining greatly increases the risk of space debris. </w:t>
      </w:r>
    </w:p>
    <w:p w14:paraId="403CC592" w14:textId="77777777" w:rsidR="004378D4" w:rsidRPr="00657732" w:rsidRDefault="004378D4" w:rsidP="004378D4">
      <w:r w:rsidRPr="00657732">
        <w:t xml:space="preserve">Sarah </w:t>
      </w:r>
      <w:r w:rsidRPr="00657732">
        <w:rPr>
          <w:rStyle w:val="Style13ptBold"/>
        </w:rPr>
        <w:t>Scoles 15</w:t>
      </w:r>
      <w:r w:rsidRPr="00657732">
        <w:t>, “Dust from asteroid mining spells danger for satellites,” New Scientist, 5-27-2015, https://www.newscientist.com/article/mg22630235-100-dust-from-asteroid-mining-spells-danger-for-satellites/</w:t>
      </w:r>
    </w:p>
    <w:p w14:paraId="76743758" w14:textId="77777777" w:rsidR="004378D4" w:rsidRPr="00657732" w:rsidRDefault="004378D4" w:rsidP="004378D4">
      <w:pPr>
        <w:rPr>
          <w:rStyle w:val="Emphasis"/>
        </w:rPr>
      </w:pPr>
      <w:r w:rsidRPr="00657732">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657732">
        <w:rPr>
          <w:sz w:val="12"/>
        </w:rPr>
        <w:t xml:space="preserve">. </w:t>
      </w:r>
      <w:r w:rsidRPr="00A33C83">
        <w:rPr>
          <w:rStyle w:val="Emphasis"/>
        </w:rPr>
        <w:t xml:space="preserve">Now </w:t>
      </w:r>
      <w:r w:rsidRPr="00AA587E">
        <w:rPr>
          <w:rStyle w:val="Emphasis"/>
          <w:highlight w:val="cyan"/>
        </w:rPr>
        <w:t>a new model warns</w:t>
      </w:r>
      <w:r w:rsidRPr="00A33C83">
        <w:rPr>
          <w:rStyle w:val="Emphasis"/>
        </w:rPr>
        <w:t xml:space="preserve"> that </w:t>
      </w:r>
      <w:r w:rsidRPr="00AA587E">
        <w:rPr>
          <w:rStyle w:val="Emphasis"/>
          <w:highlight w:val="cyan"/>
        </w:rPr>
        <w:t>debris shed by</w:t>
      </w:r>
      <w:r w:rsidRPr="00A33C83">
        <w:rPr>
          <w:rStyle w:val="Emphasis"/>
        </w:rPr>
        <w:t xml:space="preserve"> such </w:t>
      </w:r>
      <w:r w:rsidRPr="00AA587E">
        <w:rPr>
          <w:rStyle w:val="Emphasis"/>
          <w:highlight w:val="cyan"/>
        </w:rPr>
        <w:t>transplanted rocks could intrude</w:t>
      </w:r>
      <w:r w:rsidRPr="00A33C83">
        <w:rPr>
          <w:rStyle w:val="Emphasis"/>
        </w:rPr>
        <w:t xml:space="preserve"> where many </w:t>
      </w:r>
      <w:r w:rsidRPr="00AA587E">
        <w:rPr>
          <w:rStyle w:val="Emphasis"/>
          <w:highlight w:val="cyan"/>
        </w:rPr>
        <w:t>defence and communication satellites</w:t>
      </w:r>
      <w:r w:rsidRPr="00A33C83">
        <w:rPr>
          <w:rStyle w:val="Emphasis"/>
        </w:rPr>
        <w:t xml:space="preserve"> live</w:t>
      </w:r>
      <w:r w:rsidRPr="00657732">
        <w:rPr>
          <w:sz w:val="12"/>
        </w:rPr>
        <w:t xml:space="preserve"> – in geosynchronous orbit. According to Casey Handmer of the California Institute of Technology in Pasadena and Javier Roa of the Technical University of Madrid in Spain, </w:t>
      </w:r>
      <w:r w:rsidRPr="00657732">
        <w:rPr>
          <w:rStyle w:val="StyleUnderline"/>
        </w:rPr>
        <w:t>5 per cent of the escaped debris will end up in regions traversed by satellite</w:t>
      </w:r>
      <w:r w:rsidRPr="00657732">
        <w:rPr>
          <w:sz w:val="12"/>
        </w:rPr>
        <w:t>s</w:t>
      </w:r>
      <w:r w:rsidRPr="00657732">
        <w:rPr>
          <w:rStyle w:val="StyleUnderline"/>
        </w:rPr>
        <w:t xml:space="preserve">. </w:t>
      </w:r>
      <w:r w:rsidRPr="00AA587E">
        <w:rPr>
          <w:rStyle w:val="StyleUnderline"/>
          <w:highlight w:val="cyan"/>
        </w:rPr>
        <w:t xml:space="preserve">Over 10 years, it would cross geosynchronous orbit 63 times </w:t>
      </w:r>
      <w:r w:rsidRPr="00A33C83">
        <w:rPr>
          <w:rStyle w:val="StyleUnderline"/>
        </w:rPr>
        <w:t>on average</w:t>
      </w:r>
      <w:r w:rsidRPr="00A33C83">
        <w:rPr>
          <w:sz w:val="12"/>
        </w:rPr>
        <w:t xml:space="preserve">. </w:t>
      </w:r>
      <w:r w:rsidRPr="00AA587E">
        <w:rPr>
          <w:rStyle w:val="Emphasis"/>
          <w:highlight w:val="cyan"/>
        </w:rPr>
        <w:t>A satellite in the wrong spot at the wrong time will suffer</w:t>
      </w:r>
      <w:r w:rsidRPr="00A33C83">
        <w:rPr>
          <w:rStyle w:val="Emphasis"/>
        </w:rPr>
        <w:t xml:space="preserve"> a </w:t>
      </w:r>
      <w:r w:rsidRPr="00AA587E">
        <w:rPr>
          <w:rStyle w:val="Emphasis"/>
          <w:highlight w:val="cyan"/>
        </w:rPr>
        <w:t>damaging high-speed collision</w:t>
      </w:r>
      <w:r w:rsidRPr="00A33C83">
        <w:rPr>
          <w:rStyle w:val="Emphasis"/>
        </w:rPr>
        <w:t xml:space="preserve"> with that dust.</w:t>
      </w:r>
      <w:r w:rsidRPr="00657732">
        <w:rPr>
          <w:rStyle w:val="Emphasis"/>
        </w:rPr>
        <w:t xml:space="preserve"> </w:t>
      </w:r>
      <w:r w:rsidRPr="00657732">
        <w:rPr>
          <w:rStyle w:val="StyleUnderline"/>
        </w:rPr>
        <w:t>The study also looks at the “catastrophic disruption” of an asteroid 5 metres across or bigger. Its total break-up into a pile of rubble would increase the risk to satellites by more than 30 per cent</w:t>
      </w:r>
      <w:r w:rsidRPr="00657732">
        <w:rPr>
          <w:sz w:val="12"/>
        </w:rPr>
        <w:t xml:space="preserve"> (arxiv.org/abs/1505.03800). That may not have immediate consequences. But </w:t>
      </w:r>
      <w:r w:rsidRPr="00657732">
        <w:rPr>
          <w:rStyle w:val="StyleUnderline"/>
        </w:rPr>
        <w:t>as Earth orbits get more crowded with spent rocket stages and satellites, we will have to worry about cascades of collisions like the one depicted in the movie Gravity</w:t>
      </w:r>
      <w:r w:rsidRPr="00657732">
        <w:rPr>
          <w:sz w:val="12"/>
        </w:rPr>
        <w:t xml:space="preserve">. </w:t>
      </w:r>
      <w:r w:rsidRPr="00657732">
        <w:rPr>
          <w:rStyle w:val="StyleUnderline"/>
        </w:rPr>
        <w:t xml:space="preserve">Handmer and Roa want to point out the problem now so that we can find a </w:t>
      </w:r>
      <w:r w:rsidRPr="00657732">
        <w:rPr>
          <w:rStyle w:val="StyleUnderline"/>
        </w:rPr>
        <w:lastRenderedPageBreak/>
        <w:t>solution before any satellites get dinged</w:t>
      </w:r>
      <w:r w:rsidRPr="00657732">
        <w:rPr>
          <w:sz w:val="12"/>
        </w:rPr>
        <w:t xml:space="preserve">. </w:t>
      </w:r>
      <w:r w:rsidRPr="00657732">
        <w:rPr>
          <w:rStyle w:val="Emphasis"/>
        </w:rPr>
        <w:t>“</w:t>
      </w:r>
      <w:r w:rsidRPr="00AA587E">
        <w:rPr>
          <w:rStyle w:val="Emphasis"/>
          <w:highlight w:val="cyan"/>
        </w:rPr>
        <w:t>It is possible to quantify and manage</w:t>
      </w:r>
      <w:r w:rsidRPr="00A33C83">
        <w:rPr>
          <w:rStyle w:val="Emphasis"/>
        </w:rPr>
        <w:t xml:space="preserve"> the </w:t>
      </w:r>
      <w:r w:rsidRPr="00AA587E">
        <w:rPr>
          <w:rStyle w:val="Emphasis"/>
          <w:highlight w:val="cyan"/>
        </w:rPr>
        <w:t>risk</w:t>
      </w:r>
      <w:r w:rsidRPr="00A33C83">
        <w:rPr>
          <w:sz w:val="12"/>
        </w:rPr>
        <w:t>,” says</w:t>
      </w:r>
      <w:r w:rsidRPr="00657732">
        <w:rPr>
          <w:sz w:val="12"/>
        </w:rPr>
        <w:t xml:space="preserve"> Handmer. “</w:t>
      </w:r>
      <w:r w:rsidRPr="00AA587E">
        <w:rPr>
          <w:rStyle w:val="Emphasis"/>
          <w:highlight w:val="cyan"/>
        </w:rPr>
        <w:t>A few basic precautions</w:t>
      </w:r>
      <w:r w:rsidRPr="00A33C83">
        <w:rPr>
          <w:rStyle w:val="Emphasis"/>
        </w:rPr>
        <w:t xml:space="preserve"> will </w:t>
      </w:r>
      <w:r w:rsidRPr="00AA587E">
        <w:rPr>
          <w:rStyle w:val="Emphasis"/>
          <w:highlight w:val="cyan"/>
        </w:rPr>
        <w:t>prevent harm due to stray asteroid material.</w:t>
      </w:r>
      <w:r w:rsidRPr="00A33C83">
        <w:rPr>
          <w:rStyle w:val="Emphasis"/>
        </w:rPr>
        <w:t>”</w:t>
      </w:r>
    </w:p>
    <w:p w14:paraId="637C2BD8" w14:textId="0CCC73E1" w:rsidR="004378D4" w:rsidRPr="00657732" w:rsidRDefault="004378D4" w:rsidP="004378D4">
      <w:pPr>
        <w:pStyle w:val="Heading4"/>
        <w:rPr>
          <w:iCs/>
        </w:rPr>
      </w:pPr>
      <w:r w:rsidRPr="00657732">
        <w:t xml:space="preserve">Clustering makes the risk of collisions </w:t>
      </w:r>
      <w:r w:rsidRPr="00657732">
        <w:rPr>
          <w:i/>
          <w:u w:val="single"/>
        </w:rPr>
        <w:t>uniquely high</w:t>
      </w:r>
      <w:r w:rsidRPr="00657732">
        <w:rPr>
          <w:i/>
        </w:rPr>
        <w:t xml:space="preserve"> </w:t>
      </w:r>
      <w:r w:rsidRPr="00657732">
        <w:t>and the risk is understated</w:t>
      </w:r>
    </w:p>
    <w:p w14:paraId="2DAAE77E" w14:textId="77777777" w:rsidR="004378D4" w:rsidRPr="00657732" w:rsidRDefault="004378D4" w:rsidP="004378D4">
      <w:r w:rsidRPr="00657732">
        <w:t xml:space="preserve">Dr. Darren </w:t>
      </w:r>
      <w:r w:rsidRPr="00657732">
        <w:rPr>
          <w:rStyle w:val="Style13ptBold"/>
        </w:rPr>
        <w:t>McKnight 17</w:t>
      </w:r>
      <w:r w:rsidRPr="00657732">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657732">
        <w:rPr>
          <w:rStyle w:val="Hyperlink"/>
        </w:rPr>
        <w:t xml:space="preserve"> [</w:t>
      </w:r>
      <w:r w:rsidRPr="00657732">
        <w:t>graphics omitted]</w:t>
      </w:r>
    </w:p>
    <w:p w14:paraId="107FA771" w14:textId="77777777" w:rsidR="004378D4" w:rsidRPr="00657732" w:rsidRDefault="004378D4" w:rsidP="004378D4">
      <w:pPr>
        <w:rPr>
          <w:sz w:val="16"/>
        </w:rPr>
      </w:pPr>
      <w:r w:rsidRPr="00657732">
        <w:rPr>
          <w:rStyle w:val="StyleUnderline"/>
        </w:rPr>
        <w:t xml:space="preserve">In the future, </w:t>
      </w:r>
      <w:r w:rsidRPr="00AA587E">
        <w:rPr>
          <w:rStyle w:val="StyleUnderline"/>
          <w:highlight w:val="cyan"/>
        </w:rPr>
        <w:t>this population</w:t>
      </w:r>
      <w:r w:rsidRPr="00A33C83">
        <w:rPr>
          <w:rStyle w:val="StyleUnderline"/>
        </w:rPr>
        <w:t xml:space="preserve"> will be </w:t>
      </w:r>
      <w:r w:rsidRPr="00AA587E">
        <w:rPr>
          <w:rStyle w:val="StyleUnderline"/>
          <w:highlight w:val="cyan"/>
        </w:rPr>
        <w:t>added</w:t>
      </w:r>
      <w:r w:rsidRPr="00A33C83">
        <w:rPr>
          <w:rStyle w:val="StyleUnderline"/>
        </w:rPr>
        <w:t xml:space="preserve"> to</w:t>
      </w:r>
      <w:r w:rsidRPr="00AA587E">
        <w:rPr>
          <w:rStyle w:val="StyleUnderline"/>
          <w:highlight w:val="cyan"/>
        </w:rPr>
        <w:t xml:space="preserve"> </w:t>
      </w:r>
      <w:r w:rsidRPr="00AA587E">
        <w:rPr>
          <w:rStyle w:val="Emphasis"/>
          <w:highlight w:val="cyan"/>
        </w:rPr>
        <w:t>primarily</w:t>
      </w:r>
      <w:r w:rsidRPr="00AA587E">
        <w:rPr>
          <w:rStyle w:val="StyleUnderline"/>
          <w:highlight w:val="cyan"/>
        </w:rPr>
        <w:t xml:space="preserve"> from collisions between</w:t>
      </w:r>
      <w:r w:rsidRPr="008A18B2">
        <w:rPr>
          <w:rStyle w:val="StyleUnderline"/>
        </w:rPr>
        <w:t xml:space="preserve"> large </w:t>
      </w:r>
      <w:r w:rsidRPr="00AA587E">
        <w:rPr>
          <w:rStyle w:val="StyleUnderline"/>
          <w:highlight w:val="cyan"/>
        </w:rPr>
        <w:t>objects</w:t>
      </w:r>
      <w:r w:rsidRPr="00657732">
        <w:rPr>
          <w:rStyle w:val="StyleUnderline"/>
        </w:rPr>
        <w:t xml:space="preserve"> in orbit </w:t>
      </w:r>
      <w:r w:rsidRPr="008A18B2">
        <w:rPr>
          <w:rStyle w:val="StyleUnderline"/>
        </w:rPr>
        <w:t xml:space="preserve">as </w:t>
      </w:r>
      <w:r w:rsidRPr="00AA587E">
        <w:rPr>
          <w:rStyle w:val="StyleUnderline"/>
          <w:highlight w:val="cyan"/>
        </w:rPr>
        <w:t>the number</w:t>
      </w:r>
      <w:r w:rsidRPr="00657732">
        <w:rPr>
          <w:rStyle w:val="StyleUnderline"/>
        </w:rPr>
        <w:t xml:space="preserve"> of LNT </w:t>
      </w:r>
      <w:r w:rsidRPr="00AA587E">
        <w:rPr>
          <w:rStyle w:val="StyleUnderline"/>
          <w:highlight w:val="cyan"/>
        </w:rPr>
        <w:t xml:space="preserve">produced is </w:t>
      </w:r>
      <w:r w:rsidRPr="00AA587E">
        <w:rPr>
          <w:rStyle w:val="Emphasis"/>
          <w:highlight w:val="cyan"/>
        </w:rPr>
        <w:t>proportional to</w:t>
      </w:r>
      <w:r w:rsidRPr="00657732">
        <w:rPr>
          <w:rStyle w:val="StyleUnderline"/>
        </w:rPr>
        <w:t xml:space="preserve"> the </w:t>
      </w:r>
      <w:r w:rsidRPr="00AA587E">
        <w:rPr>
          <w:rStyle w:val="Emphasis"/>
          <w:highlight w:val="cyan"/>
        </w:rPr>
        <w:t>mass</w:t>
      </w:r>
      <w:r w:rsidRPr="00657732">
        <w:rPr>
          <w:rStyle w:val="StyleUnderline"/>
        </w:rPr>
        <w:t xml:space="preserve"> involved in a collision</w:t>
      </w:r>
      <w:r w:rsidRPr="00657732">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657732">
        <w:rPr>
          <w:rStyle w:val="StyleUnderline"/>
        </w:rPr>
        <w:t xml:space="preserve">However, it is likely that </w:t>
      </w:r>
      <w:r w:rsidRPr="00AA587E">
        <w:rPr>
          <w:rStyle w:val="StyleUnderline"/>
          <w:highlight w:val="cyan"/>
        </w:rPr>
        <w:t xml:space="preserve">when two </w:t>
      </w:r>
      <w:r w:rsidRPr="00AA587E">
        <w:rPr>
          <w:rStyle w:val="Emphasis"/>
          <w:highlight w:val="cyan"/>
        </w:rPr>
        <w:t>large derelicts</w:t>
      </w:r>
      <w:r w:rsidRPr="00657732">
        <w:rPr>
          <w:rStyle w:val="StyleUnderline"/>
        </w:rPr>
        <w:t xml:space="preserve">, either rocket bodies or payloads, </w:t>
      </w:r>
      <w:r w:rsidRPr="00AA587E">
        <w:rPr>
          <w:rStyle w:val="StyleUnderline"/>
          <w:highlight w:val="cyan"/>
        </w:rPr>
        <w:t>collide</w:t>
      </w:r>
      <w:r w:rsidRPr="00657732">
        <w:rPr>
          <w:rStyle w:val="StyleUnderline"/>
        </w:rPr>
        <w:t xml:space="preserve"> with each other, then </w:t>
      </w:r>
      <w:r w:rsidRPr="00AA587E">
        <w:rPr>
          <w:rStyle w:val="Emphasis"/>
          <w:highlight w:val="cyan"/>
        </w:rPr>
        <w:t xml:space="preserve">all </w:t>
      </w:r>
      <w:r w:rsidRPr="008A18B2">
        <w:rPr>
          <w:rStyle w:val="Emphasis"/>
        </w:rPr>
        <w:t xml:space="preserve">of </w:t>
      </w:r>
      <w:r w:rsidRPr="00AA587E">
        <w:rPr>
          <w:rStyle w:val="Emphasis"/>
          <w:highlight w:val="cyan"/>
        </w:rPr>
        <w:t>the mass</w:t>
      </w:r>
      <w:r w:rsidRPr="00AA587E">
        <w:rPr>
          <w:rStyle w:val="StyleUnderline"/>
          <w:highlight w:val="cyan"/>
        </w:rPr>
        <w:t xml:space="preserve"> will be involved</w:t>
      </w:r>
      <w:r w:rsidRPr="00657732">
        <w:rPr>
          <w:rStyle w:val="StyleUnderline"/>
        </w:rPr>
        <w:t xml:space="preserve"> due to the likely direct physical interaction between the mass</w:t>
      </w:r>
      <w:r w:rsidRPr="00657732">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657732">
        <w:rPr>
          <w:rStyle w:val="StyleUnderline"/>
        </w:rPr>
        <w:t xml:space="preserve">Our </w:t>
      </w:r>
      <w:r w:rsidRPr="00AA587E">
        <w:rPr>
          <w:rStyle w:val="StyleUnderline"/>
          <w:highlight w:val="cyan"/>
        </w:rPr>
        <w:t>ability to model</w:t>
      </w:r>
      <w:r w:rsidRPr="00657732">
        <w:rPr>
          <w:rStyle w:val="StyleUnderline"/>
        </w:rPr>
        <w:t xml:space="preserve"> and predict the </w:t>
      </w:r>
      <w:r w:rsidRPr="00AA587E">
        <w:rPr>
          <w:rStyle w:val="Emphasis"/>
          <w:highlight w:val="cyan"/>
        </w:rPr>
        <w:t>rate of collisions</w:t>
      </w:r>
      <w:r w:rsidRPr="00AA587E">
        <w:rPr>
          <w:rStyle w:val="StyleUnderline"/>
          <w:highlight w:val="cyan"/>
        </w:rPr>
        <w:t xml:space="preserve"> is based</w:t>
      </w:r>
      <w:r w:rsidRPr="00657732">
        <w:rPr>
          <w:rStyle w:val="StyleUnderline"/>
        </w:rPr>
        <w:t xml:space="preserve"> empirically up</w:t>
      </w:r>
      <w:r w:rsidRPr="00AA587E">
        <w:rPr>
          <w:rStyle w:val="Emphasis"/>
          <w:highlight w:val="cyan"/>
        </w:rPr>
        <w:t>on</w:t>
      </w:r>
      <w:r w:rsidRPr="00657732">
        <w:rPr>
          <w:rStyle w:val="StyleUnderline"/>
        </w:rPr>
        <w:t xml:space="preserve"> only </w:t>
      </w:r>
      <w:r w:rsidRPr="00AA587E">
        <w:rPr>
          <w:rStyle w:val="Emphasis"/>
          <w:highlight w:val="cyan"/>
        </w:rPr>
        <w:t>one</w:t>
      </w:r>
      <w:r w:rsidRPr="00657732">
        <w:rPr>
          <w:rStyle w:val="StyleUnderline"/>
        </w:rPr>
        <w:t xml:space="preserve"> catastrophic accidental collision </w:t>
      </w:r>
      <w:r w:rsidRPr="00AA587E">
        <w:rPr>
          <w:rStyle w:val="Emphasis"/>
          <w:highlight w:val="cyan"/>
        </w:rPr>
        <w:t>event</w:t>
      </w:r>
      <w:r w:rsidRPr="00AA587E">
        <w:rPr>
          <w:rStyle w:val="StyleUnderline"/>
          <w:highlight w:val="cyan"/>
        </w:rPr>
        <w:t xml:space="preserve"> and</w:t>
      </w:r>
      <w:r w:rsidRPr="00657732">
        <w:rPr>
          <w:rStyle w:val="StyleUnderline"/>
        </w:rPr>
        <w:t xml:space="preserve"> a model developed on </w:t>
      </w:r>
      <w:r w:rsidRPr="00AA587E">
        <w:rPr>
          <w:rStyle w:val="StyleUnderline"/>
          <w:highlight w:val="cyan"/>
        </w:rPr>
        <w:t>the</w:t>
      </w:r>
      <w:r w:rsidRPr="00657732">
        <w:rPr>
          <w:rStyle w:val="StyleUnderline"/>
        </w:rPr>
        <w:t xml:space="preserve"> kinetic theory of gases (</w:t>
      </w:r>
      <w:r w:rsidRPr="00AA587E">
        <w:rPr>
          <w:rStyle w:val="Emphasis"/>
          <w:highlight w:val="cyan"/>
        </w:rPr>
        <w:t>KTG</w:t>
      </w:r>
      <w:r w:rsidRPr="00657732">
        <w:rPr>
          <w:sz w:val="16"/>
        </w:rPr>
        <w:t xml:space="preserve">). </w:t>
      </w:r>
      <w:r w:rsidRPr="00657732">
        <w:rPr>
          <w:rStyle w:val="StyleUnderline"/>
        </w:rPr>
        <w:t xml:space="preserve">However, </w:t>
      </w:r>
      <w:r w:rsidRPr="00AA587E">
        <w:rPr>
          <w:rStyle w:val="StyleUnderline"/>
          <w:highlight w:val="cyan"/>
        </w:rPr>
        <w:t>clusters</w:t>
      </w:r>
      <w:r w:rsidRPr="00657732">
        <w:rPr>
          <w:rStyle w:val="StyleUnderline"/>
        </w:rPr>
        <w:t xml:space="preserve"> </w:t>
      </w:r>
      <w:r w:rsidRPr="00657732">
        <w:rPr>
          <w:rStyle w:val="Emphasis"/>
        </w:rPr>
        <w:t>of massive objects</w:t>
      </w:r>
      <w:r w:rsidRPr="00657732">
        <w:rPr>
          <w:rStyle w:val="StyleUnderline"/>
        </w:rPr>
        <w:t xml:space="preserve"> that have identical inclinations plus similar and overlapping apogees/perigees may indeed </w:t>
      </w:r>
      <w:r w:rsidRPr="00AA587E">
        <w:rPr>
          <w:rStyle w:val="StyleUnderline"/>
          <w:highlight w:val="cyan"/>
        </w:rPr>
        <w:t>have</w:t>
      </w:r>
      <w:r w:rsidRPr="00553DC5">
        <w:rPr>
          <w:rStyle w:val="StyleUnderline"/>
        </w:rPr>
        <w:t xml:space="preserve"> a </w:t>
      </w:r>
      <w:r w:rsidRPr="00AA587E">
        <w:rPr>
          <w:rStyle w:val="StyleUnderline"/>
          <w:highlight w:val="cyan"/>
        </w:rPr>
        <w:t xml:space="preserve">greater probability of collision </w:t>
      </w:r>
      <w:r w:rsidRPr="00AA587E">
        <w:rPr>
          <w:rStyle w:val="Emphasis"/>
          <w:highlight w:val="cyan"/>
        </w:rPr>
        <w:t>than predicted</w:t>
      </w:r>
      <w:r w:rsidRPr="00657732">
        <w:rPr>
          <w:rStyle w:val="StyleUnderline"/>
        </w:rPr>
        <w:t xml:space="preserve"> by the KTG-based algorithms as </w:t>
      </w:r>
      <w:r w:rsidRPr="00AA587E">
        <w:rPr>
          <w:rStyle w:val="Emphasis"/>
          <w:highlight w:val="cyan"/>
        </w:rPr>
        <w:t>they are not randomly distributed</w:t>
      </w:r>
      <w:r w:rsidRPr="00AA587E">
        <w:rPr>
          <w:rStyle w:val="StyleUnderline"/>
          <w:highlight w:val="cyan"/>
        </w:rPr>
        <w:t xml:space="preserve"> and</w:t>
      </w:r>
      <w:r w:rsidRPr="00657732">
        <w:rPr>
          <w:rStyle w:val="StyleUnderline"/>
        </w:rPr>
        <w:t xml:space="preserve"> their </w:t>
      </w:r>
      <w:r w:rsidRPr="00AA587E">
        <w:rPr>
          <w:rStyle w:val="Emphasis"/>
          <w:highlight w:val="cyan"/>
        </w:rPr>
        <w:t>orbit</w:t>
      </w:r>
      <w:r w:rsidRPr="00657732">
        <w:rPr>
          <w:rStyle w:val="StyleUnderline"/>
        </w:rPr>
        <w:t xml:space="preserve">al element evolution (e.g., change in right ascension of ascending node and argument of perigee) </w:t>
      </w:r>
      <w:r w:rsidRPr="00AA587E">
        <w:rPr>
          <w:rStyle w:val="StyleUnderline"/>
          <w:highlight w:val="cyan"/>
        </w:rPr>
        <w:t>is</w:t>
      </w:r>
      <w:r w:rsidRPr="00657732">
        <w:rPr>
          <w:rStyle w:val="StyleUnderline"/>
        </w:rPr>
        <w:t xml:space="preserve"> also </w:t>
      </w:r>
      <w:r w:rsidRPr="00AA587E">
        <w:rPr>
          <w:rStyle w:val="Emphasis"/>
          <w:highlight w:val="cyan"/>
        </w:rPr>
        <w:t>similar</w:t>
      </w:r>
      <w:r w:rsidRPr="00657732">
        <w:rPr>
          <w:sz w:val="16"/>
        </w:rPr>
        <w:t xml:space="preserve">. </w:t>
      </w:r>
      <w:r w:rsidRPr="00657732">
        <w:rPr>
          <w:rStyle w:val="StyleUnderline"/>
        </w:rPr>
        <w:t xml:space="preserve">It is hypothesized that these similarities could result in resonances of collision dynamics that may lead to </w:t>
      </w:r>
      <w:r w:rsidRPr="00657732">
        <w:rPr>
          <w:rStyle w:val="Emphasis"/>
        </w:rPr>
        <w:t>larger probability of collision values than predicted with current algorithms</w:t>
      </w:r>
      <w:r w:rsidRPr="00657732">
        <w:rPr>
          <w:sz w:val="16"/>
        </w:rPr>
        <w:t xml:space="preserve">. </w:t>
      </w:r>
      <w:r w:rsidRPr="00657732">
        <w:rPr>
          <w:rStyle w:val="StyleUnderline"/>
        </w:rPr>
        <w:t xml:space="preserve">The not well-known fact is that many of </w:t>
      </w:r>
      <w:r w:rsidRPr="00657732">
        <w:rPr>
          <w:rStyle w:val="Emphasis"/>
        </w:rPr>
        <w:t>the most massive</w:t>
      </w:r>
      <w:r w:rsidRPr="00657732">
        <w:rPr>
          <w:rStyle w:val="StyleUnderline"/>
        </w:rPr>
        <w:t xml:space="preserve"> </w:t>
      </w:r>
      <w:r w:rsidRPr="00AA587E">
        <w:rPr>
          <w:rStyle w:val="StyleUnderline"/>
          <w:highlight w:val="cyan"/>
        </w:rPr>
        <w:t>objects</w:t>
      </w:r>
      <w:r w:rsidRPr="00553DC5">
        <w:rPr>
          <w:rStyle w:val="StyleUnderline"/>
        </w:rPr>
        <w:t xml:space="preserve"> are </w:t>
      </w:r>
      <w:r w:rsidRPr="00AA587E">
        <w:rPr>
          <w:rStyle w:val="StyleUnderline"/>
          <w:highlight w:val="cyan"/>
        </w:rPr>
        <w:t>in</w:t>
      </w:r>
      <w:r w:rsidRPr="00657732">
        <w:rPr>
          <w:rStyle w:val="StyleUnderline"/>
        </w:rPr>
        <w:t xml:space="preserve"> </w:t>
      </w:r>
      <w:r w:rsidRPr="00657732">
        <w:rPr>
          <w:rStyle w:val="Emphasis"/>
        </w:rPr>
        <w:t>tightly clumped</w:t>
      </w:r>
      <w:r w:rsidRPr="00657732">
        <w:rPr>
          <w:rStyle w:val="StyleUnderline"/>
        </w:rPr>
        <w:t xml:space="preserve"> </w:t>
      </w:r>
      <w:r w:rsidRPr="00AA587E">
        <w:rPr>
          <w:rStyle w:val="StyleUnderline"/>
          <w:highlight w:val="cyan"/>
        </w:rPr>
        <w:t>clusters</w:t>
      </w:r>
      <w:r w:rsidRPr="00553DC5">
        <w:rPr>
          <w:rStyle w:val="StyleUnderline"/>
        </w:rPr>
        <w:t xml:space="preserve"> that</w:t>
      </w:r>
      <w:r w:rsidRPr="00657732">
        <w:rPr>
          <w:rStyle w:val="StyleUnderline"/>
        </w:rPr>
        <w:t xml:space="preserve"> will likely </w:t>
      </w:r>
      <w:r w:rsidRPr="00AA587E">
        <w:rPr>
          <w:rStyle w:val="StyleUnderline"/>
          <w:highlight w:val="cyan"/>
        </w:rPr>
        <w:t xml:space="preserve">produce </w:t>
      </w:r>
      <w:r w:rsidRPr="00AA587E">
        <w:rPr>
          <w:rStyle w:val="Emphasis"/>
          <w:highlight w:val="cyan"/>
        </w:rPr>
        <w:t>greater probability</w:t>
      </w:r>
      <w:r w:rsidRPr="00657732">
        <w:rPr>
          <w:rStyle w:val="StyleUnderline"/>
        </w:rPr>
        <w:t xml:space="preserve"> of collision than estimated by the KTG approach</w:t>
      </w:r>
      <w:r w:rsidRPr="00657732">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657732">
        <w:rPr>
          <w:rStyle w:val="StyleUnderline"/>
        </w:rPr>
        <w:t xml:space="preserve">This table of clusters </w:t>
      </w:r>
      <w:r w:rsidRPr="00657732">
        <w:rPr>
          <w:rStyle w:val="Emphasis"/>
        </w:rPr>
        <w:t>represent</w:t>
      </w:r>
      <w:r w:rsidRPr="00657732">
        <w:rPr>
          <w:rStyle w:val="StyleUnderline"/>
        </w:rPr>
        <w:t xml:space="preserve">s </w:t>
      </w:r>
      <w:r w:rsidRPr="00657732">
        <w:rPr>
          <w:rStyle w:val="Emphasis"/>
        </w:rPr>
        <w:t>well over</w:t>
      </w:r>
      <w:r w:rsidRPr="00657732">
        <w:rPr>
          <w:rStyle w:val="StyleUnderline"/>
        </w:rPr>
        <w:t xml:space="preserve"> </w:t>
      </w:r>
      <w:r w:rsidRPr="00AA587E">
        <w:rPr>
          <w:rStyle w:val="StyleUnderline"/>
          <w:highlight w:val="cyan"/>
        </w:rPr>
        <w:t>50% of the total</w:t>
      </w:r>
      <w:r w:rsidRPr="00657732">
        <w:rPr>
          <w:rStyle w:val="StyleUnderline"/>
        </w:rPr>
        <w:t xml:space="preserve"> derelict </w:t>
      </w:r>
      <w:r w:rsidRPr="00AA587E">
        <w:rPr>
          <w:rStyle w:val="StyleUnderline"/>
          <w:highlight w:val="cyan"/>
        </w:rPr>
        <w:t>mass</w:t>
      </w:r>
      <w:r w:rsidRPr="00657732">
        <w:rPr>
          <w:rStyle w:val="StyleUnderline"/>
        </w:rPr>
        <w:t xml:space="preserve"> in LEO</w:t>
      </w:r>
      <w:r w:rsidRPr="00657732">
        <w:rPr>
          <w:sz w:val="16"/>
        </w:rPr>
        <w:t xml:space="preserve">. </w:t>
      </w:r>
      <w:r w:rsidRPr="00657732">
        <w:rPr>
          <w:rStyle w:val="StyleUnderline"/>
        </w:rPr>
        <w:t xml:space="preserve">However, </w:t>
      </w:r>
      <w:r w:rsidRPr="00AA587E">
        <w:rPr>
          <w:rStyle w:val="StyleUnderline"/>
          <w:highlight w:val="cyan"/>
        </w:rPr>
        <w:t>no one is</w:t>
      </w:r>
      <w:r w:rsidRPr="00657732">
        <w:rPr>
          <w:rStyle w:val="StyleUnderline"/>
        </w:rPr>
        <w:t xml:space="preserve"> currently </w:t>
      </w:r>
      <w:r w:rsidRPr="00AA587E">
        <w:rPr>
          <w:rStyle w:val="Emphasis"/>
          <w:highlight w:val="cyan"/>
        </w:rPr>
        <w:t>monitoring</w:t>
      </w:r>
      <w:r w:rsidRPr="00657732">
        <w:rPr>
          <w:rStyle w:val="StyleUnderline"/>
        </w:rPr>
        <w:t xml:space="preserve"> these potential events</w:t>
      </w:r>
      <w:r w:rsidRPr="00657732">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0C47454A" w14:textId="03214F2F" w:rsidR="004378D4" w:rsidRPr="00657732" w:rsidRDefault="004378D4" w:rsidP="004378D4">
      <w:pPr>
        <w:pStyle w:val="Heading4"/>
        <w:rPr>
          <w:rFonts w:cs="Arial"/>
        </w:rPr>
      </w:pPr>
      <w:r w:rsidRPr="00657732">
        <w:rPr>
          <w:rFonts w:cs="Arial"/>
        </w:rPr>
        <w:t xml:space="preserve">Debris cascades cause </w:t>
      </w:r>
      <w:r w:rsidRPr="00657732">
        <w:rPr>
          <w:rFonts w:cs="Arial"/>
          <w:u w:val="single"/>
        </w:rPr>
        <w:t>global</w:t>
      </w:r>
      <w:r w:rsidRPr="00657732">
        <w:rPr>
          <w:rFonts w:cs="Arial"/>
        </w:rPr>
        <w:t xml:space="preserve"> nuke war</w:t>
      </w:r>
    </w:p>
    <w:p w14:paraId="2539D3F1" w14:textId="77777777" w:rsidR="004378D4" w:rsidRPr="00657732" w:rsidRDefault="004378D4" w:rsidP="004378D4">
      <w:r w:rsidRPr="00657732">
        <w:t xml:space="preserve">Les </w:t>
      </w:r>
      <w:r w:rsidRPr="00657732">
        <w:rPr>
          <w:rStyle w:val="Style13ptBold"/>
        </w:rPr>
        <w:t>Johnson 13</w:t>
      </w:r>
      <w:r w:rsidRPr="00657732">
        <w:t xml:space="preserve">, Deputy Manager for NASA's Advanced Concepts Office at the Marshall Space Flight Center, Co-Investigator for the JAXA T-Rex Space Tether Experiment and PI of NASA's </w:t>
      </w:r>
      <w:r w:rsidRPr="00657732">
        <w:lastRenderedPageBreak/>
        <w:t xml:space="preserve">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w:t>
      </w:r>
    </w:p>
    <w:p w14:paraId="368496E6" w14:textId="77777777" w:rsidR="004378D4" w:rsidRPr="00657732" w:rsidRDefault="004378D4" w:rsidP="004378D4">
      <w:pPr>
        <w:rPr>
          <w:sz w:val="12"/>
        </w:rPr>
      </w:pPr>
      <w:r w:rsidRPr="00657732">
        <w:rPr>
          <w:sz w:val="12"/>
        </w:rPr>
        <w:t xml:space="preserve">Whatever the initial cause, the result may be the same. </w:t>
      </w:r>
      <w:r w:rsidRPr="00AA587E">
        <w:rPr>
          <w:rStyle w:val="StyleUnderline"/>
          <w:highlight w:val="cyan"/>
        </w:rPr>
        <w:t xml:space="preserve">A </w:t>
      </w:r>
      <w:r w:rsidRPr="00AA587E">
        <w:rPr>
          <w:rStyle w:val="Emphasis"/>
          <w:highlight w:val="cyan"/>
        </w:rPr>
        <w:t>sat</w:t>
      </w:r>
      <w:r w:rsidRPr="00657732">
        <w:rPr>
          <w:rStyle w:val="StyleUnderline"/>
        </w:rPr>
        <w:t xml:space="preserve">ellite </w:t>
      </w:r>
      <w:r w:rsidRPr="00AA587E">
        <w:rPr>
          <w:rStyle w:val="StyleUnderline"/>
          <w:highlight w:val="cyan"/>
        </w:rPr>
        <w:t>destroyed</w:t>
      </w:r>
      <w:r w:rsidRPr="00657732">
        <w:rPr>
          <w:sz w:val="12"/>
        </w:rPr>
        <w:t xml:space="preserve"> in orbit </w:t>
      </w:r>
      <w:r w:rsidRPr="00657732">
        <w:rPr>
          <w:rStyle w:val="StyleUnderline"/>
        </w:rPr>
        <w:t>will break apart into thousands of pieces</w:t>
      </w:r>
      <w:r w:rsidRPr="00657732">
        <w:rPr>
          <w:sz w:val="12"/>
        </w:rPr>
        <w:t xml:space="preserve">, each traveling at over 8 km/sec. </w:t>
      </w:r>
      <w:r w:rsidRPr="00657732">
        <w:rPr>
          <w:rStyle w:val="StyleUnderline"/>
        </w:rPr>
        <w:t>This</w:t>
      </w:r>
      <w:r w:rsidRPr="00657732">
        <w:rPr>
          <w:sz w:val="12"/>
        </w:rPr>
        <w:t xml:space="preserve"> virtual </w:t>
      </w:r>
      <w:r w:rsidRPr="00657732">
        <w:rPr>
          <w:rStyle w:val="StyleUnderline"/>
        </w:rPr>
        <w:t>shotgun blast</w:t>
      </w:r>
      <w:r w:rsidRPr="00657732">
        <w:rPr>
          <w:sz w:val="12"/>
        </w:rPr>
        <w:t xml:space="preserve">, with pellets traveling 20 times faster than a bullet, </w:t>
      </w:r>
      <w:r w:rsidRPr="00657732">
        <w:rPr>
          <w:rStyle w:val="StyleUnderline"/>
        </w:rPr>
        <w:t>will quickly spread out</w:t>
      </w:r>
      <w:r w:rsidRPr="00657732">
        <w:rPr>
          <w:sz w:val="12"/>
        </w:rPr>
        <w:t xml:space="preserve">, with each pellet now following its own orbit around the Earth. With over 300,000 other pieces of junk already there, </w:t>
      </w:r>
      <w:r w:rsidRPr="00657732">
        <w:rPr>
          <w:rStyle w:val="StyleUnderline"/>
        </w:rPr>
        <w:t xml:space="preserve">the tipping point is crossed and a </w:t>
      </w:r>
      <w:r w:rsidRPr="00AA587E">
        <w:rPr>
          <w:rStyle w:val="StyleUnderline"/>
          <w:highlight w:val="cyan"/>
        </w:rPr>
        <w:t>runaway</w:t>
      </w:r>
      <w:r w:rsidRPr="00657732">
        <w:rPr>
          <w:rStyle w:val="StyleUnderline"/>
        </w:rPr>
        <w:t xml:space="preserve"> series of </w:t>
      </w:r>
      <w:r w:rsidRPr="00AA587E">
        <w:rPr>
          <w:rStyle w:val="StyleUnderline"/>
          <w:highlight w:val="cyan"/>
        </w:rPr>
        <w:t xml:space="preserve">collisions </w:t>
      </w:r>
      <w:r w:rsidRPr="00AA587E">
        <w:rPr>
          <w:rStyle w:val="Emphasis"/>
          <w:highlight w:val="cyan"/>
        </w:rPr>
        <w:t>begin</w:t>
      </w:r>
      <w:r w:rsidRPr="00657732">
        <w:rPr>
          <w:rStyle w:val="StyleUnderline"/>
        </w:rPr>
        <w:t>s</w:t>
      </w:r>
      <w:r w:rsidRPr="00657732">
        <w:rPr>
          <w:sz w:val="12"/>
        </w:rPr>
        <w:t xml:space="preserve">. A few orbits later, two of the new debris pieces strike other satellites, causing them to explode into thousands more pieces of debris. </w:t>
      </w:r>
      <w:r w:rsidRPr="00657732">
        <w:rPr>
          <w:rStyle w:val="StyleUnderline"/>
        </w:rPr>
        <w:t>The rate of collisions increases</w:t>
      </w:r>
      <w:r w:rsidRPr="00657732">
        <w:rPr>
          <w:sz w:val="12"/>
        </w:rPr>
        <w:t xml:space="preserve">, now with more spacecraft being destroyed. Called </w:t>
      </w:r>
      <w:r w:rsidRPr="00657732">
        <w:rPr>
          <w:rStyle w:val="StyleUnderline"/>
        </w:rPr>
        <w:t>the "</w:t>
      </w:r>
      <w:r w:rsidRPr="00AA587E">
        <w:rPr>
          <w:rStyle w:val="StyleUnderline"/>
          <w:highlight w:val="cyan"/>
        </w:rPr>
        <w:t>Kessler</w:t>
      </w:r>
      <w:r w:rsidRPr="00657732">
        <w:rPr>
          <w:rStyle w:val="StyleUnderline"/>
        </w:rPr>
        <w:t xml:space="preserve"> Effect"</w:t>
      </w:r>
      <w:r w:rsidRPr="00657732">
        <w:rPr>
          <w:sz w:val="12"/>
        </w:rPr>
        <w:t xml:space="preserve">, after the NASA scientist who first warned of its dangers, these debris objects, now numbering in the millions, </w:t>
      </w:r>
      <w:r w:rsidRPr="00AA587E">
        <w:rPr>
          <w:rStyle w:val="StyleUnderline"/>
          <w:highlight w:val="cyan"/>
        </w:rPr>
        <w:t>cascade</w:t>
      </w:r>
      <w:r w:rsidRPr="00657732">
        <w:rPr>
          <w:sz w:val="12"/>
        </w:rPr>
        <w:t xml:space="preserve"> around the Earth, </w:t>
      </w:r>
      <w:r w:rsidRPr="00AA587E">
        <w:rPr>
          <w:rStyle w:val="Emphasis"/>
          <w:highlight w:val="cyan"/>
        </w:rPr>
        <w:t>destroy</w:t>
      </w:r>
      <w:r w:rsidRPr="00657732">
        <w:rPr>
          <w:rStyle w:val="StyleUnderline"/>
        </w:rPr>
        <w:t xml:space="preserve">ing </w:t>
      </w:r>
      <w:r w:rsidRPr="00AA587E">
        <w:rPr>
          <w:rStyle w:val="StyleUnderline"/>
          <w:highlight w:val="cyan"/>
        </w:rPr>
        <w:t xml:space="preserve">every </w:t>
      </w:r>
      <w:r w:rsidRPr="00AA587E">
        <w:rPr>
          <w:rStyle w:val="Emphasis"/>
          <w:highlight w:val="cyan"/>
        </w:rPr>
        <w:t>sat</w:t>
      </w:r>
      <w:r w:rsidRPr="00657732">
        <w:rPr>
          <w:rStyle w:val="StyleUnderline"/>
        </w:rPr>
        <w:t xml:space="preserve">ellite </w:t>
      </w:r>
      <w:r w:rsidRPr="00AA587E">
        <w:rPr>
          <w:rStyle w:val="StyleUnderline"/>
          <w:highlight w:val="cyan"/>
        </w:rPr>
        <w:t xml:space="preserve">in </w:t>
      </w:r>
      <w:r w:rsidRPr="00AA587E">
        <w:rPr>
          <w:rStyle w:val="Emphasis"/>
          <w:highlight w:val="cyan"/>
        </w:rPr>
        <w:t>l</w:t>
      </w:r>
      <w:r w:rsidRPr="00657732">
        <w:rPr>
          <w:rStyle w:val="StyleUnderline"/>
        </w:rPr>
        <w:t xml:space="preserve">ow </w:t>
      </w:r>
      <w:r w:rsidRPr="00AA587E">
        <w:rPr>
          <w:rStyle w:val="Emphasis"/>
          <w:highlight w:val="cyan"/>
        </w:rPr>
        <w:t>E</w:t>
      </w:r>
      <w:r w:rsidRPr="00657732">
        <w:rPr>
          <w:rStyle w:val="StyleUnderline"/>
        </w:rPr>
        <w:t xml:space="preserve">arth </w:t>
      </w:r>
      <w:r w:rsidRPr="00AA587E">
        <w:rPr>
          <w:rStyle w:val="Emphasis"/>
          <w:highlight w:val="cyan"/>
        </w:rPr>
        <w:t>o</w:t>
      </w:r>
      <w:r w:rsidRPr="00657732">
        <w:rPr>
          <w:rStyle w:val="StyleUnderline"/>
        </w:rPr>
        <w:t>rbit</w:t>
      </w:r>
      <w:r w:rsidRPr="00657732">
        <w:rPr>
          <w:sz w:val="12"/>
        </w:rPr>
        <w:t xml:space="preserve">. </w:t>
      </w:r>
      <w:r w:rsidRPr="00657732">
        <w:rPr>
          <w:rStyle w:val="StyleUnderline"/>
        </w:rPr>
        <w:t>Without an atmosphere to slow them down</w:t>
      </w:r>
      <w:r w:rsidRPr="00657732">
        <w:rPr>
          <w:sz w:val="12"/>
        </w:rPr>
        <w:t xml:space="preserve">, thus </w:t>
      </w:r>
      <w:r w:rsidRPr="00657732">
        <w:rPr>
          <w:rStyle w:val="StyleUnderline"/>
        </w:rPr>
        <w:t>allowing debris pieces to bum up, most debris</w:t>
      </w:r>
      <w:r w:rsidRPr="00657732">
        <w:rPr>
          <w:sz w:val="12"/>
        </w:rPr>
        <w:t xml:space="preserve"> (perhaps </w:t>
      </w:r>
      <w:r w:rsidRPr="00657732">
        <w:rPr>
          <w:rStyle w:val="StyleUnderline"/>
        </w:rPr>
        <w:t xml:space="preserve">numbering in the millions) will remain in space for hundreds or thousands of years. Any new satellite will be threatened by destruction as soon as it enters space, effectively </w:t>
      </w:r>
      <w:r w:rsidRPr="00AA587E">
        <w:rPr>
          <w:rStyle w:val="StyleUnderline"/>
          <w:highlight w:val="cyan"/>
        </w:rPr>
        <w:t>rendering</w:t>
      </w:r>
      <w:r w:rsidRPr="00657732">
        <w:rPr>
          <w:rStyle w:val="StyleUnderline"/>
        </w:rPr>
        <w:t xml:space="preserve"> many Earth </w:t>
      </w:r>
      <w:r w:rsidRPr="00AA587E">
        <w:rPr>
          <w:rStyle w:val="StyleUnderline"/>
          <w:highlight w:val="cyan"/>
        </w:rPr>
        <w:t xml:space="preserve">orbits </w:t>
      </w:r>
      <w:r w:rsidRPr="00AA587E">
        <w:rPr>
          <w:rStyle w:val="Emphasis"/>
          <w:highlight w:val="cyan"/>
        </w:rPr>
        <w:t>unusable</w:t>
      </w:r>
      <w:r w:rsidRPr="00657732">
        <w:rPr>
          <w:sz w:val="12"/>
        </w:rPr>
        <w:t xml:space="preserve">. But what about us on the ground? How will this affect us? </w:t>
      </w:r>
      <w:r w:rsidRPr="00657732">
        <w:rPr>
          <w:rStyle w:val="StyleUnderline"/>
        </w:rPr>
        <w:t xml:space="preserve">Imagine a world that suddenly </w:t>
      </w:r>
      <w:r w:rsidRPr="00657732">
        <w:rPr>
          <w:rStyle w:val="Emphasis"/>
        </w:rPr>
        <w:t>loses all of its space technology</w:t>
      </w:r>
      <w:r w:rsidRPr="00657732">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657732">
        <w:rPr>
          <w:sz w:val="12"/>
          <w:szCs w:val="12"/>
        </w:rPr>
        <w:t>Add to this the crippling of</w:t>
      </w:r>
      <w:r w:rsidRPr="00657732">
        <w:rPr>
          <w:rStyle w:val="StyleUnderline"/>
          <w:sz w:val="12"/>
          <w:szCs w:val="12"/>
          <w:u w:val="none"/>
        </w:rPr>
        <w:t xml:space="preserve"> </w:t>
      </w:r>
      <w:r w:rsidRPr="00AA587E">
        <w:rPr>
          <w:rStyle w:val="StyleUnderline"/>
          <w:highlight w:val="cyan"/>
        </w:rPr>
        <w:t xml:space="preserve">the </w:t>
      </w:r>
      <w:r w:rsidRPr="00657732">
        <w:rPr>
          <w:rStyle w:val="StyleUnderline"/>
        </w:rPr>
        <w:t xml:space="preserve">US </w:t>
      </w:r>
      <w:r w:rsidRPr="00AA587E">
        <w:rPr>
          <w:rStyle w:val="StyleUnderline"/>
          <w:highlight w:val="cyan"/>
        </w:rPr>
        <w:t>military</w:t>
      </w:r>
      <w:r w:rsidRPr="00455E3D">
        <w:rPr>
          <w:rStyle w:val="StyleUnderline"/>
        </w:rPr>
        <w:t xml:space="preserve"> </w:t>
      </w:r>
      <w:r w:rsidRPr="00657732">
        <w:rPr>
          <w:rStyle w:val="StyleUnderline"/>
        </w:rPr>
        <w:t xml:space="preserve">who </w:t>
      </w:r>
      <w:r w:rsidRPr="00455E3D">
        <w:rPr>
          <w:rStyle w:val="StyleUnderline"/>
        </w:rPr>
        <w:t xml:space="preserve">now </w:t>
      </w:r>
      <w:r w:rsidRPr="00AA587E">
        <w:rPr>
          <w:rStyle w:val="StyleUnderline"/>
          <w:highlight w:val="cyan"/>
        </w:rPr>
        <w:t>depend</w:t>
      </w:r>
      <w:r w:rsidRPr="00657732">
        <w:rPr>
          <w:rStyle w:val="StyleUnderline"/>
        </w:rPr>
        <w:t xml:space="preserve"> up</w:t>
      </w:r>
      <w:r w:rsidRPr="00AA587E">
        <w:rPr>
          <w:rStyle w:val="Emphasis"/>
          <w:highlight w:val="cyan"/>
        </w:rPr>
        <w:t>on</w:t>
      </w:r>
      <w:r w:rsidRPr="00657732">
        <w:rPr>
          <w:rStyle w:val="StyleUnderline"/>
        </w:rPr>
        <w:t xml:space="preserve"> spy </w:t>
      </w:r>
      <w:r w:rsidRPr="00455E3D">
        <w:rPr>
          <w:rStyle w:val="StyleUnderline"/>
        </w:rPr>
        <w:t>satellites</w:t>
      </w:r>
      <w:r w:rsidRPr="00657732">
        <w:rPr>
          <w:rStyle w:val="StyleUnderline"/>
        </w:rPr>
        <w:t xml:space="preserve">, </w:t>
      </w:r>
      <w:r w:rsidRPr="00AA587E">
        <w:rPr>
          <w:rStyle w:val="StyleUnderline"/>
          <w:highlight w:val="cyan"/>
        </w:rPr>
        <w:t>space</w:t>
      </w:r>
      <w:r w:rsidRPr="00657732">
        <w:rPr>
          <w:rStyle w:val="StyleUnderline"/>
        </w:rPr>
        <w:t xml:space="preserve">-based communications systems, and GPS to know where their troops and supplies are located at all times and anywhere in the world. </w:t>
      </w:r>
      <w:r w:rsidRPr="00AA587E">
        <w:rPr>
          <w:rStyle w:val="StyleUnderline"/>
          <w:highlight w:val="cyan"/>
        </w:rPr>
        <w:t xml:space="preserve">The result is a </w:t>
      </w:r>
      <w:r w:rsidRPr="00AA587E">
        <w:rPr>
          <w:rStyle w:val="Emphasis"/>
          <w:highlight w:val="cyan"/>
        </w:rPr>
        <w:t>nightmarish world</w:t>
      </w:r>
      <w:r w:rsidRPr="00657732">
        <w:rPr>
          <w:rStyle w:val="StyleUnderline"/>
        </w:rPr>
        <w:t xml:space="preserve">, one step away from </w:t>
      </w:r>
      <w:r w:rsidRPr="00AA587E">
        <w:rPr>
          <w:rStyle w:val="Emphasis"/>
          <w:highlight w:val="cyan"/>
        </w:rPr>
        <w:t>nuclear war</w:t>
      </w:r>
      <w:r w:rsidRPr="00455E3D">
        <w:rPr>
          <w:rStyle w:val="StyleUnderline"/>
        </w:rPr>
        <w:t xml:space="preserve">, </w:t>
      </w:r>
      <w:r w:rsidRPr="00AA587E">
        <w:rPr>
          <w:rStyle w:val="Emphasis"/>
          <w:highlight w:val="cyan"/>
        </w:rPr>
        <w:t>econ</w:t>
      </w:r>
      <w:r w:rsidRPr="00455E3D">
        <w:rPr>
          <w:rStyle w:val="Emphasis"/>
        </w:rPr>
        <w:t xml:space="preserve">omic </w:t>
      </w:r>
      <w:r w:rsidRPr="00AA587E">
        <w:rPr>
          <w:rStyle w:val="Emphasis"/>
          <w:highlight w:val="cyan"/>
        </w:rPr>
        <w:t>disaster</w:t>
      </w:r>
      <w:r w:rsidRPr="00455E3D">
        <w:rPr>
          <w:rStyle w:val="StyleUnderline"/>
        </w:rPr>
        <w:t>, and</w:t>
      </w:r>
      <w:r w:rsidRPr="00657732">
        <w:rPr>
          <w:rStyle w:val="StyleUnderline"/>
        </w:rPr>
        <w:t xml:space="preserve"> potential </w:t>
      </w:r>
      <w:r w:rsidRPr="00AA587E">
        <w:rPr>
          <w:rStyle w:val="Emphasis"/>
          <w:highlight w:val="cyan"/>
        </w:rPr>
        <w:t>mass starvation</w:t>
      </w:r>
      <w:r w:rsidRPr="00657732">
        <w:rPr>
          <w:rStyle w:val="StyleUnderline"/>
        </w:rPr>
        <w:t>.</w:t>
      </w:r>
      <w:r w:rsidRPr="00657732">
        <w:rPr>
          <w:sz w:val="12"/>
        </w:rPr>
        <w:t xml:space="preserve"> This is the world in which we are now perilously close to living. Space satellites now touch our lives in many ways. And, unfortunately, these </w:t>
      </w:r>
      <w:r w:rsidRPr="00657732">
        <w:rPr>
          <w:rStyle w:val="StyleUnderline"/>
        </w:rPr>
        <w:t xml:space="preserve">satellites are </w:t>
      </w:r>
      <w:r w:rsidRPr="00657732">
        <w:rPr>
          <w:rStyle w:val="Emphasis"/>
        </w:rPr>
        <w:t>extremely vulnerable</w:t>
      </w:r>
      <w:r w:rsidRPr="00657732">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657732">
        <w:rPr>
          <w:rStyle w:val="StyleUnderline"/>
        </w:rPr>
        <w:t xml:space="preserve">we are dependent upon them simply because they offer capabilities that are simply </w:t>
      </w:r>
      <w:r w:rsidRPr="00657732">
        <w:rPr>
          <w:rStyle w:val="Emphasis"/>
        </w:rPr>
        <w:t>unavailable any other way</w:t>
      </w:r>
      <w:r w:rsidRPr="00657732">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657732">
        <w:rPr>
          <w:rStyle w:val="StyleUnderline"/>
        </w:rPr>
        <w:t xml:space="preserve">Commercial </w:t>
      </w:r>
      <w:r w:rsidRPr="00AA587E">
        <w:rPr>
          <w:rStyle w:val="Emphasis"/>
          <w:highlight w:val="cyan"/>
        </w:rPr>
        <w:t>aviation</w:t>
      </w:r>
      <w:r w:rsidRPr="00455E3D">
        <w:rPr>
          <w:rStyle w:val="StyleUnderline"/>
        </w:rPr>
        <w:t xml:space="preserve">, </w:t>
      </w:r>
      <w:r w:rsidRPr="00AA587E">
        <w:rPr>
          <w:rStyle w:val="Emphasis"/>
          <w:highlight w:val="cyan"/>
        </w:rPr>
        <w:t>shipping</w:t>
      </w:r>
      <w:r w:rsidRPr="00AA587E">
        <w:rPr>
          <w:rStyle w:val="StyleUnderline"/>
          <w:highlight w:val="cyan"/>
        </w:rPr>
        <w:t xml:space="preserve">, </w:t>
      </w:r>
      <w:r w:rsidRPr="00AA587E">
        <w:rPr>
          <w:rStyle w:val="Emphasis"/>
          <w:highlight w:val="cyan"/>
        </w:rPr>
        <w:t>emergency</w:t>
      </w:r>
      <w:r w:rsidRPr="00AA587E">
        <w:rPr>
          <w:rStyle w:val="StyleUnderline"/>
          <w:highlight w:val="cyan"/>
        </w:rPr>
        <w:t xml:space="preserve"> services</w:t>
      </w:r>
      <w:r w:rsidRPr="00657732">
        <w:rPr>
          <w:rStyle w:val="StyleUnderline"/>
        </w:rPr>
        <w:t xml:space="preserve">, vehicle fleet tracking, financial transactions, </w:t>
      </w:r>
      <w:r w:rsidRPr="00455E3D">
        <w:rPr>
          <w:rStyle w:val="StyleUnderline"/>
        </w:rPr>
        <w:t xml:space="preserve">and </w:t>
      </w:r>
      <w:r w:rsidRPr="00AA587E">
        <w:rPr>
          <w:rStyle w:val="Emphasis"/>
          <w:highlight w:val="cyan"/>
        </w:rPr>
        <w:t>ag</w:t>
      </w:r>
      <w:r w:rsidRPr="00657732">
        <w:rPr>
          <w:rStyle w:val="StyleUnderline"/>
        </w:rPr>
        <w:t xml:space="preserve">riculture </w:t>
      </w:r>
      <w:r w:rsidRPr="00AA587E">
        <w:rPr>
          <w:rStyle w:val="StyleUnderline"/>
          <w:highlight w:val="cyan"/>
        </w:rPr>
        <w:t>are</w:t>
      </w:r>
      <w:r w:rsidRPr="00657732">
        <w:rPr>
          <w:rStyle w:val="StyleUnderline"/>
        </w:rPr>
        <w:t xml:space="preserve"> areas of the economy that are increasingly </w:t>
      </w:r>
      <w:r w:rsidRPr="00AA587E">
        <w:rPr>
          <w:rStyle w:val="Emphasis"/>
          <w:highlight w:val="cyan"/>
        </w:rPr>
        <w:t>reliant</w:t>
      </w:r>
      <w:r w:rsidRPr="00657732">
        <w:rPr>
          <w:rStyle w:val="StyleUnderline"/>
        </w:rPr>
        <w:t xml:space="preserve"> on space. </w:t>
      </w:r>
      <w:r w:rsidRPr="00657732">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657732">
        <w:rPr>
          <w:rStyle w:val="StyleUnderline"/>
        </w:rPr>
        <w:t xml:space="preserve">Satellite information is critical to </w:t>
      </w:r>
      <w:r w:rsidRPr="00657732">
        <w:rPr>
          <w:rStyle w:val="Emphasis"/>
        </w:rPr>
        <w:t>all aspects</w:t>
      </w:r>
      <w:r w:rsidRPr="00657732">
        <w:rPr>
          <w:rStyle w:val="StyleUnderline"/>
        </w:rPr>
        <w:t xml:space="preserve"> of US intelligence and military planning. </w:t>
      </w:r>
      <w:r w:rsidRPr="00AA587E">
        <w:rPr>
          <w:rStyle w:val="StyleUnderline"/>
          <w:highlight w:val="cyan"/>
        </w:rPr>
        <w:t xml:space="preserve">Spy </w:t>
      </w:r>
      <w:r w:rsidRPr="00AA587E">
        <w:rPr>
          <w:rStyle w:val="Emphasis"/>
          <w:highlight w:val="cyan"/>
        </w:rPr>
        <w:t>sat</w:t>
      </w:r>
      <w:r w:rsidRPr="00657732">
        <w:rPr>
          <w:rStyle w:val="StyleUnderline"/>
        </w:rPr>
        <w:t>ellite</w:t>
      </w:r>
      <w:r w:rsidRPr="00AA587E">
        <w:rPr>
          <w:rStyle w:val="Emphasis"/>
          <w:highlight w:val="cyan"/>
        </w:rPr>
        <w:t>s</w:t>
      </w:r>
      <w:r w:rsidRPr="00657732">
        <w:rPr>
          <w:rStyle w:val="StyleUnderline"/>
        </w:rPr>
        <w:t xml:space="preserve"> are used to </w:t>
      </w:r>
      <w:r w:rsidRPr="00AA587E">
        <w:rPr>
          <w:rStyle w:val="StyleUnderline"/>
          <w:highlight w:val="cyan"/>
        </w:rPr>
        <w:t>monitor</w:t>
      </w:r>
      <w:r w:rsidRPr="00657732">
        <w:rPr>
          <w:rStyle w:val="StyleUnderline"/>
        </w:rPr>
        <w:t xml:space="preserve"> compliance with international </w:t>
      </w:r>
      <w:r w:rsidRPr="00AA587E">
        <w:rPr>
          <w:rStyle w:val="StyleUnderline"/>
          <w:highlight w:val="cyan"/>
        </w:rPr>
        <w:t>arms treaties and</w:t>
      </w:r>
      <w:r w:rsidRPr="00657732">
        <w:rPr>
          <w:rStyle w:val="StyleUnderline"/>
        </w:rPr>
        <w:t xml:space="preserve"> to assess the </w:t>
      </w:r>
      <w:r w:rsidRPr="00AA587E">
        <w:rPr>
          <w:rStyle w:val="StyleUnderline"/>
          <w:highlight w:val="cyan"/>
        </w:rPr>
        <w:t>military activities of</w:t>
      </w:r>
      <w:r w:rsidRPr="00657732">
        <w:rPr>
          <w:rStyle w:val="StyleUnderline"/>
        </w:rPr>
        <w:t xml:space="preserve"> countries such as </w:t>
      </w:r>
      <w:r w:rsidRPr="00AA587E">
        <w:rPr>
          <w:rStyle w:val="Emphasis"/>
          <w:highlight w:val="cyan"/>
        </w:rPr>
        <w:t>China</w:t>
      </w:r>
      <w:r w:rsidRPr="00AA587E">
        <w:rPr>
          <w:rStyle w:val="StyleUnderline"/>
          <w:highlight w:val="cyan"/>
        </w:rPr>
        <w:t xml:space="preserve">, </w:t>
      </w:r>
      <w:r w:rsidRPr="00AA587E">
        <w:rPr>
          <w:rStyle w:val="Emphasis"/>
          <w:highlight w:val="cyan"/>
        </w:rPr>
        <w:t>Russia</w:t>
      </w:r>
      <w:r w:rsidRPr="00AA587E">
        <w:rPr>
          <w:rStyle w:val="StyleUnderline"/>
          <w:highlight w:val="cyan"/>
        </w:rPr>
        <w:t xml:space="preserve">, </w:t>
      </w:r>
      <w:r w:rsidRPr="00AA587E">
        <w:rPr>
          <w:rStyle w:val="Emphasis"/>
          <w:highlight w:val="cyan"/>
        </w:rPr>
        <w:t>Iran</w:t>
      </w:r>
      <w:r w:rsidRPr="00455E3D">
        <w:rPr>
          <w:rStyle w:val="StyleUnderline"/>
        </w:rPr>
        <w:t xml:space="preserve">, and </w:t>
      </w:r>
      <w:r w:rsidRPr="00AA587E">
        <w:rPr>
          <w:rStyle w:val="Emphasis"/>
          <w:highlight w:val="cyan"/>
        </w:rPr>
        <w:t>No</w:t>
      </w:r>
      <w:r w:rsidRPr="00657732">
        <w:rPr>
          <w:rStyle w:val="Emphasis"/>
        </w:rPr>
        <w:t xml:space="preserve">rth </w:t>
      </w:r>
      <w:r w:rsidRPr="00AA587E">
        <w:rPr>
          <w:rStyle w:val="Emphasis"/>
          <w:highlight w:val="cyan"/>
        </w:rPr>
        <w:t>Ko</w:t>
      </w:r>
      <w:r w:rsidRPr="00657732">
        <w:rPr>
          <w:rStyle w:val="Emphasis"/>
        </w:rPr>
        <w:t>rea</w:t>
      </w:r>
      <w:r w:rsidRPr="00657732">
        <w:rPr>
          <w:sz w:val="12"/>
        </w:rPr>
        <w:t xml:space="preserve">. Figure 1.2 shows the capability of modem unclassified space-based imaging. The capability of the classified systems is presumed to be significantly better, providing much more detail. </w:t>
      </w:r>
      <w:r w:rsidRPr="00AA587E">
        <w:rPr>
          <w:rStyle w:val="StyleUnderline"/>
          <w:highlight w:val="cyan"/>
        </w:rPr>
        <w:t>Losing these</w:t>
      </w:r>
      <w:r w:rsidRPr="00657732">
        <w:rPr>
          <w:rStyle w:val="StyleUnderline"/>
        </w:rPr>
        <w:t xml:space="preserve"> satellites </w:t>
      </w:r>
      <w:r w:rsidRPr="00455E3D">
        <w:rPr>
          <w:rStyle w:val="StyleUnderline"/>
        </w:rPr>
        <w:t xml:space="preserve">would </w:t>
      </w:r>
      <w:r w:rsidRPr="00AA587E">
        <w:rPr>
          <w:rStyle w:val="StyleUnderline"/>
          <w:highlight w:val="cyan"/>
        </w:rPr>
        <w:t>place</w:t>
      </w:r>
      <w:r w:rsidRPr="00657732">
        <w:rPr>
          <w:rStyle w:val="StyleUnderline"/>
        </w:rPr>
        <w:t xml:space="preserve"> global </w:t>
      </w:r>
      <w:r w:rsidRPr="00AA587E">
        <w:rPr>
          <w:rStyle w:val="StyleUnderline"/>
          <w:highlight w:val="cyan"/>
        </w:rPr>
        <w:t xml:space="preserve">militaries on </w:t>
      </w:r>
      <w:r w:rsidRPr="00AA587E">
        <w:rPr>
          <w:rStyle w:val="Emphasis"/>
          <w:highlight w:val="cyan"/>
        </w:rPr>
        <w:t>high alert</w:t>
      </w:r>
      <w:r w:rsidRPr="00657732">
        <w:rPr>
          <w:sz w:val="12"/>
        </w:rPr>
        <w:t xml:space="preserve"> and have them operating, literally, in the blind. </w:t>
      </w:r>
      <w:r w:rsidRPr="00657732">
        <w:rPr>
          <w:rStyle w:val="StyleUnderline"/>
        </w:rPr>
        <w:t xml:space="preserve">Our military would </w:t>
      </w:r>
      <w:r w:rsidRPr="00657732">
        <w:rPr>
          <w:rStyle w:val="StyleUnderline"/>
        </w:rPr>
        <w:lastRenderedPageBreak/>
        <w:t xml:space="preserve">suddenly become vulnerable in other areas as well. </w:t>
      </w:r>
      <w:r w:rsidRPr="00AA587E">
        <w:rPr>
          <w:rStyle w:val="StyleUnderline"/>
          <w:highlight w:val="cyan"/>
        </w:rPr>
        <w:t>GPS</w:t>
      </w:r>
      <w:r w:rsidRPr="00657732">
        <w:rPr>
          <w:sz w:val="12"/>
        </w:rPr>
        <w:t xml:space="preserve">, a network of 24-32 satellites in medium-Earth orbit, </w:t>
      </w:r>
      <w:r w:rsidRPr="00657732">
        <w:rPr>
          <w:rStyle w:val="StyleUnderline"/>
        </w:rPr>
        <w:t xml:space="preserve">was developed to </w:t>
      </w:r>
      <w:r w:rsidRPr="00AA587E">
        <w:rPr>
          <w:rStyle w:val="StyleUnderline"/>
          <w:highlight w:val="cyan"/>
        </w:rPr>
        <w:t>provide</w:t>
      </w:r>
      <w:r w:rsidRPr="00657732">
        <w:rPr>
          <w:rStyle w:val="StyleUnderline"/>
        </w:rPr>
        <w:t xml:space="preserve"> precise position </w:t>
      </w:r>
      <w:r w:rsidRPr="00AA587E">
        <w:rPr>
          <w:rStyle w:val="Emphasis"/>
          <w:highlight w:val="cyan"/>
        </w:rPr>
        <w:t>info</w:t>
      </w:r>
      <w:r w:rsidRPr="00657732">
        <w:rPr>
          <w:rStyle w:val="StyleUnderline"/>
        </w:rPr>
        <w:t>rmation to the military, and it is now in common use by individuals and industry. The network</w:t>
      </w:r>
      <w:r w:rsidRPr="00657732">
        <w:rPr>
          <w:sz w:val="12"/>
        </w:rPr>
        <w:t xml:space="preserve">, which became fully operational in 1993, </w:t>
      </w:r>
      <w:r w:rsidRPr="00657732">
        <w:rPr>
          <w:rStyle w:val="StyleUnderline"/>
        </w:rPr>
        <w:t>allows</w:t>
      </w:r>
      <w:r w:rsidRPr="00657732">
        <w:rPr>
          <w:sz w:val="12"/>
        </w:rPr>
        <w:t xml:space="preserve"> our </w:t>
      </w:r>
      <w:r w:rsidRPr="00657732">
        <w:rPr>
          <w:rStyle w:val="StyleUnderline"/>
        </w:rPr>
        <w:t xml:space="preserve">armed forces to know their exact locations anywhere in the world. It is used to </w:t>
      </w:r>
      <w:r w:rsidRPr="00AA587E">
        <w:rPr>
          <w:rStyle w:val="StyleUnderline"/>
          <w:highlight w:val="cyan"/>
        </w:rPr>
        <w:t>guide bombs</w:t>
      </w:r>
      <w:r w:rsidRPr="00657732">
        <w:rPr>
          <w:rStyle w:val="StyleUnderline"/>
        </w:rPr>
        <w:t xml:space="preserve"> to</w:t>
      </w:r>
      <w:r w:rsidRPr="00657732">
        <w:rPr>
          <w:sz w:val="12"/>
        </w:rPr>
        <w:t xml:space="preserve"> their </w:t>
      </w:r>
      <w:r w:rsidRPr="00657732">
        <w:rPr>
          <w:rStyle w:val="StyleUnderline"/>
        </w:rPr>
        <w:t>targets with unprecedented accuracy</w:t>
      </w:r>
      <w:r w:rsidRPr="00657732">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657732">
        <w:rPr>
          <w:rStyle w:val="StyleUnderline"/>
        </w:rPr>
        <w:t xml:space="preserve">It allows soldiers to </w:t>
      </w:r>
      <w:r w:rsidRPr="00AA587E">
        <w:rPr>
          <w:rStyle w:val="StyleUnderline"/>
          <w:highlight w:val="cyan"/>
        </w:rPr>
        <w:t>navigate</w:t>
      </w:r>
      <w:r w:rsidRPr="00657732">
        <w:rPr>
          <w:rStyle w:val="StyleUnderline"/>
        </w:rPr>
        <w:t xml:space="preserve"> in the dark or in adverse </w:t>
      </w:r>
      <w:r w:rsidRPr="00AA587E">
        <w:rPr>
          <w:rStyle w:val="StyleUnderline"/>
          <w:highlight w:val="cyan"/>
        </w:rPr>
        <w:t>weather</w:t>
      </w:r>
      <w:r w:rsidRPr="00657732">
        <w:rPr>
          <w:rStyle w:val="StyleUnderline"/>
        </w:rPr>
        <w:t xml:space="preserve"> or sandstorms. </w:t>
      </w:r>
      <w:r w:rsidRPr="00455E3D">
        <w:rPr>
          <w:rStyle w:val="StyleUnderline"/>
        </w:rPr>
        <w:t>Without</w:t>
      </w:r>
      <w:r w:rsidRPr="00657732">
        <w:rPr>
          <w:rStyle w:val="StyleUnderline"/>
        </w:rPr>
        <w:t xml:space="preserve"> GPS, our </w:t>
      </w:r>
      <w:r w:rsidRPr="00AA587E">
        <w:rPr>
          <w:rStyle w:val="Emphasis"/>
          <w:highlight w:val="cyan"/>
        </w:rPr>
        <w:t>military advantage</w:t>
      </w:r>
      <w:r w:rsidRPr="00657732">
        <w:rPr>
          <w:rStyle w:val="StyleUnderline"/>
        </w:rPr>
        <w:t xml:space="preserve"> over</w:t>
      </w:r>
      <w:r w:rsidRPr="00657732">
        <w:rPr>
          <w:sz w:val="12"/>
        </w:rPr>
        <w:t xml:space="preserve"> potential </w:t>
      </w:r>
      <w:r w:rsidRPr="00657732">
        <w:rPr>
          <w:rStyle w:val="StyleUnderline"/>
        </w:rPr>
        <w:t xml:space="preserve">adversaries </w:t>
      </w:r>
      <w:r w:rsidRPr="00AA587E">
        <w:rPr>
          <w:rStyle w:val="StyleUnderline"/>
          <w:highlight w:val="cyan"/>
        </w:rPr>
        <w:t>would be</w:t>
      </w:r>
      <w:r w:rsidRPr="00657732">
        <w:rPr>
          <w:sz w:val="12"/>
        </w:rPr>
        <w:t xml:space="preserve"> dramatically reduced or </w:t>
      </w:r>
      <w:r w:rsidRPr="00AA587E">
        <w:rPr>
          <w:rStyle w:val="Emphasis"/>
          <w:highlight w:val="cyan"/>
        </w:rPr>
        <w:t>eliminated</w:t>
      </w:r>
      <w:r w:rsidRPr="00657732">
        <w:rPr>
          <w:sz w:val="12"/>
        </w:rPr>
        <w:t>.</w:t>
      </w:r>
    </w:p>
    <w:p w14:paraId="179DC0EF" w14:textId="0F338A22" w:rsidR="004378D4" w:rsidRPr="00657732" w:rsidRDefault="004378D4" w:rsidP="004378D4">
      <w:pPr>
        <w:pStyle w:val="Heading4"/>
      </w:pPr>
      <w:r w:rsidRPr="00657732">
        <w:t>U</w:t>
      </w:r>
      <w:r w:rsidRPr="00657732">
        <w:rPr>
          <w:u w:val="single"/>
        </w:rPr>
        <w:t>nregulated</w:t>
      </w:r>
      <w:r w:rsidRPr="00657732">
        <w:t xml:space="preserve"> mining turns D</w:t>
      </w:r>
      <w:r w:rsidRPr="00657732">
        <w:rPr>
          <w:rFonts w:hint="eastAsia"/>
          <w:lang w:eastAsia="zh-CN"/>
        </w:rPr>
        <w:t>A</w:t>
      </w:r>
      <w:r w:rsidRPr="00657732">
        <w:rPr>
          <w:lang w:eastAsia="zh-CN"/>
        </w:rPr>
        <w:t>’</w:t>
      </w:r>
      <w:r w:rsidRPr="00657732">
        <w:rPr>
          <w:rFonts w:hint="eastAsia"/>
          <w:lang w:eastAsia="zh-CN"/>
        </w:rPr>
        <w:t>s</w:t>
      </w:r>
      <w:r>
        <w:rPr>
          <w:lang w:eastAsia="zh-CN"/>
        </w:rPr>
        <w:t xml:space="preserve"> and benefits from appropriation</w:t>
      </w:r>
    </w:p>
    <w:p w14:paraId="19FF6053" w14:textId="77777777" w:rsidR="004378D4" w:rsidRPr="00657732" w:rsidRDefault="004378D4" w:rsidP="004378D4">
      <w:r w:rsidRPr="00657732">
        <w:t xml:space="preserve">Fengna </w:t>
      </w:r>
      <w:r w:rsidRPr="00657732">
        <w:rPr>
          <w:rStyle w:val="Style13ptBold"/>
        </w:rPr>
        <w:t>Xu 20</w:t>
      </w:r>
      <w:r w:rsidRPr="00657732">
        <w:t>, Law School, Xi’an Jiaotong University, “The approach to sustainable space mining: issues, challenges, and solutions,” Fengna Xu 2020 IOP Conf. Ser.: Mater. Sci. Eng. 738 012014</w:t>
      </w:r>
    </w:p>
    <w:p w14:paraId="751F1F46" w14:textId="77777777" w:rsidR="004378D4" w:rsidRDefault="004378D4" w:rsidP="004378D4">
      <w:pPr>
        <w:rPr>
          <w:rStyle w:val="Emphasis"/>
        </w:rPr>
      </w:pPr>
      <w:r w:rsidRPr="00657732">
        <w:rPr>
          <w:sz w:val="14"/>
        </w:rPr>
        <w:t xml:space="preserve">3.1. Conflicts between multiple States </w:t>
      </w:r>
      <w:r w:rsidRPr="00657732">
        <w:rPr>
          <w:rStyle w:val="StyleUnderline"/>
        </w:rPr>
        <w:t>Space resources, as res communis [3], can be appropriated to some extent on the basis of freedom of exploration and use of the outer space.</w:t>
      </w:r>
      <w:r w:rsidRPr="00657732">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657732">
        <w:rPr>
          <w:rStyle w:val="StyleUnderline"/>
        </w:rPr>
        <w:t>Given that so far there are no agreement or property rights on space resources, they are essentially in a ‘state of nature</w:t>
      </w:r>
      <w:r w:rsidRPr="00657732">
        <w:rPr>
          <w:sz w:val="14"/>
        </w:rPr>
        <w:t xml:space="preserve">’. Allocation by the ‘first come, first served’ approach is simple and requires very little government involvement to deter another one (called a ‘junior’) from displacing the rightful first comer (called a ‘senior’). </w:t>
      </w:r>
      <w:r w:rsidRPr="00455E3D">
        <w:rPr>
          <w:rStyle w:val="StyleUnderline"/>
        </w:rPr>
        <w:t xml:space="preserve">However, </w:t>
      </w:r>
      <w:r w:rsidRPr="00AA587E">
        <w:rPr>
          <w:rStyle w:val="StyleUnderline"/>
          <w:highlight w:val="cyan"/>
        </w:rPr>
        <w:t>overprotecting</w:t>
      </w:r>
      <w:r w:rsidRPr="00455E3D">
        <w:rPr>
          <w:rStyle w:val="StyleUnderline"/>
        </w:rPr>
        <w:t xml:space="preserve"> the senior </w:t>
      </w:r>
      <w:r w:rsidRPr="00AA587E">
        <w:rPr>
          <w:rStyle w:val="StyleUnderline"/>
          <w:highlight w:val="cyan"/>
        </w:rPr>
        <w:t>by priority rights could</w:t>
      </w:r>
      <w:r w:rsidRPr="00455E3D">
        <w:rPr>
          <w:rStyle w:val="StyleUnderline"/>
        </w:rPr>
        <w:t xml:space="preserve"> run the </w:t>
      </w:r>
      <w:r w:rsidRPr="00AA587E">
        <w:rPr>
          <w:rStyle w:val="StyleUnderline"/>
          <w:highlight w:val="cyan"/>
        </w:rPr>
        <w:t>risk of disorder, waste, inequality</w:t>
      </w:r>
      <w:r w:rsidRPr="00455E3D">
        <w:rPr>
          <w:rStyle w:val="StyleUnderline"/>
        </w:rPr>
        <w:t xml:space="preserve">, and even </w:t>
      </w:r>
      <w:r w:rsidRPr="00AA587E">
        <w:rPr>
          <w:rStyle w:val="StyleUnderline"/>
          <w:highlight w:val="cyan"/>
        </w:rPr>
        <w:t>monopoly</w:t>
      </w:r>
      <w:r w:rsidRPr="00657732">
        <w:rPr>
          <w:sz w:val="14"/>
        </w:rPr>
        <w:t xml:space="preserve">. The Outer Space Treaty, requires State parties to conduct all their activities in outer space ‘with due regard to the corresponding interests of all other States Parties’. </w:t>
      </w:r>
      <w:r w:rsidRPr="00AA587E">
        <w:rPr>
          <w:rStyle w:val="StyleUnderline"/>
          <w:highlight w:val="cyan"/>
        </w:rPr>
        <w:t>Without specific coordinating rules, conflicts between multiple States</w:t>
      </w:r>
      <w:r w:rsidRPr="00455E3D">
        <w:rPr>
          <w:rStyle w:val="StyleUnderline"/>
        </w:rPr>
        <w:t xml:space="preserve"> are likely to happen. </w:t>
      </w:r>
      <w:r w:rsidRPr="00AA587E">
        <w:rPr>
          <w:rStyle w:val="StyleUnderline"/>
          <w:highlight w:val="cyan"/>
        </w:rPr>
        <w:t>Private entities</w:t>
      </w:r>
      <w:r w:rsidRPr="00455E3D">
        <w:rPr>
          <w:rStyle w:val="StyleUnderline"/>
        </w:rPr>
        <w:t xml:space="preserve"> may choose to </w:t>
      </w:r>
      <w:r w:rsidRPr="00AA587E">
        <w:rPr>
          <w:rStyle w:val="StyleUnderline"/>
          <w:highlight w:val="cyan"/>
        </w:rPr>
        <w:t>arm themselves to safeguard their</w:t>
      </w:r>
      <w:r w:rsidRPr="00455E3D">
        <w:rPr>
          <w:rStyle w:val="StyleUnderline"/>
        </w:rPr>
        <w:t xml:space="preserve"> own </w:t>
      </w:r>
      <w:r w:rsidRPr="00AA587E">
        <w:rPr>
          <w:rStyle w:val="StyleUnderline"/>
          <w:highlight w:val="cyan"/>
        </w:rPr>
        <w:t xml:space="preserve">interests. In extreme cases, </w:t>
      </w:r>
      <w:r w:rsidRPr="00AA587E">
        <w:rPr>
          <w:rStyle w:val="Emphasis"/>
          <w:highlight w:val="cyan"/>
        </w:rPr>
        <w:t xml:space="preserve">States </w:t>
      </w:r>
      <w:r w:rsidRPr="00455E3D">
        <w:rPr>
          <w:rStyle w:val="Emphasis"/>
        </w:rPr>
        <w:t xml:space="preserve">may also </w:t>
      </w:r>
      <w:r w:rsidRPr="00AA587E">
        <w:rPr>
          <w:rStyle w:val="Emphasis"/>
          <w:highlight w:val="cyan"/>
        </w:rPr>
        <w:t>protect them by placing w</w:t>
      </w:r>
      <w:r w:rsidRPr="00455E3D">
        <w:rPr>
          <w:rStyle w:val="Emphasis"/>
        </w:rPr>
        <w:t xml:space="preserve">eapons of </w:t>
      </w:r>
      <w:r w:rsidRPr="00AA587E">
        <w:rPr>
          <w:rStyle w:val="Emphasis"/>
          <w:highlight w:val="cyan"/>
        </w:rPr>
        <w:t>m</w:t>
      </w:r>
      <w:r w:rsidRPr="00455E3D">
        <w:rPr>
          <w:rStyle w:val="Emphasis"/>
        </w:rPr>
        <w:t xml:space="preserve">ass </w:t>
      </w:r>
      <w:r w:rsidRPr="00AA587E">
        <w:rPr>
          <w:rStyle w:val="Emphasis"/>
          <w:highlight w:val="cyan"/>
        </w:rPr>
        <w:t>d</w:t>
      </w:r>
      <w:r w:rsidRPr="00455E3D">
        <w:rPr>
          <w:rStyle w:val="Emphasis"/>
        </w:rPr>
        <w:t xml:space="preserve">estruction </w:t>
      </w:r>
      <w:r w:rsidRPr="00AA587E">
        <w:rPr>
          <w:rStyle w:val="Emphasis"/>
          <w:highlight w:val="cyan"/>
        </w:rPr>
        <w:t>in</w:t>
      </w:r>
      <w:r w:rsidRPr="00455E3D">
        <w:rPr>
          <w:rStyle w:val="Emphasis"/>
        </w:rPr>
        <w:t xml:space="preserve"> outer </w:t>
      </w:r>
      <w:r w:rsidRPr="00AA587E">
        <w:rPr>
          <w:rStyle w:val="Emphasis"/>
          <w:highlight w:val="cyan"/>
        </w:rPr>
        <w:t>space</w:t>
      </w:r>
      <w:r w:rsidRPr="00455E3D">
        <w:rPr>
          <w:rStyle w:val="Emphasis"/>
        </w:rPr>
        <w:t xml:space="preserve"> if necessary [4]. As a result, </w:t>
      </w:r>
      <w:r w:rsidRPr="00AA587E">
        <w:rPr>
          <w:rStyle w:val="Emphasis"/>
          <w:highlight w:val="cyan"/>
        </w:rPr>
        <w:t>priority rights should not be absolute but subject</w:t>
      </w:r>
      <w:r w:rsidRPr="00455E3D">
        <w:rPr>
          <w:rStyle w:val="Emphasis"/>
        </w:rPr>
        <w:t>ed</w:t>
      </w:r>
      <w:r w:rsidRPr="00AA587E">
        <w:rPr>
          <w:rStyle w:val="Emphasis"/>
          <w:highlight w:val="cyan"/>
        </w:rPr>
        <w:t xml:space="preserve"> to</w:t>
      </w:r>
      <w:r w:rsidRPr="00455E3D">
        <w:rPr>
          <w:rStyle w:val="Emphasis"/>
        </w:rPr>
        <w:t xml:space="preserve"> some </w:t>
      </w:r>
      <w:r w:rsidRPr="00AA587E">
        <w:rPr>
          <w:rStyle w:val="Emphasis"/>
          <w:highlight w:val="cyan"/>
        </w:rPr>
        <w:t>arrangements</w:t>
      </w:r>
      <w:r w:rsidRPr="00455E3D">
        <w:rPr>
          <w:rStyle w:val="Emphasis"/>
        </w:rPr>
        <w:t>. 7</w:t>
      </w:r>
    </w:p>
    <w:p w14:paraId="45FFB970" w14:textId="14737FBB" w:rsidR="004378D4" w:rsidRDefault="004378D4" w:rsidP="004378D4">
      <w:pPr>
        <w:pStyle w:val="Heading4"/>
      </w:pPr>
      <w:r>
        <w:t>AAC involves intentional relocation</w:t>
      </w:r>
    </w:p>
    <w:p w14:paraId="7E79E503" w14:textId="77777777" w:rsidR="004378D4" w:rsidRDefault="004378D4" w:rsidP="004378D4">
      <w:r w:rsidRPr="00465DA2">
        <w:rPr>
          <w:rStyle w:val="Style13ptBold"/>
        </w:rPr>
        <w:t>Neeness ND</w:t>
      </w:r>
      <w:r w:rsidRPr="00465DA2">
        <w:t>— (</w:t>
      </w:r>
      <w:r>
        <w:t>Neeness</w:t>
      </w:r>
      <w:r w:rsidRPr="00465DA2">
        <w:t xml:space="preserve">, </w:t>
      </w:r>
      <w:r>
        <w:t>Neeness’ founder runs several websites: Cyber Insight, Apassant, Crow Survival, and Planted Shack. Neeness started as a blog where the founder could share their love for animals.</w:t>
      </w:r>
      <w:r w:rsidRPr="00465DA2">
        <w:t>, “Which mission is meant for asteroid?“, Neeness, Available Online at https://neeness.com/which-mission-is-meant-for-asteroid/, accessed 3-25-2022, HKR-AR)</w:t>
      </w:r>
    </w:p>
    <w:p w14:paraId="25539070" w14:textId="77777777" w:rsidR="004378D4" w:rsidRPr="00465DA2" w:rsidRDefault="004378D4" w:rsidP="004378D4">
      <w:pPr>
        <w:rPr>
          <w:u w:val="single"/>
        </w:rPr>
      </w:pPr>
      <w:r w:rsidRPr="00465DA2">
        <w:rPr>
          <w:u w:val="single"/>
        </w:rPr>
        <w:t>Can you push an asteroid?</w:t>
      </w:r>
    </w:p>
    <w:p w14:paraId="11D8E558" w14:textId="77777777" w:rsidR="004378D4" w:rsidRPr="008D64CC" w:rsidRDefault="004378D4" w:rsidP="004378D4">
      <w:pPr>
        <w:rPr>
          <w:rStyle w:val="Emphasis"/>
          <w:b w:val="0"/>
          <w:iCs w:val="0"/>
        </w:rPr>
      </w:pPr>
      <w:r w:rsidRPr="00465DA2">
        <w:rPr>
          <w:u w:val="single"/>
        </w:rPr>
        <w:t xml:space="preserve">Natural asteroid capture is ballistic capture of a free asteroid into orbit around a body such as a planet, due to gravitational forces. </w:t>
      </w:r>
      <w:r w:rsidRPr="00AA587E">
        <w:rPr>
          <w:highlight w:val="cyan"/>
          <w:u w:val="single"/>
        </w:rPr>
        <w:t>Artificial asteroid capture</w:t>
      </w:r>
      <w:r w:rsidRPr="00465DA2">
        <w:rPr>
          <w:u w:val="single"/>
        </w:rPr>
        <w:t xml:space="preserve"> </w:t>
      </w:r>
      <w:r w:rsidRPr="00AA587E">
        <w:rPr>
          <w:highlight w:val="cyan"/>
          <w:u w:val="single"/>
        </w:rPr>
        <w:t>involves</w:t>
      </w:r>
      <w:r w:rsidRPr="00465DA2">
        <w:rPr>
          <w:u w:val="single"/>
        </w:rPr>
        <w:t xml:space="preserve"> </w:t>
      </w:r>
      <w:r w:rsidRPr="00AA587E">
        <w:rPr>
          <w:b/>
          <w:bCs/>
          <w:highlight w:val="cyan"/>
          <w:u w:val="single"/>
        </w:rPr>
        <w:t>intentionally</w:t>
      </w:r>
      <w:r w:rsidRPr="00465DA2">
        <w:rPr>
          <w:u w:val="single"/>
        </w:rPr>
        <w:t xml:space="preserve"> </w:t>
      </w:r>
      <w:r w:rsidRPr="00AA587E">
        <w:rPr>
          <w:highlight w:val="cyan"/>
          <w:u w:val="single"/>
        </w:rPr>
        <w:t>exerting</w:t>
      </w:r>
      <w:r w:rsidRPr="00465DA2">
        <w:rPr>
          <w:u w:val="single"/>
        </w:rPr>
        <w:t xml:space="preserve"> a </w:t>
      </w:r>
      <w:r w:rsidRPr="00AA587E">
        <w:rPr>
          <w:highlight w:val="cyan"/>
          <w:u w:val="single"/>
        </w:rPr>
        <w:t>force to insert the asteroid into</w:t>
      </w:r>
      <w:r w:rsidRPr="00146C46">
        <w:rPr>
          <w:u w:val="single"/>
        </w:rPr>
        <w:t xml:space="preserve"> a </w:t>
      </w:r>
      <w:r w:rsidRPr="00AA587E">
        <w:rPr>
          <w:highlight w:val="cyan"/>
          <w:u w:val="single"/>
        </w:rPr>
        <w:t>specific orbit.</w:t>
      </w:r>
    </w:p>
    <w:p w14:paraId="48E30D7A" w14:textId="02F0B900" w:rsidR="004378D4" w:rsidRPr="00657732" w:rsidRDefault="004378D4" w:rsidP="004378D4">
      <w:pPr>
        <w:pStyle w:val="Heading4"/>
      </w:pPr>
      <w:r w:rsidRPr="00657732">
        <w:t xml:space="preserve">Commercialized </w:t>
      </w:r>
      <w:r w:rsidRPr="00657732">
        <w:rPr>
          <w:u w:val="single"/>
        </w:rPr>
        <w:t>proximity mining operations</w:t>
      </w:r>
      <w:r w:rsidRPr="00657732">
        <w:t xml:space="preserve"> create </w:t>
      </w:r>
      <w:r w:rsidRPr="00657732">
        <w:rPr>
          <w:u w:val="single"/>
        </w:rPr>
        <w:t>dual-use</w:t>
      </w:r>
      <w:r w:rsidRPr="00657732">
        <w:t xml:space="preserve"> deflection risks – </w:t>
      </w:r>
      <w:r w:rsidRPr="00657732">
        <w:rPr>
          <w:u w:val="single"/>
        </w:rPr>
        <w:t>inherent interoperability</w:t>
      </w:r>
      <w:r w:rsidRPr="00657732">
        <w:t xml:space="preserve"> makes dangerous repurposing </w:t>
      </w:r>
      <w:r w:rsidRPr="00657732">
        <w:rPr>
          <w:u w:val="single"/>
        </w:rPr>
        <w:t>easy</w:t>
      </w:r>
      <w:r w:rsidRPr="00657732">
        <w:t xml:space="preserve"> and </w:t>
      </w:r>
      <w:r w:rsidRPr="00657732">
        <w:rPr>
          <w:u w:val="single"/>
        </w:rPr>
        <w:t>likely</w:t>
      </w:r>
    </w:p>
    <w:p w14:paraId="4988D71D" w14:textId="77777777" w:rsidR="004378D4" w:rsidRPr="00657732" w:rsidRDefault="004378D4" w:rsidP="004378D4">
      <w:r w:rsidRPr="00657732">
        <w:rPr>
          <w:rStyle w:val="Style13ptBold"/>
        </w:rPr>
        <w:t>Howe 15</w:t>
      </w:r>
      <w:r w:rsidRPr="00657732">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21B14C8D" w14:textId="77777777" w:rsidR="004378D4" w:rsidRPr="00657732" w:rsidRDefault="004378D4" w:rsidP="004378D4">
      <w:pPr>
        <w:rPr>
          <w:sz w:val="16"/>
        </w:rPr>
      </w:pPr>
      <w:r w:rsidRPr="00657732">
        <w:rPr>
          <w:sz w:val="16"/>
        </w:rPr>
        <w:lastRenderedPageBreak/>
        <w:t xml:space="preserve">Extensive and prolonged </w:t>
      </w:r>
      <w:r w:rsidRPr="00AA587E">
        <w:rPr>
          <w:rStyle w:val="Emphasis"/>
          <w:highlight w:val="cyan"/>
        </w:rPr>
        <w:t>proximity op</w:t>
      </w:r>
      <w:r w:rsidRPr="00146C46">
        <w:rPr>
          <w:rStyle w:val="Emphasis"/>
        </w:rPr>
        <w:t>eration</w:t>
      </w:r>
      <w:r w:rsidRPr="00AA587E">
        <w:rPr>
          <w:rStyle w:val="Emphasis"/>
          <w:highlight w:val="cyan"/>
        </w:rPr>
        <w:t>s</w:t>
      </w:r>
      <w:r w:rsidRPr="00146C46">
        <w:rPr>
          <w:u w:val="single"/>
        </w:rPr>
        <w:t xml:space="preserve"> will be </w:t>
      </w:r>
      <w:r w:rsidRPr="00AA587E">
        <w:rPr>
          <w:highlight w:val="cyan"/>
          <w:u w:val="single"/>
        </w:rPr>
        <w:t>an essential element of</w:t>
      </w:r>
      <w:r w:rsidRPr="00657732">
        <w:rPr>
          <w:sz w:val="16"/>
        </w:rPr>
        <w:t xml:space="preserve"> most types of </w:t>
      </w:r>
      <w:r w:rsidRPr="00AA587E">
        <w:rPr>
          <w:rStyle w:val="Emphasis"/>
          <w:highlight w:val="cyan"/>
        </w:rPr>
        <w:t>p</w:t>
      </w:r>
      <w:r w:rsidRPr="00657732">
        <w:rPr>
          <w:u w:val="single"/>
        </w:rPr>
        <w:t xml:space="preserve">lanetary </w:t>
      </w:r>
      <w:r w:rsidRPr="00AA587E">
        <w:rPr>
          <w:rStyle w:val="Emphasis"/>
          <w:highlight w:val="cyan"/>
        </w:rPr>
        <w:t>d</w:t>
      </w:r>
      <w:r w:rsidRPr="00657732">
        <w:rPr>
          <w:u w:val="single"/>
        </w:rPr>
        <w:t xml:space="preserve">efense </w:t>
      </w:r>
      <w:r w:rsidRPr="00657732">
        <w:rPr>
          <w:rStyle w:val="Emphasis"/>
        </w:rPr>
        <w:t>mitigation</w:t>
      </w:r>
      <w:r w:rsidRPr="00657732">
        <w:rPr>
          <w:u w:val="single"/>
        </w:rPr>
        <w:t xml:space="preserve"> missions</w:t>
      </w:r>
      <w:r w:rsidRPr="00657732">
        <w:rPr>
          <w:sz w:val="16"/>
        </w:rPr>
        <w:t xml:space="preserve">. The most technologically mature method for fragmentation or deflection of a hazardous object is through a surface, subsurface, or stand-off </w:t>
      </w:r>
      <w:r w:rsidRPr="00657732">
        <w:rPr>
          <w:rStyle w:val="Emphasis"/>
        </w:rPr>
        <w:t>nuclear explosion</w:t>
      </w:r>
      <w:r w:rsidRPr="00657732">
        <w:rPr>
          <w:sz w:val="16"/>
        </w:rPr>
        <w:t xml:space="preserve">: The tremendous impulsive force of the blast and resulting surface ablation </w:t>
      </w:r>
      <w:r w:rsidRPr="00657732">
        <w:rPr>
          <w:u w:val="single"/>
        </w:rPr>
        <w:t>could</w:t>
      </w:r>
      <w:r w:rsidRPr="00657732">
        <w:rPr>
          <w:sz w:val="16"/>
        </w:rPr>
        <w:t xml:space="preserve">, in one moment, </w:t>
      </w:r>
      <w:r w:rsidRPr="00657732">
        <w:rPr>
          <w:u w:val="single"/>
        </w:rPr>
        <w:t>deliver</w:t>
      </w:r>
      <w:r w:rsidRPr="00657732">
        <w:rPr>
          <w:sz w:val="16"/>
        </w:rPr>
        <w:t xml:space="preserve"> the </w:t>
      </w:r>
      <w:r w:rsidRPr="00657732">
        <w:rPr>
          <w:u w:val="single"/>
        </w:rPr>
        <w:t>necessary velocity change to the body to miss its</w:t>
      </w:r>
      <w:r w:rsidRPr="00657732">
        <w:rPr>
          <w:sz w:val="16"/>
        </w:rPr>
        <w:t xml:space="preserve"> future </w:t>
      </w:r>
      <w:r w:rsidRPr="00657732">
        <w:rPr>
          <w:u w:val="single"/>
        </w:rPr>
        <w:t>collision with Earth</w:t>
      </w:r>
      <w:r w:rsidRPr="00657732">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29D28EF9" w14:textId="77777777" w:rsidR="004378D4" w:rsidRPr="00657732" w:rsidRDefault="004378D4" w:rsidP="004378D4">
      <w:pPr>
        <w:rPr>
          <w:sz w:val="16"/>
        </w:rPr>
      </w:pPr>
      <w:r w:rsidRPr="00657732">
        <w:rPr>
          <w:u w:val="single"/>
        </w:rPr>
        <w:t xml:space="preserve">On the opposite end of the spectrum for deflecting an inbound body are the </w:t>
      </w:r>
      <w:r w:rsidRPr="00657732">
        <w:rPr>
          <w:rStyle w:val="Emphasis"/>
        </w:rPr>
        <w:t>“slow push"</w:t>
      </w:r>
      <w:r w:rsidRPr="00657732">
        <w:rPr>
          <w:u w:val="single"/>
        </w:rPr>
        <w:t xml:space="preserve"> methods</w:t>
      </w:r>
      <w:r w:rsidRPr="00657732">
        <w:rPr>
          <w:sz w:val="16"/>
        </w:rPr>
        <w:t>, which would deliver a minute but steady deflective force to the asteroid or comet, over time providing a cumulative change in velocity. With few exceptions, every proposed slow push technique would be dependent on extended operations in close proximity to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0DC3A074" w14:textId="77777777" w:rsidR="004378D4" w:rsidRPr="00657732" w:rsidRDefault="004378D4" w:rsidP="004378D4">
      <w:pPr>
        <w:rPr>
          <w:sz w:val="16"/>
        </w:rPr>
      </w:pPr>
      <w:r w:rsidRPr="00657732">
        <w:rPr>
          <w:sz w:val="16"/>
        </w:rPr>
        <w:t xml:space="preserve">Similarly, </w:t>
      </w:r>
      <w:r w:rsidRPr="00657732">
        <w:rPr>
          <w:u w:val="single"/>
        </w:rPr>
        <w:t xml:space="preserve">asteroid or comet </w:t>
      </w:r>
      <w:r w:rsidRPr="00AA587E">
        <w:rPr>
          <w:highlight w:val="cyan"/>
          <w:u w:val="single"/>
        </w:rPr>
        <w:t xml:space="preserve">mining would </w:t>
      </w:r>
      <w:r w:rsidRPr="00AA587E">
        <w:rPr>
          <w:rStyle w:val="Emphasis"/>
          <w:highlight w:val="cyan"/>
        </w:rPr>
        <w:t>rely entirely</w:t>
      </w:r>
      <w:r w:rsidRPr="00AA587E">
        <w:rPr>
          <w:highlight w:val="cyan"/>
          <w:u w:val="single"/>
        </w:rPr>
        <w:t xml:space="preserve"> on</w:t>
      </w:r>
      <w:r w:rsidRPr="00657732">
        <w:rPr>
          <w:u w:val="single"/>
        </w:rPr>
        <w:t xml:space="preserve"> the ability to conduct </w:t>
      </w:r>
      <w:r w:rsidRPr="00AA587E">
        <w:rPr>
          <w:rStyle w:val="Emphasis"/>
          <w:highlight w:val="cyan"/>
        </w:rPr>
        <w:t>reliable</w:t>
      </w:r>
      <w:r w:rsidRPr="00657732">
        <w:rPr>
          <w:sz w:val="16"/>
        </w:rPr>
        <w:t xml:space="preserve">, </w:t>
      </w:r>
      <w:r w:rsidRPr="00AA587E">
        <w:rPr>
          <w:rStyle w:val="Emphasis"/>
          <w:highlight w:val="cyan"/>
        </w:rPr>
        <w:t>long</w:t>
      </w:r>
      <w:r w:rsidRPr="00657732">
        <w:rPr>
          <w:rStyle w:val="Emphasis"/>
        </w:rPr>
        <w:t>-</w:t>
      </w:r>
      <w:r w:rsidRPr="00AA587E">
        <w:rPr>
          <w:rStyle w:val="Emphasis"/>
          <w:highlight w:val="cyan"/>
        </w:rPr>
        <w:t>term</w:t>
      </w:r>
      <w:r w:rsidRPr="00657732">
        <w:rPr>
          <w:sz w:val="16"/>
        </w:rPr>
        <w:t xml:space="preserve">, </w:t>
      </w:r>
      <w:r w:rsidRPr="00AA587E">
        <w:rPr>
          <w:rStyle w:val="Emphasis"/>
          <w:highlight w:val="cyan"/>
        </w:rPr>
        <w:t>repetitive</w:t>
      </w:r>
      <w:r w:rsidRPr="00AA587E">
        <w:rPr>
          <w:sz w:val="16"/>
          <w:highlight w:val="cyan"/>
        </w:rPr>
        <w:t xml:space="preserve"> </w:t>
      </w:r>
      <w:r w:rsidRPr="00AA587E">
        <w:rPr>
          <w:highlight w:val="cyan"/>
          <w:u w:val="single"/>
        </w:rPr>
        <w:t>proximity op</w:t>
      </w:r>
      <w:r w:rsidRPr="00146C46">
        <w:rPr>
          <w:u w:val="single"/>
        </w:rPr>
        <w:t>eration</w:t>
      </w:r>
      <w:r w:rsidRPr="00AA587E">
        <w:rPr>
          <w:highlight w:val="cyan"/>
          <w:u w:val="single"/>
        </w:rPr>
        <w:t>s</w:t>
      </w:r>
      <w:r w:rsidRPr="00657732">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24EF4C3F" w14:textId="77777777" w:rsidR="004378D4" w:rsidRPr="00657732" w:rsidRDefault="004378D4" w:rsidP="004378D4">
      <w:pPr>
        <w:rPr>
          <w:sz w:val="16"/>
        </w:rPr>
      </w:pPr>
      <w:r w:rsidRPr="00657732">
        <w:rPr>
          <w:sz w:val="16"/>
        </w:rPr>
        <w:t xml:space="preserve">Alternative mining methods include leaching minerals through the injection of high pressure steam, fully encapsulating a small asteroid or comet and capturing the escaping water as the container is heated by the Sun, and collecting water vapor from a passing comet using a spacecraft stationed in a trailing position behind it. </w:t>
      </w:r>
      <w:r w:rsidRPr="00AA587E">
        <w:rPr>
          <w:highlight w:val="cyan"/>
          <w:u w:val="single"/>
        </w:rPr>
        <w:t>Each</w:t>
      </w:r>
      <w:r w:rsidRPr="00657732">
        <w:rPr>
          <w:u w:val="single"/>
        </w:rPr>
        <w:t xml:space="preserve"> of these activities </w:t>
      </w:r>
      <w:r w:rsidRPr="00146C46">
        <w:rPr>
          <w:u w:val="single"/>
        </w:rPr>
        <w:t xml:space="preserve">would </w:t>
      </w:r>
      <w:r w:rsidRPr="00AA587E">
        <w:rPr>
          <w:rStyle w:val="Emphasis"/>
          <w:highlight w:val="cyan"/>
        </w:rPr>
        <w:t>require</w:t>
      </w:r>
      <w:r w:rsidRPr="00657732">
        <w:rPr>
          <w:u w:val="single"/>
        </w:rPr>
        <w:t xml:space="preserve"> the </w:t>
      </w:r>
      <w:r w:rsidRPr="00AA587E">
        <w:rPr>
          <w:highlight w:val="cyan"/>
          <w:u w:val="single"/>
        </w:rPr>
        <w:t xml:space="preserve">ability to </w:t>
      </w:r>
      <w:r w:rsidRPr="00AA587E">
        <w:rPr>
          <w:rStyle w:val="Emphasis"/>
          <w:highlight w:val="cyan"/>
        </w:rPr>
        <w:t>operate on</w:t>
      </w:r>
      <w:r w:rsidRPr="00657732">
        <w:rPr>
          <w:u w:val="single"/>
        </w:rPr>
        <w:t xml:space="preserve"> and near the surface of </w:t>
      </w:r>
      <w:r w:rsidRPr="00AA587E">
        <w:rPr>
          <w:highlight w:val="cyan"/>
          <w:u w:val="single"/>
        </w:rPr>
        <w:t xml:space="preserve">the body for </w:t>
      </w:r>
      <w:r w:rsidRPr="00AA587E">
        <w:rPr>
          <w:rStyle w:val="Emphasis"/>
          <w:highlight w:val="cyan"/>
        </w:rPr>
        <w:t>long</w:t>
      </w:r>
      <w:r w:rsidRPr="00146C46">
        <w:rPr>
          <w:rStyle w:val="Emphasis"/>
        </w:rPr>
        <w:t xml:space="preserve"> periods</w:t>
      </w:r>
      <w:r w:rsidRPr="00146C46">
        <w:rPr>
          <w:sz w:val="16"/>
        </w:rPr>
        <w:t>.</w:t>
      </w:r>
    </w:p>
    <w:p w14:paraId="0B4CD904" w14:textId="77777777" w:rsidR="004378D4" w:rsidRPr="00657732" w:rsidRDefault="004378D4" w:rsidP="004378D4">
      <w:pPr>
        <w:rPr>
          <w:sz w:val="16"/>
        </w:rPr>
      </w:pPr>
      <w:r w:rsidRPr="00657732">
        <w:rPr>
          <w:sz w:val="16"/>
        </w:rPr>
        <w:t xml:space="preserve">The </w:t>
      </w:r>
      <w:r w:rsidRPr="00AA587E">
        <w:rPr>
          <w:rStyle w:val="Emphasis"/>
          <w:highlight w:val="cyan"/>
        </w:rPr>
        <w:t>commonalities</w:t>
      </w:r>
      <w:r w:rsidRPr="00AA587E">
        <w:rPr>
          <w:highlight w:val="cyan"/>
          <w:u w:val="single"/>
        </w:rPr>
        <w:t xml:space="preserve"> between </w:t>
      </w:r>
      <w:r w:rsidRPr="00AA587E">
        <w:rPr>
          <w:rStyle w:val="Emphasis"/>
          <w:highlight w:val="cyan"/>
        </w:rPr>
        <w:t>p</w:t>
      </w:r>
      <w:r w:rsidRPr="00657732">
        <w:rPr>
          <w:u w:val="single"/>
        </w:rPr>
        <w:t xml:space="preserve">lanetary </w:t>
      </w:r>
      <w:r w:rsidRPr="00AA587E">
        <w:rPr>
          <w:rStyle w:val="Emphasis"/>
          <w:highlight w:val="cyan"/>
        </w:rPr>
        <w:t>d</w:t>
      </w:r>
      <w:r w:rsidRPr="00657732">
        <w:rPr>
          <w:u w:val="single"/>
        </w:rPr>
        <w:t xml:space="preserve">efense </w:t>
      </w:r>
      <w:r w:rsidRPr="00AA587E">
        <w:rPr>
          <w:highlight w:val="cyan"/>
          <w:u w:val="single"/>
        </w:rPr>
        <w:t>and</w:t>
      </w:r>
      <w:r w:rsidRPr="00657732">
        <w:rPr>
          <w:u w:val="single"/>
        </w:rPr>
        <w:t xml:space="preserve"> </w:t>
      </w:r>
      <w:r w:rsidRPr="00657732">
        <w:rPr>
          <w:rStyle w:val="Emphasis"/>
        </w:rPr>
        <w:t xml:space="preserve">asteroid </w:t>
      </w:r>
      <w:r w:rsidRPr="00AA587E">
        <w:rPr>
          <w:rStyle w:val="Emphasis"/>
          <w:highlight w:val="cyan"/>
        </w:rPr>
        <w:t>mining</w:t>
      </w:r>
      <w:r w:rsidRPr="00AA587E">
        <w:rPr>
          <w:highlight w:val="cyan"/>
          <w:u w:val="single"/>
        </w:rPr>
        <w:t xml:space="preserve"> are </w:t>
      </w:r>
      <w:r w:rsidRPr="00AA587E">
        <w:rPr>
          <w:rStyle w:val="Emphasis"/>
          <w:highlight w:val="cyan"/>
        </w:rPr>
        <w:t>extensive</w:t>
      </w:r>
      <w:r w:rsidRPr="00657732">
        <w:rPr>
          <w:u w:val="single"/>
        </w:rPr>
        <w:t xml:space="preserve"> for the wide range of </w:t>
      </w:r>
      <w:r w:rsidRPr="00657732">
        <w:rPr>
          <w:rStyle w:val="Emphasis"/>
        </w:rPr>
        <w:t>proximity operations</w:t>
      </w:r>
      <w:r w:rsidRPr="00781F12">
        <w:rPr>
          <w:sz w:val="16"/>
        </w:rPr>
        <w:t xml:space="preserve">. </w:t>
      </w:r>
      <w:r w:rsidRPr="00781F12">
        <w:rPr>
          <w:u w:val="single"/>
        </w:rPr>
        <w:t xml:space="preserve">For </w:t>
      </w:r>
      <w:r w:rsidRPr="00781F12">
        <w:rPr>
          <w:rStyle w:val="Emphasis"/>
        </w:rPr>
        <w:t>both</w:t>
      </w:r>
      <w:r w:rsidRPr="00781F12">
        <w:rPr>
          <w:u w:val="single"/>
        </w:rPr>
        <w:t xml:space="preserve"> endeavors, </w:t>
      </w:r>
      <w:r w:rsidRPr="00781F12">
        <w:rPr>
          <w:rStyle w:val="Emphasis"/>
        </w:rPr>
        <w:t>hovering</w:t>
      </w:r>
      <w:r w:rsidRPr="00781F12">
        <w:rPr>
          <w:u w:val="single"/>
        </w:rPr>
        <w:t xml:space="preserve">, </w:t>
      </w:r>
      <w:r w:rsidRPr="00781F12">
        <w:rPr>
          <w:rStyle w:val="Emphasis"/>
        </w:rPr>
        <w:t>orbiting</w:t>
      </w:r>
      <w:r w:rsidRPr="00781F12">
        <w:rPr>
          <w:u w:val="single"/>
        </w:rPr>
        <w:t xml:space="preserve">, </w:t>
      </w:r>
      <w:r w:rsidRPr="00781F12">
        <w:rPr>
          <w:rStyle w:val="Emphasis"/>
        </w:rPr>
        <w:t>landing</w:t>
      </w:r>
      <w:r w:rsidRPr="00781F12">
        <w:rPr>
          <w:u w:val="single"/>
        </w:rPr>
        <w:t xml:space="preserve">, and </w:t>
      </w:r>
      <w:r w:rsidRPr="00781F12">
        <w:rPr>
          <w:rStyle w:val="Emphasis"/>
        </w:rPr>
        <w:t>anchoring</w:t>
      </w:r>
      <w:r w:rsidRPr="00781F12">
        <w:rPr>
          <w:u w:val="single"/>
        </w:rPr>
        <w:t xml:space="preserve"> on the space body are </w:t>
      </w:r>
      <w:r w:rsidRPr="00781F12">
        <w:rPr>
          <w:rStyle w:val="Emphasis"/>
        </w:rPr>
        <w:t>essential competencies</w:t>
      </w:r>
      <w:r w:rsidRPr="00781F12">
        <w:rPr>
          <w:sz w:val="16"/>
        </w:rPr>
        <w:t xml:space="preserve">. </w:t>
      </w:r>
      <w:r w:rsidRPr="00781F12">
        <w:rPr>
          <w:u w:val="single"/>
        </w:rPr>
        <w:t>Th</w:t>
      </w:r>
      <w:r w:rsidRPr="00146C46">
        <w:rPr>
          <w:u w:val="single"/>
        </w:rPr>
        <w:t xml:space="preserve">e </w:t>
      </w:r>
      <w:r w:rsidRPr="00AA587E">
        <w:rPr>
          <w:rStyle w:val="Emphasis"/>
          <w:highlight w:val="cyan"/>
        </w:rPr>
        <w:t>same</w:t>
      </w:r>
      <w:r w:rsidRPr="00657732">
        <w:rPr>
          <w:sz w:val="16"/>
        </w:rPr>
        <w:t xml:space="preserve"> base </w:t>
      </w:r>
      <w:r w:rsidRPr="00AA587E">
        <w:rPr>
          <w:rStyle w:val="Emphasis"/>
          <w:highlight w:val="cyan"/>
        </w:rPr>
        <w:t>tech</w:t>
      </w:r>
      <w:r w:rsidRPr="00657732">
        <w:rPr>
          <w:sz w:val="16"/>
        </w:rPr>
        <w:t xml:space="preserve">nologies </w:t>
      </w:r>
      <w:r w:rsidRPr="00AA587E">
        <w:rPr>
          <w:highlight w:val="cyan"/>
          <w:u w:val="single"/>
        </w:rPr>
        <w:t>that can</w:t>
      </w:r>
      <w:r w:rsidRPr="00657732">
        <w:rPr>
          <w:u w:val="single"/>
        </w:rPr>
        <w:t xml:space="preserve"> be used to </w:t>
      </w:r>
      <w:r w:rsidRPr="00AA587E">
        <w:rPr>
          <w:highlight w:val="cyan"/>
          <w:u w:val="single"/>
        </w:rPr>
        <w:t>mine metals could be</w:t>
      </w:r>
      <w:r w:rsidRPr="00146C46">
        <w:rPr>
          <w:u w:val="single"/>
        </w:rPr>
        <w:t xml:space="preserve"> employed in </w:t>
      </w:r>
      <w:r w:rsidRPr="00AA587E">
        <w:rPr>
          <w:highlight w:val="cyan"/>
          <w:u w:val="single"/>
        </w:rPr>
        <w:t>burying a nuclear device</w:t>
      </w:r>
      <w:r w:rsidRPr="00657732">
        <w:rPr>
          <w:u w:val="single"/>
        </w:rPr>
        <w:t xml:space="preserve"> to fragment an asteroid</w:t>
      </w:r>
      <w:r w:rsidRPr="00657732">
        <w:rPr>
          <w:sz w:val="16"/>
        </w:rPr>
        <w:t xml:space="preserve">, </w:t>
      </w:r>
      <w:r w:rsidRPr="00AA587E">
        <w:rPr>
          <w:rStyle w:val="StyleUnderline"/>
          <w:highlight w:val="cyan"/>
        </w:rPr>
        <w:t>or as</w:t>
      </w:r>
      <w:r w:rsidRPr="00146C46">
        <w:rPr>
          <w:rStyle w:val="StyleUnderline"/>
        </w:rPr>
        <w:t xml:space="preserve"> a </w:t>
      </w:r>
      <w:r w:rsidRPr="00AA587E">
        <w:rPr>
          <w:rStyle w:val="StyleUnderline"/>
          <w:highlight w:val="cyan"/>
        </w:rPr>
        <w:t>mass driver apparatus</w:t>
      </w:r>
      <w:r w:rsidRPr="00657732">
        <w:rPr>
          <w:sz w:val="16"/>
        </w:rPr>
        <w:t xml:space="preserve"> used in deflection. </w:t>
      </w:r>
      <w:r w:rsidRPr="00AA587E">
        <w:rPr>
          <w:highlight w:val="cyan"/>
          <w:u w:val="single"/>
        </w:rPr>
        <w:t>The tech</w:t>
      </w:r>
      <w:r w:rsidRPr="00657732">
        <w:rPr>
          <w:u w:val="single"/>
        </w:rPr>
        <w:t xml:space="preserve">nologies that could be employed </w:t>
      </w:r>
      <w:r w:rsidRPr="00AA587E">
        <w:rPr>
          <w:highlight w:val="cyan"/>
          <w:u w:val="single"/>
        </w:rPr>
        <w:t>to secure thrusters</w:t>
      </w:r>
      <w:r w:rsidRPr="00657732">
        <w:rPr>
          <w:sz w:val="16"/>
        </w:rPr>
        <w:t xml:space="preserve"> or a solar sail to a tumbling asteroid </w:t>
      </w:r>
      <w:r w:rsidRPr="00657732">
        <w:rPr>
          <w:u w:val="single"/>
        </w:rPr>
        <w:t>to change</w:t>
      </w:r>
      <w:r w:rsidRPr="00657732">
        <w:rPr>
          <w:sz w:val="16"/>
        </w:rPr>
        <w:t xml:space="preserve"> its </w:t>
      </w:r>
      <w:r w:rsidRPr="00657732">
        <w:rPr>
          <w:u w:val="single"/>
        </w:rPr>
        <w:t xml:space="preserve">orbit </w:t>
      </w:r>
      <w:r w:rsidRPr="00AA587E">
        <w:rPr>
          <w:highlight w:val="cyan"/>
          <w:u w:val="single"/>
        </w:rPr>
        <w:t>could</w:t>
      </w:r>
      <w:r w:rsidRPr="00146C46">
        <w:rPr>
          <w:u w:val="single"/>
        </w:rPr>
        <w:t xml:space="preserve"> be </w:t>
      </w:r>
      <w:r w:rsidRPr="00146C46">
        <w:rPr>
          <w:rStyle w:val="Emphasis"/>
        </w:rPr>
        <w:t>adapted</w:t>
      </w:r>
      <w:r w:rsidRPr="00146C46">
        <w:rPr>
          <w:u w:val="single"/>
        </w:rPr>
        <w:t xml:space="preserve"> to </w:t>
      </w:r>
      <w:r w:rsidRPr="00AA587E">
        <w:rPr>
          <w:rStyle w:val="Emphasis"/>
          <w:highlight w:val="cyan"/>
        </w:rPr>
        <w:t>anchor</w:t>
      </w:r>
      <w:r w:rsidRPr="00657732">
        <w:rPr>
          <w:sz w:val="16"/>
        </w:rPr>
        <w:t xml:space="preserve"> a full suite of </w:t>
      </w:r>
      <w:r w:rsidRPr="00AA587E">
        <w:rPr>
          <w:rStyle w:val="Emphasis"/>
          <w:highlight w:val="cyan"/>
        </w:rPr>
        <w:t>mining equipment</w:t>
      </w:r>
      <w:r w:rsidRPr="00657732">
        <w:rPr>
          <w:sz w:val="16"/>
        </w:rPr>
        <w:t xml:space="preserve"> to the surface of a resource-rich body.</w:t>
      </w:r>
    </w:p>
    <w:p w14:paraId="1E2E36E9" w14:textId="1736F759" w:rsidR="004378D4" w:rsidRPr="00657732" w:rsidRDefault="004378D4" w:rsidP="004378D4">
      <w:pPr>
        <w:pStyle w:val="Heading4"/>
      </w:pPr>
      <w:r w:rsidRPr="00657732">
        <w:t xml:space="preserve">That </w:t>
      </w:r>
      <w:r w:rsidRPr="00657732">
        <w:rPr>
          <w:u w:val="single"/>
        </w:rPr>
        <w:t>increases the risk</w:t>
      </w:r>
      <w:r w:rsidRPr="00657732">
        <w:t xml:space="preserve"> of accidental collisions, </w:t>
      </w:r>
      <w:r w:rsidRPr="00657732">
        <w:rPr>
          <w:u w:val="single"/>
        </w:rPr>
        <w:t>astro-terror</w:t>
      </w:r>
      <w:r w:rsidRPr="00657732">
        <w:t xml:space="preserve">, and </w:t>
      </w:r>
      <w:r w:rsidRPr="00657732">
        <w:rPr>
          <w:u w:val="single"/>
        </w:rPr>
        <w:t>space weaponization</w:t>
      </w:r>
      <w:r w:rsidRPr="00657732">
        <w:t xml:space="preserve"> </w:t>
      </w:r>
      <w:r w:rsidR="00AE2237">
        <w:t>- extinction</w:t>
      </w:r>
    </w:p>
    <w:p w14:paraId="6DFD54EB" w14:textId="77777777" w:rsidR="004378D4" w:rsidRPr="00657732" w:rsidRDefault="004378D4" w:rsidP="004378D4">
      <w:r w:rsidRPr="00657732">
        <w:rPr>
          <w:rStyle w:val="Style13ptBold"/>
        </w:rPr>
        <w:t>Mares</w:t>
      </w:r>
      <w:r w:rsidRPr="00657732">
        <w:t xml:space="preserve"> </w:t>
      </w:r>
      <w:r w:rsidRPr="00657732">
        <w:rPr>
          <w:rStyle w:val="Style13ptBold"/>
        </w:rPr>
        <w:t>15</w:t>
      </w:r>
      <w:r w:rsidRPr="00657732">
        <w:t xml:space="preserve"> [Miroslav Mares, Professor, at the Division of Security and Strategic Studies, Masaryk University, Czech Republic. Jakub Drmola PhD student, at the Divison of Security and Strategic Studies, Masaryk University, Czech Republic. Revisiting the deflection dilemma. October 1, 2015. https://academic.oup.com/astrogeo/article/56/5/5.15/235650]</w:t>
      </w:r>
    </w:p>
    <w:p w14:paraId="2AAFB821" w14:textId="77777777" w:rsidR="004378D4" w:rsidRPr="00657732" w:rsidRDefault="004378D4" w:rsidP="004378D4">
      <w:pPr>
        <w:rPr>
          <w:sz w:val="16"/>
        </w:rPr>
      </w:pPr>
      <w:r w:rsidRPr="00657732">
        <w:rPr>
          <w:sz w:val="16"/>
        </w:rPr>
        <w:t xml:space="preserve">Sooner or later, in order to avoid the fate of the dinosaurs, </w:t>
      </w:r>
      <w:r w:rsidRPr="00657732">
        <w:rPr>
          <w:u w:val="single"/>
        </w:rPr>
        <w:t>humanity needs to develop</w:t>
      </w:r>
      <w:r w:rsidRPr="00657732">
        <w:rPr>
          <w:sz w:val="16"/>
        </w:rPr>
        <w:t xml:space="preserve"> scientific and technological </w:t>
      </w:r>
      <w:r w:rsidRPr="00AA587E">
        <w:rPr>
          <w:highlight w:val="cyan"/>
          <w:u w:val="single"/>
        </w:rPr>
        <w:t xml:space="preserve">capabilities to prevent </w:t>
      </w:r>
      <w:r w:rsidRPr="00AA587E">
        <w:rPr>
          <w:rStyle w:val="Emphasis"/>
          <w:highlight w:val="cyan"/>
        </w:rPr>
        <w:t>extinction</w:t>
      </w:r>
      <w:r w:rsidRPr="00657732">
        <w:rPr>
          <w:rStyle w:val="Emphasis"/>
        </w:rPr>
        <w:t xml:space="preserve">-level impact </w:t>
      </w:r>
      <w:r w:rsidRPr="00033705">
        <w:rPr>
          <w:rStyle w:val="Emphasis"/>
        </w:rPr>
        <w:t>events</w:t>
      </w:r>
      <w:r w:rsidRPr="00657732">
        <w:rPr>
          <w:sz w:val="16"/>
        </w:rPr>
        <w:t xml:space="preserve">. </w:t>
      </w:r>
      <w:r w:rsidRPr="00657732">
        <w:rPr>
          <w:rStyle w:val="Emphasis"/>
        </w:rPr>
        <w:t>But</w:t>
      </w:r>
      <w:r w:rsidRPr="00657732">
        <w:rPr>
          <w:sz w:val="16"/>
        </w:rPr>
        <w:t xml:space="preserve"> most </w:t>
      </w:r>
      <w:r w:rsidRPr="00657732">
        <w:rPr>
          <w:u w:val="single"/>
        </w:rPr>
        <w:t xml:space="preserve">solutions </w:t>
      </w:r>
      <w:r w:rsidRPr="00AA587E">
        <w:rPr>
          <w:highlight w:val="cyan"/>
          <w:u w:val="single"/>
        </w:rPr>
        <w:t>bring</w:t>
      </w:r>
      <w:r w:rsidRPr="00657732">
        <w:rPr>
          <w:u w:val="single"/>
        </w:rPr>
        <w:t xml:space="preserve"> about </w:t>
      </w:r>
      <w:r w:rsidRPr="00AA587E">
        <w:rPr>
          <w:rStyle w:val="Emphasis"/>
          <w:highlight w:val="cyan"/>
        </w:rPr>
        <w:t>new challenges</w:t>
      </w:r>
      <w:r w:rsidRPr="00657732">
        <w:rPr>
          <w:sz w:val="16"/>
        </w:rPr>
        <w:t xml:space="preserve">, </w:t>
      </w:r>
      <w:r w:rsidRPr="00657732">
        <w:rPr>
          <w:u w:val="single"/>
        </w:rPr>
        <w:t xml:space="preserve">because new </w:t>
      </w:r>
      <w:r w:rsidRPr="00AA587E">
        <w:rPr>
          <w:highlight w:val="cyan"/>
          <w:u w:val="single"/>
        </w:rPr>
        <w:t>tech</w:t>
      </w:r>
      <w:r w:rsidRPr="00657732">
        <w:rPr>
          <w:sz w:val="16"/>
        </w:rPr>
        <w:t xml:space="preserve">nologies </w:t>
      </w:r>
      <w:r w:rsidRPr="00657732">
        <w:rPr>
          <w:u w:val="single"/>
        </w:rPr>
        <w:t>rarely have only one application</w:t>
      </w:r>
      <w:r w:rsidRPr="00657732">
        <w:rPr>
          <w:sz w:val="16"/>
        </w:rPr>
        <w:t xml:space="preserve">. Here lies the dilemma: </w:t>
      </w:r>
      <w:r w:rsidRPr="00657732">
        <w:rPr>
          <w:rStyle w:val="Emphasis"/>
        </w:rPr>
        <w:t>any tech</w:t>
      </w:r>
      <w:r w:rsidRPr="00657732">
        <w:rPr>
          <w:sz w:val="16"/>
        </w:rPr>
        <w:t xml:space="preserve">nology </w:t>
      </w:r>
      <w:r w:rsidRPr="00657732">
        <w:rPr>
          <w:u w:val="single"/>
        </w:rPr>
        <w:t xml:space="preserve">allowing us to </w:t>
      </w:r>
      <w:r w:rsidRPr="00657732">
        <w:rPr>
          <w:rStyle w:val="Emphasis"/>
        </w:rPr>
        <w:t>deflect asteroids</w:t>
      </w:r>
      <w:r w:rsidRPr="00657732">
        <w:rPr>
          <w:sz w:val="16"/>
        </w:rPr>
        <w:t xml:space="preserve"> from a collision trajectory with the Earth </w:t>
      </w:r>
      <w:r w:rsidRPr="00AA587E">
        <w:rPr>
          <w:highlight w:val="cyan"/>
          <w:u w:val="single"/>
        </w:rPr>
        <w:t>could</w:t>
      </w:r>
      <w:r w:rsidRPr="00657732">
        <w:rPr>
          <w:u w:val="single"/>
        </w:rPr>
        <w:t xml:space="preserve"> also </w:t>
      </w:r>
      <w:r w:rsidRPr="00146C46">
        <w:rPr>
          <w:u w:val="single"/>
        </w:rPr>
        <w:t xml:space="preserve">be used to </w:t>
      </w:r>
      <w:r w:rsidRPr="00AA587E">
        <w:rPr>
          <w:rStyle w:val="Emphasis"/>
          <w:highlight w:val="cyan"/>
        </w:rPr>
        <w:t>direct them towards</w:t>
      </w:r>
      <w:r w:rsidRPr="00146C46">
        <w:rPr>
          <w:rStyle w:val="Emphasis"/>
        </w:rPr>
        <w:t xml:space="preserve"> the</w:t>
      </w:r>
      <w:r w:rsidRPr="00AA587E">
        <w:rPr>
          <w:rStyle w:val="Emphasis"/>
          <w:highlight w:val="cyan"/>
        </w:rPr>
        <w:t xml:space="preserve"> Earth</w:t>
      </w:r>
      <w:r w:rsidRPr="00657732">
        <w:rPr>
          <w:sz w:val="16"/>
        </w:rPr>
        <w:t xml:space="preserve">. This means </w:t>
      </w:r>
      <w:r w:rsidRPr="00033705">
        <w:rPr>
          <w:u w:val="single"/>
        </w:rPr>
        <w:t>we could</w:t>
      </w:r>
      <w:r w:rsidRPr="00657732">
        <w:rPr>
          <w:u w:val="single"/>
        </w:rPr>
        <w:t xml:space="preserve"> potentially </w:t>
      </w:r>
      <w:r w:rsidRPr="00AA587E">
        <w:rPr>
          <w:highlight w:val="cyan"/>
          <w:u w:val="single"/>
        </w:rPr>
        <w:t xml:space="preserve">turn </w:t>
      </w:r>
      <w:r w:rsidRPr="00AA587E">
        <w:rPr>
          <w:rStyle w:val="Emphasis"/>
          <w:highlight w:val="cyan"/>
        </w:rPr>
        <w:t>any future near-miss</w:t>
      </w:r>
      <w:r w:rsidRPr="00AA587E">
        <w:rPr>
          <w:highlight w:val="cyan"/>
          <w:u w:val="single"/>
        </w:rPr>
        <w:t xml:space="preserve"> into</w:t>
      </w:r>
      <w:r w:rsidRPr="00A11298">
        <w:rPr>
          <w:u w:val="single"/>
        </w:rPr>
        <w:t xml:space="preserve"> an </w:t>
      </w:r>
      <w:r w:rsidRPr="00AA587E">
        <w:rPr>
          <w:rStyle w:val="Emphasis"/>
          <w:highlight w:val="cyan"/>
        </w:rPr>
        <w:t>impact</w:t>
      </w:r>
      <w:r w:rsidRPr="00657732">
        <w:rPr>
          <w:sz w:val="16"/>
        </w:rPr>
        <w:t>, with all its devastating consequences.</w:t>
      </w:r>
    </w:p>
    <w:p w14:paraId="32378E19" w14:textId="77777777" w:rsidR="004378D4" w:rsidRPr="00657732" w:rsidRDefault="004378D4" w:rsidP="004378D4">
      <w:pPr>
        <w:rPr>
          <w:sz w:val="16"/>
        </w:rPr>
      </w:pPr>
      <w:r w:rsidRPr="00AA587E">
        <w:rPr>
          <w:rStyle w:val="Emphasis"/>
          <w:highlight w:val="cyan"/>
        </w:rPr>
        <w:lastRenderedPageBreak/>
        <w:t>Sagan</w:t>
      </w:r>
      <w:r w:rsidRPr="00657732">
        <w:rPr>
          <w:sz w:val="16"/>
        </w:rPr>
        <w:t xml:space="preserve"> &amp; Ostro (1994b) </w:t>
      </w:r>
      <w:r w:rsidRPr="00AA587E">
        <w:rPr>
          <w:highlight w:val="cyan"/>
          <w:u w:val="single"/>
        </w:rPr>
        <w:t>concluded</w:t>
      </w:r>
      <w:r w:rsidRPr="00657732">
        <w:rPr>
          <w:u w:val="single"/>
        </w:rPr>
        <w:t xml:space="preserve"> that </w:t>
      </w:r>
      <w:r w:rsidRPr="00AA587E">
        <w:rPr>
          <w:highlight w:val="cyan"/>
          <w:u w:val="single"/>
        </w:rPr>
        <w:t>this is</w:t>
      </w:r>
      <w:r w:rsidRPr="00A11298">
        <w:rPr>
          <w:u w:val="single"/>
        </w:rPr>
        <w:t xml:space="preserve"> a risk </w:t>
      </w:r>
      <w:r w:rsidRPr="00AA587E">
        <w:rPr>
          <w:rStyle w:val="Emphasis"/>
          <w:highlight w:val="cyan"/>
        </w:rPr>
        <w:t>not worth taking</w:t>
      </w:r>
      <w:r w:rsidRPr="00657732">
        <w:rPr>
          <w:sz w:val="16"/>
        </w:rPr>
        <w:t xml:space="preserve">. </w:t>
      </w:r>
      <w:r w:rsidRPr="00AA587E">
        <w:rPr>
          <w:highlight w:val="cyan"/>
          <w:u w:val="single"/>
        </w:rPr>
        <w:t>Considering</w:t>
      </w:r>
      <w:r w:rsidRPr="00657732">
        <w:rPr>
          <w:u w:val="single"/>
        </w:rPr>
        <w:t xml:space="preserve"> the </w:t>
      </w:r>
      <w:r w:rsidRPr="00AA587E">
        <w:rPr>
          <w:rStyle w:val="Emphasis"/>
          <w:highlight w:val="cyan"/>
        </w:rPr>
        <w:t>very low probabilities</w:t>
      </w:r>
      <w:r w:rsidRPr="00AA587E">
        <w:rPr>
          <w:highlight w:val="cyan"/>
          <w:u w:val="single"/>
        </w:rPr>
        <w:t xml:space="preserve"> of impacts</w:t>
      </w:r>
      <w:r w:rsidRPr="00657732">
        <w:rPr>
          <w:u w:val="single"/>
        </w:rPr>
        <w:t xml:space="preserve"> with objects </w:t>
      </w:r>
      <w:r w:rsidRPr="00AA587E">
        <w:rPr>
          <w:highlight w:val="cyan"/>
          <w:u w:val="single"/>
        </w:rPr>
        <w:t>larger than 1 km</w:t>
      </w:r>
      <w:r w:rsidRPr="00657732">
        <w:rPr>
          <w:sz w:val="16"/>
        </w:rPr>
        <w:t xml:space="preserve"> (generally </w:t>
      </w:r>
      <w:r w:rsidRPr="00AA587E">
        <w:rPr>
          <w:rStyle w:val="Emphasis"/>
          <w:highlight w:val="cyan"/>
        </w:rPr>
        <w:t>less than 1 in 5000</w:t>
      </w:r>
      <w:r w:rsidRPr="00A11298">
        <w:rPr>
          <w:u w:val="single"/>
        </w:rPr>
        <w:t xml:space="preserve"> for </w:t>
      </w:r>
      <w:r w:rsidRPr="00AA587E">
        <w:rPr>
          <w:highlight w:val="cyan"/>
          <w:u w:val="single"/>
        </w:rPr>
        <w:t>a</w:t>
      </w:r>
      <w:r w:rsidRPr="00657732">
        <w:rPr>
          <w:u w:val="single"/>
        </w:rPr>
        <w:t xml:space="preserve"> given </w:t>
      </w:r>
      <w:r w:rsidRPr="00AA587E">
        <w:rPr>
          <w:highlight w:val="cyan"/>
          <w:u w:val="single"/>
        </w:rPr>
        <w:t>century</w:t>
      </w:r>
      <w:r w:rsidRPr="00657732">
        <w:rPr>
          <w:sz w:val="16"/>
        </w:rPr>
        <w:t xml:space="preserve">), </w:t>
      </w:r>
      <w:r w:rsidRPr="00AA587E">
        <w:rPr>
          <w:highlight w:val="cyan"/>
          <w:u w:val="single"/>
        </w:rPr>
        <w:t xml:space="preserve">they were </w:t>
      </w:r>
      <w:r w:rsidRPr="00AA587E">
        <w:rPr>
          <w:rStyle w:val="Emphasis"/>
          <w:highlight w:val="cyan"/>
        </w:rPr>
        <w:t>more worried</w:t>
      </w:r>
      <w:r w:rsidRPr="00AA587E">
        <w:rPr>
          <w:highlight w:val="cyan"/>
          <w:u w:val="single"/>
        </w:rPr>
        <w:t xml:space="preserve"> about</w:t>
      </w:r>
      <w:r w:rsidRPr="00657732">
        <w:rPr>
          <w:u w:val="single"/>
        </w:rPr>
        <w:t xml:space="preserve"> the </w:t>
      </w:r>
      <w:r w:rsidRPr="00AA587E">
        <w:rPr>
          <w:rStyle w:val="Emphasis"/>
          <w:highlight w:val="cyan"/>
        </w:rPr>
        <w:t>misuse</w:t>
      </w:r>
      <w:r w:rsidRPr="00AA587E">
        <w:rPr>
          <w:highlight w:val="cyan"/>
          <w:u w:val="single"/>
        </w:rPr>
        <w:t xml:space="preserve"> of</w:t>
      </w:r>
      <w:r w:rsidRPr="00657732">
        <w:rPr>
          <w:u w:val="single"/>
        </w:rPr>
        <w:t xml:space="preserve"> such </w:t>
      </w:r>
      <w:r w:rsidRPr="00AA587E">
        <w:rPr>
          <w:rStyle w:val="Emphasis"/>
          <w:highlight w:val="cyan"/>
        </w:rPr>
        <w:t>trajectory-altering tech</w:t>
      </w:r>
      <w:r w:rsidRPr="00657732">
        <w:rPr>
          <w:sz w:val="16"/>
        </w:rPr>
        <w:t xml:space="preserve">nology </w:t>
      </w:r>
      <w:r w:rsidRPr="00AA587E">
        <w:rPr>
          <w:highlight w:val="cyan"/>
          <w:u w:val="single"/>
        </w:rPr>
        <w:t>than</w:t>
      </w:r>
      <w:r w:rsidRPr="00657732">
        <w:rPr>
          <w:sz w:val="16"/>
        </w:rPr>
        <w:t xml:space="preserve"> the </w:t>
      </w:r>
      <w:r w:rsidRPr="00AA587E">
        <w:rPr>
          <w:rStyle w:val="Emphasis"/>
          <w:highlight w:val="cyan"/>
        </w:rPr>
        <w:t>undiverted asteroids</w:t>
      </w:r>
      <w:r w:rsidRPr="00657732">
        <w:rPr>
          <w:sz w:val="16"/>
        </w:rPr>
        <w:t xml:space="preserve"> themselves. Humans visited a great deal of violence upon each other during the 20th century; </w:t>
      </w:r>
      <w:r w:rsidRPr="00657732">
        <w:rPr>
          <w:u w:val="single"/>
        </w:rPr>
        <w:t>war has been prevalent and increasingly technological</w:t>
      </w:r>
      <w:r w:rsidRPr="00657732">
        <w:rPr>
          <w:sz w:val="16"/>
        </w:rPr>
        <w:t xml:space="preserve">. The beginning of the 21st century does not seem overly promising either. </w:t>
      </w:r>
      <w:r w:rsidRPr="00AA587E">
        <w:rPr>
          <w:highlight w:val="cyan"/>
          <w:u w:val="single"/>
        </w:rPr>
        <w:t>The risk</w:t>
      </w:r>
      <w:r w:rsidRPr="00657732">
        <w:rPr>
          <w:sz w:val="16"/>
        </w:rPr>
        <w:t xml:space="preserve"> that </w:t>
      </w:r>
      <w:r w:rsidRPr="00A11298">
        <w:rPr>
          <w:u w:val="single"/>
        </w:rPr>
        <w:t xml:space="preserve">one of humanity's </w:t>
      </w:r>
      <w:r w:rsidRPr="00AA587E">
        <w:rPr>
          <w:highlight w:val="cyan"/>
          <w:u w:val="single"/>
        </w:rPr>
        <w:t>irrational totalitarian powers</w:t>
      </w:r>
      <w:r w:rsidRPr="00657732">
        <w:rPr>
          <w:u w:val="single"/>
        </w:rPr>
        <w:t xml:space="preserve"> decides to </w:t>
      </w:r>
      <w:r w:rsidRPr="00AA587E">
        <w:rPr>
          <w:highlight w:val="cyan"/>
          <w:u w:val="single"/>
        </w:rPr>
        <w:t>have some</w:t>
      </w:r>
      <w:r w:rsidRPr="00657732">
        <w:rPr>
          <w:u w:val="single"/>
        </w:rPr>
        <w:t xml:space="preserve"> nearby asteroid </w:t>
      </w:r>
      <w:r w:rsidRPr="00AA587E">
        <w:rPr>
          <w:highlight w:val="cyan"/>
          <w:u w:val="single"/>
        </w:rPr>
        <w:t>steered towards Earth might</w:t>
      </w:r>
      <w:r w:rsidRPr="00657732">
        <w:rPr>
          <w:u w:val="single"/>
        </w:rPr>
        <w:t xml:space="preserve"> simply </w:t>
      </w:r>
      <w:r w:rsidRPr="00AA587E">
        <w:rPr>
          <w:highlight w:val="cyan"/>
          <w:u w:val="single"/>
        </w:rPr>
        <w:t xml:space="preserve">be </w:t>
      </w:r>
      <w:r w:rsidRPr="00AA587E">
        <w:rPr>
          <w:rStyle w:val="Emphasis"/>
          <w:highlight w:val="cyan"/>
        </w:rPr>
        <w:t>too high</w:t>
      </w:r>
      <w:r w:rsidRPr="00657732">
        <w:rPr>
          <w:sz w:val="16"/>
        </w:rPr>
        <w:t xml:space="preserve">. </w:t>
      </w:r>
      <w:r w:rsidRPr="00AA587E">
        <w:rPr>
          <w:highlight w:val="cyan"/>
          <w:u w:val="single"/>
        </w:rPr>
        <w:t>Many</w:t>
      </w:r>
      <w:r w:rsidRPr="00657732">
        <w:rPr>
          <w:u w:val="single"/>
        </w:rPr>
        <w:t xml:space="preserve"> people</w:t>
      </w:r>
      <w:r w:rsidRPr="00657732">
        <w:rPr>
          <w:sz w:val="16"/>
        </w:rPr>
        <w:t xml:space="preserve"> still </w:t>
      </w:r>
      <w:r w:rsidRPr="00AA587E">
        <w:rPr>
          <w:highlight w:val="cyan"/>
          <w:u w:val="single"/>
        </w:rPr>
        <w:t>see</w:t>
      </w:r>
      <w:r w:rsidRPr="00657732">
        <w:rPr>
          <w:u w:val="single"/>
        </w:rPr>
        <w:t xml:space="preserve"> the </w:t>
      </w:r>
      <w:r w:rsidRPr="00AA587E">
        <w:rPr>
          <w:rStyle w:val="Emphasis"/>
          <w:highlight w:val="cyan"/>
        </w:rPr>
        <w:t>default cosmic odds</w:t>
      </w:r>
      <w:r w:rsidRPr="00657732">
        <w:rPr>
          <w:u w:val="single"/>
        </w:rPr>
        <w:t xml:space="preserve"> as </w:t>
      </w:r>
      <w:r w:rsidRPr="00AA587E">
        <w:rPr>
          <w:rStyle w:val="Emphasis"/>
          <w:highlight w:val="cyan"/>
        </w:rPr>
        <w:t>preferable</w:t>
      </w:r>
      <w:r w:rsidRPr="00AA587E">
        <w:rPr>
          <w:highlight w:val="cyan"/>
          <w:u w:val="single"/>
        </w:rPr>
        <w:t xml:space="preserve"> to</w:t>
      </w:r>
      <w:r w:rsidRPr="00657732">
        <w:rPr>
          <w:u w:val="single"/>
        </w:rPr>
        <w:t xml:space="preserve"> the </w:t>
      </w:r>
      <w:r w:rsidRPr="00AA587E">
        <w:rPr>
          <w:rStyle w:val="Emphasis"/>
          <w:highlight w:val="cyan"/>
        </w:rPr>
        <w:t>lessons of</w:t>
      </w:r>
      <w:r w:rsidRPr="00657732">
        <w:rPr>
          <w:rStyle w:val="Emphasis"/>
        </w:rPr>
        <w:t xml:space="preserve"> recent </w:t>
      </w:r>
      <w:r w:rsidRPr="00AA587E">
        <w:rPr>
          <w:rStyle w:val="Emphasis"/>
          <w:highlight w:val="cyan"/>
        </w:rPr>
        <w:t>history</w:t>
      </w:r>
      <w:r w:rsidRPr="00657732">
        <w:rPr>
          <w:sz w:val="16"/>
        </w:rPr>
        <w:t>.</w:t>
      </w:r>
    </w:p>
    <w:p w14:paraId="18533332" w14:textId="77777777" w:rsidR="004378D4" w:rsidRPr="00657732" w:rsidRDefault="004378D4" w:rsidP="004378D4">
      <w:pPr>
        <w:rPr>
          <w:sz w:val="16"/>
        </w:rPr>
      </w:pPr>
      <w:r w:rsidRPr="00657732">
        <w:rPr>
          <w:sz w:val="16"/>
        </w:rPr>
        <w:t xml:space="preserve">Later on, </w:t>
      </w:r>
      <w:r w:rsidRPr="00657732">
        <w:rPr>
          <w:u w:val="single"/>
        </w:rPr>
        <w:t>a modification</w:t>
      </w:r>
      <w:r w:rsidRPr="00657732">
        <w:rPr>
          <w:sz w:val="16"/>
        </w:rPr>
        <w:t xml:space="preserve"> of sorts to the deflection dilemma appeared, positing that the “real” dilemma (Schweickart 2004, Morrison 2010) </w:t>
      </w:r>
      <w:r w:rsidRPr="00657732">
        <w:rPr>
          <w:u w:val="single"/>
        </w:rPr>
        <w:t>lies in putting various parts of the Earth</w:t>
      </w:r>
      <w:r w:rsidRPr="00657732">
        <w:rPr>
          <w:sz w:val="16"/>
        </w:rPr>
        <w:t xml:space="preserve"> and its population </w:t>
      </w:r>
      <w:r w:rsidRPr="00657732">
        <w:rPr>
          <w:u w:val="single"/>
        </w:rPr>
        <w:t xml:space="preserve">in harm's way </w:t>
      </w:r>
      <w:r w:rsidRPr="00657732">
        <w:rPr>
          <w:rStyle w:val="Emphasis"/>
        </w:rPr>
        <w:t>during</w:t>
      </w:r>
      <w:r w:rsidRPr="00657732">
        <w:rPr>
          <w:u w:val="single"/>
        </w:rPr>
        <w:t xml:space="preserve"> a </w:t>
      </w:r>
      <w:r w:rsidRPr="00657732">
        <w:rPr>
          <w:rStyle w:val="Emphasis"/>
        </w:rPr>
        <w:t>deflection attempt</w:t>
      </w:r>
      <w:r w:rsidRPr="00657732">
        <w:rPr>
          <w:sz w:val="16"/>
        </w:rPr>
        <w:t xml:space="preserve">. </w:t>
      </w:r>
      <w:r w:rsidRPr="00657732">
        <w:rPr>
          <w:u w:val="single"/>
        </w:rPr>
        <w:t>Inevitably</w:t>
      </w:r>
      <w:r w:rsidRPr="00657732">
        <w:rPr>
          <w:sz w:val="16"/>
        </w:rPr>
        <w:t xml:space="preserve">, </w:t>
      </w:r>
      <w:r w:rsidRPr="00657732">
        <w:rPr>
          <w:u w:val="single"/>
        </w:rPr>
        <w:t>any mission to deflect</w:t>
      </w:r>
      <w:r w:rsidRPr="00657732">
        <w:rPr>
          <w:sz w:val="16"/>
        </w:rPr>
        <w:t xml:space="preserve"> an object that is on a collision course with the Earth </w:t>
      </w:r>
      <w:r w:rsidRPr="00657732">
        <w:rPr>
          <w:u w:val="single"/>
        </w:rPr>
        <w:t>will involve moving its supposed point of impact</w:t>
      </w:r>
      <w:r w:rsidRPr="00657732">
        <w:rPr>
          <w:sz w:val="16"/>
        </w:rPr>
        <w:t xml:space="preserve"> across the surface </w:t>
      </w:r>
      <w:r w:rsidRPr="00657732">
        <w:rPr>
          <w:u w:val="single"/>
        </w:rPr>
        <w:t>until it misses the planet</w:t>
      </w:r>
      <w:r w:rsidRPr="00657732">
        <w:rPr>
          <w:sz w:val="16"/>
        </w:rPr>
        <w:t xml:space="preserve"> entirely. </w:t>
      </w:r>
      <w:r w:rsidRPr="00AA587E">
        <w:rPr>
          <w:highlight w:val="cyan"/>
          <w:u w:val="single"/>
        </w:rPr>
        <w:t>Should</w:t>
      </w:r>
      <w:r w:rsidRPr="00657732">
        <w:rPr>
          <w:u w:val="single"/>
        </w:rPr>
        <w:t xml:space="preserve"> such a </w:t>
      </w:r>
      <w:r w:rsidRPr="00AA587E">
        <w:rPr>
          <w:highlight w:val="cyan"/>
          <w:u w:val="single"/>
        </w:rPr>
        <w:t>deflection</w:t>
      </w:r>
      <w:r w:rsidRPr="00657732">
        <w:rPr>
          <w:u w:val="single"/>
        </w:rPr>
        <w:t xml:space="preserve"> attempt </w:t>
      </w:r>
      <w:r w:rsidRPr="00AA587E">
        <w:rPr>
          <w:rStyle w:val="Emphasis"/>
          <w:highlight w:val="cyan"/>
        </w:rPr>
        <w:t>fail</w:t>
      </w:r>
      <w:r w:rsidRPr="00657732">
        <w:rPr>
          <w:sz w:val="16"/>
        </w:rPr>
        <w:t xml:space="preserve"> to modify the trajectory sufficiently, </w:t>
      </w:r>
      <w:r w:rsidRPr="00657732">
        <w:rPr>
          <w:u w:val="single"/>
        </w:rPr>
        <w:t xml:space="preserve">the </w:t>
      </w:r>
      <w:r w:rsidRPr="00AA587E">
        <w:rPr>
          <w:highlight w:val="cyan"/>
          <w:u w:val="single"/>
        </w:rPr>
        <w:t>impact would</w:t>
      </w:r>
      <w:r w:rsidRPr="00657732">
        <w:rPr>
          <w:u w:val="single"/>
        </w:rPr>
        <w:t xml:space="preserve"> still </w:t>
      </w:r>
      <w:r w:rsidRPr="00AA587E">
        <w:rPr>
          <w:highlight w:val="cyan"/>
          <w:u w:val="single"/>
        </w:rPr>
        <w:t>occur</w:t>
      </w:r>
      <w:r w:rsidRPr="00657732">
        <w:rPr>
          <w:sz w:val="16"/>
        </w:rPr>
        <w:t xml:space="preserve">, albeit </w:t>
      </w:r>
      <w:r w:rsidRPr="00AA587E">
        <w:rPr>
          <w:highlight w:val="cyan"/>
          <w:u w:val="single"/>
        </w:rPr>
        <w:t xml:space="preserve">in a </w:t>
      </w:r>
      <w:r w:rsidRPr="00AA587E">
        <w:rPr>
          <w:rStyle w:val="Emphasis"/>
          <w:highlight w:val="cyan"/>
        </w:rPr>
        <w:t>different area</w:t>
      </w:r>
      <w:r w:rsidRPr="00657732">
        <w:rPr>
          <w:sz w:val="16"/>
        </w:rPr>
        <w:t xml:space="preserve">. </w:t>
      </w:r>
      <w:r w:rsidRPr="00AA587E">
        <w:rPr>
          <w:highlight w:val="cyan"/>
          <w:u w:val="single"/>
        </w:rPr>
        <w:t>This could expose</w:t>
      </w:r>
      <w:r w:rsidRPr="00657732">
        <w:rPr>
          <w:u w:val="single"/>
        </w:rPr>
        <w:t xml:space="preserve"> to risk </w:t>
      </w:r>
      <w:r w:rsidRPr="00AA587E">
        <w:rPr>
          <w:highlight w:val="cyan"/>
          <w:u w:val="single"/>
        </w:rPr>
        <w:t>countries</w:t>
      </w:r>
      <w:r w:rsidRPr="00657732">
        <w:rPr>
          <w:u w:val="single"/>
        </w:rPr>
        <w:t xml:space="preserve"> that were </w:t>
      </w:r>
      <w:r w:rsidRPr="00AA587E">
        <w:rPr>
          <w:highlight w:val="cyan"/>
          <w:u w:val="single"/>
        </w:rPr>
        <w:t>not</w:t>
      </w:r>
      <w:r w:rsidRPr="00A11298">
        <w:rPr>
          <w:u w:val="single"/>
        </w:rPr>
        <w:t xml:space="preserve"> originally </w:t>
      </w:r>
      <w:r w:rsidRPr="00AA587E">
        <w:rPr>
          <w:highlight w:val="cyan"/>
          <w:u w:val="single"/>
        </w:rPr>
        <w:t>threatened</w:t>
      </w:r>
      <w:r w:rsidRPr="00657732">
        <w:rPr>
          <w:sz w:val="16"/>
        </w:rPr>
        <w:t xml:space="preserve"> by the asteroid (depending on its size and path), while </w:t>
      </w:r>
      <w:r w:rsidRPr="00657732">
        <w:rPr>
          <w:u w:val="single"/>
        </w:rPr>
        <w:t>diminishing the risk to those living near the original point of impact</w:t>
      </w:r>
      <w:r w:rsidRPr="00657732">
        <w:rPr>
          <w:sz w:val="16"/>
        </w:rPr>
        <w:t xml:space="preserve">. The damage and casualties around this new and modified point of impact would then, to some extent, be caused by those who tried but failed to deflect the asteroid. The </w:t>
      </w:r>
      <w:r w:rsidRPr="00AA587E">
        <w:rPr>
          <w:rStyle w:val="Emphasis"/>
          <w:highlight w:val="cyan"/>
        </w:rPr>
        <w:t>repercussions</w:t>
      </w:r>
      <w:r w:rsidRPr="00657732">
        <w:rPr>
          <w:u w:val="single"/>
        </w:rPr>
        <w:t xml:space="preserve"> of such an event </w:t>
      </w:r>
      <w:r w:rsidRPr="00AA587E">
        <w:rPr>
          <w:highlight w:val="cyan"/>
          <w:u w:val="single"/>
        </w:rPr>
        <w:t>would</w:t>
      </w:r>
      <w:r w:rsidRPr="00657732">
        <w:rPr>
          <w:sz w:val="16"/>
        </w:rPr>
        <w:t xml:space="preserve"> certainly</w:t>
      </w:r>
      <w:r w:rsidRPr="00657732">
        <w:t xml:space="preserve"> </w:t>
      </w:r>
      <w:r w:rsidRPr="00AA587E">
        <w:rPr>
          <w:highlight w:val="cyan"/>
          <w:u w:val="single"/>
        </w:rPr>
        <w:t xml:space="preserve">be </w:t>
      </w:r>
      <w:r w:rsidRPr="00AA587E">
        <w:rPr>
          <w:rStyle w:val="Emphasis"/>
          <w:highlight w:val="cyan"/>
        </w:rPr>
        <w:t>grave</w:t>
      </w:r>
      <w:r w:rsidRPr="00657732">
        <w:rPr>
          <w:sz w:val="16"/>
        </w:rPr>
        <w:t>.</w:t>
      </w:r>
    </w:p>
    <w:p w14:paraId="4ADFBE09" w14:textId="77777777" w:rsidR="004378D4" w:rsidRPr="00657732" w:rsidRDefault="004378D4" w:rsidP="004378D4">
      <w:pPr>
        <w:rPr>
          <w:sz w:val="16"/>
        </w:rPr>
      </w:pPr>
      <w:r w:rsidRPr="00657732">
        <w:rPr>
          <w:sz w:val="16"/>
        </w:rPr>
        <w:t>Privatization and industry</w:t>
      </w:r>
    </w:p>
    <w:p w14:paraId="048A33F1" w14:textId="77777777" w:rsidR="004378D4" w:rsidRPr="00657732" w:rsidRDefault="004378D4" w:rsidP="004378D4">
      <w:pPr>
        <w:rPr>
          <w:sz w:val="16"/>
        </w:rPr>
      </w:pPr>
      <w:r w:rsidRPr="00657732">
        <w:rPr>
          <w:sz w:val="16"/>
        </w:rPr>
        <w:t xml:space="preserve">Both of </w:t>
      </w:r>
      <w:r w:rsidRPr="00657732">
        <w:rPr>
          <w:u w:val="single"/>
        </w:rPr>
        <w:t xml:space="preserve">these versions of the </w:t>
      </w:r>
      <w:r w:rsidRPr="00657732">
        <w:rPr>
          <w:rStyle w:val="Emphasis"/>
        </w:rPr>
        <w:t>deflection dilemma</w:t>
      </w:r>
      <w:r w:rsidRPr="00657732">
        <w:rPr>
          <w:u w:val="single"/>
        </w:rPr>
        <w:t xml:space="preserve"> are</w:t>
      </w:r>
      <w:r w:rsidRPr="00657732">
        <w:rPr>
          <w:sz w:val="16"/>
        </w:rPr>
        <w:t xml:space="preserve"> essentially </w:t>
      </w:r>
      <w:r w:rsidRPr="00657732">
        <w:rPr>
          <w:u w:val="single"/>
        </w:rPr>
        <w:t>state-centric and neither presumes</w:t>
      </w:r>
      <w:r w:rsidRPr="00657732">
        <w:rPr>
          <w:sz w:val="16"/>
        </w:rPr>
        <w:t xml:space="preserve"> that this </w:t>
      </w:r>
      <w:r w:rsidRPr="00657732">
        <w:rPr>
          <w:u w:val="single"/>
        </w:rPr>
        <w:t>tech</w:t>
      </w:r>
      <w:r w:rsidRPr="00657732">
        <w:rPr>
          <w:sz w:val="16"/>
        </w:rPr>
        <w:t xml:space="preserve">nology </w:t>
      </w:r>
      <w:r w:rsidRPr="00657732">
        <w:rPr>
          <w:u w:val="single"/>
        </w:rPr>
        <w:t xml:space="preserve">might be wielded by </w:t>
      </w:r>
      <w:r w:rsidRPr="00657732">
        <w:rPr>
          <w:rStyle w:val="Emphasis"/>
        </w:rPr>
        <w:t>private companies</w:t>
      </w:r>
      <w:r w:rsidRPr="00657732">
        <w:rPr>
          <w:sz w:val="16"/>
        </w:rPr>
        <w:t xml:space="preserve"> and non-state actors. But </w:t>
      </w:r>
      <w:r w:rsidRPr="00657732">
        <w:rPr>
          <w:u w:val="single"/>
        </w:rPr>
        <w:t>the</w:t>
      </w:r>
      <w:r w:rsidRPr="00657732">
        <w:rPr>
          <w:sz w:val="16"/>
        </w:rPr>
        <w:t xml:space="preserve"> current </w:t>
      </w:r>
      <w:r w:rsidRPr="00657732">
        <w:rPr>
          <w:u w:val="single"/>
        </w:rPr>
        <w:t>trend of greater involvement of private companies in space suggests</w:t>
      </w:r>
      <w:r w:rsidRPr="00657732">
        <w:rPr>
          <w:sz w:val="16"/>
        </w:rPr>
        <w:t xml:space="preserve"> that </w:t>
      </w:r>
      <w:r w:rsidRPr="00657732">
        <w:rPr>
          <w:u w:val="single"/>
        </w:rPr>
        <w:t>states might be unable</w:t>
      </w:r>
      <w:r w:rsidRPr="00657732">
        <w:rPr>
          <w:sz w:val="16"/>
        </w:rPr>
        <w:t xml:space="preserve"> (or unwilling) </w:t>
      </w:r>
      <w:r w:rsidRPr="00657732">
        <w:rPr>
          <w:u w:val="single"/>
        </w:rPr>
        <w:t>to maintain</w:t>
      </w:r>
      <w:r w:rsidRPr="00657732">
        <w:rPr>
          <w:sz w:val="16"/>
        </w:rPr>
        <w:t xml:space="preserve"> their </w:t>
      </w:r>
      <w:r w:rsidRPr="00657732">
        <w:rPr>
          <w:u w:val="single"/>
        </w:rPr>
        <w:t>exclusive hold on</w:t>
      </w:r>
      <w:r w:rsidRPr="00657732">
        <w:rPr>
          <w:sz w:val="16"/>
        </w:rPr>
        <w:t xml:space="preserve"> the advanced </w:t>
      </w:r>
      <w:r w:rsidRPr="00657732">
        <w:rPr>
          <w:u w:val="single"/>
        </w:rPr>
        <w:t>space tech</w:t>
      </w:r>
      <w:r w:rsidRPr="00657732">
        <w:rPr>
          <w:sz w:val="16"/>
        </w:rPr>
        <w:t xml:space="preserve">nologies. The private sector is currently hot on the heels of national and international space agencies in exploring feasible and economically viable options.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AA587E">
        <w:rPr>
          <w:rStyle w:val="Emphasis"/>
          <w:highlight w:val="cyan"/>
        </w:rPr>
        <w:t>asteroid mining</w:t>
      </w:r>
      <w:r w:rsidRPr="00657732">
        <w:rPr>
          <w:sz w:val="16"/>
        </w:rPr>
        <w:t xml:space="preserve">, has received increased attention and investment. It has already spawned private companies (such as Deep Space Industries and Planetary Resources, Inc.); this industry </w:t>
      </w:r>
      <w:r w:rsidRPr="00AA587E">
        <w:rPr>
          <w:highlight w:val="cyan"/>
          <w:u w:val="single"/>
        </w:rPr>
        <w:t xml:space="preserve">is </w:t>
      </w:r>
      <w:r w:rsidRPr="00AA587E">
        <w:rPr>
          <w:rStyle w:val="Emphasis"/>
          <w:highlight w:val="cyan"/>
        </w:rPr>
        <w:t>highly relevant</w:t>
      </w:r>
      <w:r w:rsidRPr="00AA587E">
        <w:rPr>
          <w:highlight w:val="cyan"/>
          <w:u w:val="single"/>
        </w:rPr>
        <w:t xml:space="preserve"> to</w:t>
      </w:r>
      <w:r w:rsidRPr="00A11298">
        <w:rPr>
          <w:u w:val="single"/>
        </w:rPr>
        <w:t xml:space="preserve"> the </w:t>
      </w:r>
      <w:r w:rsidRPr="00AA587E">
        <w:rPr>
          <w:rStyle w:val="Emphasis"/>
          <w:highlight w:val="cyan"/>
        </w:rPr>
        <w:t>deflection dilemma</w:t>
      </w:r>
      <w:r w:rsidRPr="00657732">
        <w:rPr>
          <w:sz w:val="16"/>
        </w:rPr>
        <w:t xml:space="preserve"> (Ostro 1999).</w:t>
      </w:r>
    </w:p>
    <w:p w14:paraId="44F761C4" w14:textId="77777777" w:rsidR="004378D4" w:rsidRPr="00657732" w:rsidRDefault="004378D4" w:rsidP="004378D4">
      <w:pPr>
        <w:rPr>
          <w:sz w:val="16"/>
        </w:rPr>
      </w:pPr>
      <w:r w:rsidRPr="00657732">
        <w:rPr>
          <w:sz w:val="16"/>
        </w:rPr>
        <w:t xml:space="preserve">While the idea of mining asteroids carries with it an air of science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properties, but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 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 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 If the costs associated with mining water from asteroids can be brought below the cost of launching water from Earth, this seemingly counter-intuitive industry might take off and become profitable. Additionally, through the use of some form of refuelling depots, it would probably in turn make space </w:t>
      </w:r>
      <w:r w:rsidRPr="00657732">
        <w:rPr>
          <w:sz w:val="16"/>
        </w:rPr>
        <w:lastRenderedPageBreak/>
        <w:t>endeavours more affordable and sustainable. The same would apply if some of the more common metals found in asteroids (such as iron or nickel) were used to build structures directly in orbit instead of launching them from the Earth. The risks of mining asteroids 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entail putting asteroids into orbit around the Earth,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towards a future mission to Mars (see box “NASA's Asteroid Redirect Mission”; Brophy et al. 2012, Burchell 2014, Gates et al. 2015).</w:t>
      </w:r>
    </w:p>
    <w:p w14:paraId="616E8567" w14:textId="77777777" w:rsidR="004378D4" w:rsidRPr="00657732" w:rsidRDefault="004378D4" w:rsidP="004378D4">
      <w:pPr>
        <w:rPr>
          <w:sz w:val="16"/>
        </w:rPr>
      </w:pPr>
      <w:r w:rsidRPr="00657732">
        <w:rPr>
          <w:u w:val="single"/>
        </w:rPr>
        <w:t>Programmes to redirect</w:t>
      </w:r>
      <w:r w:rsidRPr="00657732">
        <w:rPr>
          <w:sz w:val="16"/>
        </w:rPr>
        <w:t xml:space="preserve"> asteroids </w:t>
      </w:r>
      <w:r w:rsidRPr="00657732">
        <w:rPr>
          <w:u w:val="single"/>
        </w:rPr>
        <w:t>and</w:t>
      </w:r>
      <w:r w:rsidRPr="00657732">
        <w:rPr>
          <w:sz w:val="16"/>
        </w:rPr>
        <w:t xml:space="preserve">, especially, plans to </w:t>
      </w:r>
      <w:r w:rsidRPr="00657732">
        <w:rPr>
          <w:u w:val="single"/>
        </w:rPr>
        <w:t>mine asteroids</w:t>
      </w:r>
      <w:r w:rsidRPr="00657732">
        <w:rPr>
          <w:sz w:val="16"/>
        </w:rPr>
        <w:t xml:space="preserve"> on an industrial scale essentially </w:t>
      </w:r>
      <w:r w:rsidRPr="00657732">
        <w:rPr>
          <w:u w:val="single"/>
        </w:rPr>
        <w:t xml:space="preserve">resurrect the </w:t>
      </w:r>
      <w:r w:rsidRPr="00657732">
        <w:rPr>
          <w:rStyle w:val="Emphasis"/>
        </w:rPr>
        <w:t>deflection dilemma</w:t>
      </w:r>
      <w:r w:rsidRPr="00657732">
        <w:rPr>
          <w:sz w:val="16"/>
        </w:rPr>
        <w:t xml:space="preserve">. But it is no longer a matter of superpowers intentionally misusing technology designed to prevent dangerous impacts. </w:t>
      </w:r>
      <w:r w:rsidRPr="00657732">
        <w:rPr>
          <w:u w:val="single"/>
        </w:rPr>
        <w:t xml:space="preserve">It becomes an issue of </w:t>
      </w:r>
      <w:r w:rsidRPr="00657732">
        <w:rPr>
          <w:rStyle w:val="Emphasis"/>
        </w:rPr>
        <w:t>prolif</w:t>
      </w:r>
      <w:r w:rsidRPr="00657732">
        <w:rPr>
          <w:u w:val="single"/>
        </w:rPr>
        <w:t xml:space="preserve">eration among </w:t>
      </w:r>
      <w:r w:rsidRPr="00657732">
        <w:rPr>
          <w:rStyle w:val="Emphasis"/>
        </w:rPr>
        <w:t>private entities</w:t>
      </w:r>
      <w:r w:rsidRPr="00657732">
        <w:rPr>
          <w:sz w:val="16"/>
        </w:rPr>
        <w:t xml:space="preserve">. </w:t>
      </w:r>
      <w:r w:rsidRPr="00AA587E">
        <w:rPr>
          <w:highlight w:val="cyan"/>
          <w:u w:val="single"/>
        </w:rPr>
        <w:t>Once</w:t>
      </w:r>
      <w:r w:rsidRPr="00657732">
        <w:rPr>
          <w:u w:val="single"/>
        </w:rPr>
        <w:t xml:space="preserve"> private mining </w:t>
      </w:r>
      <w:r w:rsidRPr="00AA587E">
        <w:rPr>
          <w:highlight w:val="cyan"/>
          <w:u w:val="single"/>
        </w:rPr>
        <w:t>companies acquire</w:t>
      </w:r>
      <w:r w:rsidRPr="00657732">
        <w:rPr>
          <w:u w:val="single"/>
        </w:rPr>
        <w:t xml:space="preserve"> the technical </w:t>
      </w:r>
      <w:r w:rsidRPr="00AA587E">
        <w:rPr>
          <w:highlight w:val="cyan"/>
          <w:u w:val="single"/>
        </w:rPr>
        <w:t xml:space="preserve">ability to </w:t>
      </w:r>
      <w:r w:rsidRPr="00AA587E">
        <w:rPr>
          <w:rStyle w:val="Emphasis"/>
          <w:highlight w:val="cyan"/>
        </w:rPr>
        <w:t>redirect</w:t>
      </w:r>
      <w:r w:rsidRPr="00657732">
        <w:rPr>
          <w:u w:val="single"/>
        </w:rPr>
        <w:t xml:space="preserve"> suitable </w:t>
      </w:r>
      <w:r w:rsidRPr="00AA587E">
        <w:rPr>
          <w:rStyle w:val="Emphasis"/>
          <w:highlight w:val="cyan"/>
        </w:rPr>
        <w:t>NEOs</w:t>
      </w:r>
      <w:r w:rsidRPr="00657732">
        <w:rPr>
          <w:sz w:val="16"/>
        </w:rPr>
        <w:t xml:space="preserve"> (Baoyin et al. 2011) in order </w:t>
      </w:r>
      <w:r w:rsidRPr="00AA587E">
        <w:rPr>
          <w:rStyle w:val="StyleUnderline"/>
          <w:highlight w:val="cyan"/>
        </w:rPr>
        <w:t>to extract platinum or water</w:t>
      </w:r>
      <w:r w:rsidRPr="00657732">
        <w:rPr>
          <w:sz w:val="16"/>
        </w:rPr>
        <w:t xml:space="preserve"> from them, </w:t>
      </w:r>
      <w:r w:rsidRPr="00AA587E">
        <w:rPr>
          <w:rStyle w:val="Emphasis"/>
          <w:highlight w:val="cyan"/>
        </w:rPr>
        <w:t>perilous inflections</w:t>
      </w:r>
      <w:r w:rsidRPr="00AA587E">
        <w:rPr>
          <w:highlight w:val="cyan"/>
          <w:u w:val="single"/>
        </w:rPr>
        <w:t xml:space="preserve"> become</w:t>
      </w:r>
      <w:r w:rsidRPr="00033705">
        <w:rPr>
          <w:u w:val="single"/>
        </w:rPr>
        <w:t xml:space="preserve"> </w:t>
      </w:r>
      <w:r w:rsidRPr="00033705">
        <w:rPr>
          <w:rStyle w:val="Emphasis"/>
        </w:rPr>
        <w:t xml:space="preserve">more </w:t>
      </w:r>
      <w:r w:rsidRPr="00AA587E">
        <w:rPr>
          <w:rStyle w:val="Emphasis"/>
          <w:highlight w:val="cyan"/>
        </w:rPr>
        <w:t>likely</w:t>
      </w:r>
      <w:r w:rsidRPr="00657732">
        <w:rPr>
          <w:sz w:val="16"/>
        </w:rPr>
        <w:t>.</w:t>
      </w:r>
    </w:p>
    <w:p w14:paraId="68009B27" w14:textId="77777777" w:rsidR="004378D4" w:rsidRPr="00657732" w:rsidRDefault="004378D4" w:rsidP="004378D4">
      <w:pPr>
        <w:rPr>
          <w:sz w:val="16"/>
        </w:rPr>
      </w:pPr>
      <w:r w:rsidRPr="00657732">
        <w:rPr>
          <w:sz w:val="16"/>
        </w:rPr>
        <w:t xml:space="preserve">The </w:t>
      </w:r>
      <w:r w:rsidRPr="00AA587E">
        <w:rPr>
          <w:rStyle w:val="Emphasis"/>
          <w:highlight w:val="cyan"/>
        </w:rPr>
        <w:t>probability of accidents</w:t>
      </w:r>
      <w:r w:rsidRPr="00AA587E">
        <w:rPr>
          <w:sz w:val="16"/>
          <w:highlight w:val="cyan"/>
        </w:rPr>
        <w:t xml:space="preserve"> </w:t>
      </w:r>
      <w:r w:rsidRPr="00AA587E">
        <w:rPr>
          <w:highlight w:val="cyan"/>
          <w:u w:val="single"/>
        </w:rPr>
        <w:t xml:space="preserve">will </w:t>
      </w:r>
      <w:r w:rsidRPr="00AA587E">
        <w:rPr>
          <w:rStyle w:val="Emphasis"/>
          <w:highlight w:val="cyan"/>
        </w:rPr>
        <w:t>rise</w:t>
      </w:r>
      <w:r w:rsidRPr="00657732">
        <w:rPr>
          <w:u w:val="single"/>
        </w:rPr>
        <w:t xml:space="preserve"> with the </w:t>
      </w:r>
      <w:r w:rsidRPr="00657732">
        <w:rPr>
          <w:rStyle w:val="Emphasis"/>
        </w:rPr>
        <w:t>number of asteroids</w:t>
      </w:r>
      <w:r w:rsidRPr="00657732">
        <w:rPr>
          <w:u w:val="single"/>
        </w:rPr>
        <w:t xml:space="preserve"> whose </w:t>
      </w:r>
      <w:r w:rsidRPr="00657732">
        <w:rPr>
          <w:rStyle w:val="Emphasis"/>
        </w:rPr>
        <w:t>trajectories</w:t>
      </w:r>
      <w:r w:rsidRPr="00657732">
        <w:rPr>
          <w:u w:val="single"/>
        </w:rPr>
        <w:t xml:space="preserve"> we decide to </w:t>
      </w:r>
      <w:r w:rsidRPr="00657732">
        <w:rPr>
          <w:rStyle w:val="Emphasis"/>
        </w:rPr>
        <w:t>manipulate</w:t>
      </w:r>
      <w:r w:rsidRPr="00657732">
        <w:rPr>
          <w:sz w:val="16"/>
        </w:rPr>
        <w:t xml:space="preserve">. Such accidents might be very unlikely, but </w:t>
      </w:r>
      <w:r w:rsidRPr="00AA587E">
        <w:rPr>
          <w:rStyle w:val="Emphasis"/>
          <w:highlight w:val="cyan"/>
        </w:rPr>
        <w:t>even</w:t>
      </w:r>
      <w:r w:rsidRPr="00A11298">
        <w:rPr>
          <w:u w:val="single"/>
        </w:rPr>
        <w:t xml:space="preserve"> a </w:t>
      </w:r>
      <w:r w:rsidRPr="00AA587E">
        <w:rPr>
          <w:rStyle w:val="Emphasis"/>
          <w:highlight w:val="cyan"/>
        </w:rPr>
        <w:t>tiny tech</w:t>
      </w:r>
      <w:r w:rsidRPr="00A11298">
        <w:rPr>
          <w:rStyle w:val="Emphasis"/>
        </w:rPr>
        <w:t>nical</w:t>
      </w:r>
      <w:r w:rsidRPr="00AA587E">
        <w:rPr>
          <w:highlight w:val="cyan"/>
          <w:u w:val="single"/>
        </w:rPr>
        <w:t xml:space="preserve"> or </w:t>
      </w:r>
      <w:r w:rsidRPr="00AA587E">
        <w:rPr>
          <w:rStyle w:val="Emphasis"/>
          <w:highlight w:val="cyan"/>
        </w:rPr>
        <w:t>human error</w:t>
      </w:r>
      <w:r w:rsidRPr="00657732">
        <w:rPr>
          <w:u w:val="single"/>
        </w:rPr>
        <w:t xml:space="preserve"> in the execution of an inflection meant to place an asteroid into the lunar or geocentric orbit </w:t>
      </w:r>
      <w:r w:rsidRPr="00A11298">
        <w:rPr>
          <w:u w:val="single"/>
        </w:rPr>
        <w:t xml:space="preserve">might </w:t>
      </w:r>
      <w:r w:rsidRPr="00AA587E">
        <w:rPr>
          <w:highlight w:val="cyan"/>
          <w:u w:val="single"/>
        </w:rPr>
        <w:t>send it</w:t>
      </w:r>
      <w:r w:rsidRPr="00657732">
        <w:rPr>
          <w:u w:val="single"/>
        </w:rPr>
        <w:t xml:space="preserve"> </w:t>
      </w:r>
      <w:r w:rsidRPr="00657732">
        <w:rPr>
          <w:rStyle w:val="Emphasis"/>
        </w:rPr>
        <w:t xml:space="preserve">crashing </w:t>
      </w:r>
      <w:r w:rsidRPr="00AA587E">
        <w:rPr>
          <w:rStyle w:val="Emphasis"/>
          <w:highlight w:val="cyan"/>
        </w:rPr>
        <w:t>into</w:t>
      </w:r>
      <w:r w:rsidRPr="00657732">
        <w:rPr>
          <w:rStyle w:val="Emphasis"/>
        </w:rPr>
        <w:t xml:space="preserve"> the </w:t>
      </w:r>
      <w:r w:rsidRPr="00AA587E">
        <w:rPr>
          <w:rStyle w:val="Emphasis"/>
          <w:highlight w:val="cyan"/>
        </w:rPr>
        <w:t>Earth</w:t>
      </w:r>
      <w:r w:rsidRPr="00657732">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657732">
        <w:rPr>
          <w:u w:val="single"/>
        </w:rPr>
        <w:t>Despite being dependable</w:t>
      </w:r>
      <w:r w:rsidRPr="00657732">
        <w:rPr>
          <w:sz w:val="16"/>
        </w:rPr>
        <w:t xml:space="preserve"> and reliable, </w:t>
      </w:r>
      <w:r w:rsidRPr="00657732">
        <w:rPr>
          <w:u w:val="single"/>
        </w:rPr>
        <w:t>airliners do crash</w:t>
      </w:r>
      <w:r w:rsidRPr="00657732">
        <w:rPr>
          <w:sz w:val="16"/>
        </w:rPr>
        <w:t xml:space="preserve">; </w:t>
      </w:r>
      <w:r w:rsidRPr="00657732">
        <w:rPr>
          <w:u w:val="single"/>
        </w:rPr>
        <w:t>there are a lot of them flying and very improbable accidents do happen</w:t>
      </w:r>
      <w:r w:rsidRPr="00657732">
        <w:rPr>
          <w:sz w:val="16"/>
        </w:rPr>
        <w:t xml:space="preserve"> if the dice are rolled often enough. Undoubtedly, we will not be steering as many asteroids as we steer planes any time soon, but </w:t>
      </w:r>
      <w:r w:rsidRPr="00AA587E">
        <w:rPr>
          <w:rStyle w:val="Emphasis"/>
          <w:highlight w:val="cyan"/>
        </w:rPr>
        <w:t>industries</w:t>
      </w:r>
      <w:r w:rsidRPr="00AA587E">
        <w:rPr>
          <w:highlight w:val="cyan"/>
          <w:u w:val="single"/>
        </w:rPr>
        <w:t xml:space="preserve"> tend to be </w:t>
      </w:r>
      <w:r w:rsidRPr="00AA587E">
        <w:rPr>
          <w:rStyle w:val="Emphasis"/>
          <w:highlight w:val="cyan"/>
        </w:rPr>
        <w:t>more accident-prone</w:t>
      </w:r>
      <w:r w:rsidRPr="00AA587E">
        <w:rPr>
          <w:highlight w:val="cyan"/>
          <w:u w:val="single"/>
        </w:rPr>
        <w:t xml:space="preserve"> during</w:t>
      </w:r>
      <w:r w:rsidRPr="00657732">
        <w:rPr>
          <w:u w:val="single"/>
        </w:rPr>
        <w:t xml:space="preserve"> their </w:t>
      </w:r>
      <w:r w:rsidRPr="00AA587E">
        <w:rPr>
          <w:rStyle w:val="Emphasis"/>
          <w:highlight w:val="cyan"/>
        </w:rPr>
        <w:t>infancy</w:t>
      </w:r>
      <w:r w:rsidRPr="00AA587E">
        <w:rPr>
          <w:sz w:val="16"/>
          <w:highlight w:val="cyan"/>
        </w:rPr>
        <w:t>.</w:t>
      </w:r>
      <w:r w:rsidRPr="00657732">
        <w:rPr>
          <w:sz w:val="16"/>
        </w:rPr>
        <w:t xml:space="preserve"> Furthermore, </w:t>
      </w:r>
      <w:r w:rsidRPr="00657732">
        <w:rPr>
          <w:u w:val="single"/>
        </w:rPr>
        <w:t>a single asteroid can do a lot more damage than a single plane</w:t>
      </w:r>
      <w:r w:rsidRPr="00657732">
        <w:rPr>
          <w:sz w:val="16"/>
        </w:rPr>
        <w:t>. And who is to say how much metal or water we are going to need in space over the course of the 21st century, or the next?</w:t>
      </w:r>
    </w:p>
    <w:p w14:paraId="7A4D2618" w14:textId="77777777" w:rsidR="004378D4" w:rsidRPr="00657732" w:rsidRDefault="004378D4" w:rsidP="004378D4">
      <w:pPr>
        <w:rPr>
          <w:sz w:val="16"/>
        </w:rPr>
      </w:pPr>
      <w:r w:rsidRPr="00657732">
        <w:rPr>
          <w:u w:val="single"/>
        </w:rPr>
        <w:t xml:space="preserve">The second source of risk is the </w:t>
      </w:r>
      <w:r w:rsidRPr="00657732">
        <w:rPr>
          <w:rStyle w:val="Emphasis"/>
        </w:rPr>
        <w:t>intentional misuse</w:t>
      </w:r>
      <w:r w:rsidRPr="00657732">
        <w:rPr>
          <w:sz w:val="16"/>
        </w:rPr>
        <w:t xml:space="preserve">, similar to the original deflection dilemma. But </w:t>
      </w:r>
      <w:r w:rsidRPr="00657732">
        <w:rPr>
          <w:u w:val="single"/>
        </w:rPr>
        <w:t xml:space="preserve">the </w:t>
      </w:r>
      <w:r w:rsidRPr="00AA587E">
        <w:rPr>
          <w:rStyle w:val="Emphasis"/>
          <w:highlight w:val="cyan"/>
        </w:rPr>
        <w:t>entry barrier</w:t>
      </w:r>
      <w:r w:rsidRPr="00AA587E">
        <w:rPr>
          <w:highlight w:val="cyan"/>
          <w:u w:val="single"/>
        </w:rPr>
        <w:t xml:space="preserve"> for </w:t>
      </w:r>
      <w:r w:rsidRPr="00AA587E">
        <w:rPr>
          <w:rStyle w:val="Emphasis"/>
          <w:highlight w:val="cyan"/>
        </w:rPr>
        <w:t>asteroid weaponization</w:t>
      </w:r>
      <w:r w:rsidRPr="00AA587E">
        <w:rPr>
          <w:highlight w:val="cyan"/>
          <w:u w:val="single"/>
        </w:rPr>
        <w:t xml:space="preserve"> gets </w:t>
      </w:r>
      <w:r w:rsidRPr="00AA587E">
        <w:rPr>
          <w:rStyle w:val="Emphasis"/>
          <w:highlight w:val="cyan"/>
        </w:rPr>
        <w:t>much lower</w:t>
      </w:r>
      <w:r w:rsidRPr="00AA587E">
        <w:rPr>
          <w:highlight w:val="cyan"/>
          <w:u w:val="single"/>
        </w:rPr>
        <w:t xml:space="preserve"> if </w:t>
      </w:r>
      <w:r w:rsidRPr="00AA587E">
        <w:rPr>
          <w:rStyle w:val="Emphasis"/>
          <w:highlight w:val="cyan"/>
        </w:rPr>
        <w:t>mining</w:t>
      </w:r>
      <w:r w:rsidRPr="00657732">
        <w:rPr>
          <w:u w:val="single"/>
        </w:rPr>
        <w:t xml:space="preserve"> them </w:t>
      </w:r>
      <w:r w:rsidRPr="00AA587E">
        <w:rPr>
          <w:highlight w:val="cyan"/>
          <w:u w:val="single"/>
        </w:rPr>
        <w:t xml:space="preserve">and </w:t>
      </w:r>
      <w:r w:rsidRPr="00AA587E">
        <w:rPr>
          <w:rStyle w:val="Emphasis"/>
          <w:highlight w:val="cyan"/>
        </w:rPr>
        <w:t>moving</w:t>
      </w:r>
      <w:r w:rsidRPr="00AA587E">
        <w:rPr>
          <w:highlight w:val="cyan"/>
          <w:u w:val="single"/>
        </w:rPr>
        <w:t xml:space="preserve"> </w:t>
      </w:r>
      <w:r w:rsidRPr="00A11298">
        <w:rPr>
          <w:u w:val="single"/>
        </w:rPr>
        <w:t>them</w:t>
      </w:r>
      <w:r w:rsidRPr="00657732">
        <w:rPr>
          <w:u w:val="single"/>
        </w:rPr>
        <w:t xml:space="preserve"> around </w:t>
      </w:r>
      <w:r w:rsidRPr="00AA587E">
        <w:rPr>
          <w:highlight w:val="cyan"/>
          <w:u w:val="single"/>
        </w:rPr>
        <w:t>becomes</w:t>
      </w:r>
      <w:r w:rsidRPr="00657732">
        <w:rPr>
          <w:u w:val="single"/>
        </w:rPr>
        <w:t xml:space="preserve"> a </w:t>
      </w:r>
      <w:r w:rsidRPr="00AA587E">
        <w:rPr>
          <w:rStyle w:val="Emphasis"/>
          <w:highlight w:val="cyan"/>
        </w:rPr>
        <w:t>common</w:t>
      </w:r>
      <w:r w:rsidRPr="00657732">
        <w:rPr>
          <w:rStyle w:val="Emphasis"/>
        </w:rPr>
        <w:t xml:space="preserve"> industrial activity</w:t>
      </w:r>
      <w:r w:rsidRPr="00657732">
        <w:rPr>
          <w:sz w:val="16"/>
        </w:rPr>
        <w:t xml:space="preserve">. </w:t>
      </w:r>
      <w:r w:rsidRPr="00A11298">
        <w:rPr>
          <w:u w:val="single"/>
        </w:rPr>
        <w:t xml:space="preserve">This is </w:t>
      </w:r>
      <w:r w:rsidRPr="00AA587E">
        <w:rPr>
          <w:highlight w:val="cyan"/>
          <w:u w:val="single"/>
        </w:rPr>
        <w:t>in</w:t>
      </w:r>
      <w:r w:rsidRPr="00033705">
        <w:rPr>
          <w:u w:val="single"/>
        </w:rPr>
        <w:t xml:space="preserve"> </w:t>
      </w:r>
      <w:r w:rsidRPr="00033705">
        <w:rPr>
          <w:rStyle w:val="Emphasis"/>
        </w:rPr>
        <w:t xml:space="preserve">stark </w:t>
      </w:r>
      <w:r w:rsidRPr="00AA587E">
        <w:rPr>
          <w:rStyle w:val="Emphasis"/>
          <w:highlight w:val="cyan"/>
        </w:rPr>
        <w:t>contrast</w:t>
      </w:r>
      <w:r w:rsidRPr="00AA587E">
        <w:rPr>
          <w:highlight w:val="cyan"/>
          <w:u w:val="single"/>
        </w:rPr>
        <w:t xml:space="preserve"> to</w:t>
      </w:r>
      <w:r w:rsidRPr="00033705">
        <w:rPr>
          <w:u w:val="single"/>
        </w:rPr>
        <w:t xml:space="preserve"> the </w:t>
      </w:r>
      <w:r w:rsidRPr="00AA587E">
        <w:rPr>
          <w:highlight w:val="cyan"/>
          <w:u w:val="single"/>
        </w:rPr>
        <w:t xml:space="preserve">original </w:t>
      </w:r>
      <w:r w:rsidRPr="00AA587E">
        <w:rPr>
          <w:rStyle w:val="Emphasis"/>
          <w:highlight w:val="cyan"/>
        </w:rPr>
        <w:t>scenario</w:t>
      </w:r>
      <w:r w:rsidRPr="00AA587E">
        <w:rPr>
          <w:highlight w:val="cyan"/>
          <w:u w:val="single"/>
        </w:rPr>
        <w:t xml:space="preserve"> which</w:t>
      </w:r>
      <w:r w:rsidRPr="00657732">
        <w:rPr>
          <w:u w:val="single"/>
        </w:rPr>
        <w:t xml:space="preserve"> </w:t>
      </w:r>
      <w:r w:rsidRPr="00AA587E">
        <w:rPr>
          <w:highlight w:val="cyan"/>
          <w:u w:val="single"/>
        </w:rPr>
        <w:t>envisioned</w:t>
      </w:r>
      <w:r w:rsidRPr="00657732">
        <w:rPr>
          <w:u w:val="single"/>
        </w:rPr>
        <w:t xml:space="preserve"> this </w:t>
      </w:r>
      <w:r w:rsidRPr="00AA587E">
        <w:rPr>
          <w:highlight w:val="cyan"/>
          <w:u w:val="single"/>
        </w:rPr>
        <w:t>tech</w:t>
      </w:r>
      <w:r w:rsidRPr="00657732">
        <w:rPr>
          <w:sz w:val="16"/>
        </w:rPr>
        <w:t xml:space="preserve">nology to be used </w:t>
      </w:r>
      <w:r w:rsidRPr="00AA587E">
        <w:rPr>
          <w:highlight w:val="cyan"/>
          <w:u w:val="single"/>
        </w:rPr>
        <w:t xml:space="preserve">solely for </w:t>
      </w:r>
      <w:r w:rsidRPr="00AA587E">
        <w:rPr>
          <w:rStyle w:val="Emphasis"/>
          <w:highlight w:val="cyan"/>
        </w:rPr>
        <w:t>p</w:t>
      </w:r>
      <w:r w:rsidRPr="00A11298">
        <w:rPr>
          <w:rStyle w:val="Emphasis"/>
        </w:rPr>
        <w:t xml:space="preserve">lanetary </w:t>
      </w:r>
      <w:r w:rsidRPr="00AA587E">
        <w:rPr>
          <w:rStyle w:val="Emphasis"/>
          <w:highlight w:val="cyan"/>
        </w:rPr>
        <w:t>d</w:t>
      </w:r>
      <w:r w:rsidRPr="00A11298">
        <w:rPr>
          <w:rStyle w:val="Emphasis"/>
        </w:rPr>
        <w:t>efence</w:t>
      </w:r>
      <w:r w:rsidRPr="00657732">
        <w:rPr>
          <w:sz w:val="16"/>
        </w:rPr>
        <w:t xml:space="preserve"> and under control of a very small number of the most powerful countries (Morrison 2010). </w:t>
      </w:r>
      <w:r w:rsidRPr="00AA587E">
        <w:rPr>
          <w:highlight w:val="cyan"/>
          <w:u w:val="single"/>
        </w:rPr>
        <w:t>If</w:t>
      </w:r>
      <w:r w:rsidRPr="00657732">
        <w:rPr>
          <w:u w:val="single"/>
        </w:rPr>
        <w:t xml:space="preserve"> such a powerful </w:t>
      </w:r>
      <w:r w:rsidRPr="00AA587E">
        <w:rPr>
          <w:highlight w:val="cyan"/>
          <w:u w:val="single"/>
        </w:rPr>
        <w:t>tech</w:t>
      </w:r>
      <w:r w:rsidRPr="00657732">
        <w:rPr>
          <w:sz w:val="16"/>
        </w:rPr>
        <w:t xml:space="preserve">nology </w:t>
      </w:r>
      <w:r w:rsidRPr="00AA587E">
        <w:rPr>
          <w:highlight w:val="cyan"/>
          <w:u w:val="single"/>
        </w:rPr>
        <w:t xml:space="preserve">becomes </w:t>
      </w:r>
      <w:r w:rsidRPr="00AA587E">
        <w:rPr>
          <w:rStyle w:val="Emphasis"/>
          <w:highlight w:val="cyan"/>
        </w:rPr>
        <w:t>widely</w:t>
      </w:r>
      <w:r w:rsidRPr="00657732">
        <w:rPr>
          <w:sz w:val="16"/>
        </w:rPr>
        <w:t xml:space="preserve"> and commercially </w:t>
      </w:r>
      <w:r w:rsidRPr="00AA587E">
        <w:rPr>
          <w:rStyle w:val="Emphasis"/>
          <w:highlight w:val="cyan"/>
        </w:rPr>
        <w:t>available</w:t>
      </w:r>
      <w:r w:rsidRPr="00657732">
        <w:rPr>
          <w:sz w:val="16"/>
        </w:rPr>
        <w:t xml:space="preserve">, even </w:t>
      </w:r>
      <w:r w:rsidRPr="00AA587E">
        <w:rPr>
          <w:rStyle w:val="Emphasis"/>
          <w:highlight w:val="cyan"/>
        </w:rPr>
        <w:t>rogue states</w:t>
      </w:r>
      <w:r w:rsidRPr="00AA587E">
        <w:rPr>
          <w:sz w:val="16"/>
          <w:highlight w:val="cyan"/>
        </w:rPr>
        <w:t xml:space="preserve"> </w:t>
      </w:r>
      <w:r w:rsidRPr="00AA587E">
        <w:rPr>
          <w:highlight w:val="cyan"/>
          <w:u w:val="single"/>
        </w:rPr>
        <w:t>and</w:t>
      </w:r>
      <w:r w:rsidRPr="00657732">
        <w:rPr>
          <w:sz w:val="16"/>
        </w:rPr>
        <w:t xml:space="preserve"> well-funded </w:t>
      </w:r>
      <w:r w:rsidRPr="00AA587E">
        <w:rPr>
          <w:rStyle w:val="Emphasis"/>
          <w:highlight w:val="cyan"/>
        </w:rPr>
        <w:t>terrorist groups</w:t>
      </w:r>
      <w:r w:rsidRPr="00AA587E">
        <w:rPr>
          <w:sz w:val="16"/>
          <w:highlight w:val="cyan"/>
        </w:rPr>
        <w:t xml:space="preserve"> </w:t>
      </w:r>
      <w:r w:rsidRPr="00AA587E">
        <w:rPr>
          <w:highlight w:val="cyan"/>
          <w:u w:val="single"/>
        </w:rPr>
        <w:t>might</w:t>
      </w:r>
      <w:r w:rsidRPr="00657732">
        <w:rPr>
          <w:u w:val="single"/>
        </w:rPr>
        <w:t xml:space="preserve"> be tempted to </w:t>
      </w:r>
      <w:r w:rsidRPr="00AA587E">
        <w:rPr>
          <w:highlight w:val="cyan"/>
          <w:u w:val="single"/>
        </w:rPr>
        <w:t>use it</w:t>
      </w:r>
      <w:r w:rsidRPr="00657732">
        <w:rPr>
          <w:u w:val="single"/>
        </w:rPr>
        <w:t xml:space="preserve"> for an unexpected and devastating attack</w:t>
      </w:r>
      <w:r w:rsidRPr="00657732">
        <w:rPr>
          <w:sz w:val="16"/>
        </w:rPr>
        <w:t xml:space="preserve">. In addition, </w:t>
      </w:r>
      <w:r w:rsidRPr="00A11298">
        <w:rPr>
          <w:u w:val="single"/>
        </w:rPr>
        <w:t>an</w:t>
      </w:r>
      <w:r w:rsidRPr="00AA587E">
        <w:rPr>
          <w:highlight w:val="cyan"/>
          <w:u w:val="single"/>
        </w:rPr>
        <w:t xml:space="preserve"> </w:t>
      </w:r>
      <w:r w:rsidRPr="00AA587E">
        <w:rPr>
          <w:rStyle w:val="Emphasis"/>
          <w:highlight w:val="cyan"/>
        </w:rPr>
        <w:t>active</w:t>
      </w:r>
      <w:r w:rsidRPr="00657732">
        <w:rPr>
          <w:u w:val="single"/>
        </w:rPr>
        <w:t xml:space="preserve"> asteroid </w:t>
      </w:r>
      <w:r w:rsidRPr="00AA587E">
        <w:rPr>
          <w:highlight w:val="cyan"/>
          <w:u w:val="single"/>
        </w:rPr>
        <w:t xml:space="preserve">mining </w:t>
      </w:r>
      <w:r w:rsidRPr="00AA587E">
        <w:rPr>
          <w:rStyle w:val="Emphasis"/>
          <w:highlight w:val="cyan"/>
        </w:rPr>
        <w:t>industry</w:t>
      </w:r>
      <w:r w:rsidRPr="00AA587E">
        <w:rPr>
          <w:highlight w:val="cyan"/>
          <w:u w:val="single"/>
        </w:rPr>
        <w:t xml:space="preserve"> would make it</w:t>
      </w:r>
      <w:r w:rsidRPr="00657732">
        <w:rPr>
          <w:u w:val="single"/>
        </w:rPr>
        <w:t xml:space="preserve"> </w:t>
      </w:r>
      <w:r w:rsidRPr="00657732">
        <w:rPr>
          <w:rStyle w:val="Emphasis"/>
        </w:rPr>
        <w:t xml:space="preserve">more </w:t>
      </w:r>
      <w:r w:rsidRPr="00AA587E">
        <w:rPr>
          <w:rStyle w:val="Emphasis"/>
          <w:highlight w:val="cyan"/>
        </w:rPr>
        <w:t>difficult</w:t>
      </w:r>
      <w:r w:rsidRPr="00AA587E">
        <w:rPr>
          <w:highlight w:val="cyan"/>
          <w:u w:val="single"/>
        </w:rPr>
        <w:t xml:space="preserve"> to </w:t>
      </w:r>
      <w:r w:rsidRPr="00AA587E">
        <w:rPr>
          <w:rStyle w:val="Emphasis"/>
          <w:highlight w:val="cyan"/>
        </w:rPr>
        <w:t>detect</w:t>
      </w:r>
      <w:r w:rsidRPr="00657732">
        <w:rPr>
          <w:u w:val="single"/>
        </w:rPr>
        <w:t xml:space="preserve"> any </w:t>
      </w:r>
      <w:r w:rsidRPr="00AA587E">
        <w:rPr>
          <w:rStyle w:val="Emphasis"/>
          <w:highlight w:val="cyan"/>
        </w:rPr>
        <w:t>hostile inflection</w:t>
      </w:r>
      <w:r w:rsidRPr="00657732">
        <w:rPr>
          <w:sz w:val="16"/>
        </w:rPr>
        <w:t xml:space="preserve"> attempts </w:t>
      </w:r>
      <w:r w:rsidRPr="00AA587E">
        <w:rPr>
          <w:rStyle w:val="Emphasis"/>
          <w:highlight w:val="cyan"/>
        </w:rPr>
        <w:t>among</w:t>
      </w:r>
      <w:r w:rsidRPr="00657732">
        <w:rPr>
          <w:u w:val="single"/>
        </w:rPr>
        <w:t xml:space="preserve"> the </w:t>
      </w:r>
      <w:r w:rsidRPr="00657732">
        <w:rPr>
          <w:rStyle w:val="Emphasis"/>
        </w:rPr>
        <w:t xml:space="preserve">number of </w:t>
      </w:r>
      <w:r w:rsidRPr="00AA587E">
        <w:rPr>
          <w:rStyle w:val="Emphasis"/>
          <w:highlight w:val="cyan"/>
        </w:rPr>
        <w:t>legitimate</w:t>
      </w:r>
      <w:r w:rsidRPr="00657732">
        <w:rPr>
          <w:u w:val="single"/>
        </w:rPr>
        <w:t xml:space="preserve"> and benign </w:t>
      </w:r>
      <w:r w:rsidRPr="00AA587E">
        <w:rPr>
          <w:rStyle w:val="Emphasis"/>
          <w:highlight w:val="cyan"/>
        </w:rPr>
        <w:t>ones</w:t>
      </w:r>
      <w:r w:rsidRPr="00657732">
        <w:rPr>
          <w:sz w:val="16"/>
        </w:rPr>
        <w:t>.</w:t>
      </w:r>
    </w:p>
    <w:p w14:paraId="7CBB5B61" w14:textId="7B903F49" w:rsidR="004378D4" w:rsidRPr="00657732" w:rsidRDefault="004378D4" w:rsidP="004378D4">
      <w:pPr>
        <w:pStyle w:val="Heading4"/>
      </w:pPr>
      <w:r w:rsidRPr="00657732">
        <w:t xml:space="preserve">The </w:t>
      </w:r>
      <w:r w:rsidRPr="00657732">
        <w:rPr>
          <w:u w:val="single"/>
        </w:rPr>
        <w:t>dilemma</w:t>
      </w:r>
      <w:r w:rsidRPr="00657732">
        <w:t xml:space="preserve"> causes the </w:t>
      </w:r>
      <w:r w:rsidRPr="00657732">
        <w:rPr>
          <w:u w:val="single"/>
        </w:rPr>
        <w:t>most power</w:t>
      </w:r>
      <w:r w:rsidR="000B0F72">
        <w:rPr>
          <w:u w:val="single"/>
        </w:rPr>
        <w:t>ful</w:t>
      </w:r>
      <w:r w:rsidRPr="00657732">
        <w:rPr>
          <w:u w:val="single"/>
        </w:rPr>
        <w:t xml:space="preserve"> WMD ever</w:t>
      </w:r>
      <w:r w:rsidRPr="00657732">
        <w:t xml:space="preserve"> – it’s </w:t>
      </w:r>
      <w:r w:rsidRPr="00657732">
        <w:rPr>
          <w:u w:val="single"/>
        </w:rPr>
        <w:t>more likely</w:t>
      </w:r>
      <w:r w:rsidRPr="00657732">
        <w:t xml:space="preserve"> than natural hits and </w:t>
      </w:r>
      <w:r w:rsidRPr="00657732">
        <w:rPr>
          <w:u w:val="single"/>
        </w:rPr>
        <w:t>structurally outweighs</w:t>
      </w:r>
      <w:r w:rsidRPr="00657732">
        <w:t xml:space="preserve"> </w:t>
      </w:r>
    </w:p>
    <w:p w14:paraId="3AAD9166" w14:textId="77777777" w:rsidR="004378D4" w:rsidRPr="00657732" w:rsidRDefault="004378D4" w:rsidP="004378D4">
      <w:r w:rsidRPr="00657732">
        <w:rPr>
          <w:rStyle w:val="Style13ptBold"/>
        </w:rPr>
        <w:t>Deudney 20</w:t>
      </w:r>
      <w:r w:rsidRPr="00657732">
        <w:t xml:space="preserve"> [Daniel H. Deudney is professor of political science, international relations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 Google Books]</w:t>
      </w:r>
    </w:p>
    <w:p w14:paraId="2FAFC4F5" w14:textId="77777777" w:rsidR="004378D4" w:rsidRPr="00657732" w:rsidRDefault="004378D4" w:rsidP="004378D4">
      <w:pPr>
        <w:rPr>
          <w:sz w:val="16"/>
        </w:rPr>
      </w:pPr>
      <w:r w:rsidRPr="0065773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657732">
        <w:rPr>
          <w:rStyle w:val="StyleUnderline"/>
        </w:rPr>
        <w:t>opponents</w:t>
      </w:r>
      <w:r w:rsidRPr="00657732">
        <w:rPr>
          <w:sz w:val="16"/>
        </w:rPr>
        <w:t xml:space="preserve"> </w:t>
      </w:r>
      <w:r w:rsidRPr="00657732">
        <w:rPr>
          <w:rStyle w:val="StyleUnderline"/>
        </w:rPr>
        <w:t xml:space="preserve">of military space </w:t>
      </w:r>
      <w:r w:rsidRPr="00657732">
        <w:rPr>
          <w:rStyle w:val="StyleUnderline"/>
        </w:rPr>
        <w:lastRenderedPageBreak/>
        <w:t xml:space="preserve">expansion are sharply divided about </w:t>
      </w:r>
      <w:r w:rsidRPr="00657732">
        <w:rPr>
          <w:rStyle w:val="Emphasis"/>
        </w:rPr>
        <w:t>asteroidal diversion</w:t>
      </w:r>
      <w:r w:rsidRPr="00657732">
        <w:rPr>
          <w:sz w:val="16"/>
        </w:rPr>
        <w:t>. In part these disputes carry over from Cold War nuclear debates, with Edward Teller, Darth Vader for arms controllers, pushing nuclear solutions to the asteroid threat, and arms controllers raising alarms.</w:t>
      </w:r>
    </w:p>
    <w:p w14:paraId="0523A8C0" w14:textId="77777777" w:rsidR="004378D4" w:rsidRPr="00657732" w:rsidRDefault="004378D4" w:rsidP="004378D4">
      <w:pPr>
        <w:rPr>
          <w:sz w:val="16"/>
        </w:rPr>
      </w:pPr>
      <w:r w:rsidRPr="00657732">
        <w:rPr>
          <w:rStyle w:val="StyleUnderline"/>
        </w:rPr>
        <w:t xml:space="preserve">An important analysis </w:t>
      </w:r>
      <w:r w:rsidRPr="00657732">
        <w:rPr>
          <w:sz w:val="16"/>
        </w:rPr>
        <w:t xml:space="preserve">of the dangers inherent in the deflection of asteroidal bodies </w:t>
      </w:r>
      <w:r w:rsidRPr="00657732">
        <w:rPr>
          <w:rStyle w:val="StyleUnderline"/>
        </w:rPr>
        <w:t>is provided by</w:t>
      </w:r>
      <w:r w:rsidRPr="00657732">
        <w:rPr>
          <w:sz w:val="16"/>
        </w:rPr>
        <w:t xml:space="preserve"> Carl </w:t>
      </w:r>
      <w:r w:rsidRPr="00AA587E">
        <w:rPr>
          <w:rStyle w:val="Emphasis"/>
          <w:highlight w:val="cyan"/>
        </w:rPr>
        <w:t>Sagan</w:t>
      </w:r>
      <w:r w:rsidRPr="00AA587E">
        <w:rPr>
          <w:sz w:val="16"/>
          <w:highlight w:val="cyan"/>
        </w:rPr>
        <w:t xml:space="preserve"> </w:t>
      </w:r>
      <w:r w:rsidRPr="00AA587E">
        <w:rPr>
          <w:rStyle w:val="StyleUnderline"/>
          <w:highlight w:val="cyan"/>
        </w:rPr>
        <w:t>and</w:t>
      </w:r>
      <w:r w:rsidRPr="00657732">
        <w:rPr>
          <w:sz w:val="16"/>
        </w:rPr>
        <w:t xml:space="preserve"> Stephen </w:t>
      </w:r>
      <w:r w:rsidRPr="00AA587E">
        <w:rPr>
          <w:rStyle w:val="Emphasis"/>
          <w:highlight w:val="cyan"/>
        </w:rPr>
        <w:t>Ostro</w:t>
      </w:r>
      <w:r w:rsidRPr="0065773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Druyan), made him an international celebrity and influential voice for science and space exploration. </w:t>
      </w:r>
      <w:r w:rsidRPr="00657732">
        <w:rPr>
          <w:rStyle w:val="StyleUnderline"/>
        </w:rPr>
        <w:t xml:space="preserve">Unlike virtually all other space scientists and engineers of his era, Sagan also </w:t>
      </w:r>
      <w:r w:rsidRPr="00033705">
        <w:rPr>
          <w:rStyle w:val="StyleUnderline"/>
        </w:rPr>
        <w:t>was active in</w:t>
      </w:r>
      <w:r w:rsidRPr="00657732">
        <w:rPr>
          <w:rStyle w:val="StyleUnderline"/>
        </w:rPr>
        <w:t xml:space="preserve"> advancing nuclear arms control, studying</w:t>
      </w:r>
      <w:r w:rsidRPr="00657732">
        <w:rPr>
          <w:sz w:val="16"/>
        </w:rPr>
        <w:t>— and publicizing—the “</w:t>
      </w:r>
      <w:r w:rsidRPr="00657732">
        <w:rPr>
          <w:rStyle w:val="StyleUnderline"/>
        </w:rPr>
        <w:t>nuclear winter</w:t>
      </w:r>
      <w:r w:rsidRPr="00657732">
        <w:rPr>
          <w:sz w:val="16"/>
        </w:rPr>
        <w:t xml:space="preserve">” hypothesis and promoting cooperation in space to improve Soviet-American relations.69 Although a strong supporter of the larger habitat expansionist vision, </w:t>
      </w:r>
      <w:r w:rsidRPr="00657732">
        <w:rPr>
          <w:rStyle w:val="StyleUnderline"/>
        </w:rPr>
        <w:t xml:space="preserve">Sagan </w:t>
      </w:r>
      <w:r w:rsidRPr="00AA587E">
        <w:rPr>
          <w:rStyle w:val="StyleUnderline"/>
          <w:highlight w:val="cyan"/>
        </w:rPr>
        <w:t>insists</w:t>
      </w:r>
      <w:r w:rsidRPr="00657732">
        <w:rPr>
          <w:rStyle w:val="StyleUnderline"/>
        </w:rPr>
        <w:t xml:space="preserve"> large-scale space activities should occur only after nuclear disarmament and planetary habitat stability have been achieved because </w:t>
      </w:r>
      <w:r w:rsidRPr="00033705">
        <w:rPr>
          <w:rStyle w:val="StyleUnderline"/>
        </w:rPr>
        <w:t xml:space="preserve">of an ominous </w:t>
      </w:r>
      <w:r w:rsidRPr="00AA587E">
        <w:rPr>
          <w:rStyle w:val="StyleUnderline"/>
          <w:highlight w:val="cyan"/>
        </w:rPr>
        <w:t>asteroid</w:t>
      </w:r>
      <w:r w:rsidRPr="00033705">
        <w:rPr>
          <w:rStyle w:val="StyleUnderline"/>
        </w:rPr>
        <w:t xml:space="preserve"> “</w:t>
      </w:r>
      <w:r w:rsidRPr="00AA587E">
        <w:rPr>
          <w:rStyle w:val="Emphasis"/>
          <w:highlight w:val="cyan"/>
        </w:rPr>
        <w:t>deflection dilemma</w:t>
      </w:r>
      <w:r w:rsidRPr="00657732">
        <w:rPr>
          <w:sz w:val="16"/>
        </w:rPr>
        <w:t>.”70</w:t>
      </w:r>
    </w:p>
    <w:p w14:paraId="440D74A3" w14:textId="77777777" w:rsidR="004378D4" w:rsidRPr="00657732" w:rsidRDefault="004378D4" w:rsidP="004378D4">
      <w:pPr>
        <w:rPr>
          <w:rStyle w:val="StyleUnderline"/>
        </w:rPr>
      </w:pPr>
      <w:r w:rsidRPr="00657732">
        <w:rPr>
          <w:sz w:val="16"/>
        </w:rPr>
        <w:t xml:space="preserve">The essence of the deflection dilemma is simple: species and civilizational survival inevitably will eventually require the development </w:t>
      </w:r>
      <w:r w:rsidRPr="00657732">
        <w:rPr>
          <w:rStyle w:val="StyleUnderline"/>
        </w:rPr>
        <w:t xml:space="preserve">of </w:t>
      </w:r>
      <w:r w:rsidRPr="00033705">
        <w:rPr>
          <w:rStyle w:val="StyleUnderline"/>
        </w:rPr>
        <w:t xml:space="preserve">the </w:t>
      </w:r>
      <w:r w:rsidRPr="00AA587E">
        <w:rPr>
          <w:rStyle w:val="StyleUnderline"/>
          <w:highlight w:val="cyan"/>
        </w:rPr>
        <w:t>ability to deflect</w:t>
      </w:r>
      <w:r w:rsidRPr="00033705">
        <w:rPr>
          <w:rStyle w:val="StyleUnderline"/>
        </w:rPr>
        <w:t xml:space="preserve"> asteroids</w:t>
      </w:r>
      <w:r w:rsidRPr="00657732">
        <w:rPr>
          <w:rStyle w:val="StyleUnderline"/>
        </w:rPr>
        <w:t xml:space="preserve"> and comets away from Earth</w:t>
      </w:r>
      <w:r w:rsidRPr="00657732">
        <w:rPr>
          <w:sz w:val="16"/>
        </w:rPr>
        <w:t xml:space="preserve">, but this technology also inherently </w:t>
      </w:r>
      <w:r w:rsidRPr="00AA587E">
        <w:rPr>
          <w:rStyle w:val="Emphasis"/>
          <w:highlight w:val="cyan"/>
        </w:rPr>
        <w:t>creates</w:t>
      </w:r>
      <w:r w:rsidRPr="00033705">
        <w:rPr>
          <w:sz w:val="16"/>
        </w:rPr>
        <w:t xml:space="preserve"> </w:t>
      </w:r>
      <w:r w:rsidRPr="00033705">
        <w:rPr>
          <w:rStyle w:val="StyleUnderline"/>
        </w:rPr>
        <w:t xml:space="preserve">the </w:t>
      </w:r>
      <w:r w:rsidRPr="00AA587E">
        <w:rPr>
          <w:rStyle w:val="StyleUnderline"/>
          <w:highlight w:val="cyan"/>
        </w:rPr>
        <w:t>possibility</w:t>
      </w:r>
      <w:r w:rsidRPr="00657732">
        <w:rPr>
          <w:rStyle w:val="StyleUnderline"/>
        </w:rPr>
        <w:t xml:space="preserve"> that such </w:t>
      </w:r>
      <w:r w:rsidRPr="00AA587E">
        <w:rPr>
          <w:rStyle w:val="StyleUnderline"/>
          <w:highlight w:val="cyan"/>
        </w:rPr>
        <w:t>objects could be directed</w:t>
      </w:r>
      <w:r w:rsidRPr="00657732">
        <w:rPr>
          <w:rStyle w:val="StyleUnderline"/>
        </w:rPr>
        <w:t xml:space="preserve"> toward the Earth</w:t>
      </w:r>
      <w:r w:rsidRPr="00657732">
        <w:rPr>
          <w:sz w:val="16"/>
        </w:rPr>
        <w:t xml:space="preserve">. </w:t>
      </w:r>
      <w:r w:rsidRPr="00033705">
        <w:rPr>
          <w:rStyle w:val="StyleUnderline"/>
        </w:rPr>
        <w:t>The</w:t>
      </w:r>
      <w:r w:rsidRPr="00033705">
        <w:rPr>
          <w:sz w:val="16"/>
        </w:rPr>
        <w:t xml:space="preserve"> </w:t>
      </w:r>
      <w:r w:rsidRPr="00AA587E">
        <w:rPr>
          <w:rStyle w:val="Emphasis"/>
          <w:highlight w:val="cyan"/>
        </w:rPr>
        <w:t>existential stakes are clear</w:t>
      </w:r>
      <w:r w:rsidRPr="00657732">
        <w:rPr>
          <w:sz w:val="16"/>
        </w:rPr>
        <w:t>: “</w:t>
      </w:r>
      <w:r w:rsidRPr="00033705">
        <w:rPr>
          <w:rStyle w:val="StyleUnderline"/>
        </w:rPr>
        <w:t xml:space="preserve">the </w:t>
      </w:r>
      <w:r w:rsidRPr="00AA587E">
        <w:rPr>
          <w:rStyle w:val="StyleUnderline"/>
          <w:highlight w:val="cyan"/>
        </w:rPr>
        <w:t>destructive energy</w:t>
      </w:r>
      <w:r w:rsidRPr="00657732">
        <w:rPr>
          <w:rStyle w:val="StyleUnderline"/>
        </w:rPr>
        <w:t xml:space="preserve"> latent in a large near-Earth asteroid </w:t>
      </w:r>
      <w:r w:rsidRPr="00AA587E">
        <w:rPr>
          <w:rStyle w:val="Emphasis"/>
          <w:highlight w:val="cyan"/>
        </w:rPr>
        <w:t>dwarfs anything else</w:t>
      </w:r>
      <w:r w:rsidRPr="00AA587E">
        <w:rPr>
          <w:rStyle w:val="StyleUnderline"/>
          <w:highlight w:val="cyan"/>
        </w:rPr>
        <w:t xml:space="preserve"> the</w:t>
      </w:r>
      <w:r w:rsidRPr="00657732">
        <w:rPr>
          <w:rStyle w:val="StyleUnderline"/>
        </w:rPr>
        <w:t xml:space="preserve"> human </w:t>
      </w:r>
      <w:r w:rsidRPr="00AA587E">
        <w:rPr>
          <w:rStyle w:val="StyleUnderline"/>
          <w:highlight w:val="cyan"/>
        </w:rPr>
        <w:t>species can get</w:t>
      </w:r>
      <w:r w:rsidRPr="00033705">
        <w:rPr>
          <w:rStyle w:val="StyleUnderline"/>
        </w:rPr>
        <w:t xml:space="preserve"> its hands on,” </w:t>
      </w:r>
      <w:r w:rsidRPr="00AA587E">
        <w:rPr>
          <w:rStyle w:val="StyleUnderline"/>
          <w:highlight w:val="cyan"/>
        </w:rPr>
        <w:t>making them</w:t>
      </w:r>
      <w:r w:rsidRPr="00657732">
        <w:rPr>
          <w:rStyle w:val="StyleUnderline"/>
        </w:rPr>
        <w:t xml:space="preserve"> potentially “</w:t>
      </w:r>
      <w:r w:rsidRPr="00AA587E">
        <w:rPr>
          <w:rStyle w:val="StyleUnderline"/>
          <w:highlight w:val="cyan"/>
        </w:rPr>
        <w:t xml:space="preserve">the </w:t>
      </w:r>
      <w:r w:rsidRPr="00AA587E">
        <w:rPr>
          <w:rStyle w:val="Emphasis"/>
          <w:highlight w:val="cyan"/>
        </w:rPr>
        <w:t>most powerful</w:t>
      </w:r>
      <w:r w:rsidRPr="00AA587E">
        <w:rPr>
          <w:sz w:val="16"/>
          <w:highlight w:val="cyan"/>
        </w:rPr>
        <w:t xml:space="preserve"> </w:t>
      </w:r>
      <w:r w:rsidRPr="00AA587E">
        <w:rPr>
          <w:rStyle w:val="Emphasis"/>
          <w:highlight w:val="cyan"/>
        </w:rPr>
        <w:t>w</w:t>
      </w:r>
      <w:r w:rsidRPr="00657732">
        <w:rPr>
          <w:sz w:val="16"/>
        </w:rPr>
        <w:t xml:space="preserve">eapon of </w:t>
      </w:r>
      <w:r w:rsidRPr="00AA587E">
        <w:rPr>
          <w:rStyle w:val="Emphasis"/>
          <w:highlight w:val="cyan"/>
        </w:rPr>
        <w:t>m</w:t>
      </w:r>
      <w:r w:rsidRPr="00657732">
        <w:rPr>
          <w:sz w:val="16"/>
        </w:rPr>
        <w:t xml:space="preserve">ass </w:t>
      </w:r>
      <w:r w:rsidRPr="00AA587E">
        <w:rPr>
          <w:rStyle w:val="Emphasis"/>
          <w:highlight w:val="cyan"/>
        </w:rPr>
        <w:t>d</w:t>
      </w:r>
      <w:r w:rsidRPr="00657732">
        <w:rPr>
          <w:sz w:val="16"/>
        </w:rPr>
        <w:t xml:space="preserve">estruction </w:t>
      </w:r>
      <w:r w:rsidRPr="00AA587E">
        <w:rPr>
          <w:rStyle w:val="StyleUnderline"/>
          <w:highlight w:val="cyan"/>
        </w:rPr>
        <w:t>ever</w:t>
      </w:r>
      <w:r w:rsidRPr="00657732">
        <w:rPr>
          <w:rStyle w:val="StyleUnderline"/>
        </w:rPr>
        <w:t xml:space="preserve"> devised</w:t>
      </w:r>
      <w:r w:rsidRPr="00657732">
        <w:rPr>
          <w:sz w:val="16"/>
        </w:rPr>
        <w:t xml:space="preserve">”71 (see Table 7.4. A and B).72 </w:t>
      </w:r>
      <w:r w:rsidRPr="00657732">
        <w:rPr>
          <w:rStyle w:val="StyleUnderline"/>
        </w:rPr>
        <w:t>Once the population of these bodies is fully mapped, and technologies to deflect them are developed</w:t>
      </w:r>
      <w:r w:rsidRPr="00657732">
        <w:rPr>
          <w:sz w:val="16"/>
        </w:rPr>
        <w:t xml:space="preserve">, Sagan argues, </w:t>
      </w:r>
      <w:r w:rsidRPr="00033705">
        <w:rPr>
          <w:rStyle w:val="StyleUnderline"/>
        </w:rPr>
        <w:t xml:space="preserve">the </w:t>
      </w:r>
      <w:r w:rsidRPr="00AA587E">
        <w:rPr>
          <w:rStyle w:val="StyleUnderline"/>
          <w:highlight w:val="cyan"/>
        </w:rPr>
        <w:t xml:space="preserve">prospects for collision </w:t>
      </w:r>
      <w:r w:rsidRPr="00AA587E">
        <w:rPr>
          <w:rStyle w:val="Emphasis"/>
          <w:highlight w:val="cyan"/>
        </w:rPr>
        <w:t>increase</w:t>
      </w:r>
      <w:r w:rsidRPr="00657732">
        <w:rPr>
          <w:rStyle w:val="StyleUnderline"/>
        </w:rPr>
        <w:t xml:space="preserve"> over the </w:t>
      </w:r>
      <w:r w:rsidRPr="00657732">
        <w:rPr>
          <w:rStyle w:val="Emphasis"/>
        </w:rPr>
        <w:t>natural rate</w:t>
      </w:r>
      <w:r w:rsidRPr="00657732">
        <w:rPr>
          <w:rStyle w:val="StyleUnderline"/>
        </w:rPr>
        <w:t xml:space="preserve"> due to the possibility of </w:t>
      </w:r>
      <w:r w:rsidRPr="00657732">
        <w:rPr>
          <w:rStyle w:val="Emphasis"/>
        </w:rPr>
        <w:t>intentional bombardment</w:t>
      </w:r>
      <w:r w:rsidRPr="00657732">
        <w:rPr>
          <w:sz w:val="16"/>
        </w:rPr>
        <w:t xml:space="preserve">. Given these possibilities, perhaps </w:t>
      </w:r>
      <w:r w:rsidRPr="00657732">
        <w:rPr>
          <w:rStyle w:val="StyleUnderline"/>
        </w:rPr>
        <w:t xml:space="preserve">the reason </w:t>
      </w:r>
      <w:r w:rsidRPr="00033705">
        <w:rPr>
          <w:rStyle w:val="StyleUnderline"/>
        </w:rPr>
        <w:t xml:space="preserve">the </w:t>
      </w:r>
      <w:r w:rsidRPr="00AA587E">
        <w:rPr>
          <w:rStyle w:val="StyleUnderline"/>
          <w:highlight w:val="cyan"/>
        </w:rPr>
        <w:t>dinosaurs lasted</w:t>
      </w:r>
      <w:r w:rsidRPr="00657732">
        <w:rPr>
          <w:rStyle w:val="StyleUnderline"/>
        </w:rPr>
        <w:t xml:space="preserve"> for nearly </w:t>
      </w:r>
      <w:r w:rsidRPr="00AA587E">
        <w:rPr>
          <w:rStyle w:val="StyleUnderline"/>
          <w:highlight w:val="cyan"/>
        </w:rPr>
        <w:t>two hundred million years</w:t>
      </w:r>
      <w:r w:rsidRPr="00657732">
        <w:rPr>
          <w:rStyle w:val="StyleUnderline"/>
        </w:rPr>
        <w:t xml:space="preserve"> is because they </w:t>
      </w:r>
      <w:r w:rsidRPr="00657732">
        <w:rPr>
          <w:rStyle w:val="Emphasis"/>
        </w:rPr>
        <w:t>did not have a space program</w:t>
      </w:r>
      <w:r w:rsidRPr="00657732">
        <w:rPr>
          <w:rStyle w:val="StyleUnderline"/>
        </w:rPr>
        <w:t>.</w:t>
      </w:r>
    </w:p>
    <w:p w14:paraId="53407578" w14:textId="77777777" w:rsidR="004378D4" w:rsidRPr="006177B2" w:rsidRDefault="004378D4" w:rsidP="004378D4">
      <w:r w:rsidRPr="00657732">
        <w:rPr>
          <w:sz w:val="16"/>
        </w:rPr>
        <w:t xml:space="preserve">In his major book on the human space </w:t>
      </w:r>
      <w:r w:rsidRPr="00781F12">
        <w:rPr>
          <w:sz w:val="16"/>
        </w:rPr>
        <w:t xml:space="preserve">future, Pale Blue Dot, Sagan lays out several scenarios for intentional collisions. His arguments are essentially the arguments of nuclear arms controllers. </w:t>
      </w:r>
      <w:r w:rsidRPr="00781F12">
        <w:rPr>
          <w:rStyle w:val="StyleUnderline"/>
        </w:rPr>
        <w:t>Madmen exist, and some “</w:t>
      </w:r>
      <w:r w:rsidRPr="00657732">
        <w:rPr>
          <w:rStyle w:val="StyleUnderline"/>
        </w:rPr>
        <w:t>achieve the highest levels of political power in modern industrial nations</w:t>
      </w:r>
      <w:r w:rsidRPr="00657732">
        <w:rPr>
          <w:sz w:val="16"/>
        </w:rPr>
        <w:t xml:space="preserve">.”'3 </w:t>
      </w:r>
      <w:r w:rsidRPr="00657732">
        <w:rPr>
          <w:rStyle w:val="StyleUnderline"/>
        </w:rPr>
        <w:t>Recalling</w:t>
      </w:r>
      <w:r w:rsidRPr="00657732">
        <w:rPr>
          <w:sz w:val="16"/>
        </w:rPr>
        <w:t xml:space="preserve"> the extreme destruction caused by </w:t>
      </w:r>
      <w:r w:rsidRPr="00AA587E">
        <w:rPr>
          <w:rStyle w:val="Emphasis"/>
          <w:highlight w:val="cyan"/>
        </w:rPr>
        <w:t>Hitler</w:t>
      </w:r>
      <w:r w:rsidRPr="00AA587E">
        <w:rPr>
          <w:sz w:val="16"/>
          <w:highlight w:val="cyan"/>
        </w:rPr>
        <w:t xml:space="preserve"> </w:t>
      </w:r>
      <w:r w:rsidRPr="00AA587E">
        <w:rPr>
          <w:rStyle w:val="StyleUnderline"/>
          <w:highlight w:val="cyan"/>
        </w:rPr>
        <w:t>and</w:t>
      </w:r>
      <w:r w:rsidRPr="00AA587E">
        <w:rPr>
          <w:sz w:val="16"/>
          <w:highlight w:val="cyan"/>
        </w:rPr>
        <w:t xml:space="preserve"> </w:t>
      </w:r>
      <w:r w:rsidRPr="00AA587E">
        <w:rPr>
          <w:rStyle w:val="Emphasis"/>
          <w:highlight w:val="cyan"/>
        </w:rPr>
        <w:t>Stalin</w:t>
      </w:r>
      <w:r w:rsidRPr="00AA587E">
        <w:rPr>
          <w:sz w:val="16"/>
          <w:highlight w:val="cyan"/>
        </w:rPr>
        <w:t>,</w:t>
      </w:r>
      <w:r w:rsidRPr="00657732">
        <w:rPr>
          <w:sz w:val="16"/>
        </w:rPr>
        <w:t xml:space="preserve"> </w:t>
      </w:r>
      <w:r w:rsidRPr="00657732">
        <w:rPr>
          <w:rStyle w:val="StyleUnderline"/>
        </w:rPr>
        <w:t xml:space="preserve">Sagan posits the possibility that </w:t>
      </w:r>
      <w:r w:rsidRPr="00AA587E">
        <w:rPr>
          <w:rStyle w:val="StyleUnderline"/>
          <w:highlight w:val="cyan"/>
        </w:rPr>
        <w:t>a</w:t>
      </w:r>
      <w:r w:rsidRPr="00657732">
        <w:rPr>
          <w:rStyle w:val="StyleUnderline"/>
        </w:rPr>
        <w:t xml:space="preserve"> </w:t>
      </w:r>
      <w:r w:rsidRPr="00657732">
        <w:rPr>
          <w:sz w:val="16"/>
        </w:rPr>
        <w:t>“</w:t>
      </w:r>
      <w:r w:rsidRPr="00781F12">
        <w:rPr>
          <w:sz w:val="16"/>
        </w:rPr>
        <w:t xml:space="preserve">misanthropic </w:t>
      </w:r>
      <w:r w:rsidRPr="00781F12">
        <w:rPr>
          <w:rStyle w:val="Emphasis"/>
        </w:rPr>
        <w:t>psychopath</w:t>
      </w:r>
      <w:r w:rsidRPr="00781F12">
        <w:rPr>
          <w:sz w:val="16"/>
        </w:rPr>
        <w:t xml:space="preserve">” </w:t>
      </w:r>
      <w:r w:rsidRPr="00781F12">
        <w:rPr>
          <w:rStyle w:val="StyleUnderline"/>
        </w:rPr>
        <w:t xml:space="preserve">or a </w:t>
      </w:r>
      <w:r w:rsidRPr="00033705">
        <w:rPr>
          <w:rStyle w:val="StyleUnderline"/>
        </w:rPr>
        <w:t>“</w:t>
      </w:r>
      <w:r w:rsidRPr="00AA587E">
        <w:rPr>
          <w:rStyle w:val="Emphasis"/>
          <w:highlight w:val="cyan"/>
        </w:rPr>
        <w:t>megalomaniac</w:t>
      </w:r>
      <w:r w:rsidRPr="00657732">
        <w:rPr>
          <w:rStyle w:val="StyleUnderline"/>
        </w:rPr>
        <w:t xml:space="preserve"> lusting after ‘greatness’ or glory, </w:t>
      </w:r>
      <w:r w:rsidRPr="00AA587E">
        <w:rPr>
          <w:rStyle w:val="StyleUnderline"/>
          <w:highlight w:val="cyan"/>
        </w:rPr>
        <w:t>a victim of</w:t>
      </w:r>
      <w:r w:rsidRPr="00033705">
        <w:rPr>
          <w:rStyle w:val="StyleUnderline"/>
        </w:rPr>
        <w:t xml:space="preserve"> </w:t>
      </w:r>
      <w:r w:rsidRPr="00033705">
        <w:rPr>
          <w:rStyle w:val="Emphasis"/>
        </w:rPr>
        <w:t xml:space="preserve">ethnic </w:t>
      </w:r>
      <w:r w:rsidRPr="00AA587E">
        <w:rPr>
          <w:rStyle w:val="Emphasis"/>
          <w:highlight w:val="cyan"/>
        </w:rPr>
        <w:t>violence bent on revenge</w:t>
      </w:r>
      <w:r w:rsidRPr="00657732">
        <w:rPr>
          <w:sz w:val="16"/>
        </w:rPr>
        <w:t xml:space="preserve">, </w:t>
      </w:r>
      <w:r w:rsidRPr="00657732">
        <w:rPr>
          <w:rStyle w:val="StyleUnderline"/>
        </w:rPr>
        <w:t xml:space="preserve">someone in the grip of severe testosterone poisoning, </w:t>
      </w:r>
      <w:r w:rsidRPr="00781F12">
        <w:rPr>
          <w:rStyle w:val="StyleUnderline"/>
        </w:rPr>
        <w:t xml:space="preserve">some </w:t>
      </w:r>
      <w:r w:rsidRPr="00781F12">
        <w:rPr>
          <w:rStyle w:val="Emphasis"/>
        </w:rPr>
        <w:t>religious fanatic</w:t>
      </w:r>
      <w:r w:rsidRPr="00781F12">
        <w:rPr>
          <w:rStyle w:val="StyleUnderline"/>
        </w:rPr>
        <w:t xml:space="preserve"> hastening</w:t>
      </w:r>
      <w:r w:rsidRPr="00781F12">
        <w:rPr>
          <w:sz w:val="16"/>
        </w:rPr>
        <w:t xml:space="preserve"> the Day of</w:t>
      </w:r>
      <w:r w:rsidRPr="00657732">
        <w:rPr>
          <w:sz w:val="16"/>
        </w:rPr>
        <w:t xml:space="preserve"> Judgment, </w:t>
      </w:r>
      <w:r w:rsidRPr="00657732">
        <w:rPr>
          <w:rStyle w:val="StyleUnderline"/>
        </w:rPr>
        <w:t xml:space="preserve">or just some </w:t>
      </w:r>
      <w:r w:rsidRPr="00AA587E">
        <w:rPr>
          <w:rStyle w:val="Emphasis"/>
          <w:highlight w:val="cyan"/>
        </w:rPr>
        <w:t>technicians</w:t>
      </w:r>
      <w:r w:rsidRPr="00AA587E">
        <w:rPr>
          <w:rStyle w:val="StyleUnderline"/>
          <w:highlight w:val="cyan"/>
        </w:rPr>
        <w:t xml:space="preserve"> incompetent</w:t>
      </w:r>
      <w:r w:rsidRPr="00657732">
        <w:rPr>
          <w:rStyle w:val="StyleUnderline"/>
        </w:rPr>
        <w:t xml:space="preserve"> or </w:t>
      </w:r>
      <w:r w:rsidRPr="00657732">
        <w:rPr>
          <w:rStyle w:val="Emphasis"/>
        </w:rPr>
        <w:t>insufficiently</w:t>
      </w:r>
      <w:r w:rsidRPr="00657732">
        <w:rPr>
          <w:rStyle w:val="StyleUnderline"/>
        </w:rPr>
        <w:t xml:space="preserve"> vigilant</w:t>
      </w:r>
      <w:r w:rsidRPr="00657732">
        <w:rPr>
          <w:sz w:val="16"/>
        </w:rPr>
        <w:t xml:space="preserve">” </w:t>
      </w:r>
      <w:r w:rsidRPr="00781F12">
        <w:rPr>
          <w:rStyle w:val="StyleUnderline"/>
        </w:rPr>
        <w:t xml:space="preserve">will </w:t>
      </w:r>
      <w:r w:rsidRPr="00AA587E">
        <w:rPr>
          <w:rStyle w:val="StyleUnderline"/>
          <w:highlight w:val="cyan"/>
        </w:rPr>
        <w:t xml:space="preserve">bring </w:t>
      </w:r>
      <w:r w:rsidRPr="00781F12">
        <w:rPr>
          <w:rStyle w:val="StyleUnderline"/>
        </w:rPr>
        <w:t>about a</w:t>
      </w:r>
      <w:r w:rsidRPr="00AA587E">
        <w:rPr>
          <w:rStyle w:val="StyleUnderline"/>
          <w:highlight w:val="cyan"/>
        </w:rPr>
        <w:t xml:space="preserve"> catastrophic </w:t>
      </w:r>
      <w:r w:rsidRPr="00AA587E">
        <w:rPr>
          <w:rStyle w:val="Emphasis"/>
          <w:highlight w:val="cyan"/>
        </w:rPr>
        <w:t>collision</w:t>
      </w:r>
      <w:r w:rsidRPr="00657732">
        <w:rPr>
          <w:sz w:val="16"/>
        </w:rPr>
        <w:t xml:space="preserve">.74 Earth-approaching asteroids amount </w:t>
      </w:r>
      <w:r w:rsidRPr="00781F12">
        <w:rPr>
          <w:sz w:val="16"/>
        </w:rPr>
        <w:t>to “</w:t>
      </w:r>
      <w:r w:rsidRPr="00781F12">
        <w:rPr>
          <w:rStyle w:val="StyleUnderline"/>
        </w:rPr>
        <w:t>30,000 swords of Damocles hanging over our heads</w:t>
      </w:r>
      <w:r w:rsidRPr="00781F12">
        <w:rPr>
          <w:sz w:val="16"/>
        </w:rPr>
        <w:t>,” for</w:t>
      </w:r>
      <w:r w:rsidRPr="00657732">
        <w:rPr>
          <w:sz w:val="16"/>
        </w:rPr>
        <w:t xml:space="preserve"> which “there is no acceptable national solution.”75 And, like Cole and Salkeld (not mentioned), Sagan points to the possibilities of clandestine use of this technology.</w:t>
      </w:r>
    </w:p>
    <w:p w14:paraId="3EA8F1D3" w14:textId="71E9EBC7" w:rsidR="004378D4" w:rsidRPr="00657732" w:rsidRDefault="004378D4" w:rsidP="004378D4">
      <w:pPr>
        <w:pStyle w:val="Heading4"/>
        <w:contextualSpacing/>
        <w:rPr>
          <w:rFonts w:cs="Arial"/>
          <w:b w:val="0"/>
          <w:bCs w:val="0"/>
        </w:rPr>
      </w:pPr>
      <w:r w:rsidRPr="00657732">
        <w:rPr>
          <w:rFonts w:cs="Arial"/>
        </w:rPr>
        <w:t xml:space="preserve">Even </w:t>
      </w:r>
      <w:r w:rsidRPr="00657732">
        <w:rPr>
          <w:rFonts w:cs="Arial"/>
          <w:u w:val="single"/>
        </w:rPr>
        <w:t>limited deflection failures</w:t>
      </w:r>
      <w:r w:rsidRPr="00657732">
        <w:rPr>
          <w:rFonts w:cs="Arial"/>
        </w:rPr>
        <w:t xml:space="preserve"> cause </w:t>
      </w:r>
      <w:r w:rsidRPr="00657732">
        <w:rPr>
          <w:rFonts w:cs="Arial"/>
          <w:u w:val="single"/>
        </w:rPr>
        <w:t>nuke war</w:t>
      </w:r>
      <w:r w:rsidRPr="00657732">
        <w:rPr>
          <w:rFonts w:cs="Arial"/>
        </w:rPr>
        <w:t xml:space="preserve"> because they look like </w:t>
      </w:r>
      <w:r w:rsidRPr="00657732">
        <w:rPr>
          <w:rFonts w:cs="Arial"/>
          <w:u w:val="single"/>
        </w:rPr>
        <w:t>preemptive strikes</w:t>
      </w:r>
      <w:r w:rsidRPr="00657732">
        <w:rPr>
          <w:rFonts w:cs="Arial"/>
        </w:rPr>
        <w:t xml:space="preserve"> and the risk is </w:t>
      </w:r>
      <w:r w:rsidRPr="00657732">
        <w:rPr>
          <w:rFonts w:cs="Arial"/>
          <w:u w:val="single"/>
        </w:rPr>
        <w:t>inversely proportion</w:t>
      </w:r>
      <w:r w:rsidRPr="00657732">
        <w:rPr>
          <w:rFonts w:cs="Arial"/>
        </w:rPr>
        <w:t xml:space="preserve"> to </w:t>
      </w:r>
      <w:r w:rsidRPr="00657732">
        <w:rPr>
          <w:rFonts w:cs="Arial"/>
          <w:u w:val="single"/>
        </w:rPr>
        <w:t>size</w:t>
      </w:r>
      <w:r w:rsidRPr="00657732">
        <w:rPr>
          <w:rFonts w:cs="Arial"/>
        </w:rPr>
        <w:t xml:space="preserve"> </w:t>
      </w:r>
    </w:p>
    <w:p w14:paraId="7251FFA5" w14:textId="77777777" w:rsidR="004378D4" w:rsidRPr="00657732" w:rsidRDefault="004378D4" w:rsidP="004378D4">
      <w:pPr>
        <w:contextualSpacing/>
      </w:pPr>
      <w:r w:rsidRPr="00657732">
        <w:rPr>
          <w:rStyle w:val="Style13ptBold"/>
        </w:rPr>
        <w:t>Lovett 19</w:t>
      </w:r>
      <w:r w:rsidRPr="00657732">
        <w:t xml:space="preserve">, [Richard Lovett is a Cosmos contributor, The biggest danger about an asteroid strike? Lawyers, </w:t>
      </w:r>
      <w:r w:rsidRPr="00AA587E">
        <w:rPr>
          <w:rStyle w:val="StyleUnderline"/>
          <w:highlight w:val="cyan"/>
        </w:rPr>
        <w:t xml:space="preserve">Blasting </w:t>
      </w:r>
      <w:r w:rsidRPr="00657732">
        <w:rPr>
          <w:rStyle w:val="StyleUnderline"/>
        </w:rPr>
        <w:t xml:space="preserve">away </w:t>
      </w:r>
      <w:r w:rsidRPr="00AA587E">
        <w:rPr>
          <w:rStyle w:val="StyleUnderline"/>
          <w:highlight w:val="cyan"/>
        </w:rPr>
        <w:t>at</w:t>
      </w:r>
      <w:r w:rsidRPr="00657732">
        <w:rPr>
          <w:rStyle w:val="StyleUnderline"/>
        </w:rPr>
        <w:t xml:space="preserve"> incoming </w:t>
      </w:r>
      <w:r w:rsidRPr="00AA587E">
        <w:rPr>
          <w:rStyle w:val="StyleUnderline"/>
          <w:highlight w:val="cyan"/>
        </w:rPr>
        <w:t xml:space="preserve">space rock raises </w:t>
      </w:r>
      <w:r w:rsidRPr="00657732">
        <w:rPr>
          <w:rStyle w:val="StyleUnderline"/>
        </w:rPr>
        <w:t xml:space="preserve">real </w:t>
      </w:r>
      <w:r w:rsidRPr="00AA587E">
        <w:rPr>
          <w:rStyle w:val="StyleUnderline"/>
          <w:highlight w:val="cyan"/>
        </w:rPr>
        <w:t xml:space="preserve">risks of </w:t>
      </w:r>
      <w:r w:rsidRPr="00AA587E">
        <w:rPr>
          <w:rStyle w:val="Emphasis"/>
          <w:highlight w:val="cyan"/>
        </w:rPr>
        <w:t>nuc</w:t>
      </w:r>
      <w:r w:rsidRPr="00553A10">
        <w:rPr>
          <w:rStyle w:val="Emphasis"/>
        </w:rPr>
        <w:t xml:space="preserve">lear </w:t>
      </w:r>
      <w:r w:rsidRPr="00AA587E">
        <w:rPr>
          <w:rStyle w:val="Emphasis"/>
          <w:highlight w:val="cyan"/>
        </w:rPr>
        <w:t>war</w:t>
      </w:r>
      <w:r w:rsidRPr="00657732">
        <w:t xml:space="preserve">, experts say. Richard A Lovett reports, </w:t>
      </w:r>
      <w:r w:rsidRPr="00657732">
        <w:rPr>
          <w:u w:val="single"/>
        </w:rPr>
        <w:t>May 7</w:t>
      </w:r>
      <w:r w:rsidRPr="00657732">
        <w:t>, https://cosmosmagazine.com/space/the-biggest-danger-about-an-asteroid-strike-lawyers]</w:t>
      </w:r>
    </w:p>
    <w:p w14:paraId="4EC94E88" w14:textId="77777777" w:rsidR="004378D4" w:rsidRPr="00657732" w:rsidRDefault="004378D4" w:rsidP="004378D4">
      <w:pPr>
        <w:contextualSpacing/>
        <w:rPr>
          <w:sz w:val="16"/>
          <w:szCs w:val="16"/>
        </w:rPr>
      </w:pPr>
      <w:r w:rsidRPr="00657732">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657732">
        <w:rPr>
          <w:sz w:val="16"/>
        </w:rPr>
        <w:t xml:space="preserve">One problem is what would happen </w:t>
      </w:r>
      <w:r w:rsidRPr="00AA587E">
        <w:rPr>
          <w:rStyle w:val="StyleUnderline"/>
          <w:highlight w:val="cyan"/>
        </w:rPr>
        <w:t>if one country</w:t>
      </w:r>
      <w:r w:rsidRPr="00657732">
        <w:rPr>
          <w:sz w:val="16"/>
        </w:rPr>
        <w:t xml:space="preserve">, worried about protecting its own citizens, </w:t>
      </w:r>
      <w:r w:rsidRPr="00AA587E">
        <w:rPr>
          <w:rStyle w:val="StyleUnderline"/>
          <w:highlight w:val="cyan"/>
        </w:rPr>
        <w:t>attempted to deflect</w:t>
      </w:r>
      <w:r w:rsidRPr="00657732">
        <w:rPr>
          <w:sz w:val="16"/>
        </w:rPr>
        <w:t xml:space="preserve"> the asteroid, </w:t>
      </w:r>
      <w:r w:rsidRPr="00553A10">
        <w:rPr>
          <w:rStyle w:val="StyleUnderline"/>
        </w:rPr>
        <w:t xml:space="preserve">screwed up, </w:t>
      </w:r>
      <w:r w:rsidRPr="00AA587E">
        <w:rPr>
          <w:rStyle w:val="StyleUnderline"/>
          <w:highlight w:val="cyan"/>
        </w:rPr>
        <w:t>and</w:t>
      </w:r>
      <w:r w:rsidRPr="00657732">
        <w:rPr>
          <w:rStyle w:val="StyleUnderline"/>
        </w:rPr>
        <w:t xml:space="preserve"> accidentally </w:t>
      </w:r>
      <w:r w:rsidRPr="00AA587E">
        <w:rPr>
          <w:rStyle w:val="Emphasis"/>
          <w:highlight w:val="cyan"/>
        </w:rPr>
        <w:t xml:space="preserve">dumped it </w:t>
      </w:r>
      <w:r w:rsidRPr="00AA587E">
        <w:rPr>
          <w:rStyle w:val="StyleUnderline"/>
          <w:highlight w:val="cyan"/>
        </w:rPr>
        <w:t>on a neighbour.</w:t>
      </w:r>
      <w:r w:rsidRPr="00657732">
        <w:rPr>
          <w:u w:val="single"/>
        </w:rPr>
        <w:t xml:space="preserve"> </w:t>
      </w:r>
      <w:r w:rsidRPr="00657732">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w:t>
      </w:r>
      <w:r w:rsidRPr="00657732">
        <w:rPr>
          <w:sz w:val="16"/>
          <w:szCs w:val="16"/>
        </w:rPr>
        <w:lastRenderedPageBreak/>
        <w:t xml:space="preserve">have the technological ability to deflect an incoming asteroid, and there is, at present, no international authority tasked with making sure everyone else is represented in the decision-making process. In fact, says Cordula Steinkogler,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AA587E">
        <w:rPr>
          <w:rStyle w:val="Emphasis"/>
          <w:highlight w:val="cyan"/>
        </w:rPr>
        <w:t>Failure to share info</w:t>
      </w:r>
      <w:r w:rsidRPr="00657732">
        <w:rPr>
          <w:sz w:val="16"/>
          <w:szCs w:val="16"/>
        </w:rPr>
        <w:t xml:space="preserve">rmation </w:t>
      </w:r>
      <w:r w:rsidRPr="00AA587E">
        <w:rPr>
          <w:rStyle w:val="StyleUnderline"/>
          <w:highlight w:val="cyan"/>
        </w:rPr>
        <w:t>can be more than</w:t>
      </w:r>
      <w:r w:rsidRPr="00553A10">
        <w:rPr>
          <w:rStyle w:val="StyleUnderline"/>
        </w:rPr>
        <w:t xml:space="preserve"> just an </w:t>
      </w:r>
      <w:r w:rsidRPr="00AA587E">
        <w:rPr>
          <w:rStyle w:val="StyleUnderline"/>
          <w:highlight w:val="cyan"/>
        </w:rPr>
        <w:t>inconvenience</w:t>
      </w:r>
      <w:r w:rsidRPr="00657732">
        <w:rPr>
          <w:sz w:val="16"/>
          <w:szCs w:val="16"/>
        </w:rPr>
        <w:t xml:space="preserve">. To start with, says Petr Boháček, of Charles University in Prague in the Czech Republic, </w:t>
      </w:r>
      <w:r w:rsidRPr="00657732">
        <w:rPr>
          <w:rStyle w:val="StyleUnderline"/>
        </w:rPr>
        <w:t xml:space="preserve">it could make countries wonder if, instead of international cooperation, the rule is actually </w:t>
      </w:r>
      <w:r w:rsidRPr="00657732">
        <w:rPr>
          <w:rStyle w:val="Emphasis"/>
        </w:rPr>
        <w:t>everyone for themselves</w:t>
      </w:r>
      <w:r w:rsidRPr="00657732">
        <w:rPr>
          <w:rStyle w:val="StyleUnderline"/>
        </w:rPr>
        <w:t xml:space="preserve">. </w:t>
      </w:r>
      <w:r w:rsidRPr="00657732">
        <w:rPr>
          <w:sz w:val="16"/>
          <w:szCs w:val="16"/>
        </w:rPr>
        <w:t xml:space="preserve">It’s a particularly important problem, he says, because the </w:t>
      </w:r>
      <w:r w:rsidRPr="00657732">
        <w:rPr>
          <w:rStyle w:val="StyleUnderline"/>
        </w:rPr>
        <w:t xml:space="preserve">nations at risk of being hit by an asteroid may not be the ones with the </w:t>
      </w:r>
      <w:r w:rsidRPr="00657732">
        <w:rPr>
          <w:rStyle w:val="Emphasis"/>
        </w:rPr>
        <w:t>greatest</w:t>
      </w:r>
      <w:r w:rsidRPr="00657732">
        <w:rPr>
          <w:rStyle w:val="StyleUnderline"/>
        </w:rPr>
        <w:t xml:space="preserve"> geopolitical </w:t>
      </w:r>
      <w:r w:rsidRPr="00657732">
        <w:rPr>
          <w:rStyle w:val="Emphasis"/>
        </w:rPr>
        <w:t>power</w:t>
      </w:r>
      <w:r w:rsidRPr="00657732">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defence based on this dinosaur method of decision-making may not be the best choice.” </w:t>
      </w:r>
      <w:r w:rsidRPr="00657732">
        <w:rPr>
          <w:rStyle w:val="Emphasis"/>
        </w:rPr>
        <w:t>Another problem</w:t>
      </w:r>
      <w:r w:rsidRPr="00657732">
        <w:rPr>
          <w:sz w:val="16"/>
        </w:rPr>
        <w:t xml:space="preserve"> is that </w:t>
      </w:r>
      <w:r w:rsidRPr="00AA587E">
        <w:rPr>
          <w:rStyle w:val="StyleUnderline"/>
          <w:highlight w:val="cyan"/>
        </w:rPr>
        <w:t>the nation hit</w:t>
      </w:r>
      <w:r w:rsidRPr="00657732">
        <w:rPr>
          <w:sz w:val="16"/>
        </w:rPr>
        <w:t xml:space="preserve"> by an asteroid </w:t>
      </w:r>
      <w:r w:rsidRPr="00657732">
        <w:rPr>
          <w:rStyle w:val="StyleUnderline"/>
        </w:rPr>
        <w:t xml:space="preserve">might </w:t>
      </w:r>
      <w:r w:rsidRPr="00AA587E">
        <w:rPr>
          <w:rStyle w:val="StyleUnderline"/>
          <w:highlight w:val="cyan"/>
        </w:rPr>
        <w:t>see it as</w:t>
      </w:r>
      <w:r w:rsidRPr="00553A10">
        <w:rPr>
          <w:rStyle w:val="StyleUnderline"/>
        </w:rPr>
        <w:t xml:space="preserve"> an </w:t>
      </w:r>
      <w:r w:rsidRPr="00AA587E">
        <w:rPr>
          <w:rStyle w:val="StyleUnderline"/>
          <w:highlight w:val="cyan"/>
        </w:rPr>
        <w:t>attack</w:t>
      </w:r>
      <w:r w:rsidRPr="00657732">
        <w:rPr>
          <w:rStyle w:val="StyleUnderline"/>
        </w:rPr>
        <w:t xml:space="preserve"> by a foe, </w:t>
      </w:r>
      <w:r w:rsidRPr="00AA587E">
        <w:rPr>
          <w:rStyle w:val="StyleUnderline"/>
          <w:highlight w:val="cyan"/>
        </w:rPr>
        <w:t xml:space="preserve">and </w:t>
      </w:r>
      <w:r w:rsidRPr="00AA587E">
        <w:rPr>
          <w:rStyle w:val="Emphasis"/>
          <w:highlight w:val="cyan"/>
        </w:rPr>
        <w:t>retaliate</w:t>
      </w:r>
      <w:r w:rsidRPr="00657732">
        <w:rPr>
          <w:rStyle w:val="StyleUnderline"/>
        </w:rPr>
        <w:t xml:space="preserve">. </w:t>
      </w:r>
      <w:r w:rsidRPr="00AA587E">
        <w:rPr>
          <w:rStyle w:val="StyleUnderline"/>
          <w:highlight w:val="cyan"/>
        </w:rPr>
        <w:t xml:space="preserve">“[It] </w:t>
      </w:r>
      <w:r w:rsidRPr="00657732">
        <w:rPr>
          <w:rStyle w:val="StyleUnderline"/>
        </w:rPr>
        <w:t xml:space="preserve">could </w:t>
      </w:r>
      <w:r w:rsidRPr="00AA587E">
        <w:rPr>
          <w:rStyle w:val="StyleUnderline"/>
          <w:highlight w:val="cyan"/>
        </w:rPr>
        <w:t>look like</w:t>
      </w:r>
      <w:r w:rsidRPr="00657732">
        <w:rPr>
          <w:sz w:val="16"/>
        </w:rPr>
        <w:t xml:space="preserve"> the damage of </w:t>
      </w:r>
      <w:r w:rsidRPr="00657732">
        <w:rPr>
          <w:rStyle w:val="StyleUnderline"/>
        </w:rPr>
        <w:t xml:space="preserve">a </w:t>
      </w:r>
      <w:r w:rsidRPr="00AA587E">
        <w:rPr>
          <w:rStyle w:val="Emphasis"/>
          <w:highlight w:val="cyan"/>
        </w:rPr>
        <w:t>nuclear attack</w:t>
      </w:r>
      <w:r w:rsidRPr="00657732">
        <w:rPr>
          <w:rStyle w:val="StyleUnderline"/>
        </w:rPr>
        <w:t>,” says</w:t>
      </w:r>
      <w:r w:rsidRPr="00657732">
        <w:rPr>
          <w:sz w:val="16"/>
        </w:rPr>
        <w:t xml:space="preserve"> Seth </w:t>
      </w:r>
      <w:r w:rsidRPr="00657732">
        <w:rPr>
          <w:rStyle w:val="Emphasis"/>
        </w:rPr>
        <w:t>Baum</w:t>
      </w:r>
      <w:r w:rsidRPr="00657732">
        <w:rPr>
          <w:rStyle w:val="StyleUnderline"/>
        </w:rPr>
        <w:t xml:space="preserve">, </w:t>
      </w:r>
      <w:r w:rsidRPr="00657732">
        <w:rPr>
          <w:rStyle w:val="Emphasis"/>
        </w:rPr>
        <w:t>executive director of the Global Catastrophic Risk Institute</w:t>
      </w:r>
      <w:r w:rsidRPr="00657732">
        <w:rPr>
          <w:sz w:val="16"/>
        </w:rPr>
        <w:t xml:space="preserve">, a US-based think tank, “so the </w:t>
      </w:r>
      <w:r w:rsidRPr="00AA587E">
        <w:rPr>
          <w:rStyle w:val="StyleUnderline"/>
          <w:highlight w:val="cyan"/>
        </w:rPr>
        <w:t>prospect [of]</w:t>
      </w:r>
      <w:r w:rsidRPr="00657732">
        <w:rPr>
          <w:rStyle w:val="StyleUnderline"/>
        </w:rPr>
        <w:t xml:space="preserve"> a </w:t>
      </w:r>
      <w:r w:rsidRPr="00AA587E">
        <w:rPr>
          <w:rStyle w:val="StyleUnderline"/>
          <w:highlight w:val="cyan"/>
        </w:rPr>
        <w:t>counterattack seems</w:t>
      </w:r>
      <w:r w:rsidRPr="00657732">
        <w:rPr>
          <w:rStyle w:val="StyleUnderline"/>
        </w:rPr>
        <w:t xml:space="preserve"> like something </w:t>
      </w:r>
      <w:r w:rsidRPr="00AA587E">
        <w:rPr>
          <w:rStyle w:val="StyleUnderline"/>
          <w:highlight w:val="cyan"/>
        </w:rPr>
        <w:t xml:space="preserve">worth taking </w:t>
      </w:r>
      <w:r w:rsidRPr="00AA587E">
        <w:rPr>
          <w:rStyle w:val="Emphasis"/>
          <w:highlight w:val="cyan"/>
        </w:rPr>
        <w:t>very seriously</w:t>
      </w:r>
      <w:r w:rsidRPr="00AA587E">
        <w:rPr>
          <w:rStyle w:val="StyleUnderline"/>
          <w:highlight w:val="cyan"/>
        </w:rPr>
        <w:t>.”</w:t>
      </w:r>
      <w:r w:rsidRPr="00657732">
        <w:rPr>
          <w:rStyle w:val="StyleUnderline"/>
        </w:rPr>
        <w:t xml:space="preserve"> </w:t>
      </w:r>
      <w:r w:rsidRPr="00657732">
        <w:rPr>
          <w:rStyle w:val="Emphasis"/>
        </w:rPr>
        <w:t>Ironically</w:t>
      </w:r>
      <w:r w:rsidRPr="00657732">
        <w:rPr>
          <w:sz w:val="16"/>
          <w:szCs w:val="16"/>
        </w:rPr>
        <w:t xml:space="preserve">, </w:t>
      </w:r>
      <w:r w:rsidRPr="00657732">
        <w:rPr>
          <w:rStyle w:val="StyleUnderline"/>
        </w:rPr>
        <w:t xml:space="preserve">the risk of this is probably </w:t>
      </w:r>
      <w:r w:rsidRPr="00657732">
        <w:rPr>
          <w:rStyle w:val="Emphasis"/>
        </w:rPr>
        <w:t>inversely proportional to the size of asteroid</w:t>
      </w:r>
      <w:r w:rsidRPr="00657732">
        <w:rPr>
          <w:sz w:val="16"/>
          <w:szCs w:val="16"/>
        </w:rPr>
        <w:t xml:space="preserve">. </w:t>
      </w:r>
      <w:r w:rsidRPr="00657732">
        <w:rPr>
          <w:rStyle w:val="StyleUnderline"/>
        </w:rPr>
        <w:t xml:space="preserve">A big asteroid, capable of wiping out an enormous swath of territory, would be seen coming well in </w:t>
      </w:r>
      <w:r w:rsidRPr="00657732">
        <w:rPr>
          <w:rStyle w:val="Emphasis"/>
        </w:rPr>
        <w:t>advance</w:t>
      </w:r>
      <w:r w:rsidRPr="00657732">
        <w:rPr>
          <w:sz w:val="16"/>
          <w:szCs w:val="16"/>
        </w:rPr>
        <w:t xml:space="preserve">, and have generated a media frenzy (assuming people didn’t brand it as “fake news”). </w:t>
      </w:r>
    </w:p>
    <w:p w14:paraId="1BD69F56" w14:textId="36072103" w:rsidR="004378D4" w:rsidRPr="00657732" w:rsidRDefault="004378D4" w:rsidP="004378D4">
      <w:pPr>
        <w:pStyle w:val="Heading4"/>
      </w:pPr>
      <w:r w:rsidRPr="00657732">
        <w:t xml:space="preserve">The </w:t>
      </w:r>
      <w:r w:rsidRPr="00657732">
        <w:rPr>
          <w:u w:val="single"/>
        </w:rPr>
        <w:t>mining itself</w:t>
      </w:r>
      <w:r w:rsidRPr="00657732">
        <w:t xml:space="preserve"> increases the risk of asteroid collisions </w:t>
      </w:r>
    </w:p>
    <w:p w14:paraId="13AB5740" w14:textId="77777777" w:rsidR="004378D4" w:rsidRPr="00657732" w:rsidRDefault="004378D4" w:rsidP="004378D4">
      <w:r w:rsidRPr="00657732">
        <w:rPr>
          <w:rStyle w:val="Style13ptBold"/>
        </w:rPr>
        <w:t>Byers</w:t>
      </w:r>
      <w:r w:rsidRPr="00657732">
        <w:t xml:space="preserve"> and Boley </w:t>
      </w:r>
      <w:r w:rsidRPr="00657732">
        <w:rPr>
          <w:rStyle w:val="Style13ptBold"/>
        </w:rPr>
        <w:t>19</w:t>
      </w:r>
      <w:r w:rsidRPr="00657732">
        <w:t xml:space="preserve"> [Michael Byers, Professor of Political Science at the University of British Columbia, BA in Political Studies and Phd in International Law from Cambridge, Byers has written a number of op-ed articles on space issues. Relax: An asteroid will just miss hitting Earth. But our actions could still have a deep impact. March 19, 2019. https://www.theglobeandmail.com/opinion/article-relax-an-asteroid-will-just-miss-hitting-earth-but-our-actions-could/]</w:t>
      </w:r>
    </w:p>
    <w:p w14:paraId="2F3EDDC9" w14:textId="77777777" w:rsidR="004378D4" w:rsidRPr="00657732" w:rsidRDefault="004378D4" w:rsidP="004378D4">
      <w:pPr>
        <w:rPr>
          <w:sz w:val="16"/>
        </w:rPr>
      </w:pPr>
      <w:r w:rsidRPr="00AA587E">
        <w:rPr>
          <w:highlight w:val="cyan"/>
          <w:u w:val="single"/>
        </w:rPr>
        <w:t>Beyond</w:t>
      </w:r>
      <w:r w:rsidRPr="00657732">
        <w:rPr>
          <w:u w:val="single"/>
        </w:rPr>
        <w:t xml:space="preserve"> the </w:t>
      </w:r>
      <w:r w:rsidRPr="00553A10">
        <w:rPr>
          <w:u w:val="single"/>
        </w:rPr>
        <w:t xml:space="preserve">battle over </w:t>
      </w:r>
      <w:r w:rsidRPr="00AA587E">
        <w:rPr>
          <w:highlight w:val="cyan"/>
          <w:u w:val="single"/>
        </w:rPr>
        <w:t>resource extraction lies</w:t>
      </w:r>
      <w:r w:rsidRPr="00553A10">
        <w:rPr>
          <w:u w:val="single"/>
        </w:rPr>
        <w:t xml:space="preserve"> a</w:t>
      </w:r>
      <w:r w:rsidRPr="00657732">
        <w:rPr>
          <w:u w:val="single"/>
        </w:rPr>
        <w:t xml:space="preserve"> more </w:t>
      </w:r>
      <w:r w:rsidRPr="00AA587E">
        <w:rPr>
          <w:rStyle w:val="Emphasis"/>
          <w:highlight w:val="cyan"/>
        </w:rPr>
        <w:t>existential threat</w:t>
      </w:r>
      <w:r w:rsidRPr="00657732">
        <w:rPr>
          <w:sz w:val="16"/>
        </w:rPr>
        <w:t xml:space="preserve">: the act of </w:t>
      </w:r>
      <w:r w:rsidRPr="00AA587E">
        <w:rPr>
          <w:rStyle w:val="Emphasis"/>
          <w:highlight w:val="cyan"/>
        </w:rPr>
        <w:t>removing</w:t>
      </w:r>
      <w:r w:rsidRPr="00657732">
        <w:rPr>
          <w:u w:val="single"/>
        </w:rPr>
        <w:t xml:space="preserve"> large quantities of </w:t>
      </w:r>
      <w:r w:rsidRPr="00AA587E">
        <w:rPr>
          <w:rStyle w:val="Emphasis"/>
          <w:highlight w:val="cyan"/>
        </w:rPr>
        <w:t>mass from an asteroid</w:t>
      </w:r>
      <w:r w:rsidRPr="00AA587E">
        <w:rPr>
          <w:highlight w:val="cyan"/>
          <w:u w:val="single"/>
        </w:rPr>
        <w:t xml:space="preserve"> could </w:t>
      </w:r>
      <w:r w:rsidRPr="00AA587E">
        <w:rPr>
          <w:rStyle w:val="Emphasis"/>
          <w:highlight w:val="cyan"/>
        </w:rPr>
        <w:t>change</w:t>
      </w:r>
      <w:r w:rsidRPr="00553A10">
        <w:rPr>
          <w:u w:val="single"/>
        </w:rPr>
        <w:t xml:space="preserve"> its </w:t>
      </w:r>
      <w:r w:rsidRPr="00AA587E">
        <w:rPr>
          <w:rStyle w:val="Emphasis"/>
          <w:highlight w:val="cyan"/>
        </w:rPr>
        <w:t>trajectory</w:t>
      </w:r>
      <w:r w:rsidRPr="00657732">
        <w:rPr>
          <w:sz w:val="16"/>
        </w:rPr>
        <w:t xml:space="preserve">, potentially </w:t>
      </w:r>
      <w:r w:rsidRPr="00AA587E">
        <w:rPr>
          <w:highlight w:val="cyan"/>
          <w:u w:val="single"/>
        </w:rPr>
        <w:t>leading to</w:t>
      </w:r>
      <w:r w:rsidRPr="00553A10">
        <w:rPr>
          <w:u w:val="single"/>
        </w:rPr>
        <w:t xml:space="preserve"> a </w:t>
      </w:r>
      <w:r w:rsidRPr="00AA587E">
        <w:rPr>
          <w:rStyle w:val="Emphasis"/>
          <w:highlight w:val="cyan"/>
        </w:rPr>
        <w:t>human-caused Earth impact</w:t>
      </w:r>
      <w:r w:rsidRPr="00657732">
        <w:rPr>
          <w:sz w:val="16"/>
        </w:rPr>
        <w:t xml:space="preserve">. For this reason, </w:t>
      </w:r>
      <w:r w:rsidRPr="00657732">
        <w:rPr>
          <w:u w:val="single"/>
        </w:rPr>
        <w:t xml:space="preserve">any </w:t>
      </w:r>
      <w:r w:rsidRPr="00AA587E">
        <w:rPr>
          <w:highlight w:val="cyan"/>
          <w:u w:val="single"/>
        </w:rPr>
        <w:t>asteroid mining will have to be</w:t>
      </w:r>
      <w:r w:rsidRPr="00657732">
        <w:rPr>
          <w:u w:val="single"/>
        </w:rPr>
        <w:t xml:space="preserve"> fully informed by astrodynamics, and </w:t>
      </w:r>
      <w:r w:rsidRPr="00AA587E">
        <w:rPr>
          <w:rStyle w:val="Emphasis"/>
          <w:highlight w:val="cyan"/>
        </w:rPr>
        <w:t>closely regulated</w:t>
      </w:r>
      <w:r w:rsidRPr="00AA587E">
        <w:rPr>
          <w:highlight w:val="cyan"/>
          <w:u w:val="single"/>
        </w:rPr>
        <w:t xml:space="preserve"> under </w:t>
      </w:r>
      <w:r w:rsidRPr="00AA587E">
        <w:rPr>
          <w:rStyle w:val="Emphasis"/>
          <w:highlight w:val="cyan"/>
        </w:rPr>
        <w:t>international rules</w:t>
      </w:r>
      <w:r w:rsidRPr="00657732">
        <w:rPr>
          <w:sz w:val="16"/>
        </w:rPr>
        <w:t xml:space="preserve">. And while the U.S., Luxembourg and Russia might regulate asteroid-mining companies closely with the involvement of planetary scientists, </w:t>
      </w:r>
      <w:r w:rsidRPr="00AA587E">
        <w:rPr>
          <w:highlight w:val="cyan"/>
          <w:u w:val="single"/>
        </w:rPr>
        <w:t>what would happen if a</w:t>
      </w:r>
      <w:r w:rsidRPr="00657732">
        <w:rPr>
          <w:u w:val="single"/>
        </w:rPr>
        <w:t xml:space="preserve"> mining </w:t>
      </w:r>
      <w:r w:rsidRPr="00AA587E">
        <w:rPr>
          <w:highlight w:val="cyan"/>
          <w:u w:val="single"/>
        </w:rPr>
        <w:t>company were to incorporate a “</w:t>
      </w:r>
      <w:r w:rsidRPr="00AA587E">
        <w:rPr>
          <w:rStyle w:val="Emphasis"/>
          <w:highlight w:val="cyan"/>
        </w:rPr>
        <w:t>flag of convenience state</w:t>
      </w:r>
      <w:r w:rsidRPr="00AA587E">
        <w:rPr>
          <w:highlight w:val="cyan"/>
          <w:u w:val="single"/>
        </w:rPr>
        <w:t xml:space="preserve">” such as </w:t>
      </w:r>
      <w:r w:rsidRPr="00AA587E">
        <w:rPr>
          <w:rStyle w:val="Emphasis"/>
          <w:highlight w:val="cyan"/>
        </w:rPr>
        <w:t>Panama</w:t>
      </w:r>
      <w:r w:rsidRPr="00AA587E">
        <w:rPr>
          <w:highlight w:val="cyan"/>
          <w:u w:val="single"/>
        </w:rPr>
        <w:t xml:space="preserve"> or </w:t>
      </w:r>
      <w:r w:rsidRPr="00AA587E">
        <w:rPr>
          <w:rStyle w:val="Emphasis"/>
          <w:highlight w:val="cyan"/>
        </w:rPr>
        <w:t>Liberia</w:t>
      </w:r>
      <w:r w:rsidRPr="00657732">
        <w:rPr>
          <w:sz w:val="16"/>
        </w:rPr>
        <w:t>? Would the same respect be paid to science and safety?</w:t>
      </w:r>
    </w:p>
    <w:p w14:paraId="19CF2FF4" w14:textId="4A8A4356" w:rsidR="004378D4" w:rsidRPr="00657732" w:rsidRDefault="004378D4" w:rsidP="004378D4">
      <w:pPr>
        <w:pStyle w:val="Heading4"/>
        <w:contextualSpacing/>
        <w:rPr>
          <w:rFonts w:cs="Arial"/>
        </w:rPr>
      </w:pPr>
      <w:r w:rsidRPr="00657732">
        <w:rPr>
          <w:rFonts w:cs="Arial"/>
        </w:rPr>
        <w:t xml:space="preserve">They cause </w:t>
      </w:r>
      <w:r w:rsidRPr="00657732">
        <w:rPr>
          <w:rFonts w:cs="Arial"/>
          <w:u w:val="single"/>
        </w:rPr>
        <w:t>nuke war</w:t>
      </w:r>
      <w:r w:rsidRPr="00657732">
        <w:rPr>
          <w:rFonts w:cs="Arial"/>
        </w:rPr>
        <w:t xml:space="preserve">, </w:t>
      </w:r>
      <w:r w:rsidRPr="00657732">
        <w:rPr>
          <w:rFonts w:cs="Arial"/>
          <w:u w:val="single"/>
        </w:rPr>
        <w:t>miscalc</w:t>
      </w:r>
      <w:r w:rsidRPr="00657732">
        <w:rPr>
          <w:rFonts w:cs="Arial"/>
        </w:rPr>
        <w:t xml:space="preserve">, and </w:t>
      </w:r>
      <w:r w:rsidRPr="00657732">
        <w:rPr>
          <w:rFonts w:cs="Arial"/>
          <w:u w:val="single"/>
        </w:rPr>
        <w:t>extinction</w:t>
      </w:r>
      <w:r w:rsidRPr="00657732">
        <w:rPr>
          <w:rFonts w:cs="Arial"/>
        </w:rPr>
        <w:t xml:space="preserve"> </w:t>
      </w:r>
    </w:p>
    <w:p w14:paraId="3C6F6581" w14:textId="77777777" w:rsidR="004378D4" w:rsidRPr="00657732" w:rsidRDefault="004378D4" w:rsidP="004378D4">
      <w:pPr>
        <w:contextualSpacing/>
      </w:pPr>
      <w:r w:rsidRPr="00657732">
        <w:rPr>
          <w:rStyle w:val="Style13ptBold"/>
        </w:rPr>
        <w:t xml:space="preserve">Baum 19 </w:t>
      </w:r>
      <w:r w:rsidRPr="00657732">
        <w:t>(Executive director of the Global Catastrophic Risk Institute,“Risk-Risk Tradeoff Analysis of Nuclear Explosives for Asteroid Deflection,” May 31, 2019, https://onlinelibrary.wiley.com/doi/epdf/10.1111/risa.13339.)</w:t>
      </w:r>
    </w:p>
    <w:p w14:paraId="1895D2BE" w14:textId="77777777" w:rsidR="004378D4" w:rsidRPr="00657732" w:rsidRDefault="004378D4" w:rsidP="004378D4">
      <w:pPr>
        <w:contextualSpacing/>
        <w:rPr>
          <w:sz w:val="16"/>
        </w:rPr>
      </w:pPr>
      <w:r w:rsidRPr="00657732">
        <w:rPr>
          <w:sz w:val="16"/>
        </w:rPr>
        <w:t>The most severe asteroid</w:t>
      </w:r>
      <w:r w:rsidRPr="00657732">
        <w:rPr>
          <w:rStyle w:val="StyleUnderline"/>
        </w:rPr>
        <w:t xml:space="preserve"> </w:t>
      </w:r>
      <w:r w:rsidRPr="00AA587E">
        <w:rPr>
          <w:rStyle w:val="StyleUnderline"/>
          <w:highlight w:val="cyan"/>
        </w:rPr>
        <w:t xml:space="preserve">collisions </w:t>
      </w:r>
      <w:r w:rsidRPr="00657732">
        <w:rPr>
          <w:sz w:val="16"/>
        </w:rPr>
        <w:t>and nuclear wars can</w:t>
      </w:r>
      <w:r w:rsidRPr="00657732">
        <w:rPr>
          <w:rStyle w:val="StyleUnderline"/>
        </w:rPr>
        <w:t xml:space="preserve"> </w:t>
      </w:r>
      <w:r w:rsidRPr="00AA587E">
        <w:rPr>
          <w:rStyle w:val="StyleUnderline"/>
          <w:highlight w:val="cyan"/>
        </w:rPr>
        <w:t xml:space="preserve">cause </w:t>
      </w:r>
      <w:r w:rsidRPr="00AA587E">
        <w:rPr>
          <w:rStyle w:val="Emphasis"/>
          <w:highlight w:val="cyan"/>
        </w:rPr>
        <w:t>global environmental effects</w:t>
      </w:r>
      <w:r w:rsidRPr="00657732">
        <w:rPr>
          <w:sz w:val="16"/>
        </w:rPr>
        <w:t xml:space="preserve">. </w:t>
      </w:r>
      <w:r w:rsidRPr="00657732">
        <w:rPr>
          <w:rStyle w:val="StyleUnderline"/>
        </w:rPr>
        <w:t>The core mechanism is the transport of particulate matter into the stratosphere</w:t>
      </w:r>
      <w:r w:rsidRPr="00657732">
        <w:rPr>
          <w:sz w:val="16"/>
        </w:rPr>
        <w:t xml:space="preserve">, </w:t>
      </w:r>
      <w:r w:rsidRPr="00657732">
        <w:rPr>
          <w:rStyle w:val="StyleUnderline"/>
        </w:rPr>
        <w:t>where it can spread worldwide and</w:t>
      </w:r>
      <w:r w:rsidRPr="00657732">
        <w:rPr>
          <w:sz w:val="16"/>
        </w:rPr>
        <w:t xml:space="preserve"> </w:t>
      </w:r>
      <w:r w:rsidRPr="00657732">
        <w:rPr>
          <w:rStyle w:val="StyleUnderline"/>
        </w:rPr>
        <w:t>remain aloft for</w:t>
      </w:r>
      <w:r w:rsidRPr="00657732">
        <w:rPr>
          <w:sz w:val="16"/>
        </w:rPr>
        <w:t xml:space="preserve"> years or </w:t>
      </w:r>
      <w:r w:rsidRPr="00657732">
        <w:rPr>
          <w:rStyle w:val="StyleUnderline"/>
        </w:rPr>
        <w:t>decades</w:t>
      </w:r>
      <w:r w:rsidRPr="00657732">
        <w:rPr>
          <w:sz w:val="16"/>
        </w:rPr>
        <w:t xml:space="preserve">. </w:t>
      </w:r>
      <w:r w:rsidRPr="00657732">
        <w:rPr>
          <w:rStyle w:val="StyleUnderline"/>
        </w:rPr>
        <w:t>Large asteroid collisions create</w:t>
      </w:r>
      <w:r w:rsidRPr="00657732">
        <w:rPr>
          <w:sz w:val="16"/>
        </w:rPr>
        <w:t xml:space="preserve"> large quantities of </w:t>
      </w:r>
      <w:r w:rsidRPr="00657732">
        <w:rPr>
          <w:rStyle w:val="StyleUnderline"/>
        </w:rPr>
        <w:t xml:space="preserve">dust and </w:t>
      </w:r>
      <w:r w:rsidRPr="00657732">
        <w:rPr>
          <w:rStyle w:val="Emphasis"/>
        </w:rPr>
        <w:t>large fireballs</w:t>
      </w:r>
      <w:r w:rsidRPr="00657732">
        <w:rPr>
          <w:sz w:val="16"/>
        </w:rPr>
        <w:t xml:space="preserve">; </w:t>
      </w:r>
      <w:r w:rsidRPr="00657732">
        <w:rPr>
          <w:rStyle w:val="StyleUnderline"/>
        </w:rPr>
        <w:t>the fire heats the dust so that some portion of it rises into the stratosphere</w:t>
      </w:r>
      <w:r w:rsidRPr="00657732">
        <w:rPr>
          <w:sz w:val="16"/>
        </w:rPr>
        <w:t xml:space="preserve">. </w:t>
      </w:r>
      <w:r w:rsidRPr="00657732">
        <w:rPr>
          <w:rStyle w:val="StyleUnderline"/>
        </w:rPr>
        <w:t>The largest collisions</w:t>
      </w:r>
      <w:r w:rsidRPr="00657732">
        <w:rPr>
          <w:sz w:val="16"/>
        </w:rPr>
        <w:t xml:space="preserve">, such as the 10km Chicxulub impactor, can also </w:t>
      </w:r>
      <w:r w:rsidRPr="00AA587E">
        <w:rPr>
          <w:rStyle w:val="StyleUnderline"/>
          <w:highlight w:val="cyan"/>
        </w:rPr>
        <w:t>eject debris</w:t>
      </w:r>
      <w:r w:rsidRPr="00657732">
        <w:rPr>
          <w:sz w:val="16"/>
        </w:rPr>
        <w:t xml:space="preserve"> from the collision site </w:t>
      </w:r>
      <w:r w:rsidRPr="00AA587E">
        <w:rPr>
          <w:rStyle w:val="StyleUnderline"/>
          <w:highlight w:val="cyan"/>
        </w:rPr>
        <w:t>into space</w:t>
      </w:r>
      <w:r w:rsidRPr="00657732">
        <w:rPr>
          <w:sz w:val="16"/>
        </w:rPr>
        <w:t xml:space="preserve">; upon </w:t>
      </w:r>
      <w:r w:rsidRPr="00AA587E">
        <w:rPr>
          <w:rStyle w:val="StyleUnderline"/>
          <w:highlight w:val="cyan"/>
        </w:rPr>
        <w:t>reentry</w:t>
      </w:r>
      <w:r w:rsidRPr="00657732">
        <w:rPr>
          <w:sz w:val="16"/>
        </w:rPr>
        <w:t xml:space="preserve"> into the atmosphere, the debris </w:t>
      </w:r>
      <w:r w:rsidRPr="00657732">
        <w:rPr>
          <w:rStyle w:val="StyleUnderline"/>
        </w:rPr>
        <w:t xml:space="preserve">heats up enough to </w:t>
      </w:r>
      <w:r w:rsidRPr="00AA587E">
        <w:rPr>
          <w:rStyle w:val="StyleUnderline"/>
          <w:highlight w:val="cyan"/>
        </w:rPr>
        <w:t xml:space="preserve">spark </w:t>
      </w:r>
      <w:r w:rsidRPr="00AA587E">
        <w:rPr>
          <w:rStyle w:val="Emphasis"/>
          <w:highlight w:val="cyan"/>
        </w:rPr>
        <w:t>global fires</w:t>
      </w:r>
      <w:r w:rsidRPr="00657732">
        <w:rPr>
          <w:sz w:val="16"/>
        </w:rPr>
        <w:t xml:space="preserve"> (Toon, Zahnle, Morrison, Turco, &amp; Covey, 1997). The fires </w:t>
      </w:r>
      <w:r w:rsidRPr="00657732">
        <w:rPr>
          <w:rStyle w:val="StyleUnderline"/>
        </w:rPr>
        <w:t xml:space="preserve">are </w:t>
      </w:r>
      <w:r w:rsidRPr="00AA587E">
        <w:rPr>
          <w:rStyle w:val="StyleUnderline"/>
          <w:highlight w:val="cyan"/>
        </w:rPr>
        <w:t xml:space="preserve">a </w:t>
      </w:r>
      <w:r w:rsidRPr="00AA587E">
        <w:rPr>
          <w:rStyle w:val="Emphasis"/>
          <w:highlight w:val="cyan"/>
        </w:rPr>
        <w:t>major impact</w:t>
      </w:r>
      <w:r w:rsidRPr="00553A10">
        <w:rPr>
          <w:rStyle w:val="Emphasis"/>
        </w:rPr>
        <w:t xml:space="preserve"> i</w:t>
      </w:r>
      <w:r w:rsidRPr="00657732">
        <w:rPr>
          <w:rStyle w:val="Emphasis"/>
        </w:rPr>
        <w:t>n their own right</w:t>
      </w:r>
      <w:r w:rsidRPr="00657732">
        <w:rPr>
          <w:rStyle w:val="StyleUnderline"/>
        </w:rPr>
        <w:t xml:space="preserve"> and can send additional smoke into the </w:t>
      </w:r>
      <w:r w:rsidRPr="00657732">
        <w:rPr>
          <w:rStyle w:val="StyleUnderline"/>
        </w:rPr>
        <w:lastRenderedPageBreak/>
        <w:t>stratosphere</w:t>
      </w:r>
      <w:r w:rsidRPr="00657732">
        <w:rPr>
          <w:sz w:val="16"/>
        </w:rPr>
        <w:t>. For nuclear explosions, there is also a fireball and smoke, in this case from the burning of cities or other military targets.</w:t>
      </w:r>
    </w:p>
    <w:p w14:paraId="46C28470" w14:textId="77777777" w:rsidR="004378D4" w:rsidRPr="00657732" w:rsidRDefault="004378D4" w:rsidP="004378D4">
      <w:pPr>
        <w:contextualSpacing/>
        <w:rPr>
          <w:sz w:val="16"/>
        </w:rPr>
      </w:pPr>
      <w:r w:rsidRPr="00657732">
        <w:rPr>
          <w:sz w:val="16"/>
        </w:rPr>
        <w:t xml:space="preserve">While in the stratosphere, </w:t>
      </w:r>
      <w:r w:rsidRPr="00657732">
        <w:rPr>
          <w:rStyle w:val="StyleUnderline"/>
        </w:rPr>
        <w:t>the particulate matter blocks sunlight and destroys ozone</w:t>
      </w:r>
      <w:r w:rsidRPr="00657732">
        <w:rPr>
          <w:sz w:val="16"/>
        </w:rPr>
        <w:t xml:space="preserve"> (Toon et al., 2007). </w:t>
      </w:r>
      <w:r w:rsidRPr="00657732">
        <w:rPr>
          <w:rStyle w:val="StyleUnderline"/>
        </w:rPr>
        <w:t>The ozone loss increases the amount of ultraviolet radiation</w:t>
      </w:r>
      <w:r w:rsidRPr="00657732">
        <w:rPr>
          <w:sz w:val="16"/>
        </w:rPr>
        <w:t xml:space="preserve"> reaching the surface, </w:t>
      </w:r>
      <w:r w:rsidRPr="00657732">
        <w:rPr>
          <w:rStyle w:val="StyleUnderline"/>
        </w:rPr>
        <w:t>causing skin cancer and other harms</w:t>
      </w:r>
      <w:r w:rsidRPr="00657732">
        <w:rPr>
          <w:sz w:val="16"/>
        </w:rPr>
        <w:t xml:space="preserve"> (Mills, Toon, Turco, Kinnison, &amp; Garcia, 2008). T</w:t>
      </w:r>
      <w:r w:rsidRPr="00657732">
        <w:rPr>
          <w:rStyle w:val="StyleUnderline"/>
        </w:rPr>
        <w:t>he blocked sunlight causes abrupt cooling of Earth’s surface and in turn reduced precipitation</w:t>
      </w:r>
      <w:r w:rsidRPr="00657732">
        <w:rPr>
          <w:sz w:val="16"/>
        </w:rPr>
        <w:t xml:space="preserve"> due to a weakened hydrological cycle. The </w:t>
      </w:r>
      <w:r w:rsidRPr="00657732">
        <w:rPr>
          <w:rStyle w:val="StyleUnderline"/>
        </w:rPr>
        <w:t xml:space="preserve">cool, dry, and dark </w:t>
      </w:r>
      <w:r w:rsidRPr="00AA587E">
        <w:rPr>
          <w:rStyle w:val="StyleUnderline"/>
          <w:highlight w:val="cyan"/>
        </w:rPr>
        <w:t>conditions</w:t>
      </w:r>
      <w:r w:rsidRPr="00657732">
        <w:rPr>
          <w:rStyle w:val="StyleUnderline"/>
        </w:rPr>
        <w:t xml:space="preserve"> </w:t>
      </w:r>
      <w:r w:rsidRPr="00AA587E">
        <w:rPr>
          <w:rStyle w:val="StyleUnderline"/>
          <w:highlight w:val="cyan"/>
        </w:rPr>
        <w:t>reduce plant growth</w:t>
      </w:r>
      <w:r w:rsidRPr="00657732">
        <w:rPr>
          <w:sz w:val="16"/>
        </w:rPr>
        <w:t xml:space="preserve">. Recent studies use modern climate and crop models to examine the effects for </w:t>
      </w:r>
      <w:r w:rsidRPr="00657732">
        <w:rPr>
          <w:rStyle w:val="StyleUnderline"/>
          <w:sz w:val="16"/>
        </w:rPr>
        <w:t>a hypothetical IndiaPakistan nuclear war scenario with 100 weapons</w:t>
      </w:r>
      <w:r w:rsidRPr="00657732">
        <w:rPr>
          <w:sz w:val="16"/>
        </w:rPr>
        <w:t xml:space="preserve"> (50 per side) each of 15KT yield. The studies </w:t>
      </w:r>
      <w:r w:rsidRPr="00657732">
        <w:rPr>
          <w:rStyle w:val="StyleUnderline"/>
          <w:sz w:val="16"/>
        </w:rPr>
        <w:t>find agriculture declines</w:t>
      </w:r>
      <w:r w:rsidRPr="00657732">
        <w:rPr>
          <w:sz w:val="16"/>
        </w:rPr>
        <w:t xml:space="preserve"> in the range of </w:t>
      </w:r>
      <w:r w:rsidRPr="00657732">
        <w:rPr>
          <w:rStyle w:val="StyleUnderline"/>
          <w:sz w:val="16"/>
        </w:rPr>
        <w:t>approximately</w:t>
      </w:r>
      <w:r w:rsidRPr="00657732">
        <w:rPr>
          <w:sz w:val="16"/>
        </w:rPr>
        <w:t xml:space="preserve"> 2% to </w:t>
      </w:r>
      <w:r w:rsidRPr="00657732">
        <w:rPr>
          <w:rStyle w:val="StyleUnderline"/>
          <w:sz w:val="16"/>
        </w:rPr>
        <w:t>50%</w:t>
      </w:r>
      <w:r w:rsidRPr="00657732">
        <w:rPr>
          <w:sz w:val="16"/>
        </w:rPr>
        <w:t xml:space="preserve"> depending on the crop and location.11 Another study compares the crop data to existing poverty and malnourishment and estimates that the </w:t>
      </w:r>
      <w:r w:rsidRPr="00657732">
        <w:rPr>
          <w:rStyle w:val="StyleUnderline"/>
        </w:rPr>
        <w:t xml:space="preserve">crop declines could threaten </w:t>
      </w:r>
      <w:r w:rsidRPr="00657732">
        <w:rPr>
          <w:rStyle w:val="Emphasis"/>
        </w:rPr>
        <w:t>starvation for two billion people</w:t>
      </w:r>
      <w:r w:rsidRPr="00657732">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657732">
        <w:rPr>
          <w:rStyle w:val="StyleUnderline"/>
        </w:rPr>
        <w:t>the 100 weapon scenario</w:t>
      </w:r>
      <w:r w:rsidRPr="00657732">
        <w:rPr>
          <w:sz w:val="16"/>
        </w:rPr>
        <w:t xml:space="preserve"> used in these studies </w:t>
      </w:r>
      <w:r w:rsidRPr="00657732">
        <w:rPr>
          <w:rStyle w:val="Emphasis"/>
        </w:rPr>
        <w:t>is not the largest potential scenario</w:t>
      </w:r>
      <w:r w:rsidRPr="00657732">
        <w:rPr>
          <w:sz w:val="16"/>
        </w:rPr>
        <w:t xml:space="preserve">. Larger nuclear wars and large asteroid collisions could cause greater harm. </w:t>
      </w:r>
      <w:r w:rsidRPr="00657732">
        <w:rPr>
          <w:rStyle w:val="StyleUnderline"/>
        </w:rPr>
        <w:t xml:space="preserve">The largest asteroid collisions could even reduce </w:t>
      </w:r>
      <w:r w:rsidRPr="00657732">
        <w:rPr>
          <w:rStyle w:val="Emphasis"/>
        </w:rPr>
        <w:t>sunlight below the minimum needed for vision</w:t>
      </w:r>
      <w:r w:rsidRPr="00657732">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2F5F861E" w14:textId="77777777" w:rsidR="004378D4" w:rsidRPr="00657732" w:rsidRDefault="004378D4" w:rsidP="004378D4">
      <w:pPr>
        <w:contextualSpacing/>
        <w:rPr>
          <w:sz w:val="16"/>
        </w:rPr>
      </w:pPr>
      <w:r w:rsidRPr="00657732">
        <w:rPr>
          <w:sz w:val="16"/>
        </w:rPr>
        <w:t xml:space="preserve">The harms from asteroid collisions and nuclear wars can also include important secondary effects. The </w:t>
      </w:r>
      <w:r w:rsidRPr="00AA587E">
        <w:rPr>
          <w:rStyle w:val="Emphasis"/>
          <w:highlight w:val="cyan"/>
        </w:rPr>
        <w:t>food shortages</w:t>
      </w:r>
      <w:r w:rsidRPr="00657732">
        <w:rPr>
          <w:rStyle w:val="StyleUnderline"/>
        </w:rPr>
        <w:t xml:space="preserve"> from severe global environmental disruption could </w:t>
      </w:r>
      <w:r w:rsidRPr="00AA587E">
        <w:rPr>
          <w:rStyle w:val="Emphasis"/>
          <w:highlight w:val="cyan"/>
        </w:rPr>
        <w:t>lead to</w:t>
      </w:r>
      <w:r w:rsidRPr="00553A10">
        <w:rPr>
          <w:rStyle w:val="Emphasis"/>
        </w:rPr>
        <w:t xml:space="preserve"> inf</w:t>
      </w:r>
      <w:r w:rsidRPr="00657732">
        <w:rPr>
          <w:rStyle w:val="Emphasis"/>
        </w:rPr>
        <w:t xml:space="preserve">ectious </w:t>
      </w:r>
      <w:r w:rsidRPr="00AA587E">
        <w:rPr>
          <w:rStyle w:val="Emphasis"/>
          <w:highlight w:val="cyan"/>
        </w:rPr>
        <w:t>disease outbreaks</w:t>
      </w:r>
      <w:r w:rsidRPr="00657732">
        <w:rPr>
          <w:rStyle w:val="StyleUnderline"/>
        </w:rPr>
        <w:t xml:space="preserve"> as public health conditions deteriorate</w:t>
      </w:r>
      <w:r w:rsidRPr="00657732">
        <w:rPr>
          <w:sz w:val="16"/>
        </w:rPr>
        <w:t xml:space="preserve"> (Helfand, 2013). Law and order could be lost in at least some locations as people struggle for survival (Maher &amp; Baum, 2013). </w:t>
      </w:r>
      <w:r w:rsidRPr="00657732">
        <w:rPr>
          <w:rStyle w:val="StyleUnderline"/>
        </w:rPr>
        <w:t>Today’s complex global political-economic system already shows fragility to shocks</w:t>
      </w:r>
      <w:r w:rsidRPr="00657732">
        <w:rPr>
          <w:sz w:val="16"/>
        </w:rPr>
        <w:t xml:space="preserve"> such as the 2007- 2008 financial crisis (Centeno, Nag, Patterson, Shaver, &amp; Windawi,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(similar to, but likely larger than, the response prompted by the terrorist attacks of 11 September 2001).</w:t>
      </w:r>
    </w:p>
    <w:p w14:paraId="7EA90709" w14:textId="77777777" w:rsidR="004378D4" w:rsidRPr="00657732" w:rsidRDefault="004378D4" w:rsidP="004378D4">
      <w:pPr>
        <w:contextualSpacing/>
        <w:rPr>
          <w:sz w:val="16"/>
          <w:szCs w:val="16"/>
        </w:rPr>
      </w:pPr>
      <w:r w:rsidRPr="00657732">
        <w:rPr>
          <w:rStyle w:val="Emphasis"/>
        </w:rPr>
        <w:t xml:space="preserve">It is possible for </w:t>
      </w:r>
      <w:r w:rsidRPr="00AA587E">
        <w:rPr>
          <w:rStyle w:val="Emphasis"/>
          <w:highlight w:val="cyan"/>
        </w:rPr>
        <w:t>asteroid collisions</w:t>
      </w:r>
      <w:r w:rsidRPr="00553A10">
        <w:rPr>
          <w:rStyle w:val="Emphasis"/>
        </w:rPr>
        <w:t xml:space="preserve"> </w:t>
      </w:r>
      <w:r w:rsidRPr="00657732">
        <w:rPr>
          <w:rStyle w:val="Emphasis"/>
        </w:rPr>
        <w:t xml:space="preserve">to </w:t>
      </w:r>
      <w:r w:rsidRPr="00AA587E">
        <w:rPr>
          <w:rStyle w:val="Emphasis"/>
          <w:highlight w:val="cyan"/>
        </w:rPr>
        <w:t>cause nuc</w:t>
      </w:r>
      <w:r w:rsidRPr="00553A10">
        <w:rPr>
          <w:rStyle w:val="Emphasis"/>
        </w:rPr>
        <w:t xml:space="preserve">lear </w:t>
      </w:r>
      <w:r w:rsidRPr="00AA587E">
        <w:rPr>
          <w:rStyle w:val="Emphasis"/>
          <w:highlight w:val="cyan"/>
        </w:rPr>
        <w:t>war</w:t>
      </w:r>
      <w:r w:rsidRPr="00657732">
        <w:t xml:space="preserve">. </w:t>
      </w:r>
      <w:r w:rsidRPr="00657732">
        <w:rPr>
          <w:rStyle w:val="StyleUnderline"/>
        </w:rPr>
        <w:t xml:space="preserve">An </w:t>
      </w:r>
      <w:r w:rsidRPr="00AA587E">
        <w:rPr>
          <w:rStyle w:val="StyleUnderline"/>
          <w:highlight w:val="cyan"/>
        </w:rPr>
        <w:t>asteroid</w:t>
      </w:r>
      <w:r w:rsidRPr="00657732">
        <w:rPr>
          <w:rStyle w:val="StyleUnderline"/>
        </w:rPr>
        <w:t xml:space="preserve"> explosion could be </w:t>
      </w:r>
      <w:r w:rsidRPr="00AA587E">
        <w:rPr>
          <w:rStyle w:val="Emphasis"/>
          <w:highlight w:val="cyan"/>
        </w:rPr>
        <w:t xml:space="preserve">misinterpreted as </w:t>
      </w:r>
      <w:r w:rsidRPr="00657732">
        <w:rPr>
          <w:rStyle w:val="Emphasis"/>
        </w:rPr>
        <w:t xml:space="preserve">a </w:t>
      </w:r>
      <w:r w:rsidRPr="00553A10">
        <w:rPr>
          <w:rStyle w:val="Emphasis"/>
        </w:rPr>
        <w:t xml:space="preserve">nuclear </w:t>
      </w:r>
      <w:r w:rsidRPr="00AA587E">
        <w:rPr>
          <w:rStyle w:val="Emphasis"/>
          <w:highlight w:val="cyan"/>
        </w:rPr>
        <w:t>attack</w:t>
      </w:r>
      <w:r w:rsidRPr="00657732">
        <w:rPr>
          <w:rStyle w:val="Emphasis"/>
        </w:rPr>
        <w:t xml:space="preserve">, </w:t>
      </w:r>
      <w:r w:rsidRPr="00AA587E">
        <w:rPr>
          <w:rStyle w:val="Emphasis"/>
          <w:highlight w:val="cyan"/>
        </w:rPr>
        <w:t>promp</w:t>
      </w:r>
      <w:r w:rsidRPr="00553A10">
        <w:rPr>
          <w:rStyle w:val="Emphasis"/>
        </w:rPr>
        <w:t>ting</w:t>
      </w:r>
      <w:r w:rsidRPr="00657732">
        <w:rPr>
          <w:rStyle w:val="Emphasis"/>
        </w:rPr>
        <w:t xml:space="preserve"> nuclear attack that is believed to be </w:t>
      </w:r>
      <w:r w:rsidRPr="00AA587E">
        <w:rPr>
          <w:rStyle w:val="Emphasis"/>
          <w:highlight w:val="cyan"/>
        </w:rPr>
        <w:t>retal</w:t>
      </w:r>
      <w:r w:rsidRPr="00657732">
        <w:rPr>
          <w:rStyle w:val="Emphasis"/>
        </w:rPr>
        <w:t>iation.</w:t>
      </w:r>
      <w:r w:rsidRPr="00657732">
        <w:t xml:space="preserve"> </w:t>
      </w:r>
      <w:r w:rsidRPr="00657732">
        <w:rPr>
          <w:sz w:val="16"/>
          <w:szCs w:val="16"/>
        </w:rPr>
        <w:t>For example, the 2013 Chelyabinsk event occurred near an important Russian military installation, prompting concerns about the event’s interpretation (Harris et al., 2015).</w:t>
      </w:r>
    </w:p>
    <w:p w14:paraId="357FD1D1" w14:textId="77777777" w:rsidR="004378D4" w:rsidRPr="00657732" w:rsidRDefault="004378D4" w:rsidP="004378D4">
      <w:pPr>
        <w:contextualSpacing/>
        <w:rPr>
          <w:sz w:val="16"/>
        </w:rPr>
      </w:pPr>
      <w:r w:rsidRPr="00657732">
        <w:rPr>
          <w:sz w:val="16"/>
        </w:rPr>
        <w:t xml:space="preserve">The ultimate severity of an asteroid collision or violent nuclear conflict use would depend on how human society reacts. </w:t>
      </w:r>
      <w:r w:rsidRPr="00657732">
        <w:rPr>
          <w:rStyle w:val="StyleUnderline"/>
        </w:rPr>
        <w:t>Would the reaction be disciplined</w:t>
      </w:r>
      <w:r w:rsidRPr="00657732">
        <w:rPr>
          <w:sz w:val="16"/>
        </w:rPr>
        <w:t xml:space="preserve"> and constructive: bury the dead, heal the sick, feed the hungry, and rebuild all that has fallen</w:t>
      </w:r>
      <w:r w:rsidRPr="00657732">
        <w:rPr>
          <w:rStyle w:val="StyleUnderline"/>
        </w:rPr>
        <w:t>?</w:t>
      </w:r>
      <w:r w:rsidRPr="00657732">
        <w:rPr>
          <w:sz w:val="16"/>
        </w:rPr>
        <w:t xml:space="preserve"> </w:t>
      </w:r>
      <w:r w:rsidRPr="00657732">
        <w:rPr>
          <w:rStyle w:val="StyleUnderline"/>
        </w:rPr>
        <w:t>Or would the reaction be disorderly and destructive</w:t>
      </w:r>
      <w:r w:rsidRPr="00657732">
        <w:rPr>
          <w:sz w:val="16"/>
        </w:rPr>
        <w:t>: leave the rubble in place, fight for scarce resources, and descend into minimalist tribalism or worse</w:t>
      </w:r>
      <w:r w:rsidRPr="00657732">
        <w:rPr>
          <w:rStyle w:val="StyleUnderline"/>
        </w:rPr>
        <w:t>?</w:t>
      </w:r>
      <w:r w:rsidRPr="00657732">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657732">
        <w:rPr>
          <w:rStyle w:val="StyleUnderline"/>
        </w:rPr>
        <w:t>This leaves considerable uncertainty in the total human harm from an asteroid collision</w:t>
      </w:r>
      <w:r w:rsidRPr="00657732">
        <w:rPr>
          <w:sz w:val="16"/>
        </w:rPr>
        <w:t xml:space="preserve"> or nuclear weapons use. Previously </w:t>
      </w:r>
      <w:r w:rsidRPr="00AA587E">
        <w:rPr>
          <w:rStyle w:val="Emphasis"/>
          <w:highlight w:val="cyan"/>
        </w:rPr>
        <w:t>published</w:t>
      </w:r>
      <w:r w:rsidRPr="00657732">
        <w:rPr>
          <w:sz w:val="16"/>
        </w:rPr>
        <w:t xml:space="preserve"> point </w:t>
      </w:r>
      <w:r w:rsidRPr="00AA587E">
        <w:rPr>
          <w:rStyle w:val="Emphasis"/>
          <w:highlight w:val="cyan"/>
        </w:rPr>
        <w:t>estimates</w:t>
      </w:r>
      <w:r w:rsidRPr="00657732">
        <w:rPr>
          <w:rStyle w:val="StyleUnderline"/>
        </w:rPr>
        <w:t xml:space="preserve"> of the human consequences</w:t>
      </w:r>
      <w:r w:rsidRPr="00657732">
        <w:rPr>
          <w:sz w:val="16"/>
        </w:rPr>
        <w:t xml:space="preserve"> of asteroid collisions12 and nuclear wars (Helfand, 2013) </w:t>
      </w:r>
      <w:r w:rsidRPr="00657732">
        <w:rPr>
          <w:rStyle w:val="StyleUnderline"/>
        </w:rPr>
        <w:t xml:space="preserve">do not account for this uncertainty and </w:t>
      </w:r>
      <w:r w:rsidRPr="00AA587E">
        <w:rPr>
          <w:rStyle w:val="Emphasis"/>
          <w:highlight w:val="cyan"/>
        </w:rPr>
        <w:t>are</w:t>
      </w:r>
      <w:r w:rsidRPr="00657732">
        <w:rPr>
          <w:rStyle w:val="Emphasis"/>
        </w:rPr>
        <w:t xml:space="preserve"> likely to be </w:t>
      </w:r>
      <w:r w:rsidRPr="00AA587E">
        <w:rPr>
          <w:rStyle w:val="Emphasis"/>
          <w:highlight w:val="cyan"/>
        </w:rPr>
        <w:t>inaccurate</w:t>
      </w:r>
      <w:r w:rsidRPr="00657732">
        <w:rPr>
          <w:rStyle w:val="StyleUnderline"/>
        </w:rPr>
        <w:t>.</w:t>
      </w:r>
    </w:p>
    <w:p w14:paraId="03A107FC" w14:textId="77777777" w:rsidR="004378D4" w:rsidRDefault="004378D4" w:rsidP="004378D4">
      <w:pPr>
        <w:contextualSpacing/>
        <w:rPr>
          <w:sz w:val="16"/>
        </w:rPr>
      </w:pPr>
      <w:r w:rsidRPr="00657732">
        <w:rPr>
          <w:rStyle w:val="StyleUnderline"/>
        </w:rPr>
        <w:t>Of particular importance</w:t>
      </w:r>
      <w:r w:rsidRPr="00657732">
        <w:rPr>
          <w:sz w:val="16"/>
        </w:rPr>
        <w:t xml:space="preserve"> are the consequences for future generations, </w:t>
      </w:r>
      <w:r w:rsidRPr="00657732">
        <w:rPr>
          <w:rStyle w:val="StyleUnderline"/>
        </w:rPr>
        <w:t>which could vastly outnumber the present generation</w:t>
      </w:r>
      <w:r w:rsidRPr="00657732">
        <w:rPr>
          <w:sz w:val="16"/>
        </w:rPr>
        <w:t xml:space="preserve">. </w:t>
      </w:r>
      <w:r w:rsidRPr="00657732">
        <w:rPr>
          <w:rStyle w:val="Emphasis"/>
        </w:rPr>
        <w:t xml:space="preserve">If an asteroid collision or nuclear war would cause human extinction, then there would be </w:t>
      </w:r>
      <w:r w:rsidRPr="00AA587E">
        <w:rPr>
          <w:rStyle w:val="Emphasis"/>
          <w:highlight w:val="cyan"/>
        </w:rPr>
        <w:t>no future gen</w:t>
      </w:r>
      <w:r w:rsidRPr="00553A10">
        <w:rPr>
          <w:rStyle w:val="Emphasis"/>
        </w:rPr>
        <w:t>eration</w:t>
      </w:r>
      <w:r w:rsidRPr="00AA587E">
        <w:rPr>
          <w:rStyle w:val="Emphasis"/>
          <w:highlight w:val="cyan"/>
        </w:rPr>
        <w:t>s</w:t>
      </w:r>
      <w:r w:rsidRPr="00657732">
        <w:rPr>
          <w:sz w:val="16"/>
        </w:rPr>
        <w:t xml:space="preserve">. Alternatively, if survivors fail to recover a large population and advanced technological civilization, then </w:t>
      </w:r>
      <w:r w:rsidRPr="00657732">
        <w:rPr>
          <w:rStyle w:val="StyleUnderline"/>
        </w:rPr>
        <w:t>future generations would be permanently diminished.</w:t>
      </w:r>
      <w:r w:rsidRPr="00657732">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AA587E">
        <w:rPr>
          <w:rStyle w:val="Emphasis"/>
          <w:highlight w:val="cyan"/>
        </w:rPr>
        <w:t xml:space="preserve">prudent risk management </w:t>
      </w:r>
      <w:r w:rsidRPr="00657732">
        <w:rPr>
          <w:rStyle w:val="Emphasis"/>
        </w:rPr>
        <w:t xml:space="preserve">would </w:t>
      </w:r>
      <w:r w:rsidRPr="00AA587E">
        <w:rPr>
          <w:rStyle w:val="Emphasis"/>
          <w:highlight w:val="cyan"/>
        </w:rPr>
        <w:t xml:space="preserve">aim for </w:t>
      </w:r>
      <w:r w:rsidRPr="00657732">
        <w:rPr>
          <w:rStyle w:val="Emphasis"/>
        </w:rPr>
        <w:t xml:space="preserve">very </w:t>
      </w:r>
      <w:r w:rsidRPr="00AA587E">
        <w:rPr>
          <w:rStyle w:val="Emphasis"/>
          <w:highlight w:val="cyan"/>
        </w:rPr>
        <w:t>low probabilities of permanent collapse</w:t>
      </w:r>
      <w:r w:rsidRPr="00657732">
        <w:rPr>
          <w:rStyle w:val="Emphasis"/>
        </w:rPr>
        <w:t xml:space="preserve"> </w:t>
      </w:r>
      <w:r w:rsidRPr="00657732">
        <w:rPr>
          <w:sz w:val="16"/>
        </w:rPr>
        <w:t>(Tonn, 2009).</w:t>
      </w:r>
    </w:p>
    <w:p w14:paraId="7593F00E" w14:textId="49910B68" w:rsidR="004378D4" w:rsidRDefault="004378D4" w:rsidP="004378D4">
      <w:pPr>
        <w:pStyle w:val="Heading4"/>
      </w:pPr>
      <w:r>
        <w:lastRenderedPageBreak/>
        <w:t xml:space="preserve">Causes </w:t>
      </w:r>
      <w:r>
        <w:rPr>
          <w:u w:val="single"/>
        </w:rPr>
        <w:t>war</w:t>
      </w:r>
      <w:r>
        <w:t xml:space="preserve">, </w:t>
      </w:r>
      <w:r>
        <w:rPr>
          <w:u w:val="single"/>
        </w:rPr>
        <w:t>ASAT</w:t>
      </w:r>
      <w:r>
        <w:t xml:space="preserve"> deployment, and </w:t>
      </w:r>
      <w:r>
        <w:rPr>
          <w:u w:val="single"/>
        </w:rPr>
        <w:t>debris</w:t>
      </w:r>
      <w:r>
        <w:t xml:space="preserve"> – don’t assume mining operations will be benevolent</w:t>
      </w:r>
    </w:p>
    <w:p w14:paraId="476D477D" w14:textId="77777777" w:rsidR="004378D4" w:rsidRPr="00F71A71" w:rsidRDefault="004378D4" w:rsidP="004378D4">
      <w:pPr>
        <w:rPr>
          <w:sz w:val="24"/>
        </w:rPr>
      </w:pPr>
      <w:r w:rsidRPr="00995918">
        <w:rPr>
          <w:rStyle w:val="Style13ptBold"/>
        </w:rPr>
        <w:t>Skibba 18</w:t>
      </w:r>
      <w:r w:rsidRPr="00F71A71">
        <w:t xml:space="preserve"> [Ramin Skibba is a science writer and astrophysicist based in Santa Cruz and San Diego. Mining in Space Could Lead to Conflicts on Earth. May 2, 2018. nautil.us/blog/-mining-in-space-could-lead-to-conflicts-on-earth</w:t>
      </w:r>
      <w:r>
        <w:rPr>
          <w:sz w:val="24"/>
        </w:rPr>
        <w:t>]</w:t>
      </w:r>
    </w:p>
    <w:p w14:paraId="465C70BC" w14:textId="77777777" w:rsidR="004378D4" w:rsidRPr="00D15D08" w:rsidRDefault="004378D4" w:rsidP="004378D4">
      <w:pPr>
        <w:rPr>
          <w:sz w:val="16"/>
        </w:rPr>
      </w:pPr>
      <w:r w:rsidRPr="00D15D08">
        <w:rPr>
          <w:sz w:val="16"/>
        </w:rPr>
        <w:t xml:space="preserve">Major space-faring nations are not among the 16 countries party to the treaty, but they should arguably come to some equitable agreement, since </w:t>
      </w:r>
      <w:r w:rsidRPr="00D15D08">
        <w:rPr>
          <w:rStyle w:val="Emphasis"/>
        </w:rPr>
        <w:t xml:space="preserve">international </w:t>
      </w:r>
      <w:r w:rsidRPr="00AA587E">
        <w:rPr>
          <w:rStyle w:val="Emphasis"/>
          <w:highlight w:val="cyan"/>
        </w:rPr>
        <w:t>competition</w:t>
      </w:r>
      <w:r w:rsidRPr="00AA587E">
        <w:rPr>
          <w:highlight w:val="cyan"/>
          <w:u w:val="single"/>
        </w:rPr>
        <w:t xml:space="preserve"> over</w:t>
      </w:r>
      <w:r w:rsidRPr="00D15D08">
        <w:rPr>
          <w:u w:val="single"/>
        </w:rPr>
        <w:t xml:space="preserve"> natural </w:t>
      </w:r>
      <w:r w:rsidRPr="00AA587E">
        <w:rPr>
          <w:rStyle w:val="Emphasis"/>
          <w:highlight w:val="cyan"/>
        </w:rPr>
        <w:t>resources in space</w:t>
      </w:r>
      <w:r w:rsidRPr="00E9471F">
        <w:rPr>
          <w:u w:val="single"/>
        </w:rPr>
        <w:t xml:space="preserve"> may</w:t>
      </w:r>
      <w:r w:rsidRPr="00D15D08">
        <w:rPr>
          <w:u w:val="single"/>
        </w:rPr>
        <w:t xml:space="preserve"> very well </w:t>
      </w:r>
      <w:r w:rsidRPr="00AA587E">
        <w:rPr>
          <w:rStyle w:val="Emphasis"/>
          <w:highlight w:val="cyan"/>
        </w:rPr>
        <w:t>transform into conflict</w:t>
      </w:r>
      <w:r w:rsidRPr="00D15D08">
        <w:rPr>
          <w:sz w:val="16"/>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635DAC78" w14:textId="77777777" w:rsidR="004378D4" w:rsidRPr="00D15D08" w:rsidRDefault="004378D4" w:rsidP="004378D4">
      <w:pPr>
        <w:rPr>
          <w:sz w:val="16"/>
        </w:rPr>
      </w:pPr>
      <w:r w:rsidRPr="003507FD">
        <w:rPr>
          <w:rStyle w:val="Emphasis"/>
        </w:rPr>
        <w:t>Palladium</w:t>
      </w:r>
      <w:r w:rsidRPr="00D15D08">
        <w:rPr>
          <w:sz w:val="16"/>
        </w:rPr>
        <w:t xml:space="preserve">, for example, </w:t>
      </w:r>
      <w:r w:rsidRPr="00D15D08">
        <w:rPr>
          <w:u w:val="single"/>
        </w:rPr>
        <w:t>valued for its conductive properties and chemical stability, is used in</w:t>
      </w:r>
      <w:r w:rsidRPr="00D15D08">
        <w:rPr>
          <w:sz w:val="16"/>
        </w:rPr>
        <w:t xml:space="preserve"> </w:t>
      </w:r>
      <w:r w:rsidRPr="00D15D08">
        <w:rPr>
          <w:u w:val="single"/>
        </w:rPr>
        <w:t>hundreds of millions of electronic devices</w:t>
      </w:r>
      <w:r w:rsidRPr="00D15D08">
        <w:rPr>
          <w:sz w:val="16"/>
        </w:rPr>
        <w:t xml:space="preserve"> sold annually for electrodes and connector platings, but it’s relatively scarce on Earth. </w:t>
      </w:r>
      <w:r w:rsidRPr="00AA587E">
        <w:rPr>
          <w:highlight w:val="cyan"/>
          <w:u w:val="single"/>
        </w:rPr>
        <w:t xml:space="preserve">A single giant, </w:t>
      </w:r>
      <w:r w:rsidRPr="00AA587E">
        <w:rPr>
          <w:rStyle w:val="Emphasis"/>
          <w:highlight w:val="cyan"/>
        </w:rPr>
        <w:t>platinum-rich asteroid</w:t>
      </w:r>
      <w:r w:rsidRPr="0097704D">
        <w:rPr>
          <w:u w:val="single"/>
        </w:rPr>
        <w:t xml:space="preserve"> could </w:t>
      </w:r>
      <w:r w:rsidRPr="00AA587E">
        <w:rPr>
          <w:highlight w:val="cyan"/>
          <w:u w:val="single"/>
        </w:rPr>
        <w:t>contain as much</w:t>
      </w:r>
      <w:r w:rsidRPr="00D15D08">
        <w:rPr>
          <w:u w:val="single"/>
        </w:rPr>
        <w:t xml:space="preserve"> </w:t>
      </w:r>
      <w:r w:rsidRPr="00D15D08">
        <w:rPr>
          <w:rStyle w:val="Emphasis"/>
        </w:rPr>
        <w:t>platinum-group metals</w:t>
      </w:r>
      <w:r w:rsidRPr="00D15D08">
        <w:rPr>
          <w:u w:val="single"/>
        </w:rPr>
        <w:t xml:space="preserve"> </w:t>
      </w:r>
      <w:r w:rsidRPr="00AA587E">
        <w:rPr>
          <w:highlight w:val="cyan"/>
          <w:u w:val="single"/>
        </w:rPr>
        <w:t xml:space="preserve">as </w:t>
      </w:r>
      <w:r w:rsidRPr="00AA587E">
        <w:rPr>
          <w:rStyle w:val="Emphasis"/>
          <w:highlight w:val="cyan"/>
        </w:rPr>
        <w:t>all reserves on Earth</w:t>
      </w:r>
      <w:r w:rsidRPr="00D15D08">
        <w:rPr>
          <w:sz w:val="16"/>
        </w:rPr>
        <w:t xml:space="preserve">, the Google-backed Planetary Resources claims. </w:t>
      </w:r>
      <w:r w:rsidRPr="00D15D08">
        <w:rPr>
          <w:u w:val="single"/>
        </w:rPr>
        <w:t>That’s a massive bounty</w:t>
      </w:r>
      <w:r w:rsidRPr="00D15D08">
        <w:rPr>
          <w:sz w:val="16"/>
        </w:rPr>
        <w:t xml:space="preserve">. </w:t>
      </w:r>
      <w:r w:rsidRPr="00AA587E">
        <w:rPr>
          <w:highlight w:val="cyan"/>
          <w:u w:val="single"/>
        </w:rPr>
        <w:t>As</w:t>
      </w:r>
      <w:r w:rsidRPr="00D15D08">
        <w:rPr>
          <w:sz w:val="16"/>
        </w:rPr>
        <w:t xml:space="preserve"> Planetary Resources and other U.S. and foreign </w:t>
      </w:r>
      <w:r w:rsidRPr="00AA587E">
        <w:rPr>
          <w:highlight w:val="cyan"/>
          <w:u w:val="single"/>
        </w:rPr>
        <w:t xml:space="preserve">companies </w:t>
      </w:r>
      <w:r w:rsidRPr="00AA587E">
        <w:rPr>
          <w:rStyle w:val="Emphasis"/>
          <w:highlight w:val="cyan"/>
        </w:rPr>
        <w:t>scramble for control</w:t>
      </w:r>
      <w:r w:rsidRPr="00D15D08">
        <w:rPr>
          <w:sz w:val="16"/>
        </w:rPr>
        <w:t xml:space="preserve"> </w:t>
      </w:r>
      <w:r w:rsidRPr="00D15D08">
        <w:rPr>
          <w:u w:val="single"/>
        </w:rPr>
        <w:t>over</w:t>
      </w:r>
      <w:r w:rsidRPr="00D15D08">
        <w:rPr>
          <w:sz w:val="16"/>
        </w:rPr>
        <w:t xml:space="preserve"> these valuable </w:t>
      </w:r>
      <w:r w:rsidRPr="00D15D08">
        <w:rPr>
          <w:u w:val="single"/>
        </w:rPr>
        <w:t xml:space="preserve">space minerals, </w:t>
      </w:r>
      <w:r w:rsidRPr="0097704D">
        <w:rPr>
          <w:u w:val="single"/>
        </w:rPr>
        <w:t xml:space="preserve">competing </w:t>
      </w:r>
      <w:r w:rsidRPr="0097704D">
        <w:rPr>
          <w:rStyle w:val="Emphasis"/>
        </w:rPr>
        <w:t>“</w:t>
      </w:r>
      <w:r w:rsidRPr="00AA587E">
        <w:rPr>
          <w:rStyle w:val="Emphasis"/>
          <w:highlight w:val="cyan"/>
        </w:rPr>
        <w:t>land grabs</w:t>
      </w:r>
      <w:r w:rsidRPr="0097704D">
        <w:rPr>
          <w:rStyle w:val="Emphasis"/>
        </w:rPr>
        <w:t>”</w:t>
      </w:r>
      <w:r w:rsidRPr="00AA587E">
        <w:rPr>
          <w:highlight w:val="cyan"/>
          <w:u w:val="single"/>
        </w:rPr>
        <w:t xml:space="preserve"> by </w:t>
      </w:r>
      <w:r w:rsidRPr="00AA587E">
        <w:rPr>
          <w:rStyle w:val="Emphasis"/>
          <w:highlight w:val="cyan"/>
        </w:rPr>
        <w:t>armed sat</w:t>
      </w:r>
      <w:r w:rsidRPr="00D15D08">
        <w:rPr>
          <w:sz w:val="16"/>
        </w:rPr>
        <w:t>ellite</w:t>
      </w:r>
      <w:r w:rsidRPr="00AA587E">
        <w:rPr>
          <w:rStyle w:val="Emphasis"/>
          <w:highlight w:val="cyan"/>
        </w:rPr>
        <w:t>s</w:t>
      </w:r>
      <w:r w:rsidRPr="00D15D08">
        <w:rPr>
          <w:u w:val="single"/>
        </w:rPr>
        <w:t xml:space="preserve"> may </w:t>
      </w:r>
      <w:r w:rsidRPr="00AA587E">
        <w:rPr>
          <w:highlight w:val="cyan"/>
          <w:u w:val="single"/>
        </w:rPr>
        <w:t>come next</w:t>
      </w:r>
      <w:r w:rsidRPr="00D15D08">
        <w:rPr>
          <w:sz w:val="16"/>
        </w:rPr>
        <w:t xml:space="preserve">. </w:t>
      </w:r>
      <w:r w:rsidRPr="003507FD">
        <w:rPr>
          <w:u w:val="single"/>
        </w:rPr>
        <w:t>Platinum</w:t>
      </w:r>
      <w:r w:rsidRPr="00D15D08">
        <w:rPr>
          <w:u w:val="single"/>
        </w:rPr>
        <w:t xml:space="preserve">-group </w:t>
      </w:r>
      <w:r w:rsidRPr="00AA587E">
        <w:rPr>
          <w:highlight w:val="cyan"/>
          <w:u w:val="single"/>
        </w:rPr>
        <w:t>metals in space</w:t>
      </w:r>
      <w:r w:rsidRPr="0097704D">
        <w:rPr>
          <w:u w:val="single"/>
        </w:rPr>
        <w:t xml:space="preserve"> may </w:t>
      </w:r>
      <w:r w:rsidRPr="00AA587E">
        <w:rPr>
          <w:highlight w:val="cyan"/>
          <w:u w:val="single"/>
        </w:rPr>
        <w:t xml:space="preserve">serve </w:t>
      </w:r>
      <w:r w:rsidRPr="0097704D">
        <w:rPr>
          <w:u w:val="single"/>
        </w:rPr>
        <w:t xml:space="preserve">the same role </w:t>
      </w:r>
      <w:r w:rsidRPr="00AA587E">
        <w:rPr>
          <w:highlight w:val="cyan"/>
          <w:u w:val="single"/>
        </w:rPr>
        <w:t>as oil</w:t>
      </w:r>
      <w:r w:rsidRPr="00D15D08">
        <w:rPr>
          <w:sz w:val="16"/>
        </w:rPr>
        <w:t xml:space="preserve"> has on Earth, </w:t>
      </w:r>
      <w:r w:rsidRPr="00AA587E">
        <w:rPr>
          <w:highlight w:val="cyan"/>
          <w:u w:val="single"/>
        </w:rPr>
        <w:t xml:space="preserve">threatening to </w:t>
      </w:r>
      <w:r w:rsidRPr="00AA587E">
        <w:rPr>
          <w:rStyle w:val="Emphasis"/>
          <w:highlight w:val="cyan"/>
        </w:rPr>
        <w:t>extend geopolitical struggles</w:t>
      </w:r>
      <w:r w:rsidRPr="00AA587E">
        <w:rPr>
          <w:highlight w:val="cyan"/>
          <w:u w:val="single"/>
        </w:rPr>
        <w:t xml:space="preserve"> into </w:t>
      </w:r>
      <w:r w:rsidRPr="00AA587E">
        <w:rPr>
          <w:rStyle w:val="Emphasis"/>
          <w:highlight w:val="cyan"/>
        </w:rPr>
        <w:t>astropolitical ones</w:t>
      </w:r>
      <w:r w:rsidRPr="00D15D08">
        <w:rPr>
          <w:sz w:val="16"/>
        </w:rPr>
        <w:t>, something Trump is keen on preparing for. Yesterday he said he’s seriously weighing the idea of a “Space Force” military branch.</w:t>
      </w:r>
    </w:p>
    <w:p w14:paraId="1BAE5F12" w14:textId="77777777" w:rsidR="004378D4" w:rsidRPr="00D15D08" w:rsidRDefault="004378D4" w:rsidP="004378D4">
      <w:pPr>
        <w:rPr>
          <w:sz w:val="16"/>
        </w:rPr>
      </w:pPr>
      <w:r w:rsidRPr="00D15D08">
        <w:rPr>
          <w:sz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0B820976" w14:textId="77777777" w:rsidR="004378D4" w:rsidRPr="00A80C37" w:rsidRDefault="004378D4" w:rsidP="004378D4">
      <w:pPr>
        <w:rPr>
          <w:rFonts w:cs="Calibri"/>
          <w:sz w:val="16"/>
        </w:rPr>
      </w:pPr>
      <w:r w:rsidRPr="00D15D08">
        <w:rPr>
          <w:sz w:val="16"/>
        </w:rPr>
        <w:t xml:space="preserve">Like all forms of mining, it will be dangerous. </w:t>
      </w:r>
      <w:r w:rsidRPr="00AA587E">
        <w:rPr>
          <w:highlight w:val="cyan"/>
          <w:u w:val="single"/>
        </w:rPr>
        <w:t>If</w:t>
      </w:r>
      <w:r w:rsidRPr="00D15D08">
        <w:rPr>
          <w:u w:val="single"/>
        </w:rPr>
        <w:t xml:space="preserve"> space-</w:t>
      </w:r>
      <w:r w:rsidRPr="00AA587E">
        <w:rPr>
          <w:highlight w:val="cyan"/>
          <w:u w:val="single"/>
        </w:rPr>
        <w:t>mining</w:t>
      </w:r>
      <w:r w:rsidRPr="00D15D08">
        <w:rPr>
          <w:u w:val="single"/>
        </w:rPr>
        <w:t xml:space="preserve"> activities </w:t>
      </w:r>
      <w:r w:rsidRPr="00AA587E">
        <w:rPr>
          <w:highlight w:val="cyan"/>
          <w:u w:val="single"/>
        </w:rPr>
        <w:t>break up asteroids</w:t>
      </w:r>
      <w:r w:rsidRPr="00D15D08">
        <w:rPr>
          <w:sz w:val="16"/>
        </w:rPr>
        <w:t xml:space="preserve">, the </w:t>
      </w:r>
      <w:r w:rsidRPr="00D15D08">
        <w:rPr>
          <w:u w:val="single"/>
        </w:rPr>
        <w:t xml:space="preserve">resulting </w:t>
      </w:r>
      <w:r w:rsidRPr="00AA587E">
        <w:rPr>
          <w:rStyle w:val="Emphasis"/>
          <w:highlight w:val="cyan"/>
        </w:rPr>
        <w:t>debris</w:t>
      </w:r>
      <w:r w:rsidRPr="00AA587E">
        <w:rPr>
          <w:sz w:val="16"/>
          <w:highlight w:val="cyan"/>
        </w:rPr>
        <w:t xml:space="preserve"> </w:t>
      </w:r>
      <w:r w:rsidRPr="00AA587E">
        <w:rPr>
          <w:highlight w:val="cyan"/>
          <w:u w:val="single"/>
        </w:rPr>
        <w:t>could be hazardous</w:t>
      </w:r>
      <w:r w:rsidRPr="00D15D08">
        <w:rPr>
          <w:sz w:val="16"/>
        </w:rPr>
        <w:t xml:space="preserve"> for satellites, other spacecraft, and astronauts nearby. On the other hand, in a best-case scenario, space mining could be environmentally safe, capture only necessary minerals and water, and, in the more distant future even lead to the construction of a far-flung space station led by NASA and other space agencies, </w:t>
      </w:r>
      <w:r w:rsidRPr="00A80C37">
        <w:rPr>
          <w:rFonts w:cs="Calibri"/>
          <w:sz w:val="16"/>
        </w:rPr>
        <w:t>orbiting 200 million miles from Earth and serving as both a mining depot and a pit-stop for passing spacecraft.</w:t>
      </w:r>
    </w:p>
    <w:p w14:paraId="16B1B821" w14:textId="77777777" w:rsidR="004378D4" w:rsidRPr="00A80C37" w:rsidRDefault="004378D4" w:rsidP="004378D4">
      <w:pPr>
        <w:rPr>
          <w:rFonts w:cs="Calibri"/>
          <w:sz w:val="16"/>
        </w:rPr>
      </w:pPr>
      <w:r w:rsidRPr="00A80C37">
        <w:rPr>
          <w:rFonts w:cs="Calibri"/>
          <w:sz w:val="16"/>
        </w:rPr>
        <w:t xml:space="preserve">But </w:t>
      </w:r>
      <w:r w:rsidRPr="00A80C37">
        <w:rPr>
          <w:rFonts w:cs="Calibri"/>
          <w:highlight w:val="cyan"/>
          <w:u w:val="single"/>
        </w:rPr>
        <w:t xml:space="preserve">it’s </w:t>
      </w:r>
      <w:r w:rsidRPr="00A80C37">
        <w:rPr>
          <w:rStyle w:val="Emphasis"/>
          <w:rFonts w:cs="Calibri"/>
          <w:highlight w:val="cyan"/>
        </w:rPr>
        <w:t>not clear</w:t>
      </w:r>
      <w:r w:rsidRPr="00A80C37">
        <w:rPr>
          <w:rFonts w:cs="Calibri"/>
          <w:sz w:val="16"/>
        </w:rPr>
        <w:t xml:space="preserve"> that </w:t>
      </w:r>
      <w:r w:rsidRPr="00A80C37">
        <w:rPr>
          <w:rFonts w:cs="Calibri"/>
          <w:highlight w:val="cyan"/>
          <w:u w:val="single"/>
        </w:rPr>
        <w:t xml:space="preserve">a </w:t>
      </w:r>
      <w:r w:rsidRPr="00A80C37">
        <w:rPr>
          <w:rStyle w:val="Emphasis"/>
          <w:rFonts w:cs="Calibri"/>
          <w:highlight w:val="cyan"/>
        </w:rPr>
        <w:t>pact</w:t>
      </w:r>
      <w:r w:rsidRPr="00A80C37">
        <w:rPr>
          <w:rFonts w:cs="Calibri"/>
          <w:highlight w:val="cyan"/>
          <w:u w:val="single"/>
        </w:rPr>
        <w:t xml:space="preserve"> between</w:t>
      </w:r>
      <w:r w:rsidRPr="00A80C37">
        <w:rPr>
          <w:rFonts w:cs="Calibri"/>
          <w:u w:val="single"/>
        </w:rPr>
        <w:t xml:space="preserve"> the commercial space mining </w:t>
      </w:r>
      <w:r w:rsidRPr="00A80C37">
        <w:rPr>
          <w:rStyle w:val="Emphasis"/>
          <w:rFonts w:cs="Calibri"/>
          <w:highlight w:val="cyan"/>
        </w:rPr>
        <w:t>industry</w:t>
      </w:r>
      <w:r w:rsidRPr="00A80C37">
        <w:rPr>
          <w:rFonts w:cs="Calibri"/>
          <w:highlight w:val="cyan"/>
          <w:u w:val="single"/>
        </w:rPr>
        <w:t xml:space="preserve"> and </w:t>
      </w:r>
      <w:r w:rsidRPr="00A80C37">
        <w:rPr>
          <w:rStyle w:val="Emphasis"/>
          <w:rFonts w:cs="Calibri"/>
          <w:highlight w:val="cyan"/>
        </w:rPr>
        <w:t>NASA</w:t>
      </w:r>
      <w:r w:rsidRPr="00A80C37">
        <w:rPr>
          <w:rFonts w:cs="Calibri"/>
          <w:highlight w:val="cyan"/>
          <w:u w:val="single"/>
        </w:rPr>
        <w:t xml:space="preserve"> </w:t>
      </w:r>
      <w:r w:rsidRPr="00A80C37">
        <w:rPr>
          <w:rFonts w:cs="Calibri"/>
          <w:u w:val="single"/>
        </w:rPr>
        <w:t xml:space="preserve">would </w:t>
      </w:r>
      <w:r w:rsidRPr="00A80C37">
        <w:rPr>
          <w:rFonts w:cs="Calibri"/>
          <w:highlight w:val="cyan"/>
          <w:u w:val="single"/>
        </w:rPr>
        <w:t xml:space="preserve">align with </w:t>
      </w:r>
      <w:r w:rsidRPr="00A80C37">
        <w:rPr>
          <w:rFonts w:cs="Calibri"/>
          <w:u w:val="single"/>
        </w:rPr>
        <w:t xml:space="preserve">the </w:t>
      </w:r>
      <w:r w:rsidRPr="00A80C37">
        <w:rPr>
          <w:rStyle w:val="Emphasis"/>
          <w:rFonts w:cs="Calibri"/>
          <w:highlight w:val="cyan"/>
        </w:rPr>
        <w:t>public</w:t>
      </w:r>
      <w:r w:rsidRPr="00A80C37">
        <w:rPr>
          <w:rStyle w:val="Emphasis"/>
          <w:rFonts w:cs="Calibri"/>
        </w:rPr>
        <w:t xml:space="preserve">’s </w:t>
      </w:r>
      <w:r w:rsidRPr="00A80C37">
        <w:rPr>
          <w:rStyle w:val="Emphasis"/>
          <w:rFonts w:cs="Calibri"/>
          <w:highlight w:val="cyan"/>
        </w:rPr>
        <w:t>interest</w:t>
      </w:r>
      <w:r w:rsidRPr="00A80C37">
        <w:rPr>
          <w:rFonts w:cs="Calibri"/>
          <w:sz w:val="16"/>
        </w:rPr>
        <w:t xml:space="preserve">. </w:t>
      </w:r>
      <w:r w:rsidRPr="00A80C37">
        <w:rPr>
          <w:rFonts w:cs="Calibri"/>
          <w:u w:val="single"/>
        </w:rPr>
        <w:t xml:space="preserve">NASA’s increasing </w:t>
      </w:r>
      <w:r w:rsidRPr="00A80C37">
        <w:rPr>
          <w:rFonts w:cs="Calibri"/>
          <w:highlight w:val="cyan"/>
          <w:u w:val="single"/>
        </w:rPr>
        <w:t>collaboration</w:t>
      </w:r>
      <w:r w:rsidRPr="00A80C37">
        <w:rPr>
          <w:rFonts w:cs="Calibri"/>
          <w:u w:val="single"/>
        </w:rPr>
        <w:t xml:space="preserve"> with </w:t>
      </w:r>
      <w:r w:rsidRPr="00A80C37">
        <w:rPr>
          <w:rFonts w:cs="Calibri"/>
          <w:highlight w:val="cyan"/>
          <w:u w:val="single"/>
        </w:rPr>
        <w:t>space mining</w:t>
      </w:r>
      <w:r w:rsidRPr="00A80C37">
        <w:rPr>
          <w:rFonts w:cs="Calibri"/>
          <w:u w:val="single"/>
        </w:rPr>
        <w:t xml:space="preserve"> companies could </w:t>
      </w:r>
      <w:r w:rsidRPr="00A80C37">
        <w:rPr>
          <w:rStyle w:val="Emphasis"/>
          <w:rFonts w:cs="Calibri"/>
          <w:highlight w:val="cyan"/>
        </w:rPr>
        <w:t>distort</w:t>
      </w:r>
      <w:r w:rsidRPr="00A80C37">
        <w:rPr>
          <w:rFonts w:cs="Calibri"/>
          <w:sz w:val="16"/>
        </w:rPr>
        <w:t xml:space="preserve"> and divert </w:t>
      </w:r>
      <w:r w:rsidRPr="00A80C37">
        <w:rPr>
          <w:rStyle w:val="Emphasis"/>
          <w:rFonts w:cs="Calibri"/>
          <w:highlight w:val="cyan"/>
        </w:rPr>
        <w:t>efforts</w:t>
      </w:r>
      <w:r w:rsidRPr="00A80C37">
        <w:rPr>
          <w:rFonts w:cs="Calibri"/>
          <w:sz w:val="16"/>
        </w:rPr>
        <w:t xml:space="preserve"> previously focused on space exploration and basic research, </w:t>
      </w:r>
      <w:r w:rsidRPr="00A80C37">
        <w:rPr>
          <w:rFonts w:cs="Calibri"/>
          <w:u w:val="single"/>
        </w:rPr>
        <w:t xml:space="preserve">and </w:t>
      </w:r>
      <w:r w:rsidRPr="00A80C37">
        <w:rPr>
          <w:rStyle w:val="Emphasis"/>
          <w:rFonts w:cs="Calibri"/>
          <w:highlight w:val="cyan"/>
        </w:rPr>
        <w:t>discourage public interest</w:t>
      </w:r>
      <w:r w:rsidRPr="00A80C37">
        <w:rPr>
          <w:rFonts w:cs="Calibri"/>
          <w:sz w:val="16"/>
        </w:rPr>
        <w:t xml:space="preserve"> and engagement in astronomy.</w:t>
      </w:r>
    </w:p>
    <w:p w14:paraId="77D1ED00" w14:textId="77777777" w:rsidR="004378D4" w:rsidRPr="00A80C37" w:rsidRDefault="004378D4" w:rsidP="004378D4">
      <w:pPr>
        <w:pStyle w:val="Heading3"/>
        <w:rPr>
          <w:rFonts w:cs="Calibri"/>
        </w:rPr>
      </w:pPr>
      <w:r w:rsidRPr="00A80C37">
        <w:rPr>
          <w:rFonts w:cs="Calibri"/>
        </w:rPr>
        <w:lastRenderedPageBreak/>
        <w:t>Framing</w:t>
      </w:r>
    </w:p>
    <w:p w14:paraId="4B7E0E30" w14:textId="77777777" w:rsidR="004378D4" w:rsidRPr="00A80C37" w:rsidRDefault="004378D4" w:rsidP="004378D4">
      <w:pPr>
        <w:pStyle w:val="Heading4"/>
        <w:rPr>
          <w:rFonts w:cs="Calibri"/>
        </w:rPr>
      </w:pPr>
      <w:r w:rsidRPr="00A80C37">
        <w:rPr>
          <w:rFonts w:cs="Calibri"/>
        </w:rPr>
        <w:t>The standard is maximizing expected wellbeing</w:t>
      </w:r>
    </w:p>
    <w:p w14:paraId="6A019566" w14:textId="77777777" w:rsidR="00A80C37" w:rsidRPr="00A80C37" w:rsidRDefault="00A80C37" w:rsidP="00A80C37">
      <w:pPr>
        <w:pStyle w:val="Heading4"/>
        <w:rPr>
          <w:rFonts w:cs="Calibri"/>
        </w:rPr>
      </w:pPr>
      <w:r w:rsidRPr="00A80C37">
        <w:rPr>
          <w:rFonts w:cs="Calibri"/>
        </w:rPr>
        <w:t xml:space="preserve">1. Science proves non util ethics are impossible and our version of util solves all aff offense </w:t>
      </w:r>
    </w:p>
    <w:p w14:paraId="59CD4EE8" w14:textId="77777777" w:rsidR="00A80C37" w:rsidRPr="00A80C37" w:rsidRDefault="00A80C37" w:rsidP="00A80C37">
      <w:pPr>
        <w:rPr>
          <w:rFonts w:cs="Calibri"/>
        </w:rPr>
      </w:pPr>
      <w:r w:rsidRPr="00A80C37">
        <w:rPr>
          <w:rStyle w:val="Style13ptBold"/>
          <w:rFonts w:cs="Calibri"/>
        </w:rPr>
        <w:t>Greene 10</w:t>
      </w:r>
      <w:r w:rsidRPr="00A80C37">
        <w:rPr>
          <w:rFonts w:cs="Calibri"/>
        </w:rPr>
        <w:t xml:space="preserve"> – Joshua, Associate Professor of Social science in the Department of Psychology at Harvard University </w:t>
      </w:r>
    </w:p>
    <w:p w14:paraId="345906DA" w14:textId="77777777" w:rsidR="00A80C37" w:rsidRPr="00A80C37" w:rsidRDefault="00A80C37" w:rsidP="00A80C37">
      <w:pPr>
        <w:rPr>
          <w:rFonts w:cs="Calibri"/>
        </w:rPr>
      </w:pPr>
      <w:r w:rsidRPr="00A80C37">
        <w:rPr>
          <w:rFonts w:cs="Calibri"/>
        </w:rPr>
        <w:t>(The Secret Joke of Kant’s Soul published in Moral Psychology: Historical and Contemporary Readings, accessed: www.fed.cuhk.edu.hk/~lchang/material/Evolutionary/Developmental/Greene-KantSoul.pdf)</w:t>
      </w:r>
    </w:p>
    <w:p w14:paraId="0ACB84E2" w14:textId="3518E530" w:rsidR="00A80C37" w:rsidRPr="00A80C37" w:rsidRDefault="00A80C37" w:rsidP="00A80C37">
      <w:pPr>
        <w:rPr>
          <w:rFonts w:cs="Calibri"/>
          <w:sz w:val="16"/>
        </w:rPr>
      </w:pPr>
      <w:r w:rsidRPr="00A80C37">
        <w:rPr>
          <w:rFonts w:cs="Calibri"/>
          <w:b/>
          <w:u w:val="single"/>
        </w:rPr>
        <w:t xml:space="preserve">What </w:t>
      </w:r>
      <w:r w:rsidRPr="00A80C37">
        <w:rPr>
          <w:rFonts w:cs="Calibri"/>
          <w:b/>
          <w:iCs/>
          <w:highlight w:val="cyan"/>
          <w:u w:val="single"/>
          <w:bdr w:val="single" w:sz="8" w:space="0" w:color="auto"/>
        </w:rPr>
        <w:t>turn-of-the-millennium science</w:t>
      </w:r>
      <w:r w:rsidRPr="00A80C37">
        <w:rPr>
          <w:rFonts w:cs="Calibri"/>
          <w:sz w:val="16"/>
          <w:highlight w:val="cyan"/>
        </w:rPr>
        <w:t xml:space="preserve"> </w:t>
      </w:r>
      <w:r w:rsidRPr="00A80C37">
        <w:rPr>
          <w:rFonts w:cs="Calibri"/>
          <w:b/>
          <w:highlight w:val="cyan"/>
          <w:u w:val="single"/>
        </w:rPr>
        <w:t xml:space="preserve">is telling us </w:t>
      </w:r>
      <w:r w:rsidRPr="00A80C37">
        <w:rPr>
          <w:rFonts w:cs="Calibri"/>
          <w:b/>
          <w:u w:val="single"/>
        </w:rPr>
        <w:t xml:space="preserve">is that </w:t>
      </w:r>
      <w:r w:rsidRPr="00A80C37">
        <w:rPr>
          <w:rFonts w:cs="Calibri"/>
          <w:b/>
          <w:highlight w:val="cyan"/>
          <w:u w:val="single"/>
        </w:rPr>
        <w:t xml:space="preserve">human </w:t>
      </w:r>
      <w:r w:rsidRPr="00A80C37">
        <w:rPr>
          <w:rFonts w:eastAsia="Malgun Gothic" w:cs="Calibri"/>
          <w:b/>
          <w:iCs/>
          <w:highlight w:val="cyan"/>
          <w:u w:val="single"/>
          <w:bdr w:val="single" w:sz="8" w:space="0" w:color="auto"/>
        </w:rPr>
        <w:t>mo</w:t>
      </w:r>
      <w:r w:rsidRPr="00A80C37">
        <w:rPr>
          <w:rFonts w:cs="Calibri"/>
          <w:b/>
          <w:iCs/>
          <w:highlight w:val="cyan"/>
          <w:u w:val="single"/>
          <w:bdr w:val="single" w:sz="8" w:space="0" w:color="auto"/>
        </w:rPr>
        <w:t>ral judgment is not a pristine rational enterprise</w:t>
      </w:r>
      <w:r w:rsidRPr="00A80C37">
        <w:rPr>
          <w:rFonts w:cs="Calibri"/>
          <w:sz w:val="16"/>
          <w:highlight w:val="cyan"/>
        </w:rPr>
        <w:t>,</w:t>
      </w:r>
      <w:r w:rsidRPr="00A80C37">
        <w:rPr>
          <w:rFonts w:cs="Calibri"/>
          <w:sz w:val="16"/>
        </w:rPr>
        <w:t xml:space="preserve"> that our </w:t>
      </w:r>
      <w:r w:rsidRPr="00A80C37">
        <w:rPr>
          <w:rFonts w:cs="Calibri"/>
          <w:b/>
          <w:u w:val="single"/>
        </w:rPr>
        <w:t xml:space="preserve">moral </w:t>
      </w:r>
      <w:r w:rsidRPr="00A80C37">
        <w:rPr>
          <w:rFonts w:cs="Calibri"/>
          <w:b/>
          <w:highlight w:val="cyan"/>
          <w:u w:val="single"/>
        </w:rPr>
        <w:t>judgments are driven by a hodgepodge of emotional dispositions,</w:t>
      </w:r>
      <w:r w:rsidRPr="00A80C37">
        <w:rPr>
          <w:rFonts w:cs="Calibri"/>
          <w:b/>
          <w:u w:val="single"/>
        </w:rPr>
        <w:t xml:space="preserve"> which themselves were </w:t>
      </w:r>
      <w:r w:rsidRPr="00A80C37">
        <w:rPr>
          <w:rFonts w:cs="Calibri"/>
          <w:b/>
          <w:highlight w:val="cyan"/>
          <w:u w:val="single"/>
        </w:rPr>
        <w:t xml:space="preserve">shaped by a hodgepodge of evolutionary forces, </w:t>
      </w:r>
      <w:r w:rsidRPr="00A80C37">
        <w:rPr>
          <w:rFonts w:cs="Calibri"/>
          <w:b/>
          <w:u w:val="single"/>
        </w:rPr>
        <w:t xml:space="preserve">both </w:t>
      </w:r>
      <w:r w:rsidRPr="00A80C37">
        <w:rPr>
          <w:rFonts w:cs="Calibri"/>
          <w:b/>
          <w:highlight w:val="cyan"/>
          <w:u w:val="single"/>
        </w:rPr>
        <w:t>biological and cultural</w:t>
      </w:r>
      <w:r w:rsidRPr="00A80C37">
        <w:rPr>
          <w:rFonts w:cs="Calibri"/>
          <w:sz w:val="16"/>
          <w:highlight w:val="cyan"/>
        </w:rPr>
        <w:t>.</w:t>
      </w:r>
      <w:r w:rsidRPr="00A80C37">
        <w:rPr>
          <w:rFonts w:cs="Calibri"/>
          <w:sz w:val="16"/>
        </w:rPr>
        <w:t xml:space="preserve"> </w:t>
      </w:r>
      <w:r w:rsidRPr="00A80C37">
        <w:rPr>
          <w:rFonts w:cs="Calibri"/>
          <w:b/>
          <w:u w:val="single"/>
        </w:rPr>
        <w:t xml:space="preserve">Because of this, </w:t>
      </w:r>
      <w:r w:rsidRPr="00A80C37">
        <w:rPr>
          <w:rFonts w:cs="Calibri"/>
          <w:b/>
          <w:highlight w:val="cyan"/>
          <w:u w:val="single"/>
        </w:rPr>
        <w:t xml:space="preserve">it is </w:t>
      </w:r>
      <w:r w:rsidRPr="00A80C37">
        <w:rPr>
          <w:rFonts w:cs="Calibri"/>
          <w:b/>
          <w:iCs/>
          <w:highlight w:val="cyan"/>
          <w:u w:val="single"/>
          <w:bdr w:val="single" w:sz="8" w:space="0" w:color="auto"/>
        </w:rPr>
        <w:t xml:space="preserve">exceedingly unlikely </w:t>
      </w:r>
      <w:r w:rsidRPr="00A80C37">
        <w:rPr>
          <w:rFonts w:cs="Calibri"/>
          <w:b/>
          <w:iCs/>
          <w:u w:val="single"/>
          <w:bdr w:val="single" w:sz="8" w:space="0" w:color="auto"/>
        </w:rPr>
        <w:t xml:space="preserve">that </w:t>
      </w:r>
      <w:r w:rsidRPr="00A80C37">
        <w:rPr>
          <w:rFonts w:cs="Calibri"/>
          <w:b/>
          <w:iCs/>
          <w:highlight w:val="cyan"/>
          <w:u w:val="single"/>
          <w:bdr w:val="single" w:sz="8" w:space="0" w:color="auto"/>
        </w:rPr>
        <w:t xml:space="preserve">there is any </w:t>
      </w:r>
      <w:r w:rsidRPr="00A80C37">
        <w:rPr>
          <w:rFonts w:cs="Calibri"/>
          <w:b/>
          <w:iCs/>
          <w:u w:val="single"/>
          <w:bdr w:val="single" w:sz="8" w:space="0" w:color="auto"/>
        </w:rPr>
        <w:t xml:space="preserve">rationally </w:t>
      </w:r>
      <w:r w:rsidRPr="00A80C37">
        <w:rPr>
          <w:rFonts w:cs="Calibri"/>
          <w:b/>
          <w:iCs/>
          <w:highlight w:val="cyan"/>
          <w:u w:val="single"/>
          <w:bdr w:val="single" w:sz="8" w:space="0" w:color="auto"/>
        </w:rPr>
        <w:t>coherent normative moral theory that can accommodate our moral intuitions</w:t>
      </w:r>
      <w:r w:rsidRPr="00A80C37">
        <w:rPr>
          <w:rFonts w:cs="Calibri"/>
          <w:sz w:val="16"/>
          <w:highlight w:val="cyan"/>
        </w:rPr>
        <w:t>.</w:t>
      </w:r>
      <w:r w:rsidRPr="00A80C37">
        <w:rPr>
          <w:rFonts w:cs="Calibri"/>
          <w:sz w:val="16"/>
        </w:rPr>
        <w:t xml:space="preserve"> Moreover, </w:t>
      </w:r>
      <w:r w:rsidRPr="00A80C37">
        <w:rPr>
          <w:rFonts w:cs="Calibri"/>
          <w:b/>
          <w:u w:val="single"/>
        </w:rPr>
        <w:t>anyone who claims to have such a theory</w:t>
      </w:r>
      <w:r w:rsidRPr="00A80C37">
        <w:rPr>
          <w:rFonts w:cs="Calibri"/>
          <w:sz w:val="16"/>
        </w:rPr>
        <w:t xml:space="preserve">, or even part of one, </w:t>
      </w:r>
      <w:r w:rsidRPr="00A80C37">
        <w:rPr>
          <w:rFonts w:cs="Calibri"/>
          <w:b/>
          <w:iCs/>
          <w:u w:val="single"/>
          <w:bdr w:val="single" w:sz="8" w:space="0" w:color="auto"/>
        </w:rPr>
        <w:t>almost certainly doesn't</w:t>
      </w:r>
      <w:r w:rsidRPr="00A80C37">
        <w:rPr>
          <w:rFonts w:cs="Calibri"/>
          <w:sz w:val="16"/>
        </w:rPr>
        <w:t xml:space="preserve">. Instead, what that person probably has is a moral rationalization. </w:t>
      </w:r>
      <w:r w:rsidRPr="00A80C37">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A80C37">
        <w:rPr>
          <w:rFonts w:cs="Calibri"/>
          <w:sz w:val="16"/>
        </w:rPr>
        <w:t xml:space="preserve">Missing the Deontological Point I suspect that </w:t>
      </w:r>
      <w:r w:rsidRPr="00A80C37">
        <w:rPr>
          <w:rFonts w:cs="Calibri"/>
          <w:b/>
          <w:u w:val="single"/>
        </w:rPr>
        <w:t xml:space="preserve">rationalist </w:t>
      </w:r>
      <w:r w:rsidRPr="00A80C37">
        <w:rPr>
          <w:rFonts w:cs="Calibri"/>
          <w:b/>
          <w:highlight w:val="cyan"/>
          <w:u w:val="single"/>
        </w:rPr>
        <w:t xml:space="preserve">deontologists will remain unmoved by the arguments </w:t>
      </w:r>
      <w:r w:rsidRPr="00A80C37">
        <w:rPr>
          <w:rFonts w:cs="Calibri"/>
          <w:b/>
          <w:u w:val="single"/>
        </w:rPr>
        <w:t>presented here</w:t>
      </w:r>
      <w:r w:rsidRPr="00A80C37">
        <w:rPr>
          <w:rFonts w:cs="Calibri"/>
          <w:sz w:val="16"/>
        </w:rPr>
        <w:t xml:space="preserve">. Instead, I suspect, </w:t>
      </w:r>
      <w:r w:rsidRPr="00A80C37">
        <w:rPr>
          <w:rFonts w:cs="Calibri"/>
          <w:b/>
          <w:highlight w:val="cyan"/>
          <w:u w:val="single"/>
        </w:rPr>
        <w:t>they</w:t>
      </w:r>
      <w:r w:rsidRPr="00A80C37">
        <w:rPr>
          <w:rFonts w:cs="Calibri"/>
          <w:sz w:val="16"/>
          <w:highlight w:val="cyan"/>
        </w:rPr>
        <w:t xml:space="preserve"> </w:t>
      </w:r>
      <w:r w:rsidRPr="00A80C37">
        <w:rPr>
          <w:rFonts w:cs="Calibri"/>
          <w:b/>
          <w:highlight w:val="cyan"/>
          <w:u w:val="single"/>
        </w:rPr>
        <w:t xml:space="preserve">will insist </w:t>
      </w:r>
      <w:r w:rsidRPr="00A80C37">
        <w:rPr>
          <w:rFonts w:cs="Calibri"/>
          <w:b/>
          <w:u w:val="single"/>
        </w:rPr>
        <w:t xml:space="preserve">that </w:t>
      </w:r>
      <w:r w:rsidRPr="00A80C37">
        <w:rPr>
          <w:rFonts w:cs="Calibri"/>
          <w:b/>
          <w:highlight w:val="cyan"/>
          <w:u w:val="single"/>
        </w:rPr>
        <w:t xml:space="preserve">I have </w:t>
      </w:r>
      <w:r w:rsidRPr="00A80C37">
        <w:rPr>
          <w:rFonts w:cs="Calibri"/>
          <w:b/>
          <w:iCs/>
          <w:u w:val="single"/>
          <w:bdr w:val="single" w:sz="8" w:space="0" w:color="auto"/>
        </w:rPr>
        <w:t xml:space="preserve">simply </w:t>
      </w:r>
      <w:r w:rsidRPr="00A80C37">
        <w:rPr>
          <w:rFonts w:cs="Calibri"/>
          <w:b/>
          <w:iCs/>
          <w:highlight w:val="cyan"/>
          <w:u w:val="single"/>
          <w:bdr w:val="single" w:sz="8" w:space="0" w:color="auto"/>
        </w:rPr>
        <w:t xml:space="preserve">misunderstood </w:t>
      </w:r>
      <w:r w:rsidRPr="00A80C37">
        <w:rPr>
          <w:rFonts w:cs="Calibri"/>
          <w:b/>
          <w:iCs/>
          <w:u w:val="single"/>
          <w:bdr w:val="single" w:sz="8" w:space="0" w:color="auto"/>
        </w:rPr>
        <w:t>what</w:t>
      </w:r>
      <w:r w:rsidRPr="00A80C37">
        <w:rPr>
          <w:rFonts w:cs="Calibri"/>
          <w:sz w:val="16"/>
        </w:rPr>
        <w:t xml:space="preserve"> Kant and like-minded </w:t>
      </w:r>
      <w:r w:rsidRPr="00A80C37">
        <w:rPr>
          <w:rFonts w:cs="Calibri"/>
          <w:b/>
          <w:iCs/>
          <w:u w:val="single"/>
          <w:bdr w:val="single" w:sz="8" w:space="0" w:color="auto"/>
        </w:rPr>
        <w:t>deontologists are all about</w:t>
      </w:r>
      <w:r w:rsidRPr="00A80C37">
        <w:rPr>
          <w:rFonts w:cs="Calibri"/>
          <w:sz w:val="16"/>
        </w:rPr>
        <w:t xml:space="preserve">. </w:t>
      </w:r>
      <w:r w:rsidRPr="00A80C37">
        <w:rPr>
          <w:rFonts w:cs="Calibri"/>
          <w:b/>
          <w:u w:val="single"/>
        </w:rPr>
        <w:t>Deontology, they will say, isn't about this intuition or that intuition</w:t>
      </w:r>
      <w:r w:rsidRPr="00A80C37">
        <w:rPr>
          <w:rFonts w:cs="Calibri"/>
          <w:sz w:val="16"/>
        </w:rPr>
        <w:t xml:space="preserve">. It's not defined by its normative differences with consequentialism. </w:t>
      </w:r>
      <w:r w:rsidRPr="00A80C37">
        <w:rPr>
          <w:rFonts w:cs="Calibri"/>
          <w:b/>
          <w:u w:val="single"/>
        </w:rPr>
        <w:t>Rather, deontology is about taking humanity seriously</w:t>
      </w:r>
      <w:r w:rsidRPr="00A80C37">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A80C37">
        <w:rPr>
          <w:rFonts w:cs="Calibri"/>
          <w:b/>
          <w:u w:val="single"/>
        </w:rPr>
        <w:t xml:space="preserve">This is, no doubt, how many </w:t>
      </w:r>
      <w:r w:rsidRPr="00A80C37">
        <w:rPr>
          <w:rFonts w:cs="Calibri"/>
          <w:b/>
          <w:highlight w:val="cyan"/>
          <w:u w:val="single"/>
        </w:rPr>
        <w:t xml:space="preserve">deontologists </w:t>
      </w:r>
      <w:r w:rsidRPr="00A80C37">
        <w:rPr>
          <w:rFonts w:cs="Calibri"/>
          <w:b/>
          <w:u w:val="single"/>
        </w:rPr>
        <w:t xml:space="preserve">see deontology. But this </w:t>
      </w:r>
      <w:r w:rsidRPr="00A80C37">
        <w:rPr>
          <w:rFonts w:cs="Calibri"/>
          <w:b/>
          <w:highlight w:val="cyan"/>
          <w:u w:val="single"/>
        </w:rPr>
        <w:t>insider's view</w:t>
      </w:r>
      <w:r w:rsidRPr="00A80C37">
        <w:rPr>
          <w:rFonts w:cs="Calibri"/>
          <w:sz w:val="16"/>
          <w:highlight w:val="cyan"/>
        </w:rPr>
        <w:t>,</w:t>
      </w:r>
      <w:r w:rsidRPr="00A80C37">
        <w:rPr>
          <w:rFonts w:cs="Calibri"/>
          <w:sz w:val="16"/>
        </w:rPr>
        <w:t xml:space="preserve"> as I've suggested, </w:t>
      </w:r>
      <w:r w:rsidRPr="00A80C37">
        <w:rPr>
          <w:rFonts w:cs="Calibri"/>
          <w:b/>
          <w:iCs/>
          <w:highlight w:val="cyan"/>
          <w:u w:val="single"/>
          <w:bdr w:val="single" w:sz="8" w:space="0" w:color="auto"/>
        </w:rPr>
        <w:t>may be misleading</w:t>
      </w:r>
      <w:r w:rsidRPr="00A80C37">
        <w:rPr>
          <w:rFonts w:cs="Calibri"/>
          <w:sz w:val="16"/>
          <w:highlight w:val="cyan"/>
        </w:rPr>
        <w:t>.</w:t>
      </w:r>
      <w:r w:rsidRPr="00A80C37">
        <w:rPr>
          <w:rFonts w:cs="Calibri"/>
          <w:sz w:val="16"/>
        </w:rPr>
        <w:t xml:space="preserve"> </w:t>
      </w:r>
      <w:r w:rsidRPr="00A80C37">
        <w:rPr>
          <w:rFonts w:cs="Calibri"/>
          <w:b/>
          <w:u w:val="single"/>
        </w:rPr>
        <w:t>The problem</w:t>
      </w:r>
      <w:r w:rsidRPr="00A80C37">
        <w:rPr>
          <w:rFonts w:cs="Calibri"/>
          <w:sz w:val="16"/>
        </w:rPr>
        <w:t xml:space="preserve">, more specifically, </w:t>
      </w:r>
      <w:r w:rsidRPr="00A80C37">
        <w:rPr>
          <w:rFonts w:cs="Calibri"/>
          <w:b/>
          <w:iCs/>
          <w:u w:val="single"/>
          <w:bdr w:val="single" w:sz="8" w:space="0" w:color="auto"/>
        </w:rPr>
        <w:t xml:space="preserve">is that </w:t>
      </w:r>
      <w:r w:rsidRPr="00A80C37">
        <w:rPr>
          <w:rFonts w:cs="Calibri"/>
          <w:b/>
          <w:iCs/>
          <w:highlight w:val="cyan"/>
          <w:u w:val="single"/>
          <w:bdr w:val="single" w:sz="8" w:space="0" w:color="auto"/>
        </w:rPr>
        <w:t>it defines deontology in terms of values that are not distinctively deontological</w:t>
      </w:r>
      <w:r w:rsidRPr="00A80C37">
        <w:rPr>
          <w:rFonts w:cs="Calibri"/>
          <w:sz w:val="16"/>
          <w:highlight w:val="cyan"/>
        </w:rPr>
        <w:t>,</w:t>
      </w:r>
      <w:r w:rsidRPr="00A80C37">
        <w:rPr>
          <w:rFonts w:cs="Calibri"/>
          <w:sz w:val="16"/>
        </w:rPr>
        <w:t xml:space="preserve"> though they may appear to be from the inside. </w:t>
      </w:r>
      <w:r w:rsidRPr="00A80C37">
        <w:rPr>
          <w:rFonts w:cs="Calibri"/>
          <w:b/>
          <w:u w:val="single"/>
        </w:rPr>
        <w:t xml:space="preserve">Consider the following analogy with religion. </w:t>
      </w:r>
      <w:r w:rsidRPr="00A80C37">
        <w:rPr>
          <w:rFonts w:cs="Calibri"/>
          <w:b/>
          <w:highlight w:val="cyan"/>
          <w:u w:val="single"/>
        </w:rPr>
        <w:t xml:space="preserve">When one asks a religious person to explain the essence </w:t>
      </w:r>
      <w:r w:rsidRPr="00A80C37">
        <w:rPr>
          <w:rFonts w:cs="Calibri"/>
          <w:b/>
          <w:u w:val="single"/>
        </w:rPr>
        <w:t xml:space="preserve">of his religion, </w:t>
      </w:r>
      <w:r w:rsidRPr="00A80C37">
        <w:rPr>
          <w:rFonts w:cs="Calibri"/>
          <w:b/>
          <w:highlight w:val="cyan"/>
          <w:u w:val="single"/>
        </w:rPr>
        <w:t xml:space="preserve">one </w:t>
      </w:r>
      <w:r w:rsidRPr="00A80C37">
        <w:rPr>
          <w:rFonts w:cs="Calibri"/>
          <w:b/>
          <w:u w:val="single"/>
        </w:rPr>
        <w:t xml:space="preserve">often </w:t>
      </w:r>
      <w:r w:rsidRPr="00A80C37">
        <w:rPr>
          <w:rFonts w:cs="Calibri"/>
          <w:b/>
          <w:highlight w:val="cyan"/>
          <w:u w:val="single"/>
        </w:rPr>
        <w:t xml:space="preserve">gets an answer like </w:t>
      </w:r>
      <w:r w:rsidRPr="00A80C37">
        <w:rPr>
          <w:rFonts w:cs="Calibri"/>
          <w:b/>
          <w:u w:val="single"/>
        </w:rPr>
        <w:t>this: "</w:t>
      </w:r>
      <w:r w:rsidRPr="00A80C37">
        <w:rPr>
          <w:rFonts w:cs="Calibri"/>
          <w:b/>
          <w:highlight w:val="cyan"/>
          <w:u w:val="single"/>
        </w:rPr>
        <w:t>It's about love</w:t>
      </w:r>
      <w:r w:rsidRPr="00A80C37">
        <w:rPr>
          <w:rFonts w:cs="Calibri"/>
          <w:sz w:val="16"/>
          <w:highlight w:val="cyan"/>
        </w:rPr>
        <w:t>,</w:t>
      </w:r>
      <w:r w:rsidRPr="00A80C37">
        <w:rPr>
          <w:rFonts w:cs="Calibri"/>
          <w:sz w:val="16"/>
        </w:rPr>
        <w:t xml:space="preserve"> really. It's about looking out for other people, looking beyond oneself. It's about community, being part of something larger than oneself." </w:t>
      </w:r>
      <w:r w:rsidRPr="00A80C37">
        <w:rPr>
          <w:rFonts w:cs="Calibri"/>
          <w:b/>
          <w:highlight w:val="cyan"/>
          <w:u w:val="single"/>
        </w:rPr>
        <w:t xml:space="preserve">This sort of answer </w:t>
      </w:r>
      <w:r w:rsidRPr="00A80C37">
        <w:rPr>
          <w:rFonts w:cs="Calibri"/>
          <w:b/>
          <w:u w:val="single"/>
        </w:rPr>
        <w:t xml:space="preserve">accurately captures the phenomenology of many people's religion, but </w:t>
      </w:r>
      <w:r w:rsidRPr="00A80C37">
        <w:rPr>
          <w:rFonts w:cs="Calibri"/>
          <w:b/>
          <w:highlight w:val="cyan"/>
          <w:u w:val="single"/>
        </w:rPr>
        <w:t>it's nevertheless inadequate for distinguishing religion from other things</w:t>
      </w:r>
      <w:r w:rsidRPr="00A80C37">
        <w:rPr>
          <w:rFonts w:cs="Calibri"/>
          <w:sz w:val="16"/>
          <w:highlight w:val="cyan"/>
        </w:rPr>
        <w:t>.</w:t>
      </w:r>
      <w:r w:rsidRPr="00A80C37">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A80C37">
        <w:rPr>
          <w:rFonts w:cs="Calibri"/>
          <w:b/>
          <w:u w:val="single"/>
        </w:rPr>
        <w:t xml:space="preserve">the standard </w:t>
      </w:r>
      <w:r w:rsidRPr="00A80C37">
        <w:rPr>
          <w:rFonts w:cs="Calibri"/>
          <w:b/>
          <w:highlight w:val="cyan"/>
          <w:u w:val="single"/>
        </w:rPr>
        <w:t>deontological/K</w:t>
      </w:r>
      <w:r w:rsidRPr="00A80C37">
        <w:rPr>
          <w:rFonts w:cs="Calibri"/>
          <w:b/>
          <w:u w:val="single"/>
        </w:rPr>
        <w:t xml:space="preserve">antian </w:t>
      </w:r>
      <w:r w:rsidRPr="00A80C37">
        <w:rPr>
          <w:rFonts w:cs="Calibri"/>
          <w:b/>
          <w:highlight w:val="cyan"/>
          <w:u w:val="single"/>
        </w:rPr>
        <w:t xml:space="preserve">self-characterizatons </w:t>
      </w:r>
      <w:r w:rsidRPr="00A80C37">
        <w:rPr>
          <w:rFonts w:cs="Calibri"/>
          <w:b/>
          <w:iCs/>
          <w:highlight w:val="cyan"/>
          <w:u w:val="single"/>
          <w:bdr w:val="single" w:sz="8" w:space="0" w:color="auto"/>
        </w:rPr>
        <w:t>fail to distinguish deontology from other approaches to ethics</w:t>
      </w:r>
      <w:r w:rsidRPr="00A80C37">
        <w:rPr>
          <w:rFonts w:cs="Calibri"/>
          <w:sz w:val="16"/>
          <w:highlight w:val="cyan"/>
        </w:rPr>
        <w:t>.</w:t>
      </w:r>
      <w:r w:rsidRPr="00A80C37">
        <w:rPr>
          <w:rFonts w:cs="Calibri"/>
          <w:sz w:val="16"/>
        </w:rPr>
        <w:t xml:space="preserve"> (See also Kagan (Kagan, 1997, pp. 70-78.) on the difficulty of defining deontology.) It seems to me that </w:t>
      </w:r>
      <w:r w:rsidRPr="00A80C37">
        <w:rPr>
          <w:rFonts w:cs="Calibri"/>
          <w:b/>
          <w:highlight w:val="cyan"/>
          <w:u w:val="single"/>
        </w:rPr>
        <w:t>consequentialists</w:t>
      </w:r>
      <w:r w:rsidRPr="00A80C37">
        <w:rPr>
          <w:rFonts w:cs="Calibri"/>
          <w:sz w:val="16"/>
          <w:highlight w:val="cyan"/>
        </w:rPr>
        <w:t xml:space="preserve">, </w:t>
      </w:r>
      <w:r w:rsidRPr="00A80C37">
        <w:rPr>
          <w:rFonts w:cs="Calibri"/>
          <w:sz w:val="16"/>
        </w:rPr>
        <w:t xml:space="preserve">as much as anyone </w:t>
      </w:r>
      <w:r w:rsidRPr="00A80C37">
        <w:rPr>
          <w:rFonts w:cs="Calibri"/>
          <w:sz w:val="16"/>
        </w:rPr>
        <w:lastRenderedPageBreak/>
        <w:t xml:space="preserve">else, </w:t>
      </w:r>
      <w:r w:rsidRPr="00A80C37">
        <w:rPr>
          <w:rFonts w:cs="Calibri"/>
          <w:b/>
          <w:iCs/>
          <w:u w:val="single"/>
          <w:bdr w:val="single" w:sz="8" w:space="0" w:color="auto"/>
        </w:rPr>
        <w:t>have respect for persons</w:t>
      </w:r>
      <w:r w:rsidRPr="00A80C37">
        <w:rPr>
          <w:rFonts w:cs="Calibri"/>
          <w:sz w:val="16"/>
        </w:rPr>
        <w:t xml:space="preserve">, </w:t>
      </w:r>
      <w:r w:rsidRPr="00A80C37">
        <w:rPr>
          <w:rFonts w:cs="Calibri"/>
          <w:b/>
          <w:highlight w:val="cyan"/>
          <w:u w:val="single"/>
        </w:rPr>
        <w:t xml:space="preserve">are </w:t>
      </w:r>
      <w:r w:rsidRPr="00A80C37">
        <w:rPr>
          <w:rFonts w:cs="Calibri"/>
          <w:b/>
          <w:iCs/>
          <w:highlight w:val="cyan"/>
          <w:u w:val="single"/>
          <w:bdr w:val="single" w:sz="8" w:space="0" w:color="auto"/>
        </w:rPr>
        <w:t>against treating people as mere objects,</w:t>
      </w:r>
      <w:r w:rsidRPr="00A80C37">
        <w:rPr>
          <w:rFonts w:cs="Calibri"/>
          <w:sz w:val="16"/>
        </w:rPr>
        <w:t xml:space="preserve"> </w:t>
      </w:r>
      <w:r w:rsidRPr="00A80C37">
        <w:rPr>
          <w:rFonts w:cs="Calibri"/>
          <w:b/>
          <w:u w:val="single"/>
        </w:rPr>
        <w:t xml:space="preserve">wish </w:t>
      </w:r>
      <w:r w:rsidRPr="00A80C37">
        <w:rPr>
          <w:rFonts w:cs="Calibri"/>
          <w:b/>
          <w:iCs/>
          <w:u w:val="single"/>
          <w:bdr w:val="single" w:sz="8" w:space="0" w:color="auto"/>
        </w:rPr>
        <w:t>to act for reasons that rational creatures can share</w:t>
      </w:r>
      <w:r w:rsidRPr="00A80C37">
        <w:rPr>
          <w:rFonts w:cs="Calibri"/>
          <w:b/>
          <w:u w:val="single"/>
        </w:rPr>
        <w:t>, etc</w:t>
      </w:r>
      <w:r w:rsidRPr="00A80C37">
        <w:rPr>
          <w:rFonts w:cs="Calibri"/>
          <w:sz w:val="16"/>
        </w:rPr>
        <w:t xml:space="preserve">. </w:t>
      </w:r>
      <w:r w:rsidRPr="00A80C37">
        <w:rPr>
          <w:rFonts w:cs="Calibri"/>
          <w:b/>
          <w:highlight w:val="cyan"/>
          <w:u w:val="single"/>
        </w:rPr>
        <w:t xml:space="preserve">A consequentialist </w:t>
      </w:r>
      <w:r w:rsidRPr="00A80C37">
        <w:rPr>
          <w:rFonts w:cs="Calibri"/>
          <w:b/>
          <w:u w:val="single"/>
        </w:rPr>
        <w:t xml:space="preserve">respects other persons, and </w:t>
      </w:r>
      <w:r w:rsidRPr="00A80C37">
        <w:rPr>
          <w:rFonts w:cs="Calibri"/>
          <w:b/>
          <w:highlight w:val="cyan"/>
          <w:u w:val="single"/>
        </w:rPr>
        <w:t xml:space="preserve">refrains from treating them as mere objects, by </w:t>
      </w:r>
      <w:r w:rsidRPr="00A80C37">
        <w:rPr>
          <w:rFonts w:cs="Calibri"/>
          <w:b/>
          <w:iCs/>
          <w:highlight w:val="cyan"/>
          <w:u w:val="single"/>
          <w:bdr w:val="single" w:sz="8" w:space="0" w:color="auto"/>
        </w:rPr>
        <w:t>counting every person's well-being in the decision-making process</w:t>
      </w:r>
      <w:r w:rsidRPr="00A80C37">
        <w:rPr>
          <w:rFonts w:cs="Calibri"/>
          <w:sz w:val="16"/>
          <w:highlight w:val="cyan"/>
        </w:rPr>
        <w:t>.</w:t>
      </w:r>
      <w:r w:rsidRPr="00A80C37">
        <w:rPr>
          <w:rFonts w:cs="Calibri"/>
          <w:sz w:val="16"/>
        </w:rPr>
        <w:t xml:space="preserve"> </w:t>
      </w:r>
      <w:r w:rsidRPr="00A80C37">
        <w:rPr>
          <w:rFonts w:cs="Calibri"/>
          <w:b/>
          <w:u w:val="single"/>
        </w:rPr>
        <w:t xml:space="preserve">Likewise, </w:t>
      </w:r>
      <w:r w:rsidRPr="00A80C37">
        <w:rPr>
          <w:rFonts w:cs="Calibri"/>
          <w:b/>
          <w:highlight w:val="cyan"/>
          <w:u w:val="single"/>
        </w:rPr>
        <w:t xml:space="preserve">a consequentialist attempts to act according to reasons that rational creatures can share by </w:t>
      </w:r>
      <w:r w:rsidRPr="00A80C37">
        <w:rPr>
          <w:rFonts w:cs="Calibri"/>
          <w:b/>
          <w:u w:val="single"/>
        </w:rPr>
        <w:t xml:space="preserve">acting according to </w:t>
      </w:r>
      <w:r w:rsidRPr="00A80C37">
        <w:rPr>
          <w:rFonts w:cs="Calibri"/>
          <w:b/>
          <w:highlight w:val="cyan"/>
          <w:u w:val="single"/>
        </w:rPr>
        <w:t xml:space="preserve">principles </w:t>
      </w:r>
      <w:r w:rsidRPr="00A80C37">
        <w:rPr>
          <w:rFonts w:cs="Calibri"/>
          <w:b/>
          <w:u w:val="single"/>
        </w:rPr>
        <w:t xml:space="preserve">that </w:t>
      </w:r>
      <w:r w:rsidRPr="00A80C37">
        <w:rPr>
          <w:rFonts w:cs="Calibri"/>
          <w:b/>
          <w:iCs/>
          <w:u w:val="single"/>
          <w:bdr w:val="single" w:sz="8" w:space="0" w:color="auto"/>
        </w:rPr>
        <w:t>give equal weight to everyone's interests</w:t>
      </w:r>
      <w:r w:rsidRPr="00A80C37">
        <w:rPr>
          <w:rFonts w:cs="Calibri"/>
          <w:b/>
          <w:u w:val="single"/>
        </w:rPr>
        <w:t>, i.e. that are impartial</w:t>
      </w:r>
      <w:r w:rsidRPr="00A80C37">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A80C37">
        <w:rPr>
          <w:rFonts w:cs="Calibri"/>
          <w:b/>
          <w:u w:val="single"/>
        </w:rPr>
        <w:t xml:space="preserve">If you ask a </w:t>
      </w:r>
      <w:r w:rsidRPr="00A80C37">
        <w:rPr>
          <w:rFonts w:cs="Calibri"/>
          <w:b/>
          <w:highlight w:val="cyan"/>
          <w:u w:val="single"/>
        </w:rPr>
        <w:t>deontologically</w:t>
      </w:r>
      <w:r w:rsidRPr="00A80C37">
        <w:rPr>
          <w:rFonts w:cs="Calibri"/>
          <w:b/>
          <w:u w:val="single"/>
        </w:rPr>
        <w:t>-minded person why it's wrong to push someone in front of speeding trolley in order to save five others, you will get</w:t>
      </w:r>
      <w:r w:rsidRPr="00A80C37">
        <w:rPr>
          <w:rFonts w:cs="Calibri"/>
          <w:sz w:val="16"/>
        </w:rPr>
        <w:t xml:space="preserve"> characteristically deontological </w:t>
      </w:r>
      <w:r w:rsidRPr="00A80C37">
        <w:rPr>
          <w:rFonts w:cs="Calibri"/>
          <w:b/>
          <w:highlight w:val="cyan"/>
          <w:u w:val="single"/>
        </w:rPr>
        <w:t>answers</w:t>
      </w:r>
      <w:r w:rsidRPr="00A80C37">
        <w:rPr>
          <w:rFonts w:cs="Calibri"/>
          <w:sz w:val="16"/>
          <w:highlight w:val="cyan"/>
        </w:rPr>
        <w:t>.</w:t>
      </w:r>
      <w:r w:rsidRPr="00A80C37">
        <w:rPr>
          <w:rFonts w:cs="Calibri"/>
          <w:sz w:val="16"/>
        </w:rPr>
        <w:t xml:space="preserve"> Some </w:t>
      </w:r>
      <w:r w:rsidRPr="00A80C37">
        <w:rPr>
          <w:rFonts w:cs="Calibri"/>
          <w:b/>
          <w:iCs/>
          <w:highlight w:val="cyan"/>
          <w:u w:val="single"/>
          <w:bdr w:val="single" w:sz="8" w:space="0" w:color="auto"/>
        </w:rPr>
        <w:t xml:space="preserve">will be </w:t>
      </w:r>
      <w:r w:rsidRPr="00A80C37">
        <w:rPr>
          <w:rFonts w:eastAsia="Malgun Gothic" w:cs="Calibri"/>
          <w:b/>
          <w:iCs/>
          <w:highlight w:val="cyan"/>
          <w:u w:val="single"/>
          <w:bdr w:val="single" w:sz="8" w:space="0" w:color="auto"/>
        </w:rPr>
        <w:t>tautological</w:t>
      </w:r>
      <w:r w:rsidRPr="00A80C37">
        <w:rPr>
          <w:rFonts w:cs="Calibri"/>
          <w:sz w:val="16"/>
          <w:highlight w:val="cyan"/>
        </w:rPr>
        <w:t>:</w:t>
      </w:r>
      <w:r w:rsidRPr="00A80C37">
        <w:rPr>
          <w:rFonts w:cs="Calibri"/>
          <w:sz w:val="16"/>
        </w:rPr>
        <w:t xml:space="preserve"> </w:t>
      </w:r>
      <w:r w:rsidRPr="00A80C37">
        <w:rPr>
          <w:rFonts w:cs="Calibri"/>
          <w:b/>
          <w:iCs/>
          <w:u w:val="single"/>
          <w:bdr w:val="single" w:sz="8" w:space="0" w:color="auto"/>
        </w:rPr>
        <w:t>"Because it's murder!"</w:t>
      </w:r>
      <w:r w:rsidRPr="00A80C37">
        <w:rPr>
          <w:rFonts w:cs="Calibri"/>
          <w:sz w:val="16"/>
        </w:rPr>
        <w:t xml:space="preserve"> </w:t>
      </w:r>
      <w:r w:rsidRPr="00A80C37">
        <w:rPr>
          <w:rFonts w:cs="Calibri"/>
          <w:b/>
          <w:u w:val="single"/>
        </w:rPr>
        <w:t>Others will be more sophisticated: "The ends don't justify the means</w:t>
      </w:r>
      <w:r w:rsidRPr="00A80C37">
        <w:rPr>
          <w:rFonts w:cs="Calibri"/>
          <w:sz w:val="16"/>
        </w:rPr>
        <w:t xml:space="preserve">." "You have to respect people's rights." </w:t>
      </w:r>
      <w:r w:rsidRPr="00A80C37">
        <w:rPr>
          <w:rFonts w:cs="Calibri"/>
          <w:b/>
          <w:iCs/>
          <w:u w:val="single"/>
          <w:bdr w:val="single" w:sz="8" w:space="0" w:color="auto"/>
        </w:rPr>
        <w:t>But</w:t>
      </w:r>
      <w:r w:rsidRPr="00A80C37">
        <w:rPr>
          <w:rFonts w:cs="Calibri"/>
          <w:sz w:val="16"/>
        </w:rPr>
        <w:t xml:space="preserve">, as we know, </w:t>
      </w:r>
      <w:r w:rsidRPr="00A80C37">
        <w:rPr>
          <w:rFonts w:cs="Calibri"/>
          <w:b/>
          <w:iCs/>
          <w:highlight w:val="cyan"/>
          <w:u w:val="single"/>
          <w:bdr w:val="single" w:sz="8" w:space="0" w:color="auto"/>
        </w:rPr>
        <w:t>these answers don't really explain anything</w:t>
      </w:r>
      <w:r w:rsidRPr="00A80C37">
        <w:rPr>
          <w:rFonts w:cs="Calibri"/>
          <w:sz w:val="16"/>
          <w:highlight w:val="cyan"/>
        </w:rPr>
        <w:t>,</w:t>
      </w:r>
      <w:r w:rsidRPr="00A80C37">
        <w:rPr>
          <w:rFonts w:cs="Calibri"/>
          <w:sz w:val="16"/>
        </w:rPr>
        <w:t xml:space="preserve"> because </w:t>
      </w:r>
      <w:r w:rsidRPr="00A80C37">
        <w:rPr>
          <w:rFonts w:cs="Calibri"/>
          <w:b/>
          <w:u w:val="single"/>
        </w:rPr>
        <w:t>if you give the same people</w:t>
      </w:r>
      <w:r w:rsidRPr="00A80C37">
        <w:rPr>
          <w:rFonts w:cs="Calibri"/>
          <w:sz w:val="16"/>
        </w:rPr>
        <w:t xml:space="preserve"> (on different occasions) </w:t>
      </w:r>
      <w:r w:rsidRPr="00A80C37">
        <w:rPr>
          <w:rFonts w:cs="Calibri"/>
          <w:b/>
          <w:u w:val="single"/>
        </w:rPr>
        <w:t>the trolley case</w:t>
      </w:r>
      <w:r w:rsidRPr="00A80C37">
        <w:rPr>
          <w:rFonts w:cs="Calibri"/>
          <w:sz w:val="16"/>
        </w:rPr>
        <w:t xml:space="preserve"> or the loop case (See above), </w:t>
      </w:r>
      <w:r w:rsidRPr="00A80C37">
        <w:rPr>
          <w:rFonts w:cs="Calibri"/>
          <w:b/>
          <w:iCs/>
          <w:u w:val="single"/>
          <w:bdr w:val="single" w:sz="8" w:space="0" w:color="auto"/>
        </w:rPr>
        <w:t>they'll make the opposite judgment</w:t>
      </w:r>
      <w:r w:rsidRPr="00A80C37">
        <w:rPr>
          <w:rFonts w:cs="Calibri"/>
          <w:sz w:val="16"/>
        </w:rPr>
        <w:t xml:space="preserve">, even though their initial explanation concerning the footbridge case applies equally well to one or both of these cases. </w:t>
      </w:r>
      <w:r w:rsidRPr="00A80C37">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A80C37">
        <w:rPr>
          <w:rFonts w:cs="Calibri"/>
          <w:sz w:val="16"/>
        </w:rPr>
        <w:t xml:space="preserve">. Although these explanations are inevitably incomplete, </w:t>
      </w:r>
      <w:r w:rsidRPr="00A80C37">
        <w:rPr>
          <w:rFonts w:cs="Calibri"/>
          <w:b/>
          <w:iCs/>
          <w:u w:val="single"/>
          <w:bdr w:val="single" w:sz="8" w:space="0" w:color="auto"/>
        </w:rPr>
        <w:t>there seems to be "something deeply right" about them because they give voice to powerful moral emotions</w:t>
      </w:r>
      <w:r w:rsidRPr="00A80C37">
        <w:rPr>
          <w:rFonts w:cs="Calibri"/>
          <w:sz w:val="16"/>
        </w:rPr>
        <w:t xml:space="preserve">. </w:t>
      </w:r>
      <w:r w:rsidRPr="00A80C37">
        <w:rPr>
          <w:rFonts w:cs="Calibri"/>
          <w:b/>
          <w:u w:val="single"/>
        </w:rPr>
        <w:t xml:space="preserve">But, </w:t>
      </w:r>
      <w:r w:rsidRPr="00A80C37">
        <w:rPr>
          <w:rFonts w:cs="Calibri"/>
          <w:b/>
          <w:highlight w:val="cyan"/>
          <w:u w:val="single"/>
        </w:rPr>
        <w:t xml:space="preserve">as with many religious people's accounts </w:t>
      </w:r>
      <w:r w:rsidRPr="00A80C37">
        <w:rPr>
          <w:rFonts w:cs="Calibri"/>
          <w:b/>
          <w:u w:val="single"/>
        </w:rPr>
        <w:t xml:space="preserve">of what's essential to religion, </w:t>
      </w:r>
      <w:r w:rsidRPr="00A80C37">
        <w:rPr>
          <w:rFonts w:cs="Calibri"/>
          <w:b/>
          <w:highlight w:val="cyan"/>
          <w:u w:val="single"/>
        </w:rPr>
        <w:t>they don't really explain what's distinctive about the philosophy in question</w:t>
      </w:r>
      <w:r w:rsidRPr="00A80C37">
        <w:rPr>
          <w:rFonts w:cs="Calibri"/>
          <w:sz w:val="16"/>
          <w:highlight w:val="cyan"/>
        </w:rPr>
        <w:t xml:space="preserve">. </w:t>
      </w:r>
    </w:p>
    <w:p w14:paraId="3CB58AE6" w14:textId="77777777" w:rsidR="00A80C37" w:rsidRPr="00A80C37" w:rsidRDefault="00A80C37" w:rsidP="00A80C37">
      <w:pPr>
        <w:pStyle w:val="Heading4"/>
        <w:rPr>
          <w:rFonts w:cs="Calibri"/>
        </w:rPr>
      </w:pPr>
      <w:r w:rsidRPr="00A80C37">
        <w:rPr>
          <w:rFonts w:cs="Calibri"/>
        </w:rPr>
        <w:t xml:space="preserve">2. Uncertainty and social contract require governments use util </w:t>
      </w:r>
    </w:p>
    <w:p w14:paraId="1B9E6742" w14:textId="77777777" w:rsidR="00A80C37" w:rsidRPr="00A80C37" w:rsidRDefault="00A80C37" w:rsidP="00A80C37">
      <w:pPr>
        <w:rPr>
          <w:rFonts w:cs="Calibri"/>
          <w:sz w:val="16"/>
        </w:rPr>
      </w:pPr>
      <w:r w:rsidRPr="00A80C37">
        <w:rPr>
          <w:rStyle w:val="Style13ptBold"/>
          <w:rFonts w:cs="Calibri"/>
        </w:rPr>
        <w:t>Gooden, 1995</w:t>
      </w:r>
      <w:r w:rsidRPr="00A80C37">
        <w:rPr>
          <w:rFonts w:cs="Calibri"/>
          <w:b/>
          <w:sz w:val="16"/>
        </w:rPr>
        <w:t xml:space="preserve">  (</w:t>
      </w:r>
      <w:r w:rsidRPr="00A80C37">
        <w:rPr>
          <w:rFonts w:cs="Calibri"/>
          <w:sz w:val="16"/>
        </w:rPr>
        <w:t xml:space="preserve">Robert, philsopher at the Research School of the Social Sciences, </w:t>
      </w:r>
      <w:r w:rsidRPr="00A80C37">
        <w:rPr>
          <w:rFonts w:cs="Calibri"/>
          <w:u w:val="single"/>
        </w:rPr>
        <w:t>Utilitarianism as Public Philosophy</w:t>
      </w:r>
      <w:r w:rsidRPr="00A80C37">
        <w:rPr>
          <w:rFonts w:cs="Calibri"/>
          <w:sz w:val="16"/>
        </w:rPr>
        <w:t>. P. 62-63)</w:t>
      </w:r>
    </w:p>
    <w:p w14:paraId="26EC1051" w14:textId="77777777" w:rsidR="00A80C37" w:rsidRPr="00A80C37" w:rsidRDefault="00A80C37" w:rsidP="00A80C37">
      <w:pPr>
        <w:rPr>
          <w:rFonts w:cs="Calibri"/>
          <w:sz w:val="16"/>
        </w:rPr>
      </w:pPr>
      <w:r w:rsidRPr="00A80C37">
        <w:rPr>
          <w:rFonts w:cs="Calibri"/>
          <w:sz w:val="16"/>
        </w:rPr>
        <w:t xml:space="preserve">Consider, first, the argument from necessity.  </w:t>
      </w:r>
      <w:r w:rsidRPr="00A80C37">
        <w:rPr>
          <w:rFonts w:cs="Calibri"/>
          <w:u w:val="single"/>
        </w:rPr>
        <w:t xml:space="preserve">Public </w:t>
      </w:r>
      <w:r w:rsidRPr="00A80C37">
        <w:rPr>
          <w:rFonts w:cs="Calibri"/>
          <w:highlight w:val="cyan"/>
          <w:u w:val="single"/>
        </w:rPr>
        <w:t xml:space="preserve">officials </w:t>
      </w:r>
      <w:r w:rsidRPr="00A80C37">
        <w:rPr>
          <w:rFonts w:cs="Calibri"/>
          <w:u w:val="single"/>
        </w:rPr>
        <w:t xml:space="preserve">are obliged to </w:t>
      </w:r>
      <w:r w:rsidRPr="00A80C37">
        <w:rPr>
          <w:rFonts w:cs="Calibri"/>
          <w:highlight w:val="cyan"/>
          <w:u w:val="single"/>
        </w:rPr>
        <w:t xml:space="preserve">make </w:t>
      </w:r>
      <w:r w:rsidRPr="00A80C37">
        <w:rPr>
          <w:rFonts w:cs="Calibri"/>
          <w:u w:val="single"/>
        </w:rPr>
        <w:t xml:space="preserve">their </w:t>
      </w:r>
      <w:r w:rsidRPr="00A80C37">
        <w:rPr>
          <w:rFonts w:cs="Calibri"/>
          <w:highlight w:val="cyan"/>
          <w:u w:val="single"/>
        </w:rPr>
        <w:t>choices under uncertainty,</w:t>
      </w:r>
      <w:r w:rsidRPr="00A80C37">
        <w:rPr>
          <w:rFonts w:cs="Calibri"/>
          <w:u w:val="single"/>
        </w:rPr>
        <w:t xml:space="preserve"> </w:t>
      </w:r>
      <w:r w:rsidRPr="00A80C37">
        <w:rPr>
          <w:rFonts w:cs="Calibri"/>
          <w:sz w:val="16"/>
        </w:rPr>
        <w:t xml:space="preserve">and uncertainty of a very special sort at that.  </w:t>
      </w:r>
      <w:r w:rsidRPr="00A80C37">
        <w:rPr>
          <w:rFonts w:cs="Calibri"/>
          <w:u w:val="single"/>
        </w:rPr>
        <w:t>All choices—public and private alike—are made under some degree of uncertainty,</w:t>
      </w:r>
      <w:r w:rsidRPr="00A80C37">
        <w:rPr>
          <w:rFonts w:cs="Calibri"/>
          <w:sz w:val="16"/>
        </w:rPr>
        <w:t xml:space="preserve"> of course.  </w:t>
      </w:r>
      <w:r w:rsidRPr="00A80C37">
        <w:rPr>
          <w:rFonts w:cs="Calibri"/>
          <w:u w:val="single"/>
        </w:rPr>
        <w:t xml:space="preserve">But in the nature of things, </w:t>
      </w:r>
      <w:r w:rsidRPr="00A80C37">
        <w:rPr>
          <w:rFonts w:cs="Calibri"/>
          <w:highlight w:val="cyan"/>
          <w:u w:val="single"/>
        </w:rPr>
        <w:t xml:space="preserve">private individuals </w:t>
      </w:r>
      <w:r w:rsidRPr="00A80C37">
        <w:rPr>
          <w:rFonts w:cs="Calibri"/>
          <w:u w:val="single"/>
        </w:rPr>
        <w:t xml:space="preserve">will usually </w:t>
      </w:r>
      <w:r w:rsidRPr="00A80C37">
        <w:rPr>
          <w:rFonts w:cs="Calibri"/>
          <w:highlight w:val="cyan"/>
          <w:u w:val="single"/>
        </w:rPr>
        <w:t>have more complete information</w:t>
      </w:r>
      <w:r w:rsidRPr="00A80C37">
        <w:rPr>
          <w:rFonts w:cs="Calibri"/>
          <w:sz w:val="16"/>
          <w:highlight w:val="cyan"/>
        </w:rPr>
        <w:t xml:space="preserve"> </w:t>
      </w:r>
      <w:r w:rsidRPr="00A80C37">
        <w:rPr>
          <w:rFonts w:cs="Calibri"/>
          <w:u w:val="single"/>
        </w:rPr>
        <w:t>on the peculiarities of their own circumstances</w:t>
      </w:r>
      <w:r w:rsidRPr="00A80C37">
        <w:rPr>
          <w:rFonts w:cs="Calibri"/>
          <w:sz w:val="16"/>
        </w:rPr>
        <w:t xml:space="preserve"> and on the ramifications that alternative possible choices might have on them.  </w:t>
      </w:r>
      <w:r w:rsidRPr="00A80C37">
        <w:rPr>
          <w:rFonts w:cs="Calibri"/>
          <w:u w:val="single"/>
        </w:rPr>
        <w:t xml:space="preserve">Public </w:t>
      </w:r>
      <w:r w:rsidRPr="00A80C37">
        <w:rPr>
          <w:rFonts w:cs="Calibri"/>
          <w:highlight w:val="cyan"/>
          <w:u w:val="single"/>
        </w:rPr>
        <w:t>officials,</w:t>
      </w:r>
      <w:r w:rsidRPr="00A80C37">
        <w:rPr>
          <w:rFonts w:cs="Calibri"/>
          <w:u w:val="single"/>
        </w:rPr>
        <w:t xml:space="preserve"> in contrast, are relatively poorly informed as to the effects that their choices will have on individuals, one by one.  What they </w:t>
      </w:r>
      <w:r w:rsidRPr="00A80C37">
        <w:rPr>
          <w:rFonts w:cs="Calibri"/>
          <w:highlight w:val="cyan"/>
          <w:u w:val="single"/>
        </w:rPr>
        <w:t xml:space="preserve">typically </w:t>
      </w:r>
      <w:r w:rsidRPr="00A80C37">
        <w:rPr>
          <w:rFonts w:cs="Calibri"/>
          <w:u w:val="single"/>
        </w:rPr>
        <w:t xml:space="preserve">do </w:t>
      </w:r>
      <w:r w:rsidRPr="00A80C37">
        <w:rPr>
          <w:rFonts w:cs="Calibri"/>
          <w:highlight w:val="cyan"/>
          <w:u w:val="single"/>
        </w:rPr>
        <w:t xml:space="preserve">know </w:t>
      </w:r>
      <w:r w:rsidRPr="00A80C37">
        <w:rPr>
          <w:rFonts w:cs="Calibri"/>
          <w:u w:val="single"/>
        </w:rPr>
        <w:t xml:space="preserve">are generalities: averages and </w:t>
      </w:r>
      <w:r w:rsidRPr="00A80C37">
        <w:rPr>
          <w:rFonts w:cs="Calibri"/>
          <w:highlight w:val="cyan"/>
          <w:u w:val="single"/>
        </w:rPr>
        <w:t>aggregates.</w:t>
      </w:r>
      <w:r w:rsidRPr="00A80C37">
        <w:rPr>
          <w:rFonts w:cs="Calibri"/>
          <w:u w:val="single"/>
        </w:rPr>
        <w:t xml:space="preserve">  They know </w:t>
      </w:r>
      <w:r w:rsidRPr="00A80C37">
        <w:rPr>
          <w:rFonts w:cs="Calibri"/>
          <w:highlight w:val="cyan"/>
          <w:u w:val="single"/>
        </w:rPr>
        <w:t xml:space="preserve">what will happen most often to most people as a result of </w:t>
      </w:r>
      <w:r w:rsidRPr="00A80C37">
        <w:rPr>
          <w:rFonts w:cs="Calibri"/>
          <w:u w:val="single"/>
        </w:rPr>
        <w:t xml:space="preserve">their various possible </w:t>
      </w:r>
      <w:r w:rsidRPr="00A80C37">
        <w:rPr>
          <w:rFonts w:cs="Calibri"/>
          <w:highlight w:val="cyan"/>
          <w:u w:val="single"/>
        </w:rPr>
        <w:t>choices</w:t>
      </w:r>
      <w:r w:rsidRPr="00A80C37">
        <w:rPr>
          <w:rFonts w:cs="Calibri"/>
          <w:sz w:val="16"/>
          <w:highlight w:val="cyan"/>
        </w:rPr>
        <w:t>.</w:t>
      </w:r>
      <w:r w:rsidRPr="00A80C37">
        <w:rPr>
          <w:rFonts w:cs="Calibri"/>
          <w:sz w:val="16"/>
        </w:rPr>
        <w:t xml:space="preserve">  But that is all.  </w:t>
      </w:r>
      <w:r w:rsidRPr="00A80C37">
        <w:rPr>
          <w:rFonts w:cs="Calibri"/>
          <w:highlight w:val="cyan"/>
          <w:u w:val="single"/>
        </w:rPr>
        <w:t xml:space="preserve">That is enough to allow </w:t>
      </w:r>
      <w:r w:rsidRPr="00A80C37">
        <w:rPr>
          <w:rFonts w:cs="Calibri"/>
          <w:u w:val="single"/>
        </w:rPr>
        <w:t xml:space="preserve">public policy-makers to use the </w:t>
      </w:r>
      <w:r w:rsidRPr="00A80C37">
        <w:rPr>
          <w:rFonts w:cs="Calibri"/>
          <w:highlight w:val="cyan"/>
          <w:u w:val="single"/>
        </w:rPr>
        <w:t>utili</w:t>
      </w:r>
      <w:r w:rsidRPr="00A80C37">
        <w:rPr>
          <w:rFonts w:cs="Calibri"/>
          <w:u w:val="single"/>
        </w:rPr>
        <w:t>tarian calculus</w:t>
      </w:r>
      <w:r w:rsidRPr="00A80C37">
        <w:rPr>
          <w:rFonts w:cs="Calibri"/>
          <w:sz w:val="16"/>
        </w:rPr>
        <w:t>—if they want to use it at all—</w:t>
      </w:r>
      <w:r w:rsidRPr="00A80C37">
        <w:rPr>
          <w:rFonts w:cs="Calibri"/>
          <w:highlight w:val="cyan"/>
          <w:u w:val="single"/>
        </w:rPr>
        <w:t xml:space="preserve">to choose general rules </w:t>
      </w:r>
      <w:r w:rsidRPr="00A80C37">
        <w:rPr>
          <w:rFonts w:cs="Calibri"/>
          <w:u w:val="single"/>
        </w:rPr>
        <w:t xml:space="preserve">of conduct.  </w:t>
      </w:r>
      <w:r w:rsidRPr="00A80C37">
        <w:rPr>
          <w:rFonts w:cs="Calibri"/>
          <w:highlight w:val="cyan"/>
          <w:u w:val="single"/>
        </w:rPr>
        <w:t xml:space="preserve">Knowing aggregates </w:t>
      </w:r>
      <w:r w:rsidRPr="00A80C37">
        <w:rPr>
          <w:rFonts w:cs="Calibri"/>
          <w:u w:val="single"/>
        </w:rPr>
        <w:t xml:space="preserve">and averages, </w:t>
      </w:r>
      <w:r w:rsidRPr="00A80C37">
        <w:rPr>
          <w:rFonts w:cs="Calibri"/>
          <w:highlight w:val="cyan"/>
          <w:u w:val="single"/>
        </w:rPr>
        <w:t xml:space="preserve">they can </w:t>
      </w:r>
      <w:r w:rsidRPr="00A80C37">
        <w:rPr>
          <w:rFonts w:cs="Calibri"/>
          <w:u w:val="single"/>
        </w:rPr>
        <w:t xml:space="preserve">proceed to </w:t>
      </w:r>
      <w:r w:rsidRPr="00A80C37">
        <w:rPr>
          <w:rFonts w:cs="Calibri"/>
          <w:highlight w:val="cyan"/>
          <w:u w:val="single"/>
        </w:rPr>
        <w:t xml:space="preserve">calculate </w:t>
      </w:r>
      <w:r w:rsidRPr="00A80C37">
        <w:rPr>
          <w:rFonts w:cs="Calibri"/>
          <w:u w:val="single"/>
        </w:rPr>
        <w:t xml:space="preserve">the </w:t>
      </w:r>
      <w:r w:rsidRPr="00A80C37">
        <w:rPr>
          <w:rFonts w:cs="Calibri"/>
          <w:highlight w:val="cyan"/>
          <w:u w:val="single"/>
        </w:rPr>
        <w:t xml:space="preserve">utility payoffs </w:t>
      </w:r>
      <w:r w:rsidRPr="00A80C37">
        <w:rPr>
          <w:rFonts w:cs="Calibri"/>
          <w:u w:val="single"/>
        </w:rPr>
        <w:t>from adopting each alternative possible general rules.</w:t>
      </w:r>
    </w:p>
    <w:p w14:paraId="493AB5E3" w14:textId="77777777" w:rsidR="00A80C37" w:rsidRPr="00A80C37" w:rsidRDefault="00A80C37" w:rsidP="00A80C37">
      <w:pPr>
        <w:pStyle w:val="Heading4"/>
        <w:rPr>
          <w:rFonts w:cs="Calibri"/>
        </w:rPr>
      </w:pPr>
      <w:r w:rsidRPr="00A80C37">
        <w:rPr>
          <w:rFonts w:cs="Calibri"/>
        </w:rPr>
        <w:t>3. Disregarding foreseeable harm reifies structures of domination</w:t>
      </w:r>
    </w:p>
    <w:p w14:paraId="6C60A3B9" w14:textId="77777777" w:rsidR="00A80C37" w:rsidRPr="00A80C37" w:rsidRDefault="00A80C37" w:rsidP="00A80C37">
      <w:pPr>
        <w:rPr>
          <w:rFonts w:cs="Calibri"/>
        </w:rPr>
      </w:pPr>
      <w:r w:rsidRPr="00A80C37">
        <w:rPr>
          <w:rFonts w:cs="Calibri"/>
          <w:b/>
          <w:bCs/>
        </w:rPr>
        <w:t>McCluskey 12</w:t>
      </w:r>
      <w:r w:rsidRPr="00A80C37">
        <w:rPr>
          <w:rFonts w:cs="Calibri"/>
        </w:rPr>
        <w:t xml:space="preserve"> – JSD @ Columbia, Professor of Law @ SUNY-Buffalo</w:t>
      </w:r>
    </w:p>
    <w:p w14:paraId="5275DD60" w14:textId="77777777" w:rsidR="00A80C37" w:rsidRPr="00A80C37" w:rsidRDefault="00A80C37" w:rsidP="00A80C37">
      <w:pPr>
        <w:rPr>
          <w:rFonts w:cs="Calibri"/>
        </w:rPr>
      </w:pPr>
      <w:r w:rsidRPr="00A80C37">
        <w:rPr>
          <w:rFonts w:cs="Calibri"/>
        </w:rPr>
        <w:t>(Martha, “How the "Unintended Consequences" Story Promotes Unjust Intent and Impact,” Berkeley La Raza, doi: dx.doi.org/doi:10.15779/Z381664)</w:t>
      </w:r>
    </w:p>
    <w:p w14:paraId="5166CC0A" w14:textId="044A6532" w:rsidR="00A80C37" w:rsidRPr="00A80C37" w:rsidRDefault="00A80C37" w:rsidP="00A80C37">
      <w:pPr>
        <w:rPr>
          <w:rFonts w:cs="Calibri"/>
          <w:sz w:val="16"/>
        </w:rPr>
      </w:pPr>
      <w:r w:rsidRPr="00A80C37">
        <w:rPr>
          <w:rFonts w:cs="Calibri"/>
          <w:b/>
          <w:highlight w:val="cyan"/>
          <w:u w:val="single"/>
        </w:rPr>
        <w:lastRenderedPageBreak/>
        <w:t xml:space="preserve">By </w:t>
      </w:r>
      <w:r w:rsidRPr="00A80C37">
        <w:rPr>
          <w:rFonts w:cs="Calibri"/>
          <w:b/>
          <w:u w:val="single"/>
        </w:rPr>
        <w:t xml:space="preserve">similarly </w:t>
      </w:r>
      <w:r w:rsidRPr="00A80C37">
        <w:rPr>
          <w:rFonts w:cs="Calibri"/>
          <w:b/>
          <w:highlight w:val="cyan"/>
          <w:u w:val="single"/>
        </w:rPr>
        <w:t xml:space="preserve">making structures of inequality appear beyond the </w:t>
      </w:r>
      <w:r w:rsidRPr="00A80C37">
        <w:rPr>
          <w:rFonts w:cs="Calibri"/>
          <w:b/>
          <w:u w:val="single"/>
        </w:rPr>
        <w:t xml:space="preserve">reach of </w:t>
      </w:r>
      <w:r w:rsidRPr="00A80C37">
        <w:rPr>
          <w:rFonts w:cs="Calibri"/>
          <w:b/>
          <w:highlight w:val="cyan"/>
          <w:u w:val="single"/>
        </w:rPr>
        <w:t>law</w:t>
      </w:r>
      <w:r w:rsidRPr="00A80C37">
        <w:rPr>
          <w:rFonts w:cs="Calibri"/>
          <w:sz w:val="16"/>
          <w:highlight w:val="cyan"/>
        </w:rPr>
        <w:t xml:space="preserve"> </w:t>
      </w:r>
      <w:r w:rsidRPr="00A80C37">
        <w:rPr>
          <w:rFonts w:cs="Calibri"/>
          <w:sz w:val="16"/>
        </w:rPr>
        <w:t xml:space="preserve">reform, </w:t>
      </w:r>
      <w:r w:rsidRPr="00A80C37">
        <w:rPr>
          <w:rFonts w:cs="Calibri"/>
          <w:b/>
          <w:highlight w:val="cyan"/>
          <w:u w:val="single"/>
        </w:rPr>
        <w:t xml:space="preserve">the "unintended consequences" message helps </w:t>
      </w:r>
      <w:r w:rsidRPr="00A80C37">
        <w:rPr>
          <w:rFonts w:cs="Calibri"/>
          <w:b/>
          <w:u w:val="single"/>
        </w:rPr>
        <w:t xml:space="preserve">update and </w:t>
      </w:r>
      <w:r w:rsidRPr="00A80C37">
        <w:rPr>
          <w:rFonts w:cs="Calibri"/>
          <w:b/>
          <w:highlight w:val="cyan"/>
          <w:u w:val="single"/>
        </w:rPr>
        <w:t>reinforce the narrowing of protections against intentional racial harm.</w:t>
      </w:r>
      <w:r w:rsidRPr="00A80C37">
        <w:rPr>
          <w:rFonts w:cs="Calibri"/>
          <w:b/>
          <w:u w:val="single"/>
        </w:rPr>
        <w:t xml:space="preserve"> Justice is centrally a question of whose</w:t>
      </w:r>
      <w:r w:rsidRPr="00A80C37">
        <w:rPr>
          <w:rFonts w:cs="Calibri"/>
          <w:sz w:val="16"/>
        </w:rPr>
        <w:t xml:space="preserve"> interests and whose </w:t>
      </w:r>
      <w:r w:rsidRPr="00A80C37">
        <w:rPr>
          <w:rFonts w:cs="Calibri"/>
          <w:b/>
          <w:u w:val="single"/>
        </w:rPr>
        <w:t>harms should count</w:t>
      </w:r>
      <w:r w:rsidRPr="00A80C37">
        <w:rPr>
          <w:rFonts w:cs="Calibri"/>
          <w:sz w:val="16"/>
        </w:rPr>
        <w:t xml:space="preserve">, in what context and in what form and to whom. </w:t>
      </w:r>
      <w:r w:rsidRPr="00A80C37">
        <w:rPr>
          <w:rFonts w:cs="Calibri"/>
          <w:b/>
          <w:u w:val="single"/>
        </w:rPr>
        <w:t xml:space="preserve">Power is centrally about being able to act </w:t>
      </w:r>
      <w:r w:rsidRPr="00A80C37">
        <w:rPr>
          <w:rFonts w:cs="Calibri"/>
          <w:b/>
          <w:iCs/>
          <w:u w:val="single"/>
          <w:bdr w:val="single" w:sz="8" w:space="0" w:color="auto"/>
        </w:rPr>
        <w:t>without having to take harm to others into account</w:t>
      </w:r>
      <w:r w:rsidRPr="00A80C37">
        <w:rPr>
          <w:rFonts w:cs="Calibri"/>
          <w:sz w:val="16"/>
        </w:rPr>
        <w:t xml:space="preserve">. </w:t>
      </w:r>
      <w:r w:rsidRPr="00A80C37">
        <w:rPr>
          <w:rFonts w:cs="Calibri"/>
          <w:b/>
          <w:u w:val="single"/>
        </w:rPr>
        <w:t>This power to gain by harming others is strongest when it operates through</w:t>
      </w:r>
      <w:r w:rsidRPr="00A80C37">
        <w:rPr>
          <w:rFonts w:cs="Calibri"/>
          <w:sz w:val="16"/>
        </w:rPr>
        <w:t xml:space="preserve"> systems and </w:t>
      </w:r>
      <w:r w:rsidRPr="00A80C37">
        <w:rPr>
          <w:rFonts w:cs="Calibri"/>
          <w:b/>
          <w:u w:val="single"/>
        </w:rPr>
        <w:t xml:space="preserve">structures that make </w:t>
      </w:r>
      <w:r w:rsidRPr="00A80C37">
        <w:rPr>
          <w:rFonts w:cs="Calibri"/>
          <w:b/>
          <w:iCs/>
          <w:u w:val="single"/>
          <w:bdr w:val="single" w:sz="8" w:space="0" w:color="auto"/>
        </w:rPr>
        <w:t>disregarding that harm</w:t>
      </w:r>
      <w:r w:rsidRPr="00A80C37">
        <w:rPr>
          <w:rFonts w:cs="Calibri"/>
          <w:b/>
          <w:u w:val="single"/>
        </w:rPr>
        <w:t xml:space="preserve"> </w:t>
      </w:r>
      <w:r w:rsidRPr="00A80C37">
        <w:rPr>
          <w:rFonts w:cs="Calibri"/>
          <w:b/>
          <w:iCs/>
          <w:u w:val="single"/>
          <w:bdr w:val="single" w:sz="8" w:space="0" w:color="auto"/>
        </w:rPr>
        <w:t>appear</w:t>
      </w:r>
      <w:r w:rsidRPr="00A80C37">
        <w:rPr>
          <w:rFonts w:cs="Calibri"/>
          <w:sz w:val="16"/>
        </w:rPr>
        <w:t xml:space="preserve"> routine, rational, and beneficial or at least </w:t>
      </w:r>
      <w:r w:rsidRPr="00A80C37">
        <w:rPr>
          <w:rFonts w:cs="Calibri"/>
          <w:b/>
          <w:iCs/>
          <w:u w:val="single"/>
          <w:bdr w:val="single" w:sz="8" w:space="0" w:color="auto"/>
        </w:rPr>
        <w:t>acceptable</w:t>
      </w:r>
      <w:r w:rsidRPr="00A80C37">
        <w:rPr>
          <w:rFonts w:cs="Calibri"/>
          <w:sz w:val="16"/>
        </w:rPr>
        <w:t xml:space="preserve"> or perhaps inevitable. By portraying law's unequal harms as the "side effects" of systems and structures with unquestionable "main effects," </w:t>
      </w:r>
      <w:r w:rsidRPr="00A80C37">
        <w:rPr>
          <w:rFonts w:cs="Calibri"/>
          <w:b/>
          <w:u w:val="single"/>
        </w:rPr>
        <w:t>the</w:t>
      </w:r>
      <w:r w:rsidRPr="00A80C37">
        <w:rPr>
          <w:rFonts w:cs="Calibri"/>
          <w:sz w:val="16"/>
        </w:rPr>
        <w:t xml:space="preserve"> "</w:t>
      </w:r>
      <w:r w:rsidRPr="00A80C37">
        <w:rPr>
          <w:rFonts w:cs="Calibri"/>
          <w:b/>
          <w:u w:val="single"/>
        </w:rPr>
        <w:t>unintended consequences" story helps affirm the resulting harm</w:t>
      </w:r>
      <w:r w:rsidRPr="00A80C37">
        <w:rPr>
          <w:rFonts w:cs="Calibri"/>
          <w:sz w:val="16"/>
        </w:rPr>
        <w:t xml:space="preserve"> even as it seems to offer sympathy and technical assistance. In considering solutions to the financial market problems, the policy puzzle is not that struggling homeowners' interests are overwhelmingly complex or uncertain. Instead, the bigger problem is that overwhelmingly powerful interests and ideologies are actively resisting systemic changes that would make those interests count. The failure to criminally prosecute or otherwise severely penalize high-level financial industry fraud is not primarily the result of uncertainty about the harmful effects of that fraudulent behavior, but because the political and justice systems are skewed to protect the gains and unaccountability of wealthy executives despite the clear harms to hosts of others. </w:t>
      </w:r>
      <w:r w:rsidRPr="00A80C37">
        <w:rPr>
          <w:rFonts w:cs="Calibri"/>
          <w:b/>
          <w:u w:val="single"/>
        </w:rPr>
        <w:t xml:space="preserve">The </w:t>
      </w:r>
      <w:r w:rsidRPr="00A80C37">
        <w:rPr>
          <w:rFonts w:cs="Calibri"/>
          <w:b/>
          <w:highlight w:val="cyan"/>
          <w:u w:val="single"/>
        </w:rPr>
        <w:t>unequal effects of</w:t>
      </w:r>
      <w:r w:rsidRPr="00A80C37">
        <w:rPr>
          <w:rFonts w:cs="Calibri"/>
          <w:sz w:val="16"/>
          <w:highlight w:val="cyan"/>
        </w:rPr>
        <w:t xml:space="preserve"> </w:t>
      </w:r>
      <w:r w:rsidRPr="00A80C37">
        <w:rPr>
          <w:rFonts w:cs="Calibri"/>
          <w:sz w:val="16"/>
        </w:rPr>
        <w:t xml:space="preserve">the prevailing </w:t>
      </w:r>
      <w:r w:rsidRPr="00A80C37">
        <w:rPr>
          <w:rFonts w:cs="Calibri"/>
          <w:b/>
          <w:highlight w:val="cyan"/>
          <w:u w:val="single"/>
        </w:rPr>
        <w:t>policy</w:t>
      </w:r>
      <w:r w:rsidRPr="00A80C37">
        <w:rPr>
          <w:rFonts w:cs="Calibri"/>
          <w:sz w:val="16"/>
          <w:highlight w:val="cyan"/>
        </w:rPr>
        <w:t xml:space="preserve"> </w:t>
      </w:r>
      <w:r w:rsidRPr="00A80C37">
        <w:rPr>
          <w:rFonts w:cs="Calibri"/>
          <w:sz w:val="16"/>
        </w:rPr>
        <w:t xml:space="preserve">response to the crisis </w:t>
      </w:r>
      <w:r w:rsidRPr="00A80C37">
        <w:rPr>
          <w:rFonts w:cs="Calibri"/>
          <w:b/>
          <w:highlight w:val="cyan"/>
          <w:u w:val="single"/>
        </w:rPr>
        <w:t xml:space="preserve">are foreseeable and obvious, not accidental </w:t>
      </w:r>
      <w:r w:rsidRPr="00A80C37">
        <w:rPr>
          <w:rFonts w:cs="Calibri"/>
          <w:b/>
          <w:u w:val="single"/>
        </w:rPr>
        <w:t>or surprising</w:t>
      </w:r>
      <w:r w:rsidRPr="00A80C37">
        <w:rPr>
          <w:rFonts w:cs="Calibri"/>
          <w:sz w:val="16"/>
        </w:rPr>
        <w:t xml:space="preserve">. It would not take advanced knowledge of economics to readily predict that modest-income homeowners would tend to be far worse off than bank executives by a policy approach that failed to provide substantial mortgage forgiveness and foreclosure protections for modest-income homeowners but instead provided massive subsidized credit and other protections for Wall Street. Many policy actions likely to alleviate the unequal harm of the crisis similarly are impeded not because consumer advocates, low-income homeowners, or racial justice advocates hesitate to risk major changes in existing systems, or are divided about the technical design of alternative programs or more effective mechanisms for enforcing laws against fraud and racial discrimination. Instead, the problem is that these voices pressing for effective change are often excluded, drowned out or distorted in Congress and in federal agencies such as the Treasury Department and the Federal Reserve, or in the media, in the mainstream economics profession, and to a large extent in legal scholarship about financial markets. More generally, those diverse voices from the bottom have been largely absent or marginalized in the dominant theoretical framework that constructs widespread and severe inequality as unforeseeable and largely inevitable, or even beneficial. Moreover, </w:t>
      </w:r>
      <w:r w:rsidRPr="00A80C37">
        <w:rPr>
          <w:rFonts w:cs="Calibri"/>
          <w:b/>
          <w:u w:val="single"/>
        </w:rPr>
        <w:t xml:space="preserve">justice requires careful attention to both </w:t>
      </w:r>
      <w:r w:rsidRPr="00A80C37">
        <w:rPr>
          <w:rFonts w:cs="Calibri"/>
          <w:b/>
          <w:iCs/>
          <w:u w:val="single"/>
          <w:bdr w:val="single" w:sz="8" w:space="0" w:color="auto"/>
        </w:rPr>
        <w:t>harmful intent</w:t>
      </w:r>
      <w:r w:rsidRPr="00A80C37">
        <w:rPr>
          <w:rFonts w:cs="Calibri"/>
          <w:b/>
          <w:u w:val="single"/>
        </w:rPr>
        <w:t xml:space="preserve"> and to </w:t>
      </w:r>
      <w:r w:rsidRPr="00A80C37">
        <w:rPr>
          <w:rFonts w:cs="Calibri"/>
          <w:b/>
          <w:iCs/>
          <w:u w:val="single"/>
          <w:bdr w:val="single" w:sz="8" w:space="0" w:color="auto"/>
        </w:rPr>
        <w:t>complex harmful effects</w:t>
      </w:r>
      <w:r w:rsidRPr="00A80C37">
        <w:rPr>
          <w:rFonts w:cs="Calibri"/>
          <w:sz w:val="16"/>
        </w:rPr>
        <w:t xml:space="preserve">. But </w:t>
      </w:r>
      <w:r w:rsidRPr="00A80C37">
        <w:rPr>
          <w:rFonts w:cs="Calibri"/>
          <w:b/>
          <w:u w:val="single"/>
        </w:rPr>
        <w:t>the concept of "</w:t>
      </w:r>
      <w:r w:rsidRPr="00A80C37">
        <w:rPr>
          <w:rFonts w:cs="Calibri"/>
          <w:b/>
          <w:highlight w:val="cyan"/>
          <w:u w:val="single"/>
        </w:rPr>
        <w:t>unintended consequences" inverts justice by suggesting that the best way to care</w:t>
      </w:r>
      <w:r w:rsidRPr="00A80C37">
        <w:rPr>
          <w:rFonts w:cs="Calibri"/>
          <w:sz w:val="16"/>
          <w:highlight w:val="cyan"/>
        </w:rPr>
        <w:t xml:space="preserve"> </w:t>
      </w:r>
      <w:r w:rsidRPr="00A80C37">
        <w:rPr>
          <w:rFonts w:cs="Calibri"/>
          <w:sz w:val="16"/>
        </w:rPr>
        <w:t xml:space="preserve">for those at the bottom </w:t>
      </w:r>
      <w:r w:rsidRPr="00A80C37">
        <w:rPr>
          <w:rFonts w:cs="Calibri"/>
          <w:b/>
          <w:highlight w:val="cyan"/>
          <w:u w:val="single"/>
        </w:rPr>
        <w:t>is to not care to make law more attentive</w:t>
      </w:r>
      <w:r w:rsidRPr="00A80C37">
        <w:rPr>
          <w:rFonts w:cs="Calibri"/>
          <w:sz w:val="16"/>
          <w:highlight w:val="cyan"/>
        </w:rPr>
        <w:t xml:space="preserve"> </w:t>
      </w:r>
      <w:r w:rsidRPr="00A80C37">
        <w:rPr>
          <w:rFonts w:cs="Calibri"/>
          <w:sz w:val="16"/>
        </w:rPr>
        <w:t>to the bottom. "</w:t>
      </w:r>
      <w:r w:rsidRPr="00A80C37">
        <w:rPr>
          <w:rFonts w:cs="Calibri"/>
          <w:b/>
          <w:highlight w:val="cyan"/>
          <w:u w:val="single"/>
        </w:rPr>
        <w:t>Un</w:t>
      </w:r>
      <w:r w:rsidRPr="00A80C37">
        <w:rPr>
          <w:rFonts w:cs="Calibri"/>
          <w:b/>
          <w:u w:val="single"/>
        </w:rPr>
        <w:t xml:space="preserve">intended </w:t>
      </w:r>
      <w:r w:rsidRPr="00A80C37">
        <w:rPr>
          <w:rFonts w:cs="Calibri"/>
          <w:b/>
          <w:highlight w:val="cyan"/>
          <w:u w:val="single"/>
        </w:rPr>
        <w:t>co</w:t>
      </w:r>
      <w:r w:rsidRPr="00A80C37">
        <w:rPr>
          <w:rFonts w:cs="Calibri"/>
          <w:b/>
          <w:u w:val="single"/>
        </w:rPr>
        <w:t xml:space="preserve">nsequences" </w:t>
      </w:r>
      <w:r w:rsidRPr="00A80C37">
        <w:rPr>
          <w:rFonts w:cs="Calibri"/>
          <w:b/>
          <w:highlight w:val="cyan"/>
          <w:u w:val="single"/>
        </w:rPr>
        <w:t xml:space="preserve">arguments promote </w:t>
      </w:r>
      <w:r w:rsidRPr="00A80C37">
        <w:rPr>
          <w:rFonts w:cs="Calibri"/>
          <w:b/>
          <w:u w:val="single"/>
        </w:rPr>
        <w:t xml:space="preserve">a </w:t>
      </w:r>
      <w:r w:rsidRPr="00A80C37">
        <w:rPr>
          <w:rFonts w:cs="Calibri"/>
          <w:b/>
          <w:iCs/>
          <w:highlight w:val="cyan"/>
          <w:u w:val="single"/>
          <w:bdr w:val="single" w:sz="8" w:space="0" w:color="auto"/>
        </w:rPr>
        <w:t>simplistic moral message</w:t>
      </w:r>
      <w:r w:rsidRPr="00A80C37">
        <w:rPr>
          <w:rFonts w:cs="Calibri"/>
          <w:b/>
          <w:highlight w:val="cyan"/>
          <w:u w:val="single"/>
        </w:rPr>
        <w:t xml:space="preserve"> in the </w:t>
      </w:r>
      <w:r w:rsidRPr="00A80C37">
        <w:rPr>
          <w:rFonts w:cs="Calibri"/>
          <w:b/>
          <w:iCs/>
          <w:highlight w:val="cyan"/>
          <w:u w:val="single"/>
          <w:bdr w:val="single" w:sz="8" w:space="0" w:color="auto"/>
        </w:rPr>
        <w:t>guise</w:t>
      </w:r>
      <w:r w:rsidRPr="00A80C37">
        <w:rPr>
          <w:rFonts w:cs="Calibri"/>
          <w:b/>
          <w:highlight w:val="cyan"/>
          <w:u w:val="single"/>
        </w:rPr>
        <w:t xml:space="preserve"> of sophisticated </w:t>
      </w:r>
      <w:r w:rsidRPr="00A80C37">
        <w:rPr>
          <w:rFonts w:cs="Calibri"/>
          <w:b/>
          <w:u w:val="single"/>
        </w:rPr>
        <w:t xml:space="preserve">intellectual </w:t>
      </w:r>
      <w:r w:rsidRPr="00A80C37">
        <w:rPr>
          <w:rFonts w:cs="Calibri"/>
          <w:b/>
          <w:highlight w:val="cyan"/>
          <w:u w:val="single"/>
        </w:rPr>
        <w:t>critique</w:t>
      </w:r>
      <w:r w:rsidRPr="00A80C37">
        <w:rPr>
          <w:rFonts w:cs="Calibri"/>
          <w:sz w:val="16"/>
          <w:highlight w:val="cyan"/>
        </w:rPr>
        <w:t>-</w:t>
      </w:r>
      <w:r w:rsidRPr="00A80C37">
        <w:rPr>
          <w:rFonts w:cs="Calibri"/>
          <w:sz w:val="16"/>
        </w:rPr>
        <w:t xml:space="preserve">the message that those who lack power should not seek it because the desire for more power is what hurts most. Further, </w:t>
      </w:r>
      <w:r w:rsidRPr="00A80C37">
        <w:rPr>
          <w:rFonts w:cs="Calibri"/>
          <w:b/>
          <w:u w:val="single"/>
        </w:rPr>
        <w:t>like Ayn Rand's overt philosophy of selfishness, that message promotes the theme that those who have power to ignore</w:t>
      </w:r>
      <w:r w:rsidRPr="00A80C37">
        <w:rPr>
          <w:rFonts w:cs="Calibri"/>
          <w:sz w:val="16"/>
        </w:rPr>
        <w:t xml:space="preserve"> their </w:t>
      </w:r>
      <w:r w:rsidRPr="00A80C37">
        <w:rPr>
          <w:rFonts w:cs="Calibri"/>
          <w:b/>
          <w:u w:val="single"/>
        </w:rPr>
        <w:t>harmful effects on others need not-indeed should not-be induced by law to care about this harm</w:t>
      </w:r>
      <w:r w:rsidRPr="00A80C37">
        <w:rPr>
          <w:rFonts w:cs="Calibri"/>
          <w:sz w:val="16"/>
        </w:rPr>
        <w:t xml:space="preserve">, because this caring is what is harmful. One right-wing think tank has recently made this moral message more explicit with an economic values campaign suggesting that the intentional pursuit of economic equality is a problem of the immoral envy of those whose economic success proves they are more deserving.169 </w:t>
      </w:r>
      <w:r w:rsidRPr="00A80C37">
        <w:rPr>
          <w:rFonts w:cs="Calibri"/>
          <w:b/>
          <w:u w:val="single"/>
        </w:rPr>
        <w:t>Legal scholars and advocates who intend to put intellectual rigor and justice ahead of service to</w:t>
      </w:r>
      <w:r w:rsidRPr="00A80C37">
        <w:rPr>
          <w:rFonts w:cs="Calibri"/>
          <w:sz w:val="16"/>
        </w:rPr>
        <w:t xml:space="preserve"> financial </w:t>
      </w:r>
      <w:r w:rsidRPr="00A80C37">
        <w:rPr>
          <w:rFonts w:cs="Calibri"/>
          <w:b/>
          <w:u w:val="single"/>
        </w:rPr>
        <w:t>elites should reject stories of "unintended consequences" and instead scrutinize the power and laws that have so effectively achieved the intention of making devastating losses to so many of us seem natural, inevitable, and beneficial</w:t>
      </w:r>
      <w:r w:rsidRPr="00A80C37">
        <w:rPr>
          <w:rFonts w:cs="Calibri"/>
          <w:sz w:val="16"/>
        </w:rPr>
        <w:t>.</w:t>
      </w:r>
    </w:p>
    <w:p w14:paraId="6FAE73E5" w14:textId="77777777" w:rsidR="00A80C37" w:rsidRPr="00A80C37" w:rsidRDefault="00A80C37" w:rsidP="00A80C37">
      <w:pPr>
        <w:pStyle w:val="Heading4"/>
        <w:rPr>
          <w:rFonts w:cs="Calibri"/>
        </w:rPr>
      </w:pPr>
      <w:r w:rsidRPr="00A80C37">
        <w:rPr>
          <w:rFonts w:cs="Calibri"/>
        </w:rPr>
        <w:t xml:space="preserve">4. Reducing existential risks is the top priority in any coherent moral theory </w:t>
      </w:r>
    </w:p>
    <w:p w14:paraId="12A11759" w14:textId="77777777" w:rsidR="00A80C37" w:rsidRPr="00A80C37" w:rsidRDefault="00A80C37" w:rsidP="00A80C37">
      <w:pPr>
        <w:rPr>
          <w:rStyle w:val="Style13ptBold"/>
          <w:rFonts w:cs="Calibri"/>
        </w:rPr>
      </w:pPr>
      <w:r w:rsidRPr="00A80C37">
        <w:rPr>
          <w:rStyle w:val="Style13ptBold"/>
          <w:rFonts w:cs="Calibri"/>
        </w:rPr>
        <w:t>Plummer, PhD, 15</w:t>
      </w:r>
    </w:p>
    <w:p w14:paraId="49096E40" w14:textId="77777777" w:rsidR="00A80C37" w:rsidRPr="00A80C37" w:rsidRDefault="00A80C37" w:rsidP="00A80C37">
      <w:pPr>
        <w:rPr>
          <w:rFonts w:cs="Calibri"/>
          <w:sz w:val="16"/>
        </w:rPr>
      </w:pPr>
      <w:r w:rsidRPr="00A80C37">
        <w:rPr>
          <w:rFonts w:cs="Calibri"/>
          <w:sz w:val="16"/>
        </w:rPr>
        <w:t>(Theron, Philosophy @St. Andrews http://blog.practicalethics.ox.ac.uk/2015/05/moral-agreement-on-saving-the-world/)</w:t>
      </w:r>
    </w:p>
    <w:p w14:paraId="09D75A94" w14:textId="77777777" w:rsidR="00A80C37" w:rsidRPr="00A80C37" w:rsidRDefault="00A80C37" w:rsidP="00A80C37">
      <w:pPr>
        <w:rPr>
          <w:rFonts w:cs="Calibri"/>
          <w:sz w:val="16"/>
        </w:rPr>
      </w:pPr>
      <w:r w:rsidRPr="00A80C37">
        <w:rPr>
          <w:rFonts w:cs="Calibri"/>
          <w:sz w:val="16"/>
        </w:rPr>
        <w:t xml:space="preserve">There appears to be lot of disagreement in moral philosophy. Whether these many apparent disagreements are deep and irresolvable, I believe </w:t>
      </w:r>
      <w:r w:rsidRPr="00A80C37">
        <w:rPr>
          <w:rStyle w:val="StyleUnderline"/>
          <w:rFonts w:cs="Calibri"/>
        </w:rPr>
        <w:t>there is</w:t>
      </w:r>
      <w:r w:rsidRPr="00A80C37">
        <w:rPr>
          <w:rFonts w:cs="Calibri"/>
          <w:sz w:val="16"/>
        </w:rPr>
        <w:t xml:space="preserve"> at least </w:t>
      </w:r>
      <w:r w:rsidRPr="00A80C37">
        <w:rPr>
          <w:rStyle w:val="StyleUnderline"/>
          <w:rFonts w:cs="Calibri"/>
        </w:rPr>
        <w:t>one thing</w:t>
      </w:r>
      <w:r w:rsidRPr="00A80C37">
        <w:rPr>
          <w:rFonts w:cs="Calibri"/>
          <w:sz w:val="16"/>
        </w:rPr>
        <w:t xml:space="preserve"> </w:t>
      </w:r>
      <w:r w:rsidRPr="00A80C37">
        <w:rPr>
          <w:rStyle w:val="StyleUnderline"/>
          <w:rFonts w:cs="Calibri"/>
        </w:rPr>
        <w:t>it is reasonable to agree on</w:t>
      </w:r>
      <w:r w:rsidRPr="00A80C37">
        <w:rPr>
          <w:rFonts w:cs="Calibri"/>
          <w:sz w:val="16"/>
        </w:rPr>
        <w:t xml:space="preserve"> right now, </w:t>
      </w:r>
      <w:r w:rsidRPr="00A80C37">
        <w:rPr>
          <w:rStyle w:val="Emphasis"/>
          <w:rFonts w:cs="Calibri"/>
        </w:rPr>
        <w:t>whatever</w:t>
      </w:r>
      <w:r w:rsidRPr="00A80C37">
        <w:rPr>
          <w:rFonts w:cs="Calibri"/>
          <w:sz w:val="16"/>
        </w:rPr>
        <w:t xml:space="preserve"> general </w:t>
      </w:r>
      <w:r w:rsidRPr="00A80C37">
        <w:rPr>
          <w:rStyle w:val="Emphasis"/>
          <w:rFonts w:cs="Calibri"/>
        </w:rPr>
        <w:t>moral view we adopt</w:t>
      </w:r>
      <w:r w:rsidRPr="00A80C37">
        <w:rPr>
          <w:rFonts w:cs="Calibri"/>
          <w:sz w:val="16"/>
        </w:rPr>
        <w:t xml:space="preserve">: that </w:t>
      </w:r>
      <w:r w:rsidRPr="00A80C37">
        <w:rPr>
          <w:rStyle w:val="StyleUnderline"/>
          <w:rFonts w:cs="Calibri"/>
        </w:rPr>
        <w:t>it is</w:t>
      </w:r>
      <w:r w:rsidRPr="00A80C37">
        <w:rPr>
          <w:rFonts w:cs="Calibri"/>
          <w:sz w:val="16"/>
        </w:rPr>
        <w:t xml:space="preserve"> very </w:t>
      </w:r>
      <w:r w:rsidRPr="00A80C37">
        <w:rPr>
          <w:rStyle w:val="StyleUnderline"/>
          <w:rFonts w:cs="Calibri"/>
        </w:rPr>
        <w:t>important to reduce</w:t>
      </w:r>
      <w:r w:rsidRPr="00A80C37">
        <w:rPr>
          <w:rFonts w:cs="Calibri"/>
          <w:sz w:val="16"/>
        </w:rPr>
        <w:t xml:space="preserve"> </w:t>
      </w:r>
      <w:r w:rsidRPr="00A80C37">
        <w:rPr>
          <w:rStyle w:val="StyleUnderline"/>
          <w:rFonts w:cs="Calibri"/>
        </w:rPr>
        <w:t>the risk that</w:t>
      </w:r>
      <w:r w:rsidRPr="00A80C37">
        <w:rPr>
          <w:rFonts w:cs="Calibri"/>
          <w:sz w:val="16"/>
        </w:rPr>
        <w:t xml:space="preserve"> all intelligent </w:t>
      </w:r>
      <w:r w:rsidRPr="00A80C37">
        <w:rPr>
          <w:rStyle w:val="StyleUnderline"/>
          <w:rFonts w:cs="Calibri"/>
        </w:rPr>
        <w:t>beings</w:t>
      </w:r>
      <w:r w:rsidRPr="00A80C37">
        <w:rPr>
          <w:rFonts w:cs="Calibri"/>
          <w:sz w:val="16"/>
        </w:rPr>
        <w:t xml:space="preserve"> on this planet </w:t>
      </w:r>
      <w:r w:rsidRPr="00A80C37">
        <w:rPr>
          <w:rStyle w:val="StyleUnderline"/>
          <w:rFonts w:cs="Calibri"/>
        </w:rPr>
        <w:lastRenderedPageBreak/>
        <w:t>are eliminated by</w:t>
      </w:r>
      <w:r w:rsidRPr="00A80C37">
        <w:rPr>
          <w:rFonts w:cs="Calibri"/>
          <w:sz w:val="16"/>
        </w:rPr>
        <w:t xml:space="preserve"> an enormous </w:t>
      </w:r>
      <w:r w:rsidRPr="00A80C37">
        <w:rPr>
          <w:rStyle w:val="Emphasis"/>
          <w:rFonts w:cs="Calibri"/>
        </w:rPr>
        <w:t>catastrophe</w:t>
      </w:r>
      <w:r w:rsidRPr="00A80C37">
        <w:rPr>
          <w:rFonts w:cs="Calibri"/>
          <w:sz w:val="16"/>
        </w:rPr>
        <w:t xml:space="preserve">, such as a nuclear war. How we might in fact try to reduce such existential risks is discussed elsewhere. My claim here is only that </w:t>
      </w:r>
      <w:r w:rsidRPr="00A80C37">
        <w:rPr>
          <w:rStyle w:val="StyleUnderline"/>
          <w:rFonts w:cs="Calibri"/>
          <w:highlight w:val="cyan"/>
        </w:rPr>
        <w:t xml:space="preserve">we </w:t>
      </w:r>
      <w:r w:rsidRPr="00A80C37">
        <w:rPr>
          <w:rFonts w:cs="Calibri"/>
          <w:sz w:val="16"/>
          <w:highlight w:val="cyan"/>
        </w:rPr>
        <w:t>–</w:t>
      </w:r>
      <w:r w:rsidRPr="00A80C37">
        <w:rPr>
          <w:rFonts w:cs="Calibri"/>
          <w:sz w:val="16"/>
        </w:rPr>
        <w:t xml:space="preserve"> </w:t>
      </w:r>
      <w:r w:rsidRPr="00A80C37">
        <w:rPr>
          <w:rStyle w:val="StyleUnderline"/>
          <w:rFonts w:cs="Calibri"/>
        </w:rPr>
        <w:t>whether we’re consequentialists, deontologists, or virtue ethicists</w:t>
      </w:r>
      <w:r w:rsidRPr="00A80C37">
        <w:rPr>
          <w:rFonts w:cs="Calibri"/>
          <w:sz w:val="16"/>
        </w:rPr>
        <w:t xml:space="preserve"> – </w:t>
      </w:r>
      <w:r w:rsidRPr="00A80C37">
        <w:rPr>
          <w:rStyle w:val="StyleUnderline"/>
          <w:rFonts w:cs="Calibri"/>
          <w:highlight w:val="cyan"/>
        </w:rPr>
        <w:t xml:space="preserve">should all agree that we should try </w:t>
      </w:r>
      <w:r w:rsidRPr="00A80C37">
        <w:rPr>
          <w:rStyle w:val="Emphasis"/>
          <w:rFonts w:cs="Calibri"/>
          <w:highlight w:val="cyan"/>
        </w:rPr>
        <w:t>to save the world.</w:t>
      </w:r>
      <w:r w:rsidRPr="00A80C37">
        <w:rPr>
          <w:rFonts w:cs="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A80C37">
        <w:rPr>
          <w:rStyle w:val="StyleUnderline"/>
          <w:rFonts w:cs="Calibri"/>
          <w:highlight w:val="cyan"/>
        </w:rPr>
        <w:t>There are so many possible future people that reducing existential risk is a</w:t>
      </w:r>
      <w:r w:rsidRPr="00A80C37">
        <w:rPr>
          <w:rStyle w:val="StyleUnderline"/>
          <w:rFonts w:cs="Calibri"/>
        </w:rPr>
        <w:t xml:space="preserve">rguably the </w:t>
      </w:r>
      <w:r w:rsidRPr="00A80C37">
        <w:rPr>
          <w:rStyle w:val="StyleUnderline"/>
          <w:rFonts w:cs="Calibri"/>
          <w:highlight w:val="cyan"/>
        </w:rPr>
        <w:t>most important t</w:t>
      </w:r>
      <w:r w:rsidRPr="00A80C37">
        <w:rPr>
          <w:rStyle w:val="StyleUnderline"/>
          <w:rFonts w:cs="Calibri"/>
        </w:rPr>
        <w:t>hing in the world</w:t>
      </w:r>
      <w:r w:rsidRPr="00A80C37">
        <w:rPr>
          <w:rFonts w:cs="Calibri"/>
          <w:sz w:val="16"/>
        </w:rPr>
        <w:t xml:space="preserve">, even if the well-being of these possible people were given only 0.001% as much weight as that of existing people. </w:t>
      </w:r>
      <w:r w:rsidRPr="00A80C37">
        <w:rPr>
          <w:rStyle w:val="StyleUnderline"/>
          <w:rFonts w:cs="Calibri"/>
        </w:rPr>
        <w:t>Even on a wholly person-affecting view</w:t>
      </w:r>
      <w:r w:rsidRPr="00A80C37">
        <w:rPr>
          <w:rFonts w:cs="Calibri"/>
          <w:sz w:val="16"/>
        </w:rPr>
        <w:t xml:space="preserve"> – according to which there’s nothing (apart from effects on existing people) to be said in favor of creating happy people – </w:t>
      </w:r>
      <w:r w:rsidRPr="00A80C37">
        <w:rPr>
          <w:rStyle w:val="StyleUnderline"/>
          <w:rFonts w:cs="Calibri"/>
        </w:rPr>
        <w:t>the case for reducing existential risk is very strong</w:t>
      </w:r>
      <w:r w:rsidRPr="00A80C37">
        <w:rPr>
          <w:rFonts w:cs="Calibri"/>
          <w:sz w:val="16"/>
        </w:rPr>
        <w:t xml:space="preserve">. As noted in this seminal paper, this case is strengthened by the fact that there’s a good chance that many existing people will, with the aid of life-extension technology, live very long and very high quality lives. </w:t>
      </w:r>
      <w:r w:rsidRPr="00A80C37">
        <w:rPr>
          <w:rStyle w:val="StyleUnderline"/>
          <w:rFonts w:cs="Calibri"/>
        </w:rPr>
        <w:t>You might think what I have just argued applies to consequentialists only.</w:t>
      </w:r>
      <w:r w:rsidRPr="00A80C37">
        <w:rPr>
          <w:rFonts w:cs="Calibri"/>
          <w:sz w:val="16"/>
        </w:rPr>
        <w:t xml:space="preserve"> </w:t>
      </w:r>
      <w:r w:rsidRPr="00A80C37">
        <w:rPr>
          <w:rStyle w:val="StyleUnderline"/>
          <w:rFonts w:cs="Calibri"/>
          <w:highlight w:val="cyan"/>
        </w:rPr>
        <w:t>There is a tendency to assume t</w:t>
      </w:r>
      <w:r w:rsidRPr="00A80C37">
        <w:rPr>
          <w:rStyle w:val="StyleUnderline"/>
          <w:rFonts w:cs="Calibri"/>
        </w:rPr>
        <w:t xml:space="preserve">hat, </w:t>
      </w:r>
      <w:r w:rsidRPr="00A80C37">
        <w:rPr>
          <w:rStyle w:val="StyleUnderline"/>
          <w:rFonts w:cs="Calibri"/>
          <w:highlight w:val="cyan"/>
        </w:rPr>
        <w:t>if an argument appeals to consequentialist c</w:t>
      </w:r>
      <w:r w:rsidRPr="00A80C37">
        <w:rPr>
          <w:rStyle w:val="StyleUnderline"/>
          <w:rFonts w:cs="Calibri"/>
        </w:rPr>
        <w:t>onsiderations</w:t>
      </w:r>
      <w:r w:rsidRPr="00A80C37">
        <w:rPr>
          <w:rFonts w:cs="Calibri"/>
          <w:sz w:val="16"/>
        </w:rPr>
        <w:t xml:space="preserve"> (the goodness of outcomes), </w:t>
      </w:r>
      <w:r w:rsidRPr="00A80C37">
        <w:rPr>
          <w:rStyle w:val="Emphasis"/>
          <w:rFonts w:cs="Calibri"/>
          <w:highlight w:val="cyan"/>
        </w:rPr>
        <w:t>it is irrelevant to non-consequentialists</w:t>
      </w:r>
      <w:r w:rsidRPr="00A80C37">
        <w:rPr>
          <w:rFonts w:cs="Calibri"/>
          <w:sz w:val="16"/>
          <w:highlight w:val="cyan"/>
        </w:rPr>
        <w:t>.</w:t>
      </w:r>
      <w:r w:rsidRPr="00A80C37">
        <w:rPr>
          <w:rFonts w:cs="Calibri"/>
          <w:sz w:val="16"/>
        </w:rPr>
        <w:t xml:space="preserve"> </w:t>
      </w:r>
      <w:r w:rsidRPr="00A80C37">
        <w:rPr>
          <w:rStyle w:val="Emphasis"/>
          <w:rFonts w:cs="Calibri"/>
        </w:rPr>
        <w:t>But that is a huge mistake</w:t>
      </w:r>
      <w:r w:rsidRPr="00A80C37">
        <w:rPr>
          <w:rFonts w:cs="Calibri"/>
          <w:sz w:val="16"/>
        </w:rPr>
        <w:t xml:space="preserve">. </w:t>
      </w:r>
      <w:r w:rsidRPr="00A80C37">
        <w:rPr>
          <w:rStyle w:val="StyleUnderline"/>
          <w:rFonts w:cs="Calibri"/>
        </w:rPr>
        <w:t>Non-consequentialism is the view that there’s more that determines rightness</w:t>
      </w:r>
      <w:r w:rsidRPr="00A80C37">
        <w:rPr>
          <w:rFonts w:cs="Calibri"/>
          <w:sz w:val="16"/>
        </w:rPr>
        <w:t xml:space="preserve"> </w:t>
      </w:r>
      <w:r w:rsidRPr="00A80C37">
        <w:rPr>
          <w:rStyle w:val="StyleUnderline"/>
          <w:rFonts w:cs="Calibri"/>
        </w:rPr>
        <w:t>than</w:t>
      </w:r>
      <w:r w:rsidRPr="00A80C37">
        <w:rPr>
          <w:rFonts w:cs="Calibri"/>
          <w:sz w:val="16"/>
        </w:rPr>
        <w:t xml:space="preserve"> the goodness of </w:t>
      </w:r>
      <w:r w:rsidRPr="00A80C37">
        <w:rPr>
          <w:rStyle w:val="StyleUnderline"/>
          <w:rFonts w:cs="Calibri"/>
        </w:rPr>
        <w:t xml:space="preserve">consequences </w:t>
      </w:r>
      <w:r w:rsidRPr="00A80C37">
        <w:rPr>
          <w:rFonts w:cs="Calibri"/>
          <w:sz w:val="16"/>
        </w:rPr>
        <w:t xml:space="preserve">or outcomes; </w:t>
      </w:r>
      <w:r w:rsidRPr="00A80C37">
        <w:rPr>
          <w:rStyle w:val="Emphasis"/>
          <w:rFonts w:cs="Calibri"/>
        </w:rPr>
        <w:t>it is not the view that the latter don’t matter</w:t>
      </w:r>
      <w:r w:rsidRPr="00A80C37">
        <w:rPr>
          <w:rFonts w:cs="Calibri"/>
          <w:sz w:val="16"/>
        </w:rPr>
        <w:t xml:space="preserve">. </w:t>
      </w:r>
      <w:r w:rsidRPr="00A80C37">
        <w:rPr>
          <w:rStyle w:val="StyleUnderline"/>
          <w:rFonts w:cs="Calibri"/>
        </w:rPr>
        <w:t xml:space="preserve">Even </w:t>
      </w:r>
      <w:r w:rsidRPr="00A80C37">
        <w:rPr>
          <w:rFonts w:cs="Calibri"/>
          <w:sz w:val="16"/>
        </w:rPr>
        <w:t xml:space="preserve">John </w:t>
      </w:r>
      <w:r w:rsidRPr="00A80C37">
        <w:rPr>
          <w:rStyle w:val="Emphasis"/>
          <w:rFonts w:cs="Calibri"/>
        </w:rPr>
        <w:t>Rawls wrote, “All ethical doctrines worth our attention take consequences into account</w:t>
      </w:r>
      <w:r w:rsidRPr="00A80C37">
        <w:rPr>
          <w:rFonts w:cs="Calibri"/>
          <w:sz w:val="16"/>
        </w:rPr>
        <w:t xml:space="preserve"> in judging rightness. </w:t>
      </w:r>
      <w:r w:rsidRPr="00A80C37">
        <w:rPr>
          <w:rStyle w:val="StyleUnderline"/>
          <w:rFonts w:cs="Calibri"/>
        </w:rPr>
        <w:t>One which did not would simply be irrational</w:t>
      </w:r>
      <w:r w:rsidRPr="00A80C37">
        <w:rPr>
          <w:rFonts w:cs="Calibri"/>
          <w:sz w:val="16"/>
        </w:rPr>
        <w:t xml:space="preserve">, crazy.” </w:t>
      </w:r>
      <w:r w:rsidRPr="00A80C37">
        <w:rPr>
          <w:rStyle w:val="Emphasis"/>
          <w:rFonts w:cs="Calibri"/>
        </w:rPr>
        <w:t xml:space="preserve">Minimally plausible versions of </w:t>
      </w:r>
      <w:r w:rsidRPr="00A80C37">
        <w:rPr>
          <w:rStyle w:val="Emphasis"/>
          <w:rFonts w:cs="Calibri"/>
          <w:highlight w:val="cyan"/>
        </w:rPr>
        <w:t>deontology a</w:t>
      </w:r>
      <w:r w:rsidRPr="00A80C37">
        <w:rPr>
          <w:rStyle w:val="Emphasis"/>
          <w:rFonts w:cs="Calibri"/>
        </w:rPr>
        <w:t>nd virtue ethics must be concerned in part with promoting the good, from an impartial point of view</w:t>
      </w:r>
      <w:r w:rsidRPr="00A80C37">
        <w:rPr>
          <w:rFonts w:cs="Calibri"/>
          <w:sz w:val="16"/>
        </w:rPr>
        <w:t xml:space="preserve">. </w:t>
      </w:r>
      <w:r w:rsidRPr="00A80C37">
        <w:rPr>
          <w:rStyle w:val="StyleUnderline"/>
          <w:rFonts w:cs="Calibri"/>
        </w:rPr>
        <w:t xml:space="preserve">They’d thus </w:t>
      </w:r>
      <w:r w:rsidRPr="00A80C37">
        <w:rPr>
          <w:rStyle w:val="StyleUnderline"/>
          <w:rFonts w:cs="Calibri"/>
          <w:highlight w:val="cyan"/>
        </w:rPr>
        <w:t xml:space="preserve">imply </w:t>
      </w:r>
      <w:r w:rsidRPr="00A80C37">
        <w:rPr>
          <w:rStyle w:val="Emphasis"/>
          <w:rFonts w:cs="Calibri"/>
          <w:highlight w:val="cyan"/>
        </w:rPr>
        <w:t>very strong reasons</w:t>
      </w:r>
      <w:r w:rsidRPr="00A80C37">
        <w:rPr>
          <w:rStyle w:val="StyleUnderline"/>
          <w:rFonts w:cs="Calibri"/>
          <w:highlight w:val="cyan"/>
        </w:rPr>
        <w:t xml:space="preserve"> to reduce existential risk</w:t>
      </w:r>
      <w:r w:rsidRPr="00A80C37">
        <w:rPr>
          <w:rFonts w:cs="Calibri"/>
          <w:sz w:val="16"/>
          <w:highlight w:val="cyan"/>
        </w:rPr>
        <w:t>,</w:t>
      </w:r>
      <w:r w:rsidRPr="00A80C37">
        <w:rPr>
          <w:rFonts w:cs="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A80C37">
        <w:rPr>
          <w:rStyle w:val="StyleUnderline"/>
          <w:rFonts w:cs="Calibri"/>
        </w:rPr>
        <w:t>Even egoism</w:t>
      </w:r>
      <w:r w:rsidRPr="00A80C37">
        <w:rPr>
          <w:rFonts w:cs="Calibri"/>
          <w:sz w:val="16"/>
        </w:rPr>
        <w:t xml:space="preserve">, the view that each agent should maximize her own good, </w:t>
      </w:r>
      <w:r w:rsidRPr="00A80C37">
        <w:rPr>
          <w:rStyle w:val="StyleUnderline"/>
          <w:rFonts w:cs="Calibri"/>
        </w:rPr>
        <w:t xml:space="preserve">might imply strong reasons to reduce existential risk. </w:t>
      </w:r>
      <w:r w:rsidRPr="00A80C37">
        <w:rPr>
          <w:rFonts w:cs="Calibr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A80C37">
        <w:rPr>
          <w:rStyle w:val="Emphasis"/>
          <w:rFonts w:cs="Calibri"/>
          <w:highlight w:val="cyan"/>
        </w:rPr>
        <w:t xml:space="preserve">most of what makes our lives go well would be undermined if there were no future </w:t>
      </w:r>
      <w:r w:rsidRPr="00A80C37">
        <w:rPr>
          <w:rStyle w:val="Emphasis"/>
          <w:rFonts w:cs="Calibri"/>
        </w:rPr>
        <w:t>generations</w:t>
      </w:r>
      <w:r w:rsidRPr="00A80C37">
        <w:rPr>
          <w:rFonts w:cs="Calibri"/>
          <w:sz w:val="16"/>
        </w:rPr>
        <w:t xml:space="preserve"> of intelligent persons. On his view, my life would contain vastly less well-being if (say) a year after my death the world came to an end. </w:t>
      </w:r>
      <w:r w:rsidRPr="00A80C37">
        <w:rPr>
          <w:rStyle w:val="StyleUnderline"/>
          <w:rFonts w:cs="Calibri"/>
        </w:rPr>
        <w:t>So obviously</w:t>
      </w:r>
      <w:r w:rsidRPr="00A80C37">
        <w:rPr>
          <w:rFonts w:cs="Calibri"/>
          <w:sz w:val="16"/>
        </w:rPr>
        <w:t xml:space="preserve"> if Scheffler were right </w:t>
      </w:r>
      <w:r w:rsidRPr="00A80C37">
        <w:rPr>
          <w:rStyle w:val="StyleUnderline"/>
          <w:rFonts w:cs="Calibri"/>
        </w:rPr>
        <w:t>I’d have very strong reason to reduce existential risk</w:t>
      </w:r>
      <w:r w:rsidRPr="00A80C37">
        <w:rPr>
          <w:rFonts w:cs="Calibri"/>
          <w:sz w:val="16"/>
        </w:rPr>
        <w:t xml:space="preserve">. </w:t>
      </w:r>
      <w:r w:rsidRPr="00A80C37">
        <w:rPr>
          <w:rStyle w:val="Emphasis"/>
          <w:rFonts w:cs="Calibri"/>
        </w:rPr>
        <w:t xml:space="preserve">We should also take into account moral </w:t>
      </w:r>
      <w:r w:rsidRPr="00A80C37">
        <w:rPr>
          <w:rStyle w:val="Emphasis"/>
          <w:rFonts w:cs="Calibri"/>
          <w:highlight w:val="cyan"/>
        </w:rPr>
        <w:t>uncertainty.</w:t>
      </w:r>
      <w:r w:rsidRPr="00A80C37">
        <w:rPr>
          <w:rFonts w:cs="Calibri"/>
          <w:sz w:val="16"/>
          <w:highlight w:val="cyan"/>
        </w:rPr>
        <w:t xml:space="preserve"> </w:t>
      </w:r>
      <w:r w:rsidRPr="00A80C37">
        <w:rPr>
          <w:rFonts w:cs="Calibri"/>
          <w:sz w:val="16"/>
        </w:rPr>
        <w:t>W</w:t>
      </w:r>
      <w:r w:rsidRPr="00A80C37">
        <w:rPr>
          <w:rStyle w:val="StyleUnderline"/>
          <w:rFonts w:cs="Calibri"/>
        </w:rPr>
        <w:t>hat is it reasonable for one to do, when one is uncertain</w:t>
      </w:r>
      <w:r w:rsidRPr="00A80C37">
        <w:rPr>
          <w:rFonts w:cs="Calibri"/>
          <w:sz w:val="16"/>
        </w:rPr>
        <w:t xml:space="preserve"> not (only</w:t>
      </w:r>
      <w:r w:rsidRPr="00A80C37">
        <w:rPr>
          <w:rStyle w:val="StyleUnderline"/>
          <w:rFonts w:cs="Calibri"/>
        </w:rPr>
        <w:t>) about</w:t>
      </w:r>
      <w:r w:rsidRPr="00A80C37">
        <w:rPr>
          <w:rFonts w:cs="Calibri"/>
          <w:sz w:val="16"/>
        </w:rPr>
        <w:t xml:space="preserve"> the empirical facts, but also about the </w:t>
      </w:r>
      <w:r w:rsidRPr="00A80C37">
        <w:rPr>
          <w:rStyle w:val="StyleUnderline"/>
          <w:rFonts w:cs="Calibri"/>
        </w:rPr>
        <w:t>moral facts?</w:t>
      </w:r>
      <w:r w:rsidRPr="00A80C37">
        <w:rPr>
          <w:rFonts w:cs="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A80C37">
        <w:rPr>
          <w:rStyle w:val="StyleUnderline"/>
          <w:rFonts w:cs="Calibri"/>
        </w:rPr>
        <w:t xml:space="preserve">those </w:t>
      </w:r>
      <w:r w:rsidRPr="00A80C37">
        <w:rPr>
          <w:rFonts w:cs="Calibri"/>
          <w:sz w:val="16"/>
        </w:rPr>
        <w:t xml:space="preserve">(hedonistic egoists) </w:t>
      </w:r>
      <w:r w:rsidRPr="00A80C37">
        <w:rPr>
          <w:rStyle w:val="Emphasis"/>
          <w:rFonts w:cs="Calibri"/>
        </w:rPr>
        <w:t>who disagree should have a significant level of confidence that they are mistaken,</w:t>
      </w:r>
      <w:r w:rsidRPr="00A80C37">
        <w:rPr>
          <w:rFonts w:cs="Calibri"/>
          <w:sz w:val="16"/>
        </w:rPr>
        <w:t xml:space="preserve"> and that one of the above views is correct. </w:t>
      </w:r>
      <w:r w:rsidRPr="00A80C37">
        <w:rPr>
          <w:rStyle w:val="StyleUnderline"/>
          <w:rFonts w:cs="Calibri"/>
          <w:highlight w:val="cyan"/>
        </w:rPr>
        <w:t>Even if they were 90% sure that their view is the correct one</w:t>
      </w:r>
      <w:r w:rsidRPr="00A80C37">
        <w:rPr>
          <w:rFonts w:cs="Calibri"/>
          <w:sz w:val="16"/>
          <w:highlight w:val="cyan"/>
        </w:rPr>
        <w:t xml:space="preserve"> (</w:t>
      </w:r>
      <w:r w:rsidRPr="00A80C37">
        <w:rPr>
          <w:rFonts w:cs="Calibri"/>
          <w:sz w:val="16"/>
        </w:rPr>
        <w:t xml:space="preserve">and 10% sure that one of these other ones is correct), </w:t>
      </w:r>
      <w:r w:rsidRPr="00A80C37">
        <w:rPr>
          <w:rStyle w:val="Emphasis"/>
          <w:rFonts w:cs="Calibri"/>
          <w:highlight w:val="cyan"/>
        </w:rPr>
        <w:t xml:space="preserve">they would have pretty strong reason, </w:t>
      </w:r>
      <w:r w:rsidRPr="00A80C37">
        <w:rPr>
          <w:rStyle w:val="Emphasis"/>
          <w:rFonts w:cs="Calibri"/>
        </w:rPr>
        <w:t xml:space="preserve">from </w:t>
      </w:r>
      <w:r w:rsidRPr="00A80C37">
        <w:rPr>
          <w:rStyle w:val="Emphasis"/>
          <w:rFonts w:cs="Calibri"/>
        </w:rPr>
        <w:lastRenderedPageBreak/>
        <w:t xml:space="preserve">the standpoint of moral uncertainty, </w:t>
      </w:r>
      <w:r w:rsidRPr="00A80C37">
        <w:rPr>
          <w:rStyle w:val="Emphasis"/>
          <w:rFonts w:cs="Calibri"/>
          <w:highlight w:val="cyan"/>
        </w:rPr>
        <w:t>to reduce existential risk</w:t>
      </w:r>
      <w:r w:rsidRPr="00A80C37">
        <w:rPr>
          <w:rFonts w:cs="Calibri"/>
          <w:sz w:val="16"/>
          <w:highlight w:val="cyan"/>
        </w:rPr>
        <w:t>.</w:t>
      </w:r>
      <w:r w:rsidRPr="00A80C37">
        <w:rPr>
          <w:rFonts w:cs="Calibri"/>
          <w:sz w:val="16"/>
        </w:rPr>
        <w:t xml:space="preserve"> Perhaps most disturbingly still, </w:t>
      </w:r>
      <w:r w:rsidRPr="00A80C37">
        <w:rPr>
          <w:rStyle w:val="StyleUnderline"/>
          <w:rFonts w:cs="Calibri"/>
          <w:highlight w:val="cyan"/>
        </w:rPr>
        <w:t>even if we are only 1% sure that the well-being of possible future people m</w:t>
      </w:r>
      <w:r w:rsidRPr="00A80C37">
        <w:rPr>
          <w:rStyle w:val="StyleUnderline"/>
          <w:rFonts w:cs="Calibri"/>
        </w:rPr>
        <w:t>atters</w:t>
      </w:r>
      <w:r w:rsidRPr="00A80C37">
        <w:rPr>
          <w:rFonts w:cs="Calibri"/>
          <w:sz w:val="16"/>
        </w:rPr>
        <w:t xml:space="preserve">, it is at least arguable that, from the standpoint of moral uncertainty, </w:t>
      </w:r>
      <w:r w:rsidRPr="00A80C37">
        <w:rPr>
          <w:rStyle w:val="Emphasis"/>
          <w:rFonts w:cs="Calibri"/>
        </w:rPr>
        <w:t>reducing existential risk is the most important thing in the world</w:t>
      </w:r>
      <w:r w:rsidRPr="00A80C37">
        <w:rPr>
          <w:rFonts w:cs="Calibri"/>
          <w:sz w:val="16"/>
        </w:rPr>
        <w:t xml:space="preserve">. Again, this is largely </w:t>
      </w:r>
      <w:r w:rsidRPr="00A80C37">
        <w:rPr>
          <w:rStyle w:val="StyleUnderline"/>
          <w:rFonts w:cs="Calibri"/>
        </w:rPr>
        <w:t>for the reason that there are so many people who could exist in the future –</w:t>
      </w:r>
      <w:r w:rsidRPr="00A80C37">
        <w:rPr>
          <w:rFonts w:cs="Calibri"/>
          <w:sz w:val="16"/>
        </w:rPr>
        <w:t xml:space="preserve"> there are trillions upon trillions… upon trillions. (For more on this and other related issues, see this excellent dissertation</w:t>
      </w:r>
      <w:r w:rsidRPr="00A80C37">
        <w:rPr>
          <w:rStyle w:val="StyleUnderline"/>
          <w:rFonts w:cs="Calibri"/>
        </w:rPr>
        <w:t>). Of course, it is uncertain whether these untold trillions would, in general, have good lives</w:t>
      </w:r>
      <w:r w:rsidRPr="00A80C37">
        <w:rPr>
          <w:rFonts w:cs="Calibri"/>
          <w:sz w:val="16"/>
        </w:rPr>
        <w:t>. It’s possible they’ll be miserable</w:t>
      </w:r>
      <w:r w:rsidRPr="00A80C37">
        <w:rPr>
          <w:rStyle w:val="StyleUnderline"/>
          <w:rFonts w:cs="Calibri"/>
        </w:rPr>
        <w:t>. It is enough</w:t>
      </w:r>
      <w:r w:rsidRPr="00A80C37">
        <w:rPr>
          <w:rFonts w:cs="Calibri"/>
          <w:sz w:val="16"/>
        </w:rPr>
        <w:t xml:space="preserve"> for my claim </w:t>
      </w:r>
      <w:r w:rsidRPr="00A80C37">
        <w:rPr>
          <w:rStyle w:val="StyleUnderline"/>
          <w:rFonts w:cs="Calibri"/>
        </w:rPr>
        <w:t>that there is moral agreement in the relevant sense if, at least given certain empirical claims about what future lives would most likely be like, all minimally plausible moral views would converge on the conclusion that we should try to save the world</w:t>
      </w:r>
      <w:r w:rsidRPr="00A80C37">
        <w:rPr>
          <w:rFonts w:cs="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A80C37">
        <w:rPr>
          <w:rStyle w:val="StyleUnderline"/>
          <w:rFonts w:cs="Calibri"/>
        </w:rPr>
        <w:t>even if things did not go well for our ancestors, I am optimistic that they will overall go fantastically well for our descendants, if we allow them to</w:t>
      </w:r>
      <w:r w:rsidRPr="00A80C37">
        <w:rPr>
          <w:rFonts w:cs="Calibri"/>
          <w:sz w:val="16"/>
        </w:rPr>
        <w:t xml:space="preserve">. I suspect that </w:t>
      </w:r>
      <w:r w:rsidRPr="00A80C37">
        <w:rPr>
          <w:rStyle w:val="StyleUnderline"/>
          <w:rFonts w:cs="Calibri"/>
        </w:rPr>
        <w:t>most of us alive today</w:t>
      </w:r>
      <w:r w:rsidRPr="00A80C37">
        <w:rPr>
          <w:rFonts w:cs="Calibri"/>
          <w:sz w:val="16"/>
        </w:rPr>
        <w:t xml:space="preserve"> – at least those of us not suffering from extreme illness or poverty – </w:t>
      </w:r>
      <w:r w:rsidRPr="00A80C37">
        <w:rPr>
          <w:rStyle w:val="StyleUnderline"/>
          <w:rFonts w:cs="Calibri"/>
        </w:rPr>
        <w:t>have lives that are well worth living, and that things will continue to improve</w:t>
      </w:r>
      <w:r w:rsidRPr="00A80C37">
        <w:rPr>
          <w:rFonts w:cs="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2BB9AE4B" w14:textId="09F1520F" w:rsidR="000764B1" w:rsidRPr="00DF4A11" w:rsidRDefault="000764B1" w:rsidP="000764B1">
      <w:pPr>
        <w:pStyle w:val="Heading4"/>
        <w:spacing w:before="200" w:line="240" w:lineRule="auto"/>
        <w:rPr>
          <w:u w:val="single"/>
        </w:rPr>
      </w:pPr>
      <w:r w:rsidRPr="000764B1">
        <w:t xml:space="preserve">5. </w:t>
      </w:r>
      <w:r>
        <w:rPr>
          <w:u w:val="single"/>
        </w:rPr>
        <w:t>Co</w:t>
      </w:r>
      <w:r w:rsidRPr="00781E6B">
        <w:rPr>
          <w:u w:val="single"/>
        </w:rPr>
        <w:t>mplacency goes</w:t>
      </w:r>
      <w:r w:rsidRPr="00DF4A11">
        <w:rPr>
          <w:u w:val="single"/>
        </w:rPr>
        <w:t xml:space="preserve"> neg</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even in</w:t>
      </w:r>
      <w:r>
        <w:t xml:space="preserve"> we lose the rest of framing</w:t>
      </w:r>
    </w:p>
    <w:p w14:paraId="0D6037BC" w14:textId="77777777" w:rsidR="000764B1" w:rsidRDefault="000764B1" w:rsidP="000764B1">
      <w:r w:rsidRPr="00E50E1F">
        <w:rPr>
          <w:rStyle w:val="Style13ptBold"/>
        </w:rPr>
        <w:t>Javorsky 18</w:t>
      </w:r>
      <w:r>
        <w:t xml:space="preserve"> [</w:t>
      </w:r>
      <w:r w:rsidRPr="00E50E1F">
        <w:t xml:space="preserve">Emilia Javorsky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3F46DB86" w14:textId="77777777" w:rsidR="000764B1" w:rsidRPr="00A73F6D" w:rsidRDefault="000764B1" w:rsidP="000764B1">
      <w:pPr>
        <w:rPr>
          <w:sz w:val="16"/>
        </w:rPr>
      </w:pPr>
      <w:r w:rsidRPr="00B52698">
        <w:rPr>
          <w:highlight w:val="green"/>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B52698">
        <w:rPr>
          <w:highlight w:val="green"/>
          <w:u w:val="single"/>
        </w:rPr>
        <w:t>the 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B52698">
        <w:rPr>
          <w:highlight w:val="green"/>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B52698">
        <w:rPr>
          <w:highlight w:val="green"/>
          <w:u w:val="single"/>
        </w:rPr>
        <w:t>The most probable culprits</w:t>
      </w:r>
      <w:r w:rsidRPr="00A73F6D">
        <w:rPr>
          <w:sz w:val="16"/>
        </w:rPr>
        <w:t xml:space="preserve"> sending us the way of the dinosaur </w:t>
      </w:r>
      <w:r w:rsidRPr="00B52698">
        <w:rPr>
          <w:highlight w:val="green"/>
          <w:u w:val="single"/>
        </w:rPr>
        <w:t>are</w:t>
      </w:r>
      <w:r w:rsidRPr="00A73F6D">
        <w:rPr>
          <w:sz w:val="16"/>
        </w:rPr>
        <w:t xml:space="preserve"> mostly </w:t>
      </w:r>
      <w:r w:rsidRPr="00B52698">
        <w:rPr>
          <w:rStyle w:val="Emphasis"/>
          <w:highlight w:val="green"/>
        </w:rPr>
        <w:t>anthropogenic risks</w:t>
      </w:r>
      <w:r w:rsidRPr="00A73F6D">
        <w:rPr>
          <w:sz w:val="16"/>
        </w:rPr>
        <w:t xml:space="preserve">, meaning those created by humans. </w:t>
      </w:r>
      <w:r w:rsidRPr="00B52698">
        <w:rPr>
          <w:highlight w:val="green"/>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1C606E50" w14:textId="77777777" w:rsidR="000764B1" w:rsidRDefault="000764B1" w:rsidP="000764B1">
      <w:pPr>
        <w:rPr>
          <w:sz w:val="16"/>
          <w:highlight w:val="green"/>
        </w:rPr>
      </w:pPr>
      <w:r w:rsidRPr="00B52698">
        <w:rPr>
          <w:highlight w:val="green"/>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we face</w:t>
      </w:r>
      <w:r w:rsidRPr="00A73F6D">
        <w:rPr>
          <w:sz w:val="16"/>
        </w:rPr>
        <w:t xml:space="preserve"> and what can be done about them. </w:t>
      </w:r>
      <w:r w:rsidRPr="00B52698">
        <w:rPr>
          <w:highlight w:val="green"/>
          <w:u w:val="single"/>
        </w:rPr>
        <w:t>When asked to estimate the chance of</w:t>
      </w:r>
      <w:r w:rsidRPr="00A73F6D">
        <w:rPr>
          <w:u w:val="single"/>
        </w:rPr>
        <w:t xml:space="preserve"> an </w:t>
      </w:r>
      <w:r w:rsidRPr="00B52698">
        <w:rPr>
          <w:highlight w:val="green"/>
          <w:u w:val="single"/>
        </w:rPr>
        <w:t>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B52698">
        <w:rPr>
          <w:highlight w:val="green"/>
          <w:u w:val="single"/>
        </w:rPr>
        <w:t xml:space="preserve">where </w:t>
      </w:r>
      <w:r w:rsidRPr="00B52698">
        <w:rPr>
          <w:rStyle w:val="Emphasis"/>
          <w:highlight w:val="green"/>
        </w:rPr>
        <w:t>a 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p>
    <w:p w14:paraId="3A74A33E" w14:textId="77777777" w:rsidR="000764B1" w:rsidRPr="00D97E7D" w:rsidRDefault="000764B1" w:rsidP="000764B1">
      <w:r w:rsidRPr="00B52698">
        <w:rPr>
          <w:highlight w:val="green"/>
          <w:u w:val="single"/>
        </w:rPr>
        <w:lastRenderedPageBreak/>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will 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B52698">
        <w:rPr>
          <w:highlight w:val="green"/>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27A7537F" w14:textId="2C16B0E9" w:rsidR="000764B1" w:rsidRPr="00CD7B22" w:rsidRDefault="000764B1" w:rsidP="000764B1">
      <w:pPr>
        <w:pStyle w:val="Heading4"/>
      </w:pPr>
      <w:r>
        <w:t xml:space="preserve">6. </w:t>
      </w:r>
      <w:r w:rsidRPr="00CD7B22">
        <w:t>Scenario planning is good pedagogy – inculcates IR education, deconstructs preexisting assumptions, and enables best research practices</w:t>
      </w:r>
    </w:p>
    <w:p w14:paraId="593AFE09" w14:textId="77777777" w:rsidR="000764B1" w:rsidRPr="00CD7B22" w:rsidRDefault="000764B1" w:rsidP="000764B1">
      <w:pPr>
        <w:rPr>
          <w:sz w:val="16"/>
        </w:rPr>
      </w:pPr>
      <w:r w:rsidRPr="006640F5">
        <w:rPr>
          <w:rFonts w:eastAsiaTheme="majorEastAsia" w:cstheme="majorBidi"/>
          <w:b/>
          <w:bCs/>
          <w:sz w:val="26"/>
          <w:szCs w:val="26"/>
        </w:rPr>
        <w:t>Mahnken and Junio 13</w:t>
      </w:r>
      <w:r w:rsidRPr="00CD7B22">
        <w:rPr>
          <w:sz w:val="16"/>
        </w:rPr>
        <w:t xml:space="preserve"> – (2013, Thomas, PhD, Jerome E. Levy Chair of Economic Geography and National Security at the U.S. Naval War College and a Visiting Scholar at the Philip Merrill Center for Strategic Studies at The Johns Hopkins University’s Paul H. Nitze School of Advanced International Studies, and Timothy, Predoctoral Fellow, Center for International Security and Cooperation, Stanford University, PhD in Political Science expected 2013, “Conceiving of Future War: The Promise of Scenario Analysis for International Relations,” International Studies Review Volume 15, Issue 3, pages 374–395, September 2013)</w:t>
      </w:r>
    </w:p>
    <w:p w14:paraId="47308360" w14:textId="77777777" w:rsidR="000764B1" w:rsidRPr="00CD7B22" w:rsidRDefault="000764B1" w:rsidP="000764B1">
      <w:pPr>
        <w:rPr>
          <w:sz w:val="16"/>
        </w:rPr>
      </w:pPr>
      <w:r w:rsidRPr="00CD7B22">
        <w:rPr>
          <w:b/>
          <w:u w:val="single"/>
        </w:rPr>
        <w:t>This article introduces</w:t>
      </w:r>
      <w:r w:rsidRPr="00CD7B22">
        <w:rPr>
          <w:sz w:val="16"/>
        </w:rPr>
        <w:t xml:space="preserve"> political scientists to </w:t>
      </w:r>
      <w:r w:rsidRPr="00CD7B22">
        <w:rPr>
          <w:b/>
          <w:u w:val="single"/>
        </w:rPr>
        <w:t>scenarios</w:t>
      </w:r>
      <w:r w:rsidRPr="00CD7B22">
        <w:rPr>
          <w:sz w:val="16"/>
        </w:rPr>
        <w:t>—future counterfactuals—</w:t>
      </w:r>
      <w:r w:rsidRPr="00CD7B22">
        <w:rPr>
          <w:b/>
          <w:u w:val="single"/>
        </w:rPr>
        <w:t>and demonstrates their value in tandem with other methodologies</w:t>
      </w:r>
      <w:r w:rsidRPr="00CD7B22">
        <w:rPr>
          <w:sz w:val="16"/>
        </w:rPr>
        <w:t xml:space="preserve"> and </w:t>
      </w:r>
      <w:r w:rsidRPr="00CD7B22">
        <w:rPr>
          <w:b/>
          <w:u w:val="single"/>
        </w:rPr>
        <w:t>across a wide range of research questions</w:t>
      </w:r>
      <w:r w:rsidRPr="00CD7B22">
        <w:rPr>
          <w:sz w:val="16"/>
        </w:rPr>
        <w:t xml:space="preserve">. The authors describe best practices regarding the scenario method and argue that </w:t>
      </w:r>
      <w:r w:rsidRPr="00CD7B22">
        <w:rPr>
          <w:b/>
          <w:highlight w:val="cyan"/>
          <w:u w:val="single"/>
        </w:rPr>
        <w:t>scenarios contribute to theory building and development, identifying</w:t>
      </w:r>
      <w:r w:rsidRPr="00CD7B22">
        <w:rPr>
          <w:b/>
          <w:u w:val="single"/>
        </w:rPr>
        <w:t xml:space="preserve"> new </w:t>
      </w:r>
      <w:r w:rsidRPr="00CD7B22">
        <w:rPr>
          <w:b/>
          <w:highlight w:val="cyan"/>
          <w:u w:val="single"/>
        </w:rPr>
        <w:t>hypotheses</w:t>
      </w:r>
      <w:r w:rsidRPr="00CD7B22">
        <w:rPr>
          <w:b/>
          <w:u w:val="single"/>
        </w:rPr>
        <w:t xml:space="preserve">, </w:t>
      </w:r>
      <w:r w:rsidRPr="00CD7B22">
        <w:rPr>
          <w:b/>
          <w:highlight w:val="cyan"/>
          <w:u w:val="single"/>
        </w:rPr>
        <w:t>analyzing</w:t>
      </w:r>
      <w:r w:rsidRPr="00CD7B22">
        <w:rPr>
          <w:sz w:val="16"/>
        </w:rPr>
        <w:t xml:space="preserve"> data-</w:t>
      </w:r>
      <w:r w:rsidRPr="00CD7B22">
        <w:rPr>
          <w:b/>
          <w:u w:val="single"/>
        </w:rPr>
        <w:t xml:space="preserve">poor </w:t>
      </w:r>
      <w:r w:rsidRPr="00CD7B22">
        <w:rPr>
          <w:b/>
          <w:highlight w:val="cyan"/>
          <w:u w:val="single"/>
        </w:rPr>
        <w:t>research</w:t>
      </w:r>
      <w:r w:rsidRPr="00CD7B22">
        <w:rPr>
          <w:sz w:val="16"/>
        </w:rPr>
        <w:t xml:space="preserve"> topics, </w:t>
      </w:r>
      <w:r w:rsidRPr="00CD7B22">
        <w:rPr>
          <w:b/>
          <w:highlight w:val="cyan"/>
          <w:u w:val="single"/>
        </w:rPr>
        <w:t>articulating “world views,” setting</w:t>
      </w:r>
      <w:r w:rsidRPr="00CD7B22">
        <w:rPr>
          <w:sz w:val="16"/>
        </w:rPr>
        <w:t xml:space="preserve"> new </w:t>
      </w:r>
      <w:r w:rsidRPr="00CD7B22">
        <w:rPr>
          <w:b/>
          <w:highlight w:val="cyan"/>
          <w:u w:val="single"/>
        </w:rPr>
        <w:t>research agendas, avoiding cognitive biases, and teaching</w:t>
      </w:r>
      <w:r w:rsidRPr="00CD7B22">
        <w:rPr>
          <w:sz w:val="16"/>
        </w:rPr>
        <w:t>. The article also establishes the low rate at which scenarios are used in the international relations subfield and situates scenarios in the broader context of political science methods. The conclusion offers two detailed examples of the effective use of scenarios.</w:t>
      </w:r>
    </w:p>
    <w:p w14:paraId="2B2CC721" w14:textId="77777777" w:rsidR="000764B1" w:rsidRPr="00CD7B22" w:rsidRDefault="000764B1" w:rsidP="000764B1">
      <w:pPr>
        <w:rPr>
          <w:sz w:val="16"/>
        </w:rPr>
      </w:pPr>
      <w:r w:rsidRPr="00CD7B22">
        <w:rPr>
          <w:sz w:val="16"/>
        </w:rPr>
        <w:t xml:space="preserve">In his classic work on scenario analysis, The Art of the Long View, Peter </w:t>
      </w:r>
      <w:r w:rsidRPr="00CD7B22">
        <w:rPr>
          <w:b/>
          <w:u w:val="single"/>
        </w:rPr>
        <w:t>Schwartz commented that “social scientists often have a hard time [building scenarios]; they have been trained to stay away</w:t>
      </w:r>
      <w:r w:rsidRPr="00CD7B22">
        <w:rPr>
          <w:sz w:val="16"/>
        </w:rPr>
        <w:t xml:space="preserve"> from ‘what if?’ questions </w:t>
      </w:r>
      <w:r w:rsidRPr="00CD7B22">
        <w:rPr>
          <w:b/>
          <w:u w:val="single"/>
        </w:rPr>
        <w:t>and concentrate on ‘what was?’”</w:t>
      </w:r>
      <w:r w:rsidRPr="00CD7B22">
        <w:rPr>
          <w:sz w:val="16"/>
        </w:rPr>
        <w:t xml:space="preserve"> (Schwartz 1996:31). While Schwartz's comments were impressionistic based on his years of conducting and teaching scenario analysis, his claim withstands empirical scrutiny. </w:t>
      </w:r>
      <w:r w:rsidRPr="00CD7B22">
        <w:rPr>
          <w:b/>
          <w:highlight w:val="cyan"/>
          <w:u w:val="single"/>
        </w:rPr>
        <w:t>Scenarios—counterfactual narratives about the future—are woefully underutilized among political scientists</w:t>
      </w:r>
      <w:r w:rsidRPr="00CD7B22">
        <w:rPr>
          <w:sz w:val="16"/>
          <w:highlight w:val="cyan"/>
        </w:rPr>
        <w:t>.</w:t>
      </w:r>
      <w:r w:rsidRPr="00CD7B22">
        <w:rPr>
          <w:sz w:val="16"/>
        </w:rPr>
        <w:t xml:space="preserve"> </w:t>
      </w:r>
      <w:r w:rsidRPr="00CD7B22">
        <w:rPr>
          <w:b/>
          <w:u w:val="single"/>
        </w:rPr>
        <w:t>The method is almost never taught</w:t>
      </w:r>
      <w:r w:rsidRPr="00CD7B22">
        <w:rPr>
          <w:sz w:val="16"/>
        </w:rPr>
        <w:t xml:space="preserve"> on graduate student syllabi, and a survey of leading international relations (IR) journals indicates that scenarios were used in only 302 of 18,764 sampled articles. </w:t>
      </w:r>
      <w:r w:rsidRPr="00CD7B22">
        <w:rPr>
          <w:b/>
          <w:u w:val="single"/>
        </w:rPr>
        <w:t>The low rate at which political scientists use scenarios</w:t>
      </w:r>
      <w:r w:rsidRPr="00CD7B22">
        <w:rPr>
          <w:sz w:val="16"/>
        </w:rPr>
        <w:t>—less than 2% of the time—</w:t>
      </w:r>
      <w:r w:rsidRPr="00CD7B22">
        <w:rPr>
          <w:b/>
          <w:u w:val="single"/>
        </w:rPr>
        <w:t>is surprising</w:t>
      </w:r>
      <w:r w:rsidRPr="00CD7B22">
        <w:rPr>
          <w:sz w:val="16"/>
        </w:rPr>
        <w:t xml:space="preserve">; </w:t>
      </w:r>
      <w:r w:rsidRPr="00CD7B22">
        <w:rPr>
          <w:b/>
          <w:u w:val="single"/>
        </w:rPr>
        <w:t>the method is popular in fields as disparate as business, demographics, ecology, pharmacology, public health, economics, and epidemiology</w:t>
      </w:r>
      <w:r w:rsidRPr="00CD7B22">
        <w:rPr>
          <w:sz w:val="16"/>
        </w:rPr>
        <w:t xml:space="preserve"> (Venable, Li, Ginter, and Duncan 1993; Leufkens, Haaijer-Ruskamp, Bakker, and Dukes 1994; Baker, Hulse, Gregory, White, Van Sickle, Berger, Dole, and Schumaker 2004; Sanderson, Scherbov, O'Neill, and Lutz 2004). </w:t>
      </w:r>
      <w:r w:rsidRPr="00CD7B22">
        <w:rPr>
          <w:b/>
          <w:highlight w:val="cyan"/>
          <w:u w:val="single"/>
        </w:rPr>
        <w:t>Scenarios also are a common tool employed by the policymakers whom political scientists study</w:t>
      </w:r>
      <w:r w:rsidRPr="00CD7B22">
        <w:rPr>
          <w:sz w:val="16"/>
        </w:rPr>
        <w:t>.</w:t>
      </w:r>
    </w:p>
    <w:p w14:paraId="6FDFFAE0" w14:textId="77777777" w:rsidR="000764B1" w:rsidRPr="007B6F2F" w:rsidRDefault="000764B1" w:rsidP="000764B1">
      <w:pPr>
        <w:rPr>
          <w:sz w:val="16"/>
        </w:rPr>
      </w:pPr>
      <w:r w:rsidRPr="00CD7B22">
        <w:rPr>
          <w:b/>
          <w:u w:val="single"/>
        </w:rPr>
        <w:t>This article seeks to elevate the status of scenarios</w:t>
      </w:r>
      <w:r w:rsidRPr="00CD7B22">
        <w:rPr>
          <w:sz w:val="16"/>
        </w:rPr>
        <w:t xml:space="preserve"> in political science </w:t>
      </w:r>
      <w:r w:rsidRPr="00CD7B22">
        <w:rPr>
          <w:b/>
          <w:u w:val="single"/>
        </w:rPr>
        <w:t xml:space="preserve">by </w:t>
      </w:r>
      <w:r w:rsidRPr="00CD7B22">
        <w:rPr>
          <w:b/>
          <w:highlight w:val="cyan"/>
          <w:u w:val="single"/>
        </w:rPr>
        <w:t xml:space="preserve">demonstrating their usefulness for </w:t>
      </w:r>
      <w:r w:rsidRPr="00CD7B22">
        <w:rPr>
          <w:b/>
          <w:highlight w:val="cyan"/>
          <w:u w:val="single"/>
          <w:bdr w:val="single" w:sz="4" w:space="0" w:color="auto"/>
        </w:rPr>
        <w:t>theory building and pedagogy</w:t>
      </w:r>
      <w:r w:rsidRPr="00CD7B22">
        <w:rPr>
          <w:sz w:val="16"/>
        </w:rPr>
        <w:t xml:space="preserve">. </w:t>
      </w:r>
      <w:r w:rsidRPr="00CD7B22">
        <w:rPr>
          <w:b/>
          <w:highlight w:val="cyan"/>
          <w:u w:val="single"/>
        </w:rPr>
        <w:t>Rather than constitute mere speculation regarding an unpredictable future</w:t>
      </w:r>
      <w:r w:rsidRPr="00CD7B22">
        <w:rPr>
          <w:sz w:val="16"/>
          <w:highlight w:val="cyan"/>
        </w:rPr>
        <w:t xml:space="preserve">, </w:t>
      </w:r>
      <w:r w:rsidRPr="00CD7B22">
        <w:rPr>
          <w:b/>
          <w:highlight w:val="cyan"/>
          <w:u w:val="single"/>
        </w:rPr>
        <w:t>as critics might suggest</w:t>
      </w:r>
      <w:r w:rsidRPr="00CD7B22">
        <w:rPr>
          <w:sz w:val="16"/>
          <w:highlight w:val="cyan"/>
        </w:rPr>
        <w:t xml:space="preserve">, </w:t>
      </w:r>
      <w:r w:rsidRPr="00CD7B22">
        <w:rPr>
          <w:b/>
          <w:highlight w:val="cyan"/>
          <w:u w:val="single"/>
        </w:rPr>
        <w:t>scenarios assist scholars with developing testable hypotheses, gathering data, and identifying a theory's</w:t>
      </w:r>
      <w:r w:rsidRPr="00CD7B22">
        <w:rPr>
          <w:sz w:val="16"/>
        </w:rPr>
        <w:t xml:space="preserve"> upper and lower </w:t>
      </w:r>
      <w:r w:rsidRPr="00CD7B22">
        <w:rPr>
          <w:b/>
          <w:highlight w:val="cyan"/>
          <w:u w:val="single"/>
        </w:rPr>
        <w:t>bounds</w:t>
      </w:r>
      <w:r w:rsidRPr="00CD7B22">
        <w:rPr>
          <w:sz w:val="16"/>
        </w:rPr>
        <w:t>. Additionally</w:t>
      </w:r>
      <w:r w:rsidRPr="00CD7B22">
        <w:rPr>
          <w:sz w:val="16"/>
          <w:highlight w:val="cyan"/>
        </w:rPr>
        <w:t xml:space="preserve">, </w:t>
      </w:r>
      <w:r w:rsidRPr="00CD7B22">
        <w:rPr>
          <w:b/>
          <w:szCs w:val="28"/>
          <w:highlight w:val="cyan"/>
          <w:u w:val="single"/>
          <w:bdr w:val="single" w:sz="4" w:space="0" w:color="auto"/>
        </w:rPr>
        <w:t>scenarios are an effective way to teach students to apply theory to policy</w:t>
      </w:r>
      <w:r w:rsidRPr="00CD7B22">
        <w:rPr>
          <w:sz w:val="16"/>
        </w:rPr>
        <w:t>. In the pages below, a “best practices” guide is offered to advise scholars, practitioners, and students, and an argument is developed in favor of the use of scenarios. The article concludes with two examples of how political scientists have invoked the scenario method to improve the specifications of their theories, propose falsifiable hypotheses, and design new empirical research programs.</w:t>
      </w:r>
    </w:p>
    <w:p w14:paraId="402B3FDD" w14:textId="77777777" w:rsidR="004378D4" w:rsidRPr="00A80C37" w:rsidRDefault="004378D4" w:rsidP="00A80C37">
      <w:pPr>
        <w:pStyle w:val="Heading4"/>
        <w:rPr>
          <w:rFonts w:cs="Calibri"/>
        </w:rPr>
      </w:pPr>
    </w:p>
    <w:sectPr w:rsidR="004378D4" w:rsidRPr="00A80C3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Հʪ怀"/>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w Roman"/>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panose1 w:val="020B0604020202020204"/>
    <w:charset w:val="00"/>
    <w:family w:val="auto"/>
    <w:pitch w:val="variable"/>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6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swiss"/>
    <w:pitch w:val="variable"/>
    <w:sig w:usb0="E00002FF" w:usb1="7AC7FFFF" w:usb2="00000012" w:usb3="00000000" w:csb0="0002000D"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auto"/>
    <w:notTrueType/>
    <w:pitch w:val="default"/>
    <w:sig w:usb0="00000003" w:usb1="00000000" w:usb2="00000000" w:usb3="00000000" w:csb0="00000001" w:csb1="00000000"/>
  </w:font>
  <w:font w:name="Showcard Gothic">
    <w:panose1 w:val="020B06040202020202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00"/>
    <w:family w:val="auto"/>
    <w:pitch w:val="default"/>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Cambria"/>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panose1 w:val="020B0604020202020204"/>
    <w:charset w:val="4D"/>
    <w:family w:val="roman"/>
    <w:notTrueType/>
    <w:pitch w:val="default"/>
    <w:sig w:usb0="00000003" w:usb1="00000000" w:usb2="00000000" w:usb3="00000000" w:csb0="00000001" w:csb1="00000000"/>
  </w:font>
  <w:font w:name="Gill Sans">
    <w:altName w:val="﷽﷽﷽﷽﷽﷽"/>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altName w:val="﷽﷽﷽﷽﷽﷽"/>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E793B2F"/>
    <w:multiLevelType w:val="hybridMultilevel"/>
    <w:tmpl w:val="E3D28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B315E8"/>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57C3571"/>
    <w:multiLevelType w:val="hybridMultilevel"/>
    <w:tmpl w:val="4B08F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99706D"/>
    <w:multiLevelType w:val="hybridMultilevel"/>
    <w:tmpl w:val="95AED8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15579D"/>
    <w:multiLevelType w:val="hybridMultilevel"/>
    <w:tmpl w:val="C3E4B922"/>
    <w:lvl w:ilvl="0" w:tplc="7DE4358C">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DF1D05"/>
    <w:multiLevelType w:val="hybridMultilevel"/>
    <w:tmpl w:val="639CB5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B129CF"/>
    <w:multiLevelType w:val="hybridMultilevel"/>
    <w:tmpl w:val="B890E932"/>
    <w:lvl w:ilvl="0" w:tplc="34D2CF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8C6843"/>
    <w:multiLevelType w:val="multilevel"/>
    <w:tmpl w:val="2F30AE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82580C"/>
    <w:multiLevelType w:val="hybridMultilevel"/>
    <w:tmpl w:val="08ECA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1B1F6B"/>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4E07605"/>
    <w:multiLevelType w:val="hybridMultilevel"/>
    <w:tmpl w:val="04EACE46"/>
    <w:lvl w:ilvl="0" w:tplc="426C8C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E13680"/>
    <w:multiLevelType w:val="hybridMultilevel"/>
    <w:tmpl w:val="E26850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C284F71"/>
    <w:multiLevelType w:val="multilevel"/>
    <w:tmpl w:val="C5526D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304C65"/>
    <w:multiLevelType w:val="multilevel"/>
    <w:tmpl w:val="208CFD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5D352A0"/>
    <w:multiLevelType w:val="hybridMultilevel"/>
    <w:tmpl w:val="309082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D67DC9"/>
    <w:multiLevelType w:val="hybridMultilevel"/>
    <w:tmpl w:val="11880C8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EA2E7C76">
      <w:start w:val="1"/>
      <w:numFmt w:val="upp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83A51D0"/>
    <w:multiLevelType w:val="hybridMultilevel"/>
    <w:tmpl w:val="1E8AD5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AF633B5"/>
    <w:multiLevelType w:val="hybridMultilevel"/>
    <w:tmpl w:val="16D8D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D64D22"/>
    <w:multiLevelType w:val="hybridMultilevel"/>
    <w:tmpl w:val="A6D6F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EB84C0C"/>
    <w:multiLevelType w:val="hybridMultilevel"/>
    <w:tmpl w:val="BE541018"/>
    <w:lvl w:ilvl="0" w:tplc="8B2453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903B49"/>
    <w:multiLevelType w:val="hybridMultilevel"/>
    <w:tmpl w:val="F8F43526"/>
    <w:lvl w:ilvl="0" w:tplc="88AE0C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5E57ED"/>
    <w:multiLevelType w:val="hybridMultilevel"/>
    <w:tmpl w:val="FBC65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BD7563"/>
    <w:multiLevelType w:val="hybridMultilevel"/>
    <w:tmpl w:val="E26850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8"/>
  </w:num>
  <w:num w:numId="13">
    <w:abstractNumId w:val="14"/>
  </w:num>
  <w:num w:numId="14">
    <w:abstractNumId w:val="37"/>
  </w:num>
  <w:num w:numId="15">
    <w:abstractNumId w:val="34"/>
  </w:num>
  <w:num w:numId="16">
    <w:abstractNumId w:val="27"/>
  </w:num>
  <w:num w:numId="17">
    <w:abstractNumId w:val="35"/>
  </w:num>
  <w:num w:numId="18">
    <w:abstractNumId w:val="19"/>
  </w:num>
  <w:num w:numId="19">
    <w:abstractNumId w:val="12"/>
  </w:num>
  <w:num w:numId="20">
    <w:abstractNumId w:val="13"/>
  </w:num>
  <w:num w:numId="21">
    <w:abstractNumId w:val="45"/>
  </w:num>
  <w:num w:numId="22">
    <w:abstractNumId w:val="11"/>
  </w:num>
  <w:num w:numId="23">
    <w:abstractNumId w:val="20"/>
  </w:num>
  <w:num w:numId="24">
    <w:abstractNumId w:val="24"/>
  </w:num>
  <w:num w:numId="25">
    <w:abstractNumId w:val="26"/>
  </w:num>
  <w:num w:numId="26">
    <w:abstractNumId w:val="39"/>
  </w:num>
  <w:num w:numId="27">
    <w:abstractNumId w:val="43"/>
  </w:num>
  <w:num w:numId="28">
    <w:abstractNumId w:val="16"/>
  </w:num>
  <w:num w:numId="29">
    <w:abstractNumId w:val="17"/>
  </w:num>
  <w:num w:numId="30">
    <w:abstractNumId w:val="25"/>
  </w:num>
  <w:num w:numId="31">
    <w:abstractNumId w:val="40"/>
  </w:num>
  <w:num w:numId="32">
    <w:abstractNumId w:val="18"/>
  </w:num>
  <w:num w:numId="33">
    <w:abstractNumId w:val="44"/>
  </w:num>
  <w:num w:numId="34">
    <w:abstractNumId w:val="36"/>
  </w:num>
  <w:num w:numId="35">
    <w:abstractNumId w:val="30"/>
  </w:num>
  <w:num w:numId="36">
    <w:abstractNumId w:val="15"/>
  </w:num>
  <w:num w:numId="37">
    <w:abstractNumId w:val="33"/>
  </w:num>
  <w:num w:numId="38">
    <w:abstractNumId w:val="21"/>
  </w:num>
  <w:num w:numId="39">
    <w:abstractNumId w:val="23"/>
  </w:num>
  <w:num w:numId="40">
    <w:abstractNumId w:val="31"/>
  </w:num>
  <w:num w:numId="41">
    <w:abstractNumId w:val="32"/>
  </w:num>
  <w:num w:numId="42">
    <w:abstractNumId w:val="41"/>
  </w:num>
  <w:num w:numId="43">
    <w:abstractNumId w:val="22"/>
  </w:num>
  <w:num w:numId="44">
    <w:abstractNumId w:val="29"/>
  </w:num>
  <w:num w:numId="45">
    <w:abstractNumId w:val="38"/>
  </w:num>
  <w:num w:numId="4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378D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64B1"/>
    <w:rsid w:val="0008785F"/>
    <w:rsid w:val="00090CBE"/>
    <w:rsid w:val="00094DEC"/>
    <w:rsid w:val="000A2D8A"/>
    <w:rsid w:val="000B0F72"/>
    <w:rsid w:val="000D26A6"/>
    <w:rsid w:val="000D2B90"/>
    <w:rsid w:val="000D6ED8"/>
    <w:rsid w:val="000D717B"/>
    <w:rsid w:val="000F4C63"/>
    <w:rsid w:val="00100B28"/>
    <w:rsid w:val="00117316"/>
    <w:rsid w:val="001209B4"/>
    <w:rsid w:val="00163EDB"/>
    <w:rsid w:val="001761FC"/>
    <w:rsid w:val="00182655"/>
    <w:rsid w:val="001840F2"/>
    <w:rsid w:val="00184444"/>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1E34"/>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1187"/>
    <w:rsid w:val="003E305E"/>
    <w:rsid w:val="003E34DB"/>
    <w:rsid w:val="003E5302"/>
    <w:rsid w:val="003E5BF1"/>
    <w:rsid w:val="003F2452"/>
    <w:rsid w:val="003F354A"/>
    <w:rsid w:val="003F41EA"/>
    <w:rsid w:val="003F7DF0"/>
    <w:rsid w:val="004039AF"/>
    <w:rsid w:val="00407AFF"/>
    <w:rsid w:val="0041155D"/>
    <w:rsid w:val="004170BF"/>
    <w:rsid w:val="004270E3"/>
    <w:rsid w:val="004348DC"/>
    <w:rsid w:val="00434921"/>
    <w:rsid w:val="004378D4"/>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13E"/>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62A4"/>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47B"/>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755"/>
    <w:rsid w:val="00805417"/>
    <w:rsid w:val="00807B58"/>
    <w:rsid w:val="0081525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2313"/>
    <w:rsid w:val="00931816"/>
    <w:rsid w:val="00932C71"/>
    <w:rsid w:val="009509D5"/>
    <w:rsid w:val="009538F5"/>
    <w:rsid w:val="00957187"/>
    <w:rsid w:val="00960255"/>
    <w:rsid w:val="009603E1"/>
    <w:rsid w:val="00961C9D"/>
    <w:rsid w:val="00963065"/>
    <w:rsid w:val="009646D1"/>
    <w:rsid w:val="0097151F"/>
    <w:rsid w:val="00973777"/>
    <w:rsid w:val="00976E78"/>
    <w:rsid w:val="009775C0"/>
    <w:rsid w:val="00981F23"/>
    <w:rsid w:val="00990634"/>
    <w:rsid w:val="00991733"/>
    <w:rsid w:val="00992078"/>
    <w:rsid w:val="00992BE3"/>
    <w:rsid w:val="009A1467"/>
    <w:rsid w:val="009A6464"/>
    <w:rsid w:val="009B69F5"/>
    <w:rsid w:val="009C4BEE"/>
    <w:rsid w:val="009C5FF7"/>
    <w:rsid w:val="009C6292"/>
    <w:rsid w:val="009D15DB"/>
    <w:rsid w:val="009D3133"/>
    <w:rsid w:val="009E160D"/>
    <w:rsid w:val="009F1CBB"/>
    <w:rsid w:val="009F3305"/>
    <w:rsid w:val="009F6FB2"/>
    <w:rsid w:val="00A071C0"/>
    <w:rsid w:val="00A22670"/>
    <w:rsid w:val="00A237EB"/>
    <w:rsid w:val="00A24B35"/>
    <w:rsid w:val="00A271BA"/>
    <w:rsid w:val="00A27F86"/>
    <w:rsid w:val="00A431C6"/>
    <w:rsid w:val="00A54315"/>
    <w:rsid w:val="00A60FBC"/>
    <w:rsid w:val="00A65C0B"/>
    <w:rsid w:val="00A776BA"/>
    <w:rsid w:val="00A80C37"/>
    <w:rsid w:val="00A81FD2"/>
    <w:rsid w:val="00A8441A"/>
    <w:rsid w:val="00A8674A"/>
    <w:rsid w:val="00A939D6"/>
    <w:rsid w:val="00A96E24"/>
    <w:rsid w:val="00AA587E"/>
    <w:rsid w:val="00AA6F6E"/>
    <w:rsid w:val="00AB122B"/>
    <w:rsid w:val="00AB21B0"/>
    <w:rsid w:val="00AB48D3"/>
    <w:rsid w:val="00AE0243"/>
    <w:rsid w:val="00AE1BAD"/>
    <w:rsid w:val="00AE2124"/>
    <w:rsid w:val="00AE2237"/>
    <w:rsid w:val="00AE24BC"/>
    <w:rsid w:val="00AE2C38"/>
    <w:rsid w:val="00AE3E3F"/>
    <w:rsid w:val="00AF0B75"/>
    <w:rsid w:val="00AF2516"/>
    <w:rsid w:val="00AF4760"/>
    <w:rsid w:val="00AF55D4"/>
    <w:rsid w:val="00B0505F"/>
    <w:rsid w:val="00B05C2D"/>
    <w:rsid w:val="00B12933"/>
    <w:rsid w:val="00B12B88"/>
    <w:rsid w:val="00B137E0"/>
    <w:rsid w:val="00B13BC8"/>
    <w:rsid w:val="00B24662"/>
    <w:rsid w:val="00B351D2"/>
    <w:rsid w:val="00B3569C"/>
    <w:rsid w:val="00B432C6"/>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E3A"/>
    <w:rsid w:val="00C5372B"/>
    <w:rsid w:val="00C56DCC"/>
    <w:rsid w:val="00C57075"/>
    <w:rsid w:val="00C72AFE"/>
    <w:rsid w:val="00C81619"/>
    <w:rsid w:val="00CA013C"/>
    <w:rsid w:val="00CA6D6D"/>
    <w:rsid w:val="00CC7A4E"/>
    <w:rsid w:val="00CD1359"/>
    <w:rsid w:val="00CD140A"/>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1CB"/>
    <w:rsid w:val="00E8322E"/>
    <w:rsid w:val="00E903E0"/>
    <w:rsid w:val="00EA1115"/>
    <w:rsid w:val="00EA39EB"/>
    <w:rsid w:val="00EA58CE"/>
    <w:rsid w:val="00EB33FF"/>
    <w:rsid w:val="00EB3D1A"/>
    <w:rsid w:val="00EC2759"/>
    <w:rsid w:val="00EC7106"/>
    <w:rsid w:val="00ED0120"/>
    <w:rsid w:val="00ED3959"/>
    <w:rsid w:val="00ED3BBA"/>
    <w:rsid w:val="00ED4E12"/>
    <w:rsid w:val="00EE051B"/>
    <w:rsid w:val="00EE2D8D"/>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D40"/>
    <w:rsid w:val="00F67A5A"/>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3842AF"/>
  <w14:defaultImageDpi w14:val="300"/>
  <w15:docId w15:val="{7CC12283-5128-DE41-9CBC-A3EEDCE1A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646D1"/>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9646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9646D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9646D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9646D1"/>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4378D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4378D4"/>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4378D4"/>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4378D4"/>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4378D4"/>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9646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46D1"/>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9646D1"/>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9646D1"/>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9646D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9646D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646D1"/>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9646D1"/>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9646D1"/>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9646D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9646D1"/>
    <w:rPr>
      <w:color w:val="auto"/>
      <w:u w:val="none"/>
    </w:rPr>
  </w:style>
  <w:style w:type="paragraph" w:styleId="DocumentMap">
    <w:name w:val="Document Map"/>
    <w:basedOn w:val="Normal"/>
    <w:link w:val="DocumentMapChar"/>
    <w:uiPriority w:val="99"/>
    <w:unhideWhenUsed/>
    <w:rsid w:val="009646D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9646D1"/>
    <w:rPr>
      <w:rFonts w:ascii="Lucida Grande" w:hAnsi="Lucida Grande" w:cs="Lucida Grande"/>
    </w:rPr>
  </w:style>
  <w:style w:type="character" w:customStyle="1" w:styleId="Heading5Char">
    <w:name w:val="Heading 5 Char"/>
    <w:basedOn w:val="DefaultParagraphFont"/>
    <w:link w:val="Heading5"/>
    <w:rsid w:val="004378D4"/>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4378D4"/>
    <w:rPr>
      <w:rFonts w:ascii="Cambria" w:eastAsia="Times New Roman" w:hAnsi="Cambria"/>
      <w:b/>
      <w:bCs/>
      <w:i/>
      <w:iCs/>
      <w:sz w:val="20"/>
      <w:lang w:bidi="en-US"/>
    </w:rPr>
  </w:style>
  <w:style w:type="character" w:customStyle="1" w:styleId="Heading7Char">
    <w:name w:val="Heading 7 Char"/>
    <w:basedOn w:val="DefaultParagraphFont"/>
    <w:link w:val="Heading7"/>
    <w:rsid w:val="004378D4"/>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4378D4"/>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4378D4"/>
    <w:rPr>
      <w:rFonts w:ascii="Cambria" w:eastAsia="Times New Roman" w:hAnsi="Cambria"/>
      <w:i/>
      <w:iCs/>
      <w:sz w:val="18"/>
      <w:szCs w:val="18"/>
      <w:lang w:bidi="en-US"/>
    </w:rPr>
  </w:style>
  <w:style w:type="paragraph" w:customStyle="1" w:styleId="Emphasis1">
    <w:name w:val="Emphasis1"/>
    <w:basedOn w:val="Normal"/>
    <w:link w:val="Emphasis"/>
    <w:uiPriority w:val="20"/>
    <w:qFormat/>
    <w:rsid w:val="004378D4"/>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4378D4"/>
    <w:rPr>
      <w:color w:val="605E5C"/>
      <w:shd w:val="clear" w:color="auto" w:fill="E1DFDD"/>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4378D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4378D4"/>
    <w:pPr>
      <w:ind w:left="720"/>
      <w:contextualSpacing/>
    </w:pPr>
  </w:style>
  <w:style w:type="paragraph" w:styleId="BalloonText">
    <w:name w:val="Balloon Text"/>
    <w:basedOn w:val="Normal"/>
    <w:link w:val="BalloonTextChar"/>
    <w:uiPriority w:val="99"/>
    <w:unhideWhenUsed/>
    <w:qFormat/>
    <w:rsid w:val="004378D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4378D4"/>
    <w:rPr>
      <w:rFonts w:ascii="Times New Roman" w:hAnsi="Times New Roman" w:cs="Times New Roman"/>
      <w:sz w:val="18"/>
      <w:szCs w:val="18"/>
    </w:rPr>
  </w:style>
  <w:style w:type="paragraph" w:customStyle="1" w:styleId="textbold">
    <w:name w:val="text bold"/>
    <w:basedOn w:val="Normal"/>
    <w:autoRedefine/>
    <w:uiPriority w:val="20"/>
    <w:qFormat/>
    <w:rsid w:val="004378D4"/>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378D4"/>
    <w:rPr>
      <w:sz w:val="22"/>
      <w:u w:val="single"/>
    </w:rPr>
  </w:style>
  <w:style w:type="paragraph" w:customStyle="1" w:styleId="Analytic">
    <w:name w:val="Analytic"/>
    <w:basedOn w:val="Heading4"/>
    <w:link w:val="AnalyticChar"/>
    <w:uiPriority w:val="4"/>
    <w:qFormat/>
    <w:rsid w:val="004378D4"/>
    <w:pPr>
      <w:outlineLvl w:val="9"/>
    </w:pPr>
  </w:style>
  <w:style w:type="character" w:customStyle="1" w:styleId="AnalyticChar">
    <w:name w:val="Analytic Char"/>
    <w:basedOn w:val="DefaultParagraphFont"/>
    <w:link w:val="Analytic"/>
    <w:uiPriority w:val="4"/>
    <w:rsid w:val="004378D4"/>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analytics Char"/>
    <w:basedOn w:val="DefaultParagraphFont"/>
    <w:link w:val="Title"/>
    <w:uiPriority w:val="6"/>
    <w:qFormat/>
    <w:rsid w:val="004378D4"/>
    <w:rPr>
      <w:sz w:val="20"/>
      <w:u w:val="single"/>
    </w:rPr>
  </w:style>
  <w:style w:type="paragraph" w:styleId="Title">
    <w:name w:val="Title"/>
    <w:aliases w:val="UNDERLINE,Bold Underlined,Cites and Cards,title,Block Heading,Read This,analytics"/>
    <w:basedOn w:val="Normal"/>
    <w:next w:val="Normal"/>
    <w:link w:val="TitleChar"/>
    <w:uiPriority w:val="6"/>
    <w:qFormat/>
    <w:rsid w:val="004378D4"/>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4378D4"/>
    <w:rPr>
      <w:rFonts w:asciiTheme="majorHAnsi" w:eastAsiaTheme="majorEastAsia" w:hAnsiTheme="majorHAnsi" w:cstheme="majorBidi"/>
      <w:spacing w:val="-10"/>
      <w:kern w:val="28"/>
      <w:sz w:val="56"/>
      <w:szCs w:val="56"/>
    </w:rPr>
  </w:style>
  <w:style w:type="paragraph" w:customStyle="1" w:styleId="card">
    <w:name w:val="card"/>
    <w:aliases w:val="Medium Grid 21,nonunderlined,No Spacing112,No Spacing111,No Spacing11,Debate Text,Read stuff"/>
    <w:basedOn w:val="Normal"/>
    <w:next w:val="Normal"/>
    <w:link w:val="cardChar"/>
    <w:autoRedefine/>
    <w:qFormat/>
    <w:rsid w:val="004378D4"/>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4378D4"/>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4378D4"/>
    <w:rPr>
      <w:rFonts w:ascii="Calibri" w:hAnsi="Calibri"/>
      <w:b/>
      <w:sz w:val="26"/>
    </w:rPr>
  </w:style>
  <w:style w:type="character" w:customStyle="1" w:styleId="Heading4Char3">
    <w:name w:val="Heading 4 Char3"/>
    <w:aliases w:val="Tag Char3,heading 2 Char3,Heading 2 Char2 Char Char1,Heading 2 Char1 Char Char Char1,ta Char"/>
    <w:rsid w:val="004378D4"/>
    <w:rPr>
      <w:rFonts w:ascii="Calibri" w:hAnsi="Calibri"/>
      <w:b/>
      <w:sz w:val="26"/>
    </w:rPr>
  </w:style>
  <w:style w:type="character" w:customStyle="1" w:styleId="UnderlineBold">
    <w:name w:val="Underline + Bold"/>
    <w:uiPriority w:val="1"/>
    <w:qFormat/>
    <w:rsid w:val="004378D4"/>
    <w:rPr>
      <w:rFonts w:ascii="Georgia" w:hAnsi="Georgia"/>
      <w:b w:val="0"/>
      <w:bCs w:val="0"/>
      <w:sz w:val="22"/>
      <w:u w:val="single"/>
    </w:rPr>
  </w:style>
  <w:style w:type="paragraph" w:customStyle="1" w:styleId="underlined">
    <w:name w:val="underlined"/>
    <w:next w:val="Normal"/>
    <w:link w:val="underlinedChar"/>
    <w:autoRedefine/>
    <w:qFormat/>
    <w:rsid w:val="004378D4"/>
    <w:pPr>
      <w:contextualSpacing/>
    </w:pPr>
    <w:rPr>
      <w:rFonts w:ascii="Times New Roman" w:eastAsia="Malgun Gothic" w:hAnsi="Times New Roman" w:cs="Times New Roman"/>
      <w:u w:val="single"/>
    </w:rPr>
  </w:style>
  <w:style w:type="character" w:customStyle="1" w:styleId="underlinedChar">
    <w:name w:val="underlined Char"/>
    <w:link w:val="underlined"/>
    <w:rsid w:val="004378D4"/>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378D4"/>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4378D4"/>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4378D4"/>
    <w:rPr>
      <w:rFonts w:ascii="Times New Roman" w:eastAsia="Calibri" w:hAnsi="Times New Roman"/>
      <w:u w:val="single"/>
      <w:lang w:val="x-none"/>
    </w:rPr>
  </w:style>
  <w:style w:type="paragraph" w:customStyle="1" w:styleId="Analytics">
    <w:name w:val="Analytics"/>
    <w:basedOn w:val="Heading4"/>
    <w:link w:val="AnalyticsChar"/>
    <w:qFormat/>
    <w:rsid w:val="004378D4"/>
    <w:rPr>
      <w:bCs w:val="0"/>
      <w:szCs w:val="22"/>
    </w:rPr>
  </w:style>
  <w:style w:type="character" w:customStyle="1" w:styleId="AnalyticsChar">
    <w:name w:val="Analytics Char"/>
    <w:basedOn w:val="DefaultParagraphFont"/>
    <w:link w:val="Analytics"/>
    <w:rsid w:val="004378D4"/>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4378D4"/>
    <w:rPr>
      <w:rFonts w:cs="Arial"/>
      <w:b/>
      <w:bCs/>
      <w:iCs/>
      <w:szCs w:val="28"/>
      <w:lang w:val="en-US" w:eastAsia="en-US" w:bidi="ar-SA"/>
    </w:rPr>
  </w:style>
  <w:style w:type="numbering" w:customStyle="1" w:styleId="NoList1">
    <w:name w:val="No List1"/>
    <w:next w:val="NoList"/>
    <w:semiHidden/>
    <w:unhideWhenUsed/>
    <w:rsid w:val="004378D4"/>
  </w:style>
  <w:style w:type="character" w:customStyle="1" w:styleId="underline">
    <w:name w:val="underline"/>
    <w:basedOn w:val="DefaultParagraphFont"/>
    <w:qFormat/>
    <w:locked/>
    <w:rsid w:val="004378D4"/>
    <w:rPr>
      <w:rFonts w:ascii="Times New Roman" w:hAnsi="Times New Roman" w:cs="Times New Roman" w:hint="default"/>
      <w:u w:val="single"/>
    </w:rPr>
  </w:style>
  <w:style w:type="character" w:customStyle="1" w:styleId="Style11ptUnderline">
    <w:name w:val="Style 11 pt Underline"/>
    <w:basedOn w:val="DefaultParagraphFont"/>
    <w:qFormat/>
    <w:rsid w:val="004378D4"/>
    <w:rPr>
      <w:sz w:val="20"/>
      <w:u w:val="single"/>
    </w:rPr>
  </w:style>
  <w:style w:type="character" w:customStyle="1" w:styleId="Style11pt">
    <w:name w:val="Style 11 pt"/>
    <w:basedOn w:val="DefaultParagraphFont"/>
    <w:qFormat/>
    <w:rsid w:val="004378D4"/>
    <w:rPr>
      <w:sz w:val="20"/>
    </w:rPr>
  </w:style>
  <w:style w:type="character" w:customStyle="1" w:styleId="Style1Char1">
    <w:name w:val="Style1 Char1"/>
    <w:basedOn w:val="DefaultParagraphFont"/>
    <w:qFormat/>
    <w:rsid w:val="004378D4"/>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4378D4"/>
    <w:rPr>
      <w:sz w:val="18"/>
      <w:szCs w:val="18"/>
    </w:rPr>
  </w:style>
  <w:style w:type="paragraph" w:styleId="CommentText">
    <w:name w:val="annotation text"/>
    <w:basedOn w:val="Normal"/>
    <w:link w:val="CommentTextChar"/>
    <w:uiPriority w:val="99"/>
    <w:unhideWhenUsed/>
    <w:rsid w:val="004378D4"/>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4378D4"/>
    <w:rPr>
      <w:rFonts w:ascii="Times New Roman" w:hAnsi="Times New Roman"/>
    </w:rPr>
  </w:style>
  <w:style w:type="paragraph" w:styleId="CommentSubject">
    <w:name w:val="annotation subject"/>
    <w:basedOn w:val="CommentText"/>
    <w:next w:val="CommentText"/>
    <w:link w:val="CommentSubjectChar"/>
    <w:unhideWhenUsed/>
    <w:rsid w:val="004378D4"/>
    <w:rPr>
      <w:b/>
      <w:bCs/>
      <w:sz w:val="20"/>
      <w:szCs w:val="20"/>
    </w:rPr>
  </w:style>
  <w:style w:type="character" w:customStyle="1" w:styleId="CommentSubjectChar">
    <w:name w:val="Comment Subject Char"/>
    <w:basedOn w:val="CommentTextChar"/>
    <w:link w:val="CommentSubject"/>
    <w:rsid w:val="004378D4"/>
    <w:rPr>
      <w:rFonts w:ascii="Times New Roman" w:hAnsi="Times New Roman"/>
      <w:b/>
      <w:bCs/>
      <w:sz w:val="20"/>
      <w:szCs w:val="20"/>
    </w:rPr>
  </w:style>
  <w:style w:type="character" w:customStyle="1" w:styleId="cardChar">
    <w:name w:val="card Char"/>
    <w:aliases w:val="Bold Cite Char Char,Speed Cite Char"/>
    <w:link w:val="card"/>
    <w:qFormat/>
    <w:rsid w:val="004378D4"/>
    <w:rPr>
      <w:rFonts w:ascii="Times New Roman" w:hAnsi="Times New Roman"/>
      <w:sz w:val="16"/>
    </w:rPr>
  </w:style>
  <w:style w:type="character" w:customStyle="1" w:styleId="StyleDate">
    <w:name w:val="Style Date"/>
    <w:aliases w:val="Author"/>
    <w:qFormat/>
    <w:rsid w:val="004378D4"/>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4378D4"/>
    <w:rPr>
      <w:b/>
      <w:bCs/>
    </w:rPr>
  </w:style>
  <w:style w:type="character" w:customStyle="1" w:styleId="apple-converted-space">
    <w:name w:val="apple-converted-space"/>
    <w:basedOn w:val="DefaultParagraphFont"/>
    <w:qFormat/>
    <w:rsid w:val="004378D4"/>
  </w:style>
  <w:style w:type="character" w:customStyle="1" w:styleId="st">
    <w:name w:val="st"/>
    <w:rsid w:val="004378D4"/>
  </w:style>
  <w:style w:type="character" w:customStyle="1" w:styleId="CharChar11">
    <w:name w:val="Char Char11"/>
    <w:rsid w:val="004378D4"/>
    <w:rPr>
      <w:rFonts w:cs="Arial"/>
      <w:bCs/>
      <w:szCs w:val="26"/>
      <w:u w:val="single"/>
      <w:lang w:val="en-US" w:eastAsia="en-US" w:bidi="ar-SA"/>
    </w:rPr>
  </w:style>
  <w:style w:type="character" w:customStyle="1" w:styleId="DebateHighlighted">
    <w:name w:val="Debate Highlighted"/>
    <w:basedOn w:val="DefaultParagraphFont"/>
    <w:qFormat/>
    <w:rsid w:val="004378D4"/>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4378D4"/>
    <w:rPr>
      <w:rFonts w:ascii="Times New Roman" w:eastAsia="MS Mincho" w:hAnsi="Times New Roman" w:cs="Times New Roman"/>
      <w:sz w:val="16"/>
    </w:rPr>
  </w:style>
  <w:style w:type="character" w:customStyle="1" w:styleId="Highlightedunderline">
    <w:name w:val="Highlighted underline"/>
    <w:qFormat/>
    <w:rsid w:val="004378D4"/>
    <w:rPr>
      <w:rFonts w:ascii="Times New Roman" w:hAnsi="Times New Roman"/>
      <w:sz w:val="20"/>
      <w:shd w:val="clear" w:color="auto" w:fill="C0C0C0"/>
    </w:rPr>
  </w:style>
  <w:style w:type="paragraph" w:customStyle="1" w:styleId="CITE">
    <w:name w:val="CITE"/>
    <w:basedOn w:val="Normal"/>
    <w:next w:val="Normal"/>
    <w:link w:val="CITEChar"/>
    <w:qFormat/>
    <w:rsid w:val="004378D4"/>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4378D4"/>
    <w:rPr>
      <w:rFonts w:ascii="Liberation Sans" w:hAnsi="Liberation Sans" w:cs="Georgia"/>
      <w:sz w:val="20"/>
      <w:szCs w:val="20"/>
      <w:u w:val="single"/>
    </w:rPr>
  </w:style>
  <w:style w:type="paragraph" w:customStyle="1" w:styleId="cardtext">
    <w:name w:val="card text"/>
    <w:basedOn w:val="Normal"/>
    <w:link w:val="cardtextChar"/>
    <w:qFormat/>
    <w:rsid w:val="004378D4"/>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4378D4"/>
    <w:rPr>
      <w:rFonts w:ascii="Georgia" w:eastAsia="Calibri" w:hAnsi="Georgia"/>
    </w:rPr>
  </w:style>
  <w:style w:type="character" w:customStyle="1" w:styleId="UnderlineBold0">
    <w:name w:val="Underline Bold"/>
    <w:basedOn w:val="DefaultParagraphFont"/>
    <w:uiPriority w:val="6"/>
    <w:qFormat/>
    <w:rsid w:val="004378D4"/>
    <w:rPr>
      <w:b/>
      <w:sz w:val="20"/>
      <w:u w:val="single"/>
    </w:rPr>
  </w:style>
  <w:style w:type="paragraph" w:styleId="BodyText">
    <w:name w:val="Body Text"/>
    <w:basedOn w:val="Normal"/>
    <w:link w:val="BodyTextChar"/>
    <w:uiPriority w:val="99"/>
    <w:unhideWhenUsed/>
    <w:qFormat/>
    <w:rsid w:val="004378D4"/>
    <w:pPr>
      <w:spacing w:after="120"/>
    </w:pPr>
  </w:style>
  <w:style w:type="character" w:customStyle="1" w:styleId="BodyTextChar">
    <w:name w:val="Body Text Char"/>
    <w:basedOn w:val="DefaultParagraphFont"/>
    <w:link w:val="BodyText"/>
    <w:uiPriority w:val="99"/>
    <w:qFormat/>
    <w:rsid w:val="004378D4"/>
    <w:rPr>
      <w:rFonts w:ascii="Calibri" w:hAnsi="Calibri"/>
      <w:sz w:val="22"/>
    </w:rPr>
  </w:style>
  <w:style w:type="paragraph" w:customStyle="1" w:styleId="UnderlinePara">
    <w:name w:val="Underline Para"/>
    <w:basedOn w:val="Normal"/>
    <w:uiPriority w:val="6"/>
    <w:qFormat/>
    <w:rsid w:val="004378D4"/>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4378D4"/>
  </w:style>
  <w:style w:type="paragraph" w:customStyle="1" w:styleId="tiny">
    <w:name w:val="tiny"/>
    <w:next w:val="Normal"/>
    <w:link w:val="tinyChar"/>
    <w:autoRedefine/>
    <w:qFormat/>
    <w:rsid w:val="004378D4"/>
    <w:pPr>
      <w:contextualSpacing/>
    </w:pPr>
    <w:rPr>
      <w:rFonts w:ascii="Times New Roman" w:eastAsia="Malgun Gothic" w:hAnsi="Times New Roman" w:cs="Times New Roman"/>
      <w:sz w:val="12"/>
    </w:rPr>
  </w:style>
  <w:style w:type="character" w:customStyle="1" w:styleId="tinyChar">
    <w:name w:val="tiny Char"/>
    <w:link w:val="tiny"/>
    <w:rsid w:val="004378D4"/>
    <w:rPr>
      <w:rFonts w:ascii="Times New Roman" w:eastAsia="Malgun Gothic" w:hAnsi="Times New Roman" w:cs="Times New Roman"/>
      <w:sz w:val="12"/>
    </w:rPr>
  </w:style>
  <w:style w:type="character" w:customStyle="1" w:styleId="DocumentMapChar1">
    <w:name w:val="Document Map Char1"/>
    <w:basedOn w:val="DefaultParagraphFont"/>
    <w:uiPriority w:val="99"/>
    <w:rsid w:val="004378D4"/>
    <w:rPr>
      <w:rFonts w:ascii="Segoe UI" w:hAnsi="Segoe UI" w:cs="Segoe UI"/>
      <w:sz w:val="16"/>
      <w:szCs w:val="16"/>
    </w:rPr>
  </w:style>
  <w:style w:type="character" w:customStyle="1" w:styleId="CommentSubjectChar1">
    <w:name w:val="Comment Subject Char1"/>
    <w:basedOn w:val="CommentTextChar"/>
    <w:uiPriority w:val="99"/>
    <w:semiHidden/>
    <w:rsid w:val="004378D4"/>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4378D4"/>
    <w:rPr>
      <w:rFonts w:ascii="Lucida Grande" w:eastAsiaTheme="minorHAnsi" w:hAnsi="Lucida Grande" w:cs="Lucida Grande"/>
      <w:sz w:val="18"/>
      <w:szCs w:val="18"/>
    </w:rPr>
  </w:style>
  <w:style w:type="character" w:customStyle="1" w:styleId="Style1Char">
    <w:name w:val="Style1 Char"/>
    <w:basedOn w:val="DefaultParagraphFont"/>
    <w:qFormat/>
    <w:rsid w:val="004378D4"/>
    <w:rPr>
      <w:rFonts w:eastAsia="SimSun"/>
      <w:sz w:val="20"/>
      <w:szCs w:val="24"/>
      <w:u w:val="single"/>
      <w:lang w:val="en-US" w:eastAsia="zh-CN" w:bidi="ar-SA"/>
    </w:rPr>
  </w:style>
  <w:style w:type="paragraph" w:customStyle="1" w:styleId="Tag2">
    <w:name w:val="Tag2"/>
    <w:basedOn w:val="Normal"/>
    <w:autoRedefine/>
    <w:qFormat/>
    <w:rsid w:val="004378D4"/>
    <w:rPr>
      <w:rFonts w:eastAsia="Calibri" w:cs="Arial"/>
      <w:b/>
    </w:rPr>
  </w:style>
  <w:style w:type="character" w:customStyle="1" w:styleId="CommentTextChar1">
    <w:name w:val="Comment Text Char1"/>
    <w:basedOn w:val="DefaultParagraphFont"/>
    <w:uiPriority w:val="99"/>
    <w:rsid w:val="004378D4"/>
    <w:rPr>
      <w:rFonts w:ascii="Calibri" w:hAnsi="Calibri"/>
    </w:rPr>
  </w:style>
  <w:style w:type="character" w:customStyle="1" w:styleId="apple-style-span">
    <w:name w:val="apple-style-span"/>
    <w:basedOn w:val="DefaultParagraphFont"/>
    <w:qFormat/>
    <w:rsid w:val="004378D4"/>
  </w:style>
  <w:style w:type="character" w:customStyle="1" w:styleId="FootnoteTextChar">
    <w:name w:val="Footnote Text Char"/>
    <w:basedOn w:val="DefaultParagraphFont"/>
    <w:link w:val="FootnoteText"/>
    <w:rsid w:val="004378D4"/>
    <w:rPr>
      <w:rFonts w:ascii="Calibri" w:hAnsi="Calibri"/>
    </w:rPr>
  </w:style>
  <w:style w:type="paragraph" w:styleId="FootnoteText">
    <w:name w:val="footnote text"/>
    <w:basedOn w:val="Normal"/>
    <w:link w:val="FootnoteTextChar"/>
    <w:unhideWhenUsed/>
    <w:qFormat/>
    <w:rsid w:val="004378D4"/>
    <w:pPr>
      <w:spacing w:after="0" w:line="240" w:lineRule="auto"/>
    </w:pPr>
    <w:rPr>
      <w:sz w:val="24"/>
    </w:rPr>
  </w:style>
  <w:style w:type="character" w:customStyle="1" w:styleId="FootnoteTextChar1">
    <w:name w:val="Footnote Text Char1"/>
    <w:basedOn w:val="DefaultParagraphFont"/>
    <w:rsid w:val="004378D4"/>
    <w:rPr>
      <w:rFonts w:ascii="Calibri" w:hAnsi="Calibri"/>
      <w:sz w:val="20"/>
      <w:szCs w:val="20"/>
    </w:rPr>
  </w:style>
  <w:style w:type="paragraph" w:customStyle="1" w:styleId="p">
    <w:name w:val="p"/>
    <w:basedOn w:val="Normal"/>
    <w:rsid w:val="004378D4"/>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4378D4"/>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4378D4"/>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4378D4"/>
    <w:rPr>
      <w:vertAlign w:val="superscript"/>
    </w:rPr>
  </w:style>
  <w:style w:type="paragraph" w:customStyle="1" w:styleId="para">
    <w:name w:val="para"/>
    <w:basedOn w:val="Normal"/>
    <w:rsid w:val="004378D4"/>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4378D4"/>
    <w:pPr>
      <w:spacing w:before="100" w:beforeAutospacing="1" w:after="100" w:afterAutospacing="1" w:line="240" w:lineRule="auto"/>
    </w:pPr>
    <w:rPr>
      <w:rFonts w:cs="Times New Roman"/>
    </w:rPr>
  </w:style>
  <w:style w:type="character" w:customStyle="1" w:styleId="vm-hook">
    <w:name w:val="vm-hook"/>
    <w:basedOn w:val="DefaultParagraphFont"/>
    <w:rsid w:val="004378D4"/>
  </w:style>
  <w:style w:type="character" w:customStyle="1" w:styleId="dfm-title">
    <w:name w:val="dfm-title"/>
    <w:basedOn w:val="DefaultParagraphFont"/>
    <w:rsid w:val="004378D4"/>
  </w:style>
  <w:style w:type="paragraph" w:customStyle="1" w:styleId="evidencetext">
    <w:name w:val="evidence text"/>
    <w:basedOn w:val="Normal"/>
    <w:link w:val="evidencetextChar1"/>
    <w:qFormat/>
    <w:rsid w:val="004378D4"/>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4378D4"/>
    <w:rPr>
      <w:rFonts w:ascii="Arial" w:hAnsi="Arial" w:cs="Arial"/>
      <w:color w:val="000000"/>
      <w:sz w:val="22"/>
      <w:lang w:val="x-none" w:eastAsia="x-none"/>
    </w:rPr>
  </w:style>
  <w:style w:type="paragraph" w:customStyle="1" w:styleId="CardIndented">
    <w:name w:val="Card (Indented)"/>
    <w:basedOn w:val="Normal"/>
    <w:link w:val="CardIndentedChar"/>
    <w:qFormat/>
    <w:rsid w:val="004378D4"/>
    <w:pPr>
      <w:spacing w:after="0" w:line="240" w:lineRule="auto"/>
      <w:ind w:left="288"/>
    </w:pPr>
    <w:rPr>
      <w:rFonts w:ascii="Arial" w:hAnsi="Arial" w:cs="Arial"/>
    </w:rPr>
  </w:style>
  <w:style w:type="paragraph" w:customStyle="1" w:styleId="Emphasize">
    <w:name w:val="Emphasize"/>
    <w:basedOn w:val="Normal"/>
    <w:uiPriority w:val="7"/>
    <w:qFormat/>
    <w:rsid w:val="004378D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4378D4"/>
    <w:rPr>
      <w:rFonts w:asciiTheme="minorHAnsi" w:hAnsiTheme="minorHAnsi"/>
      <w:sz w:val="22"/>
    </w:rPr>
  </w:style>
  <w:style w:type="character" w:customStyle="1" w:styleId="UnresolvedMention1">
    <w:name w:val="Unresolved Mention1"/>
    <w:basedOn w:val="DefaultParagraphFont"/>
    <w:uiPriority w:val="99"/>
    <w:unhideWhenUsed/>
    <w:rsid w:val="004378D4"/>
    <w:rPr>
      <w:color w:val="808080"/>
      <w:shd w:val="clear" w:color="auto" w:fill="E6E6E6"/>
    </w:rPr>
  </w:style>
  <w:style w:type="character" w:customStyle="1" w:styleId="BodyTextChar1">
    <w:name w:val="Body Text Char1"/>
    <w:aliases w:val="Very Small Text Char1"/>
    <w:basedOn w:val="DefaultParagraphFont"/>
    <w:uiPriority w:val="99"/>
    <w:rsid w:val="004378D4"/>
    <w:rPr>
      <w:rFonts w:ascii="Times New Roman" w:hAnsi="Times New Roman"/>
      <w:sz w:val="24"/>
    </w:rPr>
  </w:style>
  <w:style w:type="character" w:customStyle="1" w:styleId="UnresolvedMention2">
    <w:name w:val="Unresolved Mention2"/>
    <w:basedOn w:val="DefaultParagraphFont"/>
    <w:uiPriority w:val="99"/>
    <w:unhideWhenUsed/>
    <w:rsid w:val="004378D4"/>
    <w:rPr>
      <w:color w:val="808080"/>
      <w:shd w:val="clear" w:color="auto" w:fill="E6E6E6"/>
    </w:rPr>
  </w:style>
  <w:style w:type="character" w:customStyle="1" w:styleId="Author-Date">
    <w:name w:val="Author-Date"/>
    <w:qFormat/>
    <w:rsid w:val="004378D4"/>
    <w:rPr>
      <w:b/>
      <w:sz w:val="24"/>
    </w:rPr>
  </w:style>
  <w:style w:type="character" w:customStyle="1" w:styleId="ListLabel12">
    <w:name w:val="ListLabel 12"/>
    <w:qFormat/>
    <w:rsid w:val="004378D4"/>
    <w:rPr>
      <w:strike w:val="0"/>
      <w:dstrike w:val="0"/>
      <w:color w:val="000000"/>
      <w:spacing w:val="0"/>
      <w:w w:val="100"/>
      <w:sz w:val="16"/>
      <w:lang w:val="en-US"/>
    </w:rPr>
  </w:style>
  <w:style w:type="character" w:customStyle="1" w:styleId="ListLabel11">
    <w:name w:val="ListLabel 11"/>
    <w:qFormat/>
    <w:rsid w:val="004378D4"/>
    <w:rPr>
      <w:strike w:val="0"/>
      <w:dstrike w:val="0"/>
      <w:color w:val="000000"/>
      <w:spacing w:val="70"/>
      <w:w w:val="100"/>
      <w:sz w:val="16"/>
      <w:lang w:val="en-US"/>
    </w:rPr>
  </w:style>
  <w:style w:type="character" w:customStyle="1" w:styleId="ListLabel10">
    <w:name w:val="ListLabel 10"/>
    <w:qFormat/>
    <w:rsid w:val="004378D4"/>
    <w:rPr>
      <w:strike w:val="0"/>
      <w:dstrike w:val="0"/>
      <w:color w:val="000000"/>
      <w:spacing w:val="0"/>
      <w:w w:val="100"/>
      <w:sz w:val="18"/>
      <w:lang w:val="en-US"/>
    </w:rPr>
  </w:style>
  <w:style w:type="character" w:customStyle="1" w:styleId="ListLabel9">
    <w:name w:val="ListLabel 9"/>
    <w:qFormat/>
    <w:rsid w:val="004378D4"/>
    <w:rPr>
      <w:strike w:val="0"/>
      <w:dstrike w:val="0"/>
      <w:color w:val="000000"/>
      <w:spacing w:val="0"/>
      <w:w w:val="100"/>
      <w:sz w:val="21"/>
      <w:lang w:val="en-US"/>
    </w:rPr>
  </w:style>
  <w:style w:type="character" w:customStyle="1" w:styleId="ListLabel8">
    <w:name w:val="ListLabel 8"/>
    <w:qFormat/>
    <w:rsid w:val="004378D4"/>
    <w:rPr>
      <w:strike w:val="0"/>
      <w:dstrike w:val="0"/>
      <w:color w:val="000000"/>
      <w:spacing w:val="0"/>
      <w:w w:val="100"/>
      <w:sz w:val="20"/>
      <w:lang w:val="en-US"/>
    </w:rPr>
  </w:style>
  <w:style w:type="character" w:customStyle="1" w:styleId="ListLabel7">
    <w:name w:val="ListLabel 7"/>
    <w:qFormat/>
    <w:rsid w:val="004378D4"/>
    <w:rPr>
      <w:strike w:val="0"/>
      <w:dstrike w:val="0"/>
      <w:color w:val="000000"/>
      <w:spacing w:val="0"/>
      <w:w w:val="100"/>
      <w:sz w:val="20"/>
      <w:lang w:val="en-US"/>
    </w:rPr>
  </w:style>
  <w:style w:type="character" w:customStyle="1" w:styleId="ListLabel6">
    <w:name w:val="ListLabel 6"/>
    <w:qFormat/>
    <w:rsid w:val="004378D4"/>
    <w:rPr>
      <w:i/>
      <w:strike w:val="0"/>
      <w:dstrike w:val="0"/>
      <w:color w:val="000000"/>
      <w:spacing w:val="0"/>
      <w:w w:val="100"/>
      <w:sz w:val="20"/>
      <w:lang w:val="en-US"/>
    </w:rPr>
  </w:style>
  <w:style w:type="character" w:customStyle="1" w:styleId="ListLabel5">
    <w:name w:val="ListLabel 5"/>
    <w:qFormat/>
    <w:rsid w:val="004378D4"/>
    <w:rPr>
      <w:strike w:val="0"/>
      <w:dstrike w:val="0"/>
      <w:color w:val="000000"/>
      <w:spacing w:val="0"/>
      <w:w w:val="100"/>
      <w:sz w:val="20"/>
      <w:lang w:val="en-US"/>
    </w:rPr>
  </w:style>
  <w:style w:type="character" w:customStyle="1" w:styleId="ListLabel4">
    <w:name w:val="ListLabel 4"/>
    <w:qFormat/>
    <w:rsid w:val="004378D4"/>
    <w:rPr>
      <w:strike w:val="0"/>
      <w:dstrike w:val="0"/>
      <w:color w:val="000000"/>
      <w:spacing w:val="0"/>
      <w:w w:val="100"/>
      <w:sz w:val="19"/>
      <w:lang w:val="en-US"/>
    </w:rPr>
  </w:style>
  <w:style w:type="character" w:customStyle="1" w:styleId="ListLabel3">
    <w:name w:val="ListLabel 3"/>
    <w:qFormat/>
    <w:rsid w:val="004378D4"/>
    <w:rPr>
      <w:i/>
      <w:strike w:val="0"/>
      <w:dstrike w:val="0"/>
      <w:color w:val="000000"/>
      <w:spacing w:val="0"/>
      <w:w w:val="100"/>
      <w:sz w:val="20"/>
      <w:lang w:val="en-US"/>
    </w:rPr>
  </w:style>
  <w:style w:type="character" w:customStyle="1" w:styleId="ListLabel2">
    <w:name w:val="ListLabel 2"/>
    <w:qFormat/>
    <w:rsid w:val="004378D4"/>
    <w:rPr>
      <w:strike w:val="0"/>
      <w:dstrike w:val="0"/>
      <w:color w:val="000000"/>
      <w:spacing w:val="0"/>
      <w:w w:val="100"/>
      <w:sz w:val="20"/>
      <w:lang w:val="en-US"/>
    </w:rPr>
  </w:style>
  <w:style w:type="character" w:customStyle="1" w:styleId="ListLabel1">
    <w:name w:val="ListLabel 1"/>
    <w:qFormat/>
    <w:rsid w:val="004378D4"/>
    <w:rPr>
      <w:i/>
      <w:strike w:val="0"/>
      <w:dstrike w:val="0"/>
      <w:color w:val="000000"/>
      <w:spacing w:val="0"/>
      <w:w w:val="100"/>
      <w:sz w:val="18"/>
      <w:lang w:val="en-US"/>
    </w:rPr>
  </w:style>
  <w:style w:type="character" w:customStyle="1" w:styleId="verdana">
    <w:name w:val="verdana"/>
    <w:basedOn w:val="DefaultParagraphFont"/>
    <w:qFormat/>
    <w:rsid w:val="004378D4"/>
    <w:rPr>
      <w:rFonts w:cs="Times New Roman"/>
    </w:rPr>
  </w:style>
  <w:style w:type="character" w:customStyle="1" w:styleId="italic">
    <w:name w:val="italic"/>
    <w:basedOn w:val="DefaultParagraphFont"/>
    <w:qFormat/>
    <w:rsid w:val="004378D4"/>
    <w:rPr>
      <w:rFonts w:cs="Times New Roman"/>
    </w:rPr>
  </w:style>
  <w:style w:type="character" w:customStyle="1" w:styleId="hit">
    <w:name w:val="hit"/>
    <w:basedOn w:val="DefaultParagraphFont"/>
    <w:qFormat/>
    <w:rsid w:val="004378D4"/>
    <w:rPr>
      <w:rFonts w:cs="Times New Roman"/>
    </w:rPr>
  </w:style>
  <w:style w:type="character" w:customStyle="1" w:styleId="blue">
    <w:name w:val="blue"/>
    <w:basedOn w:val="DefaultParagraphFont"/>
    <w:qFormat/>
    <w:rsid w:val="004378D4"/>
    <w:rPr>
      <w:rFonts w:cs="Times New Roman"/>
    </w:rPr>
  </w:style>
  <w:style w:type="character" w:customStyle="1" w:styleId="copyrightdescription">
    <w:name w:val="copyrightdescription"/>
    <w:basedOn w:val="DefaultParagraphFont"/>
    <w:qFormat/>
    <w:rsid w:val="004378D4"/>
    <w:rPr>
      <w:rFonts w:cs="Times New Roman"/>
    </w:rPr>
  </w:style>
  <w:style w:type="character" w:customStyle="1" w:styleId="tabtitle">
    <w:name w:val="tabtitle"/>
    <w:basedOn w:val="DefaultParagraphFont"/>
    <w:qFormat/>
    <w:rsid w:val="004378D4"/>
    <w:rPr>
      <w:rFonts w:cs="Times New Roman"/>
    </w:rPr>
  </w:style>
  <w:style w:type="character" w:customStyle="1" w:styleId="resultbodyblack">
    <w:name w:val="resultbodyblack"/>
    <w:basedOn w:val="DefaultParagraphFont"/>
    <w:qFormat/>
    <w:rsid w:val="004378D4"/>
    <w:rPr>
      <w:rFonts w:cs="Times New Roman"/>
    </w:rPr>
  </w:style>
  <w:style w:type="character" w:customStyle="1" w:styleId="resultbody">
    <w:name w:val="resultbody"/>
    <w:basedOn w:val="DefaultParagraphFont"/>
    <w:qFormat/>
    <w:rsid w:val="004378D4"/>
    <w:rPr>
      <w:rFonts w:cs="Times New Roman"/>
    </w:rPr>
  </w:style>
  <w:style w:type="character" w:customStyle="1" w:styleId="resultbodysmallitalic">
    <w:name w:val="resultbodysmallitalic"/>
    <w:basedOn w:val="DefaultParagraphFont"/>
    <w:qFormat/>
    <w:rsid w:val="004378D4"/>
    <w:rPr>
      <w:rFonts w:cs="Times New Roman"/>
    </w:rPr>
  </w:style>
  <w:style w:type="character" w:customStyle="1" w:styleId="resultpron">
    <w:name w:val="resultpron"/>
    <w:basedOn w:val="DefaultParagraphFont"/>
    <w:qFormat/>
    <w:rsid w:val="004378D4"/>
    <w:rPr>
      <w:rFonts w:cs="Times New Roman"/>
    </w:rPr>
  </w:style>
  <w:style w:type="character" w:customStyle="1" w:styleId="NumberingSymbols">
    <w:name w:val="Numbering Symbols"/>
    <w:qFormat/>
    <w:rsid w:val="004378D4"/>
  </w:style>
  <w:style w:type="character" w:customStyle="1" w:styleId="StrongEmphasis">
    <w:name w:val="Strong Emphasis"/>
    <w:qFormat/>
    <w:rsid w:val="004378D4"/>
    <w:rPr>
      <w:b/>
      <w:bCs/>
    </w:rPr>
  </w:style>
  <w:style w:type="character" w:customStyle="1" w:styleId="Emphasis2">
    <w:name w:val="Emphasis2"/>
    <w:basedOn w:val="DefaultParagraphFont"/>
    <w:qFormat/>
    <w:rsid w:val="004378D4"/>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4378D4"/>
    <w:rPr>
      <w:rFonts w:ascii="Times New Roman" w:hAnsi="Times New Roman"/>
      <w:sz w:val="20"/>
      <w:szCs w:val="24"/>
      <w:u w:val="single"/>
      <w:lang w:val="en-US" w:eastAsia="en-US" w:bidi="ar-SA"/>
    </w:rPr>
  </w:style>
  <w:style w:type="character" w:customStyle="1" w:styleId="pg">
    <w:name w:val="pg"/>
    <w:basedOn w:val="DefaultParagraphFont"/>
    <w:qFormat/>
    <w:rsid w:val="004378D4"/>
  </w:style>
  <w:style w:type="character" w:customStyle="1" w:styleId="ital-inline">
    <w:name w:val="ital-inline"/>
    <w:basedOn w:val="DefaultParagraphFont"/>
    <w:qFormat/>
    <w:rsid w:val="004378D4"/>
  </w:style>
  <w:style w:type="character" w:customStyle="1" w:styleId="senselabelstart">
    <w:name w:val="sense_label start"/>
    <w:basedOn w:val="DefaultParagraphFont"/>
    <w:qFormat/>
    <w:rsid w:val="004378D4"/>
  </w:style>
  <w:style w:type="character" w:customStyle="1" w:styleId="sensecontent">
    <w:name w:val="sense_content"/>
    <w:basedOn w:val="DefaultParagraphFont"/>
    <w:qFormat/>
    <w:rsid w:val="004378D4"/>
  </w:style>
  <w:style w:type="character" w:customStyle="1" w:styleId="vi">
    <w:name w:val="vi"/>
    <w:basedOn w:val="DefaultParagraphFont"/>
    <w:qFormat/>
    <w:rsid w:val="004378D4"/>
  </w:style>
  <w:style w:type="character" w:customStyle="1" w:styleId="senselabel">
    <w:name w:val="sense_label"/>
    <w:basedOn w:val="DefaultParagraphFont"/>
    <w:qFormat/>
    <w:rsid w:val="004378D4"/>
  </w:style>
  <w:style w:type="character" w:customStyle="1" w:styleId="Style11ptItalicUnderline">
    <w:name w:val="Style 11 pt Italic Underline"/>
    <w:basedOn w:val="DefaultParagraphFont"/>
    <w:qFormat/>
    <w:rsid w:val="004378D4"/>
    <w:rPr>
      <w:i/>
      <w:iCs/>
      <w:sz w:val="20"/>
      <w:u w:val="single"/>
    </w:rPr>
  </w:style>
  <w:style w:type="character" w:customStyle="1" w:styleId="Style11ptBoldUnderline">
    <w:name w:val="Style 11 pt Bold Underline"/>
    <w:basedOn w:val="DefaultParagraphFont"/>
    <w:qFormat/>
    <w:rsid w:val="004378D4"/>
    <w:rPr>
      <w:b/>
      <w:bCs/>
      <w:sz w:val="20"/>
      <w:u w:val="single"/>
    </w:rPr>
  </w:style>
  <w:style w:type="character" w:customStyle="1" w:styleId="StyleStyle4CharTimesNewRoman11ptItalic">
    <w:name w:val="Style Style4 Char + Times New Roman 11 pt Italic"/>
    <w:basedOn w:val="DefaultParagraphFont"/>
    <w:qFormat/>
    <w:rsid w:val="004378D4"/>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4378D4"/>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4378D4"/>
    <w:rPr>
      <w:color w:val="000000"/>
      <w:sz w:val="20"/>
    </w:rPr>
  </w:style>
  <w:style w:type="character" w:customStyle="1" w:styleId="Style11ptBlackUnderline">
    <w:name w:val="Style 11 pt Black Underline"/>
    <w:basedOn w:val="DefaultParagraphFont"/>
    <w:qFormat/>
    <w:rsid w:val="004378D4"/>
    <w:rPr>
      <w:color w:val="000000"/>
      <w:sz w:val="20"/>
      <w:u w:val="single"/>
    </w:rPr>
  </w:style>
  <w:style w:type="character" w:customStyle="1" w:styleId="pmterms1">
    <w:name w:val="pmterms1"/>
    <w:basedOn w:val="DefaultParagraphFont"/>
    <w:qFormat/>
    <w:rsid w:val="004378D4"/>
  </w:style>
  <w:style w:type="character" w:customStyle="1" w:styleId="HTMLTypewriter3">
    <w:name w:val="HTML Typewriter3"/>
    <w:basedOn w:val="DefaultParagraphFont"/>
    <w:qFormat/>
    <w:rsid w:val="004378D4"/>
    <w:rPr>
      <w:rFonts w:ascii="Courier New" w:eastAsia="SimSun" w:hAnsi="Courier New" w:cs="Courier New"/>
      <w:sz w:val="20"/>
      <w:szCs w:val="20"/>
    </w:rPr>
  </w:style>
  <w:style w:type="character" w:customStyle="1" w:styleId="CardsChar">
    <w:name w:val="Cards Char"/>
    <w:basedOn w:val="DefaultParagraphFont"/>
    <w:qFormat/>
    <w:rsid w:val="004378D4"/>
    <w:rPr>
      <w:rFonts w:ascii="Times New Roman" w:hAnsi="Times New Roman" w:cs="Times New Roman"/>
      <w:lang w:val="en-US" w:bidi="ar-SA"/>
    </w:rPr>
  </w:style>
  <w:style w:type="character" w:customStyle="1" w:styleId="CardsFont12pt0">
    <w:name w:val="Cards + Font 12pt"/>
    <w:basedOn w:val="CardsChar"/>
    <w:qFormat/>
    <w:rsid w:val="004378D4"/>
    <w:rPr>
      <w:rFonts w:ascii="Times New Roman" w:hAnsi="Times New Roman" w:cs="Times New Roman"/>
      <w:sz w:val="24"/>
      <w:u w:val="single"/>
      <w:lang w:val="en-US" w:bidi="ar-SA"/>
    </w:rPr>
  </w:style>
  <w:style w:type="character" w:customStyle="1" w:styleId="AuthorDateChar">
    <w:name w:val="AuthorDate Char"/>
    <w:basedOn w:val="DefaultParagraphFont"/>
    <w:qFormat/>
    <w:rsid w:val="004378D4"/>
    <w:rPr>
      <w:rFonts w:ascii="Times New Roman" w:hAnsi="Times New Roman" w:cs="Times New Roman"/>
      <w:b/>
      <w:sz w:val="24"/>
      <w:u w:val="single"/>
      <w:lang w:val="en-US" w:bidi="ar-SA"/>
    </w:rPr>
  </w:style>
  <w:style w:type="character" w:styleId="HTMLCite">
    <w:name w:val="HTML Cite"/>
    <w:basedOn w:val="DefaultParagraphFont"/>
    <w:uiPriority w:val="99"/>
    <w:qFormat/>
    <w:rsid w:val="004378D4"/>
    <w:rPr>
      <w:rFonts w:cs="Times New Roman"/>
      <w:i/>
    </w:rPr>
  </w:style>
  <w:style w:type="character" w:customStyle="1" w:styleId="VisitedInternetLink">
    <w:name w:val="Visited Internet Link"/>
    <w:basedOn w:val="DefaultParagraphFont"/>
    <w:rsid w:val="004378D4"/>
    <w:rPr>
      <w:color w:val="800080"/>
      <w:u w:val="single"/>
    </w:rPr>
  </w:style>
  <w:style w:type="character" w:customStyle="1" w:styleId="CitesChar">
    <w:name w:val="Cites Char"/>
    <w:basedOn w:val="DefaultParagraphFont"/>
    <w:qFormat/>
    <w:rsid w:val="004378D4"/>
    <w:rPr>
      <w:szCs w:val="24"/>
      <w:lang w:val="en-US" w:bidi="ar-SA"/>
    </w:rPr>
  </w:style>
  <w:style w:type="character" w:customStyle="1" w:styleId="loose">
    <w:name w:val="loose"/>
    <w:qFormat/>
    <w:rsid w:val="004378D4"/>
  </w:style>
  <w:style w:type="character" w:customStyle="1" w:styleId="domtooltips">
    <w:name w:val="domtooltips"/>
    <w:basedOn w:val="DefaultParagraphFont"/>
    <w:qFormat/>
    <w:rsid w:val="004378D4"/>
  </w:style>
  <w:style w:type="character" w:customStyle="1" w:styleId="caps">
    <w:name w:val="caps"/>
    <w:basedOn w:val="DefaultParagraphFont"/>
    <w:qFormat/>
    <w:rsid w:val="004378D4"/>
  </w:style>
  <w:style w:type="character" w:customStyle="1" w:styleId="Style11ptUnderlineBorderSinglesolidlineAuto05pt">
    <w:name w:val="Style 11 pt Underline Border: : (Single solid line Auto  0.5 pt..."/>
    <w:basedOn w:val="DefaultParagraphFont"/>
    <w:qFormat/>
    <w:rsid w:val="004378D4"/>
    <w:rPr>
      <w:sz w:val="20"/>
      <w:u w:val="single"/>
      <w:bdr w:val="single" w:sz="4" w:space="0" w:color="00000A"/>
    </w:rPr>
  </w:style>
  <w:style w:type="character" w:customStyle="1" w:styleId="StyleUnderlineChar11pt">
    <w:name w:val="Style Underline Char + 11 pt"/>
    <w:basedOn w:val="DefaultParagraphFont"/>
    <w:qFormat/>
    <w:rsid w:val="004378D4"/>
    <w:rPr>
      <w:rFonts w:ascii="Times New Roman" w:hAnsi="Times New Roman"/>
      <w:sz w:val="20"/>
      <w:szCs w:val="24"/>
      <w:u w:val="single"/>
      <w:lang w:val="en-US" w:eastAsia="en-US" w:bidi="ar-SA"/>
    </w:rPr>
  </w:style>
  <w:style w:type="paragraph" w:styleId="List">
    <w:name w:val="List"/>
    <w:basedOn w:val="BodyText"/>
    <w:uiPriority w:val="99"/>
    <w:rsid w:val="004378D4"/>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4378D4"/>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4378D4"/>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4378D4"/>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4378D4"/>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4378D4"/>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4378D4"/>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4378D4"/>
    <w:rPr>
      <w:rFonts w:ascii="Liberation Sans" w:eastAsia="Droid Sans Fallback" w:hAnsi="Liberation Sans"/>
      <w:color w:val="00000A"/>
      <w:sz w:val="22"/>
    </w:rPr>
  </w:style>
  <w:style w:type="paragraph" w:customStyle="1" w:styleId="FrameContents">
    <w:name w:val="Frame Contents"/>
    <w:basedOn w:val="Normal"/>
    <w:qFormat/>
    <w:rsid w:val="004378D4"/>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4378D4"/>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4378D4"/>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4378D4"/>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4378D4"/>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4378D4"/>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4378D4"/>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4378D4"/>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4378D4"/>
    <w:rPr>
      <w:rFonts w:ascii="Times New Roman" w:eastAsia="Times New Roman" w:hAnsi="Times New Roman" w:cs="Arial"/>
      <w:bCs/>
      <w:caps/>
      <w:color w:val="00000A"/>
      <w:sz w:val="20"/>
      <w:szCs w:val="20"/>
    </w:rPr>
  </w:style>
  <w:style w:type="character" w:customStyle="1" w:styleId="Heading3Char1">
    <w:name w:val="Heading 3 Char1"/>
    <w:qFormat/>
    <w:rsid w:val="004378D4"/>
    <w:rPr>
      <w:rFonts w:cs="Arial"/>
      <w:bCs/>
      <w:szCs w:val="26"/>
      <w:u w:val="single"/>
      <w:lang w:val="en-US" w:eastAsia="en-US" w:bidi="ar-SA"/>
    </w:rPr>
  </w:style>
  <w:style w:type="paragraph" w:styleId="Revision">
    <w:name w:val="Revision"/>
    <w:hidden/>
    <w:uiPriority w:val="99"/>
    <w:semiHidden/>
    <w:rsid w:val="004378D4"/>
    <w:rPr>
      <w:rFonts w:ascii="Calibri" w:hAnsi="Calibri"/>
      <w:sz w:val="22"/>
    </w:rPr>
  </w:style>
  <w:style w:type="paragraph" w:customStyle="1" w:styleId="Smalltext">
    <w:name w:val="Small text"/>
    <w:aliases w:val="Quote1,Quote11"/>
    <w:basedOn w:val="Normal"/>
    <w:link w:val="SmalltextChar"/>
    <w:qFormat/>
    <w:rsid w:val="004378D4"/>
    <w:rPr>
      <w:rFonts w:ascii="Times New Roman" w:eastAsia="MS Mincho" w:hAnsi="Times New Roman" w:cs="Times New Roman"/>
      <w:sz w:val="16"/>
    </w:rPr>
  </w:style>
  <w:style w:type="character" w:customStyle="1" w:styleId="BoldUnderlineChar">
    <w:name w:val="Bold Underline Char"/>
    <w:basedOn w:val="DefaultParagraphFont"/>
    <w:locked/>
    <w:rsid w:val="004378D4"/>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4378D4"/>
    <w:rPr>
      <w:b w:val="0"/>
      <w:bCs w:val="0"/>
      <w:sz w:val="22"/>
      <w:u w:val="single"/>
    </w:rPr>
  </w:style>
  <w:style w:type="character" w:customStyle="1" w:styleId="StyleGaramond">
    <w:name w:val="Style Garamond"/>
    <w:qFormat/>
    <w:rsid w:val="004378D4"/>
    <w:rPr>
      <w:rFonts w:ascii="Garamond" w:hAnsi="Garamond" w:cs="Garamond"/>
    </w:rPr>
  </w:style>
  <w:style w:type="character" w:customStyle="1" w:styleId="StyletagGaramondChar">
    <w:name w:val="Style tag + Garamond Char"/>
    <w:qFormat/>
    <w:rsid w:val="004378D4"/>
    <w:rPr>
      <w:rFonts w:ascii="Garamond" w:hAnsi="Garamond" w:cs="Garamond"/>
      <w:b/>
      <w:bCs/>
      <w:sz w:val="24"/>
      <w:szCs w:val="24"/>
      <w:lang w:val="en-US" w:bidi="ar-SA"/>
    </w:rPr>
  </w:style>
  <w:style w:type="character" w:customStyle="1" w:styleId="StylecardGaramond12ptUnderlineChar">
    <w:name w:val="Style card + Garamond 12 pt Underline Char"/>
    <w:qFormat/>
    <w:rsid w:val="004378D4"/>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4378D4"/>
    <w:rPr>
      <w:rFonts w:ascii="Arial" w:hAnsi="Arial"/>
      <w:b/>
      <w:sz w:val="20"/>
      <w:u w:val="single"/>
    </w:rPr>
  </w:style>
  <w:style w:type="character" w:customStyle="1" w:styleId="WW8Num2z0">
    <w:name w:val="WW8Num2z0"/>
    <w:qFormat/>
    <w:rsid w:val="004378D4"/>
  </w:style>
  <w:style w:type="character" w:customStyle="1" w:styleId="WW8Num2z1">
    <w:name w:val="WW8Num2z1"/>
    <w:qFormat/>
    <w:rsid w:val="004378D4"/>
  </w:style>
  <w:style w:type="character" w:customStyle="1" w:styleId="WW8Num2z2">
    <w:name w:val="WW8Num2z2"/>
    <w:qFormat/>
    <w:rsid w:val="004378D4"/>
  </w:style>
  <w:style w:type="character" w:customStyle="1" w:styleId="WW8Num2z3">
    <w:name w:val="WW8Num2z3"/>
    <w:qFormat/>
    <w:rsid w:val="004378D4"/>
  </w:style>
  <w:style w:type="character" w:customStyle="1" w:styleId="WW8Num2z4">
    <w:name w:val="WW8Num2z4"/>
    <w:qFormat/>
    <w:rsid w:val="004378D4"/>
  </w:style>
  <w:style w:type="character" w:customStyle="1" w:styleId="WW8Num2z5">
    <w:name w:val="WW8Num2z5"/>
    <w:qFormat/>
    <w:rsid w:val="004378D4"/>
  </w:style>
  <w:style w:type="character" w:customStyle="1" w:styleId="WW8Num2z6">
    <w:name w:val="WW8Num2z6"/>
    <w:qFormat/>
    <w:rsid w:val="004378D4"/>
  </w:style>
  <w:style w:type="character" w:customStyle="1" w:styleId="WW8Num2z7">
    <w:name w:val="WW8Num2z7"/>
    <w:qFormat/>
    <w:rsid w:val="004378D4"/>
  </w:style>
  <w:style w:type="character" w:customStyle="1" w:styleId="WW8Num2z8">
    <w:name w:val="WW8Num2z8"/>
    <w:qFormat/>
    <w:rsid w:val="004378D4"/>
  </w:style>
  <w:style w:type="character" w:customStyle="1" w:styleId="WW8Num5z0">
    <w:name w:val="WW8Num5z0"/>
    <w:qFormat/>
    <w:rsid w:val="004378D4"/>
  </w:style>
  <w:style w:type="character" w:customStyle="1" w:styleId="WW8Num5z1">
    <w:name w:val="WW8Num5z1"/>
    <w:qFormat/>
    <w:rsid w:val="004378D4"/>
  </w:style>
  <w:style w:type="character" w:customStyle="1" w:styleId="WW8Num5z2">
    <w:name w:val="WW8Num5z2"/>
    <w:qFormat/>
    <w:rsid w:val="004378D4"/>
  </w:style>
  <w:style w:type="character" w:customStyle="1" w:styleId="WW8Num5z3">
    <w:name w:val="WW8Num5z3"/>
    <w:qFormat/>
    <w:rsid w:val="004378D4"/>
  </w:style>
  <w:style w:type="character" w:customStyle="1" w:styleId="WW8Num5z4">
    <w:name w:val="WW8Num5z4"/>
    <w:qFormat/>
    <w:rsid w:val="004378D4"/>
  </w:style>
  <w:style w:type="character" w:customStyle="1" w:styleId="WW8Num5z5">
    <w:name w:val="WW8Num5z5"/>
    <w:qFormat/>
    <w:rsid w:val="004378D4"/>
  </w:style>
  <w:style w:type="character" w:customStyle="1" w:styleId="WW8Num5z6">
    <w:name w:val="WW8Num5z6"/>
    <w:qFormat/>
    <w:rsid w:val="004378D4"/>
  </w:style>
  <w:style w:type="character" w:customStyle="1" w:styleId="WW8Num5z7">
    <w:name w:val="WW8Num5z7"/>
    <w:qFormat/>
    <w:rsid w:val="004378D4"/>
  </w:style>
  <w:style w:type="character" w:customStyle="1" w:styleId="WW8Num5z8">
    <w:name w:val="WW8Num5z8"/>
    <w:qFormat/>
    <w:rsid w:val="004378D4"/>
  </w:style>
  <w:style w:type="character" w:customStyle="1" w:styleId="CiteChar0">
    <w:name w:val="Cite Char"/>
    <w:aliases w:val="cite_tag Char,Char Char Char Char1 Char Char1,Char Char Char Char1 Char,Taglines Char Char, Cha"/>
    <w:basedOn w:val="DefaultParagraphFont"/>
    <w:qFormat/>
    <w:rsid w:val="004378D4"/>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4378D4"/>
    <w:rPr>
      <w:rFonts w:ascii="Times New Roman" w:eastAsia="Times New Roman" w:hAnsi="Times New Roman" w:cs="Times New Roman"/>
      <w:u w:val="thick"/>
    </w:rPr>
  </w:style>
  <w:style w:type="character" w:customStyle="1" w:styleId="ListLabel19">
    <w:name w:val="ListLabel 19"/>
    <w:qFormat/>
    <w:rsid w:val="004378D4"/>
    <w:rPr>
      <w:b/>
      <w:i/>
      <w:strike w:val="0"/>
      <w:dstrike w:val="0"/>
      <w:spacing w:val="0"/>
      <w:w w:val="100"/>
      <w:sz w:val="26"/>
    </w:rPr>
  </w:style>
  <w:style w:type="paragraph" w:styleId="Footer">
    <w:name w:val="footer"/>
    <w:basedOn w:val="Normal"/>
    <w:link w:val="FooterChar"/>
    <w:uiPriority w:val="99"/>
    <w:rsid w:val="004378D4"/>
  </w:style>
  <w:style w:type="character" w:customStyle="1" w:styleId="FooterChar">
    <w:name w:val="Footer Char"/>
    <w:basedOn w:val="DefaultParagraphFont"/>
    <w:link w:val="Footer"/>
    <w:uiPriority w:val="99"/>
    <w:rsid w:val="004378D4"/>
    <w:rPr>
      <w:rFonts w:ascii="Calibri" w:hAnsi="Calibri"/>
      <w:sz w:val="22"/>
    </w:rPr>
  </w:style>
  <w:style w:type="paragraph" w:customStyle="1" w:styleId="TagCite">
    <w:name w:val="Tag/Cite"/>
    <w:basedOn w:val="Normal"/>
    <w:qFormat/>
    <w:rsid w:val="004378D4"/>
    <w:rPr>
      <w:rFonts w:eastAsia="Times New Roman" w:cs="Times New Roman"/>
      <w:b/>
    </w:rPr>
  </w:style>
  <w:style w:type="paragraph" w:customStyle="1" w:styleId="NormalText">
    <w:name w:val="Normal Text"/>
    <w:basedOn w:val="Normal"/>
    <w:link w:val="NormalTextChar"/>
    <w:qFormat/>
    <w:rsid w:val="004378D4"/>
    <w:pPr>
      <w:jc w:val="both"/>
    </w:pPr>
    <w:rPr>
      <w:sz w:val="20"/>
      <w:szCs w:val="26"/>
    </w:rPr>
  </w:style>
  <w:style w:type="paragraph" w:customStyle="1" w:styleId="CardsFont6pt">
    <w:name w:val="Cards + Font: 6 pt"/>
    <w:basedOn w:val="Normal"/>
    <w:link w:val="CardsFont6ptChar1"/>
    <w:qFormat/>
    <w:rsid w:val="004378D4"/>
    <w:pPr>
      <w:ind w:left="432" w:right="432"/>
      <w:jc w:val="both"/>
    </w:pPr>
    <w:rPr>
      <w:rFonts w:eastAsia="Times New Roman" w:cs="Times New Roman"/>
      <w:sz w:val="12"/>
      <w:szCs w:val="20"/>
    </w:rPr>
  </w:style>
  <w:style w:type="paragraph" w:customStyle="1" w:styleId="Small">
    <w:name w:val="Small"/>
    <w:basedOn w:val="Normal"/>
    <w:uiPriority w:val="99"/>
    <w:qFormat/>
    <w:rsid w:val="004378D4"/>
    <w:rPr>
      <w:sz w:val="14"/>
    </w:rPr>
  </w:style>
  <w:style w:type="paragraph" w:customStyle="1" w:styleId="NotUnderlined">
    <w:name w:val="Not Underlined"/>
    <w:basedOn w:val="Normal"/>
    <w:uiPriority w:val="99"/>
    <w:qFormat/>
    <w:rsid w:val="004378D4"/>
  </w:style>
  <w:style w:type="numbering" w:customStyle="1" w:styleId="WW8Num2">
    <w:name w:val="WW8Num2"/>
    <w:qFormat/>
    <w:rsid w:val="004378D4"/>
  </w:style>
  <w:style w:type="numbering" w:customStyle="1" w:styleId="WW8Num5">
    <w:name w:val="WW8Num5"/>
    <w:qFormat/>
    <w:rsid w:val="004378D4"/>
  </w:style>
  <w:style w:type="paragraph" w:customStyle="1" w:styleId="citenon-bold">
    <w:name w:val="cite non-bold"/>
    <w:basedOn w:val="Normal"/>
    <w:link w:val="citenon-boldChar"/>
    <w:qFormat/>
    <w:rsid w:val="004378D4"/>
    <w:rPr>
      <w:rFonts w:ascii="Georgia" w:eastAsia="Calibri" w:hAnsi="Georgia"/>
    </w:rPr>
  </w:style>
  <w:style w:type="character" w:customStyle="1" w:styleId="citenon-boldChar">
    <w:name w:val="cite non-bold Char"/>
    <w:link w:val="citenon-bold"/>
    <w:rsid w:val="004378D4"/>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4378D4"/>
    <w:rPr>
      <w:rFonts w:ascii="Times" w:eastAsia="MS Mincho" w:hAnsi="Times"/>
      <w:sz w:val="20"/>
      <w:szCs w:val="20"/>
    </w:rPr>
  </w:style>
  <w:style w:type="paragraph" w:customStyle="1" w:styleId="NewDebate">
    <w:name w:val="New Debate"/>
    <w:basedOn w:val="Heading4"/>
    <w:link w:val="NewDebateChar"/>
    <w:uiPriority w:val="4"/>
    <w:qFormat/>
    <w:rsid w:val="004378D4"/>
    <w:rPr>
      <w:szCs w:val="22"/>
    </w:rPr>
  </w:style>
  <w:style w:type="character" w:customStyle="1" w:styleId="NewDebateChar">
    <w:name w:val="New Debate Char"/>
    <w:basedOn w:val="DefaultParagraphFont"/>
    <w:link w:val="NewDebate"/>
    <w:uiPriority w:val="4"/>
    <w:rsid w:val="004378D4"/>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4378D4"/>
    <w:rPr>
      <w:rFonts w:eastAsia="Calibri"/>
      <w:sz w:val="10"/>
    </w:rPr>
  </w:style>
  <w:style w:type="character" w:customStyle="1" w:styleId="ReallyfuckingsmallChar">
    <w:name w:val="Really fucking small Char"/>
    <w:basedOn w:val="DefaultParagraphFont"/>
    <w:link w:val="Reallyfuckingsmall"/>
    <w:rsid w:val="004378D4"/>
    <w:rPr>
      <w:rFonts w:ascii="Calibri" w:eastAsia="Calibri" w:hAnsi="Calibri"/>
      <w:sz w:val="10"/>
    </w:rPr>
  </w:style>
  <w:style w:type="character" w:customStyle="1" w:styleId="NothingChar">
    <w:name w:val="Nothing Char"/>
    <w:link w:val="Nothing"/>
    <w:rsid w:val="004378D4"/>
    <w:rPr>
      <w:rFonts w:ascii="Times New Roman" w:eastAsia="Times New Roman" w:hAnsi="Times New Roman" w:cs="Times New Roman"/>
      <w:color w:val="00000A"/>
      <w:sz w:val="20"/>
    </w:rPr>
  </w:style>
  <w:style w:type="character" w:customStyle="1" w:styleId="Footnote2Char">
    <w:name w:val="Footnote2 Char"/>
    <w:link w:val="Footnote2"/>
    <w:locked/>
    <w:rsid w:val="004378D4"/>
  </w:style>
  <w:style w:type="paragraph" w:customStyle="1" w:styleId="Footnote2">
    <w:name w:val="Footnote2"/>
    <w:basedOn w:val="Normal"/>
    <w:next w:val="Normal"/>
    <w:link w:val="Footnote2Char"/>
    <w:autoRedefine/>
    <w:qFormat/>
    <w:rsid w:val="004378D4"/>
    <w:pPr>
      <w:spacing w:after="120" w:line="480" w:lineRule="auto"/>
    </w:pPr>
    <w:rPr>
      <w:rFonts w:asciiTheme="minorHAnsi" w:hAnsiTheme="minorHAnsi"/>
      <w:sz w:val="24"/>
    </w:rPr>
  </w:style>
  <w:style w:type="character" w:customStyle="1" w:styleId="UnderlineCharChar">
    <w:name w:val="Underline Char Char"/>
    <w:basedOn w:val="DefaultParagraphFont"/>
    <w:rsid w:val="004378D4"/>
    <w:rPr>
      <w:noProof w:val="0"/>
      <w:u w:val="single"/>
      <w:lang w:val="en-US" w:eastAsia="en-US" w:bidi="ar-SA"/>
    </w:rPr>
  </w:style>
  <w:style w:type="character" w:customStyle="1" w:styleId="UnderlinesCharChar">
    <w:name w:val="Underlines Char Char"/>
    <w:basedOn w:val="DefaultParagraphFont"/>
    <w:rsid w:val="004378D4"/>
    <w:rPr>
      <w:rFonts w:cs="Arial"/>
      <w:b/>
      <w:bCs/>
      <w:noProof w:val="0"/>
      <w:sz w:val="22"/>
      <w:szCs w:val="26"/>
      <w:u w:val="single"/>
      <w:lang w:val="en-US" w:eastAsia="en-US" w:bidi="ar-SA"/>
    </w:rPr>
  </w:style>
  <w:style w:type="paragraph" w:customStyle="1" w:styleId="Style3">
    <w:name w:val="Style3"/>
    <w:basedOn w:val="Normal"/>
    <w:link w:val="Style3Char"/>
    <w:qFormat/>
    <w:rsid w:val="004378D4"/>
    <w:rPr>
      <w:rFonts w:ascii="Arial Narrow" w:eastAsia="Times New Roman" w:hAnsi="Arial Narrow" w:cs="Times New Roman"/>
      <w:b/>
      <w:sz w:val="20"/>
    </w:rPr>
  </w:style>
  <w:style w:type="character" w:customStyle="1" w:styleId="Style3Char">
    <w:name w:val="Style3 Char"/>
    <w:basedOn w:val="DefaultParagraphFont"/>
    <w:link w:val="Style3"/>
    <w:rsid w:val="004378D4"/>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4378D4"/>
    <w:rPr>
      <w:rFonts w:eastAsia="Times New Roman"/>
      <w:sz w:val="20"/>
      <w:u w:val="single"/>
    </w:rPr>
  </w:style>
  <w:style w:type="character" w:customStyle="1" w:styleId="StyleStyle411ptChar">
    <w:name w:val="Style Style4 + 11 pt Char"/>
    <w:link w:val="StyleStyle411pt"/>
    <w:rsid w:val="004378D4"/>
    <w:rPr>
      <w:rFonts w:ascii="Calibri" w:eastAsia="Times New Roman" w:hAnsi="Calibri"/>
      <w:sz w:val="20"/>
      <w:u w:val="single"/>
    </w:rPr>
  </w:style>
  <w:style w:type="paragraph" w:customStyle="1" w:styleId="StyleStyle411ptBold">
    <w:name w:val="Style Style4 + 11 pt Bold"/>
    <w:basedOn w:val="Normal"/>
    <w:link w:val="StyleStyle411ptBoldChar"/>
    <w:qFormat/>
    <w:rsid w:val="004378D4"/>
    <w:rPr>
      <w:b/>
      <w:bCs/>
      <w:sz w:val="20"/>
      <w:u w:val="single"/>
    </w:rPr>
  </w:style>
  <w:style w:type="character" w:customStyle="1" w:styleId="StyleStyle411ptBoldChar">
    <w:name w:val="Style Style4 + 11 pt Bold Char"/>
    <w:link w:val="StyleStyle411ptBold"/>
    <w:rsid w:val="004378D4"/>
    <w:rPr>
      <w:rFonts w:ascii="Calibri" w:hAnsi="Calibri"/>
      <w:b/>
      <w:bCs/>
      <w:sz w:val="20"/>
      <w:u w:val="single"/>
    </w:rPr>
  </w:style>
  <w:style w:type="paragraph" w:customStyle="1" w:styleId="Underlining">
    <w:name w:val="Underlining"/>
    <w:basedOn w:val="Normal"/>
    <w:link w:val="UnderliningChar"/>
    <w:qFormat/>
    <w:rsid w:val="004378D4"/>
    <w:rPr>
      <w:rFonts w:eastAsia="Times New Roman"/>
      <w:sz w:val="20"/>
      <w:u w:val="single"/>
    </w:rPr>
  </w:style>
  <w:style w:type="character" w:customStyle="1" w:styleId="UnderliningChar">
    <w:name w:val="Underlining Char"/>
    <w:basedOn w:val="DefaultParagraphFont"/>
    <w:link w:val="Underlining"/>
    <w:rsid w:val="004378D4"/>
    <w:rPr>
      <w:rFonts w:ascii="Calibri" w:eastAsia="Times New Roman" w:hAnsi="Calibri"/>
      <w:sz w:val="20"/>
      <w:u w:val="single"/>
    </w:rPr>
  </w:style>
  <w:style w:type="character" w:customStyle="1" w:styleId="StyleTimesNewRoman12ptBold">
    <w:name w:val="Style Times New Roman 12 pt Bold"/>
    <w:rsid w:val="004378D4"/>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4378D4"/>
    <w:rPr>
      <w:rFonts w:ascii="Century Gothic" w:hAnsi="Century Gothic"/>
      <w:sz w:val="24"/>
      <w:u w:val="thick"/>
    </w:rPr>
  </w:style>
  <w:style w:type="paragraph" w:customStyle="1" w:styleId="Cardstyle">
    <w:name w:val="Cardstyle"/>
    <w:basedOn w:val="Normal"/>
    <w:next w:val="Normal"/>
    <w:qFormat/>
    <w:rsid w:val="004378D4"/>
    <w:rPr>
      <w:rFonts w:eastAsia="Times New Roman" w:cs="Times New Roman"/>
      <w:sz w:val="20"/>
    </w:rPr>
  </w:style>
  <w:style w:type="character" w:customStyle="1" w:styleId="Style8pt1">
    <w:name w:val="Style 8 pt1"/>
    <w:basedOn w:val="DefaultParagraphFont"/>
    <w:rsid w:val="004378D4"/>
    <w:rPr>
      <w:rFonts w:ascii="Georgia" w:hAnsi="Georgia"/>
      <w:sz w:val="16"/>
    </w:rPr>
  </w:style>
  <w:style w:type="character" w:customStyle="1" w:styleId="Style8pt">
    <w:name w:val="Style 8 pt"/>
    <w:basedOn w:val="DefaultParagraphFont"/>
    <w:rsid w:val="004378D4"/>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4378D4"/>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4378D4"/>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4378D4"/>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4378D4"/>
    <w:rPr>
      <w:rFonts w:eastAsia="Times New Roman" w:cs="Times New Roman"/>
      <w:b/>
      <w:bCs/>
      <w:sz w:val="20"/>
      <w:u w:val="single"/>
    </w:rPr>
  </w:style>
  <w:style w:type="character" w:customStyle="1" w:styleId="StyleUnderlineChar11ptBoldChar">
    <w:name w:val="Style Underline Char + 11 pt Bold Char"/>
    <w:link w:val="StyleUnderlineChar11ptBold"/>
    <w:rsid w:val="004378D4"/>
    <w:rPr>
      <w:rFonts w:ascii="Calibri" w:eastAsia="Times New Roman" w:hAnsi="Calibri" w:cs="Times New Roman"/>
      <w:b/>
      <w:bCs/>
      <w:sz w:val="20"/>
      <w:u w:val="single"/>
    </w:rPr>
  </w:style>
  <w:style w:type="character" w:customStyle="1" w:styleId="NormalTextChar">
    <w:name w:val="Normal Text Char"/>
    <w:link w:val="NormalText"/>
    <w:rsid w:val="004378D4"/>
    <w:rPr>
      <w:rFonts w:ascii="Calibri" w:hAnsi="Calibri"/>
      <w:sz w:val="20"/>
      <w:szCs w:val="26"/>
    </w:rPr>
  </w:style>
  <w:style w:type="character" w:customStyle="1" w:styleId="ShrinkChar">
    <w:name w:val="Shrink Char"/>
    <w:link w:val="Shrink"/>
    <w:rsid w:val="004378D4"/>
    <w:rPr>
      <w:rFonts w:ascii="Garamond" w:hAnsi="Garamond"/>
      <w:sz w:val="12"/>
    </w:rPr>
  </w:style>
  <w:style w:type="paragraph" w:customStyle="1" w:styleId="Shrink">
    <w:name w:val="Shrink"/>
    <w:link w:val="ShrinkChar"/>
    <w:qFormat/>
    <w:rsid w:val="004378D4"/>
    <w:pPr>
      <w:ind w:left="288" w:right="288"/>
    </w:pPr>
    <w:rPr>
      <w:rFonts w:ascii="Garamond" w:hAnsi="Garamond"/>
      <w:sz w:val="12"/>
    </w:rPr>
  </w:style>
  <w:style w:type="paragraph" w:customStyle="1" w:styleId="cites0">
    <w:name w:val="cites"/>
    <w:link w:val="citesChar0"/>
    <w:autoRedefine/>
    <w:qFormat/>
    <w:rsid w:val="004378D4"/>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4378D4"/>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4378D4"/>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4378D4"/>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4378D4"/>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4378D4"/>
  </w:style>
  <w:style w:type="character" w:customStyle="1" w:styleId="CardsChar1">
    <w:name w:val="Cards Char1"/>
    <w:rsid w:val="004378D4"/>
    <w:rPr>
      <w:rFonts w:ascii="Times New Roman" w:hAnsi="Times New Roman" w:cs="Times New Roman"/>
      <w:sz w:val="20"/>
      <w:szCs w:val="20"/>
    </w:rPr>
  </w:style>
  <w:style w:type="character" w:customStyle="1" w:styleId="AuthorYear">
    <w:name w:val="AuthorYear"/>
    <w:uiPriority w:val="1"/>
    <w:qFormat/>
    <w:rsid w:val="004378D4"/>
    <w:rPr>
      <w:rFonts w:ascii="Georgia" w:hAnsi="Georgia"/>
      <w:b/>
      <w:sz w:val="24"/>
    </w:rPr>
  </w:style>
  <w:style w:type="paragraph" w:customStyle="1" w:styleId="Shrink8">
    <w:name w:val="Shrink8"/>
    <w:basedOn w:val="Normal"/>
    <w:qFormat/>
    <w:rsid w:val="004378D4"/>
    <w:rPr>
      <w:sz w:val="16"/>
    </w:rPr>
  </w:style>
  <w:style w:type="paragraph" w:customStyle="1" w:styleId="Normal1">
    <w:name w:val="Normal1"/>
    <w:qFormat/>
    <w:rsid w:val="004378D4"/>
    <w:rPr>
      <w:rFonts w:ascii="Calibri" w:eastAsia="Calibri" w:hAnsi="Calibri" w:cs="Calibri"/>
      <w:color w:val="000000"/>
      <w:sz w:val="22"/>
      <w:szCs w:val="20"/>
      <w:lang w:val="es-US" w:eastAsia="es-US"/>
    </w:rPr>
  </w:style>
  <w:style w:type="character" w:customStyle="1" w:styleId="highlight2">
    <w:name w:val="highlight2"/>
    <w:rsid w:val="004378D4"/>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4378D4"/>
    <w:rPr>
      <w:rFonts w:eastAsia="SimSun" w:cs="Times New Roman"/>
      <w:color w:val="00000A"/>
      <w:sz w:val="20"/>
      <w:lang w:eastAsia="zh-CN"/>
    </w:rPr>
  </w:style>
  <w:style w:type="character" w:customStyle="1" w:styleId="Stylecard11ptChar">
    <w:name w:val="Style card + 11 pt Char"/>
    <w:basedOn w:val="cardChar"/>
    <w:link w:val="Stylecard11pt"/>
    <w:rsid w:val="004378D4"/>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4378D4"/>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4378D4"/>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4378D4"/>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4378D4"/>
    <w:rPr>
      <w:rFonts w:cs="Arial"/>
      <w:b/>
      <w:bCs/>
      <w:kern w:val="32"/>
      <w:sz w:val="32"/>
      <w:szCs w:val="32"/>
      <w:u w:val="single"/>
      <w:lang w:val="en-US" w:eastAsia="en-US" w:bidi="ar-SA"/>
    </w:rPr>
  </w:style>
  <w:style w:type="character" w:customStyle="1" w:styleId="UNDERLINECharChar0">
    <w:name w:val="UNDERLINE Char Char"/>
    <w:basedOn w:val="DefaultParagraphFont"/>
    <w:rsid w:val="004378D4"/>
    <w:rPr>
      <w:bCs/>
      <w:kern w:val="28"/>
      <w:szCs w:val="32"/>
      <w:u w:val="single"/>
    </w:rPr>
  </w:style>
  <w:style w:type="character" w:customStyle="1" w:styleId="term">
    <w:name w:val="term"/>
    <w:basedOn w:val="DefaultParagraphFont"/>
    <w:rsid w:val="004378D4"/>
  </w:style>
  <w:style w:type="character" w:customStyle="1" w:styleId="SmallFontCharCharCharChar">
    <w:name w:val="Small Font Char Char Char Char"/>
    <w:basedOn w:val="DefaultParagraphFont"/>
    <w:rsid w:val="004378D4"/>
    <w:rPr>
      <w:rFonts w:ascii="Arial" w:hAnsi="Arial"/>
      <w:sz w:val="12"/>
      <w:szCs w:val="24"/>
    </w:rPr>
  </w:style>
  <w:style w:type="character" w:customStyle="1" w:styleId="vitstoryheadline">
    <w:name w:val="vitstoryheadline"/>
    <w:basedOn w:val="DefaultParagraphFont"/>
    <w:rsid w:val="004378D4"/>
  </w:style>
  <w:style w:type="character" w:customStyle="1" w:styleId="regtext">
    <w:name w:val="regtext"/>
    <w:basedOn w:val="DefaultParagraphFont"/>
    <w:rsid w:val="004378D4"/>
  </w:style>
  <w:style w:type="character" w:customStyle="1" w:styleId="bps-topic-ident">
    <w:name w:val="bps-topic-ident"/>
    <w:basedOn w:val="DefaultParagraphFont"/>
    <w:rsid w:val="004378D4"/>
  </w:style>
  <w:style w:type="character" w:customStyle="1" w:styleId="CharChar4">
    <w:name w:val="Char Char4"/>
    <w:basedOn w:val="DefaultParagraphFont"/>
    <w:rsid w:val="004378D4"/>
    <w:rPr>
      <w:b/>
      <w:bCs/>
      <w:sz w:val="28"/>
      <w:szCs w:val="28"/>
    </w:rPr>
  </w:style>
  <w:style w:type="character" w:customStyle="1" w:styleId="CharChar5">
    <w:name w:val="Char Char5"/>
    <w:basedOn w:val="DefaultParagraphFont"/>
    <w:rsid w:val="004378D4"/>
    <w:rPr>
      <w:rFonts w:ascii="Arial" w:hAnsi="Arial" w:cs="Arial"/>
      <w:b/>
      <w:bCs/>
      <w:sz w:val="26"/>
      <w:szCs w:val="26"/>
    </w:rPr>
  </w:style>
  <w:style w:type="paragraph" w:customStyle="1" w:styleId="tagcite0">
    <w:name w:val="tagcite"/>
    <w:basedOn w:val="Normal"/>
    <w:qFormat/>
    <w:rsid w:val="004378D4"/>
    <w:rPr>
      <w:rFonts w:eastAsia="Times New Roman" w:cs="Times New Roman"/>
      <w:b/>
    </w:rPr>
  </w:style>
  <w:style w:type="paragraph" w:customStyle="1" w:styleId="Regular">
    <w:name w:val="Regular"/>
    <w:link w:val="RegularChar"/>
    <w:rsid w:val="004378D4"/>
    <w:rPr>
      <w:rFonts w:ascii="Garamond" w:eastAsia="Times New Roman" w:hAnsi="Garamond" w:cs="Arial"/>
      <w:bCs/>
      <w:kern w:val="20"/>
      <w:sz w:val="20"/>
      <w:szCs w:val="32"/>
    </w:rPr>
  </w:style>
  <w:style w:type="paragraph" w:customStyle="1" w:styleId="Boldunderline0">
    <w:name w:val="Bold underline"/>
    <w:basedOn w:val="Normal"/>
    <w:rsid w:val="004378D4"/>
    <w:rPr>
      <w:rFonts w:eastAsia="Times New Roman" w:cs="Arial"/>
      <w:b/>
      <w:bCs/>
      <w:kern w:val="20"/>
      <w:sz w:val="20"/>
      <w:szCs w:val="32"/>
      <w:u w:val="single"/>
    </w:rPr>
  </w:style>
  <w:style w:type="character" w:customStyle="1" w:styleId="BoldunderlineChar0">
    <w:name w:val="Bold underline Char"/>
    <w:basedOn w:val="DefaultParagraphFont"/>
    <w:rsid w:val="004378D4"/>
    <w:rPr>
      <w:rFonts w:ascii="Garamond" w:hAnsi="Garamond" w:cs="Arial"/>
      <w:b/>
      <w:bCs/>
      <w:kern w:val="20"/>
      <w:szCs w:val="32"/>
      <w:u w:val="single"/>
      <w:lang w:val="en-US" w:eastAsia="en-US" w:bidi="ar-SA"/>
    </w:rPr>
  </w:style>
  <w:style w:type="paragraph" w:customStyle="1" w:styleId="tag1">
    <w:name w:val="tag1"/>
    <w:basedOn w:val="Normal"/>
    <w:qFormat/>
    <w:rsid w:val="004378D4"/>
    <w:rPr>
      <w:rFonts w:eastAsia="Times New Roman" w:cs="Times New Roman"/>
      <w:b/>
      <w:szCs w:val="20"/>
    </w:rPr>
  </w:style>
  <w:style w:type="character" w:customStyle="1" w:styleId="byline">
    <w:name w:val="byline"/>
    <w:basedOn w:val="DefaultParagraphFont"/>
    <w:rsid w:val="004378D4"/>
  </w:style>
  <w:style w:type="character" w:customStyle="1" w:styleId="7TimesNewRoman">
    <w:name w:val="7 Times New Roman"/>
    <w:rsid w:val="004378D4"/>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4378D4"/>
    <w:rPr>
      <w:rFonts w:ascii="Cambria" w:eastAsia="Times New Roman" w:hAnsi="Cambria" w:cs="Times New Roman"/>
      <w:sz w:val="18"/>
      <w:szCs w:val="20"/>
    </w:rPr>
  </w:style>
  <w:style w:type="character" w:customStyle="1" w:styleId="Boxed">
    <w:name w:val="Boxed"/>
    <w:qFormat/>
    <w:rsid w:val="004378D4"/>
    <w:rPr>
      <w:rFonts w:ascii="Garamond" w:hAnsi="Garamond"/>
      <w:sz w:val="20"/>
      <w:bdr w:val="single" w:sz="6" w:space="0" w:color="auto"/>
    </w:rPr>
  </w:style>
  <w:style w:type="character" w:customStyle="1" w:styleId="CardtextChar0">
    <w:name w:val="Card text Char"/>
    <w:basedOn w:val="DefaultParagraphFont"/>
    <w:link w:val="Cardtext0"/>
    <w:rsid w:val="004378D4"/>
    <w:rPr>
      <w:rFonts w:ascii="Garamond" w:hAnsi="Garamond"/>
      <w:u w:val="single"/>
    </w:rPr>
  </w:style>
  <w:style w:type="paragraph" w:styleId="Date">
    <w:name w:val="Date"/>
    <w:aliases w:val="date"/>
    <w:basedOn w:val="Normal"/>
    <w:next w:val="Normal"/>
    <w:link w:val="DateChar"/>
    <w:uiPriority w:val="99"/>
    <w:rsid w:val="004378D4"/>
    <w:rPr>
      <w:rFonts w:eastAsia="Times New Roman" w:cs="Times New Roman"/>
      <w:sz w:val="16"/>
    </w:rPr>
  </w:style>
  <w:style w:type="character" w:customStyle="1" w:styleId="DateChar">
    <w:name w:val="Date Char"/>
    <w:aliases w:val="date Char"/>
    <w:basedOn w:val="DefaultParagraphFont"/>
    <w:link w:val="Date"/>
    <w:uiPriority w:val="99"/>
    <w:rsid w:val="004378D4"/>
    <w:rPr>
      <w:rFonts w:ascii="Calibri" w:eastAsia="Times New Roman" w:hAnsi="Calibri" w:cs="Times New Roman"/>
      <w:sz w:val="16"/>
    </w:rPr>
  </w:style>
  <w:style w:type="paragraph" w:customStyle="1" w:styleId="DebateCardSmall">
    <w:name w:val="Debate Card Small"/>
    <w:basedOn w:val="Normal"/>
    <w:link w:val="DebateCardSmallChar"/>
    <w:qFormat/>
    <w:rsid w:val="004378D4"/>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4378D4"/>
    <w:rPr>
      <w:rFonts w:ascii="Calibri" w:eastAsia="Times New Roman" w:hAnsi="Calibri" w:cs="Times New Roman"/>
      <w:sz w:val="16"/>
      <w:szCs w:val="16"/>
      <w:lang w:val="x-none" w:eastAsia="x-none"/>
    </w:rPr>
  </w:style>
  <w:style w:type="character" w:customStyle="1" w:styleId="reduce2">
    <w:name w:val="reduce2"/>
    <w:rsid w:val="004378D4"/>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4378D4"/>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4378D4"/>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4378D4"/>
  </w:style>
  <w:style w:type="character" w:customStyle="1" w:styleId="Style1CharChar">
    <w:name w:val="Style1 Char Char"/>
    <w:basedOn w:val="DefaultParagraphFont"/>
    <w:rsid w:val="004378D4"/>
    <w:rPr>
      <w:sz w:val="16"/>
      <w:szCs w:val="16"/>
      <w:lang w:val="en-US" w:eastAsia="en-US" w:bidi="ar-SA"/>
    </w:rPr>
  </w:style>
  <w:style w:type="character" w:customStyle="1" w:styleId="Style2CharChar">
    <w:name w:val="Style2 Char Char"/>
    <w:basedOn w:val="DefaultParagraphFont"/>
    <w:rsid w:val="004378D4"/>
    <w:rPr>
      <w:u w:val="thick"/>
      <w:lang w:val="en-US" w:eastAsia="en-US" w:bidi="ar-SA"/>
    </w:rPr>
  </w:style>
  <w:style w:type="character" w:customStyle="1" w:styleId="dateline">
    <w:name w:val="dateline"/>
    <w:basedOn w:val="DefaultParagraphFont"/>
    <w:rsid w:val="004378D4"/>
  </w:style>
  <w:style w:type="character" w:customStyle="1" w:styleId="date-display-single">
    <w:name w:val="date-display-single"/>
    <w:basedOn w:val="DefaultParagraphFont"/>
    <w:rsid w:val="004378D4"/>
  </w:style>
  <w:style w:type="character" w:customStyle="1" w:styleId="wikigeneratedlinkcontent">
    <w:name w:val="wikigeneratedlinkcontent"/>
    <w:basedOn w:val="DefaultParagraphFont"/>
    <w:rsid w:val="004378D4"/>
  </w:style>
  <w:style w:type="character" w:customStyle="1" w:styleId="Heading3CharCharChar3">
    <w:name w:val="Heading 3 Char Char Char3"/>
    <w:aliases w:val=" Char Char Char3,Char Char Char3,Heading 3 Char Char Char2, Char Char Char2,Char Char Char2"/>
    <w:basedOn w:val="DefaultParagraphFont"/>
    <w:rsid w:val="004378D4"/>
    <w:rPr>
      <w:rFonts w:cs="Arial"/>
      <w:bCs/>
      <w:szCs w:val="26"/>
      <w:u w:val="single"/>
      <w:lang w:val="en-US" w:eastAsia="en-US" w:bidi="ar-SA"/>
    </w:rPr>
  </w:style>
  <w:style w:type="character" w:customStyle="1" w:styleId="aqj">
    <w:name w:val="aqj"/>
    <w:rsid w:val="004378D4"/>
  </w:style>
  <w:style w:type="character" w:customStyle="1" w:styleId="CardTextChar1">
    <w:name w:val="CardText Char"/>
    <w:basedOn w:val="DefaultParagraphFont"/>
    <w:link w:val="CardText1"/>
    <w:locked/>
    <w:rsid w:val="004378D4"/>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4378D4"/>
    <w:pPr>
      <w:ind w:left="288" w:right="288"/>
    </w:pPr>
    <w:rPr>
      <w:rFonts w:ascii="Times New Roman" w:eastAsia="Times New Roman" w:hAnsi="Times New Roman" w:cs="Times New Roman"/>
      <w:sz w:val="16"/>
    </w:rPr>
  </w:style>
  <w:style w:type="character" w:customStyle="1" w:styleId="ilad">
    <w:name w:val="il_ad"/>
    <w:rsid w:val="004378D4"/>
  </w:style>
  <w:style w:type="character" w:customStyle="1" w:styleId="CardsUnderlined">
    <w:name w:val="Cards Underlined"/>
    <w:qFormat/>
    <w:rsid w:val="004378D4"/>
    <w:rPr>
      <w:rFonts w:ascii="Helvetica" w:hAnsi="Helvetica"/>
      <w:sz w:val="22"/>
      <w:szCs w:val="24"/>
      <w:u w:val="thick"/>
    </w:rPr>
  </w:style>
  <w:style w:type="paragraph" w:customStyle="1" w:styleId="BBCite">
    <w:name w:val="BB Cite"/>
    <w:basedOn w:val="Normal"/>
    <w:autoRedefine/>
    <w:rsid w:val="004378D4"/>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4378D4"/>
  </w:style>
  <w:style w:type="character" w:customStyle="1" w:styleId="StyleStyleUnderline411pt">
    <w:name w:val="Style Style Underline4 + 11 pt"/>
    <w:basedOn w:val="DefaultParagraphFont"/>
    <w:rsid w:val="004378D4"/>
    <w:rPr>
      <w:sz w:val="20"/>
      <w:u w:val="single"/>
    </w:rPr>
  </w:style>
  <w:style w:type="character" w:customStyle="1" w:styleId="StyleStyleUnderline411ptBold">
    <w:name w:val="Style Style Underline4 + 11 pt Bold"/>
    <w:basedOn w:val="DefaultParagraphFont"/>
    <w:rsid w:val="004378D4"/>
    <w:rPr>
      <w:b/>
      <w:bCs/>
      <w:sz w:val="20"/>
      <w:u w:val="single"/>
    </w:rPr>
  </w:style>
  <w:style w:type="character" w:customStyle="1" w:styleId="StyleStyleUnderline311pt">
    <w:name w:val="Style Style Underline3 + 11 pt"/>
    <w:basedOn w:val="DefaultParagraphFont"/>
    <w:rsid w:val="004378D4"/>
    <w:rPr>
      <w:sz w:val="20"/>
      <w:u w:val="single"/>
    </w:rPr>
  </w:style>
  <w:style w:type="character" w:customStyle="1" w:styleId="StyleStyleUnderline311ptBold">
    <w:name w:val="Style Style Underline3 + 11 pt Bold"/>
    <w:basedOn w:val="DefaultParagraphFont"/>
    <w:rsid w:val="004378D4"/>
    <w:rPr>
      <w:b/>
      <w:bCs/>
      <w:sz w:val="20"/>
      <w:u w:val="single"/>
    </w:rPr>
  </w:style>
  <w:style w:type="character" w:customStyle="1" w:styleId="red-subtitle">
    <w:name w:val="red-subtitle"/>
    <w:basedOn w:val="DefaultParagraphFont"/>
    <w:rsid w:val="004378D4"/>
  </w:style>
  <w:style w:type="character" w:styleId="PageNumber">
    <w:name w:val="page number"/>
    <w:aliases w:val="card ununderlined"/>
    <w:basedOn w:val="DefaultParagraphFont"/>
    <w:uiPriority w:val="99"/>
    <w:unhideWhenUsed/>
    <w:rsid w:val="004378D4"/>
  </w:style>
  <w:style w:type="character" w:customStyle="1" w:styleId="ft1">
    <w:name w:val="ft1"/>
    <w:basedOn w:val="DefaultParagraphFont"/>
    <w:rsid w:val="004378D4"/>
  </w:style>
  <w:style w:type="character" w:customStyle="1" w:styleId="dropcap">
    <w:name w:val="dropcap"/>
    <w:basedOn w:val="DefaultParagraphFont"/>
    <w:rsid w:val="004378D4"/>
  </w:style>
  <w:style w:type="paragraph" w:customStyle="1" w:styleId="TagText">
    <w:name w:val="TagText"/>
    <w:basedOn w:val="Normal"/>
    <w:uiPriority w:val="99"/>
    <w:qFormat/>
    <w:rsid w:val="004378D4"/>
    <w:pPr>
      <w:spacing w:before="200"/>
    </w:pPr>
    <w:rPr>
      <w:rFonts w:eastAsia="Calibri"/>
      <w:b/>
      <w:sz w:val="24"/>
    </w:rPr>
  </w:style>
  <w:style w:type="paragraph" w:customStyle="1" w:styleId="BreakTag">
    <w:name w:val="Break Tag"/>
    <w:basedOn w:val="Normal"/>
    <w:autoRedefine/>
    <w:uiPriority w:val="4"/>
    <w:qFormat/>
    <w:rsid w:val="004378D4"/>
    <w:pPr>
      <w:spacing w:before="240"/>
    </w:pPr>
    <w:rPr>
      <w:rFonts w:ascii="Arial" w:hAnsi="Arial" w:cs="Arial"/>
      <w:b/>
      <w:sz w:val="26"/>
    </w:rPr>
  </w:style>
  <w:style w:type="paragraph" w:customStyle="1" w:styleId="BreakBlock">
    <w:name w:val="Break Block"/>
    <w:basedOn w:val="Normal"/>
    <w:link w:val="BreakBlockChar"/>
    <w:autoRedefine/>
    <w:qFormat/>
    <w:rsid w:val="004378D4"/>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4378D4"/>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4378D4"/>
  </w:style>
  <w:style w:type="character" w:customStyle="1" w:styleId="Mention1">
    <w:name w:val="Mention1"/>
    <w:basedOn w:val="DefaultParagraphFont"/>
    <w:uiPriority w:val="99"/>
    <w:semiHidden/>
    <w:unhideWhenUsed/>
    <w:rsid w:val="004378D4"/>
    <w:rPr>
      <w:color w:val="2B579A"/>
      <w:shd w:val="clear" w:color="auto" w:fill="E6E6E6"/>
    </w:rPr>
  </w:style>
  <w:style w:type="character" w:customStyle="1" w:styleId="Styleunderline11pt">
    <w:name w:val="Style underline + 11 pt"/>
    <w:rsid w:val="004378D4"/>
    <w:rPr>
      <w:rFonts w:ascii="Times New Roman" w:hAnsi="Times New Roman"/>
      <w:sz w:val="20"/>
      <w:u w:val="single"/>
    </w:rPr>
  </w:style>
  <w:style w:type="paragraph" w:customStyle="1" w:styleId="Minimize">
    <w:name w:val="Minimize"/>
    <w:basedOn w:val="card"/>
    <w:next w:val="Normal"/>
    <w:link w:val="MinimizeChar"/>
    <w:qFormat/>
    <w:rsid w:val="004378D4"/>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4378D4"/>
    <w:rPr>
      <w:rFonts w:ascii="Georgia" w:hAnsi="Georgia"/>
      <w:bCs/>
      <w:color w:val="000000"/>
      <w:sz w:val="12"/>
      <w:szCs w:val="20"/>
    </w:rPr>
  </w:style>
  <w:style w:type="character" w:customStyle="1" w:styleId="hilite1">
    <w:name w:val="hilite1"/>
    <w:basedOn w:val="DefaultParagraphFont"/>
    <w:rsid w:val="004378D4"/>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4378D4"/>
    <w:rPr>
      <w:rFonts w:eastAsia="Times New Roman"/>
      <w:b/>
      <w:szCs w:val="20"/>
    </w:rPr>
  </w:style>
  <w:style w:type="character" w:customStyle="1" w:styleId="NormaltagChar">
    <w:name w:val="Normal tag Char"/>
    <w:basedOn w:val="DefaultParagraphFont"/>
    <w:link w:val="Normaltag"/>
    <w:uiPriority w:val="99"/>
    <w:locked/>
    <w:rsid w:val="004378D4"/>
    <w:rPr>
      <w:rFonts w:ascii="Calibri" w:eastAsia="Times New Roman" w:hAnsi="Calibri"/>
      <w:b/>
      <w:sz w:val="22"/>
      <w:szCs w:val="20"/>
    </w:rPr>
  </w:style>
  <w:style w:type="character" w:customStyle="1" w:styleId="CitesChar2">
    <w:name w:val="Cites Char2"/>
    <w:link w:val="Cites"/>
    <w:rsid w:val="004378D4"/>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4378D4"/>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4378D4"/>
    <w:pPr>
      <w:spacing w:before="120" w:after="120"/>
    </w:pPr>
    <w:rPr>
      <w:rFonts w:eastAsia="Times New Roman"/>
      <w:b/>
      <w:u w:val="single"/>
      <w:lang w:bidi="en-US"/>
    </w:rPr>
  </w:style>
  <w:style w:type="paragraph" w:styleId="TOC9">
    <w:name w:val="toc 9"/>
    <w:basedOn w:val="Normal"/>
    <w:next w:val="Normal"/>
    <w:autoRedefine/>
    <w:rsid w:val="004378D4"/>
    <w:pPr>
      <w:ind w:left="1600"/>
    </w:pPr>
    <w:rPr>
      <w:rFonts w:eastAsia="Times New Roman"/>
      <w:sz w:val="20"/>
      <w:lang w:bidi="en-US"/>
    </w:rPr>
  </w:style>
  <w:style w:type="paragraph" w:customStyle="1" w:styleId="TxBrp1">
    <w:name w:val="TxBr_p1"/>
    <w:basedOn w:val="Normal"/>
    <w:qFormat/>
    <w:rsid w:val="004378D4"/>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4378D4"/>
    <w:pPr>
      <w:spacing w:before="100" w:beforeAutospacing="1" w:after="100" w:afterAutospacing="1"/>
    </w:pPr>
    <w:rPr>
      <w:rFonts w:eastAsia="Times New Roman"/>
      <w:lang w:bidi="en-US"/>
    </w:rPr>
  </w:style>
  <w:style w:type="character" w:customStyle="1" w:styleId="standardcontent">
    <w:name w:val="standardcontent"/>
    <w:basedOn w:val="DefaultParagraphFont"/>
    <w:rsid w:val="004378D4"/>
  </w:style>
  <w:style w:type="paragraph" w:customStyle="1" w:styleId="hat">
    <w:name w:val="hat"/>
    <w:basedOn w:val="Normal"/>
    <w:next w:val="Normal"/>
    <w:link w:val="hatChar"/>
    <w:qFormat/>
    <w:rsid w:val="004378D4"/>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4378D4"/>
  </w:style>
  <w:style w:type="paragraph" w:customStyle="1" w:styleId="HotRouteChar">
    <w:name w:val="Hot Route! Char"/>
    <w:basedOn w:val="Normal"/>
    <w:qFormat/>
    <w:rsid w:val="004378D4"/>
    <w:pPr>
      <w:ind w:left="144"/>
    </w:pPr>
    <w:rPr>
      <w:rFonts w:eastAsia="Times New Roman"/>
      <w:sz w:val="20"/>
      <w:lang w:bidi="en-US"/>
    </w:rPr>
  </w:style>
  <w:style w:type="paragraph" w:customStyle="1" w:styleId="Default">
    <w:name w:val="Default"/>
    <w:qFormat/>
    <w:rsid w:val="004378D4"/>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4378D4"/>
    <w:rPr>
      <w:rFonts w:ascii="Cambria" w:hAnsi="Cambria" w:cs="Times New Roman"/>
      <w:b/>
      <w:bCs/>
      <w:sz w:val="26"/>
      <w:szCs w:val="26"/>
    </w:rPr>
  </w:style>
  <w:style w:type="character" w:customStyle="1" w:styleId="CardCharChar1">
    <w:name w:val="Card Char Char1"/>
    <w:basedOn w:val="DefaultParagraphFont"/>
    <w:rsid w:val="004378D4"/>
    <w:rPr>
      <w:rFonts w:cs="Times New Roman"/>
      <w:b/>
      <w:bCs/>
      <w:sz w:val="28"/>
      <w:szCs w:val="28"/>
    </w:rPr>
  </w:style>
  <w:style w:type="paragraph" w:customStyle="1" w:styleId="SmallFont">
    <w:name w:val="Small Font"/>
    <w:basedOn w:val="Normal"/>
    <w:link w:val="SmallFontChar"/>
    <w:qFormat/>
    <w:rsid w:val="004378D4"/>
    <w:pPr>
      <w:spacing w:after="200"/>
      <w:jc w:val="both"/>
    </w:pPr>
    <w:rPr>
      <w:rFonts w:eastAsia="Calibri"/>
      <w:szCs w:val="18"/>
    </w:rPr>
  </w:style>
  <w:style w:type="character" w:customStyle="1" w:styleId="SmallFontChar">
    <w:name w:val="Small Font Char"/>
    <w:basedOn w:val="DefaultParagraphFont"/>
    <w:link w:val="SmallFont"/>
    <w:locked/>
    <w:rsid w:val="004378D4"/>
    <w:rPr>
      <w:rFonts w:ascii="Calibri" w:eastAsia="Calibri" w:hAnsi="Calibri"/>
      <w:sz w:val="22"/>
      <w:szCs w:val="18"/>
    </w:rPr>
  </w:style>
  <w:style w:type="character" w:customStyle="1" w:styleId="CircleChar1">
    <w:name w:val="Circle Char1"/>
    <w:basedOn w:val="DefaultParagraphFont"/>
    <w:rsid w:val="004378D4"/>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4378D4"/>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4378D4"/>
    <w:rPr>
      <w:rFonts w:ascii="Calibri" w:eastAsia="Times New Roman" w:hAnsi="Calibri" w:cs="Times New Roman"/>
      <w:b/>
      <w:sz w:val="20"/>
      <w:szCs w:val="20"/>
    </w:rPr>
  </w:style>
  <w:style w:type="character" w:customStyle="1" w:styleId="hit1">
    <w:name w:val="hit1"/>
    <w:basedOn w:val="DefaultParagraphFont"/>
    <w:rsid w:val="004378D4"/>
    <w:rPr>
      <w:b/>
      <w:bCs/>
      <w:color w:val="CC0033"/>
    </w:rPr>
  </w:style>
  <w:style w:type="character" w:customStyle="1" w:styleId="upper">
    <w:name w:val="upper"/>
    <w:basedOn w:val="DefaultParagraphFont"/>
    <w:rsid w:val="004378D4"/>
  </w:style>
  <w:style w:type="character" w:customStyle="1" w:styleId="SmallFont7pt">
    <w:name w:val="Small Font (7 pt)"/>
    <w:basedOn w:val="DefaultParagraphFont"/>
    <w:qFormat/>
    <w:rsid w:val="004378D4"/>
    <w:rPr>
      <w:sz w:val="14"/>
    </w:rPr>
  </w:style>
  <w:style w:type="paragraph" w:customStyle="1" w:styleId="UnderlinedText">
    <w:name w:val="Underlined Text"/>
    <w:basedOn w:val="Normal"/>
    <w:qFormat/>
    <w:rsid w:val="004378D4"/>
    <w:rPr>
      <w:rFonts w:eastAsia="Times New Roman"/>
      <w:b/>
      <w:szCs w:val="20"/>
    </w:rPr>
  </w:style>
  <w:style w:type="character" w:customStyle="1" w:styleId="SmallText-New">
    <w:name w:val="Small Text - New"/>
    <w:basedOn w:val="DefaultParagraphFont"/>
    <w:rsid w:val="004378D4"/>
    <w:rPr>
      <w:rFonts w:ascii="Arial Narrow" w:hAnsi="Arial Narrow"/>
      <w:sz w:val="14"/>
    </w:rPr>
  </w:style>
  <w:style w:type="character" w:customStyle="1" w:styleId="Underlined-New">
    <w:name w:val="Underlined - New"/>
    <w:basedOn w:val="DefaultParagraphFont"/>
    <w:rsid w:val="004378D4"/>
    <w:rPr>
      <w:rFonts w:ascii="Arial Narrow" w:hAnsi="Arial Narrow"/>
      <w:sz w:val="16"/>
      <w:u w:val="single"/>
    </w:rPr>
  </w:style>
  <w:style w:type="paragraph" w:styleId="TOC2">
    <w:name w:val="toc 2"/>
    <w:basedOn w:val="Normal"/>
    <w:next w:val="Normal"/>
    <w:autoRedefine/>
    <w:uiPriority w:val="39"/>
    <w:qFormat/>
    <w:rsid w:val="004378D4"/>
    <w:pPr>
      <w:ind w:left="200"/>
    </w:pPr>
    <w:rPr>
      <w:rFonts w:eastAsia="Times New Roman"/>
      <w:sz w:val="20"/>
      <w:lang w:bidi="en-US"/>
    </w:rPr>
  </w:style>
  <w:style w:type="paragraph" w:styleId="TOCHeading">
    <w:name w:val="TOC Heading"/>
    <w:basedOn w:val="Heading1"/>
    <w:next w:val="Normal"/>
    <w:uiPriority w:val="39"/>
    <w:qFormat/>
    <w:rsid w:val="004378D4"/>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4378D4"/>
    <w:rPr>
      <w:rFonts w:ascii="Arial Narrow" w:hAnsi="Arial Narrow"/>
      <w:dstrike w:val="0"/>
      <w:sz w:val="20"/>
      <w:bdr w:val="single" w:sz="2" w:space="0" w:color="auto"/>
      <w:vertAlign w:val="baseline"/>
    </w:rPr>
  </w:style>
  <w:style w:type="character" w:customStyle="1" w:styleId="style65">
    <w:name w:val="style65"/>
    <w:basedOn w:val="DefaultParagraphFont"/>
    <w:rsid w:val="004378D4"/>
    <w:rPr>
      <w:rFonts w:cs="Times New Roman"/>
    </w:rPr>
  </w:style>
  <w:style w:type="character" w:customStyle="1" w:styleId="qlabel">
    <w:name w:val="q_label"/>
    <w:basedOn w:val="DefaultParagraphFont"/>
    <w:rsid w:val="004378D4"/>
  </w:style>
  <w:style w:type="character" w:customStyle="1" w:styleId="alabel">
    <w:name w:val="a_label"/>
    <w:basedOn w:val="DefaultParagraphFont"/>
    <w:rsid w:val="004378D4"/>
  </w:style>
  <w:style w:type="character" w:customStyle="1" w:styleId="BoldandUnderlineCharChar">
    <w:name w:val="Bold and Underline Char Char"/>
    <w:basedOn w:val="DefaultParagraphFont"/>
    <w:rsid w:val="004378D4"/>
    <w:rPr>
      <w:rFonts w:eastAsia="MS Mincho"/>
      <w:b/>
      <w:u w:val="single"/>
      <w:lang w:val="en-US" w:eastAsia="en-US" w:bidi="ar-SA"/>
    </w:rPr>
  </w:style>
  <w:style w:type="character" w:customStyle="1" w:styleId="CardTextChar2">
    <w:name w:val="Card Text Char"/>
    <w:basedOn w:val="DefaultParagraphFont"/>
    <w:rsid w:val="004378D4"/>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4378D4"/>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4378D4"/>
    <w:rPr>
      <w:rFonts w:cs="Arial"/>
      <w:bCs/>
      <w:szCs w:val="26"/>
      <w:u w:val="single"/>
      <w:lang w:val="en-US" w:eastAsia="en-US" w:bidi="ar-SA"/>
    </w:rPr>
  </w:style>
  <w:style w:type="paragraph" w:customStyle="1" w:styleId="evidencetextChar">
    <w:name w:val="evidence text Char"/>
    <w:basedOn w:val="Normal"/>
    <w:qFormat/>
    <w:rsid w:val="004378D4"/>
    <w:pPr>
      <w:ind w:left="1728" w:right="1008"/>
    </w:pPr>
    <w:rPr>
      <w:rFonts w:eastAsia="Times New Roman"/>
      <w:color w:val="000000"/>
      <w:sz w:val="18"/>
    </w:rPr>
  </w:style>
  <w:style w:type="character" w:customStyle="1" w:styleId="underline2">
    <w:name w:val="underline2"/>
    <w:basedOn w:val="DefaultParagraphFont"/>
    <w:rsid w:val="004378D4"/>
    <w:rPr>
      <w:u w:val="single"/>
    </w:rPr>
  </w:style>
  <w:style w:type="character" w:customStyle="1" w:styleId="UnderlineChar4Char">
    <w:name w:val="Underline Char4 Char"/>
    <w:basedOn w:val="DefaultParagraphFont"/>
    <w:link w:val="UnderlineChar4"/>
    <w:rsid w:val="004378D4"/>
    <w:rPr>
      <w:u w:val="single"/>
    </w:rPr>
  </w:style>
  <w:style w:type="paragraph" w:customStyle="1" w:styleId="UnderlineChar4">
    <w:name w:val="Underline Char4"/>
    <w:basedOn w:val="Normal"/>
    <w:link w:val="UnderlineChar4Char"/>
    <w:qFormat/>
    <w:rsid w:val="004378D4"/>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4378D4"/>
    <w:rPr>
      <w:b/>
      <w:u w:val="single"/>
    </w:rPr>
  </w:style>
  <w:style w:type="paragraph" w:customStyle="1" w:styleId="BoldandUnderlineChar3">
    <w:name w:val="Bold and Underline Char3"/>
    <w:basedOn w:val="Normal"/>
    <w:link w:val="BoldandUnderlineChar3Char2"/>
    <w:qFormat/>
    <w:rsid w:val="004378D4"/>
    <w:rPr>
      <w:rFonts w:asciiTheme="minorHAnsi" w:hAnsiTheme="minorHAnsi"/>
      <w:b/>
      <w:sz w:val="24"/>
      <w:u w:val="single"/>
    </w:rPr>
  </w:style>
  <w:style w:type="character" w:customStyle="1" w:styleId="inside-head">
    <w:name w:val="inside-head"/>
    <w:basedOn w:val="DefaultParagraphFont"/>
    <w:rsid w:val="004378D4"/>
  </w:style>
  <w:style w:type="character" w:customStyle="1" w:styleId="officialstitle-">
    <w:name w:val="official_s_title-"/>
    <w:basedOn w:val="DefaultParagraphFont"/>
    <w:rsid w:val="004378D4"/>
  </w:style>
  <w:style w:type="character" w:customStyle="1" w:styleId="officialsbureau">
    <w:name w:val="official_s_bureau"/>
    <w:basedOn w:val="DefaultParagraphFont"/>
    <w:rsid w:val="004378D4"/>
  </w:style>
  <w:style w:type="paragraph" w:customStyle="1" w:styleId="Stylecard11ptBoldUnderline">
    <w:name w:val="Style card + 11 pt Bold Underline"/>
    <w:basedOn w:val="card"/>
    <w:link w:val="Stylecard11ptBoldUnderlineChar"/>
    <w:qFormat/>
    <w:rsid w:val="004378D4"/>
    <w:rPr>
      <w:rFonts w:ascii="Georgia" w:eastAsia="SimSun" w:hAnsi="Georgia"/>
      <w:b/>
      <w:lang w:eastAsia="zh-CN"/>
    </w:rPr>
  </w:style>
  <w:style w:type="character" w:customStyle="1" w:styleId="Stylecard11ptBoldUnderlineChar">
    <w:name w:val="Style card + 11 pt Bold Underline Char"/>
    <w:link w:val="Stylecard11ptBoldUnderline"/>
    <w:rsid w:val="004378D4"/>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4378D4"/>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4378D4"/>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4378D4"/>
    <w:rPr>
      <w:rFonts w:ascii="Georgia" w:eastAsia="SimSun" w:hAnsi="Georgia"/>
      <w:bCs/>
      <w:sz w:val="16"/>
      <w:lang w:eastAsia="zh-CN"/>
    </w:rPr>
  </w:style>
  <w:style w:type="paragraph" w:styleId="HTMLPreformatted">
    <w:name w:val="HTML Preformatted"/>
    <w:basedOn w:val="Normal"/>
    <w:link w:val="HTMLPreformattedChar"/>
    <w:rsid w:val="0043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4378D4"/>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4378D4"/>
    <w:rPr>
      <w:u w:val="single"/>
    </w:rPr>
  </w:style>
  <w:style w:type="character" w:customStyle="1" w:styleId="StyleUnderlining11ptChar">
    <w:name w:val="Style Underlining + 11 pt Char"/>
    <w:basedOn w:val="DefaultParagraphFont"/>
    <w:link w:val="StyleUnderlining11pt"/>
    <w:rsid w:val="004378D4"/>
    <w:rPr>
      <w:rFonts w:ascii="Calibri" w:hAnsi="Calibri"/>
      <w:sz w:val="22"/>
      <w:u w:val="single"/>
    </w:rPr>
  </w:style>
  <w:style w:type="paragraph" w:customStyle="1" w:styleId="StyleCardText9pt">
    <w:name w:val="Style Card Text + 9 pt"/>
    <w:basedOn w:val="Normal"/>
    <w:link w:val="StyleCardText9ptChar"/>
    <w:qFormat/>
    <w:rsid w:val="004378D4"/>
    <w:pPr>
      <w:spacing w:after="200"/>
      <w:contextualSpacing/>
    </w:pPr>
    <w:rPr>
      <w:rFonts w:eastAsia="Calibri"/>
    </w:rPr>
  </w:style>
  <w:style w:type="character" w:customStyle="1" w:styleId="StyleCardText9ptChar">
    <w:name w:val="Style Card Text + 9 pt Char"/>
    <w:basedOn w:val="DefaultParagraphFont"/>
    <w:link w:val="StyleCardText9pt"/>
    <w:rsid w:val="004378D4"/>
    <w:rPr>
      <w:rFonts w:ascii="Calibri" w:eastAsia="Calibri" w:hAnsi="Calibri"/>
      <w:sz w:val="22"/>
    </w:rPr>
  </w:style>
  <w:style w:type="paragraph" w:styleId="Quote">
    <w:name w:val="Quote"/>
    <w:basedOn w:val="Normal"/>
    <w:next w:val="Normal"/>
    <w:link w:val="QuoteChar"/>
    <w:uiPriority w:val="29"/>
    <w:qFormat/>
    <w:rsid w:val="004378D4"/>
    <w:pPr>
      <w:widowControl w:val="0"/>
    </w:pPr>
    <w:rPr>
      <w:rFonts w:eastAsia="Times New Roman"/>
      <w:iCs/>
      <w:color w:val="000000"/>
      <w:lang w:bidi="en-US"/>
    </w:rPr>
  </w:style>
  <w:style w:type="character" w:customStyle="1" w:styleId="QuoteChar">
    <w:name w:val="Quote Char"/>
    <w:basedOn w:val="DefaultParagraphFont"/>
    <w:link w:val="Quote"/>
    <w:uiPriority w:val="29"/>
    <w:rsid w:val="004378D4"/>
    <w:rPr>
      <w:rFonts w:ascii="Calibri" w:eastAsia="Times New Roman" w:hAnsi="Calibri"/>
      <w:iCs/>
      <w:color w:val="000000"/>
      <w:sz w:val="22"/>
      <w:lang w:bidi="en-US"/>
    </w:rPr>
  </w:style>
  <w:style w:type="character" w:customStyle="1" w:styleId="underlineChar">
    <w:name w:val="underline Char"/>
    <w:basedOn w:val="DefaultParagraphFont"/>
    <w:rsid w:val="004378D4"/>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4378D4"/>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4378D4"/>
    <w:rPr>
      <w:sz w:val="20"/>
      <w:u w:val="single"/>
    </w:rPr>
  </w:style>
  <w:style w:type="paragraph" w:styleId="BodyTextIndent2">
    <w:name w:val="Body Text Indent 2"/>
    <w:basedOn w:val="Normal"/>
    <w:link w:val="BodyTextIndent2Char"/>
    <w:unhideWhenUsed/>
    <w:rsid w:val="004378D4"/>
    <w:pPr>
      <w:spacing w:after="120" w:line="480" w:lineRule="auto"/>
      <w:ind w:left="360"/>
    </w:pPr>
  </w:style>
  <w:style w:type="character" w:customStyle="1" w:styleId="BodyTextIndent2Char">
    <w:name w:val="Body Text Indent 2 Char"/>
    <w:basedOn w:val="DefaultParagraphFont"/>
    <w:link w:val="BodyTextIndent2"/>
    <w:rsid w:val="004378D4"/>
    <w:rPr>
      <w:rFonts w:ascii="Calibri" w:hAnsi="Calibri"/>
      <w:sz w:val="22"/>
    </w:rPr>
  </w:style>
  <w:style w:type="paragraph" w:styleId="BodyTextIndent3">
    <w:name w:val="Body Text Indent 3"/>
    <w:basedOn w:val="Normal"/>
    <w:link w:val="BodyTextIndent3Char"/>
    <w:uiPriority w:val="99"/>
    <w:unhideWhenUsed/>
    <w:rsid w:val="004378D4"/>
    <w:pPr>
      <w:spacing w:after="120"/>
      <w:ind w:left="360"/>
    </w:pPr>
    <w:rPr>
      <w:szCs w:val="16"/>
    </w:rPr>
  </w:style>
  <w:style w:type="character" w:customStyle="1" w:styleId="BodyTextIndent3Char">
    <w:name w:val="Body Text Indent 3 Char"/>
    <w:basedOn w:val="DefaultParagraphFont"/>
    <w:link w:val="BodyTextIndent3"/>
    <w:uiPriority w:val="99"/>
    <w:rsid w:val="004378D4"/>
    <w:rPr>
      <w:rFonts w:ascii="Calibri" w:hAnsi="Calibri"/>
      <w:sz w:val="22"/>
      <w:szCs w:val="16"/>
    </w:rPr>
  </w:style>
  <w:style w:type="paragraph" w:styleId="BodyText2">
    <w:name w:val="Body Text 2"/>
    <w:basedOn w:val="Normal"/>
    <w:link w:val="BodyText2Char"/>
    <w:unhideWhenUsed/>
    <w:rsid w:val="004378D4"/>
    <w:pPr>
      <w:spacing w:after="120" w:line="480" w:lineRule="auto"/>
    </w:pPr>
  </w:style>
  <w:style w:type="character" w:customStyle="1" w:styleId="BodyText2Char">
    <w:name w:val="Body Text 2 Char"/>
    <w:basedOn w:val="DefaultParagraphFont"/>
    <w:link w:val="BodyText2"/>
    <w:rsid w:val="004378D4"/>
    <w:rPr>
      <w:rFonts w:ascii="Calibri" w:hAnsi="Calibri"/>
      <w:sz w:val="22"/>
    </w:rPr>
  </w:style>
  <w:style w:type="paragraph" w:styleId="BodyTextIndent">
    <w:name w:val="Body Text Indent"/>
    <w:basedOn w:val="Normal"/>
    <w:link w:val="BodyTextIndentChar"/>
    <w:uiPriority w:val="99"/>
    <w:unhideWhenUsed/>
    <w:rsid w:val="004378D4"/>
    <w:pPr>
      <w:spacing w:after="120"/>
      <w:ind w:left="360"/>
    </w:pPr>
  </w:style>
  <w:style w:type="character" w:customStyle="1" w:styleId="BodyTextIndentChar">
    <w:name w:val="Body Text Indent Char"/>
    <w:basedOn w:val="DefaultParagraphFont"/>
    <w:link w:val="BodyTextIndent"/>
    <w:uiPriority w:val="99"/>
    <w:rsid w:val="004378D4"/>
    <w:rPr>
      <w:rFonts w:ascii="Calibri" w:hAnsi="Calibri"/>
      <w:sz w:val="22"/>
    </w:rPr>
  </w:style>
  <w:style w:type="paragraph" w:styleId="BodyText3">
    <w:name w:val="Body Text 3"/>
    <w:basedOn w:val="Normal"/>
    <w:link w:val="BodyText3Char"/>
    <w:unhideWhenUsed/>
    <w:rsid w:val="004378D4"/>
    <w:pPr>
      <w:spacing w:after="120"/>
    </w:pPr>
    <w:rPr>
      <w:szCs w:val="16"/>
    </w:rPr>
  </w:style>
  <w:style w:type="character" w:customStyle="1" w:styleId="BodyText3Char">
    <w:name w:val="Body Text 3 Char"/>
    <w:basedOn w:val="DefaultParagraphFont"/>
    <w:link w:val="BodyText3"/>
    <w:rsid w:val="004378D4"/>
    <w:rPr>
      <w:rFonts w:ascii="Calibri" w:hAnsi="Calibri"/>
      <w:sz w:val="22"/>
      <w:szCs w:val="16"/>
    </w:rPr>
  </w:style>
  <w:style w:type="character" w:customStyle="1" w:styleId="StyleBold">
    <w:name w:val="Style Bold"/>
    <w:basedOn w:val="DefaultParagraphFont"/>
    <w:uiPriority w:val="9"/>
    <w:semiHidden/>
    <w:rsid w:val="004378D4"/>
    <w:rPr>
      <w:b/>
      <w:bCs/>
    </w:rPr>
  </w:style>
  <w:style w:type="character" w:customStyle="1" w:styleId="body-text">
    <w:name w:val="body-text"/>
    <w:basedOn w:val="DefaultParagraphFont"/>
    <w:rsid w:val="004378D4"/>
  </w:style>
  <w:style w:type="paragraph" w:customStyle="1" w:styleId="StyleStyle411ptBoldBorderSinglesolidlineAuto0">
    <w:name w:val="Style Style4 + 11 pt Bold Border: : (Single solid line Auto  0...."/>
    <w:basedOn w:val="Normal"/>
    <w:link w:val="StyleStyle411ptBoldBorderSinglesolidlineAuto0Char"/>
    <w:qFormat/>
    <w:rsid w:val="004378D4"/>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378D4"/>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4378D4"/>
  </w:style>
  <w:style w:type="paragraph" w:customStyle="1" w:styleId="StyleStyle112pt">
    <w:name w:val="Style Style1 + 12 pt"/>
    <w:basedOn w:val="Normal"/>
    <w:link w:val="StyleStyle112ptChar"/>
    <w:qFormat/>
    <w:rsid w:val="004378D4"/>
    <w:rPr>
      <w:rFonts w:eastAsia="SimSun"/>
      <w:u w:val="single"/>
      <w:lang w:eastAsia="zh-CN"/>
    </w:rPr>
  </w:style>
  <w:style w:type="character" w:customStyle="1" w:styleId="StyleStyle112ptChar">
    <w:name w:val="Style Style1 + 12 pt Char"/>
    <w:basedOn w:val="DefaultParagraphFont"/>
    <w:link w:val="StyleStyle112pt"/>
    <w:rsid w:val="004378D4"/>
    <w:rPr>
      <w:rFonts w:ascii="Calibri" w:eastAsia="SimSun" w:hAnsi="Calibri"/>
      <w:sz w:val="22"/>
      <w:u w:val="single"/>
      <w:lang w:eastAsia="zh-CN"/>
    </w:rPr>
  </w:style>
  <w:style w:type="paragraph" w:customStyle="1" w:styleId="MinimizedText">
    <w:name w:val="Minimized Text"/>
    <w:basedOn w:val="Normal"/>
    <w:link w:val="MinimizedTextChar"/>
    <w:qFormat/>
    <w:rsid w:val="004378D4"/>
    <w:rPr>
      <w:rFonts w:eastAsia="Times New Roman"/>
    </w:rPr>
  </w:style>
  <w:style w:type="character" w:customStyle="1" w:styleId="MinimizedTextChar">
    <w:name w:val="Minimized Text Char"/>
    <w:basedOn w:val="DefaultParagraphFont"/>
    <w:link w:val="MinimizedText"/>
    <w:rsid w:val="004378D4"/>
    <w:rPr>
      <w:rFonts w:ascii="Calibri" w:eastAsia="Times New Roman" w:hAnsi="Calibri"/>
      <w:sz w:val="22"/>
    </w:rPr>
  </w:style>
  <w:style w:type="character" w:customStyle="1" w:styleId="term1">
    <w:name w:val="term1"/>
    <w:basedOn w:val="DefaultParagraphFont"/>
    <w:rsid w:val="004378D4"/>
    <w:rPr>
      <w:b/>
      <w:bCs/>
    </w:rPr>
  </w:style>
  <w:style w:type="character" w:customStyle="1" w:styleId="Styleterm111ptUnderline">
    <w:name w:val="Style term1 + 11 pt Underline"/>
    <w:basedOn w:val="term1"/>
    <w:rsid w:val="004378D4"/>
    <w:rPr>
      <w:b/>
      <w:bCs/>
      <w:sz w:val="20"/>
      <w:u w:val="single"/>
    </w:rPr>
  </w:style>
  <w:style w:type="paragraph" w:customStyle="1" w:styleId="StyleMinimizedTextArialNarrow10pt">
    <w:name w:val="Style Minimized Text + Arial Narrow 10 pt"/>
    <w:basedOn w:val="MinimizedText"/>
    <w:link w:val="StyleMinimizedTextArialNarrow10ptChar"/>
    <w:qFormat/>
    <w:rsid w:val="004378D4"/>
    <w:rPr>
      <w:sz w:val="20"/>
    </w:rPr>
  </w:style>
  <w:style w:type="character" w:customStyle="1" w:styleId="StyleMinimizedTextArialNarrow10ptChar">
    <w:name w:val="Style Minimized Text + Arial Narrow 10 pt Char"/>
    <w:basedOn w:val="MinimizedTextChar"/>
    <w:link w:val="StyleMinimizedTextArialNarrow10pt"/>
    <w:rsid w:val="004378D4"/>
    <w:rPr>
      <w:rFonts w:ascii="Calibri" w:eastAsia="Times New Roman" w:hAnsi="Calibri"/>
      <w:sz w:val="20"/>
    </w:rPr>
  </w:style>
  <w:style w:type="character" w:customStyle="1" w:styleId="Styleunderline11ptBold">
    <w:name w:val="Style underline + 11 pt Bold"/>
    <w:basedOn w:val="underline"/>
    <w:rsid w:val="004378D4"/>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4378D4"/>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4378D4"/>
    <w:rPr>
      <w:rFonts w:ascii="Calibri" w:eastAsia="Times New Roman" w:hAnsi="Calibri"/>
      <w:sz w:val="22"/>
      <w:u w:val="single"/>
      <w:bdr w:val="single" w:sz="4" w:space="0" w:color="auto"/>
    </w:rPr>
  </w:style>
  <w:style w:type="character" w:customStyle="1" w:styleId="Style9pt">
    <w:name w:val="Style 9 pt"/>
    <w:basedOn w:val="DefaultParagraphFont"/>
    <w:rsid w:val="004378D4"/>
    <w:rPr>
      <w:rFonts w:ascii="Times New Roman" w:hAnsi="Times New Roman"/>
      <w:sz w:val="20"/>
    </w:rPr>
  </w:style>
  <w:style w:type="paragraph" w:customStyle="1" w:styleId="StyleStyle49pt3">
    <w:name w:val="Style Style4 + 9 pt3"/>
    <w:basedOn w:val="Style4"/>
    <w:link w:val="StyleStyle49pt3Char"/>
    <w:qFormat/>
    <w:rsid w:val="004378D4"/>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4378D4"/>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4378D4"/>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4378D4"/>
    <w:rPr>
      <w:rFonts w:ascii="Calibri" w:eastAsia="Times New Roman" w:hAnsi="Calibri" w:cs="Times New Roman"/>
      <w:b/>
      <w:bCs/>
      <w:u w:val="single"/>
      <w:lang w:val="x-none"/>
    </w:rPr>
  </w:style>
  <w:style w:type="character" w:customStyle="1" w:styleId="authorbio">
    <w:name w:val="authorbio"/>
    <w:basedOn w:val="DefaultParagraphFont"/>
    <w:rsid w:val="004378D4"/>
  </w:style>
  <w:style w:type="character" w:customStyle="1" w:styleId="a">
    <w:name w:val="a"/>
    <w:basedOn w:val="DefaultParagraphFont"/>
    <w:rsid w:val="004378D4"/>
  </w:style>
  <w:style w:type="character" w:customStyle="1" w:styleId="StyleUnderline3">
    <w:name w:val="Style Underline3"/>
    <w:basedOn w:val="DefaultParagraphFont"/>
    <w:rsid w:val="004378D4"/>
    <w:rPr>
      <w:u w:val="single"/>
    </w:rPr>
  </w:style>
  <w:style w:type="paragraph" w:customStyle="1" w:styleId="StyleStyle111ptBorderSinglesolidlineAuto05ptL">
    <w:name w:val="Style Style1 + 11 pt Border: : (Single solid line Auto  0.5 pt L..."/>
    <w:link w:val="StyleStyle111ptBorderSinglesolidlineAuto05ptLChar"/>
    <w:qFormat/>
    <w:rsid w:val="004378D4"/>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378D4"/>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4378D4"/>
    <w:rPr>
      <w:u w:val="single"/>
    </w:rPr>
  </w:style>
  <w:style w:type="paragraph" w:customStyle="1" w:styleId="Circled">
    <w:name w:val="Circled"/>
    <w:link w:val="CircledChar"/>
    <w:qFormat/>
    <w:rsid w:val="004378D4"/>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4378D4"/>
    <w:rPr>
      <w:rFonts w:ascii="Times New Roman" w:eastAsia="MS Mincho" w:hAnsi="Times New Roman" w:cs="Times New Roman"/>
      <w:b/>
      <w:sz w:val="22"/>
      <w:szCs w:val="20"/>
      <w:u w:val="single"/>
      <w:lang w:eastAsia="ja-JP"/>
    </w:rPr>
  </w:style>
  <w:style w:type="character" w:customStyle="1" w:styleId="base">
    <w:name w:val="base"/>
    <w:basedOn w:val="DefaultParagraphFont"/>
    <w:rsid w:val="004378D4"/>
  </w:style>
  <w:style w:type="character" w:customStyle="1" w:styleId="part-of-speech">
    <w:name w:val="part-of-speech"/>
    <w:basedOn w:val="DefaultParagraphFont"/>
    <w:rsid w:val="004378D4"/>
  </w:style>
  <w:style w:type="character" w:customStyle="1" w:styleId="sep">
    <w:name w:val="sep"/>
    <w:basedOn w:val="DefaultParagraphFont"/>
    <w:rsid w:val="004378D4"/>
  </w:style>
  <w:style w:type="character" w:customStyle="1" w:styleId="pron">
    <w:name w:val="pron"/>
    <w:basedOn w:val="DefaultParagraphFont"/>
    <w:rsid w:val="004378D4"/>
  </w:style>
  <w:style w:type="paragraph" w:customStyle="1" w:styleId="StyleStyle4LatinTimesNewRomanAsianSimSun">
    <w:name w:val="Style Style4 + (Latin) Times New Roman (Asian) SimSun"/>
    <w:basedOn w:val="Normal"/>
    <w:link w:val="StyleStyle4LatinTimesNewRomanAsianSimSunChar"/>
    <w:qFormat/>
    <w:rsid w:val="004378D4"/>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4378D4"/>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378D4"/>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4378D4"/>
    <w:rPr>
      <w:rFonts w:ascii="Calibri" w:eastAsia="SimSun" w:hAnsi="Calibri"/>
      <w:b/>
      <w:bCs/>
      <w:sz w:val="22"/>
      <w:u w:val="single"/>
    </w:rPr>
  </w:style>
  <w:style w:type="character" w:customStyle="1" w:styleId="CharChar3">
    <w:name w:val="Char Char3"/>
    <w:basedOn w:val="DefaultParagraphFont"/>
    <w:rsid w:val="004378D4"/>
    <w:rPr>
      <w:rFonts w:cs="Arial"/>
      <w:b/>
      <w:bCs/>
      <w:iCs/>
      <w:lang w:val="en-US" w:eastAsia="en-US" w:bidi="ar-SA"/>
    </w:rPr>
  </w:style>
  <w:style w:type="character" w:customStyle="1" w:styleId="SubtitleChar1">
    <w:name w:val="Subtitle Char1"/>
    <w:aliases w:val="Underlined card text Char1"/>
    <w:basedOn w:val="DefaultParagraphFont"/>
    <w:rsid w:val="004378D4"/>
    <w:rPr>
      <w:color w:val="5A5A5A" w:themeColor="text1" w:themeTint="A5"/>
      <w:spacing w:val="15"/>
      <w:sz w:val="22"/>
      <w:szCs w:val="22"/>
    </w:rPr>
  </w:style>
  <w:style w:type="paragraph" w:customStyle="1" w:styleId="StyleStyle411pt1">
    <w:name w:val="Style Style4 + 11 pt1"/>
    <w:basedOn w:val="Style4"/>
    <w:link w:val="StyleStyle411pt1Char"/>
    <w:qFormat/>
    <w:rsid w:val="004378D4"/>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4378D4"/>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4378D4"/>
    <w:rPr>
      <w:b/>
      <w:u w:val="single"/>
      <w:lang w:val="en-US" w:eastAsia="en-US" w:bidi="ar-SA"/>
    </w:rPr>
  </w:style>
  <w:style w:type="character" w:customStyle="1" w:styleId="StyleUnderlineCharChar111pt">
    <w:name w:val="Style Underline Char Char1 + 11 pt"/>
    <w:basedOn w:val="DefaultParagraphFont"/>
    <w:rsid w:val="004378D4"/>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4378D4"/>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4378D4"/>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4378D4"/>
    <w:rPr>
      <w:sz w:val="22"/>
      <w:u w:val="single"/>
    </w:rPr>
  </w:style>
  <w:style w:type="paragraph" w:customStyle="1" w:styleId="StyleMinimizedTextArialNarrow9pt">
    <w:name w:val="Style Minimized Text + Arial Narrow 9 pt"/>
    <w:basedOn w:val="Normal"/>
    <w:link w:val="StyleMinimizedTextArialNarrow9ptChar"/>
    <w:qFormat/>
    <w:rsid w:val="004378D4"/>
    <w:rPr>
      <w:rFonts w:eastAsia="Times New Roman"/>
    </w:rPr>
  </w:style>
  <w:style w:type="character" w:customStyle="1" w:styleId="StyleMinimizedTextArialNarrow9ptChar">
    <w:name w:val="Style Minimized Text + Arial Narrow 9 pt Char"/>
    <w:basedOn w:val="DefaultParagraphFont"/>
    <w:link w:val="StyleMinimizedTextArialNarrow9pt"/>
    <w:rsid w:val="004378D4"/>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4378D4"/>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378D4"/>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4378D4"/>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4378D4"/>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4378D4"/>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4378D4"/>
    <w:rPr>
      <w:b w:val="0"/>
      <w:bCs/>
      <w:sz w:val="20"/>
      <w:u w:val="single"/>
      <w:lang w:val="en-US" w:eastAsia="en-US" w:bidi="ar-SA"/>
    </w:rPr>
  </w:style>
  <w:style w:type="character" w:customStyle="1" w:styleId="Styleunderline9pt">
    <w:name w:val="Style underline + 9 pt"/>
    <w:basedOn w:val="underline"/>
    <w:rsid w:val="004378D4"/>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4378D4"/>
    <w:rPr>
      <w:rFonts w:ascii="Times New Roman" w:hAnsi="Times New Roman"/>
      <w:sz w:val="20"/>
    </w:rPr>
  </w:style>
  <w:style w:type="character" w:customStyle="1" w:styleId="Styleunderline9pt1">
    <w:name w:val="Style underline + 9 pt1"/>
    <w:basedOn w:val="underline"/>
    <w:rsid w:val="004378D4"/>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4378D4"/>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4378D4"/>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4378D4"/>
    <w:rPr>
      <w:b/>
      <w:bCs/>
      <w:noProof w:val="0"/>
      <w:sz w:val="20"/>
      <w:u w:val="single"/>
      <w:lang w:val="en-US" w:eastAsia="en-US" w:bidi="ar-SA"/>
    </w:rPr>
  </w:style>
  <w:style w:type="character" w:customStyle="1" w:styleId="Hyperlink23">
    <w:name w:val="Hyperlink23"/>
    <w:basedOn w:val="DefaultParagraphFont"/>
    <w:rsid w:val="004378D4"/>
    <w:rPr>
      <w:color w:val="3300CC"/>
      <w:u w:val="single"/>
    </w:rPr>
  </w:style>
  <w:style w:type="paragraph" w:customStyle="1" w:styleId="cardCharChar">
    <w:name w:val="card Char Char"/>
    <w:basedOn w:val="Normal"/>
    <w:link w:val="cardCharCharChar"/>
    <w:qFormat/>
    <w:rsid w:val="004378D4"/>
    <w:pPr>
      <w:ind w:left="288" w:right="288"/>
    </w:pPr>
    <w:rPr>
      <w:rFonts w:eastAsia="Times New Roman"/>
      <w:szCs w:val="20"/>
    </w:rPr>
  </w:style>
  <w:style w:type="character" w:customStyle="1" w:styleId="cardCharCharChar">
    <w:name w:val="card Char Char Char"/>
    <w:basedOn w:val="DefaultParagraphFont"/>
    <w:link w:val="cardCharChar"/>
    <w:rsid w:val="004378D4"/>
    <w:rPr>
      <w:rFonts w:ascii="Calibri" w:eastAsia="Times New Roman" w:hAnsi="Calibri"/>
      <w:sz w:val="22"/>
      <w:szCs w:val="20"/>
    </w:rPr>
  </w:style>
  <w:style w:type="character" w:customStyle="1" w:styleId="StyleunderlineArialNarrow9ptBold">
    <w:name w:val="Style underline + Arial Narrow 9 pt Bold"/>
    <w:basedOn w:val="underline"/>
    <w:rsid w:val="004378D4"/>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4378D4"/>
  </w:style>
  <w:style w:type="character" w:customStyle="1" w:styleId="StylecardCharCharArialNarrow9ptChar">
    <w:name w:val="Style card Char Char + Arial Narrow 9 pt Char"/>
    <w:basedOn w:val="cardCharCharChar"/>
    <w:link w:val="StylecardCharCharArialNarrow9pt"/>
    <w:rsid w:val="004378D4"/>
    <w:rPr>
      <w:rFonts w:ascii="Calibri" w:eastAsia="Times New Roman" w:hAnsi="Calibri"/>
      <w:sz w:val="22"/>
      <w:szCs w:val="20"/>
    </w:rPr>
  </w:style>
  <w:style w:type="character" w:customStyle="1" w:styleId="CardTextChar10">
    <w:name w:val="Card Text Char1"/>
    <w:basedOn w:val="DefaultParagraphFont"/>
    <w:rsid w:val="004378D4"/>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4378D4"/>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4378D4"/>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4378D4"/>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4378D4"/>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4378D4"/>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4378D4"/>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4378D4"/>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4378D4"/>
    <w:rPr>
      <w:rFonts w:eastAsia="Times New Roman"/>
    </w:rPr>
  </w:style>
  <w:style w:type="character" w:customStyle="1" w:styleId="TextsmallChar">
    <w:name w:val="Textsmall Char"/>
    <w:basedOn w:val="DefaultParagraphFont"/>
    <w:link w:val="Textsmall"/>
    <w:rsid w:val="004378D4"/>
    <w:rPr>
      <w:rFonts w:ascii="Calibri" w:eastAsia="Times New Roman" w:hAnsi="Calibri"/>
      <w:sz w:val="22"/>
    </w:rPr>
  </w:style>
  <w:style w:type="character" w:customStyle="1" w:styleId="CharChar111">
    <w:name w:val="Char Char111"/>
    <w:basedOn w:val="DefaultParagraphFont"/>
    <w:rsid w:val="004378D4"/>
    <w:rPr>
      <w:rFonts w:cs="Arial"/>
      <w:bCs/>
      <w:szCs w:val="26"/>
      <w:u w:val="single"/>
      <w:lang w:val="en-US" w:eastAsia="en-US" w:bidi="ar-SA"/>
    </w:rPr>
  </w:style>
  <w:style w:type="paragraph" w:customStyle="1" w:styleId="cardtextsmall">
    <w:name w:val="card text small"/>
    <w:basedOn w:val="Normal"/>
    <w:qFormat/>
    <w:rsid w:val="004378D4"/>
    <w:rPr>
      <w:rFonts w:ascii="Arial Narrow" w:eastAsia="Times New Roman" w:hAnsi="Arial Narrow"/>
    </w:rPr>
  </w:style>
  <w:style w:type="character" w:customStyle="1" w:styleId="AUnterdline">
    <w:name w:val="AUnterdline"/>
    <w:qFormat/>
    <w:rsid w:val="004378D4"/>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4378D4"/>
    <w:rPr>
      <w:rFonts w:ascii="Times New Roman" w:hAnsi="Times New Roman"/>
      <w:b/>
      <w:bCs/>
      <w:sz w:val="20"/>
      <w:u w:val="single"/>
      <w:bdr w:val="single" w:sz="4" w:space="0" w:color="auto"/>
    </w:rPr>
  </w:style>
  <w:style w:type="character" w:customStyle="1" w:styleId="highlightedsearchterm">
    <w:name w:val="highlightedsearchterm"/>
    <w:rsid w:val="004378D4"/>
  </w:style>
  <w:style w:type="character" w:customStyle="1" w:styleId="StyleUnderline1">
    <w:name w:val="Style Underline1"/>
    <w:basedOn w:val="DefaultParagraphFont"/>
    <w:rsid w:val="004378D4"/>
    <w:rPr>
      <w:rFonts w:ascii="Times New Roman" w:hAnsi="Times New Roman"/>
      <w:sz w:val="20"/>
      <w:u w:val="single"/>
    </w:rPr>
  </w:style>
  <w:style w:type="paragraph" w:customStyle="1" w:styleId="StyleStyle49pt10">
    <w:name w:val="Style Style4 + 9 pt10"/>
    <w:basedOn w:val="Style4"/>
    <w:link w:val="StyleStyle49pt10Char"/>
    <w:qFormat/>
    <w:rsid w:val="004378D4"/>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4378D4"/>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4378D4"/>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4378D4"/>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4378D4"/>
    <w:pPr>
      <w:ind w:left="288"/>
    </w:pPr>
    <w:rPr>
      <w:rFonts w:eastAsia="Times New Roman"/>
      <w:u w:val="single"/>
    </w:rPr>
  </w:style>
  <w:style w:type="character" w:customStyle="1" w:styleId="NormalUnderlineChar">
    <w:name w:val="Normal Underline Char"/>
    <w:link w:val="NormalUnderline"/>
    <w:rsid w:val="004378D4"/>
    <w:rPr>
      <w:rFonts w:ascii="Calibri" w:eastAsia="Times New Roman" w:hAnsi="Calibri"/>
      <w:sz w:val="22"/>
      <w:u w:val="single"/>
    </w:rPr>
  </w:style>
  <w:style w:type="character" w:customStyle="1" w:styleId="DontRead">
    <w:name w:val="Don't Read"/>
    <w:qFormat/>
    <w:rsid w:val="004378D4"/>
    <w:rPr>
      <w:rFonts w:ascii="Times New Roman" w:hAnsi="Times New Roman"/>
      <w:sz w:val="16"/>
    </w:rPr>
  </w:style>
  <w:style w:type="paragraph" w:customStyle="1" w:styleId="Underlinestyle">
    <w:name w:val="Underline style"/>
    <w:basedOn w:val="Normal"/>
    <w:qFormat/>
    <w:rsid w:val="004378D4"/>
    <w:rPr>
      <w:rFonts w:eastAsia="Times New Roman"/>
      <w:u w:val="single"/>
    </w:rPr>
  </w:style>
  <w:style w:type="character" w:customStyle="1" w:styleId="Style11ptUnderline3">
    <w:name w:val="Style 11 pt Underline3"/>
    <w:rsid w:val="004378D4"/>
    <w:rPr>
      <w:sz w:val="20"/>
      <w:u w:val="single"/>
    </w:rPr>
  </w:style>
  <w:style w:type="character" w:customStyle="1" w:styleId="27">
    <w:name w:val="27"/>
    <w:rsid w:val="004378D4"/>
    <w:rPr>
      <w:rFonts w:cs="Arial"/>
      <w:bCs/>
      <w:sz w:val="20"/>
      <w:u w:val="single"/>
      <w:lang w:val="en-US" w:eastAsia="en-US" w:bidi="ar-SA"/>
    </w:rPr>
  </w:style>
  <w:style w:type="character" w:customStyle="1" w:styleId="2">
    <w:name w:val="2"/>
    <w:rsid w:val="004378D4"/>
    <w:rPr>
      <w:rFonts w:cs="Arial"/>
      <w:bCs/>
      <w:sz w:val="20"/>
      <w:u w:val="single"/>
      <w:lang w:val="en-US" w:eastAsia="en-US" w:bidi="ar-SA"/>
    </w:rPr>
  </w:style>
  <w:style w:type="character" w:customStyle="1" w:styleId="Style9ptUnderline11">
    <w:name w:val="Style 9 pt Underline11"/>
    <w:basedOn w:val="DefaultParagraphFont"/>
    <w:rsid w:val="004378D4"/>
    <w:rPr>
      <w:sz w:val="20"/>
      <w:u w:val="single"/>
    </w:rPr>
  </w:style>
  <w:style w:type="character" w:customStyle="1" w:styleId="Style9ptBoldUnderline5">
    <w:name w:val="Style 9 pt Bold Underline5"/>
    <w:basedOn w:val="DefaultParagraphFont"/>
    <w:rsid w:val="004378D4"/>
    <w:rPr>
      <w:b/>
      <w:bCs/>
      <w:sz w:val="20"/>
      <w:u w:val="single"/>
    </w:rPr>
  </w:style>
  <w:style w:type="character" w:customStyle="1" w:styleId="CharChar114">
    <w:name w:val="Char Char114"/>
    <w:basedOn w:val="DefaultParagraphFont"/>
    <w:rsid w:val="004378D4"/>
    <w:rPr>
      <w:rFonts w:cs="Arial"/>
      <w:bCs/>
      <w:szCs w:val="26"/>
      <w:u w:val="single"/>
      <w:lang w:val="en-US" w:eastAsia="en-US" w:bidi="ar-SA"/>
    </w:rPr>
  </w:style>
  <w:style w:type="character" w:customStyle="1" w:styleId="CharChar113">
    <w:name w:val="Char Char113"/>
    <w:basedOn w:val="DefaultParagraphFont"/>
    <w:rsid w:val="004378D4"/>
    <w:rPr>
      <w:rFonts w:cs="Arial"/>
      <w:bCs/>
      <w:szCs w:val="26"/>
      <w:u w:val="single"/>
      <w:lang w:val="en-US" w:eastAsia="en-US" w:bidi="ar-SA"/>
    </w:rPr>
  </w:style>
  <w:style w:type="character" w:customStyle="1" w:styleId="CharChar112">
    <w:name w:val="Char Char112"/>
    <w:basedOn w:val="DefaultParagraphFont"/>
    <w:rsid w:val="004378D4"/>
    <w:rPr>
      <w:rFonts w:cs="Arial"/>
      <w:bCs/>
      <w:szCs w:val="26"/>
      <w:u w:val="single"/>
      <w:lang w:val="en-US" w:eastAsia="en-US" w:bidi="ar-SA"/>
    </w:rPr>
  </w:style>
  <w:style w:type="character" w:customStyle="1" w:styleId="ssl0">
    <w:name w:val="ss_l0"/>
    <w:basedOn w:val="DefaultParagraphFont"/>
    <w:rsid w:val="004378D4"/>
  </w:style>
  <w:style w:type="paragraph" w:customStyle="1" w:styleId="WW-Default1">
    <w:name w:val="WW-Default1"/>
    <w:basedOn w:val="Normal"/>
    <w:qFormat/>
    <w:rsid w:val="004378D4"/>
    <w:pPr>
      <w:suppressAutoHyphens/>
    </w:pPr>
    <w:rPr>
      <w:rFonts w:eastAsia="Times New Roman"/>
      <w:b/>
      <w:bCs/>
      <w:szCs w:val="20"/>
      <w:lang w:eastAsia="ar-SA"/>
    </w:rPr>
  </w:style>
  <w:style w:type="character" w:customStyle="1" w:styleId="zoomme">
    <w:name w:val="zoomme"/>
    <w:basedOn w:val="DefaultParagraphFont"/>
    <w:rsid w:val="004378D4"/>
  </w:style>
  <w:style w:type="character" w:customStyle="1" w:styleId="Date1">
    <w:name w:val="Date1"/>
    <w:basedOn w:val="DefaultParagraphFont"/>
    <w:rsid w:val="004378D4"/>
  </w:style>
  <w:style w:type="character" w:customStyle="1" w:styleId="classauthor">
    <w:name w:val="class=&quot;author&quot;"/>
    <w:basedOn w:val="DefaultParagraphFont"/>
    <w:rsid w:val="004378D4"/>
  </w:style>
  <w:style w:type="paragraph" w:customStyle="1" w:styleId="CardStyle0">
    <w:name w:val="Card Style"/>
    <w:basedOn w:val="Normal"/>
    <w:link w:val="CardStyleChar"/>
    <w:qFormat/>
    <w:rsid w:val="004378D4"/>
    <w:rPr>
      <w:rFonts w:eastAsia="Times New Roman"/>
    </w:rPr>
  </w:style>
  <w:style w:type="character" w:customStyle="1" w:styleId="CharCharChar">
    <w:name w:val="Char Char Char"/>
    <w:basedOn w:val="DefaultParagraphFont"/>
    <w:rsid w:val="004378D4"/>
    <w:rPr>
      <w:rFonts w:cs="Arial"/>
      <w:bCs/>
      <w:szCs w:val="26"/>
      <w:u w:val="single"/>
      <w:lang w:val="en-US" w:eastAsia="en-US" w:bidi="ar-SA"/>
    </w:rPr>
  </w:style>
  <w:style w:type="character" w:customStyle="1" w:styleId="texto1">
    <w:name w:val="texto1"/>
    <w:rsid w:val="004378D4"/>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378D4"/>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378D4"/>
    <w:rPr>
      <w:rFonts w:ascii="Calibri" w:eastAsia="Times New Roman" w:hAnsi="Calibri" w:cs="Arial"/>
      <w:b/>
      <w:szCs w:val="28"/>
    </w:rPr>
  </w:style>
  <w:style w:type="paragraph" w:customStyle="1" w:styleId="Style23">
    <w:name w:val="Style23"/>
    <w:basedOn w:val="Normal"/>
    <w:uiPriority w:val="99"/>
    <w:qFormat/>
    <w:rsid w:val="004378D4"/>
    <w:pPr>
      <w:widowControl w:val="0"/>
      <w:autoSpaceDE w:val="0"/>
      <w:autoSpaceDN w:val="0"/>
      <w:adjustRightInd w:val="0"/>
      <w:spacing w:line="209" w:lineRule="exact"/>
    </w:pPr>
    <w:rPr>
      <w:rFonts w:eastAsia="SimSun"/>
    </w:rPr>
  </w:style>
  <w:style w:type="character" w:customStyle="1" w:styleId="gray">
    <w:name w:val="gray"/>
    <w:basedOn w:val="DefaultParagraphFont"/>
    <w:rsid w:val="004378D4"/>
  </w:style>
  <w:style w:type="paragraph" w:customStyle="1" w:styleId="Tagtemplate">
    <w:name w:val="Tagtemplate"/>
    <w:basedOn w:val="Normal"/>
    <w:link w:val="TagtemplateChar"/>
    <w:autoRedefine/>
    <w:qFormat/>
    <w:rsid w:val="004378D4"/>
    <w:pPr>
      <w:keepNext/>
      <w:keepLines/>
    </w:pPr>
    <w:rPr>
      <w:rFonts w:eastAsia="Calibri"/>
      <w:b/>
    </w:rPr>
  </w:style>
  <w:style w:type="character" w:customStyle="1" w:styleId="TagtemplateChar">
    <w:name w:val="Tagtemplate Char"/>
    <w:basedOn w:val="DefaultParagraphFont"/>
    <w:link w:val="Tagtemplate"/>
    <w:rsid w:val="004378D4"/>
    <w:rPr>
      <w:rFonts w:ascii="Calibri" w:eastAsia="Calibri" w:hAnsi="Calibri"/>
      <w:b/>
      <w:sz w:val="22"/>
    </w:rPr>
  </w:style>
  <w:style w:type="character" w:customStyle="1" w:styleId="Styleunderline11ptBorderSinglesolidlineAuto05p">
    <w:name w:val="Style underline + 11 pt Border: : (Single solid line Auto  0.5 p..."/>
    <w:rsid w:val="004378D4"/>
    <w:rPr>
      <w:sz w:val="20"/>
      <w:u w:val="single"/>
      <w:bdr w:val="single" w:sz="4" w:space="0" w:color="auto"/>
    </w:rPr>
  </w:style>
  <w:style w:type="paragraph" w:customStyle="1" w:styleId="Citation-FirstLine">
    <w:name w:val="Citation - First Line"/>
    <w:basedOn w:val="Normal"/>
    <w:next w:val="Normal"/>
    <w:autoRedefine/>
    <w:qFormat/>
    <w:rsid w:val="004378D4"/>
    <w:pPr>
      <w:spacing w:line="240" w:lineRule="atLeast"/>
      <w:jc w:val="both"/>
    </w:pPr>
    <w:rPr>
      <w:rFonts w:ascii="Book Antiqua" w:eastAsia="Times New Roman" w:hAnsi="Book Antiqua"/>
    </w:rPr>
  </w:style>
  <w:style w:type="character" w:customStyle="1" w:styleId="CardText-Underlined">
    <w:name w:val="Card Text - Underlined"/>
    <w:rsid w:val="004378D4"/>
    <w:rPr>
      <w:b/>
      <w:sz w:val="20"/>
      <w:u w:val="single"/>
    </w:rPr>
  </w:style>
  <w:style w:type="paragraph" w:customStyle="1" w:styleId="Citation-Complete">
    <w:name w:val="Citation - Complete"/>
    <w:basedOn w:val="Normal"/>
    <w:next w:val="Normal"/>
    <w:link w:val="Citation-CompleteChar"/>
    <w:autoRedefine/>
    <w:qFormat/>
    <w:rsid w:val="004378D4"/>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4378D4"/>
    <w:rPr>
      <w:rFonts w:ascii="Book Antiqua" w:eastAsia="Times New Roman" w:hAnsi="Book Antiqua"/>
      <w:sz w:val="22"/>
    </w:rPr>
  </w:style>
  <w:style w:type="character" w:customStyle="1" w:styleId="MicroTextChar">
    <w:name w:val="MicroText Char"/>
    <w:link w:val="MicroText"/>
    <w:rsid w:val="004378D4"/>
    <w:rPr>
      <w:rFonts w:ascii="Arial Narrow" w:hAnsi="Arial Narrow"/>
      <w:sz w:val="12"/>
    </w:rPr>
  </w:style>
  <w:style w:type="character" w:customStyle="1" w:styleId="Style11ptItalic">
    <w:name w:val="Style 11 pt Italic"/>
    <w:basedOn w:val="DefaultParagraphFont"/>
    <w:rsid w:val="004378D4"/>
    <w:rPr>
      <w:rFonts w:ascii="Times New Roman" w:hAnsi="Times New Roman"/>
      <w:i/>
      <w:iCs/>
      <w:sz w:val="20"/>
    </w:rPr>
  </w:style>
  <w:style w:type="character" w:customStyle="1" w:styleId="BoldandUnderlineChar">
    <w:name w:val="Bold and Underline Char"/>
    <w:basedOn w:val="DefaultParagraphFont"/>
    <w:link w:val="BoldandUnderline"/>
    <w:locked/>
    <w:rsid w:val="004378D4"/>
    <w:rPr>
      <w:b/>
      <w:u w:val="single"/>
    </w:rPr>
  </w:style>
  <w:style w:type="paragraph" w:customStyle="1" w:styleId="BoldandUnderline">
    <w:name w:val="Bold and Underline"/>
    <w:basedOn w:val="Normal"/>
    <w:link w:val="BoldandUnderlineChar"/>
    <w:qFormat/>
    <w:rsid w:val="004378D4"/>
    <w:rPr>
      <w:rFonts w:asciiTheme="minorHAnsi" w:hAnsiTheme="minorHAnsi"/>
      <w:b/>
      <w:sz w:val="24"/>
      <w:u w:val="single"/>
    </w:rPr>
  </w:style>
  <w:style w:type="character" w:customStyle="1" w:styleId="hdr">
    <w:name w:val="hdr"/>
    <w:basedOn w:val="DefaultParagraphFont"/>
    <w:rsid w:val="004378D4"/>
  </w:style>
  <w:style w:type="paragraph" w:customStyle="1" w:styleId="StyleStyle49ptBold3">
    <w:name w:val="Style Style4 + 9 pt Bold3"/>
    <w:basedOn w:val="Style4"/>
    <w:link w:val="StyleStyle49ptBold3Char"/>
    <w:qFormat/>
    <w:rsid w:val="004378D4"/>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4378D4"/>
    <w:rPr>
      <w:rFonts w:ascii="Calibri" w:eastAsia="Times New Roman" w:hAnsi="Calibri" w:cs="Times New Roman"/>
      <w:b/>
      <w:bCs/>
      <w:u w:val="single"/>
      <w:lang w:val="x-none"/>
    </w:rPr>
  </w:style>
  <w:style w:type="character" w:customStyle="1" w:styleId="Style9ptUnderline6">
    <w:name w:val="Style 9 pt Underline6"/>
    <w:basedOn w:val="DefaultParagraphFont"/>
    <w:rsid w:val="004378D4"/>
    <w:rPr>
      <w:sz w:val="20"/>
      <w:u w:val="single"/>
    </w:rPr>
  </w:style>
  <w:style w:type="character" w:customStyle="1" w:styleId="ct-with-fmlt">
    <w:name w:val="ct-with-fmlt"/>
    <w:basedOn w:val="DefaultParagraphFont"/>
    <w:rsid w:val="004378D4"/>
  </w:style>
  <w:style w:type="paragraph" w:customStyle="1" w:styleId="StyleStyle49pt">
    <w:name w:val="Style Style4 + 9 pt"/>
    <w:basedOn w:val="Normal"/>
    <w:link w:val="StyleStyle49ptChar"/>
    <w:qFormat/>
    <w:rsid w:val="004378D4"/>
    <w:rPr>
      <w:rFonts w:eastAsia="Times New Roman"/>
      <w:u w:val="single"/>
    </w:rPr>
  </w:style>
  <w:style w:type="character" w:customStyle="1" w:styleId="StyleStyle49ptChar">
    <w:name w:val="Style Style4 + 9 pt Char"/>
    <w:basedOn w:val="DefaultParagraphFont"/>
    <w:link w:val="StyleStyle49pt"/>
    <w:rsid w:val="004378D4"/>
    <w:rPr>
      <w:rFonts w:ascii="Calibri" w:eastAsia="Times New Roman" w:hAnsi="Calibri"/>
      <w:sz w:val="22"/>
      <w:u w:val="single"/>
    </w:rPr>
  </w:style>
  <w:style w:type="paragraph" w:customStyle="1" w:styleId="StyleStyle49ptBold">
    <w:name w:val="Style Style4 + 9 pt Bold"/>
    <w:basedOn w:val="Normal"/>
    <w:link w:val="StyleStyle49ptBoldChar"/>
    <w:qFormat/>
    <w:rsid w:val="004378D4"/>
    <w:rPr>
      <w:rFonts w:eastAsia="Times New Roman"/>
      <w:b/>
      <w:bCs/>
      <w:u w:val="single"/>
    </w:rPr>
  </w:style>
  <w:style w:type="character" w:customStyle="1" w:styleId="StyleStyle49ptBoldChar">
    <w:name w:val="Style Style4 + 9 pt Bold Char"/>
    <w:basedOn w:val="DefaultParagraphFont"/>
    <w:link w:val="StyleStyle49ptBold"/>
    <w:rsid w:val="004378D4"/>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4378D4"/>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4378D4"/>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4378D4"/>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4378D4"/>
    <w:rPr>
      <w:rFonts w:ascii="Arial" w:eastAsia="Times New Roman" w:hAnsi="Arial" w:cs="Arial"/>
      <w:b/>
      <w:bCs/>
      <w:sz w:val="22"/>
      <w:u w:val="single"/>
    </w:rPr>
  </w:style>
  <w:style w:type="paragraph" w:customStyle="1" w:styleId="StyleUnderlined11pt">
    <w:name w:val="Style Underlined + 11 pt"/>
    <w:link w:val="StyleUnderlined11ptChar"/>
    <w:qFormat/>
    <w:rsid w:val="004378D4"/>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4378D4"/>
    <w:rPr>
      <w:rFonts w:ascii="Arial" w:eastAsia="Times New Roman" w:hAnsi="Arial" w:cs="Arial"/>
      <w:sz w:val="22"/>
      <w:u w:val="single"/>
    </w:rPr>
  </w:style>
  <w:style w:type="character" w:customStyle="1" w:styleId="newscontent">
    <w:name w:val="newscontent"/>
    <w:rsid w:val="004378D4"/>
  </w:style>
  <w:style w:type="character" w:customStyle="1" w:styleId="StyleUnderlinePatternClearYellow">
    <w:name w:val="Style Underline Pattern: Clear (Yellow)"/>
    <w:basedOn w:val="DefaultParagraphFont"/>
    <w:rsid w:val="004378D4"/>
    <w:rPr>
      <w:u w:val="single"/>
      <w:shd w:val="clear" w:color="auto" w:fill="00FF00"/>
    </w:rPr>
  </w:style>
  <w:style w:type="paragraph" w:customStyle="1" w:styleId="StyleUnderlineChar11pt3">
    <w:name w:val="Style Underline Char + 11 pt3"/>
    <w:link w:val="StyleUnderlineChar11pt3Char"/>
    <w:qFormat/>
    <w:rsid w:val="004378D4"/>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4378D4"/>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4378D4"/>
    <w:rPr>
      <w:b w:val="0"/>
      <w:bCs/>
      <w:u w:val="single"/>
    </w:rPr>
  </w:style>
  <w:style w:type="paragraph" w:customStyle="1" w:styleId="Cite2">
    <w:name w:val="Cite 2"/>
    <w:basedOn w:val="Normal"/>
    <w:qFormat/>
    <w:rsid w:val="004378D4"/>
    <w:rPr>
      <w:rFonts w:eastAsia="MS Mincho"/>
      <w:b/>
      <w:u w:val="single"/>
    </w:rPr>
  </w:style>
  <w:style w:type="character" w:customStyle="1" w:styleId="StyleunderlineBold">
    <w:name w:val="Style underline + Bold"/>
    <w:basedOn w:val="underline"/>
    <w:rsid w:val="004378D4"/>
    <w:rPr>
      <w:rFonts w:ascii="Times New Roman" w:hAnsi="Times New Roman" w:cs="Times New Roman" w:hint="default"/>
      <w:b w:val="0"/>
      <w:bCs/>
      <w:sz w:val="20"/>
      <w:u w:val="single"/>
    </w:rPr>
  </w:style>
  <w:style w:type="paragraph" w:customStyle="1" w:styleId="cards0">
    <w:name w:val="cards"/>
    <w:basedOn w:val="Cites"/>
    <w:qFormat/>
    <w:rsid w:val="004378D4"/>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4378D4"/>
    <w:rPr>
      <w:sz w:val="20"/>
      <w:u w:val="single"/>
    </w:rPr>
  </w:style>
  <w:style w:type="character" w:customStyle="1" w:styleId="slug-pub-date">
    <w:name w:val="slug-pub-date"/>
    <w:basedOn w:val="DefaultParagraphFont"/>
    <w:rsid w:val="004378D4"/>
  </w:style>
  <w:style w:type="character" w:customStyle="1" w:styleId="slug-vol">
    <w:name w:val="slug-vol"/>
    <w:basedOn w:val="DefaultParagraphFont"/>
    <w:rsid w:val="004378D4"/>
  </w:style>
  <w:style w:type="character" w:customStyle="1" w:styleId="slug-issue">
    <w:name w:val="slug-issue"/>
    <w:basedOn w:val="DefaultParagraphFont"/>
    <w:rsid w:val="004378D4"/>
  </w:style>
  <w:style w:type="character" w:customStyle="1" w:styleId="slug-pages">
    <w:name w:val="slug-pages"/>
    <w:basedOn w:val="DefaultParagraphFont"/>
    <w:rsid w:val="004378D4"/>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4378D4"/>
    <w:rPr>
      <w:b/>
      <w:bCs/>
      <w:strike w:val="0"/>
      <w:dstrike w:val="0"/>
      <w:sz w:val="24"/>
      <w:u w:val="none"/>
      <w:effect w:val="none"/>
    </w:rPr>
  </w:style>
  <w:style w:type="character" w:customStyle="1" w:styleId="tagchar">
    <w:name w:val="tagchar"/>
    <w:basedOn w:val="DefaultParagraphFont"/>
    <w:rsid w:val="004378D4"/>
  </w:style>
  <w:style w:type="character" w:customStyle="1" w:styleId="pmterms11">
    <w:name w:val="pmterms11"/>
    <w:basedOn w:val="DefaultParagraphFont"/>
    <w:rsid w:val="004378D4"/>
    <w:rPr>
      <w:b/>
      <w:bCs/>
      <w:i w:val="0"/>
      <w:iCs w:val="0"/>
      <w:color w:val="000000"/>
    </w:rPr>
  </w:style>
  <w:style w:type="character" w:customStyle="1" w:styleId="StyleUnderlineChar9ptBold">
    <w:name w:val="Style Underline Char + 9 pt Bold"/>
    <w:basedOn w:val="DefaultParagraphFont"/>
    <w:rsid w:val="004378D4"/>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4378D4"/>
    <w:rPr>
      <w:szCs w:val="24"/>
      <w:u w:val="single"/>
      <w:lang w:val="en-US" w:eastAsia="en-US" w:bidi="ar-SA"/>
    </w:rPr>
  </w:style>
  <w:style w:type="character" w:customStyle="1" w:styleId="BoldandUnderlineChar2Char1">
    <w:name w:val="Bold and Underline Char2 Char1"/>
    <w:basedOn w:val="DefaultParagraphFont"/>
    <w:rsid w:val="004378D4"/>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378D4"/>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378D4"/>
    <w:rPr>
      <w:szCs w:val="24"/>
      <w:u w:val="single"/>
      <w:lang w:val="en-US" w:eastAsia="en-US" w:bidi="ar-SA"/>
    </w:rPr>
  </w:style>
  <w:style w:type="paragraph" w:customStyle="1" w:styleId="Language">
    <w:name w:val="Language"/>
    <w:basedOn w:val="Normal"/>
    <w:link w:val="LanguageChar"/>
    <w:qFormat/>
    <w:rsid w:val="004378D4"/>
    <w:rPr>
      <w:rFonts w:eastAsia="Times New Roman"/>
      <w:strike/>
      <w:szCs w:val="20"/>
    </w:rPr>
  </w:style>
  <w:style w:type="character" w:customStyle="1" w:styleId="LanguageChar">
    <w:name w:val="Language Char"/>
    <w:basedOn w:val="DefaultParagraphFont"/>
    <w:link w:val="Language"/>
    <w:rsid w:val="004378D4"/>
    <w:rPr>
      <w:rFonts w:ascii="Calibri" w:eastAsia="Times New Roman" w:hAnsi="Calibri"/>
      <w:strike/>
      <w:sz w:val="22"/>
      <w:szCs w:val="20"/>
    </w:rPr>
  </w:style>
  <w:style w:type="paragraph" w:customStyle="1" w:styleId="UnderlineChar3">
    <w:name w:val="Underline Char3"/>
    <w:basedOn w:val="Normal"/>
    <w:link w:val="UnderlineChar3Char"/>
    <w:qFormat/>
    <w:rsid w:val="004378D4"/>
    <w:rPr>
      <w:rFonts w:eastAsia="Times New Roman"/>
      <w:u w:val="single"/>
    </w:rPr>
  </w:style>
  <w:style w:type="character" w:customStyle="1" w:styleId="UnderlineChar3Char">
    <w:name w:val="Underline Char3 Char"/>
    <w:basedOn w:val="DefaultParagraphFont"/>
    <w:link w:val="UnderlineChar3"/>
    <w:rsid w:val="004378D4"/>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4378D4"/>
    <w:rPr>
      <w:rFonts w:eastAsia="Times New Roman"/>
      <w:b/>
      <w:u w:val="single"/>
    </w:rPr>
  </w:style>
  <w:style w:type="character" w:customStyle="1" w:styleId="BoldandUnderlineChar3CharChar">
    <w:name w:val="Bold and Underline Char3 Char Char"/>
    <w:basedOn w:val="DefaultParagraphFont"/>
    <w:link w:val="BoldandUnderlineChar3Char"/>
    <w:rsid w:val="004378D4"/>
    <w:rPr>
      <w:rFonts w:ascii="Calibri" w:eastAsia="Times New Roman" w:hAnsi="Calibri"/>
      <w:b/>
      <w:sz w:val="22"/>
      <w:u w:val="single"/>
    </w:rPr>
  </w:style>
  <w:style w:type="character" w:customStyle="1" w:styleId="UnderlineChar1">
    <w:name w:val="Underline Char1"/>
    <w:basedOn w:val="DefaultParagraphFont"/>
    <w:rsid w:val="004378D4"/>
    <w:rPr>
      <w:szCs w:val="24"/>
      <w:u w:val="single"/>
      <w:lang w:val="en-US" w:eastAsia="en-US" w:bidi="ar-SA"/>
    </w:rPr>
  </w:style>
  <w:style w:type="character" w:customStyle="1" w:styleId="BoldandUnderlineChar1Char2Char">
    <w:name w:val="Bold and Underline Char1 Char2 Char"/>
    <w:basedOn w:val="DefaultParagraphFont"/>
    <w:rsid w:val="004378D4"/>
    <w:rPr>
      <w:b/>
      <w:szCs w:val="24"/>
      <w:u w:val="single"/>
      <w:lang w:val="en-US" w:eastAsia="en-US" w:bidi="ar-SA"/>
    </w:rPr>
  </w:style>
  <w:style w:type="paragraph" w:customStyle="1" w:styleId="HotRoute">
    <w:name w:val="Hot Route"/>
    <w:basedOn w:val="Normal"/>
    <w:link w:val="HotRouteChar0"/>
    <w:qFormat/>
    <w:rsid w:val="004378D4"/>
    <w:pPr>
      <w:ind w:left="144"/>
    </w:pPr>
    <w:rPr>
      <w:rFonts w:eastAsia="Times New Roman"/>
    </w:rPr>
  </w:style>
  <w:style w:type="character" w:customStyle="1" w:styleId="Style12ptBoldUnderline1">
    <w:name w:val="Style 12 pt Bold Underline1"/>
    <w:basedOn w:val="DefaultParagraphFont"/>
    <w:rsid w:val="004378D4"/>
    <w:rPr>
      <w:b/>
      <w:bCs/>
      <w:sz w:val="24"/>
      <w:u w:val="single"/>
    </w:rPr>
  </w:style>
  <w:style w:type="character" w:customStyle="1" w:styleId="StyleEmphasisArial12ptBoldNotItalic">
    <w:name w:val="Style Emphasis + Arial 12 pt Bold Not Italic"/>
    <w:basedOn w:val="Emphasis"/>
    <w:rsid w:val="004378D4"/>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4378D4"/>
    <w:rPr>
      <w:rFonts w:ascii="SimSun" w:eastAsia="SimSun" w:hAnsi="SimSun"/>
      <w:sz w:val="15"/>
      <w:lang w:eastAsia="zh-CN"/>
    </w:rPr>
  </w:style>
  <w:style w:type="paragraph" w:customStyle="1" w:styleId="UnreadText">
    <w:name w:val="Unread Text"/>
    <w:basedOn w:val="Normal"/>
    <w:next w:val="Normal"/>
    <w:link w:val="UnreadTextChar"/>
    <w:autoRedefine/>
    <w:qFormat/>
    <w:rsid w:val="004378D4"/>
    <w:pPr>
      <w:ind w:left="360"/>
    </w:pPr>
    <w:rPr>
      <w:rFonts w:ascii="SimSun" w:eastAsia="SimSun" w:hAnsi="SimSun"/>
      <w:sz w:val="15"/>
      <w:lang w:eastAsia="zh-CN"/>
    </w:rPr>
  </w:style>
  <w:style w:type="character" w:customStyle="1" w:styleId="smallChar">
    <w:name w:val="small Char"/>
    <w:rsid w:val="004378D4"/>
    <w:rPr>
      <w:rFonts w:ascii="Calibri" w:eastAsia="Calibri" w:hAnsi="Calibri" w:cs="Calibri"/>
      <w:sz w:val="16"/>
      <w:szCs w:val="20"/>
      <w:lang w:val="x-none" w:eastAsia="x-none"/>
    </w:rPr>
  </w:style>
  <w:style w:type="paragraph" w:customStyle="1" w:styleId="HotRoute0">
    <w:name w:val="Hot Route!"/>
    <w:basedOn w:val="Normal"/>
    <w:qFormat/>
    <w:rsid w:val="004378D4"/>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4378D4"/>
    <w:rPr>
      <w:rFonts w:ascii="Times New Roman" w:hAnsi="Times New Roman" w:cs="Times New Roman"/>
      <w:sz w:val="16"/>
      <w:szCs w:val="16"/>
    </w:rPr>
  </w:style>
  <w:style w:type="character" w:customStyle="1" w:styleId="BodyText2Char1">
    <w:name w:val="Body Text 2 Char1"/>
    <w:basedOn w:val="DefaultParagraphFont"/>
    <w:semiHidden/>
    <w:rsid w:val="004378D4"/>
    <w:rPr>
      <w:rFonts w:ascii="Times New Roman" w:hAnsi="Times New Roman" w:cs="Times New Roman"/>
      <w:sz w:val="20"/>
    </w:rPr>
  </w:style>
  <w:style w:type="character" w:customStyle="1" w:styleId="Heading2Char1CharCharCharCharCharC">
    <w:name w:val="Heading 2 Char1 Char Char Char Char Char C"/>
    <w:rsid w:val="004378D4"/>
    <w:rPr>
      <w:rFonts w:cs="Arial"/>
      <w:b/>
      <w:bCs/>
      <w:iCs/>
      <w:sz w:val="24"/>
      <w:szCs w:val="28"/>
      <w:lang w:val="en-US" w:eastAsia="en-US" w:bidi="ar-SA"/>
    </w:rPr>
  </w:style>
  <w:style w:type="character" w:customStyle="1" w:styleId="underline1">
    <w:name w:val="underline1"/>
    <w:basedOn w:val="DefaultParagraphFont"/>
    <w:rsid w:val="004378D4"/>
    <w:rPr>
      <w:u w:val="single"/>
    </w:rPr>
  </w:style>
  <w:style w:type="character" w:customStyle="1" w:styleId="author">
    <w:name w:val="author"/>
    <w:basedOn w:val="DefaultParagraphFont"/>
    <w:rsid w:val="004378D4"/>
    <w:rPr>
      <w:rFonts w:ascii="Times New Roman" w:hAnsi="Times New Roman"/>
      <w:b/>
      <w:sz w:val="24"/>
    </w:rPr>
  </w:style>
  <w:style w:type="character" w:customStyle="1" w:styleId="FontStyle291">
    <w:name w:val="Font Style291"/>
    <w:basedOn w:val="DefaultParagraphFont"/>
    <w:uiPriority w:val="99"/>
    <w:rsid w:val="004378D4"/>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4378D4"/>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4378D4"/>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4378D4"/>
    <w:rPr>
      <w:rFonts w:ascii="Calibri" w:eastAsia="Times New Roman" w:hAnsi="Calibri"/>
      <w:sz w:val="22"/>
    </w:rPr>
  </w:style>
  <w:style w:type="paragraph" w:customStyle="1" w:styleId="Cards1">
    <w:name w:val="Cards1"/>
    <w:basedOn w:val="Normal"/>
    <w:link w:val="Cards1Char"/>
    <w:qFormat/>
    <w:rsid w:val="004378D4"/>
    <w:pPr>
      <w:ind w:left="288"/>
    </w:pPr>
    <w:rPr>
      <w:rFonts w:eastAsia="Times New Roman"/>
      <w:u w:val="single"/>
    </w:rPr>
  </w:style>
  <w:style w:type="character" w:customStyle="1" w:styleId="Cards1Char">
    <w:name w:val="Cards1 Char"/>
    <w:basedOn w:val="DefaultParagraphFont"/>
    <w:link w:val="Cards1"/>
    <w:rsid w:val="004378D4"/>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4378D4"/>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4378D4"/>
    <w:rPr>
      <w:rFonts w:ascii="Arial" w:eastAsia="Calibri" w:hAnsi="Arial" w:cs="Arial"/>
      <w:sz w:val="22"/>
      <w:szCs w:val="22"/>
      <w:u w:val="single"/>
    </w:rPr>
  </w:style>
  <w:style w:type="character" w:customStyle="1" w:styleId="EmphasizeThis">
    <w:name w:val="EmphasizeThis"/>
    <w:rsid w:val="004378D4"/>
    <w:rPr>
      <w:rFonts w:ascii="Georgia" w:hAnsi="Georgia"/>
      <w:b/>
      <w:iCs/>
      <w:sz w:val="24"/>
      <w:u w:val="thick"/>
    </w:rPr>
  </w:style>
  <w:style w:type="paragraph" w:customStyle="1" w:styleId="Stylecard8pt">
    <w:name w:val="Style card + 8 pt"/>
    <w:basedOn w:val="card"/>
    <w:link w:val="Stylecard8ptChar"/>
    <w:qFormat/>
    <w:rsid w:val="004378D4"/>
    <w:rPr>
      <w:rFonts w:ascii="Georgia" w:hAnsi="Georgia"/>
      <w:bCs/>
      <w:color w:val="000000"/>
      <w:lang w:eastAsia="ar-SA"/>
    </w:rPr>
  </w:style>
  <w:style w:type="character" w:customStyle="1" w:styleId="Stylecard8ptChar">
    <w:name w:val="Style card + 8 pt Char"/>
    <w:basedOn w:val="cardChar"/>
    <w:link w:val="Stylecard8pt"/>
    <w:rsid w:val="004378D4"/>
    <w:rPr>
      <w:rFonts w:ascii="Georgia" w:hAnsi="Georgia"/>
      <w:bCs/>
      <w:color w:val="000000"/>
      <w:sz w:val="16"/>
      <w:lang w:eastAsia="ar-SA"/>
    </w:rPr>
  </w:style>
  <w:style w:type="character" w:customStyle="1" w:styleId="bhl">
    <w:name w:val="bhl"/>
    <w:basedOn w:val="DefaultParagraphFont"/>
    <w:rsid w:val="004378D4"/>
  </w:style>
  <w:style w:type="paragraph" w:customStyle="1" w:styleId="TagGA11">
    <w:name w:val="Tag GA 11"/>
    <w:basedOn w:val="TOC1"/>
    <w:qFormat/>
    <w:rsid w:val="004378D4"/>
    <w:pPr>
      <w:spacing w:before="0" w:after="160"/>
    </w:pPr>
    <w:rPr>
      <w:rFonts w:ascii="Georgia" w:eastAsia="Calibri" w:hAnsi="Georgia"/>
      <w:u w:val="none"/>
      <w:lang w:bidi="ar-SA"/>
    </w:rPr>
  </w:style>
  <w:style w:type="paragraph" w:customStyle="1" w:styleId="CiteCard">
    <w:name w:val="Cite/Card"/>
    <w:basedOn w:val="TOC2"/>
    <w:qFormat/>
    <w:rsid w:val="004378D4"/>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4378D4"/>
    <w:rPr>
      <w:rFonts w:ascii="Georgia" w:eastAsia="Times New Roman" w:hAnsi="Georgia" w:hint="default"/>
      <w:sz w:val="22"/>
      <w:u w:val="single"/>
      <w:lang w:eastAsia="zh-CN"/>
    </w:rPr>
  </w:style>
  <w:style w:type="character" w:customStyle="1" w:styleId="addmd">
    <w:name w:val="addmd"/>
    <w:basedOn w:val="DefaultParagraphFont"/>
    <w:rsid w:val="004378D4"/>
  </w:style>
  <w:style w:type="character" w:customStyle="1" w:styleId="UnderlinedTextCharChar">
    <w:name w:val="Underlined Text Char Char"/>
    <w:basedOn w:val="DefaultParagraphFont"/>
    <w:rsid w:val="004378D4"/>
    <w:rPr>
      <w:rFonts w:cs="Arial"/>
      <w:bCs/>
      <w:noProof w:val="0"/>
      <w:szCs w:val="26"/>
      <w:u w:val="single"/>
      <w:lang w:val="en-US" w:eastAsia="en-US" w:bidi="ar-SA"/>
    </w:rPr>
  </w:style>
  <w:style w:type="character" w:customStyle="1" w:styleId="CardText1Char">
    <w:name w:val="Card Text 1 Char"/>
    <w:rsid w:val="004378D4"/>
    <w:rPr>
      <w:rFonts w:ascii="Georgia" w:hAnsi="Georgia"/>
      <w:color w:val="000000"/>
      <w:sz w:val="22"/>
      <w:szCs w:val="22"/>
      <w:u w:val="single"/>
    </w:rPr>
  </w:style>
  <w:style w:type="character" w:customStyle="1" w:styleId="BoldUnderlining">
    <w:name w:val="Bold Underlining"/>
    <w:rsid w:val="004378D4"/>
    <w:rPr>
      <w:u w:val="single"/>
    </w:rPr>
  </w:style>
  <w:style w:type="character" w:customStyle="1" w:styleId="Intemphasis">
    <w:name w:val="Intemphasis"/>
    <w:uiPriority w:val="1"/>
    <w:qFormat/>
    <w:rsid w:val="004378D4"/>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4378D4"/>
    <w:pPr>
      <w:ind w:left="288" w:right="288"/>
    </w:pPr>
    <w:rPr>
      <w:szCs w:val="16"/>
    </w:rPr>
  </w:style>
  <w:style w:type="character" w:customStyle="1" w:styleId="cardtextChar3">
    <w:name w:val="cardtext Char"/>
    <w:basedOn w:val="DefaultParagraphFont"/>
    <w:link w:val="cardtext2"/>
    <w:rsid w:val="004378D4"/>
    <w:rPr>
      <w:rFonts w:ascii="Calibri" w:hAnsi="Calibri"/>
      <w:sz w:val="22"/>
      <w:szCs w:val="16"/>
    </w:rPr>
  </w:style>
  <w:style w:type="character" w:customStyle="1" w:styleId="BoldUnderlineChar10">
    <w:name w:val="BoldUnderline Char1"/>
    <w:rsid w:val="004378D4"/>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4378D4"/>
    <w:pPr>
      <w:spacing w:after="200"/>
      <w:contextualSpacing/>
    </w:pPr>
    <w:rPr>
      <w:rFonts w:eastAsia="Calibri"/>
      <w:u w:val="single"/>
    </w:rPr>
  </w:style>
  <w:style w:type="character" w:customStyle="1" w:styleId="UnderlinedCardTextChar">
    <w:name w:val="Underlined Card Text Char"/>
    <w:link w:val="UnderlinedCardText"/>
    <w:rsid w:val="004378D4"/>
    <w:rPr>
      <w:rFonts w:ascii="Calibri" w:eastAsia="Calibri" w:hAnsi="Calibri"/>
      <w:sz w:val="22"/>
      <w:u w:val="single"/>
    </w:rPr>
  </w:style>
  <w:style w:type="character" w:customStyle="1" w:styleId="Hyperlink6">
    <w:name w:val="Hyperlink6"/>
    <w:basedOn w:val="DefaultParagraphFont"/>
    <w:rsid w:val="004378D4"/>
    <w:rPr>
      <w:color w:val="3300CC"/>
      <w:u w:val="single"/>
    </w:rPr>
  </w:style>
  <w:style w:type="paragraph" w:customStyle="1" w:styleId="Tag12">
    <w:name w:val="Tag12"/>
    <w:basedOn w:val="Normal"/>
    <w:qFormat/>
    <w:rsid w:val="004378D4"/>
    <w:pPr>
      <w:contextualSpacing/>
    </w:pPr>
    <w:rPr>
      <w:rFonts w:eastAsia="Cambria"/>
      <w:b/>
    </w:rPr>
  </w:style>
  <w:style w:type="character" w:customStyle="1" w:styleId="citation">
    <w:name w:val="citation"/>
    <w:basedOn w:val="DefaultParagraphFont"/>
    <w:rsid w:val="004378D4"/>
  </w:style>
  <w:style w:type="paragraph" w:customStyle="1" w:styleId="UnderlineText">
    <w:name w:val="Underline Text"/>
    <w:basedOn w:val="Normal"/>
    <w:link w:val="UnderlineTextChar"/>
    <w:qFormat/>
    <w:rsid w:val="004378D4"/>
    <w:pPr>
      <w:ind w:left="288"/>
    </w:pPr>
    <w:rPr>
      <w:rFonts w:eastAsia="Times New Roman"/>
      <w:u w:val="single"/>
    </w:rPr>
  </w:style>
  <w:style w:type="character" w:customStyle="1" w:styleId="UnderlineTextChar">
    <w:name w:val="Underline Text Char"/>
    <w:basedOn w:val="DefaultParagraphFont"/>
    <w:link w:val="UnderlineText"/>
    <w:rsid w:val="004378D4"/>
    <w:rPr>
      <w:rFonts w:ascii="Calibri" w:eastAsia="Times New Roman" w:hAnsi="Calibri"/>
      <w:sz w:val="22"/>
      <w:u w:val="single"/>
    </w:rPr>
  </w:style>
  <w:style w:type="character" w:customStyle="1" w:styleId="il">
    <w:name w:val="il"/>
    <w:basedOn w:val="DefaultParagraphFont"/>
    <w:rsid w:val="004378D4"/>
  </w:style>
  <w:style w:type="character" w:customStyle="1" w:styleId="commentstext">
    <w:name w:val="comments_text"/>
    <w:uiPriority w:val="99"/>
    <w:rsid w:val="004378D4"/>
    <w:rPr>
      <w:rFonts w:cs="Times New Roman"/>
    </w:rPr>
  </w:style>
  <w:style w:type="paragraph" w:customStyle="1" w:styleId="Heading42">
    <w:name w:val="Heading 42"/>
    <w:basedOn w:val="Normal"/>
    <w:qFormat/>
    <w:rsid w:val="004378D4"/>
    <w:rPr>
      <w:rFonts w:eastAsia="Times New Roman"/>
    </w:rPr>
  </w:style>
  <w:style w:type="paragraph" w:customStyle="1" w:styleId="DebateNormal">
    <w:name w:val="DebateNormal"/>
    <w:basedOn w:val="Normal"/>
    <w:link w:val="DebateNormalChar"/>
    <w:qFormat/>
    <w:rsid w:val="004378D4"/>
    <w:pPr>
      <w:spacing w:line="276" w:lineRule="auto"/>
    </w:pPr>
    <w:rPr>
      <w:rFonts w:eastAsia="Calibri"/>
      <w:szCs w:val="20"/>
    </w:rPr>
  </w:style>
  <w:style w:type="character" w:customStyle="1" w:styleId="DebateNormalChar">
    <w:name w:val="DebateNormal Char"/>
    <w:basedOn w:val="DefaultParagraphFont"/>
    <w:link w:val="DebateNormal"/>
    <w:rsid w:val="004378D4"/>
    <w:rPr>
      <w:rFonts w:ascii="Calibri" w:eastAsia="Calibri" w:hAnsi="Calibri"/>
      <w:sz w:val="22"/>
      <w:szCs w:val="20"/>
    </w:rPr>
  </w:style>
  <w:style w:type="paragraph" w:customStyle="1" w:styleId="DebateEmphasis">
    <w:name w:val="DebateEmphasis"/>
    <w:basedOn w:val="Normal"/>
    <w:link w:val="DebateEmphasisChar"/>
    <w:qFormat/>
    <w:rsid w:val="004378D4"/>
    <w:pPr>
      <w:spacing w:line="276" w:lineRule="auto"/>
    </w:pPr>
    <w:rPr>
      <w:rFonts w:eastAsia="Calibri"/>
      <w:b/>
      <w:szCs w:val="20"/>
      <w:u w:val="single"/>
    </w:rPr>
  </w:style>
  <w:style w:type="character" w:customStyle="1" w:styleId="DebateEmphasisChar">
    <w:name w:val="DebateEmphasis Char"/>
    <w:basedOn w:val="DefaultParagraphFont"/>
    <w:link w:val="DebateEmphasis"/>
    <w:rsid w:val="004378D4"/>
    <w:rPr>
      <w:rFonts w:ascii="Calibri" w:eastAsia="Calibri" w:hAnsi="Calibri"/>
      <w:b/>
      <w:sz w:val="22"/>
      <w:szCs w:val="20"/>
      <w:u w:val="single"/>
    </w:rPr>
  </w:style>
  <w:style w:type="paragraph" w:customStyle="1" w:styleId="NormalCite">
    <w:name w:val="NormalCite"/>
    <w:link w:val="NormalCiteChar"/>
    <w:qFormat/>
    <w:rsid w:val="004378D4"/>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4378D4"/>
    <w:rPr>
      <w:rFonts w:ascii="Times New Roman" w:eastAsiaTheme="minorHAnsi" w:hAnsi="Times New Roman" w:cs="Times New Roman"/>
      <w:sz w:val="18"/>
      <w:szCs w:val="22"/>
    </w:rPr>
  </w:style>
  <w:style w:type="character" w:customStyle="1" w:styleId="articletext">
    <w:name w:val="articletext"/>
    <w:basedOn w:val="DefaultParagraphFont"/>
    <w:rsid w:val="004378D4"/>
  </w:style>
  <w:style w:type="character" w:customStyle="1" w:styleId="grey10">
    <w:name w:val="grey10"/>
    <w:basedOn w:val="DefaultParagraphFont"/>
    <w:rsid w:val="004378D4"/>
  </w:style>
  <w:style w:type="character" w:customStyle="1" w:styleId="navy13bd">
    <w:name w:val="navy13bd"/>
    <w:basedOn w:val="DefaultParagraphFont"/>
    <w:rsid w:val="004378D4"/>
  </w:style>
  <w:style w:type="character" w:customStyle="1" w:styleId="Style9ptUnderline2">
    <w:name w:val="Style 9 pt Underline2"/>
    <w:basedOn w:val="DefaultParagraphFont"/>
    <w:rsid w:val="004378D4"/>
    <w:rPr>
      <w:sz w:val="20"/>
      <w:u w:val="single"/>
    </w:rPr>
  </w:style>
  <w:style w:type="character" w:customStyle="1" w:styleId="Style9ptBoldUnderline1">
    <w:name w:val="Style 9 pt Bold Underline1"/>
    <w:basedOn w:val="DefaultParagraphFont"/>
    <w:rsid w:val="004378D4"/>
    <w:rPr>
      <w:b/>
      <w:bCs/>
      <w:sz w:val="20"/>
      <w:u w:val="single"/>
    </w:rPr>
  </w:style>
  <w:style w:type="character" w:customStyle="1" w:styleId="TagsCharChar">
    <w:name w:val="Tags Char Char"/>
    <w:basedOn w:val="DefaultParagraphFont"/>
    <w:rsid w:val="004378D4"/>
    <w:rPr>
      <w:rFonts w:eastAsia="SimSun"/>
      <w:b/>
      <w:sz w:val="24"/>
      <w:lang w:val="en-US" w:eastAsia="zh-CN" w:bidi="ar-SA"/>
    </w:rPr>
  </w:style>
  <w:style w:type="paragraph" w:customStyle="1" w:styleId="cardCharCharCharChar">
    <w:name w:val="card Char Char Char Char"/>
    <w:basedOn w:val="Normal"/>
    <w:qFormat/>
    <w:rsid w:val="004378D4"/>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4378D4"/>
    <w:rPr>
      <w:rFonts w:eastAsia="Times New Roman"/>
      <w:u w:val="single"/>
    </w:rPr>
  </w:style>
  <w:style w:type="character" w:customStyle="1" w:styleId="CARDChar0">
    <w:name w:val="CARD Char"/>
    <w:basedOn w:val="DefaultParagraphFont"/>
    <w:link w:val="CARD0"/>
    <w:rsid w:val="004378D4"/>
    <w:rPr>
      <w:rFonts w:ascii="Calibri" w:eastAsia="Times New Roman" w:hAnsi="Calibri"/>
      <w:sz w:val="22"/>
      <w:u w:val="single"/>
    </w:rPr>
  </w:style>
  <w:style w:type="paragraph" w:customStyle="1" w:styleId="Normal2">
    <w:name w:val="Normal2"/>
    <w:basedOn w:val="Normal"/>
    <w:qFormat/>
    <w:rsid w:val="004378D4"/>
    <w:rPr>
      <w:rFonts w:eastAsia="Times New Roman"/>
    </w:rPr>
  </w:style>
  <w:style w:type="character" w:customStyle="1" w:styleId="Style11ptThickunderline">
    <w:name w:val="Style 11 pt Thick underline"/>
    <w:rsid w:val="004378D4"/>
    <w:rPr>
      <w:rFonts w:ascii="Times New Roman" w:hAnsi="Times New Roman"/>
      <w:sz w:val="20"/>
      <w:u w:val="single"/>
    </w:rPr>
  </w:style>
  <w:style w:type="character" w:customStyle="1" w:styleId="Style11ptBoldThickunderline">
    <w:name w:val="Style 11 pt Bold Thick underline"/>
    <w:rsid w:val="004378D4"/>
    <w:rPr>
      <w:rFonts w:ascii="Times New Roman" w:hAnsi="Times New Roman"/>
      <w:b/>
      <w:bCs/>
      <w:sz w:val="20"/>
      <w:u w:val="single"/>
    </w:rPr>
  </w:style>
  <w:style w:type="paragraph" w:customStyle="1" w:styleId="UnderlineBoldIndent">
    <w:name w:val="Underline + Bold Indent"/>
    <w:basedOn w:val="Normal"/>
    <w:link w:val="UnderlineBoldIndentCharChar"/>
    <w:qFormat/>
    <w:rsid w:val="004378D4"/>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4378D4"/>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4378D4"/>
    <w:rPr>
      <w:u w:val="single"/>
    </w:rPr>
  </w:style>
  <w:style w:type="character" w:customStyle="1" w:styleId="StyleUnderlineBoldIndent11ptChar">
    <w:name w:val="Style Underline + Bold Indent + 11 pt Char"/>
    <w:link w:val="StyleUnderlineBoldIndent11pt"/>
    <w:rsid w:val="004378D4"/>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4378D4"/>
    <w:rPr>
      <w:b/>
      <w:bCs/>
      <w:u w:val="single"/>
    </w:rPr>
  </w:style>
  <w:style w:type="character" w:customStyle="1" w:styleId="StyleUnderlineBoldIndent11ptBoldChar">
    <w:name w:val="Style Underline + Bold Indent + 11 pt Bold Char"/>
    <w:link w:val="StyleUnderlineBoldIndent11ptBold"/>
    <w:rsid w:val="004378D4"/>
    <w:rPr>
      <w:rFonts w:ascii="Calibri" w:eastAsia="Times New Roman" w:hAnsi="Calibri"/>
      <w:b/>
      <w:bCs/>
      <w:sz w:val="22"/>
      <w:szCs w:val="20"/>
      <w:u w:val="single"/>
    </w:rPr>
  </w:style>
  <w:style w:type="paragraph" w:customStyle="1" w:styleId="Normal20pt">
    <w:name w:val="Normal  + 20 pt"/>
    <w:basedOn w:val="Normal"/>
    <w:uiPriority w:val="6"/>
    <w:qFormat/>
    <w:rsid w:val="004378D4"/>
    <w:rPr>
      <w:bCs/>
      <w:u w:val="single"/>
    </w:rPr>
  </w:style>
  <w:style w:type="paragraph" w:customStyle="1" w:styleId="author-name">
    <w:name w:val="author-name"/>
    <w:basedOn w:val="Normal"/>
    <w:qFormat/>
    <w:rsid w:val="004378D4"/>
    <w:pPr>
      <w:spacing w:before="100" w:beforeAutospacing="1" w:after="100" w:afterAutospacing="1"/>
    </w:pPr>
    <w:rPr>
      <w:rFonts w:eastAsia="Times New Roman"/>
    </w:rPr>
  </w:style>
  <w:style w:type="paragraph" w:customStyle="1" w:styleId="author-credentials">
    <w:name w:val="author-credentials"/>
    <w:basedOn w:val="Normal"/>
    <w:qFormat/>
    <w:rsid w:val="004378D4"/>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4378D4"/>
    <w:rPr>
      <w:rFonts w:ascii="Consolas" w:hAnsi="Consolas" w:cs="Consolas"/>
      <w:sz w:val="20"/>
      <w:szCs w:val="20"/>
    </w:rPr>
  </w:style>
  <w:style w:type="character" w:customStyle="1" w:styleId="headline">
    <w:name w:val="headline"/>
    <w:basedOn w:val="DefaultParagraphFont"/>
    <w:rsid w:val="004378D4"/>
  </w:style>
  <w:style w:type="character" w:customStyle="1" w:styleId="yshortcuts">
    <w:name w:val="yshortcuts"/>
    <w:basedOn w:val="DefaultParagraphFont"/>
    <w:rsid w:val="004378D4"/>
  </w:style>
  <w:style w:type="character" w:customStyle="1" w:styleId="HotRouteChar0">
    <w:name w:val="Hot Route Char"/>
    <w:link w:val="HotRoute"/>
    <w:rsid w:val="004378D4"/>
    <w:rPr>
      <w:rFonts w:ascii="Calibri" w:eastAsia="Times New Roman" w:hAnsi="Calibri"/>
      <w:sz w:val="22"/>
    </w:rPr>
  </w:style>
  <w:style w:type="paragraph" w:styleId="PlainText">
    <w:name w:val="Plain Text"/>
    <w:basedOn w:val="Normal"/>
    <w:link w:val="PlainTextChar"/>
    <w:rsid w:val="004378D4"/>
    <w:rPr>
      <w:rFonts w:ascii="Courier New" w:eastAsia="Times New Roman" w:hAnsi="Courier New" w:cs="Courier New"/>
      <w:szCs w:val="20"/>
    </w:rPr>
  </w:style>
  <w:style w:type="character" w:customStyle="1" w:styleId="PlainTextChar">
    <w:name w:val="Plain Text Char"/>
    <w:basedOn w:val="DefaultParagraphFont"/>
    <w:link w:val="PlainText"/>
    <w:rsid w:val="004378D4"/>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4378D4"/>
    <w:rPr>
      <w:sz w:val="12"/>
    </w:rPr>
  </w:style>
  <w:style w:type="character" w:customStyle="1" w:styleId="MicrotextChar0">
    <w:name w:val="Microtext Char"/>
    <w:link w:val="Microtext0"/>
    <w:rsid w:val="004378D4"/>
    <w:rPr>
      <w:rFonts w:ascii="Calibri" w:hAnsi="Calibri"/>
      <w:sz w:val="12"/>
    </w:rPr>
  </w:style>
  <w:style w:type="paragraph" w:customStyle="1" w:styleId="Style6">
    <w:name w:val="Style6"/>
    <w:basedOn w:val="Normal"/>
    <w:link w:val="Style6Char"/>
    <w:autoRedefine/>
    <w:qFormat/>
    <w:rsid w:val="004378D4"/>
    <w:rPr>
      <w:b/>
    </w:rPr>
  </w:style>
  <w:style w:type="character" w:customStyle="1" w:styleId="Style6Char">
    <w:name w:val="Style6 Char"/>
    <w:basedOn w:val="DefaultParagraphFont"/>
    <w:link w:val="Style6"/>
    <w:rsid w:val="004378D4"/>
    <w:rPr>
      <w:rFonts w:ascii="Calibri" w:hAnsi="Calibri"/>
      <w:b/>
      <w:sz w:val="22"/>
    </w:rPr>
  </w:style>
  <w:style w:type="paragraph" w:customStyle="1" w:styleId="Style11">
    <w:name w:val="Style11"/>
    <w:basedOn w:val="Normal"/>
    <w:link w:val="Style11Char"/>
    <w:qFormat/>
    <w:rsid w:val="004378D4"/>
    <w:rPr>
      <w:rFonts w:eastAsia="Times New Roman"/>
      <w:b/>
      <w:szCs w:val="20"/>
      <w:u w:val="thick"/>
    </w:rPr>
  </w:style>
  <w:style w:type="paragraph" w:customStyle="1" w:styleId="Style12">
    <w:name w:val="Style12"/>
    <w:basedOn w:val="Normal"/>
    <w:link w:val="Style12Char"/>
    <w:qFormat/>
    <w:rsid w:val="004378D4"/>
    <w:rPr>
      <w:rFonts w:eastAsia="Times New Roman"/>
      <w:b/>
      <w:u w:val="thick"/>
    </w:rPr>
  </w:style>
  <w:style w:type="character" w:customStyle="1" w:styleId="Style11Char">
    <w:name w:val="Style11 Char"/>
    <w:basedOn w:val="DefaultParagraphFont"/>
    <w:link w:val="Style11"/>
    <w:rsid w:val="004378D4"/>
    <w:rPr>
      <w:rFonts w:ascii="Calibri" w:eastAsia="Times New Roman" w:hAnsi="Calibri"/>
      <w:b/>
      <w:sz w:val="22"/>
      <w:szCs w:val="20"/>
      <w:u w:val="thick"/>
    </w:rPr>
  </w:style>
  <w:style w:type="character" w:customStyle="1" w:styleId="Style12Char">
    <w:name w:val="Style12 Char"/>
    <w:basedOn w:val="DefaultParagraphFont"/>
    <w:link w:val="Style12"/>
    <w:rsid w:val="004378D4"/>
    <w:rPr>
      <w:rFonts w:ascii="Calibri" w:eastAsia="Times New Roman" w:hAnsi="Calibri"/>
      <w:b/>
      <w:sz w:val="22"/>
      <w:u w:val="thick"/>
    </w:rPr>
  </w:style>
  <w:style w:type="character" w:customStyle="1" w:styleId="caps-label">
    <w:name w:val="caps-label"/>
    <w:basedOn w:val="DefaultParagraphFont"/>
    <w:rsid w:val="004378D4"/>
  </w:style>
  <w:style w:type="character" w:customStyle="1" w:styleId="wikiexternallink">
    <w:name w:val="wikiexternallink"/>
    <w:basedOn w:val="DefaultParagraphFont"/>
    <w:rsid w:val="004378D4"/>
  </w:style>
  <w:style w:type="character" w:customStyle="1" w:styleId="StyleStyleBoldUnderlineIntenseEmphasisUnderlineapple-style-s">
    <w:name w:val="Style Style Bold UnderlineIntense EmphasisUnderlineapple-style-s..."/>
    <w:basedOn w:val="DefaultParagraphFont"/>
    <w:rsid w:val="004378D4"/>
    <w:rPr>
      <w:b w:val="0"/>
      <w:bCs w:val="0"/>
      <w:sz w:val="22"/>
      <w:u w:val="single"/>
      <w:bdr w:val="none" w:sz="0" w:space="0" w:color="auto"/>
    </w:rPr>
  </w:style>
  <w:style w:type="paragraph" w:customStyle="1" w:styleId="blocktitle0">
    <w:name w:val="block title"/>
    <w:basedOn w:val="Normal"/>
    <w:link w:val="blocktitleChar0"/>
    <w:autoRedefine/>
    <w:qFormat/>
    <w:rsid w:val="004378D4"/>
    <w:pPr>
      <w:spacing w:after="240"/>
      <w:jc w:val="center"/>
      <w:outlineLvl w:val="0"/>
    </w:pPr>
    <w:rPr>
      <w:rFonts w:eastAsia="Calibri"/>
      <w:b/>
      <w:caps/>
      <w:sz w:val="28"/>
      <w:szCs w:val="28"/>
      <w:lang w:val="es-ES"/>
    </w:rPr>
  </w:style>
  <w:style w:type="character" w:customStyle="1" w:styleId="UnderlineCard">
    <w:name w:val="Underline Card"/>
    <w:uiPriority w:val="6"/>
    <w:qFormat/>
    <w:rsid w:val="004378D4"/>
    <w:rPr>
      <w:rFonts w:ascii="Arial" w:hAnsi="Arial"/>
      <w:b w:val="0"/>
      <w:bCs/>
      <w:sz w:val="20"/>
      <w:u w:val="single"/>
    </w:rPr>
  </w:style>
  <w:style w:type="character" w:customStyle="1" w:styleId="story-author">
    <w:name w:val="story-author"/>
    <w:basedOn w:val="DefaultParagraphFont"/>
    <w:rsid w:val="004378D4"/>
  </w:style>
  <w:style w:type="paragraph" w:customStyle="1" w:styleId="type">
    <w:name w:val="type"/>
    <w:basedOn w:val="Normal"/>
    <w:qFormat/>
    <w:rsid w:val="004378D4"/>
    <w:pPr>
      <w:spacing w:before="100" w:beforeAutospacing="1" w:after="100" w:afterAutospacing="1"/>
    </w:pPr>
    <w:rPr>
      <w:rFonts w:eastAsia="Times New Roman"/>
    </w:rPr>
  </w:style>
  <w:style w:type="character" w:customStyle="1" w:styleId="institution">
    <w:name w:val="institution"/>
    <w:basedOn w:val="DefaultParagraphFont"/>
    <w:rsid w:val="004378D4"/>
  </w:style>
  <w:style w:type="character" w:customStyle="1" w:styleId="abodyblack3">
    <w:name w:val="abodyblack3"/>
    <w:basedOn w:val="DefaultParagraphFont"/>
    <w:rsid w:val="004378D4"/>
  </w:style>
  <w:style w:type="paragraph" w:customStyle="1" w:styleId="UnderlineChar2CharChar">
    <w:name w:val="Underline Char2 Char Char"/>
    <w:basedOn w:val="Normal"/>
    <w:link w:val="UnderlineChar2CharCharChar"/>
    <w:qFormat/>
    <w:rsid w:val="004378D4"/>
    <w:rPr>
      <w:rFonts w:eastAsia="MS Mincho"/>
      <w:szCs w:val="20"/>
      <w:u w:val="single"/>
    </w:rPr>
  </w:style>
  <w:style w:type="character" w:customStyle="1" w:styleId="UnderlineChar2CharCharChar">
    <w:name w:val="Underline Char2 Char Char Char"/>
    <w:link w:val="UnderlineChar2CharChar"/>
    <w:rsid w:val="004378D4"/>
    <w:rPr>
      <w:rFonts w:ascii="Calibri" w:eastAsia="MS Mincho" w:hAnsi="Calibri"/>
      <w:sz w:val="22"/>
      <w:szCs w:val="20"/>
      <w:u w:val="single"/>
    </w:rPr>
  </w:style>
  <w:style w:type="character" w:customStyle="1" w:styleId="CharacterStyle1">
    <w:name w:val="Character Style 1"/>
    <w:rsid w:val="004378D4"/>
    <w:rPr>
      <w:sz w:val="20"/>
      <w:szCs w:val="20"/>
    </w:rPr>
  </w:style>
  <w:style w:type="character" w:customStyle="1" w:styleId="FontStyle177">
    <w:name w:val="Font Style177"/>
    <w:basedOn w:val="DefaultParagraphFont"/>
    <w:uiPriority w:val="99"/>
    <w:rsid w:val="004378D4"/>
    <w:rPr>
      <w:rFonts w:ascii="Times New Roman" w:hAnsi="Times New Roman" w:cs="Times New Roman"/>
      <w:sz w:val="20"/>
      <w:szCs w:val="20"/>
    </w:rPr>
  </w:style>
  <w:style w:type="character" w:customStyle="1" w:styleId="FontStyle173">
    <w:name w:val="Font Style173"/>
    <w:basedOn w:val="DefaultParagraphFont"/>
    <w:uiPriority w:val="99"/>
    <w:rsid w:val="004378D4"/>
    <w:rPr>
      <w:rFonts w:ascii="Times New Roman" w:hAnsi="Times New Roman" w:cs="Times New Roman"/>
      <w:sz w:val="14"/>
      <w:szCs w:val="14"/>
    </w:rPr>
  </w:style>
  <w:style w:type="character" w:customStyle="1" w:styleId="FontStyle151">
    <w:name w:val="Font Style151"/>
    <w:basedOn w:val="DefaultParagraphFont"/>
    <w:uiPriority w:val="99"/>
    <w:rsid w:val="004378D4"/>
    <w:rPr>
      <w:rFonts w:ascii="Arial Narrow" w:hAnsi="Arial Narrow" w:cs="Arial Narrow"/>
      <w:b/>
      <w:bCs/>
      <w:sz w:val="12"/>
      <w:szCs w:val="12"/>
    </w:rPr>
  </w:style>
  <w:style w:type="character" w:customStyle="1" w:styleId="FontStyle156">
    <w:name w:val="Font Style156"/>
    <w:basedOn w:val="DefaultParagraphFont"/>
    <w:uiPriority w:val="99"/>
    <w:rsid w:val="004378D4"/>
    <w:rPr>
      <w:rFonts w:ascii="Arial Narrow" w:hAnsi="Arial Narrow" w:cs="Arial Narrow"/>
      <w:sz w:val="8"/>
      <w:szCs w:val="8"/>
    </w:rPr>
  </w:style>
  <w:style w:type="character" w:customStyle="1" w:styleId="FontStyle160">
    <w:name w:val="Font Style160"/>
    <w:basedOn w:val="DefaultParagraphFont"/>
    <w:uiPriority w:val="99"/>
    <w:rsid w:val="004378D4"/>
    <w:rPr>
      <w:rFonts w:ascii="Times New Roman" w:hAnsi="Times New Roman" w:cs="Times New Roman"/>
      <w:b/>
      <w:bCs/>
      <w:sz w:val="20"/>
      <w:szCs w:val="20"/>
    </w:rPr>
  </w:style>
  <w:style w:type="character" w:customStyle="1" w:styleId="FontStyle178">
    <w:name w:val="Font Style178"/>
    <w:basedOn w:val="DefaultParagraphFont"/>
    <w:uiPriority w:val="99"/>
    <w:rsid w:val="004378D4"/>
    <w:rPr>
      <w:rFonts w:ascii="Times New Roman" w:hAnsi="Times New Roman" w:cs="Times New Roman"/>
      <w:sz w:val="18"/>
      <w:szCs w:val="18"/>
    </w:rPr>
  </w:style>
  <w:style w:type="paragraph" w:customStyle="1" w:styleId="Style14">
    <w:name w:val="Style14"/>
    <w:basedOn w:val="Normal"/>
    <w:uiPriority w:val="99"/>
    <w:qFormat/>
    <w:rsid w:val="004378D4"/>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4378D4"/>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4378D4"/>
    <w:rPr>
      <w:rFonts w:ascii="Times New Roman" w:hAnsi="Times New Roman" w:cs="Times New Roman"/>
      <w:sz w:val="12"/>
      <w:szCs w:val="12"/>
    </w:rPr>
  </w:style>
  <w:style w:type="paragraph" w:customStyle="1" w:styleId="Style9">
    <w:name w:val="Style9"/>
    <w:basedOn w:val="Normal"/>
    <w:uiPriority w:val="99"/>
    <w:qFormat/>
    <w:rsid w:val="004378D4"/>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4378D4"/>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4378D4"/>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4378D4"/>
    <w:rPr>
      <w:rFonts w:ascii="Times New Roman" w:hAnsi="Times New Roman" w:cs="Times New Roman"/>
      <w:sz w:val="16"/>
      <w:szCs w:val="16"/>
    </w:rPr>
  </w:style>
  <w:style w:type="character" w:customStyle="1" w:styleId="f">
    <w:name w:val="f"/>
    <w:basedOn w:val="DefaultParagraphFont"/>
    <w:rsid w:val="004378D4"/>
  </w:style>
  <w:style w:type="character" w:customStyle="1" w:styleId="TagsChar2">
    <w:name w:val="Tags Char2"/>
    <w:rsid w:val="004378D4"/>
    <w:rPr>
      <w:b/>
      <w:sz w:val="24"/>
    </w:rPr>
  </w:style>
  <w:style w:type="paragraph" w:customStyle="1" w:styleId="CardsFont6ptChar">
    <w:name w:val="Cards + Font: 6 pt Char"/>
    <w:basedOn w:val="Normal"/>
    <w:link w:val="CardsFont6ptCharChar"/>
    <w:qFormat/>
    <w:rsid w:val="004378D4"/>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4378D4"/>
    <w:rPr>
      <w:rFonts w:ascii="Calibri" w:eastAsia="Times New Roman" w:hAnsi="Calibri"/>
      <w:sz w:val="12"/>
    </w:rPr>
  </w:style>
  <w:style w:type="character" w:customStyle="1" w:styleId="FontStyle172">
    <w:name w:val="Font Style172"/>
    <w:basedOn w:val="DefaultParagraphFont"/>
    <w:uiPriority w:val="99"/>
    <w:rsid w:val="004378D4"/>
    <w:rPr>
      <w:rFonts w:ascii="Times New Roman" w:hAnsi="Times New Roman" w:cs="Times New Roman"/>
      <w:b/>
      <w:bCs/>
      <w:sz w:val="16"/>
      <w:szCs w:val="16"/>
    </w:rPr>
  </w:style>
  <w:style w:type="paragraph" w:customStyle="1" w:styleId="Style18">
    <w:name w:val="Style18"/>
    <w:basedOn w:val="Normal"/>
    <w:uiPriority w:val="99"/>
    <w:qFormat/>
    <w:rsid w:val="004378D4"/>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4378D4"/>
    <w:rPr>
      <w:rFonts w:ascii="Times New Roman" w:hAnsi="Times New Roman" w:cs="Times New Roman"/>
      <w:i/>
      <w:iCs/>
      <w:sz w:val="16"/>
      <w:szCs w:val="16"/>
    </w:rPr>
  </w:style>
  <w:style w:type="character" w:customStyle="1" w:styleId="FontStyle162">
    <w:name w:val="Font Style162"/>
    <w:basedOn w:val="DefaultParagraphFont"/>
    <w:uiPriority w:val="99"/>
    <w:rsid w:val="004378D4"/>
    <w:rPr>
      <w:rFonts w:ascii="Times New Roman" w:hAnsi="Times New Roman" w:cs="Times New Roman"/>
      <w:b/>
      <w:bCs/>
      <w:sz w:val="18"/>
      <w:szCs w:val="18"/>
    </w:rPr>
  </w:style>
  <w:style w:type="character" w:customStyle="1" w:styleId="FontStyle167">
    <w:name w:val="Font Style167"/>
    <w:basedOn w:val="DefaultParagraphFont"/>
    <w:uiPriority w:val="99"/>
    <w:rsid w:val="004378D4"/>
    <w:rPr>
      <w:rFonts w:ascii="Times New Roman" w:hAnsi="Times New Roman" w:cs="Times New Roman"/>
      <w:sz w:val="10"/>
      <w:szCs w:val="10"/>
    </w:rPr>
  </w:style>
  <w:style w:type="character" w:customStyle="1" w:styleId="FontStyle174">
    <w:name w:val="Font Style174"/>
    <w:basedOn w:val="DefaultParagraphFont"/>
    <w:uiPriority w:val="99"/>
    <w:rsid w:val="004378D4"/>
    <w:rPr>
      <w:rFonts w:ascii="Arial Narrow" w:hAnsi="Arial Narrow" w:cs="Arial Narrow"/>
      <w:b/>
      <w:bCs/>
      <w:sz w:val="18"/>
      <w:szCs w:val="18"/>
    </w:rPr>
  </w:style>
  <w:style w:type="paragraph" w:customStyle="1" w:styleId="Style47">
    <w:name w:val="Style47"/>
    <w:basedOn w:val="Normal"/>
    <w:uiPriority w:val="99"/>
    <w:qFormat/>
    <w:rsid w:val="004378D4"/>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4378D4"/>
    <w:rPr>
      <w:rFonts w:ascii="Times New Roman" w:hAnsi="Times New Roman" w:cs="Times New Roman"/>
      <w:sz w:val="12"/>
      <w:szCs w:val="12"/>
    </w:rPr>
  </w:style>
  <w:style w:type="paragraph" w:customStyle="1" w:styleId="Style24">
    <w:name w:val="Style24"/>
    <w:basedOn w:val="Normal"/>
    <w:uiPriority w:val="99"/>
    <w:qFormat/>
    <w:rsid w:val="004378D4"/>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4378D4"/>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4378D4"/>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4378D4"/>
    <w:rPr>
      <w:rFonts w:ascii="Times New Roman" w:hAnsi="Times New Roman" w:cs="Times New Roman"/>
      <w:b/>
      <w:bCs/>
      <w:sz w:val="18"/>
      <w:szCs w:val="18"/>
    </w:rPr>
  </w:style>
  <w:style w:type="paragraph" w:customStyle="1" w:styleId="Style21">
    <w:name w:val="Style21"/>
    <w:basedOn w:val="Normal"/>
    <w:uiPriority w:val="99"/>
    <w:qFormat/>
    <w:rsid w:val="004378D4"/>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4378D4"/>
    <w:pPr>
      <w:widowControl w:val="0"/>
      <w:autoSpaceDE w:val="0"/>
      <w:autoSpaceDN w:val="0"/>
      <w:adjustRightInd w:val="0"/>
      <w:spacing w:line="198" w:lineRule="exact"/>
    </w:pPr>
    <w:rPr>
      <w:rFonts w:eastAsia="Times New Roman"/>
    </w:rPr>
  </w:style>
  <w:style w:type="paragraph" w:customStyle="1" w:styleId="Standard">
    <w:name w:val="Standard"/>
    <w:qFormat/>
    <w:rsid w:val="004378D4"/>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4378D4"/>
    <w:rPr>
      <w:color w:val="000000"/>
      <w:sz w:val="32"/>
      <w:szCs w:val="32"/>
    </w:rPr>
  </w:style>
  <w:style w:type="paragraph" w:customStyle="1" w:styleId="Cardnon-underlined">
    <w:name w:val="Card non-underlined"/>
    <w:basedOn w:val="Normal"/>
    <w:link w:val="Cardnon-underlinedChar"/>
    <w:autoRedefine/>
    <w:uiPriority w:val="99"/>
    <w:qFormat/>
    <w:rsid w:val="004378D4"/>
    <w:rPr>
      <w:rFonts w:eastAsia="Times New Roman"/>
      <w:szCs w:val="20"/>
    </w:rPr>
  </w:style>
  <w:style w:type="character" w:customStyle="1" w:styleId="Cardnon-underlinedChar">
    <w:name w:val="Card non-underlined Char"/>
    <w:basedOn w:val="DefaultParagraphFont"/>
    <w:link w:val="Cardnon-underlined"/>
    <w:uiPriority w:val="99"/>
    <w:rsid w:val="004378D4"/>
    <w:rPr>
      <w:rFonts w:ascii="Calibri" w:eastAsia="Times New Roman" w:hAnsi="Calibri"/>
      <w:sz w:val="22"/>
      <w:szCs w:val="20"/>
    </w:rPr>
  </w:style>
  <w:style w:type="character" w:customStyle="1" w:styleId="TitleChar2">
    <w:name w:val="Title Char2"/>
    <w:basedOn w:val="DefaultParagraphFont"/>
    <w:uiPriority w:val="10"/>
    <w:qFormat/>
    <w:locked/>
    <w:rsid w:val="004378D4"/>
    <w:rPr>
      <w:b/>
      <w:bCs/>
      <w:u w:val="single"/>
    </w:rPr>
  </w:style>
  <w:style w:type="paragraph" w:styleId="TOC3">
    <w:name w:val="toc 3"/>
    <w:basedOn w:val="Normal"/>
    <w:next w:val="Normal"/>
    <w:autoRedefine/>
    <w:qFormat/>
    <w:rsid w:val="004378D4"/>
    <w:pPr>
      <w:ind w:left="400"/>
    </w:pPr>
    <w:rPr>
      <w:rFonts w:eastAsia="Times New Roman"/>
      <w:szCs w:val="20"/>
    </w:rPr>
  </w:style>
  <w:style w:type="paragraph" w:styleId="TOC4">
    <w:name w:val="toc 4"/>
    <w:basedOn w:val="Normal"/>
    <w:next w:val="Normal"/>
    <w:autoRedefine/>
    <w:rsid w:val="004378D4"/>
    <w:pPr>
      <w:ind w:left="600"/>
    </w:pPr>
    <w:rPr>
      <w:rFonts w:eastAsia="Times New Roman"/>
      <w:szCs w:val="20"/>
    </w:rPr>
  </w:style>
  <w:style w:type="paragraph" w:styleId="TOC5">
    <w:name w:val="toc 5"/>
    <w:basedOn w:val="Normal"/>
    <w:next w:val="Normal"/>
    <w:autoRedefine/>
    <w:rsid w:val="004378D4"/>
    <w:pPr>
      <w:ind w:left="800"/>
    </w:pPr>
    <w:rPr>
      <w:rFonts w:eastAsia="Times New Roman"/>
      <w:szCs w:val="20"/>
    </w:rPr>
  </w:style>
  <w:style w:type="paragraph" w:styleId="TOC6">
    <w:name w:val="toc 6"/>
    <w:basedOn w:val="Normal"/>
    <w:next w:val="Normal"/>
    <w:autoRedefine/>
    <w:rsid w:val="004378D4"/>
    <w:pPr>
      <w:ind w:left="1000"/>
    </w:pPr>
    <w:rPr>
      <w:rFonts w:eastAsia="Times New Roman"/>
      <w:szCs w:val="20"/>
    </w:rPr>
  </w:style>
  <w:style w:type="paragraph" w:styleId="TOC7">
    <w:name w:val="toc 7"/>
    <w:basedOn w:val="Normal"/>
    <w:next w:val="Normal"/>
    <w:autoRedefine/>
    <w:rsid w:val="004378D4"/>
    <w:pPr>
      <w:ind w:left="1200"/>
    </w:pPr>
    <w:rPr>
      <w:rFonts w:eastAsia="Times New Roman"/>
      <w:szCs w:val="20"/>
    </w:rPr>
  </w:style>
  <w:style w:type="paragraph" w:styleId="TOC8">
    <w:name w:val="toc 8"/>
    <w:basedOn w:val="Normal"/>
    <w:next w:val="Normal"/>
    <w:autoRedefine/>
    <w:rsid w:val="004378D4"/>
    <w:pPr>
      <w:ind w:left="1400"/>
    </w:pPr>
    <w:rPr>
      <w:rFonts w:eastAsia="Times New Roman"/>
      <w:szCs w:val="20"/>
    </w:rPr>
  </w:style>
  <w:style w:type="character" w:customStyle="1" w:styleId="allocatoragentsleft">
    <w:name w:val="al_locatoragentsleft"/>
    <w:basedOn w:val="DefaultParagraphFont"/>
    <w:rsid w:val="004378D4"/>
  </w:style>
  <w:style w:type="character" w:styleId="HTMLTypewriter">
    <w:name w:val="HTML Typewriter"/>
    <w:basedOn w:val="DefaultParagraphFont"/>
    <w:unhideWhenUsed/>
    <w:rsid w:val="004378D4"/>
    <w:rPr>
      <w:rFonts w:ascii="Courier New" w:eastAsia="Times New Roman" w:hAnsi="Courier New" w:cs="Courier New"/>
      <w:sz w:val="20"/>
      <w:szCs w:val="20"/>
    </w:rPr>
  </w:style>
  <w:style w:type="paragraph" w:customStyle="1" w:styleId="Carding">
    <w:name w:val="Carding"/>
    <w:basedOn w:val="Normal"/>
    <w:uiPriority w:val="99"/>
    <w:qFormat/>
    <w:rsid w:val="004378D4"/>
    <w:rPr>
      <w:rFonts w:eastAsia="Times New Roman"/>
      <w:sz w:val="18"/>
    </w:rPr>
  </w:style>
  <w:style w:type="character" w:customStyle="1" w:styleId="TagsChar1">
    <w:name w:val="Tags Char1"/>
    <w:basedOn w:val="DefaultParagraphFont"/>
    <w:rsid w:val="004378D4"/>
    <w:rPr>
      <w:rFonts w:ascii="Arial Narrow" w:hAnsi="Arial Narrow"/>
      <w:b/>
      <w:noProof w:val="0"/>
      <w:sz w:val="22"/>
      <w:szCs w:val="60"/>
      <w:lang w:val="en-US" w:eastAsia="en-US" w:bidi="ar-SA"/>
    </w:rPr>
  </w:style>
  <w:style w:type="character" w:customStyle="1" w:styleId="aunderline">
    <w:name w:val="aunderline"/>
    <w:basedOn w:val="DefaultParagraphFont"/>
    <w:qFormat/>
    <w:rsid w:val="004378D4"/>
    <w:rPr>
      <w:rFonts w:ascii="Times New Roman" w:hAnsi="Times New Roman"/>
      <w:sz w:val="20"/>
      <w:szCs w:val="24"/>
      <w:u w:val="thick"/>
    </w:rPr>
  </w:style>
  <w:style w:type="character" w:customStyle="1" w:styleId="tagChar1">
    <w:name w:val="tag Char1"/>
    <w:aliases w:val="Heading 2 Char1 Char Char Char Char"/>
    <w:basedOn w:val="DefaultParagraphFont"/>
    <w:rsid w:val="004378D4"/>
    <w:rPr>
      <w:b/>
      <w:noProof w:val="0"/>
      <w:sz w:val="24"/>
      <w:lang w:val="en-US" w:eastAsia="en-US" w:bidi="ar-SA"/>
    </w:rPr>
  </w:style>
  <w:style w:type="character" w:customStyle="1" w:styleId="tagChar2">
    <w:name w:val="tag Char2"/>
    <w:basedOn w:val="DefaultParagraphFont"/>
    <w:qFormat/>
    <w:rsid w:val="004378D4"/>
    <w:rPr>
      <w:b/>
      <w:noProof w:val="0"/>
      <w:sz w:val="24"/>
      <w:lang w:val="en-US" w:eastAsia="en-US" w:bidi="ar-SA"/>
    </w:rPr>
  </w:style>
  <w:style w:type="character" w:customStyle="1" w:styleId="Taggin-New">
    <w:name w:val="Taggin - New"/>
    <w:basedOn w:val="DefaultParagraphFont"/>
    <w:rsid w:val="004378D4"/>
    <w:rPr>
      <w:rFonts w:ascii="Arial Narrow" w:hAnsi="Arial Narrow"/>
      <w:b/>
      <w:sz w:val="22"/>
    </w:rPr>
  </w:style>
  <w:style w:type="character" w:customStyle="1" w:styleId="Boxing-New">
    <w:name w:val="Boxing - New"/>
    <w:basedOn w:val="DefaultParagraphFont"/>
    <w:rsid w:val="004378D4"/>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4378D4"/>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4378D4"/>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4378D4"/>
    <w:rPr>
      <w:rFonts w:ascii="Garamond" w:hAnsi="Garamond"/>
      <w:sz w:val="22"/>
      <w:szCs w:val="24"/>
      <w:u w:val="single"/>
      <w:lang w:val="en-US" w:eastAsia="en-US" w:bidi="ar-SA"/>
    </w:rPr>
  </w:style>
  <w:style w:type="paragraph" w:customStyle="1" w:styleId="Style2">
    <w:name w:val="Style2"/>
    <w:basedOn w:val="Heading4"/>
    <w:qFormat/>
    <w:rsid w:val="004378D4"/>
    <w:rPr>
      <w:rFonts w:eastAsia="Times New Roman" w:cs="Times New Roman"/>
      <w:iCs/>
      <w:caps/>
      <w:szCs w:val="20"/>
    </w:rPr>
  </w:style>
  <w:style w:type="character" w:customStyle="1" w:styleId="pagetitle">
    <w:name w:val="pagetitle"/>
    <w:basedOn w:val="DefaultParagraphFont"/>
    <w:rsid w:val="004378D4"/>
  </w:style>
  <w:style w:type="paragraph" w:customStyle="1" w:styleId="text">
    <w:name w:val="text"/>
    <w:basedOn w:val="Normal"/>
    <w:uiPriority w:val="99"/>
    <w:qFormat/>
    <w:rsid w:val="004378D4"/>
    <w:pPr>
      <w:spacing w:before="100" w:beforeAutospacing="1" w:after="100" w:afterAutospacing="1"/>
    </w:pPr>
    <w:rPr>
      <w:rFonts w:eastAsia="Times New Roman"/>
    </w:rPr>
  </w:style>
  <w:style w:type="character" w:customStyle="1" w:styleId="StyleUnderlineCharChar9ptBold1">
    <w:name w:val="Style Underline Char Char + 9 pt Bold1"/>
    <w:rsid w:val="004378D4"/>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4378D4"/>
    <w:rPr>
      <w:rFonts w:ascii="Times New Roman" w:hAnsi="Times New Roman"/>
      <w:sz w:val="20"/>
      <w:szCs w:val="24"/>
      <w:u w:val="single"/>
      <w:lang w:val="en-US" w:eastAsia="en-US" w:bidi="ar-SA"/>
    </w:rPr>
  </w:style>
  <w:style w:type="character" w:customStyle="1" w:styleId="Style9ptBoldUnderline">
    <w:name w:val="Style 9 pt Bold Underline"/>
    <w:rsid w:val="004378D4"/>
    <w:rPr>
      <w:b/>
      <w:bCs/>
      <w:sz w:val="20"/>
      <w:u w:val="single"/>
    </w:rPr>
  </w:style>
  <w:style w:type="paragraph" w:customStyle="1" w:styleId="StyleUnderline9pt0">
    <w:name w:val="Style Underline + 9 pt"/>
    <w:link w:val="StyleUnderline9ptChar"/>
    <w:qFormat/>
    <w:rsid w:val="004378D4"/>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4378D4"/>
    <w:rPr>
      <w:rFonts w:ascii="Arial" w:eastAsia="Times New Roman" w:hAnsi="Arial" w:cs="Times New Roman"/>
      <w:sz w:val="22"/>
      <w:szCs w:val="20"/>
      <w:u w:val="single"/>
    </w:rPr>
  </w:style>
  <w:style w:type="character" w:customStyle="1" w:styleId="StyleUnderlineChar1Bold">
    <w:name w:val="Style Underline Char1 + Bold"/>
    <w:rsid w:val="004378D4"/>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4378D4"/>
    <w:pPr>
      <w:widowControl w:val="0"/>
    </w:pPr>
    <w:rPr>
      <w:bCs/>
      <w:kern w:val="32"/>
      <w:szCs w:val="20"/>
      <w:lang w:eastAsia="ar-SA"/>
    </w:rPr>
  </w:style>
  <w:style w:type="character" w:customStyle="1" w:styleId="Stylecard9ptChar">
    <w:name w:val="Style card + 9 pt Char"/>
    <w:basedOn w:val="cardChar"/>
    <w:link w:val="Stylecard9pt"/>
    <w:rsid w:val="004378D4"/>
    <w:rPr>
      <w:rFonts w:ascii="Times New Roman" w:hAnsi="Times New Roman"/>
      <w:bCs/>
      <w:kern w:val="32"/>
      <w:sz w:val="16"/>
      <w:szCs w:val="20"/>
      <w:lang w:eastAsia="ar-SA"/>
    </w:rPr>
  </w:style>
  <w:style w:type="character" w:customStyle="1" w:styleId="TagsCharCharChar">
    <w:name w:val="Tags Char Char Char"/>
    <w:basedOn w:val="DefaultParagraphFont"/>
    <w:rsid w:val="004378D4"/>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4378D4"/>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4378D4"/>
    <w:rPr>
      <w:rFonts w:ascii="Times" w:hAnsi="Times"/>
      <w:b w:val="0"/>
      <w:bCs/>
      <w:sz w:val="20"/>
      <w:u w:val="single"/>
    </w:rPr>
  </w:style>
  <w:style w:type="character" w:customStyle="1" w:styleId="blubigktbiz">
    <w:name w:val="blubigktbiz"/>
    <w:rsid w:val="004378D4"/>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378D4"/>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4378D4"/>
    <w:rPr>
      <w:rFonts w:ascii="Calibri" w:hAnsi="Calibri"/>
      <w:color w:val="000000"/>
      <w:sz w:val="22"/>
      <w:lang w:val="x-none" w:eastAsia="x-none"/>
    </w:rPr>
  </w:style>
  <w:style w:type="character" w:customStyle="1" w:styleId="Style4CharChar">
    <w:name w:val="Style4 Char Char"/>
    <w:basedOn w:val="DefaultParagraphFont"/>
    <w:rsid w:val="004378D4"/>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4378D4"/>
    <w:rPr>
      <w:rFonts w:ascii="Times New Roman" w:hAnsi="Times New Roman" w:cs="Times New Roman"/>
      <w:sz w:val="16"/>
      <w:szCs w:val="16"/>
    </w:rPr>
  </w:style>
  <w:style w:type="character" w:customStyle="1" w:styleId="StyleEmphasisArial12ptBold">
    <w:name w:val="Style Emphasis + Arial 12 pt Bold"/>
    <w:rsid w:val="004378D4"/>
    <w:rPr>
      <w:rFonts w:ascii="Arial" w:hAnsi="Arial"/>
      <w:b/>
      <w:bCs/>
      <w:i/>
      <w:iCs/>
      <w:sz w:val="24"/>
    </w:rPr>
  </w:style>
  <w:style w:type="character" w:customStyle="1" w:styleId="super">
    <w:name w:val="super"/>
    <w:rsid w:val="004378D4"/>
  </w:style>
  <w:style w:type="character" w:customStyle="1" w:styleId="text30">
    <w:name w:val="text30"/>
    <w:rsid w:val="004378D4"/>
  </w:style>
  <w:style w:type="character" w:customStyle="1" w:styleId="uppercase">
    <w:name w:val="uppercase"/>
    <w:rsid w:val="004378D4"/>
  </w:style>
  <w:style w:type="character" w:customStyle="1" w:styleId="bodytext0">
    <w:name w:val="bodytext"/>
    <w:rsid w:val="004378D4"/>
  </w:style>
  <w:style w:type="character" w:customStyle="1" w:styleId="entry-title">
    <w:name w:val="entry-title"/>
    <w:rsid w:val="004378D4"/>
  </w:style>
  <w:style w:type="character" w:customStyle="1" w:styleId="BodyTextIndentChar1">
    <w:name w:val="Body Text Indent Char1"/>
    <w:basedOn w:val="DefaultParagraphFont"/>
    <w:uiPriority w:val="99"/>
    <w:semiHidden/>
    <w:rsid w:val="004378D4"/>
    <w:rPr>
      <w:rFonts w:ascii="Times New Roman" w:hAnsi="Times New Roman" w:cs="Times New Roman"/>
      <w:sz w:val="20"/>
    </w:rPr>
  </w:style>
  <w:style w:type="character" w:customStyle="1" w:styleId="Style6pt">
    <w:name w:val="Style 6 pt"/>
    <w:basedOn w:val="DefaultParagraphFont"/>
    <w:qFormat/>
    <w:rsid w:val="004378D4"/>
    <w:rPr>
      <w:sz w:val="12"/>
    </w:rPr>
  </w:style>
  <w:style w:type="character" w:customStyle="1" w:styleId="CiteCharCharCharCharCharChar">
    <w:name w:val="Cite Char Char Char Char Char Char"/>
    <w:basedOn w:val="DefaultParagraphFont"/>
    <w:rsid w:val="004378D4"/>
    <w:rPr>
      <w:b/>
      <w:noProof w:val="0"/>
      <w:sz w:val="22"/>
      <w:szCs w:val="24"/>
      <w:u w:val="single"/>
      <w:lang w:val="en-US" w:eastAsia="en-US" w:bidi="ar-SA"/>
    </w:rPr>
  </w:style>
  <w:style w:type="character" w:customStyle="1" w:styleId="mainbody1">
    <w:name w:val="mainbody1"/>
    <w:basedOn w:val="DefaultParagraphFont"/>
    <w:rsid w:val="004378D4"/>
    <w:rPr>
      <w:rFonts w:ascii="Verdana" w:hAnsi="Verdana" w:hint="default"/>
      <w:color w:val="000000"/>
      <w:sz w:val="22"/>
      <w:szCs w:val="22"/>
    </w:rPr>
  </w:style>
  <w:style w:type="character" w:customStyle="1" w:styleId="ssl4">
    <w:name w:val="ss_l4"/>
    <w:basedOn w:val="DefaultParagraphFont"/>
    <w:rsid w:val="004378D4"/>
  </w:style>
  <w:style w:type="paragraph" w:customStyle="1" w:styleId="StyleNormalWeb11ptUnderline">
    <w:name w:val="Style Normal (Web) + 11 pt Underline"/>
    <w:basedOn w:val="NormalWeb"/>
    <w:link w:val="StyleNormalWeb11ptUnderlineChar"/>
    <w:qFormat/>
    <w:rsid w:val="004378D4"/>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4378D4"/>
    <w:rPr>
      <w:rFonts w:ascii="Calibri" w:eastAsia="Calibri" w:hAnsi="Calibri" w:cs="Calibri"/>
      <w:sz w:val="22"/>
      <w:szCs w:val="22"/>
      <w:u w:val="single"/>
    </w:rPr>
  </w:style>
  <w:style w:type="character" w:customStyle="1" w:styleId="cit-first-element">
    <w:name w:val="cit-first-element"/>
    <w:basedOn w:val="DefaultParagraphFont"/>
    <w:rsid w:val="004378D4"/>
  </w:style>
  <w:style w:type="character" w:customStyle="1" w:styleId="title1">
    <w:name w:val="title1"/>
    <w:basedOn w:val="DefaultParagraphFont"/>
    <w:rsid w:val="004378D4"/>
  </w:style>
  <w:style w:type="character" w:customStyle="1" w:styleId="StyleThickunderline1">
    <w:name w:val="Style Thick underline1"/>
    <w:basedOn w:val="DefaultParagraphFont"/>
    <w:rsid w:val="004378D4"/>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4378D4"/>
    <w:rPr>
      <w:rFonts w:ascii="Georgia" w:hAnsi="Georgia"/>
    </w:rPr>
  </w:style>
  <w:style w:type="character" w:customStyle="1" w:styleId="FooterChar1">
    <w:name w:val="Footer Char1"/>
    <w:basedOn w:val="DefaultParagraphFont"/>
    <w:uiPriority w:val="99"/>
    <w:semiHidden/>
    <w:rsid w:val="004378D4"/>
    <w:rPr>
      <w:rFonts w:ascii="Georgia" w:hAnsi="Georgia"/>
    </w:rPr>
  </w:style>
  <w:style w:type="paragraph" w:customStyle="1" w:styleId="Underline20">
    <w:name w:val="Underline2"/>
    <w:basedOn w:val="Normal"/>
    <w:link w:val="Underline2Char"/>
    <w:autoRedefine/>
    <w:uiPriority w:val="4"/>
    <w:qFormat/>
    <w:rsid w:val="004378D4"/>
    <w:rPr>
      <w:b/>
      <w:u w:val="single"/>
    </w:rPr>
  </w:style>
  <w:style w:type="character" w:customStyle="1" w:styleId="Underline2Char">
    <w:name w:val="Underline2 Char"/>
    <w:basedOn w:val="DefaultParagraphFont"/>
    <w:link w:val="Underline20"/>
    <w:uiPriority w:val="4"/>
    <w:qFormat/>
    <w:rsid w:val="004378D4"/>
    <w:rPr>
      <w:rFonts w:ascii="Calibri" w:hAnsi="Calibri"/>
      <w:b/>
      <w:sz w:val="22"/>
      <w:u w:val="single"/>
    </w:rPr>
  </w:style>
  <w:style w:type="paragraph" w:customStyle="1" w:styleId="TableParagraph">
    <w:name w:val="Table Paragraph"/>
    <w:basedOn w:val="Normal"/>
    <w:uiPriority w:val="1"/>
    <w:qFormat/>
    <w:rsid w:val="004378D4"/>
    <w:pPr>
      <w:widowControl w:val="0"/>
    </w:pPr>
  </w:style>
  <w:style w:type="character" w:customStyle="1" w:styleId="UnderlineChar0">
    <w:name w:val="UnderlineChar"/>
    <w:rsid w:val="004378D4"/>
    <w:rPr>
      <w:sz w:val="24"/>
      <w:u w:val="single"/>
      <w:shd w:val="clear" w:color="auto" w:fill="auto"/>
    </w:rPr>
  </w:style>
  <w:style w:type="character" w:customStyle="1" w:styleId="foreground">
    <w:name w:val="foreground"/>
    <w:basedOn w:val="DefaultParagraphFont"/>
    <w:rsid w:val="004378D4"/>
  </w:style>
  <w:style w:type="paragraph" w:customStyle="1" w:styleId="StyleCircled11pt">
    <w:name w:val="Style Circled + 11 pt"/>
    <w:basedOn w:val="Normal"/>
    <w:link w:val="StyleCircled11ptChar"/>
    <w:qFormat/>
    <w:rsid w:val="004378D4"/>
    <w:rPr>
      <w:rFonts w:eastAsia="Times New Roman"/>
      <w:b/>
      <w:bCs/>
      <w:sz w:val="20"/>
      <w:u w:val="single"/>
    </w:rPr>
  </w:style>
  <w:style w:type="character" w:customStyle="1" w:styleId="StyleCircled11ptChar">
    <w:name w:val="Style Circled + 11 pt Char"/>
    <w:link w:val="StyleCircled11pt"/>
    <w:rsid w:val="004378D4"/>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4378D4"/>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4378D4"/>
    <w:rPr>
      <w:rFonts w:ascii="Times" w:eastAsia="Times New Roman" w:hAnsi="Times"/>
      <w:sz w:val="20"/>
      <w:szCs w:val="28"/>
      <w:u w:val="single"/>
    </w:rPr>
  </w:style>
  <w:style w:type="paragraph" w:customStyle="1" w:styleId="cite20">
    <w:name w:val="cite2"/>
    <w:basedOn w:val="Normal"/>
    <w:uiPriority w:val="99"/>
    <w:qFormat/>
    <w:rsid w:val="004378D4"/>
    <w:rPr>
      <w:rFonts w:eastAsia="Times New Roman"/>
      <w:color w:val="000000"/>
      <w:sz w:val="20"/>
      <w:szCs w:val="20"/>
    </w:rPr>
  </w:style>
  <w:style w:type="character" w:customStyle="1" w:styleId="postby">
    <w:name w:val="post_by"/>
    <w:basedOn w:val="DefaultParagraphFont"/>
    <w:rsid w:val="004378D4"/>
  </w:style>
  <w:style w:type="character" w:customStyle="1" w:styleId="Style11ptBorderSinglesolidlineAuto05ptLinewidth">
    <w:name w:val="Style 11 pt Border: : (Single solid line Auto  0.5 pt Line width)"/>
    <w:rsid w:val="004378D4"/>
    <w:rPr>
      <w:sz w:val="20"/>
      <w:bdr w:val="single" w:sz="4" w:space="0" w:color="auto" w:frame="1"/>
    </w:rPr>
  </w:style>
  <w:style w:type="character" w:customStyle="1" w:styleId="StyleUnderlineChar9ptBorderSinglesolidlineAuto0">
    <w:name w:val="Style Underline Char + 9 pt Border: : (Single solid line Auto  0..."/>
    <w:rsid w:val="004378D4"/>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378D4"/>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378D4"/>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378D4"/>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378D4"/>
    <w:rPr>
      <w:sz w:val="20"/>
      <w:szCs w:val="24"/>
      <w:u w:val="single"/>
      <w:bdr w:val="single" w:sz="4" w:space="0" w:color="auto"/>
      <w:lang w:val="en-US" w:eastAsia="en-US" w:bidi="ar-SA"/>
    </w:rPr>
  </w:style>
  <w:style w:type="character" w:customStyle="1" w:styleId="StyleLatinGaramondUnderline">
    <w:name w:val="Style (Latin) Garamond Underline"/>
    <w:rsid w:val="004378D4"/>
    <w:rPr>
      <w:rFonts w:ascii="Times New Roman" w:hAnsi="Times New Roman"/>
      <w:sz w:val="20"/>
      <w:u w:val="single"/>
    </w:rPr>
  </w:style>
  <w:style w:type="character" w:customStyle="1" w:styleId="StyleLatinGaramond">
    <w:name w:val="Style (Latin) Garamond"/>
    <w:rsid w:val="004378D4"/>
    <w:rPr>
      <w:rFonts w:ascii="Times New Roman" w:hAnsi="Times New Roman"/>
      <w:sz w:val="20"/>
    </w:rPr>
  </w:style>
  <w:style w:type="character" w:customStyle="1" w:styleId="styletimesnewroman12ptbold0">
    <w:name w:val="styletimesnewroman12ptbold"/>
    <w:basedOn w:val="DefaultParagraphFont"/>
    <w:rsid w:val="004378D4"/>
  </w:style>
  <w:style w:type="character" w:customStyle="1" w:styleId="mainheading">
    <w:name w:val="mainheading"/>
    <w:basedOn w:val="DefaultParagraphFont"/>
    <w:rsid w:val="004378D4"/>
  </w:style>
  <w:style w:type="paragraph" w:customStyle="1" w:styleId="BoldandUnderlineChar2CharChar">
    <w:name w:val="Bold and Underline Char2 Char Char"/>
    <w:basedOn w:val="Normal"/>
    <w:link w:val="BoldandUnderlineChar2CharCharChar"/>
    <w:qFormat/>
    <w:rsid w:val="004378D4"/>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4378D4"/>
    <w:rPr>
      <w:rFonts w:ascii="Calibri" w:eastAsia="Times New Roman" w:hAnsi="Calibri"/>
      <w:b/>
      <w:sz w:val="22"/>
      <w:u w:val="single"/>
    </w:rPr>
  </w:style>
  <w:style w:type="character" w:customStyle="1" w:styleId="StyleUnderlineChar9ptChar">
    <w:name w:val="Style Underline Char + 9 pt Char"/>
    <w:basedOn w:val="UnderlineCharChar"/>
    <w:rsid w:val="004378D4"/>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4378D4"/>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4378D4"/>
    <w:rPr>
      <w:sz w:val="16"/>
    </w:rPr>
  </w:style>
  <w:style w:type="paragraph" w:customStyle="1" w:styleId="Reduce8pt">
    <w:name w:val="Reduce 8pt"/>
    <w:basedOn w:val="Normal"/>
    <w:link w:val="Reduce8ptCharChar"/>
    <w:qFormat/>
    <w:rsid w:val="004378D4"/>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4378D4"/>
    <w:rPr>
      <w:rFonts w:ascii="Arial" w:hAnsi="Arial" w:cs="Arial"/>
      <w:sz w:val="22"/>
    </w:rPr>
  </w:style>
  <w:style w:type="character" w:customStyle="1" w:styleId="boldciteChar4">
    <w:name w:val="bold cite Char4"/>
    <w:link w:val="boldcite"/>
    <w:locked/>
    <w:rsid w:val="004378D4"/>
    <w:rPr>
      <w:rFonts w:eastAsia="Times New Roman" w:cs="Times New Roman"/>
      <w:b/>
      <w:color w:val="000000"/>
      <w:sz w:val="20"/>
      <w:u w:val="thick" w:color="000000"/>
    </w:rPr>
  </w:style>
  <w:style w:type="paragraph" w:customStyle="1" w:styleId="boldcite">
    <w:name w:val="bold cite"/>
    <w:basedOn w:val="Normal"/>
    <w:link w:val="boldciteChar4"/>
    <w:qFormat/>
    <w:rsid w:val="004378D4"/>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4378D4"/>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4378D4"/>
    <w:rPr>
      <w:rFonts w:eastAsia="Calibri"/>
      <w:b/>
    </w:rPr>
  </w:style>
  <w:style w:type="character" w:customStyle="1" w:styleId="HeadingsBaseChar">
    <w:name w:val="Headings Base Char"/>
    <w:basedOn w:val="DefaultParagraphFont"/>
    <w:link w:val="HeadingsBase"/>
    <w:locked/>
    <w:rsid w:val="004378D4"/>
    <w:rPr>
      <w:rFonts w:ascii="Times New Roman" w:hAnsi="Times New Roman" w:cs="Times New Roman"/>
      <w:b/>
      <w:sz w:val="32"/>
    </w:rPr>
  </w:style>
  <w:style w:type="paragraph" w:customStyle="1" w:styleId="HeadingsBase">
    <w:name w:val="Headings Base"/>
    <w:basedOn w:val="Normal"/>
    <w:link w:val="HeadingsBaseChar"/>
    <w:qFormat/>
    <w:rsid w:val="004378D4"/>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4378D4"/>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4378D4"/>
    <w:pPr>
      <w:spacing w:line="480" w:lineRule="auto"/>
      <w:ind w:firstLine="720"/>
    </w:pPr>
    <w:rPr>
      <w:rFonts w:eastAsia="Calibri"/>
    </w:rPr>
  </w:style>
  <w:style w:type="paragraph" w:customStyle="1" w:styleId="SchoolBlockQuote">
    <w:name w:val="School Block Quote"/>
    <w:basedOn w:val="SchoolPaper"/>
    <w:qFormat/>
    <w:rsid w:val="004378D4"/>
  </w:style>
  <w:style w:type="paragraph" w:customStyle="1" w:styleId="SchoolWorksCited">
    <w:name w:val="School Works Cited"/>
    <w:basedOn w:val="SchoolPaper"/>
    <w:qFormat/>
    <w:rsid w:val="004378D4"/>
  </w:style>
  <w:style w:type="paragraph" w:customStyle="1" w:styleId="BlockQuote">
    <w:name w:val="Block Quote"/>
    <w:basedOn w:val="Normal"/>
    <w:qFormat/>
    <w:rsid w:val="004378D4"/>
    <w:pPr>
      <w:ind w:left="720" w:right="720"/>
    </w:pPr>
    <w:rPr>
      <w:rFonts w:eastAsia="Calibri"/>
    </w:rPr>
  </w:style>
  <w:style w:type="paragraph" w:customStyle="1" w:styleId="PaperBody">
    <w:name w:val="Paper Body"/>
    <w:basedOn w:val="Normal"/>
    <w:qFormat/>
    <w:rsid w:val="004378D4"/>
    <w:pPr>
      <w:spacing w:line="480" w:lineRule="auto"/>
      <w:ind w:firstLine="720"/>
    </w:pPr>
    <w:rPr>
      <w:rFonts w:eastAsia="Calibri"/>
    </w:rPr>
  </w:style>
  <w:style w:type="paragraph" w:customStyle="1" w:styleId="PaperCitation">
    <w:name w:val="Paper Citation"/>
    <w:basedOn w:val="Normal"/>
    <w:qFormat/>
    <w:rsid w:val="004378D4"/>
    <w:pPr>
      <w:spacing w:line="480" w:lineRule="auto"/>
      <w:ind w:left="720" w:hanging="720"/>
    </w:pPr>
    <w:rPr>
      <w:rFonts w:eastAsia="Calibri"/>
    </w:rPr>
  </w:style>
  <w:style w:type="character" w:customStyle="1" w:styleId="hatChar">
    <w:name w:val="hat Char"/>
    <w:basedOn w:val="DefaultParagraphFont"/>
    <w:link w:val="hat"/>
    <w:locked/>
    <w:rsid w:val="004378D4"/>
    <w:rPr>
      <w:rFonts w:ascii="Calibri" w:eastAsia="Times New Roman" w:hAnsi="Calibri"/>
      <w:b/>
      <w:bCs/>
      <w:sz w:val="32"/>
      <w:u w:val="single"/>
      <w:lang w:bidi="en-US"/>
    </w:rPr>
  </w:style>
  <w:style w:type="paragraph" w:customStyle="1" w:styleId="WW-Default">
    <w:name w:val="WW-Default"/>
    <w:qFormat/>
    <w:rsid w:val="004378D4"/>
    <w:pPr>
      <w:suppressAutoHyphens/>
    </w:pPr>
    <w:rPr>
      <w:rFonts w:ascii="Georgia" w:eastAsia="Calibri" w:hAnsi="Georgia" w:cs="Calibri"/>
      <w:sz w:val="22"/>
      <w:szCs w:val="22"/>
      <w:lang w:eastAsia="ar-SA"/>
    </w:rPr>
  </w:style>
  <w:style w:type="paragraph" w:customStyle="1" w:styleId="B-TagCite">
    <w:name w:val="B-TagCite"/>
    <w:qFormat/>
    <w:rsid w:val="004378D4"/>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4378D4"/>
    <w:rPr>
      <w:rFonts w:ascii="Times New Roman" w:hAnsi="Times New Roman" w:cs="Times New Roman"/>
      <w:b/>
      <w:sz w:val="20"/>
    </w:rPr>
  </w:style>
  <w:style w:type="paragraph" w:customStyle="1" w:styleId="MicroText">
    <w:name w:val="MicroText"/>
    <w:basedOn w:val="Normal"/>
    <w:next w:val="Normal"/>
    <w:link w:val="MicroTextChar"/>
    <w:qFormat/>
    <w:rsid w:val="004378D4"/>
    <w:rPr>
      <w:rFonts w:ascii="Arial Narrow" w:hAnsi="Arial Narrow"/>
      <w:sz w:val="12"/>
    </w:rPr>
  </w:style>
  <w:style w:type="paragraph" w:customStyle="1" w:styleId="indent">
    <w:name w:val="indent"/>
    <w:basedOn w:val="Normal"/>
    <w:qFormat/>
    <w:rsid w:val="004378D4"/>
    <w:pPr>
      <w:spacing w:before="100" w:beforeAutospacing="1" w:after="100" w:afterAutospacing="1"/>
    </w:pPr>
    <w:rPr>
      <w:rFonts w:eastAsia="Times New Roman"/>
    </w:rPr>
  </w:style>
  <w:style w:type="paragraph" w:customStyle="1" w:styleId="PageHeaderLine1">
    <w:name w:val="PageHeaderLine1"/>
    <w:basedOn w:val="Normal"/>
    <w:qFormat/>
    <w:rsid w:val="004378D4"/>
    <w:pPr>
      <w:tabs>
        <w:tab w:val="right" w:pos="10800"/>
      </w:tabs>
    </w:pPr>
    <w:rPr>
      <w:rFonts w:eastAsia="Calibri"/>
      <w:b/>
    </w:rPr>
  </w:style>
  <w:style w:type="paragraph" w:customStyle="1" w:styleId="PageHeaderLine2">
    <w:name w:val="PageHeaderLine2"/>
    <w:basedOn w:val="Normal"/>
    <w:next w:val="Normal"/>
    <w:link w:val="PageHeaderLine2Char"/>
    <w:qFormat/>
    <w:rsid w:val="004378D4"/>
    <w:pPr>
      <w:tabs>
        <w:tab w:val="right" w:pos="10800"/>
      </w:tabs>
      <w:spacing w:line="480" w:lineRule="auto"/>
    </w:pPr>
    <w:rPr>
      <w:rFonts w:eastAsia="Calibri"/>
      <w:b/>
    </w:rPr>
  </w:style>
  <w:style w:type="character" w:customStyle="1" w:styleId="styleboldunderline">
    <w:name w:val="styleboldunderline"/>
    <w:basedOn w:val="DefaultParagraphFont"/>
    <w:rsid w:val="004378D4"/>
  </w:style>
  <w:style w:type="character" w:customStyle="1" w:styleId="box">
    <w:name w:val="box"/>
    <w:basedOn w:val="DefaultParagraphFont"/>
    <w:rsid w:val="004378D4"/>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4378D4"/>
    <w:rPr>
      <w:rFonts w:ascii="Arial Narrow" w:hAnsi="Arial Narrow" w:cs="Arial Narrow" w:hint="default"/>
      <w:sz w:val="18"/>
      <w:szCs w:val="18"/>
    </w:rPr>
  </w:style>
  <w:style w:type="character" w:customStyle="1" w:styleId="FontStyle14">
    <w:name w:val="Font Style14"/>
    <w:basedOn w:val="DefaultParagraphFont"/>
    <w:uiPriority w:val="99"/>
    <w:rsid w:val="004378D4"/>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378D4"/>
    <w:rPr>
      <w:rFonts w:ascii="Arial Narrow" w:hAnsi="Arial Narrow" w:cs="Arial Narrow" w:hint="default"/>
      <w:b/>
      <w:bCs/>
      <w:sz w:val="10"/>
      <w:szCs w:val="10"/>
    </w:rPr>
  </w:style>
  <w:style w:type="character" w:customStyle="1" w:styleId="CardTagandCiteChar">
    <w:name w:val="Card Tag and Cite Char"/>
    <w:basedOn w:val="DefaultParagraphFont"/>
    <w:rsid w:val="004378D4"/>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4378D4"/>
    <w:rPr>
      <w:rFonts w:ascii="Arial Narrow" w:hAnsi="Arial Narrow"/>
      <w:b/>
      <w:color w:val="000000"/>
      <w:sz w:val="22"/>
      <w:szCs w:val="22"/>
      <w:u w:val="single"/>
    </w:rPr>
  </w:style>
  <w:style w:type="character" w:customStyle="1" w:styleId="SmallText0">
    <w:name w:val="SmallText"/>
    <w:rsid w:val="004378D4"/>
    <w:rPr>
      <w:color w:val="000000"/>
    </w:rPr>
  </w:style>
  <w:style w:type="character" w:customStyle="1" w:styleId="CitesChar1">
    <w:name w:val="Cites Char1"/>
    <w:basedOn w:val="DefaultParagraphFont"/>
    <w:rsid w:val="004378D4"/>
    <w:rPr>
      <w:b/>
      <w:bCs w:val="0"/>
      <w:szCs w:val="24"/>
      <w:u w:val="single"/>
      <w:lang w:val="en-US" w:eastAsia="en-US" w:bidi="ar-SA"/>
    </w:rPr>
  </w:style>
  <w:style w:type="character" w:customStyle="1" w:styleId="CardUnderlinedChar">
    <w:name w:val="Card Underlined Char"/>
    <w:basedOn w:val="DefaultParagraphFont"/>
    <w:rsid w:val="004378D4"/>
    <w:rPr>
      <w:rFonts w:ascii="Arial Narrow" w:hAnsi="Arial Narrow" w:hint="default"/>
      <w:sz w:val="22"/>
      <w:szCs w:val="24"/>
      <w:u w:val="single"/>
      <w:lang w:val="en-US" w:eastAsia="en-US" w:bidi="ar-SA"/>
    </w:rPr>
  </w:style>
  <w:style w:type="character" w:customStyle="1" w:styleId="underline3">
    <w:name w:val="underline3"/>
    <w:basedOn w:val="underline2"/>
    <w:rsid w:val="004378D4"/>
    <w:rPr>
      <w:rFonts w:ascii="Arial" w:hAnsi="Arial"/>
      <w:sz w:val="18"/>
      <w:u w:val="single"/>
      <w:bdr w:val="none" w:sz="0" w:space="0" w:color="auto" w:frame="1"/>
      <w:shd w:val="clear" w:color="auto" w:fill="FFFF00"/>
    </w:rPr>
  </w:style>
  <w:style w:type="character" w:customStyle="1" w:styleId="menu">
    <w:name w:val="menu"/>
    <w:basedOn w:val="DefaultParagraphFont"/>
    <w:rsid w:val="004378D4"/>
  </w:style>
  <w:style w:type="character" w:customStyle="1" w:styleId="itxtrst">
    <w:name w:val="itxtrst"/>
    <w:rsid w:val="004378D4"/>
  </w:style>
  <w:style w:type="character" w:customStyle="1" w:styleId="A-Underlining">
    <w:name w:val="A-Underlining"/>
    <w:basedOn w:val="DefaultParagraphFont"/>
    <w:rsid w:val="004378D4"/>
    <w:rPr>
      <w:rFonts w:ascii="Garamond" w:hAnsi="Garamond" w:hint="default"/>
      <w:color w:val="auto"/>
      <w:sz w:val="24"/>
      <w:u w:val="single"/>
    </w:rPr>
  </w:style>
  <w:style w:type="character" w:customStyle="1" w:styleId="StyleUnderlineBold0">
    <w:name w:val="Style Underline + Bold"/>
    <w:rsid w:val="004378D4"/>
    <w:rPr>
      <w:b/>
      <w:bCs/>
      <w:u w:val="single"/>
    </w:rPr>
  </w:style>
  <w:style w:type="character" w:customStyle="1" w:styleId="Underline-Highlighted">
    <w:name w:val="Underline-Highlighted"/>
    <w:uiPriority w:val="1"/>
    <w:qFormat/>
    <w:rsid w:val="004378D4"/>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4378D4"/>
  </w:style>
  <w:style w:type="character" w:customStyle="1" w:styleId="newsmain">
    <w:name w:val="news_main"/>
    <w:basedOn w:val="DefaultParagraphFont"/>
    <w:rsid w:val="004378D4"/>
  </w:style>
  <w:style w:type="character" w:customStyle="1" w:styleId="AuthorDate0">
    <w:name w:val="Author Date"/>
    <w:rsid w:val="004378D4"/>
    <w:rPr>
      <w:b/>
      <w:bCs w:val="0"/>
      <w:sz w:val="24"/>
      <w:u w:val="thick"/>
    </w:rPr>
  </w:style>
  <w:style w:type="character" w:customStyle="1" w:styleId="red">
    <w:name w:val="red"/>
    <w:basedOn w:val="DefaultParagraphFont"/>
    <w:rsid w:val="004378D4"/>
  </w:style>
  <w:style w:type="character" w:customStyle="1" w:styleId="at">
    <w:name w:val="at"/>
    <w:rsid w:val="004378D4"/>
  </w:style>
  <w:style w:type="character" w:customStyle="1" w:styleId="org">
    <w:name w:val="org"/>
    <w:rsid w:val="004378D4"/>
  </w:style>
  <w:style w:type="character" w:customStyle="1" w:styleId="pnumber">
    <w:name w:val="pnumber"/>
    <w:rsid w:val="004378D4"/>
  </w:style>
  <w:style w:type="character" w:customStyle="1" w:styleId="ital">
    <w:name w:val="ital"/>
    <w:rsid w:val="004378D4"/>
  </w:style>
  <w:style w:type="character" w:customStyle="1" w:styleId="orgdiv">
    <w:name w:val="orgdiv"/>
    <w:rsid w:val="004378D4"/>
  </w:style>
  <w:style w:type="character" w:customStyle="1" w:styleId="orgname">
    <w:name w:val="orgname"/>
    <w:rsid w:val="004378D4"/>
  </w:style>
  <w:style w:type="character" w:customStyle="1" w:styleId="city">
    <w:name w:val="city"/>
    <w:rsid w:val="004378D4"/>
  </w:style>
  <w:style w:type="character" w:customStyle="1" w:styleId="state">
    <w:name w:val="state"/>
    <w:rsid w:val="004378D4"/>
  </w:style>
  <w:style w:type="character" w:customStyle="1" w:styleId="country">
    <w:name w:val="country"/>
    <w:rsid w:val="004378D4"/>
  </w:style>
  <w:style w:type="character" w:customStyle="1" w:styleId="articletitle">
    <w:name w:val="articletitle"/>
    <w:rsid w:val="004378D4"/>
    <w:rPr>
      <w:rFonts w:ascii="Times New Roman" w:hAnsi="Times New Roman" w:cs="Times New Roman" w:hint="default"/>
    </w:rPr>
  </w:style>
  <w:style w:type="character" w:customStyle="1" w:styleId="6pointChar">
    <w:name w:val="6 point Char"/>
    <w:rsid w:val="004378D4"/>
    <w:rPr>
      <w:rFonts w:ascii="Times New Roman" w:hAnsi="Times New Roman" w:cs="Times New Roman" w:hint="default"/>
      <w:sz w:val="12"/>
      <w:lang w:val="en-US" w:eastAsia="en-US"/>
    </w:rPr>
  </w:style>
  <w:style w:type="character" w:customStyle="1" w:styleId="StyleThickunderline">
    <w:name w:val="Style Thick underline"/>
    <w:qFormat/>
    <w:rsid w:val="004378D4"/>
    <w:rPr>
      <w:u w:val="thick"/>
    </w:rPr>
  </w:style>
  <w:style w:type="character" w:customStyle="1" w:styleId="Box0">
    <w:name w:val="Box!"/>
    <w:rsid w:val="004378D4"/>
    <w:rPr>
      <w:rFonts w:ascii="Garamond" w:hAnsi="Garamond" w:hint="default"/>
      <w:sz w:val="24"/>
      <w:u w:val="single"/>
      <w:bdr w:val="single" w:sz="4" w:space="0" w:color="auto" w:frame="1"/>
    </w:rPr>
  </w:style>
  <w:style w:type="character" w:customStyle="1" w:styleId="citechar1">
    <w:name w:val="citechar"/>
    <w:basedOn w:val="DefaultParagraphFont"/>
    <w:rsid w:val="004378D4"/>
  </w:style>
  <w:style w:type="character" w:customStyle="1" w:styleId="underlinechar2">
    <w:name w:val="underlinechar"/>
    <w:basedOn w:val="DefaultParagraphFont"/>
    <w:rsid w:val="004378D4"/>
  </w:style>
  <w:style w:type="character" w:customStyle="1" w:styleId="CardUnderlineChar">
    <w:name w:val="Card Underline Char"/>
    <w:rsid w:val="004378D4"/>
    <w:rPr>
      <w:szCs w:val="24"/>
      <w:u w:val="single"/>
      <w:lang w:val="en-US" w:eastAsia="en-US" w:bidi="ar-SA"/>
    </w:rPr>
  </w:style>
  <w:style w:type="character" w:customStyle="1" w:styleId="tagciteChar">
    <w:name w:val="tag/cite Char"/>
    <w:basedOn w:val="DefaultParagraphFont"/>
    <w:rsid w:val="004378D4"/>
    <w:rPr>
      <w:b/>
      <w:bCs w:val="0"/>
      <w:sz w:val="24"/>
      <w:lang w:val="en-US" w:eastAsia="en-US" w:bidi="ar-SA"/>
    </w:rPr>
  </w:style>
  <w:style w:type="character" w:customStyle="1" w:styleId="8pointChar">
    <w:name w:val="8 point Char"/>
    <w:basedOn w:val="DefaultParagraphFont"/>
    <w:rsid w:val="004378D4"/>
    <w:rPr>
      <w:sz w:val="16"/>
      <w:lang w:val="en-US" w:eastAsia="en-US" w:bidi="ar-SA"/>
    </w:rPr>
  </w:style>
  <w:style w:type="character" w:customStyle="1" w:styleId="BoldText12pt">
    <w:name w:val="Bold Text 12 pt"/>
    <w:rsid w:val="004378D4"/>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4378D4"/>
  </w:style>
  <w:style w:type="table" w:styleId="TableGrid">
    <w:name w:val="Table Grid"/>
    <w:basedOn w:val="TableNormal"/>
    <w:rsid w:val="004378D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4378D4"/>
    <w:rPr>
      <w:b/>
      <w:bCs w:val="0"/>
      <w:sz w:val="24"/>
      <w:lang w:val="en-US" w:eastAsia="en-US" w:bidi="ar-SA"/>
    </w:rPr>
  </w:style>
  <w:style w:type="character" w:customStyle="1" w:styleId="Mention11">
    <w:name w:val="Mention11"/>
    <w:basedOn w:val="DefaultParagraphFont"/>
    <w:uiPriority w:val="99"/>
    <w:semiHidden/>
    <w:unhideWhenUsed/>
    <w:rsid w:val="004378D4"/>
    <w:rPr>
      <w:color w:val="2B579A"/>
      <w:shd w:val="clear" w:color="auto" w:fill="E6E6E6"/>
    </w:rPr>
  </w:style>
  <w:style w:type="character" w:customStyle="1" w:styleId="Emph">
    <w:name w:val="Emph"/>
    <w:basedOn w:val="DefaultParagraphFont"/>
    <w:uiPriority w:val="1"/>
    <w:qFormat/>
    <w:rsid w:val="004378D4"/>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4378D4"/>
  </w:style>
  <w:style w:type="character" w:customStyle="1" w:styleId="Mention2">
    <w:name w:val="Mention2"/>
    <w:basedOn w:val="DefaultParagraphFont"/>
    <w:uiPriority w:val="99"/>
    <w:semiHidden/>
    <w:unhideWhenUsed/>
    <w:rsid w:val="004378D4"/>
    <w:rPr>
      <w:color w:val="2B579A"/>
      <w:shd w:val="clear" w:color="auto" w:fill="E6E6E6"/>
    </w:rPr>
  </w:style>
  <w:style w:type="paragraph" w:customStyle="1" w:styleId="FlashTag">
    <w:name w:val="FlashTag"/>
    <w:basedOn w:val="Normal"/>
    <w:link w:val="FlashTagChar"/>
    <w:autoRedefine/>
    <w:uiPriority w:val="4"/>
    <w:qFormat/>
    <w:rsid w:val="004378D4"/>
    <w:rPr>
      <w:rFonts w:asciiTheme="majorHAnsi" w:hAnsiTheme="majorHAnsi"/>
      <w:b/>
      <w:sz w:val="28"/>
    </w:rPr>
  </w:style>
  <w:style w:type="character" w:customStyle="1" w:styleId="FlashTagChar">
    <w:name w:val="FlashTag Char"/>
    <w:basedOn w:val="DefaultParagraphFont"/>
    <w:link w:val="FlashTag"/>
    <w:uiPriority w:val="4"/>
    <w:rsid w:val="004378D4"/>
    <w:rPr>
      <w:rFonts w:asciiTheme="majorHAnsi" w:hAnsiTheme="majorHAnsi"/>
      <w:b/>
      <w:sz w:val="28"/>
    </w:rPr>
  </w:style>
  <w:style w:type="paragraph" w:customStyle="1" w:styleId="Warrant">
    <w:name w:val="Warrant"/>
    <w:autoRedefine/>
    <w:uiPriority w:val="4"/>
    <w:qFormat/>
    <w:rsid w:val="004378D4"/>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4378D4"/>
  </w:style>
  <w:style w:type="character" w:customStyle="1" w:styleId="m-8793234324905335251gmail-style13ptbold">
    <w:name w:val="m_-8793234324905335251gmail-style13ptbold"/>
    <w:basedOn w:val="DefaultParagraphFont"/>
    <w:rsid w:val="004378D4"/>
  </w:style>
  <w:style w:type="character" w:customStyle="1" w:styleId="EndnoteTextChar">
    <w:name w:val="Endnote Text Char"/>
    <w:basedOn w:val="DefaultParagraphFont"/>
    <w:link w:val="EndnoteText"/>
    <w:locked/>
    <w:rsid w:val="004378D4"/>
    <w:rPr>
      <w:rFonts w:ascii="Georgia" w:eastAsia="Times New Roman" w:hAnsi="Georgia"/>
      <w:szCs w:val="20"/>
    </w:rPr>
  </w:style>
  <w:style w:type="paragraph" w:styleId="EndnoteText">
    <w:name w:val="endnote text"/>
    <w:basedOn w:val="Normal"/>
    <w:link w:val="EndnoteTextChar"/>
    <w:unhideWhenUsed/>
    <w:rsid w:val="004378D4"/>
    <w:rPr>
      <w:rFonts w:ascii="Georgia" w:eastAsia="Times New Roman" w:hAnsi="Georgia"/>
      <w:sz w:val="24"/>
      <w:szCs w:val="20"/>
    </w:rPr>
  </w:style>
  <w:style w:type="character" w:customStyle="1" w:styleId="EndnoteTextChar1">
    <w:name w:val="Endnote Text Char1"/>
    <w:basedOn w:val="DefaultParagraphFont"/>
    <w:semiHidden/>
    <w:rsid w:val="004378D4"/>
    <w:rPr>
      <w:rFonts w:ascii="Calibri" w:hAnsi="Calibri"/>
      <w:sz w:val="20"/>
      <w:szCs w:val="20"/>
    </w:rPr>
  </w:style>
  <w:style w:type="character" w:customStyle="1" w:styleId="DateChar1">
    <w:name w:val="Date Char1"/>
    <w:basedOn w:val="DefaultParagraphFont"/>
    <w:uiPriority w:val="99"/>
    <w:rsid w:val="004378D4"/>
    <w:rPr>
      <w:rFonts w:ascii="Calibri" w:hAnsi="Calibri"/>
      <w:sz w:val="22"/>
    </w:rPr>
  </w:style>
  <w:style w:type="character" w:customStyle="1" w:styleId="BodyTextFirstIndentChar">
    <w:name w:val="Body Text First Indent Char"/>
    <w:basedOn w:val="BodyTextChar"/>
    <w:link w:val="BodyTextFirstIndent"/>
    <w:locked/>
    <w:rsid w:val="004378D4"/>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4378D4"/>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4378D4"/>
    <w:rPr>
      <w:rFonts w:ascii="Calibri" w:hAnsi="Calibri"/>
      <w:sz w:val="22"/>
    </w:rPr>
  </w:style>
  <w:style w:type="character" w:customStyle="1" w:styleId="BodyTextIndent2Char1">
    <w:name w:val="Body Text Indent 2 Char1"/>
    <w:basedOn w:val="DefaultParagraphFont"/>
    <w:semiHidden/>
    <w:rsid w:val="004378D4"/>
    <w:rPr>
      <w:rFonts w:ascii="Calibri" w:hAnsi="Calibri" w:cs="Calibri"/>
    </w:rPr>
  </w:style>
  <w:style w:type="character" w:customStyle="1" w:styleId="PlainTextChar1">
    <w:name w:val="Plain Text Char1"/>
    <w:basedOn w:val="DefaultParagraphFont"/>
    <w:semiHidden/>
    <w:rsid w:val="004378D4"/>
    <w:rPr>
      <w:rFonts w:ascii="Consolas" w:hAnsi="Consolas" w:cs="Calibri"/>
      <w:sz w:val="21"/>
      <w:szCs w:val="21"/>
    </w:rPr>
  </w:style>
  <w:style w:type="paragraph" w:customStyle="1" w:styleId="msolistparagraphcxspfirst">
    <w:name w:val="msolistparagraphcxspfirst"/>
    <w:basedOn w:val="Normal"/>
    <w:uiPriority w:val="99"/>
    <w:qFormat/>
    <w:rsid w:val="004378D4"/>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4378D4"/>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4378D4"/>
    <w:rPr>
      <w:rFonts w:ascii="Calibri" w:hAnsi="Calibri" w:cs="Calibri"/>
      <w:i/>
      <w:iCs/>
      <w:color w:val="000000" w:themeColor="text1"/>
    </w:rPr>
  </w:style>
  <w:style w:type="paragraph" w:customStyle="1" w:styleId="Heading2-NotBold">
    <w:name w:val="Heading 2 - Not Bold"/>
    <w:basedOn w:val="Heading2"/>
    <w:autoRedefine/>
    <w:uiPriority w:val="99"/>
    <w:qFormat/>
    <w:rsid w:val="004378D4"/>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4378D4"/>
    <w:rPr>
      <w:rFonts w:ascii="Calibri" w:eastAsia="Calibri" w:hAnsi="Calibri"/>
      <w:b/>
      <w:sz w:val="22"/>
    </w:rPr>
  </w:style>
  <w:style w:type="paragraph" w:customStyle="1" w:styleId="Heading2-Bold">
    <w:name w:val="Heading 2 - Bold"/>
    <w:basedOn w:val="Normal"/>
    <w:autoRedefine/>
    <w:uiPriority w:val="99"/>
    <w:qFormat/>
    <w:rsid w:val="004378D4"/>
    <w:rPr>
      <w:rFonts w:eastAsia="Calibri"/>
      <w:b/>
    </w:rPr>
  </w:style>
  <w:style w:type="paragraph" w:customStyle="1" w:styleId="tag">
    <w:name w:val="%tag"/>
    <w:basedOn w:val="Normal"/>
    <w:next w:val="Normal"/>
    <w:uiPriority w:val="99"/>
    <w:qFormat/>
    <w:rsid w:val="004378D4"/>
    <w:rPr>
      <w:rFonts w:eastAsia="Calibri"/>
      <w:bCs/>
      <w:sz w:val="18"/>
    </w:rPr>
  </w:style>
  <w:style w:type="character" w:customStyle="1" w:styleId="Style2Char">
    <w:name w:val="Style 2 Char"/>
    <w:link w:val="Style20"/>
    <w:uiPriority w:val="99"/>
    <w:locked/>
    <w:rsid w:val="004378D4"/>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4378D4"/>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4378D4"/>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4378D4"/>
    <w:rPr>
      <w:rFonts w:ascii="Garamond" w:eastAsia="Times New Roman" w:hAnsi="Garamond"/>
      <w:sz w:val="24"/>
      <w:szCs w:val="20"/>
      <w:u w:val="single"/>
      <w:lang w:val="x-none" w:eastAsia="x-none"/>
    </w:rPr>
  </w:style>
  <w:style w:type="character" w:customStyle="1" w:styleId="textsmallChar0">
    <w:name w:val="textsmall Char"/>
    <w:link w:val="textsmall0"/>
    <w:locked/>
    <w:rsid w:val="004378D4"/>
    <w:rPr>
      <w:rFonts w:ascii="Georgia" w:eastAsia="Times New Roman" w:hAnsi="Georgia"/>
      <w:sz w:val="18"/>
      <w:szCs w:val="20"/>
      <w:lang w:val="x-none" w:eastAsia="x-none"/>
    </w:rPr>
  </w:style>
  <w:style w:type="paragraph" w:customStyle="1" w:styleId="textsmall0">
    <w:name w:val="textsmall"/>
    <w:basedOn w:val="Normal"/>
    <w:link w:val="textsmallChar0"/>
    <w:qFormat/>
    <w:rsid w:val="004378D4"/>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4378D4"/>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4378D4"/>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4378D4"/>
    <w:rPr>
      <w:rFonts w:ascii="Arial" w:eastAsia="Times New Roman" w:hAnsi="Arial" w:cs="Arial"/>
      <w:sz w:val="12"/>
    </w:rPr>
  </w:style>
  <w:style w:type="paragraph" w:customStyle="1" w:styleId="Micro">
    <w:name w:val="Micro"/>
    <w:basedOn w:val="Normal"/>
    <w:next w:val="Normal"/>
    <w:link w:val="MicroChar"/>
    <w:qFormat/>
    <w:rsid w:val="004378D4"/>
    <w:rPr>
      <w:rFonts w:ascii="Arial" w:eastAsia="Times New Roman" w:hAnsi="Arial" w:cs="Arial"/>
      <w:sz w:val="12"/>
    </w:rPr>
  </w:style>
  <w:style w:type="character" w:customStyle="1" w:styleId="CardNotUnderlinedChar1">
    <w:name w:val="Card Not Underlined Char1"/>
    <w:link w:val="CardNotUnderlined"/>
    <w:locked/>
    <w:rsid w:val="004378D4"/>
    <w:rPr>
      <w:rFonts w:ascii="Cambria" w:eastAsia="Times New Roman" w:hAnsi="Cambria" w:cs="Times New Roman"/>
      <w:sz w:val="18"/>
      <w:szCs w:val="20"/>
    </w:rPr>
  </w:style>
  <w:style w:type="paragraph" w:customStyle="1" w:styleId="h-lead">
    <w:name w:val="h-lead"/>
    <w:basedOn w:val="Normal"/>
    <w:uiPriority w:val="99"/>
    <w:qFormat/>
    <w:rsid w:val="004378D4"/>
    <w:pPr>
      <w:spacing w:before="100" w:beforeAutospacing="1" w:after="100" w:afterAutospacing="1"/>
    </w:pPr>
    <w:rPr>
      <w:rFonts w:eastAsia="Times New Roman"/>
      <w:sz w:val="24"/>
    </w:rPr>
  </w:style>
  <w:style w:type="paragraph" w:customStyle="1" w:styleId="intro">
    <w:name w:val="intro"/>
    <w:basedOn w:val="Normal"/>
    <w:uiPriority w:val="99"/>
    <w:qFormat/>
    <w:rsid w:val="004378D4"/>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4378D4"/>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4378D4"/>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4378D4"/>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4378D4"/>
    <w:rPr>
      <w:rFonts w:eastAsia="Calibri"/>
    </w:rPr>
  </w:style>
  <w:style w:type="paragraph" w:customStyle="1" w:styleId="F3-TagAuthor">
    <w:name w:val="F3 - Tag/Author"/>
    <w:basedOn w:val="Normal"/>
    <w:uiPriority w:val="99"/>
    <w:qFormat/>
    <w:rsid w:val="004378D4"/>
    <w:rPr>
      <w:rFonts w:eastAsia="Times New Roman"/>
      <w:b/>
    </w:rPr>
  </w:style>
  <w:style w:type="paragraph" w:customStyle="1" w:styleId="F5-UnderlineNormal">
    <w:name w:val="F5 - Underline Normal"/>
    <w:basedOn w:val="Normal"/>
    <w:uiPriority w:val="99"/>
    <w:qFormat/>
    <w:rsid w:val="004378D4"/>
    <w:rPr>
      <w:rFonts w:eastAsia="Calibri"/>
      <w:u w:val="single"/>
    </w:rPr>
  </w:style>
  <w:style w:type="paragraph" w:customStyle="1" w:styleId="Brief-PrimarySource">
    <w:name w:val="Brief - Primary Source"/>
    <w:basedOn w:val="Normal"/>
    <w:uiPriority w:val="99"/>
    <w:qFormat/>
    <w:rsid w:val="004378D4"/>
    <w:rPr>
      <w:rFonts w:eastAsia="Times New Roman"/>
      <w:b/>
      <w:sz w:val="24"/>
      <w:u w:val="single"/>
    </w:rPr>
  </w:style>
  <w:style w:type="paragraph" w:customStyle="1" w:styleId="Brief-Underline">
    <w:name w:val="Brief - Underline"/>
    <w:basedOn w:val="Normal"/>
    <w:uiPriority w:val="99"/>
    <w:qFormat/>
    <w:rsid w:val="004378D4"/>
    <w:rPr>
      <w:rFonts w:eastAsia="Times New Roman"/>
      <w:u w:val="single"/>
    </w:rPr>
  </w:style>
  <w:style w:type="paragraph" w:customStyle="1" w:styleId="Brief">
    <w:name w:val="Brief"/>
    <w:basedOn w:val="Brief-PrimarySource"/>
    <w:uiPriority w:val="99"/>
    <w:qFormat/>
    <w:rsid w:val="004378D4"/>
    <w:rPr>
      <w:b w:val="0"/>
    </w:rPr>
  </w:style>
  <w:style w:type="paragraph" w:customStyle="1" w:styleId="CM2">
    <w:name w:val="CM2"/>
    <w:basedOn w:val="Normal"/>
    <w:next w:val="Normal"/>
    <w:uiPriority w:val="99"/>
    <w:qFormat/>
    <w:rsid w:val="004378D4"/>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4378D4"/>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4378D4"/>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4378D4"/>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4378D4"/>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4378D4"/>
    <w:pPr>
      <w:widowControl w:val="0"/>
      <w:spacing w:line="276" w:lineRule="atLeast"/>
    </w:pPr>
    <w:rPr>
      <w:color w:val="auto"/>
    </w:rPr>
  </w:style>
  <w:style w:type="paragraph" w:customStyle="1" w:styleId="CM34">
    <w:name w:val="CM34"/>
    <w:basedOn w:val="Default"/>
    <w:next w:val="Default"/>
    <w:uiPriority w:val="99"/>
    <w:qFormat/>
    <w:rsid w:val="004378D4"/>
    <w:pPr>
      <w:widowControl w:val="0"/>
    </w:pPr>
    <w:rPr>
      <w:color w:val="auto"/>
    </w:rPr>
  </w:style>
  <w:style w:type="paragraph" w:customStyle="1" w:styleId="CM56">
    <w:name w:val="CM56"/>
    <w:basedOn w:val="Default"/>
    <w:next w:val="Default"/>
    <w:uiPriority w:val="99"/>
    <w:qFormat/>
    <w:rsid w:val="004378D4"/>
    <w:pPr>
      <w:widowControl w:val="0"/>
    </w:pPr>
    <w:rPr>
      <w:rFonts w:eastAsia="Calibri"/>
      <w:color w:val="auto"/>
    </w:rPr>
  </w:style>
  <w:style w:type="paragraph" w:customStyle="1" w:styleId="CM58">
    <w:name w:val="CM58"/>
    <w:basedOn w:val="Default"/>
    <w:next w:val="Default"/>
    <w:uiPriority w:val="99"/>
    <w:qFormat/>
    <w:rsid w:val="004378D4"/>
    <w:pPr>
      <w:widowControl w:val="0"/>
    </w:pPr>
    <w:rPr>
      <w:rFonts w:eastAsia="Calibri"/>
      <w:color w:val="auto"/>
    </w:rPr>
  </w:style>
  <w:style w:type="paragraph" w:customStyle="1" w:styleId="CM57">
    <w:name w:val="CM57"/>
    <w:basedOn w:val="Default"/>
    <w:next w:val="Default"/>
    <w:uiPriority w:val="99"/>
    <w:qFormat/>
    <w:rsid w:val="004378D4"/>
    <w:pPr>
      <w:widowControl w:val="0"/>
    </w:pPr>
    <w:rPr>
      <w:rFonts w:eastAsia="Calibri"/>
      <w:color w:val="auto"/>
    </w:rPr>
  </w:style>
  <w:style w:type="paragraph" w:customStyle="1" w:styleId="CM1">
    <w:name w:val="CM1"/>
    <w:basedOn w:val="Default"/>
    <w:next w:val="Default"/>
    <w:uiPriority w:val="99"/>
    <w:qFormat/>
    <w:rsid w:val="004378D4"/>
    <w:pPr>
      <w:widowControl w:val="0"/>
    </w:pPr>
    <w:rPr>
      <w:rFonts w:eastAsia="Calibri"/>
      <w:color w:val="auto"/>
    </w:rPr>
  </w:style>
  <w:style w:type="paragraph" w:customStyle="1" w:styleId="CM49">
    <w:name w:val="CM49"/>
    <w:basedOn w:val="Default"/>
    <w:next w:val="Default"/>
    <w:uiPriority w:val="99"/>
    <w:qFormat/>
    <w:rsid w:val="004378D4"/>
    <w:pPr>
      <w:widowControl w:val="0"/>
    </w:pPr>
    <w:rPr>
      <w:rFonts w:eastAsia="Calibri"/>
      <w:color w:val="auto"/>
    </w:rPr>
  </w:style>
  <w:style w:type="paragraph" w:customStyle="1" w:styleId="CM41">
    <w:name w:val="CM41"/>
    <w:basedOn w:val="Default"/>
    <w:next w:val="Default"/>
    <w:uiPriority w:val="99"/>
    <w:qFormat/>
    <w:rsid w:val="004378D4"/>
    <w:pPr>
      <w:widowControl w:val="0"/>
    </w:pPr>
    <w:rPr>
      <w:rFonts w:eastAsia="Calibri"/>
      <w:color w:val="auto"/>
    </w:rPr>
  </w:style>
  <w:style w:type="paragraph" w:customStyle="1" w:styleId="3rdOrderPara">
    <w:name w:val="3rd Order Para"/>
    <w:basedOn w:val="Default"/>
    <w:next w:val="Default"/>
    <w:qFormat/>
    <w:rsid w:val="004378D4"/>
    <w:pPr>
      <w:widowControl w:val="0"/>
    </w:pPr>
    <w:rPr>
      <w:rFonts w:eastAsia="Calibri"/>
      <w:color w:val="auto"/>
    </w:rPr>
  </w:style>
  <w:style w:type="paragraph" w:customStyle="1" w:styleId="2ndOrderPara">
    <w:name w:val="2nd Order Para"/>
    <w:basedOn w:val="Default"/>
    <w:next w:val="Default"/>
    <w:qFormat/>
    <w:rsid w:val="004378D4"/>
    <w:pPr>
      <w:widowControl w:val="0"/>
    </w:pPr>
    <w:rPr>
      <w:rFonts w:eastAsia="Calibri"/>
      <w:color w:val="auto"/>
    </w:rPr>
  </w:style>
  <w:style w:type="paragraph" w:customStyle="1" w:styleId="Normal-SIGN2">
    <w:name w:val="Normal-SIGN2"/>
    <w:basedOn w:val="Default"/>
    <w:next w:val="Default"/>
    <w:qFormat/>
    <w:rsid w:val="004378D4"/>
    <w:pPr>
      <w:widowControl w:val="0"/>
    </w:pPr>
    <w:rPr>
      <w:rFonts w:eastAsia="Calibri"/>
      <w:color w:val="auto"/>
    </w:rPr>
  </w:style>
  <w:style w:type="paragraph" w:customStyle="1" w:styleId="Normal-SIGN1">
    <w:name w:val="Normal-SIGN1"/>
    <w:basedOn w:val="Default"/>
    <w:next w:val="Default"/>
    <w:uiPriority w:val="99"/>
    <w:qFormat/>
    <w:rsid w:val="004378D4"/>
    <w:pPr>
      <w:widowControl w:val="0"/>
    </w:pPr>
    <w:rPr>
      <w:rFonts w:eastAsia="Calibri"/>
      <w:color w:val="auto"/>
    </w:rPr>
  </w:style>
  <w:style w:type="paragraph" w:customStyle="1" w:styleId="CM3">
    <w:name w:val="CM3"/>
    <w:basedOn w:val="Default"/>
    <w:next w:val="Default"/>
    <w:uiPriority w:val="99"/>
    <w:qFormat/>
    <w:rsid w:val="004378D4"/>
    <w:pPr>
      <w:widowControl w:val="0"/>
      <w:spacing w:line="553" w:lineRule="atLeast"/>
    </w:pPr>
    <w:rPr>
      <w:rFonts w:eastAsia="Calibri"/>
      <w:color w:val="auto"/>
    </w:rPr>
  </w:style>
  <w:style w:type="paragraph" w:customStyle="1" w:styleId="CM33">
    <w:name w:val="CM33"/>
    <w:basedOn w:val="Default"/>
    <w:next w:val="Default"/>
    <w:uiPriority w:val="99"/>
    <w:qFormat/>
    <w:rsid w:val="004378D4"/>
    <w:pPr>
      <w:widowControl w:val="0"/>
    </w:pPr>
    <w:rPr>
      <w:rFonts w:eastAsia="Calibri"/>
      <w:color w:val="auto"/>
    </w:rPr>
  </w:style>
  <w:style w:type="paragraph" w:customStyle="1" w:styleId="CM37">
    <w:name w:val="CM37"/>
    <w:basedOn w:val="Default"/>
    <w:next w:val="Default"/>
    <w:uiPriority w:val="99"/>
    <w:qFormat/>
    <w:rsid w:val="004378D4"/>
    <w:pPr>
      <w:widowControl w:val="0"/>
    </w:pPr>
    <w:rPr>
      <w:rFonts w:eastAsia="Calibri"/>
      <w:color w:val="auto"/>
    </w:rPr>
  </w:style>
  <w:style w:type="paragraph" w:customStyle="1" w:styleId="CM7">
    <w:name w:val="CM7"/>
    <w:basedOn w:val="Default"/>
    <w:next w:val="Default"/>
    <w:uiPriority w:val="99"/>
    <w:qFormat/>
    <w:rsid w:val="004378D4"/>
    <w:pPr>
      <w:widowControl w:val="0"/>
      <w:spacing w:line="553" w:lineRule="atLeast"/>
    </w:pPr>
    <w:rPr>
      <w:rFonts w:eastAsia="Calibri"/>
      <w:color w:val="auto"/>
    </w:rPr>
  </w:style>
  <w:style w:type="paragraph" w:customStyle="1" w:styleId="Brief-SecondarySource">
    <w:name w:val="Brief - Secondary Source"/>
    <w:basedOn w:val="Normal"/>
    <w:qFormat/>
    <w:rsid w:val="004378D4"/>
    <w:rPr>
      <w:rFonts w:eastAsia="Times New Roman"/>
      <w:sz w:val="14"/>
      <w:szCs w:val="20"/>
    </w:rPr>
  </w:style>
  <w:style w:type="paragraph" w:customStyle="1" w:styleId="Brief-Card">
    <w:name w:val="Brief - Card"/>
    <w:basedOn w:val="Normal"/>
    <w:uiPriority w:val="99"/>
    <w:qFormat/>
    <w:rsid w:val="004378D4"/>
    <w:rPr>
      <w:rFonts w:eastAsia="Times New Roman"/>
    </w:rPr>
  </w:style>
  <w:style w:type="paragraph" w:customStyle="1" w:styleId="Pa2">
    <w:name w:val="Pa2"/>
    <w:basedOn w:val="Default"/>
    <w:next w:val="Default"/>
    <w:uiPriority w:val="99"/>
    <w:qFormat/>
    <w:rsid w:val="004378D4"/>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4378D4"/>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4378D4"/>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4378D4"/>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4378D4"/>
    <w:pPr>
      <w:widowControl w:val="0"/>
    </w:pPr>
    <w:rPr>
      <w:rFonts w:ascii="Arial Black" w:hAnsi="Arial Black"/>
      <w:color w:val="auto"/>
    </w:rPr>
  </w:style>
  <w:style w:type="paragraph" w:customStyle="1" w:styleId="Cover1">
    <w:name w:val="Cover 1"/>
    <w:basedOn w:val="Normal"/>
    <w:next w:val="Normal"/>
    <w:uiPriority w:val="99"/>
    <w:qFormat/>
    <w:rsid w:val="004378D4"/>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4378D4"/>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4378D4"/>
    <w:pPr>
      <w:widowControl w:val="0"/>
    </w:pPr>
    <w:rPr>
      <w:color w:val="auto"/>
    </w:rPr>
  </w:style>
  <w:style w:type="paragraph" w:customStyle="1" w:styleId="Pa11">
    <w:name w:val="Pa11"/>
    <w:basedOn w:val="Normal"/>
    <w:next w:val="Normal"/>
    <w:uiPriority w:val="99"/>
    <w:qFormat/>
    <w:rsid w:val="004378D4"/>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4378D4"/>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4378D4"/>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4378D4"/>
    <w:pPr>
      <w:widowControl w:val="0"/>
    </w:pPr>
    <w:rPr>
      <w:rFonts w:eastAsia="Calibri"/>
      <w:color w:val="auto"/>
    </w:rPr>
  </w:style>
  <w:style w:type="paragraph" w:customStyle="1" w:styleId="CM5">
    <w:name w:val="CM5"/>
    <w:basedOn w:val="Default"/>
    <w:next w:val="Default"/>
    <w:qFormat/>
    <w:rsid w:val="004378D4"/>
    <w:pPr>
      <w:widowControl w:val="0"/>
      <w:spacing w:line="553" w:lineRule="atLeast"/>
    </w:pPr>
    <w:rPr>
      <w:rFonts w:eastAsia="Calibri"/>
      <w:color w:val="auto"/>
    </w:rPr>
  </w:style>
  <w:style w:type="paragraph" w:customStyle="1" w:styleId="CM28">
    <w:name w:val="CM28"/>
    <w:basedOn w:val="Default"/>
    <w:next w:val="Default"/>
    <w:uiPriority w:val="99"/>
    <w:qFormat/>
    <w:rsid w:val="004378D4"/>
    <w:pPr>
      <w:widowControl w:val="0"/>
    </w:pPr>
    <w:rPr>
      <w:rFonts w:eastAsia="Calibri"/>
      <w:color w:val="auto"/>
    </w:rPr>
  </w:style>
  <w:style w:type="paragraph" w:customStyle="1" w:styleId="CM8">
    <w:name w:val="CM8"/>
    <w:basedOn w:val="Default"/>
    <w:next w:val="Default"/>
    <w:uiPriority w:val="99"/>
    <w:qFormat/>
    <w:rsid w:val="004378D4"/>
    <w:pPr>
      <w:widowControl w:val="0"/>
    </w:pPr>
    <w:rPr>
      <w:rFonts w:eastAsia="Calibri"/>
      <w:color w:val="auto"/>
    </w:rPr>
  </w:style>
  <w:style w:type="paragraph" w:customStyle="1" w:styleId="CM6">
    <w:name w:val="CM6"/>
    <w:basedOn w:val="Default"/>
    <w:next w:val="Default"/>
    <w:uiPriority w:val="99"/>
    <w:qFormat/>
    <w:rsid w:val="004378D4"/>
    <w:pPr>
      <w:widowControl w:val="0"/>
      <w:spacing w:line="553" w:lineRule="atLeast"/>
    </w:pPr>
    <w:rPr>
      <w:rFonts w:eastAsia="Calibri"/>
      <w:color w:val="auto"/>
    </w:rPr>
  </w:style>
  <w:style w:type="paragraph" w:customStyle="1" w:styleId="CM22">
    <w:name w:val="CM22"/>
    <w:basedOn w:val="Default"/>
    <w:next w:val="Default"/>
    <w:uiPriority w:val="99"/>
    <w:qFormat/>
    <w:rsid w:val="004378D4"/>
    <w:pPr>
      <w:widowControl w:val="0"/>
    </w:pPr>
    <w:rPr>
      <w:rFonts w:eastAsia="Calibri"/>
      <w:color w:val="auto"/>
    </w:rPr>
  </w:style>
  <w:style w:type="paragraph" w:customStyle="1" w:styleId="DoubleUnderlined">
    <w:name w:val="Double Underlined"/>
    <w:basedOn w:val="Heading2"/>
    <w:autoRedefine/>
    <w:uiPriority w:val="99"/>
    <w:qFormat/>
    <w:rsid w:val="004378D4"/>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4378D4"/>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4378D4"/>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4378D4"/>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4378D4"/>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4378D4"/>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4378D4"/>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4378D4"/>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4378D4"/>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4378D4"/>
  </w:style>
  <w:style w:type="paragraph" w:customStyle="1" w:styleId="StyleUnderliningTimesNewRomanBoldNounderlineKernat16">
    <w:name w:val="Style Underlining + Times New Roman Bold No underline Kern at 16..."/>
    <w:basedOn w:val="Normal"/>
    <w:uiPriority w:val="99"/>
    <w:qFormat/>
    <w:rsid w:val="004378D4"/>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4378D4"/>
    <w:rPr>
      <w:rFonts w:eastAsia="Times New Roman"/>
      <w:b/>
      <w:bCs/>
      <w:kern w:val="32"/>
      <w:sz w:val="32"/>
      <w:szCs w:val="32"/>
    </w:rPr>
  </w:style>
  <w:style w:type="paragraph" w:customStyle="1" w:styleId="StyleBoldUnderliningKernat16pt">
    <w:name w:val="Style Bold Underlining + Kern at 16 pt"/>
    <w:uiPriority w:val="99"/>
    <w:qFormat/>
    <w:rsid w:val="004378D4"/>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4378D4"/>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4378D4"/>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4378D4"/>
    <w:pPr>
      <w:ind w:left="400"/>
    </w:pPr>
    <w:rPr>
      <w:rFonts w:eastAsia="Times New Roman"/>
      <w:szCs w:val="20"/>
    </w:rPr>
  </w:style>
  <w:style w:type="paragraph" w:customStyle="1" w:styleId="Paste">
    <w:name w:val="Paste"/>
    <w:basedOn w:val="card"/>
    <w:qFormat/>
    <w:rsid w:val="004378D4"/>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4378D4"/>
    <w:rPr>
      <w:rFonts w:ascii="Georgia" w:eastAsia="Times New Roman" w:hAnsi="Georgia"/>
      <w:b/>
      <w:u w:val="single"/>
    </w:rPr>
  </w:style>
  <w:style w:type="paragraph" w:customStyle="1" w:styleId="UnderlineStyle0">
    <w:name w:val="Underline Style"/>
    <w:basedOn w:val="Normal"/>
    <w:link w:val="UnderlineStyleChar"/>
    <w:qFormat/>
    <w:rsid w:val="004378D4"/>
    <w:rPr>
      <w:rFonts w:ascii="Georgia" w:eastAsia="Times New Roman" w:hAnsi="Georgia"/>
      <w:b/>
      <w:sz w:val="24"/>
      <w:u w:val="single"/>
    </w:rPr>
  </w:style>
  <w:style w:type="paragraph" w:customStyle="1" w:styleId="Normalization">
    <w:name w:val="Normalization"/>
    <w:basedOn w:val="Normal"/>
    <w:uiPriority w:val="99"/>
    <w:qFormat/>
    <w:rsid w:val="004378D4"/>
    <w:rPr>
      <w:rFonts w:eastAsia="Times New Roman"/>
      <w:sz w:val="18"/>
    </w:rPr>
  </w:style>
  <w:style w:type="paragraph" w:customStyle="1" w:styleId="BreifTitle">
    <w:name w:val="Breif Title"/>
    <w:basedOn w:val="Normal"/>
    <w:autoRedefine/>
    <w:uiPriority w:val="99"/>
    <w:qFormat/>
    <w:rsid w:val="004378D4"/>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4378D4"/>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4378D4"/>
    <w:pPr>
      <w:spacing w:before="0" w:after="0"/>
      <w:jc w:val="center"/>
      <w:outlineLvl w:val="0"/>
    </w:pPr>
    <w:rPr>
      <w:sz w:val="32"/>
      <w:szCs w:val="32"/>
      <w:lang w:bidi="ar-SA"/>
    </w:rPr>
  </w:style>
  <w:style w:type="paragraph" w:customStyle="1" w:styleId="Tagandcite">
    <w:name w:val="Tag and cite"/>
    <w:basedOn w:val="Normal"/>
    <w:autoRedefine/>
    <w:uiPriority w:val="99"/>
    <w:qFormat/>
    <w:rsid w:val="004378D4"/>
    <w:rPr>
      <w:rFonts w:eastAsia="Times New Roman"/>
      <w:color w:val="333333"/>
    </w:rPr>
  </w:style>
  <w:style w:type="paragraph" w:customStyle="1" w:styleId="StyleTagandCiteFranklinGothicDemi">
    <w:name w:val="Style Tag and Cite + Franklin Gothic Demi"/>
    <w:basedOn w:val="Normal"/>
    <w:autoRedefine/>
    <w:uiPriority w:val="99"/>
    <w:qFormat/>
    <w:rsid w:val="004378D4"/>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4378D4"/>
    <w:rPr>
      <w:bCs/>
    </w:rPr>
  </w:style>
  <w:style w:type="paragraph" w:customStyle="1" w:styleId="tagCharCharCharCharCharCharChar">
    <w:name w:val="tag Char Char Char Char Char Char Char"/>
    <w:basedOn w:val="Normal"/>
    <w:uiPriority w:val="99"/>
    <w:qFormat/>
    <w:rsid w:val="004378D4"/>
    <w:rPr>
      <w:rFonts w:eastAsia="Times New Roman"/>
      <w:b/>
      <w:sz w:val="24"/>
      <w:szCs w:val="20"/>
    </w:rPr>
  </w:style>
  <w:style w:type="paragraph" w:customStyle="1" w:styleId="title-bold-medium">
    <w:name w:val="title-bold-medium"/>
    <w:basedOn w:val="Normal"/>
    <w:uiPriority w:val="99"/>
    <w:qFormat/>
    <w:rsid w:val="004378D4"/>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4378D4"/>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4378D4"/>
    <w:rPr>
      <w:rFonts w:ascii="Arial Narrow" w:eastAsia="Times New Roman" w:hAnsi="Arial Narrow"/>
      <w:b/>
      <w:sz w:val="24"/>
    </w:rPr>
  </w:style>
  <w:style w:type="paragraph" w:customStyle="1" w:styleId="BLOCKTITLE1">
    <w:name w:val="BLOCK TITLE"/>
    <w:basedOn w:val="Heading1"/>
    <w:uiPriority w:val="99"/>
    <w:qFormat/>
    <w:rsid w:val="004378D4"/>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4378D4"/>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4378D4"/>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4378D4"/>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4378D4"/>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4378D4"/>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4378D4"/>
    <w:pPr>
      <w:spacing w:before="100" w:beforeAutospacing="1" w:after="100" w:afterAutospacing="1"/>
    </w:pPr>
    <w:rPr>
      <w:rFonts w:eastAsia="Times New Roman"/>
    </w:rPr>
  </w:style>
  <w:style w:type="paragraph" w:customStyle="1" w:styleId="ToRead">
    <w:name w:val="To Read"/>
    <w:basedOn w:val="Normal"/>
    <w:uiPriority w:val="99"/>
    <w:qFormat/>
    <w:rsid w:val="004378D4"/>
    <w:pPr>
      <w:ind w:left="720"/>
    </w:pPr>
    <w:rPr>
      <w:rFonts w:ascii="Verdana" w:eastAsia="Times New Roman" w:hAnsi="Verdana"/>
      <w:b/>
      <w:u w:val="single"/>
    </w:rPr>
  </w:style>
  <w:style w:type="paragraph" w:customStyle="1" w:styleId="Style1">
    <w:name w:val="Style 1"/>
    <w:basedOn w:val="Normal"/>
    <w:uiPriority w:val="99"/>
    <w:qFormat/>
    <w:rsid w:val="004378D4"/>
    <w:pPr>
      <w:widowControl w:val="0"/>
      <w:ind w:firstLine="216"/>
    </w:pPr>
    <w:rPr>
      <w:rFonts w:eastAsia="Times New Roman"/>
      <w:noProof/>
      <w:color w:val="000000"/>
      <w:szCs w:val="20"/>
    </w:rPr>
  </w:style>
  <w:style w:type="paragraph" w:customStyle="1" w:styleId="Style41">
    <w:name w:val="Style 4"/>
    <w:basedOn w:val="Normal"/>
    <w:uiPriority w:val="99"/>
    <w:qFormat/>
    <w:rsid w:val="004378D4"/>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4378D4"/>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4378D4"/>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4378D4"/>
    <w:pPr>
      <w:ind w:left="1660"/>
    </w:pPr>
  </w:style>
  <w:style w:type="paragraph" w:customStyle="1" w:styleId="PageNumber1">
    <w:name w:val="Page Number1"/>
    <w:basedOn w:val="Normal"/>
    <w:next w:val="Normal"/>
    <w:uiPriority w:val="99"/>
    <w:qFormat/>
    <w:rsid w:val="004378D4"/>
    <w:rPr>
      <w:rFonts w:eastAsia="Times New Roman"/>
    </w:rPr>
  </w:style>
  <w:style w:type="paragraph" w:customStyle="1" w:styleId="Card1">
    <w:name w:val="Card1"/>
    <w:uiPriority w:val="99"/>
    <w:qFormat/>
    <w:rsid w:val="004378D4"/>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4378D4"/>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4378D4"/>
    <w:pPr>
      <w:ind w:left="288" w:right="288"/>
    </w:pPr>
    <w:rPr>
      <w:rFonts w:eastAsia="Times New Roman"/>
    </w:rPr>
  </w:style>
  <w:style w:type="paragraph" w:customStyle="1" w:styleId="CaseListNormal">
    <w:name w:val="Case List Normal"/>
    <w:basedOn w:val="Normal"/>
    <w:uiPriority w:val="99"/>
    <w:qFormat/>
    <w:rsid w:val="004378D4"/>
    <w:rPr>
      <w:rFonts w:ascii="Times" w:eastAsia="Times New Roman" w:hAnsi="Times"/>
      <w:szCs w:val="26"/>
    </w:rPr>
  </w:style>
  <w:style w:type="paragraph" w:customStyle="1" w:styleId="Body">
    <w:name w:val="Body"/>
    <w:basedOn w:val="Normal"/>
    <w:uiPriority w:val="99"/>
    <w:qFormat/>
    <w:rsid w:val="004378D4"/>
    <w:pPr>
      <w:outlineLvl w:val="3"/>
    </w:pPr>
    <w:rPr>
      <w:rFonts w:eastAsia="Times New Roman"/>
      <w:szCs w:val="20"/>
    </w:rPr>
  </w:style>
  <w:style w:type="paragraph" w:customStyle="1" w:styleId="3text">
    <w:name w:val="3text"/>
    <w:basedOn w:val="Normal"/>
    <w:uiPriority w:val="99"/>
    <w:qFormat/>
    <w:rsid w:val="004378D4"/>
    <w:pPr>
      <w:spacing w:before="100" w:beforeAutospacing="1" w:after="100" w:afterAutospacing="1"/>
    </w:pPr>
    <w:rPr>
      <w:rFonts w:eastAsia="Times New Roman"/>
      <w:sz w:val="24"/>
    </w:rPr>
  </w:style>
  <w:style w:type="paragraph" w:customStyle="1" w:styleId="TimesNewRoman12">
    <w:name w:val="TimesNewRoman12"/>
    <w:uiPriority w:val="99"/>
    <w:qFormat/>
    <w:rsid w:val="004378D4"/>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4378D4"/>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4378D4"/>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4378D4"/>
    <w:rPr>
      <w:rFonts w:eastAsia="Times New Roman"/>
      <w:color w:val="000000"/>
      <w:sz w:val="18"/>
    </w:rPr>
  </w:style>
  <w:style w:type="paragraph" w:customStyle="1" w:styleId="text1">
    <w:name w:val="text1"/>
    <w:basedOn w:val="Normal"/>
    <w:autoRedefine/>
    <w:uiPriority w:val="99"/>
    <w:qFormat/>
    <w:rsid w:val="004378D4"/>
    <w:rPr>
      <w:rFonts w:eastAsia="Times New Roman"/>
      <w:szCs w:val="20"/>
    </w:rPr>
  </w:style>
  <w:style w:type="paragraph" w:customStyle="1" w:styleId="RepeatBlockHeading">
    <w:name w:val="Repeat Block Heading"/>
    <w:basedOn w:val="Normal"/>
    <w:autoRedefine/>
    <w:uiPriority w:val="99"/>
    <w:qFormat/>
    <w:rsid w:val="004378D4"/>
    <w:pPr>
      <w:jc w:val="center"/>
    </w:pPr>
    <w:rPr>
      <w:rFonts w:eastAsia="Times New Roman"/>
      <w:b/>
      <w:smallCaps/>
      <w:color w:val="000000"/>
      <w:sz w:val="24"/>
      <w:u w:val="thick"/>
    </w:rPr>
  </w:style>
  <w:style w:type="paragraph" w:customStyle="1" w:styleId="story-headline">
    <w:name w:val="story-headline"/>
    <w:basedOn w:val="Normal"/>
    <w:uiPriority w:val="99"/>
    <w:qFormat/>
    <w:rsid w:val="004378D4"/>
    <w:pPr>
      <w:spacing w:before="72" w:after="72"/>
    </w:pPr>
    <w:rPr>
      <w:rFonts w:ascii="Arial" w:eastAsia="Times New Roman" w:hAnsi="Arial"/>
      <w:b/>
      <w:bCs/>
      <w:sz w:val="26"/>
      <w:szCs w:val="26"/>
    </w:rPr>
  </w:style>
  <w:style w:type="paragraph" w:customStyle="1" w:styleId="story-body">
    <w:name w:val="story-body"/>
    <w:basedOn w:val="Normal"/>
    <w:uiPriority w:val="99"/>
    <w:qFormat/>
    <w:rsid w:val="004378D4"/>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4378D4"/>
    <w:rPr>
      <w:rFonts w:ascii="Arial" w:eastAsia="Times New Roman" w:hAnsi="Arial"/>
      <w:b/>
      <w:bCs/>
    </w:rPr>
  </w:style>
  <w:style w:type="paragraph" w:customStyle="1" w:styleId="TextofCards">
    <w:name w:val="Text of Cards"/>
    <w:basedOn w:val="Normal"/>
    <w:uiPriority w:val="99"/>
    <w:qFormat/>
    <w:rsid w:val="004378D4"/>
    <w:rPr>
      <w:rFonts w:eastAsia="Times New Roman"/>
      <w:color w:val="000000"/>
      <w:spacing w:val="6"/>
      <w:szCs w:val="23"/>
    </w:rPr>
  </w:style>
  <w:style w:type="paragraph" w:customStyle="1" w:styleId="Corpotesto">
    <w:name w:val="Corpo testo"/>
    <w:basedOn w:val="Normal"/>
    <w:uiPriority w:val="99"/>
    <w:qFormat/>
    <w:rsid w:val="004378D4"/>
    <w:pPr>
      <w:widowControl w:val="0"/>
      <w:adjustRightInd w:val="0"/>
      <w:spacing w:after="283"/>
    </w:pPr>
    <w:rPr>
      <w:rFonts w:ascii="Times" w:eastAsia="Times New Roman" w:hAnsi="Times"/>
    </w:rPr>
  </w:style>
  <w:style w:type="paragraph" w:customStyle="1" w:styleId="tagCharChar1Char">
    <w:name w:val="tag Char Char1 Char"/>
    <w:uiPriority w:val="99"/>
    <w:qFormat/>
    <w:rsid w:val="004378D4"/>
    <w:rPr>
      <w:rFonts w:eastAsia="Times New Roman" w:cs="Calibri"/>
      <w:b/>
      <w:bCs/>
    </w:rPr>
  </w:style>
  <w:style w:type="paragraph" w:customStyle="1" w:styleId="inside-copy">
    <w:name w:val="inside-copy"/>
    <w:basedOn w:val="Normal"/>
    <w:uiPriority w:val="99"/>
    <w:qFormat/>
    <w:rsid w:val="004378D4"/>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4378D4"/>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4378D4"/>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4378D4"/>
    <w:rPr>
      <w:rFonts w:ascii="Arial" w:hAnsi="Arial"/>
      <w:b w:val="0"/>
      <w:caps w:val="0"/>
      <w:sz w:val="20"/>
    </w:rPr>
  </w:style>
  <w:style w:type="paragraph" w:customStyle="1" w:styleId="ProjectTitleLine">
    <w:name w:val="Project Title Line"/>
    <w:basedOn w:val="Normal"/>
    <w:next w:val="Normal"/>
    <w:autoRedefine/>
    <w:uiPriority w:val="99"/>
    <w:qFormat/>
    <w:rsid w:val="004378D4"/>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4378D4"/>
    <w:rPr>
      <w:rFonts w:ascii="Arial Narrow" w:eastAsia="Times New Roman" w:hAnsi="Arial Narrow"/>
      <w:strike/>
    </w:rPr>
  </w:style>
  <w:style w:type="paragraph" w:customStyle="1" w:styleId="NormalVerdana">
    <w:name w:val="Normal + Verdana"/>
    <w:aliases w:val="10 pt,White,Normal + Arial"/>
    <w:basedOn w:val="Normal"/>
    <w:uiPriority w:val="99"/>
    <w:qFormat/>
    <w:rsid w:val="004378D4"/>
    <w:rPr>
      <w:rFonts w:ascii="Arial" w:eastAsia="Times New Roman" w:hAnsi="Arial"/>
      <w:szCs w:val="20"/>
      <w:u w:val="single"/>
    </w:rPr>
  </w:style>
  <w:style w:type="paragraph" w:customStyle="1" w:styleId="Normal10pt">
    <w:name w:val="Normal + 10 pt"/>
    <w:basedOn w:val="Normal"/>
    <w:uiPriority w:val="99"/>
    <w:qFormat/>
    <w:rsid w:val="004378D4"/>
    <w:rPr>
      <w:rFonts w:eastAsia="Times New Roman"/>
      <w:szCs w:val="20"/>
    </w:rPr>
  </w:style>
  <w:style w:type="paragraph" w:customStyle="1" w:styleId="cardChar1Char">
    <w:name w:val="card Char1 Char"/>
    <w:basedOn w:val="Normal"/>
    <w:uiPriority w:val="99"/>
    <w:qFormat/>
    <w:rsid w:val="004378D4"/>
    <w:pPr>
      <w:ind w:left="288" w:right="288"/>
    </w:pPr>
    <w:rPr>
      <w:rFonts w:eastAsia="Times New Roman"/>
      <w:szCs w:val="20"/>
    </w:rPr>
  </w:style>
  <w:style w:type="paragraph" w:customStyle="1" w:styleId="CM12">
    <w:name w:val="CM12"/>
    <w:basedOn w:val="Default"/>
    <w:next w:val="Default"/>
    <w:uiPriority w:val="99"/>
    <w:qFormat/>
    <w:rsid w:val="004378D4"/>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4378D4"/>
    <w:pPr>
      <w:widowControl w:val="0"/>
      <w:spacing w:after="480"/>
    </w:pPr>
    <w:rPr>
      <w:rFonts w:ascii="Granjon LT Std" w:hAnsi="Granjon LT Std"/>
      <w:color w:val="auto"/>
    </w:rPr>
  </w:style>
  <w:style w:type="paragraph" w:customStyle="1" w:styleId="CM10">
    <w:name w:val="CM10"/>
    <w:basedOn w:val="Default"/>
    <w:next w:val="Default"/>
    <w:uiPriority w:val="99"/>
    <w:qFormat/>
    <w:rsid w:val="004378D4"/>
    <w:pPr>
      <w:widowControl w:val="0"/>
      <w:spacing w:line="320" w:lineRule="atLeast"/>
    </w:pPr>
    <w:rPr>
      <w:rFonts w:ascii="Granjon LT Std" w:hAnsi="Granjon LT Std"/>
      <w:color w:val="auto"/>
    </w:rPr>
  </w:style>
  <w:style w:type="paragraph" w:customStyle="1" w:styleId="bold">
    <w:name w:val="bold"/>
    <w:basedOn w:val="Normal"/>
    <w:uiPriority w:val="99"/>
    <w:qFormat/>
    <w:rsid w:val="004378D4"/>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4378D4"/>
    <w:rPr>
      <w:rFonts w:ascii="Arial Narrow" w:eastAsia="Times New Roman" w:hAnsi="Arial Narrow"/>
      <w:strike/>
      <w:szCs w:val="20"/>
    </w:rPr>
  </w:style>
  <w:style w:type="paragraph" w:customStyle="1" w:styleId="textbodyblack">
    <w:name w:val="textbodyblack"/>
    <w:basedOn w:val="Normal"/>
    <w:uiPriority w:val="99"/>
    <w:qFormat/>
    <w:rsid w:val="004378D4"/>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4378D4"/>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4378D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4378D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4378D4"/>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4378D4"/>
    <w:rPr>
      <w:rFonts w:ascii="Georgia" w:eastAsia="Times New Roman" w:hAnsi="Georgia"/>
      <w:b/>
      <w:bCs/>
      <w:szCs w:val="16"/>
      <w:u w:val="single"/>
    </w:rPr>
  </w:style>
  <w:style w:type="paragraph" w:customStyle="1" w:styleId="CiteCorrected">
    <w:name w:val="Cite Corrected"/>
    <w:basedOn w:val="Normal"/>
    <w:link w:val="CiteCorrectedChar"/>
    <w:qFormat/>
    <w:rsid w:val="004378D4"/>
    <w:rPr>
      <w:rFonts w:ascii="Georgia" w:eastAsia="Times New Roman" w:hAnsi="Georgia"/>
      <w:b/>
      <w:bCs/>
      <w:sz w:val="24"/>
      <w:szCs w:val="16"/>
      <w:u w:val="single"/>
    </w:rPr>
  </w:style>
  <w:style w:type="paragraph" w:customStyle="1" w:styleId="CardText20">
    <w:name w:val="Card Text 2"/>
    <w:basedOn w:val="CardText10"/>
    <w:link w:val="CardText2Char"/>
    <w:qFormat/>
    <w:rsid w:val="004378D4"/>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4378D4"/>
    <w:pPr>
      <w:ind w:left="288"/>
    </w:pPr>
    <w:rPr>
      <w:rFonts w:eastAsia="SimSun"/>
      <w:szCs w:val="20"/>
      <w:lang w:eastAsia="zh-CN"/>
    </w:rPr>
  </w:style>
  <w:style w:type="paragraph" w:customStyle="1" w:styleId="BriefTitle2">
    <w:name w:val="Brief Title 2"/>
    <w:basedOn w:val="BriefTitle"/>
    <w:uiPriority w:val="99"/>
    <w:qFormat/>
    <w:rsid w:val="004378D4"/>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4378D4"/>
    <w:rPr>
      <w:u w:val="single"/>
    </w:rPr>
  </w:style>
  <w:style w:type="paragraph" w:customStyle="1" w:styleId="StyleCardText11ptUnderline">
    <w:name w:val="Style Card Text + 11 pt Underline"/>
    <w:link w:val="StyleCardText11ptUnderlineChar"/>
    <w:qFormat/>
    <w:rsid w:val="004378D4"/>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4378D4"/>
    <w:rPr>
      <w:rFonts w:ascii="Georgia" w:hAnsi="Georgia"/>
      <w:sz w:val="16"/>
    </w:rPr>
  </w:style>
  <w:style w:type="paragraph" w:customStyle="1" w:styleId="StyleMinimizedText11pt">
    <w:name w:val="Style Minimized Text + 11 pt"/>
    <w:basedOn w:val="Normal"/>
    <w:link w:val="StyleMinimizedText11ptChar"/>
    <w:qFormat/>
    <w:rsid w:val="004378D4"/>
    <w:rPr>
      <w:rFonts w:ascii="Georgia" w:hAnsi="Georgia"/>
      <w:sz w:val="16"/>
    </w:rPr>
  </w:style>
  <w:style w:type="character" w:customStyle="1" w:styleId="StyleMinimizedText11pt1Char">
    <w:name w:val="Style Minimized Text + 11 pt1 Char"/>
    <w:basedOn w:val="DefaultParagraphFont"/>
    <w:link w:val="StyleMinimizedText11pt1"/>
    <w:locked/>
    <w:rsid w:val="004378D4"/>
    <w:rPr>
      <w:rFonts w:ascii="Georgia" w:hAnsi="Georgia"/>
      <w:sz w:val="16"/>
    </w:rPr>
  </w:style>
  <w:style w:type="paragraph" w:customStyle="1" w:styleId="StyleMinimizedText11pt1">
    <w:name w:val="Style Minimized Text + 11 pt1"/>
    <w:basedOn w:val="Normal"/>
    <w:link w:val="StyleMinimizedText11pt1Char"/>
    <w:qFormat/>
    <w:rsid w:val="004378D4"/>
    <w:rPr>
      <w:rFonts w:ascii="Georgia" w:hAnsi="Georgia"/>
      <w:sz w:val="16"/>
    </w:rPr>
  </w:style>
  <w:style w:type="character" w:customStyle="1" w:styleId="Debate-CardSmalltextF2Char">
    <w:name w:val="Debate- Card Small text F2 Char"/>
    <w:link w:val="Debate-CardSmalltextF2"/>
    <w:locked/>
    <w:rsid w:val="004378D4"/>
    <w:rPr>
      <w:rFonts w:ascii="Arial Narrow" w:hAnsi="Arial Narrow"/>
      <w:sz w:val="16"/>
    </w:rPr>
  </w:style>
  <w:style w:type="paragraph" w:customStyle="1" w:styleId="Debate-CardSmalltextF2">
    <w:name w:val="Debate- Card Small text F2"/>
    <w:basedOn w:val="Normal"/>
    <w:next w:val="Normal"/>
    <w:link w:val="Debate-CardSmalltextF2Char"/>
    <w:qFormat/>
    <w:rsid w:val="004378D4"/>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4378D4"/>
    <w:rPr>
      <w:rFonts w:ascii="Arial Narrow" w:hAnsi="Arial Narrow"/>
      <w:b/>
      <w:sz w:val="18"/>
      <w:u w:val="single"/>
    </w:rPr>
  </w:style>
  <w:style w:type="paragraph" w:customStyle="1" w:styleId="Debate-EmphasizedText-F5">
    <w:name w:val="Debate- Emphasized Text- F5"/>
    <w:basedOn w:val="Normal"/>
    <w:link w:val="Debate-EmphasizedText-F5Char"/>
    <w:qFormat/>
    <w:rsid w:val="004378D4"/>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4378D4"/>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378D4"/>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4378D4"/>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4378D4"/>
    <w:rPr>
      <w:rFonts w:ascii="Times New Roman" w:eastAsia="Times New Roman" w:hAnsi="Times New Roman" w:cs="Calibri"/>
      <w:sz w:val="16"/>
    </w:rPr>
  </w:style>
  <w:style w:type="character" w:customStyle="1" w:styleId="CardStyleChar">
    <w:name w:val="Card Style Char"/>
    <w:link w:val="CardStyle0"/>
    <w:locked/>
    <w:rsid w:val="004378D4"/>
    <w:rPr>
      <w:rFonts w:ascii="Calibri" w:eastAsia="Times New Roman" w:hAnsi="Calibri"/>
      <w:sz w:val="22"/>
    </w:rPr>
  </w:style>
  <w:style w:type="paragraph" w:customStyle="1" w:styleId="emactive">
    <w:name w:val="emactive"/>
    <w:basedOn w:val="Normal"/>
    <w:uiPriority w:val="99"/>
    <w:qFormat/>
    <w:rsid w:val="004378D4"/>
    <w:pPr>
      <w:spacing w:before="100" w:beforeAutospacing="1" w:after="100" w:afterAutospacing="1"/>
    </w:pPr>
    <w:rPr>
      <w:rFonts w:eastAsia="Times New Roman"/>
      <w:sz w:val="24"/>
    </w:rPr>
  </w:style>
  <w:style w:type="paragraph" w:customStyle="1" w:styleId="emready">
    <w:name w:val="emready"/>
    <w:basedOn w:val="Normal"/>
    <w:uiPriority w:val="99"/>
    <w:qFormat/>
    <w:rsid w:val="004378D4"/>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4378D4"/>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378D4"/>
    <w:rPr>
      <w:rFonts w:ascii="Georgia" w:eastAsia="Times New Roman" w:hAnsi="Georgia" w:cs="Times New Roman"/>
      <w:b/>
      <w:sz w:val="24"/>
      <w:u w:val="single"/>
    </w:rPr>
  </w:style>
  <w:style w:type="character" w:customStyle="1" w:styleId="CardHighlightChar">
    <w:name w:val="Card Highlight Char"/>
    <w:link w:val="CardHighlight"/>
    <w:locked/>
    <w:rsid w:val="004378D4"/>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4378D4"/>
    <w:pPr>
      <w:shd w:val="clear" w:color="auto" w:fill="66FFFF"/>
    </w:pPr>
    <w:rPr>
      <w:rFonts w:eastAsia="Calibri" w:cs="Calibri"/>
      <w:sz w:val="24"/>
      <w:u w:val="single"/>
    </w:rPr>
  </w:style>
  <w:style w:type="character" w:customStyle="1" w:styleId="BlockHeaderHiddenChar">
    <w:name w:val="Block Header Hidden Char"/>
    <w:link w:val="BlockHeaderHidden"/>
    <w:locked/>
    <w:rsid w:val="004378D4"/>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378D4"/>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4378D4"/>
    <w:pPr>
      <w:spacing w:before="100" w:beforeAutospacing="1" w:after="100" w:afterAutospacing="1"/>
    </w:pPr>
    <w:rPr>
      <w:rFonts w:eastAsia="Times New Roman"/>
      <w:sz w:val="24"/>
    </w:rPr>
  </w:style>
  <w:style w:type="paragraph" w:customStyle="1" w:styleId="norma">
    <w:name w:val="norma"/>
    <w:basedOn w:val="Heading3"/>
    <w:uiPriority w:val="99"/>
    <w:qFormat/>
    <w:rsid w:val="004378D4"/>
    <w:rPr>
      <w:rFonts w:eastAsia="MS Gothic" w:cs="Arial"/>
      <w:bCs w:val="0"/>
      <w:sz w:val="24"/>
      <w:szCs w:val="24"/>
    </w:rPr>
  </w:style>
  <w:style w:type="paragraph" w:customStyle="1" w:styleId="nromal">
    <w:name w:val="nromal"/>
    <w:basedOn w:val="Normal"/>
    <w:uiPriority w:val="99"/>
    <w:qFormat/>
    <w:rsid w:val="004378D4"/>
    <w:pPr>
      <w:keepNext/>
      <w:keepLines/>
      <w:spacing w:before="200"/>
      <w:outlineLvl w:val="3"/>
    </w:pPr>
    <w:rPr>
      <w:rFonts w:eastAsia="Times New Roman" w:cs="Cambria"/>
      <w:b/>
      <w:iCs/>
    </w:rPr>
  </w:style>
  <w:style w:type="paragraph" w:customStyle="1" w:styleId="natural">
    <w:name w:val="natural"/>
    <w:basedOn w:val="Normal"/>
    <w:uiPriority w:val="99"/>
    <w:qFormat/>
    <w:rsid w:val="004378D4"/>
    <w:pPr>
      <w:keepNext/>
      <w:keepLines/>
      <w:spacing w:before="200"/>
      <w:outlineLvl w:val="3"/>
    </w:pPr>
    <w:rPr>
      <w:rFonts w:eastAsia="Times New Roman"/>
      <w:b/>
      <w:iCs/>
    </w:rPr>
  </w:style>
  <w:style w:type="paragraph" w:customStyle="1" w:styleId="nroaml">
    <w:name w:val="nroaml"/>
    <w:basedOn w:val="Normal"/>
    <w:uiPriority w:val="99"/>
    <w:qFormat/>
    <w:rsid w:val="004378D4"/>
    <w:pPr>
      <w:keepNext/>
      <w:keepLines/>
      <w:spacing w:before="200"/>
      <w:outlineLvl w:val="3"/>
    </w:pPr>
    <w:rPr>
      <w:rFonts w:eastAsia="Times New Roman"/>
      <w:b/>
      <w:iCs/>
    </w:rPr>
  </w:style>
  <w:style w:type="paragraph" w:customStyle="1" w:styleId="noraml">
    <w:name w:val="noraml"/>
    <w:basedOn w:val="Normal"/>
    <w:uiPriority w:val="99"/>
    <w:qFormat/>
    <w:rsid w:val="004378D4"/>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4378D4"/>
    <w:rPr>
      <w:rFonts w:ascii="Georgia" w:eastAsia="Calibri" w:hAnsi="Georgia"/>
      <w:sz w:val="16"/>
      <w:szCs w:val="16"/>
    </w:rPr>
  </w:style>
  <w:style w:type="paragraph" w:customStyle="1" w:styleId="SmallSizeParagraph">
    <w:name w:val="Small Size Paragraph"/>
    <w:basedOn w:val="Normal"/>
    <w:link w:val="SmallSizeParagraphChar"/>
    <w:qFormat/>
    <w:rsid w:val="004378D4"/>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4378D4"/>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4378D4"/>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4378D4"/>
    <w:rPr>
      <w:rFonts w:ascii="Arial" w:eastAsia="Calibri" w:hAnsi="Arial" w:cs="Arial"/>
      <w:kern w:val="2"/>
      <w:sz w:val="14"/>
      <w:szCs w:val="14"/>
      <w:lang w:eastAsia="zh-TW"/>
    </w:rPr>
  </w:style>
  <w:style w:type="paragraph" w:customStyle="1" w:styleId="CardT1">
    <w:name w:val="CardT1"/>
    <w:basedOn w:val="Normal"/>
    <w:link w:val="CardT1Char"/>
    <w:qFormat/>
    <w:rsid w:val="004378D4"/>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4378D4"/>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4378D4"/>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4378D4"/>
    <w:pPr>
      <w:spacing w:before="100" w:beforeAutospacing="1" w:after="100" w:afterAutospacing="1"/>
    </w:pPr>
    <w:rPr>
      <w:rFonts w:eastAsia="Times New Roman"/>
      <w:sz w:val="24"/>
    </w:rPr>
  </w:style>
  <w:style w:type="paragraph" w:customStyle="1" w:styleId="CiteReal">
    <w:name w:val="Cite Real"/>
    <w:basedOn w:val="Normal"/>
    <w:next w:val="Normal"/>
    <w:qFormat/>
    <w:rsid w:val="004378D4"/>
    <w:rPr>
      <w:rFonts w:ascii="Arial" w:eastAsia="MS Mincho" w:hAnsi="Arial"/>
      <w:b/>
      <w:sz w:val="24"/>
      <w:u w:val="single"/>
    </w:rPr>
  </w:style>
  <w:style w:type="paragraph" w:customStyle="1" w:styleId="2909F619802848F09E01365C32F34654">
    <w:name w:val="2909F619802848F09E01365C32F34654"/>
    <w:uiPriority w:val="99"/>
    <w:qFormat/>
    <w:rsid w:val="004378D4"/>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4378D4"/>
    <w:rPr>
      <w:rFonts w:ascii="Georgia" w:eastAsia="Calibri" w:hAnsi="Georgia"/>
      <w:u w:val="single"/>
      <w:lang w:val="x-none" w:eastAsia="zh-CN"/>
    </w:rPr>
  </w:style>
  <w:style w:type="paragraph" w:customStyle="1" w:styleId="UnderlineS">
    <w:name w:val="Underline S"/>
    <w:basedOn w:val="Normal"/>
    <w:link w:val="UnderlineSChar"/>
    <w:qFormat/>
    <w:rsid w:val="004378D4"/>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4378D4"/>
    <w:rPr>
      <w:rFonts w:ascii="Georgia" w:eastAsia="SimSun" w:hAnsi="Georgia"/>
      <w:sz w:val="12"/>
    </w:rPr>
  </w:style>
  <w:style w:type="paragraph" w:customStyle="1" w:styleId="Ununderlined">
    <w:name w:val="Ununderlined"/>
    <w:basedOn w:val="Normal"/>
    <w:link w:val="UnunderlinedChar"/>
    <w:qFormat/>
    <w:rsid w:val="004378D4"/>
    <w:rPr>
      <w:rFonts w:ascii="Georgia" w:eastAsia="SimSun" w:hAnsi="Georgia"/>
      <w:sz w:val="12"/>
    </w:rPr>
  </w:style>
  <w:style w:type="character" w:customStyle="1" w:styleId="HighlightingChar">
    <w:name w:val="Highlighting Char"/>
    <w:link w:val="Highlighting"/>
    <w:locked/>
    <w:rsid w:val="004378D4"/>
    <w:rPr>
      <w:rFonts w:ascii="Georgia" w:eastAsia="SimSun" w:hAnsi="Georgia"/>
      <w:u w:val="thick"/>
    </w:rPr>
  </w:style>
  <w:style w:type="paragraph" w:customStyle="1" w:styleId="Highlighting">
    <w:name w:val="Highlighting"/>
    <w:basedOn w:val="Normal"/>
    <w:link w:val="HighlightingChar"/>
    <w:autoRedefine/>
    <w:qFormat/>
    <w:rsid w:val="004378D4"/>
    <w:rPr>
      <w:rFonts w:ascii="Georgia" w:eastAsia="SimSun" w:hAnsi="Georgia"/>
      <w:sz w:val="24"/>
      <w:u w:val="thick"/>
    </w:rPr>
  </w:style>
  <w:style w:type="character" w:customStyle="1" w:styleId="CITEChar">
    <w:name w:val="CITE Char"/>
    <w:link w:val="CITE"/>
    <w:locked/>
    <w:rsid w:val="004378D4"/>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4378D4"/>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4378D4"/>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4378D4"/>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378D4"/>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4378D4"/>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378D4"/>
    <w:rPr>
      <w:b/>
      <w:sz w:val="28"/>
    </w:rPr>
  </w:style>
  <w:style w:type="character" w:customStyle="1" w:styleId="SourcenameChar">
    <w:name w:val="Source name Char"/>
    <w:link w:val="Sourcename"/>
    <w:locked/>
    <w:rsid w:val="004378D4"/>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4378D4"/>
    <w:rPr>
      <w:b/>
      <w:bCs/>
      <w:sz w:val="20"/>
    </w:rPr>
  </w:style>
  <w:style w:type="character" w:customStyle="1" w:styleId="underlinedcardChar">
    <w:name w:val="underlined card Char"/>
    <w:link w:val="underlinedcard0"/>
    <w:locked/>
    <w:rsid w:val="004378D4"/>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4378D4"/>
    <w:rPr>
      <w:sz w:val="24"/>
      <w:u w:val="single"/>
    </w:rPr>
  </w:style>
  <w:style w:type="paragraph" w:customStyle="1" w:styleId="FullText">
    <w:name w:val="Full Text"/>
    <w:basedOn w:val="Normal"/>
    <w:uiPriority w:val="99"/>
    <w:qFormat/>
    <w:rsid w:val="004378D4"/>
    <w:rPr>
      <w:rFonts w:eastAsia="Times New Roman"/>
      <w:sz w:val="16"/>
    </w:rPr>
  </w:style>
  <w:style w:type="character" w:customStyle="1" w:styleId="TextUnderlineChar">
    <w:name w:val="Text Underline Char"/>
    <w:link w:val="TextUnderline"/>
    <w:locked/>
    <w:rsid w:val="004378D4"/>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4378D4"/>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4378D4"/>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4378D4"/>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4378D4"/>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4378D4"/>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4378D4"/>
    <w:pPr>
      <w:spacing w:before="240"/>
      <w:outlineLvl w:val="2"/>
    </w:pPr>
    <w:rPr>
      <w:rFonts w:eastAsia="Times New Roman"/>
      <w:b/>
    </w:rPr>
  </w:style>
  <w:style w:type="character" w:customStyle="1" w:styleId="CiteCardChar">
    <w:name w:val="Cite_Card Char"/>
    <w:link w:val="CiteCard0"/>
    <w:locked/>
    <w:rsid w:val="004378D4"/>
    <w:rPr>
      <w:rFonts w:ascii="Times New Roman" w:eastAsia="Times New Roman" w:hAnsi="Times New Roman" w:cs="Arial"/>
      <w:bCs/>
      <w:sz w:val="20"/>
      <w:szCs w:val="20"/>
    </w:rPr>
  </w:style>
  <w:style w:type="paragraph" w:customStyle="1" w:styleId="CiteCard0">
    <w:name w:val="Cite_Card"/>
    <w:link w:val="CiteCardChar"/>
    <w:qFormat/>
    <w:rsid w:val="004378D4"/>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4378D4"/>
    <w:pPr>
      <w:widowControl w:val="0"/>
    </w:pPr>
    <w:rPr>
      <w:rFonts w:eastAsia="MS Mincho"/>
      <w:color w:val="auto"/>
    </w:rPr>
  </w:style>
  <w:style w:type="character" w:customStyle="1" w:styleId="StyleStyle49pt6Char">
    <w:name w:val="Style Style4 + 9 pt6 Char"/>
    <w:basedOn w:val="Style4Char"/>
    <w:link w:val="StyleStyle49pt6"/>
    <w:locked/>
    <w:rsid w:val="004378D4"/>
    <w:rPr>
      <w:rFonts w:ascii="Georgia" w:eastAsia="Times New Roman" w:hAnsi="Georgia"/>
      <w:u w:val="single"/>
      <w:lang w:val="x-none"/>
    </w:rPr>
  </w:style>
  <w:style w:type="paragraph" w:customStyle="1" w:styleId="StyleStyle49pt6">
    <w:name w:val="Style Style4 + 9 pt6"/>
    <w:basedOn w:val="Style4"/>
    <w:link w:val="StyleStyle49pt6Char"/>
    <w:qFormat/>
    <w:rsid w:val="004378D4"/>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4378D4"/>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4378D4"/>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4378D4"/>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4378D4"/>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4378D4"/>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4378D4"/>
    <w:rPr>
      <w:rFonts w:ascii="Georgia" w:hAnsi="Georgia" w:cs="Calibri"/>
      <w:b/>
      <w:bCs/>
      <w:sz w:val="24"/>
      <w:u w:val="single"/>
    </w:rPr>
  </w:style>
  <w:style w:type="character" w:customStyle="1" w:styleId="DebatenoramlChar">
    <w:name w:val="Debatenoraml Char"/>
    <w:link w:val="Debatenoraml"/>
    <w:locked/>
    <w:rsid w:val="004378D4"/>
    <w:rPr>
      <w:rFonts w:ascii="Times New Roman" w:hAnsi="Times New Roman" w:cs="Times New Roman"/>
    </w:rPr>
  </w:style>
  <w:style w:type="paragraph" w:customStyle="1" w:styleId="Debatenoraml">
    <w:name w:val="Debatenoraml"/>
    <w:basedOn w:val="NoSpacing"/>
    <w:link w:val="DebatenoramlChar"/>
    <w:qFormat/>
    <w:rsid w:val="004378D4"/>
    <w:pPr>
      <w:spacing w:before="0" w:line="240" w:lineRule="auto"/>
    </w:pPr>
    <w:rPr>
      <w:rFonts w:ascii="Times New Roman" w:hAnsi="Times New Roman" w:cs="Times New Roman"/>
    </w:rPr>
  </w:style>
  <w:style w:type="paragraph" w:customStyle="1" w:styleId="SynergyTag">
    <w:name w:val="SynergyTag"/>
    <w:basedOn w:val="Normal"/>
    <w:uiPriority w:val="99"/>
    <w:qFormat/>
    <w:rsid w:val="004378D4"/>
    <w:rPr>
      <w:rFonts w:eastAsia="Calibri"/>
      <w:b/>
    </w:rPr>
  </w:style>
  <w:style w:type="character" w:customStyle="1" w:styleId="QualsChar">
    <w:name w:val="Quals Char"/>
    <w:link w:val="Quals"/>
    <w:locked/>
    <w:rsid w:val="004378D4"/>
    <w:rPr>
      <w:rFonts w:ascii="Georgia" w:eastAsia="Calibri" w:hAnsi="Georgia"/>
      <w:sz w:val="18"/>
    </w:rPr>
  </w:style>
  <w:style w:type="paragraph" w:customStyle="1" w:styleId="Quals">
    <w:name w:val="Quals"/>
    <w:basedOn w:val="Normal"/>
    <w:link w:val="QualsChar"/>
    <w:qFormat/>
    <w:rsid w:val="004378D4"/>
    <w:rPr>
      <w:rFonts w:ascii="Georgia" w:eastAsia="Calibri" w:hAnsi="Georgia"/>
      <w:sz w:val="18"/>
    </w:rPr>
  </w:style>
  <w:style w:type="paragraph" w:customStyle="1" w:styleId="times">
    <w:name w:val="times"/>
    <w:basedOn w:val="Normal"/>
    <w:qFormat/>
    <w:rsid w:val="004378D4"/>
    <w:pPr>
      <w:spacing w:before="100" w:beforeAutospacing="1" w:after="100" w:afterAutospacing="1"/>
    </w:pPr>
    <w:rPr>
      <w:rFonts w:eastAsia="Times New Roman"/>
      <w:sz w:val="24"/>
    </w:rPr>
  </w:style>
  <w:style w:type="paragraph" w:customStyle="1" w:styleId="BodyA">
    <w:name w:val="Body A"/>
    <w:uiPriority w:val="99"/>
    <w:qFormat/>
    <w:rsid w:val="004378D4"/>
    <w:rPr>
      <w:rFonts w:ascii="Helvetica" w:eastAsia="ヒラギノ角ゴ Pro W3" w:hAnsi="Helvetica" w:cs="Times New Roman"/>
      <w:color w:val="000000"/>
      <w:szCs w:val="20"/>
    </w:rPr>
  </w:style>
  <w:style w:type="character" w:customStyle="1" w:styleId="StarredChar">
    <w:name w:val="Starred Char"/>
    <w:link w:val="Starred"/>
    <w:locked/>
    <w:rsid w:val="004378D4"/>
    <w:rPr>
      <w:rFonts w:ascii="Georgia" w:eastAsia="Times New Roman" w:hAnsi="Georgia"/>
      <w:b/>
      <w:caps/>
      <w:szCs w:val="28"/>
      <w:u w:val="single"/>
    </w:rPr>
  </w:style>
  <w:style w:type="paragraph" w:customStyle="1" w:styleId="Starred">
    <w:name w:val="Starred"/>
    <w:basedOn w:val="Normal"/>
    <w:link w:val="StarredChar"/>
    <w:qFormat/>
    <w:rsid w:val="004378D4"/>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4378D4"/>
    <w:rPr>
      <w:rFonts w:ascii="Georgia" w:eastAsia="Times New Roman" w:hAnsi="Georgia"/>
      <w:b/>
      <w:caps/>
      <w:szCs w:val="28"/>
      <w:u w:val="single"/>
    </w:rPr>
  </w:style>
  <w:style w:type="paragraph" w:customStyle="1" w:styleId="NotStarred">
    <w:name w:val="NotStarred"/>
    <w:basedOn w:val="Normal"/>
    <w:link w:val="NotStarredChar"/>
    <w:qFormat/>
    <w:rsid w:val="004378D4"/>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4378D4"/>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4378D4"/>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4378D4"/>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4378D4"/>
    <w:rPr>
      <w:rFonts w:ascii="Georgia" w:eastAsia="Calibri" w:hAnsi="Georgia"/>
      <w:b/>
    </w:rPr>
  </w:style>
  <w:style w:type="paragraph" w:customStyle="1" w:styleId="H4Tag">
    <w:name w:val="H4 (Tag)"/>
    <w:basedOn w:val="Normal"/>
    <w:link w:val="H4TagChar1"/>
    <w:qFormat/>
    <w:rsid w:val="004378D4"/>
    <w:rPr>
      <w:rFonts w:ascii="Georgia" w:eastAsia="Calibri" w:hAnsi="Georgia"/>
      <w:b/>
      <w:sz w:val="24"/>
    </w:rPr>
  </w:style>
  <w:style w:type="paragraph" w:customStyle="1" w:styleId="CM25">
    <w:name w:val="CM25"/>
    <w:basedOn w:val="Default"/>
    <w:next w:val="Default"/>
    <w:qFormat/>
    <w:rsid w:val="004378D4"/>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4378D4"/>
    <w:rPr>
      <w:rFonts w:ascii="Georgia" w:hAnsi="Georgia"/>
      <w:b/>
    </w:rPr>
  </w:style>
  <w:style w:type="paragraph" w:customStyle="1" w:styleId="Debate-CardTagandCite-F6">
    <w:name w:val="Debate- Card Tag and Cite- F6"/>
    <w:basedOn w:val="Normal"/>
    <w:link w:val="Debate-CardTagandCite-F6Char"/>
    <w:qFormat/>
    <w:rsid w:val="004378D4"/>
    <w:pPr>
      <w:contextualSpacing/>
    </w:pPr>
    <w:rPr>
      <w:rFonts w:ascii="Georgia" w:hAnsi="Georgia"/>
      <w:b/>
      <w:sz w:val="24"/>
    </w:rPr>
  </w:style>
  <w:style w:type="paragraph" w:customStyle="1" w:styleId="Cardtext0">
    <w:name w:val="Card text"/>
    <w:link w:val="CardtextChar0"/>
    <w:qFormat/>
    <w:rsid w:val="004378D4"/>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4378D4"/>
    <w:rPr>
      <w:rFonts w:ascii="Georgia" w:eastAsia="Times New Roman" w:hAnsi="Georgia"/>
      <w:b/>
      <w:szCs w:val="28"/>
      <w:u w:val="single"/>
    </w:rPr>
  </w:style>
  <w:style w:type="paragraph" w:customStyle="1" w:styleId="NewHeading2">
    <w:name w:val="NewHeading2"/>
    <w:basedOn w:val="Normal"/>
    <w:link w:val="NewHeading2Char"/>
    <w:qFormat/>
    <w:rsid w:val="004378D4"/>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4378D4"/>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4378D4"/>
    <w:rPr>
      <w:rFonts w:eastAsia="Calibri"/>
    </w:rPr>
  </w:style>
  <w:style w:type="paragraph" w:customStyle="1" w:styleId="Card6pt">
    <w:name w:val="Card 6pt"/>
    <w:basedOn w:val="card"/>
    <w:uiPriority w:val="99"/>
    <w:qFormat/>
    <w:rsid w:val="004378D4"/>
    <w:rPr>
      <w:rFonts w:ascii="Georgia" w:eastAsia="Calibri" w:hAnsi="Georgia"/>
      <w:bCs/>
      <w:color w:val="000000"/>
      <w:sz w:val="12"/>
      <w:szCs w:val="20"/>
    </w:rPr>
  </w:style>
  <w:style w:type="character" w:customStyle="1" w:styleId="FullCiteChar">
    <w:name w:val="Full Cite Char"/>
    <w:link w:val="FullCite"/>
    <w:locked/>
    <w:rsid w:val="004378D4"/>
    <w:rPr>
      <w:rFonts w:ascii="Garamond" w:eastAsia="Calibri" w:hAnsi="Garamond"/>
    </w:rPr>
  </w:style>
  <w:style w:type="paragraph" w:customStyle="1" w:styleId="FullCite">
    <w:name w:val="Full Cite"/>
    <w:basedOn w:val="Normal"/>
    <w:next w:val="Normal"/>
    <w:link w:val="FullCiteChar"/>
    <w:qFormat/>
    <w:rsid w:val="004378D4"/>
    <w:rPr>
      <w:rFonts w:ascii="Garamond" w:eastAsia="Calibri" w:hAnsi="Garamond"/>
      <w:sz w:val="24"/>
    </w:rPr>
  </w:style>
  <w:style w:type="character" w:customStyle="1" w:styleId="StyleCardStyleBlackUnderlineChar">
    <w:name w:val="Style Card Style + Black Underline Char"/>
    <w:link w:val="StyleCardStyleBlackUnderline"/>
    <w:locked/>
    <w:rsid w:val="004378D4"/>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4378D4"/>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4378D4"/>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4378D4"/>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4378D4"/>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4378D4"/>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4378D4"/>
    <w:rPr>
      <w:rFonts w:ascii="Georgia" w:eastAsia="SimSun" w:hAnsi="Georgia"/>
      <w:b/>
      <w:bCs/>
      <w:sz w:val="24"/>
      <w:u w:val="single"/>
      <w:lang w:eastAsia="zh-CN"/>
    </w:rPr>
  </w:style>
  <w:style w:type="paragraph" w:customStyle="1" w:styleId="CM27">
    <w:name w:val="CM27"/>
    <w:basedOn w:val="Default"/>
    <w:next w:val="Default"/>
    <w:qFormat/>
    <w:rsid w:val="004378D4"/>
    <w:pPr>
      <w:spacing w:after="200" w:line="276" w:lineRule="auto"/>
    </w:pPr>
    <w:rPr>
      <w:rFonts w:eastAsia="Calibri"/>
      <w:color w:val="auto"/>
      <w:sz w:val="22"/>
    </w:rPr>
  </w:style>
  <w:style w:type="paragraph" w:customStyle="1" w:styleId="font-null">
    <w:name w:val="font-null"/>
    <w:basedOn w:val="Normal"/>
    <w:uiPriority w:val="99"/>
    <w:qFormat/>
    <w:rsid w:val="004378D4"/>
    <w:pPr>
      <w:spacing w:before="100" w:beforeAutospacing="1" w:after="100" w:afterAutospacing="1"/>
    </w:pPr>
    <w:rPr>
      <w:rFonts w:eastAsia="Times New Roman"/>
      <w:sz w:val="24"/>
    </w:rPr>
  </w:style>
  <w:style w:type="paragraph" w:customStyle="1" w:styleId="rteindent1">
    <w:name w:val="rteindent1"/>
    <w:basedOn w:val="Normal"/>
    <w:uiPriority w:val="99"/>
    <w:qFormat/>
    <w:rsid w:val="004378D4"/>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4378D4"/>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4378D4"/>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4378D4"/>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4378D4"/>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4378D4"/>
    <w:pPr>
      <w:spacing w:before="100" w:beforeAutospacing="1" w:after="100" w:afterAutospacing="1"/>
    </w:pPr>
    <w:rPr>
      <w:rFonts w:eastAsia="Times New Roman"/>
      <w:sz w:val="24"/>
    </w:rPr>
  </w:style>
  <w:style w:type="paragraph" w:customStyle="1" w:styleId="class">
    <w:name w:val="class"/>
    <w:basedOn w:val="Normal"/>
    <w:uiPriority w:val="99"/>
    <w:qFormat/>
    <w:rsid w:val="004378D4"/>
    <w:pPr>
      <w:spacing w:before="100" w:beforeAutospacing="1" w:after="100" w:afterAutospacing="1"/>
    </w:pPr>
    <w:rPr>
      <w:rFonts w:eastAsia="Times New Roman"/>
      <w:sz w:val="24"/>
    </w:rPr>
  </w:style>
  <w:style w:type="character" w:customStyle="1" w:styleId="blocktitleChar0">
    <w:name w:val="block title Char"/>
    <w:link w:val="blocktitle0"/>
    <w:locked/>
    <w:rsid w:val="004378D4"/>
    <w:rPr>
      <w:rFonts w:ascii="Calibri" w:eastAsia="Calibri" w:hAnsi="Calibri"/>
      <w:b/>
      <w:caps/>
      <w:sz w:val="28"/>
      <w:szCs w:val="28"/>
      <w:lang w:val="es-ES"/>
    </w:rPr>
  </w:style>
  <w:style w:type="paragraph" w:customStyle="1" w:styleId="Pa6">
    <w:name w:val="Pa6"/>
    <w:basedOn w:val="Normal"/>
    <w:next w:val="Normal"/>
    <w:uiPriority w:val="99"/>
    <w:qFormat/>
    <w:rsid w:val="004378D4"/>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4378D4"/>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4378D4"/>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4378D4"/>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4378D4"/>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4378D4"/>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4378D4"/>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378D4"/>
    <w:pPr>
      <w:spacing w:after="160" w:line="259" w:lineRule="auto"/>
    </w:pPr>
    <w:rPr>
      <w:rFonts w:ascii="Georgia" w:eastAsia="SimSun" w:hAnsi="Georgia"/>
      <w:b/>
      <w:bCs/>
      <w:lang w:val="en-US"/>
    </w:rPr>
  </w:style>
  <w:style w:type="paragraph" w:customStyle="1" w:styleId="summary">
    <w:name w:val="summary"/>
    <w:basedOn w:val="Normal"/>
    <w:uiPriority w:val="99"/>
    <w:qFormat/>
    <w:rsid w:val="004378D4"/>
    <w:pPr>
      <w:spacing w:before="100" w:beforeAutospacing="1" w:after="100" w:afterAutospacing="1"/>
    </w:pPr>
    <w:rPr>
      <w:rFonts w:eastAsia="Times New Roman"/>
      <w:sz w:val="24"/>
    </w:rPr>
  </w:style>
  <w:style w:type="paragraph" w:customStyle="1" w:styleId="Caption2">
    <w:name w:val="Caption2"/>
    <w:basedOn w:val="Normal"/>
    <w:uiPriority w:val="99"/>
    <w:qFormat/>
    <w:rsid w:val="004378D4"/>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4378D4"/>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378D4"/>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4378D4"/>
    <w:pPr>
      <w:jc w:val="center"/>
    </w:pPr>
    <w:rPr>
      <w:rFonts w:ascii="Book Antiqua" w:eastAsia="Times New Roman" w:hAnsi="Book Antiqua"/>
      <w:b/>
      <w:sz w:val="28"/>
    </w:rPr>
  </w:style>
  <w:style w:type="paragraph" w:customStyle="1" w:styleId="Little">
    <w:name w:val="Little"/>
    <w:basedOn w:val="Normal"/>
    <w:next w:val="Normal"/>
    <w:link w:val="LittleChar"/>
    <w:qFormat/>
    <w:rsid w:val="004378D4"/>
    <w:pPr>
      <w:ind w:left="288"/>
    </w:pPr>
    <w:rPr>
      <w:rFonts w:eastAsia="Times New Roman"/>
      <w:sz w:val="16"/>
    </w:rPr>
  </w:style>
  <w:style w:type="paragraph" w:customStyle="1" w:styleId="AAAcard">
    <w:name w:val="AAAcard"/>
    <w:basedOn w:val="Normal"/>
    <w:uiPriority w:val="99"/>
    <w:qFormat/>
    <w:rsid w:val="004378D4"/>
    <w:pPr>
      <w:ind w:left="288" w:right="288"/>
    </w:pPr>
    <w:rPr>
      <w:rFonts w:eastAsia="Times New Roman"/>
    </w:rPr>
  </w:style>
  <w:style w:type="paragraph" w:customStyle="1" w:styleId="Caption3">
    <w:name w:val="Caption3"/>
    <w:basedOn w:val="Normal"/>
    <w:uiPriority w:val="99"/>
    <w:qFormat/>
    <w:rsid w:val="004378D4"/>
    <w:pPr>
      <w:spacing w:before="100" w:beforeAutospacing="1" w:after="100" w:afterAutospacing="1"/>
    </w:pPr>
    <w:rPr>
      <w:rFonts w:eastAsia="Times New Roman"/>
      <w:sz w:val="24"/>
    </w:rPr>
  </w:style>
  <w:style w:type="paragraph" w:customStyle="1" w:styleId="body-12-5">
    <w:name w:val="body-12-5"/>
    <w:basedOn w:val="Normal"/>
    <w:uiPriority w:val="99"/>
    <w:qFormat/>
    <w:rsid w:val="004378D4"/>
    <w:pPr>
      <w:spacing w:before="100" w:beforeAutospacing="1" w:after="100" w:afterAutospacing="1"/>
    </w:pPr>
    <w:rPr>
      <w:rFonts w:eastAsia="Times New Roman"/>
      <w:sz w:val="24"/>
    </w:rPr>
  </w:style>
  <w:style w:type="paragraph" w:customStyle="1" w:styleId="infuse">
    <w:name w:val="infuse"/>
    <w:basedOn w:val="Normal"/>
    <w:uiPriority w:val="99"/>
    <w:qFormat/>
    <w:rsid w:val="004378D4"/>
    <w:pPr>
      <w:spacing w:before="100" w:beforeAutospacing="1" w:after="100" w:afterAutospacing="1"/>
    </w:pPr>
    <w:rPr>
      <w:rFonts w:eastAsia="Times New Roman"/>
      <w:sz w:val="24"/>
    </w:rPr>
  </w:style>
  <w:style w:type="paragraph" w:customStyle="1" w:styleId="fontreg">
    <w:name w:val="font_reg"/>
    <w:basedOn w:val="Normal"/>
    <w:uiPriority w:val="99"/>
    <w:qFormat/>
    <w:rsid w:val="004378D4"/>
    <w:pPr>
      <w:spacing w:before="100" w:beforeAutospacing="1" w:after="100" w:afterAutospacing="1"/>
    </w:pPr>
    <w:rPr>
      <w:rFonts w:eastAsia="Times New Roman"/>
      <w:sz w:val="24"/>
    </w:rPr>
  </w:style>
  <w:style w:type="paragraph" w:customStyle="1" w:styleId="CITEF3">
    <w:name w:val="CITE F3"/>
    <w:uiPriority w:val="99"/>
    <w:qFormat/>
    <w:rsid w:val="004378D4"/>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4378D4"/>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378D4"/>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378D4"/>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378D4"/>
    <w:pPr>
      <w:spacing w:after="200"/>
    </w:pPr>
    <w:rPr>
      <w:rFonts w:ascii="Calibri" w:eastAsia="Calibri" w:hAnsi="Calibri" w:cs="Times New Roman"/>
      <w:sz w:val="20"/>
      <w:szCs w:val="20"/>
      <w:u w:val="single"/>
    </w:rPr>
  </w:style>
  <w:style w:type="paragraph" w:customStyle="1" w:styleId="hotroute1">
    <w:name w:val="hot route!"/>
    <w:basedOn w:val="Normal"/>
    <w:qFormat/>
    <w:rsid w:val="004378D4"/>
    <w:pPr>
      <w:ind w:left="144"/>
    </w:pPr>
    <w:rPr>
      <w:rFonts w:ascii="Cambria" w:eastAsia="Calibri" w:hAnsi="Cambria"/>
      <w:sz w:val="24"/>
    </w:rPr>
  </w:style>
  <w:style w:type="paragraph" w:customStyle="1" w:styleId="FreeFormA">
    <w:name w:val="Free Form A"/>
    <w:autoRedefine/>
    <w:uiPriority w:val="99"/>
    <w:qFormat/>
    <w:rsid w:val="004378D4"/>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4378D4"/>
    <w:pPr>
      <w:spacing w:before="100" w:beforeAutospacing="1" w:after="100" w:afterAutospacing="1"/>
    </w:pPr>
    <w:rPr>
      <w:rFonts w:eastAsia="Times New Roman"/>
      <w:sz w:val="24"/>
    </w:rPr>
  </w:style>
  <w:style w:type="paragraph" w:customStyle="1" w:styleId="subheader">
    <w:name w:val="subheader"/>
    <w:basedOn w:val="Normal"/>
    <w:uiPriority w:val="99"/>
    <w:qFormat/>
    <w:rsid w:val="004378D4"/>
    <w:pPr>
      <w:spacing w:before="100" w:beforeAutospacing="1" w:after="100" w:afterAutospacing="1"/>
    </w:pPr>
    <w:rPr>
      <w:rFonts w:eastAsia="Times New Roman"/>
      <w:sz w:val="24"/>
    </w:rPr>
  </w:style>
  <w:style w:type="paragraph" w:customStyle="1" w:styleId="firstletter">
    <w:name w:val="firstletter"/>
    <w:basedOn w:val="Normal"/>
    <w:uiPriority w:val="99"/>
    <w:qFormat/>
    <w:rsid w:val="004378D4"/>
    <w:pPr>
      <w:spacing w:before="100" w:beforeAutospacing="1" w:after="100" w:afterAutospacing="1"/>
    </w:pPr>
    <w:rPr>
      <w:rFonts w:eastAsia="Times New Roman"/>
      <w:sz w:val="24"/>
    </w:rPr>
  </w:style>
  <w:style w:type="paragraph" w:customStyle="1" w:styleId="more">
    <w:name w:val="more"/>
    <w:basedOn w:val="Normal"/>
    <w:uiPriority w:val="99"/>
    <w:qFormat/>
    <w:rsid w:val="004378D4"/>
    <w:pPr>
      <w:spacing w:before="100" w:beforeAutospacing="1" w:after="100" w:afterAutospacing="1"/>
    </w:pPr>
    <w:rPr>
      <w:rFonts w:eastAsia="Times New Roman"/>
      <w:sz w:val="24"/>
    </w:rPr>
  </w:style>
  <w:style w:type="paragraph" w:customStyle="1" w:styleId="story">
    <w:name w:val="story"/>
    <w:basedOn w:val="Normal"/>
    <w:uiPriority w:val="99"/>
    <w:qFormat/>
    <w:rsid w:val="004378D4"/>
    <w:pPr>
      <w:spacing w:before="100" w:beforeAutospacing="1" w:after="100" w:afterAutospacing="1"/>
    </w:pPr>
    <w:rPr>
      <w:rFonts w:eastAsia="Times New Roman"/>
      <w:sz w:val="24"/>
    </w:rPr>
  </w:style>
  <w:style w:type="paragraph" w:customStyle="1" w:styleId="H1numbered">
    <w:name w:val="H1 numbered"/>
    <w:basedOn w:val="Normal"/>
    <w:uiPriority w:val="99"/>
    <w:qFormat/>
    <w:rsid w:val="004378D4"/>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4378D4"/>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4378D4"/>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4378D4"/>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4378D4"/>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4378D4"/>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4378D4"/>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4378D4"/>
    <w:pPr>
      <w:widowControl w:val="0"/>
      <w:spacing w:after="63"/>
    </w:pPr>
    <w:rPr>
      <w:rFonts w:ascii="Arial" w:hAnsi="Arial"/>
      <w:color w:val="auto"/>
    </w:rPr>
  </w:style>
  <w:style w:type="paragraph" w:customStyle="1" w:styleId="CM35">
    <w:name w:val="CM35"/>
    <w:basedOn w:val="Default"/>
    <w:next w:val="Default"/>
    <w:uiPriority w:val="99"/>
    <w:qFormat/>
    <w:rsid w:val="004378D4"/>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4378D4"/>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4378D4"/>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4378D4"/>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4378D4"/>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4378D4"/>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4378D4"/>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378D4"/>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4378D4"/>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378D4"/>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378D4"/>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378D4"/>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4378D4"/>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378D4"/>
    <w:rPr>
      <w:rFonts w:ascii="Georgia" w:hAnsi="Georgia"/>
      <w:sz w:val="24"/>
      <w:lang w:val="x-none" w:eastAsia="x-none"/>
    </w:rPr>
  </w:style>
  <w:style w:type="character" w:customStyle="1" w:styleId="NormalFontChar">
    <w:name w:val="Normal Font Char"/>
    <w:link w:val="NormalFont"/>
    <w:locked/>
    <w:rsid w:val="004378D4"/>
    <w:rPr>
      <w:rFonts w:ascii="Times New Roman" w:eastAsia="Times New Roman" w:hAnsi="Times New Roman" w:cs="Times New Roman"/>
      <w:sz w:val="20"/>
      <w:szCs w:val="20"/>
    </w:rPr>
  </w:style>
  <w:style w:type="paragraph" w:customStyle="1" w:styleId="NormalFont">
    <w:name w:val="Normal Font"/>
    <w:link w:val="NormalFontChar"/>
    <w:qFormat/>
    <w:rsid w:val="004378D4"/>
    <w:rPr>
      <w:rFonts w:ascii="Times New Roman" w:eastAsia="Times New Roman" w:hAnsi="Times New Roman" w:cs="Times New Roman"/>
      <w:sz w:val="20"/>
      <w:szCs w:val="20"/>
    </w:rPr>
  </w:style>
  <w:style w:type="paragraph" w:customStyle="1" w:styleId="StyleSmall11pt">
    <w:name w:val="Style Small + 11 pt"/>
    <w:uiPriority w:val="99"/>
    <w:qFormat/>
    <w:rsid w:val="004378D4"/>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4378D4"/>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378D4"/>
    <w:rPr>
      <w:u w:val="single"/>
      <w:lang w:val="x-none" w:eastAsia="x-none"/>
    </w:rPr>
  </w:style>
  <w:style w:type="character" w:customStyle="1" w:styleId="StyleNormalFont11ptBoldUnderlineChar">
    <w:name w:val="Style Normal Font + 11 pt Bold Underline Char"/>
    <w:link w:val="StyleNormalFont11ptBoldUnderline"/>
    <w:locked/>
    <w:rsid w:val="004378D4"/>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378D4"/>
    <w:rPr>
      <w:b/>
      <w:bCs/>
      <w:u w:val="single"/>
      <w:lang w:val="x-none" w:eastAsia="x-none"/>
    </w:rPr>
  </w:style>
  <w:style w:type="paragraph" w:customStyle="1" w:styleId="Smallfont0">
    <w:name w:val="Smallfont"/>
    <w:basedOn w:val="Normal"/>
    <w:uiPriority w:val="99"/>
    <w:qFormat/>
    <w:rsid w:val="004378D4"/>
    <w:rPr>
      <w:rFonts w:eastAsia="Times New Roman"/>
      <w:sz w:val="15"/>
    </w:rPr>
  </w:style>
  <w:style w:type="paragraph" w:customStyle="1" w:styleId="formatvorlage2">
    <w:name w:val="formatvorlage2"/>
    <w:basedOn w:val="Normal"/>
    <w:uiPriority w:val="99"/>
    <w:qFormat/>
    <w:rsid w:val="004378D4"/>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4378D4"/>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378D4"/>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4378D4"/>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378D4"/>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4378D4"/>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4378D4"/>
    <w:pPr>
      <w:ind w:left="144"/>
    </w:pPr>
    <w:rPr>
      <w:rFonts w:ascii="Georgia" w:eastAsia="Times New Roman" w:hAnsi="Georgia"/>
      <w:sz w:val="24"/>
      <w:lang w:val="x-none" w:eastAsia="x-none"/>
    </w:rPr>
  </w:style>
  <w:style w:type="paragraph" w:customStyle="1" w:styleId="deck">
    <w:name w:val="deck"/>
    <w:basedOn w:val="Normal"/>
    <w:uiPriority w:val="99"/>
    <w:qFormat/>
    <w:rsid w:val="004378D4"/>
    <w:pPr>
      <w:spacing w:before="100" w:beforeAutospacing="1" w:after="100" w:afterAutospacing="1"/>
    </w:pPr>
    <w:rPr>
      <w:rFonts w:eastAsia="Times New Roman"/>
      <w:sz w:val="24"/>
    </w:rPr>
  </w:style>
  <w:style w:type="paragraph" w:customStyle="1" w:styleId="i1">
    <w:name w:val="i1"/>
    <w:basedOn w:val="Normal"/>
    <w:uiPriority w:val="99"/>
    <w:qFormat/>
    <w:rsid w:val="004378D4"/>
    <w:pPr>
      <w:spacing w:before="100" w:beforeAutospacing="1" w:after="100" w:afterAutospacing="1"/>
    </w:pPr>
    <w:rPr>
      <w:rFonts w:eastAsia="Times New Roman"/>
      <w:sz w:val="24"/>
    </w:rPr>
  </w:style>
  <w:style w:type="paragraph" w:customStyle="1" w:styleId="question">
    <w:name w:val="question"/>
    <w:basedOn w:val="Normal"/>
    <w:uiPriority w:val="99"/>
    <w:qFormat/>
    <w:rsid w:val="004378D4"/>
    <w:pPr>
      <w:spacing w:before="100" w:beforeAutospacing="1" w:after="100" w:afterAutospacing="1"/>
    </w:pPr>
    <w:rPr>
      <w:rFonts w:eastAsia="Times New Roman"/>
      <w:sz w:val="24"/>
    </w:rPr>
  </w:style>
  <w:style w:type="paragraph" w:customStyle="1" w:styleId="bodycopy">
    <w:name w:val="bodycopy"/>
    <w:basedOn w:val="Normal"/>
    <w:uiPriority w:val="99"/>
    <w:qFormat/>
    <w:rsid w:val="004378D4"/>
    <w:pPr>
      <w:spacing w:before="100" w:beforeAutospacing="1" w:after="100" w:afterAutospacing="1"/>
    </w:pPr>
    <w:rPr>
      <w:rFonts w:eastAsia="Times New Roman"/>
      <w:sz w:val="24"/>
    </w:rPr>
  </w:style>
  <w:style w:type="paragraph" w:customStyle="1" w:styleId="Fifth">
    <w:name w:val="Fifth"/>
    <w:basedOn w:val="Normal"/>
    <w:link w:val="FifthChar"/>
    <w:qFormat/>
    <w:rsid w:val="004378D4"/>
    <w:rPr>
      <w:rFonts w:ascii="Arial" w:eastAsia="Calibri" w:hAnsi="Arial"/>
    </w:rPr>
  </w:style>
  <w:style w:type="paragraph" w:customStyle="1" w:styleId="NoteLevel22">
    <w:name w:val="Note Level 22"/>
    <w:basedOn w:val="card"/>
    <w:next w:val="Normal"/>
    <w:uiPriority w:val="99"/>
    <w:qFormat/>
    <w:rsid w:val="004378D4"/>
    <w:pPr>
      <w:keepNext/>
    </w:pPr>
    <w:rPr>
      <w:rFonts w:ascii="Georgia" w:eastAsia="MS Gothic" w:hAnsi="Georgia"/>
      <w:bCs/>
      <w:szCs w:val="20"/>
    </w:rPr>
  </w:style>
  <w:style w:type="paragraph" w:customStyle="1" w:styleId="wp-caption-text">
    <w:name w:val="wp-caption-text"/>
    <w:basedOn w:val="Normal"/>
    <w:qFormat/>
    <w:rsid w:val="004378D4"/>
    <w:pPr>
      <w:spacing w:before="100" w:beforeAutospacing="1" w:after="100" w:afterAutospacing="1"/>
    </w:pPr>
    <w:rPr>
      <w:rFonts w:eastAsia="Times New Roman"/>
      <w:sz w:val="24"/>
    </w:rPr>
  </w:style>
  <w:style w:type="paragraph" w:customStyle="1" w:styleId="svarticle">
    <w:name w:val="svarticle"/>
    <w:basedOn w:val="Normal"/>
    <w:uiPriority w:val="99"/>
    <w:qFormat/>
    <w:rsid w:val="004378D4"/>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4378D4"/>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4378D4"/>
    <w:pPr>
      <w:spacing w:before="100" w:beforeAutospacing="1" w:after="100" w:afterAutospacing="1"/>
    </w:pPr>
  </w:style>
  <w:style w:type="paragraph" w:customStyle="1" w:styleId="description">
    <w:name w:val="description"/>
    <w:basedOn w:val="Normal"/>
    <w:uiPriority w:val="99"/>
    <w:qFormat/>
    <w:rsid w:val="004378D4"/>
    <w:pPr>
      <w:spacing w:before="100" w:beforeAutospacing="1" w:after="100" w:afterAutospacing="1"/>
    </w:pPr>
  </w:style>
  <w:style w:type="paragraph" w:customStyle="1" w:styleId="graf">
    <w:name w:val="graf"/>
    <w:basedOn w:val="Normal"/>
    <w:uiPriority w:val="99"/>
    <w:qFormat/>
    <w:rsid w:val="004378D4"/>
    <w:pPr>
      <w:spacing w:before="100" w:beforeAutospacing="1" w:after="100" w:afterAutospacing="1"/>
    </w:pPr>
  </w:style>
  <w:style w:type="paragraph" w:customStyle="1" w:styleId="column">
    <w:name w:val="column"/>
    <w:basedOn w:val="Normal"/>
    <w:uiPriority w:val="99"/>
    <w:qFormat/>
    <w:rsid w:val="004378D4"/>
    <w:pPr>
      <w:spacing w:before="100" w:beforeAutospacing="1" w:after="100" w:afterAutospacing="1"/>
    </w:pPr>
  </w:style>
  <w:style w:type="paragraph" w:customStyle="1" w:styleId="recirc-container">
    <w:name w:val="recirc-container"/>
    <w:basedOn w:val="Normal"/>
    <w:uiPriority w:val="99"/>
    <w:qFormat/>
    <w:rsid w:val="004378D4"/>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4378D4"/>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4378D4"/>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4378D4"/>
    <w:rPr>
      <w:rFonts w:ascii="Georgia" w:hAnsi="Georgia" w:hint="default"/>
      <w:i/>
      <w:iCs/>
      <w:color w:val="808080"/>
    </w:rPr>
  </w:style>
  <w:style w:type="character" w:customStyle="1" w:styleId="cardchar00">
    <w:name w:val="cardchar0"/>
    <w:basedOn w:val="DefaultParagraphFont"/>
    <w:rsid w:val="004378D4"/>
  </w:style>
  <w:style w:type="character" w:customStyle="1" w:styleId="UnderlineNon-bold">
    <w:name w:val="Underline Non - bold"/>
    <w:rsid w:val="004378D4"/>
    <w:rPr>
      <w:rFonts w:ascii="Times New Roman" w:hAnsi="Times New Roman" w:cs="Times New Roman" w:hint="default"/>
      <w:iCs/>
      <w:sz w:val="22"/>
      <w:u w:val="single"/>
    </w:rPr>
  </w:style>
  <w:style w:type="character" w:customStyle="1" w:styleId="Heading5Char2">
    <w:name w:val="Heading 5 Char2"/>
    <w:rsid w:val="004378D4"/>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4378D4"/>
    <w:rPr>
      <w:rFonts w:ascii="Arial" w:hAnsi="Arial" w:cs="Arial"/>
      <w:vanish/>
      <w:sz w:val="16"/>
      <w:szCs w:val="16"/>
    </w:rPr>
  </w:style>
  <w:style w:type="paragraph" w:styleId="z-TopofForm">
    <w:name w:val="HTML Top of Form"/>
    <w:basedOn w:val="Normal"/>
    <w:next w:val="Normal"/>
    <w:link w:val="z-TopofFormChar"/>
    <w:hidden/>
    <w:uiPriority w:val="99"/>
    <w:unhideWhenUsed/>
    <w:rsid w:val="004378D4"/>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4378D4"/>
    <w:rPr>
      <w:rFonts w:ascii="Arial" w:hAnsi="Arial" w:cs="Arial"/>
      <w:vanish/>
      <w:sz w:val="16"/>
      <w:szCs w:val="16"/>
    </w:rPr>
  </w:style>
  <w:style w:type="character" w:customStyle="1" w:styleId="z-BottomofFormChar">
    <w:name w:val="z-Bottom of Form Char"/>
    <w:basedOn w:val="DefaultParagraphFont"/>
    <w:link w:val="z-BottomofForm"/>
    <w:uiPriority w:val="99"/>
    <w:rsid w:val="004378D4"/>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378D4"/>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4378D4"/>
    <w:rPr>
      <w:rFonts w:ascii="Arial" w:hAnsi="Arial" w:cs="Arial"/>
      <w:vanish/>
      <w:sz w:val="16"/>
      <w:szCs w:val="16"/>
    </w:rPr>
  </w:style>
  <w:style w:type="character" w:customStyle="1" w:styleId="authordate1">
    <w:name w:val="authordate"/>
    <w:rsid w:val="004378D4"/>
  </w:style>
  <w:style w:type="character" w:customStyle="1" w:styleId="underline0">
    <w:name w:val="%underline"/>
    <w:qFormat/>
    <w:rsid w:val="004378D4"/>
    <w:rPr>
      <w:rFonts w:ascii="Times New Roman" w:hAnsi="Times New Roman" w:cs="Times New Roman" w:hint="default"/>
      <w:strike w:val="0"/>
      <w:dstrike w:val="0"/>
      <w:sz w:val="16"/>
      <w:u w:val="none"/>
      <w:effect w:val="none"/>
    </w:rPr>
  </w:style>
  <w:style w:type="character" w:customStyle="1" w:styleId="AUNDERLINE0">
    <w:name w:val="AUNDERLINE"/>
    <w:qFormat/>
    <w:rsid w:val="004378D4"/>
    <w:rPr>
      <w:rFonts w:ascii="Times New Roman" w:hAnsi="Times New Roman" w:cs="Times New Roman" w:hint="default"/>
      <w:sz w:val="20"/>
      <w:u w:val="single"/>
    </w:rPr>
  </w:style>
  <w:style w:type="character" w:customStyle="1" w:styleId="UnderlinedCharChar">
    <w:name w:val="Underlined Char Char"/>
    <w:rsid w:val="004378D4"/>
    <w:rPr>
      <w:rFonts w:ascii="Garamond" w:hAnsi="Garamond" w:hint="default"/>
      <w:szCs w:val="28"/>
      <w:u w:val="single"/>
      <w:lang w:val="en-US" w:eastAsia="en-US" w:bidi="ar-SA"/>
    </w:rPr>
  </w:style>
  <w:style w:type="character" w:customStyle="1" w:styleId="slug-doi">
    <w:name w:val="slug-doi"/>
    <w:basedOn w:val="DefaultParagraphFont"/>
    <w:rsid w:val="004378D4"/>
  </w:style>
  <w:style w:type="character" w:customStyle="1" w:styleId="af">
    <w:name w:val="af"/>
    <w:basedOn w:val="DefaultParagraphFont"/>
    <w:rsid w:val="004378D4"/>
  </w:style>
  <w:style w:type="character" w:customStyle="1" w:styleId="ab">
    <w:name w:val="ab"/>
    <w:basedOn w:val="DefaultParagraphFont"/>
    <w:rsid w:val="004378D4"/>
  </w:style>
  <w:style w:type="character" w:customStyle="1" w:styleId="em">
    <w:name w:val="em"/>
    <w:basedOn w:val="DefaultParagraphFont"/>
    <w:rsid w:val="004378D4"/>
  </w:style>
  <w:style w:type="character" w:customStyle="1" w:styleId="au">
    <w:name w:val="au"/>
    <w:basedOn w:val="DefaultParagraphFont"/>
    <w:rsid w:val="004378D4"/>
  </w:style>
  <w:style w:type="character" w:customStyle="1" w:styleId="ti">
    <w:name w:val="ti"/>
    <w:basedOn w:val="DefaultParagraphFont"/>
    <w:rsid w:val="004378D4"/>
  </w:style>
  <w:style w:type="character" w:customStyle="1" w:styleId="subheadblue">
    <w:name w:val="subhead_blue"/>
    <w:basedOn w:val="DefaultParagraphFont"/>
    <w:rsid w:val="004378D4"/>
  </w:style>
  <w:style w:type="character" w:customStyle="1" w:styleId="affiliation">
    <w:name w:val="affiliation"/>
    <w:basedOn w:val="DefaultParagraphFont"/>
    <w:rsid w:val="004378D4"/>
  </w:style>
  <w:style w:type="character" w:customStyle="1" w:styleId="slug-doi-wrapper">
    <w:name w:val="slug-doi-wrapper"/>
    <w:basedOn w:val="DefaultParagraphFont"/>
    <w:rsid w:val="004378D4"/>
  </w:style>
  <w:style w:type="character" w:customStyle="1" w:styleId="slug-metadata-noteahead-of-print">
    <w:name w:val="slug-metadata-note ahead-of-print"/>
    <w:basedOn w:val="DefaultParagraphFont"/>
    <w:rsid w:val="004378D4"/>
  </w:style>
  <w:style w:type="character" w:customStyle="1" w:styleId="slug-ahead-of-print-date">
    <w:name w:val="slug-ahead-of-print-date"/>
    <w:basedOn w:val="DefaultParagraphFont"/>
    <w:rsid w:val="004378D4"/>
  </w:style>
  <w:style w:type="character" w:customStyle="1" w:styleId="medium-bold">
    <w:name w:val="medium-bold"/>
    <w:basedOn w:val="DefaultParagraphFont"/>
    <w:rsid w:val="004378D4"/>
  </w:style>
  <w:style w:type="character" w:customStyle="1" w:styleId="updated-short-citation">
    <w:name w:val="updated-short-citation"/>
    <w:basedOn w:val="DefaultParagraphFont"/>
    <w:rsid w:val="004378D4"/>
  </w:style>
  <w:style w:type="character" w:customStyle="1" w:styleId="goohl0">
    <w:name w:val="goohl0"/>
    <w:basedOn w:val="DefaultParagraphFont"/>
    <w:rsid w:val="004378D4"/>
  </w:style>
  <w:style w:type="character" w:customStyle="1" w:styleId="CharChar6">
    <w:name w:val="Char Char6"/>
    <w:rsid w:val="004378D4"/>
    <w:rPr>
      <w:rFonts w:ascii="Arial" w:hAnsi="Arial" w:cs="Arial" w:hint="default"/>
      <w:bCs/>
      <w:sz w:val="16"/>
      <w:szCs w:val="26"/>
      <w:lang w:val="en-US" w:eastAsia="en-US" w:bidi="ar-SA"/>
    </w:rPr>
  </w:style>
  <w:style w:type="character" w:customStyle="1" w:styleId="TagCharChar1">
    <w:name w:val="Tag Char Char1"/>
    <w:rsid w:val="004378D4"/>
    <w:rPr>
      <w:b/>
      <w:bCs w:val="0"/>
      <w:sz w:val="24"/>
      <w:szCs w:val="24"/>
      <w:lang w:val="en-US" w:eastAsia="en-US" w:bidi="ar-SA"/>
    </w:rPr>
  </w:style>
  <w:style w:type="character" w:customStyle="1" w:styleId="12TimesNewRoman">
    <w:name w:val="12 Times New Roman"/>
    <w:rsid w:val="004378D4"/>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378D4"/>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4378D4"/>
    <w:rPr>
      <w:rFonts w:ascii="Times New Roman" w:hAnsi="Times New Roman" w:cs="Times New Roman" w:hint="default"/>
      <w:strike w:val="0"/>
      <w:dstrike w:val="0"/>
      <w:sz w:val="14"/>
      <w:u w:val="none"/>
      <w:effect w:val="none"/>
    </w:rPr>
  </w:style>
  <w:style w:type="character" w:customStyle="1" w:styleId="F8-UnderlineBold">
    <w:name w:val="F8 - Underline/Bold"/>
    <w:rsid w:val="004378D4"/>
    <w:rPr>
      <w:rFonts w:ascii="Times New Roman" w:hAnsi="Times New Roman" w:cs="Times New Roman" w:hint="default"/>
      <w:b/>
      <w:bCs w:val="0"/>
      <w:sz w:val="20"/>
      <w:u w:val="single"/>
    </w:rPr>
  </w:style>
  <w:style w:type="character" w:customStyle="1" w:styleId="F7-SmallFont">
    <w:name w:val="F7 - Small Font"/>
    <w:rsid w:val="004378D4"/>
    <w:rPr>
      <w:rFonts w:ascii="Times New Roman" w:hAnsi="Times New Roman" w:cs="Times New Roman" w:hint="default"/>
      <w:sz w:val="14"/>
    </w:rPr>
  </w:style>
  <w:style w:type="character" w:customStyle="1" w:styleId="Brief-Bold">
    <w:name w:val="Brief - Bold"/>
    <w:rsid w:val="004378D4"/>
    <w:rPr>
      <w:rFonts w:ascii="Times New Roman" w:hAnsi="Times New Roman" w:cs="Times New Roman" w:hint="default"/>
      <w:b/>
      <w:bCs w:val="0"/>
    </w:rPr>
  </w:style>
  <w:style w:type="character" w:customStyle="1" w:styleId="Card-Underline">
    <w:name w:val="Card - Underline"/>
    <w:rsid w:val="004378D4"/>
    <w:rPr>
      <w:rFonts w:ascii="Times New Roman" w:hAnsi="Times New Roman" w:cs="Times New Roman" w:hint="default"/>
      <w:u w:val="single"/>
    </w:rPr>
  </w:style>
  <w:style w:type="character" w:customStyle="1" w:styleId="beriefunderline">
    <w:name w:val="berief = underline"/>
    <w:rsid w:val="004378D4"/>
    <w:rPr>
      <w:rFonts w:ascii="Times New Roman" w:eastAsia="Times New Roman" w:hAnsi="Times New Roman" w:cs="Times New Roman" w:hint="default"/>
      <w:sz w:val="20"/>
      <w:u w:val="single"/>
    </w:rPr>
  </w:style>
  <w:style w:type="character" w:customStyle="1" w:styleId="BoldText10pt">
    <w:name w:val="Bold Text 10 pt"/>
    <w:rsid w:val="004378D4"/>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4378D4"/>
  </w:style>
  <w:style w:type="character" w:customStyle="1" w:styleId="SC4208902">
    <w:name w:val="SC.4.208902"/>
    <w:rsid w:val="004378D4"/>
    <w:rPr>
      <w:rFonts w:ascii="Century" w:hAnsi="Century" w:cs="Century" w:hint="default"/>
      <w:color w:val="000000"/>
      <w:sz w:val="22"/>
      <w:szCs w:val="22"/>
    </w:rPr>
  </w:style>
  <w:style w:type="character" w:customStyle="1" w:styleId="SC4208915">
    <w:name w:val="SC.4.208915"/>
    <w:rsid w:val="004378D4"/>
    <w:rPr>
      <w:rFonts w:ascii="Century" w:hAnsi="Century" w:cs="Century" w:hint="default"/>
      <w:color w:val="000000"/>
      <w:sz w:val="13"/>
      <w:szCs w:val="13"/>
    </w:rPr>
  </w:style>
  <w:style w:type="character" w:customStyle="1" w:styleId="SC273764">
    <w:name w:val="SC.2.73764"/>
    <w:rsid w:val="004378D4"/>
    <w:rPr>
      <w:rFonts w:ascii="Century" w:hAnsi="Century" w:cs="Century" w:hint="default"/>
      <w:color w:val="000000"/>
      <w:sz w:val="72"/>
      <w:szCs w:val="72"/>
    </w:rPr>
  </w:style>
  <w:style w:type="character" w:customStyle="1" w:styleId="SC273779">
    <w:name w:val="SC.2.73779"/>
    <w:rsid w:val="004378D4"/>
    <w:rPr>
      <w:rFonts w:ascii="Century" w:hAnsi="Century" w:cs="Century" w:hint="default"/>
      <w:color w:val="000000"/>
      <w:sz w:val="40"/>
      <w:szCs w:val="40"/>
    </w:rPr>
  </w:style>
  <w:style w:type="character" w:customStyle="1" w:styleId="SC273763">
    <w:name w:val="SC.2.73763"/>
    <w:rsid w:val="004378D4"/>
    <w:rPr>
      <w:rFonts w:ascii="Century" w:hAnsi="Century" w:cs="Century" w:hint="default"/>
      <w:b/>
      <w:bCs/>
      <w:color w:val="000000"/>
    </w:rPr>
  </w:style>
  <w:style w:type="character" w:customStyle="1" w:styleId="SC4208910">
    <w:name w:val="SC.4.208910"/>
    <w:rsid w:val="004378D4"/>
    <w:rPr>
      <w:rFonts w:ascii="Century" w:hAnsi="Century" w:cs="Century" w:hint="default"/>
      <w:color w:val="000000"/>
      <w:sz w:val="28"/>
      <w:szCs w:val="28"/>
    </w:rPr>
  </w:style>
  <w:style w:type="character" w:customStyle="1" w:styleId="SC4208911">
    <w:name w:val="SC.4.208911"/>
    <w:rsid w:val="004378D4"/>
    <w:rPr>
      <w:rFonts w:ascii="Century" w:hAnsi="Century" w:cs="Century" w:hint="default"/>
      <w:color w:val="000000"/>
    </w:rPr>
  </w:style>
  <w:style w:type="character" w:customStyle="1" w:styleId="articlesubtitle">
    <w:name w:val="article_sub_title"/>
    <w:basedOn w:val="DefaultParagraphFont"/>
    <w:rsid w:val="004378D4"/>
  </w:style>
  <w:style w:type="character" w:customStyle="1" w:styleId="newsdate2">
    <w:name w:val="news_date2"/>
    <w:basedOn w:val="DefaultParagraphFont"/>
    <w:rsid w:val="004378D4"/>
  </w:style>
  <w:style w:type="character" w:customStyle="1" w:styleId="readarticleheader">
    <w:name w:val="readarticleheader"/>
    <w:basedOn w:val="DefaultParagraphFont"/>
    <w:rsid w:val="004378D4"/>
  </w:style>
  <w:style w:type="character" w:customStyle="1" w:styleId="UnderlineChar20">
    <w:name w:val="Underline Char2"/>
    <w:rsid w:val="004378D4"/>
    <w:rPr>
      <w:rFonts w:ascii="Trebuchet MS" w:hAnsi="Trebuchet MS" w:hint="default"/>
      <w:u w:val="thick"/>
      <w:lang w:val="en-US" w:eastAsia="zh-CN" w:bidi="ar-SA"/>
    </w:rPr>
  </w:style>
  <w:style w:type="character" w:customStyle="1" w:styleId="BoldUnderliningChar">
    <w:name w:val="Bold Underlining Char"/>
    <w:rsid w:val="004378D4"/>
    <w:rPr>
      <w:rFonts w:ascii="Arial Narrow" w:eastAsia="Times New Roman" w:hAnsi="Arial Narrow" w:hint="default"/>
      <w:b/>
      <w:bCs w:val="0"/>
      <w:szCs w:val="24"/>
      <w:u w:val="single"/>
      <w:lang w:val="en-GB" w:eastAsia="en-US" w:bidi="ar-SA"/>
    </w:rPr>
  </w:style>
  <w:style w:type="character" w:customStyle="1" w:styleId="medium-normal1">
    <w:name w:val="medium-normal1"/>
    <w:rsid w:val="004378D4"/>
    <w:rPr>
      <w:rFonts w:ascii="Arial" w:hAnsi="Arial" w:cs="Arial" w:hint="default"/>
      <w:b w:val="0"/>
      <w:bCs w:val="0"/>
      <w:i w:val="0"/>
      <w:iCs w:val="0"/>
      <w:sz w:val="20"/>
      <w:szCs w:val="20"/>
    </w:rPr>
  </w:style>
  <w:style w:type="character" w:customStyle="1" w:styleId="UnderlinedCardChar0">
    <w:name w:val="Underlined Card Char"/>
    <w:rsid w:val="004378D4"/>
    <w:rPr>
      <w:rFonts w:ascii="Palatino Linotype" w:hAnsi="Palatino Linotype" w:hint="default"/>
      <w:u w:val="single"/>
      <w:lang w:val="en-US" w:eastAsia="en-US" w:bidi="ar-SA"/>
    </w:rPr>
  </w:style>
  <w:style w:type="character" w:customStyle="1" w:styleId="char">
    <w:name w:val="char"/>
    <w:basedOn w:val="DefaultParagraphFont"/>
    <w:rsid w:val="004378D4"/>
  </w:style>
  <w:style w:type="character" w:customStyle="1" w:styleId="UnderlineCharCharCharCharCharChar">
    <w:name w:val="Underline Char Char Char Char Char Char"/>
    <w:rsid w:val="004378D4"/>
    <w:rPr>
      <w:rFonts w:ascii="Arial Narrow" w:hAnsi="Arial Narrow" w:hint="default"/>
      <w:szCs w:val="24"/>
      <w:u w:val="single"/>
      <w:lang w:val="en-US" w:eastAsia="en-US" w:bidi="ar-SA"/>
    </w:rPr>
  </w:style>
  <w:style w:type="character" w:customStyle="1" w:styleId="klink">
    <w:name w:val="klink"/>
    <w:basedOn w:val="DefaultParagraphFont"/>
    <w:rsid w:val="004378D4"/>
  </w:style>
  <w:style w:type="character" w:customStyle="1" w:styleId="date10">
    <w:name w:val="date1"/>
    <w:basedOn w:val="DefaultParagraphFont"/>
    <w:rsid w:val="004378D4"/>
  </w:style>
  <w:style w:type="character" w:customStyle="1" w:styleId="bolding1">
    <w:name w:val="bolding1"/>
    <w:rsid w:val="004378D4"/>
    <w:rPr>
      <w:b/>
      <w:bCs/>
    </w:rPr>
  </w:style>
  <w:style w:type="character" w:customStyle="1" w:styleId="bookoptions1">
    <w:name w:val="book_options1"/>
    <w:rsid w:val="004378D4"/>
    <w:rPr>
      <w:b/>
      <w:bCs/>
      <w:color w:val="333366"/>
    </w:rPr>
  </w:style>
  <w:style w:type="character" w:customStyle="1" w:styleId="descriptionblock">
    <w:name w:val="description block"/>
    <w:basedOn w:val="DefaultParagraphFont"/>
    <w:rsid w:val="004378D4"/>
  </w:style>
  <w:style w:type="character" w:customStyle="1" w:styleId="detailsboxblock">
    <w:name w:val="detailsbox block"/>
    <w:basedOn w:val="DefaultParagraphFont"/>
    <w:rsid w:val="004378D4"/>
  </w:style>
  <w:style w:type="character" w:customStyle="1" w:styleId="Char3">
    <w:name w:val="Char3"/>
    <w:rsid w:val="004378D4"/>
    <w:rPr>
      <w:rFonts w:ascii="Arial" w:hAnsi="Arial" w:cs="Arial" w:hint="default"/>
      <w:bCs/>
      <w:u w:val="thick"/>
      <w:lang w:val="en-US" w:eastAsia="en-US" w:bidi="ar-SA"/>
    </w:rPr>
  </w:style>
  <w:style w:type="character" w:customStyle="1" w:styleId="texto11">
    <w:name w:val="texto11"/>
    <w:rsid w:val="004378D4"/>
    <w:rPr>
      <w:rFonts w:ascii="Arial" w:hAnsi="Arial" w:cs="Arial" w:hint="default"/>
      <w:b w:val="0"/>
      <w:bCs w:val="0"/>
      <w:i w:val="0"/>
      <w:iCs w:val="0"/>
      <w:caps w:val="0"/>
      <w:color w:val="000000"/>
      <w:sz w:val="26"/>
      <w:szCs w:val="26"/>
    </w:rPr>
  </w:style>
  <w:style w:type="character" w:customStyle="1" w:styleId="CardTagChar">
    <w:name w:val="Card Tag Char"/>
    <w:rsid w:val="004378D4"/>
    <w:rPr>
      <w:rFonts w:ascii="Arial Narrow" w:hAnsi="Arial Narrow" w:hint="default"/>
      <w:b/>
      <w:bCs w:val="0"/>
      <w:sz w:val="24"/>
      <w:szCs w:val="24"/>
      <w:lang w:val="en-US" w:eastAsia="en-US" w:bidi="ar-SA"/>
    </w:rPr>
  </w:style>
  <w:style w:type="character" w:customStyle="1" w:styleId="DebateCiteCharCharChar">
    <w:name w:val="Debate Cite Char Char Char"/>
    <w:rsid w:val="004378D4"/>
    <w:rPr>
      <w:b/>
      <w:bCs w:val="0"/>
      <w:sz w:val="32"/>
      <w:szCs w:val="32"/>
      <w:lang w:val="en-US" w:eastAsia="en-US" w:bidi="ar-SA"/>
    </w:rPr>
  </w:style>
  <w:style w:type="character" w:customStyle="1" w:styleId="TagandCiteChar">
    <w:name w:val="Tag and Cite Char"/>
    <w:rsid w:val="004378D4"/>
    <w:rPr>
      <w:color w:val="333333"/>
      <w:sz w:val="22"/>
      <w:szCs w:val="22"/>
      <w:lang w:val="en-US" w:eastAsia="en-US" w:bidi="ar-SA"/>
    </w:rPr>
  </w:style>
  <w:style w:type="character" w:customStyle="1" w:styleId="Style10ptBold">
    <w:name w:val="Style 10 pt Bold"/>
    <w:rsid w:val="004378D4"/>
    <w:rPr>
      <w:b/>
      <w:bCs/>
      <w:sz w:val="20"/>
    </w:rPr>
  </w:style>
  <w:style w:type="character" w:customStyle="1" w:styleId="text9">
    <w:name w:val="text9"/>
    <w:basedOn w:val="DefaultParagraphFont"/>
    <w:rsid w:val="004378D4"/>
  </w:style>
  <w:style w:type="character" w:customStyle="1" w:styleId="text21">
    <w:name w:val="text21"/>
    <w:basedOn w:val="DefaultParagraphFont"/>
    <w:rsid w:val="004378D4"/>
  </w:style>
  <w:style w:type="character" w:customStyle="1" w:styleId="text19">
    <w:name w:val="text19"/>
    <w:basedOn w:val="DefaultParagraphFont"/>
    <w:rsid w:val="004378D4"/>
  </w:style>
  <w:style w:type="character" w:customStyle="1" w:styleId="term2">
    <w:name w:val="term2"/>
    <w:rsid w:val="004378D4"/>
    <w:rPr>
      <w:b/>
      <w:bCs/>
    </w:rPr>
  </w:style>
  <w:style w:type="character" w:customStyle="1" w:styleId="pmterms12">
    <w:name w:val="pmterms12"/>
    <w:rsid w:val="004378D4"/>
    <w:rPr>
      <w:b/>
      <w:bCs/>
      <w:i w:val="0"/>
      <w:iCs w:val="0"/>
      <w:color w:val="000000"/>
    </w:rPr>
  </w:style>
  <w:style w:type="character" w:customStyle="1" w:styleId="ToReadChar">
    <w:name w:val="To Read Char"/>
    <w:rsid w:val="004378D4"/>
    <w:rPr>
      <w:rFonts w:ascii="Verdana" w:hAnsi="Verdana" w:hint="default"/>
      <w:b/>
      <w:bCs w:val="0"/>
      <w:szCs w:val="24"/>
      <w:u w:val="single"/>
      <w:lang w:val="en-US" w:eastAsia="en-US" w:bidi="ar-SA"/>
    </w:rPr>
  </w:style>
  <w:style w:type="character" w:customStyle="1" w:styleId="ToReadCharChar">
    <w:name w:val="To Read Char Char"/>
    <w:rsid w:val="004378D4"/>
    <w:rPr>
      <w:rFonts w:ascii="Verdana" w:hAnsi="Verdana" w:hint="default"/>
      <w:b/>
      <w:bCs w:val="0"/>
      <w:szCs w:val="24"/>
      <w:u w:val="single"/>
      <w:lang w:val="en-US" w:eastAsia="en-US" w:bidi="ar-SA"/>
    </w:rPr>
  </w:style>
  <w:style w:type="character" w:customStyle="1" w:styleId="bio">
    <w:name w:val="bio"/>
    <w:basedOn w:val="DefaultParagraphFont"/>
    <w:rsid w:val="004378D4"/>
  </w:style>
  <w:style w:type="character" w:customStyle="1" w:styleId="storytextstyle">
    <w:name w:val="storytextstyle"/>
    <w:basedOn w:val="DefaultParagraphFont"/>
    <w:rsid w:val="004378D4"/>
  </w:style>
  <w:style w:type="character" w:customStyle="1" w:styleId="cardunderlinedCharChar">
    <w:name w:val="card underlined Char Char"/>
    <w:rsid w:val="004378D4"/>
    <w:rPr>
      <w:rFonts w:ascii="Arial" w:hAnsi="Arial" w:cs="Arial" w:hint="default"/>
      <w:sz w:val="22"/>
      <w:szCs w:val="24"/>
      <w:u w:val="single"/>
      <w:lang w:val="en-US" w:eastAsia="en-US" w:bidi="ar-SA"/>
    </w:rPr>
  </w:style>
  <w:style w:type="character" w:customStyle="1" w:styleId="Style2Char0">
    <w:name w:val="Style2 Char"/>
    <w:rsid w:val="004378D4"/>
    <w:rPr>
      <w:rFonts w:ascii="Book Antiqua" w:hAnsi="Book Antiqua" w:hint="default"/>
      <w:u w:val="thick"/>
      <w:lang w:val="en-US" w:eastAsia="en-US" w:bidi="ar-SA"/>
    </w:rPr>
  </w:style>
  <w:style w:type="character" w:customStyle="1" w:styleId="Style2Char1">
    <w:name w:val="Style2 Char1"/>
    <w:rsid w:val="004378D4"/>
    <w:rPr>
      <w:rFonts w:ascii="Book Antiqua" w:hAnsi="Book Antiqua" w:hint="default"/>
      <w:szCs w:val="24"/>
      <w:u w:val="thick"/>
      <w:lang w:val="en-US" w:eastAsia="en-US" w:bidi="ar-SA"/>
    </w:rPr>
  </w:style>
  <w:style w:type="character" w:customStyle="1" w:styleId="articlehead21">
    <w:name w:val="articlehead21"/>
    <w:rsid w:val="004378D4"/>
    <w:rPr>
      <w:rFonts w:ascii="Arial" w:hAnsi="Arial" w:cs="Arial" w:hint="default"/>
      <w:b/>
      <w:bCs/>
      <w:color w:val="660000"/>
      <w:sz w:val="20"/>
      <w:szCs w:val="20"/>
    </w:rPr>
  </w:style>
  <w:style w:type="character" w:customStyle="1" w:styleId="TagCiteChar1">
    <w:name w:val="Tag/Cite Char1"/>
    <w:rsid w:val="004378D4"/>
    <w:rPr>
      <w:b/>
      <w:bCs w:val="0"/>
      <w:lang w:val="en-US" w:eastAsia="en-US" w:bidi="ar-SA"/>
    </w:rPr>
  </w:style>
  <w:style w:type="character" w:customStyle="1" w:styleId="goohl2">
    <w:name w:val="goohl2"/>
    <w:basedOn w:val="DefaultParagraphFont"/>
    <w:rsid w:val="004378D4"/>
  </w:style>
  <w:style w:type="character" w:customStyle="1" w:styleId="CardCharChar0">
    <w:name w:val="Card Char Char"/>
    <w:rsid w:val="004378D4"/>
    <w:rPr>
      <w:lang w:val="en-US" w:eastAsia="en-US" w:bidi="ar-SA"/>
    </w:rPr>
  </w:style>
  <w:style w:type="character" w:customStyle="1" w:styleId="BriefTitle1Char">
    <w:name w:val="Brief Title 1 Char"/>
    <w:rsid w:val="004378D4"/>
    <w:rPr>
      <w:b/>
      <w:bCs w:val="0"/>
      <w:u w:val="single"/>
      <w:lang w:val="en-US" w:eastAsia="en-US" w:bidi="ar-SA"/>
    </w:rPr>
  </w:style>
  <w:style w:type="character" w:customStyle="1" w:styleId="TagCiteCharChar">
    <w:name w:val="Tag/Cite Char Char"/>
    <w:rsid w:val="004378D4"/>
    <w:rPr>
      <w:b/>
      <w:bCs w:val="0"/>
      <w:lang w:val="en-US" w:eastAsia="en-US" w:bidi="ar-SA"/>
    </w:rPr>
  </w:style>
  <w:style w:type="character" w:customStyle="1" w:styleId="btx">
    <w:name w:val="btx"/>
    <w:basedOn w:val="DefaultParagraphFont"/>
    <w:rsid w:val="004378D4"/>
  </w:style>
  <w:style w:type="character" w:customStyle="1" w:styleId="CardChar1">
    <w:name w:val="Card Char1"/>
    <w:rsid w:val="004378D4"/>
    <w:rPr>
      <w:lang w:val="en-US" w:eastAsia="en-US" w:bidi="ar-SA"/>
    </w:rPr>
  </w:style>
  <w:style w:type="character" w:customStyle="1" w:styleId="prodgeneral1">
    <w:name w:val="prodgeneral1"/>
    <w:rsid w:val="004378D4"/>
    <w:rPr>
      <w:rFonts w:ascii="Verdana" w:hAnsi="Verdana" w:hint="default"/>
      <w:b w:val="0"/>
      <w:bCs w:val="0"/>
      <w:caps w:val="0"/>
      <w:color w:val="000000"/>
      <w:spacing w:val="0"/>
      <w:sz w:val="16"/>
      <w:szCs w:val="16"/>
    </w:rPr>
  </w:style>
  <w:style w:type="character" w:customStyle="1" w:styleId="summary1">
    <w:name w:val="summary1"/>
    <w:rsid w:val="004378D4"/>
    <w:rPr>
      <w:rFonts w:ascii="Arial" w:hAnsi="Arial" w:cs="Arial" w:hint="default"/>
      <w:sz w:val="18"/>
      <w:szCs w:val="18"/>
    </w:rPr>
  </w:style>
  <w:style w:type="character" w:customStyle="1" w:styleId="text3">
    <w:name w:val="text3"/>
    <w:basedOn w:val="DefaultParagraphFont"/>
    <w:rsid w:val="004378D4"/>
  </w:style>
  <w:style w:type="character" w:customStyle="1" w:styleId="cardtextsmallChar">
    <w:name w:val="card text small Char"/>
    <w:rsid w:val="004378D4"/>
    <w:rPr>
      <w:rFonts w:ascii="Arial Narrow" w:hAnsi="Arial Narrow" w:hint="default"/>
      <w:sz w:val="16"/>
      <w:szCs w:val="24"/>
      <w:lang w:val="en-US" w:eastAsia="en-US" w:bidi="ar-SA"/>
    </w:rPr>
  </w:style>
  <w:style w:type="character" w:customStyle="1" w:styleId="countrytitle1">
    <w:name w:val="countrytitle1"/>
    <w:rsid w:val="004378D4"/>
    <w:rPr>
      <w:rFonts w:ascii="Verdana" w:hAnsi="Verdana" w:hint="default"/>
      <w:b/>
      <w:bCs/>
      <w:color w:val="293643"/>
      <w:sz w:val="24"/>
      <w:szCs w:val="24"/>
    </w:rPr>
  </w:style>
  <w:style w:type="character" w:customStyle="1" w:styleId="storyheader1">
    <w:name w:val="storyheader1"/>
    <w:rsid w:val="004378D4"/>
    <w:rPr>
      <w:rFonts w:ascii="Verdana" w:hAnsi="Verdana" w:hint="default"/>
      <w:b/>
      <w:bCs/>
      <w:color w:val="000000"/>
      <w:sz w:val="21"/>
      <w:szCs w:val="21"/>
    </w:rPr>
  </w:style>
  <w:style w:type="character" w:customStyle="1" w:styleId="cardunderlinedChar0">
    <w:name w:val="card underlined Char"/>
    <w:rsid w:val="004378D4"/>
    <w:rPr>
      <w:rFonts w:ascii="Arial" w:hAnsi="Arial" w:cs="Arial" w:hint="default"/>
      <w:sz w:val="22"/>
      <w:szCs w:val="24"/>
      <w:u w:val="single"/>
      <w:lang w:val="en-US" w:eastAsia="en-US" w:bidi="ar-SA"/>
    </w:rPr>
  </w:style>
  <w:style w:type="character" w:customStyle="1" w:styleId="article1">
    <w:name w:val="article1"/>
    <w:rsid w:val="004378D4"/>
    <w:rPr>
      <w:rFonts w:ascii="Verdana" w:hAnsi="Verdana" w:hint="default"/>
      <w:color w:val="333333"/>
      <w:sz w:val="16"/>
      <w:szCs w:val="16"/>
    </w:rPr>
  </w:style>
  <w:style w:type="character" w:customStyle="1" w:styleId="story-posted-date1">
    <w:name w:val="story-posted-date1"/>
    <w:rsid w:val="004378D4"/>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378D4"/>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4378D4"/>
  </w:style>
  <w:style w:type="character" w:customStyle="1" w:styleId="textmedium">
    <w:name w:val="textmedium"/>
    <w:basedOn w:val="DefaultParagraphFont"/>
    <w:rsid w:val="004378D4"/>
  </w:style>
  <w:style w:type="character" w:customStyle="1" w:styleId="citation1">
    <w:name w:val="citation1"/>
    <w:rsid w:val="004378D4"/>
    <w:rPr>
      <w:rFonts w:ascii="Verdana" w:hAnsi="Verdana" w:hint="default"/>
      <w:sz w:val="17"/>
      <w:szCs w:val="17"/>
    </w:rPr>
  </w:style>
  <w:style w:type="character" w:customStyle="1" w:styleId="hithighlite">
    <w:name w:val="hithighlite"/>
    <w:basedOn w:val="DefaultParagraphFont"/>
    <w:rsid w:val="004378D4"/>
  </w:style>
  <w:style w:type="character" w:customStyle="1" w:styleId="articlecontent">
    <w:name w:val="articlecontent"/>
    <w:basedOn w:val="DefaultParagraphFont"/>
    <w:rsid w:val="004378D4"/>
  </w:style>
  <w:style w:type="character" w:customStyle="1" w:styleId="fource1">
    <w:name w:val="fource1"/>
    <w:rsid w:val="004378D4"/>
    <w:rPr>
      <w:sz w:val="34"/>
      <w:szCs w:val="34"/>
    </w:rPr>
  </w:style>
  <w:style w:type="character" w:customStyle="1" w:styleId="LanguageStrikeChar">
    <w:name w:val="Language Strike Char"/>
    <w:rsid w:val="004378D4"/>
    <w:rPr>
      <w:rFonts w:ascii="Arial Narrow" w:hAnsi="Arial Narrow" w:hint="default"/>
      <w:strike/>
      <w:szCs w:val="24"/>
      <w:lang w:val="en-US" w:eastAsia="en-US" w:bidi="ar-SA"/>
    </w:rPr>
  </w:style>
  <w:style w:type="character" w:customStyle="1" w:styleId="normal11">
    <w:name w:val="normal1"/>
    <w:basedOn w:val="DefaultParagraphFont"/>
    <w:rsid w:val="004378D4"/>
  </w:style>
  <w:style w:type="character" w:customStyle="1" w:styleId="ds">
    <w:name w:val="ds"/>
    <w:basedOn w:val="DefaultParagraphFont"/>
    <w:rsid w:val="004378D4"/>
  </w:style>
  <w:style w:type="character" w:customStyle="1" w:styleId="UnderliningChar1">
    <w:name w:val="Underlining Char1"/>
    <w:rsid w:val="004378D4"/>
    <w:rPr>
      <w:rFonts w:ascii="Arial Narrow" w:hAnsi="Arial Narrow" w:hint="default"/>
      <w:szCs w:val="24"/>
      <w:u w:val="single"/>
      <w:lang w:val="en-US" w:eastAsia="en-US" w:bidi="ar-SA"/>
    </w:rPr>
  </w:style>
  <w:style w:type="character" w:customStyle="1" w:styleId="UnderliningChar2">
    <w:name w:val="Underlining Char2"/>
    <w:rsid w:val="004378D4"/>
    <w:rPr>
      <w:rFonts w:ascii="Arial Narrow" w:hAnsi="Arial Narrow" w:hint="default"/>
      <w:szCs w:val="24"/>
      <w:u w:val="single"/>
      <w:lang w:val="en-US" w:eastAsia="en-US" w:bidi="ar-SA"/>
    </w:rPr>
  </w:style>
  <w:style w:type="character" w:customStyle="1" w:styleId="MicroTextChar1">
    <w:name w:val="MicroText Char1"/>
    <w:rsid w:val="004378D4"/>
    <w:rPr>
      <w:rFonts w:ascii="Arial Narrow" w:hAnsi="Arial Narrow" w:hint="default"/>
      <w:sz w:val="12"/>
      <w:szCs w:val="24"/>
      <w:lang w:val="en-US" w:eastAsia="en-US" w:bidi="ar-SA"/>
    </w:rPr>
  </w:style>
  <w:style w:type="character" w:customStyle="1" w:styleId="DefaultPara">
    <w:name w:val="Default Para"/>
    <w:rsid w:val="004378D4"/>
    <w:rPr>
      <w:sz w:val="20"/>
    </w:rPr>
  </w:style>
  <w:style w:type="character" w:customStyle="1" w:styleId="SYSHYPERTEXT">
    <w:name w:val="SYS_HYPERTEXT"/>
    <w:rsid w:val="004378D4"/>
    <w:rPr>
      <w:color w:val="0000FF"/>
      <w:u w:val="single"/>
    </w:rPr>
  </w:style>
  <w:style w:type="character" w:customStyle="1" w:styleId="Hyperlink1">
    <w:name w:val="Hyperlink1"/>
    <w:rsid w:val="004378D4"/>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378D4"/>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378D4"/>
    <w:rPr>
      <w:rFonts w:ascii="Arial Narrow" w:hAnsi="Arial Narrow" w:hint="default"/>
      <w:noProof w:val="0"/>
      <w:szCs w:val="24"/>
      <w:u w:val="single"/>
      <w:lang w:val="en-US" w:eastAsia="en-US" w:bidi="ar-SA"/>
    </w:rPr>
  </w:style>
  <w:style w:type="character" w:customStyle="1" w:styleId="BlockHeading1Char">
    <w:name w:val="Block Heading 1 Char"/>
    <w:rsid w:val="004378D4"/>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4378D4"/>
    <w:rPr>
      <w:b/>
      <w:bCs w:val="0"/>
      <w:sz w:val="24"/>
      <w:szCs w:val="24"/>
      <w:u w:val="single"/>
      <w:lang w:val="en-US" w:eastAsia="en-US" w:bidi="ar-SA"/>
    </w:rPr>
  </w:style>
  <w:style w:type="character" w:customStyle="1" w:styleId="StyleTagTimesNewRomanChar">
    <w:name w:val="Style Tag + Times New Roman Char"/>
    <w:rsid w:val="004378D4"/>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378D4"/>
    <w:rPr>
      <w:rFonts w:ascii="Arial Narrow" w:hAnsi="Arial Narrow" w:cs="Arial" w:hint="default"/>
      <w:b/>
      <w:bCs/>
      <w:iCs/>
      <w:sz w:val="24"/>
      <w:szCs w:val="28"/>
      <w:lang w:val="en-US" w:eastAsia="en-US" w:bidi="ar-SA"/>
    </w:rPr>
  </w:style>
  <w:style w:type="character" w:customStyle="1" w:styleId="UnderliningCharChar">
    <w:name w:val="Underlining Char Char"/>
    <w:rsid w:val="004378D4"/>
    <w:rPr>
      <w:rFonts w:ascii="Arial Narrow" w:hAnsi="Arial Narrow" w:hint="default"/>
      <w:szCs w:val="24"/>
      <w:u w:val="single"/>
      <w:lang w:val="en-US" w:eastAsia="en-US" w:bidi="ar-SA"/>
    </w:rPr>
  </w:style>
  <w:style w:type="character" w:customStyle="1" w:styleId="StyleArialNarrow12ptBold">
    <w:name w:val="Style Arial Narrow 12 pt Bold"/>
    <w:rsid w:val="004378D4"/>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4378D4"/>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4378D4"/>
    <w:rPr>
      <w:noProof w:val="0"/>
      <w:u w:val="single"/>
      <w:lang w:val="en-US" w:eastAsia="en-US" w:bidi="ar-SA"/>
    </w:rPr>
  </w:style>
  <w:style w:type="character" w:customStyle="1" w:styleId="UnderlinedCharChar1">
    <w:name w:val="Underlined Char Char1"/>
    <w:rsid w:val="004378D4"/>
    <w:rPr>
      <w:rFonts w:ascii="Bell MT" w:eastAsia="Times New Roman" w:hAnsi="Bell MT" w:hint="default"/>
      <w:bCs/>
      <w:iCs/>
      <w:sz w:val="22"/>
      <w:u w:val="single"/>
    </w:rPr>
  </w:style>
  <w:style w:type="character" w:customStyle="1" w:styleId="Heading2CharChar2">
    <w:name w:val="Heading 2 Char Char2"/>
    <w:rsid w:val="004378D4"/>
    <w:rPr>
      <w:rFonts w:ascii="Arial" w:hAnsi="Arial" w:cs="Arial" w:hint="default"/>
      <w:b/>
      <w:bCs/>
      <w:iCs/>
      <w:sz w:val="22"/>
      <w:szCs w:val="28"/>
      <w:lang w:val="en-US" w:eastAsia="en-US" w:bidi="ar-SA"/>
    </w:rPr>
  </w:style>
  <w:style w:type="character" w:customStyle="1" w:styleId="doctitle">
    <w:name w:val="doctitle"/>
    <w:rsid w:val="004378D4"/>
  </w:style>
  <w:style w:type="character" w:customStyle="1" w:styleId="cardtext-underlined0">
    <w:name w:val="card text- underlined"/>
    <w:rsid w:val="004378D4"/>
    <w:rPr>
      <w:rFonts w:ascii="Garamond" w:hAnsi="Garamond" w:hint="default"/>
      <w:u w:val="single"/>
    </w:rPr>
  </w:style>
  <w:style w:type="character" w:customStyle="1" w:styleId="BodyText1">
    <w:name w:val="Body Text1"/>
    <w:basedOn w:val="DefaultParagraphFont"/>
    <w:rsid w:val="004378D4"/>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4378D4"/>
  </w:style>
  <w:style w:type="character" w:customStyle="1" w:styleId="BriefTitleChar">
    <w:name w:val="Brief Title Char"/>
    <w:basedOn w:val="DefaultParagraphFont"/>
    <w:rsid w:val="004378D4"/>
    <w:rPr>
      <w:b/>
      <w:bCs w:val="0"/>
      <w:sz w:val="24"/>
      <w:szCs w:val="24"/>
      <w:u w:val="single"/>
      <w:lang w:val="en-US" w:eastAsia="en-US" w:bidi="ar-SA"/>
    </w:rPr>
  </w:style>
  <w:style w:type="character" w:customStyle="1" w:styleId="BriefTitle2Char">
    <w:name w:val="Brief Title 2 Char"/>
    <w:basedOn w:val="BriefTitleChar"/>
    <w:rsid w:val="004378D4"/>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378D4"/>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4378D4"/>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4378D4"/>
    <w:rPr>
      <w:rFonts w:ascii="AGaramond" w:hAnsi="AGaramond" w:cs="AGaramond" w:hint="default"/>
      <w:color w:val="211D1E"/>
      <w:sz w:val="14"/>
      <w:szCs w:val="14"/>
    </w:rPr>
  </w:style>
  <w:style w:type="character" w:customStyle="1" w:styleId="CharacterStyle2">
    <w:name w:val="Character Style 2"/>
    <w:uiPriority w:val="99"/>
    <w:rsid w:val="004378D4"/>
    <w:rPr>
      <w:sz w:val="20"/>
      <w:szCs w:val="20"/>
    </w:rPr>
  </w:style>
  <w:style w:type="character" w:customStyle="1" w:styleId="cross-head">
    <w:name w:val="cross-head"/>
    <w:rsid w:val="004378D4"/>
  </w:style>
  <w:style w:type="character" w:customStyle="1" w:styleId="Subtitle1">
    <w:name w:val="Subtitle1"/>
    <w:rsid w:val="004378D4"/>
  </w:style>
  <w:style w:type="character" w:customStyle="1" w:styleId="metaorigin">
    <w:name w:val="meta_origin"/>
    <w:rsid w:val="004378D4"/>
  </w:style>
  <w:style w:type="character" w:customStyle="1" w:styleId="mandelbrotrefrag">
    <w:name w:val="mandelbrot_refrag"/>
    <w:rsid w:val="004378D4"/>
  </w:style>
  <w:style w:type="character" w:customStyle="1" w:styleId="eminfo">
    <w:name w:val="eminfo"/>
    <w:rsid w:val="004378D4"/>
  </w:style>
  <w:style w:type="character" w:customStyle="1" w:styleId="emhighlight">
    <w:name w:val="emhighlight"/>
    <w:rsid w:val="004378D4"/>
  </w:style>
  <w:style w:type="character" w:customStyle="1" w:styleId="name">
    <w:name w:val="name"/>
    <w:rsid w:val="004378D4"/>
  </w:style>
  <w:style w:type="character" w:customStyle="1" w:styleId="tkrname">
    <w:name w:val="tkrname"/>
    <w:rsid w:val="004378D4"/>
  </w:style>
  <w:style w:type="character" w:customStyle="1" w:styleId="tkrchange">
    <w:name w:val="tkrchange"/>
    <w:rsid w:val="004378D4"/>
  </w:style>
  <w:style w:type="character" w:customStyle="1" w:styleId="source-org">
    <w:name w:val="source-org"/>
    <w:rsid w:val="004378D4"/>
  </w:style>
  <w:style w:type="character" w:customStyle="1" w:styleId="updated">
    <w:name w:val="updated"/>
    <w:rsid w:val="004378D4"/>
  </w:style>
  <w:style w:type="character" w:customStyle="1" w:styleId="last">
    <w:name w:val="last"/>
    <w:rsid w:val="004378D4"/>
  </w:style>
  <w:style w:type="character" w:customStyle="1" w:styleId="Style11ptBoldUnderline1">
    <w:name w:val="Style 11 pt Bold Underline1"/>
    <w:rsid w:val="004378D4"/>
    <w:rPr>
      <w:b/>
      <w:bCs/>
      <w:sz w:val="20"/>
      <w:u w:val="single"/>
    </w:rPr>
  </w:style>
  <w:style w:type="character" w:customStyle="1" w:styleId="StyleStyleunderlineBold11pt">
    <w:name w:val="Style Style underline + Bold + 11 pt"/>
    <w:rsid w:val="004378D4"/>
    <w:rPr>
      <w:bCs/>
      <w:sz w:val="20"/>
      <w:u w:val="single"/>
    </w:rPr>
  </w:style>
  <w:style w:type="character" w:customStyle="1" w:styleId="StyleunderlineAsianTimesNewRomanBold">
    <w:name w:val="Style underline + (Asian) Times New Roman Bold"/>
    <w:rsid w:val="004378D4"/>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4378D4"/>
    <w:rPr>
      <w:b/>
      <w:bCs/>
      <w:sz w:val="20"/>
      <w:u w:val="single"/>
      <w:bdr w:val="single" w:sz="4" w:space="0" w:color="auto" w:frame="1"/>
    </w:rPr>
  </w:style>
  <w:style w:type="character" w:customStyle="1" w:styleId="A5">
    <w:name w:val="A5"/>
    <w:uiPriority w:val="99"/>
    <w:rsid w:val="004378D4"/>
    <w:rPr>
      <w:rFonts w:ascii="Times New Roman" w:hAnsi="Times New Roman" w:cs="Times New Roman" w:hint="default"/>
      <w:color w:val="000000"/>
      <w:sz w:val="13"/>
      <w:szCs w:val="13"/>
    </w:rPr>
  </w:style>
  <w:style w:type="character" w:customStyle="1" w:styleId="quotepeekbase">
    <w:name w:val="quotepeekbase"/>
    <w:rsid w:val="004378D4"/>
  </w:style>
  <w:style w:type="character" w:customStyle="1" w:styleId="cardChar10">
    <w:name w:val="card Char1"/>
    <w:rsid w:val="004378D4"/>
    <w:rPr>
      <w:rFonts w:ascii="Calibri" w:eastAsia="Calibri" w:hAnsi="Calibri" w:cs="Calibri" w:hint="default"/>
      <w:sz w:val="24"/>
      <w:szCs w:val="22"/>
      <w:lang w:val="x-none" w:eastAsia="x-none"/>
    </w:rPr>
  </w:style>
  <w:style w:type="character" w:customStyle="1" w:styleId="NormalCard">
    <w:name w:val="Normal Card"/>
    <w:uiPriority w:val="1"/>
    <w:qFormat/>
    <w:rsid w:val="004378D4"/>
    <w:rPr>
      <w:rFonts w:ascii="Times New Roman" w:hAnsi="Times New Roman" w:cs="Times New Roman" w:hint="default"/>
      <w:sz w:val="24"/>
    </w:rPr>
  </w:style>
  <w:style w:type="character" w:customStyle="1" w:styleId="HighlightedUnderline0">
    <w:name w:val="Highlighted Underline"/>
    <w:uiPriority w:val="1"/>
    <w:qFormat/>
    <w:rsid w:val="004378D4"/>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4378D4"/>
    <w:rPr>
      <w:rFonts w:ascii="Times New Roman" w:hAnsi="Times New Roman" w:cs="Times New Roman" w:hint="default"/>
      <w:sz w:val="16"/>
      <w:szCs w:val="16"/>
    </w:rPr>
  </w:style>
  <w:style w:type="character" w:customStyle="1" w:styleId="timebox">
    <w:name w:val="timebox"/>
    <w:rsid w:val="004378D4"/>
  </w:style>
  <w:style w:type="character" w:customStyle="1" w:styleId="Heading2Subtext">
    <w:name w:val="Heading 2 Subtext"/>
    <w:rsid w:val="004378D4"/>
    <w:rPr>
      <w:rFonts w:ascii="Times New Roman" w:hAnsi="Times New Roman" w:cs="Times New Roman" w:hint="default"/>
      <w:sz w:val="16"/>
    </w:rPr>
  </w:style>
  <w:style w:type="character" w:customStyle="1" w:styleId="-SmallText-">
    <w:name w:val="-Small Text-"/>
    <w:rsid w:val="004378D4"/>
    <w:rPr>
      <w:rFonts w:ascii="Garamond" w:hAnsi="Garamond" w:hint="default"/>
      <w:sz w:val="16"/>
    </w:rPr>
  </w:style>
  <w:style w:type="character" w:customStyle="1" w:styleId="label">
    <w:name w:val="label"/>
    <w:rsid w:val="004378D4"/>
  </w:style>
  <w:style w:type="character" w:customStyle="1" w:styleId="BoldUnderlineCharChar">
    <w:name w:val="BoldUnderline Char Char"/>
    <w:rsid w:val="004378D4"/>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4378D4"/>
  </w:style>
  <w:style w:type="character" w:customStyle="1" w:styleId="FontStyle477">
    <w:name w:val="Font Style477"/>
    <w:basedOn w:val="DefaultParagraphFont"/>
    <w:uiPriority w:val="99"/>
    <w:rsid w:val="004378D4"/>
    <w:rPr>
      <w:rFonts w:ascii="Times New Roman" w:hAnsi="Times New Roman" w:cs="Times New Roman" w:hint="default"/>
      <w:sz w:val="18"/>
      <w:szCs w:val="18"/>
    </w:rPr>
  </w:style>
  <w:style w:type="character" w:customStyle="1" w:styleId="FontStyle505">
    <w:name w:val="Font Style505"/>
    <w:basedOn w:val="DefaultParagraphFont"/>
    <w:uiPriority w:val="99"/>
    <w:rsid w:val="004378D4"/>
    <w:rPr>
      <w:rFonts w:ascii="Times New Roman" w:hAnsi="Times New Roman" w:cs="Times New Roman" w:hint="default"/>
      <w:sz w:val="18"/>
      <w:szCs w:val="18"/>
    </w:rPr>
  </w:style>
  <w:style w:type="character" w:customStyle="1" w:styleId="FontStyle514">
    <w:name w:val="Font Style514"/>
    <w:basedOn w:val="DefaultParagraphFont"/>
    <w:uiPriority w:val="99"/>
    <w:rsid w:val="004378D4"/>
    <w:rPr>
      <w:rFonts w:ascii="Times New Roman" w:hAnsi="Times New Roman" w:cs="Times New Roman" w:hint="default"/>
      <w:sz w:val="14"/>
      <w:szCs w:val="14"/>
    </w:rPr>
  </w:style>
  <w:style w:type="character" w:customStyle="1" w:styleId="FontStyle500">
    <w:name w:val="Font Style500"/>
    <w:basedOn w:val="DefaultParagraphFont"/>
    <w:uiPriority w:val="99"/>
    <w:rsid w:val="004378D4"/>
    <w:rPr>
      <w:rFonts w:ascii="Times New Roman" w:hAnsi="Times New Roman" w:cs="Times New Roman" w:hint="default"/>
      <w:b/>
      <w:bCs/>
      <w:sz w:val="16"/>
      <w:szCs w:val="16"/>
    </w:rPr>
  </w:style>
  <w:style w:type="character" w:customStyle="1" w:styleId="CardCite1">
    <w:name w:val="CardCite1"/>
    <w:qFormat/>
    <w:rsid w:val="004378D4"/>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4378D4"/>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378D4"/>
    <w:rPr>
      <w:rFonts w:ascii="Times New Roman" w:hAnsi="Times New Roman" w:cs="Times New Roman" w:hint="default"/>
      <w:b/>
      <w:bCs/>
      <w:sz w:val="22"/>
      <w:szCs w:val="22"/>
    </w:rPr>
  </w:style>
  <w:style w:type="character" w:customStyle="1" w:styleId="CharacterStyle3">
    <w:name w:val="Character Style 3"/>
    <w:uiPriority w:val="99"/>
    <w:rsid w:val="004378D4"/>
    <w:rPr>
      <w:rFonts w:ascii="Bookman Old Style" w:hAnsi="Bookman Old Style" w:cs="Bookman Old Style" w:hint="default"/>
      <w:spacing w:val="-5"/>
      <w:sz w:val="18"/>
      <w:szCs w:val="18"/>
    </w:rPr>
  </w:style>
  <w:style w:type="character" w:customStyle="1" w:styleId="UnderlineStyleChar7">
    <w:name w:val="Underline Style Char7"/>
    <w:rsid w:val="004378D4"/>
    <w:rPr>
      <w:rFonts w:ascii="Garamond" w:hAnsi="Garamond" w:hint="default"/>
      <w:sz w:val="22"/>
      <w:szCs w:val="24"/>
      <w:u w:val="single"/>
      <w:lang w:val="en-US" w:eastAsia="en-US" w:bidi="ar-SA"/>
    </w:rPr>
  </w:style>
  <w:style w:type="character" w:customStyle="1" w:styleId="StyleArial6ptBold">
    <w:name w:val="Style Arial 6 pt Bold"/>
    <w:rsid w:val="004378D4"/>
    <w:rPr>
      <w:rFonts w:ascii="Arial" w:hAnsi="Arial" w:cs="Arial" w:hint="default"/>
      <w:bCs/>
      <w:sz w:val="12"/>
    </w:rPr>
  </w:style>
  <w:style w:type="character" w:customStyle="1" w:styleId="Heading2Char5">
    <w:name w:val="Heading 2 Char5"/>
    <w:rsid w:val="004378D4"/>
    <w:rPr>
      <w:rFonts w:ascii="Garamond" w:hAnsi="Garamond" w:cs="Arial" w:hint="default"/>
      <w:b/>
      <w:bCs/>
      <w:iCs/>
      <w:sz w:val="24"/>
      <w:szCs w:val="28"/>
      <w:lang w:val="en-US" w:eastAsia="en-US" w:bidi="ar-SA"/>
    </w:rPr>
  </w:style>
  <w:style w:type="character" w:customStyle="1" w:styleId="TagGreg">
    <w:name w:val="TagGreg"/>
    <w:uiPriority w:val="1"/>
    <w:qFormat/>
    <w:rsid w:val="004378D4"/>
    <w:rPr>
      <w:b/>
      <w:bCs w:val="0"/>
      <w:sz w:val="24"/>
    </w:rPr>
  </w:style>
  <w:style w:type="character" w:customStyle="1" w:styleId="StyleDebateUnderline10pt">
    <w:name w:val="Style Debate Underline + 10 pt"/>
    <w:rsid w:val="004378D4"/>
    <w:rPr>
      <w:rFonts w:ascii="Times New Roman" w:hAnsi="Times New Roman" w:cs="Times New Roman" w:hint="default"/>
      <w:sz w:val="20"/>
      <w:szCs w:val="20"/>
      <w:u w:val="single"/>
    </w:rPr>
  </w:style>
  <w:style w:type="character" w:customStyle="1" w:styleId="underlinedCharChar0">
    <w:name w:val="underlined Char Char"/>
    <w:locked/>
    <w:rsid w:val="004378D4"/>
    <w:rPr>
      <w:u w:val="single"/>
    </w:rPr>
  </w:style>
  <w:style w:type="character" w:customStyle="1" w:styleId="SourceBold">
    <w:name w:val="Source Bold"/>
    <w:rsid w:val="004378D4"/>
    <w:rPr>
      <w:rFonts w:ascii="Arial Narrow" w:hAnsi="Arial Narrow" w:hint="default"/>
      <w:b/>
      <w:bCs w:val="0"/>
      <w:strike w:val="0"/>
      <w:dstrike w:val="0"/>
      <w:sz w:val="24"/>
      <w:u w:val="none"/>
      <w:effect w:val="none"/>
    </w:rPr>
  </w:style>
  <w:style w:type="character" w:customStyle="1" w:styleId="2xBoldUnderline">
    <w:name w:val="2x_Bold_Underline"/>
    <w:rsid w:val="004378D4"/>
    <w:rPr>
      <w:b/>
      <w:bCs/>
      <w:sz w:val="24"/>
      <w:u w:val="thick"/>
    </w:rPr>
  </w:style>
  <w:style w:type="character" w:customStyle="1" w:styleId="Dottedunderline">
    <w:name w:val="Dotted underline"/>
    <w:rsid w:val="004378D4"/>
    <w:rPr>
      <w:u w:val="dotted"/>
    </w:rPr>
  </w:style>
  <w:style w:type="character" w:customStyle="1" w:styleId="readChar">
    <w:name w:val="read Char"/>
    <w:rsid w:val="004378D4"/>
    <w:rPr>
      <w:szCs w:val="22"/>
      <w:u w:val="single"/>
      <w:lang w:val="en-US" w:eastAsia="en-US" w:bidi="ar-SA"/>
    </w:rPr>
  </w:style>
  <w:style w:type="character" w:customStyle="1" w:styleId="underlining0">
    <w:name w:val="underlining"/>
    <w:rsid w:val="004378D4"/>
    <w:rPr>
      <w:u w:val="single"/>
    </w:rPr>
  </w:style>
  <w:style w:type="character" w:customStyle="1" w:styleId="btitle">
    <w:name w:val="btitle"/>
    <w:rsid w:val="004378D4"/>
  </w:style>
  <w:style w:type="character" w:customStyle="1" w:styleId="green">
    <w:name w:val="green"/>
    <w:rsid w:val="004378D4"/>
  </w:style>
  <w:style w:type="character" w:customStyle="1" w:styleId="BodyText20">
    <w:name w:val="Body Text2"/>
    <w:rsid w:val="004378D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4378D4"/>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4378D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4378D4"/>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378D4"/>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4378D4"/>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4378D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4378D4"/>
    <w:rPr>
      <w:rFonts w:ascii="Sylfaen" w:hAnsi="Sylfaen" w:cs="Sylfaen" w:hint="default"/>
      <w:i/>
      <w:iCs/>
      <w:strike w:val="0"/>
      <w:dstrike w:val="0"/>
      <w:sz w:val="19"/>
      <w:szCs w:val="19"/>
      <w:u w:val="none"/>
      <w:effect w:val="none"/>
      <w:shd w:val="clear" w:color="auto" w:fill="FFFFFF"/>
    </w:rPr>
  </w:style>
  <w:style w:type="character" w:customStyle="1" w:styleId="1">
    <w:name w:val="1"/>
    <w:rsid w:val="004378D4"/>
    <w:rPr>
      <w:rFonts w:ascii="Arial" w:hAnsi="Arial" w:cs="Arial" w:hint="default"/>
      <w:bCs/>
      <w:sz w:val="20"/>
      <w:u w:val="single"/>
      <w:lang w:val="en-US" w:eastAsia="en-US" w:bidi="ar-SA"/>
    </w:rPr>
  </w:style>
  <w:style w:type="character" w:customStyle="1" w:styleId="CharChar31">
    <w:name w:val="Char Char31"/>
    <w:rsid w:val="004378D4"/>
    <w:rPr>
      <w:rFonts w:ascii="Arial" w:hAnsi="Arial" w:cs="Arial" w:hint="default"/>
      <w:b/>
      <w:bCs/>
      <w:iCs/>
      <w:lang w:val="en-US" w:eastAsia="en-US" w:bidi="ar-SA"/>
    </w:rPr>
  </w:style>
  <w:style w:type="character" w:customStyle="1" w:styleId="Subtitle2">
    <w:name w:val="Subtitle2"/>
    <w:rsid w:val="004378D4"/>
  </w:style>
  <w:style w:type="character" w:customStyle="1" w:styleId="drop">
    <w:name w:val="drop"/>
    <w:rsid w:val="004378D4"/>
  </w:style>
  <w:style w:type="character" w:customStyle="1" w:styleId="bioline">
    <w:name w:val="bioline"/>
    <w:rsid w:val="004378D4"/>
  </w:style>
  <w:style w:type="character" w:customStyle="1" w:styleId="articletitle0">
    <w:name w:val="article_title"/>
    <w:rsid w:val="004378D4"/>
  </w:style>
  <w:style w:type="character" w:customStyle="1" w:styleId="A4">
    <w:name w:val="A4"/>
    <w:uiPriority w:val="99"/>
    <w:rsid w:val="004378D4"/>
    <w:rPr>
      <w:color w:val="000000"/>
    </w:rPr>
  </w:style>
  <w:style w:type="character" w:customStyle="1" w:styleId="s2">
    <w:name w:val="s2"/>
    <w:rsid w:val="004378D4"/>
  </w:style>
  <w:style w:type="character" w:customStyle="1" w:styleId="s4">
    <w:name w:val="s4"/>
    <w:rsid w:val="004378D4"/>
  </w:style>
  <w:style w:type="character" w:customStyle="1" w:styleId="s5">
    <w:name w:val="s5"/>
    <w:rsid w:val="004378D4"/>
  </w:style>
  <w:style w:type="character" w:customStyle="1" w:styleId="cap">
    <w:name w:val="cap"/>
    <w:rsid w:val="004378D4"/>
  </w:style>
  <w:style w:type="character" w:customStyle="1" w:styleId="rightsnotice">
    <w:name w:val="rightsnotice"/>
    <w:rsid w:val="004378D4"/>
  </w:style>
  <w:style w:type="character" w:customStyle="1" w:styleId="Caption1">
    <w:name w:val="Caption1"/>
    <w:rsid w:val="004378D4"/>
  </w:style>
  <w:style w:type="character" w:customStyle="1" w:styleId="credit">
    <w:name w:val="credit"/>
    <w:rsid w:val="004378D4"/>
  </w:style>
  <w:style w:type="character" w:customStyle="1" w:styleId="scaps">
    <w:name w:val="scaps"/>
    <w:rsid w:val="004378D4"/>
  </w:style>
  <w:style w:type="character" w:customStyle="1" w:styleId="current-article">
    <w:name w:val="current-article"/>
    <w:rsid w:val="004378D4"/>
  </w:style>
  <w:style w:type="character" w:customStyle="1" w:styleId="related-current-indicator">
    <w:name w:val="related-current-indicator"/>
    <w:rsid w:val="004378D4"/>
  </w:style>
  <w:style w:type="character" w:customStyle="1" w:styleId="bylclear">
    <w:name w:val="bylclear"/>
    <w:rsid w:val="004378D4"/>
  </w:style>
  <w:style w:type="character" w:customStyle="1" w:styleId="timestamp">
    <w:name w:val="timestamp"/>
    <w:rsid w:val="004378D4"/>
  </w:style>
  <w:style w:type="character" w:customStyle="1" w:styleId="comments">
    <w:name w:val="comments"/>
    <w:rsid w:val="004378D4"/>
  </w:style>
  <w:style w:type="character" w:customStyle="1" w:styleId="essaytext">
    <w:name w:val="essaytext"/>
    <w:rsid w:val="004378D4"/>
  </w:style>
  <w:style w:type="character" w:customStyle="1" w:styleId="username">
    <w:name w:val="username"/>
    <w:rsid w:val="004378D4"/>
  </w:style>
  <w:style w:type="character" w:customStyle="1" w:styleId="toplinks">
    <w:name w:val="toplinks"/>
    <w:rsid w:val="004378D4"/>
  </w:style>
  <w:style w:type="character" w:customStyle="1" w:styleId="A3">
    <w:name w:val="A3"/>
    <w:uiPriority w:val="99"/>
    <w:rsid w:val="004378D4"/>
    <w:rPr>
      <w:rFonts w:ascii="Perpetua" w:hAnsi="Perpetua" w:cs="Perpetua" w:hint="default"/>
      <w:color w:val="000000"/>
      <w:sz w:val="15"/>
      <w:szCs w:val="15"/>
    </w:rPr>
  </w:style>
  <w:style w:type="character" w:customStyle="1" w:styleId="see">
    <w:name w:val="see"/>
    <w:rsid w:val="004378D4"/>
  </w:style>
  <w:style w:type="character" w:customStyle="1" w:styleId="first-letter">
    <w:name w:val="first-letter"/>
    <w:rsid w:val="004378D4"/>
  </w:style>
  <w:style w:type="character" w:customStyle="1" w:styleId="focusparagraph">
    <w:name w:val="focusparagraph"/>
    <w:rsid w:val="004378D4"/>
  </w:style>
  <w:style w:type="character" w:customStyle="1" w:styleId="lightblue">
    <w:name w:val="lightblue"/>
    <w:rsid w:val="004378D4"/>
  </w:style>
  <w:style w:type="character" w:customStyle="1" w:styleId="StyleUnderlineCharChar9pt">
    <w:name w:val="Style Underline Char Char + 9 pt"/>
    <w:rsid w:val="004378D4"/>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4378D4"/>
  </w:style>
  <w:style w:type="character" w:customStyle="1" w:styleId="Title10">
    <w:name w:val="Title1"/>
    <w:rsid w:val="004378D4"/>
  </w:style>
  <w:style w:type="character" w:customStyle="1" w:styleId="BoldandUnderlineCharCharCharChar">
    <w:name w:val="Bold and Underline Char Char Char Char"/>
    <w:rsid w:val="004378D4"/>
    <w:rPr>
      <w:b/>
      <w:bCs w:val="0"/>
      <w:noProof w:val="0"/>
      <w:u w:val="single"/>
      <w:lang w:val="en-US" w:eastAsia="en-US" w:bidi="ar-SA"/>
    </w:rPr>
  </w:style>
  <w:style w:type="character" w:customStyle="1" w:styleId="FontStyle29">
    <w:name w:val="Font Style29"/>
    <w:uiPriority w:val="99"/>
    <w:rsid w:val="004378D4"/>
    <w:rPr>
      <w:rFonts w:ascii="Arial" w:hAnsi="Arial" w:cs="Arial" w:hint="default"/>
      <w:sz w:val="14"/>
      <w:szCs w:val="14"/>
    </w:rPr>
  </w:style>
  <w:style w:type="character" w:customStyle="1" w:styleId="titles">
    <w:name w:val="titles"/>
    <w:rsid w:val="004378D4"/>
  </w:style>
  <w:style w:type="character" w:customStyle="1" w:styleId="articletext0">
    <w:name w:val="article_text"/>
    <w:rsid w:val="004378D4"/>
  </w:style>
  <w:style w:type="character" w:customStyle="1" w:styleId="contentauthor">
    <w:name w:val="contentauthor"/>
    <w:rsid w:val="004378D4"/>
  </w:style>
  <w:style w:type="character" w:customStyle="1" w:styleId="subarticleheader">
    <w:name w:val="subarticleheader"/>
    <w:rsid w:val="004378D4"/>
  </w:style>
  <w:style w:type="character" w:customStyle="1" w:styleId="spelle">
    <w:name w:val="spelle"/>
    <w:rsid w:val="004378D4"/>
  </w:style>
  <w:style w:type="character" w:customStyle="1" w:styleId="grame">
    <w:name w:val="grame"/>
    <w:rsid w:val="004378D4"/>
  </w:style>
  <w:style w:type="character" w:customStyle="1" w:styleId="newstitle1">
    <w:name w:val="newstitle1"/>
    <w:rsid w:val="004378D4"/>
  </w:style>
  <w:style w:type="character" w:customStyle="1" w:styleId="copy">
    <w:name w:val="copy"/>
    <w:rsid w:val="004378D4"/>
  </w:style>
  <w:style w:type="character" w:customStyle="1" w:styleId="topheadline">
    <w:name w:val="topheadline"/>
    <w:rsid w:val="004378D4"/>
  </w:style>
  <w:style w:type="character" w:customStyle="1" w:styleId="Stylereduce27pt">
    <w:name w:val="Style reduce2 + 7 pt"/>
    <w:rsid w:val="004378D4"/>
    <w:rPr>
      <w:rFonts w:ascii="Times New Roman" w:hAnsi="Times New Roman" w:cs="Arial" w:hint="default"/>
      <w:color w:val="000000"/>
      <w:sz w:val="14"/>
      <w:szCs w:val="22"/>
    </w:rPr>
  </w:style>
  <w:style w:type="character" w:customStyle="1" w:styleId="srtitle">
    <w:name w:val="srtitle"/>
    <w:rsid w:val="004378D4"/>
  </w:style>
  <w:style w:type="character" w:customStyle="1" w:styleId="st1">
    <w:name w:val="st1"/>
    <w:rsid w:val="004378D4"/>
  </w:style>
  <w:style w:type="character" w:customStyle="1" w:styleId="StyleStyleGaramond">
    <w:name w:val="Style Style Garamond +"/>
    <w:rsid w:val="004378D4"/>
    <w:rPr>
      <w:rFonts w:ascii="Garamond" w:hAnsi="Garamond" w:cs="Times New Roman" w:hint="default"/>
      <w:sz w:val="20"/>
    </w:rPr>
  </w:style>
  <w:style w:type="character" w:customStyle="1" w:styleId="quotechar0">
    <w:name w:val="quotechar"/>
    <w:rsid w:val="004378D4"/>
  </w:style>
  <w:style w:type="character" w:customStyle="1" w:styleId="boldunderline1">
    <w:name w:val="boldunderline"/>
    <w:rsid w:val="004378D4"/>
  </w:style>
  <w:style w:type="character" w:customStyle="1" w:styleId="A8">
    <w:name w:val="A8"/>
    <w:rsid w:val="004378D4"/>
    <w:rPr>
      <w:rFonts w:ascii="Scala" w:hAnsi="Scala" w:cs="Scala" w:hint="default"/>
      <w:color w:val="000000"/>
      <w:sz w:val="15"/>
      <w:szCs w:val="15"/>
    </w:rPr>
  </w:style>
  <w:style w:type="character" w:customStyle="1" w:styleId="A0">
    <w:name w:val="A0"/>
    <w:uiPriority w:val="99"/>
    <w:rsid w:val="004378D4"/>
    <w:rPr>
      <w:rFonts w:ascii="Scala" w:hAnsi="Scala" w:cs="Scala" w:hint="default"/>
      <w:color w:val="000000"/>
      <w:sz w:val="16"/>
      <w:szCs w:val="16"/>
    </w:rPr>
  </w:style>
  <w:style w:type="character" w:customStyle="1" w:styleId="Date11">
    <w:name w:val="Date11"/>
    <w:rsid w:val="004378D4"/>
  </w:style>
  <w:style w:type="character" w:customStyle="1" w:styleId="Boxout">
    <w:name w:val="Box out"/>
    <w:uiPriority w:val="1"/>
    <w:qFormat/>
    <w:rsid w:val="004378D4"/>
    <w:rPr>
      <w:rFonts w:ascii="Tahoma" w:hAnsi="Tahoma" w:cs="Tahoma" w:hint="default"/>
      <w:b/>
      <w:bCs w:val="0"/>
      <w:sz w:val="20"/>
      <w:u w:val="single"/>
      <w:bdr w:val="none" w:sz="0" w:space="0" w:color="auto" w:frame="1"/>
      <w:shd w:val="clear" w:color="auto" w:fill="A9E8F5"/>
    </w:rPr>
  </w:style>
  <w:style w:type="character" w:customStyle="1" w:styleId="metad">
    <w:name w:val="metad"/>
    <w:rsid w:val="004378D4"/>
  </w:style>
  <w:style w:type="character" w:customStyle="1" w:styleId="sifr-alternate">
    <w:name w:val="sifr-alternate"/>
    <w:rsid w:val="004378D4"/>
  </w:style>
  <w:style w:type="character" w:customStyle="1" w:styleId="justify1">
    <w:name w:val="justify1"/>
    <w:rsid w:val="004378D4"/>
  </w:style>
  <w:style w:type="character" w:customStyle="1" w:styleId="artbody1">
    <w:name w:val="art_body1"/>
    <w:rsid w:val="004378D4"/>
    <w:rPr>
      <w:rFonts w:ascii="Arial" w:hAnsi="Arial" w:cs="Arial" w:hint="default"/>
    </w:rPr>
  </w:style>
  <w:style w:type="character" w:customStyle="1" w:styleId="A1">
    <w:name w:val="A1"/>
    <w:uiPriority w:val="99"/>
    <w:rsid w:val="004378D4"/>
    <w:rPr>
      <w:rFonts w:ascii="Book Antiqua" w:hAnsi="Book Antiqua" w:cs="Book Antiqua" w:hint="default"/>
      <w:color w:val="221E1F"/>
      <w:sz w:val="22"/>
      <w:szCs w:val="22"/>
    </w:rPr>
  </w:style>
  <w:style w:type="character" w:customStyle="1" w:styleId="reality">
    <w:name w:val="reality"/>
    <w:rsid w:val="004378D4"/>
  </w:style>
  <w:style w:type="character" w:customStyle="1" w:styleId="text2">
    <w:name w:val="text2"/>
    <w:rsid w:val="004378D4"/>
  </w:style>
  <w:style w:type="character" w:customStyle="1" w:styleId="StyleUnderlineChar2CharChar11pt">
    <w:name w:val="Style Underline Char2 Char Char + 11 pt"/>
    <w:rsid w:val="004378D4"/>
    <w:rPr>
      <w:rFonts w:ascii="Times New Roman" w:hAnsi="Times New Roman" w:cs="Times New Roman" w:hint="default"/>
      <w:sz w:val="20"/>
      <w:u w:val="single"/>
    </w:rPr>
  </w:style>
  <w:style w:type="character" w:customStyle="1" w:styleId="StyleStyleBoldUnderline11pt">
    <w:name w:val="Style Style Bold Underline + 11 pt"/>
    <w:rsid w:val="004378D4"/>
    <w:rPr>
      <w:b/>
      <w:bCs/>
      <w:sz w:val="20"/>
      <w:u w:val="single"/>
    </w:rPr>
  </w:style>
  <w:style w:type="character" w:customStyle="1" w:styleId="articlehead2">
    <w:name w:val="articlehead2"/>
    <w:rsid w:val="004378D4"/>
  </w:style>
  <w:style w:type="character" w:customStyle="1" w:styleId="pronset">
    <w:name w:val="pronset"/>
    <w:rsid w:val="004378D4"/>
  </w:style>
  <w:style w:type="character" w:customStyle="1" w:styleId="prondelim">
    <w:name w:val="prondelim"/>
    <w:rsid w:val="004378D4"/>
  </w:style>
  <w:style w:type="character" w:customStyle="1" w:styleId="prontoggle">
    <w:name w:val="pron_toggle"/>
    <w:rsid w:val="004378D4"/>
  </w:style>
  <w:style w:type="character" w:customStyle="1" w:styleId="boldface">
    <w:name w:val="boldface"/>
    <w:rsid w:val="004378D4"/>
  </w:style>
  <w:style w:type="character" w:customStyle="1" w:styleId="secondary-bf">
    <w:name w:val="secondary-bf"/>
    <w:rsid w:val="004378D4"/>
  </w:style>
  <w:style w:type="table" w:styleId="ColorfulGrid-Accent1">
    <w:name w:val="Colorful Grid Accent 1"/>
    <w:basedOn w:val="TableNormal"/>
    <w:link w:val="ColorfulGrid-Accent1Char"/>
    <w:uiPriority w:val="29"/>
    <w:unhideWhenUsed/>
    <w:rsid w:val="004378D4"/>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4378D4"/>
    <w:rPr>
      <w:rFonts w:ascii="Times New Roman" w:hAnsi="Times New Roman" w:cs="Times New Roman" w:hint="default"/>
      <w:iCs/>
      <w:color w:val="000000"/>
      <w:sz w:val="16"/>
    </w:rPr>
  </w:style>
  <w:style w:type="character" w:customStyle="1" w:styleId="Boxout0">
    <w:name w:val="Boxout"/>
    <w:uiPriority w:val="1"/>
    <w:qFormat/>
    <w:rsid w:val="004378D4"/>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4378D4"/>
  </w:style>
  <w:style w:type="character" w:customStyle="1" w:styleId="detailtitle">
    <w:name w:val="detailtitle"/>
    <w:rsid w:val="004378D4"/>
  </w:style>
  <w:style w:type="character" w:customStyle="1" w:styleId="storydate">
    <w:name w:val="storydate"/>
    <w:rsid w:val="004378D4"/>
  </w:style>
  <w:style w:type="character" w:customStyle="1" w:styleId="preloadwrap">
    <w:name w:val="preloadwrap"/>
    <w:rsid w:val="004378D4"/>
  </w:style>
  <w:style w:type="character" w:customStyle="1" w:styleId="creditwrap">
    <w:name w:val="creditwrap"/>
    <w:rsid w:val="004378D4"/>
  </w:style>
  <w:style w:type="character" w:customStyle="1" w:styleId="DefaultChar1">
    <w:name w:val="Default Char1"/>
    <w:rsid w:val="004378D4"/>
    <w:rPr>
      <w:noProof w:val="0"/>
      <w:color w:val="000000"/>
      <w:lang w:val="en-US" w:eastAsia="en-US" w:bidi="ar-SA"/>
    </w:rPr>
  </w:style>
  <w:style w:type="character" w:customStyle="1" w:styleId="textunderlineChar0">
    <w:name w:val="text underline Char"/>
    <w:link w:val="textunderline0"/>
    <w:rsid w:val="004378D4"/>
    <w:rPr>
      <w:u w:val="thick"/>
    </w:rPr>
  </w:style>
  <w:style w:type="character" w:customStyle="1" w:styleId="BoldChar">
    <w:name w:val="Bold Char"/>
    <w:rsid w:val="004378D4"/>
    <w:rPr>
      <w:rFonts w:ascii="Times New Roman" w:eastAsia="Times New Roman" w:hAnsi="Times New Roman" w:cs="Times New Roman" w:hint="default"/>
      <w:b/>
      <w:bCs w:val="0"/>
      <w:szCs w:val="24"/>
    </w:rPr>
  </w:style>
  <w:style w:type="character" w:customStyle="1" w:styleId="pmterms31">
    <w:name w:val="pmterms31"/>
    <w:rsid w:val="004378D4"/>
    <w:rPr>
      <w:b/>
      <w:bCs/>
      <w:i w:val="0"/>
      <w:iCs w:val="0"/>
      <w:color w:val="000000"/>
    </w:rPr>
  </w:style>
  <w:style w:type="character" w:customStyle="1" w:styleId="ft01">
    <w:name w:val="ft01"/>
    <w:rsid w:val="004378D4"/>
    <w:rPr>
      <w:rFonts w:ascii="Times" w:hAnsi="Times" w:cs="Times" w:hint="default"/>
      <w:color w:val="000000"/>
      <w:sz w:val="14"/>
      <w:szCs w:val="14"/>
    </w:rPr>
  </w:style>
  <w:style w:type="character" w:customStyle="1" w:styleId="ft11">
    <w:name w:val="ft11"/>
    <w:rsid w:val="004378D4"/>
    <w:rPr>
      <w:rFonts w:ascii="Times" w:hAnsi="Times" w:cs="Times" w:hint="default"/>
      <w:color w:val="000000"/>
      <w:sz w:val="17"/>
      <w:szCs w:val="17"/>
    </w:rPr>
  </w:style>
  <w:style w:type="character" w:customStyle="1" w:styleId="ft21">
    <w:name w:val="ft21"/>
    <w:rsid w:val="004378D4"/>
    <w:rPr>
      <w:rFonts w:ascii="Times" w:hAnsi="Times" w:cs="Times" w:hint="default"/>
      <w:color w:val="000000"/>
      <w:sz w:val="15"/>
      <w:szCs w:val="15"/>
    </w:rPr>
  </w:style>
  <w:style w:type="character" w:customStyle="1" w:styleId="ft31">
    <w:name w:val="ft31"/>
    <w:rsid w:val="004378D4"/>
    <w:rPr>
      <w:rFonts w:ascii="Times" w:hAnsi="Times" w:cs="Times" w:hint="default"/>
      <w:color w:val="000000"/>
      <w:sz w:val="15"/>
      <w:szCs w:val="15"/>
    </w:rPr>
  </w:style>
  <w:style w:type="character" w:customStyle="1" w:styleId="dquo">
    <w:name w:val="dquo"/>
    <w:rsid w:val="004378D4"/>
  </w:style>
  <w:style w:type="character" w:customStyle="1" w:styleId="caps2">
    <w:name w:val="caps2"/>
    <w:rsid w:val="004378D4"/>
  </w:style>
  <w:style w:type="character" w:customStyle="1" w:styleId="CardsFont12ptCharCharCharChar">
    <w:name w:val="Cards + Font: 12 pt Char Char Char Char"/>
    <w:rsid w:val="004378D4"/>
    <w:rPr>
      <w:sz w:val="24"/>
      <w:szCs w:val="24"/>
      <w:u w:val="thick"/>
      <w:lang w:val="en-US" w:eastAsia="en-US" w:bidi="ar-SA"/>
    </w:rPr>
  </w:style>
  <w:style w:type="character" w:customStyle="1" w:styleId="ccs">
    <w:name w:val="c cs"/>
    <w:rsid w:val="004378D4"/>
  </w:style>
  <w:style w:type="character" w:customStyle="1" w:styleId="UnderlinedEvChar">
    <w:name w:val="Underlined Ev Char"/>
    <w:rsid w:val="004378D4"/>
    <w:rPr>
      <w:rFonts w:ascii="Times New Roman" w:eastAsia="Times New Roman" w:hAnsi="Times New Roman" w:cs="Times New Roman" w:hint="default"/>
      <w:szCs w:val="24"/>
      <w:u w:val="single"/>
    </w:rPr>
  </w:style>
  <w:style w:type="character" w:customStyle="1" w:styleId="dropshadow">
    <w:name w:val="dropshadow"/>
    <w:rsid w:val="004378D4"/>
  </w:style>
  <w:style w:type="character" w:customStyle="1" w:styleId="d05ws">
    <w:name w:val="d05ws"/>
    <w:rsid w:val="004378D4"/>
  </w:style>
  <w:style w:type="character" w:customStyle="1" w:styleId="rzibod">
    <w:name w:val="rzibod"/>
    <w:rsid w:val="004378D4"/>
  </w:style>
  <w:style w:type="character" w:customStyle="1" w:styleId="StyleBold1">
    <w:name w:val="Style Bold1"/>
    <w:rsid w:val="004378D4"/>
    <w:rPr>
      <w:rFonts w:ascii="Georgia" w:hAnsi="Georgia" w:hint="default"/>
      <w:b/>
      <w:bCs/>
      <w:sz w:val="22"/>
    </w:rPr>
  </w:style>
  <w:style w:type="character" w:customStyle="1" w:styleId="headertext">
    <w:name w:val="headertext"/>
    <w:rsid w:val="004378D4"/>
  </w:style>
  <w:style w:type="character" w:customStyle="1" w:styleId="endnote-reference">
    <w:name w:val="endnote-reference"/>
    <w:rsid w:val="004378D4"/>
  </w:style>
  <w:style w:type="character" w:customStyle="1" w:styleId="officialsname">
    <w:name w:val="official_s_name"/>
    <w:rsid w:val="004378D4"/>
  </w:style>
  <w:style w:type="character" w:customStyle="1" w:styleId="audience">
    <w:name w:val="audience"/>
    <w:rsid w:val="004378D4"/>
  </w:style>
  <w:style w:type="character" w:customStyle="1" w:styleId="A7">
    <w:name w:val="A7"/>
    <w:uiPriority w:val="99"/>
    <w:rsid w:val="004378D4"/>
    <w:rPr>
      <w:rFonts w:ascii="Myriad Pro" w:hAnsi="Myriad Pro" w:cs="Myriad Pro" w:hint="default"/>
      <w:color w:val="0066B1"/>
      <w:sz w:val="22"/>
      <w:szCs w:val="22"/>
    </w:rPr>
  </w:style>
  <w:style w:type="character" w:customStyle="1" w:styleId="normalchar">
    <w:name w:val="normal__char"/>
    <w:rsid w:val="004378D4"/>
  </w:style>
  <w:style w:type="character" w:customStyle="1" w:styleId="hyperlink002cheading0020100200028block0020title0029char">
    <w:name w:val="hyperlink_002cheading_00201_0020_0028block_0020title_0029__char"/>
    <w:rsid w:val="004378D4"/>
  </w:style>
  <w:style w:type="character" w:customStyle="1" w:styleId="underline002cstyle0020bold0020underlinechar">
    <w:name w:val="underline_002cstyle_0020bold_0020underline__char"/>
    <w:rsid w:val="004378D4"/>
  </w:style>
  <w:style w:type="character" w:customStyle="1" w:styleId="copyboldblack">
    <w:name w:val="copyboldblack"/>
    <w:rsid w:val="004378D4"/>
  </w:style>
  <w:style w:type="character" w:customStyle="1" w:styleId="copybold">
    <w:name w:val="copybold"/>
    <w:rsid w:val="004378D4"/>
  </w:style>
  <w:style w:type="character" w:customStyle="1" w:styleId="author-date0">
    <w:name w:val="author-date"/>
    <w:rsid w:val="004378D4"/>
  </w:style>
  <w:style w:type="character" w:customStyle="1" w:styleId="hidden">
    <w:name w:val="hidden"/>
    <w:rsid w:val="004378D4"/>
  </w:style>
  <w:style w:type="character" w:customStyle="1" w:styleId="articlebegin">
    <w:name w:val="articlebegin"/>
    <w:rsid w:val="004378D4"/>
  </w:style>
  <w:style w:type="character" w:customStyle="1" w:styleId="mediaoverlay">
    <w:name w:val="mediaoverlay"/>
    <w:rsid w:val="004378D4"/>
  </w:style>
  <w:style w:type="character" w:customStyle="1" w:styleId="blogcaption">
    <w:name w:val="blog_caption"/>
    <w:rsid w:val="004378D4"/>
  </w:style>
  <w:style w:type="character" w:customStyle="1" w:styleId="commnet-abuzz">
    <w:name w:val="commnet-abuzz"/>
    <w:rsid w:val="004378D4"/>
  </w:style>
  <w:style w:type="character" w:customStyle="1" w:styleId="fbconnectbuttontext">
    <w:name w:val="fbconnectbutton_text"/>
    <w:rsid w:val="004378D4"/>
  </w:style>
  <w:style w:type="character" w:customStyle="1" w:styleId="fbsharecountinner">
    <w:name w:val="fb_share_count_inner"/>
    <w:rsid w:val="004378D4"/>
  </w:style>
  <w:style w:type="character" w:customStyle="1" w:styleId="stbuttontext">
    <w:name w:val="stbuttontext"/>
    <w:rsid w:val="004378D4"/>
  </w:style>
  <w:style w:type="character" w:customStyle="1" w:styleId="source">
    <w:name w:val="source"/>
    <w:rsid w:val="004378D4"/>
  </w:style>
  <w:style w:type="character" w:customStyle="1" w:styleId="pubdate">
    <w:name w:val="pubdate"/>
    <w:rsid w:val="004378D4"/>
  </w:style>
  <w:style w:type="character" w:customStyle="1" w:styleId="grey">
    <w:name w:val="grey"/>
    <w:rsid w:val="004378D4"/>
  </w:style>
  <w:style w:type="character" w:customStyle="1" w:styleId="postdate">
    <w:name w:val="post_date"/>
    <w:rsid w:val="004378D4"/>
  </w:style>
  <w:style w:type="character" w:customStyle="1" w:styleId="bdx">
    <w:name w:val="bdx"/>
    <w:rsid w:val="004378D4"/>
  </w:style>
  <w:style w:type="character" w:customStyle="1" w:styleId="bdl">
    <w:name w:val="bdl"/>
    <w:rsid w:val="004378D4"/>
  </w:style>
  <w:style w:type="character" w:customStyle="1" w:styleId="breadcrumbitemcurrent">
    <w:name w:val="breadcrumbitemcurrent"/>
    <w:rsid w:val="004378D4"/>
  </w:style>
  <w:style w:type="character" w:customStyle="1" w:styleId="bbl">
    <w:name w:val="bbl"/>
    <w:rsid w:val="004378D4"/>
  </w:style>
  <w:style w:type="character" w:customStyle="1" w:styleId="Date2">
    <w:name w:val="Date2"/>
    <w:rsid w:val="004378D4"/>
  </w:style>
  <w:style w:type="character" w:customStyle="1" w:styleId="company">
    <w:name w:val="company"/>
    <w:rsid w:val="004378D4"/>
  </w:style>
  <w:style w:type="character" w:customStyle="1" w:styleId="itxtnewhookspan">
    <w:name w:val="itxtnewhookspan"/>
    <w:rsid w:val="004378D4"/>
  </w:style>
  <w:style w:type="character" w:customStyle="1" w:styleId="gstxthlt">
    <w:name w:val="gstxt_hlt"/>
    <w:rsid w:val="004378D4"/>
  </w:style>
  <w:style w:type="character" w:customStyle="1" w:styleId="SubtleEmphasis1">
    <w:name w:val="Subtle Emphasis1"/>
    <w:uiPriority w:val="19"/>
    <w:qFormat/>
    <w:rsid w:val="004378D4"/>
    <w:rPr>
      <w:rFonts w:ascii="Times New Roman" w:hAnsi="Times New Roman" w:cs="Times New Roman" w:hint="default"/>
      <w:b/>
      <w:bCs w:val="0"/>
      <w:iCs/>
      <w:color w:val="auto"/>
      <w:sz w:val="22"/>
    </w:rPr>
  </w:style>
  <w:style w:type="character" w:customStyle="1" w:styleId="StyleBoldRed">
    <w:name w:val="Style Bold Red"/>
    <w:rsid w:val="004378D4"/>
    <w:rPr>
      <w:b/>
      <w:bCs/>
      <w:color w:val="auto"/>
    </w:rPr>
  </w:style>
  <w:style w:type="character" w:customStyle="1" w:styleId="StyleTimesNewRoman8pt">
    <w:name w:val="Style Times New Roman 8 pt"/>
    <w:rsid w:val="004378D4"/>
    <w:rPr>
      <w:rFonts w:ascii="Georgia" w:hAnsi="Georgia" w:hint="default"/>
      <w:sz w:val="16"/>
    </w:rPr>
  </w:style>
  <w:style w:type="character" w:customStyle="1" w:styleId="StyleStyle7pt8pt">
    <w:name w:val="Style Style 7 pt + 8 pt"/>
    <w:rsid w:val="004378D4"/>
    <w:rPr>
      <w:sz w:val="16"/>
    </w:rPr>
  </w:style>
  <w:style w:type="character" w:customStyle="1" w:styleId="StyleStyleThickunderlineBold1">
    <w:name w:val="Style Style Thick underline + Bold1"/>
    <w:rsid w:val="004378D4"/>
    <w:rPr>
      <w:b/>
      <w:bCs/>
      <w:u w:val="thick"/>
    </w:rPr>
  </w:style>
  <w:style w:type="character" w:customStyle="1" w:styleId="StyleUnderline2">
    <w:name w:val="Style Underline2"/>
    <w:rsid w:val="004378D4"/>
    <w:rPr>
      <w:u w:val="single"/>
    </w:rPr>
  </w:style>
  <w:style w:type="character" w:customStyle="1" w:styleId="ShrinkText">
    <w:name w:val="Shrink Text"/>
    <w:rsid w:val="004378D4"/>
    <w:rPr>
      <w:sz w:val="16"/>
    </w:rPr>
  </w:style>
  <w:style w:type="character" w:customStyle="1" w:styleId="smallcaps">
    <w:name w:val="smallcaps"/>
    <w:rsid w:val="004378D4"/>
  </w:style>
  <w:style w:type="character" w:customStyle="1" w:styleId="goldbldtext">
    <w:name w:val="goldbldtext"/>
    <w:rsid w:val="004378D4"/>
  </w:style>
  <w:style w:type="character" w:customStyle="1" w:styleId="cardshighlight0">
    <w:name w:val="cardshighlight"/>
    <w:rsid w:val="004378D4"/>
  </w:style>
  <w:style w:type="character" w:customStyle="1" w:styleId="cardsfont12pt1">
    <w:name w:val="cardsfont12pt"/>
    <w:rsid w:val="004378D4"/>
  </w:style>
  <w:style w:type="character" w:customStyle="1" w:styleId="ft6">
    <w:name w:val="ft6"/>
    <w:rsid w:val="004378D4"/>
  </w:style>
  <w:style w:type="character" w:customStyle="1" w:styleId="kicker">
    <w:name w:val="kicker"/>
    <w:rsid w:val="004378D4"/>
  </w:style>
  <w:style w:type="character" w:customStyle="1" w:styleId="backcontent">
    <w:name w:val="backcontent"/>
    <w:rsid w:val="004378D4"/>
  </w:style>
  <w:style w:type="character" w:customStyle="1" w:styleId="daystmp">
    <w:name w:val="daystmp"/>
    <w:rsid w:val="004378D4"/>
  </w:style>
  <w:style w:type="character" w:customStyle="1" w:styleId="cardsfont12ptchar">
    <w:name w:val="cardsfont12ptchar"/>
    <w:rsid w:val="004378D4"/>
  </w:style>
  <w:style w:type="character" w:customStyle="1" w:styleId="gal">
    <w:name w:val="gal"/>
    <w:rsid w:val="004378D4"/>
  </w:style>
  <w:style w:type="character" w:customStyle="1" w:styleId="submitted">
    <w:name w:val="submitted"/>
    <w:rsid w:val="004378D4"/>
  </w:style>
  <w:style w:type="character" w:customStyle="1" w:styleId="imagedateline">
    <w:name w:val="image_dateline"/>
    <w:rsid w:val="004378D4"/>
  </w:style>
  <w:style w:type="character" w:customStyle="1" w:styleId="authordatecharchar">
    <w:name w:val="authordatecharchar"/>
    <w:rsid w:val="004378D4"/>
  </w:style>
  <w:style w:type="character" w:customStyle="1" w:styleId="style1char0">
    <w:name w:val="style1char"/>
    <w:rsid w:val="004378D4"/>
  </w:style>
  <w:style w:type="character" w:customStyle="1" w:styleId="tagcharchar0">
    <w:name w:val="tagcharchar"/>
    <w:rsid w:val="004378D4"/>
  </w:style>
  <w:style w:type="character" w:customStyle="1" w:styleId="underlinedcharchar2">
    <w:name w:val="underlinedcharchar"/>
    <w:rsid w:val="004378D4"/>
  </w:style>
  <w:style w:type="character" w:customStyle="1" w:styleId="BoxedChar">
    <w:name w:val="Boxed Char"/>
    <w:rsid w:val="004378D4"/>
    <w:rPr>
      <w:rFonts w:ascii="Arial Narrow" w:hAnsi="Arial Narrow" w:hint="default"/>
      <w:b/>
      <w:bCs w:val="0"/>
      <w:sz w:val="18"/>
      <w:bdr w:val="single" w:sz="6" w:space="0" w:color="auto" w:frame="1"/>
    </w:rPr>
  </w:style>
  <w:style w:type="character" w:customStyle="1" w:styleId="Style11ptUnderline2">
    <w:name w:val="Style 11 pt Underline2"/>
    <w:rsid w:val="004378D4"/>
    <w:rPr>
      <w:sz w:val="20"/>
      <w:u w:val="single"/>
    </w:rPr>
  </w:style>
  <w:style w:type="character" w:customStyle="1" w:styleId="Style11ptBoldUnderline2">
    <w:name w:val="Style 11 pt Bold Underline2"/>
    <w:rsid w:val="004378D4"/>
    <w:rPr>
      <w:b/>
      <w:bCs/>
      <w:sz w:val="20"/>
      <w:u w:val="single"/>
    </w:rPr>
  </w:style>
  <w:style w:type="character" w:customStyle="1" w:styleId="nw">
    <w:name w:val="nw"/>
    <w:rsid w:val="004378D4"/>
  </w:style>
  <w:style w:type="character" w:customStyle="1" w:styleId="Styleunderline11ptBoldBorderSinglesolidlineAuto">
    <w:name w:val="Style underline + 11 pt Bold Border: : (Single solid line Auto ..."/>
    <w:rsid w:val="004378D4"/>
    <w:rPr>
      <w:b/>
      <w:bCs/>
      <w:sz w:val="20"/>
      <w:u w:val="single"/>
      <w:bdr w:val="single" w:sz="4" w:space="0" w:color="auto" w:frame="1"/>
    </w:rPr>
  </w:style>
  <w:style w:type="character" w:customStyle="1" w:styleId="cardCharCharChar1">
    <w:name w:val="card Char Char Char1"/>
    <w:rsid w:val="004378D4"/>
    <w:rPr>
      <w:lang w:val="en-US" w:eastAsia="en-US" w:bidi="ar-SA"/>
    </w:rPr>
  </w:style>
  <w:style w:type="character" w:customStyle="1" w:styleId="authors1">
    <w:name w:val="authors1"/>
    <w:rsid w:val="004378D4"/>
    <w:rPr>
      <w:rFonts w:ascii="Verdana" w:hAnsi="Verdana" w:hint="default"/>
      <w:b/>
      <w:bCs/>
      <w:color w:val="006699"/>
      <w:sz w:val="20"/>
      <w:szCs w:val="20"/>
    </w:rPr>
  </w:style>
  <w:style w:type="character" w:customStyle="1" w:styleId="headlinesectionlarge">
    <w:name w:val="headline_section_large"/>
    <w:rsid w:val="004378D4"/>
  </w:style>
  <w:style w:type="character" w:customStyle="1" w:styleId="Styleunderline11ptBlack">
    <w:name w:val="Style underline + 11 pt Black"/>
    <w:rsid w:val="004378D4"/>
    <w:rPr>
      <w:color w:val="000000"/>
      <w:sz w:val="20"/>
      <w:u w:val="single"/>
    </w:rPr>
  </w:style>
  <w:style w:type="character" w:customStyle="1" w:styleId="Styleunderline11ptBoldBlack">
    <w:name w:val="Style underline + 11 pt Bold Black"/>
    <w:rsid w:val="004378D4"/>
    <w:rPr>
      <w:b/>
      <w:bCs/>
      <w:color w:val="000000"/>
      <w:sz w:val="20"/>
      <w:u w:val="single"/>
    </w:rPr>
  </w:style>
  <w:style w:type="character" w:customStyle="1" w:styleId="Style11ptBoldBlackUnderline">
    <w:name w:val="Style 11 pt Bold Black Underline"/>
    <w:rsid w:val="004378D4"/>
    <w:rPr>
      <w:b/>
      <w:bCs/>
      <w:color w:val="000000"/>
      <w:sz w:val="20"/>
      <w:u w:val="single"/>
    </w:rPr>
  </w:style>
  <w:style w:type="character" w:customStyle="1" w:styleId="Style11ptBoldBlackUnderlineBorderSinglesolidline">
    <w:name w:val="Style 11 pt Bold Black Underline Border: : (Single solid line ..."/>
    <w:rsid w:val="004378D4"/>
    <w:rPr>
      <w:b/>
      <w:bCs/>
      <w:color w:val="000000"/>
      <w:sz w:val="20"/>
      <w:u w:val="single"/>
      <w:bdr w:val="single" w:sz="4" w:space="0" w:color="auto" w:frame="1"/>
    </w:rPr>
  </w:style>
  <w:style w:type="character" w:customStyle="1" w:styleId="StyleLatinMeridien-Italic11ptItalicUnderline">
    <w:name w:val="Style (Latin) Meridien-Italic 11 pt Italic Underline"/>
    <w:rsid w:val="004378D4"/>
    <w:rPr>
      <w:rFonts w:ascii="Meridien-Italic" w:hAnsi="Meridien-Italic" w:hint="default"/>
      <w:i/>
      <w:iCs/>
      <w:sz w:val="20"/>
      <w:u w:val="single"/>
    </w:rPr>
  </w:style>
  <w:style w:type="character" w:customStyle="1" w:styleId="Citation-AuthorDate">
    <w:name w:val="Citation - Author/Date"/>
    <w:rsid w:val="004378D4"/>
    <w:rPr>
      <w:b/>
      <w:bCs w:val="0"/>
      <w:smallCaps/>
      <w:sz w:val="24"/>
      <w:u w:val="single"/>
    </w:rPr>
  </w:style>
  <w:style w:type="character" w:customStyle="1" w:styleId="underlinestylechar0">
    <w:name w:val="underlinestylechar"/>
    <w:rsid w:val="004378D4"/>
  </w:style>
  <w:style w:type="character" w:customStyle="1" w:styleId="highlight">
    <w:name w:val="highlight"/>
    <w:rsid w:val="004378D4"/>
  </w:style>
  <w:style w:type="character" w:customStyle="1" w:styleId="DottedUnderline0">
    <w:name w:val="Dotted Underline"/>
    <w:rsid w:val="004378D4"/>
    <w:rPr>
      <w:rFonts w:ascii="Times New Roman" w:hAnsi="Times New Roman" w:cs="Times New Roman" w:hint="default"/>
      <w:sz w:val="20"/>
      <w:u w:val="dottedHeavy"/>
    </w:rPr>
  </w:style>
  <w:style w:type="character" w:customStyle="1" w:styleId="titleauthoretc">
    <w:name w:val="titleauthoretc"/>
    <w:rsid w:val="004378D4"/>
  </w:style>
  <w:style w:type="character" w:customStyle="1" w:styleId="labeltext">
    <w:name w:val="labeltext"/>
    <w:rsid w:val="004378D4"/>
  </w:style>
  <w:style w:type="character" w:customStyle="1" w:styleId="viewlink">
    <w:name w:val="viewlink"/>
    <w:rsid w:val="004378D4"/>
  </w:style>
  <w:style w:type="character" w:customStyle="1" w:styleId="share">
    <w:name w:val="share"/>
    <w:rsid w:val="004378D4"/>
  </w:style>
  <w:style w:type="character" w:customStyle="1" w:styleId="inlinkchart">
    <w:name w:val="inlink_chart"/>
    <w:rsid w:val="004378D4"/>
  </w:style>
  <w:style w:type="character" w:customStyle="1" w:styleId="underLight">
    <w:name w:val="underLight"/>
    <w:uiPriority w:val="1"/>
    <w:qFormat/>
    <w:rsid w:val="004378D4"/>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4378D4"/>
  </w:style>
  <w:style w:type="character" w:customStyle="1" w:styleId="author-rss">
    <w:name w:val="author-rss"/>
    <w:rsid w:val="004378D4"/>
  </w:style>
  <w:style w:type="character" w:customStyle="1" w:styleId="fbsharecountwrapper">
    <w:name w:val="fb_share_count_wrapper"/>
    <w:rsid w:val="004378D4"/>
  </w:style>
  <w:style w:type="character" w:customStyle="1" w:styleId="fbbuttontext">
    <w:name w:val="fb_button_text"/>
    <w:rsid w:val="004378D4"/>
  </w:style>
  <w:style w:type="character" w:customStyle="1" w:styleId="hw">
    <w:name w:val="hw"/>
    <w:rsid w:val="004378D4"/>
  </w:style>
  <w:style w:type="character" w:customStyle="1" w:styleId="linktotop">
    <w:name w:val="linktotop"/>
    <w:rsid w:val="004378D4"/>
  </w:style>
  <w:style w:type="character" w:customStyle="1" w:styleId="maintextbldleft">
    <w:name w:val="maintextbldleft"/>
    <w:rsid w:val="004378D4"/>
  </w:style>
  <w:style w:type="character" w:customStyle="1" w:styleId="maintextleft">
    <w:name w:val="maintextleft"/>
    <w:rsid w:val="004378D4"/>
  </w:style>
  <w:style w:type="character" w:customStyle="1" w:styleId="descriptionstyle1block">
    <w:name w:val="description style1 block"/>
    <w:rsid w:val="004378D4"/>
  </w:style>
  <w:style w:type="character" w:customStyle="1" w:styleId="gutter-right-1">
    <w:name w:val="gutter-right-1"/>
    <w:basedOn w:val="DefaultParagraphFont"/>
    <w:rsid w:val="004378D4"/>
  </w:style>
  <w:style w:type="character" w:customStyle="1" w:styleId="ssl3">
    <w:name w:val="ss_l3"/>
    <w:rsid w:val="004378D4"/>
  </w:style>
  <w:style w:type="character" w:customStyle="1" w:styleId="FontStyle39">
    <w:name w:val="Font Style39"/>
    <w:uiPriority w:val="99"/>
    <w:rsid w:val="004378D4"/>
    <w:rPr>
      <w:rFonts w:ascii="Constantia" w:hAnsi="Constantia" w:cs="Constantia" w:hint="default"/>
      <w:b/>
      <w:bCs/>
      <w:sz w:val="18"/>
      <w:szCs w:val="18"/>
    </w:rPr>
  </w:style>
  <w:style w:type="character" w:customStyle="1" w:styleId="6">
    <w:name w:val="6"/>
    <w:rsid w:val="004378D4"/>
    <w:rPr>
      <w:rFonts w:ascii="Arial" w:hAnsi="Arial" w:cs="Arial" w:hint="default"/>
      <w:bCs/>
      <w:sz w:val="20"/>
      <w:u w:val="single"/>
      <w:lang w:val="en-US" w:eastAsia="en-US" w:bidi="ar-SA"/>
    </w:rPr>
  </w:style>
  <w:style w:type="character" w:customStyle="1" w:styleId="Header11">
    <w:name w:val="Header11"/>
    <w:rsid w:val="004378D4"/>
  </w:style>
  <w:style w:type="character" w:customStyle="1" w:styleId="posa">
    <w:name w:val="pos(a)"/>
    <w:basedOn w:val="DefaultParagraphFont"/>
    <w:rsid w:val="004378D4"/>
  </w:style>
  <w:style w:type="character" w:customStyle="1" w:styleId="u-hiddeninnarrowenv">
    <w:name w:val="u-hiddeninnarrowenv"/>
    <w:basedOn w:val="DefaultParagraphFont"/>
    <w:rsid w:val="004378D4"/>
  </w:style>
  <w:style w:type="character" w:customStyle="1" w:styleId="followbutton-bird">
    <w:name w:val="followbutton-bird"/>
    <w:basedOn w:val="DefaultParagraphFont"/>
    <w:rsid w:val="004378D4"/>
  </w:style>
  <w:style w:type="character" w:customStyle="1" w:styleId="tweetauthor-name">
    <w:name w:val="tweetauthor-name"/>
    <w:basedOn w:val="DefaultParagraphFont"/>
    <w:rsid w:val="004378D4"/>
  </w:style>
  <w:style w:type="character" w:customStyle="1" w:styleId="tweetauthor-verifiedbadge">
    <w:name w:val="tweetauthor-verifiedbadge"/>
    <w:basedOn w:val="DefaultParagraphFont"/>
    <w:rsid w:val="004378D4"/>
  </w:style>
  <w:style w:type="character" w:customStyle="1" w:styleId="tweetauthor-screenname">
    <w:name w:val="tweetauthor-screenname"/>
    <w:basedOn w:val="DefaultParagraphFont"/>
    <w:rsid w:val="004378D4"/>
  </w:style>
  <w:style w:type="character" w:customStyle="1" w:styleId="u-hiddenvisually">
    <w:name w:val="u-hiddenvisually"/>
    <w:basedOn w:val="DefaultParagraphFont"/>
    <w:rsid w:val="004378D4"/>
  </w:style>
  <w:style w:type="character" w:customStyle="1" w:styleId="tweetaction-stat">
    <w:name w:val="tweetaction-stat"/>
    <w:basedOn w:val="DefaultParagraphFont"/>
    <w:rsid w:val="004378D4"/>
  </w:style>
  <w:style w:type="character" w:customStyle="1" w:styleId="related">
    <w:name w:val="related"/>
    <w:basedOn w:val="DefaultParagraphFont"/>
    <w:rsid w:val="004378D4"/>
  </w:style>
  <w:style w:type="character" w:customStyle="1" w:styleId="related-content">
    <w:name w:val="related-content"/>
    <w:basedOn w:val="DefaultParagraphFont"/>
    <w:rsid w:val="004378D4"/>
  </w:style>
  <w:style w:type="character" w:customStyle="1" w:styleId="name-of-author">
    <w:name w:val="name-of-author"/>
    <w:basedOn w:val="DefaultParagraphFont"/>
    <w:rsid w:val="004378D4"/>
  </w:style>
  <w:style w:type="character" w:customStyle="1" w:styleId="first-name">
    <w:name w:val="first-name"/>
    <w:basedOn w:val="DefaultParagraphFont"/>
    <w:rsid w:val="004378D4"/>
  </w:style>
  <w:style w:type="character" w:customStyle="1" w:styleId="last-name">
    <w:name w:val="last-name"/>
    <w:basedOn w:val="DefaultParagraphFont"/>
    <w:rsid w:val="004378D4"/>
  </w:style>
  <w:style w:type="character" w:customStyle="1" w:styleId="caption10">
    <w:name w:val="caption1"/>
    <w:basedOn w:val="DefaultParagraphFont"/>
    <w:rsid w:val="004378D4"/>
  </w:style>
  <w:style w:type="character" w:customStyle="1" w:styleId="recirc-text">
    <w:name w:val="&quot;recirc-text”"/>
    <w:basedOn w:val="DefaultParagraphFont"/>
    <w:rsid w:val="004378D4"/>
  </w:style>
  <w:style w:type="character" w:customStyle="1" w:styleId="video-icon">
    <w:name w:val="video-icon"/>
    <w:basedOn w:val="DefaultParagraphFont"/>
    <w:rsid w:val="004378D4"/>
  </w:style>
  <w:style w:type="character" w:customStyle="1" w:styleId="powa-shot-play-btn-text">
    <w:name w:val="powa-shot-play-btn-text"/>
    <w:basedOn w:val="DefaultParagraphFont"/>
    <w:rsid w:val="004378D4"/>
  </w:style>
  <w:style w:type="character" w:customStyle="1" w:styleId="powa-shot-click">
    <w:name w:val="powa-shot-click"/>
    <w:basedOn w:val="DefaultParagraphFont"/>
    <w:rsid w:val="004378D4"/>
  </w:style>
  <w:style w:type="character" w:customStyle="1" w:styleId="wpv-blurb">
    <w:name w:val="wpv-blurb"/>
    <w:basedOn w:val="DefaultParagraphFont"/>
    <w:rsid w:val="004378D4"/>
  </w:style>
  <w:style w:type="character" w:customStyle="1" w:styleId="pb-caption">
    <w:name w:val="pb-caption"/>
    <w:basedOn w:val="DefaultParagraphFont"/>
    <w:rsid w:val="004378D4"/>
  </w:style>
  <w:style w:type="character" w:customStyle="1" w:styleId="Heading5Char1">
    <w:name w:val="Heading 5 Char1"/>
    <w:aliases w:val="Text Char1"/>
    <w:basedOn w:val="DefaultParagraphFont"/>
    <w:semiHidden/>
    <w:rsid w:val="004378D4"/>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4378D4"/>
    <w:rPr>
      <w:vertAlign w:val="baseline"/>
    </w:rPr>
  </w:style>
  <w:style w:type="character" w:customStyle="1" w:styleId="Heading7Char1">
    <w:name w:val="Heading 7 Char1"/>
    <w:basedOn w:val="DefaultParagraphFont"/>
    <w:semiHidden/>
    <w:rsid w:val="004378D4"/>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4378D4"/>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4378D4"/>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4378D4"/>
    <w:rPr>
      <w:rFonts w:ascii="Calibri" w:hAnsi="Calibri" w:cs="Calibri"/>
    </w:rPr>
  </w:style>
  <w:style w:type="numbering" w:customStyle="1" w:styleId="NoList2">
    <w:name w:val="No List2"/>
    <w:next w:val="NoList"/>
    <w:uiPriority w:val="99"/>
    <w:semiHidden/>
    <w:unhideWhenUsed/>
    <w:rsid w:val="004378D4"/>
  </w:style>
  <w:style w:type="numbering" w:customStyle="1" w:styleId="NoList3">
    <w:name w:val="No List3"/>
    <w:next w:val="NoList"/>
    <w:uiPriority w:val="99"/>
    <w:semiHidden/>
    <w:unhideWhenUsed/>
    <w:rsid w:val="004378D4"/>
  </w:style>
  <w:style w:type="numbering" w:customStyle="1" w:styleId="NoList4">
    <w:name w:val="No List4"/>
    <w:next w:val="NoList"/>
    <w:uiPriority w:val="99"/>
    <w:semiHidden/>
    <w:unhideWhenUsed/>
    <w:rsid w:val="004378D4"/>
  </w:style>
  <w:style w:type="numbering" w:customStyle="1" w:styleId="NoList5">
    <w:name w:val="No List5"/>
    <w:next w:val="NoList"/>
    <w:semiHidden/>
    <w:unhideWhenUsed/>
    <w:rsid w:val="004378D4"/>
  </w:style>
  <w:style w:type="paragraph" w:styleId="BlockText">
    <w:name w:val="Block Text"/>
    <w:basedOn w:val="Normal"/>
    <w:rsid w:val="004378D4"/>
    <w:pPr>
      <w:ind w:left="229" w:right="229"/>
    </w:pPr>
    <w:rPr>
      <w:rFonts w:ascii="Verdana" w:eastAsia="Times New Roman" w:hAnsi="Verdana"/>
      <w:sz w:val="16"/>
      <w:szCs w:val="20"/>
    </w:rPr>
  </w:style>
  <w:style w:type="paragraph" w:styleId="NormalIndent">
    <w:name w:val="Normal Indent"/>
    <w:basedOn w:val="Normal"/>
    <w:rsid w:val="004378D4"/>
    <w:pPr>
      <w:ind w:left="720"/>
    </w:pPr>
    <w:rPr>
      <w:rFonts w:eastAsia="Times New Roman"/>
      <w:szCs w:val="20"/>
    </w:rPr>
  </w:style>
  <w:style w:type="paragraph" w:styleId="EnvelopeReturn">
    <w:name w:val="envelope return"/>
    <w:basedOn w:val="Normal"/>
    <w:rsid w:val="004378D4"/>
    <w:rPr>
      <w:rFonts w:ascii="Arial" w:eastAsia="Times New Roman" w:hAnsi="Arial"/>
      <w:sz w:val="24"/>
      <w:szCs w:val="20"/>
    </w:rPr>
  </w:style>
  <w:style w:type="paragraph" w:styleId="EnvelopeAddress">
    <w:name w:val="envelope address"/>
    <w:basedOn w:val="Normal"/>
    <w:rsid w:val="004378D4"/>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4378D4"/>
  </w:style>
  <w:style w:type="numbering" w:customStyle="1" w:styleId="NoList7">
    <w:name w:val="No List7"/>
    <w:next w:val="NoList"/>
    <w:semiHidden/>
    <w:unhideWhenUsed/>
    <w:rsid w:val="004378D4"/>
  </w:style>
  <w:style w:type="paragraph" w:styleId="ListBullet">
    <w:name w:val="List Bullet"/>
    <w:basedOn w:val="Normal"/>
    <w:link w:val="ListBulletChar"/>
    <w:uiPriority w:val="99"/>
    <w:unhideWhenUsed/>
    <w:rsid w:val="004378D4"/>
    <w:pPr>
      <w:tabs>
        <w:tab w:val="num" w:pos="360"/>
      </w:tabs>
      <w:ind w:left="360" w:hanging="360"/>
      <w:contextualSpacing/>
    </w:pPr>
    <w:rPr>
      <w:rFonts w:eastAsia="Calibri"/>
    </w:rPr>
  </w:style>
  <w:style w:type="table" w:styleId="MediumGrid1">
    <w:name w:val="Medium Grid 1"/>
    <w:basedOn w:val="TableNormal"/>
    <w:uiPriority w:val="67"/>
    <w:rsid w:val="004378D4"/>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4378D4"/>
  </w:style>
  <w:style w:type="numbering" w:customStyle="1" w:styleId="NoList111">
    <w:name w:val="No List111"/>
    <w:next w:val="NoList"/>
    <w:uiPriority w:val="99"/>
    <w:semiHidden/>
    <w:unhideWhenUsed/>
    <w:rsid w:val="004378D4"/>
  </w:style>
  <w:style w:type="numbering" w:customStyle="1" w:styleId="NoList1111">
    <w:name w:val="No List1111"/>
    <w:next w:val="NoList"/>
    <w:uiPriority w:val="99"/>
    <w:semiHidden/>
    <w:unhideWhenUsed/>
    <w:rsid w:val="004378D4"/>
  </w:style>
  <w:style w:type="numbering" w:customStyle="1" w:styleId="NoList11111">
    <w:name w:val="No List11111"/>
    <w:next w:val="NoList"/>
    <w:uiPriority w:val="99"/>
    <w:semiHidden/>
    <w:unhideWhenUsed/>
    <w:rsid w:val="004378D4"/>
  </w:style>
  <w:style w:type="numbering" w:customStyle="1" w:styleId="NoList111111">
    <w:name w:val="No List111111"/>
    <w:next w:val="NoList"/>
    <w:uiPriority w:val="99"/>
    <w:semiHidden/>
    <w:unhideWhenUsed/>
    <w:rsid w:val="004378D4"/>
  </w:style>
  <w:style w:type="numbering" w:customStyle="1" w:styleId="NoList1111111">
    <w:name w:val="No List1111111"/>
    <w:next w:val="NoList"/>
    <w:uiPriority w:val="99"/>
    <w:semiHidden/>
    <w:unhideWhenUsed/>
    <w:rsid w:val="004378D4"/>
  </w:style>
  <w:style w:type="numbering" w:customStyle="1" w:styleId="NoList11111111">
    <w:name w:val="No List11111111"/>
    <w:next w:val="NoList"/>
    <w:uiPriority w:val="99"/>
    <w:semiHidden/>
    <w:unhideWhenUsed/>
    <w:rsid w:val="004378D4"/>
  </w:style>
  <w:style w:type="numbering" w:customStyle="1" w:styleId="NoList111111111">
    <w:name w:val="No List111111111"/>
    <w:next w:val="NoList"/>
    <w:uiPriority w:val="99"/>
    <w:semiHidden/>
    <w:unhideWhenUsed/>
    <w:rsid w:val="004378D4"/>
  </w:style>
  <w:style w:type="numbering" w:customStyle="1" w:styleId="NoList1111111111">
    <w:name w:val="No List1111111111"/>
    <w:next w:val="NoList"/>
    <w:uiPriority w:val="99"/>
    <w:semiHidden/>
    <w:unhideWhenUsed/>
    <w:rsid w:val="004378D4"/>
  </w:style>
  <w:style w:type="numbering" w:customStyle="1" w:styleId="NoList11111111111">
    <w:name w:val="No List11111111111"/>
    <w:next w:val="NoList"/>
    <w:uiPriority w:val="99"/>
    <w:semiHidden/>
    <w:unhideWhenUsed/>
    <w:rsid w:val="004378D4"/>
  </w:style>
  <w:style w:type="numbering" w:customStyle="1" w:styleId="NoList111111111111">
    <w:name w:val="No List111111111111"/>
    <w:next w:val="NoList"/>
    <w:uiPriority w:val="99"/>
    <w:semiHidden/>
    <w:unhideWhenUsed/>
    <w:rsid w:val="004378D4"/>
  </w:style>
  <w:style w:type="numbering" w:customStyle="1" w:styleId="NoList1111111111111">
    <w:name w:val="No List1111111111111"/>
    <w:next w:val="NoList"/>
    <w:uiPriority w:val="99"/>
    <w:semiHidden/>
    <w:unhideWhenUsed/>
    <w:rsid w:val="004378D4"/>
  </w:style>
  <w:style w:type="numbering" w:customStyle="1" w:styleId="NoList11111111111111">
    <w:name w:val="No List11111111111111"/>
    <w:next w:val="NoList"/>
    <w:uiPriority w:val="99"/>
    <w:semiHidden/>
    <w:unhideWhenUsed/>
    <w:rsid w:val="004378D4"/>
  </w:style>
  <w:style w:type="numbering" w:customStyle="1" w:styleId="NoList111111111111111">
    <w:name w:val="No List111111111111111"/>
    <w:next w:val="NoList"/>
    <w:uiPriority w:val="99"/>
    <w:semiHidden/>
    <w:unhideWhenUsed/>
    <w:rsid w:val="004378D4"/>
  </w:style>
  <w:style w:type="numbering" w:customStyle="1" w:styleId="NoList1111111111111111">
    <w:name w:val="No List1111111111111111"/>
    <w:next w:val="NoList"/>
    <w:uiPriority w:val="99"/>
    <w:semiHidden/>
    <w:unhideWhenUsed/>
    <w:rsid w:val="004378D4"/>
  </w:style>
  <w:style w:type="numbering" w:customStyle="1" w:styleId="NoList11111111111111111">
    <w:name w:val="No List11111111111111111"/>
    <w:next w:val="NoList"/>
    <w:uiPriority w:val="99"/>
    <w:semiHidden/>
    <w:unhideWhenUsed/>
    <w:rsid w:val="004378D4"/>
  </w:style>
  <w:style w:type="character" w:customStyle="1" w:styleId="FontStyle220">
    <w:name w:val="Font Style220"/>
    <w:basedOn w:val="DefaultParagraphFont"/>
    <w:uiPriority w:val="99"/>
    <w:rsid w:val="004378D4"/>
    <w:rPr>
      <w:rFonts w:ascii="Candara" w:hAnsi="Candara" w:cs="Candara" w:hint="default"/>
      <w:i/>
      <w:iCs/>
      <w:sz w:val="18"/>
      <w:szCs w:val="18"/>
    </w:rPr>
  </w:style>
  <w:style w:type="character" w:customStyle="1" w:styleId="FontStyle290">
    <w:name w:val="Font Style290"/>
    <w:basedOn w:val="DefaultParagraphFont"/>
    <w:uiPriority w:val="99"/>
    <w:rsid w:val="004378D4"/>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378D4"/>
    <w:rPr>
      <w:rFonts w:ascii="Arial" w:hAnsi="Arial" w:cs="Arial"/>
      <w:b/>
      <w:bCs/>
      <w:sz w:val="16"/>
      <w:szCs w:val="16"/>
    </w:rPr>
  </w:style>
  <w:style w:type="paragraph" w:customStyle="1" w:styleId="articlebodynormaltext">
    <w:name w:val="articlebody_normaltext"/>
    <w:basedOn w:val="Normal"/>
    <w:rsid w:val="004378D4"/>
    <w:pPr>
      <w:spacing w:before="100" w:beforeAutospacing="1" w:after="100" w:afterAutospacing="1"/>
    </w:pPr>
    <w:rPr>
      <w:rFonts w:ascii="Georgia" w:hAnsi="Georgia"/>
    </w:rPr>
  </w:style>
  <w:style w:type="character" w:customStyle="1" w:styleId="Bodytext21">
    <w:name w:val="Body text (2)_"/>
    <w:basedOn w:val="DefaultParagraphFont"/>
    <w:link w:val="Bodytext22"/>
    <w:rsid w:val="004378D4"/>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4378D4"/>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4378D4"/>
    <w:rPr>
      <w:color w:val="000000"/>
      <w:sz w:val="28"/>
      <w:szCs w:val="28"/>
    </w:rPr>
  </w:style>
  <w:style w:type="character" w:customStyle="1" w:styleId="Style9ptItalicUnderline">
    <w:name w:val="Style 9 pt Italic Underline"/>
    <w:rsid w:val="004378D4"/>
    <w:rPr>
      <w:i/>
      <w:iCs/>
      <w:sz w:val="20"/>
      <w:u w:val="single"/>
    </w:rPr>
  </w:style>
  <w:style w:type="paragraph" w:customStyle="1" w:styleId="StyleHeading4TagsmalltextBigcardbodyNormalTagNotBold">
    <w:name w:val="Style Heading 4Tagsmall textBig cardbodyNormal Tag + Not Bold"/>
    <w:basedOn w:val="Heading4"/>
    <w:rsid w:val="004378D4"/>
    <w:rPr>
      <w:bCs w:val="0"/>
      <w:sz w:val="22"/>
      <w:szCs w:val="22"/>
    </w:rPr>
  </w:style>
  <w:style w:type="character" w:customStyle="1" w:styleId="StyleBox12ptBold">
    <w:name w:val="Style Box + 12 pt Bold"/>
    <w:basedOn w:val="DefaultParagraphFont"/>
    <w:rsid w:val="004378D4"/>
    <w:rPr>
      <w:rFonts w:ascii="Georgia" w:hAnsi="Georgia"/>
      <w:b/>
      <w:bCs/>
      <w:sz w:val="22"/>
      <w:u w:val="single"/>
      <w:bdr w:val="none" w:sz="0" w:space="0" w:color="auto"/>
    </w:rPr>
  </w:style>
  <w:style w:type="character" w:customStyle="1" w:styleId="StyleBox12pt">
    <w:name w:val="Style Box + 12 pt"/>
    <w:basedOn w:val="DefaultParagraphFont"/>
    <w:rsid w:val="004378D4"/>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4378D4"/>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4378D4"/>
    <w:rPr>
      <w:bCs w:val="0"/>
      <w:szCs w:val="22"/>
    </w:rPr>
  </w:style>
  <w:style w:type="character" w:customStyle="1" w:styleId="StyleGaramondText1">
    <w:name w:val="Style Garamond Text 1"/>
    <w:basedOn w:val="DefaultParagraphFont"/>
    <w:rsid w:val="004378D4"/>
    <w:rPr>
      <w:rFonts w:ascii="Georgia" w:hAnsi="Georgia"/>
      <w:color w:val="0D0D0D" w:themeColor="text1" w:themeTint="F2"/>
      <w:sz w:val="22"/>
    </w:rPr>
  </w:style>
  <w:style w:type="character" w:customStyle="1" w:styleId="StyleGaramondText1Underline">
    <w:name w:val="Style Garamond Text 1 Underline"/>
    <w:basedOn w:val="DefaultParagraphFont"/>
    <w:rsid w:val="004378D4"/>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4378D4"/>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4378D4"/>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4378D4"/>
    <w:rPr>
      <w:b w:val="0"/>
      <w:bCs w:val="0"/>
      <w:sz w:val="14"/>
      <w:u w:val="none"/>
    </w:rPr>
  </w:style>
  <w:style w:type="character" w:customStyle="1" w:styleId="Style7ptBold">
    <w:name w:val="Style 7 pt Bold"/>
    <w:basedOn w:val="DefaultParagraphFont"/>
    <w:rsid w:val="004378D4"/>
    <w:rPr>
      <w:b w:val="0"/>
      <w:bCs/>
      <w:sz w:val="14"/>
    </w:rPr>
  </w:style>
  <w:style w:type="paragraph" w:customStyle="1" w:styleId="Stylecardtext8pt">
    <w:name w:val="Style card text + 8 pt"/>
    <w:basedOn w:val="Normal"/>
    <w:rsid w:val="004378D4"/>
    <w:pPr>
      <w:ind w:right="288"/>
    </w:pPr>
    <w:rPr>
      <w:sz w:val="16"/>
    </w:rPr>
  </w:style>
  <w:style w:type="paragraph" w:customStyle="1" w:styleId="Stylecardtext5pt">
    <w:name w:val="Style card text + 5 pt"/>
    <w:basedOn w:val="Normal"/>
    <w:rsid w:val="004378D4"/>
    <w:pPr>
      <w:ind w:right="288"/>
    </w:pPr>
    <w:rPr>
      <w:sz w:val="10"/>
    </w:rPr>
  </w:style>
  <w:style w:type="character" w:customStyle="1" w:styleId="StyleStyleBoldUnderlineUnderlineIntenseEmphasis1apple-style-">
    <w:name w:val="Style Style Bold UnderlineUnderlineIntense Emphasis1apple-style-..."/>
    <w:basedOn w:val="DefaultParagraphFont"/>
    <w:rsid w:val="004378D4"/>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4378D4"/>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4378D4"/>
    <w:rPr>
      <w:rFonts w:ascii="Georgia" w:hAnsi="Georgia"/>
      <w:u w:val="single"/>
    </w:rPr>
  </w:style>
  <w:style w:type="paragraph" w:customStyle="1" w:styleId="StyleCardsGeorgia12ptBoldThickunderlineBorderSin">
    <w:name w:val="Style Cards + Georgia 12 pt Bold Thick underline Border: : (Sin..."/>
    <w:basedOn w:val="Normal"/>
    <w:rsid w:val="004378D4"/>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4378D4"/>
    <w:rPr>
      <w:rFonts w:ascii="Georgia" w:hAnsi="Georgia"/>
      <w:sz w:val="24"/>
      <w:u w:val="single"/>
    </w:rPr>
  </w:style>
  <w:style w:type="paragraph" w:customStyle="1" w:styleId="StyleCardsGeorgia">
    <w:name w:val="Style Cards + Georgia"/>
    <w:basedOn w:val="Normal"/>
    <w:rsid w:val="004378D4"/>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4378D4"/>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4378D4"/>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4378D4"/>
    <w:rPr>
      <w:rFonts w:eastAsia="Times New Roman"/>
      <w:i/>
      <w:iCs/>
    </w:rPr>
  </w:style>
  <w:style w:type="character" w:customStyle="1" w:styleId="HTMLAddressChar">
    <w:name w:val="HTML Address Char"/>
    <w:basedOn w:val="DefaultParagraphFont"/>
    <w:link w:val="HTMLAddress"/>
    <w:uiPriority w:val="99"/>
    <w:rsid w:val="004378D4"/>
    <w:rPr>
      <w:rFonts w:ascii="Calibri" w:eastAsia="Times New Roman" w:hAnsi="Calibri"/>
      <w:i/>
      <w:iCs/>
      <w:sz w:val="22"/>
    </w:rPr>
  </w:style>
  <w:style w:type="paragraph" w:styleId="Index1">
    <w:name w:val="index 1"/>
    <w:basedOn w:val="Normal"/>
    <w:next w:val="Normal"/>
    <w:autoRedefine/>
    <w:unhideWhenUsed/>
    <w:rsid w:val="004378D4"/>
    <w:pPr>
      <w:ind w:left="220" w:hanging="220"/>
    </w:pPr>
  </w:style>
  <w:style w:type="character" w:customStyle="1" w:styleId="CardsFont6ptChar1">
    <w:name w:val="Cards + Font: 6 pt Char1"/>
    <w:link w:val="CardsFont6pt"/>
    <w:locked/>
    <w:rsid w:val="004378D4"/>
    <w:rPr>
      <w:rFonts w:ascii="Calibri" w:eastAsia="Times New Roman" w:hAnsi="Calibri" w:cs="Times New Roman"/>
      <w:sz w:val="12"/>
      <w:szCs w:val="20"/>
    </w:rPr>
  </w:style>
  <w:style w:type="paragraph" w:customStyle="1" w:styleId="Quote2">
    <w:name w:val="Quote2"/>
    <w:basedOn w:val="Default"/>
    <w:next w:val="Default"/>
    <w:rsid w:val="004378D4"/>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4378D4"/>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4378D4"/>
    <w:pPr>
      <w:keepNext/>
      <w:keepLines/>
      <w:spacing w:before="200"/>
      <w:outlineLvl w:val="3"/>
    </w:pPr>
    <w:rPr>
      <w:rFonts w:eastAsia="Times New Roman"/>
      <w:b/>
      <w:bCs/>
      <w:iCs/>
      <w:sz w:val="26"/>
    </w:rPr>
  </w:style>
  <w:style w:type="paragraph" w:customStyle="1" w:styleId="post-subtitle">
    <w:name w:val="post-subtitle"/>
    <w:basedOn w:val="Normal"/>
    <w:rsid w:val="004378D4"/>
    <w:pPr>
      <w:spacing w:before="100" w:beforeAutospacing="1" w:after="100" w:afterAutospacing="1"/>
    </w:pPr>
    <w:rPr>
      <w:rFonts w:eastAsia="Times New Roman"/>
    </w:rPr>
  </w:style>
  <w:style w:type="paragraph" w:customStyle="1" w:styleId="Pa0">
    <w:name w:val="Pa0"/>
    <w:basedOn w:val="Default"/>
    <w:next w:val="Default"/>
    <w:uiPriority w:val="99"/>
    <w:rsid w:val="004378D4"/>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4378D4"/>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4378D4"/>
    <w:pPr>
      <w:spacing w:before="100" w:beforeAutospacing="1" w:after="100" w:afterAutospacing="1"/>
    </w:pPr>
    <w:rPr>
      <w:rFonts w:eastAsia="Times New Roman"/>
    </w:rPr>
  </w:style>
  <w:style w:type="paragraph" w:customStyle="1" w:styleId="tagline1">
    <w:name w:val="tagline"/>
    <w:basedOn w:val="Normal"/>
    <w:rsid w:val="004378D4"/>
    <w:pPr>
      <w:spacing w:before="100" w:beforeAutospacing="1" w:after="100" w:afterAutospacing="1"/>
    </w:pPr>
    <w:rPr>
      <w:rFonts w:eastAsia="Times New Roman"/>
    </w:rPr>
  </w:style>
  <w:style w:type="paragraph" w:customStyle="1" w:styleId="Block1">
    <w:name w:val="Block1"/>
    <w:basedOn w:val="Normal"/>
    <w:next w:val="Normal"/>
    <w:uiPriority w:val="3"/>
    <w:qFormat/>
    <w:rsid w:val="004378D4"/>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4378D4"/>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4378D4"/>
    <w:rPr>
      <w:sz w:val="10"/>
    </w:rPr>
  </w:style>
  <w:style w:type="paragraph" w:customStyle="1" w:styleId="ReallySamllText">
    <w:name w:val="ReallySamllText"/>
    <w:basedOn w:val="Normal"/>
    <w:link w:val="ReallySamllTextChar"/>
    <w:autoRedefine/>
    <w:rsid w:val="004378D4"/>
    <w:rPr>
      <w:rFonts w:asciiTheme="minorHAnsi" w:hAnsiTheme="minorHAnsi"/>
      <w:sz w:val="10"/>
    </w:rPr>
  </w:style>
  <w:style w:type="paragraph" w:customStyle="1" w:styleId="CardCites">
    <w:name w:val="Card Cites"/>
    <w:basedOn w:val="Normal"/>
    <w:next w:val="Normal"/>
    <w:qFormat/>
    <w:rsid w:val="004378D4"/>
    <w:rPr>
      <w:rFonts w:eastAsia="Times New Roman"/>
      <w:b/>
      <w:sz w:val="20"/>
    </w:rPr>
  </w:style>
  <w:style w:type="paragraph" w:customStyle="1" w:styleId="NormalWeb3">
    <w:name w:val="Normal (Web)3"/>
    <w:basedOn w:val="Normal"/>
    <w:rsid w:val="004378D4"/>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4378D4"/>
    <w:pPr>
      <w:ind w:left="400"/>
    </w:pPr>
    <w:rPr>
      <w:rFonts w:eastAsia="Times New Roman"/>
    </w:rPr>
  </w:style>
  <w:style w:type="paragraph" w:customStyle="1" w:styleId="TagCiteChar2">
    <w:name w:val="Tag / Cite Char"/>
    <w:basedOn w:val="Normal"/>
    <w:rsid w:val="004378D4"/>
    <w:rPr>
      <w:rFonts w:eastAsia="Times New Roman"/>
      <w:b/>
      <w:color w:val="000000"/>
    </w:rPr>
  </w:style>
  <w:style w:type="paragraph" w:customStyle="1" w:styleId="PageNumber2">
    <w:name w:val="Page Number2"/>
    <w:basedOn w:val="Normal"/>
    <w:next w:val="Normal"/>
    <w:rsid w:val="004378D4"/>
    <w:rPr>
      <w:rFonts w:eastAsia="Times New Roman"/>
      <w:sz w:val="20"/>
    </w:rPr>
  </w:style>
  <w:style w:type="paragraph" w:customStyle="1" w:styleId="HeaderFooter">
    <w:name w:val="Header &amp; Footer"/>
    <w:rsid w:val="004378D4"/>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4378D4"/>
    <w:rPr>
      <w:rFonts w:ascii="Arial Narrow" w:eastAsia="Times New Roman" w:hAnsi="Arial Narrow"/>
      <w:color w:val="000000"/>
      <w:sz w:val="16"/>
    </w:rPr>
  </w:style>
  <w:style w:type="paragraph" w:customStyle="1" w:styleId="CardTextUnderlined">
    <w:name w:val="Card Text Underlined"/>
    <w:basedOn w:val="Normal"/>
    <w:rsid w:val="004378D4"/>
    <w:rPr>
      <w:rFonts w:ascii="Arial Narrow" w:eastAsia="Times New Roman" w:hAnsi="Arial Narrow"/>
      <w:u w:val="single"/>
    </w:rPr>
  </w:style>
  <w:style w:type="paragraph" w:customStyle="1" w:styleId="HeaderDebate">
    <w:name w:val="Header Debate"/>
    <w:basedOn w:val="Normal"/>
    <w:rsid w:val="004378D4"/>
    <w:pPr>
      <w:jc w:val="center"/>
      <w:outlineLvl w:val="0"/>
    </w:pPr>
    <w:rPr>
      <w:rFonts w:eastAsia="Times New Roman"/>
      <w:b/>
      <w:sz w:val="48"/>
      <w:u w:val="words"/>
    </w:rPr>
  </w:style>
  <w:style w:type="paragraph" w:customStyle="1" w:styleId="NormalWeb1">
    <w:name w:val="Normal (Web)1"/>
    <w:basedOn w:val="Normal"/>
    <w:rsid w:val="004378D4"/>
    <w:pPr>
      <w:spacing w:before="100" w:beforeAutospacing="1" w:after="100" w:afterAutospacing="1"/>
    </w:pPr>
    <w:rPr>
      <w:rFonts w:eastAsia="Times New Roman"/>
      <w:sz w:val="20"/>
      <w:szCs w:val="20"/>
    </w:rPr>
  </w:style>
  <w:style w:type="paragraph" w:customStyle="1" w:styleId="CardTagCharChar">
    <w:name w:val="Card Tag Char Char"/>
    <w:basedOn w:val="Normal"/>
    <w:rsid w:val="004378D4"/>
    <w:rPr>
      <w:rFonts w:eastAsia="Times New Roman"/>
      <w:b/>
    </w:rPr>
  </w:style>
  <w:style w:type="paragraph" w:customStyle="1" w:styleId="fixed">
    <w:name w:val="fixed"/>
    <w:basedOn w:val="Normal"/>
    <w:rsid w:val="004378D4"/>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4378D4"/>
    <w:pPr>
      <w:spacing w:before="100" w:beforeAutospacing="1" w:after="100" w:afterAutospacing="1"/>
    </w:pPr>
    <w:rPr>
      <w:rFonts w:eastAsia="Times New Roman"/>
    </w:rPr>
  </w:style>
  <w:style w:type="paragraph" w:customStyle="1" w:styleId="ExecutiveSummarytext">
    <w:name w:val="Executive Summary text"/>
    <w:basedOn w:val="Normal"/>
    <w:next w:val="Normal"/>
    <w:rsid w:val="004378D4"/>
    <w:pPr>
      <w:autoSpaceDE w:val="0"/>
      <w:autoSpaceDN w:val="0"/>
      <w:adjustRightInd w:val="0"/>
    </w:pPr>
    <w:rPr>
      <w:rFonts w:ascii="Arial" w:eastAsia="Times New Roman" w:hAnsi="Arial"/>
    </w:rPr>
  </w:style>
  <w:style w:type="character" w:customStyle="1" w:styleId="NormalUnderlineChar1">
    <w:name w:val="Normal Underline Char1"/>
    <w:locked/>
    <w:rsid w:val="004378D4"/>
    <w:rPr>
      <w:u w:val="single"/>
    </w:rPr>
  </w:style>
  <w:style w:type="character" w:customStyle="1" w:styleId="CardUpSize-LightChar">
    <w:name w:val="CardUpSize - Light Char"/>
    <w:link w:val="CardUpSize-Light"/>
    <w:locked/>
    <w:rsid w:val="004378D4"/>
    <w:rPr>
      <w:rFonts w:ascii="Times New Roman" w:eastAsia="Times New Roman" w:hAnsi="Times New Roman"/>
      <w:szCs w:val="32"/>
      <w:u w:val="single"/>
    </w:rPr>
  </w:style>
  <w:style w:type="paragraph" w:customStyle="1" w:styleId="CardUpSize-Light">
    <w:name w:val="CardUpSize - Light"/>
    <w:basedOn w:val="Normal"/>
    <w:link w:val="CardUpSize-LightChar"/>
    <w:rsid w:val="004378D4"/>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4378D4"/>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4378D4"/>
    <w:pPr>
      <w:jc w:val="both"/>
    </w:pPr>
    <w:rPr>
      <w:rFonts w:ascii="Times New Roman" w:eastAsia="Times New Roman" w:hAnsi="Times New Roman"/>
      <w:b/>
      <w:sz w:val="24"/>
      <w:szCs w:val="32"/>
      <w:u w:val="single"/>
    </w:rPr>
  </w:style>
  <w:style w:type="paragraph" w:customStyle="1" w:styleId="SmallCite">
    <w:name w:val="Small Cite"/>
    <w:basedOn w:val="Normal"/>
    <w:rsid w:val="004378D4"/>
    <w:rPr>
      <w:rFonts w:ascii="Verdana" w:eastAsia="Times New Roman" w:hAnsi="Verdana"/>
      <w:sz w:val="16"/>
    </w:rPr>
  </w:style>
  <w:style w:type="paragraph" w:customStyle="1" w:styleId="clearformatting">
    <w:name w:val="clear formatting"/>
    <w:basedOn w:val="Heading2"/>
    <w:rsid w:val="004378D4"/>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4378D4"/>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4378D4"/>
    <w:pPr>
      <w:spacing w:after="240" w:line="360" w:lineRule="atLeast"/>
    </w:pPr>
    <w:rPr>
      <w:rFonts w:eastAsia="Times New Roman"/>
      <w:b/>
      <w:bCs/>
      <w:sz w:val="16"/>
      <w:szCs w:val="16"/>
    </w:rPr>
  </w:style>
  <w:style w:type="paragraph" w:customStyle="1" w:styleId="PlaceholderText1">
    <w:name w:val="Placeholder Text1"/>
    <w:basedOn w:val="Normal"/>
    <w:rsid w:val="004378D4"/>
    <w:pPr>
      <w:keepNext/>
      <w:numPr>
        <w:numId w:val="13"/>
      </w:numPr>
      <w:outlineLvl w:val="0"/>
    </w:pPr>
    <w:rPr>
      <w:rFonts w:eastAsia="MS Gothic"/>
    </w:rPr>
  </w:style>
  <w:style w:type="character" w:customStyle="1" w:styleId="ImportantTextChar">
    <w:name w:val="Important Text Char"/>
    <w:link w:val="ImportantText"/>
    <w:locked/>
    <w:rsid w:val="004378D4"/>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4378D4"/>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4378D4"/>
    <w:rPr>
      <w:rFonts w:ascii="HNKAOE+Arial" w:hAnsi="HNKAOE+Arial"/>
    </w:rPr>
  </w:style>
  <w:style w:type="paragraph" w:customStyle="1" w:styleId="StyleBodyText11ptBlackUnderline">
    <w:name w:val="Style Body Text + 11 pt Black Underline"/>
    <w:basedOn w:val="BodyText"/>
    <w:link w:val="StyleBodyText11ptBlackUnderlineChar"/>
    <w:rsid w:val="004378D4"/>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4378D4"/>
    <w:rPr>
      <w:rFonts w:ascii="HNKAOE+Arial" w:hAnsi="HNKAOE+Arial"/>
    </w:rPr>
  </w:style>
  <w:style w:type="paragraph" w:customStyle="1" w:styleId="StyleBodyText11ptBoldBlack">
    <w:name w:val="Style Body Text + 11 pt Bold Black"/>
    <w:basedOn w:val="BodyText"/>
    <w:link w:val="StyleBodyText11ptBoldBlackChar"/>
    <w:rsid w:val="004378D4"/>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4378D4"/>
    <w:rPr>
      <w:rFonts w:ascii="Times New Roman" w:eastAsia="Malgun Gothic" w:hAnsi="Times New Roman"/>
      <w:bCs/>
    </w:rPr>
  </w:style>
  <w:style w:type="paragraph" w:customStyle="1" w:styleId="StyletinyBold">
    <w:name w:val="Style tiny + Bold"/>
    <w:basedOn w:val="tiny"/>
    <w:link w:val="StyletinyBoldChar"/>
    <w:rsid w:val="004378D4"/>
    <w:rPr>
      <w:rFonts w:cstheme="minorBidi"/>
      <w:bCs/>
      <w:sz w:val="24"/>
    </w:rPr>
  </w:style>
  <w:style w:type="character" w:customStyle="1" w:styleId="Heading5SizeDownChar">
    <w:name w:val="Heading 5 Size Down Char"/>
    <w:link w:val="Heading5SizeDown"/>
    <w:locked/>
    <w:rsid w:val="004378D4"/>
    <w:rPr>
      <w:rFonts w:ascii="Times New Roman" w:eastAsia="Times New Roman" w:hAnsi="Times New Roman"/>
      <w:szCs w:val="16"/>
    </w:rPr>
  </w:style>
  <w:style w:type="paragraph" w:customStyle="1" w:styleId="Heading5SizeDown">
    <w:name w:val="Heading 5 Size Down"/>
    <w:basedOn w:val="Normal"/>
    <w:link w:val="Heading5SizeDownChar"/>
    <w:autoRedefine/>
    <w:rsid w:val="004378D4"/>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4378D4"/>
    <w:rPr>
      <w:rFonts w:ascii="Times New Roman" w:eastAsia="Times New Roman" w:hAnsi="Times New Roman" w:cs="Arial"/>
      <w:b/>
      <w:szCs w:val="44"/>
    </w:rPr>
  </w:style>
  <w:style w:type="paragraph" w:customStyle="1" w:styleId="Normal2Bold">
    <w:name w:val="Normal2 + Bold"/>
    <w:basedOn w:val="Normal"/>
    <w:link w:val="Normal2BoldChar"/>
    <w:rsid w:val="004378D4"/>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4378D4"/>
    <w:rPr>
      <w:rFonts w:ascii="Times New Roman" w:eastAsia="Times New Roman" w:hAnsi="Times New Roman"/>
      <w:lang w:eastAsia="ar-SA"/>
    </w:rPr>
  </w:style>
  <w:style w:type="paragraph" w:customStyle="1" w:styleId="ListContents">
    <w:name w:val="List Contents"/>
    <w:basedOn w:val="Normal"/>
    <w:link w:val="ListContentsChar"/>
    <w:rsid w:val="004378D4"/>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4378D4"/>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4378D4"/>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4378D4"/>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4378D4"/>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4378D4"/>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4378D4"/>
    <w:rPr>
      <w:rFonts w:ascii="Arial" w:eastAsia="Times New Roman" w:hAnsi="Arial"/>
      <w:sz w:val="12"/>
    </w:rPr>
  </w:style>
  <w:style w:type="paragraph" w:customStyle="1" w:styleId="Unimportant">
    <w:name w:val="Unimportant"/>
    <w:basedOn w:val="Normal"/>
    <w:link w:val="UnimportantCharChar"/>
    <w:rsid w:val="004378D4"/>
    <w:pPr>
      <w:jc w:val="both"/>
    </w:pPr>
    <w:rPr>
      <w:rFonts w:ascii="Arial" w:eastAsia="Times New Roman" w:hAnsi="Arial"/>
      <w:sz w:val="12"/>
    </w:rPr>
  </w:style>
  <w:style w:type="character" w:customStyle="1" w:styleId="TagCiteChar3">
    <w:name w:val="Tag &amp; Cite Char"/>
    <w:link w:val="TagCite2"/>
    <w:locked/>
    <w:rsid w:val="004378D4"/>
    <w:rPr>
      <w:rFonts w:ascii="Arial" w:eastAsia="Times New Roman" w:hAnsi="Arial"/>
      <w:b/>
    </w:rPr>
  </w:style>
  <w:style w:type="paragraph" w:customStyle="1" w:styleId="TagCite2">
    <w:name w:val="Tag &amp; Cite"/>
    <w:basedOn w:val="Normal"/>
    <w:link w:val="TagCiteChar3"/>
    <w:rsid w:val="004378D4"/>
    <w:pPr>
      <w:jc w:val="both"/>
    </w:pPr>
    <w:rPr>
      <w:rFonts w:ascii="Arial" w:eastAsia="Times New Roman" w:hAnsi="Arial"/>
      <w:b/>
      <w:sz w:val="24"/>
    </w:rPr>
  </w:style>
  <w:style w:type="character" w:customStyle="1" w:styleId="HighlightedTextChar">
    <w:name w:val="Highlighted Text Char"/>
    <w:link w:val="HighlightedText"/>
    <w:locked/>
    <w:rsid w:val="004378D4"/>
    <w:rPr>
      <w:rFonts w:ascii="Arial" w:eastAsia="Times New Roman" w:hAnsi="Arial"/>
      <w:b/>
      <w:u w:val="thick"/>
    </w:rPr>
  </w:style>
  <w:style w:type="paragraph" w:customStyle="1" w:styleId="HighlightedText">
    <w:name w:val="Highlighted Text"/>
    <w:basedOn w:val="Normal"/>
    <w:link w:val="HighlightedTextChar"/>
    <w:rsid w:val="004378D4"/>
    <w:pPr>
      <w:jc w:val="both"/>
    </w:pPr>
    <w:rPr>
      <w:rFonts w:ascii="Arial" w:eastAsia="Times New Roman" w:hAnsi="Arial"/>
      <w:b/>
      <w:sz w:val="24"/>
      <w:u w:val="thick"/>
    </w:rPr>
  </w:style>
  <w:style w:type="paragraph" w:customStyle="1" w:styleId="StyleHeading1Justified">
    <w:name w:val="Style Heading 1 + Justified"/>
    <w:basedOn w:val="Normal"/>
    <w:next w:val="Normal"/>
    <w:rsid w:val="004378D4"/>
    <w:rPr>
      <w:rFonts w:ascii="Arial" w:eastAsia="Times New Roman" w:hAnsi="Arial"/>
      <w:sz w:val="20"/>
      <w:szCs w:val="20"/>
    </w:rPr>
  </w:style>
  <w:style w:type="paragraph" w:customStyle="1" w:styleId="textunderline0">
    <w:name w:val="text underline"/>
    <w:basedOn w:val="Normal"/>
    <w:link w:val="textunderlineChar0"/>
    <w:autoRedefine/>
    <w:rsid w:val="004378D4"/>
    <w:rPr>
      <w:rFonts w:asciiTheme="minorHAnsi" w:hAnsiTheme="minorHAnsi"/>
      <w:sz w:val="24"/>
      <w:u w:val="thick"/>
    </w:rPr>
  </w:style>
  <w:style w:type="character" w:customStyle="1" w:styleId="DebateTagChar">
    <w:name w:val="Debate Tag Char"/>
    <w:link w:val="DebateTag"/>
    <w:locked/>
    <w:rsid w:val="004378D4"/>
    <w:rPr>
      <w:rFonts w:ascii="Garamond" w:hAnsi="Garamond"/>
      <w:b/>
    </w:rPr>
  </w:style>
  <w:style w:type="paragraph" w:customStyle="1" w:styleId="DebateTag">
    <w:name w:val="Debate Tag"/>
    <w:basedOn w:val="Normal"/>
    <w:link w:val="DebateTagChar"/>
    <w:autoRedefine/>
    <w:rsid w:val="004378D4"/>
    <w:pPr>
      <w:tabs>
        <w:tab w:val="left" w:pos="270"/>
      </w:tabs>
    </w:pPr>
    <w:rPr>
      <w:rFonts w:ascii="Garamond" w:hAnsi="Garamond"/>
      <w:b/>
      <w:sz w:val="24"/>
    </w:rPr>
  </w:style>
  <w:style w:type="paragraph" w:customStyle="1" w:styleId="DebateCite">
    <w:name w:val="Debate Cite"/>
    <w:basedOn w:val="Normal"/>
    <w:autoRedefine/>
    <w:rsid w:val="004378D4"/>
    <w:pPr>
      <w:tabs>
        <w:tab w:val="left" w:pos="270"/>
      </w:tabs>
    </w:pPr>
    <w:rPr>
      <w:rFonts w:eastAsia="Times New Roman"/>
      <w:sz w:val="20"/>
    </w:rPr>
  </w:style>
  <w:style w:type="paragraph" w:customStyle="1" w:styleId="BlockTitle10">
    <w:name w:val="Block Title #1"/>
    <w:basedOn w:val="Heading1"/>
    <w:rsid w:val="004378D4"/>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4378D4"/>
    <w:pPr>
      <w:widowControl w:val="0"/>
      <w:suppressAutoHyphens/>
    </w:pPr>
    <w:rPr>
      <w:rFonts w:ascii="Courier New" w:eastAsia="Courier New" w:hAnsi="Courier New"/>
      <w:sz w:val="20"/>
      <w:szCs w:val="20"/>
    </w:rPr>
  </w:style>
  <w:style w:type="paragraph" w:customStyle="1" w:styleId="MaggieTag">
    <w:name w:val="MaggieTag"/>
    <w:basedOn w:val="Heading2"/>
    <w:rsid w:val="004378D4"/>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4378D4"/>
    <w:rPr>
      <w:rFonts w:ascii="Times New Roman" w:eastAsia="Times New Roman" w:hAnsi="Times New Roman"/>
    </w:rPr>
  </w:style>
  <w:style w:type="paragraph" w:customStyle="1" w:styleId="Heading4Cite">
    <w:name w:val="Heading 4 Cite"/>
    <w:basedOn w:val="Normal"/>
    <w:link w:val="Heading4CiteChar"/>
    <w:autoRedefine/>
    <w:rsid w:val="004378D4"/>
    <w:rPr>
      <w:rFonts w:ascii="Times New Roman" w:eastAsia="Times New Roman" w:hAnsi="Times New Roman"/>
      <w:sz w:val="24"/>
    </w:rPr>
  </w:style>
  <w:style w:type="paragraph" w:customStyle="1" w:styleId="4">
    <w:name w:val="4"/>
    <w:basedOn w:val="Normal"/>
    <w:rsid w:val="004378D4"/>
    <w:rPr>
      <w:rFonts w:eastAsia="Times New Roman"/>
      <w:sz w:val="20"/>
    </w:rPr>
  </w:style>
  <w:style w:type="character" w:customStyle="1" w:styleId="UnunderlinedTextChar">
    <w:name w:val="Ununderlined Text Char"/>
    <w:link w:val="UnunderlinedText"/>
    <w:locked/>
    <w:rsid w:val="004378D4"/>
    <w:rPr>
      <w:rFonts w:eastAsia="Times New Roman"/>
      <w:bCs/>
      <w:sz w:val="12"/>
    </w:rPr>
  </w:style>
  <w:style w:type="paragraph" w:customStyle="1" w:styleId="UnunderlinedText">
    <w:name w:val="Ununderlined Text"/>
    <w:basedOn w:val="Normal"/>
    <w:link w:val="UnunderlinedTextChar"/>
    <w:autoRedefine/>
    <w:rsid w:val="004378D4"/>
    <w:pPr>
      <w:spacing w:after="200" w:line="276" w:lineRule="auto"/>
    </w:pPr>
    <w:rPr>
      <w:rFonts w:asciiTheme="minorHAnsi" w:eastAsia="Times New Roman" w:hAnsiTheme="minorHAnsi"/>
      <w:bCs/>
      <w:sz w:val="12"/>
    </w:rPr>
  </w:style>
  <w:style w:type="paragraph" w:customStyle="1" w:styleId="card2">
    <w:name w:val="%card"/>
    <w:basedOn w:val="Normal"/>
    <w:autoRedefine/>
    <w:rsid w:val="004378D4"/>
    <w:pPr>
      <w:spacing w:after="200" w:line="276" w:lineRule="auto"/>
      <w:ind w:left="288" w:right="288"/>
    </w:pPr>
    <w:rPr>
      <w:rFonts w:eastAsia="Times New Roman"/>
      <w:bCs/>
    </w:rPr>
  </w:style>
  <w:style w:type="paragraph" w:customStyle="1" w:styleId="BlockTitle4">
    <w:name w:val="%Block Title"/>
    <w:basedOn w:val="Heading1"/>
    <w:rsid w:val="004378D4"/>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4378D4"/>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4378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4378D4"/>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4378D4"/>
    <w:rPr>
      <w:rFonts w:ascii="Century Gothic" w:eastAsia="Cambria" w:hAnsi="Century Gothic"/>
      <w:u w:val="thick"/>
    </w:rPr>
  </w:style>
  <w:style w:type="paragraph" w:customStyle="1" w:styleId="Card-Underline0">
    <w:name w:val="Card-Underline"/>
    <w:basedOn w:val="Normal"/>
    <w:link w:val="Card-UnderlineChar"/>
    <w:qFormat/>
    <w:rsid w:val="004378D4"/>
    <w:rPr>
      <w:rFonts w:ascii="Century Gothic" w:eastAsia="Cambria" w:hAnsi="Century Gothic"/>
      <w:sz w:val="24"/>
      <w:u w:val="thick"/>
    </w:rPr>
  </w:style>
  <w:style w:type="paragraph" w:customStyle="1" w:styleId="PageNumber3">
    <w:name w:val="Page Number3"/>
    <w:basedOn w:val="Normal"/>
    <w:next w:val="Normal"/>
    <w:rsid w:val="004378D4"/>
    <w:rPr>
      <w:rFonts w:eastAsia="Times New Roman"/>
      <w:sz w:val="20"/>
    </w:rPr>
  </w:style>
  <w:style w:type="paragraph" w:customStyle="1" w:styleId="PageNumber4">
    <w:name w:val="Page Number4"/>
    <w:basedOn w:val="Normal"/>
    <w:next w:val="Normal"/>
    <w:rsid w:val="004378D4"/>
    <w:rPr>
      <w:rFonts w:eastAsia="Times New Roman"/>
      <w:sz w:val="20"/>
    </w:rPr>
  </w:style>
  <w:style w:type="paragraph" w:customStyle="1" w:styleId="PageNumber5">
    <w:name w:val="Page Number5"/>
    <w:basedOn w:val="Normal"/>
    <w:next w:val="Normal"/>
    <w:rsid w:val="004378D4"/>
    <w:rPr>
      <w:rFonts w:eastAsia="Times New Roman"/>
      <w:sz w:val="20"/>
    </w:rPr>
  </w:style>
  <w:style w:type="paragraph" w:customStyle="1" w:styleId="smalltext1">
    <w:name w:val="small text1"/>
    <w:basedOn w:val="Normal"/>
    <w:next w:val="Normal"/>
    <w:uiPriority w:val="4"/>
    <w:qFormat/>
    <w:rsid w:val="004378D4"/>
    <w:pPr>
      <w:keepNext/>
      <w:keepLines/>
      <w:spacing w:before="200"/>
      <w:outlineLvl w:val="3"/>
    </w:pPr>
    <w:rPr>
      <w:rFonts w:eastAsia="Times New Roman"/>
      <w:b/>
      <w:bCs/>
      <w:iCs/>
      <w:sz w:val="26"/>
    </w:rPr>
  </w:style>
  <w:style w:type="character" w:customStyle="1" w:styleId="CircleChar">
    <w:name w:val="Circle Char"/>
    <w:link w:val="Circle"/>
    <w:locked/>
    <w:rsid w:val="004378D4"/>
    <w:rPr>
      <w:rFonts w:ascii="Times New Roman" w:eastAsia="Times New Roman" w:hAnsi="Times New Roman"/>
      <w:b/>
      <w:u w:val="words"/>
    </w:rPr>
  </w:style>
  <w:style w:type="paragraph" w:customStyle="1" w:styleId="Circle">
    <w:name w:val="Circle"/>
    <w:basedOn w:val="Normal"/>
    <w:link w:val="CircleChar"/>
    <w:rsid w:val="004378D4"/>
    <w:rPr>
      <w:rFonts w:ascii="Times New Roman" w:eastAsia="Times New Roman" w:hAnsi="Times New Roman"/>
      <w:b/>
      <w:sz w:val="24"/>
      <w:u w:val="words"/>
    </w:rPr>
  </w:style>
  <w:style w:type="paragraph" w:customStyle="1" w:styleId="PageNumber6">
    <w:name w:val="Page Number6"/>
    <w:basedOn w:val="Normal"/>
    <w:next w:val="Normal"/>
    <w:rsid w:val="004378D4"/>
    <w:rPr>
      <w:rFonts w:eastAsia="Times New Roman"/>
      <w:sz w:val="20"/>
    </w:rPr>
  </w:style>
  <w:style w:type="paragraph" w:customStyle="1" w:styleId="user">
    <w:name w:val="user"/>
    <w:basedOn w:val="Normal"/>
    <w:rsid w:val="004378D4"/>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4378D4"/>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4378D4"/>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4378D4"/>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4378D4"/>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4378D4"/>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4378D4"/>
    <w:rPr>
      <w:rFonts w:eastAsia="Times New Roman"/>
      <w:sz w:val="20"/>
    </w:rPr>
  </w:style>
  <w:style w:type="paragraph" w:customStyle="1" w:styleId="DebateTag0">
    <w:name w:val="DebateTag"/>
    <w:basedOn w:val="Normal"/>
    <w:qFormat/>
    <w:rsid w:val="004378D4"/>
    <w:rPr>
      <w:b/>
    </w:rPr>
  </w:style>
  <w:style w:type="paragraph" w:customStyle="1" w:styleId="date-comments">
    <w:name w:val="date-comments"/>
    <w:basedOn w:val="Normal"/>
    <w:uiPriority w:val="99"/>
    <w:rsid w:val="004378D4"/>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4378D4"/>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4378D4"/>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4378D4"/>
    <w:rPr>
      <w:rFonts w:ascii="Garamond" w:eastAsia="Calibri" w:hAnsi="Garamond" w:hint="default"/>
      <w:sz w:val="16"/>
      <w:szCs w:val="22"/>
    </w:rPr>
  </w:style>
  <w:style w:type="character" w:customStyle="1" w:styleId="message-item">
    <w:name w:val="message-item"/>
    <w:rsid w:val="004378D4"/>
  </w:style>
  <w:style w:type="character" w:customStyle="1" w:styleId="lightheader">
    <w:name w:val="lightheader"/>
    <w:rsid w:val="004378D4"/>
  </w:style>
  <w:style w:type="character" w:customStyle="1" w:styleId="datestamp">
    <w:name w:val="datestamp"/>
    <w:rsid w:val="004378D4"/>
  </w:style>
  <w:style w:type="character" w:customStyle="1" w:styleId="i">
    <w:name w:val="i"/>
    <w:uiPriority w:val="99"/>
    <w:rsid w:val="004378D4"/>
  </w:style>
  <w:style w:type="character" w:customStyle="1" w:styleId="forenames">
    <w:name w:val="forenames"/>
    <w:rsid w:val="004378D4"/>
  </w:style>
  <w:style w:type="character" w:customStyle="1" w:styleId="surname">
    <w:name w:val="surname"/>
    <w:rsid w:val="004378D4"/>
  </w:style>
  <w:style w:type="character" w:customStyle="1" w:styleId="medium-font">
    <w:name w:val="medium-font"/>
    <w:rsid w:val="004378D4"/>
  </w:style>
  <w:style w:type="character" w:customStyle="1" w:styleId="title-link-wrapper">
    <w:name w:val="title-link-wrapper"/>
    <w:rsid w:val="004378D4"/>
  </w:style>
  <w:style w:type="character" w:customStyle="1" w:styleId="refpreview">
    <w:name w:val="refpreview"/>
    <w:rsid w:val="004378D4"/>
  </w:style>
  <w:style w:type="character" w:customStyle="1" w:styleId="loose1">
    <w:name w:val="loose1"/>
    <w:rsid w:val="004378D4"/>
  </w:style>
  <w:style w:type="character" w:customStyle="1" w:styleId="email">
    <w:name w:val="email"/>
    <w:rsid w:val="004378D4"/>
  </w:style>
  <w:style w:type="character" w:customStyle="1" w:styleId="gsa">
    <w:name w:val="gs_a"/>
    <w:rsid w:val="004378D4"/>
  </w:style>
  <w:style w:type="character" w:customStyle="1" w:styleId="goohl1">
    <w:name w:val="goohl1"/>
    <w:rsid w:val="004378D4"/>
  </w:style>
  <w:style w:type="character" w:customStyle="1" w:styleId="mainarttitle">
    <w:name w:val="mainarttitle"/>
    <w:rsid w:val="004378D4"/>
  </w:style>
  <w:style w:type="character" w:customStyle="1" w:styleId="mainartauthor">
    <w:name w:val="mainartauthor"/>
    <w:rsid w:val="004378D4"/>
  </w:style>
  <w:style w:type="character" w:customStyle="1" w:styleId="mainartdate">
    <w:name w:val="mainartdate"/>
    <w:rsid w:val="004378D4"/>
  </w:style>
  <w:style w:type="character" w:customStyle="1" w:styleId="gsggs">
    <w:name w:val="gs_ggs"/>
    <w:rsid w:val="004378D4"/>
  </w:style>
  <w:style w:type="character" w:customStyle="1" w:styleId="ahead">
    <w:name w:val="a_head"/>
    <w:rsid w:val="004378D4"/>
  </w:style>
  <w:style w:type="character" w:customStyle="1" w:styleId="articleauthor">
    <w:name w:val="articleauthor"/>
    <w:rsid w:val="004378D4"/>
  </w:style>
  <w:style w:type="character" w:customStyle="1" w:styleId="footnote">
    <w:name w:val="footnote"/>
    <w:rsid w:val="004378D4"/>
  </w:style>
  <w:style w:type="character" w:customStyle="1" w:styleId="docbody">
    <w:name w:val="docbody"/>
    <w:rsid w:val="004378D4"/>
  </w:style>
  <w:style w:type="character" w:customStyle="1" w:styleId="superscript">
    <w:name w:val="superscript"/>
    <w:rsid w:val="004378D4"/>
  </w:style>
  <w:style w:type="character" w:customStyle="1" w:styleId="citeChar2">
    <w:name w:val="cite Char"/>
    <w:locked/>
    <w:rsid w:val="004378D4"/>
    <w:rPr>
      <w:b/>
      <w:bCs w:val="0"/>
      <w:u w:val="single"/>
    </w:rPr>
  </w:style>
  <w:style w:type="character" w:customStyle="1" w:styleId="StyleUnderlineChar">
    <w:name w:val="Style Underline Char"/>
    <w:locked/>
    <w:rsid w:val="004378D4"/>
    <w:rPr>
      <w:u w:val="single"/>
    </w:rPr>
  </w:style>
  <w:style w:type="character" w:customStyle="1" w:styleId="CitesCharChar">
    <w:name w:val="Cites Char Char"/>
    <w:locked/>
    <w:rsid w:val="004378D4"/>
    <w:rPr>
      <w:b/>
      <w:bCs/>
    </w:rPr>
  </w:style>
  <w:style w:type="character" w:customStyle="1" w:styleId="bwxsm">
    <w:name w:val="b w xsm"/>
    <w:rsid w:val="004378D4"/>
  </w:style>
  <w:style w:type="character" w:customStyle="1" w:styleId="fstd">
    <w:name w:val="f std"/>
    <w:rsid w:val="004378D4"/>
  </w:style>
  <w:style w:type="character" w:customStyle="1" w:styleId="gl">
    <w:name w:val="gl"/>
    <w:rsid w:val="004378D4"/>
  </w:style>
  <w:style w:type="character" w:customStyle="1" w:styleId="heading2char2charchar1">
    <w:name w:val="heading2char2charchar1"/>
    <w:rsid w:val="004378D4"/>
  </w:style>
  <w:style w:type="character" w:customStyle="1" w:styleId="charchar60">
    <w:name w:val="charchar6"/>
    <w:rsid w:val="004378D4"/>
  </w:style>
  <w:style w:type="character" w:customStyle="1" w:styleId="bio1">
    <w:name w:val="bio1"/>
    <w:rsid w:val="004378D4"/>
    <w:rPr>
      <w:rFonts w:ascii="Arial" w:hAnsi="Arial" w:cs="Arial" w:hint="default"/>
      <w:i/>
      <w:iCs/>
      <w:color w:val="000000"/>
      <w:sz w:val="20"/>
      <w:szCs w:val="20"/>
    </w:rPr>
  </w:style>
  <w:style w:type="character" w:customStyle="1" w:styleId="cardCharCharCharCharCharChar">
    <w:name w:val="card Char Char Char Char Char Char"/>
    <w:rsid w:val="004378D4"/>
    <w:rPr>
      <w:sz w:val="24"/>
      <w:szCs w:val="24"/>
      <w:lang w:val="en-US" w:eastAsia="en-US" w:bidi="ar-SA"/>
    </w:rPr>
  </w:style>
  <w:style w:type="character" w:customStyle="1" w:styleId="Style24ptBoldUnderlineCenteredCharChar">
    <w:name w:val="Style 24 pt Bold Underline Centered Char Char"/>
    <w:rsid w:val="004378D4"/>
    <w:rPr>
      <w:b/>
      <w:bCs/>
      <w:sz w:val="48"/>
      <w:szCs w:val="24"/>
      <w:u w:val="single"/>
      <w:lang w:val="en-US" w:eastAsia="en-US" w:bidi="ar-SA"/>
    </w:rPr>
  </w:style>
  <w:style w:type="character" w:customStyle="1" w:styleId="TagCiteCharChar0">
    <w:name w:val="Tag / Cite Char Char"/>
    <w:rsid w:val="004378D4"/>
    <w:rPr>
      <w:b/>
      <w:bCs w:val="0"/>
      <w:color w:val="000000"/>
      <w:sz w:val="24"/>
      <w:szCs w:val="24"/>
      <w:lang w:val="en-US" w:eastAsia="en-US" w:bidi="ar-SA"/>
    </w:rPr>
  </w:style>
  <w:style w:type="character" w:customStyle="1" w:styleId="CardTextUnderlinedCharChar">
    <w:name w:val="Card Text Underlined Char Char"/>
    <w:rsid w:val="004378D4"/>
    <w:rPr>
      <w:rFonts w:ascii="Arial Narrow" w:hAnsi="Arial Narrow" w:hint="default"/>
      <w:szCs w:val="24"/>
      <w:u w:val="single"/>
      <w:lang w:val="en-US" w:eastAsia="en-US" w:bidi="ar-SA"/>
    </w:rPr>
  </w:style>
  <w:style w:type="character" w:customStyle="1" w:styleId="CardTagCharCharChar">
    <w:name w:val="Card Tag Char Char Char"/>
    <w:rsid w:val="004378D4"/>
    <w:rPr>
      <w:b/>
      <w:bCs w:val="0"/>
      <w:sz w:val="24"/>
      <w:szCs w:val="24"/>
      <w:lang w:val="en-US" w:eastAsia="en-US" w:bidi="ar-SA"/>
    </w:rPr>
  </w:style>
  <w:style w:type="character" w:customStyle="1" w:styleId="mainbody">
    <w:name w:val="mainbody"/>
    <w:rsid w:val="004378D4"/>
  </w:style>
  <w:style w:type="character" w:customStyle="1" w:styleId="UnderlineStyleChar2">
    <w:name w:val="Underline Style Char2"/>
    <w:rsid w:val="004378D4"/>
    <w:rPr>
      <w:rFonts w:ascii="Garamond" w:hAnsi="Garamond" w:hint="default"/>
      <w:sz w:val="22"/>
      <w:szCs w:val="24"/>
      <w:u w:val="single"/>
      <w:lang w:val="en-US" w:eastAsia="en-US" w:bidi="ar-SA"/>
    </w:rPr>
  </w:style>
  <w:style w:type="character" w:customStyle="1" w:styleId="Style1Char2">
    <w:name w:val="Style1 Char2"/>
    <w:rsid w:val="004378D4"/>
    <w:rPr>
      <w:szCs w:val="24"/>
    </w:rPr>
  </w:style>
  <w:style w:type="character" w:customStyle="1" w:styleId="t13">
    <w:name w:val="t13"/>
    <w:rsid w:val="004378D4"/>
  </w:style>
  <w:style w:type="character" w:customStyle="1" w:styleId="lead">
    <w:name w:val="lead"/>
    <w:rsid w:val="004378D4"/>
  </w:style>
  <w:style w:type="paragraph" w:customStyle="1" w:styleId="CardDownx1">
    <w:name w:val="CardDown x1"/>
    <w:basedOn w:val="Normal"/>
    <w:link w:val="CardDownx1Char"/>
    <w:rsid w:val="004378D4"/>
  </w:style>
  <w:style w:type="character" w:customStyle="1" w:styleId="CardDownx1Char">
    <w:name w:val="CardDown x1 Char"/>
    <w:link w:val="CardDownx1"/>
    <w:locked/>
    <w:rsid w:val="004378D4"/>
    <w:rPr>
      <w:rFonts w:ascii="Calibri" w:hAnsi="Calibri"/>
      <w:sz w:val="22"/>
    </w:rPr>
  </w:style>
  <w:style w:type="character" w:customStyle="1" w:styleId="CharChar17">
    <w:name w:val="Char Char17"/>
    <w:locked/>
    <w:rsid w:val="004378D4"/>
    <w:rPr>
      <w:rFonts w:ascii="Arial" w:hAnsi="Arial" w:cs="Arial" w:hint="default"/>
      <w:b/>
      <w:bCs/>
      <w:sz w:val="26"/>
      <w:szCs w:val="26"/>
    </w:rPr>
  </w:style>
  <w:style w:type="character" w:customStyle="1" w:styleId="address">
    <w:name w:val="address"/>
    <w:rsid w:val="004378D4"/>
  </w:style>
  <w:style w:type="character" w:customStyle="1" w:styleId="ilspan">
    <w:name w:val="il_span"/>
    <w:rsid w:val="004378D4"/>
  </w:style>
  <w:style w:type="character" w:customStyle="1" w:styleId="articletitle1">
    <w:name w:val="articletitle1"/>
    <w:rsid w:val="004378D4"/>
    <w:rPr>
      <w:rFonts w:ascii="Times New Roman" w:hAnsi="Times New Roman" w:cs="Times New Roman" w:hint="default"/>
      <w:b/>
      <w:bCs/>
      <w:sz w:val="36"/>
      <w:szCs w:val="36"/>
    </w:rPr>
  </w:style>
  <w:style w:type="character" w:customStyle="1" w:styleId="leftidx1">
    <w:name w:val="leftidx1"/>
    <w:rsid w:val="004378D4"/>
    <w:rPr>
      <w:rFonts w:ascii="Verdana" w:hAnsi="Verdana" w:hint="default"/>
      <w:sz w:val="22"/>
      <w:szCs w:val="22"/>
    </w:rPr>
  </w:style>
  <w:style w:type="character" w:customStyle="1" w:styleId="blue1">
    <w:name w:val="blue1"/>
    <w:rsid w:val="004378D4"/>
    <w:rPr>
      <w:color w:val="0000FF"/>
    </w:rPr>
  </w:style>
  <w:style w:type="character" w:customStyle="1" w:styleId="author-link1">
    <w:name w:val="author-link1"/>
    <w:rsid w:val="004378D4"/>
    <w:rPr>
      <w:b w:val="0"/>
      <w:bCs w:val="0"/>
    </w:rPr>
  </w:style>
  <w:style w:type="character" w:customStyle="1" w:styleId="black1">
    <w:name w:val="black1"/>
    <w:rsid w:val="004378D4"/>
    <w:rPr>
      <w:color w:val="000000"/>
    </w:rPr>
  </w:style>
  <w:style w:type="character" w:customStyle="1" w:styleId="StyleunderlinedCharBold">
    <w:name w:val="Style underlined Char + Bold"/>
    <w:rsid w:val="004378D4"/>
    <w:rPr>
      <w:rFonts w:ascii="Times New Roman" w:hAnsi="Times New Roman" w:cs="Times New Roman" w:hint="default"/>
      <w:b/>
      <w:bCs/>
      <w:sz w:val="21"/>
      <w:szCs w:val="24"/>
      <w:u w:val="single"/>
    </w:rPr>
  </w:style>
  <w:style w:type="character" w:customStyle="1" w:styleId="ThickUnderlineCharChar">
    <w:name w:val="Thick Underline Char Char"/>
    <w:rsid w:val="004378D4"/>
    <w:rPr>
      <w:rFonts w:ascii="Calibri" w:eastAsia="Calibri" w:hAnsi="Calibri" w:hint="default"/>
    </w:rPr>
  </w:style>
  <w:style w:type="character" w:customStyle="1" w:styleId="CardUnderline">
    <w:name w:val="Card Underline"/>
    <w:rsid w:val="004378D4"/>
    <w:rPr>
      <w:rFonts w:ascii="Times New Roman" w:hAnsi="Times New Roman" w:cs="Times New Roman" w:hint="default"/>
      <w:sz w:val="20"/>
      <w:u w:val="single"/>
    </w:rPr>
  </w:style>
  <w:style w:type="character" w:customStyle="1" w:styleId="lingoregion">
    <w:name w:val="lingo_region"/>
    <w:rsid w:val="004378D4"/>
  </w:style>
  <w:style w:type="character" w:customStyle="1" w:styleId="cite0">
    <w:name w:val="%cite"/>
    <w:rsid w:val="004378D4"/>
    <w:rPr>
      <w:rFonts w:ascii="Times New Roman" w:hAnsi="Times New Roman" w:cs="Times New Roman" w:hint="default"/>
      <w:b/>
      <w:bCs w:val="0"/>
      <w:sz w:val="24"/>
    </w:rPr>
  </w:style>
  <w:style w:type="character" w:customStyle="1" w:styleId="Emphasis21">
    <w:name w:val="%Emphasis2"/>
    <w:rsid w:val="004378D4"/>
    <w:rPr>
      <w:rFonts w:ascii="Cooper Black" w:hAnsi="Cooper Black" w:hint="default"/>
      <w:iCs/>
      <w:u w:val="single"/>
    </w:rPr>
  </w:style>
  <w:style w:type="character" w:customStyle="1" w:styleId="bodycontentlink">
    <w:name w:val="bodycontentlink"/>
    <w:rsid w:val="004378D4"/>
  </w:style>
  <w:style w:type="character" w:customStyle="1" w:styleId="AAAcite">
    <w:name w:val="AAAcite"/>
    <w:rsid w:val="004378D4"/>
    <w:rPr>
      <w:rFonts w:ascii="Times New Roman" w:hAnsi="Times New Roman" w:cs="Times New Roman" w:hint="default"/>
      <w:b/>
      <w:bCs w:val="0"/>
      <w:sz w:val="24"/>
    </w:rPr>
  </w:style>
  <w:style w:type="character" w:customStyle="1" w:styleId="tmplheaderlink">
    <w:name w:val="tmplheaderlink"/>
    <w:rsid w:val="004378D4"/>
    <w:rPr>
      <w:rFonts w:ascii="Times New Roman" w:hAnsi="Times New Roman" w:cs="Times New Roman" w:hint="default"/>
    </w:rPr>
  </w:style>
  <w:style w:type="character" w:customStyle="1" w:styleId="UnderlinedEvidenceCharChar">
    <w:name w:val="Underlined Evidence Char Char"/>
    <w:rsid w:val="004378D4"/>
    <w:rPr>
      <w:rFonts w:ascii="Verdana" w:hAnsi="Verdana" w:hint="default"/>
      <w:sz w:val="21"/>
      <w:szCs w:val="21"/>
      <w:u w:val="thick"/>
      <w:lang w:val="en-US" w:eastAsia="en-US" w:bidi="ar-SA"/>
    </w:rPr>
  </w:style>
  <w:style w:type="character" w:customStyle="1" w:styleId="role">
    <w:name w:val="role"/>
    <w:rsid w:val="004378D4"/>
  </w:style>
  <w:style w:type="character" w:customStyle="1" w:styleId="pagination">
    <w:name w:val="pagination"/>
    <w:rsid w:val="004378D4"/>
  </w:style>
  <w:style w:type="character" w:customStyle="1" w:styleId="doi">
    <w:name w:val="doi"/>
    <w:rsid w:val="004378D4"/>
  </w:style>
  <w:style w:type="character" w:customStyle="1" w:styleId="bodycontents">
    <w:name w:val="bodycontents"/>
    <w:rsid w:val="004378D4"/>
  </w:style>
  <w:style w:type="character" w:customStyle="1" w:styleId="comma">
    <w:name w:val="comma"/>
    <w:rsid w:val="004378D4"/>
  </w:style>
  <w:style w:type="character" w:customStyle="1" w:styleId="pad5right">
    <w:name w:val="pad5right"/>
    <w:rsid w:val="004378D4"/>
  </w:style>
  <w:style w:type="character" w:customStyle="1" w:styleId="entry-date">
    <w:name w:val="entry-date"/>
    <w:rsid w:val="004378D4"/>
  </w:style>
  <w:style w:type="character" w:customStyle="1" w:styleId="desc">
    <w:name w:val="desc"/>
    <w:rsid w:val="004378D4"/>
  </w:style>
  <w:style w:type="character" w:customStyle="1" w:styleId="divider">
    <w:name w:val="divider"/>
    <w:rsid w:val="004378D4"/>
  </w:style>
  <w:style w:type="character" w:customStyle="1" w:styleId="blogdate">
    <w:name w:val="blogdate"/>
    <w:rsid w:val="004378D4"/>
  </w:style>
  <w:style w:type="character" w:customStyle="1" w:styleId="ticker">
    <w:name w:val="ticker"/>
    <w:rsid w:val="004378D4"/>
  </w:style>
  <w:style w:type="character" w:customStyle="1" w:styleId="posted">
    <w:name w:val="posted"/>
    <w:rsid w:val="004378D4"/>
  </w:style>
  <w:style w:type="character" w:customStyle="1" w:styleId="time">
    <w:name w:val="time"/>
    <w:rsid w:val="004378D4"/>
  </w:style>
  <w:style w:type="character" w:customStyle="1" w:styleId="dot">
    <w:name w:val="dot"/>
    <w:rsid w:val="004378D4"/>
  </w:style>
  <w:style w:type="character" w:customStyle="1" w:styleId="hn-date">
    <w:name w:val="hn-date"/>
    <w:rsid w:val="004378D4"/>
  </w:style>
  <w:style w:type="character" w:customStyle="1" w:styleId="location">
    <w:name w:val="location"/>
    <w:rsid w:val="004378D4"/>
  </w:style>
  <w:style w:type="character" w:customStyle="1" w:styleId="arial11">
    <w:name w:val="arial_11"/>
    <w:rsid w:val="004378D4"/>
  </w:style>
  <w:style w:type="character" w:customStyle="1" w:styleId="dropcap-letter">
    <w:name w:val="dropcap-letter"/>
    <w:rsid w:val="004378D4"/>
  </w:style>
  <w:style w:type="character" w:customStyle="1" w:styleId="offscreen">
    <w:name w:val="offscreen"/>
    <w:rsid w:val="004378D4"/>
  </w:style>
  <w:style w:type="character" w:customStyle="1" w:styleId="linked-in">
    <w:name w:val="linked-in"/>
    <w:rsid w:val="004378D4"/>
  </w:style>
  <w:style w:type="character" w:customStyle="1" w:styleId="in-widget">
    <w:name w:val="in-widget"/>
    <w:rsid w:val="004378D4"/>
  </w:style>
  <w:style w:type="character" w:customStyle="1" w:styleId="in-right">
    <w:name w:val="in-right"/>
    <w:rsid w:val="004378D4"/>
  </w:style>
  <w:style w:type="character" w:customStyle="1" w:styleId="tickerwrap">
    <w:name w:val="ticker_wrap"/>
    <w:rsid w:val="004378D4"/>
  </w:style>
  <w:style w:type="character" w:customStyle="1" w:styleId="divs">
    <w:name w:val="divs"/>
    <w:rsid w:val="004378D4"/>
  </w:style>
  <w:style w:type="character" w:customStyle="1" w:styleId="in-top">
    <w:name w:val="in-top"/>
    <w:rsid w:val="004378D4"/>
  </w:style>
  <w:style w:type="character" w:customStyle="1" w:styleId="article-date">
    <w:name w:val="article-date"/>
    <w:rsid w:val="004378D4"/>
  </w:style>
  <w:style w:type="character" w:customStyle="1" w:styleId="bodysubtoc">
    <w:name w:val="bodysubtoc"/>
    <w:rsid w:val="004378D4"/>
  </w:style>
  <w:style w:type="character" w:customStyle="1" w:styleId="lefttitlesmaller">
    <w:name w:val="lefttitlesmaller"/>
    <w:rsid w:val="004378D4"/>
  </w:style>
  <w:style w:type="character" w:customStyle="1" w:styleId="mb">
    <w:name w:val="mb"/>
    <w:rsid w:val="004378D4"/>
  </w:style>
  <w:style w:type="character" w:customStyle="1" w:styleId="field-content">
    <w:name w:val="field-content"/>
    <w:rsid w:val="004378D4"/>
  </w:style>
  <w:style w:type="character" w:customStyle="1" w:styleId="submitted-date">
    <w:name w:val="submitted-date"/>
    <w:rsid w:val="004378D4"/>
  </w:style>
  <w:style w:type="character" w:customStyle="1" w:styleId="submitted-time">
    <w:name w:val="submitted-time"/>
    <w:rsid w:val="004378D4"/>
  </w:style>
  <w:style w:type="character" w:customStyle="1" w:styleId="A2">
    <w:name w:val="A2"/>
    <w:uiPriority w:val="99"/>
    <w:rsid w:val="004378D4"/>
    <w:rPr>
      <w:rFonts w:ascii="Sabon LT Std" w:hAnsi="Sabon LT Std" w:cs="Sabon LT Std" w:hint="default"/>
      <w:color w:val="000000"/>
      <w:sz w:val="15"/>
      <w:szCs w:val="15"/>
    </w:rPr>
  </w:style>
  <w:style w:type="character" w:customStyle="1" w:styleId="searchword">
    <w:name w:val="searchword"/>
    <w:rsid w:val="004378D4"/>
  </w:style>
  <w:style w:type="character" w:customStyle="1" w:styleId="meta-prep">
    <w:name w:val="meta-prep"/>
    <w:rsid w:val="004378D4"/>
  </w:style>
  <w:style w:type="numbering" w:customStyle="1" w:styleId="1ai1">
    <w:name w:val="1 / a / i1"/>
    <w:rsid w:val="004378D4"/>
    <w:pPr>
      <w:numPr>
        <w:numId w:val="13"/>
      </w:numPr>
    </w:pPr>
  </w:style>
  <w:style w:type="numbering" w:styleId="1ai">
    <w:name w:val="Outline List 1"/>
    <w:basedOn w:val="NoList"/>
    <w:unhideWhenUsed/>
    <w:rsid w:val="004378D4"/>
    <w:pPr>
      <w:numPr>
        <w:numId w:val="14"/>
      </w:numPr>
    </w:pPr>
  </w:style>
  <w:style w:type="character" w:customStyle="1" w:styleId="FontStyle310">
    <w:name w:val="Font Style310"/>
    <w:uiPriority w:val="99"/>
    <w:rsid w:val="004378D4"/>
    <w:rPr>
      <w:rFonts w:ascii="Times New Roman" w:hAnsi="Times New Roman" w:cs="Times New Roman"/>
      <w:b/>
      <w:bCs/>
      <w:i/>
      <w:iCs/>
      <w:spacing w:val="-10"/>
      <w:sz w:val="18"/>
      <w:szCs w:val="18"/>
    </w:rPr>
  </w:style>
  <w:style w:type="character" w:customStyle="1" w:styleId="FontStyle329">
    <w:name w:val="Font Style329"/>
    <w:uiPriority w:val="99"/>
    <w:rsid w:val="004378D4"/>
    <w:rPr>
      <w:rFonts w:ascii="Times New Roman" w:hAnsi="Times New Roman" w:cs="Times New Roman"/>
      <w:b/>
      <w:bCs/>
      <w:spacing w:val="-10"/>
      <w:sz w:val="18"/>
      <w:szCs w:val="18"/>
    </w:rPr>
  </w:style>
  <w:style w:type="character" w:customStyle="1" w:styleId="FontStyle370">
    <w:name w:val="Font Style370"/>
    <w:uiPriority w:val="99"/>
    <w:rsid w:val="004378D4"/>
    <w:rPr>
      <w:rFonts w:ascii="Cambria" w:hAnsi="Cambria" w:cs="Cambria"/>
      <w:b/>
      <w:bCs/>
      <w:spacing w:val="-10"/>
      <w:sz w:val="18"/>
      <w:szCs w:val="18"/>
    </w:rPr>
  </w:style>
  <w:style w:type="character" w:customStyle="1" w:styleId="FontStyle302">
    <w:name w:val="Font Style302"/>
    <w:uiPriority w:val="99"/>
    <w:rsid w:val="004378D4"/>
    <w:rPr>
      <w:rFonts w:ascii="Times New Roman" w:hAnsi="Times New Roman" w:cs="Times New Roman"/>
      <w:b/>
      <w:bCs/>
      <w:sz w:val="22"/>
      <w:szCs w:val="22"/>
    </w:rPr>
  </w:style>
  <w:style w:type="character" w:customStyle="1" w:styleId="FontStyle347">
    <w:name w:val="Font Style347"/>
    <w:uiPriority w:val="99"/>
    <w:rsid w:val="004378D4"/>
    <w:rPr>
      <w:rFonts w:ascii="Times New Roman" w:hAnsi="Times New Roman" w:cs="Times New Roman"/>
      <w:b/>
      <w:bCs/>
      <w:spacing w:val="-10"/>
      <w:sz w:val="20"/>
      <w:szCs w:val="20"/>
    </w:rPr>
  </w:style>
  <w:style w:type="paragraph" w:customStyle="1" w:styleId="Style27">
    <w:name w:val="Style27"/>
    <w:basedOn w:val="Normal"/>
    <w:uiPriority w:val="99"/>
    <w:rsid w:val="004378D4"/>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4378D4"/>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4378D4"/>
    <w:rPr>
      <w:rFonts w:ascii="Times New Roman" w:hAnsi="Times New Roman" w:cs="Times New Roman"/>
      <w:spacing w:val="-10"/>
      <w:sz w:val="18"/>
      <w:szCs w:val="18"/>
    </w:rPr>
  </w:style>
  <w:style w:type="character" w:customStyle="1" w:styleId="FontStyle312">
    <w:name w:val="Font Style312"/>
    <w:uiPriority w:val="99"/>
    <w:rsid w:val="004378D4"/>
    <w:rPr>
      <w:rFonts w:ascii="Times New Roman" w:hAnsi="Times New Roman" w:cs="Times New Roman"/>
      <w:b/>
      <w:bCs/>
      <w:spacing w:val="-10"/>
      <w:sz w:val="16"/>
      <w:szCs w:val="16"/>
    </w:rPr>
  </w:style>
  <w:style w:type="character" w:customStyle="1" w:styleId="FontStyle346">
    <w:name w:val="Font Style346"/>
    <w:uiPriority w:val="99"/>
    <w:rsid w:val="004378D4"/>
    <w:rPr>
      <w:rFonts w:ascii="Times New Roman" w:hAnsi="Times New Roman" w:cs="Times New Roman"/>
      <w:b/>
      <w:bCs/>
      <w:spacing w:val="-10"/>
      <w:sz w:val="18"/>
      <w:szCs w:val="18"/>
    </w:rPr>
  </w:style>
  <w:style w:type="character" w:customStyle="1" w:styleId="FontStyle330">
    <w:name w:val="Font Style330"/>
    <w:uiPriority w:val="99"/>
    <w:rsid w:val="004378D4"/>
    <w:rPr>
      <w:rFonts w:ascii="Times New Roman" w:hAnsi="Times New Roman" w:cs="Times New Roman"/>
      <w:b/>
      <w:bCs/>
      <w:sz w:val="16"/>
      <w:szCs w:val="16"/>
    </w:rPr>
  </w:style>
  <w:style w:type="character" w:customStyle="1" w:styleId="FontStyle372">
    <w:name w:val="Font Style372"/>
    <w:uiPriority w:val="99"/>
    <w:rsid w:val="004378D4"/>
    <w:rPr>
      <w:rFonts w:ascii="Times New Roman" w:hAnsi="Times New Roman" w:cs="Times New Roman"/>
      <w:b/>
      <w:bCs/>
      <w:sz w:val="16"/>
      <w:szCs w:val="16"/>
    </w:rPr>
  </w:style>
  <w:style w:type="paragraph" w:customStyle="1" w:styleId="Style59">
    <w:name w:val="Style59"/>
    <w:basedOn w:val="Normal"/>
    <w:uiPriority w:val="99"/>
    <w:rsid w:val="004378D4"/>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4378D4"/>
    <w:rPr>
      <w:rFonts w:ascii="Times New Roman" w:hAnsi="Times New Roman" w:cs="Times New Roman"/>
      <w:b/>
      <w:bCs/>
      <w:i/>
      <w:iCs/>
      <w:sz w:val="16"/>
      <w:szCs w:val="16"/>
    </w:rPr>
  </w:style>
  <w:style w:type="paragraph" w:customStyle="1" w:styleId="Style200">
    <w:name w:val="Style20"/>
    <w:basedOn w:val="Normal"/>
    <w:uiPriority w:val="99"/>
    <w:rsid w:val="004378D4"/>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4378D4"/>
    <w:rPr>
      <w:rFonts w:ascii="Times New Roman" w:hAnsi="Times New Roman" w:cs="Times New Roman"/>
      <w:smallCaps/>
      <w:sz w:val="14"/>
      <w:szCs w:val="14"/>
    </w:rPr>
  </w:style>
  <w:style w:type="paragraph" w:customStyle="1" w:styleId="Style89">
    <w:name w:val="Style89"/>
    <w:basedOn w:val="Normal"/>
    <w:uiPriority w:val="99"/>
    <w:rsid w:val="004378D4"/>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4378D4"/>
    <w:rPr>
      <w:rFonts w:ascii="Times New Roman" w:hAnsi="Times New Roman" w:cs="Times New Roman"/>
      <w:b/>
      <w:bCs/>
      <w:spacing w:val="-10"/>
      <w:sz w:val="22"/>
      <w:szCs w:val="22"/>
    </w:rPr>
  </w:style>
  <w:style w:type="character" w:customStyle="1" w:styleId="FontStyle320">
    <w:name w:val="Font Style320"/>
    <w:uiPriority w:val="99"/>
    <w:rsid w:val="004378D4"/>
    <w:rPr>
      <w:rFonts w:ascii="Times New Roman" w:hAnsi="Times New Roman" w:cs="Times New Roman"/>
      <w:b/>
      <w:bCs/>
      <w:spacing w:val="-10"/>
      <w:sz w:val="22"/>
      <w:szCs w:val="22"/>
    </w:rPr>
  </w:style>
  <w:style w:type="character" w:customStyle="1" w:styleId="FontStyle352">
    <w:name w:val="Font Style352"/>
    <w:uiPriority w:val="99"/>
    <w:rsid w:val="004378D4"/>
    <w:rPr>
      <w:rFonts w:ascii="Times New Roman" w:hAnsi="Times New Roman" w:cs="Times New Roman"/>
      <w:b/>
      <w:bCs/>
      <w:sz w:val="16"/>
      <w:szCs w:val="16"/>
    </w:rPr>
  </w:style>
  <w:style w:type="character" w:customStyle="1" w:styleId="FontStyle356">
    <w:name w:val="Font Style356"/>
    <w:uiPriority w:val="99"/>
    <w:rsid w:val="004378D4"/>
    <w:rPr>
      <w:rFonts w:ascii="Times New Roman" w:hAnsi="Times New Roman" w:cs="Times New Roman"/>
      <w:b/>
      <w:bCs/>
      <w:spacing w:val="-10"/>
      <w:sz w:val="22"/>
      <w:szCs w:val="22"/>
    </w:rPr>
  </w:style>
  <w:style w:type="character" w:customStyle="1" w:styleId="FontStyle298">
    <w:name w:val="Font Style298"/>
    <w:uiPriority w:val="99"/>
    <w:rsid w:val="004378D4"/>
    <w:rPr>
      <w:rFonts w:ascii="Times New Roman" w:hAnsi="Times New Roman" w:cs="Times New Roman"/>
      <w:sz w:val="18"/>
      <w:szCs w:val="18"/>
    </w:rPr>
  </w:style>
  <w:style w:type="character" w:customStyle="1" w:styleId="FontStyle311">
    <w:name w:val="Font Style311"/>
    <w:uiPriority w:val="99"/>
    <w:rsid w:val="004378D4"/>
    <w:rPr>
      <w:rFonts w:ascii="Times New Roman" w:hAnsi="Times New Roman" w:cs="Times New Roman"/>
      <w:b/>
      <w:bCs/>
      <w:spacing w:val="-10"/>
      <w:sz w:val="18"/>
      <w:szCs w:val="18"/>
    </w:rPr>
  </w:style>
  <w:style w:type="character" w:customStyle="1" w:styleId="FontStyle332">
    <w:name w:val="Font Style332"/>
    <w:uiPriority w:val="99"/>
    <w:rsid w:val="004378D4"/>
    <w:rPr>
      <w:rFonts w:ascii="Times New Roman" w:hAnsi="Times New Roman" w:cs="Times New Roman"/>
      <w:b/>
      <w:bCs/>
      <w:i/>
      <w:iCs/>
      <w:spacing w:val="-10"/>
      <w:sz w:val="20"/>
      <w:szCs w:val="20"/>
    </w:rPr>
  </w:style>
  <w:style w:type="character" w:customStyle="1" w:styleId="FontStyle371">
    <w:name w:val="Font Style371"/>
    <w:uiPriority w:val="99"/>
    <w:rsid w:val="004378D4"/>
    <w:rPr>
      <w:rFonts w:ascii="Times New Roman" w:hAnsi="Times New Roman" w:cs="Times New Roman"/>
      <w:sz w:val="16"/>
      <w:szCs w:val="16"/>
    </w:rPr>
  </w:style>
  <w:style w:type="character" w:customStyle="1" w:styleId="FontStyle350">
    <w:name w:val="Font Style350"/>
    <w:uiPriority w:val="99"/>
    <w:rsid w:val="004378D4"/>
    <w:rPr>
      <w:rFonts w:ascii="Times New Roman" w:hAnsi="Times New Roman" w:cs="Times New Roman"/>
      <w:b/>
      <w:bCs/>
      <w:i/>
      <w:iCs/>
      <w:sz w:val="20"/>
      <w:szCs w:val="20"/>
    </w:rPr>
  </w:style>
  <w:style w:type="paragraph" w:customStyle="1" w:styleId="Style8">
    <w:name w:val="Style8"/>
    <w:basedOn w:val="Normal"/>
    <w:uiPriority w:val="99"/>
    <w:rsid w:val="004378D4"/>
    <w:pPr>
      <w:widowControl w:val="0"/>
      <w:autoSpaceDE w:val="0"/>
      <w:autoSpaceDN w:val="0"/>
      <w:adjustRightInd w:val="0"/>
    </w:pPr>
    <w:rPr>
      <w:rFonts w:eastAsia="Times New Roman"/>
      <w:sz w:val="24"/>
    </w:rPr>
  </w:style>
  <w:style w:type="paragraph" w:customStyle="1" w:styleId="Style5">
    <w:name w:val="Style5"/>
    <w:basedOn w:val="Normal"/>
    <w:uiPriority w:val="99"/>
    <w:rsid w:val="004378D4"/>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4378D4"/>
    <w:pPr>
      <w:widowControl w:val="0"/>
      <w:autoSpaceDE w:val="0"/>
      <w:autoSpaceDN w:val="0"/>
      <w:adjustRightInd w:val="0"/>
    </w:pPr>
    <w:rPr>
      <w:rFonts w:eastAsia="Times New Roman"/>
      <w:sz w:val="24"/>
    </w:rPr>
  </w:style>
  <w:style w:type="character" w:customStyle="1" w:styleId="FontStyle351">
    <w:name w:val="Font Style351"/>
    <w:uiPriority w:val="99"/>
    <w:rsid w:val="004378D4"/>
    <w:rPr>
      <w:rFonts w:ascii="Times New Roman" w:hAnsi="Times New Roman" w:cs="Times New Roman"/>
      <w:b/>
      <w:bCs/>
      <w:sz w:val="22"/>
      <w:szCs w:val="22"/>
    </w:rPr>
  </w:style>
  <w:style w:type="paragraph" w:customStyle="1" w:styleId="Style10">
    <w:name w:val="Style10"/>
    <w:basedOn w:val="Normal"/>
    <w:uiPriority w:val="99"/>
    <w:rsid w:val="004378D4"/>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4378D4"/>
    <w:pPr>
      <w:widowControl w:val="0"/>
      <w:autoSpaceDE w:val="0"/>
      <w:autoSpaceDN w:val="0"/>
      <w:adjustRightInd w:val="0"/>
      <w:jc w:val="both"/>
    </w:pPr>
    <w:rPr>
      <w:rFonts w:eastAsia="Times New Roman"/>
      <w:sz w:val="24"/>
    </w:rPr>
  </w:style>
  <w:style w:type="character" w:customStyle="1" w:styleId="FontStyle369">
    <w:name w:val="Font Style369"/>
    <w:uiPriority w:val="99"/>
    <w:rsid w:val="004378D4"/>
    <w:rPr>
      <w:rFonts w:ascii="Times New Roman" w:hAnsi="Times New Roman" w:cs="Times New Roman"/>
      <w:b/>
      <w:bCs/>
      <w:spacing w:val="-10"/>
      <w:sz w:val="20"/>
      <w:szCs w:val="20"/>
    </w:rPr>
  </w:style>
  <w:style w:type="character" w:customStyle="1" w:styleId="FontStyle357">
    <w:name w:val="Font Style357"/>
    <w:uiPriority w:val="99"/>
    <w:rsid w:val="004378D4"/>
    <w:rPr>
      <w:rFonts w:ascii="Times New Roman" w:hAnsi="Times New Roman" w:cs="Times New Roman"/>
      <w:b/>
      <w:bCs/>
      <w:spacing w:val="-10"/>
      <w:sz w:val="22"/>
      <w:szCs w:val="22"/>
    </w:rPr>
  </w:style>
  <w:style w:type="paragraph" w:customStyle="1" w:styleId="Style67">
    <w:name w:val="Style67"/>
    <w:basedOn w:val="Normal"/>
    <w:uiPriority w:val="99"/>
    <w:rsid w:val="004378D4"/>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4378D4"/>
    <w:rPr>
      <w:rFonts w:ascii="Times New Roman" w:hAnsi="Times New Roman" w:cs="Times New Roman"/>
      <w:sz w:val="20"/>
      <w:szCs w:val="20"/>
    </w:rPr>
  </w:style>
  <w:style w:type="character" w:customStyle="1" w:styleId="FontStyle374">
    <w:name w:val="Font Style374"/>
    <w:uiPriority w:val="99"/>
    <w:rsid w:val="004378D4"/>
    <w:rPr>
      <w:rFonts w:ascii="Times New Roman" w:hAnsi="Times New Roman" w:cs="Times New Roman"/>
      <w:b/>
      <w:bCs/>
      <w:spacing w:val="-10"/>
      <w:sz w:val="22"/>
      <w:szCs w:val="22"/>
    </w:rPr>
  </w:style>
  <w:style w:type="paragraph" w:customStyle="1" w:styleId="Style30">
    <w:name w:val="Style30"/>
    <w:basedOn w:val="Normal"/>
    <w:uiPriority w:val="99"/>
    <w:rsid w:val="004378D4"/>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4378D4"/>
    <w:rPr>
      <w:rFonts w:ascii="Times New Roman" w:hAnsi="Times New Roman" w:cs="Times New Roman"/>
      <w:smallCaps/>
      <w:sz w:val="16"/>
      <w:szCs w:val="16"/>
    </w:rPr>
  </w:style>
  <w:style w:type="paragraph" w:customStyle="1" w:styleId="Style93">
    <w:name w:val="Style93"/>
    <w:basedOn w:val="Normal"/>
    <w:uiPriority w:val="99"/>
    <w:rsid w:val="004378D4"/>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4378D4"/>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4378D4"/>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4378D4"/>
    <w:rPr>
      <w:u w:val="single"/>
    </w:rPr>
  </w:style>
  <w:style w:type="character" w:customStyle="1" w:styleId="SmalltextCharCharCharChar0">
    <w:name w:val="Small text Char Char Char Char"/>
    <w:rsid w:val="004378D4"/>
    <w:rPr>
      <w:sz w:val="16"/>
      <w:szCs w:val="24"/>
      <w:lang w:val="en-US" w:eastAsia="en-US" w:bidi="ar-SA"/>
    </w:rPr>
  </w:style>
  <w:style w:type="paragraph" w:customStyle="1" w:styleId="boldcitation">
    <w:name w:val="bold citation"/>
    <w:basedOn w:val="Normal"/>
    <w:rsid w:val="004378D4"/>
    <w:rPr>
      <w:rFonts w:ascii="Arial" w:eastAsia="Times New Roman" w:hAnsi="Arial"/>
      <w:b/>
      <w:sz w:val="28"/>
      <w:u w:val="thick"/>
    </w:rPr>
  </w:style>
  <w:style w:type="character" w:customStyle="1" w:styleId="underlinecardChar">
    <w:name w:val="underline card Char"/>
    <w:rsid w:val="004378D4"/>
    <w:rPr>
      <w:rFonts w:ascii="Arial" w:hAnsi="Arial"/>
      <w:noProof w:val="0"/>
      <w:sz w:val="18"/>
      <w:szCs w:val="24"/>
      <w:u w:val="single"/>
      <w:lang w:val="en-US" w:eastAsia="en-US" w:bidi="ar-SA"/>
    </w:rPr>
  </w:style>
  <w:style w:type="character" w:customStyle="1" w:styleId="CardsCharCharChar">
    <w:name w:val="Cards Char Char Char"/>
    <w:rsid w:val="004378D4"/>
    <w:rPr>
      <w:szCs w:val="24"/>
      <w:lang w:val="en-US" w:eastAsia="en-US" w:bidi="ar-SA"/>
    </w:rPr>
  </w:style>
  <w:style w:type="character" w:customStyle="1" w:styleId="HiddenBlockHeaderChar">
    <w:name w:val="Hidden Block Header Char"/>
    <w:link w:val="HiddenBlockHeader"/>
    <w:rsid w:val="004378D4"/>
    <w:rPr>
      <w:rFonts w:ascii="Times New Roman" w:eastAsia="Times New Roman" w:hAnsi="Times New Roman" w:cs="Courier New"/>
      <w:b/>
      <w:bCs/>
      <w:sz w:val="28"/>
      <w:szCs w:val="22"/>
    </w:rPr>
  </w:style>
  <w:style w:type="paragraph" w:customStyle="1" w:styleId="NothingCharChar">
    <w:name w:val="Nothing Char Char"/>
    <w:link w:val="NothingCharCharChar"/>
    <w:rsid w:val="004378D4"/>
    <w:pPr>
      <w:jc w:val="both"/>
    </w:pPr>
    <w:rPr>
      <w:rFonts w:ascii="Times New Roman" w:eastAsia="MS Mincho" w:hAnsi="Times New Roman" w:cs="Times New Roman"/>
    </w:rPr>
  </w:style>
  <w:style w:type="character" w:customStyle="1" w:styleId="NothingCharCharChar">
    <w:name w:val="Nothing Char Char Char"/>
    <w:link w:val="NothingCharChar"/>
    <w:rsid w:val="004378D4"/>
    <w:rPr>
      <w:rFonts w:ascii="Times New Roman" w:eastAsia="MS Mincho" w:hAnsi="Times New Roman" w:cs="Times New Roman"/>
    </w:rPr>
  </w:style>
  <w:style w:type="character" w:customStyle="1" w:styleId="CardsCharChar">
    <w:name w:val="Cards Char Char"/>
    <w:rsid w:val="004378D4"/>
    <w:rPr>
      <w:szCs w:val="24"/>
      <w:lang w:val="en-US" w:eastAsia="en-US" w:bidi="ar-SA"/>
    </w:rPr>
  </w:style>
  <w:style w:type="character" w:customStyle="1" w:styleId="CardsCharCharCharChar">
    <w:name w:val="Cards Char Char Char Char"/>
    <w:rsid w:val="004378D4"/>
    <w:rPr>
      <w:szCs w:val="24"/>
      <w:lang w:val="en-US" w:eastAsia="en-US" w:bidi="ar-SA"/>
    </w:rPr>
  </w:style>
  <w:style w:type="character" w:customStyle="1" w:styleId="BlockHeadingsCharChar">
    <w:name w:val="Block Headings Char Char"/>
    <w:rsid w:val="004378D4"/>
    <w:rPr>
      <w:b/>
      <w:sz w:val="36"/>
      <w:szCs w:val="24"/>
      <w:u w:val="single"/>
      <w:lang w:val="en-US" w:eastAsia="en-US" w:bidi="ar-SA"/>
    </w:rPr>
  </w:style>
  <w:style w:type="character" w:customStyle="1" w:styleId="NothingChar1">
    <w:name w:val="Nothing Char1"/>
    <w:rsid w:val="004378D4"/>
    <w:rPr>
      <w:szCs w:val="24"/>
      <w:lang w:val="en-US" w:eastAsia="en-US" w:bidi="ar-SA"/>
    </w:rPr>
  </w:style>
  <w:style w:type="paragraph" w:customStyle="1" w:styleId="bloctitles">
    <w:name w:val="bloc titles"/>
    <w:basedOn w:val="Heading1"/>
    <w:next w:val="Normal"/>
    <w:link w:val="bloctitlesChar"/>
    <w:autoRedefine/>
    <w:rsid w:val="004378D4"/>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4378D4"/>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4378D4"/>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4378D4"/>
  </w:style>
  <w:style w:type="character" w:customStyle="1" w:styleId="RegularChar">
    <w:name w:val="Regular Char"/>
    <w:link w:val="Regular"/>
    <w:rsid w:val="004378D4"/>
    <w:rPr>
      <w:rFonts w:ascii="Garamond" w:eastAsia="Times New Roman" w:hAnsi="Garamond" w:cs="Arial"/>
      <w:bCs/>
      <w:kern w:val="20"/>
      <w:sz w:val="20"/>
      <w:szCs w:val="32"/>
    </w:rPr>
  </w:style>
  <w:style w:type="character" w:customStyle="1" w:styleId="StyleTimesNewRoman">
    <w:name w:val="Style Times New Roman"/>
    <w:rsid w:val="004378D4"/>
    <w:rPr>
      <w:rFonts w:ascii="Garamond" w:hAnsi="Garamond"/>
    </w:rPr>
  </w:style>
  <w:style w:type="paragraph" w:customStyle="1" w:styleId="INDENTEDPARAGRAPH">
    <w:name w:val="INDENTED PARAGRAPH"/>
    <w:rsid w:val="004378D4"/>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4378D4"/>
    <w:rPr>
      <w:rFonts w:cs="Arial"/>
      <w:bCs/>
      <w:caps/>
      <w:color w:val="FFFFFF"/>
      <w:sz w:val="2"/>
      <w:szCs w:val="2"/>
      <w:lang w:val="en-US" w:eastAsia="en-US" w:bidi="ar-SA"/>
    </w:rPr>
  </w:style>
  <w:style w:type="paragraph" w:customStyle="1" w:styleId="Numbering">
    <w:name w:val="Numbering"/>
    <w:basedOn w:val="Normal"/>
    <w:next w:val="Normal"/>
    <w:rsid w:val="004378D4"/>
    <w:pPr>
      <w:widowControl w:val="0"/>
      <w:numPr>
        <w:numId w:val="19"/>
      </w:numPr>
      <w:suppressAutoHyphens/>
      <w:spacing w:after="200"/>
    </w:pPr>
    <w:rPr>
      <w:rFonts w:eastAsia="Times New Roman"/>
      <w:b/>
      <w:sz w:val="24"/>
      <w:szCs w:val="18"/>
    </w:rPr>
  </w:style>
  <w:style w:type="paragraph" w:customStyle="1" w:styleId="Un-IndexedHeading">
    <w:name w:val="Un-Indexed Heading"/>
    <w:basedOn w:val="Heading1"/>
    <w:next w:val="Normal"/>
    <w:rsid w:val="004378D4"/>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4378D4"/>
    <w:pPr>
      <w:widowControl w:val="0"/>
      <w:numPr>
        <w:numId w:val="22"/>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4378D4"/>
    <w:pPr>
      <w:numPr>
        <w:numId w:val="17"/>
      </w:numPr>
    </w:pPr>
  </w:style>
  <w:style w:type="paragraph" w:customStyle="1" w:styleId="Lettering">
    <w:name w:val="Lettering"/>
    <w:basedOn w:val="Numbering"/>
    <w:next w:val="Normal"/>
    <w:rsid w:val="004378D4"/>
    <w:pPr>
      <w:numPr>
        <w:numId w:val="15"/>
      </w:numPr>
    </w:pPr>
    <w:rPr>
      <w:szCs w:val="22"/>
    </w:rPr>
  </w:style>
  <w:style w:type="paragraph" w:customStyle="1" w:styleId="FileName">
    <w:name w:val="File Name"/>
    <w:basedOn w:val="Normal"/>
    <w:next w:val="Normal"/>
    <w:rsid w:val="004378D4"/>
    <w:pPr>
      <w:widowControl w:val="0"/>
      <w:numPr>
        <w:numId w:val="16"/>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4378D4"/>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4378D4"/>
    <w:pPr>
      <w:numPr>
        <w:numId w:val="18"/>
      </w:numPr>
      <w:tabs>
        <w:tab w:val="num" w:pos="360"/>
      </w:tabs>
      <w:ind w:left="360"/>
    </w:pPr>
  </w:style>
  <w:style w:type="paragraph" w:customStyle="1" w:styleId="CardContinued1">
    <w:name w:val="Card Continued 1"/>
    <w:basedOn w:val="Normal"/>
    <w:next w:val="Normal"/>
    <w:rsid w:val="004378D4"/>
    <w:pPr>
      <w:widowControl w:val="0"/>
      <w:numPr>
        <w:numId w:val="21"/>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4378D4"/>
    <w:pPr>
      <w:numPr>
        <w:numId w:val="0"/>
      </w:numPr>
      <w:spacing w:before="0" w:after="120"/>
      <w:jc w:val="left"/>
    </w:pPr>
  </w:style>
  <w:style w:type="paragraph" w:customStyle="1" w:styleId="Clearformatting0">
    <w:name w:val="Clear formatting"/>
    <w:basedOn w:val="Normal"/>
    <w:rsid w:val="004378D4"/>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4378D4"/>
  </w:style>
  <w:style w:type="paragraph" w:customStyle="1" w:styleId="SmallCardText">
    <w:name w:val="Small Card Text"/>
    <w:rsid w:val="004378D4"/>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4378D4"/>
    <w:rPr>
      <w:sz w:val="16"/>
      <w:szCs w:val="16"/>
      <w:lang w:val="en-US" w:eastAsia="en-US" w:bidi="ar-SA"/>
    </w:rPr>
  </w:style>
  <w:style w:type="paragraph" w:customStyle="1" w:styleId="TAGFONT">
    <w:name w:val="TAG FONT"/>
    <w:basedOn w:val="Normal"/>
    <w:autoRedefine/>
    <w:rsid w:val="004378D4"/>
    <w:rPr>
      <w:rFonts w:eastAsia="Times New Roman"/>
      <w:sz w:val="24"/>
    </w:rPr>
  </w:style>
  <w:style w:type="character" w:customStyle="1" w:styleId="mainarttxt">
    <w:name w:val="mainarttxt"/>
    <w:basedOn w:val="DefaultParagraphFont"/>
    <w:rsid w:val="004378D4"/>
  </w:style>
  <w:style w:type="paragraph" w:customStyle="1" w:styleId="TagChar1CharCharCharChar">
    <w:name w:val="Tag Char1 Char Char Char Char"/>
    <w:basedOn w:val="Normal"/>
    <w:rsid w:val="004378D4"/>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4378D4"/>
    <w:rPr>
      <w:sz w:val="20"/>
    </w:rPr>
  </w:style>
  <w:style w:type="character" w:customStyle="1" w:styleId="highlightChar">
    <w:name w:val="highlight Char"/>
    <w:rsid w:val="004378D4"/>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4378D4"/>
    <w:rPr>
      <w:rFonts w:eastAsia="Batang" w:cs="Arial"/>
      <w:b/>
      <w:bCs/>
      <w:iCs/>
      <w:sz w:val="24"/>
      <w:szCs w:val="28"/>
      <w:lang w:val="en-US" w:eastAsia="en-US" w:bidi="ar-SA"/>
    </w:rPr>
  </w:style>
  <w:style w:type="paragraph" w:customStyle="1" w:styleId="formfldssel">
    <w:name w:val="formfldssel"/>
    <w:basedOn w:val="Normal"/>
    <w:rsid w:val="004378D4"/>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4378D4"/>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4378D4"/>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4378D4"/>
  </w:style>
  <w:style w:type="character" w:customStyle="1" w:styleId="StyleCardTextUnderline3Char">
    <w:name w:val="Style Card Text + Underline3 Char"/>
    <w:rsid w:val="004378D4"/>
    <w:rPr>
      <w:rFonts w:eastAsia="SimSun"/>
      <w:szCs w:val="24"/>
      <w:u w:val="thick"/>
      <w:lang w:val="en-US" w:eastAsia="zh-CN" w:bidi="ar-SA"/>
    </w:rPr>
  </w:style>
  <w:style w:type="character" w:customStyle="1" w:styleId="BoldandUnderlineChar1Char2CharChar">
    <w:name w:val="Bold and Underline Char1 Char2 Char Char"/>
    <w:rsid w:val="004378D4"/>
    <w:rPr>
      <w:b/>
      <w:noProof w:val="0"/>
      <w:szCs w:val="24"/>
      <w:u w:val="single"/>
      <w:lang w:val="en-US" w:eastAsia="en-US" w:bidi="ar-SA"/>
    </w:rPr>
  </w:style>
  <w:style w:type="character" w:customStyle="1" w:styleId="UnderlineChar1Char1">
    <w:name w:val="Underline Char1 Char1"/>
    <w:rsid w:val="004378D4"/>
    <w:rPr>
      <w:noProof w:val="0"/>
      <w:szCs w:val="24"/>
      <w:u w:val="single"/>
      <w:lang w:val="en-US" w:eastAsia="en-US" w:bidi="ar-SA"/>
    </w:rPr>
  </w:style>
  <w:style w:type="paragraph" w:customStyle="1" w:styleId="Underlinestyle1">
    <w:name w:val="Underlinestyle"/>
    <w:basedOn w:val="Normal"/>
    <w:rsid w:val="004378D4"/>
    <w:pPr>
      <w:tabs>
        <w:tab w:val="left" w:pos="720"/>
      </w:tabs>
      <w:ind w:left="720"/>
    </w:pPr>
    <w:rPr>
      <w:rFonts w:eastAsia="Times New Roman"/>
      <w:szCs w:val="20"/>
      <w:u w:val="single"/>
    </w:rPr>
  </w:style>
  <w:style w:type="character" w:customStyle="1" w:styleId="featurecontentgray1">
    <w:name w:val="featurecontentgray1"/>
    <w:rsid w:val="004378D4"/>
    <w:rPr>
      <w:rFonts w:ascii="Arial" w:hAnsi="Arial" w:cs="Arial" w:hint="default"/>
      <w:color w:val="666666"/>
    </w:rPr>
  </w:style>
  <w:style w:type="character" w:customStyle="1" w:styleId="CardCharCharChar0">
    <w:name w:val="Card Char Char Char"/>
    <w:rsid w:val="004378D4"/>
    <w:rPr>
      <w:rFonts w:ascii="Book Antiqua" w:hAnsi="Book Antiqua"/>
      <w:szCs w:val="24"/>
      <w:lang w:val="en-US" w:eastAsia="en-US" w:bidi="ar-SA"/>
    </w:rPr>
  </w:style>
  <w:style w:type="character" w:customStyle="1" w:styleId="big1">
    <w:name w:val="big1"/>
    <w:rsid w:val="004378D4"/>
    <w:rPr>
      <w:sz w:val="28"/>
      <w:szCs w:val="28"/>
    </w:rPr>
  </w:style>
  <w:style w:type="character" w:customStyle="1" w:styleId="prodgeneral">
    <w:name w:val="prodgeneral"/>
    <w:basedOn w:val="DefaultParagraphFont"/>
    <w:rsid w:val="004378D4"/>
  </w:style>
  <w:style w:type="character" w:customStyle="1" w:styleId="StyleUnderlineChar0">
    <w:name w:val="Style Underline + Char"/>
    <w:rsid w:val="004378D4"/>
    <w:rPr>
      <w:rFonts w:eastAsia="SimSun" w:cs="Arial"/>
      <w:b/>
      <w:bCs/>
      <w:iCs/>
      <w:caps/>
      <w:sz w:val="24"/>
      <w:szCs w:val="24"/>
      <w:u w:val="single"/>
      <w:lang w:val="en-US" w:eastAsia="en-US" w:bidi="ar-SA"/>
    </w:rPr>
  </w:style>
  <w:style w:type="character" w:customStyle="1" w:styleId="StyleciteChar">
    <w:name w:val="Style cite + Char"/>
    <w:basedOn w:val="citeChar2"/>
    <w:rsid w:val="004378D4"/>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4378D4"/>
    <w:rPr>
      <w:rFonts w:eastAsia="Times New Roman"/>
      <w:b/>
      <w:sz w:val="24"/>
    </w:rPr>
  </w:style>
  <w:style w:type="paragraph" w:customStyle="1" w:styleId="RepeatHeader">
    <w:name w:val="Repeat Header"/>
    <w:basedOn w:val="HeaderDebate"/>
    <w:rsid w:val="004378D4"/>
    <w:pPr>
      <w:outlineLvl w:val="1"/>
    </w:pPr>
    <w:rPr>
      <w:szCs w:val="48"/>
    </w:rPr>
  </w:style>
  <w:style w:type="character" w:customStyle="1" w:styleId="sectiontitle">
    <w:name w:val="sectiontitle"/>
    <w:basedOn w:val="DefaultParagraphFont"/>
    <w:rsid w:val="004378D4"/>
  </w:style>
  <w:style w:type="character" w:customStyle="1" w:styleId="sectionsubtitle">
    <w:name w:val="sectionsubtitle"/>
    <w:basedOn w:val="DefaultParagraphFont"/>
    <w:rsid w:val="004378D4"/>
  </w:style>
  <w:style w:type="character" w:customStyle="1" w:styleId="copyright">
    <w:name w:val="copyright"/>
    <w:basedOn w:val="DefaultParagraphFont"/>
    <w:rsid w:val="004378D4"/>
  </w:style>
  <w:style w:type="character" w:customStyle="1" w:styleId="EvidenceTag">
    <w:name w:val="Evidence Tag"/>
    <w:rsid w:val="004378D4"/>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4378D4"/>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4378D4"/>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4378D4"/>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4378D4"/>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4378D4"/>
    <w:rPr>
      <w:rFonts w:eastAsia="Times New Roman"/>
      <w:sz w:val="16"/>
    </w:rPr>
  </w:style>
  <w:style w:type="paragraph" w:customStyle="1" w:styleId="citationunderline">
    <w:name w:val="citation/underline"/>
    <w:autoRedefine/>
    <w:rsid w:val="004378D4"/>
    <w:rPr>
      <w:rFonts w:ascii="Times New Roman" w:eastAsia="Times New Roman" w:hAnsi="Times New Roman" w:cs="Times New Roman"/>
      <w:b/>
      <w:u w:val="single"/>
    </w:rPr>
  </w:style>
  <w:style w:type="character" w:customStyle="1" w:styleId="smcaps">
    <w:name w:val="smcaps"/>
    <w:basedOn w:val="DefaultParagraphFont"/>
    <w:rsid w:val="004378D4"/>
  </w:style>
  <w:style w:type="character" w:customStyle="1" w:styleId="inside-head1">
    <w:name w:val="inside-head1"/>
    <w:rsid w:val="004378D4"/>
    <w:rPr>
      <w:rFonts w:ascii="Arial" w:hAnsi="Arial" w:cs="Arial" w:hint="default"/>
      <w:b/>
      <w:bCs/>
      <w:color w:val="000000"/>
      <w:spacing w:val="-15"/>
      <w:sz w:val="45"/>
      <w:szCs w:val="45"/>
    </w:rPr>
  </w:style>
  <w:style w:type="character" w:customStyle="1" w:styleId="datestamp1">
    <w:name w:val="datestamp1"/>
    <w:rsid w:val="004378D4"/>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4378D4"/>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4378D4"/>
  </w:style>
  <w:style w:type="paragraph" w:customStyle="1" w:styleId="links1">
    <w:name w:val="links1"/>
    <w:basedOn w:val="Normal"/>
    <w:rsid w:val="004378D4"/>
    <w:pPr>
      <w:spacing w:before="100" w:beforeAutospacing="1" w:after="100" w:afterAutospacing="1"/>
    </w:pPr>
    <w:rPr>
      <w:rFonts w:eastAsia="Times New Roman"/>
      <w:color w:val="FFFFFF"/>
      <w:sz w:val="16"/>
      <w:szCs w:val="16"/>
    </w:rPr>
  </w:style>
  <w:style w:type="paragraph" w:customStyle="1" w:styleId="endtext">
    <w:name w:val="endtext"/>
    <w:basedOn w:val="Normal"/>
    <w:rsid w:val="004378D4"/>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4378D4"/>
    <w:rPr>
      <w:rFonts w:ascii="Verdana" w:hAnsi="Verdana" w:hint="default"/>
      <w:b/>
      <w:bCs/>
      <w:sz w:val="32"/>
      <w:szCs w:val="32"/>
    </w:rPr>
  </w:style>
  <w:style w:type="character" w:customStyle="1" w:styleId="storydeck31">
    <w:name w:val="storydeck31"/>
    <w:rsid w:val="004378D4"/>
    <w:rPr>
      <w:rFonts w:ascii="Verdana" w:hAnsi="Verdana" w:hint="default"/>
      <w:i w:val="0"/>
      <w:iCs w:val="0"/>
      <w:sz w:val="21"/>
      <w:szCs w:val="21"/>
    </w:rPr>
  </w:style>
  <w:style w:type="character" w:customStyle="1" w:styleId="subtitle10">
    <w:name w:val="subtitle1"/>
    <w:rsid w:val="004378D4"/>
    <w:rPr>
      <w:rFonts w:ascii="Verdana" w:hAnsi="Verdana" w:hint="default"/>
      <w:b w:val="0"/>
      <w:bCs w:val="0"/>
      <w:vanish w:val="0"/>
      <w:webHidden w:val="0"/>
      <w:color w:val="484848"/>
      <w:sz w:val="14"/>
      <w:szCs w:val="14"/>
      <w:specVanish w:val="0"/>
    </w:rPr>
  </w:style>
  <w:style w:type="paragraph" w:customStyle="1" w:styleId="g">
    <w:name w:val="g"/>
    <w:basedOn w:val="Normal"/>
    <w:rsid w:val="004378D4"/>
    <w:pPr>
      <w:spacing w:before="240" w:after="240"/>
    </w:pPr>
    <w:rPr>
      <w:rFonts w:eastAsia="Times New Roman"/>
      <w:sz w:val="24"/>
    </w:rPr>
  </w:style>
  <w:style w:type="character" w:customStyle="1" w:styleId="clsbiolink">
    <w:name w:val="clsbiolink"/>
    <w:basedOn w:val="DefaultParagraphFont"/>
    <w:rsid w:val="004378D4"/>
  </w:style>
  <w:style w:type="character" w:customStyle="1" w:styleId="clssmaller">
    <w:name w:val="clssmaller"/>
    <w:basedOn w:val="DefaultParagraphFont"/>
    <w:rsid w:val="004378D4"/>
  </w:style>
  <w:style w:type="character" w:customStyle="1" w:styleId="sm1">
    <w:name w:val="sm1"/>
    <w:rsid w:val="004378D4"/>
    <w:rPr>
      <w:rFonts w:ascii="Verdana" w:hAnsi="Verdana" w:hint="default"/>
      <w:i w:val="0"/>
      <w:iCs w:val="0"/>
      <w:smallCaps w:val="0"/>
      <w:color w:val="000000"/>
      <w:sz w:val="17"/>
      <w:szCs w:val="17"/>
    </w:rPr>
  </w:style>
  <w:style w:type="character" w:customStyle="1" w:styleId="noindentChar">
    <w:name w:val="noindent Char"/>
    <w:rsid w:val="004378D4"/>
    <w:rPr>
      <w:rFonts w:ascii="Arial" w:hAnsi="Arial" w:cs="Arial"/>
      <w:sz w:val="24"/>
      <w:szCs w:val="24"/>
      <w:lang w:val="en-US" w:eastAsia="en-US" w:bidi="ar-SA"/>
    </w:rPr>
  </w:style>
  <w:style w:type="character" w:customStyle="1" w:styleId="SmallChar1">
    <w:name w:val="Small Char1"/>
    <w:rsid w:val="004378D4"/>
    <w:rPr>
      <w:sz w:val="16"/>
      <w:szCs w:val="24"/>
      <w:lang w:val="en-US" w:eastAsia="en-US" w:bidi="ar-SA"/>
    </w:rPr>
  </w:style>
  <w:style w:type="character" w:customStyle="1" w:styleId="fullcite0">
    <w:name w:val="fullcite"/>
    <w:basedOn w:val="DefaultParagraphFont"/>
    <w:rsid w:val="004378D4"/>
  </w:style>
  <w:style w:type="character" w:customStyle="1" w:styleId="Style9ptThickunderline">
    <w:name w:val="Style 9 pt Thick underline"/>
    <w:rsid w:val="004378D4"/>
    <w:rPr>
      <w:sz w:val="24"/>
      <w:u w:val="thick"/>
    </w:rPr>
  </w:style>
  <w:style w:type="paragraph" w:customStyle="1" w:styleId="Repeatheader0">
    <w:name w:val="Repeat header"/>
    <w:basedOn w:val="Normal"/>
    <w:autoRedefine/>
    <w:rsid w:val="004378D4"/>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4378D4"/>
    <w:rPr>
      <w:rFonts w:ascii="Times New Roman" w:hAnsi="Times New Roman" w:cs="Calibri"/>
      <w:sz w:val="16"/>
    </w:rPr>
  </w:style>
  <w:style w:type="character" w:customStyle="1" w:styleId="CardNotUnderlinedChar">
    <w:name w:val="Card Not Underlined Char"/>
    <w:rsid w:val="004378D4"/>
    <w:rPr>
      <w:sz w:val="16"/>
      <w:lang w:val="en-US" w:eastAsia="en-US" w:bidi="ar-SA"/>
    </w:rPr>
  </w:style>
  <w:style w:type="paragraph" w:customStyle="1" w:styleId="CardNotUnderlined3">
    <w:name w:val="Card Not Underlined 3"/>
    <w:basedOn w:val="CardNotUnderlined"/>
    <w:rsid w:val="004378D4"/>
    <w:rPr>
      <w:rFonts w:ascii="Times New Roman" w:hAnsi="Times New Roman" w:cs="Calibri"/>
    </w:rPr>
  </w:style>
  <w:style w:type="paragraph" w:customStyle="1" w:styleId="CardNotUnderlinedFinal">
    <w:name w:val="Card Not Underlined Final"/>
    <w:basedOn w:val="CardNotUnderlined3"/>
    <w:rsid w:val="004378D4"/>
    <w:rPr>
      <w:sz w:val="20"/>
    </w:rPr>
  </w:style>
  <w:style w:type="character" w:customStyle="1" w:styleId="tagChar3">
    <w:name w:val="tag Char3"/>
    <w:rsid w:val="004378D4"/>
    <w:rPr>
      <w:b/>
      <w:sz w:val="24"/>
      <w:szCs w:val="24"/>
      <w:lang w:val="en-US" w:eastAsia="en-US" w:bidi="ar-SA"/>
    </w:rPr>
  </w:style>
  <w:style w:type="character" w:customStyle="1" w:styleId="link-mailto">
    <w:name w:val="link-mailto"/>
    <w:basedOn w:val="DefaultParagraphFont"/>
    <w:rsid w:val="004378D4"/>
  </w:style>
  <w:style w:type="character" w:customStyle="1" w:styleId="StyleUnderlineUnderlineChar">
    <w:name w:val="Style Underline + Underline Char"/>
    <w:rsid w:val="004378D4"/>
    <w:rPr>
      <w:rFonts w:ascii="Trebuchet MS" w:hAnsi="Trebuchet MS"/>
      <w:szCs w:val="18"/>
      <w:u w:val="single"/>
      <w:lang w:val="en-US" w:eastAsia="en-US" w:bidi="ar-SA"/>
    </w:rPr>
  </w:style>
  <w:style w:type="paragraph" w:customStyle="1" w:styleId="formfld">
    <w:name w:val="formfld"/>
    <w:basedOn w:val="Normal"/>
    <w:rsid w:val="004378D4"/>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4378D4"/>
    <w:pPr>
      <w:keepLines w:val="0"/>
      <w:pageBreakBefore w:val="0"/>
      <w:numPr>
        <w:numId w:val="20"/>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4378D4"/>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4378D4"/>
    <w:rPr>
      <w:rFonts w:ascii="Times New Roman" w:eastAsia="Times New Roman" w:hAnsi="Times New Roman" w:cs="Times New Roman"/>
      <w:sz w:val="20"/>
      <w:u w:val="thick"/>
    </w:rPr>
  </w:style>
  <w:style w:type="paragraph" w:customStyle="1" w:styleId="SmallCards">
    <w:name w:val="Small Cards"/>
    <w:basedOn w:val="Cards"/>
    <w:link w:val="SmallCardsChar"/>
    <w:rsid w:val="004378D4"/>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4378D4"/>
    <w:rPr>
      <w:rFonts w:ascii="Times New Roman" w:eastAsia="Times New Roman" w:hAnsi="Times New Roman" w:cs="Times New Roman"/>
      <w:sz w:val="14"/>
    </w:rPr>
  </w:style>
  <w:style w:type="paragraph" w:customStyle="1" w:styleId="ReadingCites">
    <w:name w:val="Reading Cites"/>
    <w:basedOn w:val="Normal"/>
    <w:link w:val="ReadingCitesChar"/>
    <w:rsid w:val="004378D4"/>
    <w:rPr>
      <w:rFonts w:eastAsia="Times New Roman"/>
      <w:b/>
      <w:sz w:val="20"/>
      <w:szCs w:val="20"/>
    </w:rPr>
  </w:style>
  <w:style w:type="character" w:customStyle="1" w:styleId="ReadingCitesChar">
    <w:name w:val="Reading Cites Char"/>
    <w:link w:val="ReadingCites"/>
    <w:rsid w:val="004378D4"/>
    <w:rPr>
      <w:rFonts w:ascii="Calibri" w:eastAsia="Times New Roman" w:hAnsi="Calibri"/>
      <w:b/>
      <w:sz w:val="20"/>
      <w:szCs w:val="20"/>
    </w:rPr>
  </w:style>
  <w:style w:type="paragraph" w:customStyle="1" w:styleId="ContentsHeading">
    <w:name w:val="Contents Heading"/>
    <w:basedOn w:val="Heading1"/>
    <w:next w:val="Normal"/>
    <w:rsid w:val="004378D4"/>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4378D4"/>
    <w:pPr>
      <w:spacing w:before="100" w:beforeAutospacing="1" w:after="100" w:afterAutospacing="1"/>
    </w:pPr>
    <w:rPr>
      <w:rFonts w:eastAsia="Times New Roman"/>
      <w:sz w:val="20"/>
    </w:rPr>
  </w:style>
  <w:style w:type="character" w:customStyle="1" w:styleId="CharacterStyle8">
    <w:name w:val="Character Style 8"/>
    <w:rsid w:val="004378D4"/>
    <w:rPr>
      <w:sz w:val="22"/>
      <w:szCs w:val="22"/>
    </w:rPr>
  </w:style>
  <w:style w:type="paragraph" w:customStyle="1" w:styleId="Style110">
    <w:name w:val="Style 11"/>
    <w:rsid w:val="004378D4"/>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4378D4"/>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4378D4"/>
    <w:rPr>
      <w:b/>
      <w:sz w:val="24"/>
    </w:rPr>
  </w:style>
  <w:style w:type="character" w:customStyle="1" w:styleId="CardText1CharChar">
    <w:name w:val="Card Text 1 Char Char"/>
    <w:rsid w:val="004378D4"/>
    <w:rPr>
      <w:rFonts w:ascii="Arial Narrow" w:hAnsi="Arial Narrow"/>
      <w:color w:val="000000"/>
      <w:sz w:val="22"/>
      <w:szCs w:val="22"/>
      <w:u w:val="single"/>
      <w:lang w:val="en-US" w:eastAsia="en-US" w:bidi="ar-SA"/>
    </w:rPr>
  </w:style>
  <w:style w:type="character" w:customStyle="1" w:styleId="CardText1Char1">
    <w:name w:val="Card Text 1 Char1"/>
    <w:rsid w:val="004378D4"/>
    <w:rPr>
      <w:rFonts w:ascii="Arial Narrow" w:hAnsi="Arial Narrow"/>
      <w:color w:val="000000"/>
      <w:sz w:val="22"/>
      <w:szCs w:val="22"/>
      <w:u w:val="single"/>
      <w:lang w:val="en-US" w:eastAsia="en-US" w:bidi="ar-SA"/>
    </w:rPr>
  </w:style>
  <w:style w:type="paragraph" w:customStyle="1" w:styleId="Style70">
    <w:name w:val="Style 7"/>
    <w:rsid w:val="004378D4"/>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4378D4"/>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4378D4"/>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4378D4"/>
  </w:style>
  <w:style w:type="paragraph" w:customStyle="1" w:styleId="Header1">
    <w:name w:val="Header1"/>
    <w:aliases w:val="Header Char Char,Header Char Char Char Char Char Char Char Cha,Char Char Char Cha"/>
    <w:basedOn w:val="Heading1"/>
    <w:next w:val="Heading1"/>
    <w:qFormat/>
    <w:rsid w:val="004378D4"/>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4378D4"/>
    <w:rPr>
      <w:b/>
      <w:bCs/>
      <w:color w:val="695B54"/>
    </w:rPr>
  </w:style>
  <w:style w:type="paragraph" w:customStyle="1" w:styleId="Heading11">
    <w:name w:val="Heading 11"/>
    <w:basedOn w:val="Normal"/>
    <w:next w:val="Normal"/>
    <w:rsid w:val="004378D4"/>
    <w:pPr>
      <w:keepNext/>
      <w:widowControl w:val="0"/>
      <w:suppressAutoHyphens/>
      <w:jc w:val="center"/>
    </w:pPr>
    <w:rPr>
      <w:rFonts w:eastAsia="Tahoma"/>
      <w:b/>
      <w:sz w:val="48"/>
      <w:szCs w:val="32"/>
      <w:u w:val="single"/>
    </w:rPr>
  </w:style>
  <w:style w:type="paragraph" w:customStyle="1" w:styleId="TextHeading">
    <w:name w:val="Text Heading"/>
    <w:basedOn w:val="Heading3"/>
    <w:rsid w:val="004378D4"/>
    <w:pPr>
      <w:keepLines w:val="0"/>
      <w:pageBreakBefore w:val="0"/>
      <w:spacing w:before="0"/>
      <w:jc w:val="left"/>
    </w:pPr>
    <w:rPr>
      <w:rFonts w:eastAsia="Times New Roman" w:cs="Arial"/>
      <w:bCs w:val="0"/>
      <w:sz w:val="22"/>
      <w:szCs w:val="26"/>
    </w:rPr>
  </w:style>
  <w:style w:type="character" w:customStyle="1" w:styleId="TextHeadingChar">
    <w:name w:val="Text Heading Char"/>
    <w:rsid w:val="004378D4"/>
    <w:rPr>
      <w:rFonts w:cs="Arial"/>
      <w:b/>
      <w:bCs/>
      <w:sz w:val="22"/>
      <w:szCs w:val="26"/>
      <w:u w:val="single"/>
      <w:lang w:val="en-US" w:eastAsia="en-US" w:bidi="ar-SA"/>
    </w:rPr>
  </w:style>
  <w:style w:type="character" w:customStyle="1" w:styleId="FootnoteCharacters">
    <w:name w:val="Footnote Characters"/>
    <w:rsid w:val="004378D4"/>
    <w:rPr>
      <w:vertAlign w:val="superscript"/>
    </w:rPr>
  </w:style>
  <w:style w:type="paragraph" w:customStyle="1" w:styleId="StyleHeading1BlockTitleHeading1Char1ALEXHeadingBrief-He2">
    <w:name w:val="Style Heading 1Block TitleHeading 1 Char1ALEXHeadingBrief - He...2"/>
    <w:basedOn w:val="Heading1"/>
    <w:autoRedefine/>
    <w:rsid w:val="004378D4"/>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4378D4"/>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4378D4"/>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4378D4"/>
    <w:rPr>
      <w:rFonts w:ascii="Arial" w:eastAsia="Times New Roman" w:hAnsi="Arial"/>
      <w:smallCaps/>
    </w:rPr>
  </w:style>
  <w:style w:type="paragraph" w:customStyle="1" w:styleId="DebateBody">
    <w:name w:val="Debate Body"/>
    <w:basedOn w:val="Normal"/>
    <w:qFormat/>
    <w:rsid w:val="004378D4"/>
    <w:rPr>
      <w:rFonts w:ascii="Cambria" w:eastAsia="Cambria" w:hAnsi="Cambria"/>
      <w:b/>
      <w:caps/>
      <w:sz w:val="24"/>
    </w:rPr>
  </w:style>
  <w:style w:type="paragraph" w:customStyle="1" w:styleId="StyleDebateBodyBefore12pt">
    <w:name w:val="Style Debate Body + Before:  12 pt"/>
    <w:basedOn w:val="Normal"/>
    <w:next w:val="Normal"/>
    <w:rsid w:val="004378D4"/>
    <w:pPr>
      <w:spacing w:before="240"/>
    </w:pPr>
    <w:rPr>
      <w:rFonts w:eastAsia="Times New Roman"/>
      <w:bCs/>
      <w:sz w:val="20"/>
      <w:szCs w:val="20"/>
    </w:rPr>
  </w:style>
  <w:style w:type="paragraph" w:customStyle="1" w:styleId="StyleDebateBodyBefore12pt1">
    <w:name w:val="Style Debate Body + Before:  12 pt1"/>
    <w:basedOn w:val="Normal"/>
    <w:rsid w:val="004378D4"/>
    <w:pPr>
      <w:spacing w:before="240"/>
    </w:pPr>
    <w:rPr>
      <w:rFonts w:eastAsia="Times New Roman"/>
      <w:bCs/>
      <w:sz w:val="20"/>
      <w:szCs w:val="20"/>
    </w:rPr>
  </w:style>
  <w:style w:type="character" w:customStyle="1" w:styleId="10ptnotbold">
    <w:name w:val="10ptnotbold"/>
    <w:rsid w:val="004378D4"/>
    <w:rPr>
      <w:sz w:val="20"/>
    </w:rPr>
  </w:style>
  <w:style w:type="paragraph" w:customStyle="1" w:styleId="PageNumber11">
    <w:name w:val="Page Number11"/>
    <w:basedOn w:val="Normal"/>
    <w:next w:val="Normal"/>
    <w:rsid w:val="004378D4"/>
    <w:rPr>
      <w:rFonts w:eastAsia="Times New Roman"/>
      <w:sz w:val="20"/>
    </w:rPr>
  </w:style>
  <w:style w:type="character" w:customStyle="1" w:styleId="Heading2CharCharCharCharCharCharCharCharCharCharCharCharCharChar1">
    <w:name w:val="Heading 2 Char Char Char Char Char Char Char Char Char Char Char Char Char Char1"/>
    <w:rsid w:val="004378D4"/>
    <w:rPr>
      <w:rFonts w:eastAsia="SimSun" w:cs="Arial"/>
      <w:b/>
      <w:bCs/>
      <w:iCs/>
      <w:sz w:val="24"/>
      <w:szCs w:val="28"/>
      <w:lang w:val="en-US" w:eastAsia="zh-CN" w:bidi="ar-SA"/>
    </w:rPr>
  </w:style>
  <w:style w:type="character" w:customStyle="1" w:styleId="Char31">
    <w:name w:val="Char31"/>
    <w:rsid w:val="004378D4"/>
    <w:rPr>
      <w:rFonts w:cs="Arial"/>
      <w:bCs/>
      <w:u w:val="thick"/>
      <w:lang w:val="en-US" w:eastAsia="en-US" w:bidi="ar-SA"/>
    </w:rPr>
  </w:style>
  <w:style w:type="paragraph" w:customStyle="1" w:styleId="StyleHeading1Centered">
    <w:name w:val="Style Heading 1 + Centered"/>
    <w:basedOn w:val="Heading1"/>
    <w:rsid w:val="004378D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4378D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4378D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4378D4"/>
    <w:pPr>
      <w:spacing w:before="120"/>
    </w:pPr>
    <w:rPr>
      <w:rFonts w:eastAsia="Times New Roman"/>
      <w:sz w:val="20"/>
    </w:rPr>
  </w:style>
  <w:style w:type="character" w:customStyle="1" w:styleId="underliningChar0">
    <w:name w:val="underlining Char"/>
    <w:rsid w:val="004378D4"/>
    <w:rPr>
      <w:b/>
      <w:szCs w:val="24"/>
      <w:u w:val="single"/>
      <w:lang w:val="en-US" w:eastAsia="en-US" w:bidi="ar-SA"/>
    </w:rPr>
  </w:style>
  <w:style w:type="character" w:customStyle="1" w:styleId="notreadChar">
    <w:name w:val="not read Char"/>
    <w:rsid w:val="004378D4"/>
    <w:rPr>
      <w:sz w:val="18"/>
      <w:szCs w:val="24"/>
      <w:lang w:val="en-US" w:eastAsia="en-US" w:bidi="ar-SA"/>
    </w:rPr>
  </w:style>
  <w:style w:type="paragraph" w:customStyle="1" w:styleId="StyleStrong10ptNotBold">
    <w:name w:val="Style Strong + 10 pt Not Bold"/>
    <w:basedOn w:val="Normal"/>
    <w:autoRedefine/>
    <w:rsid w:val="004378D4"/>
    <w:pPr>
      <w:ind w:left="720" w:hanging="360"/>
    </w:pPr>
    <w:rPr>
      <w:rFonts w:eastAsia="Times New Roman"/>
      <w:sz w:val="26"/>
      <w:szCs w:val="26"/>
    </w:rPr>
  </w:style>
  <w:style w:type="character" w:customStyle="1" w:styleId="prbodytext1">
    <w:name w:val="pr_bodytext1"/>
    <w:rsid w:val="004378D4"/>
    <w:rPr>
      <w:rFonts w:ascii="Arial" w:hAnsi="Arial" w:cs="Arial" w:hint="default"/>
      <w:sz w:val="20"/>
      <w:szCs w:val="20"/>
    </w:rPr>
  </w:style>
  <w:style w:type="character" w:customStyle="1" w:styleId="smallCharChar">
    <w:name w:val="small Char Char"/>
    <w:rsid w:val="004378D4"/>
    <w:rPr>
      <w:rFonts w:ascii="Times New Roman" w:eastAsia="Times New Roman" w:hAnsi="Times New Roman" w:cs="Times New Roman"/>
      <w:sz w:val="12"/>
      <w:szCs w:val="16"/>
    </w:rPr>
  </w:style>
  <w:style w:type="character" w:customStyle="1" w:styleId="Undlerine">
    <w:name w:val="Undlerine"/>
    <w:qFormat/>
    <w:rsid w:val="004378D4"/>
    <w:rPr>
      <w:rFonts w:ascii="Times New Roman" w:hAnsi="Times New Roman"/>
      <w:w w:val="110"/>
      <w:sz w:val="20"/>
      <w:szCs w:val="20"/>
      <w:u w:val="single"/>
      <w:bdr w:val="none" w:sz="0" w:space="0" w:color="auto"/>
      <w:lang w:bidi="he-IL"/>
    </w:rPr>
  </w:style>
  <w:style w:type="character" w:customStyle="1" w:styleId="Aunderline1">
    <w:name w:val="Aunderline"/>
    <w:qFormat/>
    <w:rsid w:val="004378D4"/>
    <w:rPr>
      <w:rFonts w:ascii="Times New Roman" w:hAnsi="Times New Roman"/>
      <w:sz w:val="20"/>
      <w:u w:val="single"/>
    </w:rPr>
  </w:style>
  <w:style w:type="paragraph" w:customStyle="1" w:styleId="NormalUnderline0">
    <w:name w:val="Normal + Underline"/>
    <w:basedOn w:val="Normal"/>
    <w:link w:val="NormalUnderlineChar0"/>
    <w:rsid w:val="004378D4"/>
    <w:pPr>
      <w:ind w:left="720"/>
    </w:pPr>
    <w:rPr>
      <w:rFonts w:eastAsia="Times New Roman"/>
      <w:b/>
      <w:sz w:val="20"/>
      <w:u w:val="single"/>
      <w:lang w:val="x-none" w:eastAsia="x-none"/>
    </w:rPr>
  </w:style>
  <w:style w:type="character" w:customStyle="1" w:styleId="NormalUnderlineChar0">
    <w:name w:val="Normal + Underline Char"/>
    <w:link w:val="NormalUnderline0"/>
    <w:rsid w:val="004378D4"/>
    <w:rPr>
      <w:rFonts w:ascii="Calibri" w:eastAsia="Times New Roman" w:hAnsi="Calibri"/>
      <w:b/>
      <w:sz w:val="20"/>
      <w:u w:val="single"/>
      <w:lang w:val="x-none" w:eastAsia="x-none"/>
    </w:rPr>
  </w:style>
  <w:style w:type="character" w:customStyle="1" w:styleId="Boxes">
    <w:name w:val="Boxes"/>
    <w:qFormat/>
    <w:rsid w:val="004378D4"/>
    <w:rPr>
      <w:rFonts w:ascii="Times New Roman" w:hAnsi="Times New Roman"/>
      <w:sz w:val="20"/>
      <w:u w:val="single"/>
      <w:bdr w:val="single" w:sz="4" w:space="0" w:color="auto"/>
    </w:rPr>
  </w:style>
  <w:style w:type="character" w:customStyle="1" w:styleId="tim">
    <w:name w:val="tim"/>
    <w:qFormat/>
    <w:rsid w:val="004378D4"/>
    <w:rPr>
      <w:rFonts w:ascii="Times New Roman" w:hAnsi="Times New Roman"/>
      <w:sz w:val="20"/>
      <w:u w:val="single"/>
    </w:rPr>
  </w:style>
  <w:style w:type="character" w:customStyle="1" w:styleId="hl">
    <w:name w:val="hl"/>
    <w:basedOn w:val="DefaultParagraphFont"/>
    <w:rsid w:val="004378D4"/>
  </w:style>
  <w:style w:type="character" w:customStyle="1" w:styleId="clock1">
    <w:name w:val="clock1"/>
    <w:rsid w:val="004378D4"/>
    <w:rPr>
      <w:color w:val="B51B1B"/>
    </w:rPr>
  </w:style>
  <w:style w:type="character" w:customStyle="1" w:styleId="smallChar10">
    <w:name w:val="small Char1"/>
    <w:rsid w:val="004378D4"/>
    <w:rPr>
      <w:sz w:val="12"/>
      <w:szCs w:val="16"/>
      <w:lang w:val="en-US" w:eastAsia="en-US" w:bidi="ar-SA"/>
    </w:rPr>
  </w:style>
  <w:style w:type="character" w:customStyle="1" w:styleId="SmallCardsCharChar">
    <w:name w:val="Small Cards Char Char"/>
    <w:rsid w:val="004378D4"/>
    <w:rPr>
      <w:sz w:val="14"/>
      <w:szCs w:val="24"/>
      <w:lang w:val="en-US" w:eastAsia="en-US" w:bidi="ar-SA"/>
    </w:rPr>
  </w:style>
  <w:style w:type="paragraph" w:customStyle="1" w:styleId="NormalCards">
    <w:name w:val="Normal Cards"/>
    <w:basedOn w:val="Normal"/>
    <w:rsid w:val="004378D4"/>
    <w:pPr>
      <w:ind w:left="288"/>
    </w:pPr>
    <w:rPr>
      <w:rFonts w:eastAsia="Times New Roman"/>
      <w:sz w:val="20"/>
    </w:rPr>
  </w:style>
  <w:style w:type="character" w:customStyle="1" w:styleId="iniciales">
    <w:name w:val="iniciales"/>
    <w:basedOn w:val="DefaultParagraphFont"/>
    <w:rsid w:val="004378D4"/>
  </w:style>
  <w:style w:type="character" w:customStyle="1" w:styleId="Style10ptBoldUnderline">
    <w:name w:val="Style 10 pt Bold Underline"/>
    <w:rsid w:val="004378D4"/>
    <w:rPr>
      <w:b/>
      <w:bCs/>
      <w:sz w:val="20"/>
      <w:u w:val="single"/>
    </w:rPr>
  </w:style>
  <w:style w:type="paragraph" w:customStyle="1" w:styleId="outdent">
    <w:name w:val="outdent"/>
    <w:basedOn w:val="Normal"/>
    <w:rsid w:val="004378D4"/>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4378D4"/>
    <w:pPr>
      <w:spacing w:before="100" w:beforeAutospacing="1" w:after="100" w:afterAutospacing="1"/>
    </w:pPr>
    <w:rPr>
      <w:rFonts w:eastAsia="Times New Roman"/>
      <w:sz w:val="24"/>
    </w:rPr>
  </w:style>
  <w:style w:type="paragraph" w:customStyle="1" w:styleId="separator">
    <w:name w:val="separator"/>
    <w:basedOn w:val="Normal"/>
    <w:rsid w:val="004378D4"/>
    <w:pPr>
      <w:spacing w:before="100" w:beforeAutospacing="1" w:after="100" w:afterAutospacing="1"/>
    </w:pPr>
    <w:rPr>
      <w:rFonts w:eastAsia="Times New Roman"/>
      <w:sz w:val="24"/>
    </w:rPr>
  </w:style>
  <w:style w:type="paragraph" w:customStyle="1" w:styleId="bulletfollow">
    <w:name w:val="bulletfollow"/>
    <w:basedOn w:val="Normal"/>
    <w:rsid w:val="004378D4"/>
    <w:pPr>
      <w:spacing w:before="100" w:beforeAutospacing="1" w:after="100" w:afterAutospacing="1"/>
    </w:pPr>
    <w:rPr>
      <w:rFonts w:eastAsia="Times New Roman"/>
      <w:sz w:val="24"/>
    </w:rPr>
  </w:style>
  <w:style w:type="paragraph" w:customStyle="1" w:styleId="bulleted">
    <w:name w:val="bulleted"/>
    <w:basedOn w:val="Normal"/>
    <w:rsid w:val="004378D4"/>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4378D4"/>
    <w:rPr>
      <w:rFonts w:ascii="Times New Roman" w:eastAsia="Times New Roman" w:hAnsi="Times New Roman" w:cs="Times New Roman"/>
      <w:strike/>
      <w:sz w:val="20"/>
      <w:szCs w:val="20"/>
    </w:rPr>
  </w:style>
  <w:style w:type="character" w:customStyle="1" w:styleId="StrikethroughChar">
    <w:name w:val="Strikethrough Char"/>
    <w:link w:val="Strikethrough0"/>
    <w:rsid w:val="004378D4"/>
    <w:rPr>
      <w:rFonts w:ascii="Times New Roman" w:eastAsia="Times New Roman" w:hAnsi="Times New Roman" w:cs="Times New Roman"/>
      <w:strike/>
      <w:sz w:val="20"/>
      <w:szCs w:val="20"/>
    </w:rPr>
  </w:style>
  <w:style w:type="character" w:customStyle="1" w:styleId="UnderlineCardsCharChar">
    <w:name w:val="Underline Cards Char Char"/>
    <w:rsid w:val="004378D4"/>
    <w:rPr>
      <w:rFonts w:eastAsia="SimSun"/>
      <w:szCs w:val="24"/>
      <w:u w:val="thick"/>
      <w:lang w:val="en-US" w:eastAsia="en-US" w:bidi="ar-SA"/>
    </w:rPr>
  </w:style>
  <w:style w:type="character" w:customStyle="1" w:styleId="head">
    <w:name w:val="head"/>
    <w:basedOn w:val="DefaultParagraphFont"/>
    <w:rsid w:val="004378D4"/>
  </w:style>
  <w:style w:type="paragraph" w:customStyle="1" w:styleId="authorgroup">
    <w:name w:val="authorgroup"/>
    <w:basedOn w:val="Normal"/>
    <w:rsid w:val="004378D4"/>
    <w:pPr>
      <w:spacing w:before="100" w:beforeAutospacing="1" w:after="100" w:afterAutospacing="1"/>
    </w:pPr>
    <w:rPr>
      <w:rFonts w:eastAsia="Calibri"/>
      <w:sz w:val="24"/>
    </w:rPr>
  </w:style>
  <w:style w:type="paragraph" w:customStyle="1" w:styleId="affiliation1">
    <w:name w:val="affiliation1"/>
    <w:basedOn w:val="Normal"/>
    <w:rsid w:val="004378D4"/>
    <w:pPr>
      <w:spacing w:before="100" w:beforeAutospacing="1" w:after="100" w:afterAutospacing="1"/>
    </w:pPr>
    <w:rPr>
      <w:rFonts w:eastAsia="Calibri"/>
      <w:sz w:val="24"/>
    </w:rPr>
  </w:style>
  <w:style w:type="paragraph" w:customStyle="1" w:styleId="norm">
    <w:name w:val="norm"/>
    <w:basedOn w:val="Normal"/>
    <w:rsid w:val="004378D4"/>
    <w:pPr>
      <w:spacing w:before="100" w:beforeAutospacing="1" w:after="100" w:afterAutospacing="1"/>
    </w:pPr>
    <w:rPr>
      <w:rFonts w:eastAsia="Calibri"/>
      <w:sz w:val="24"/>
    </w:rPr>
  </w:style>
  <w:style w:type="character" w:customStyle="1" w:styleId="smallcapitals">
    <w:name w:val="smallcapitals"/>
    <w:basedOn w:val="DefaultParagraphFont"/>
    <w:rsid w:val="004378D4"/>
  </w:style>
  <w:style w:type="character" w:customStyle="1" w:styleId="number0">
    <w:name w:val="number"/>
    <w:basedOn w:val="DefaultParagraphFont"/>
    <w:rsid w:val="004378D4"/>
  </w:style>
  <w:style w:type="character" w:customStyle="1" w:styleId="swauthor">
    <w:name w:val="sw_author"/>
    <w:rsid w:val="004378D4"/>
  </w:style>
  <w:style w:type="character" w:customStyle="1" w:styleId="articlebody1">
    <w:name w:val="articlebody1"/>
    <w:rsid w:val="004378D4"/>
  </w:style>
  <w:style w:type="character" w:customStyle="1" w:styleId="small1">
    <w:name w:val="small1"/>
    <w:rsid w:val="004378D4"/>
  </w:style>
  <w:style w:type="paragraph" w:customStyle="1" w:styleId="AuthorDate2">
    <w:name w:val="Author/Date"/>
    <w:basedOn w:val="Normal"/>
    <w:link w:val="AuthorDateChar1"/>
    <w:rsid w:val="004378D4"/>
    <w:rPr>
      <w:rFonts w:eastAsia="Times New Roman"/>
      <w:b/>
      <w:sz w:val="24"/>
      <w:u w:val="single"/>
    </w:rPr>
  </w:style>
  <w:style w:type="character" w:customStyle="1" w:styleId="AuthorDateChar1">
    <w:name w:val="Author/Date Char1"/>
    <w:link w:val="AuthorDate2"/>
    <w:rsid w:val="004378D4"/>
    <w:rPr>
      <w:rFonts w:ascii="Calibri" w:eastAsia="Times New Roman" w:hAnsi="Calibri"/>
      <w:b/>
      <w:u w:val="single"/>
    </w:rPr>
  </w:style>
  <w:style w:type="character" w:customStyle="1" w:styleId="Shortcite">
    <w:name w:val="Shortcite"/>
    <w:basedOn w:val="DefaultParagraphFont"/>
    <w:rsid w:val="004378D4"/>
    <w:rPr>
      <w:rFonts w:ascii="Times New Roman" w:hAnsi="Times New Roman"/>
      <w:b/>
      <w:bCs/>
      <w:sz w:val="20"/>
    </w:rPr>
  </w:style>
  <w:style w:type="character" w:customStyle="1" w:styleId="Longcite">
    <w:name w:val="Longcite"/>
    <w:basedOn w:val="DefaultParagraphFont"/>
    <w:rsid w:val="004378D4"/>
    <w:rPr>
      <w:sz w:val="16"/>
    </w:rPr>
  </w:style>
  <w:style w:type="paragraph" w:customStyle="1" w:styleId="analytic0">
    <w:name w:val="analytic"/>
    <w:basedOn w:val="Normal"/>
    <w:link w:val="analyticChar0"/>
    <w:uiPriority w:val="4"/>
    <w:qFormat/>
    <w:rsid w:val="004378D4"/>
    <w:pPr>
      <w:spacing w:before="120"/>
    </w:pPr>
    <w:rPr>
      <w:rFonts w:ascii="Arial" w:hAnsi="Arial"/>
      <w:b/>
      <w:sz w:val="20"/>
    </w:rPr>
  </w:style>
  <w:style w:type="character" w:customStyle="1" w:styleId="analyticChar0">
    <w:name w:val="analytic Char"/>
    <w:basedOn w:val="DefaultParagraphFont"/>
    <w:link w:val="analytic0"/>
    <w:uiPriority w:val="4"/>
    <w:rsid w:val="004378D4"/>
    <w:rPr>
      <w:rFonts w:ascii="Arial" w:hAnsi="Arial"/>
      <w:b/>
      <w:sz w:val="20"/>
    </w:rPr>
  </w:style>
  <w:style w:type="character" w:customStyle="1" w:styleId="Normal30">
    <w:name w:val="Normal3"/>
    <w:basedOn w:val="DefaultParagraphFont"/>
    <w:rsid w:val="004378D4"/>
  </w:style>
  <w:style w:type="paragraph" w:customStyle="1" w:styleId="PageNumber8">
    <w:name w:val="Page Number8"/>
    <w:basedOn w:val="Normal"/>
    <w:next w:val="Normal"/>
    <w:rsid w:val="004378D4"/>
    <w:pPr>
      <w:spacing w:after="0" w:line="240" w:lineRule="auto"/>
    </w:pPr>
    <w:rPr>
      <w:rFonts w:ascii="Times New Roman" w:eastAsia="Times New Roman" w:hAnsi="Times New Roman"/>
      <w:sz w:val="20"/>
    </w:rPr>
  </w:style>
  <w:style w:type="paragraph" w:customStyle="1" w:styleId="Header2">
    <w:name w:val="Header2"/>
    <w:basedOn w:val="Heading1"/>
    <w:next w:val="Heading1"/>
    <w:rsid w:val="004378D4"/>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4378D4"/>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4378D4"/>
    <w:rPr>
      <w:rFonts w:cs="New Baskerville"/>
      <w:color w:val="000000"/>
    </w:rPr>
  </w:style>
  <w:style w:type="character" w:customStyle="1" w:styleId="postauthor">
    <w:name w:val="postauthor"/>
    <w:basedOn w:val="DefaultParagraphFont"/>
    <w:rsid w:val="004378D4"/>
  </w:style>
  <w:style w:type="paragraph" w:customStyle="1" w:styleId="notes-source-hasnotes">
    <w:name w:val="notes-source-hasnotes"/>
    <w:basedOn w:val="Normal"/>
    <w:rsid w:val="004378D4"/>
    <w:pPr>
      <w:spacing w:before="100" w:beforeAutospacing="1" w:after="100" w:afterAutospacing="1"/>
    </w:pPr>
    <w:rPr>
      <w:rFonts w:ascii="Times" w:hAnsi="Times"/>
      <w:sz w:val="20"/>
      <w:szCs w:val="20"/>
    </w:rPr>
  </w:style>
  <w:style w:type="character" w:customStyle="1" w:styleId="span">
    <w:name w:val="span"/>
    <w:basedOn w:val="DefaultParagraphFont"/>
    <w:rsid w:val="004378D4"/>
  </w:style>
  <w:style w:type="character" w:customStyle="1" w:styleId="maintitle">
    <w:name w:val="maintitle"/>
    <w:basedOn w:val="DefaultParagraphFont"/>
    <w:rsid w:val="004378D4"/>
  </w:style>
  <w:style w:type="character" w:customStyle="1" w:styleId="thirdparty-logo">
    <w:name w:val="thirdparty-logo"/>
    <w:basedOn w:val="DefaultParagraphFont"/>
    <w:rsid w:val="004378D4"/>
  </w:style>
  <w:style w:type="paragraph" w:customStyle="1" w:styleId="articlemeta">
    <w:name w:val="articlemeta"/>
    <w:basedOn w:val="Normal"/>
    <w:rsid w:val="004378D4"/>
    <w:pPr>
      <w:spacing w:before="100" w:beforeAutospacing="1" w:after="100" w:afterAutospacing="1"/>
    </w:pPr>
    <w:rPr>
      <w:rFonts w:ascii="Times" w:hAnsi="Times"/>
      <w:sz w:val="20"/>
      <w:szCs w:val="20"/>
    </w:rPr>
  </w:style>
  <w:style w:type="character" w:customStyle="1" w:styleId="vcard">
    <w:name w:val="vcard"/>
    <w:basedOn w:val="DefaultParagraphFont"/>
    <w:rsid w:val="004378D4"/>
  </w:style>
  <w:style w:type="character" w:customStyle="1" w:styleId="print-footnote">
    <w:name w:val="print-footnote"/>
    <w:basedOn w:val="DefaultParagraphFont"/>
    <w:rsid w:val="004378D4"/>
  </w:style>
  <w:style w:type="character" w:customStyle="1" w:styleId="datestring">
    <w:name w:val="datestring"/>
    <w:basedOn w:val="DefaultParagraphFont"/>
    <w:rsid w:val="004378D4"/>
  </w:style>
  <w:style w:type="paragraph" w:customStyle="1" w:styleId="left">
    <w:name w:val="left"/>
    <w:basedOn w:val="Normal"/>
    <w:rsid w:val="004378D4"/>
    <w:pPr>
      <w:spacing w:before="100" w:beforeAutospacing="1" w:after="100" w:afterAutospacing="1"/>
    </w:pPr>
    <w:rPr>
      <w:rFonts w:ascii="Times" w:hAnsi="Times"/>
      <w:sz w:val="20"/>
      <w:szCs w:val="20"/>
    </w:rPr>
  </w:style>
  <w:style w:type="paragraph" w:customStyle="1" w:styleId="right">
    <w:name w:val="right"/>
    <w:basedOn w:val="Normal"/>
    <w:rsid w:val="004378D4"/>
    <w:pPr>
      <w:spacing w:before="100" w:beforeAutospacing="1" w:after="100" w:afterAutospacing="1"/>
    </w:pPr>
    <w:rPr>
      <w:rFonts w:ascii="Times" w:hAnsi="Times"/>
      <w:sz w:val="20"/>
      <w:szCs w:val="20"/>
    </w:rPr>
  </w:style>
  <w:style w:type="character" w:customStyle="1" w:styleId="gptad">
    <w:name w:val="gptad"/>
    <w:basedOn w:val="DefaultParagraphFont"/>
    <w:rsid w:val="004378D4"/>
  </w:style>
  <w:style w:type="paragraph" w:customStyle="1" w:styleId="creditpostedmodified">
    <w:name w:val="credit_posted_modified"/>
    <w:basedOn w:val="Normal"/>
    <w:rsid w:val="004378D4"/>
    <w:pPr>
      <w:spacing w:before="100" w:beforeAutospacing="1" w:after="100" w:afterAutospacing="1"/>
    </w:pPr>
    <w:rPr>
      <w:rFonts w:ascii="Times" w:hAnsi="Times"/>
      <w:sz w:val="20"/>
      <w:szCs w:val="20"/>
    </w:rPr>
  </w:style>
  <w:style w:type="character" w:customStyle="1" w:styleId="creditline">
    <w:name w:val="creditline"/>
    <w:basedOn w:val="DefaultParagraphFont"/>
    <w:rsid w:val="004378D4"/>
  </w:style>
  <w:style w:type="character" w:customStyle="1" w:styleId="grd">
    <w:name w:val="grd"/>
    <w:basedOn w:val="DefaultParagraphFont"/>
    <w:rsid w:val="004378D4"/>
  </w:style>
  <w:style w:type="paragraph" w:customStyle="1" w:styleId="hs-text-container">
    <w:name w:val="hs-text-container"/>
    <w:basedOn w:val="Normal"/>
    <w:rsid w:val="004378D4"/>
    <w:pPr>
      <w:spacing w:before="100" w:beforeAutospacing="1" w:after="100" w:afterAutospacing="1"/>
    </w:pPr>
    <w:rPr>
      <w:rFonts w:ascii="Times" w:hAnsi="Times"/>
      <w:sz w:val="20"/>
      <w:szCs w:val="20"/>
    </w:rPr>
  </w:style>
  <w:style w:type="character" w:customStyle="1" w:styleId="created">
    <w:name w:val="created"/>
    <w:basedOn w:val="DefaultParagraphFont"/>
    <w:rsid w:val="004378D4"/>
  </w:style>
  <w:style w:type="character" w:customStyle="1" w:styleId="changed">
    <w:name w:val="changed"/>
    <w:basedOn w:val="DefaultParagraphFont"/>
    <w:rsid w:val="004378D4"/>
  </w:style>
  <w:style w:type="character" w:customStyle="1" w:styleId="article-author-name">
    <w:name w:val="article-author-name"/>
    <w:basedOn w:val="DefaultParagraphFont"/>
    <w:rsid w:val="004378D4"/>
  </w:style>
  <w:style w:type="character" w:customStyle="1" w:styleId="bioexcerpt">
    <w:name w:val="bio_excerpt"/>
    <w:basedOn w:val="DefaultParagraphFont"/>
    <w:rsid w:val="004378D4"/>
  </w:style>
  <w:style w:type="character" w:customStyle="1" w:styleId="commentcount">
    <w:name w:val="comment_count"/>
    <w:basedOn w:val="DefaultParagraphFont"/>
    <w:rsid w:val="004378D4"/>
  </w:style>
  <w:style w:type="character" w:customStyle="1" w:styleId="searchtermshighlighted">
    <w:name w:val="searchtermshighlighted"/>
    <w:basedOn w:val="DefaultParagraphFont"/>
    <w:rsid w:val="004378D4"/>
  </w:style>
  <w:style w:type="character" w:customStyle="1" w:styleId="contributornametrigger">
    <w:name w:val="contributornametrigger"/>
    <w:basedOn w:val="DefaultParagraphFont"/>
    <w:rsid w:val="004378D4"/>
  </w:style>
  <w:style w:type="character" w:customStyle="1" w:styleId="bylinepipe">
    <w:name w:val="bylinepipe"/>
    <w:basedOn w:val="DefaultParagraphFont"/>
    <w:rsid w:val="004378D4"/>
  </w:style>
  <w:style w:type="character" w:customStyle="1" w:styleId="lucenesearchresulturlb">
    <w:name w:val="lucene_search_result_url_b"/>
    <w:basedOn w:val="DefaultParagraphFont"/>
    <w:rsid w:val="004378D4"/>
  </w:style>
  <w:style w:type="character" w:customStyle="1" w:styleId="faculty-title">
    <w:name w:val="faculty-title"/>
    <w:basedOn w:val="DefaultParagraphFont"/>
    <w:rsid w:val="004378D4"/>
  </w:style>
  <w:style w:type="character" w:customStyle="1" w:styleId="count">
    <w:name w:val="count"/>
    <w:basedOn w:val="DefaultParagraphFont"/>
    <w:rsid w:val="004378D4"/>
  </w:style>
  <w:style w:type="character" w:customStyle="1" w:styleId="volume">
    <w:name w:val="volume"/>
    <w:basedOn w:val="DefaultParagraphFont"/>
    <w:rsid w:val="004378D4"/>
  </w:style>
  <w:style w:type="character" w:customStyle="1" w:styleId="issue">
    <w:name w:val="issue"/>
    <w:basedOn w:val="DefaultParagraphFont"/>
    <w:rsid w:val="004378D4"/>
  </w:style>
  <w:style w:type="character" w:customStyle="1" w:styleId="pages">
    <w:name w:val="pages"/>
    <w:basedOn w:val="DefaultParagraphFont"/>
    <w:rsid w:val="004378D4"/>
  </w:style>
  <w:style w:type="character" w:customStyle="1" w:styleId="person">
    <w:name w:val="person"/>
    <w:basedOn w:val="DefaultParagraphFont"/>
    <w:rsid w:val="004378D4"/>
  </w:style>
  <w:style w:type="character" w:customStyle="1" w:styleId="corresponding">
    <w:name w:val="corresponding"/>
    <w:basedOn w:val="DefaultParagraphFont"/>
    <w:rsid w:val="004378D4"/>
  </w:style>
  <w:style w:type="paragraph" w:customStyle="1" w:styleId="entry-meta">
    <w:name w:val="entry-meta"/>
    <w:basedOn w:val="Normal"/>
    <w:rsid w:val="004378D4"/>
    <w:pPr>
      <w:spacing w:before="100" w:beforeAutospacing="1" w:after="100" w:afterAutospacing="1"/>
    </w:pPr>
    <w:rPr>
      <w:rFonts w:ascii="Times" w:hAnsi="Times"/>
      <w:sz w:val="20"/>
      <w:szCs w:val="20"/>
    </w:rPr>
  </w:style>
  <w:style w:type="character" w:customStyle="1" w:styleId="post-time">
    <w:name w:val="post-time"/>
    <w:basedOn w:val="DefaultParagraphFont"/>
    <w:rsid w:val="004378D4"/>
  </w:style>
  <w:style w:type="character" w:customStyle="1" w:styleId="post-category">
    <w:name w:val="post-category"/>
    <w:basedOn w:val="DefaultParagraphFont"/>
    <w:rsid w:val="004378D4"/>
  </w:style>
  <w:style w:type="character" w:customStyle="1" w:styleId="post-author">
    <w:name w:val="post-author"/>
    <w:basedOn w:val="DefaultParagraphFont"/>
    <w:rsid w:val="004378D4"/>
  </w:style>
  <w:style w:type="character" w:customStyle="1" w:styleId="A10">
    <w:name w:val="A10"/>
    <w:uiPriority w:val="99"/>
    <w:rsid w:val="004378D4"/>
    <w:rPr>
      <w:rFonts w:cs="Trebuchet MS"/>
      <w:color w:val="000000"/>
      <w:sz w:val="11"/>
      <w:szCs w:val="11"/>
    </w:rPr>
  </w:style>
  <w:style w:type="paragraph" w:customStyle="1" w:styleId="Pa10">
    <w:name w:val="Pa10"/>
    <w:basedOn w:val="Default"/>
    <w:next w:val="Default"/>
    <w:uiPriority w:val="99"/>
    <w:rsid w:val="004378D4"/>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4378D4"/>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4378D4"/>
  </w:style>
  <w:style w:type="paragraph" w:customStyle="1" w:styleId="aff">
    <w:name w:val="aff"/>
    <w:basedOn w:val="Normal"/>
    <w:rsid w:val="004378D4"/>
    <w:pPr>
      <w:spacing w:before="100" w:beforeAutospacing="1" w:after="100" w:afterAutospacing="1"/>
    </w:pPr>
    <w:rPr>
      <w:rFonts w:ascii="Times" w:hAnsi="Times"/>
      <w:sz w:val="20"/>
      <w:szCs w:val="20"/>
    </w:rPr>
  </w:style>
  <w:style w:type="character" w:customStyle="1" w:styleId="entry-author">
    <w:name w:val="entry-author"/>
    <w:basedOn w:val="DefaultParagraphFont"/>
    <w:rsid w:val="004378D4"/>
  </w:style>
  <w:style w:type="character" w:customStyle="1" w:styleId="entry-author-name">
    <w:name w:val="entry-author-name"/>
    <w:basedOn w:val="DefaultParagraphFont"/>
    <w:rsid w:val="004378D4"/>
  </w:style>
  <w:style w:type="character" w:customStyle="1" w:styleId="contrib-degrees">
    <w:name w:val="contrib-degrees"/>
    <w:basedOn w:val="DefaultParagraphFont"/>
    <w:rsid w:val="004378D4"/>
  </w:style>
  <w:style w:type="character" w:customStyle="1" w:styleId="contrib-on-behalf-of">
    <w:name w:val="contrib-on-behalf-of"/>
    <w:basedOn w:val="DefaultParagraphFont"/>
    <w:rsid w:val="004378D4"/>
  </w:style>
  <w:style w:type="character" w:customStyle="1" w:styleId="pubtime">
    <w:name w:val="pubtime"/>
    <w:basedOn w:val="DefaultParagraphFont"/>
    <w:rsid w:val="004378D4"/>
  </w:style>
  <w:style w:type="character" w:customStyle="1" w:styleId="fbcommentscount">
    <w:name w:val="fb_comments_count"/>
    <w:basedOn w:val="DefaultParagraphFont"/>
    <w:rsid w:val="004378D4"/>
  </w:style>
  <w:style w:type="character" w:customStyle="1" w:styleId="stsharethiscustom">
    <w:name w:val="st_sharethis_custom"/>
    <w:basedOn w:val="DefaultParagraphFont"/>
    <w:rsid w:val="004378D4"/>
  </w:style>
  <w:style w:type="paragraph" w:customStyle="1" w:styleId="permalinkable">
    <w:name w:val="permalinkable"/>
    <w:basedOn w:val="Normal"/>
    <w:rsid w:val="004378D4"/>
    <w:pPr>
      <w:spacing w:before="100" w:beforeAutospacing="1" w:after="100" w:afterAutospacing="1"/>
    </w:pPr>
    <w:rPr>
      <w:rFonts w:ascii="Times" w:hAnsi="Times"/>
      <w:sz w:val="20"/>
      <w:szCs w:val="20"/>
    </w:rPr>
  </w:style>
  <w:style w:type="character" w:customStyle="1" w:styleId="post-date">
    <w:name w:val="post-date"/>
    <w:basedOn w:val="DefaultParagraphFont"/>
    <w:rsid w:val="004378D4"/>
  </w:style>
  <w:style w:type="character" w:customStyle="1" w:styleId="link-external">
    <w:name w:val="link-external"/>
    <w:basedOn w:val="DefaultParagraphFont"/>
    <w:rsid w:val="004378D4"/>
  </w:style>
  <w:style w:type="character" w:customStyle="1" w:styleId="articleauthor0">
    <w:name w:val="article_author"/>
    <w:basedOn w:val="DefaultParagraphFont"/>
    <w:rsid w:val="004378D4"/>
  </w:style>
  <w:style w:type="character" w:customStyle="1" w:styleId="articleissue">
    <w:name w:val="article_issue"/>
    <w:basedOn w:val="DefaultParagraphFont"/>
    <w:rsid w:val="004378D4"/>
  </w:style>
  <w:style w:type="character" w:customStyle="1" w:styleId="a-size-large">
    <w:name w:val="a-size-large"/>
    <w:basedOn w:val="DefaultParagraphFont"/>
    <w:rsid w:val="004378D4"/>
  </w:style>
  <w:style w:type="character" w:customStyle="1" w:styleId="a-size-medium">
    <w:name w:val="a-size-medium"/>
    <w:basedOn w:val="DefaultParagraphFont"/>
    <w:rsid w:val="004378D4"/>
  </w:style>
  <w:style w:type="character" w:customStyle="1" w:styleId="contribution">
    <w:name w:val="contribution"/>
    <w:basedOn w:val="DefaultParagraphFont"/>
    <w:rsid w:val="004378D4"/>
  </w:style>
  <w:style w:type="character" w:customStyle="1" w:styleId="a-color-secondary">
    <w:name w:val="a-color-secondary"/>
    <w:basedOn w:val="DefaultParagraphFont"/>
    <w:rsid w:val="004378D4"/>
  </w:style>
  <w:style w:type="paragraph" w:customStyle="1" w:styleId="sbyline">
    <w:name w:val="sbyline"/>
    <w:basedOn w:val="Normal"/>
    <w:rsid w:val="004378D4"/>
    <w:pPr>
      <w:spacing w:before="100" w:beforeAutospacing="1" w:after="100" w:afterAutospacing="1"/>
    </w:pPr>
    <w:rPr>
      <w:rFonts w:ascii="Times" w:hAnsi="Times"/>
      <w:sz w:val="20"/>
      <w:szCs w:val="20"/>
    </w:rPr>
  </w:style>
  <w:style w:type="character" w:customStyle="1" w:styleId="ui-author">
    <w:name w:val="ui-author"/>
    <w:basedOn w:val="DefaultParagraphFont"/>
    <w:rsid w:val="004378D4"/>
  </w:style>
  <w:style w:type="character" w:customStyle="1" w:styleId="ui-staffline">
    <w:name w:val="ui-staffline"/>
    <w:basedOn w:val="DefaultParagraphFont"/>
    <w:rsid w:val="004378D4"/>
  </w:style>
  <w:style w:type="paragraph" w:customStyle="1" w:styleId="promotion-tag-p">
    <w:name w:val="promotion-tag-p"/>
    <w:basedOn w:val="Normal"/>
    <w:rsid w:val="004378D4"/>
    <w:pPr>
      <w:spacing w:before="100" w:beforeAutospacing="1" w:after="100" w:afterAutospacing="1"/>
    </w:pPr>
    <w:rPr>
      <w:rFonts w:ascii="Times" w:hAnsi="Times"/>
      <w:sz w:val="20"/>
      <w:szCs w:val="20"/>
    </w:rPr>
  </w:style>
  <w:style w:type="paragraph" w:customStyle="1" w:styleId="heading">
    <w:name w:val="heading"/>
    <w:basedOn w:val="Normal"/>
    <w:rsid w:val="004378D4"/>
    <w:pPr>
      <w:spacing w:before="100" w:beforeAutospacing="1" w:after="100" w:afterAutospacing="1"/>
    </w:pPr>
    <w:rPr>
      <w:rFonts w:ascii="Times" w:hAnsi="Times"/>
      <w:sz w:val="20"/>
      <w:szCs w:val="20"/>
    </w:rPr>
  </w:style>
  <w:style w:type="character" w:customStyle="1" w:styleId="value">
    <w:name w:val="value"/>
    <w:basedOn w:val="DefaultParagraphFont"/>
    <w:rsid w:val="004378D4"/>
  </w:style>
  <w:style w:type="character" w:customStyle="1" w:styleId="specialissuelabel">
    <w:name w:val="specialissuelabel"/>
    <w:basedOn w:val="DefaultParagraphFont"/>
    <w:rsid w:val="004378D4"/>
  </w:style>
  <w:style w:type="character" w:customStyle="1" w:styleId="referencediv">
    <w:name w:val="referencediv"/>
    <w:basedOn w:val="DefaultParagraphFont"/>
    <w:rsid w:val="004378D4"/>
  </w:style>
  <w:style w:type="character" w:customStyle="1" w:styleId="wp-smiley">
    <w:name w:val="wp-smiley"/>
    <w:basedOn w:val="DefaultParagraphFont"/>
    <w:rsid w:val="004378D4"/>
  </w:style>
  <w:style w:type="character" w:customStyle="1" w:styleId="artjournal">
    <w:name w:val="art_journal"/>
    <w:basedOn w:val="DefaultParagraphFont"/>
    <w:rsid w:val="004378D4"/>
  </w:style>
  <w:style w:type="character" w:customStyle="1" w:styleId="artdatevolumeissuepart">
    <w:name w:val="art_datevolumeissuepart"/>
    <w:basedOn w:val="DefaultParagraphFont"/>
    <w:rsid w:val="004378D4"/>
  </w:style>
  <w:style w:type="character" w:customStyle="1" w:styleId="artpages">
    <w:name w:val="art_pages"/>
    <w:basedOn w:val="DefaultParagraphFont"/>
    <w:rsid w:val="004378D4"/>
  </w:style>
  <w:style w:type="character" w:customStyle="1" w:styleId="singlehighlightclass">
    <w:name w:val="single_highlight_class"/>
    <w:basedOn w:val="DefaultParagraphFont"/>
    <w:rsid w:val="004378D4"/>
  </w:style>
  <w:style w:type="character" w:customStyle="1" w:styleId="degree">
    <w:name w:val="degree"/>
    <w:basedOn w:val="DefaultParagraphFont"/>
    <w:rsid w:val="004378D4"/>
  </w:style>
  <w:style w:type="character" w:customStyle="1" w:styleId="major">
    <w:name w:val="major"/>
    <w:basedOn w:val="DefaultParagraphFont"/>
    <w:rsid w:val="004378D4"/>
  </w:style>
  <w:style w:type="character" w:customStyle="1" w:styleId="authors">
    <w:name w:val="authors"/>
    <w:basedOn w:val="DefaultParagraphFont"/>
    <w:rsid w:val="004378D4"/>
  </w:style>
  <w:style w:type="character" w:customStyle="1" w:styleId="views">
    <w:name w:val="views"/>
    <w:basedOn w:val="DefaultParagraphFont"/>
    <w:rsid w:val="004378D4"/>
  </w:style>
  <w:style w:type="character" w:customStyle="1" w:styleId="stmainservices">
    <w:name w:val="stmainservices"/>
    <w:basedOn w:val="DefaultParagraphFont"/>
    <w:rsid w:val="004378D4"/>
  </w:style>
  <w:style w:type="character" w:customStyle="1" w:styleId="stbubblehcount">
    <w:name w:val="stbubble_hcount"/>
    <w:basedOn w:val="DefaultParagraphFont"/>
    <w:rsid w:val="004378D4"/>
  </w:style>
  <w:style w:type="paragraph" w:customStyle="1" w:styleId="Document">
    <w:name w:val="_Document"/>
    <w:basedOn w:val="Default"/>
    <w:next w:val="Default"/>
    <w:uiPriority w:val="99"/>
    <w:rsid w:val="004378D4"/>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4378D4"/>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4378D4"/>
    <w:pPr>
      <w:widowControl w:val="0"/>
    </w:pPr>
    <w:rPr>
      <w:rFonts w:ascii="New Baskerville" w:eastAsiaTheme="minorEastAsia" w:hAnsi="New Baskerville"/>
      <w:color w:val="auto"/>
    </w:rPr>
  </w:style>
  <w:style w:type="paragraph" w:customStyle="1" w:styleId="collapsed-hide">
    <w:name w:val="collapsed-hide"/>
    <w:basedOn w:val="Normal"/>
    <w:rsid w:val="004378D4"/>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4378D4"/>
    <w:pPr>
      <w:widowControl w:val="0"/>
      <w:spacing w:line="211" w:lineRule="atLeast"/>
    </w:pPr>
    <w:rPr>
      <w:rFonts w:ascii="Mokka" w:eastAsiaTheme="minorEastAsia" w:hAnsi="Mokka"/>
      <w:color w:val="auto"/>
    </w:rPr>
  </w:style>
  <w:style w:type="paragraph" w:customStyle="1" w:styleId="odd">
    <w:name w:val="odd"/>
    <w:basedOn w:val="Normal"/>
    <w:rsid w:val="004378D4"/>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4378D4"/>
  </w:style>
  <w:style w:type="character" w:customStyle="1" w:styleId="tolocaltime">
    <w:name w:val="tolocaltime"/>
    <w:basedOn w:val="DefaultParagraphFont"/>
    <w:rsid w:val="004378D4"/>
  </w:style>
  <w:style w:type="character" w:customStyle="1" w:styleId="pb-byline">
    <w:name w:val="pb-byline"/>
    <w:basedOn w:val="DefaultParagraphFont"/>
    <w:rsid w:val="004378D4"/>
  </w:style>
  <w:style w:type="character" w:customStyle="1" w:styleId="pb-timestamp">
    <w:name w:val="pb-timestamp"/>
    <w:basedOn w:val="DefaultParagraphFont"/>
    <w:rsid w:val="004378D4"/>
  </w:style>
  <w:style w:type="character" w:customStyle="1" w:styleId="posted-on">
    <w:name w:val="posted-on"/>
    <w:basedOn w:val="DefaultParagraphFont"/>
    <w:rsid w:val="004378D4"/>
  </w:style>
  <w:style w:type="character" w:customStyle="1" w:styleId="even">
    <w:name w:val="even"/>
    <w:basedOn w:val="DefaultParagraphFont"/>
    <w:rsid w:val="004378D4"/>
  </w:style>
  <w:style w:type="paragraph" w:customStyle="1" w:styleId="volissue">
    <w:name w:val="volissue"/>
    <w:basedOn w:val="Normal"/>
    <w:rsid w:val="004378D4"/>
    <w:pPr>
      <w:spacing w:before="100" w:beforeAutospacing="1" w:after="100" w:afterAutospacing="1"/>
    </w:pPr>
    <w:rPr>
      <w:rFonts w:ascii="Times" w:hAnsi="Times"/>
      <w:sz w:val="20"/>
      <w:szCs w:val="20"/>
    </w:rPr>
  </w:style>
  <w:style w:type="character" w:customStyle="1" w:styleId="cat-date-line4">
    <w:name w:val="cat-date-line4"/>
    <w:basedOn w:val="DefaultParagraphFont"/>
    <w:rsid w:val="004378D4"/>
  </w:style>
  <w:style w:type="character" w:customStyle="1" w:styleId="articledate">
    <w:name w:val="articledate"/>
    <w:basedOn w:val="DefaultParagraphFont"/>
    <w:rsid w:val="004378D4"/>
  </w:style>
  <w:style w:type="character" w:customStyle="1" w:styleId="post-byline">
    <w:name w:val="post-byline"/>
    <w:basedOn w:val="DefaultParagraphFont"/>
    <w:rsid w:val="004378D4"/>
  </w:style>
  <w:style w:type="character" w:customStyle="1" w:styleId="metadate">
    <w:name w:val="meta_date"/>
    <w:basedOn w:val="DefaultParagraphFont"/>
    <w:rsid w:val="004378D4"/>
  </w:style>
  <w:style w:type="character" w:customStyle="1" w:styleId="fa">
    <w:name w:val="fa"/>
    <w:basedOn w:val="DefaultParagraphFont"/>
    <w:rsid w:val="004378D4"/>
  </w:style>
  <w:style w:type="character" w:customStyle="1" w:styleId="longname">
    <w:name w:val="longname"/>
    <w:basedOn w:val="DefaultParagraphFont"/>
    <w:rsid w:val="004378D4"/>
  </w:style>
  <w:style w:type="character" w:customStyle="1" w:styleId="echocontainer">
    <w:name w:val="echo_container"/>
    <w:basedOn w:val="DefaultParagraphFont"/>
    <w:rsid w:val="004378D4"/>
  </w:style>
  <w:style w:type="character" w:customStyle="1" w:styleId="comment-display">
    <w:name w:val="comment-display"/>
    <w:basedOn w:val="DefaultParagraphFont"/>
    <w:rsid w:val="004378D4"/>
  </w:style>
  <w:style w:type="paragraph" w:customStyle="1" w:styleId="comment-count-label">
    <w:name w:val="comment-count-label"/>
    <w:basedOn w:val="Normal"/>
    <w:rsid w:val="004378D4"/>
    <w:pPr>
      <w:spacing w:before="100" w:beforeAutospacing="1" w:after="100" w:afterAutospacing="1"/>
    </w:pPr>
    <w:rPr>
      <w:rFonts w:ascii="Times" w:hAnsi="Times"/>
      <w:sz w:val="20"/>
      <w:szCs w:val="20"/>
    </w:rPr>
  </w:style>
  <w:style w:type="character" w:customStyle="1" w:styleId="echo-counter">
    <w:name w:val="echo-counter"/>
    <w:basedOn w:val="DefaultParagraphFont"/>
    <w:rsid w:val="004378D4"/>
  </w:style>
  <w:style w:type="character" w:customStyle="1" w:styleId="discussion-policy">
    <w:name w:val="discussion-policy"/>
    <w:basedOn w:val="DefaultParagraphFont"/>
    <w:rsid w:val="004378D4"/>
  </w:style>
  <w:style w:type="character" w:customStyle="1" w:styleId="echo-apps-conversations-streamcaption">
    <w:name w:val="echo-apps-conversations-streamcaption"/>
    <w:basedOn w:val="DefaultParagraphFont"/>
    <w:rsid w:val="004378D4"/>
  </w:style>
  <w:style w:type="character" w:customStyle="1" w:styleId="echo-streamserver-controls-stream-item-text">
    <w:name w:val="echo-streamserver-controls-stream-item-text"/>
    <w:basedOn w:val="DefaultParagraphFont"/>
    <w:rsid w:val="004378D4"/>
  </w:style>
  <w:style w:type="character" w:customStyle="1" w:styleId="echo-streamserver-controls-facepile-more">
    <w:name w:val="echo-streamserver-controls-facepile-more"/>
    <w:basedOn w:val="DefaultParagraphFont"/>
    <w:rsid w:val="004378D4"/>
  </w:style>
  <w:style w:type="character" w:customStyle="1" w:styleId="echo-primaryfont">
    <w:name w:val="echo-primaryfont"/>
    <w:basedOn w:val="DefaultParagraphFont"/>
    <w:rsid w:val="004378D4"/>
  </w:style>
  <w:style w:type="character" w:customStyle="1" w:styleId="section">
    <w:name w:val="section"/>
    <w:basedOn w:val="DefaultParagraphFont"/>
    <w:rsid w:val="004378D4"/>
  </w:style>
  <w:style w:type="character" w:customStyle="1" w:styleId="wpsr-txt-headline">
    <w:name w:val="wpsr-txt-headline"/>
    <w:basedOn w:val="DefaultParagraphFont"/>
    <w:rsid w:val="004378D4"/>
  </w:style>
  <w:style w:type="character" w:customStyle="1" w:styleId="asset-metabar-author">
    <w:name w:val="asset-metabar-author"/>
    <w:basedOn w:val="DefaultParagraphFont"/>
    <w:rsid w:val="004378D4"/>
  </w:style>
  <w:style w:type="character" w:customStyle="1" w:styleId="eza-dateline">
    <w:name w:val="eza-dateline"/>
    <w:basedOn w:val="DefaultParagraphFont"/>
    <w:rsid w:val="004378D4"/>
  </w:style>
  <w:style w:type="character" w:customStyle="1" w:styleId="eza-authors">
    <w:name w:val="eza-authors"/>
    <w:basedOn w:val="DefaultParagraphFont"/>
    <w:rsid w:val="004378D4"/>
  </w:style>
  <w:style w:type="character" w:customStyle="1" w:styleId="csmstaff">
    <w:name w:val="csm_staff"/>
    <w:basedOn w:val="DefaultParagraphFont"/>
    <w:rsid w:val="004378D4"/>
  </w:style>
  <w:style w:type="paragraph" w:customStyle="1" w:styleId="mol-para-with-font">
    <w:name w:val="mol-para-with-font"/>
    <w:basedOn w:val="Normal"/>
    <w:rsid w:val="004378D4"/>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4378D4"/>
  </w:style>
  <w:style w:type="character" w:customStyle="1" w:styleId="byline-text">
    <w:name w:val="byline-text"/>
    <w:basedOn w:val="DefaultParagraphFont"/>
    <w:rsid w:val="004378D4"/>
  </w:style>
  <w:style w:type="character" w:customStyle="1" w:styleId="itemauthor">
    <w:name w:val="itemauthor"/>
    <w:basedOn w:val="DefaultParagraphFont"/>
    <w:rsid w:val="004378D4"/>
  </w:style>
  <w:style w:type="character" w:customStyle="1" w:styleId="itemdatecreated">
    <w:name w:val="itemdatecreated"/>
    <w:basedOn w:val="DefaultParagraphFont"/>
    <w:rsid w:val="004378D4"/>
  </w:style>
  <w:style w:type="character" w:customStyle="1" w:styleId="slug-metadata-note">
    <w:name w:val="slug-metadata-note"/>
    <w:basedOn w:val="DefaultParagraphFont"/>
    <w:rsid w:val="004378D4"/>
  </w:style>
  <w:style w:type="character" w:customStyle="1" w:styleId="drop-capped">
    <w:name w:val="drop-capped"/>
    <w:basedOn w:val="DefaultParagraphFont"/>
    <w:rsid w:val="004378D4"/>
  </w:style>
  <w:style w:type="character" w:customStyle="1" w:styleId="published">
    <w:name w:val="published"/>
    <w:basedOn w:val="DefaultParagraphFont"/>
    <w:rsid w:val="004378D4"/>
  </w:style>
  <w:style w:type="paragraph" w:customStyle="1" w:styleId="articleopinion-standfirst">
    <w:name w:val="articleopinion-standfirst"/>
    <w:basedOn w:val="Normal"/>
    <w:rsid w:val="004378D4"/>
    <w:pPr>
      <w:spacing w:before="100" w:beforeAutospacing="1" w:after="100" w:afterAutospacing="1"/>
    </w:pPr>
    <w:rPr>
      <w:rFonts w:ascii="Times" w:hAnsi="Times"/>
      <w:sz w:val="20"/>
      <w:szCs w:val="20"/>
    </w:rPr>
  </w:style>
  <w:style w:type="paragraph" w:customStyle="1" w:styleId="snippet">
    <w:name w:val="snippet"/>
    <w:basedOn w:val="Normal"/>
    <w:rsid w:val="004378D4"/>
    <w:pPr>
      <w:spacing w:before="100" w:beforeAutospacing="1" w:after="100" w:afterAutospacing="1"/>
    </w:pPr>
    <w:rPr>
      <w:rFonts w:ascii="Times" w:hAnsi="Times"/>
      <w:sz w:val="20"/>
      <w:szCs w:val="20"/>
    </w:rPr>
  </w:style>
  <w:style w:type="character" w:customStyle="1" w:styleId="thetitle">
    <w:name w:val="the_title"/>
    <w:basedOn w:val="DefaultParagraphFont"/>
    <w:rsid w:val="004378D4"/>
  </w:style>
  <w:style w:type="character" w:customStyle="1" w:styleId="view-count">
    <w:name w:val="view-count"/>
    <w:basedOn w:val="DefaultParagraphFont"/>
    <w:rsid w:val="004378D4"/>
  </w:style>
  <w:style w:type="character" w:customStyle="1" w:styleId="rupee">
    <w:name w:val="rupee"/>
    <w:basedOn w:val="DefaultParagraphFont"/>
    <w:rsid w:val="004378D4"/>
  </w:style>
  <w:style w:type="character" w:customStyle="1" w:styleId="grey1">
    <w:name w:val="grey1"/>
    <w:basedOn w:val="DefaultParagraphFont"/>
    <w:rsid w:val="004378D4"/>
  </w:style>
  <w:style w:type="paragraph" w:customStyle="1" w:styleId="Pa13">
    <w:name w:val="Pa13"/>
    <w:basedOn w:val="Default"/>
    <w:next w:val="Default"/>
    <w:uiPriority w:val="99"/>
    <w:rsid w:val="004378D4"/>
    <w:pPr>
      <w:widowControl w:val="0"/>
      <w:spacing w:line="201" w:lineRule="atLeast"/>
    </w:pPr>
    <w:rPr>
      <w:rFonts w:eastAsiaTheme="minorEastAsia"/>
      <w:color w:val="auto"/>
    </w:rPr>
  </w:style>
  <w:style w:type="paragraph" w:customStyle="1" w:styleId="Pa14">
    <w:name w:val="Pa14"/>
    <w:basedOn w:val="Default"/>
    <w:next w:val="Default"/>
    <w:uiPriority w:val="99"/>
    <w:rsid w:val="004378D4"/>
    <w:pPr>
      <w:widowControl w:val="0"/>
      <w:spacing w:line="241" w:lineRule="atLeast"/>
    </w:pPr>
    <w:rPr>
      <w:rFonts w:eastAsiaTheme="minorEastAsia"/>
      <w:color w:val="auto"/>
    </w:rPr>
  </w:style>
  <w:style w:type="paragraph" w:customStyle="1" w:styleId="Pa9">
    <w:name w:val="Pa9"/>
    <w:basedOn w:val="Default"/>
    <w:next w:val="Default"/>
    <w:uiPriority w:val="99"/>
    <w:rsid w:val="004378D4"/>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4378D4"/>
  </w:style>
  <w:style w:type="character" w:customStyle="1" w:styleId="reporttitle">
    <w:name w:val="report_title"/>
    <w:basedOn w:val="DefaultParagraphFont"/>
    <w:rsid w:val="004378D4"/>
  </w:style>
  <w:style w:type="character" w:customStyle="1" w:styleId="documenttype-longreleases">
    <w:name w:val="document_type_-_long_releases"/>
    <w:basedOn w:val="DefaultParagraphFont"/>
    <w:rsid w:val="004378D4"/>
  </w:style>
  <w:style w:type="character" w:customStyle="1" w:styleId="alt-date">
    <w:name w:val="alt-date"/>
    <w:basedOn w:val="DefaultParagraphFont"/>
    <w:rsid w:val="004378D4"/>
  </w:style>
  <w:style w:type="character" w:customStyle="1" w:styleId="entry-byline">
    <w:name w:val="entry-byline"/>
    <w:basedOn w:val="DefaultParagraphFont"/>
    <w:rsid w:val="004378D4"/>
  </w:style>
  <w:style w:type="character" w:customStyle="1" w:styleId="taglinecontrib">
    <w:name w:val="tagline_contrib"/>
    <w:basedOn w:val="DefaultParagraphFont"/>
    <w:rsid w:val="004378D4"/>
  </w:style>
  <w:style w:type="character" w:customStyle="1" w:styleId="articledate0">
    <w:name w:val="article_date"/>
    <w:basedOn w:val="DefaultParagraphFont"/>
    <w:rsid w:val="004378D4"/>
  </w:style>
  <w:style w:type="paragraph" w:customStyle="1" w:styleId="hg-daily">
    <w:name w:val="hg-daily"/>
    <w:basedOn w:val="Normal"/>
    <w:rsid w:val="004378D4"/>
    <w:pPr>
      <w:spacing w:before="100" w:beforeAutospacing="1" w:after="100" w:afterAutospacing="1"/>
    </w:pPr>
    <w:rPr>
      <w:rFonts w:ascii="Times" w:hAnsi="Times"/>
      <w:sz w:val="20"/>
      <w:szCs w:val="20"/>
    </w:rPr>
  </w:style>
  <w:style w:type="character" w:customStyle="1" w:styleId="cit">
    <w:name w:val="cit"/>
    <w:basedOn w:val="DefaultParagraphFont"/>
    <w:rsid w:val="004378D4"/>
  </w:style>
  <w:style w:type="paragraph" w:customStyle="1" w:styleId="buttonheading">
    <w:name w:val="buttonheading"/>
    <w:basedOn w:val="Normal"/>
    <w:rsid w:val="004378D4"/>
    <w:pPr>
      <w:spacing w:before="100" w:beforeAutospacing="1" w:after="100" w:afterAutospacing="1"/>
    </w:pPr>
    <w:rPr>
      <w:rFonts w:ascii="Times" w:hAnsi="Times"/>
      <w:sz w:val="20"/>
      <w:szCs w:val="20"/>
    </w:rPr>
  </w:style>
  <w:style w:type="character" w:customStyle="1" w:styleId="createdate">
    <w:name w:val="createdate"/>
    <w:basedOn w:val="DefaultParagraphFont"/>
    <w:rsid w:val="004378D4"/>
  </w:style>
  <w:style w:type="character" w:customStyle="1" w:styleId="text-label">
    <w:name w:val="text-label"/>
    <w:basedOn w:val="DefaultParagraphFont"/>
    <w:rsid w:val="004378D4"/>
  </w:style>
  <w:style w:type="paragraph" w:customStyle="1" w:styleId="TOC3Char">
    <w:name w:val="TOC 3 Char"/>
    <w:basedOn w:val="Normal"/>
    <w:next w:val="Normal"/>
    <w:rsid w:val="004378D4"/>
    <w:rPr>
      <w:rFonts w:eastAsia="Times New Roman"/>
      <w:sz w:val="24"/>
      <w:szCs w:val="20"/>
    </w:rPr>
  </w:style>
  <w:style w:type="paragraph" w:customStyle="1" w:styleId="TOC1Char">
    <w:name w:val="TOC 1 Char"/>
    <w:basedOn w:val="Normal"/>
    <w:next w:val="Normal"/>
    <w:rsid w:val="004378D4"/>
    <w:rPr>
      <w:rFonts w:eastAsia="Times New Roman"/>
      <w:b/>
      <w:sz w:val="24"/>
      <w:szCs w:val="20"/>
    </w:rPr>
  </w:style>
  <w:style w:type="character" w:customStyle="1" w:styleId="StyleCardtextChar10pt">
    <w:name w:val="Style Card text Char + 10 pt"/>
    <w:rsid w:val="004378D4"/>
    <w:rPr>
      <w:rFonts w:ascii="Georgia" w:eastAsia="Calibri" w:hAnsi="Georgia"/>
      <w:sz w:val="20"/>
      <w:u w:val="single"/>
      <w:lang w:bidi="ar-SA"/>
    </w:rPr>
  </w:style>
  <w:style w:type="paragraph" w:customStyle="1" w:styleId="ColorfulList-Accent11">
    <w:name w:val="Colorful List - Accent 11"/>
    <w:basedOn w:val="Normal"/>
    <w:uiPriority w:val="34"/>
    <w:qFormat/>
    <w:rsid w:val="004378D4"/>
    <w:pPr>
      <w:ind w:left="720"/>
      <w:contextualSpacing/>
      <w:jc w:val="both"/>
    </w:pPr>
    <w:rPr>
      <w:rFonts w:eastAsia="Times New Roman"/>
      <w:sz w:val="20"/>
      <w:szCs w:val="20"/>
    </w:rPr>
  </w:style>
  <w:style w:type="paragraph" w:customStyle="1" w:styleId="NoteLevel11">
    <w:name w:val="Note Level 11"/>
    <w:basedOn w:val="Normal"/>
    <w:uiPriority w:val="99"/>
    <w:rsid w:val="004378D4"/>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4378D4"/>
    <w:pPr>
      <w:keepNext/>
      <w:tabs>
        <w:tab w:val="num" w:pos="1440"/>
      </w:tabs>
      <w:ind w:left="1800" w:hanging="360"/>
      <w:outlineLvl w:val="2"/>
    </w:pPr>
    <w:rPr>
      <w:rFonts w:eastAsia="MS Gothic"/>
    </w:rPr>
  </w:style>
  <w:style w:type="paragraph" w:customStyle="1" w:styleId="NoteLevel41">
    <w:name w:val="Note Level 41"/>
    <w:basedOn w:val="Normal"/>
    <w:rsid w:val="004378D4"/>
    <w:pPr>
      <w:keepNext/>
      <w:tabs>
        <w:tab w:val="num" w:pos="2160"/>
      </w:tabs>
      <w:ind w:left="2520" w:hanging="360"/>
      <w:outlineLvl w:val="3"/>
    </w:pPr>
    <w:rPr>
      <w:rFonts w:eastAsia="MS Gothic"/>
    </w:rPr>
  </w:style>
  <w:style w:type="paragraph" w:customStyle="1" w:styleId="NoteLevel51">
    <w:name w:val="Note Level 51"/>
    <w:basedOn w:val="Normal"/>
    <w:rsid w:val="004378D4"/>
    <w:pPr>
      <w:keepNext/>
      <w:tabs>
        <w:tab w:val="num" w:pos="2880"/>
      </w:tabs>
      <w:ind w:left="3240" w:hanging="360"/>
      <w:outlineLvl w:val="4"/>
    </w:pPr>
    <w:rPr>
      <w:rFonts w:eastAsia="MS Gothic"/>
    </w:rPr>
  </w:style>
  <w:style w:type="paragraph" w:customStyle="1" w:styleId="NoteLevel61">
    <w:name w:val="Note Level 61"/>
    <w:basedOn w:val="Normal"/>
    <w:rsid w:val="004378D4"/>
    <w:pPr>
      <w:keepNext/>
      <w:tabs>
        <w:tab w:val="num" w:pos="3600"/>
      </w:tabs>
      <w:ind w:left="3960" w:hanging="360"/>
      <w:outlineLvl w:val="5"/>
    </w:pPr>
    <w:rPr>
      <w:rFonts w:eastAsia="MS Gothic"/>
    </w:rPr>
  </w:style>
  <w:style w:type="paragraph" w:customStyle="1" w:styleId="NoteLevel71">
    <w:name w:val="Note Level 71"/>
    <w:basedOn w:val="Normal"/>
    <w:rsid w:val="004378D4"/>
    <w:pPr>
      <w:keepNext/>
      <w:tabs>
        <w:tab w:val="num" w:pos="4320"/>
      </w:tabs>
      <w:ind w:left="4680" w:hanging="360"/>
      <w:outlineLvl w:val="6"/>
    </w:pPr>
    <w:rPr>
      <w:rFonts w:eastAsia="MS Gothic"/>
    </w:rPr>
  </w:style>
  <w:style w:type="paragraph" w:customStyle="1" w:styleId="NoteLevel81">
    <w:name w:val="Note Level 81"/>
    <w:basedOn w:val="Normal"/>
    <w:rsid w:val="004378D4"/>
    <w:pPr>
      <w:keepNext/>
      <w:tabs>
        <w:tab w:val="num" w:pos="5040"/>
      </w:tabs>
      <w:ind w:left="5400" w:hanging="360"/>
      <w:outlineLvl w:val="7"/>
    </w:pPr>
    <w:rPr>
      <w:rFonts w:eastAsia="MS Gothic"/>
    </w:rPr>
  </w:style>
  <w:style w:type="paragraph" w:customStyle="1" w:styleId="NoteLevel91">
    <w:name w:val="Note Level 91"/>
    <w:basedOn w:val="Normal"/>
    <w:rsid w:val="004378D4"/>
    <w:pPr>
      <w:keepNext/>
      <w:tabs>
        <w:tab w:val="num" w:pos="5760"/>
      </w:tabs>
      <w:ind w:left="6120" w:hanging="360"/>
      <w:outlineLvl w:val="8"/>
    </w:pPr>
    <w:rPr>
      <w:rFonts w:eastAsia="MS Gothic"/>
    </w:rPr>
  </w:style>
  <w:style w:type="paragraph" w:styleId="Index2">
    <w:name w:val="index 2"/>
    <w:basedOn w:val="Normal"/>
    <w:next w:val="Normal"/>
    <w:autoRedefine/>
    <w:rsid w:val="004378D4"/>
    <w:pPr>
      <w:spacing w:after="200" w:line="276" w:lineRule="auto"/>
      <w:ind w:left="400" w:hanging="200"/>
    </w:pPr>
    <w:rPr>
      <w:rFonts w:eastAsia="Times New Roman"/>
      <w:bCs/>
    </w:rPr>
  </w:style>
  <w:style w:type="paragraph" w:styleId="Index3">
    <w:name w:val="index 3"/>
    <w:basedOn w:val="Normal"/>
    <w:next w:val="Normal"/>
    <w:autoRedefine/>
    <w:rsid w:val="004378D4"/>
    <w:pPr>
      <w:spacing w:after="200" w:line="276" w:lineRule="auto"/>
      <w:ind w:left="600" w:hanging="200"/>
    </w:pPr>
    <w:rPr>
      <w:rFonts w:eastAsia="Times New Roman"/>
      <w:bCs/>
    </w:rPr>
  </w:style>
  <w:style w:type="paragraph" w:styleId="Index4">
    <w:name w:val="index 4"/>
    <w:basedOn w:val="Normal"/>
    <w:next w:val="Normal"/>
    <w:autoRedefine/>
    <w:rsid w:val="004378D4"/>
    <w:pPr>
      <w:spacing w:after="200" w:line="276" w:lineRule="auto"/>
      <w:ind w:left="800" w:hanging="200"/>
    </w:pPr>
    <w:rPr>
      <w:rFonts w:eastAsia="Times New Roman"/>
      <w:bCs/>
    </w:rPr>
  </w:style>
  <w:style w:type="paragraph" w:styleId="Index5">
    <w:name w:val="index 5"/>
    <w:basedOn w:val="Normal"/>
    <w:next w:val="Normal"/>
    <w:autoRedefine/>
    <w:rsid w:val="004378D4"/>
    <w:pPr>
      <w:spacing w:after="200" w:line="276" w:lineRule="auto"/>
      <w:ind w:left="1000" w:hanging="200"/>
    </w:pPr>
    <w:rPr>
      <w:rFonts w:eastAsia="Times New Roman"/>
      <w:bCs/>
    </w:rPr>
  </w:style>
  <w:style w:type="paragraph" w:styleId="Index6">
    <w:name w:val="index 6"/>
    <w:basedOn w:val="Normal"/>
    <w:next w:val="Normal"/>
    <w:autoRedefine/>
    <w:rsid w:val="004378D4"/>
    <w:pPr>
      <w:spacing w:after="200" w:line="276" w:lineRule="auto"/>
      <w:ind w:left="1200" w:hanging="200"/>
    </w:pPr>
    <w:rPr>
      <w:rFonts w:eastAsia="Times New Roman"/>
      <w:bCs/>
    </w:rPr>
  </w:style>
  <w:style w:type="paragraph" w:styleId="Index7">
    <w:name w:val="index 7"/>
    <w:basedOn w:val="Normal"/>
    <w:next w:val="Normal"/>
    <w:autoRedefine/>
    <w:rsid w:val="004378D4"/>
    <w:pPr>
      <w:spacing w:after="200" w:line="276" w:lineRule="auto"/>
      <w:ind w:left="1400" w:hanging="200"/>
    </w:pPr>
    <w:rPr>
      <w:rFonts w:eastAsia="Times New Roman"/>
      <w:bCs/>
    </w:rPr>
  </w:style>
  <w:style w:type="paragraph" w:styleId="Index8">
    <w:name w:val="index 8"/>
    <w:basedOn w:val="Normal"/>
    <w:next w:val="Normal"/>
    <w:autoRedefine/>
    <w:rsid w:val="004378D4"/>
    <w:pPr>
      <w:spacing w:after="200" w:line="276" w:lineRule="auto"/>
      <w:ind w:left="1600" w:hanging="200"/>
    </w:pPr>
    <w:rPr>
      <w:rFonts w:eastAsia="Times New Roman"/>
      <w:bCs/>
    </w:rPr>
  </w:style>
  <w:style w:type="paragraph" w:styleId="Index9">
    <w:name w:val="index 9"/>
    <w:basedOn w:val="Normal"/>
    <w:next w:val="Normal"/>
    <w:autoRedefine/>
    <w:rsid w:val="004378D4"/>
    <w:pPr>
      <w:spacing w:after="200" w:line="276" w:lineRule="auto"/>
      <w:ind w:left="1800" w:hanging="200"/>
    </w:pPr>
    <w:rPr>
      <w:rFonts w:eastAsia="Times New Roman"/>
      <w:bCs/>
    </w:rPr>
  </w:style>
  <w:style w:type="paragraph" w:styleId="IndexHeading">
    <w:name w:val="index heading"/>
    <w:basedOn w:val="Normal"/>
    <w:next w:val="Index1"/>
    <w:rsid w:val="004378D4"/>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4378D4"/>
    <w:pPr>
      <w:jc w:val="both"/>
    </w:pPr>
    <w:rPr>
      <w:rFonts w:eastAsia="Times New Roman"/>
      <w:i/>
      <w:iCs/>
      <w:color w:val="000000"/>
      <w:sz w:val="20"/>
    </w:rPr>
  </w:style>
  <w:style w:type="character" w:customStyle="1" w:styleId="MediumGrid11">
    <w:name w:val="Medium Grid 11"/>
    <w:uiPriority w:val="99"/>
    <w:rsid w:val="004378D4"/>
    <w:rPr>
      <w:color w:val="808080"/>
    </w:rPr>
  </w:style>
  <w:style w:type="numbering" w:customStyle="1" w:styleId="NoList8">
    <w:name w:val="No List8"/>
    <w:next w:val="NoList"/>
    <w:semiHidden/>
    <w:unhideWhenUsed/>
    <w:rsid w:val="004378D4"/>
  </w:style>
  <w:style w:type="numbering" w:customStyle="1" w:styleId="NoList9">
    <w:name w:val="No List9"/>
    <w:next w:val="NoList"/>
    <w:semiHidden/>
    <w:unhideWhenUsed/>
    <w:rsid w:val="004378D4"/>
  </w:style>
  <w:style w:type="numbering" w:customStyle="1" w:styleId="NoList10">
    <w:name w:val="No List10"/>
    <w:next w:val="NoList"/>
    <w:semiHidden/>
    <w:unhideWhenUsed/>
    <w:rsid w:val="004378D4"/>
  </w:style>
  <w:style w:type="numbering" w:customStyle="1" w:styleId="NoList12">
    <w:name w:val="No List12"/>
    <w:next w:val="NoList"/>
    <w:semiHidden/>
    <w:unhideWhenUsed/>
    <w:rsid w:val="004378D4"/>
  </w:style>
  <w:style w:type="numbering" w:customStyle="1" w:styleId="NoList13">
    <w:name w:val="No List13"/>
    <w:next w:val="NoList"/>
    <w:semiHidden/>
    <w:unhideWhenUsed/>
    <w:rsid w:val="004378D4"/>
  </w:style>
  <w:style w:type="numbering" w:customStyle="1" w:styleId="NoList14">
    <w:name w:val="No List14"/>
    <w:next w:val="NoList"/>
    <w:semiHidden/>
    <w:unhideWhenUsed/>
    <w:rsid w:val="004378D4"/>
  </w:style>
  <w:style w:type="numbering" w:customStyle="1" w:styleId="NoList15">
    <w:name w:val="No List15"/>
    <w:next w:val="NoList"/>
    <w:uiPriority w:val="99"/>
    <w:semiHidden/>
    <w:unhideWhenUsed/>
    <w:rsid w:val="004378D4"/>
  </w:style>
  <w:style w:type="numbering" w:customStyle="1" w:styleId="NoList16">
    <w:name w:val="No List16"/>
    <w:next w:val="NoList"/>
    <w:uiPriority w:val="99"/>
    <w:semiHidden/>
    <w:unhideWhenUsed/>
    <w:rsid w:val="004378D4"/>
  </w:style>
  <w:style w:type="numbering" w:customStyle="1" w:styleId="NoList17">
    <w:name w:val="No List17"/>
    <w:next w:val="NoList"/>
    <w:semiHidden/>
    <w:unhideWhenUsed/>
    <w:rsid w:val="004378D4"/>
  </w:style>
  <w:style w:type="numbering" w:customStyle="1" w:styleId="NoList18">
    <w:name w:val="No List18"/>
    <w:next w:val="NoList"/>
    <w:uiPriority w:val="99"/>
    <w:semiHidden/>
    <w:unhideWhenUsed/>
    <w:rsid w:val="004378D4"/>
  </w:style>
  <w:style w:type="numbering" w:customStyle="1" w:styleId="NoList19">
    <w:name w:val="No List19"/>
    <w:next w:val="NoList"/>
    <w:uiPriority w:val="99"/>
    <w:semiHidden/>
    <w:unhideWhenUsed/>
    <w:rsid w:val="004378D4"/>
  </w:style>
  <w:style w:type="numbering" w:customStyle="1" w:styleId="NoList20">
    <w:name w:val="No List20"/>
    <w:next w:val="NoList"/>
    <w:semiHidden/>
    <w:unhideWhenUsed/>
    <w:rsid w:val="004378D4"/>
  </w:style>
  <w:style w:type="numbering" w:customStyle="1" w:styleId="NoList21">
    <w:name w:val="No List21"/>
    <w:next w:val="NoList"/>
    <w:semiHidden/>
    <w:unhideWhenUsed/>
    <w:rsid w:val="004378D4"/>
  </w:style>
  <w:style w:type="paragraph" w:customStyle="1" w:styleId="PlaceholderText2">
    <w:name w:val="Placeholder Text2"/>
    <w:basedOn w:val="Normal"/>
    <w:uiPriority w:val="99"/>
    <w:rsid w:val="004378D4"/>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4378D4"/>
    <w:pPr>
      <w:keepNext/>
      <w:tabs>
        <w:tab w:val="num" w:pos="1440"/>
      </w:tabs>
      <w:ind w:left="1800" w:hanging="360"/>
      <w:outlineLvl w:val="2"/>
    </w:pPr>
    <w:rPr>
      <w:rFonts w:eastAsia="MS Gothic"/>
      <w:sz w:val="24"/>
    </w:rPr>
  </w:style>
  <w:style w:type="paragraph" w:customStyle="1" w:styleId="LightList1">
    <w:name w:val="Light List1"/>
    <w:basedOn w:val="Normal"/>
    <w:rsid w:val="004378D4"/>
    <w:pPr>
      <w:keepNext/>
      <w:tabs>
        <w:tab w:val="num" w:pos="2160"/>
      </w:tabs>
      <w:ind w:left="2520" w:hanging="360"/>
      <w:outlineLvl w:val="3"/>
    </w:pPr>
    <w:rPr>
      <w:rFonts w:eastAsia="MS Gothic"/>
      <w:sz w:val="24"/>
    </w:rPr>
  </w:style>
  <w:style w:type="paragraph" w:customStyle="1" w:styleId="LightGrid1">
    <w:name w:val="Light Grid1"/>
    <w:basedOn w:val="Normal"/>
    <w:rsid w:val="004378D4"/>
    <w:pPr>
      <w:keepNext/>
      <w:tabs>
        <w:tab w:val="num" w:pos="2880"/>
      </w:tabs>
      <w:ind w:left="3240" w:hanging="360"/>
      <w:outlineLvl w:val="4"/>
    </w:pPr>
    <w:rPr>
      <w:rFonts w:eastAsia="MS Gothic"/>
      <w:sz w:val="24"/>
    </w:rPr>
  </w:style>
  <w:style w:type="paragraph" w:customStyle="1" w:styleId="MediumShading11">
    <w:name w:val="Medium Shading 11"/>
    <w:basedOn w:val="Normal"/>
    <w:rsid w:val="004378D4"/>
    <w:pPr>
      <w:keepNext/>
      <w:tabs>
        <w:tab w:val="num" w:pos="3600"/>
      </w:tabs>
      <w:ind w:left="3960" w:hanging="360"/>
      <w:outlineLvl w:val="5"/>
    </w:pPr>
    <w:rPr>
      <w:rFonts w:eastAsia="MS Gothic"/>
      <w:sz w:val="24"/>
    </w:rPr>
  </w:style>
  <w:style w:type="paragraph" w:customStyle="1" w:styleId="MediumShading21">
    <w:name w:val="Medium Shading 21"/>
    <w:basedOn w:val="Normal"/>
    <w:rsid w:val="004378D4"/>
    <w:pPr>
      <w:keepNext/>
      <w:tabs>
        <w:tab w:val="num" w:pos="4320"/>
      </w:tabs>
      <w:ind w:left="4680" w:hanging="360"/>
      <w:outlineLvl w:val="6"/>
    </w:pPr>
    <w:rPr>
      <w:rFonts w:eastAsia="MS Gothic"/>
      <w:sz w:val="24"/>
    </w:rPr>
  </w:style>
  <w:style w:type="paragraph" w:customStyle="1" w:styleId="MediumList11">
    <w:name w:val="Medium List 11"/>
    <w:basedOn w:val="Normal"/>
    <w:rsid w:val="004378D4"/>
    <w:pPr>
      <w:keepNext/>
      <w:tabs>
        <w:tab w:val="num" w:pos="5040"/>
      </w:tabs>
      <w:ind w:left="5400" w:hanging="360"/>
      <w:outlineLvl w:val="7"/>
    </w:pPr>
    <w:rPr>
      <w:rFonts w:eastAsia="MS Gothic"/>
      <w:sz w:val="24"/>
    </w:rPr>
  </w:style>
  <w:style w:type="paragraph" w:customStyle="1" w:styleId="MediumList21">
    <w:name w:val="Medium List 21"/>
    <w:basedOn w:val="Normal"/>
    <w:rsid w:val="004378D4"/>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4378D4"/>
    <w:rPr>
      <w:sz w:val="17"/>
      <w:szCs w:val="24"/>
      <w:lang w:val="en-US" w:eastAsia="en-US" w:bidi="ar-SA"/>
    </w:rPr>
  </w:style>
  <w:style w:type="paragraph" w:customStyle="1" w:styleId="TagsFutura">
    <w:name w:val="TagsFutura"/>
    <w:basedOn w:val="Normal"/>
    <w:next w:val="Cites"/>
    <w:rsid w:val="004378D4"/>
    <w:rPr>
      <w:rFonts w:ascii="Futura" w:eastAsia="Times" w:hAnsi="Futura"/>
      <w:b/>
      <w:caps/>
      <w:sz w:val="18"/>
      <w:szCs w:val="20"/>
    </w:rPr>
  </w:style>
  <w:style w:type="character" w:customStyle="1" w:styleId="italics">
    <w:name w:val="italics"/>
    <w:basedOn w:val="DefaultParagraphFont"/>
    <w:rsid w:val="004378D4"/>
  </w:style>
  <w:style w:type="character" w:customStyle="1" w:styleId="m-3583723223135346788gmail-style13ptbold">
    <w:name w:val="m_-3583723223135346788gmail-style13ptbold"/>
    <w:basedOn w:val="DefaultParagraphFont"/>
    <w:rsid w:val="004378D4"/>
  </w:style>
  <w:style w:type="character" w:customStyle="1" w:styleId="m-3583723223135346788gmail-styleunderline">
    <w:name w:val="m_-3583723223135346788gmail-styleunderline"/>
    <w:basedOn w:val="DefaultParagraphFont"/>
    <w:rsid w:val="004378D4"/>
  </w:style>
  <w:style w:type="paragraph" w:customStyle="1" w:styleId="speakable">
    <w:name w:val="speakable"/>
    <w:basedOn w:val="Normal"/>
    <w:uiPriority w:val="99"/>
    <w:qFormat/>
    <w:rsid w:val="004378D4"/>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4378D4"/>
    <w:rPr>
      <w:b/>
      <w:u w:val="single"/>
    </w:rPr>
  </w:style>
  <w:style w:type="character" w:customStyle="1" w:styleId="UnresolvedMention3">
    <w:name w:val="Unresolved Mention3"/>
    <w:basedOn w:val="DefaultParagraphFont"/>
    <w:uiPriority w:val="99"/>
    <w:semiHidden/>
    <w:unhideWhenUsed/>
    <w:rsid w:val="004378D4"/>
    <w:rPr>
      <w:color w:val="808080"/>
      <w:shd w:val="clear" w:color="auto" w:fill="E6E6E6"/>
    </w:rPr>
  </w:style>
  <w:style w:type="paragraph" w:customStyle="1" w:styleId="useless">
    <w:name w:val="useless"/>
    <w:basedOn w:val="Normal"/>
    <w:uiPriority w:val="99"/>
    <w:qFormat/>
    <w:rsid w:val="004378D4"/>
    <w:rPr>
      <w:rFonts w:eastAsia="Times New Roman"/>
      <w:sz w:val="12"/>
    </w:rPr>
  </w:style>
  <w:style w:type="character" w:customStyle="1" w:styleId="tagCharCharCharChar">
    <w:name w:val="tag Char Char Char Char"/>
    <w:rsid w:val="004378D4"/>
    <w:rPr>
      <w:b/>
      <w:sz w:val="24"/>
      <w:szCs w:val="24"/>
      <w:lang w:val="en-US" w:eastAsia="en-US" w:bidi="ar-SA"/>
    </w:rPr>
  </w:style>
  <w:style w:type="character" w:customStyle="1" w:styleId="DebateUnderlined">
    <w:name w:val="Debate Underlined"/>
    <w:rsid w:val="004378D4"/>
    <w:rPr>
      <w:rFonts w:ascii="Helvetica" w:hAnsi="Helvetica"/>
      <w:sz w:val="20"/>
      <w:u w:val="single"/>
    </w:rPr>
  </w:style>
  <w:style w:type="character" w:styleId="PlaceholderText">
    <w:name w:val="Placeholder Text"/>
    <w:basedOn w:val="DefaultParagraphFont"/>
    <w:uiPriority w:val="99"/>
    <w:rsid w:val="004378D4"/>
    <w:rPr>
      <w:color w:val="808080"/>
    </w:rPr>
  </w:style>
  <w:style w:type="character" w:customStyle="1" w:styleId="byl">
    <w:name w:val="byl"/>
    <w:rsid w:val="004378D4"/>
  </w:style>
  <w:style w:type="paragraph" w:customStyle="1" w:styleId="css-xhhu0i">
    <w:name w:val="css-xhhu0i"/>
    <w:basedOn w:val="Normal"/>
    <w:rsid w:val="004378D4"/>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4378D4"/>
  </w:style>
  <w:style w:type="character" w:customStyle="1" w:styleId="m-8878800405382358272gmail-styleunderline">
    <w:name w:val="m_-8878800405382358272gmail-styleunderline"/>
    <w:basedOn w:val="DefaultParagraphFont"/>
    <w:rsid w:val="004378D4"/>
  </w:style>
  <w:style w:type="character" w:customStyle="1" w:styleId="m-5498913268213319940gmail-styleunderline">
    <w:name w:val="m_-5498913268213319940gmail-styleunderline"/>
    <w:basedOn w:val="DefaultParagraphFont"/>
    <w:rsid w:val="004378D4"/>
  </w:style>
  <w:style w:type="character" w:customStyle="1" w:styleId="overlay">
    <w:name w:val="overlay"/>
    <w:basedOn w:val="DefaultParagraphFont"/>
    <w:rsid w:val="004378D4"/>
  </w:style>
  <w:style w:type="character" w:customStyle="1" w:styleId="TagCharCharCharChar0">
    <w:name w:val="Tag Char Char Char Char"/>
    <w:basedOn w:val="DefaultParagraphFont"/>
    <w:rsid w:val="004378D4"/>
    <w:rPr>
      <w:rFonts w:ascii="Calibri" w:hAnsi="Calibri" w:cs="Calibri"/>
      <w:b/>
      <w:sz w:val="24"/>
    </w:rPr>
  </w:style>
  <w:style w:type="paragraph" w:customStyle="1" w:styleId="g-body">
    <w:name w:val="g-body"/>
    <w:basedOn w:val="Normal"/>
    <w:uiPriority w:val="99"/>
    <w:qFormat/>
    <w:rsid w:val="004378D4"/>
    <w:pPr>
      <w:spacing w:before="100" w:beforeAutospacing="1" w:after="100" w:afterAutospacing="1"/>
    </w:pPr>
    <w:rPr>
      <w:rFonts w:eastAsia="Times New Roman"/>
      <w:sz w:val="24"/>
    </w:rPr>
  </w:style>
  <w:style w:type="paragraph" w:customStyle="1" w:styleId="g-pstyle0">
    <w:name w:val="g-pstyle0"/>
    <w:basedOn w:val="Normal"/>
    <w:uiPriority w:val="99"/>
    <w:qFormat/>
    <w:rsid w:val="004378D4"/>
    <w:pPr>
      <w:spacing w:before="100" w:beforeAutospacing="1" w:after="100" w:afterAutospacing="1"/>
    </w:pPr>
    <w:rPr>
      <w:rFonts w:eastAsia="Times New Roman"/>
      <w:sz w:val="24"/>
    </w:rPr>
  </w:style>
  <w:style w:type="paragraph" w:customStyle="1" w:styleId="g-pstyle1">
    <w:name w:val="g-pstyle1"/>
    <w:basedOn w:val="Normal"/>
    <w:uiPriority w:val="99"/>
    <w:qFormat/>
    <w:rsid w:val="004378D4"/>
    <w:pPr>
      <w:spacing w:before="100" w:beforeAutospacing="1" w:after="100" w:afterAutospacing="1"/>
    </w:pPr>
    <w:rPr>
      <w:rFonts w:eastAsia="Times New Roman"/>
      <w:sz w:val="24"/>
    </w:rPr>
  </w:style>
  <w:style w:type="paragraph" w:customStyle="1" w:styleId="g-asset-hed">
    <w:name w:val="g-asset-hed"/>
    <w:basedOn w:val="Normal"/>
    <w:uiPriority w:val="99"/>
    <w:qFormat/>
    <w:rsid w:val="004378D4"/>
    <w:pPr>
      <w:spacing w:before="100" w:beforeAutospacing="1" w:after="100" w:afterAutospacing="1"/>
    </w:pPr>
    <w:rPr>
      <w:rFonts w:eastAsia="Times New Roman"/>
      <w:sz w:val="24"/>
    </w:rPr>
  </w:style>
  <w:style w:type="paragraph" w:customStyle="1" w:styleId="js-tweet-text">
    <w:name w:val="js-tweet-text"/>
    <w:basedOn w:val="Normal"/>
    <w:uiPriority w:val="99"/>
    <w:qFormat/>
    <w:rsid w:val="004378D4"/>
    <w:pPr>
      <w:spacing w:before="100" w:beforeAutospacing="1" w:after="100" w:afterAutospacing="1"/>
    </w:pPr>
    <w:rPr>
      <w:rFonts w:ascii="Arial" w:hAnsi="Arial"/>
      <w:sz w:val="24"/>
    </w:rPr>
  </w:style>
  <w:style w:type="paragraph" w:customStyle="1" w:styleId="speech">
    <w:name w:val="speech"/>
    <w:basedOn w:val="Normal"/>
    <w:uiPriority w:val="99"/>
    <w:qFormat/>
    <w:rsid w:val="004378D4"/>
    <w:pPr>
      <w:spacing w:before="100" w:beforeAutospacing="1" w:after="100" w:afterAutospacing="1"/>
    </w:pPr>
    <w:rPr>
      <w:sz w:val="24"/>
    </w:rPr>
  </w:style>
  <w:style w:type="character" w:customStyle="1" w:styleId="adtext">
    <w:name w:val="adtext"/>
    <w:basedOn w:val="DefaultParagraphFont"/>
    <w:rsid w:val="004378D4"/>
  </w:style>
  <w:style w:type="character" w:customStyle="1" w:styleId="UL-Bold">
    <w:name w:val="UL-Bold"/>
    <w:basedOn w:val="DefaultParagraphFont"/>
    <w:rsid w:val="004378D4"/>
    <w:rPr>
      <w:u w:val="thick"/>
    </w:rPr>
  </w:style>
  <w:style w:type="character" w:customStyle="1" w:styleId="UL-None">
    <w:name w:val="UL-None"/>
    <w:basedOn w:val="DefaultParagraphFont"/>
    <w:rsid w:val="004378D4"/>
    <w:rPr>
      <w:strike w:val="0"/>
      <w:dstrike w:val="0"/>
      <w:u w:val="none"/>
      <w:effect w:val="none"/>
    </w:rPr>
  </w:style>
  <w:style w:type="character" w:customStyle="1" w:styleId="qu730rj69h">
    <w:name w:val="qu730rj69h"/>
    <w:basedOn w:val="DefaultParagraphFont"/>
    <w:rsid w:val="004378D4"/>
  </w:style>
  <w:style w:type="paragraph" w:customStyle="1" w:styleId="optext">
    <w:name w:val="optext"/>
    <w:basedOn w:val="Normal"/>
    <w:uiPriority w:val="99"/>
    <w:qFormat/>
    <w:rsid w:val="004378D4"/>
    <w:pPr>
      <w:spacing w:before="100" w:beforeAutospacing="1" w:after="100" w:afterAutospacing="1"/>
    </w:pPr>
    <w:rPr>
      <w:sz w:val="24"/>
    </w:rPr>
  </w:style>
  <w:style w:type="character" w:customStyle="1" w:styleId="lmy74qr12z">
    <w:name w:val="lmy74qr12z"/>
    <w:basedOn w:val="DefaultParagraphFont"/>
    <w:rsid w:val="004378D4"/>
  </w:style>
  <w:style w:type="character" w:customStyle="1" w:styleId="icr880">
    <w:name w:val="icr880"/>
    <w:basedOn w:val="DefaultParagraphFont"/>
    <w:rsid w:val="004378D4"/>
  </w:style>
  <w:style w:type="character" w:customStyle="1" w:styleId="hx23q54">
    <w:name w:val="hx23q54"/>
    <w:basedOn w:val="DefaultParagraphFont"/>
    <w:rsid w:val="004378D4"/>
  </w:style>
  <w:style w:type="character" w:customStyle="1" w:styleId="m-5348258726587825636gmail-style13ptbold">
    <w:name w:val="m_-5348258726587825636gmail-style13ptbold"/>
    <w:basedOn w:val="DefaultParagraphFont"/>
    <w:rsid w:val="004378D4"/>
  </w:style>
  <w:style w:type="character" w:customStyle="1" w:styleId="m-5348258726587825636gmail-styleunderline">
    <w:name w:val="m_-5348258726587825636gmail-styleunderline"/>
    <w:basedOn w:val="DefaultParagraphFont"/>
    <w:rsid w:val="004378D4"/>
  </w:style>
  <w:style w:type="character" w:customStyle="1" w:styleId="m4385445901877740177gmail-styleunderline">
    <w:name w:val="m_4385445901877740177gmail-styleunderline"/>
    <w:basedOn w:val="DefaultParagraphFont"/>
    <w:rsid w:val="004378D4"/>
  </w:style>
  <w:style w:type="character" w:customStyle="1" w:styleId="DDIUnderline">
    <w:name w:val="DDI Underline"/>
    <w:qFormat/>
    <w:rsid w:val="004378D4"/>
    <w:rPr>
      <w:rFonts w:ascii="Times New Roman" w:hAnsi="Times New Roman"/>
      <w:sz w:val="24"/>
      <w:u w:val="single"/>
    </w:rPr>
  </w:style>
  <w:style w:type="paragraph" w:customStyle="1" w:styleId="ALLCAPS">
    <w:name w:val="ALL CAPS"/>
    <w:basedOn w:val="Normal"/>
    <w:link w:val="ALLCAPSChar"/>
    <w:qFormat/>
    <w:rsid w:val="004378D4"/>
    <w:rPr>
      <w:rFonts w:eastAsia="Times New Roman"/>
      <w:b/>
      <w:caps/>
    </w:rPr>
  </w:style>
  <w:style w:type="character" w:customStyle="1" w:styleId="ALLCAPSChar">
    <w:name w:val="ALL CAPS Char"/>
    <w:basedOn w:val="DefaultParagraphFont"/>
    <w:link w:val="ALLCAPS"/>
    <w:rsid w:val="004378D4"/>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4378D4"/>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4378D4"/>
    <w:rPr>
      <w:rFonts w:ascii="Calibri" w:eastAsia="Times New Roman" w:hAnsi="Calibri"/>
      <w:b/>
    </w:rPr>
  </w:style>
  <w:style w:type="character" w:customStyle="1" w:styleId="Cites-AuthorDate">
    <w:name w:val="Cites-Author/Date"/>
    <w:rsid w:val="004378D4"/>
    <w:rPr>
      <w:rFonts w:ascii="Helvetica" w:hAnsi="Helvetica"/>
      <w:b/>
      <w:sz w:val="22"/>
      <w:szCs w:val="24"/>
      <w:u w:val="thick"/>
    </w:rPr>
  </w:style>
  <w:style w:type="paragraph" w:customStyle="1" w:styleId="CiteTag">
    <w:name w:val="Cite/Tag"/>
    <w:basedOn w:val="Normal"/>
    <w:uiPriority w:val="99"/>
    <w:qFormat/>
    <w:rsid w:val="004378D4"/>
    <w:rPr>
      <w:rFonts w:eastAsia="Cambria"/>
      <w:b/>
    </w:rPr>
  </w:style>
  <w:style w:type="character" w:customStyle="1" w:styleId="m489902567989944824gmail-style13ptbold">
    <w:name w:val="m_489902567989944824gmail-style13ptbold"/>
    <w:basedOn w:val="DefaultParagraphFont"/>
    <w:rsid w:val="004378D4"/>
  </w:style>
  <w:style w:type="character" w:customStyle="1" w:styleId="m489902567989944824gmail-styleunderline">
    <w:name w:val="m_489902567989944824gmail-styleunderline"/>
    <w:basedOn w:val="DefaultParagraphFont"/>
    <w:rsid w:val="004378D4"/>
  </w:style>
  <w:style w:type="character" w:customStyle="1" w:styleId="UnderlineCharChar3">
    <w:name w:val="Underline Char Char3"/>
    <w:rsid w:val="004378D4"/>
    <w:rPr>
      <w:szCs w:val="24"/>
      <w:u w:val="single"/>
      <w:lang w:val="en-US" w:eastAsia="en-US" w:bidi="ar-SA"/>
    </w:rPr>
  </w:style>
  <w:style w:type="character" w:customStyle="1" w:styleId="tl8wme">
    <w:name w:val="tl8wme"/>
    <w:basedOn w:val="DefaultParagraphFont"/>
    <w:rsid w:val="004378D4"/>
  </w:style>
  <w:style w:type="character" w:customStyle="1" w:styleId="Mention3">
    <w:name w:val="Mention3"/>
    <w:basedOn w:val="DefaultParagraphFont"/>
    <w:uiPriority w:val="99"/>
    <w:semiHidden/>
    <w:unhideWhenUsed/>
    <w:rsid w:val="004378D4"/>
    <w:rPr>
      <w:color w:val="2B579A"/>
      <w:shd w:val="clear" w:color="auto" w:fill="E6E6E6"/>
    </w:rPr>
  </w:style>
  <w:style w:type="character" w:customStyle="1" w:styleId="m-5251091010484660064gmail-style13ptbold">
    <w:name w:val="m_-5251091010484660064gmail-style13ptbold"/>
    <w:basedOn w:val="DefaultParagraphFont"/>
    <w:rsid w:val="004378D4"/>
  </w:style>
  <w:style w:type="character" w:customStyle="1" w:styleId="m-5251091010484660064gmail-styleunderline">
    <w:name w:val="m_-5251091010484660064gmail-styleunderline"/>
    <w:basedOn w:val="DefaultParagraphFont"/>
    <w:rsid w:val="004378D4"/>
  </w:style>
  <w:style w:type="character" w:customStyle="1" w:styleId="tablecaption">
    <w:name w:val="tablecaption"/>
    <w:basedOn w:val="DefaultParagraphFont"/>
    <w:rsid w:val="004378D4"/>
  </w:style>
  <w:style w:type="character" w:customStyle="1" w:styleId="StyleLatinHelvetica105ptBlack">
    <w:name w:val="Style (Latin) Helvetica 10.5 pt Black"/>
    <w:basedOn w:val="DefaultParagraphFont"/>
    <w:rsid w:val="004378D4"/>
    <w:rPr>
      <w:rFonts w:ascii="Times New Roman" w:hAnsi="Times New Roman"/>
      <w:color w:val="000000"/>
      <w:sz w:val="21"/>
    </w:rPr>
  </w:style>
  <w:style w:type="character" w:customStyle="1" w:styleId="Quotation">
    <w:name w:val="Quotation"/>
    <w:qFormat/>
    <w:rsid w:val="004378D4"/>
    <w:rPr>
      <w:rFonts w:ascii="Arial" w:hAnsi="Arial"/>
      <w:b/>
      <w:i/>
      <w:iCs/>
      <w:sz w:val="24"/>
      <w:u w:val="single"/>
    </w:rPr>
  </w:style>
  <w:style w:type="paragraph" w:customStyle="1" w:styleId="DateTime">
    <w:name w:val="DateTime"/>
    <w:basedOn w:val="Normal"/>
    <w:link w:val="DateTimeChar"/>
    <w:autoRedefine/>
    <w:uiPriority w:val="4"/>
    <w:qFormat/>
    <w:rsid w:val="004378D4"/>
  </w:style>
  <w:style w:type="character" w:customStyle="1" w:styleId="DateTimeChar">
    <w:name w:val="DateTime Char"/>
    <w:basedOn w:val="DefaultParagraphFont"/>
    <w:link w:val="DateTime"/>
    <w:uiPriority w:val="4"/>
    <w:rsid w:val="004378D4"/>
    <w:rPr>
      <w:rFonts w:ascii="Calibri" w:hAnsi="Calibri"/>
      <w:sz w:val="22"/>
    </w:rPr>
  </w:style>
  <w:style w:type="paragraph" w:customStyle="1" w:styleId="Lecture">
    <w:name w:val="Lecture"/>
    <w:next w:val="BodyText"/>
    <w:link w:val="LectureChar"/>
    <w:autoRedefine/>
    <w:uiPriority w:val="4"/>
    <w:qFormat/>
    <w:rsid w:val="004378D4"/>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4378D4"/>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4378D4"/>
  </w:style>
  <w:style w:type="character" w:customStyle="1" w:styleId="m-413333960618644972gmail-styleunderline">
    <w:name w:val="m_-413333960618644972gmail-styleunderline"/>
    <w:basedOn w:val="DefaultParagraphFont"/>
    <w:rsid w:val="004378D4"/>
  </w:style>
  <w:style w:type="character" w:customStyle="1" w:styleId="m8314098763611656848gmail-stylestylebold12pt">
    <w:name w:val="m_8314098763611656848gmail-stylestylebold12pt"/>
    <w:basedOn w:val="DefaultParagraphFont"/>
    <w:rsid w:val="004378D4"/>
  </w:style>
  <w:style w:type="character" w:customStyle="1" w:styleId="m8314098763611656848gmail-styleboldunderline">
    <w:name w:val="m_8314098763611656848gmail-styleboldunderline"/>
    <w:basedOn w:val="DefaultParagraphFont"/>
    <w:rsid w:val="004378D4"/>
  </w:style>
  <w:style w:type="paragraph" w:customStyle="1" w:styleId="Spacer">
    <w:name w:val="Spacer"/>
    <w:basedOn w:val="Heading1"/>
    <w:link w:val="SpacerChar"/>
    <w:autoRedefine/>
    <w:uiPriority w:val="4"/>
    <w:qFormat/>
    <w:rsid w:val="004378D4"/>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4378D4"/>
    <w:rPr>
      <w:rFonts w:ascii="Georgia" w:eastAsiaTheme="majorEastAsia" w:hAnsi="Georgia" w:cstheme="majorBidi"/>
      <w:b/>
      <w:bCs/>
      <w:szCs w:val="32"/>
    </w:rPr>
  </w:style>
  <w:style w:type="paragraph" w:customStyle="1" w:styleId="msonormal0">
    <w:name w:val="msonormal"/>
    <w:basedOn w:val="Normal"/>
    <w:rsid w:val="004378D4"/>
    <w:pPr>
      <w:spacing w:before="100" w:beforeAutospacing="1" w:after="100" w:afterAutospacing="1"/>
    </w:pPr>
    <w:rPr>
      <w:rFonts w:eastAsia="Times New Roman"/>
      <w:sz w:val="24"/>
    </w:rPr>
  </w:style>
  <w:style w:type="paragraph" w:customStyle="1" w:styleId="TxBr41p1">
    <w:name w:val="TxBr_41p1"/>
    <w:basedOn w:val="Normal"/>
    <w:qFormat/>
    <w:rsid w:val="004378D4"/>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4378D4"/>
    <w:rPr>
      <w:rFonts w:ascii="Georgia" w:eastAsia="Times New Roman" w:hAnsi="Georgia" w:cs="Arial" w:hint="default"/>
      <w:b/>
      <w:bCs/>
      <w:kern w:val="32"/>
      <w:sz w:val="28"/>
      <w:szCs w:val="32"/>
    </w:rPr>
  </w:style>
  <w:style w:type="character" w:customStyle="1" w:styleId="CiteReal0">
    <w:name w:val="CiteReal"/>
    <w:uiPriority w:val="1"/>
    <w:qFormat/>
    <w:rsid w:val="004378D4"/>
    <w:rPr>
      <w:rFonts w:ascii="Arial" w:hAnsi="Arial"/>
      <w:b/>
      <w:sz w:val="24"/>
      <w:u w:val="single"/>
    </w:rPr>
  </w:style>
  <w:style w:type="character" w:customStyle="1" w:styleId="dropcap1">
    <w:name w:val="dropcap1"/>
    <w:rsid w:val="004378D4"/>
  </w:style>
  <w:style w:type="paragraph" w:customStyle="1" w:styleId="Style42">
    <w:name w:val="Style42"/>
    <w:basedOn w:val="Normal"/>
    <w:uiPriority w:val="99"/>
    <w:rsid w:val="004378D4"/>
    <w:pPr>
      <w:spacing w:line="202" w:lineRule="exact"/>
      <w:jc w:val="both"/>
    </w:pPr>
    <w:rPr>
      <w:rFonts w:ascii="Palatino Linotype" w:hAnsi="Palatino Linotype" w:cs="Palatino Linotype"/>
    </w:rPr>
  </w:style>
  <w:style w:type="character" w:customStyle="1" w:styleId="FontStyle72">
    <w:name w:val="Font Style72"/>
    <w:uiPriority w:val="99"/>
    <w:rsid w:val="004378D4"/>
    <w:rPr>
      <w:rFonts w:ascii="Cambria" w:hAnsi="Cambria" w:cs="Cambria" w:hint="default"/>
      <w:sz w:val="16"/>
      <w:szCs w:val="16"/>
    </w:rPr>
  </w:style>
  <w:style w:type="character" w:customStyle="1" w:styleId="FontStyle73">
    <w:name w:val="Font Style73"/>
    <w:uiPriority w:val="99"/>
    <w:rsid w:val="004378D4"/>
    <w:rPr>
      <w:rFonts w:ascii="Cambria" w:hAnsi="Cambria" w:cs="Cambria" w:hint="default"/>
      <w:i/>
      <w:iCs/>
      <w:sz w:val="16"/>
      <w:szCs w:val="16"/>
    </w:rPr>
  </w:style>
  <w:style w:type="character" w:customStyle="1" w:styleId="UnderlinestyleChar20">
    <w:name w:val="Underline style Char2"/>
    <w:rsid w:val="004378D4"/>
    <w:rPr>
      <w:sz w:val="22"/>
      <w:szCs w:val="24"/>
      <w:u w:val="single"/>
      <w:lang w:val="en-US" w:eastAsia="en-US" w:bidi="ar-SA"/>
    </w:rPr>
  </w:style>
  <w:style w:type="character" w:customStyle="1" w:styleId="FontStyle49">
    <w:name w:val="Font Style49"/>
    <w:uiPriority w:val="99"/>
    <w:rsid w:val="004378D4"/>
    <w:rPr>
      <w:rFonts w:ascii="Cambria" w:hAnsi="Cambria" w:cs="Cambria"/>
      <w:sz w:val="20"/>
      <w:szCs w:val="20"/>
    </w:rPr>
  </w:style>
  <w:style w:type="character" w:customStyle="1" w:styleId="FontStyle50">
    <w:name w:val="Font Style50"/>
    <w:uiPriority w:val="99"/>
    <w:rsid w:val="004378D4"/>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4378D4"/>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4378D4"/>
    <w:rPr>
      <w:rFonts w:ascii="Cambria" w:eastAsia="Cambria" w:hAnsi="Cambria" w:cs="Cambria"/>
      <w:spacing w:val="-3"/>
      <w:sz w:val="22"/>
      <w:szCs w:val="20"/>
    </w:rPr>
  </w:style>
  <w:style w:type="character" w:customStyle="1" w:styleId="kn">
    <w:name w:val="kn"/>
    <w:basedOn w:val="DefaultParagraphFont"/>
    <w:rsid w:val="004378D4"/>
  </w:style>
  <w:style w:type="character" w:customStyle="1" w:styleId="StyleStyleUnderlineUnderlineStyleBoldUnderlineIntenseEmphas">
    <w:name w:val="Style Style UnderlineUnderlineStyle Bold UnderlineIntense Emphas..."/>
    <w:basedOn w:val="DefaultParagraphFont"/>
    <w:rsid w:val="004378D4"/>
    <w:rPr>
      <w:b/>
      <w:bCs/>
      <w:sz w:val="26"/>
      <w:u w:val="single"/>
    </w:rPr>
  </w:style>
  <w:style w:type="character" w:customStyle="1" w:styleId="articoloinside">
    <w:name w:val="articolo_inside"/>
    <w:rsid w:val="004378D4"/>
  </w:style>
  <w:style w:type="paragraph" w:customStyle="1" w:styleId="pagetools">
    <w:name w:val="pagetools"/>
    <w:basedOn w:val="Normal"/>
    <w:rsid w:val="004378D4"/>
    <w:pPr>
      <w:spacing w:before="100" w:beforeAutospacing="1" w:after="100" w:afterAutospacing="1"/>
    </w:pPr>
    <w:rPr>
      <w:rFonts w:ascii="Cambria" w:eastAsia="Cambria" w:hAnsi="Cambria"/>
      <w:sz w:val="24"/>
    </w:rPr>
  </w:style>
  <w:style w:type="character" w:customStyle="1" w:styleId="job">
    <w:name w:val="job"/>
    <w:basedOn w:val="DefaultParagraphFont"/>
    <w:rsid w:val="004378D4"/>
  </w:style>
  <w:style w:type="character" w:customStyle="1" w:styleId="publisher">
    <w:name w:val="publisher"/>
    <w:basedOn w:val="DefaultParagraphFont"/>
    <w:rsid w:val="004378D4"/>
  </w:style>
  <w:style w:type="character" w:customStyle="1" w:styleId="pubyear">
    <w:name w:val="pubyear"/>
    <w:basedOn w:val="DefaultParagraphFont"/>
    <w:rsid w:val="004378D4"/>
  </w:style>
  <w:style w:type="character" w:customStyle="1" w:styleId="pubcity">
    <w:name w:val="pubcity"/>
    <w:basedOn w:val="DefaultParagraphFont"/>
    <w:rsid w:val="004378D4"/>
  </w:style>
  <w:style w:type="paragraph" w:customStyle="1" w:styleId="C-Text">
    <w:name w:val="C-Text"/>
    <w:basedOn w:val="Normal"/>
    <w:rsid w:val="004378D4"/>
    <w:pPr>
      <w:tabs>
        <w:tab w:val="num" w:pos="720"/>
      </w:tabs>
      <w:ind w:left="720" w:hanging="360"/>
    </w:pPr>
    <w:rPr>
      <w:rFonts w:ascii="Book Antiqua" w:hAnsi="Book Antiqua"/>
      <w:sz w:val="24"/>
    </w:rPr>
  </w:style>
  <w:style w:type="character" w:customStyle="1" w:styleId="ecdate">
    <w:name w:val="ec_date"/>
    <w:basedOn w:val="DefaultParagraphFont"/>
    <w:rsid w:val="004378D4"/>
    <w:rPr>
      <w:rFonts w:ascii="Symbol" w:hAnsi="Symbol" w:hint="default"/>
      <w:sz w:val="20"/>
      <w:szCs w:val="20"/>
      <w:shd w:val="clear" w:color="auto" w:fill="FFFFFF"/>
    </w:rPr>
  </w:style>
  <w:style w:type="paragraph" w:customStyle="1" w:styleId="ecmsonormal">
    <w:name w:val="ec_msonormal"/>
    <w:basedOn w:val="Normal"/>
    <w:rsid w:val="004378D4"/>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4378D4"/>
  </w:style>
  <w:style w:type="character" w:customStyle="1" w:styleId="articleheadline">
    <w:name w:val="articleheadline"/>
    <w:basedOn w:val="DefaultParagraphFont"/>
    <w:rsid w:val="004378D4"/>
  </w:style>
  <w:style w:type="paragraph" w:customStyle="1" w:styleId="u-intro">
    <w:name w:val="u-intro"/>
    <w:basedOn w:val="Normal"/>
    <w:rsid w:val="004378D4"/>
    <w:pPr>
      <w:spacing w:before="100" w:beforeAutospacing="1" w:after="100" w:afterAutospacing="1"/>
    </w:pPr>
    <w:rPr>
      <w:rFonts w:ascii="Georgia" w:hAnsi="Georgia"/>
      <w:sz w:val="24"/>
    </w:rPr>
  </w:style>
  <w:style w:type="character" w:customStyle="1" w:styleId="u-byline">
    <w:name w:val="u-byline"/>
    <w:basedOn w:val="DefaultParagraphFont"/>
    <w:rsid w:val="004378D4"/>
  </w:style>
  <w:style w:type="character" w:customStyle="1" w:styleId="articlebya">
    <w:name w:val="articleby_a"/>
    <w:basedOn w:val="DefaultParagraphFont"/>
    <w:rsid w:val="004378D4"/>
  </w:style>
  <w:style w:type="character" w:customStyle="1" w:styleId="popupwinby">
    <w:name w:val="popupwinby"/>
    <w:basedOn w:val="DefaultParagraphFont"/>
    <w:rsid w:val="004378D4"/>
  </w:style>
  <w:style w:type="character" w:customStyle="1" w:styleId="storyheader">
    <w:name w:val="storyheader"/>
    <w:basedOn w:val="DefaultParagraphFont"/>
    <w:rsid w:val="004378D4"/>
  </w:style>
  <w:style w:type="character" w:customStyle="1" w:styleId="marron">
    <w:name w:val="marron"/>
    <w:basedOn w:val="DefaultParagraphFont"/>
    <w:rsid w:val="004378D4"/>
  </w:style>
  <w:style w:type="paragraph" w:customStyle="1" w:styleId="StyleNormalWeb10pt">
    <w:name w:val="Style Normal (Web) + 10 pt"/>
    <w:basedOn w:val="NormalWeb"/>
    <w:next w:val="Normal"/>
    <w:rsid w:val="004378D4"/>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4378D4"/>
    <w:rPr>
      <w:szCs w:val="24"/>
      <w:lang w:val="en-US" w:eastAsia="en-US" w:bidi="ar-SA"/>
    </w:rPr>
  </w:style>
  <w:style w:type="paragraph" w:customStyle="1" w:styleId="TagCiteShells">
    <w:name w:val="Tag/Cite/Shells"/>
    <w:basedOn w:val="Normal"/>
    <w:rsid w:val="004378D4"/>
    <w:rPr>
      <w:rFonts w:ascii="Georgia" w:hAnsi="Georgia"/>
      <w:b/>
    </w:rPr>
  </w:style>
  <w:style w:type="paragraph" w:customStyle="1" w:styleId="DefinitionTerm">
    <w:name w:val="Definition Term"/>
    <w:basedOn w:val="Normal"/>
    <w:next w:val="Normal"/>
    <w:rsid w:val="004378D4"/>
    <w:rPr>
      <w:rFonts w:ascii="Georgia" w:hAnsi="Georgia"/>
      <w:snapToGrid w:val="0"/>
      <w:sz w:val="24"/>
    </w:rPr>
  </w:style>
  <w:style w:type="character" w:customStyle="1" w:styleId="Style3CharChar">
    <w:name w:val="Style3 Char Char"/>
    <w:basedOn w:val="DefaultParagraphFont"/>
    <w:rsid w:val="004378D4"/>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4378D4"/>
    <w:pPr>
      <w:spacing w:after="60"/>
    </w:pPr>
    <w:rPr>
      <w:rFonts w:ascii="Georgia" w:eastAsia="Segoe UI" w:hAnsi="Georgia" w:cs="Cambria"/>
      <w:caps/>
      <w:sz w:val="20"/>
      <w:lang w:eastAsia="zh-CN"/>
    </w:rPr>
  </w:style>
  <w:style w:type="character" w:customStyle="1" w:styleId="NormalChar0">
    <w:name w:val="Normal Char"/>
    <w:basedOn w:val="DefaultParagraphFont"/>
    <w:rsid w:val="004378D4"/>
    <w:rPr>
      <w:lang w:eastAsia="en-US"/>
    </w:rPr>
  </w:style>
  <w:style w:type="character" w:customStyle="1" w:styleId="BoldUnderlineChar2">
    <w:name w:val="Bold + Underline Char"/>
    <w:basedOn w:val="DefaultParagraphFont"/>
    <w:rsid w:val="004378D4"/>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4378D4"/>
  </w:style>
  <w:style w:type="character" w:customStyle="1" w:styleId="CharacterStyle7">
    <w:name w:val="Character Style 7"/>
    <w:rsid w:val="004378D4"/>
    <w:rPr>
      <w:rFonts w:ascii="Trebuchet MS" w:hAnsi="Trebuchet MS" w:cs="Trebuchet MS"/>
      <w:sz w:val="20"/>
      <w:szCs w:val="20"/>
      <w:u w:val="single"/>
    </w:rPr>
  </w:style>
  <w:style w:type="character" w:customStyle="1" w:styleId="StyleStyle4Char">
    <w:name w:val="Style Style4 + Char"/>
    <w:basedOn w:val="DefaultParagraphFont"/>
    <w:rsid w:val="004378D4"/>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4378D4"/>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4378D4"/>
    <w:rPr>
      <w:rFonts w:ascii="Symbol" w:hAnsi="Symbol"/>
      <w:sz w:val="21"/>
      <w:szCs w:val="21"/>
      <w:u w:val="thick"/>
    </w:rPr>
  </w:style>
  <w:style w:type="paragraph" w:customStyle="1" w:styleId="Cite8">
    <w:name w:val="Cite8"/>
    <w:basedOn w:val="Normal"/>
    <w:autoRedefine/>
    <w:qFormat/>
    <w:rsid w:val="004378D4"/>
    <w:rPr>
      <w:rFonts w:ascii="Trebuchet MS" w:eastAsia="Verdana" w:hAnsi="Trebuchet MS" w:cs="Cambria"/>
      <w:sz w:val="16"/>
    </w:rPr>
  </w:style>
  <w:style w:type="paragraph" w:customStyle="1" w:styleId="8font">
    <w:name w:val="8font"/>
    <w:basedOn w:val="Normal"/>
    <w:next w:val="Normal"/>
    <w:autoRedefine/>
    <w:qFormat/>
    <w:rsid w:val="004378D4"/>
    <w:rPr>
      <w:rFonts w:ascii="Georgia" w:eastAsia="Cambria Math" w:hAnsi="Georgia" w:cs="Cambria"/>
      <w:sz w:val="16"/>
      <w:szCs w:val="16"/>
    </w:rPr>
  </w:style>
  <w:style w:type="paragraph" w:customStyle="1" w:styleId="BoldUnderlineChar20">
    <w:name w:val="BoldUnderline Char2"/>
    <w:link w:val="BoldUnderlineChar2Char"/>
    <w:rsid w:val="004378D4"/>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4378D4"/>
    <w:rPr>
      <w:rFonts w:ascii="Times New Roman" w:eastAsia="Times New Roman" w:hAnsi="Times New Roman" w:cs="Times New Roman"/>
      <w:b/>
      <w:sz w:val="20"/>
      <w:u w:val="single"/>
    </w:rPr>
  </w:style>
  <w:style w:type="character" w:customStyle="1" w:styleId="UnderlineCharChar4">
    <w:name w:val="Underline Char Char4"/>
    <w:rsid w:val="004378D4"/>
    <w:rPr>
      <w:szCs w:val="24"/>
      <w:u w:val="single"/>
      <w:lang w:val="en-US" w:eastAsia="en-US" w:bidi="ar-SA"/>
    </w:rPr>
  </w:style>
  <w:style w:type="character" w:customStyle="1" w:styleId="BoldUnderlineCharChar3">
    <w:name w:val="BoldUnderline Char Char3"/>
    <w:rsid w:val="004378D4"/>
    <w:rPr>
      <w:b/>
      <w:szCs w:val="24"/>
      <w:u w:val="single"/>
      <w:lang w:val="en-US" w:eastAsia="en-US" w:bidi="ar-SA"/>
    </w:rPr>
  </w:style>
  <w:style w:type="character" w:customStyle="1" w:styleId="BoldUnderlineCharChar2">
    <w:name w:val="BoldUnderline Char Char2"/>
    <w:rsid w:val="004378D4"/>
    <w:rPr>
      <w:b/>
      <w:szCs w:val="24"/>
      <w:u w:val="single"/>
      <w:lang w:val="en-US" w:eastAsia="en-US" w:bidi="ar-SA"/>
    </w:rPr>
  </w:style>
  <w:style w:type="paragraph" w:customStyle="1" w:styleId="UnderlineCard0">
    <w:name w:val="UnderlineCard"/>
    <w:basedOn w:val="Heading3"/>
    <w:link w:val="UnderlineCardChar0"/>
    <w:qFormat/>
    <w:rsid w:val="004378D4"/>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4378D4"/>
    <w:rPr>
      <w:rFonts w:ascii="Georgia" w:eastAsia="Calibri" w:hAnsi="Georgia" w:cs="Times New Roman"/>
      <w:sz w:val="20"/>
      <w:szCs w:val="20"/>
      <w:u w:val="single"/>
      <w:lang w:val="x-none" w:eastAsia="x-none"/>
    </w:rPr>
  </w:style>
  <w:style w:type="character" w:customStyle="1" w:styleId="5Notunderlined">
    <w:name w:val="5 Not underlined"/>
    <w:rsid w:val="004378D4"/>
    <w:rPr>
      <w:rFonts w:ascii="Times New Roman" w:hAnsi="Times New Roman"/>
      <w:sz w:val="16"/>
    </w:rPr>
  </w:style>
  <w:style w:type="character" w:customStyle="1" w:styleId="volume-issue">
    <w:name w:val="volume-issue"/>
    <w:rsid w:val="004378D4"/>
    <w:rPr>
      <w:rFonts w:cs="Times New Roman"/>
    </w:rPr>
  </w:style>
  <w:style w:type="character" w:customStyle="1" w:styleId="storytext">
    <w:name w:val="storytext"/>
    <w:basedOn w:val="DefaultParagraphFont"/>
    <w:rsid w:val="004378D4"/>
  </w:style>
  <w:style w:type="character" w:customStyle="1" w:styleId="boldness1">
    <w:name w:val="boldness1"/>
    <w:rsid w:val="004378D4"/>
  </w:style>
  <w:style w:type="paragraph" w:customStyle="1" w:styleId="Cardd">
    <w:name w:val="Cardd"/>
    <w:basedOn w:val="Normal"/>
    <w:uiPriority w:val="4"/>
    <w:qFormat/>
    <w:rsid w:val="004378D4"/>
    <w:pPr>
      <w:ind w:left="288" w:right="288"/>
    </w:pPr>
    <w:rPr>
      <w:rFonts w:ascii="Georgia" w:hAnsi="Georgia"/>
    </w:rPr>
  </w:style>
  <w:style w:type="paragraph" w:customStyle="1" w:styleId="document0">
    <w:name w:val="document"/>
    <w:basedOn w:val="Normal"/>
    <w:rsid w:val="004378D4"/>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4378D4"/>
  </w:style>
  <w:style w:type="character" w:customStyle="1" w:styleId="aa">
    <w:name w:val="_"/>
    <w:basedOn w:val="DefaultParagraphFont"/>
    <w:rsid w:val="004378D4"/>
  </w:style>
  <w:style w:type="paragraph" w:customStyle="1" w:styleId="Shrink6">
    <w:name w:val="Shrink 6"/>
    <w:basedOn w:val="Normal"/>
    <w:qFormat/>
    <w:rsid w:val="004378D4"/>
    <w:rPr>
      <w:rFonts w:ascii="Georgia" w:eastAsia="Calibri" w:hAnsi="Georgia"/>
      <w:sz w:val="12"/>
    </w:rPr>
  </w:style>
  <w:style w:type="character" w:customStyle="1" w:styleId="messagecontent">
    <w:name w:val="message_content"/>
    <w:rsid w:val="004378D4"/>
  </w:style>
  <w:style w:type="paragraph" w:customStyle="1" w:styleId="BriefTitleWorks">
    <w:name w:val="Brief Title Works"/>
    <w:basedOn w:val="Heading1"/>
    <w:link w:val="BriefTitleWorksChar"/>
    <w:rsid w:val="004378D4"/>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4378D4"/>
    <w:rPr>
      <w:rFonts w:ascii="Georgia" w:eastAsia="Times New Roman" w:hAnsi="Georgia" w:cs="Arial"/>
      <w:b/>
      <w:bCs/>
      <w:kern w:val="32"/>
      <w:szCs w:val="32"/>
      <w:u w:val="single"/>
    </w:rPr>
  </w:style>
  <w:style w:type="character" w:customStyle="1" w:styleId="twelptblackblack1">
    <w:name w:val="twelptblackblack1"/>
    <w:basedOn w:val="DefaultParagraphFont"/>
    <w:rsid w:val="004378D4"/>
    <w:rPr>
      <w:rFonts w:ascii="Verdana" w:hAnsi="Verdana" w:hint="default"/>
      <w:color w:val="000000"/>
      <w:sz w:val="16"/>
      <w:szCs w:val="16"/>
    </w:rPr>
  </w:style>
  <w:style w:type="character" w:customStyle="1" w:styleId="Heading3CharCharCharChar1">
    <w:name w:val="Heading 3 Char Char Char Char1"/>
    <w:rsid w:val="004378D4"/>
    <w:rPr>
      <w:rFonts w:cs="Arial"/>
      <w:bCs/>
      <w:szCs w:val="26"/>
      <w:u w:val="single"/>
      <w:lang w:val="en-US" w:eastAsia="en-US" w:bidi="ar-SA"/>
    </w:rPr>
  </w:style>
  <w:style w:type="paragraph" w:customStyle="1" w:styleId="conintrotext">
    <w:name w:val="conintrotext"/>
    <w:basedOn w:val="Normal"/>
    <w:uiPriority w:val="99"/>
    <w:rsid w:val="004378D4"/>
    <w:pPr>
      <w:spacing w:before="100" w:beforeAutospacing="1" w:after="100" w:afterAutospacing="1"/>
    </w:pPr>
    <w:rPr>
      <w:rFonts w:ascii="Georgia" w:eastAsia="Times New Roman" w:hAnsi="Georgia"/>
      <w:sz w:val="24"/>
    </w:rPr>
  </w:style>
  <w:style w:type="character" w:customStyle="1" w:styleId="comment-body">
    <w:name w:val="comment-body"/>
    <w:rsid w:val="004378D4"/>
  </w:style>
  <w:style w:type="character" w:customStyle="1" w:styleId="UnderlineCharCharChar1">
    <w:name w:val="Underline Char Char Char1"/>
    <w:rsid w:val="004378D4"/>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4378D4"/>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4378D4"/>
    <w:rPr>
      <w:rFonts w:asciiTheme="minorHAnsi" w:eastAsia="MS Mincho" w:hAnsiTheme="minorHAnsi"/>
      <w:b/>
      <w:sz w:val="24"/>
      <w:u w:val="single"/>
    </w:rPr>
  </w:style>
  <w:style w:type="character" w:customStyle="1" w:styleId="mw-headline">
    <w:name w:val="mw-headline"/>
    <w:rsid w:val="004378D4"/>
  </w:style>
  <w:style w:type="character" w:customStyle="1" w:styleId="flagicon">
    <w:name w:val="flagicon"/>
    <w:rsid w:val="004378D4"/>
  </w:style>
  <w:style w:type="paragraph" w:customStyle="1" w:styleId="assert">
    <w:name w:val="assert"/>
    <w:basedOn w:val="Normal"/>
    <w:uiPriority w:val="99"/>
    <w:rsid w:val="004378D4"/>
    <w:pPr>
      <w:spacing w:before="100" w:beforeAutospacing="1" w:after="100" w:afterAutospacing="1"/>
    </w:pPr>
    <w:rPr>
      <w:rFonts w:ascii="Georgia" w:eastAsia="Times New Roman" w:hAnsi="Georgia"/>
      <w:sz w:val="24"/>
    </w:rPr>
  </w:style>
  <w:style w:type="character" w:customStyle="1" w:styleId="apturelink">
    <w:name w:val="apturelink"/>
    <w:rsid w:val="004378D4"/>
  </w:style>
  <w:style w:type="character" w:customStyle="1" w:styleId="apturelinkicon">
    <w:name w:val="apturelinkicon"/>
    <w:rsid w:val="004378D4"/>
  </w:style>
  <w:style w:type="paragraph" w:customStyle="1" w:styleId="Default1">
    <w:name w:val="Default1"/>
    <w:basedOn w:val="Default"/>
    <w:next w:val="Default"/>
    <w:uiPriority w:val="99"/>
    <w:rsid w:val="004378D4"/>
    <w:rPr>
      <w:color w:val="auto"/>
    </w:rPr>
  </w:style>
  <w:style w:type="paragraph" w:customStyle="1" w:styleId="center">
    <w:name w:val="center"/>
    <w:basedOn w:val="Normal"/>
    <w:uiPriority w:val="99"/>
    <w:rsid w:val="004378D4"/>
    <w:pPr>
      <w:spacing w:before="100" w:beforeAutospacing="1" w:after="100" w:afterAutospacing="1"/>
    </w:pPr>
    <w:rPr>
      <w:rFonts w:ascii="Georgia" w:eastAsia="Times New Roman" w:hAnsi="Georgia"/>
      <w:sz w:val="24"/>
    </w:rPr>
  </w:style>
  <w:style w:type="character" w:customStyle="1" w:styleId="LittleChar">
    <w:name w:val="Little Char"/>
    <w:link w:val="Little"/>
    <w:rsid w:val="004378D4"/>
    <w:rPr>
      <w:rFonts w:ascii="Calibri" w:eastAsia="Times New Roman" w:hAnsi="Calibri"/>
      <w:sz w:val="16"/>
    </w:rPr>
  </w:style>
  <w:style w:type="character" w:customStyle="1" w:styleId="UnderlineChar1Char">
    <w:name w:val="Underline Char1 Char"/>
    <w:rsid w:val="004378D4"/>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4378D4"/>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4378D4"/>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4378D4"/>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4378D4"/>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4378D4"/>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4378D4"/>
    <w:rPr>
      <w:rFonts w:asciiTheme="minorHAnsi" w:eastAsia="MS Mincho" w:hAnsiTheme="minorHAnsi"/>
      <w:b/>
      <w:sz w:val="24"/>
      <w:u w:val="single"/>
    </w:rPr>
  </w:style>
  <w:style w:type="paragraph" w:customStyle="1" w:styleId="CardBody">
    <w:name w:val="Card Body"/>
    <w:basedOn w:val="Normal"/>
    <w:link w:val="CardBodyChar"/>
    <w:rsid w:val="004378D4"/>
    <w:rPr>
      <w:rFonts w:ascii="Georgia" w:eastAsia="Times New Roman" w:hAnsi="Georgia"/>
      <w:sz w:val="16"/>
    </w:rPr>
  </w:style>
  <w:style w:type="character" w:customStyle="1" w:styleId="CardBodyChar">
    <w:name w:val="Card Body Char"/>
    <w:link w:val="CardBody"/>
    <w:rsid w:val="004378D4"/>
    <w:rPr>
      <w:rFonts w:ascii="Georgia" w:eastAsia="Times New Roman" w:hAnsi="Georgia"/>
      <w:sz w:val="16"/>
    </w:rPr>
  </w:style>
  <w:style w:type="character" w:customStyle="1" w:styleId="ptitleinside">
    <w:name w:val="p_title_inside"/>
    <w:rsid w:val="004378D4"/>
  </w:style>
  <w:style w:type="paragraph" w:customStyle="1" w:styleId="StyleBoldandUnderlineChar11ptBorderSinglesolidline">
    <w:name w:val="Style Bold and Underline Char + 11 pt Border: : (Single solid line..."/>
    <w:link w:val="StyleBoldandUnderlineChar11ptBorderSinglesolidlineChar"/>
    <w:rsid w:val="004378D4"/>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4378D4"/>
    <w:rPr>
      <w:rFonts w:eastAsia="Times New Roman"/>
      <w:b/>
      <w:bCs/>
      <w:sz w:val="22"/>
      <w:szCs w:val="20"/>
      <w:u w:val="single"/>
      <w:bdr w:val="single" w:sz="4" w:space="0" w:color="auto"/>
    </w:rPr>
  </w:style>
  <w:style w:type="paragraph" w:customStyle="1" w:styleId="Indentation">
    <w:name w:val="Indentation"/>
    <w:basedOn w:val="Normal"/>
    <w:uiPriority w:val="99"/>
    <w:rsid w:val="004378D4"/>
    <w:pPr>
      <w:ind w:left="288" w:right="288"/>
    </w:pPr>
    <w:rPr>
      <w:rFonts w:ascii="Georgia" w:hAnsi="Georgia"/>
    </w:rPr>
  </w:style>
  <w:style w:type="character" w:customStyle="1" w:styleId="StyleUnderlineCharChar9ptBold">
    <w:name w:val="Style Underline Char Char + 9 pt Bold"/>
    <w:rsid w:val="004378D4"/>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4378D4"/>
    <w:rPr>
      <w:rFonts w:ascii="Georgia" w:eastAsia="Times New Roman" w:hAnsi="Georgia"/>
      <w:u w:val="single"/>
    </w:rPr>
  </w:style>
  <w:style w:type="character" w:customStyle="1" w:styleId="StyleStyle4ArialNarrow9ptChar">
    <w:name w:val="Style Style4 + Arial Narrow 9 pt Char"/>
    <w:link w:val="StyleStyle4ArialNarrow9pt"/>
    <w:rsid w:val="004378D4"/>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4378D4"/>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4378D4"/>
    <w:rPr>
      <w:rFonts w:ascii="Georgia" w:eastAsia="Times New Roman" w:hAnsi="Georgia"/>
      <w:b/>
      <w:bCs/>
      <w:sz w:val="22"/>
      <w:u w:val="single"/>
    </w:rPr>
  </w:style>
  <w:style w:type="character" w:customStyle="1" w:styleId="StyleBoldandUnderlineCharChar29pt">
    <w:name w:val="Style Bold and Underline Char Char2 + 9 pt"/>
    <w:rsid w:val="004378D4"/>
    <w:rPr>
      <w:rFonts w:ascii="Times New Roman" w:hAnsi="Times New Roman"/>
      <w:b/>
      <w:bCs/>
      <w:noProof w:val="0"/>
      <w:sz w:val="20"/>
      <w:u w:val="single"/>
    </w:rPr>
  </w:style>
  <w:style w:type="character" w:customStyle="1" w:styleId="StyleUnderlineCharChar19pt">
    <w:name w:val="Style Underline Char Char1 + 9 pt"/>
    <w:rsid w:val="004378D4"/>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4378D4"/>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4378D4"/>
    <w:rPr>
      <w:rFonts w:ascii="Georgia" w:eastAsia="Times New Roman" w:hAnsi="Georgia"/>
      <w:b/>
      <w:smallCaps/>
      <w:sz w:val="24"/>
      <w:szCs w:val="24"/>
      <w:u w:val="single"/>
    </w:rPr>
  </w:style>
  <w:style w:type="character" w:customStyle="1" w:styleId="CardTextCharChar">
    <w:name w:val="Card Text Char Char"/>
    <w:rsid w:val="004378D4"/>
    <w:rPr>
      <w:rFonts w:ascii="Times New Roman" w:eastAsia="Times New Roman" w:hAnsi="Times New Roman" w:cs="Times New Roman"/>
      <w:sz w:val="20"/>
      <w:szCs w:val="20"/>
    </w:rPr>
  </w:style>
  <w:style w:type="character" w:customStyle="1" w:styleId="Underline-Highlighted-WFU">
    <w:name w:val="Underline-Highlighted-WFU"/>
    <w:uiPriority w:val="1"/>
    <w:qFormat/>
    <w:rsid w:val="004378D4"/>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4378D4"/>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4378D4"/>
    <w:rPr>
      <w:rFonts w:ascii="Times New Roman" w:hAnsi="Times New Roman"/>
      <w:sz w:val="24"/>
      <w:u w:val="single"/>
      <w:bdr w:val="none" w:sz="0" w:space="0" w:color="auto"/>
      <w:shd w:val="clear" w:color="auto" w:fill="auto"/>
    </w:rPr>
  </w:style>
  <w:style w:type="character" w:customStyle="1" w:styleId="FifthChar">
    <w:name w:val="Fifth Char"/>
    <w:link w:val="Fifth"/>
    <w:rsid w:val="004378D4"/>
    <w:rPr>
      <w:rFonts w:ascii="Arial" w:eastAsia="Calibri" w:hAnsi="Arial"/>
      <w:sz w:val="22"/>
    </w:rPr>
  </w:style>
  <w:style w:type="paragraph" w:customStyle="1" w:styleId="Third">
    <w:name w:val="Third"/>
    <w:basedOn w:val="Normal"/>
    <w:link w:val="ThirdChar"/>
    <w:rsid w:val="004378D4"/>
    <w:rPr>
      <w:rFonts w:ascii="Georgia" w:eastAsia="Times New Roman" w:hAnsi="Georgia"/>
      <w:b/>
      <w:u w:val="single"/>
      <w:lang w:val="x-none" w:eastAsia="x-none"/>
    </w:rPr>
  </w:style>
  <w:style w:type="character" w:customStyle="1" w:styleId="ThirdChar">
    <w:name w:val="Third Char"/>
    <w:link w:val="Third"/>
    <w:rsid w:val="004378D4"/>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4378D4"/>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4378D4"/>
  </w:style>
  <w:style w:type="paragraph" w:customStyle="1" w:styleId="DebateUnderlineBoldChar">
    <w:name w:val="Debate Underline Bold Char"/>
    <w:basedOn w:val="Normal"/>
    <w:link w:val="DebateUnderlineBoldCharChar"/>
    <w:rsid w:val="004378D4"/>
    <w:pPr>
      <w:jc w:val="both"/>
    </w:pPr>
    <w:rPr>
      <w:rFonts w:ascii="Georgia" w:eastAsia="Times New Roman" w:hAnsi="Georgia"/>
      <w:b/>
      <w:u w:val="thick"/>
    </w:rPr>
  </w:style>
  <w:style w:type="character" w:customStyle="1" w:styleId="DebateUnderlineBoldCharChar">
    <w:name w:val="Debate Underline Bold Char Char"/>
    <w:link w:val="DebateUnderlineBoldChar"/>
    <w:rsid w:val="004378D4"/>
    <w:rPr>
      <w:rFonts w:ascii="Georgia" w:eastAsia="Times New Roman" w:hAnsi="Georgia"/>
      <w:b/>
      <w:sz w:val="22"/>
      <w:u w:val="thick"/>
    </w:rPr>
  </w:style>
  <w:style w:type="character" w:customStyle="1" w:styleId="bloctitlesChar">
    <w:name w:val="bloc titles Char"/>
    <w:link w:val="bloctitles"/>
    <w:rsid w:val="004378D4"/>
    <w:rPr>
      <w:rFonts w:ascii="Calibri" w:eastAsia="Malgun Gothic" w:hAnsi="Calibri" w:cs="Arial"/>
      <w:b/>
      <w:kern w:val="32"/>
      <w:sz w:val="32"/>
      <w:szCs w:val="32"/>
      <w:u w:val="single"/>
    </w:rPr>
  </w:style>
  <w:style w:type="paragraph" w:customStyle="1" w:styleId="CiteSmallText">
    <w:name w:val="Cite Small Text"/>
    <w:basedOn w:val="Normal"/>
    <w:uiPriority w:val="99"/>
    <w:rsid w:val="004378D4"/>
    <w:pPr>
      <w:widowControl w:val="0"/>
      <w:spacing w:after="200"/>
    </w:pPr>
    <w:rPr>
      <w:rFonts w:ascii="Helvetica Neue" w:hAnsi="Helvetica Neue"/>
      <w:b/>
      <w:sz w:val="18"/>
    </w:rPr>
  </w:style>
  <w:style w:type="character" w:customStyle="1" w:styleId="3TagCite">
    <w:name w:val="3 Tag/Cite"/>
    <w:rsid w:val="004378D4"/>
    <w:rPr>
      <w:rFonts w:ascii="Times New Roman" w:hAnsi="Times New Roman"/>
      <w:b/>
    </w:rPr>
  </w:style>
  <w:style w:type="character" w:customStyle="1" w:styleId="4Qualifications">
    <w:name w:val="4 Qualifications"/>
    <w:rsid w:val="004378D4"/>
    <w:rPr>
      <w:rFonts w:ascii="Times New Roman" w:hAnsi="Times New Roman"/>
      <w:sz w:val="19"/>
    </w:rPr>
  </w:style>
  <w:style w:type="character" w:customStyle="1" w:styleId="6Underlined">
    <w:name w:val="6 Underlined"/>
    <w:rsid w:val="004378D4"/>
    <w:rPr>
      <w:rFonts w:ascii="Times New Roman" w:hAnsi="Times New Roman"/>
      <w:b/>
      <w:sz w:val="21"/>
      <w:u w:val="single"/>
    </w:rPr>
  </w:style>
  <w:style w:type="paragraph" w:customStyle="1" w:styleId="Cards1CharChar">
    <w:name w:val="Cards1 Char Char"/>
    <w:basedOn w:val="Normal"/>
    <w:link w:val="Cards1CharCharChar"/>
    <w:rsid w:val="004378D4"/>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4378D4"/>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4378D4"/>
    <w:rPr>
      <w:rFonts w:asciiTheme="minorHAnsi" w:hAnsiTheme="minorHAnsi"/>
      <w:sz w:val="24"/>
      <w:u w:val="single"/>
    </w:rPr>
  </w:style>
  <w:style w:type="character" w:customStyle="1" w:styleId="CitesCharCharChar">
    <w:name w:val="Cites Char Char Char"/>
    <w:rsid w:val="004378D4"/>
    <w:rPr>
      <w:rFonts w:ascii="Times New Roman" w:eastAsia="Times New Roman" w:hAnsi="Times New Roman" w:cs="Times New Roman"/>
      <w:sz w:val="20"/>
      <w:szCs w:val="24"/>
    </w:rPr>
  </w:style>
  <w:style w:type="character" w:customStyle="1" w:styleId="nohighlighting">
    <w:name w:val="no highlighting"/>
    <w:rsid w:val="004378D4"/>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4378D4"/>
    <w:rPr>
      <w:rFonts w:ascii="Cambria" w:hAnsi="Cambria" w:hint="default"/>
      <w:sz w:val="21"/>
      <w:u w:val="single"/>
    </w:rPr>
  </w:style>
  <w:style w:type="paragraph" w:customStyle="1" w:styleId="Swag">
    <w:name w:val="Swag"/>
    <w:basedOn w:val="Normal"/>
    <w:link w:val="SwagChar"/>
    <w:qFormat/>
    <w:rsid w:val="004378D4"/>
    <w:rPr>
      <w:rFonts w:ascii="Georgia" w:hAnsi="Georgia"/>
      <w:color w:val="0000FF"/>
      <w:sz w:val="12"/>
      <w:u w:val="single"/>
    </w:rPr>
  </w:style>
  <w:style w:type="character" w:customStyle="1" w:styleId="SwagChar">
    <w:name w:val="Swag Char"/>
    <w:link w:val="Swag"/>
    <w:rsid w:val="004378D4"/>
    <w:rPr>
      <w:rFonts w:ascii="Georgia" w:hAnsi="Georgia"/>
      <w:color w:val="0000FF"/>
      <w:sz w:val="12"/>
      <w:u w:val="single"/>
    </w:rPr>
  </w:style>
  <w:style w:type="paragraph" w:customStyle="1" w:styleId="StyleUnderlineTimesNewRoman1">
    <w:name w:val="Style Underline + Times New Roman1"/>
    <w:link w:val="StyleUnderlineTimesNewRoman1Char"/>
    <w:rsid w:val="004378D4"/>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4378D4"/>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4378D4"/>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4378D4"/>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4378D4"/>
    <w:rPr>
      <w:rFonts w:eastAsia="MS Mincho"/>
    </w:rPr>
  </w:style>
  <w:style w:type="character" w:customStyle="1" w:styleId="StyleStyleCardTextLeft-075Right0Char">
    <w:name w:val="Style Style Card Text + Left:  -0.75&quot; + Right:  0&quot; Char"/>
    <w:link w:val="StyleStyleCardTextLeft-075Right0"/>
    <w:rsid w:val="004378D4"/>
    <w:rPr>
      <w:rFonts w:ascii="Calibri" w:eastAsia="MS Mincho" w:hAnsi="Calibri"/>
      <w:sz w:val="22"/>
    </w:rPr>
  </w:style>
  <w:style w:type="character" w:customStyle="1" w:styleId="CharChar61">
    <w:name w:val="Char Char61"/>
    <w:rsid w:val="004378D4"/>
    <w:rPr>
      <w:rFonts w:cs="Arial"/>
      <w:bCs/>
      <w:sz w:val="16"/>
      <w:szCs w:val="26"/>
      <w:lang w:val="en-US" w:eastAsia="en-US" w:bidi="ar-SA"/>
    </w:rPr>
  </w:style>
  <w:style w:type="character" w:customStyle="1" w:styleId="ListBulletChar">
    <w:name w:val="List Bullet Char"/>
    <w:link w:val="ListBullet"/>
    <w:uiPriority w:val="99"/>
    <w:rsid w:val="004378D4"/>
    <w:rPr>
      <w:rFonts w:ascii="Calibri" w:eastAsia="Calibri" w:hAnsi="Calibri"/>
      <w:sz w:val="22"/>
    </w:rPr>
  </w:style>
  <w:style w:type="paragraph" w:customStyle="1" w:styleId="subhead10">
    <w:name w:val="subhead1"/>
    <w:basedOn w:val="Normal"/>
    <w:uiPriority w:val="99"/>
    <w:rsid w:val="004378D4"/>
    <w:pPr>
      <w:spacing w:before="100" w:beforeAutospacing="1" w:after="100" w:afterAutospacing="1"/>
    </w:pPr>
    <w:rPr>
      <w:rFonts w:ascii="Georgia" w:eastAsia="Times New Roman" w:hAnsi="Georgia"/>
      <w:sz w:val="24"/>
    </w:rPr>
  </w:style>
  <w:style w:type="character" w:customStyle="1" w:styleId="styledate0">
    <w:name w:val="styledate"/>
    <w:rsid w:val="004378D4"/>
  </w:style>
  <w:style w:type="character" w:customStyle="1" w:styleId="BoldandUnderlineChar1">
    <w:name w:val="Bold and Underline Char1"/>
    <w:rsid w:val="004378D4"/>
    <w:rPr>
      <w:b/>
      <w:szCs w:val="24"/>
      <w:u w:val="single"/>
      <w:lang w:val="en-US" w:eastAsia="en-US" w:bidi="ar-SA"/>
    </w:rPr>
  </w:style>
  <w:style w:type="character" w:customStyle="1" w:styleId="BoldandUnderlineChar1Char2">
    <w:name w:val="Bold and Underline Char1 Char2"/>
    <w:rsid w:val="004378D4"/>
    <w:rPr>
      <w:b/>
      <w:szCs w:val="24"/>
      <w:u w:val="single"/>
      <w:lang w:val="en-US" w:eastAsia="en-US" w:bidi="ar-SA"/>
    </w:rPr>
  </w:style>
  <w:style w:type="character" w:customStyle="1" w:styleId="BoldandUnderlineCharChar1">
    <w:name w:val="Bold and Underline Char Char1"/>
    <w:rsid w:val="004378D4"/>
    <w:rPr>
      <w:b/>
      <w:szCs w:val="24"/>
      <w:u w:val="single"/>
      <w:lang w:val="en-US" w:eastAsia="en-US" w:bidi="ar-SA"/>
    </w:rPr>
  </w:style>
  <w:style w:type="character" w:customStyle="1" w:styleId="BoldandUnderlineChar6">
    <w:name w:val="Bold and Underline Char6"/>
    <w:rsid w:val="004378D4"/>
    <w:rPr>
      <w:b/>
      <w:szCs w:val="24"/>
      <w:u w:val="single"/>
      <w:lang w:val="en-US" w:eastAsia="en-US" w:bidi="ar-SA"/>
    </w:rPr>
  </w:style>
  <w:style w:type="paragraph" w:customStyle="1" w:styleId="abstract">
    <w:name w:val="abstract"/>
    <w:basedOn w:val="Normal"/>
    <w:uiPriority w:val="99"/>
    <w:rsid w:val="004378D4"/>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4378D4"/>
    <w:rPr>
      <w:rFonts w:ascii="Georgia" w:eastAsia="Times New Roman" w:hAnsi="Georgia"/>
      <w:b/>
      <w:bCs/>
      <w:u w:val="single"/>
    </w:rPr>
  </w:style>
  <w:style w:type="character" w:customStyle="1" w:styleId="StyleUnderlineChar11ptBold2Char">
    <w:name w:val="Style Underline Char + 11 pt Bold2 Char"/>
    <w:link w:val="StyleUnderlineChar11ptBold2"/>
    <w:rsid w:val="004378D4"/>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4378D4"/>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4378D4"/>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4378D4"/>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4378D4"/>
    <w:rPr>
      <w:rFonts w:ascii="Georgia" w:eastAsia="Times New Roman" w:hAnsi="Georgia"/>
      <w:sz w:val="22"/>
      <w:u w:val="single"/>
    </w:rPr>
  </w:style>
  <w:style w:type="character" w:customStyle="1" w:styleId="style13">
    <w:name w:val="style1"/>
    <w:rsid w:val="004378D4"/>
  </w:style>
  <w:style w:type="character" w:customStyle="1" w:styleId="pmtermsel">
    <w:name w:val="pmtermsel"/>
    <w:rsid w:val="004378D4"/>
  </w:style>
  <w:style w:type="character" w:customStyle="1" w:styleId="showipapr">
    <w:name w:val="show_ipapr"/>
    <w:rsid w:val="004378D4"/>
  </w:style>
  <w:style w:type="character" w:customStyle="1" w:styleId="dnindex">
    <w:name w:val="dnindex"/>
    <w:rsid w:val="004378D4"/>
  </w:style>
  <w:style w:type="character" w:customStyle="1" w:styleId="23">
    <w:name w:val="23"/>
    <w:rsid w:val="004378D4"/>
    <w:rPr>
      <w:rFonts w:ascii="Times New Roman" w:hAnsi="Times New Roman" w:cs="Arial"/>
      <w:bCs/>
      <w:sz w:val="20"/>
      <w:u w:val="single"/>
      <w:lang w:val="en-US" w:eastAsia="en-US" w:bidi="ar-SA"/>
    </w:rPr>
  </w:style>
  <w:style w:type="character" w:customStyle="1" w:styleId="33">
    <w:name w:val="33"/>
    <w:rsid w:val="004378D4"/>
    <w:rPr>
      <w:rFonts w:ascii="Times New Roman" w:hAnsi="Times New Roman" w:cs="Arial"/>
      <w:b/>
      <w:bCs/>
      <w:sz w:val="20"/>
      <w:u w:val="single"/>
      <w:lang w:val="en-US" w:eastAsia="en-US" w:bidi="ar-SA"/>
    </w:rPr>
  </w:style>
  <w:style w:type="character" w:customStyle="1" w:styleId="55">
    <w:name w:val="55"/>
    <w:rsid w:val="004378D4"/>
    <w:rPr>
      <w:rFonts w:cs="Arial"/>
      <w:bCs/>
      <w:sz w:val="20"/>
      <w:u w:val="single"/>
      <w:lang w:val="en-US" w:eastAsia="en-US" w:bidi="ar-SA"/>
    </w:rPr>
  </w:style>
  <w:style w:type="character" w:customStyle="1" w:styleId="authoraffil">
    <w:name w:val="authoraffil"/>
    <w:rsid w:val="004378D4"/>
  </w:style>
  <w:style w:type="character" w:customStyle="1" w:styleId="CharChar8">
    <w:name w:val="Char Char8"/>
    <w:rsid w:val="004378D4"/>
    <w:rPr>
      <w:rFonts w:ascii="Georgia" w:eastAsia="Times New Roman" w:hAnsi="Georgia"/>
      <w:b/>
      <w:bCs/>
      <w:sz w:val="30"/>
      <w:szCs w:val="28"/>
      <w:u w:val="single"/>
    </w:rPr>
  </w:style>
  <w:style w:type="character" w:customStyle="1" w:styleId="FontStyle13">
    <w:name w:val="Font Style13"/>
    <w:uiPriority w:val="99"/>
    <w:rsid w:val="004378D4"/>
    <w:rPr>
      <w:rFonts w:ascii="Constantia" w:hAnsi="Constantia" w:cs="Constantia"/>
      <w:sz w:val="18"/>
      <w:szCs w:val="18"/>
    </w:rPr>
  </w:style>
  <w:style w:type="character" w:customStyle="1" w:styleId="TagsCharCharCharChar">
    <w:name w:val="Tags Char Char Char Char"/>
    <w:rsid w:val="004378D4"/>
    <w:rPr>
      <w:rFonts w:ascii="Times New Roman" w:eastAsia="Times New Roman" w:hAnsi="Times New Roman" w:cs="Times New Roman"/>
      <w:b/>
      <w:sz w:val="24"/>
      <w:szCs w:val="24"/>
    </w:rPr>
  </w:style>
  <w:style w:type="character" w:customStyle="1" w:styleId="Citation1Char">
    <w:name w:val="Citation1 Char"/>
    <w:link w:val="Citation10"/>
    <w:locked/>
    <w:rsid w:val="004378D4"/>
    <w:rPr>
      <w:rFonts w:ascii="Georgia" w:hAnsi="Georgia"/>
      <w:b/>
      <w:u w:val="single"/>
    </w:rPr>
  </w:style>
  <w:style w:type="paragraph" w:customStyle="1" w:styleId="Citation10">
    <w:name w:val="Citation1"/>
    <w:basedOn w:val="Normal"/>
    <w:link w:val="Citation1Char"/>
    <w:qFormat/>
    <w:rsid w:val="004378D4"/>
    <w:rPr>
      <w:rFonts w:ascii="Georgia" w:hAnsi="Georgia"/>
      <w:b/>
      <w:sz w:val="24"/>
      <w:u w:val="single"/>
    </w:rPr>
  </w:style>
  <w:style w:type="character" w:customStyle="1" w:styleId="TaglineChar">
    <w:name w:val="Tagline Char"/>
    <w:link w:val="Tagline2"/>
    <w:locked/>
    <w:rsid w:val="004378D4"/>
    <w:rPr>
      <w:rFonts w:ascii="Georgia" w:hAnsi="Georgia"/>
      <w:b/>
    </w:rPr>
  </w:style>
  <w:style w:type="paragraph" w:customStyle="1" w:styleId="Tagline2">
    <w:name w:val="Tagline"/>
    <w:basedOn w:val="Normal"/>
    <w:link w:val="TaglineChar"/>
    <w:qFormat/>
    <w:rsid w:val="004378D4"/>
    <w:rPr>
      <w:rFonts w:ascii="Georgia" w:hAnsi="Georgia"/>
      <w:b/>
      <w:sz w:val="24"/>
    </w:rPr>
  </w:style>
  <w:style w:type="paragraph" w:customStyle="1" w:styleId="StyleLeft021">
    <w:name w:val="Style Left:  0.2&quot;1"/>
    <w:basedOn w:val="Normal"/>
    <w:uiPriority w:val="99"/>
    <w:rsid w:val="004378D4"/>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4378D4"/>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4378D4"/>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4378D4"/>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4378D4"/>
    <w:rPr>
      <w:rFonts w:ascii="Georgia" w:eastAsia="Times New Roman" w:hAnsi="Georgia"/>
      <w:sz w:val="22"/>
      <w:u w:val="single"/>
      <w:bdr w:val="single" w:sz="4" w:space="0" w:color="auto"/>
    </w:rPr>
  </w:style>
  <w:style w:type="character" w:customStyle="1" w:styleId="boldcitationChar">
    <w:name w:val="bold citation Char"/>
    <w:rsid w:val="004378D4"/>
    <w:rPr>
      <w:rFonts w:ascii="Arial" w:hAnsi="Arial"/>
      <w:b/>
      <w:sz w:val="28"/>
      <w:szCs w:val="24"/>
      <w:u w:val="thick"/>
      <w:lang w:val="en-US" w:eastAsia="en-US" w:bidi="ar-SA"/>
    </w:rPr>
  </w:style>
  <w:style w:type="paragraph" w:customStyle="1" w:styleId="BlockTitle20">
    <w:name w:val="Block Title #2"/>
    <w:basedOn w:val="Normal"/>
    <w:uiPriority w:val="99"/>
    <w:rsid w:val="004378D4"/>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4378D4"/>
    <w:rPr>
      <w:rFonts w:ascii="Georgia" w:hAnsi="Georgia"/>
      <w:b/>
    </w:rPr>
  </w:style>
  <w:style w:type="character" w:customStyle="1" w:styleId="BoldunderlineChar3">
    <w:name w:val="Bold/underline Char"/>
    <w:rsid w:val="004378D4"/>
    <w:rPr>
      <w:rFonts w:eastAsia="SimSun"/>
      <w:b/>
      <w:noProof w:val="0"/>
      <w:sz w:val="24"/>
      <w:szCs w:val="24"/>
      <w:u w:val="single"/>
      <w:lang w:val="en-US" w:eastAsia="zh-CN" w:bidi="ar-SA"/>
    </w:rPr>
  </w:style>
  <w:style w:type="character" w:customStyle="1" w:styleId="underlinetextchar0">
    <w:name w:val="underlinetextchar"/>
    <w:rsid w:val="004378D4"/>
  </w:style>
  <w:style w:type="character" w:customStyle="1" w:styleId="boldciteChar1">
    <w:name w:val="bold cite Char1"/>
    <w:rsid w:val="004378D4"/>
    <w:rPr>
      <w:b/>
      <w:sz w:val="28"/>
      <w:u w:val="thick" w:color="000000"/>
    </w:rPr>
  </w:style>
  <w:style w:type="character" w:customStyle="1" w:styleId="tagCharCharChar1">
    <w:name w:val="tag Char Char Char1"/>
    <w:rsid w:val="004378D4"/>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4378D4"/>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4378D4"/>
    <w:rPr>
      <w:rFonts w:ascii="Times New Roman" w:hAnsi="Times New Roman" w:cs="Times New Roman"/>
      <w:sz w:val="18"/>
      <w:szCs w:val="18"/>
    </w:rPr>
  </w:style>
  <w:style w:type="character" w:customStyle="1" w:styleId="bylines">
    <w:name w:val="bylines"/>
    <w:basedOn w:val="DefaultParagraphFont"/>
    <w:rsid w:val="004378D4"/>
  </w:style>
  <w:style w:type="character" w:customStyle="1" w:styleId="StyleStyleBoldUnderlineUnderlineIntenseEmphasis1apple-style-2">
    <w:name w:val="Style Style Bold UnderlineUnderlineIntense Emphasis1apple-style-...2"/>
    <w:basedOn w:val="DefaultParagraphFont"/>
    <w:rsid w:val="004378D4"/>
    <w:rPr>
      <w:b w:val="0"/>
      <w:bCs/>
      <w:sz w:val="22"/>
      <w:u w:val="single"/>
    </w:rPr>
  </w:style>
  <w:style w:type="character" w:customStyle="1" w:styleId="FontStyle57">
    <w:name w:val="Font Style57"/>
    <w:rsid w:val="004378D4"/>
    <w:rPr>
      <w:rFonts w:ascii="Georgia" w:hAnsi="Georgia" w:cs="Georgia"/>
      <w:b/>
      <w:bCs/>
      <w:sz w:val="14"/>
      <w:szCs w:val="14"/>
    </w:rPr>
  </w:style>
  <w:style w:type="character" w:customStyle="1" w:styleId="FontStyle89">
    <w:name w:val="Font Style89"/>
    <w:rsid w:val="004378D4"/>
    <w:rPr>
      <w:rFonts w:ascii="Times New Roman" w:hAnsi="Times New Roman" w:cs="Times New Roman"/>
      <w:b/>
      <w:bCs/>
      <w:smallCaps/>
      <w:spacing w:val="40"/>
      <w:sz w:val="16"/>
      <w:szCs w:val="16"/>
    </w:rPr>
  </w:style>
  <w:style w:type="character" w:customStyle="1" w:styleId="style3Char0">
    <w:name w:val="style 3 Char"/>
    <w:rsid w:val="004378D4"/>
    <w:rPr>
      <w:sz w:val="18"/>
      <w:szCs w:val="24"/>
      <w:lang w:val="en-US" w:eastAsia="en-US" w:bidi="ar-SA"/>
    </w:rPr>
  </w:style>
  <w:style w:type="paragraph" w:customStyle="1" w:styleId="003Cite">
    <w:name w:val="003Cite"/>
    <w:basedOn w:val="Normal"/>
    <w:qFormat/>
    <w:rsid w:val="004378D4"/>
    <w:rPr>
      <w:rFonts w:eastAsia="Calibri"/>
      <w:sz w:val="16"/>
      <w:szCs w:val="16"/>
    </w:rPr>
  </w:style>
  <w:style w:type="paragraph" w:customStyle="1" w:styleId="NormalBold">
    <w:name w:val="Normal + Bold"/>
    <w:aliases w:val="Double Underline"/>
    <w:basedOn w:val="Normal"/>
    <w:link w:val="NormalBoldChar"/>
    <w:rsid w:val="004378D4"/>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4378D4"/>
    <w:rPr>
      <w:rFonts w:ascii="Georgia" w:hAnsi="Georgia"/>
      <w:b/>
      <w:color w:val="000000"/>
      <w:sz w:val="22"/>
      <w:u w:val="single"/>
    </w:rPr>
  </w:style>
  <w:style w:type="character" w:customStyle="1" w:styleId="BlockHeadingsChar1">
    <w:name w:val="Block Headings Char1"/>
    <w:rsid w:val="004378D4"/>
    <w:rPr>
      <w:b/>
      <w:caps/>
    </w:rPr>
  </w:style>
  <w:style w:type="character" w:customStyle="1" w:styleId="FontStyle170">
    <w:name w:val="Font Style170"/>
    <w:uiPriority w:val="99"/>
    <w:rsid w:val="004378D4"/>
    <w:rPr>
      <w:rFonts w:ascii="Bookman Old Style" w:hAnsi="Bookman Old Style" w:cs="Bookman Old Style"/>
      <w:sz w:val="16"/>
      <w:szCs w:val="16"/>
    </w:rPr>
  </w:style>
  <w:style w:type="character" w:customStyle="1" w:styleId="FontStyle17">
    <w:name w:val="Font Style17"/>
    <w:uiPriority w:val="99"/>
    <w:rsid w:val="004378D4"/>
    <w:rPr>
      <w:rFonts w:ascii="Book Antiqua" w:hAnsi="Book Antiqua" w:cs="Book Antiqua"/>
      <w:i/>
      <w:iCs/>
      <w:spacing w:val="10"/>
      <w:sz w:val="22"/>
      <w:szCs w:val="22"/>
    </w:rPr>
  </w:style>
  <w:style w:type="paragraph" w:customStyle="1" w:styleId="cardbody0">
    <w:name w:val="cardbody"/>
    <w:basedOn w:val="Normal"/>
    <w:rsid w:val="004378D4"/>
    <w:pPr>
      <w:spacing w:before="100" w:beforeAutospacing="1" w:after="100" w:afterAutospacing="1"/>
    </w:pPr>
  </w:style>
  <w:style w:type="paragraph" w:customStyle="1" w:styleId="vd">
    <w:name w:val="vd"/>
    <w:basedOn w:val="Normal"/>
    <w:rsid w:val="004378D4"/>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18</Pages>
  <Words>11957</Words>
  <Characters>68158</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79956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34</cp:revision>
  <dcterms:created xsi:type="dcterms:W3CDTF">2022-04-23T04:45:00Z</dcterms:created>
  <dcterms:modified xsi:type="dcterms:W3CDTF">2022-04-23T17:14:00Z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