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D58D9B" w14:textId="2BD80787" w:rsidR="00950B42" w:rsidRDefault="00950B42" w:rsidP="00950B42">
      <w:pPr>
        <w:pStyle w:val="Heading3"/>
      </w:pPr>
      <w:r>
        <w:t>1AC – Plan</w:t>
      </w:r>
    </w:p>
    <w:p w14:paraId="19A58A4E" w14:textId="77777777" w:rsidR="00205E90" w:rsidRPr="00205E90" w:rsidRDefault="00205E90" w:rsidP="00205E90"/>
    <w:p w14:paraId="1E61D909" w14:textId="11D9AA64" w:rsidR="00950B42" w:rsidRDefault="00950B42" w:rsidP="00950B42">
      <w:pPr>
        <w:pStyle w:val="Heading4"/>
      </w:pPr>
      <w:r>
        <w:t>Plan: Space faring nations should establish a multilateral agreement that restricts asteroid mining done by private entities</w:t>
      </w:r>
    </w:p>
    <w:p w14:paraId="666A72DA" w14:textId="77777777" w:rsidR="00950B42" w:rsidRPr="00950B42" w:rsidRDefault="00950B42" w:rsidP="00950B42"/>
    <w:p w14:paraId="0154AAAA" w14:textId="06E6005B" w:rsidR="00240A28" w:rsidRDefault="00240A28" w:rsidP="00240A28">
      <w:pPr>
        <w:pStyle w:val="Heading3"/>
      </w:pPr>
      <w:r>
        <w:t>1AC - Mining</w:t>
      </w:r>
    </w:p>
    <w:p w14:paraId="06D9D43F" w14:textId="45E6B251" w:rsidR="00240A28" w:rsidRPr="00370276" w:rsidRDefault="00240A28" w:rsidP="00240A28">
      <w:pPr>
        <w:pStyle w:val="Heading4"/>
      </w:pPr>
      <w:r>
        <w:t xml:space="preserve">Private entities are increasing mining now </w:t>
      </w:r>
    </w:p>
    <w:p w14:paraId="6DB03A75" w14:textId="77777777" w:rsidR="00240A28" w:rsidRDefault="00240A28" w:rsidP="00240A2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8C0CB86" w14:textId="08710231" w:rsidR="00240A28" w:rsidRPr="00240A28" w:rsidRDefault="00240A28" w:rsidP="00240A28">
      <w:pPr>
        <w:rPr>
          <w:u w:val="singl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3140E3F" w14:textId="77777777" w:rsidR="00240A28" w:rsidRDefault="00240A28" w:rsidP="00240A28">
      <w:pPr>
        <w:pStyle w:val="Heading4"/>
      </w:pPr>
      <w:r>
        <w:t xml:space="preserve">Dangerous mining greatly increases the risk of space debris. </w:t>
      </w:r>
    </w:p>
    <w:p w14:paraId="03735291" w14:textId="77777777" w:rsidR="00240A28" w:rsidRDefault="00240A28" w:rsidP="00240A2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A3349AE" w14:textId="77777777" w:rsidR="00240A28" w:rsidRPr="00DF65BB" w:rsidRDefault="00240A28" w:rsidP="00240A2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C9EA394" w14:textId="77777777" w:rsidR="00240A28" w:rsidRPr="00DF65BB" w:rsidRDefault="00240A28" w:rsidP="00240A28">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CF638EA" w14:textId="77777777" w:rsidR="00240A28" w:rsidRDefault="00240A28" w:rsidP="00240A2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CF21BCF" w14:textId="77777777" w:rsidR="00240A28" w:rsidRPr="00B40499" w:rsidRDefault="00240A28" w:rsidP="00240A2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F21B3E2" w14:textId="77777777" w:rsidR="00240A28" w:rsidRDefault="00240A28" w:rsidP="00240A28">
      <w:pPr>
        <w:pStyle w:val="Heading4"/>
        <w:rPr>
          <w:rFonts w:cs="Arial"/>
        </w:rPr>
      </w:pPr>
      <w:r>
        <w:rPr>
          <w:rFonts w:cs="Arial"/>
        </w:rPr>
        <w:t xml:space="preserve">Debris cascades cause </w:t>
      </w:r>
      <w:r>
        <w:rPr>
          <w:rFonts w:cs="Arial"/>
          <w:u w:val="single"/>
        </w:rPr>
        <w:t>global</w:t>
      </w:r>
      <w:r>
        <w:rPr>
          <w:rFonts w:cs="Arial"/>
        </w:rPr>
        <w:t xml:space="preserve"> nuke war</w:t>
      </w:r>
    </w:p>
    <w:p w14:paraId="79ADD832" w14:textId="77777777" w:rsidR="00240A28" w:rsidRPr="00DE79D4" w:rsidRDefault="00240A28" w:rsidP="00240A2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D4BE19D" w14:textId="77777777" w:rsidR="00240A28" w:rsidRDefault="00240A28" w:rsidP="00240A2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097AEE90" w14:textId="77777777" w:rsidR="00F028AC" w:rsidRPr="00DE79D4" w:rsidRDefault="00F028AC" w:rsidP="00F028AC">
      <w:pPr>
        <w:pStyle w:val="Heading4"/>
        <w:rPr>
          <w:rFonts w:cs="Arial"/>
        </w:rPr>
      </w:pPr>
      <w:r w:rsidRPr="00DE79D4">
        <w:rPr>
          <w:rFonts w:cs="Arial"/>
        </w:rPr>
        <w:t>Debris shreds the ozone</w:t>
      </w:r>
    </w:p>
    <w:p w14:paraId="4C1EC1FC" w14:textId="77777777" w:rsidR="00F028AC" w:rsidRPr="00DE79D4" w:rsidRDefault="00F028AC" w:rsidP="00F028AC">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7732DC59" w14:textId="1A26299F" w:rsidR="00F028AC" w:rsidRPr="00DE79D4" w:rsidRDefault="00F028AC" w:rsidP="00F028AC">
      <w:r w:rsidRPr="00DE79D4">
        <w:rPr>
          <w:rStyle w:val="StyleUnderline"/>
        </w:rPr>
        <w:t xml:space="preserve">Second, as the orbits of </w:t>
      </w:r>
      <w:r w:rsidRPr="004632BA">
        <w:rPr>
          <w:rStyle w:val="StyleUnderline"/>
          <w:highlight w:val="cyan"/>
        </w:rPr>
        <w:t>man-made debris degrade</w:t>
      </w:r>
      <w:r w:rsidRPr="00DE79D4">
        <w:rPr>
          <w:rStyle w:val="StyleUnderline"/>
        </w:rPr>
        <w:t xml:space="preserve">, and they </w:t>
      </w:r>
      <w:r w:rsidRPr="004632BA">
        <w:rPr>
          <w:rStyle w:val="StyleUnderline"/>
          <w:highlight w:val="cyan"/>
        </w:rPr>
        <w:t>re-enter the earth’s atmosphere</w:t>
      </w:r>
      <w:r w:rsidRPr="00DE79D4">
        <w:rPr>
          <w:rStyle w:val="StyleUnderline"/>
        </w:rPr>
        <w:t xml:space="preserve">, </w:t>
      </w:r>
      <w:r w:rsidRPr="004632BA">
        <w:rPr>
          <w:rStyle w:val="Emphasis"/>
          <w:highlight w:val="cyan"/>
        </w:rPr>
        <w:t>a shock wave occurs</w:t>
      </w:r>
      <w:r w:rsidRPr="00DE79D4">
        <w:rPr>
          <w:rStyle w:val="StyleUnderline"/>
        </w:rPr>
        <w:t xml:space="preserve"> in the upper reaches of the layer of ozone. This </w:t>
      </w:r>
      <w:r w:rsidRPr="004632BA">
        <w:rPr>
          <w:rStyle w:val="StyleUnderline"/>
          <w:highlight w:val="cyan"/>
        </w:rPr>
        <w:t>physical stress</w:t>
      </w:r>
      <w:r w:rsidRPr="00DE79D4">
        <w:rPr>
          <w:rStyle w:val="StyleUnderline"/>
        </w:rPr>
        <w:t xml:space="preserve"> on the area </w:t>
      </w:r>
      <w:r w:rsidRPr="004632BA">
        <w:rPr>
          <w:rStyle w:val="StyleUnderline"/>
          <w:highlight w:val="cyan"/>
        </w:rPr>
        <w:t>can be damaging</w:t>
      </w:r>
      <w:r w:rsidRPr="00DE79D4">
        <w:rPr>
          <w:rStyle w:val="StyleUnderline"/>
        </w:rPr>
        <w:t xml:space="preserve"> to the protective buffer</w:t>
      </w:r>
      <w:r w:rsidRPr="00DE79D4">
        <w:t xml:space="preserve">. </w:t>
      </w:r>
      <w:r w:rsidRPr="00DE79D4">
        <w:rPr>
          <w:rStyle w:val="StyleUnderline"/>
        </w:rPr>
        <w:t xml:space="preserve">Researchers have discovered that the impact of objects entering the atmosphere at high speed can </w:t>
      </w:r>
      <w:r w:rsidRPr="004632BA">
        <w:rPr>
          <w:rStyle w:val="StyleUnderline"/>
          <w:highlight w:val="cyan"/>
        </w:rPr>
        <w:t>produce nitric oxide</w:t>
      </w:r>
      <w:r w:rsidRPr="00DE79D4">
        <w:rPr>
          <w:rStyle w:val="StyleUnderline"/>
        </w:rPr>
        <w:t xml:space="preserve"> during the rapid cooling that follows the splitting of oxygen and nitrogen</w:t>
      </w:r>
      <w:r w:rsidRPr="00DE79D4">
        <w:t xml:space="preserve">. </w:t>
      </w:r>
      <w:r w:rsidRPr="004632BA">
        <w:rPr>
          <w:rStyle w:val="Emphasis"/>
          <w:highlight w:val="cyan"/>
        </w:rPr>
        <w:t>Nitric oxide is very destructive to the ozone layer</w:t>
      </w:r>
      <w:r w:rsidRPr="00DE79D4">
        <w:t xml:space="preserve">. </w:t>
      </w:r>
      <w:r w:rsidRPr="00DE79D4">
        <w:rPr>
          <w:rStyle w:val="StyleUnderline"/>
        </w:rPr>
        <w:t xml:space="preserve">Finally, though most of the debris that re-enters the earth’s atmosphere is vaporized due to the build- up of intense heat, the </w:t>
      </w:r>
      <w:r w:rsidRPr="004632BA">
        <w:rPr>
          <w:rStyle w:val="StyleUnderline"/>
          <w:highlight w:val="cyan"/>
        </w:rPr>
        <w:t>chemical residue</w:t>
      </w:r>
      <w:r w:rsidRPr="00DE79D4">
        <w:rPr>
          <w:rStyle w:val="StyleUnderline"/>
        </w:rPr>
        <w:t xml:space="preserve"> of this material </w:t>
      </w:r>
      <w:r w:rsidRPr="004632BA">
        <w:rPr>
          <w:rStyle w:val="StyleUnderline"/>
          <w:highlight w:val="cyan"/>
        </w:rPr>
        <w:t>can also react with the ozone and deplete it</w:t>
      </w:r>
      <w:r w:rsidRPr="00DE79D4">
        <w:rPr>
          <w:rStyle w:val="StyleUnderline"/>
        </w:rPr>
        <w:t xml:space="preserve">. </w:t>
      </w:r>
      <w:r w:rsidRPr="00DE79D4">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753C4BE6" w14:textId="77777777" w:rsidR="00F028AC" w:rsidRPr="00DE79D4" w:rsidRDefault="00F028AC" w:rsidP="00F028AC">
      <w:pPr>
        <w:pStyle w:val="Heading4"/>
        <w:rPr>
          <w:rFonts w:cs="Arial"/>
        </w:rPr>
      </w:pPr>
      <w:r w:rsidRPr="00DE79D4">
        <w:rPr>
          <w:rFonts w:cs="Arial"/>
        </w:rPr>
        <w:t>Ozone destruction kills us all</w:t>
      </w:r>
    </w:p>
    <w:p w14:paraId="2538A347" w14:textId="77777777" w:rsidR="00F028AC" w:rsidRPr="00DE79D4" w:rsidRDefault="00F028AC" w:rsidP="00F028AC">
      <w:r w:rsidRPr="00DE79D4">
        <w:t xml:space="preserve">Sean </w:t>
      </w:r>
      <w:r w:rsidRPr="00DE79D4">
        <w:rPr>
          <w:rStyle w:val="Style13ptBold"/>
        </w:rPr>
        <w:t>Martin 18</w:t>
      </w:r>
      <w:r w:rsidRPr="00DE79D4">
        <w:t>, express reporter, “Ozone layer DECAYING as scientists fear Earth 'heading towards MASS-EXTINCTION',” https://www.express.co.uk/news/science/916405/ozone-layer-destroyed-recovering-mass-extinction-dinosaurs</w:t>
      </w:r>
    </w:p>
    <w:p w14:paraId="3EFCF620" w14:textId="34F79BF1" w:rsidR="00F028AC" w:rsidRPr="005B71B3" w:rsidRDefault="00F028AC" w:rsidP="005B71B3">
      <w:pPr>
        <w:rPr>
          <w:u w:val="single"/>
        </w:rPr>
      </w:pPr>
      <w:r w:rsidRPr="00DE79D4">
        <w:t xml:space="preserve">News in January broke that the ozone was on its way to recovering as Earth cuts down on CO2 emissions. </w:t>
      </w:r>
      <w:r w:rsidRPr="00DE79D4">
        <w:rPr>
          <w:rStyle w:val="StyleUnderline"/>
        </w:rPr>
        <w:t xml:space="preserve">However, on closer inspection, scientists now say </w:t>
      </w:r>
      <w:r w:rsidRPr="004632BA">
        <w:rPr>
          <w:rStyle w:val="StyleUnderline"/>
          <w:highlight w:val="cyan"/>
        </w:rPr>
        <w:t>the ozone</w:t>
      </w:r>
      <w:r w:rsidRPr="00DE79D4">
        <w:rPr>
          <w:rStyle w:val="StyleUnderline"/>
        </w:rPr>
        <w:t xml:space="preserve"> layer – the part of the atmosphere which protects us from harmful radiation – </w:t>
      </w:r>
      <w:r w:rsidRPr="004632BA">
        <w:rPr>
          <w:rStyle w:val="Emphasis"/>
          <w:highlight w:val="cyan"/>
        </w:rPr>
        <w:t>is continuing to deplete</w:t>
      </w:r>
      <w:r w:rsidRPr="00DE79D4">
        <w:rPr>
          <w:rStyle w:val="StyleUnderline"/>
        </w:rPr>
        <w:t xml:space="preserve"> over major </w:t>
      </w:r>
      <w:proofErr w:type="gramStart"/>
      <w:r w:rsidRPr="00DE79D4">
        <w:rPr>
          <w:rStyle w:val="StyleUnderline"/>
        </w:rPr>
        <w:t>cities, and</w:t>
      </w:r>
      <w:proofErr w:type="gramEnd"/>
      <w:r w:rsidRPr="00DE79D4">
        <w:rPr>
          <w:rStyle w:val="StyleUnderline"/>
        </w:rPr>
        <w:t xml:space="preserve"> is only really recovering over Antarctica</w:t>
      </w:r>
      <w:r w:rsidRPr="00DE79D4">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DE79D4">
        <w:rPr>
          <w:rStyle w:val="StyleUnderline"/>
        </w:rPr>
        <w:t xml:space="preserve">In a separate study, researchers have found </w:t>
      </w:r>
      <w:r w:rsidRPr="004632BA">
        <w:rPr>
          <w:rStyle w:val="StyleUnderline"/>
          <w:highlight w:val="cyan"/>
        </w:rPr>
        <w:t>a thinning ozone</w:t>
      </w:r>
      <w:r w:rsidRPr="00DE79D4">
        <w:rPr>
          <w:rStyle w:val="StyleUnderline"/>
        </w:rPr>
        <w:t xml:space="preserve"> layer could have </w:t>
      </w:r>
      <w:r w:rsidRPr="004632BA">
        <w:rPr>
          <w:rStyle w:val="Emphasis"/>
          <w:highlight w:val="cyan"/>
        </w:rPr>
        <w:t>led to a mass extinction</w:t>
      </w:r>
      <w:r w:rsidRPr="00DE79D4">
        <w:rPr>
          <w:rStyle w:val="StyleUnderline"/>
        </w:rPr>
        <w:t xml:space="preserve"> 252 million years ago – meaning a </w:t>
      </w:r>
      <w:r w:rsidRPr="004632BA">
        <w:rPr>
          <w:rStyle w:val="StyleUnderline"/>
          <w:highlight w:val="cyan"/>
        </w:rPr>
        <w:t>depletion</w:t>
      </w:r>
      <w:r w:rsidRPr="00DE79D4">
        <w:rPr>
          <w:rStyle w:val="StyleUnderline"/>
        </w:rPr>
        <w:t xml:space="preserve"> of the protective layer of the atmosphere </w:t>
      </w:r>
      <w:r w:rsidRPr="004632BA">
        <w:rPr>
          <w:rStyle w:val="StyleUnderline"/>
          <w:highlight w:val="cyan"/>
        </w:rPr>
        <w:t>could be</w:t>
      </w:r>
      <w:r w:rsidRPr="00DE79D4">
        <w:rPr>
          <w:rStyle w:val="StyleUnderline"/>
        </w:rPr>
        <w:t xml:space="preserve"> more </w:t>
      </w:r>
      <w:r w:rsidRPr="004632BA">
        <w:rPr>
          <w:rStyle w:val="Emphasis"/>
          <w:highlight w:val="cyan"/>
        </w:rPr>
        <w:t>catastrophic</w:t>
      </w:r>
      <w:r w:rsidRPr="00DE79D4">
        <w:rPr>
          <w:rStyle w:val="StyleUnderline"/>
        </w:rPr>
        <w:t xml:space="preserve"> than previously thought.</w:t>
      </w:r>
    </w:p>
    <w:p w14:paraId="52A86986" w14:textId="5A85182A" w:rsidR="00A01E08" w:rsidRDefault="00A01E08" w:rsidP="00A01E08">
      <w:pPr>
        <w:pStyle w:val="Heading4"/>
      </w:pPr>
      <w:r>
        <w:t xml:space="preserve">Independently, </w:t>
      </w:r>
      <w:r>
        <w:rPr>
          <w:u w:val="single"/>
        </w:rPr>
        <w:t>unregulated</w:t>
      </w:r>
      <w:r>
        <w:t xml:space="preserve"> mining causes </w:t>
      </w:r>
      <w:r>
        <w:rPr>
          <w:u w:val="single"/>
        </w:rPr>
        <w:t>space war</w:t>
      </w:r>
      <w:r>
        <w:t xml:space="preserve"> </w:t>
      </w:r>
    </w:p>
    <w:p w14:paraId="21E51432" w14:textId="77777777" w:rsidR="00A01E08" w:rsidRDefault="00A01E08" w:rsidP="00A01E08">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6C4485D2" w14:textId="74AD23C5" w:rsidR="00A01E08" w:rsidRPr="00DF65BB" w:rsidRDefault="00A01E08" w:rsidP="00A01E08">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 xml:space="preserve">States may also protect them by placing weapons of mass destruction in outer space if necessary [4]. As a result, priority rights should not be absolute but subjected to some arrangements. </w:t>
      </w:r>
    </w:p>
    <w:p w14:paraId="1BCECA51" w14:textId="77777777" w:rsidR="00A01E08" w:rsidRPr="00490C90" w:rsidRDefault="00A01E08" w:rsidP="00A01E08">
      <w:pPr>
        <w:pStyle w:val="Heading4"/>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734572C" w14:textId="77777777" w:rsidR="00A01E08" w:rsidRPr="00A42713" w:rsidRDefault="00A01E08" w:rsidP="00A01E08">
      <w:r w:rsidRPr="00A42713">
        <w:t xml:space="preserve">Laura </w:t>
      </w:r>
      <w:proofErr w:type="spellStart"/>
      <w:r w:rsidRPr="00A42713">
        <w:rPr>
          <w:rStyle w:val="Style13ptBold"/>
        </w:rPr>
        <w:t>Grego</w:t>
      </w:r>
      <w:proofErr w:type="spellEnd"/>
      <w:r w:rsidRPr="00A42713">
        <w:rPr>
          <w:rStyle w:val="Style13ptBold"/>
        </w:rPr>
        <w:t xml:space="preserve">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5E011357" w14:textId="77777777" w:rsidR="00A01E08" w:rsidRPr="00A42713" w:rsidRDefault="00A01E08" w:rsidP="00A01E08">
      <w:pPr>
        <w:rPr>
          <w:sz w:val="16"/>
        </w:rPr>
      </w:pPr>
      <w:r w:rsidRPr="00A42713">
        <w:rPr>
          <w:sz w:val="16"/>
        </w:rPr>
        <w:t xml:space="preserve">Why </w:t>
      </w:r>
      <w:r w:rsidRPr="00A42713">
        <w:rPr>
          <w:rStyle w:val="Emphasis"/>
        </w:rPr>
        <w:t>space is a particular problem for crisis stability</w:t>
      </w:r>
    </w:p>
    <w:p w14:paraId="6A4FE112" w14:textId="77777777" w:rsidR="00A01E08" w:rsidRPr="00A42713" w:rsidRDefault="00A01E08" w:rsidP="00A01E08">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57A6208" w14:textId="77777777" w:rsidR="00A01E08" w:rsidRPr="00A42713" w:rsidRDefault="00A01E08" w:rsidP="00A01E08">
      <w:pPr>
        <w:rPr>
          <w:sz w:val="16"/>
        </w:rPr>
      </w:pPr>
      <w:r w:rsidRPr="00A42713">
        <w:rPr>
          <w:sz w:val="16"/>
        </w:rPr>
        <w:t>The vulnerability of satellites and first strike incentives</w:t>
      </w:r>
    </w:p>
    <w:p w14:paraId="130F955D" w14:textId="77777777" w:rsidR="00A01E08" w:rsidRPr="00A42713" w:rsidRDefault="00A01E08" w:rsidP="00A01E0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7E1DD10" w14:textId="77777777" w:rsidR="00A01E08" w:rsidRPr="00A42713" w:rsidRDefault="00A01E08" w:rsidP="00A01E0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0EEA8535" w14:textId="77777777" w:rsidR="00A01E08" w:rsidRPr="00A42713" w:rsidRDefault="00A01E08" w:rsidP="00A01E08">
      <w:pPr>
        <w:rPr>
          <w:sz w:val="16"/>
        </w:rPr>
      </w:pPr>
      <w:r w:rsidRPr="00A42713">
        <w:rPr>
          <w:sz w:val="16"/>
        </w:rPr>
        <w:t>A RAND Corporation monograph commissioned by the Air Force15 described the issue this way:</w:t>
      </w:r>
    </w:p>
    <w:p w14:paraId="5605064A" w14:textId="77777777" w:rsidR="00A01E08" w:rsidRPr="00A42713" w:rsidRDefault="00A01E08" w:rsidP="00A01E08">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19CF1C07" w14:textId="77777777" w:rsidR="00A01E08" w:rsidRPr="00A42713" w:rsidRDefault="00A01E08" w:rsidP="00A01E0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3972F589" w14:textId="77777777" w:rsidR="00A01E08" w:rsidRPr="00A42713" w:rsidRDefault="00A01E08" w:rsidP="00A01E08">
      <w:pPr>
        <w:rPr>
          <w:sz w:val="16"/>
        </w:rPr>
      </w:pPr>
      <w:r w:rsidRPr="00A42713">
        <w:rPr>
          <w:sz w:val="16"/>
        </w:rPr>
        <w:t>Short timelines and difficulty of attribution</w:t>
      </w:r>
    </w:p>
    <w:p w14:paraId="0A425D11" w14:textId="77777777" w:rsidR="00A01E08" w:rsidRPr="00A42713" w:rsidRDefault="00A01E08" w:rsidP="00A01E08">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2EF915EA" w14:textId="77777777" w:rsidR="00A01E08" w:rsidRPr="00A42713" w:rsidRDefault="00A01E08" w:rsidP="00A01E08">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4CA8973" w14:textId="77777777" w:rsidR="00A01E08" w:rsidRPr="00A42713" w:rsidRDefault="00A01E08" w:rsidP="00A01E0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907D9A5" w14:textId="77777777" w:rsidR="00A01E08" w:rsidRPr="00A42713" w:rsidRDefault="00A01E08" w:rsidP="00A01E08">
      <w:pPr>
        <w:rPr>
          <w:sz w:val="16"/>
        </w:rPr>
      </w:pPr>
      <w:r w:rsidRPr="00A42713">
        <w:rPr>
          <w:sz w:val="16"/>
        </w:rPr>
        <w:t>Entanglement of strategic and tactical missions</w:t>
      </w:r>
    </w:p>
    <w:p w14:paraId="0D3552C1" w14:textId="77777777" w:rsidR="00A01E08" w:rsidRPr="00A42713" w:rsidRDefault="00A01E08" w:rsidP="00A01E08">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1B47859" w14:textId="77777777" w:rsidR="00A01E08" w:rsidRPr="00A42713" w:rsidRDefault="00A01E08" w:rsidP="00A01E0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379DE0E" w14:textId="77777777" w:rsidR="00A01E08" w:rsidRPr="00A42713" w:rsidRDefault="00A01E08" w:rsidP="00A01E08">
      <w:pPr>
        <w:rPr>
          <w:sz w:val="16"/>
        </w:rPr>
      </w:pPr>
      <w:r w:rsidRPr="00A42713">
        <w:rPr>
          <w:sz w:val="16"/>
        </w:rPr>
        <w:t>Misperception and dual-use technologies</w:t>
      </w:r>
    </w:p>
    <w:p w14:paraId="45486BE5" w14:textId="77777777" w:rsidR="00A01E08" w:rsidRPr="00A42713" w:rsidRDefault="00A01E08" w:rsidP="00A01E0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65FFB80" w14:textId="77777777" w:rsidR="00A01E08" w:rsidRPr="00A42713" w:rsidRDefault="00A01E08" w:rsidP="00A01E08">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B3FFFAB" w14:textId="77777777" w:rsidR="00A01E08" w:rsidRPr="00A42713" w:rsidRDefault="00A01E08" w:rsidP="00A01E08">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140165E" w14:textId="77777777" w:rsidR="00A01E08" w:rsidRPr="00A42713" w:rsidRDefault="00A01E08" w:rsidP="00A01E08">
      <w:pPr>
        <w:rPr>
          <w:sz w:val="16"/>
        </w:rPr>
      </w:pPr>
      <w:r w:rsidRPr="00A42713">
        <w:rPr>
          <w:sz w:val="16"/>
        </w:rPr>
        <w:t>Discrimination</w:t>
      </w:r>
    </w:p>
    <w:p w14:paraId="22A6E66C" w14:textId="77777777" w:rsidR="00A01E08" w:rsidRPr="00A42713" w:rsidRDefault="00A01E08" w:rsidP="00A01E08">
      <w:pPr>
        <w:rPr>
          <w:sz w:val="16"/>
        </w:rPr>
      </w:pPr>
      <w:r w:rsidRPr="00A42713">
        <w:rPr>
          <w:sz w:val="16"/>
        </w:rPr>
        <w:t>The consequences of interfering with a satellite may be vastly different depending on who is affected and how, and whether the satellite represents a legitimate military objective.</w:t>
      </w:r>
    </w:p>
    <w:p w14:paraId="77E281A4" w14:textId="77777777" w:rsidR="00A01E08" w:rsidRPr="00A42713" w:rsidRDefault="00A01E08" w:rsidP="00A01E08">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7946A90" w14:textId="77777777" w:rsidR="00A01E08" w:rsidRPr="00A42713" w:rsidRDefault="00A01E08" w:rsidP="00A01E08">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23C8E510" w14:textId="77777777" w:rsidR="00A01E08" w:rsidRPr="00A42713" w:rsidRDefault="00A01E08" w:rsidP="00A01E0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6D086CFA" w14:textId="77777777" w:rsidR="00A01E08" w:rsidRPr="00A42713" w:rsidRDefault="00A01E08" w:rsidP="00A01E08">
      <w:pPr>
        <w:rPr>
          <w:sz w:val="16"/>
        </w:rPr>
      </w:pPr>
      <w:r w:rsidRPr="00A42713">
        <w:rPr>
          <w:sz w:val="16"/>
        </w:rPr>
        <w:t>Lack of shared understanding of consequences/proportionality</w:t>
      </w:r>
    </w:p>
    <w:p w14:paraId="7749AEAC" w14:textId="77777777" w:rsidR="00A01E08" w:rsidRPr="00A42713" w:rsidRDefault="00A01E08" w:rsidP="00A01E08">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0BF066D" w14:textId="77777777" w:rsidR="00A01E08" w:rsidRPr="00A42713" w:rsidRDefault="00A01E08" w:rsidP="00A01E0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39B80F26" w14:textId="7EA5B71E" w:rsidR="005C36AC" w:rsidRDefault="005C36AC" w:rsidP="005C36AC">
      <w:pPr>
        <w:pStyle w:val="Heading3"/>
      </w:pPr>
      <w:r>
        <w:t>1AC - Multilateralism</w:t>
      </w:r>
    </w:p>
    <w:p w14:paraId="46475DC7" w14:textId="77777777" w:rsidR="005C36AC" w:rsidRPr="008D2860" w:rsidRDefault="005C36AC" w:rsidP="005C36AC">
      <w:pPr>
        <w:pStyle w:val="Heading4"/>
      </w:pPr>
      <w:r>
        <w:t>Pursuing mining multilaterally to the benefit of all is key to solve future space governance and cooperation on ot</w:t>
      </w:r>
      <w:r w:rsidRPr="00DF65BB">
        <w:t>h</w:t>
      </w:r>
      <w:r>
        <w:t xml:space="preserve">er issues. </w:t>
      </w:r>
    </w:p>
    <w:p w14:paraId="3AE5883D" w14:textId="77777777" w:rsidR="005C36AC" w:rsidRDefault="005C36AC" w:rsidP="005C36AC">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12A86A0C" w14:textId="77777777" w:rsidR="005C36AC" w:rsidRPr="00D72C6F" w:rsidRDefault="005C36AC" w:rsidP="005C36AC">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61F918B0" w14:textId="77777777" w:rsidR="005C36AC" w:rsidRDefault="005C36AC" w:rsidP="005C36AC">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2C34F8F9" w14:textId="77777777" w:rsidR="005C36AC" w:rsidRPr="00D72C6F" w:rsidRDefault="005C36AC" w:rsidP="005C36AC">
      <w:r w:rsidRPr="00D72C6F">
        <w:t>[FOOTNOTE]</w:t>
      </w:r>
    </w:p>
    <w:p w14:paraId="0740248E" w14:textId="77777777" w:rsidR="005C36AC" w:rsidRDefault="005C36AC" w:rsidP="005C36AC">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42C702A0" w14:textId="77777777" w:rsidR="005C36AC" w:rsidRPr="00D72C6F" w:rsidRDefault="005C36AC" w:rsidP="005C36AC">
      <w:r w:rsidRPr="00D72C6F">
        <w:t>[END FOOTNOTE]</w:t>
      </w:r>
    </w:p>
    <w:p w14:paraId="67BC7FF3" w14:textId="77777777" w:rsidR="005C36AC" w:rsidRPr="00D72C6F" w:rsidRDefault="005C36AC" w:rsidP="005C36AC">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2E890541" w14:textId="366EEE57" w:rsidR="005C36AC" w:rsidRPr="005C36AC" w:rsidRDefault="005C36AC" w:rsidP="005C36AC">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99B6381" w14:textId="77777777" w:rsidR="005C36AC" w:rsidRPr="00DF65BB" w:rsidRDefault="005C36AC" w:rsidP="005C36AC">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39454459" w14:textId="77777777" w:rsidR="005C36AC" w:rsidRDefault="005C36AC" w:rsidP="005C36AC">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2DC0387C" w14:textId="77777777" w:rsidR="005C36AC" w:rsidRPr="0095009A" w:rsidRDefault="005C36AC" w:rsidP="005C36AC">
      <w:pPr>
        <w:rPr>
          <w:sz w:val="16"/>
          <w:szCs w:val="18"/>
        </w:rPr>
      </w:pPr>
      <w:r w:rsidRPr="0095009A">
        <w:rPr>
          <w:sz w:val="16"/>
          <w:szCs w:val="18"/>
        </w:rPr>
        <w:t>Are We Humans Doomed to Extinction?</w:t>
      </w:r>
    </w:p>
    <w:p w14:paraId="4243BB0C" w14:textId="77777777" w:rsidR="005C36AC" w:rsidRDefault="005C36AC" w:rsidP="005C36AC">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open up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6B9892" w14:textId="0CDED38A" w:rsidR="005C36AC" w:rsidRPr="00DF65BB" w:rsidRDefault="00B740DC" w:rsidP="005C36AC">
      <w:pPr>
        <w:pStyle w:val="Heading4"/>
      </w:pPr>
      <w:r>
        <w:t>Terrorism goes nuclear</w:t>
      </w:r>
    </w:p>
    <w:p w14:paraId="29C8F162" w14:textId="77777777" w:rsidR="005C36AC" w:rsidRPr="0080295B" w:rsidRDefault="005C36AC" w:rsidP="005C36AC">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1CE0F600" w14:textId="77777777" w:rsidR="005C36AC" w:rsidRPr="00203590" w:rsidRDefault="005C36AC" w:rsidP="005C36AC">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D4A16B8" w14:textId="77777777" w:rsidR="005C36AC" w:rsidRPr="00203590" w:rsidRDefault="005C36AC" w:rsidP="005C36AC">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1E567DF1" w14:textId="77777777" w:rsidR="005C36AC" w:rsidRPr="00203590" w:rsidRDefault="005C36AC" w:rsidP="005C36AC">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72A4C02" w14:textId="77777777" w:rsidR="005C36AC" w:rsidRPr="00203590" w:rsidRDefault="005C36AC" w:rsidP="005C36AC">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2CB2D12E" w14:textId="77777777" w:rsidR="005C36AC" w:rsidRPr="001D7FAC" w:rsidRDefault="005C36AC" w:rsidP="005C36AC">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that, astonishing as it might seem, the general actually had some support for his outlandish proposal.</w:t>
      </w:r>
    </w:p>
    <w:p w14:paraId="630F8D47" w14:textId="77777777" w:rsidR="005C36AC" w:rsidRPr="00BF18C2" w:rsidRDefault="005C36AC" w:rsidP="005C36AC">
      <w:pPr>
        <w:pStyle w:val="Heading4"/>
      </w:pPr>
      <w:r>
        <w:t>Resource s</w:t>
      </w:r>
      <w:r w:rsidRPr="00DF65BB">
        <w:t>h</w:t>
      </w:r>
      <w:r>
        <w:t xml:space="preserve">ortages also cause war </w:t>
      </w:r>
    </w:p>
    <w:p w14:paraId="66ABC624" w14:textId="77777777" w:rsidR="005C36AC" w:rsidRPr="00DA0C49" w:rsidRDefault="005C36AC" w:rsidP="005C36AC">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6DD3BC0" w14:textId="77777777" w:rsidR="005C36AC" w:rsidRDefault="005C36AC" w:rsidP="005C36AC">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6821F18D" w14:textId="77777777" w:rsidR="005C36AC" w:rsidRPr="009C6994" w:rsidRDefault="005C36AC" w:rsidP="005C36AC">
      <w:pPr>
        <w:pStyle w:val="Heading4"/>
      </w:pPr>
      <w:r>
        <w:t xml:space="preserve">Extinction’s </w:t>
      </w:r>
      <w:r>
        <w:rPr>
          <w:u w:val="single"/>
        </w:rPr>
        <w:t>inevitable</w:t>
      </w:r>
      <w:r>
        <w:t xml:space="preserve"> without multilateral space governance</w:t>
      </w:r>
    </w:p>
    <w:p w14:paraId="793C9F70" w14:textId="77777777" w:rsidR="005C36AC" w:rsidRPr="009C6994" w:rsidRDefault="005C36AC" w:rsidP="005C36AC">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0903F78" w14:textId="52B9AC3D" w:rsidR="005C36AC" w:rsidRPr="00E96DC2" w:rsidRDefault="005C36AC" w:rsidP="005C36AC">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r w:rsidRPr="007A78EC">
        <w:rPr>
          <w:sz w:val="16"/>
        </w:rPr>
        <w:t>years.In</w:t>
      </w:r>
      <w:proofErr w:type="spell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2499023D" w14:textId="57CA4C82" w:rsidR="00EB012D" w:rsidRPr="00EB012D" w:rsidRDefault="00EB012D" w:rsidP="00950B42">
      <w:pPr>
        <w:pStyle w:val="Heading3"/>
      </w:pPr>
      <w:r>
        <w:t>1AC – Solvency</w:t>
      </w:r>
    </w:p>
    <w:p w14:paraId="27FF09CA" w14:textId="528088EF" w:rsidR="00D17047" w:rsidRDefault="00D17047" w:rsidP="00D17047">
      <w:pPr>
        <w:pStyle w:val="Heading4"/>
      </w:pPr>
      <w:r>
        <w:t xml:space="preserve">Creating a legal regime so everyone benefits from mining creates sustainable mining while avoiding conflict. </w:t>
      </w:r>
    </w:p>
    <w:p w14:paraId="7E275B9A" w14:textId="77777777" w:rsidR="00D17047" w:rsidRDefault="00D17047" w:rsidP="00D17047">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605F7CBA" w14:textId="48F32D22" w:rsidR="00E42E4C" w:rsidRDefault="00D17047" w:rsidP="00F601E6">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7ED44FA3" w14:textId="46A9FCF5" w:rsidR="00BC5C2F" w:rsidRDefault="00BC5C2F" w:rsidP="00BC5C2F">
      <w:pPr>
        <w:pStyle w:val="Heading4"/>
      </w:pPr>
      <w:proofErr w:type="spellStart"/>
      <w:r>
        <w:t>Multilat</w:t>
      </w:r>
      <w:proofErr w:type="spellEnd"/>
      <w:r>
        <w:t xml:space="preserve"> solves dangerous space mining and </w:t>
      </w:r>
      <w:r>
        <w:rPr>
          <w:u w:val="single"/>
        </w:rPr>
        <w:t>deregulation</w:t>
      </w:r>
      <w:r>
        <w:t xml:space="preserve"> globally. </w:t>
      </w:r>
    </w:p>
    <w:p w14:paraId="32002E5B" w14:textId="77777777" w:rsidR="00BC5C2F" w:rsidRDefault="00BC5C2F" w:rsidP="00BC5C2F">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34175994" w14:textId="15DDCF6C" w:rsidR="00BC5C2F" w:rsidRDefault="00BC5C2F" w:rsidP="00F601E6">
      <w:pPr>
        <w:rPr>
          <w:rStyle w:val="StyleUnderlin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CAB290A" w14:textId="6D48B5A9" w:rsidR="009642E0" w:rsidRDefault="009642E0" w:rsidP="009642E0">
      <w:pPr>
        <w:pStyle w:val="Heading3"/>
      </w:pPr>
      <w:r>
        <w:t>1AC – Framing</w:t>
      </w:r>
    </w:p>
    <w:p w14:paraId="0C306C4C" w14:textId="2FC63B84" w:rsidR="009642E0" w:rsidRDefault="009642E0" w:rsidP="00747706">
      <w:pPr>
        <w:pStyle w:val="Heading4"/>
        <w:rPr>
          <w:rFonts w:cs="Calibri"/>
        </w:rPr>
      </w:pPr>
      <w:r w:rsidRPr="00031C51">
        <w:rPr>
          <w:rFonts w:cs="Calibri"/>
        </w:rPr>
        <w:t>The standard is maximizing expected well-being.</w:t>
      </w:r>
    </w:p>
    <w:p w14:paraId="2B2B3AF1" w14:textId="77777777" w:rsidR="00D97E7D" w:rsidRPr="00730CE9" w:rsidRDefault="00D97E7D" w:rsidP="00D97E7D">
      <w:pPr>
        <w:pStyle w:val="Heading4"/>
        <w:rPr>
          <w:rFonts w:cs="Arial"/>
        </w:rPr>
      </w:pPr>
      <w:r>
        <w:rPr>
          <w:rFonts w:cs="Arial"/>
        </w:rPr>
        <w:t>Extinction</w:t>
      </w:r>
      <w:r w:rsidRPr="00730CE9">
        <w:rPr>
          <w:rFonts w:cs="Arial"/>
        </w:rPr>
        <w:t xml:space="preserve"> outweighs---it’s the upmost moral evil and disavowal of the risk makes it more likely.</w:t>
      </w:r>
    </w:p>
    <w:p w14:paraId="348101C0" w14:textId="77777777" w:rsidR="00D97E7D" w:rsidRPr="00AE4834" w:rsidRDefault="00D97E7D" w:rsidP="00D97E7D">
      <w:pPr>
        <w:rPr>
          <w:rStyle w:val="Style13ptBold"/>
          <w:b w:val="0"/>
        </w:rPr>
      </w:pPr>
      <w:r w:rsidRPr="00AE4834">
        <w:rPr>
          <w:rStyle w:val="Style13ptBold"/>
          <w:rFonts w:eastAsia="Calibri"/>
        </w:rPr>
        <w:t>Burns</w:t>
      </w:r>
      <w:r w:rsidRPr="00AE4834">
        <w:rPr>
          <w:rStyle w:val="Style13ptBold"/>
        </w:rPr>
        <w:t xml:space="preserve"> 2017 </w:t>
      </w:r>
      <w:r w:rsidRPr="002818B5">
        <w:t xml:space="preserve">(Elizabeth </w:t>
      </w:r>
      <w:proofErr w:type="spellStart"/>
      <w:r w:rsidRPr="002818B5">
        <w:t>Finneron</w:t>
      </w:r>
      <w:proofErr w:type="spellEnd"/>
      <w:r w:rsidRPr="002818B5">
        <w:t xml:space="preserve">-Burns is a Teaching Fellow at the University of Warwick and an Affiliated Researcher at the Institute for Futures Studies in Stockholm, What’s wrong with human extinction?,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42CE031" w14:textId="77777777" w:rsidR="00D97E7D" w:rsidRDefault="00D97E7D" w:rsidP="00D97E7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58A18F8A" w14:textId="5EB4D2B8" w:rsidR="00D97E7D" w:rsidRPr="00DF4A11" w:rsidRDefault="00D97E7D" w:rsidP="00D97E7D">
      <w:pPr>
        <w:pStyle w:val="Heading4"/>
        <w:spacing w:before="200" w:line="240" w:lineRule="auto"/>
        <w:rPr>
          <w:u w:val="single"/>
        </w:rPr>
      </w:pPr>
      <w:r>
        <w:rPr>
          <w:u w:val="single"/>
        </w:rPr>
        <w:t>Co</w:t>
      </w:r>
      <w:r w:rsidRPr="00781E6B">
        <w:rPr>
          <w:u w:val="single"/>
        </w:rPr>
        <w:t>mplacency goes</w:t>
      </w:r>
      <w:r w:rsidRPr="00DF4A11">
        <w:rPr>
          <w:u w:val="single"/>
        </w:rPr>
        <w:t xml:space="preserve"> </w:t>
      </w:r>
      <w:r w:rsidR="008E2CD8">
        <w:rPr>
          <w:u w:val="single"/>
        </w:rPr>
        <w:t>aff</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490C95DF" w14:textId="77777777" w:rsidR="00D97E7D" w:rsidRDefault="00D97E7D" w:rsidP="00D97E7D">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02DE65B4" w14:textId="77777777" w:rsidR="00D97E7D" w:rsidRPr="00A73F6D" w:rsidRDefault="00D97E7D" w:rsidP="00D97E7D">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62E5F66A" w14:textId="66F8D367" w:rsidR="00D97E7D" w:rsidRPr="007232C2" w:rsidRDefault="00D97E7D" w:rsidP="00D97E7D">
      <w:pPr>
        <w:rPr>
          <w:sz w:val="16"/>
          <w:highlight w:val="green"/>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74ED8184" w14:textId="77777777" w:rsidR="007B6F2F" w:rsidRPr="00CD7B22" w:rsidRDefault="007B6F2F" w:rsidP="007B6F2F">
      <w:pPr>
        <w:pStyle w:val="Heading4"/>
      </w:pPr>
      <w:r w:rsidRPr="00CD7B22">
        <w:t>Scenario planning is good pedagogy – inculcates IR education, deconstructs preexisting assumptions, and enables best research practices</w:t>
      </w:r>
    </w:p>
    <w:p w14:paraId="568E8CCD" w14:textId="77777777" w:rsidR="007B6F2F" w:rsidRPr="00CD7B22" w:rsidRDefault="007B6F2F" w:rsidP="007B6F2F">
      <w:pPr>
        <w:rPr>
          <w:sz w:val="16"/>
        </w:rPr>
      </w:pPr>
      <w:r w:rsidRPr="006640F5">
        <w:rPr>
          <w:rFonts w:eastAsiaTheme="majorEastAsia" w:cstheme="majorBidi"/>
          <w:b/>
          <w:bCs/>
          <w:sz w:val="26"/>
          <w:szCs w:val="26"/>
        </w:rPr>
        <w:t>Mahnken and Junio 13</w:t>
      </w:r>
      <w:r w:rsidRPr="00CD7B22">
        <w:rPr>
          <w:sz w:val="16"/>
        </w:rPr>
        <w:t xml:space="preserve"> – (2013, Thomas, PhD, Jerome E. Levy Chair of Economic Geography and National Security at the U.S. Naval War College and a Visiting Scholar at the Philip Merrill Center for Strategic Studies at The Johns Hopkins University’s Paul H. </w:t>
      </w:r>
      <w:proofErr w:type="spellStart"/>
      <w:r w:rsidRPr="00CD7B22">
        <w:rPr>
          <w:sz w:val="16"/>
        </w:rPr>
        <w:t>Nitze</w:t>
      </w:r>
      <w:proofErr w:type="spellEnd"/>
      <w:r w:rsidRPr="00CD7B22">
        <w:rPr>
          <w:sz w:val="16"/>
        </w:rPr>
        <w:t xml:space="preserve"> School of Advanced International Studies, and Timothy, Predoctoral Fellow, Center for International Security and Cooperation, Stanford University, PhD in Political Science expected 2013, “Conceiving of Future War: The Promise of Scenario Analysis for International Relations,” International Studies Review Volume 15, Issue 3, pages 374–395, September 2013)</w:t>
      </w:r>
    </w:p>
    <w:p w14:paraId="35BC8B63" w14:textId="77777777" w:rsidR="007B6F2F" w:rsidRPr="00CD7B22" w:rsidRDefault="007B6F2F" w:rsidP="007B6F2F">
      <w:pPr>
        <w:rPr>
          <w:sz w:val="16"/>
        </w:rPr>
      </w:pPr>
      <w:r w:rsidRPr="00CD7B22">
        <w:rPr>
          <w:b/>
          <w:u w:val="single"/>
        </w:rPr>
        <w:t>This article introduces</w:t>
      </w:r>
      <w:r w:rsidRPr="00CD7B22">
        <w:rPr>
          <w:sz w:val="16"/>
        </w:rPr>
        <w:t xml:space="preserve"> political scientists to </w:t>
      </w:r>
      <w:r w:rsidRPr="00CD7B22">
        <w:rPr>
          <w:b/>
          <w:u w:val="single"/>
        </w:rPr>
        <w:t>scenarios</w:t>
      </w:r>
      <w:r w:rsidRPr="00CD7B22">
        <w:rPr>
          <w:sz w:val="16"/>
        </w:rPr>
        <w:t>—future counterfactuals—</w:t>
      </w:r>
      <w:r w:rsidRPr="00CD7B22">
        <w:rPr>
          <w:b/>
          <w:u w:val="single"/>
        </w:rPr>
        <w:t>and demonstrates their value in tandem with other methodologies</w:t>
      </w:r>
      <w:r w:rsidRPr="00CD7B22">
        <w:rPr>
          <w:sz w:val="16"/>
        </w:rPr>
        <w:t xml:space="preserve"> and </w:t>
      </w:r>
      <w:r w:rsidRPr="00CD7B22">
        <w:rPr>
          <w:b/>
          <w:u w:val="single"/>
        </w:rPr>
        <w:t>across a wide range of research questions</w:t>
      </w:r>
      <w:r w:rsidRPr="00CD7B22">
        <w:rPr>
          <w:sz w:val="16"/>
        </w:rPr>
        <w:t xml:space="preserve">. The authors describe best practices regarding the scenario method and argue that </w:t>
      </w:r>
      <w:r w:rsidRPr="00CD7B22">
        <w:rPr>
          <w:b/>
          <w:highlight w:val="cyan"/>
          <w:u w:val="single"/>
        </w:rPr>
        <w:t>scenarios contribute to theory building and development, identifying</w:t>
      </w:r>
      <w:r w:rsidRPr="00CD7B22">
        <w:rPr>
          <w:b/>
          <w:u w:val="single"/>
        </w:rPr>
        <w:t xml:space="preserve"> new </w:t>
      </w:r>
      <w:r w:rsidRPr="00CD7B22">
        <w:rPr>
          <w:b/>
          <w:highlight w:val="cyan"/>
          <w:u w:val="single"/>
        </w:rPr>
        <w:t>hypotheses</w:t>
      </w:r>
      <w:r w:rsidRPr="00CD7B22">
        <w:rPr>
          <w:b/>
          <w:u w:val="single"/>
        </w:rPr>
        <w:t xml:space="preserve">, </w:t>
      </w:r>
      <w:r w:rsidRPr="00CD7B22">
        <w:rPr>
          <w:b/>
          <w:highlight w:val="cyan"/>
          <w:u w:val="single"/>
        </w:rPr>
        <w:t>analyzing</w:t>
      </w:r>
      <w:r w:rsidRPr="00CD7B22">
        <w:rPr>
          <w:sz w:val="16"/>
        </w:rPr>
        <w:t xml:space="preserve"> data-</w:t>
      </w:r>
      <w:r w:rsidRPr="00CD7B22">
        <w:rPr>
          <w:b/>
          <w:u w:val="single"/>
        </w:rPr>
        <w:t xml:space="preserve">poor </w:t>
      </w:r>
      <w:r w:rsidRPr="00CD7B22">
        <w:rPr>
          <w:b/>
          <w:highlight w:val="cyan"/>
          <w:u w:val="single"/>
        </w:rPr>
        <w:t>research</w:t>
      </w:r>
      <w:r w:rsidRPr="00CD7B22">
        <w:rPr>
          <w:sz w:val="16"/>
        </w:rPr>
        <w:t xml:space="preserve"> topics, </w:t>
      </w:r>
      <w:r w:rsidRPr="00CD7B22">
        <w:rPr>
          <w:b/>
          <w:highlight w:val="cyan"/>
          <w:u w:val="single"/>
        </w:rPr>
        <w:t>articulating “world views,” setting</w:t>
      </w:r>
      <w:r w:rsidRPr="00CD7B22">
        <w:rPr>
          <w:sz w:val="16"/>
        </w:rPr>
        <w:t xml:space="preserve"> new </w:t>
      </w:r>
      <w:r w:rsidRPr="00CD7B22">
        <w:rPr>
          <w:b/>
          <w:highlight w:val="cyan"/>
          <w:u w:val="single"/>
        </w:rPr>
        <w:t>research agendas, avoiding cognitive biases, and teaching</w:t>
      </w:r>
      <w:r w:rsidRPr="00CD7B22">
        <w:rPr>
          <w:sz w:val="16"/>
        </w:rPr>
        <w:t>. The article also establishes the low rate at which scenarios are used in the international relations subfield and situates scenarios in the broader context of political science methods. The conclusion offers two detailed examples of the effective use of scenarios.</w:t>
      </w:r>
    </w:p>
    <w:p w14:paraId="1D3C128F" w14:textId="77777777" w:rsidR="007B6F2F" w:rsidRPr="00CD7B22" w:rsidRDefault="007B6F2F" w:rsidP="007B6F2F">
      <w:pPr>
        <w:rPr>
          <w:sz w:val="16"/>
        </w:rPr>
      </w:pPr>
      <w:r w:rsidRPr="00CD7B22">
        <w:rPr>
          <w:sz w:val="16"/>
        </w:rPr>
        <w:t xml:space="preserve">In his classic work on scenario analysis, The Art of the Long View, Peter </w:t>
      </w:r>
      <w:r w:rsidRPr="00CD7B22">
        <w:rPr>
          <w:b/>
          <w:u w:val="single"/>
        </w:rPr>
        <w:t>Schwartz commented that “social scientists often have a hard time [building scenarios]; they have been trained to stay away</w:t>
      </w:r>
      <w:r w:rsidRPr="00CD7B22">
        <w:rPr>
          <w:sz w:val="16"/>
        </w:rPr>
        <w:t xml:space="preserve"> from ‘what if?’ questions </w:t>
      </w:r>
      <w:r w:rsidRPr="00CD7B22">
        <w:rPr>
          <w:b/>
          <w:u w:val="single"/>
        </w:rPr>
        <w:t>and concentrate on ‘what was?’”</w:t>
      </w:r>
      <w:r w:rsidRPr="00CD7B22">
        <w:rPr>
          <w:sz w:val="16"/>
        </w:rPr>
        <w:t xml:space="preserve"> (Schwartz 1996:31). While Schwartz's comments were impressionistic based on his years of conducting and teaching scenario analysis, his claim withstands empirical scrutiny. </w:t>
      </w:r>
      <w:r w:rsidRPr="00CD7B22">
        <w:rPr>
          <w:b/>
          <w:highlight w:val="cyan"/>
          <w:u w:val="single"/>
        </w:rPr>
        <w:t>Scenarios—counterfactual narratives about the future—are woefully underutilized among political scientists</w:t>
      </w:r>
      <w:r w:rsidRPr="00CD7B22">
        <w:rPr>
          <w:sz w:val="16"/>
          <w:highlight w:val="cyan"/>
        </w:rPr>
        <w:t>.</w:t>
      </w:r>
      <w:r w:rsidRPr="00CD7B22">
        <w:rPr>
          <w:sz w:val="16"/>
        </w:rPr>
        <w:t xml:space="preserve"> </w:t>
      </w:r>
      <w:r w:rsidRPr="00CD7B22">
        <w:rPr>
          <w:b/>
          <w:u w:val="single"/>
        </w:rPr>
        <w:t>The method is almost never taught</w:t>
      </w:r>
      <w:r w:rsidRPr="00CD7B22">
        <w:rPr>
          <w:sz w:val="16"/>
        </w:rPr>
        <w:t xml:space="preserve"> on graduate student syllabi, and a survey of leading international relations (IR) journals indicates that scenarios were used in only 302 of 18,764 sampled articles. </w:t>
      </w:r>
      <w:r w:rsidRPr="00CD7B22">
        <w:rPr>
          <w:b/>
          <w:u w:val="single"/>
        </w:rPr>
        <w:t>The low rate at which political scientists use scenarios</w:t>
      </w:r>
      <w:r w:rsidRPr="00CD7B22">
        <w:rPr>
          <w:sz w:val="16"/>
        </w:rPr>
        <w:t>—less than 2% of the time—</w:t>
      </w:r>
      <w:r w:rsidRPr="00CD7B22">
        <w:rPr>
          <w:b/>
          <w:u w:val="single"/>
        </w:rPr>
        <w:t>is surprising</w:t>
      </w:r>
      <w:r w:rsidRPr="00CD7B22">
        <w:rPr>
          <w:sz w:val="16"/>
        </w:rPr>
        <w:t xml:space="preserve">; </w:t>
      </w:r>
      <w:r w:rsidRPr="00CD7B22">
        <w:rPr>
          <w:b/>
          <w:u w:val="single"/>
        </w:rPr>
        <w:t>the method is popular in fields as disparate as business, demographics, ecology, pharmacology, public health, economics, and epidemiology</w:t>
      </w:r>
      <w:r w:rsidRPr="00CD7B22">
        <w:rPr>
          <w:sz w:val="16"/>
        </w:rPr>
        <w:t xml:space="preserve"> (Venable, Li, Ginter, and Duncan 1993; </w:t>
      </w:r>
      <w:proofErr w:type="spellStart"/>
      <w:r w:rsidRPr="00CD7B22">
        <w:rPr>
          <w:sz w:val="16"/>
        </w:rPr>
        <w:t>Leufkens</w:t>
      </w:r>
      <w:proofErr w:type="spellEnd"/>
      <w:r w:rsidRPr="00CD7B22">
        <w:rPr>
          <w:sz w:val="16"/>
        </w:rPr>
        <w:t xml:space="preserve">, </w:t>
      </w:r>
      <w:proofErr w:type="spellStart"/>
      <w:r w:rsidRPr="00CD7B22">
        <w:rPr>
          <w:sz w:val="16"/>
        </w:rPr>
        <w:t>Haaijer-Ruskamp</w:t>
      </w:r>
      <w:proofErr w:type="spellEnd"/>
      <w:r w:rsidRPr="00CD7B22">
        <w:rPr>
          <w:sz w:val="16"/>
        </w:rPr>
        <w:t xml:space="preserve">, Bakker, and Dukes 1994; Baker, Hulse, Gregory, White, Van Sickle, Berger, Dole, and </w:t>
      </w:r>
      <w:proofErr w:type="spellStart"/>
      <w:r w:rsidRPr="00CD7B22">
        <w:rPr>
          <w:sz w:val="16"/>
        </w:rPr>
        <w:t>Schumaker</w:t>
      </w:r>
      <w:proofErr w:type="spellEnd"/>
      <w:r w:rsidRPr="00CD7B22">
        <w:rPr>
          <w:sz w:val="16"/>
        </w:rPr>
        <w:t xml:space="preserve"> 2004; Sanderson, </w:t>
      </w:r>
      <w:proofErr w:type="spellStart"/>
      <w:r w:rsidRPr="00CD7B22">
        <w:rPr>
          <w:sz w:val="16"/>
        </w:rPr>
        <w:t>Scherbov</w:t>
      </w:r>
      <w:proofErr w:type="spellEnd"/>
      <w:r w:rsidRPr="00CD7B22">
        <w:rPr>
          <w:sz w:val="16"/>
        </w:rPr>
        <w:t xml:space="preserve">, O'Neill, and Lutz 2004). </w:t>
      </w:r>
      <w:r w:rsidRPr="00CD7B22">
        <w:rPr>
          <w:b/>
          <w:highlight w:val="cyan"/>
          <w:u w:val="single"/>
        </w:rPr>
        <w:t xml:space="preserve">Scenarios also are a common tool employed by the policymakers whom political </w:t>
      </w:r>
      <w:proofErr w:type="gramStart"/>
      <w:r w:rsidRPr="00CD7B22">
        <w:rPr>
          <w:b/>
          <w:highlight w:val="cyan"/>
          <w:u w:val="single"/>
        </w:rPr>
        <w:t>scientists</w:t>
      </w:r>
      <w:proofErr w:type="gramEnd"/>
      <w:r w:rsidRPr="00CD7B22">
        <w:rPr>
          <w:b/>
          <w:highlight w:val="cyan"/>
          <w:u w:val="single"/>
        </w:rPr>
        <w:t xml:space="preserve"> study</w:t>
      </w:r>
      <w:r w:rsidRPr="00CD7B22">
        <w:rPr>
          <w:sz w:val="16"/>
        </w:rPr>
        <w:t>.</w:t>
      </w:r>
    </w:p>
    <w:p w14:paraId="028EA3C7" w14:textId="77777777" w:rsidR="007823FE" w:rsidRDefault="007B6F2F" w:rsidP="007B6F2F">
      <w:pPr>
        <w:rPr>
          <w:b/>
          <w:highlight w:val="cyan"/>
          <w:u w:val="single"/>
        </w:rPr>
      </w:pPr>
      <w:r w:rsidRPr="00CD7B22">
        <w:rPr>
          <w:b/>
          <w:u w:val="single"/>
        </w:rPr>
        <w:t>This article seeks to elevate the status of scenarios</w:t>
      </w:r>
      <w:r w:rsidRPr="00CD7B22">
        <w:rPr>
          <w:sz w:val="16"/>
        </w:rPr>
        <w:t xml:space="preserve"> in political science </w:t>
      </w:r>
      <w:r w:rsidRPr="00CD7B22">
        <w:rPr>
          <w:b/>
          <w:u w:val="single"/>
        </w:rPr>
        <w:t xml:space="preserve">by </w:t>
      </w:r>
      <w:r w:rsidRPr="00CD7B22">
        <w:rPr>
          <w:b/>
          <w:highlight w:val="cyan"/>
          <w:u w:val="single"/>
        </w:rPr>
        <w:t xml:space="preserve">demonstrating their usefulness for </w:t>
      </w:r>
      <w:r w:rsidRPr="00CD7B22">
        <w:rPr>
          <w:b/>
          <w:highlight w:val="cyan"/>
          <w:u w:val="single"/>
          <w:bdr w:val="single" w:sz="4" w:space="0" w:color="auto"/>
        </w:rPr>
        <w:t>theory building and pedagogy</w:t>
      </w:r>
      <w:r w:rsidRPr="00CD7B22">
        <w:rPr>
          <w:sz w:val="16"/>
        </w:rPr>
        <w:t xml:space="preserve">. </w:t>
      </w:r>
      <w:r w:rsidRPr="00CD7B22">
        <w:rPr>
          <w:b/>
          <w:highlight w:val="cyan"/>
          <w:u w:val="single"/>
        </w:rPr>
        <w:t>Rather than constitute mere speculation regarding an unpredictable future</w:t>
      </w:r>
    </w:p>
    <w:p w14:paraId="38E8C9A3" w14:textId="77777777" w:rsidR="007823FE" w:rsidRDefault="007823FE" w:rsidP="007B6F2F">
      <w:pPr>
        <w:rPr>
          <w:b/>
          <w:highlight w:val="cyan"/>
          <w:u w:val="single"/>
        </w:rPr>
      </w:pPr>
    </w:p>
    <w:p w14:paraId="134C65E3" w14:textId="352DCB9B" w:rsidR="007B6F2F" w:rsidRPr="007B6F2F" w:rsidRDefault="007B6F2F" w:rsidP="007B6F2F">
      <w:pPr>
        <w:rPr>
          <w:sz w:val="16"/>
        </w:rPr>
      </w:pPr>
      <w:r w:rsidRPr="00CD7B22">
        <w:rPr>
          <w:sz w:val="16"/>
          <w:highlight w:val="cyan"/>
        </w:rPr>
        <w:t xml:space="preserve">, </w:t>
      </w:r>
      <w:r w:rsidRPr="00CD7B22">
        <w:rPr>
          <w:b/>
          <w:highlight w:val="cyan"/>
          <w:u w:val="single"/>
        </w:rPr>
        <w:t>as critics might suggest</w:t>
      </w:r>
      <w:r w:rsidRPr="00CD7B22">
        <w:rPr>
          <w:sz w:val="16"/>
          <w:highlight w:val="cyan"/>
        </w:rPr>
        <w:t xml:space="preserve">, </w:t>
      </w:r>
      <w:r w:rsidRPr="00CD7B22">
        <w:rPr>
          <w:b/>
          <w:highlight w:val="cyan"/>
          <w:u w:val="single"/>
        </w:rPr>
        <w:t>scenarios assist scholars with developing testable hypotheses, gathering data, and identifying a theory's</w:t>
      </w:r>
      <w:r w:rsidRPr="00CD7B22">
        <w:rPr>
          <w:sz w:val="16"/>
        </w:rPr>
        <w:t xml:space="preserve"> upper and lower </w:t>
      </w:r>
      <w:r w:rsidRPr="00CD7B22">
        <w:rPr>
          <w:b/>
          <w:highlight w:val="cyan"/>
          <w:u w:val="single"/>
        </w:rPr>
        <w:t>bounds</w:t>
      </w:r>
      <w:r w:rsidRPr="00CD7B22">
        <w:rPr>
          <w:sz w:val="16"/>
        </w:rPr>
        <w:t>. Additionally</w:t>
      </w:r>
      <w:r w:rsidRPr="00CD7B22">
        <w:rPr>
          <w:sz w:val="16"/>
          <w:highlight w:val="cyan"/>
        </w:rPr>
        <w:t xml:space="preserve">, </w:t>
      </w:r>
      <w:r w:rsidRPr="00CD7B22">
        <w:rPr>
          <w:b/>
          <w:szCs w:val="28"/>
          <w:highlight w:val="cyan"/>
          <w:u w:val="single"/>
          <w:bdr w:val="single" w:sz="4" w:space="0" w:color="auto"/>
        </w:rPr>
        <w:t>scenarios are an effective way to teach students to apply theory to policy</w:t>
      </w:r>
      <w:r w:rsidRPr="00CD7B22">
        <w:rPr>
          <w:sz w:val="16"/>
        </w:rPr>
        <w:t>. In the pages below, a “best practices” guide is offered to advise scholars, practitioners, and students, and an argument is developed in favor of the use of scenarios. The article concludes with two examples of how political scientists have invoked the scenario method to improve the specifications of their theories, propose falsifiable hypotheses, and design new empirical research programs.</w:t>
      </w:r>
    </w:p>
    <w:sectPr w:rsidR="007B6F2F" w:rsidRPr="007B6F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렐艞羷"/>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20B0604020202020204"/>
    <w:charset w:val="4D"/>
    <w:family w:val="roman"/>
    <w:notTrueType/>
    <w:pitch w:val="default"/>
    <w:sig w:usb0="03000000" w:usb1="00000000" w:usb2="00000000" w:usb3="00000000" w:csb0="00000001" w:csb1="00000000"/>
  </w:font>
  <w:font w:name="Frutiger LT Std 55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6"/>
  </w:num>
  <w:num w:numId="14">
    <w:abstractNumId w:val="11"/>
  </w:num>
  <w:num w:numId="15">
    <w:abstractNumId w:val="15"/>
  </w:num>
  <w:num w:numId="16">
    <w:abstractNumId w:val="23"/>
  </w:num>
  <w:num w:numId="17">
    <w:abstractNumId w:val="30"/>
  </w:num>
  <w:num w:numId="18">
    <w:abstractNumId w:val="20"/>
  </w:num>
  <w:num w:numId="19">
    <w:abstractNumId w:val="27"/>
  </w:num>
  <w:num w:numId="20">
    <w:abstractNumId w:val="18"/>
  </w:num>
  <w:num w:numId="21">
    <w:abstractNumId w:val="22"/>
  </w:num>
  <w:num w:numId="22">
    <w:abstractNumId w:val="16"/>
  </w:num>
  <w:num w:numId="23">
    <w:abstractNumId w:val="29"/>
  </w:num>
  <w:num w:numId="24">
    <w:abstractNumId w:val="25"/>
  </w:num>
  <w:num w:numId="25">
    <w:abstractNumId w:val="21"/>
  </w:num>
  <w:num w:numId="26">
    <w:abstractNumId w:val="28"/>
  </w:num>
  <w:num w:numId="27">
    <w:abstractNumId w:val="17"/>
  </w:num>
  <w:num w:numId="28">
    <w:abstractNumId w:val="13"/>
  </w:num>
  <w:num w:numId="29">
    <w:abstractNumId w:val="14"/>
  </w:num>
  <w:num w:numId="30">
    <w:abstractNumId w:val="31"/>
  </w:num>
  <w:num w:numId="31">
    <w:abstractNumId w:val="12"/>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E90"/>
    <w:rsid w:val="00207FD8"/>
    <w:rsid w:val="00210FAF"/>
    <w:rsid w:val="00213B1E"/>
    <w:rsid w:val="00215284"/>
    <w:rsid w:val="002168F2"/>
    <w:rsid w:val="0022589F"/>
    <w:rsid w:val="002343FE"/>
    <w:rsid w:val="00235F7B"/>
    <w:rsid w:val="00240A28"/>
    <w:rsid w:val="002502CF"/>
    <w:rsid w:val="00265433"/>
    <w:rsid w:val="00267EBB"/>
    <w:rsid w:val="0027023B"/>
    <w:rsid w:val="00272F3F"/>
    <w:rsid w:val="00274EDB"/>
    <w:rsid w:val="0027729E"/>
    <w:rsid w:val="002818B5"/>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7AF"/>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1FD"/>
    <w:rsid w:val="00577C12"/>
    <w:rsid w:val="00580BFC"/>
    <w:rsid w:val="00581048"/>
    <w:rsid w:val="00581203"/>
    <w:rsid w:val="0058349C"/>
    <w:rsid w:val="00585FBE"/>
    <w:rsid w:val="005870E8"/>
    <w:rsid w:val="0058789C"/>
    <w:rsid w:val="005A4D4E"/>
    <w:rsid w:val="005A7237"/>
    <w:rsid w:val="005B21FA"/>
    <w:rsid w:val="005B3244"/>
    <w:rsid w:val="005B6EE8"/>
    <w:rsid w:val="005B71B3"/>
    <w:rsid w:val="005B7731"/>
    <w:rsid w:val="005C36AC"/>
    <w:rsid w:val="005C4515"/>
    <w:rsid w:val="005C5602"/>
    <w:rsid w:val="005C74A6"/>
    <w:rsid w:val="005D3B4D"/>
    <w:rsid w:val="005D615C"/>
    <w:rsid w:val="005E1860"/>
    <w:rsid w:val="005F063B"/>
    <w:rsid w:val="005F192D"/>
    <w:rsid w:val="005F24C8"/>
    <w:rsid w:val="005F26AF"/>
    <w:rsid w:val="00607D6C"/>
    <w:rsid w:val="00610F6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0F5"/>
    <w:rsid w:val="00674A78"/>
    <w:rsid w:val="006842E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2C2"/>
    <w:rsid w:val="0072491F"/>
    <w:rsid w:val="00725598"/>
    <w:rsid w:val="007374A1"/>
    <w:rsid w:val="00747706"/>
    <w:rsid w:val="00752712"/>
    <w:rsid w:val="00753A84"/>
    <w:rsid w:val="007611F5"/>
    <w:rsid w:val="007619E4"/>
    <w:rsid w:val="00761E75"/>
    <w:rsid w:val="0076495E"/>
    <w:rsid w:val="00765FC8"/>
    <w:rsid w:val="00775694"/>
    <w:rsid w:val="007823FE"/>
    <w:rsid w:val="00793F46"/>
    <w:rsid w:val="007A1325"/>
    <w:rsid w:val="007A1A18"/>
    <w:rsid w:val="007A3BAF"/>
    <w:rsid w:val="007B53D8"/>
    <w:rsid w:val="007B6F2F"/>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4F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CD8"/>
    <w:rsid w:val="008E7A3E"/>
    <w:rsid w:val="008F41FD"/>
    <w:rsid w:val="008F4479"/>
    <w:rsid w:val="008F4BA0"/>
    <w:rsid w:val="00901726"/>
    <w:rsid w:val="00920E6A"/>
    <w:rsid w:val="00931816"/>
    <w:rsid w:val="00932C71"/>
    <w:rsid w:val="009509D5"/>
    <w:rsid w:val="00950B42"/>
    <w:rsid w:val="009538F5"/>
    <w:rsid w:val="00957187"/>
    <w:rsid w:val="00960255"/>
    <w:rsid w:val="009603E1"/>
    <w:rsid w:val="00961C9D"/>
    <w:rsid w:val="00963065"/>
    <w:rsid w:val="009642E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E08"/>
    <w:rsid w:val="00A071C0"/>
    <w:rsid w:val="00A22670"/>
    <w:rsid w:val="00A24B35"/>
    <w:rsid w:val="00A26C43"/>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2AA"/>
    <w:rsid w:val="00B30A9A"/>
    <w:rsid w:val="00B3569C"/>
    <w:rsid w:val="00B43676"/>
    <w:rsid w:val="00B5602D"/>
    <w:rsid w:val="00B60125"/>
    <w:rsid w:val="00B6656B"/>
    <w:rsid w:val="00B71625"/>
    <w:rsid w:val="00B740DC"/>
    <w:rsid w:val="00B75C54"/>
    <w:rsid w:val="00B8710E"/>
    <w:rsid w:val="00B92A93"/>
    <w:rsid w:val="00BA17A8"/>
    <w:rsid w:val="00BA3C33"/>
    <w:rsid w:val="00BB0878"/>
    <w:rsid w:val="00BB1879"/>
    <w:rsid w:val="00BC0ABE"/>
    <w:rsid w:val="00BC30DB"/>
    <w:rsid w:val="00BC5C2F"/>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3C3"/>
    <w:rsid w:val="00CA013C"/>
    <w:rsid w:val="00CA6D6D"/>
    <w:rsid w:val="00CC7A4E"/>
    <w:rsid w:val="00CD1359"/>
    <w:rsid w:val="00CD4C83"/>
    <w:rsid w:val="00D01EDC"/>
    <w:rsid w:val="00D078AA"/>
    <w:rsid w:val="00D10058"/>
    <w:rsid w:val="00D11978"/>
    <w:rsid w:val="00D15E30"/>
    <w:rsid w:val="00D16129"/>
    <w:rsid w:val="00D17047"/>
    <w:rsid w:val="00D243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58"/>
    <w:rsid w:val="00D92077"/>
    <w:rsid w:val="00D951E2"/>
    <w:rsid w:val="00D9565A"/>
    <w:rsid w:val="00D97E7D"/>
    <w:rsid w:val="00DB2337"/>
    <w:rsid w:val="00DB5F87"/>
    <w:rsid w:val="00DB699B"/>
    <w:rsid w:val="00DC0376"/>
    <w:rsid w:val="00DC099B"/>
    <w:rsid w:val="00DC2BE5"/>
    <w:rsid w:val="00DD4CD4"/>
    <w:rsid w:val="00DD65A2"/>
    <w:rsid w:val="00DD6770"/>
    <w:rsid w:val="00DE0749"/>
    <w:rsid w:val="00DE1CE2"/>
    <w:rsid w:val="00DE4D22"/>
    <w:rsid w:val="00DF1210"/>
    <w:rsid w:val="00DF31E9"/>
    <w:rsid w:val="00DF369B"/>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DC2"/>
    <w:rsid w:val="00EA1115"/>
    <w:rsid w:val="00EA39EB"/>
    <w:rsid w:val="00EA58CE"/>
    <w:rsid w:val="00EB012D"/>
    <w:rsid w:val="00EB33FF"/>
    <w:rsid w:val="00EB3D1A"/>
    <w:rsid w:val="00EC2759"/>
    <w:rsid w:val="00EC7106"/>
    <w:rsid w:val="00ED0120"/>
    <w:rsid w:val="00ED3BBA"/>
    <w:rsid w:val="00ED4E12"/>
    <w:rsid w:val="00EE051B"/>
    <w:rsid w:val="00EE54B4"/>
    <w:rsid w:val="00EF1AD8"/>
    <w:rsid w:val="00EF2B5C"/>
    <w:rsid w:val="00EF7794"/>
    <w:rsid w:val="00F02046"/>
    <w:rsid w:val="00F028AC"/>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CD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61CCE"/>
  <w14:defaultImageDpi w14:val="300"/>
  <w15:docId w15:val="{E6512440-7887-EB40-B97F-E10B3C13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23FE"/>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7823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7823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7823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7823F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D97E7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D97E7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97E7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97E7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97E7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823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3FE"/>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7823FE"/>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7823F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7823F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7823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23FE"/>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7823FE"/>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7823F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823F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7823FE"/>
    <w:rPr>
      <w:color w:val="auto"/>
      <w:u w:val="none"/>
    </w:rPr>
  </w:style>
  <w:style w:type="paragraph" w:styleId="DocumentMap">
    <w:name w:val="Document Map"/>
    <w:basedOn w:val="Normal"/>
    <w:link w:val="DocumentMapChar"/>
    <w:uiPriority w:val="99"/>
    <w:unhideWhenUsed/>
    <w:rsid w:val="007823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823FE"/>
    <w:rPr>
      <w:rFonts w:ascii="Lucida Grande" w:hAnsi="Lucida Grande" w:cs="Lucida Grande"/>
    </w:rPr>
  </w:style>
  <w:style w:type="paragraph" w:customStyle="1" w:styleId="Emphasis1">
    <w:name w:val="Emphasis1"/>
    <w:basedOn w:val="Normal"/>
    <w:link w:val="Emphasis"/>
    <w:uiPriority w:val="20"/>
    <w:qFormat/>
    <w:rsid w:val="00240A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240A28"/>
    <w:pPr>
      <w:ind w:left="720"/>
      <w:contextualSpacing/>
    </w:pPr>
  </w:style>
  <w:style w:type="character" w:customStyle="1" w:styleId="Heading5Char">
    <w:name w:val="Heading 5 Char"/>
    <w:basedOn w:val="DefaultParagraphFont"/>
    <w:link w:val="Heading5"/>
    <w:rsid w:val="00D97E7D"/>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D97E7D"/>
    <w:rPr>
      <w:rFonts w:ascii="Cambria" w:eastAsia="Times New Roman" w:hAnsi="Cambria"/>
      <w:b/>
      <w:bCs/>
      <w:i/>
      <w:iCs/>
      <w:sz w:val="20"/>
      <w:lang w:bidi="en-US"/>
    </w:rPr>
  </w:style>
  <w:style w:type="character" w:customStyle="1" w:styleId="Heading7Char">
    <w:name w:val="Heading 7 Char"/>
    <w:basedOn w:val="DefaultParagraphFont"/>
    <w:link w:val="Heading7"/>
    <w:rsid w:val="00D97E7D"/>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D97E7D"/>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D97E7D"/>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D97E7D"/>
    <w:rPr>
      <w:color w:val="605E5C"/>
      <w:shd w:val="clear" w:color="auto" w:fill="E1DFDD"/>
    </w:rPr>
  </w:style>
  <w:style w:type="paragraph" w:styleId="BalloonText">
    <w:name w:val="Balloon Text"/>
    <w:basedOn w:val="Normal"/>
    <w:link w:val="BalloonTextChar"/>
    <w:uiPriority w:val="99"/>
    <w:unhideWhenUsed/>
    <w:qFormat/>
    <w:rsid w:val="00D97E7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D97E7D"/>
    <w:rPr>
      <w:rFonts w:ascii="Times New Roman" w:hAnsi="Times New Roman" w:cs="Times New Roman"/>
      <w:sz w:val="18"/>
      <w:szCs w:val="18"/>
    </w:rPr>
  </w:style>
  <w:style w:type="paragraph" w:customStyle="1" w:styleId="textbold">
    <w:name w:val="text bold"/>
    <w:basedOn w:val="Normal"/>
    <w:autoRedefine/>
    <w:uiPriority w:val="20"/>
    <w:qFormat/>
    <w:rsid w:val="00D97E7D"/>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97E7D"/>
    <w:rPr>
      <w:sz w:val="22"/>
      <w:u w:val="single"/>
    </w:rPr>
  </w:style>
  <w:style w:type="paragraph" w:customStyle="1" w:styleId="Analytic">
    <w:name w:val="Analytic"/>
    <w:basedOn w:val="Heading4"/>
    <w:link w:val="AnalyticChar"/>
    <w:uiPriority w:val="4"/>
    <w:qFormat/>
    <w:rsid w:val="00D97E7D"/>
    <w:pPr>
      <w:outlineLvl w:val="9"/>
    </w:pPr>
  </w:style>
  <w:style w:type="character" w:customStyle="1" w:styleId="AnalyticChar">
    <w:name w:val="Analytic Char"/>
    <w:basedOn w:val="DefaultParagraphFont"/>
    <w:link w:val="Analytic"/>
    <w:uiPriority w:val="4"/>
    <w:rsid w:val="00D97E7D"/>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D97E7D"/>
    <w:rPr>
      <w:sz w:val="20"/>
      <w:u w:val="single"/>
    </w:rPr>
  </w:style>
  <w:style w:type="paragraph" w:styleId="Title">
    <w:name w:val="Title"/>
    <w:aliases w:val="UNDERLINE,Bold Underlined,Cites and Cards,title,Block Heading,Read This"/>
    <w:basedOn w:val="Normal"/>
    <w:next w:val="Normal"/>
    <w:link w:val="TitleChar"/>
    <w:uiPriority w:val="6"/>
    <w:qFormat/>
    <w:rsid w:val="00D97E7D"/>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D97E7D"/>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D97E7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D97E7D"/>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D97E7D"/>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D97E7D"/>
    <w:rPr>
      <w:rFonts w:ascii="Calibri" w:hAnsi="Calibri"/>
      <w:b/>
      <w:sz w:val="26"/>
    </w:rPr>
  </w:style>
  <w:style w:type="character" w:customStyle="1" w:styleId="Heading4Char3">
    <w:name w:val="Heading 4 Char3"/>
    <w:aliases w:val="Tag Char3,heading 2 Char3,Heading 2 Char2 Char Char1,Heading 2 Char1 Char Char Char1,ta Char"/>
    <w:rsid w:val="00D97E7D"/>
    <w:rPr>
      <w:rFonts w:ascii="Calibri" w:hAnsi="Calibri"/>
      <w:b/>
      <w:sz w:val="26"/>
    </w:rPr>
  </w:style>
  <w:style w:type="character" w:customStyle="1" w:styleId="UnderlineBold">
    <w:name w:val="Underline + Bold"/>
    <w:uiPriority w:val="1"/>
    <w:qFormat/>
    <w:rsid w:val="00D97E7D"/>
    <w:rPr>
      <w:rFonts w:ascii="Georgia" w:hAnsi="Georgia"/>
      <w:b w:val="0"/>
      <w:bCs w:val="0"/>
      <w:sz w:val="22"/>
      <w:u w:val="single"/>
    </w:rPr>
  </w:style>
  <w:style w:type="paragraph" w:customStyle="1" w:styleId="underlined">
    <w:name w:val="underlined"/>
    <w:next w:val="Normal"/>
    <w:link w:val="underlinedChar"/>
    <w:autoRedefine/>
    <w:qFormat/>
    <w:rsid w:val="00D97E7D"/>
    <w:pPr>
      <w:contextualSpacing/>
    </w:pPr>
    <w:rPr>
      <w:rFonts w:ascii="Times New Roman" w:eastAsia="Malgun Gothic" w:hAnsi="Times New Roman" w:cs="Times New Roman"/>
      <w:u w:val="single"/>
    </w:rPr>
  </w:style>
  <w:style w:type="character" w:customStyle="1" w:styleId="underlinedChar">
    <w:name w:val="underlined Char"/>
    <w:link w:val="underlined"/>
    <w:rsid w:val="00D97E7D"/>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97E7D"/>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D97E7D"/>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D97E7D"/>
    <w:rPr>
      <w:rFonts w:ascii="Times New Roman" w:eastAsia="Calibri" w:hAnsi="Times New Roman"/>
      <w:u w:val="single"/>
      <w:lang w:val="x-none"/>
    </w:rPr>
  </w:style>
  <w:style w:type="paragraph" w:customStyle="1" w:styleId="Analytics">
    <w:name w:val="Analytics"/>
    <w:basedOn w:val="Heading4"/>
    <w:link w:val="AnalyticsChar"/>
    <w:qFormat/>
    <w:rsid w:val="00D97E7D"/>
    <w:rPr>
      <w:bCs w:val="0"/>
      <w:szCs w:val="22"/>
    </w:rPr>
  </w:style>
  <w:style w:type="character" w:customStyle="1" w:styleId="AnalyticsChar">
    <w:name w:val="Analytics Char"/>
    <w:basedOn w:val="DefaultParagraphFont"/>
    <w:link w:val="Analytics"/>
    <w:rsid w:val="00D97E7D"/>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D97E7D"/>
    <w:rPr>
      <w:rFonts w:cs="Arial"/>
      <w:b/>
      <w:bCs/>
      <w:iCs/>
      <w:szCs w:val="28"/>
      <w:lang w:val="en-US" w:eastAsia="en-US" w:bidi="ar-SA"/>
    </w:rPr>
  </w:style>
  <w:style w:type="numbering" w:customStyle="1" w:styleId="NoList1">
    <w:name w:val="No List1"/>
    <w:next w:val="NoList"/>
    <w:semiHidden/>
    <w:unhideWhenUsed/>
    <w:rsid w:val="00D97E7D"/>
  </w:style>
  <w:style w:type="character" w:customStyle="1" w:styleId="underline">
    <w:name w:val="underline"/>
    <w:basedOn w:val="DefaultParagraphFont"/>
    <w:qFormat/>
    <w:locked/>
    <w:rsid w:val="00D97E7D"/>
    <w:rPr>
      <w:rFonts w:ascii="Times New Roman" w:hAnsi="Times New Roman" w:cs="Times New Roman" w:hint="default"/>
      <w:u w:val="single"/>
    </w:rPr>
  </w:style>
  <w:style w:type="character" w:customStyle="1" w:styleId="Style11ptUnderline">
    <w:name w:val="Style 11 pt Underline"/>
    <w:basedOn w:val="DefaultParagraphFont"/>
    <w:qFormat/>
    <w:rsid w:val="00D97E7D"/>
    <w:rPr>
      <w:sz w:val="20"/>
      <w:u w:val="single"/>
    </w:rPr>
  </w:style>
  <w:style w:type="character" w:customStyle="1" w:styleId="Style11pt">
    <w:name w:val="Style 11 pt"/>
    <w:basedOn w:val="DefaultParagraphFont"/>
    <w:qFormat/>
    <w:rsid w:val="00D97E7D"/>
    <w:rPr>
      <w:sz w:val="20"/>
    </w:rPr>
  </w:style>
  <w:style w:type="character" w:customStyle="1" w:styleId="Style1Char1">
    <w:name w:val="Style1 Char1"/>
    <w:basedOn w:val="DefaultParagraphFont"/>
    <w:qFormat/>
    <w:rsid w:val="00D97E7D"/>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D97E7D"/>
    <w:rPr>
      <w:sz w:val="18"/>
      <w:szCs w:val="18"/>
    </w:rPr>
  </w:style>
  <w:style w:type="paragraph" w:styleId="CommentText">
    <w:name w:val="annotation text"/>
    <w:basedOn w:val="Normal"/>
    <w:link w:val="CommentTextChar"/>
    <w:uiPriority w:val="99"/>
    <w:unhideWhenUsed/>
    <w:rsid w:val="00D97E7D"/>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D97E7D"/>
    <w:rPr>
      <w:rFonts w:ascii="Times New Roman" w:hAnsi="Times New Roman"/>
    </w:rPr>
  </w:style>
  <w:style w:type="paragraph" w:styleId="CommentSubject">
    <w:name w:val="annotation subject"/>
    <w:basedOn w:val="CommentText"/>
    <w:next w:val="CommentText"/>
    <w:link w:val="CommentSubjectChar"/>
    <w:unhideWhenUsed/>
    <w:rsid w:val="00D97E7D"/>
    <w:rPr>
      <w:b/>
      <w:bCs/>
      <w:sz w:val="20"/>
      <w:szCs w:val="20"/>
    </w:rPr>
  </w:style>
  <w:style w:type="character" w:customStyle="1" w:styleId="CommentSubjectChar">
    <w:name w:val="Comment Subject Char"/>
    <w:basedOn w:val="CommentTextChar"/>
    <w:link w:val="CommentSubject"/>
    <w:rsid w:val="00D97E7D"/>
    <w:rPr>
      <w:rFonts w:ascii="Times New Roman" w:hAnsi="Times New Roman"/>
      <w:b/>
      <w:bCs/>
      <w:sz w:val="20"/>
      <w:szCs w:val="20"/>
    </w:rPr>
  </w:style>
  <w:style w:type="character" w:customStyle="1" w:styleId="cardChar">
    <w:name w:val="card Char"/>
    <w:aliases w:val="Bold Cite Char Char,Speed Cite Char"/>
    <w:link w:val="card"/>
    <w:qFormat/>
    <w:rsid w:val="00D97E7D"/>
    <w:rPr>
      <w:rFonts w:ascii="Times New Roman" w:hAnsi="Times New Roman"/>
      <w:sz w:val="16"/>
    </w:rPr>
  </w:style>
  <w:style w:type="character" w:customStyle="1" w:styleId="StyleDate">
    <w:name w:val="Style Date"/>
    <w:aliases w:val="Author"/>
    <w:qFormat/>
    <w:rsid w:val="00D97E7D"/>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D97E7D"/>
    <w:rPr>
      <w:b/>
      <w:bCs/>
    </w:rPr>
  </w:style>
  <w:style w:type="character" w:customStyle="1" w:styleId="apple-converted-space">
    <w:name w:val="apple-converted-space"/>
    <w:basedOn w:val="DefaultParagraphFont"/>
    <w:qFormat/>
    <w:rsid w:val="00D97E7D"/>
  </w:style>
  <w:style w:type="character" w:customStyle="1" w:styleId="st">
    <w:name w:val="st"/>
    <w:rsid w:val="00D97E7D"/>
  </w:style>
  <w:style w:type="character" w:customStyle="1" w:styleId="CharChar11">
    <w:name w:val="Char Char11"/>
    <w:rsid w:val="00D97E7D"/>
    <w:rPr>
      <w:rFonts w:cs="Arial"/>
      <w:bCs/>
      <w:szCs w:val="26"/>
      <w:u w:val="single"/>
      <w:lang w:val="en-US" w:eastAsia="en-US" w:bidi="ar-SA"/>
    </w:rPr>
  </w:style>
  <w:style w:type="character" w:customStyle="1" w:styleId="DebateHighlighted">
    <w:name w:val="Debate Highlighted"/>
    <w:basedOn w:val="DefaultParagraphFont"/>
    <w:qFormat/>
    <w:rsid w:val="00D97E7D"/>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D97E7D"/>
    <w:rPr>
      <w:rFonts w:ascii="Times New Roman" w:eastAsia="MS Mincho" w:hAnsi="Times New Roman" w:cs="Times New Roman"/>
      <w:sz w:val="16"/>
    </w:rPr>
  </w:style>
  <w:style w:type="character" w:customStyle="1" w:styleId="Highlightedunderline">
    <w:name w:val="Highlighted underline"/>
    <w:qFormat/>
    <w:rsid w:val="00D97E7D"/>
    <w:rPr>
      <w:rFonts w:ascii="Times New Roman" w:hAnsi="Times New Roman"/>
      <w:sz w:val="20"/>
      <w:shd w:val="clear" w:color="auto" w:fill="C0C0C0"/>
    </w:rPr>
  </w:style>
  <w:style w:type="paragraph" w:customStyle="1" w:styleId="CITE">
    <w:name w:val="CITE"/>
    <w:basedOn w:val="Normal"/>
    <w:next w:val="Normal"/>
    <w:link w:val="CITEChar"/>
    <w:qFormat/>
    <w:rsid w:val="00D97E7D"/>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D97E7D"/>
    <w:rPr>
      <w:rFonts w:ascii="Liberation Sans" w:hAnsi="Liberation Sans" w:cs="Georgia"/>
      <w:sz w:val="20"/>
      <w:szCs w:val="20"/>
      <w:u w:val="single"/>
    </w:rPr>
  </w:style>
  <w:style w:type="paragraph" w:customStyle="1" w:styleId="cardtext">
    <w:name w:val="card text"/>
    <w:basedOn w:val="Normal"/>
    <w:link w:val="cardtextChar"/>
    <w:qFormat/>
    <w:rsid w:val="00D97E7D"/>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D97E7D"/>
    <w:rPr>
      <w:rFonts w:ascii="Georgia" w:eastAsia="Calibri" w:hAnsi="Georgia"/>
    </w:rPr>
  </w:style>
  <w:style w:type="character" w:customStyle="1" w:styleId="UnderlineBold0">
    <w:name w:val="Underline Bold"/>
    <w:basedOn w:val="DefaultParagraphFont"/>
    <w:uiPriority w:val="6"/>
    <w:qFormat/>
    <w:rsid w:val="00D97E7D"/>
    <w:rPr>
      <w:b/>
      <w:sz w:val="20"/>
      <w:u w:val="single"/>
    </w:rPr>
  </w:style>
  <w:style w:type="paragraph" w:styleId="BodyText">
    <w:name w:val="Body Text"/>
    <w:basedOn w:val="Normal"/>
    <w:link w:val="BodyTextChar"/>
    <w:uiPriority w:val="99"/>
    <w:unhideWhenUsed/>
    <w:qFormat/>
    <w:rsid w:val="00D97E7D"/>
    <w:pPr>
      <w:spacing w:after="120"/>
    </w:pPr>
  </w:style>
  <w:style w:type="character" w:customStyle="1" w:styleId="BodyTextChar">
    <w:name w:val="Body Text Char"/>
    <w:basedOn w:val="DefaultParagraphFont"/>
    <w:link w:val="BodyText"/>
    <w:uiPriority w:val="99"/>
    <w:qFormat/>
    <w:rsid w:val="00D97E7D"/>
    <w:rPr>
      <w:rFonts w:ascii="Calibri" w:hAnsi="Calibri"/>
      <w:sz w:val="22"/>
    </w:rPr>
  </w:style>
  <w:style w:type="paragraph" w:customStyle="1" w:styleId="UnderlinePara">
    <w:name w:val="Underline Para"/>
    <w:basedOn w:val="Normal"/>
    <w:uiPriority w:val="6"/>
    <w:qFormat/>
    <w:rsid w:val="00D97E7D"/>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D97E7D"/>
  </w:style>
  <w:style w:type="paragraph" w:customStyle="1" w:styleId="tiny">
    <w:name w:val="tiny"/>
    <w:next w:val="Normal"/>
    <w:link w:val="tinyChar"/>
    <w:autoRedefine/>
    <w:qFormat/>
    <w:rsid w:val="00D97E7D"/>
    <w:pPr>
      <w:contextualSpacing/>
    </w:pPr>
    <w:rPr>
      <w:rFonts w:ascii="Times New Roman" w:eastAsia="Malgun Gothic" w:hAnsi="Times New Roman" w:cs="Times New Roman"/>
      <w:sz w:val="12"/>
    </w:rPr>
  </w:style>
  <w:style w:type="character" w:customStyle="1" w:styleId="tinyChar">
    <w:name w:val="tiny Char"/>
    <w:link w:val="tiny"/>
    <w:rsid w:val="00D97E7D"/>
    <w:rPr>
      <w:rFonts w:ascii="Times New Roman" w:eastAsia="Malgun Gothic" w:hAnsi="Times New Roman" w:cs="Times New Roman"/>
      <w:sz w:val="12"/>
    </w:rPr>
  </w:style>
  <w:style w:type="character" w:customStyle="1" w:styleId="DocumentMapChar1">
    <w:name w:val="Document Map Char1"/>
    <w:basedOn w:val="DefaultParagraphFont"/>
    <w:uiPriority w:val="99"/>
    <w:rsid w:val="00D97E7D"/>
    <w:rPr>
      <w:rFonts w:ascii="Segoe UI" w:hAnsi="Segoe UI" w:cs="Segoe UI"/>
      <w:sz w:val="16"/>
      <w:szCs w:val="16"/>
    </w:rPr>
  </w:style>
  <w:style w:type="character" w:customStyle="1" w:styleId="CommentSubjectChar1">
    <w:name w:val="Comment Subject Char1"/>
    <w:basedOn w:val="CommentTextChar"/>
    <w:uiPriority w:val="99"/>
    <w:semiHidden/>
    <w:rsid w:val="00D97E7D"/>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D97E7D"/>
    <w:rPr>
      <w:rFonts w:ascii="Lucida Grande" w:eastAsiaTheme="minorHAnsi" w:hAnsi="Lucida Grande" w:cs="Lucida Grande"/>
      <w:sz w:val="18"/>
      <w:szCs w:val="18"/>
    </w:rPr>
  </w:style>
  <w:style w:type="character" w:customStyle="1" w:styleId="Style1Char">
    <w:name w:val="Style1 Char"/>
    <w:basedOn w:val="DefaultParagraphFont"/>
    <w:qFormat/>
    <w:rsid w:val="00D97E7D"/>
    <w:rPr>
      <w:rFonts w:eastAsia="SimSun"/>
      <w:sz w:val="20"/>
      <w:szCs w:val="24"/>
      <w:u w:val="single"/>
      <w:lang w:val="en-US" w:eastAsia="zh-CN" w:bidi="ar-SA"/>
    </w:rPr>
  </w:style>
  <w:style w:type="paragraph" w:customStyle="1" w:styleId="Tag2">
    <w:name w:val="Tag2"/>
    <w:basedOn w:val="Normal"/>
    <w:autoRedefine/>
    <w:qFormat/>
    <w:rsid w:val="00D97E7D"/>
    <w:rPr>
      <w:rFonts w:eastAsia="Calibri" w:cs="Arial"/>
      <w:b/>
    </w:rPr>
  </w:style>
  <w:style w:type="character" w:customStyle="1" w:styleId="CommentTextChar1">
    <w:name w:val="Comment Text Char1"/>
    <w:basedOn w:val="DefaultParagraphFont"/>
    <w:uiPriority w:val="99"/>
    <w:rsid w:val="00D97E7D"/>
    <w:rPr>
      <w:rFonts w:ascii="Calibri" w:hAnsi="Calibri"/>
    </w:rPr>
  </w:style>
  <w:style w:type="character" w:customStyle="1" w:styleId="apple-style-span">
    <w:name w:val="apple-style-span"/>
    <w:basedOn w:val="DefaultParagraphFont"/>
    <w:qFormat/>
    <w:rsid w:val="00D97E7D"/>
  </w:style>
  <w:style w:type="character" w:customStyle="1" w:styleId="FootnoteTextChar">
    <w:name w:val="Footnote Text Char"/>
    <w:basedOn w:val="DefaultParagraphFont"/>
    <w:link w:val="FootnoteText"/>
    <w:rsid w:val="00D97E7D"/>
    <w:rPr>
      <w:rFonts w:ascii="Calibri" w:hAnsi="Calibri"/>
    </w:rPr>
  </w:style>
  <w:style w:type="paragraph" w:styleId="FootnoteText">
    <w:name w:val="footnote text"/>
    <w:basedOn w:val="Normal"/>
    <w:link w:val="FootnoteTextChar"/>
    <w:unhideWhenUsed/>
    <w:qFormat/>
    <w:rsid w:val="00D97E7D"/>
    <w:pPr>
      <w:spacing w:after="0" w:line="240" w:lineRule="auto"/>
    </w:pPr>
    <w:rPr>
      <w:sz w:val="24"/>
    </w:rPr>
  </w:style>
  <w:style w:type="character" w:customStyle="1" w:styleId="FootnoteTextChar1">
    <w:name w:val="Footnote Text Char1"/>
    <w:basedOn w:val="DefaultParagraphFont"/>
    <w:rsid w:val="00D97E7D"/>
    <w:rPr>
      <w:rFonts w:ascii="Calibri" w:hAnsi="Calibri"/>
      <w:sz w:val="20"/>
      <w:szCs w:val="20"/>
    </w:rPr>
  </w:style>
  <w:style w:type="paragraph" w:customStyle="1" w:styleId="p">
    <w:name w:val="p"/>
    <w:basedOn w:val="Normal"/>
    <w:rsid w:val="00D97E7D"/>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D97E7D"/>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D97E7D"/>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D97E7D"/>
    <w:rPr>
      <w:vertAlign w:val="superscript"/>
    </w:rPr>
  </w:style>
  <w:style w:type="paragraph" w:customStyle="1" w:styleId="para">
    <w:name w:val="para"/>
    <w:basedOn w:val="Normal"/>
    <w:rsid w:val="00D97E7D"/>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D97E7D"/>
    <w:pPr>
      <w:spacing w:before="100" w:beforeAutospacing="1" w:after="100" w:afterAutospacing="1" w:line="240" w:lineRule="auto"/>
    </w:pPr>
    <w:rPr>
      <w:rFonts w:cs="Times New Roman"/>
    </w:rPr>
  </w:style>
  <w:style w:type="character" w:customStyle="1" w:styleId="vm-hook">
    <w:name w:val="vm-hook"/>
    <w:basedOn w:val="DefaultParagraphFont"/>
    <w:rsid w:val="00D97E7D"/>
  </w:style>
  <w:style w:type="character" w:customStyle="1" w:styleId="dfm-title">
    <w:name w:val="dfm-title"/>
    <w:basedOn w:val="DefaultParagraphFont"/>
    <w:rsid w:val="00D97E7D"/>
  </w:style>
  <w:style w:type="paragraph" w:customStyle="1" w:styleId="evidencetext">
    <w:name w:val="evidence text"/>
    <w:basedOn w:val="Normal"/>
    <w:link w:val="evidencetextChar1"/>
    <w:qFormat/>
    <w:rsid w:val="00D97E7D"/>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D97E7D"/>
    <w:rPr>
      <w:rFonts w:ascii="Arial" w:hAnsi="Arial" w:cs="Arial"/>
      <w:color w:val="000000"/>
      <w:sz w:val="22"/>
      <w:lang w:val="x-none" w:eastAsia="x-none"/>
    </w:rPr>
  </w:style>
  <w:style w:type="paragraph" w:customStyle="1" w:styleId="CardIndented">
    <w:name w:val="Card (Indented)"/>
    <w:basedOn w:val="Normal"/>
    <w:link w:val="CardIndentedChar"/>
    <w:qFormat/>
    <w:rsid w:val="00D97E7D"/>
    <w:pPr>
      <w:spacing w:after="0" w:line="240" w:lineRule="auto"/>
      <w:ind w:left="288"/>
    </w:pPr>
    <w:rPr>
      <w:rFonts w:ascii="Arial" w:hAnsi="Arial" w:cs="Arial"/>
    </w:rPr>
  </w:style>
  <w:style w:type="paragraph" w:customStyle="1" w:styleId="Emphasize">
    <w:name w:val="Emphasize"/>
    <w:basedOn w:val="Normal"/>
    <w:uiPriority w:val="7"/>
    <w:qFormat/>
    <w:rsid w:val="00D97E7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D97E7D"/>
    <w:rPr>
      <w:rFonts w:asciiTheme="minorHAnsi" w:hAnsiTheme="minorHAnsi"/>
      <w:sz w:val="22"/>
    </w:rPr>
  </w:style>
  <w:style w:type="character" w:customStyle="1" w:styleId="UnresolvedMention1">
    <w:name w:val="Unresolved Mention1"/>
    <w:basedOn w:val="DefaultParagraphFont"/>
    <w:uiPriority w:val="99"/>
    <w:unhideWhenUsed/>
    <w:rsid w:val="00D97E7D"/>
    <w:rPr>
      <w:color w:val="808080"/>
      <w:shd w:val="clear" w:color="auto" w:fill="E6E6E6"/>
    </w:rPr>
  </w:style>
  <w:style w:type="character" w:customStyle="1" w:styleId="BodyTextChar1">
    <w:name w:val="Body Text Char1"/>
    <w:aliases w:val="Very Small Text Char1"/>
    <w:basedOn w:val="DefaultParagraphFont"/>
    <w:uiPriority w:val="99"/>
    <w:rsid w:val="00D97E7D"/>
    <w:rPr>
      <w:rFonts w:ascii="Times New Roman" w:hAnsi="Times New Roman"/>
      <w:sz w:val="24"/>
    </w:rPr>
  </w:style>
  <w:style w:type="character" w:customStyle="1" w:styleId="UnresolvedMention2">
    <w:name w:val="Unresolved Mention2"/>
    <w:basedOn w:val="DefaultParagraphFont"/>
    <w:uiPriority w:val="99"/>
    <w:unhideWhenUsed/>
    <w:rsid w:val="00D97E7D"/>
    <w:rPr>
      <w:color w:val="808080"/>
      <w:shd w:val="clear" w:color="auto" w:fill="E6E6E6"/>
    </w:rPr>
  </w:style>
  <w:style w:type="character" w:customStyle="1" w:styleId="Author-Date">
    <w:name w:val="Author-Date"/>
    <w:qFormat/>
    <w:rsid w:val="00D97E7D"/>
    <w:rPr>
      <w:b/>
      <w:sz w:val="24"/>
    </w:rPr>
  </w:style>
  <w:style w:type="character" w:customStyle="1" w:styleId="ListLabel12">
    <w:name w:val="ListLabel 12"/>
    <w:qFormat/>
    <w:rsid w:val="00D97E7D"/>
    <w:rPr>
      <w:strike w:val="0"/>
      <w:dstrike w:val="0"/>
      <w:color w:val="000000"/>
      <w:spacing w:val="0"/>
      <w:w w:val="100"/>
      <w:sz w:val="16"/>
      <w:lang w:val="en-US"/>
    </w:rPr>
  </w:style>
  <w:style w:type="character" w:customStyle="1" w:styleId="ListLabel11">
    <w:name w:val="ListLabel 11"/>
    <w:qFormat/>
    <w:rsid w:val="00D97E7D"/>
    <w:rPr>
      <w:strike w:val="0"/>
      <w:dstrike w:val="0"/>
      <w:color w:val="000000"/>
      <w:spacing w:val="70"/>
      <w:w w:val="100"/>
      <w:sz w:val="16"/>
      <w:lang w:val="en-US"/>
    </w:rPr>
  </w:style>
  <w:style w:type="character" w:customStyle="1" w:styleId="ListLabel10">
    <w:name w:val="ListLabel 10"/>
    <w:qFormat/>
    <w:rsid w:val="00D97E7D"/>
    <w:rPr>
      <w:strike w:val="0"/>
      <w:dstrike w:val="0"/>
      <w:color w:val="000000"/>
      <w:spacing w:val="0"/>
      <w:w w:val="100"/>
      <w:sz w:val="18"/>
      <w:lang w:val="en-US"/>
    </w:rPr>
  </w:style>
  <w:style w:type="character" w:customStyle="1" w:styleId="ListLabel9">
    <w:name w:val="ListLabel 9"/>
    <w:qFormat/>
    <w:rsid w:val="00D97E7D"/>
    <w:rPr>
      <w:strike w:val="0"/>
      <w:dstrike w:val="0"/>
      <w:color w:val="000000"/>
      <w:spacing w:val="0"/>
      <w:w w:val="100"/>
      <w:sz w:val="21"/>
      <w:lang w:val="en-US"/>
    </w:rPr>
  </w:style>
  <w:style w:type="character" w:customStyle="1" w:styleId="ListLabel8">
    <w:name w:val="ListLabel 8"/>
    <w:qFormat/>
    <w:rsid w:val="00D97E7D"/>
    <w:rPr>
      <w:strike w:val="0"/>
      <w:dstrike w:val="0"/>
      <w:color w:val="000000"/>
      <w:spacing w:val="0"/>
      <w:w w:val="100"/>
      <w:sz w:val="20"/>
      <w:lang w:val="en-US"/>
    </w:rPr>
  </w:style>
  <w:style w:type="character" w:customStyle="1" w:styleId="ListLabel7">
    <w:name w:val="ListLabel 7"/>
    <w:qFormat/>
    <w:rsid w:val="00D97E7D"/>
    <w:rPr>
      <w:strike w:val="0"/>
      <w:dstrike w:val="0"/>
      <w:color w:val="000000"/>
      <w:spacing w:val="0"/>
      <w:w w:val="100"/>
      <w:sz w:val="20"/>
      <w:lang w:val="en-US"/>
    </w:rPr>
  </w:style>
  <w:style w:type="character" w:customStyle="1" w:styleId="ListLabel6">
    <w:name w:val="ListLabel 6"/>
    <w:qFormat/>
    <w:rsid w:val="00D97E7D"/>
    <w:rPr>
      <w:i/>
      <w:strike w:val="0"/>
      <w:dstrike w:val="0"/>
      <w:color w:val="000000"/>
      <w:spacing w:val="0"/>
      <w:w w:val="100"/>
      <w:sz w:val="20"/>
      <w:lang w:val="en-US"/>
    </w:rPr>
  </w:style>
  <w:style w:type="character" w:customStyle="1" w:styleId="ListLabel5">
    <w:name w:val="ListLabel 5"/>
    <w:qFormat/>
    <w:rsid w:val="00D97E7D"/>
    <w:rPr>
      <w:strike w:val="0"/>
      <w:dstrike w:val="0"/>
      <w:color w:val="000000"/>
      <w:spacing w:val="0"/>
      <w:w w:val="100"/>
      <w:sz w:val="20"/>
      <w:lang w:val="en-US"/>
    </w:rPr>
  </w:style>
  <w:style w:type="character" w:customStyle="1" w:styleId="ListLabel4">
    <w:name w:val="ListLabel 4"/>
    <w:qFormat/>
    <w:rsid w:val="00D97E7D"/>
    <w:rPr>
      <w:strike w:val="0"/>
      <w:dstrike w:val="0"/>
      <w:color w:val="000000"/>
      <w:spacing w:val="0"/>
      <w:w w:val="100"/>
      <w:sz w:val="19"/>
      <w:lang w:val="en-US"/>
    </w:rPr>
  </w:style>
  <w:style w:type="character" w:customStyle="1" w:styleId="ListLabel3">
    <w:name w:val="ListLabel 3"/>
    <w:qFormat/>
    <w:rsid w:val="00D97E7D"/>
    <w:rPr>
      <w:i/>
      <w:strike w:val="0"/>
      <w:dstrike w:val="0"/>
      <w:color w:val="000000"/>
      <w:spacing w:val="0"/>
      <w:w w:val="100"/>
      <w:sz w:val="20"/>
      <w:lang w:val="en-US"/>
    </w:rPr>
  </w:style>
  <w:style w:type="character" w:customStyle="1" w:styleId="ListLabel2">
    <w:name w:val="ListLabel 2"/>
    <w:qFormat/>
    <w:rsid w:val="00D97E7D"/>
    <w:rPr>
      <w:strike w:val="0"/>
      <w:dstrike w:val="0"/>
      <w:color w:val="000000"/>
      <w:spacing w:val="0"/>
      <w:w w:val="100"/>
      <w:sz w:val="20"/>
      <w:lang w:val="en-US"/>
    </w:rPr>
  </w:style>
  <w:style w:type="character" w:customStyle="1" w:styleId="ListLabel1">
    <w:name w:val="ListLabel 1"/>
    <w:qFormat/>
    <w:rsid w:val="00D97E7D"/>
    <w:rPr>
      <w:i/>
      <w:strike w:val="0"/>
      <w:dstrike w:val="0"/>
      <w:color w:val="000000"/>
      <w:spacing w:val="0"/>
      <w:w w:val="100"/>
      <w:sz w:val="18"/>
      <w:lang w:val="en-US"/>
    </w:rPr>
  </w:style>
  <w:style w:type="character" w:customStyle="1" w:styleId="verdana">
    <w:name w:val="verdana"/>
    <w:basedOn w:val="DefaultParagraphFont"/>
    <w:qFormat/>
    <w:rsid w:val="00D97E7D"/>
    <w:rPr>
      <w:rFonts w:cs="Times New Roman"/>
    </w:rPr>
  </w:style>
  <w:style w:type="character" w:customStyle="1" w:styleId="italic">
    <w:name w:val="italic"/>
    <w:basedOn w:val="DefaultParagraphFont"/>
    <w:qFormat/>
    <w:rsid w:val="00D97E7D"/>
    <w:rPr>
      <w:rFonts w:cs="Times New Roman"/>
    </w:rPr>
  </w:style>
  <w:style w:type="character" w:customStyle="1" w:styleId="hit">
    <w:name w:val="hit"/>
    <w:basedOn w:val="DefaultParagraphFont"/>
    <w:qFormat/>
    <w:rsid w:val="00D97E7D"/>
    <w:rPr>
      <w:rFonts w:cs="Times New Roman"/>
    </w:rPr>
  </w:style>
  <w:style w:type="character" w:customStyle="1" w:styleId="blue">
    <w:name w:val="blue"/>
    <w:basedOn w:val="DefaultParagraphFont"/>
    <w:qFormat/>
    <w:rsid w:val="00D97E7D"/>
    <w:rPr>
      <w:rFonts w:cs="Times New Roman"/>
    </w:rPr>
  </w:style>
  <w:style w:type="character" w:customStyle="1" w:styleId="copyrightdescription">
    <w:name w:val="copyrightdescription"/>
    <w:basedOn w:val="DefaultParagraphFont"/>
    <w:qFormat/>
    <w:rsid w:val="00D97E7D"/>
    <w:rPr>
      <w:rFonts w:cs="Times New Roman"/>
    </w:rPr>
  </w:style>
  <w:style w:type="character" w:customStyle="1" w:styleId="tabtitle">
    <w:name w:val="tabtitle"/>
    <w:basedOn w:val="DefaultParagraphFont"/>
    <w:qFormat/>
    <w:rsid w:val="00D97E7D"/>
    <w:rPr>
      <w:rFonts w:cs="Times New Roman"/>
    </w:rPr>
  </w:style>
  <w:style w:type="character" w:customStyle="1" w:styleId="resultbodyblack">
    <w:name w:val="resultbodyblack"/>
    <w:basedOn w:val="DefaultParagraphFont"/>
    <w:qFormat/>
    <w:rsid w:val="00D97E7D"/>
    <w:rPr>
      <w:rFonts w:cs="Times New Roman"/>
    </w:rPr>
  </w:style>
  <w:style w:type="character" w:customStyle="1" w:styleId="resultbody">
    <w:name w:val="resultbody"/>
    <w:basedOn w:val="DefaultParagraphFont"/>
    <w:qFormat/>
    <w:rsid w:val="00D97E7D"/>
    <w:rPr>
      <w:rFonts w:cs="Times New Roman"/>
    </w:rPr>
  </w:style>
  <w:style w:type="character" w:customStyle="1" w:styleId="resultbodysmallitalic">
    <w:name w:val="resultbodysmallitalic"/>
    <w:basedOn w:val="DefaultParagraphFont"/>
    <w:qFormat/>
    <w:rsid w:val="00D97E7D"/>
    <w:rPr>
      <w:rFonts w:cs="Times New Roman"/>
    </w:rPr>
  </w:style>
  <w:style w:type="character" w:customStyle="1" w:styleId="resultpron">
    <w:name w:val="resultpron"/>
    <w:basedOn w:val="DefaultParagraphFont"/>
    <w:qFormat/>
    <w:rsid w:val="00D97E7D"/>
    <w:rPr>
      <w:rFonts w:cs="Times New Roman"/>
    </w:rPr>
  </w:style>
  <w:style w:type="character" w:customStyle="1" w:styleId="NumberingSymbols">
    <w:name w:val="Numbering Symbols"/>
    <w:qFormat/>
    <w:rsid w:val="00D97E7D"/>
  </w:style>
  <w:style w:type="character" w:customStyle="1" w:styleId="StrongEmphasis">
    <w:name w:val="Strong Emphasis"/>
    <w:qFormat/>
    <w:rsid w:val="00D97E7D"/>
    <w:rPr>
      <w:b/>
      <w:bCs/>
    </w:rPr>
  </w:style>
  <w:style w:type="character" w:customStyle="1" w:styleId="Emphasis2">
    <w:name w:val="Emphasis2"/>
    <w:basedOn w:val="DefaultParagraphFont"/>
    <w:qFormat/>
    <w:rsid w:val="00D97E7D"/>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D97E7D"/>
    <w:rPr>
      <w:rFonts w:ascii="Times New Roman" w:hAnsi="Times New Roman"/>
      <w:sz w:val="20"/>
      <w:szCs w:val="24"/>
      <w:u w:val="single"/>
      <w:lang w:val="en-US" w:eastAsia="en-US" w:bidi="ar-SA"/>
    </w:rPr>
  </w:style>
  <w:style w:type="character" w:customStyle="1" w:styleId="pg">
    <w:name w:val="pg"/>
    <w:basedOn w:val="DefaultParagraphFont"/>
    <w:qFormat/>
    <w:rsid w:val="00D97E7D"/>
  </w:style>
  <w:style w:type="character" w:customStyle="1" w:styleId="ital-inline">
    <w:name w:val="ital-inline"/>
    <w:basedOn w:val="DefaultParagraphFont"/>
    <w:qFormat/>
    <w:rsid w:val="00D97E7D"/>
  </w:style>
  <w:style w:type="character" w:customStyle="1" w:styleId="senselabelstart">
    <w:name w:val="sense_label start"/>
    <w:basedOn w:val="DefaultParagraphFont"/>
    <w:qFormat/>
    <w:rsid w:val="00D97E7D"/>
  </w:style>
  <w:style w:type="character" w:customStyle="1" w:styleId="sensecontent">
    <w:name w:val="sense_content"/>
    <w:basedOn w:val="DefaultParagraphFont"/>
    <w:qFormat/>
    <w:rsid w:val="00D97E7D"/>
  </w:style>
  <w:style w:type="character" w:customStyle="1" w:styleId="vi">
    <w:name w:val="vi"/>
    <w:basedOn w:val="DefaultParagraphFont"/>
    <w:qFormat/>
    <w:rsid w:val="00D97E7D"/>
  </w:style>
  <w:style w:type="character" w:customStyle="1" w:styleId="senselabel">
    <w:name w:val="sense_label"/>
    <w:basedOn w:val="DefaultParagraphFont"/>
    <w:qFormat/>
    <w:rsid w:val="00D97E7D"/>
  </w:style>
  <w:style w:type="character" w:customStyle="1" w:styleId="Style11ptItalicUnderline">
    <w:name w:val="Style 11 pt Italic Underline"/>
    <w:basedOn w:val="DefaultParagraphFont"/>
    <w:qFormat/>
    <w:rsid w:val="00D97E7D"/>
    <w:rPr>
      <w:i/>
      <w:iCs/>
      <w:sz w:val="20"/>
      <w:u w:val="single"/>
    </w:rPr>
  </w:style>
  <w:style w:type="character" w:customStyle="1" w:styleId="Style11ptBoldUnderline">
    <w:name w:val="Style 11 pt Bold Underline"/>
    <w:basedOn w:val="DefaultParagraphFont"/>
    <w:qFormat/>
    <w:rsid w:val="00D97E7D"/>
    <w:rPr>
      <w:b/>
      <w:bCs/>
      <w:sz w:val="20"/>
      <w:u w:val="single"/>
    </w:rPr>
  </w:style>
  <w:style w:type="character" w:customStyle="1" w:styleId="StyleStyle4CharTimesNewRoman11ptItalic">
    <w:name w:val="Style Style4 Char + Times New Roman 11 pt Italic"/>
    <w:basedOn w:val="DefaultParagraphFont"/>
    <w:qFormat/>
    <w:rsid w:val="00D97E7D"/>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D97E7D"/>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D97E7D"/>
    <w:rPr>
      <w:color w:val="000000"/>
      <w:sz w:val="20"/>
    </w:rPr>
  </w:style>
  <w:style w:type="character" w:customStyle="1" w:styleId="Style11ptBlackUnderline">
    <w:name w:val="Style 11 pt Black Underline"/>
    <w:basedOn w:val="DefaultParagraphFont"/>
    <w:qFormat/>
    <w:rsid w:val="00D97E7D"/>
    <w:rPr>
      <w:color w:val="000000"/>
      <w:sz w:val="20"/>
      <w:u w:val="single"/>
    </w:rPr>
  </w:style>
  <w:style w:type="character" w:customStyle="1" w:styleId="pmterms1">
    <w:name w:val="pmterms1"/>
    <w:basedOn w:val="DefaultParagraphFont"/>
    <w:qFormat/>
    <w:rsid w:val="00D97E7D"/>
  </w:style>
  <w:style w:type="character" w:customStyle="1" w:styleId="HTMLTypewriter3">
    <w:name w:val="HTML Typewriter3"/>
    <w:basedOn w:val="DefaultParagraphFont"/>
    <w:qFormat/>
    <w:rsid w:val="00D97E7D"/>
    <w:rPr>
      <w:rFonts w:ascii="Courier New" w:eastAsia="SimSun" w:hAnsi="Courier New" w:cs="Courier New"/>
      <w:sz w:val="20"/>
      <w:szCs w:val="20"/>
    </w:rPr>
  </w:style>
  <w:style w:type="character" w:customStyle="1" w:styleId="CardsChar">
    <w:name w:val="Cards Char"/>
    <w:basedOn w:val="DefaultParagraphFont"/>
    <w:qFormat/>
    <w:rsid w:val="00D97E7D"/>
    <w:rPr>
      <w:rFonts w:ascii="Times New Roman" w:hAnsi="Times New Roman" w:cs="Times New Roman"/>
      <w:lang w:val="en-US" w:bidi="ar-SA"/>
    </w:rPr>
  </w:style>
  <w:style w:type="character" w:customStyle="1" w:styleId="CardsFont12pt0">
    <w:name w:val="Cards + Font 12pt"/>
    <w:basedOn w:val="CardsChar"/>
    <w:qFormat/>
    <w:rsid w:val="00D97E7D"/>
    <w:rPr>
      <w:rFonts w:ascii="Times New Roman" w:hAnsi="Times New Roman" w:cs="Times New Roman"/>
      <w:sz w:val="24"/>
      <w:u w:val="single"/>
      <w:lang w:val="en-US" w:bidi="ar-SA"/>
    </w:rPr>
  </w:style>
  <w:style w:type="character" w:customStyle="1" w:styleId="AuthorDateChar">
    <w:name w:val="AuthorDate Char"/>
    <w:basedOn w:val="DefaultParagraphFont"/>
    <w:qFormat/>
    <w:rsid w:val="00D97E7D"/>
    <w:rPr>
      <w:rFonts w:ascii="Times New Roman" w:hAnsi="Times New Roman" w:cs="Times New Roman"/>
      <w:b/>
      <w:sz w:val="24"/>
      <w:u w:val="single"/>
      <w:lang w:val="en-US" w:bidi="ar-SA"/>
    </w:rPr>
  </w:style>
  <w:style w:type="character" w:styleId="HTMLCite">
    <w:name w:val="HTML Cite"/>
    <w:basedOn w:val="DefaultParagraphFont"/>
    <w:uiPriority w:val="99"/>
    <w:qFormat/>
    <w:rsid w:val="00D97E7D"/>
    <w:rPr>
      <w:rFonts w:cs="Times New Roman"/>
      <w:i/>
    </w:rPr>
  </w:style>
  <w:style w:type="character" w:customStyle="1" w:styleId="VisitedInternetLink">
    <w:name w:val="Visited Internet Link"/>
    <w:basedOn w:val="DefaultParagraphFont"/>
    <w:rsid w:val="00D97E7D"/>
    <w:rPr>
      <w:color w:val="800080"/>
      <w:u w:val="single"/>
    </w:rPr>
  </w:style>
  <w:style w:type="character" w:customStyle="1" w:styleId="CitesChar">
    <w:name w:val="Cites Char"/>
    <w:basedOn w:val="DefaultParagraphFont"/>
    <w:qFormat/>
    <w:rsid w:val="00D97E7D"/>
    <w:rPr>
      <w:szCs w:val="24"/>
      <w:lang w:val="en-US" w:bidi="ar-SA"/>
    </w:rPr>
  </w:style>
  <w:style w:type="character" w:customStyle="1" w:styleId="loose">
    <w:name w:val="loose"/>
    <w:qFormat/>
    <w:rsid w:val="00D97E7D"/>
  </w:style>
  <w:style w:type="character" w:customStyle="1" w:styleId="domtooltips">
    <w:name w:val="domtooltips"/>
    <w:basedOn w:val="DefaultParagraphFont"/>
    <w:qFormat/>
    <w:rsid w:val="00D97E7D"/>
  </w:style>
  <w:style w:type="character" w:customStyle="1" w:styleId="caps">
    <w:name w:val="caps"/>
    <w:basedOn w:val="DefaultParagraphFont"/>
    <w:qFormat/>
    <w:rsid w:val="00D97E7D"/>
  </w:style>
  <w:style w:type="character" w:customStyle="1" w:styleId="Style11ptUnderlineBorderSinglesolidlineAuto05pt">
    <w:name w:val="Style 11 pt Underline Border: : (Single solid line Auto  0.5 pt..."/>
    <w:basedOn w:val="DefaultParagraphFont"/>
    <w:qFormat/>
    <w:rsid w:val="00D97E7D"/>
    <w:rPr>
      <w:sz w:val="20"/>
      <w:u w:val="single"/>
      <w:bdr w:val="single" w:sz="4" w:space="0" w:color="00000A"/>
    </w:rPr>
  </w:style>
  <w:style w:type="character" w:customStyle="1" w:styleId="StyleUnderlineChar11pt">
    <w:name w:val="Style Underline Char + 11 pt"/>
    <w:basedOn w:val="DefaultParagraphFont"/>
    <w:qFormat/>
    <w:rsid w:val="00D97E7D"/>
    <w:rPr>
      <w:rFonts w:ascii="Times New Roman" w:hAnsi="Times New Roman"/>
      <w:sz w:val="20"/>
      <w:szCs w:val="24"/>
      <w:u w:val="single"/>
      <w:lang w:val="en-US" w:eastAsia="en-US" w:bidi="ar-SA"/>
    </w:rPr>
  </w:style>
  <w:style w:type="paragraph" w:styleId="List">
    <w:name w:val="List"/>
    <w:basedOn w:val="BodyText"/>
    <w:uiPriority w:val="99"/>
    <w:rsid w:val="00D97E7D"/>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D97E7D"/>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D97E7D"/>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D97E7D"/>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D97E7D"/>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D97E7D"/>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D97E7D"/>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D97E7D"/>
    <w:rPr>
      <w:rFonts w:ascii="Liberation Sans" w:eastAsia="Droid Sans Fallback" w:hAnsi="Liberation Sans"/>
      <w:color w:val="00000A"/>
      <w:sz w:val="22"/>
    </w:rPr>
  </w:style>
  <w:style w:type="paragraph" w:customStyle="1" w:styleId="FrameContents">
    <w:name w:val="Frame Contents"/>
    <w:basedOn w:val="Normal"/>
    <w:qFormat/>
    <w:rsid w:val="00D97E7D"/>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D97E7D"/>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D97E7D"/>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D97E7D"/>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D97E7D"/>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D97E7D"/>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D97E7D"/>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D97E7D"/>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D97E7D"/>
    <w:rPr>
      <w:rFonts w:ascii="Times New Roman" w:eastAsia="Times New Roman" w:hAnsi="Times New Roman" w:cs="Arial"/>
      <w:bCs/>
      <w:caps/>
      <w:color w:val="00000A"/>
      <w:sz w:val="20"/>
      <w:szCs w:val="20"/>
    </w:rPr>
  </w:style>
  <w:style w:type="character" w:customStyle="1" w:styleId="Heading3Char1">
    <w:name w:val="Heading 3 Char1"/>
    <w:qFormat/>
    <w:rsid w:val="00D97E7D"/>
    <w:rPr>
      <w:rFonts w:cs="Arial"/>
      <w:bCs/>
      <w:szCs w:val="26"/>
      <w:u w:val="single"/>
      <w:lang w:val="en-US" w:eastAsia="en-US" w:bidi="ar-SA"/>
    </w:rPr>
  </w:style>
  <w:style w:type="paragraph" w:styleId="Revision">
    <w:name w:val="Revision"/>
    <w:hidden/>
    <w:uiPriority w:val="99"/>
    <w:semiHidden/>
    <w:rsid w:val="00D97E7D"/>
    <w:rPr>
      <w:rFonts w:ascii="Calibri" w:hAnsi="Calibri"/>
      <w:sz w:val="22"/>
    </w:rPr>
  </w:style>
  <w:style w:type="paragraph" w:customStyle="1" w:styleId="Smalltext">
    <w:name w:val="Small text"/>
    <w:aliases w:val="Quote1,Quote11"/>
    <w:basedOn w:val="Normal"/>
    <w:link w:val="SmalltextChar"/>
    <w:qFormat/>
    <w:rsid w:val="00D97E7D"/>
    <w:rPr>
      <w:rFonts w:ascii="Times New Roman" w:eastAsia="MS Mincho" w:hAnsi="Times New Roman" w:cs="Times New Roman"/>
      <w:sz w:val="16"/>
    </w:rPr>
  </w:style>
  <w:style w:type="character" w:customStyle="1" w:styleId="BoldUnderlineChar">
    <w:name w:val="Bold Underline Char"/>
    <w:basedOn w:val="DefaultParagraphFont"/>
    <w:locked/>
    <w:rsid w:val="00D97E7D"/>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D97E7D"/>
    <w:rPr>
      <w:b w:val="0"/>
      <w:bCs w:val="0"/>
      <w:sz w:val="22"/>
      <w:u w:val="single"/>
    </w:rPr>
  </w:style>
  <w:style w:type="character" w:customStyle="1" w:styleId="StyleGaramond">
    <w:name w:val="Style Garamond"/>
    <w:qFormat/>
    <w:rsid w:val="00D97E7D"/>
    <w:rPr>
      <w:rFonts w:ascii="Garamond" w:hAnsi="Garamond" w:cs="Garamond"/>
    </w:rPr>
  </w:style>
  <w:style w:type="character" w:customStyle="1" w:styleId="StyletagGaramondChar">
    <w:name w:val="Style tag + Garamond Char"/>
    <w:qFormat/>
    <w:rsid w:val="00D97E7D"/>
    <w:rPr>
      <w:rFonts w:ascii="Garamond" w:hAnsi="Garamond" w:cs="Garamond"/>
      <w:b/>
      <w:bCs/>
      <w:sz w:val="24"/>
      <w:szCs w:val="24"/>
      <w:lang w:val="en-US" w:bidi="ar-SA"/>
    </w:rPr>
  </w:style>
  <w:style w:type="character" w:customStyle="1" w:styleId="StylecardGaramond12ptUnderlineChar">
    <w:name w:val="Style card + Garamond 12 pt Underline Char"/>
    <w:qFormat/>
    <w:rsid w:val="00D97E7D"/>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D97E7D"/>
    <w:rPr>
      <w:rFonts w:ascii="Arial" w:hAnsi="Arial"/>
      <w:b/>
      <w:sz w:val="20"/>
      <w:u w:val="single"/>
    </w:rPr>
  </w:style>
  <w:style w:type="character" w:customStyle="1" w:styleId="WW8Num2z0">
    <w:name w:val="WW8Num2z0"/>
    <w:qFormat/>
    <w:rsid w:val="00D97E7D"/>
  </w:style>
  <w:style w:type="character" w:customStyle="1" w:styleId="WW8Num2z1">
    <w:name w:val="WW8Num2z1"/>
    <w:qFormat/>
    <w:rsid w:val="00D97E7D"/>
  </w:style>
  <w:style w:type="character" w:customStyle="1" w:styleId="WW8Num2z2">
    <w:name w:val="WW8Num2z2"/>
    <w:qFormat/>
    <w:rsid w:val="00D97E7D"/>
  </w:style>
  <w:style w:type="character" w:customStyle="1" w:styleId="WW8Num2z3">
    <w:name w:val="WW8Num2z3"/>
    <w:qFormat/>
    <w:rsid w:val="00D97E7D"/>
  </w:style>
  <w:style w:type="character" w:customStyle="1" w:styleId="WW8Num2z4">
    <w:name w:val="WW8Num2z4"/>
    <w:qFormat/>
    <w:rsid w:val="00D97E7D"/>
  </w:style>
  <w:style w:type="character" w:customStyle="1" w:styleId="WW8Num2z5">
    <w:name w:val="WW8Num2z5"/>
    <w:qFormat/>
    <w:rsid w:val="00D97E7D"/>
  </w:style>
  <w:style w:type="character" w:customStyle="1" w:styleId="WW8Num2z6">
    <w:name w:val="WW8Num2z6"/>
    <w:qFormat/>
    <w:rsid w:val="00D97E7D"/>
  </w:style>
  <w:style w:type="character" w:customStyle="1" w:styleId="WW8Num2z7">
    <w:name w:val="WW8Num2z7"/>
    <w:qFormat/>
    <w:rsid w:val="00D97E7D"/>
  </w:style>
  <w:style w:type="character" w:customStyle="1" w:styleId="WW8Num2z8">
    <w:name w:val="WW8Num2z8"/>
    <w:qFormat/>
    <w:rsid w:val="00D97E7D"/>
  </w:style>
  <w:style w:type="character" w:customStyle="1" w:styleId="WW8Num5z0">
    <w:name w:val="WW8Num5z0"/>
    <w:qFormat/>
    <w:rsid w:val="00D97E7D"/>
  </w:style>
  <w:style w:type="character" w:customStyle="1" w:styleId="WW8Num5z1">
    <w:name w:val="WW8Num5z1"/>
    <w:qFormat/>
    <w:rsid w:val="00D97E7D"/>
  </w:style>
  <w:style w:type="character" w:customStyle="1" w:styleId="WW8Num5z2">
    <w:name w:val="WW8Num5z2"/>
    <w:qFormat/>
    <w:rsid w:val="00D97E7D"/>
  </w:style>
  <w:style w:type="character" w:customStyle="1" w:styleId="WW8Num5z3">
    <w:name w:val="WW8Num5z3"/>
    <w:qFormat/>
    <w:rsid w:val="00D97E7D"/>
  </w:style>
  <w:style w:type="character" w:customStyle="1" w:styleId="WW8Num5z4">
    <w:name w:val="WW8Num5z4"/>
    <w:qFormat/>
    <w:rsid w:val="00D97E7D"/>
  </w:style>
  <w:style w:type="character" w:customStyle="1" w:styleId="WW8Num5z5">
    <w:name w:val="WW8Num5z5"/>
    <w:qFormat/>
    <w:rsid w:val="00D97E7D"/>
  </w:style>
  <w:style w:type="character" w:customStyle="1" w:styleId="WW8Num5z6">
    <w:name w:val="WW8Num5z6"/>
    <w:qFormat/>
    <w:rsid w:val="00D97E7D"/>
  </w:style>
  <w:style w:type="character" w:customStyle="1" w:styleId="WW8Num5z7">
    <w:name w:val="WW8Num5z7"/>
    <w:qFormat/>
    <w:rsid w:val="00D97E7D"/>
  </w:style>
  <w:style w:type="character" w:customStyle="1" w:styleId="WW8Num5z8">
    <w:name w:val="WW8Num5z8"/>
    <w:qFormat/>
    <w:rsid w:val="00D97E7D"/>
  </w:style>
  <w:style w:type="character" w:customStyle="1" w:styleId="CiteChar0">
    <w:name w:val="Cite Char"/>
    <w:aliases w:val="cite_tag Char,Char Char Char Char1 Char Char1,Char Char Char Char1 Char,Taglines Char Char, Cha"/>
    <w:basedOn w:val="DefaultParagraphFont"/>
    <w:qFormat/>
    <w:rsid w:val="00D97E7D"/>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D97E7D"/>
    <w:rPr>
      <w:rFonts w:ascii="Times New Roman" w:eastAsia="Times New Roman" w:hAnsi="Times New Roman" w:cs="Times New Roman"/>
      <w:u w:val="thick"/>
    </w:rPr>
  </w:style>
  <w:style w:type="character" w:customStyle="1" w:styleId="ListLabel19">
    <w:name w:val="ListLabel 19"/>
    <w:qFormat/>
    <w:rsid w:val="00D97E7D"/>
    <w:rPr>
      <w:b/>
      <w:i/>
      <w:strike w:val="0"/>
      <w:dstrike w:val="0"/>
      <w:spacing w:val="0"/>
      <w:w w:val="100"/>
      <w:sz w:val="26"/>
    </w:rPr>
  </w:style>
  <w:style w:type="paragraph" w:styleId="Footer">
    <w:name w:val="footer"/>
    <w:basedOn w:val="Normal"/>
    <w:link w:val="FooterChar"/>
    <w:uiPriority w:val="99"/>
    <w:rsid w:val="00D97E7D"/>
  </w:style>
  <w:style w:type="character" w:customStyle="1" w:styleId="FooterChar">
    <w:name w:val="Footer Char"/>
    <w:basedOn w:val="DefaultParagraphFont"/>
    <w:link w:val="Footer"/>
    <w:uiPriority w:val="99"/>
    <w:rsid w:val="00D97E7D"/>
    <w:rPr>
      <w:rFonts w:ascii="Calibri" w:hAnsi="Calibri"/>
      <w:sz w:val="22"/>
    </w:rPr>
  </w:style>
  <w:style w:type="paragraph" w:customStyle="1" w:styleId="TagCite">
    <w:name w:val="Tag/Cite"/>
    <w:basedOn w:val="Normal"/>
    <w:qFormat/>
    <w:rsid w:val="00D97E7D"/>
    <w:rPr>
      <w:rFonts w:eastAsia="Times New Roman" w:cs="Times New Roman"/>
      <w:b/>
    </w:rPr>
  </w:style>
  <w:style w:type="paragraph" w:customStyle="1" w:styleId="NormalText">
    <w:name w:val="Normal Text"/>
    <w:basedOn w:val="Normal"/>
    <w:link w:val="NormalTextChar"/>
    <w:qFormat/>
    <w:rsid w:val="00D97E7D"/>
    <w:pPr>
      <w:jc w:val="both"/>
    </w:pPr>
    <w:rPr>
      <w:sz w:val="20"/>
      <w:szCs w:val="26"/>
    </w:rPr>
  </w:style>
  <w:style w:type="paragraph" w:customStyle="1" w:styleId="CardsFont6pt">
    <w:name w:val="Cards + Font: 6 pt"/>
    <w:basedOn w:val="Normal"/>
    <w:link w:val="CardsFont6ptChar1"/>
    <w:qFormat/>
    <w:rsid w:val="00D97E7D"/>
    <w:pPr>
      <w:ind w:left="432" w:right="432"/>
      <w:jc w:val="both"/>
    </w:pPr>
    <w:rPr>
      <w:rFonts w:eastAsia="Times New Roman" w:cs="Times New Roman"/>
      <w:sz w:val="12"/>
      <w:szCs w:val="20"/>
    </w:rPr>
  </w:style>
  <w:style w:type="paragraph" w:customStyle="1" w:styleId="Small">
    <w:name w:val="Small"/>
    <w:basedOn w:val="Normal"/>
    <w:uiPriority w:val="99"/>
    <w:qFormat/>
    <w:rsid w:val="00D97E7D"/>
    <w:rPr>
      <w:sz w:val="14"/>
    </w:rPr>
  </w:style>
  <w:style w:type="paragraph" w:customStyle="1" w:styleId="NotUnderlined">
    <w:name w:val="Not Underlined"/>
    <w:basedOn w:val="Normal"/>
    <w:uiPriority w:val="99"/>
    <w:qFormat/>
    <w:rsid w:val="00D97E7D"/>
  </w:style>
  <w:style w:type="numbering" w:customStyle="1" w:styleId="WW8Num2">
    <w:name w:val="WW8Num2"/>
    <w:qFormat/>
    <w:rsid w:val="00D97E7D"/>
  </w:style>
  <w:style w:type="numbering" w:customStyle="1" w:styleId="WW8Num5">
    <w:name w:val="WW8Num5"/>
    <w:qFormat/>
    <w:rsid w:val="00D97E7D"/>
  </w:style>
  <w:style w:type="paragraph" w:customStyle="1" w:styleId="citenon-bold">
    <w:name w:val="cite non-bold"/>
    <w:basedOn w:val="Normal"/>
    <w:link w:val="citenon-boldChar"/>
    <w:qFormat/>
    <w:rsid w:val="00D97E7D"/>
    <w:rPr>
      <w:rFonts w:ascii="Georgia" w:eastAsia="Calibri" w:hAnsi="Georgia"/>
    </w:rPr>
  </w:style>
  <w:style w:type="character" w:customStyle="1" w:styleId="citenon-boldChar">
    <w:name w:val="cite non-bold Char"/>
    <w:link w:val="citenon-bold"/>
    <w:rsid w:val="00D97E7D"/>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97E7D"/>
    <w:rPr>
      <w:rFonts w:ascii="Times" w:eastAsia="MS Mincho" w:hAnsi="Times"/>
      <w:sz w:val="20"/>
      <w:szCs w:val="20"/>
    </w:rPr>
  </w:style>
  <w:style w:type="paragraph" w:customStyle="1" w:styleId="NewDebate">
    <w:name w:val="New Debate"/>
    <w:basedOn w:val="Heading4"/>
    <w:link w:val="NewDebateChar"/>
    <w:uiPriority w:val="4"/>
    <w:qFormat/>
    <w:rsid w:val="00D97E7D"/>
    <w:rPr>
      <w:szCs w:val="22"/>
    </w:rPr>
  </w:style>
  <w:style w:type="character" w:customStyle="1" w:styleId="NewDebateChar">
    <w:name w:val="New Debate Char"/>
    <w:basedOn w:val="DefaultParagraphFont"/>
    <w:link w:val="NewDebate"/>
    <w:uiPriority w:val="4"/>
    <w:rsid w:val="00D97E7D"/>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D97E7D"/>
    <w:rPr>
      <w:rFonts w:eastAsia="Calibri"/>
      <w:sz w:val="10"/>
    </w:rPr>
  </w:style>
  <w:style w:type="character" w:customStyle="1" w:styleId="ReallyfuckingsmallChar">
    <w:name w:val="Really fucking small Char"/>
    <w:basedOn w:val="DefaultParagraphFont"/>
    <w:link w:val="Reallyfuckingsmall"/>
    <w:rsid w:val="00D97E7D"/>
    <w:rPr>
      <w:rFonts w:ascii="Calibri" w:eastAsia="Calibri" w:hAnsi="Calibri"/>
      <w:sz w:val="10"/>
    </w:rPr>
  </w:style>
  <w:style w:type="character" w:customStyle="1" w:styleId="NothingChar">
    <w:name w:val="Nothing Char"/>
    <w:link w:val="Nothing"/>
    <w:rsid w:val="00D97E7D"/>
    <w:rPr>
      <w:rFonts w:ascii="Times New Roman" w:eastAsia="Times New Roman" w:hAnsi="Times New Roman" w:cs="Times New Roman"/>
      <w:color w:val="00000A"/>
      <w:sz w:val="20"/>
    </w:rPr>
  </w:style>
  <w:style w:type="character" w:customStyle="1" w:styleId="Footnote2Char">
    <w:name w:val="Footnote2 Char"/>
    <w:link w:val="Footnote2"/>
    <w:locked/>
    <w:rsid w:val="00D97E7D"/>
  </w:style>
  <w:style w:type="paragraph" w:customStyle="1" w:styleId="Footnote2">
    <w:name w:val="Footnote2"/>
    <w:basedOn w:val="Normal"/>
    <w:next w:val="Normal"/>
    <w:link w:val="Footnote2Char"/>
    <w:autoRedefine/>
    <w:qFormat/>
    <w:rsid w:val="00D97E7D"/>
    <w:pPr>
      <w:spacing w:after="120" w:line="480" w:lineRule="auto"/>
    </w:pPr>
    <w:rPr>
      <w:rFonts w:asciiTheme="minorHAnsi" w:hAnsiTheme="minorHAnsi"/>
      <w:sz w:val="24"/>
    </w:rPr>
  </w:style>
  <w:style w:type="character" w:customStyle="1" w:styleId="UnderlineCharChar">
    <w:name w:val="Underline Char Char"/>
    <w:basedOn w:val="DefaultParagraphFont"/>
    <w:rsid w:val="00D97E7D"/>
    <w:rPr>
      <w:noProof w:val="0"/>
      <w:u w:val="single"/>
      <w:lang w:val="en-US" w:eastAsia="en-US" w:bidi="ar-SA"/>
    </w:rPr>
  </w:style>
  <w:style w:type="character" w:customStyle="1" w:styleId="UnderlinesCharChar">
    <w:name w:val="Underlines Char Char"/>
    <w:basedOn w:val="DefaultParagraphFont"/>
    <w:rsid w:val="00D97E7D"/>
    <w:rPr>
      <w:rFonts w:cs="Arial"/>
      <w:b/>
      <w:bCs/>
      <w:noProof w:val="0"/>
      <w:sz w:val="22"/>
      <w:szCs w:val="26"/>
      <w:u w:val="single"/>
      <w:lang w:val="en-US" w:eastAsia="en-US" w:bidi="ar-SA"/>
    </w:rPr>
  </w:style>
  <w:style w:type="paragraph" w:customStyle="1" w:styleId="Style3">
    <w:name w:val="Style3"/>
    <w:basedOn w:val="Normal"/>
    <w:link w:val="Style3Char"/>
    <w:qFormat/>
    <w:rsid w:val="00D97E7D"/>
    <w:rPr>
      <w:rFonts w:ascii="Arial Narrow" w:eastAsia="Times New Roman" w:hAnsi="Arial Narrow" w:cs="Times New Roman"/>
      <w:b/>
      <w:sz w:val="20"/>
    </w:rPr>
  </w:style>
  <w:style w:type="character" w:customStyle="1" w:styleId="Style3Char">
    <w:name w:val="Style3 Char"/>
    <w:basedOn w:val="DefaultParagraphFont"/>
    <w:link w:val="Style3"/>
    <w:rsid w:val="00D97E7D"/>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D97E7D"/>
    <w:rPr>
      <w:rFonts w:eastAsia="Times New Roman"/>
      <w:sz w:val="20"/>
      <w:u w:val="single"/>
    </w:rPr>
  </w:style>
  <w:style w:type="character" w:customStyle="1" w:styleId="StyleStyle411ptChar">
    <w:name w:val="Style Style4 + 11 pt Char"/>
    <w:link w:val="StyleStyle411pt"/>
    <w:rsid w:val="00D97E7D"/>
    <w:rPr>
      <w:rFonts w:ascii="Calibri" w:eastAsia="Times New Roman" w:hAnsi="Calibri"/>
      <w:sz w:val="20"/>
      <w:u w:val="single"/>
    </w:rPr>
  </w:style>
  <w:style w:type="paragraph" w:customStyle="1" w:styleId="StyleStyle411ptBold">
    <w:name w:val="Style Style4 + 11 pt Bold"/>
    <w:basedOn w:val="Normal"/>
    <w:link w:val="StyleStyle411ptBoldChar"/>
    <w:qFormat/>
    <w:rsid w:val="00D97E7D"/>
    <w:rPr>
      <w:b/>
      <w:bCs/>
      <w:sz w:val="20"/>
      <w:u w:val="single"/>
    </w:rPr>
  </w:style>
  <w:style w:type="character" w:customStyle="1" w:styleId="StyleStyle411ptBoldChar">
    <w:name w:val="Style Style4 + 11 pt Bold Char"/>
    <w:link w:val="StyleStyle411ptBold"/>
    <w:rsid w:val="00D97E7D"/>
    <w:rPr>
      <w:rFonts w:ascii="Calibri" w:hAnsi="Calibri"/>
      <w:b/>
      <w:bCs/>
      <w:sz w:val="20"/>
      <w:u w:val="single"/>
    </w:rPr>
  </w:style>
  <w:style w:type="paragraph" w:customStyle="1" w:styleId="Underlining">
    <w:name w:val="Underlining"/>
    <w:basedOn w:val="Normal"/>
    <w:link w:val="UnderliningChar"/>
    <w:qFormat/>
    <w:rsid w:val="00D97E7D"/>
    <w:rPr>
      <w:rFonts w:eastAsia="Times New Roman"/>
      <w:sz w:val="20"/>
      <w:u w:val="single"/>
    </w:rPr>
  </w:style>
  <w:style w:type="character" w:customStyle="1" w:styleId="UnderliningChar">
    <w:name w:val="Underlining Char"/>
    <w:basedOn w:val="DefaultParagraphFont"/>
    <w:link w:val="Underlining"/>
    <w:rsid w:val="00D97E7D"/>
    <w:rPr>
      <w:rFonts w:ascii="Calibri" w:eastAsia="Times New Roman" w:hAnsi="Calibri"/>
      <w:sz w:val="20"/>
      <w:u w:val="single"/>
    </w:rPr>
  </w:style>
  <w:style w:type="character" w:customStyle="1" w:styleId="StyleTimesNewRoman12ptBold">
    <w:name w:val="Style Times New Roman 12 pt Bold"/>
    <w:rsid w:val="00D97E7D"/>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D97E7D"/>
    <w:rPr>
      <w:rFonts w:ascii="Century Gothic" w:hAnsi="Century Gothic"/>
      <w:sz w:val="24"/>
      <w:u w:val="thick"/>
    </w:rPr>
  </w:style>
  <w:style w:type="paragraph" w:customStyle="1" w:styleId="Cardstyle">
    <w:name w:val="Cardstyle"/>
    <w:basedOn w:val="Normal"/>
    <w:next w:val="Normal"/>
    <w:qFormat/>
    <w:rsid w:val="00D97E7D"/>
    <w:rPr>
      <w:rFonts w:eastAsia="Times New Roman" w:cs="Times New Roman"/>
      <w:sz w:val="20"/>
    </w:rPr>
  </w:style>
  <w:style w:type="character" w:customStyle="1" w:styleId="Style8pt1">
    <w:name w:val="Style 8 pt1"/>
    <w:basedOn w:val="DefaultParagraphFont"/>
    <w:rsid w:val="00D97E7D"/>
    <w:rPr>
      <w:rFonts w:ascii="Georgia" w:hAnsi="Georgia"/>
      <w:sz w:val="16"/>
    </w:rPr>
  </w:style>
  <w:style w:type="character" w:customStyle="1" w:styleId="Style8pt">
    <w:name w:val="Style 8 pt"/>
    <w:basedOn w:val="DefaultParagraphFont"/>
    <w:rsid w:val="00D97E7D"/>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D97E7D"/>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D97E7D"/>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D97E7D"/>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D97E7D"/>
    <w:rPr>
      <w:rFonts w:eastAsia="Times New Roman" w:cs="Times New Roman"/>
      <w:b/>
      <w:bCs/>
      <w:sz w:val="20"/>
      <w:u w:val="single"/>
    </w:rPr>
  </w:style>
  <w:style w:type="character" w:customStyle="1" w:styleId="StyleUnderlineChar11ptBoldChar">
    <w:name w:val="Style Underline Char + 11 pt Bold Char"/>
    <w:link w:val="StyleUnderlineChar11ptBold"/>
    <w:rsid w:val="00D97E7D"/>
    <w:rPr>
      <w:rFonts w:ascii="Calibri" w:eastAsia="Times New Roman" w:hAnsi="Calibri" w:cs="Times New Roman"/>
      <w:b/>
      <w:bCs/>
      <w:sz w:val="20"/>
      <w:u w:val="single"/>
    </w:rPr>
  </w:style>
  <w:style w:type="character" w:customStyle="1" w:styleId="NormalTextChar">
    <w:name w:val="Normal Text Char"/>
    <w:link w:val="NormalText"/>
    <w:rsid w:val="00D97E7D"/>
    <w:rPr>
      <w:rFonts w:ascii="Calibri" w:hAnsi="Calibri"/>
      <w:sz w:val="20"/>
      <w:szCs w:val="26"/>
    </w:rPr>
  </w:style>
  <w:style w:type="character" w:customStyle="1" w:styleId="ShrinkChar">
    <w:name w:val="Shrink Char"/>
    <w:link w:val="Shrink"/>
    <w:rsid w:val="00D97E7D"/>
    <w:rPr>
      <w:rFonts w:ascii="Garamond" w:hAnsi="Garamond"/>
      <w:sz w:val="12"/>
    </w:rPr>
  </w:style>
  <w:style w:type="paragraph" w:customStyle="1" w:styleId="Shrink">
    <w:name w:val="Shrink"/>
    <w:link w:val="ShrinkChar"/>
    <w:qFormat/>
    <w:rsid w:val="00D97E7D"/>
    <w:pPr>
      <w:ind w:left="288" w:right="288"/>
    </w:pPr>
    <w:rPr>
      <w:rFonts w:ascii="Garamond" w:hAnsi="Garamond"/>
      <w:sz w:val="12"/>
    </w:rPr>
  </w:style>
  <w:style w:type="paragraph" w:customStyle="1" w:styleId="cites0">
    <w:name w:val="cites"/>
    <w:link w:val="citesChar0"/>
    <w:autoRedefine/>
    <w:qFormat/>
    <w:rsid w:val="00D97E7D"/>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D97E7D"/>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D97E7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97E7D"/>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D97E7D"/>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D97E7D"/>
  </w:style>
  <w:style w:type="character" w:customStyle="1" w:styleId="CardsChar1">
    <w:name w:val="Cards Char1"/>
    <w:rsid w:val="00D97E7D"/>
    <w:rPr>
      <w:rFonts w:ascii="Times New Roman" w:hAnsi="Times New Roman" w:cs="Times New Roman"/>
      <w:sz w:val="20"/>
      <w:szCs w:val="20"/>
    </w:rPr>
  </w:style>
  <w:style w:type="character" w:customStyle="1" w:styleId="AuthorYear">
    <w:name w:val="AuthorYear"/>
    <w:uiPriority w:val="1"/>
    <w:qFormat/>
    <w:rsid w:val="00D97E7D"/>
    <w:rPr>
      <w:rFonts w:ascii="Georgia" w:hAnsi="Georgia"/>
      <w:b/>
      <w:sz w:val="24"/>
    </w:rPr>
  </w:style>
  <w:style w:type="paragraph" w:customStyle="1" w:styleId="Shrink8">
    <w:name w:val="Shrink8"/>
    <w:basedOn w:val="Normal"/>
    <w:qFormat/>
    <w:rsid w:val="00D97E7D"/>
    <w:rPr>
      <w:sz w:val="16"/>
    </w:rPr>
  </w:style>
  <w:style w:type="paragraph" w:customStyle="1" w:styleId="Normal1">
    <w:name w:val="Normal1"/>
    <w:qFormat/>
    <w:rsid w:val="00D97E7D"/>
    <w:rPr>
      <w:rFonts w:ascii="Calibri" w:eastAsia="Calibri" w:hAnsi="Calibri" w:cs="Calibri"/>
      <w:color w:val="000000"/>
      <w:sz w:val="22"/>
      <w:szCs w:val="20"/>
      <w:lang w:val="es-US" w:eastAsia="es-US"/>
    </w:rPr>
  </w:style>
  <w:style w:type="character" w:customStyle="1" w:styleId="highlight2">
    <w:name w:val="highlight2"/>
    <w:rsid w:val="00D97E7D"/>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D97E7D"/>
    <w:rPr>
      <w:rFonts w:eastAsia="SimSun" w:cs="Times New Roman"/>
      <w:color w:val="00000A"/>
      <w:sz w:val="20"/>
      <w:lang w:eastAsia="zh-CN"/>
    </w:rPr>
  </w:style>
  <w:style w:type="character" w:customStyle="1" w:styleId="Stylecard11ptChar">
    <w:name w:val="Style card + 11 pt Char"/>
    <w:basedOn w:val="cardChar"/>
    <w:link w:val="Stylecard11pt"/>
    <w:rsid w:val="00D97E7D"/>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D97E7D"/>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D97E7D"/>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D97E7D"/>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D97E7D"/>
    <w:rPr>
      <w:rFonts w:cs="Arial"/>
      <w:b/>
      <w:bCs/>
      <w:kern w:val="32"/>
      <w:sz w:val="32"/>
      <w:szCs w:val="32"/>
      <w:u w:val="single"/>
      <w:lang w:val="en-US" w:eastAsia="en-US" w:bidi="ar-SA"/>
    </w:rPr>
  </w:style>
  <w:style w:type="character" w:customStyle="1" w:styleId="UNDERLINECharChar0">
    <w:name w:val="UNDERLINE Char Char"/>
    <w:basedOn w:val="DefaultParagraphFont"/>
    <w:rsid w:val="00D97E7D"/>
    <w:rPr>
      <w:bCs/>
      <w:kern w:val="28"/>
      <w:szCs w:val="32"/>
      <w:u w:val="single"/>
    </w:rPr>
  </w:style>
  <w:style w:type="character" w:customStyle="1" w:styleId="term">
    <w:name w:val="term"/>
    <w:basedOn w:val="DefaultParagraphFont"/>
    <w:rsid w:val="00D97E7D"/>
  </w:style>
  <w:style w:type="character" w:customStyle="1" w:styleId="SmallFontCharCharCharChar">
    <w:name w:val="Small Font Char Char Char Char"/>
    <w:basedOn w:val="DefaultParagraphFont"/>
    <w:rsid w:val="00D97E7D"/>
    <w:rPr>
      <w:rFonts w:ascii="Arial" w:hAnsi="Arial"/>
      <w:sz w:val="12"/>
      <w:szCs w:val="24"/>
    </w:rPr>
  </w:style>
  <w:style w:type="character" w:customStyle="1" w:styleId="vitstoryheadline">
    <w:name w:val="vitstoryheadline"/>
    <w:basedOn w:val="DefaultParagraphFont"/>
    <w:rsid w:val="00D97E7D"/>
  </w:style>
  <w:style w:type="character" w:customStyle="1" w:styleId="regtext">
    <w:name w:val="regtext"/>
    <w:basedOn w:val="DefaultParagraphFont"/>
    <w:rsid w:val="00D97E7D"/>
  </w:style>
  <w:style w:type="character" w:customStyle="1" w:styleId="bps-topic-ident">
    <w:name w:val="bps-topic-ident"/>
    <w:basedOn w:val="DefaultParagraphFont"/>
    <w:rsid w:val="00D97E7D"/>
  </w:style>
  <w:style w:type="character" w:customStyle="1" w:styleId="CharChar4">
    <w:name w:val="Char Char4"/>
    <w:basedOn w:val="DefaultParagraphFont"/>
    <w:rsid w:val="00D97E7D"/>
    <w:rPr>
      <w:b/>
      <w:bCs/>
      <w:sz w:val="28"/>
      <w:szCs w:val="28"/>
    </w:rPr>
  </w:style>
  <w:style w:type="character" w:customStyle="1" w:styleId="CharChar5">
    <w:name w:val="Char Char5"/>
    <w:basedOn w:val="DefaultParagraphFont"/>
    <w:rsid w:val="00D97E7D"/>
    <w:rPr>
      <w:rFonts w:ascii="Arial" w:hAnsi="Arial" w:cs="Arial"/>
      <w:b/>
      <w:bCs/>
      <w:sz w:val="26"/>
      <w:szCs w:val="26"/>
    </w:rPr>
  </w:style>
  <w:style w:type="paragraph" w:customStyle="1" w:styleId="tagcite0">
    <w:name w:val="tagcite"/>
    <w:basedOn w:val="Normal"/>
    <w:qFormat/>
    <w:rsid w:val="00D97E7D"/>
    <w:rPr>
      <w:rFonts w:eastAsia="Times New Roman" w:cs="Times New Roman"/>
      <w:b/>
    </w:rPr>
  </w:style>
  <w:style w:type="paragraph" w:customStyle="1" w:styleId="Regular">
    <w:name w:val="Regular"/>
    <w:link w:val="RegularChar"/>
    <w:rsid w:val="00D97E7D"/>
    <w:rPr>
      <w:rFonts w:ascii="Garamond" w:eastAsia="Times New Roman" w:hAnsi="Garamond" w:cs="Arial"/>
      <w:bCs/>
      <w:kern w:val="20"/>
      <w:sz w:val="20"/>
      <w:szCs w:val="32"/>
    </w:rPr>
  </w:style>
  <w:style w:type="paragraph" w:customStyle="1" w:styleId="Boldunderline0">
    <w:name w:val="Bold underline"/>
    <w:basedOn w:val="Normal"/>
    <w:rsid w:val="00D97E7D"/>
    <w:rPr>
      <w:rFonts w:eastAsia="Times New Roman" w:cs="Arial"/>
      <w:b/>
      <w:bCs/>
      <w:kern w:val="20"/>
      <w:sz w:val="20"/>
      <w:szCs w:val="32"/>
      <w:u w:val="single"/>
    </w:rPr>
  </w:style>
  <w:style w:type="character" w:customStyle="1" w:styleId="BoldunderlineChar0">
    <w:name w:val="Bold underline Char"/>
    <w:basedOn w:val="DefaultParagraphFont"/>
    <w:rsid w:val="00D97E7D"/>
    <w:rPr>
      <w:rFonts w:ascii="Garamond" w:hAnsi="Garamond" w:cs="Arial"/>
      <w:b/>
      <w:bCs/>
      <w:kern w:val="20"/>
      <w:szCs w:val="32"/>
      <w:u w:val="single"/>
      <w:lang w:val="en-US" w:eastAsia="en-US" w:bidi="ar-SA"/>
    </w:rPr>
  </w:style>
  <w:style w:type="paragraph" w:customStyle="1" w:styleId="tag1">
    <w:name w:val="tag1"/>
    <w:basedOn w:val="Normal"/>
    <w:qFormat/>
    <w:rsid w:val="00D97E7D"/>
    <w:rPr>
      <w:rFonts w:eastAsia="Times New Roman" w:cs="Times New Roman"/>
      <w:b/>
      <w:szCs w:val="20"/>
    </w:rPr>
  </w:style>
  <w:style w:type="character" w:customStyle="1" w:styleId="byline">
    <w:name w:val="byline"/>
    <w:basedOn w:val="DefaultParagraphFont"/>
    <w:rsid w:val="00D97E7D"/>
  </w:style>
  <w:style w:type="character" w:customStyle="1" w:styleId="7TimesNewRoman">
    <w:name w:val="7 Times New Roman"/>
    <w:rsid w:val="00D97E7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D97E7D"/>
    <w:rPr>
      <w:rFonts w:ascii="Cambria" w:eastAsia="Times New Roman" w:hAnsi="Cambria" w:cs="Times New Roman"/>
      <w:sz w:val="18"/>
      <w:szCs w:val="20"/>
    </w:rPr>
  </w:style>
  <w:style w:type="character" w:customStyle="1" w:styleId="Boxed">
    <w:name w:val="Boxed"/>
    <w:qFormat/>
    <w:rsid w:val="00D97E7D"/>
    <w:rPr>
      <w:rFonts w:ascii="Garamond" w:hAnsi="Garamond"/>
      <w:sz w:val="20"/>
      <w:bdr w:val="single" w:sz="6" w:space="0" w:color="auto"/>
    </w:rPr>
  </w:style>
  <w:style w:type="character" w:customStyle="1" w:styleId="CardtextChar0">
    <w:name w:val="Card text Char"/>
    <w:basedOn w:val="DefaultParagraphFont"/>
    <w:link w:val="Cardtext0"/>
    <w:rsid w:val="00D97E7D"/>
    <w:rPr>
      <w:rFonts w:ascii="Garamond" w:hAnsi="Garamond"/>
      <w:u w:val="single"/>
    </w:rPr>
  </w:style>
  <w:style w:type="paragraph" w:styleId="Date">
    <w:name w:val="Date"/>
    <w:aliases w:val="date"/>
    <w:basedOn w:val="Normal"/>
    <w:next w:val="Normal"/>
    <w:link w:val="DateChar"/>
    <w:uiPriority w:val="99"/>
    <w:rsid w:val="00D97E7D"/>
    <w:rPr>
      <w:rFonts w:eastAsia="Times New Roman" w:cs="Times New Roman"/>
      <w:sz w:val="16"/>
    </w:rPr>
  </w:style>
  <w:style w:type="character" w:customStyle="1" w:styleId="DateChar">
    <w:name w:val="Date Char"/>
    <w:aliases w:val="date Char"/>
    <w:basedOn w:val="DefaultParagraphFont"/>
    <w:link w:val="Date"/>
    <w:uiPriority w:val="99"/>
    <w:rsid w:val="00D97E7D"/>
    <w:rPr>
      <w:rFonts w:ascii="Calibri" w:eastAsia="Times New Roman" w:hAnsi="Calibri" w:cs="Times New Roman"/>
      <w:sz w:val="16"/>
    </w:rPr>
  </w:style>
  <w:style w:type="paragraph" w:customStyle="1" w:styleId="DebateCardSmall">
    <w:name w:val="Debate Card Small"/>
    <w:basedOn w:val="Normal"/>
    <w:link w:val="DebateCardSmallChar"/>
    <w:qFormat/>
    <w:rsid w:val="00D97E7D"/>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D97E7D"/>
    <w:rPr>
      <w:rFonts w:ascii="Calibri" w:eastAsia="Times New Roman" w:hAnsi="Calibri" w:cs="Times New Roman"/>
      <w:sz w:val="16"/>
      <w:szCs w:val="16"/>
      <w:lang w:val="x-none" w:eastAsia="x-none"/>
    </w:rPr>
  </w:style>
  <w:style w:type="character" w:customStyle="1" w:styleId="reduce2">
    <w:name w:val="reduce2"/>
    <w:rsid w:val="00D97E7D"/>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D97E7D"/>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D97E7D"/>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D97E7D"/>
  </w:style>
  <w:style w:type="character" w:customStyle="1" w:styleId="Style1CharChar">
    <w:name w:val="Style1 Char Char"/>
    <w:basedOn w:val="DefaultParagraphFont"/>
    <w:rsid w:val="00D97E7D"/>
    <w:rPr>
      <w:sz w:val="16"/>
      <w:szCs w:val="16"/>
      <w:lang w:val="en-US" w:eastAsia="en-US" w:bidi="ar-SA"/>
    </w:rPr>
  </w:style>
  <w:style w:type="character" w:customStyle="1" w:styleId="Style2CharChar">
    <w:name w:val="Style2 Char Char"/>
    <w:basedOn w:val="DefaultParagraphFont"/>
    <w:rsid w:val="00D97E7D"/>
    <w:rPr>
      <w:u w:val="thick"/>
      <w:lang w:val="en-US" w:eastAsia="en-US" w:bidi="ar-SA"/>
    </w:rPr>
  </w:style>
  <w:style w:type="character" w:customStyle="1" w:styleId="dateline">
    <w:name w:val="dateline"/>
    <w:basedOn w:val="DefaultParagraphFont"/>
    <w:rsid w:val="00D97E7D"/>
  </w:style>
  <w:style w:type="character" w:customStyle="1" w:styleId="date-display-single">
    <w:name w:val="date-display-single"/>
    <w:basedOn w:val="DefaultParagraphFont"/>
    <w:rsid w:val="00D97E7D"/>
  </w:style>
  <w:style w:type="character" w:customStyle="1" w:styleId="wikigeneratedlinkcontent">
    <w:name w:val="wikigeneratedlinkcontent"/>
    <w:basedOn w:val="DefaultParagraphFont"/>
    <w:rsid w:val="00D97E7D"/>
  </w:style>
  <w:style w:type="character" w:customStyle="1" w:styleId="Heading3CharCharChar3">
    <w:name w:val="Heading 3 Char Char Char3"/>
    <w:aliases w:val=" Char Char Char3,Char Char Char3,Heading 3 Char Char Char2, Char Char Char2,Char Char Char2"/>
    <w:basedOn w:val="DefaultParagraphFont"/>
    <w:rsid w:val="00D97E7D"/>
    <w:rPr>
      <w:rFonts w:cs="Arial"/>
      <w:bCs/>
      <w:szCs w:val="26"/>
      <w:u w:val="single"/>
      <w:lang w:val="en-US" w:eastAsia="en-US" w:bidi="ar-SA"/>
    </w:rPr>
  </w:style>
  <w:style w:type="character" w:customStyle="1" w:styleId="aqj">
    <w:name w:val="aqj"/>
    <w:rsid w:val="00D97E7D"/>
  </w:style>
  <w:style w:type="character" w:customStyle="1" w:styleId="CardTextChar1">
    <w:name w:val="CardText Char"/>
    <w:basedOn w:val="DefaultParagraphFont"/>
    <w:link w:val="CardText1"/>
    <w:locked/>
    <w:rsid w:val="00D97E7D"/>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D97E7D"/>
    <w:pPr>
      <w:ind w:left="288" w:right="288"/>
    </w:pPr>
    <w:rPr>
      <w:rFonts w:ascii="Times New Roman" w:eastAsia="Times New Roman" w:hAnsi="Times New Roman" w:cs="Times New Roman"/>
      <w:sz w:val="16"/>
    </w:rPr>
  </w:style>
  <w:style w:type="character" w:customStyle="1" w:styleId="ilad">
    <w:name w:val="il_ad"/>
    <w:rsid w:val="00D97E7D"/>
  </w:style>
  <w:style w:type="character" w:customStyle="1" w:styleId="CardsUnderlined">
    <w:name w:val="Cards Underlined"/>
    <w:qFormat/>
    <w:rsid w:val="00D97E7D"/>
    <w:rPr>
      <w:rFonts w:ascii="Helvetica" w:hAnsi="Helvetica"/>
      <w:sz w:val="22"/>
      <w:szCs w:val="24"/>
      <w:u w:val="thick"/>
    </w:rPr>
  </w:style>
  <w:style w:type="paragraph" w:customStyle="1" w:styleId="BBCite">
    <w:name w:val="BB Cite"/>
    <w:basedOn w:val="Normal"/>
    <w:autoRedefine/>
    <w:rsid w:val="00D97E7D"/>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D97E7D"/>
  </w:style>
  <w:style w:type="character" w:customStyle="1" w:styleId="StyleStyleUnderline411pt">
    <w:name w:val="Style Style Underline4 + 11 pt"/>
    <w:basedOn w:val="DefaultParagraphFont"/>
    <w:rsid w:val="00D97E7D"/>
    <w:rPr>
      <w:sz w:val="20"/>
      <w:u w:val="single"/>
    </w:rPr>
  </w:style>
  <w:style w:type="character" w:customStyle="1" w:styleId="StyleStyleUnderline411ptBold">
    <w:name w:val="Style Style Underline4 + 11 pt Bold"/>
    <w:basedOn w:val="DefaultParagraphFont"/>
    <w:rsid w:val="00D97E7D"/>
    <w:rPr>
      <w:b/>
      <w:bCs/>
      <w:sz w:val="20"/>
      <w:u w:val="single"/>
    </w:rPr>
  </w:style>
  <w:style w:type="character" w:customStyle="1" w:styleId="StyleStyleUnderline311pt">
    <w:name w:val="Style Style Underline3 + 11 pt"/>
    <w:basedOn w:val="DefaultParagraphFont"/>
    <w:rsid w:val="00D97E7D"/>
    <w:rPr>
      <w:sz w:val="20"/>
      <w:u w:val="single"/>
    </w:rPr>
  </w:style>
  <w:style w:type="character" w:customStyle="1" w:styleId="StyleStyleUnderline311ptBold">
    <w:name w:val="Style Style Underline3 + 11 pt Bold"/>
    <w:basedOn w:val="DefaultParagraphFont"/>
    <w:rsid w:val="00D97E7D"/>
    <w:rPr>
      <w:b/>
      <w:bCs/>
      <w:sz w:val="20"/>
      <w:u w:val="single"/>
    </w:rPr>
  </w:style>
  <w:style w:type="character" w:customStyle="1" w:styleId="red-subtitle">
    <w:name w:val="red-subtitle"/>
    <w:basedOn w:val="DefaultParagraphFont"/>
    <w:rsid w:val="00D97E7D"/>
  </w:style>
  <w:style w:type="character" w:styleId="PageNumber">
    <w:name w:val="page number"/>
    <w:aliases w:val="card ununderlined"/>
    <w:basedOn w:val="DefaultParagraphFont"/>
    <w:uiPriority w:val="99"/>
    <w:unhideWhenUsed/>
    <w:rsid w:val="00D97E7D"/>
  </w:style>
  <w:style w:type="character" w:customStyle="1" w:styleId="ft1">
    <w:name w:val="ft1"/>
    <w:basedOn w:val="DefaultParagraphFont"/>
    <w:rsid w:val="00D97E7D"/>
  </w:style>
  <w:style w:type="character" w:customStyle="1" w:styleId="dropcap">
    <w:name w:val="dropcap"/>
    <w:basedOn w:val="DefaultParagraphFont"/>
    <w:rsid w:val="00D97E7D"/>
  </w:style>
  <w:style w:type="paragraph" w:customStyle="1" w:styleId="TagText">
    <w:name w:val="TagText"/>
    <w:basedOn w:val="Normal"/>
    <w:uiPriority w:val="99"/>
    <w:qFormat/>
    <w:rsid w:val="00D97E7D"/>
    <w:pPr>
      <w:spacing w:before="200"/>
    </w:pPr>
    <w:rPr>
      <w:rFonts w:eastAsia="Calibri"/>
      <w:b/>
      <w:sz w:val="24"/>
    </w:rPr>
  </w:style>
  <w:style w:type="paragraph" w:customStyle="1" w:styleId="BreakTag">
    <w:name w:val="Break Tag"/>
    <w:basedOn w:val="Normal"/>
    <w:autoRedefine/>
    <w:uiPriority w:val="4"/>
    <w:qFormat/>
    <w:rsid w:val="00D97E7D"/>
    <w:pPr>
      <w:spacing w:before="240"/>
    </w:pPr>
    <w:rPr>
      <w:rFonts w:ascii="Arial" w:hAnsi="Arial" w:cs="Arial"/>
      <w:b/>
      <w:sz w:val="26"/>
    </w:rPr>
  </w:style>
  <w:style w:type="paragraph" w:customStyle="1" w:styleId="BreakBlock">
    <w:name w:val="Break Block"/>
    <w:basedOn w:val="Normal"/>
    <w:link w:val="BreakBlockChar"/>
    <w:autoRedefine/>
    <w:qFormat/>
    <w:rsid w:val="00D97E7D"/>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D97E7D"/>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D97E7D"/>
  </w:style>
  <w:style w:type="character" w:customStyle="1" w:styleId="Mention1">
    <w:name w:val="Mention1"/>
    <w:basedOn w:val="DefaultParagraphFont"/>
    <w:uiPriority w:val="99"/>
    <w:semiHidden/>
    <w:unhideWhenUsed/>
    <w:rsid w:val="00D97E7D"/>
    <w:rPr>
      <w:color w:val="2B579A"/>
      <w:shd w:val="clear" w:color="auto" w:fill="E6E6E6"/>
    </w:rPr>
  </w:style>
  <w:style w:type="character" w:customStyle="1" w:styleId="Styleunderline11pt">
    <w:name w:val="Style underline + 11 pt"/>
    <w:rsid w:val="00D97E7D"/>
    <w:rPr>
      <w:rFonts w:ascii="Times New Roman" w:hAnsi="Times New Roman"/>
      <w:sz w:val="20"/>
      <w:u w:val="single"/>
    </w:rPr>
  </w:style>
  <w:style w:type="paragraph" w:customStyle="1" w:styleId="Minimize">
    <w:name w:val="Minimize"/>
    <w:basedOn w:val="card"/>
    <w:next w:val="Normal"/>
    <w:link w:val="MinimizeChar"/>
    <w:qFormat/>
    <w:rsid w:val="00D97E7D"/>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D97E7D"/>
    <w:rPr>
      <w:rFonts w:ascii="Georgia" w:hAnsi="Georgia"/>
      <w:bCs/>
      <w:color w:val="000000"/>
      <w:sz w:val="12"/>
      <w:szCs w:val="20"/>
    </w:rPr>
  </w:style>
  <w:style w:type="character" w:customStyle="1" w:styleId="hilite1">
    <w:name w:val="hilite1"/>
    <w:basedOn w:val="DefaultParagraphFont"/>
    <w:rsid w:val="00D97E7D"/>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D97E7D"/>
    <w:rPr>
      <w:rFonts w:eastAsia="Times New Roman"/>
      <w:b/>
      <w:szCs w:val="20"/>
    </w:rPr>
  </w:style>
  <w:style w:type="character" w:customStyle="1" w:styleId="NormaltagChar">
    <w:name w:val="Normal tag Char"/>
    <w:basedOn w:val="DefaultParagraphFont"/>
    <w:link w:val="Normaltag"/>
    <w:uiPriority w:val="99"/>
    <w:locked/>
    <w:rsid w:val="00D97E7D"/>
    <w:rPr>
      <w:rFonts w:ascii="Calibri" w:eastAsia="Times New Roman" w:hAnsi="Calibri"/>
      <w:b/>
      <w:sz w:val="22"/>
      <w:szCs w:val="20"/>
    </w:rPr>
  </w:style>
  <w:style w:type="character" w:customStyle="1" w:styleId="CitesChar2">
    <w:name w:val="Cites Char2"/>
    <w:link w:val="Cites"/>
    <w:rsid w:val="00D97E7D"/>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D97E7D"/>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D97E7D"/>
    <w:pPr>
      <w:spacing w:before="120" w:after="120"/>
    </w:pPr>
    <w:rPr>
      <w:rFonts w:eastAsia="Times New Roman"/>
      <w:b/>
      <w:u w:val="single"/>
      <w:lang w:bidi="en-US"/>
    </w:rPr>
  </w:style>
  <w:style w:type="paragraph" w:styleId="TOC9">
    <w:name w:val="toc 9"/>
    <w:basedOn w:val="Normal"/>
    <w:next w:val="Normal"/>
    <w:autoRedefine/>
    <w:rsid w:val="00D97E7D"/>
    <w:pPr>
      <w:ind w:left="1600"/>
    </w:pPr>
    <w:rPr>
      <w:rFonts w:eastAsia="Times New Roman"/>
      <w:sz w:val="20"/>
      <w:lang w:bidi="en-US"/>
    </w:rPr>
  </w:style>
  <w:style w:type="paragraph" w:customStyle="1" w:styleId="TxBrp1">
    <w:name w:val="TxBr_p1"/>
    <w:basedOn w:val="Normal"/>
    <w:qFormat/>
    <w:rsid w:val="00D97E7D"/>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D97E7D"/>
    <w:pPr>
      <w:spacing w:before="100" w:beforeAutospacing="1" w:after="100" w:afterAutospacing="1"/>
    </w:pPr>
    <w:rPr>
      <w:rFonts w:eastAsia="Times New Roman"/>
      <w:lang w:bidi="en-US"/>
    </w:rPr>
  </w:style>
  <w:style w:type="character" w:customStyle="1" w:styleId="standardcontent">
    <w:name w:val="standardcontent"/>
    <w:basedOn w:val="DefaultParagraphFont"/>
    <w:rsid w:val="00D97E7D"/>
  </w:style>
  <w:style w:type="paragraph" w:customStyle="1" w:styleId="hat">
    <w:name w:val="hat"/>
    <w:basedOn w:val="Normal"/>
    <w:next w:val="Normal"/>
    <w:link w:val="hatChar"/>
    <w:qFormat/>
    <w:rsid w:val="00D97E7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97E7D"/>
  </w:style>
  <w:style w:type="paragraph" w:customStyle="1" w:styleId="HotRouteChar">
    <w:name w:val="Hot Route! Char"/>
    <w:basedOn w:val="Normal"/>
    <w:qFormat/>
    <w:rsid w:val="00D97E7D"/>
    <w:pPr>
      <w:ind w:left="144"/>
    </w:pPr>
    <w:rPr>
      <w:rFonts w:eastAsia="Times New Roman"/>
      <w:sz w:val="20"/>
      <w:lang w:bidi="en-US"/>
    </w:rPr>
  </w:style>
  <w:style w:type="paragraph" w:customStyle="1" w:styleId="Default">
    <w:name w:val="Default"/>
    <w:qFormat/>
    <w:rsid w:val="00D97E7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D97E7D"/>
    <w:rPr>
      <w:rFonts w:ascii="Cambria" w:hAnsi="Cambria" w:cs="Times New Roman"/>
      <w:b/>
      <w:bCs/>
      <w:sz w:val="26"/>
      <w:szCs w:val="26"/>
    </w:rPr>
  </w:style>
  <w:style w:type="character" w:customStyle="1" w:styleId="CardCharChar1">
    <w:name w:val="Card Char Char1"/>
    <w:basedOn w:val="DefaultParagraphFont"/>
    <w:rsid w:val="00D97E7D"/>
    <w:rPr>
      <w:rFonts w:cs="Times New Roman"/>
      <w:b/>
      <w:bCs/>
      <w:sz w:val="28"/>
      <w:szCs w:val="28"/>
    </w:rPr>
  </w:style>
  <w:style w:type="paragraph" w:customStyle="1" w:styleId="SmallFont">
    <w:name w:val="Small Font"/>
    <w:basedOn w:val="Normal"/>
    <w:link w:val="SmallFontChar"/>
    <w:qFormat/>
    <w:rsid w:val="00D97E7D"/>
    <w:pPr>
      <w:spacing w:after="200"/>
      <w:jc w:val="both"/>
    </w:pPr>
    <w:rPr>
      <w:rFonts w:eastAsia="Calibri"/>
      <w:szCs w:val="18"/>
    </w:rPr>
  </w:style>
  <w:style w:type="character" w:customStyle="1" w:styleId="SmallFontChar">
    <w:name w:val="Small Font Char"/>
    <w:basedOn w:val="DefaultParagraphFont"/>
    <w:link w:val="SmallFont"/>
    <w:locked/>
    <w:rsid w:val="00D97E7D"/>
    <w:rPr>
      <w:rFonts w:ascii="Calibri" w:eastAsia="Calibri" w:hAnsi="Calibri"/>
      <w:sz w:val="22"/>
      <w:szCs w:val="18"/>
    </w:rPr>
  </w:style>
  <w:style w:type="character" w:customStyle="1" w:styleId="CircleChar1">
    <w:name w:val="Circle Char1"/>
    <w:basedOn w:val="DefaultParagraphFont"/>
    <w:rsid w:val="00D97E7D"/>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D97E7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97E7D"/>
    <w:rPr>
      <w:rFonts w:ascii="Calibri" w:eastAsia="Times New Roman" w:hAnsi="Calibri" w:cs="Times New Roman"/>
      <w:b/>
      <w:sz w:val="20"/>
      <w:szCs w:val="20"/>
    </w:rPr>
  </w:style>
  <w:style w:type="character" w:customStyle="1" w:styleId="hit1">
    <w:name w:val="hit1"/>
    <w:basedOn w:val="DefaultParagraphFont"/>
    <w:rsid w:val="00D97E7D"/>
    <w:rPr>
      <w:b/>
      <w:bCs/>
      <w:color w:val="CC0033"/>
    </w:rPr>
  </w:style>
  <w:style w:type="character" w:customStyle="1" w:styleId="upper">
    <w:name w:val="upper"/>
    <w:basedOn w:val="DefaultParagraphFont"/>
    <w:rsid w:val="00D97E7D"/>
  </w:style>
  <w:style w:type="character" w:customStyle="1" w:styleId="SmallFont7pt">
    <w:name w:val="Small Font (7 pt)"/>
    <w:basedOn w:val="DefaultParagraphFont"/>
    <w:qFormat/>
    <w:rsid w:val="00D97E7D"/>
    <w:rPr>
      <w:sz w:val="14"/>
    </w:rPr>
  </w:style>
  <w:style w:type="paragraph" w:customStyle="1" w:styleId="UnderlinedText">
    <w:name w:val="Underlined Text"/>
    <w:basedOn w:val="Normal"/>
    <w:qFormat/>
    <w:rsid w:val="00D97E7D"/>
    <w:rPr>
      <w:rFonts w:eastAsia="Times New Roman"/>
      <w:b/>
      <w:szCs w:val="20"/>
    </w:rPr>
  </w:style>
  <w:style w:type="character" w:customStyle="1" w:styleId="SmallText-New">
    <w:name w:val="Small Text - New"/>
    <w:basedOn w:val="DefaultParagraphFont"/>
    <w:rsid w:val="00D97E7D"/>
    <w:rPr>
      <w:rFonts w:ascii="Arial Narrow" w:hAnsi="Arial Narrow"/>
      <w:sz w:val="14"/>
    </w:rPr>
  </w:style>
  <w:style w:type="character" w:customStyle="1" w:styleId="Underlined-New">
    <w:name w:val="Underlined - New"/>
    <w:basedOn w:val="DefaultParagraphFont"/>
    <w:rsid w:val="00D97E7D"/>
    <w:rPr>
      <w:rFonts w:ascii="Arial Narrow" w:hAnsi="Arial Narrow"/>
      <w:sz w:val="16"/>
      <w:u w:val="single"/>
    </w:rPr>
  </w:style>
  <w:style w:type="paragraph" w:styleId="TOC2">
    <w:name w:val="toc 2"/>
    <w:basedOn w:val="Normal"/>
    <w:next w:val="Normal"/>
    <w:autoRedefine/>
    <w:uiPriority w:val="39"/>
    <w:qFormat/>
    <w:rsid w:val="00D97E7D"/>
    <w:pPr>
      <w:ind w:left="200"/>
    </w:pPr>
    <w:rPr>
      <w:rFonts w:eastAsia="Times New Roman"/>
      <w:sz w:val="20"/>
      <w:lang w:bidi="en-US"/>
    </w:rPr>
  </w:style>
  <w:style w:type="paragraph" w:styleId="TOCHeading">
    <w:name w:val="TOC Heading"/>
    <w:basedOn w:val="Heading1"/>
    <w:next w:val="Normal"/>
    <w:uiPriority w:val="39"/>
    <w:qFormat/>
    <w:rsid w:val="00D97E7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97E7D"/>
    <w:rPr>
      <w:rFonts w:ascii="Arial Narrow" w:hAnsi="Arial Narrow"/>
      <w:dstrike w:val="0"/>
      <w:sz w:val="20"/>
      <w:bdr w:val="single" w:sz="2" w:space="0" w:color="auto"/>
      <w:vertAlign w:val="baseline"/>
    </w:rPr>
  </w:style>
  <w:style w:type="character" w:customStyle="1" w:styleId="style65">
    <w:name w:val="style65"/>
    <w:basedOn w:val="DefaultParagraphFont"/>
    <w:rsid w:val="00D97E7D"/>
    <w:rPr>
      <w:rFonts w:cs="Times New Roman"/>
    </w:rPr>
  </w:style>
  <w:style w:type="character" w:customStyle="1" w:styleId="qlabel">
    <w:name w:val="q_label"/>
    <w:basedOn w:val="DefaultParagraphFont"/>
    <w:rsid w:val="00D97E7D"/>
  </w:style>
  <w:style w:type="character" w:customStyle="1" w:styleId="alabel">
    <w:name w:val="a_label"/>
    <w:basedOn w:val="DefaultParagraphFont"/>
    <w:rsid w:val="00D97E7D"/>
  </w:style>
  <w:style w:type="character" w:customStyle="1" w:styleId="BoldandUnderlineCharChar">
    <w:name w:val="Bold and Underline Char Char"/>
    <w:basedOn w:val="DefaultParagraphFont"/>
    <w:rsid w:val="00D97E7D"/>
    <w:rPr>
      <w:rFonts w:eastAsia="MS Mincho"/>
      <w:b/>
      <w:u w:val="single"/>
      <w:lang w:val="en-US" w:eastAsia="en-US" w:bidi="ar-SA"/>
    </w:rPr>
  </w:style>
  <w:style w:type="character" w:customStyle="1" w:styleId="CardTextChar2">
    <w:name w:val="Card Text Char"/>
    <w:basedOn w:val="DefaultParagraphFont"/>
    <w:rsid w:val="00D97E7D"/>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D97E7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97E7D"/>
    <w:rPr>
      <w:rFonts w:cs="Arial"/>
      <w:bCs/>
      <w:szCs w:val="26"/>
      <w:u w:val="single"/>
      <w:lang w:val="en-US" w:eastAsia="en-US" w:bidi="ar-SA"/>
    </w:rPr>
  </w:style>
  <w:style w:type="paragraph" w:customStyle="1" w:styleId="evidencetextChar">
    <w:name w:val="evidence text Char"/>
    <w:basedOn w:val="Normal"/>
    <w:qFormat/>
    <w:rsid w:val="00D97E7D"/>
    <w:pPr>
      <w:ind w:left="1728" w:right="1008"/>
    </w:pPr>
    <w:rPr>
      <w:rFonts w:eastAsia="Times New Roman"/>
      <w:color w:val="000000"/>
      <w:sz w:val="18"/>
    </w:rPr>
  </w:style>
  <w:style w:type="character" w:customStyle="1" w:styleId="underline2">
    <w:name w:val="underline2"/>
    <w:basedOn w:val="DefaultParagraphFont"/>
    <w:rsid w:val="00D97E7D"/>
    <w:rPr>
      <w:u w:val="single"/>
    </w:rPr>
  </w:style>
  <w:style w:type="character" w:customStyle="1" w:styleId="UnderlineChar4Char">
    <w:name w:val="Underline Char4 Char"/>
    <w:basedOn w:val="DefaultParagraphFont"/>
    <w:link w:val="UnderlineChar4"/>
    <w:rsid w:val="00D97E7D"/>
    <w:rPr>
      <w:u w:val="single"/>
    </w:rPr>
  </w:style>
  <w:style w:type="paragraph" w:customStyle="1" w:styleId="UnderlineChar4">
    <w:name w:val="Underline Char4"/>
    <w:basedOn w:val="Normal"/>
    <w:link w:val="UnderlineChar4Char"/>
    <w:qFormat/>
    <w:rsid w:val="00D97E7D"/>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D97E7D"/>
    <w:rPr>
      <w:b/>
      <w:u w:val="single"/>
    </w:rPr>
  </w:style>
  <w:style w:type="paragraph" w:customStyle="1" w:styleId="BoldandUnderlineChar3">
    <w:name w:val="Bold and Underline Char3"/>
    <w:basedOn w:val="Normal"/>
    <w:link w:val="BoldandUnderlineChar3Char2"/>
    <w:qFormat/>
    <w:rsid w:val="00D97E7D"/>
    <w:rPr>
      <w:rFonts w:asciiTheme="minorHAnsi" w:hAnsiTheme="minorHAnsi"/>
      <w:b/>
      <w:sz w:val="24"/>
      <w:u w:val="single"/>
    </w:rPr>
  </w:style>
  <w:style w:type="character" w:customStyle="1" w:styleId="inside-head">
    <w:name w:val="inside-head"/>
    <w:basedOn w:val="DefaultParagraphFont"/>
    <w:rsid w:val="00D97E7D"/>
  </w:style>
  <w:style w:type="character" w:customStyle="1" w:styleId="officialstitle-">
    <w:name w:val="official_s_title-"/>
    <w:basedOn w:val="DefaultParagraphFont"/>
    <w:rsid w:val="00D97E7D"/>
  </w:style>
  <w:style w:type="character" w:customStyle="1" w:styleId="officialsbureau">
    <w:name w:val="official_s_bureau"/>
    <w:basedOn w:val="DefaultParagraphFont"/>
    <w:rsid w:val="00D97E7D"/>
  </w:style>
  <w:style w:type="paragraph" w:customStyle="1" w:styleId="Stylecard11ptBoldUnderline">
    <w:name w:val="Style card + 11 pt Bold Underline"/>
    <w:basedOn w:val="card"/>
    <w:link w:val="Stylecard11ptBoldUnderlineChar"/>
    <w:qFormat/>
    <w:rsid w:val="00D97E7D"/>
    <w:rPr>
      <w:rFonts w:ascii="Georgia" w:eastAsia="SimSun" w:hAnsi="Georgia"/>
      <w:b/>
      <w:lang w:eastAsia="zh-CN"/>
    </w:rPr>
  </w:style>
  <w:style w:type="character" w:customStyle="1" w:styleId="Stylecard11ptBoldUnderlineChar">
    <w:name w:val="Style card + 11 pt Bold Underline Char"/>
    <w:link w:val="Stylecard11ptBoldUnderline"/>
    <w:rsid w:val="00D97E7D"/>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D97E7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D97E7D"/>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D97E7D"/>
    <w:rPr>
      <w:rFonts w:ascii="Georgia" w:eastAsia="SimSun" w:hAnsi="Georgia"/>
      <w:bCs/>
      <w:sz w:val="16"/>
      <w:lang w:eastAsia="zh-CN"/>
    </w:rPr>
  </w:style>
  <w:style w:type="paragraph" w:styleId="HTMLPreformatted">
    <w:name w:val="HTML Preformatted"/>
    <w:basedOn w:val="Normal"/>
    <w:link w:val="HTMLPreformattedChar"/>
    <w:rsid w:val="00D97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97E7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D97E7D"/>
    <w:rPr>
      <w:u w:val="single"/>
    </w:rPr>
  </w:style>
  <w:style w:type="character" w:customStyle="1" w:styleId="StyleUnderlining11ptChar">
    <w:name w:val="Style Underlining + 11 pt Char"/>
    <w:basedOn w:val="DefaultParagraphFont"/>
    <w:link w:val="StyleUnderlining11pt"/>
    <w:rsid w:val="00D97E7D"/>
    <w:rPr>
      <w:rFonts w:ascii="Calibri" w:hAnsi="Calibri"/>
      <w:sz w:val="22"/>
      <w:u w:val="single"/>
    </w:rPr>
  </w:style>
  <w:style w:type="paragraph" w:customStyle="1" w:styleId="StyleCardText9pt">
    <w:name w:val="Style Card Text + 9 pt"/>
    <w:basedOn w:val="Normal"/>
    <w:link w:val="StyleCardText9ptChar"/>
    <w:qFormat/>
    <w:rsid w:val="00D97E7D"/>
    <w:pPr>
      <w:spacing w:after="200"/>
      <w:contextualSpacing/>
    </w:pPr>
    <w:rPr>
      <w:rFonts w:eastAsia="Calibri"/>
    </w:rPr>
  </w:style>
  <w:style w:type="character" w:customStyle="1" w:styleId="StyleCardText9ptChar">
    <w:name w:val="Style Card Text + 9 pt Char"/>
    <w:basedOn w:val="DefaultParagraphFont"/>
    <w:link w:val="StyleCardText9pt"/>
    <w:rsid w:val="00D97E7D"/>
    <w:rPr>
      <w:rFonts w:ascii="Calibri" w:eastAsia="Calibri" w:hAnsi="Calibri"/>
      <w:sz w:val="22"/>
    </w:rPr>
  </w:style>
  <w:style w:type="paragraph" w:styleId="Quote">
    <w:name w:val="Quote"/>
    <w:basedOn w:val="Normal"/>
    <w:next w:val="Normal"/>
    <w:link w:val="QuoteChar"/>
    <w:uiPriority w:val="29"/>
    <w:qFormat/>
    <w:rsid w:val="00D97E7D"/>
    <w:pPr>
      <w:widowControl w:val="0"/>
    </w:pPr>
    <w:rPr>
      <w:rFonts w:eastAsia="Times New Roman"/>
      <w:iCs/>
      <w:color w:val="000000"/>
      <w:lang w:bidi="en-US"/>
    </w:rPr>
  </w:style>
  <w:style w:type="character" w:customStyle="1" w:styleId="QuoteChar">
    <w:name w:val="Quote Char"/>
    <w:basedOn w:val="DefaultParagraphFont"/>
    <w:link w:val="Quote"/>
    <w:uiPriority w:val="29"/>
    <w:rsid w:val="00D97E7D"/>
    <w:rPr>
      <w:rFonts w:ascii="Calibri" w:eastAsia="Times New Roman" w:hAnsi="Calibri"/>
      <w:iCs/>
      <w:color w:val="000000"/>
      <w:sz w:val="22"/>
      <w:lang w:bidi="en-US"/>
    </w:rPr>
  </w:style>
  <w:style w:type="character" w:customStyle="1" w:styleId="underlineChar">
    <w:name w:val="underline Char"/>
    <w:basedOn w:val="DefaultParagraphFont"/>
    <w:rsid w:val="00D97E7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97E7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97E7D"/>
    <w:rPr>
      <w:sz w:val="20"/>
      <w:u w:val="single"/>
    </w:rPr>
  </w:style>
  <w:style w:type="paragraph" w:styleId="BodyTextIndent2">
    <w:name w:val="Body Text Indent 2"/>
    <w:basedOn w:val="Normal"/>
    <w:link w:val="BodyTextIndent2Char"/>
    <w:unhideWhenUsed/>
    <w:rsid w:val="00D97E7D"/>
    <w:pPr>
      <w:spacing w:after="120" w:line="480" w:lineRule="auto"/>
      <w:ind w:left="360"/>
    </w:pPr>
  </w:style>
  <w:style w:type="character" w:customStyle="1" w:styleId="BodyTextIndent2Char">
    <w:name w:val="Body Text Indent 2 Char"/>
    <w:basedOn w:val="DefaultParagraphFont"/>
    <w:link w:val="BodyTextIndent2"/>
    <w:rsid w:val="00D97E7D"/>
    <w:rPr>
      <w:rFonts w:ascii="Calibri" w:hAnsi="Calibri"/>
      <w:sz w:val="22"/>
    </w:rPr>
  </w:style>
  <w:style w:type="paragraph" w:styleId="BodyTextIndent3">
    <w:name w:val="Body Text Indent 3"/>
    <w:basedOn w:val="Normal"/>
    <w:link w:val="BodyTextIndent3Char"/>
    <w:uiPriority w:val="99"/>
    <w:unhideWhenUsed/>
    <w:rsid w:val="00D97E7D"/>
    <w:pPr>
      <w:spacing w:after="120"/>
      <w:ind w:left="360"/>
    </w:pPr>
    <w:rPr>
      <w:szCs w:val="16"/>
    </w:rPr>
  </w:style>
  <w:style w:type="character" w:customStyle="1" w:styleId="BodyTextIndent3Char">
    <w:name w:val="Body Text Indent 3 Char"/>
    <w:basedOn w:val="DefaultParagraphFont"/>
    <w:link w:val="BodyTextIndent3"/>
    <w:uiPriority w:val="99"/>
    <w:rsid w:val="00D97E7D"/>
    <w:rPr>
      <w:rFonts w:ascii="Calibri" w:hAnsi="Calibri"/>
      <w:sz w:val="22"/>
      <w:szCs w:val="16"/>
    </w:rPr>
  </w:style>
  <w:style w:type="paragraph" w:styleId="BodyText2">
    <w:name w:val="Body Text 2"/>
    <w:basedOn w:val="Normal"/>
    <w:link w:val="BodyText2Char"/>
    <w:unhideWhenUsed/>
    <w:rsid w:val="00D97E7D"/>
    <w:pPr>
      <w:spacing w:after="120" w:line="480" w:lineRule="auto"/>
    </w:pPr>
  </w:style>
  <w:style w:type="character" w:customStyle="1" w:styleId="BodyText2Char">
    <w:name w:val="Body Text 2 Char"/>
    <w:basedOn w:val="DefaultParagraphFont"/>
    <w:link w:val="BodyText2"/>
    <w:rsid w:val="00D97E7D"/>
    <w:rPr>
      <w:rFonts w:ascii="Calibri" w:hAnsi="Calibri"/>
      <w:sz w:val="22"/>
    </w:rPr>
  </w:style>
  <w:style w:type="paragraph" w:styleId="BodyTextIndent">
    <w:name w:val="Body Text Indent"/>
    <w:basedOn w:val="Normal"/>
    <w:link w:val="BodyTextIndentChar"/>
    <w:uiPriority w:val="99"/>
    <w:unhideWhenUsed/>
    <w:rsid w:val="00D97E7D"/>
    <w:pPr>
      <w:spacing w:after="120"/>
      <w:ind w:left="360"/>
    </w:pPr>
  </w:style>
  <w:style w:type="character" w:customStyle="1" w:styleId="BodyTextIndentChar">
    <w:name w:val="Body Text Indent Char"/>
    <w:basedOn w:val="DefaultParagraphFont"/>
    <w:link w:val="BodyTextIndent"/>
    <w:uiPriority w:val="99"/>
    <w:rsid w:val="00D97E7D"/>
    <w:rPr>
      <w:rFonts w:ascii="Calibri" w:hAnsi="Calibri"/>
      <w:sz w:val="22"/>
    </w:rPr>
  </w:style>
  <w:style w:type="paragraph" w:styleId="BodyText3">
    <w:name w:val="Body Text 3"/>
    <w:basedOn w:val="Normal"/>
    <w:link w:val="BodyText3Char"/>
    <w:unhideWhenUsed/>
    <w:rsid w:val="00D97E7D"/>
    <w:pPr>
      <w:spacing w:after="120"/>
    </w:pPr>
    <w:rPr>
      <w:szCs w:val="16"/>
    </w:rPr>
  </w:style>
  <w:style w:type="character" w:customStyle="1" w:styleId="BodyText3Char">
    <w:name w:val="Body Text 3 Char"/>
    <w:basedOn w:val="DefaultParagraphFont"/>
    <w:link w:val="BodyText3"/>
    <w:rsid w:val="00D97E7D"/>
    <w:rPr>
      <w:rFonts w:ascii="Calibri" w:hAnsi="Calibri"/>
      <w:sz w:val="22"/>
      <w:szCs w:val="16"/>
    </w:rPr>
  </w:style>
  <w:style w:type="character" w:customStyle="1" w:styleId="StyleBold">
    <w:name w:val="Style Bold"/>
    <w:basedOn w:val="DefaultParagraphFont"/>
    <w:uiPriority w:val="9"/>
    <w:semiHidden/>
    <w:rsid w:val="00D97E7D"/>
    <w:rPr>
      <w:b/>
      <w:bCs/>
    </w:rPr>
  </w:style>
  <w:style w:type="character" w:customStyle="1" w:styleId="body-text">
    <w:name w:val="body-text"/>
    <w:basedOn w:val="DefaultParagraphFont"/>
    <w:rsid w:val="00D97E7D"/>
  </w:style>
  <w:style w:type="paragraph" w:customStyle="1" w:styleId="StyleStyle411ptBoldBorderSinglesolidlineAuto0">
    <w:name w:val="Style Style4 + 11 pt Bold Border: : (Single solid line Auto  0...."/>
    <w:basedOn w:val="Normal"/>
    <w:link w:val="StyleStyle411ptBoldBorderSinglesolidlineAuto0Char"/>
    <w:qFormat/>
    <w:rsid w:val="00D97E7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97E7D"/>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D97E7D"/>
  </w:style>
  <w:style w:type="paragraph" w:customStyle="1" w:styleId="StyleStyle112pt">
    <w:name w:val="Style Style1 + 12 pt"/>
    <w:basedOn w:val="Normal"/>
    <w:link w:val="StyleStyle112ptChar"/>
    <w:qFormat/>
    <w:rsid w:val="00D97E7D"/>
    <w:rPr>
      <w:rFonts w:eastAsia="SimSun"/>
      <w:u w:val="single"/>
      <w:lang w:eastAsia="zh-CN"/>
    </w:rPr>
  </w:style>
  <w:style w:type="character" w:customStyle="1" w:styleId="StyleStyle112ptChar">
    <w:name w:val="Style Style1 + 12 pt Char"/>
    <w:basedOn w:val="DefaultParagraphFont"/>
    <w:link w:val="StyleStyle112pt"/>
    <w:rsid w:val="00D97E7D"/>
    <w:rPr>
      <w:rFonts w:ascii="Calibri" w:eastAsia="SimSun" w:hAnsi="Calibri"/>
      <w:sz w:val="22"/>
      <w:u w:val="single"/>
      <w:lang w:eastAsia="zh-CN"/>
    </w:rPr>
  </w:style>
  <w:style w:type="paragraph" w:customStyle="1" w:styleId="MinimizedText">
    <w:name w:val="Minimized Text"/>
    <w:basedOn w:val="Normal"/>
    <w:link w:val="MinimizedTextChar"/>
    <w:qFormat/>
    <w:rsid w:val="00D97E7D"/>
    <w:rPr>
      <w:rFonts w:eastAsia="Times New Roman"/>
    </w:rPr>
  </w:style>
  <w:style w:type="character" w:customStyle="1" w:styleId="MinimizedTextChar">
    <w:name w:val="Minimized Text Char"/>
    <w:basedOn w:val="DefaultParagraphFont"/>
    <w:link w:val="MinimizedText"/>
    <w:rsid w:val="00D97E7D"/>
    <w:rPr>
      <w:rFonts w:ascii="Calibri" w:eastAsia="Times New Roman" w:hAnsi="Calibri"/>
      <w:sz w:val="22"/>
    </w:rPr>
  </w:style>
  <w:style w:type="character" w:customStyle="1" w:styleId="term1">
    <w:name w:val="term1"/>
    <w:basedOn w:val="DefaultParagraphFont"/>
    <w:rsid w:val="00D97E7D"/>
    <w:rPr>
      <w:b/>
      <w:bCs/>
    </w:rPr>
  </w:style>
  <w:style w:type="character" w:customStyle="1" w:styleId="Styleterm111ptUnderline">
    <w:name w:val="Style term1 + 11 pt Underline"/>
    <w:basedOn w:val="term1"/>
    <w:rsid w:val="00D97E7D"/>
    <w:rPr>
      <w:b/>
      <w:bCs/>
      <w:sz w:val="20"/>
      <w:u w:val="single"/>
    </w:rPr>
  </w:style>
  <w:style w:type="paragraph" w:customStyle="1" w:styleId="StyleMinimizedTextArialNarrow10pt">
    <w:name w:val="Style Minimized Text + Arial Narrow 10 pt"/>
    <w:basedOn w:val="MinimizedText"/>
    <w:link w:val="StyleMinimizedTextArialNarrow10ptChar"/>
    <w:qFormat/>
    <w:rsid w:val="00D97E7D"/>
    <w:rPr>
      <w:sz w:val="20"/>
    </w:rPr>
  </w:style>
  <w:style w:type="character" w:customStyle="1" w:styleId="StyleMinimizedTextArialNarrow10ptChar">
    <w:name w:val="Style Minimized Text + Arial Narrow 10 pt Char"/>
    <w:basedOn w:val="MinimizedTextChar"/>
    <w:link w:val="StyleMinimizedTextArialNarrow10pt"/>
    <w:rsid w:val="00D97E7D"/>
    <w:rPr>
      <w:rFonts w:ascii="Calibri" w:eastAsia="Times New Roman" w:hAnsi="Calibri"/>
      <w:sz w:val="20"/>
    </w:rPr>
  </w:style>
  <w:style w:type="character" w:customStyle="1" w:styleId="Styleunderline11ptBold">
    <w:name w:val="Style underline + 11 pt Bold"/>
    <w:basedOn w:val="underline"/>
    <w:rsid w:val="00D97E7D"/>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97E7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97E7D"/>
    <w:rPr>
      <w:rFonts w:ascii="Calibri" w:eastAsia="Times New Roman" w:hAnsi="Calibri"/>
      <w:sz w:val="22"/>
      <w:u w:val="single"/>
      <w:bdr w:val="single" w:sz="4" w:space="0" w:color="auto"/>
    </w:rPr>
  </w:style>
  <w:style w:type="character" w:customStyle="1" w:styleId="Style9pt">
    <w:name w:val="Style 9 pt"/>
    <w:basedOn w:val="DefaultParagraphFont"/>
    <w:rsid w:val="00D97E7D"/>
    <w:rPr>
      <w:rFonts w:ascii="Times New Roman" w:hAnsi="Times New Roman"/>
      <w:sz w:val="20"/>
    </w:rPr>
  </w:style>
  <w:style w:type="paragraph" w:customStyle="1" w:styleId="StyleStyle49pt3">
    <w:name w:val="Style Style4 + 9 pt3"/>
    <w:basedOn w:val="Style4"/>
    <w:link w:val="StyleStyle49pt3Char"/>
    <w:qFormat/>
    <w:rsid w:val="00D97E7D"/>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D97E7D"/>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D97E7D"/>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D97E7D"/>
    <w:rPr>
      <w:rFonts w:ascii="Calibri" w:eastAsia="Times New Roman" w:hAnsi="Calibri" w:cs="Times New Roman"/>
      <w:b/>
      <w:bCs/>
      <w:u w:val="single"/>
      <w:lang w:val="x-none"/>
    </w:rPr>
  </w:style>
  <w:style w:type="character" w:customStyle="1" w:styleId="authorbio">
    <w:name w:val="authorbio"/>
    <w:basedOn w:val="DefaultParagraphFont"/>
    <w:rsid w:val="00D97E7D"/>
  </w:style>
  <w:style w:type="character" w:customStyle="1" w:styleId="a">
    <w:name w:val="a"/>
    <w:basedOn w:val="DefaultParagraphFont"/>
    <w:rsid w:val="00D97E7D"/>
  </w:style>
  <w:style w:type="character" w:customStyle="1" w:styleId="StyleUnderline3">
    <w:name w:val="Style Underline3"/>
    <w:basedOn w:val="DefaultParagraphFont"/>
    <w:rsid w:val="00D97E7D"/>
    <w:rPr>
      <w:u w:val="single"/>
    </w:rPr>
  </w:style>
  <w:style w:type="paragraph" w:customStyle="1" w:styleId="StyleStyle111ptBorderSinglesolidlineAuto05ptL">
    <w:name w:val="Style Style1 + 11 pt Border: : (Single solid line Auto  0.5 pt L..."/>
    <w:link w:val="StyleStyle111ptBorderSinglesolidlineAuto05ptLChar"/>
    <w:qFormat/>
    <w:rsid w:val="00D97E7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97E7D"/>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D97E7D"/>
    <w:rPr>
      <w:u w:val="single"/>
    </w:rPr>
  </w:style>
  <w:style w:type="paragraph" w:customStyle="1" w:styleId="Circled">
    <w:name w:val="Circled"/>
    <w:link w:val="CircledChar"/>
    <w:qFormat/>
    <w:rsid w:val="00D97E7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D97E7D"/>
    <w:rPr>
      <w:rFonts w:ascii="Times New Roman" w:eastAsia="MS Mincho" w:hAnsi="Times New Roman" w:cs="Times New Roman"/>
      <w:b/>
      <w:sz w:val="22"/>
      <w:szCs w:val="20"/>
      <w:u w:val="single"/>
      <w:lang w:eastAsia="ja-JP"/>
    </w:rPr>
  </w:style>
  <w:style w:type="character" w:customStyle="1" w:styleId="base">
    <w:name w:val="base"/>
    <w:basedOn w:val="DefaultParagraphFont"/>
    <w:rsid w:val="00D97E7D"/>
  </w:style>
  <w:style w:type="character" w:customStyle="1" w:styleId="part-of-speech">
    <w:name w:val="part-of-speech"/>
    <w:basedOn w:val="DefaultParagraphFont"/>
    <w:rsid w:val="00D97E7D"/>
  </w:style>
  <w:style w:type="character" w:customStyle="1" w:styleId="sep">
    <w:name w:val="sep"/>
    <w:basedOn w:val="DefaultParagraphFont"/>
    <w:rsid w:val="00D97E7D"/>
  </w:style>
  <w:style w:type="character" w:customStyle="1" w:styleId="pron">
    <w:name w:val="pron"/>
    <w:basedOn w:val="DefaultParagraphFont"/>
    <w:rsid w:val="00D97E7D"/>
  </w:style>
  <w:style w:type="paragraph" w:customStyle="1" w:styleId="StyleStyle4LatinTimesNewRomanAsianSimSun">
    <w:name w:val="Style Style4 + (Latin) Times New Roman (Asian) SimSun"/>
    <w:basedOn w:val="Normal"/>
    <w:link w:val="StyleStyle4LatinTimesNewRomanAsianSimSunChar"/>
    <w:qFormat/>
    <w:rsid w:val="00D97E7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97E7D"/>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97E7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97E7D"/>
    <w:rPr>
      <w:rFonts w:ascii="Calibri" w:eastAsia="SimSun" w:hAnsi="Calibri"/>
      <w:b/>
      <w:bCs/>
      <w:sz w:val="22"/>
      <w:u w:val="single"/>
    </w:rPr>
  </w:style>
  <w:style w:type="character" w:customStyle="1" w:styleId="CharChar3">
    <w:name w:val="Char Char3"/>
    <w:basedOn w:val="DefaultParagraphFont"/>
    <w:rsid w:val="00D97E7D"/>
    <w:rPr>
      <w:rFonts w:cs="Arial"/>
      <w:b/>
      <w:bCs/>
      <w:iCs/>
      <w:lang w:val="en-US" w:eastAsia="en-US" w:bidi="ar-SA"/>
    </w:rPr>
  </w:style>
  <w:style w:type="character" w:customStyle="1" w:styleId="SubtitleChar1">
    <w:name w:val="Subtitle Char1"/>
    <w:aliases w:val="Underlined card text Char1"/>
    <w:basedOn w:val="DefaultParagraphFont"/>
    <w:rsid w:val="00D97E7D"/>
    <w:rPr>
      <w:color w:val="5A5A5A" w:themeColor="text1" w:themeTint="A5"/>
      <w:spacing w:val="15"/>
      <w:sz w:val="22"/>
      <w:szCs w:val="22"/>
    </w:rPr>
  </w:style>
  <w:style w:type="paragraph" w:customStyle="1" w:styleId="StyleStyle411pt1">
    <w:name w:val="Style Style4 + 11 pt1"/>
    <w:basedOn w:val="Style4"/>
    <w:link w:val="StyleStyle411pt1Char"/>
    <w:qFormat/>
    <w:rsid w:val="00D97E7D"/>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D97E7D"/>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D97E7D"/>
    <w:rPr>
      <w:b/>
      <w:u w:val="single"/>
      <w:lang w:val="en-US" w:eastAsia="en-US" w:bidi="ar-SA"/>
    </w:rPr>
  </w:style>
  <w:style w:type="character" w:customStyle="1" w:styleId="StyleUnderlineCharChar111pt">
    <w:name w:val="Style Underline Char Char1 + 11 pt"/>
    <w:basedOn w:val="DefaultParagraphFont"/>
    <w:rsid w:val="00D97E7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97E7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D97E7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D97E7D"/>
    <w:rPr>
      <w:sz w:val="22"/>
      <w:u w:val="single"/>
    </w:rPr>
  </w:style>
  <w:style w:type="paragraph" w:customStyle="1" w:styleId="StyleMinimizedTextArialNarrow9pt">
    <w:name w:val="Style Minimized Text + Arial Narrow 9 pt"/>
    <w:basedOn w:val="Normal"/>
    <w:link w:val="StyleMinimizedTextArialNarrow9ptChar"/>
    <w:qFormat/>
    <w:rsid w:val="00D97E7D"/>
    <w:rPr>
      <w:rFonts w:eastAsia="Times New Roman"/>
    </w:rPr>
  </w:style>
  <w:style w:type="character" w:customStyle="1" w:styleId="StyleMinimizedTextArialNarrow9ptChar">
    <w:name w:val="Style Minimized Text + Arial Narrow 9 pt Char"/>
    <w:basedOn w:val="DefaultParagraphFont"/>
    <w:link w:val="StyleMinimizedTextArialNarrow9pt"/>
    <w:rsid w:val="00D97E7D"/>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D97E7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97E7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97E7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97E7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D97E7D"/>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D97E7D"/>
    <w:rPr>
      <w:b w:val="0"/>
      <w:bCs/>
      <w:sz w:val="20"/>
      <w:u w:val="single"/>
      <w:lang w:val="en-US" w:eastAsia="en-US" w:bidi="ar-SA"/>
    </w:rPr>
  </w:style>
  <w:style w:type="character" w:customStyle="1" w:styleId="Styleunderline9pt">
    <w:name w:val="Style underline + 9 pt"/>
    <w:basedOn w:val="underline"/>
    <w:rsid w:val="00D97E7D"/>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D97E7D"/>
    <w:rPr>
      <w:rFonts w:ascii="Times New Roman" w:hAnsi="Times New Roman"/>
      <w:sz w:val="20"/>
    </w:rPr>
  </w:style>
  <w:style w:type="character" w:customStyle="1" w:styleId="Styleunderline9pt1">
    <w:name w:val="Style underline + 9 pt1"/>
    <w:basedOn w:val="underline"/>
    <w:rsid w:val="00D97E7D"/>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D97E7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97E7D"/>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D97E7D"/>
    <w:rPr>
      <w:b/>
      <w:bCs/>
      <w:noProof w:val="0"/>
      <w:sz w:val="20"/>
      <w:u w:val="single"/>
      <w:lang w:val="en-US" w:eastAsia="en-US" w:bidi="ar-SA"/>
    </w:rPr>
  </w:style>
  <w:style w:type="character" w:customStyle="1" w:styleId="Hyperlink23">
    <w:name w:val="Hyperlink23"/>
    <w:basedOn w:val="DefaultParagraphFont"/>
    <w:rsid w:val="00D97E7D"/>
    <w:rPr>
      <w:color w:val="3300CC"/>
      <w:u w:val="single"/>
    </w:rPr>
  </w:style>
  <w:style w:type="paragraph" w:customStyle="1" w:styleId="cardCharChar">
    <w:name w:val="card Char Char"/>
    <w:basedOn w:val="Normal"/>
    <w:link w:val="cardCharCharChar"/>
    <w:qFormat/>
    <w:rsid w:val="00D97E7D"/>
    <w:pPr>
      <w:ind w:left="288" w:right="288"/>
    </w:pPr>
    <w:rPr>
      <w:rFonts w:eastAsia="Times New Roman"/>
      <w:szCs w:val="20"/>
    </w:rPr>
  </w:style>
  <w:style w:type="character" w:customStyle="1" w:styleId="cardCharCharChar">
    <w:name w:val="card Char Char Char"/>
    <w:basedOn w:val="DefaultParagraphFont"/>
    <w:link w:val="cardCharChar"/>
    <w:rsid w:val="00D97E7D"/>
    <w:rPr>
      <w:rFonts w:ascii="Calibri" w:eastAsia="Times New Roman" w:hAnsi="Calibri"/>
      <w:sz w:val="22"/>
      <w:szCs w:val="20"/>
    </w:rPr>
  </w:style>
  <w:style w:type="character" w:customStyle="1" w:styleId="StyleunderlineArialNarrow9ptBold">
    <w:name w:val="Style underline + Arial Narrow 9 pt Bold"/>
    <w:basedOn w:val="underline"/>
    <w:rsid w:val="00D97E7D"/>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D97E7D"/>
  </w:style>
  <w:style w:type="character" w:customStyle="1" w:styleId="StylecardCharCharArialNarrow9ptChar">
    <w:name w:val="Style card Char Char + Arial Narrow 9 pt Char"/>
    <w:basedOn w:val="cardCharCharChar"/>
    <w:link w:val="StylecardCharCharArialNarrow9pt"/>
    <w:rsid w:val="00D97E7D"/>
    <w:rPr>
      <w:rFonts w:ascii="Calibri" w:eastAsia="Times New Roman" w:hAnsi="Calibri"/>
      <w:sz w:val="22"/>
      <w:szCs w:val="20"/>
    </w:rPr>
  </w:style>
  <w:style w:type="character" w:customStyle="1" w:styleId="CardTextChar10">
    <w:name w:val="Card Text Char1"/>
    <w:basedOn w:val="DefaultParagraphFont"/>
    <w:rsid w:val="00D97E7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97E7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D97E7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97E7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D97E7D"/>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D97E7D"/>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D97E7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D97E7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97E7D"/>
    <w:rPr>
      <w:rFonts w:eastAsia="Times New Roman"/>
    </w:rPr>
  </w:style>
  <w:style w:type="character" w:customStyle="1" w:styleId="TextsmallChar">
    <w:name w:val="Textsmall Char"/>
    <w:basedOn w:val="DefaultParagraphFont"/>
    <w:link w:val="Textsmall"/>
    <w:rsid w:val="00D97E7D"/>
    <w:rPr>
      <w:rFonts w:ascii="Calibri" w:eastAsia="Times New Roman" w:hAnsi="Calibri"/>
      <w:sz w:val="22"/>
    </w:rPr>
  </w:style>
  <w:style w:type="character" w:customStyle="1" w:styleId="CharChar111">
    <w:name w:val="Char Char111"/>
    <w:basedOn w:val="DefaultParagraphFont"/>
    <w:rsid w:val="00D97E7D"/>
    <w:rPr>
      <w:rFonts w:cs="Arial"/>
      <w:bCs/>
      <w:szCs w:val="26"/>
      <w:u w:val="single"/>
      <w:lang w:val="en-US" w:eastAsia="en-US" w:bidi="ar-SA"/>
    </w:rPr>
  </w:style>
  <w:style w:type="paragraph" w:customStyle="1" w:styleId="cardtextsmall">
    <w:name w:val="card text small"/>
    <w:basedOn w:val="Normal"/>
    <w:qFormat/>
    <w:rsid w:val="00D97E7D"/>
    <w:rPr>
      <w:rFonts w:ascii="Arial Narrow" w:eastAsia="Times New Roman" w:hAnsi="Arial Narrow"/>
    </w:rPr>
  </w:style>
  <w:style w:type="character" w:customStyle="1" w:styleId="AUnterdline">
    <w:name w:val="AUnterdline"/>
    <w:qFormat/>
    <w:rsid w:val="00D97E7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97E7D"/>
    <w:rPr>
      <w:rFonts w:ascii="Times New Roman" w:hAnsi="Times New Roman"/>
      <w:b/>
      <w:bCs/>
      <w:sz w:val="20"/>
      <w:u w:val="single"/>
      <w:bdr w:val="single" w:sz="4" w:space="0" w:color="auto"/>
    </w:rPr>
  </w:style>
  <w:style w:type="character" w:customStyle="1" w:styleId="highlightedsearchterm">
    <w:name w:val="highlightedsearchterm"/>
    <w:rsid w:val="00D97E7D"/>
  </w:style>
  <w:style w:type="character" w:customStyle="1" w:styleId="StyleUnderline1">
    <w:name w:val="Style Underline1"/>
    <w:basedOn w:val="DefaultParagraphFont"/>
    <w:rsid w:val="00D97E7D"/>
    <w:rPr>
      <w:rFonts w:ascii="Times New Roman" w:hAnsi="Times New Roman"/>
      <w:sz w:val="20"/>
      <w:u w:val="single"/>
    </w:rPr>
  </w:style>
  <w:style w:type="paragraph" w:customStyle="1" w:styleId="StyleStyle49pt10">
    <w:name w:val="Style Style4 + 9 pt10"/>
    <w:basedOn w:val="Style4"/>
    <w:link w:val="StyleStyle49pt10Char"/>
    <w:qFormat/>
    <w:rsid w:val="00D97E7D"/>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D97E7D"/>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D97E7D"/>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D97E7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D97E7D"/>
    <w:pPr>
      <w:ind w:left="288"/>
    </w:pPr>
    <w:rPr>
      <w:rFonts w:eastAsia="Times New Roman"/>
      <w:u w:val="single"/>
    </w:rPr>
  </w:style>
  <w:style w:type="character" w:customStyle="1" w:styleId="NormalUnderlineChar">
    <w:name w:val="Normal Underline Char"/>
    <w:link w:val="NormalUnderline"/>
    <w:rsid w:val="00D97E7D"/>
    <w:rPr>
      <w:rFonts w:ascii="Calibri" w:eastAsia="Times New Roman" w:hAnsi="Calibri"/>
      <w:sz w:val="22"/>
      <w:u w:val="single"/>
    </w:rPr>
  </w:style>
  <w:style w:type="character" w:customStyle="1" w:styleId="DontRead">
    <w:name w:val="Don't Read"/>
    <w:qFormat/>
    <w:rsid w:val="00D97E7D"/>
    <w:rPr>
      <w:rFonts w:ascii="Times New Roman" w:hAnsi="Times New Roman"/>
      <w:sz w:val="16"/>
    </w:rPr>
  </w:style>
  <w:style w:type="paragraph" w:customStyle="1" w:styleId="Underlinestyle">
    <w:name w:val="Underline style"/>
    <w:basedOn w:val="Normal"/>
    <w:qFormat/>
    <w:rsid w:val="00D97E7D"/>
    <w:rPr>
      <w:rFonts w:eastAsia="Times New Roman"/>
      <w:u w:val="single"/>
    </w:rPr>
  </w:style>
  <w:style w:type="character" w:customStyle="1" w:styleId="Style11ptUnderline3">
    <w:name w:val="Style 11 pt Underline3"/>
    <w:rsid w:val="00D97E7D"/>
    <w:rPr>
      <w:sz w:val="20"/>
      <w:u w:val="single"/>
    </w:rPr>
  </w:style>
  <w:style w:type="character" w:customStyle="1" w:styleId="27">
    <w:name w:val="27"/>
    <w:rsid w:val="00D97E7D"/>
    <w:rPr>
      <w:rFonts w:cs="Arial"/>
      <w:bCs/>
      <w:sz w:val="20"/>
      <w:u w:val="single"/>
      <w:lang w:val="en-US" w:eastAsia="en-US" w:bidi="ar-SA"/>
    </w:rPr>
  </w:style>
  <w:style w:type="character" w:customStyle="1" w:styleId="2">
    <w:name w:val="2"/>
    <w:rsid w:val="00D97E7D"/>
    <w:rPr>
      <w:rFonts w:cs="Arial"/>
      <w:bCs/>
      <w:sz w:val="20"/>
      <w:u w:val="single"/>
      <w:lang w:val="en-US" w:eastAsia="en-US" w:bidi="ar-SA"/>
    </w:rPr>
  </w:style>
  <w:style w:type="character" w:customStyle="1" w:styleId="Style9ptUnderline11">
    <w:name w:val="Style 9 pt Underline11"/>
    <w:basedOn w:val="DefaultParagraphFont"/>
    <w:rsid w:val="00D97E7D"/>
    <w:rPr>
      <w:sz w:val="20"/>
      <w:u w:val="single"/>
    </w:rPr>
  </w:style>
  <w:style w:type="character" w:customStyle="1" w:styleId="Style9ptBoldUnderline5">
    <w:name w:val="Style 9 pt Bold Underline5"/>
    <w:basedOn w:val="DefaultParagraphFont"/>
    <w:rsid w:val="00D97E7D"/>
    <w:rPr>
      <w:b/>
      <w:bCs/>
      <w:sz w:val="20"/>
      <w:u w:val="single"/>
    </w:rPr>
  </w:style>
  <w:style w:type="character" w:customStyle="1" w:styleId="CharChar114">
    <w:name w:val="Char Char114"/>
    <w:basedOn w:val="DefaultParagraphFont"/>
    <w:rsid w:val="00D97E7D"/>
    <w:rPr>
      <w:rFonts w:cs="Arial"/>
      <w:bCs/>
      <w:szCs w:val="26"/>
      <w:u w:val="single"/>
      <w:lang w:val="en-US" w:eastAsia="en-US" w:bidi="ar-SA"/>
    </w:rPr>
  </w:style>
  <w:style w:type="character" w:customStyle="1" w:styleId="CharChar113">
    <w:name w:val="Char Char113"/>
    <w:basedOn w:val="DefaultParagraphFont"/>
    <w:rsid w:val="00D97E7D"/>
    <w:rPr>
      <w:rFonts w:cs="Arial"/>
      <w:bCs/>
      <w:szCs w:val="26"/>
      <w:u w:val="single"/>
      <w:lang w:val="en-US" w:eastAsia="en-US" w:bidi="ar-SA"/>
    </w:rPr>
  </w:style>
  <w:style w:type="character" w:customStyle="1" w:styleId="CharChar112">
    <w:name w:val="Char Char112"/>
    <w:basedOn w:val="DefaultParagraphFont"/>
    <w:rsid w:val="00D97E7D"/>
    <w:rPr>
      <w:rFonts w:cs="Arial"/>
      <w:bCs/>
      <w:szCs w:val="26"/>
      <w:u w:val="single"/>
      <w:lang w:val="en-US" w:eastAsia="en-US" w:bidi="ar-SA"/>
    </w:rPr>
  </w:style>
  <w:style w:type="character" w:customStyle="1" w:styleId="ssl0">
    <w:name w:val="ss_l0"/>
    <w:basedOn w:val="DefaultParagraphFont"/>
    <w:rsid w:val="00D97E7D"/>
  </w:style>
  <w:style w:type="paragraph" w:customStyle="1" w:styleId="WW-Default1">
    <w:name w:val="WW-Default1"/>
    <w:basedOn w:val="Normal"/>
    <w:qFormat/>
    <w:rsid w:val="00D97E7D"/>
    <w:pPr>
      <w:suppressAutoHyphens/>
    </w:pPr>
    <w:rPr>
      <w:rFonts w:eastAsia="Times New Roman"/>
      <w:b/>
      <w:bCs/>
      <w:szCs w:val="20"/>
      <w:lang w:eastAsia="ar-SA"/>
    </w:rPr>
  </w:style>
  <w:style w:type="character" w:customStyle="1" w:styleId="zoomme">
    <w:name w:val="zoomme"/>
    <w:basedOn w:val="DefaultParagraphFont"/>
    <w:rsid w:val="00D97E7D"/>
  </w:style>
  <w:style w:type="character" w:customStyle="1" w:styleId="Date1">
    <w:name w:val="Date1"/>
    <w:basedOn w:val="DefaultParagraphFont"/>
    <w:rsid w:val="00D97E7D"/>
  </w:style>
  <w:style w:type="character" w:customStyle="1" w:styleId="classauthor">
    <w:name w:val="class=&quot;author&quot;"/>
    <w:basedOn w:val="DefaultParagraphFont"/>
    <w:rsid w:val="00D97E7D"/>
  </w:style>
  <w:style w:type="paragraph" w:customStyle="1" w:styleId="CardStyle0">
    <w:name w:val="Card Style"/>
    <w:basedOn w:val="Normal"/>
    <w:link w:val="CardStyleChar"/>
    <w:qFormat/>
    <w:rsid w:val="00D97E7D"/>
    <w:rPr>
      <w:rFonts w:eastAsia="Times New Roman"/>
    </w:rPr>
  </w:style>
  <w:style w:type="character" w:customStyle="1" w:styleId="CharCharChar">
    <w:name w:val="Char Char Char"/>
    <w:basedOn w:val="DefaultParagraphFont"/>
    <w:rsid w:val="00D97E7D"/>
    <w:rPr>
      <w:rFonts w:cs="Arial"/>
      <w:bCs/>
      <w:szCs w:val="26"/>
      <w:u w:val="single"/>
      <w:lang w:val="en-US" w:eastAsia="en-US" w:bidi="ar-SA"/>
    </w:rPr>
  </w:style>
  <w:style w:type="character" w:customStyle="1" w:styleId="texto1">
    <w:name w:val="texto1"/>
    <w:rsid w:val="00D97E7D"/>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97E7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97E7D"/>
    <w:rPr>
      <w:rFonts w:ascii="Calibri" w:eastAsia="Times New Roman" w:hAnsi="Calibri" w:cs="Arial"/>
      <w:b/>
      <w:szCs w:val="28"/>
    </w:rPr>
  </w:style>
  <w:style w:type="paragraph" w:customStyle="1" w:styleId="Style23">
    <w:name w:val="Style23"/>
    <w:basedOn w:val="Normal"/>
    <w:uiPriority w:val="99"/>
    <w:qFormat/>
    <w:rsid w:val="00D97E7D"/>
    <w:pPr>
      <w:widowControl w:val="0"/>
      <w:autoSpaceDE w:val="0"/>
      <w:autoSpaceDN w:val="0"/>
      <w:adjustRightInd w:val="0"/>
      <w:spacing w:line="209" w:lineRule="exact"/>
    </w:pPr>
    <w:rPr>
      <w:rFonts w:eastAsia="SimSun"/>
    </w:rPr>
  </w:style>
  <w:style w:type="character" w:customStyle="1" w:styleId="gray">
    <w:name w:val="gray"/>
    <w:basedOn w:val="DefaultParagraphFont"/>
    <w:rsid w:val="00D97E7D"/>
  </w:style>
  <w:style w:type="paragraph" w:customStyle="1" w:styleId="Tagtemplate">
    <w:name w:val="Tagtemplate"/>
    <w:basedOn w:val="Normal"/>
    <w:link w:val="TagtemplateChar"/>
    <w:autoRedefine/>
    <w:qFormat/>
    <w:rsid w:val="00D97E7D"/>
    <w:pPr>
      <w:keepNext/>
      <w:keepLines/>
    </w:pPr>
    <w:rPr>
      <w:rFonts w:eastAsia="Calibri"/>
      <w:b/>
    </w:rPr>
  </w:style>
  <w:style w:type="character" w:customStyle="1" w:styleId="TagtemplateChar">
    <w:name w:val="Tagtemplate Char"/>
    <w:basedOn w:val="DefaultParagraphFont"/>
    <w:link w:val="Tagtemplate"/>
    <w:rsid w:val="00D97E7D"/>
    <w:rPr>
      <w:rFonts w:ascii="Calibri" w:eastAsia="Calibri" w:hAnsi="Calibri"/>
      <w:b/>
      <w:sz w:val="22"/>
    </w:rPr>
  </w:style>
  <w:style w:type="character" w:customStyle="1" w:styleId="Styleunderline11ptBorderSinglesolidlineAuto05p">
    <w:name w:val="Style underline + 11 pt Border: : (Single solid line Auto  0.5 p..."/>
    <w:rsid w:val="00D97E7D"/>
    <w:rPr>
      <w:sz w:val="20"/>
      <w:u w:val="single"/>
      <w:bdr w:val="single" w:sz="4" w:space="0" w:color="auto"/>
    </w:rPr>
  </w:style>
  <w:style w:type="paragraph" w:customStyle="1" w:styleId="Citation-FirstLine">
    <w:name w:val="Citation - First Line"/>
    <w:basedOn w:val="Normal"/>
    <w:next w:val="Normal"/>
    <w:autoRedefine/>
    <w:qFormat/>
    <w:rsid w:val="00D97E7D"/>
    <w:pPr>
      <w:spacing w:line="240" w:lineRule="atLeast"/>
      <w:jc w:val="both"/>
    </w:pPr>
    <w:rPr>
      <w:rFonts w:ascii="Book Antiqua" w:eastAsia="Times New Roman" w:hAnsi="Book Antiqua"/>
    </w:rPr>
  </w:style>
  <w:style w:type="character" w:customStyle="1" w:styleId="CardText-Underlined">
    <w:name w:val="Card Text - Underlined"/>
    <w:rsid w:val="00D97E7D"/>
    <w:rPr>
      <w:b/>
      <w:sz w:val="20"/>
      <w:u w:val="single"/>
    </w:rPr>
  </w:style>
  <w:style w:type="paragraph" w:customStyle="1" w:styleId="Citation-Complete">
    <w:name w:val="Citation - Complete"/>
    <w:basedOn w:val="Normal"/>
    <w:next w:val="Normal"/>
    <w:link w:val="Citation-CompleteChar"/>
    <w:autoRedefine/>
    <w:qFormat/>
    <w:rsid w:val="00D97E7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97E7D"/>
    <w:rPr>
      <w:rFonts w:ascii="Book Antiqua" w:eastAsia="Times New Roman" w:hAnsi="Book Antiqua"/>
      <w:sz w:val="22"/>
    </w:rPr>
  </w:style>
  <w:style w:type="character" w:customStyle="1" w:styleId="MicroTextChar">
    <w:name w:val="MicroText Char"/>
    <w:link w:val="MicroText"/>
    <w:rsid w:val="00D97E7D"/>
    <w:rPr>
      <w:rFonts w:ascii="Arial Narrow" w:hAnsi="Arial Narrow"/>
      <w:sz w:val="12"/>
    </w:rPr>
  </w:style>
  <w:style w:type="character" w:customStyle="1" w:styleId="Style11ptItalic">
    <w:name w:val="Style 11 pt Italic"/>
    <w:basedOn w:val="DefaultParagraphFont"/>
    <w:rsid w:val="00D97E7D"/>
    <w:rPr>
      <w:rFonts w:ascii="Times New Roman" w:hAnsi="Times New Roman"/>
      <w:i/>
      <w:iCs/>
      <w:sz w:val="20"/>
    </w:rPr>
  </w:style>
  <w:style w:type="character" w:customStyle="1" w:styleId="BoldandUnderlineChar">
    <w:name w:val="Bold and Underline Char"/>
    <w:basedOn w:val="DefaultParagraphFont"/>
    <w:link w:val="BoldandUnderline"/>
    <w:locked/>
    <w:rsid w:val="00D97E7D"/>
    <w:rPr>
      <w:b/>
      <w:u w:val="single"/>
    </w:rPr>
  </w:style>
  <w:style w:type="paragraph" w:customStyle="1" w:styleId="BoldandUnderline">
    <w:name w:val="Bold and Underline"/>
    <w:basedOn w:val="Normal"/>
    <w:link w:val="BoldandUnderlineChar"/>
    <w:qFormat/>
    <w:rsid w:val="00D97E7D"/>
    <w:rPr>
      <w:rFonts w:asciiTheme="minorHAnsi" w:hAnsiTheme="minorHAnsi"/>
      <w:b/>
      <w:sz w:val="24"/>
      <w:u w:val="single"/>
    </w:rPr>
  </w:style>
  <w:style w:type="character" w:customStyle="1" w:styleId="hdr">
    <w:name w:val="hdr"/>
    <w:basedOn w:val="DefaultParagraphFont"/>
    <w:rsid w:val="00D97E7D"/>
  </w:style>
  <w:style w:type="paragraph" w:customStyle="1" w:styleId="StyleStyle49ptBold3">
    <w:name w:val="Style Style4 + 9 pt Bold3"/>
    <w:basedOn w:val="Style4"/>
    <w:link w:val="StyleStyle49ptBold3Char"/>
    <w:qFormat/>
    <w:rsid w:val="00D97E7D"/>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D97E7D"/>
    <w:rPr>
      <w:rFonts w:ascii="Calibri" w:eastAsia="Times New Roman" w:hAnsi="Calibri" w:cs="Times New Roman"/>
      <w:b/>
      <w:bCs/>
      <w:u w:val="single"/>
      <w:lang w:val="x-none"/>
    </w:rPr>
  </w:style>
  <w:style w:type="character" w:customStyle="1" w:styleId="Style9ptUnderline6">
    <w:name w:val="Style 9 pt Underline6"/>
    <w:basedOn w:val="DefaultParagraphFont"/>
    <w:rsid w:val="00D97E7D"/>
    <w:rPr>
      <w:sz w:val="20"/>
      <w:u w:val="single"/>
    </w:rPr>
  </w:style>
  <w:style w:type="character" w:customStyle="1" w:styleId="ct-with-fmlt">
    <w:name w:val="ct-with-fmlt"/>
    <w:basedOn w:val="DefaultParagraphFont"/>
    <w:rsid w:val="00D97E7D"/>
  </w:style>
  <w:style w:type="paragraph" w:customStyle="1" w:styleId="StyleStyle49pt">
    <w:name w:val="Style Style4 + 9 pt"/>
    <w:basedOn w:val="Normal"/>
    <w:link w:val="StyleStyle49ptChar"/>
    <w:qFormat/>
    <w:rsid w:val="00D97E7D"/>
    <w:rPr>
      <w:rFonts w:eastAsia="Times New Roman"/>
      <w:u w:val="single"/>
    </w:rPr>
  </w:style>
  <w:style w:type="character" w:customStyle="1" w:styleId="StyleStyle49ptChar">
    <w:name w:val="Style Style4 + 9 pt Char"/>
    <w:basedOn w:val="DefaultParagraphFont"/>
    <w:link w:val="StyleStyle49pt"/>
    <w:rsid w:val="00D97E7D"/>
    <w:rPr>
      <w:rFonts w:ascii="Calibri" w:eastAsia="Times New Roman" w:hAnsi="Calibri"/>
      <w:sz w:val="22"/>
      <w:u w:val="single"/>
    </w:rPr>
  </w:style>
  <w:style w:type="paragraph" w:customStyle="1" w:styleId="StyleStyle49ptBold">
    <w:name w:val="Style Style4 + 9 pt Bold"/>
    <w:basedOn w:val="Normal"/>
    <w:link w:val="StyleStyle49ptBoldChar"/>
    <w:qFormat/>
    <w:rsid w:val="00D97E7D"/>
    <w:rPr>
      <w:rFonts w:eastAsia="Times New Roman"/>
      <w:b/>
      <w:bCs/>
      <w:u w:val="single"/>
    </w:rPr>
  </w:style>
  <w:style w:type="character" w:customStyle="1" w:styleId="StyleStyle49ptBoldChar">
    <w:name w:val="Style Style4 + 9 pt Bold Char"/>
    <w:basedOn w:val="DefaultParagraphFont"/>
    <w:link w:val="StyleStyle49ptBold"/>
    <w:rsid w:val="00D97E7D"/>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D97E7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97E7D"/>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D97E7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D97E7D"/>
    <w:rPr>
      <w:rFonts w:ascii="Arial" w:eastAsia="Times New Roman" w:hAnsi="Arial" w:cs="Arial"/>
      <w:b/>
      <w:bCs/>
      <w:sz w:val="22"/>
      <w:u w:val="single"/>
    </w:rPr>
  </w:style>
  <w:style w:type="paragraph" w:customStyle="1" w:styleId="StyleUnderlined11pt">
    <w:name w:val="Style Underlined + 11 pt"/>
    <w:link w:val="StyleUnderlined11ptChar"/>
    <w:qFormat/>
    <w:rsid w:val="00D97E7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D97E7D"/>
    <w:rPr>
      <w:rFonts w:ascii="Arial" w:eastAsia="Times New Roman" w:hAnsi="Arial" w:cs="Arial"/>
      <w:sz w:val="22"/>
      <w:u w:val="single"/>
    </w:rPr>
  </w:style>
  <w:style w:type="character" w:customStyle="1" w:styleId="newscontent">
    <w:name w:val="newscontent"/>
    <w:rsid w:val="00D97E7D"/>
  </w:style>
  <w:style w:type="character" w:customStyle="1" w:styleId="StyleUnderlinePatternClearYellow">
    <w:name w:val="Style Underline Pattern: Clear (Yellow)"/>
    <w:basedOn w:val="DefaultParagraphFont"/>
    <w:rsid w:val="00D97E7D"/>
    <w:rPr>
      <w:u w:val="single"/>
      <w:shd w:val="clear" w:color="auto" w:fill="00FF00"/>
    </w:rPr>
  </w:style>
  <w:style w:type="paragraph" w:customStyle="1" w:styleId="StyleUnderlineChar11pt3">
    <w:name w:val="Style Underline Char + 11 pt3"/>
    <w:link w:val="StyleUnderlineChar11pt3Char"/>
    <w:qFormat/>
    <w:rsid w:val="00D97E7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D97E7D"/>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D97E7D"/>
    <w:rPr>
      <w:b w:val="0"/>
      <w:bCs/>
      <w:u w:val="single"/>
    </w:rPr>
  </w:style>
  <w:style w:type="paragraph" w:customStyle="1" w:styleId="Cite2">
    <w:name w:val="Cite 2"/>
    <w:basedOn w:val="Normal"/>
    <w:qFormat/>
    <w:rsid w:val="00D97E7D"/>
    <w:rPr>
      <w:rFonts w:eastAsia="MS Mincho"/>
      <w:b/>
      <w:u w:val="single"/>
    </w:rPr>
  </w:style>
  <w:style w:type="character" w:customStyle="1" w:styleId="StyleunderlineBold">
    <w:name w:val="Style underline + Bold"/>
    <w:basedOn w:val="underline"/>
    <w:rsid w:val="00D97E7D"/>
    <w:rPr>
      <w:rFonts w:ascii="Times New Roman" w:hAnsi="Times New Roman" w:cs="Times New Roman" w:hint="default"/>
      <w:b w:val="0"/>
      <w:bCs/>
      <w:sz w:val="20"/>
      <w:u w:val="single"/>
    </w:rPr>
  </w:style>
  <w:style w:type="paragraph" w:customStyle="1" w:styleId="cards0">
    <w:name w:val="cards"/>
    <w:basedOn w:val="Cites"/>
    <w:qFormat/>
    <w:rsid w:val="00D97E7D"/>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D97E7D"/>
    <w:rPr>
      <w:sz w:val="20"/>
      <w:u w:val="single"/>
    </w:rPr>
  </w:style>
  <w:style w:type="character" w:customStyle="1" w:styleId="slug-pub-date">
    <w:name w:val="slug-pub-date"/>
    <w:basedOn w:val="DefaultParagraphFont"/>
    <w:rsid w:val="00D97E7D"/>
  </w:style>
  <w:style w:type="character" w:customStyle="1" w:styleId="slug-vol">
    <w:name w:val="slug-vol"/>
    <w:basedOn w:val="DefaultParagraphFont"/>
    <w:rsid w:val="00D97E7D"/>
  </w:style>
  <w:style w:type="character" w:customStyle="1" w:styleId="slug-issue">
    <w:name w:val="slug-issue"/>
    <w:basedOn w:val="DefaultParagraphFont"/>
    <w:rsid w:val="00D97E7D"/>
  </w:style>
  <w:style w:type="character" w:customStyle="1" w:styleId="slug-pages">
    <w:name w:val="slug-pages"/>
    <w:basedOn w:val="DefaultParagraphFont"/>
    <w:rsid w:val="00D97E7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97E7D"/>
    <w:rPr>
      <w:b/>
      <w:bCs/>
      <w:strike w:val="0"/>
      <w:dstrike w:val="0"/>
      <w:sz w:val="24"/>
      <w:u w:val="none"/>
      <w:effect w:val="none"/>
    </w:rPr>
  </w:style>
  <w:style w:type="character" w:customStyle="1" w:styleId="tagchar">
    <w:name w:val="tagchar"/>
    <w:basedOn w:val="DefaultParagraphFont"/>
    <w:rsid w:val="00D97E7D"/>
  </w:style>
  <w:style w:type="character" w:customStyle="1" w:styleId="pmterms11">
    <w:name w:val="pmterms11"/>
    <w:basedOn w:val="DefaultParagraphFont"/>
    <w:rsid w:val="00D97E7D"/>
    <w:rPr>
      <w:b/>
      <w:bCs/>
      <w:i w:val="0"/>
      <w:iCs w:val="0"/>
      <w:color w:val="000000"/>
    </w:rPr>
  </w:style>
  <w:style w:type="character" w:customStyle="1" w:styleId="StyleUnderlineChar9ptBold">
    <w:name w:val="Style Underline Char + 9 pt Bold"/>
    <w:basedOn w:val="DefaultParagraphFont"/>
    <w:rsid w:val="00D97E7D"/>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D97E7D"/>
    <w:rPr>
      <w:szCs w:val="24"/>
      <w:u w:val="single"/>
      <w:lang w:val="en-US" w:eastAsia="en-US" w:bidi="ar-SA"/>
    </w:rPr>
  </w:style>
  <w:style w:type="character" w:customStyle="1" w:styleId="BoldandUnderlineChar2Char1">
    <w:name w:val="Bold and Underline Char2 Char1"/>
    <w:basedOn w:val="DefaultParagraphFont"/>
    <w:rsid w:val="00D97E7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97E7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97E7D"/>
    <w:rPr>
      <w:szCs w:val="24"/>
      <w:u w:val="single"/>
      <w:lang w:val="en-US" w:eastAsia="en-US" w:bidi="ar-SA"/>
    </w:rPr>
  </w:style>
  <w:style w:type="paragraph" w:customStyle="1" w:styleId="Language">
    <w:name w:val="Language"/>
    <w:basedOn w:val="Normal"/>
    <w:link w:val="LanguageChar"/>
    <w:qFormat/>
    <w:rsid w:val="00D97E7D"/>
    <w:rPr>
      <w:rFonts w:eastAsia="Times New Roman"/>
      <w:strike/>
      <w:szCs w:val="20"/>
    </w:rPr>
  </w:style>
  <w:style w:type="character" w:customStyle="1" w:styleId="LanguageChar">
    <w:name w:val="Language Char"/>
    <w:basedOn w:val="DefaultParagraphFont"/>
    <w:link w:val="Language"/>
    <w:rsid w:val="00D97E7D"/>
    <w:rPr>
      <w:rFonts w:ascii="Calibri" w:eastAsia="Times New Roman" w:hAnsi="Calibri"/>
      <w:strike/>
      <w:sz w:val="22"/>
      <w:szCs w:val="20"/>
    </w:rPr>
  </w:style>
  <w:style w:type="paragraph" w:customStyle="1" w:styleId="UnderlineChar3">
    <w:name w:val="Underline Char3"/>
    <w:basedOn w:val="Normal"/>
    <w:link w:val="UnderlineChar3Char"/>
    <w:qFormat/>
    <w:rsid w:val="00D97E7D"/>
    <w:rPr>
      <w:rFonts w:eastAsia="Times New Roman"/>
      <w:u w:val="single"/>
    </w:rPr>
  </w:style>
  <w:style w:type="character" w:customStyle="1" w:styleId="UnderlineChar3Char">
    <w:name w:val="Underline Char3 Char"/>
    <w:basedOn w:val="DefaultParagraphFont"/>
    <w:link w:val="UnderlineChar3"/>
    <w:rsid w:val="00D97E7D"/>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D97E7D"/>
    <w:rPr>
      <w:rFonts w:eastAsia="Times New Roman"/>
      <w:b/>
      <w:u w:val="single"/>
    </w:rPr>
  </w:style>
  <w:style w:type="character" w:customStyle="1" w:styleId="BoldandUnderlineChar3CharChar">
    <w:name w:val="Bold and Underline Char3 Char Char"/>
    <w:basedOn w:val="DefaultParagraphFont"/>
    <w:link w:val="BoldandUnderlineChar3Char"/>
    <w:rsid w:val="00D97E7D"/>
    <w:rPr>
      <w:rFonts w:ascii="Calibri" w:eastAsia="Times New Roman" w:hAnsi="Calibri"/>
      <w:b/>
      <w:sz w:val="22"/>
      <w:u w:val="single"/>
    </w:rPr>
  </w:style>
  <w:style w:type="character" w:customStyle="1" w:styleId="UnderlineChar1">
    <w:name w:val="Underline Char1"/>
    <w:basedOn w:val="DefaultParagraphFont"/>
    <w:rsid w:val="00D97E7D"/>
    <w:rPr>
      <w:szCs w:val="24"/>
      <w:u w:val="single"/>
      <w:lang w:val="en-US" w:eastAsia="en-US" w:bidi="ar-SA"/>
    </w:rPr>
  </w:style>
  <w:style w:type="character" w:customStyle="1" w:styleId="BoldandUnderlineChar1Char2Char">
    <w:name w:val="Bold and Underline Char1 Char2 Char"/>
    <w:basedOn w:val="DefaultParagraphFont"/>
    <w:rsid w:val="00D97E7D"/>
    <w:rPr>
      <w:b/>
      <w:szCs w:val="24"/>
      <w:u w:val="single"/>
      <w:lang w:val="en-US" w:eastAsia="en-US" w:bidi="ar-SA"/>
    </w:rPr>
  </w:style>
  <w:style w:type="paragraph" w:customStyle="1" w:styleId="HotRoute">
    <w:name w:val="Hot Route"/>
    <w:basedOn w:val="Normal"/>
    <w:link w:val="HotRouteChar0"/>
    <w:qFormat/>
    <w:rsid w:val="00D97E7D"/>
    <w:pPr>
      <w:ind w:left="144"/>
    </w:pPr>
    <w:rPr>
      <w:rFonts w:eastAsia="Times New Roman"/>
    </w:rPr>
  </w:style>
  <w:style w:type="character" w:customStyle="1" w:styleId="Style12ptBoldUnderline1">
    <w:name w:val="Style 12 pt Bold Underline1"/>
    <w:basedOn w:val="DefaultParagraphFont"/>
    <w:rsid w:val="00D97E7D"/>
    <w:rPr>
      <w:b/>
      <w:bCs/>
      <w:sz w:val="24"/>
      <w:u w:val="single"/>
    </w:rPr>
  </w:style>
  <w:style w:type="character" w:customStyle="1" w:styleId="StyleEmphasisArial12ptBoldNotItalic">
    <w:name w:val="Style Emphasis + Arial 12 pt Bold Not Italic"/>
    <w:basedOn w:val="Emphasis"/>
    <w:rsid w:val="00D97E7D"/>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D97E7D"/>
    <w:rPr>
      <w:rFonts w:ascii="SimSun" w:eastAsia="SimSun" w:hAnsi="SimSun"/>
      <w:sz w:val="15"/>
      <w:lang w:eastAsia="zh-CN"/>
    </w:rPr>
  </w:style>
  <w:style w:type="paragraph" w:customStyle="1" w:styleId="UnreadText">
    <w:name w:val="Unread Text"/>
    <w:basedOn w:val="Normal"/>
    <w:next w:val="Normal"/>
    <w:link w:val="UnreadTextChar"/>
    <w:autoRedefine/>
    <w:qFormat/>
    <w:rsid w:val="00D97E7D"/>
    <w:pPr>
      <w:ind w:left="360"/>
    </w:pPr>
    <w:rPr>
      <w:rFonts w:ascii="SimSun" w:eastAsia="SimSun" w:hAnsi="SimSun"/>
      <w:sz w:val="15"/>
      <w:lang w:eastAsia="zh-CN"/>
    </w:rPr>
  </w:style>
  <w:style w:type="character" w:customStyle="1" w:styleId="smallChar">
    <w:name w:val="small Char"/>
    <w:rsid w:val="00D97E7D"/>
    <w:rPr>
      <w:rFonts w:ascii="Calibri" w:eastAsia="Calibri" w:hAnsi="Calibri" w:cs="Calibri"/>
      <w:sz w:val="16"/>
      <w:szCs w:val="20"/>
      <w:lang w:val="x-none" w:eastAsia="x-none"/>
    </w:rPr>
  </w:style>
  <w:style w:type="paragraph" w:customStyle="1" w:styleId="HotRoute0">
    <w:name w:val="Hot Route!"/>
    <w:basedOn w:val="Normal"/>
    <w:qFormat/>
    <w:rsid w:val="00D97E7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97E7D"/>
    <w:rPr>
      <w:rFonts w:ascii="Times New Roman" w:hAnsi="Times New Roman" w:cs="Times New Roman"/>
      <w:sz w:val="16"/>
      <w:szCs w:val="16"/>
    </w:rPr>
  </w:style>
  <w:style w:type="character" w:customStyle="1" w:styleId="BodyText2Char1">
    <w:name w:val="Body Text 2 Char1"/>
    <w:basedOn w:val="DefaultParagraphFont"/>
    <w:semiHidden/>
    <w:rsid w:val="00D97E7D"/>
    <w:rPr>
      <w:rFonts w:ascii="Times New Roman" w:hAnsi="Times New Roman" w:cs="Times New Roman"/>
      <w:sz w:val="20"/>
    </w:rPr>
  </w:style>
  <w:style w:type="character" w:customStyle="1" w:styleId="Heading2Char1CharCharCharCharCharC">
    <w:name w:val="Heading 2 Char1 Char Char Char Char Char C"/>
    <w:rsid w:val="00D97E7D"/>
    <w:rPr>
      <w:rFonts w:cs="Arial"/>
      <w:b/>
      <w:bCs/>
      <w:iCs/>
      <w:sz w:val="24"/>
      <w:szCs w:val="28"/>
      <w:lang w:val="en-US" w:eastAsia="en-US" w:bidi="ar-SA"/>
    </w:rPr>
  </w:style>
  <w:style w:type="character" w:customStyle="1" w:styleId="underline1">
    <w:name w:val="underline1"/>
    <w:basedOn w:val="DefaultParagraphFont"/>
    <w:rsid w:val="00D97E7D"/>
    <w:rPr>
      <w:u w:val="single"/>
    </w:rPr>
  </w:style>
  <w:style w:type="character" w:customStyle="1" w:styleId="author">
    <w:name w:val="author"/>
    <w:basedOn w:val="DefaultParagraphFont"/>
    <w:rsid w:val="00D97E7D"/>
    <w:rPr>
      <w:rFonts w:ascii="Times New Roman" w:hAnsi="Times New Roman"/>
      <w:b/>
      <w:sz w:val="24"/>
    </w:rPr>
  </w:style>
  <w:style w:type="character" w:customStyle="1" w:styleId="FontStyle291">
    <w:name w:val="Font Style291"/>
    <w:basedOn w:val="DefaultParagraphFont"/>
    <w:uiPriority w:val="99"/>
    <w:rsid w:val="00D97E7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97E7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97E7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97E7D"/>
    <w:rPr>
      <w:rFonts w:ascii="Calibri" w:eastAsia="Times New Roman" w:hAnsi="Calibri"/>
      <w:sz w:val="22"/>
    </w:rPr>
  </w:style>
  <w:style w:type="paragraph" w:customStyle="1" w:styleId="Cards1">
    <w:name w:val="Cards1"/>
    <w:basedOn w:val="Normal"/>
    <w:link w:val="Cards1Char"/>
    <w:qFormat/>
    <w:rsid w:val="00D97E7D"/>
    <w:pPr>
      <w:ind w:left="288"/>
    </w:pPr>
    <w:rPr>
      <w:rFonts w:eastAsia="Times New Roman"/>
      <w:u w:val="single"/>
    </w:rPr>
  </w:style>
  <w:style w:type="character" w:customStyle="1" w:styleId="Cards1Char">
    <w:name w:val="Cards1 Char"/>
    <w:basedOn w:val="DefaultParagraphFont"/>
    <w:link w:val="Cards1"/>
    <w:rsid w:val="00D97E7D"/>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D97E7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D97E7D"/>
    <w:rPr>
      <w:rFonts w:ascii="Arial" w:eastAsia="Calibri" w:hAnsi="Arial" w:cs="Arial"/>
      <w:sz w:val="22"/>
      <w:szCs w:val="22"/>
      <w:u w:val="single"/>
    </w:rPr>
  </w:style>
  <w:style w:type="character" w:customStyle="1" w:styleId="EmphasizeThis">
    <w:name w:val="EmphasizeThis"/>
    <w:rsid w:val="00D97E7D"/>
    <w:rPr>
      <w:rFonts w:ascii="Georgia" w:hAnsi="Georgia"/>
      <w:b/>
      <w:iCs/>
      <w:sz w:val="24"/>
      <w:u w:val="thick"/>
    </w:rPr>
  </w:style>
  <w:style w:type="paragraph" w:customStyle="1" w:styleId="Stylecard8pt">
    <w:name w:val="Style card + 8 pt"/>
    <w:basedOn w:val="card"/>
    <w:link w:val="Stylecard8ptChar"/>
    <w:qFormat/>
    <w:rsid w:val="00D97E7D"/>
    <w:rPr>
      <w:rFonts w:ascii="Georgia" w:hAnsi="Georgia"/>
      <w:bCs/>
      <w:color w:val="000000"/>
      <w:lang w:eastAsia="ar-SA"/>
    </w:rPr>
  </w:style>
  <w:style w:type="character" w:customStyle="1" w:styleId="Stylecard8ptChar">
    <w:name w:val="Style card + 8 pt Char"/>
    <w:basedOn w:val="cardChar"/>
    <w:link w:val="Stylecard8pt"/>
    <w:rsid w:val="00D97E7D"/>
    <w:rPr>
      <w:rFonts w:ascii="Georgia" w:hAnsi="Georgia"/>
      <w:bCs/>
      <w:color w:val="000000"/>
      <w:sz w:val="16"/>
      <w:lang w:eastAsia="ar-SA"/>
    </w:rPr>
  </w:style>
  <w:style w:type="character" w:customStyle="1" w:styleId="bhl">
    <w:name w:val="bhl"/>
    <w:basedOn w:val="DefaultParagraphFont"/>
    <w:rsid w:val="00D97E7D"/>
  </w:style>
  <w:style w:type="paragraph" w:customStyle="1" w:styleId="TagGA11">
    <w:name w:val="Tag GA 11"/>
    <w:basedOn w:val="TOC1"/>
    <w:qFormat/>
    <w:rsid w:val="00D97E7D"/>
    <w:pPr>
      <w:spacing w:before="0" w:after="160"/>
    </w:pPr>
    <w:rPr>
      <w:rFonts w:ascii="Georgia" w:eastAsia="Calibri" w:hAnsi="Georgia"/>
      <w:u w:val="none"/>
      <w:lang w:bidi="ar-SA"/>
    </w:rPr>
  </w:style>
  <w:style w:type="paragraph" w:customStyle="1" w:styleId="CiteCard">
    <w:name w:val="Cite/Card"/>
    <w:basedOn w:val="TOC2"/>
    <w:qFormat/>
    <w:rsid w:val="00D97E7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D97E7D"/>
    <w:rPr>
      <w:rFonts w:ascii="Georgia" w:eastAsia="Times New Roman" w:hAnsi="Georgia" w:hint="default"/>
      <w:sz w:val="22"/>
      <w:u w:val="single"/>
      <w:lang w:eastAsia="zh-CN"/>
    </w:rPr>
  </w:style>
  <w:style w:type="character" w:customStyle="1" w:styleId="addmd">
    <w:name w:val="addmd"/>
    <w:basedOn w:val="DefaultParagraphFont"/>
    <w:rsid w:val="00D97E7D"/>
  </w:style>
  <w:style w:type="character" w:customStyle="1" w:styleId="UnderlinedTextCharChar">
    <w:name w:val="Underlined Text Char Char"/>
    <w:basedOn w:val="DefaultParagraphFont"/>
    <w:rsid w:val="00D97E7D"/>
    <w:rPr>
      <w:rFonts w:cs="Arial"/>
      <w:bCs/>
      <w:noProof w:val="0"/>
      <w:szCs w:val="26"/>
      <w:u w:val="single"/>
      <w:lang w:val="en-US" w:eastAsia="en-US" w:bidi="ar-SA"/>
    </w:rPr>
  </w:style>
  <w:style w:type="character" w:customStyle="1" w:styleId="CardText1Char">
    <w:name w:val="Card Text 1 Char"/>
    <w:rsid w:val="00D97E7D"/>
    <w:rPr>
      <w:rFonts w:ascii="Georgia" w:hAnsi="Georgia"/>
      <w:color w:val="000000"/>
      <w:sz w:val="22"/>
      <w:szCs w:val="22"/>
      <w:u w:val="single"/>
    </w:rPr>
  </w:style>
  <w:style w:type="character" w:customStyle="1" w:styleId="BoldUnderlining">
    <w:name w:val="Bold Underlining"/>
    <w:rsid w:val="00D97E7D"/>
    <w:rPr>
      <w:u w:val="single"/>
    </w:rPr>
  </w:style>
  <w:style w:type="character" w:customStyle="1" w:styleId="Intemphasis">
    <w:name w:val="Intemphasis"/>
    <w:uiPriority w:val="1"/>
    <w:qFormat/>
    <w:rsid w:val="00D97E7D"/>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D97E7D"/>
    <w:pPr>
      <w:ind w:left="288" w:right="288"/>
    </w:pPr>
    <w:rPr>
      <w:szCs w:val="16"/>
    </w:rPr>
  </w:style>
  <w:style w:type="character" w:customStyle="1" w:styleId="cardtextChar3">
    <w:name w:val="cardtext Char"/>
    <w:basedOn w:val="DefaultParagraphFont"/>
    <w:link w:val="cardtext2"/>
    <w:rsid w:val="00D97E7D"/>
    <w:rPr>
      <w:rFonts w:ascii="Calibri" w:hAnsi="Calibri"/>
      <w:sz w:val="22"/>
      <w:szCs w:val="16"/>
    </w:rPr>
  </w:style>
  <w:style w:type="character" w:customStyle="1" w:styleId="BoldUnderlineChar10">
    <w:name w:val="BoldUnderline Char1"/>
    <w:rsid w:val="00D97E7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97E7D"/>
    <w:pPr>
      <w:spacing w:after="200"/>
      <w:contextualSpacing/>
    </w:pPr>
    <w:rPr>
      <w:rFonts w:eastAsia="Calibri"/>
      <w:u w:val="single"/>
    </w:rPr>
  </w:style>
  <w:style w:type="character" w:customStyle="1" w:styleId="UnderlinedCardTextChar">
    <w:name w:val="Underlined Card Text Char"/>
    <w:link w:val="UnderlinedCardText"/>
    <w:rsid w:val="00D97E7D"/>
    <w:rPr>
      <w:rFonts w:ascii="Calibri" w:eastAsia="Calibri" w:hAnsi="Calibri"/>
      <w:sz w:val="22"/>
      <w:u w:val="single"/>
    </w:rPr>
  </w:style>
  <w:style w:type="character" w:customStyle="1" w:styleId="Hyperlink6">
    <w:name w:val="Hyperlink6"/>
    <w:basedOn w:val="DefaultParagraphFont"/>
    <w:rsid w:val="00D97E7D"/>
    <w:rPr>
      <w:color w:val="3300CC"/>
      <w:u w:val="single"/>
    </w:rPr>
  </w:style>
  <w:style w:type="paragraph" w:customStyle="1" w:styleId="Tag12">
    <w:name w:val="Tag12"/>
    <w:basedOn w:val="Normal"/>
    <w:qFormat/>
    <w:rsid w:val="00D97E7D"/>
    <w:pPr>
      <w:contextualSpacing/>
    </w:pPr>
    <w:rPr>
      <w:rFonts w:eastAsia="Cambria"/>
      <w:b/>
    </w:rPr>
  </w:style>
  <w:style w:type="character" w:customStyle="1" w:styleId="citation">
    <w:name w:val="citation"/>
    <w:basedOn w:val="DefaultParagraphFont"/>
    <w:rsid w:val="00D97E7D"/>
  </w:style>
  <w:style w:type="paragraph" w:customStyle="1" w:styleId="UnderlineText">
    <w:name w:val="Underline Text"/>
    <w:basedOn w:val="Normal"/>
    <w:link w:val="UnderlineTextChar"/>
    <w:qFormat/>
    <w:rsid w:val="00D97E7D"/>
    <w:pPr>
      <w:ind w:left="288"/>
    </w:pPr>
    <w:rPr>
      <w:rFonts w:eastAsia="Times New Roman"/>
      <w:u w:val="single"/>
    </w:rPr>
  </w:style>
  <w:style w:type="character" w:customStyle="1" w:styleId="UnderlineTextChar">
    <w:name w:val="Underline Text Char"/>
    <w:basedOn w:val="DefaultParagraphFont"/>
    <w:link w:val="UnderlineText"/>
    <w:rsid w:val="00D97E7D"/>
    <w:rPr>
      <w:rFonts w:ascii="Calibri" w:eastAsia="Times New Roman" w:hAnsi="Calibri"/>
      <w:sz w:val="22"/>
      <w:u w:val="single"/>
    </w:rPr>
  </w:style>
  <w:style w:type="character" w:customStyle="1" w:styleId="il">
    <w:name w:val="il"/>
    <w:basedOn w:val="DefaultParagraphFont"/>
    <w:rsid w:val="00D97E7D"/>
  </w:style>
  <w:style w:type="character" w:customStyle="1" w:styleId="commentstext">
    <w:name w:val="comments_text"/>
    <w:uiPriority w:val="99"/>
    <w:rsid w:val="00D97E7D"/>
    <w:rPr>
      <w:rFonts w:cs="Times New Roman"/>
    </w:rPr>
  </w:style>
  <w:style w:type="paragraph" w:customStyle="1" w:styleId="Heading42">
    <w:name w:val="Heading 42"/>
    <w:basedOn w:val="Normal"/>
    <w:qFormat/>
    <w:rsid w:val="00D97E7D"/>
    <w:rPr>
      <w:rFonts w:eastAsia="Times New Roman"/>
    </w:rPr>
  </w:style>
  <w:style w:type="paragraph" w:customStyle="1" w:styleId="DebateNormal">
    <w:name w:val="DebateNormal"/>
    <w:basedOn w:val="Normal"/>
    <w:link w:val="DebateNormalChar"/>
    <w:qFormat/>
    <w:rsid w:val="00D97E7D"/>
    <w:pPr>
      <w:spacing w:line="276" w:lineRule="auto"/>
    </w:pPr>
    <w:rPr>
      <w:rFonts w:eastAsia="Calibri"/>
      <w:szCs w:val="20"/>
    </w:rPr>
  </w:style>
  <w:style w:type="character" w:customStyle="1" w:styleId="DebateNormalChar">
    <w:name w:val="DebateNormal Char"/>
    <w:basedOn w:val="DefaultParagraphFont"/>
    <w:link w:val="DebateNormal"/>
    <w:rsid w:val="00D97E7D"/>
    <w:rPr>
      <w:rFonts w:ascii="Calibri" w:eastAsia="Calibri" w:hAnsi="Calibri"/>
      <w:sz w:val="22"/>
      <w:szCs w:val="20"/>
    </w:rPr>
  </w:style>
  <w:style w:type="paragraph" w:customStyle="1" w:styleId="DebateEmphasis">
    <w:name w:val="DebateEmphasis"/>
    <w:basedOn w:val="Normal"/>
    <w:link w:val="DebateEmphasisChar"/>
    <w:qFormat/>
    <w:rsid w:val="00D97E7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97E7D"/>
    <w:rPr>
      <w:rFonts w:ascii="Calibri" w:eastAsia="Calibri" w:hAnsi="Calibri"/>
      <w:b/>
      <w:sz w:val="22"/>
      <w:szCs w:val="20"/>
      <w:u w:val="single"/>
    </w:rPr>
  </w:style>
  <w:style w:type="paragraph" w:customStyle="1" w:styleId="NormalCite">
    <w:name w:val="NormalCite"/>
    <w:link w:val="NormalCiteChar"/>
    <w:qFormat/>
    <w:rsid w:val="00D97E7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D97E7D"/>
    <w:rPr>
      <w:rFonts w:ascii="Times New Roman" w:eastAsiaTheme="minorHAnsi" w:hAnsi="Times New Roman" w:cs="Times New Roman"/>
      <w:sz w:val="18"/>
      <w:szCs w:val="22"/>
    </w:rPr>
  </w:style>
  <w:style w:type="character" w:customStyle="1" w:styleId="articletext">
    <w:name w:val="articletext"/>
    <w:basedOn w:val="DefaultParagraphFont"/>
    <w:rsid w:val="00D97E7D"/>
  </w:style>
  <w:style w:type="character" w:customStyle="1" w:styleId="grey10">
    <w:name w:val="grey10"/>
    <w:basedOn w:val="DefaultParagraphFont"/>
    <w:rsid w:val="00D97E7D"/>
  </w:style>
  <w:style w:type="character" w:customStyle="1" w:styleId="navy13bd">
    <w:name w:val="navy13bd"/>
    <w:basedOn w:val="DefaultParagraphFont"/>
    <w:rsid w:val="00D97E7D"/>
  </w:style>
  <w:style w:type="character" w:customStyle="1" w:styleId="Style9ptUnderline2">
    <w:name w:val="Style 9 pt Underline2"/>
    <w:basedOn w:val="DefaultParagraphFont"/>
    <w:rsid w:val="00D97E7D"/>
    <w:rPr>
      <w:sz w:val="20"/>
      <w:u w:val="single"/>
    </w:rPr>
  </w:style>
  <w:style w:type="character" w:customStyle="1" w:styleId="Style9ptBoldUnderline1">
    <w:name w:val="Style 9 pt Bold Underline1"/>
    <w:basedOn w:val="DefaultParagraphFont"/>
    <w:rsid w:val="00D97E7D"/>
    <w:rPr>
      <w:b/>
      <w:bCs/>
      <w:sz w:val="20"/>
      <w:u w:val="single"/>
    </w:rPr>
  </w:style>
  <w:style w:type="character" w:customStyle="1" w:styleId="TagsCharChar">
    <w:name w:val="Tags Char Char"/>
    <w:basedOn w:val="DefaultParagraphFont"/>
    <w:rsid w:val="00D97E7D"/>
    <w:rPr>
      <w:rFonts w:eastAsia="SimSun"/>
      <w:b/>
      <w:sz w:val="24"/>
      <w:lang w:val="en-US" w:eastAsia="zh-CN" w:bidi="ar-SA"/>
    </w:rPr>
  </w:style>
  <w:style w:type="paragraph" w:customStyle="1" w:styleId="cardCharCharCharChar">
    <w:name w:val="card Char Char Char Char"/>
    <w:basedOn w:val="Normal"/>
    <w:qFormat/>
    <w:rsid w:val="00D97E7D"/>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D97E7D"/>
    <w:rPr>
      <w:rFonts w:eastAsia="Times New Roman"/>
      <w:u w:val="single"/>
    </w:rPr>
  </w:style>
  <w:style w:type="character" w:customStyle="1" w:styleId="CARDChar0">
    <w:name w:val="CARD Char"/>
    <w:basedOn w:val="DefaultParagraphFont"/>
    <w:link w:val="CARD0"/>
    <w:rsid w:val="00D97E7D"/>
    <w:rPr>
      <w:rFonts w:ascii="Calibri" w:eastAsia="Times New Roman" w:hAnsi="Calibri"/>
      <w:sz w:val="22"/>
      <w:u w:val="single"/>
    </w:rPr>
  </w:style>
  <w:style w:type="paragraph" w:customStyle="1" w:styleId="Normal2">
    <w:name w:val="Normal2"/>
    <w:basedOn w:val="Normal"/>
    <w:qFormat/>
    <w:rsid w:val="00D97E7D"/>
    <w:rPr>
      <w:rFonts w:eastAsia="Times New Roman"/>
    </w:rPr>
  </w:style>
  <w:style w:type="character" w:customStyle="1" w:styleId="Style11ptThickunderline">
    <w:name w:val="Style 11 pt Thick underline"/>
    <w:rsid w:val="00D97E7D"/>
    <w:rPr>
      <w:rFonts w:ascii="Times New Roman" w:hAnsi="Times New Roman"/>
      <w:sz w:val="20"/>
      <w:u w:val="single"/>
    </w:rPr>
  </w:style>
  <w:style w:type="character" w:customStyle="1" w:styleId="Style11ptBoldThickunderline">
    <w:name w:val="Style 11 pt Bold Thick underline"/>
    <w:rsid w:val="00D97E7D"/>
    <w:rPr>
      <w:rFonts w:ascii="Times New Roman" w:hAnsi="Times New Roman"/>
      <w:b/>
      <w:bCs/>
      <w:sz w:val="20"/>
      <w:u w:val="single"/>
    </w:rPr>
  </w:style>
  <w:style w:type="paragraph" w:customStyle="1" w:styleId="UnderlineBoldIndent">
    <w:name w:val="Underline + Bold Indent"/>
    <w:basedOn w:val="Normal"/>
    <w:link w:val="UnderlineBoldIndentCharChar"/>
    <w:qFormat/>
    <w:rsid w:val="00D97E7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97E7D"/>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D97E7D"/>
    <w:rPr>
      <w:u w:val="single"/>
    </w:rPr>
  </w:style>
  <w:style w:type="character" w:customStyle="1" w:styleId="StyleUnderlineBoldIndent11ptChar">
    <w:name w:val="Style Underline + Bold Indent + 11 pt Char"/>
    <w:link w:val="StyleUnderlineBoldIndent11pt"/>
    <w:rsid w:val="00D97E7D"/>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D97E7D"/>
    <w:rPr>
      <w:b/>
      <w:bCs/>
      <w:u w:val="single"/>
    </w:rPr>
  </w:style>
  <w:style w:type="character" w:customStyle="1" w:styleId="StyleUnderlineBoldIndent11ptBoldChar">
    <w:name w:val="Style Underline + Bold Indent + 11 pt Bold Char"/>
    <w:link w:val="StyleUnderlineBoldIndent11ptBold"/>
    <w:rsid w:val="00D97E7D"/>
    <w:rPr>
      <w:rFonts w:ascii="Calibri" w:eastAsia="Times New Roman" w:hAnsi="Calibri"/>
      <w:b/>
      <w:bCs/>
      <w:sz w:val="22"/>
      <w:szCs w:val="20"/>
      <w:u w:val="single"/>
    </w:rPr>
  </w:style>
  <w:style w:type="paragraph" w:customStyle="1" w:styleId="Normal20pt">
    <w:name w:val="Normal  + 20 pt"/>
    <w:basedOn w:val="Normal"/>
    <w:uiPriority w:val="6"/>
    <w:qFormat/>
    <w:rsid w:val="00D97E7D"/>
    <w:rPr>
      <w:bCs/>
      <w:u w:val="single"/>
    </w:rPr>
  </w:style>
  <w:style w:type="paragraph" w:customStyle="1" w:styleId="author-name">
    <w:name w:val="author-name"/>
    <w:basedOn w:val="Normal"/>
    <w:qFormat/>
    <w:rsid w:val="00D97E7D"/>
    <w:pPr>
      <w:spacing w:before="100" w:beforeAutospacing="1" w:after="100" w:afterAutospacing="1"/>
    </w:pPr>
    <w:rPr>
      <w:rFonts w:eastAsia="Times New Roman"/>
    </w:rPr>
  </w:style>
  <w:style w:type="paragraph" w:customStyle="1" w:styleId="author-credentials">
    <w:name w:val="author-credentials"/>
    <w:basedOn w:val="Normal"/>
    <w:qFormat/>
    <w:rsid w:val="00D97E7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97E7D"/>
    <w:rPr>
      <w:rFonts w:ascii="Consolas" w:hAnsi="Consolas" w:cs="Consolas"/>
      <w:sz w:val="20"/>
      <w:szCs w:val="20"/>
    </w:rPr>
  </w:style>
  <w:style w:type="character" w:customStyle="1" w:styleId="headline">
    <w:name w:val="headline"/>
    <w:basedOn w:val="DefaultParagraphFont"/>
    <w:rsid w:val="00D97E7D"/>
  </w:style>
  <w:style w:type="character" w:customStyle="1" w:styleId="yshortcuts">
    <w:name w:val="yshortcuts"/>
    <w:basedOn w:val="DefaultParagraphFont"/>
    <w:rsid w:val="00D97E7D"/>
  </w:style>
  <w:style w:type="character" w:customStyle="1" w:styleId="HotRouteChar0">
    <w:name w:val="Hot Route Char"/>
    <w:link w:val="HotRoute"/>
    <w:rsid w:val="00D97E7D"/>
    <w:rPr>
      <w:rFonts w:ascii="Calibri" w:eastAsia="Times New Roman" w:hAnsi="Calibri"/>
      <w:sz w:val="22"/>
    </w:rPr>
  </w:style>
  <w:style w:type="paragraph" w:styleId="PlainText">
    <w:name w:val="Plain Text"/>
    <w:basedOn w:val="Normal"/>
    <w:link w:val="PlainTextChar"/>
    <w:rsid w:val="00D97E7D"/>
    <w:rPr>
      <w:rFonts w:ascii="Courier New" w:eastAsia="Times New Roman" w:hAnsi="Courier New" w:cs="Courier New"/>
      <w:szCs w:val="20"/>
    </w:rPr>
  </w:style>
  <w:style w:type="character" w:customStyle="1" w:styleId="PlainTextChar">
    <w:name w:val="Plain Text Char"/>
    <w:basedOn w:val="DefaultParagraphFont"/>
    <w:link w:val="PlainText"/>
    <w:rsid w:val="00D97E7D"/>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D97E7D"/>
    <w:rPr>
      <w:sz w:val="12"/>
    </w:rPr>
  </w:style>
  <w:style w:type="character" w:customStyle="1" w:styleId="MicrotextChar0">
    <w:name w:val="Microtext Char"/>
    <w:link w:val="Microtext0"/>
    <w:rsid w:val="00D97E7D"/>
    <w:rPr>
      <w:rFonts w:ascii="Calibri" w:hAnsi="Calibri"/>
      <w:sz w:val="12"/>
    </w:rPr>
  </w:style>
  <w:style w:type="paragraph" w:customStyle="1" w:styleId="Style6">
    <w:name w:val="Style6"/>
    <w:basedOn w:val="Normal"/>
    <w:link w:val="Style6Char"/>
    <w:autoRedefine/>
    <w:qFormat/>
    <w:rsid w:val="00D97E7D"/>
    <w:rPr>
      <w:b/>
    </w:rPr>
  </w:style>
  <w:style w:type="character" w:customStyle="1" w:styleId="Style6Char">
    <w:name w:val="Style6 Char"/>
    <w:basedOn w:val="DefaultParagraphFont"/>
    <w:link w:val="Style6"/>
    <w:rsid w:val="00D97E7D"/>
    <w:rPr>
      <w:rFonts w:ascii="Calibri" w:hAnsi="Calibri"/>
      <w:b/>
      <w:sz w:val="22"/>
    </w:rPr>
  </w:style>
  <w:style w:type="paragraph" w:customStyle="1" w:styleId="Style11">
    <w:name w:val="Style11"/>
    <w:basedOn w:val="Normal"/>
    <w:link w:val="Style11Char"/>
    <w:qFormat/>
    <w:rsid w:val="00D97E7D"/>
    <w:rPr>
      <w:rFonts w:eastAsia="Times New Roman"/>
      <w:b/>
      <w:szCs w:val="20"/>
      <w:u w:val="thick"/>
    </w:rPr>
  </w:style>
  <w:style w:type="paragraph" w:customStyle="1" w:styleId="Style12">
    <w:name w:val="Style12"/>
    <w:basedOn w:val="Normal"/>
    <w:link w:val="Style12Char"/>
    <w:qFormat/>
    <w:rsid w:val="00D97E7D"/>
    <w:rPr>
      <w:rFonts w:eastAsia="Times New Roman"/>
      <w:b/>
      <w:u w:val="thick"/>
    </w:rPr>
  </w:style>
  <w:style w:type="character" w:customStyle="1" w:styleId="Style11Char">
    <w:name w:val="Style11 Char"/>
    <w:basedOn w:val="DefaultParagraphFont"/>
    <w:link w:val="Style11"/>
    <w:rsid w:val="00D97E7D"/>
    <w:rPr>
      <w:rFonts w:ascii="Calibri" w:eastAsia="Times New Roman" w:hAnsi="Calibri"/>
      <w:b/>
      <w:sz w:val="22"/>
      <w:szCs w:val="20"/>
      <w:u w:val="thick"/>
    </w:rPr>
  </w:style>
  <w:style w:type="character" w:customStyle="1" w:styleId="Style12Char">
    <w:name w:val="Style12 Char"/>
    <w:basedOn w:val="DefaultParagraphFont"/>
    <w:link w:val="Style12"/>
    <w:rsid w:val="00D97E7D"/>
    <w:rPr>
      <w:rFonts w:ascii="Calibri" w:eastAsia="Times New Roman" w:hAnsi="Calibri"/>
      <w:b/>
      <w:sz w:val="22"/>
      <w:u w:val="thick"/>
    </w:rPr>
  </w:style>
  <w:style w:type="character" w:customStyle="1" w:styleId="caps-label">
    <w:name w:val="caps-label"/>
    <w:basedOn w:val="DefaultParagraphFont"/>
    <w:rsid w:val="00D97E7D"/>
  </w:style>
  <w:style w:type="character" w:customStyle="1" w:styleId="wikiexternallink">
    <w:name w:val="wikiexternallink"/>
    <w:basedOn w:val="DefaultParagraphFont"/>
    <w:rsid w:val="00D97E7D"/>
  </w:style>
  <w:style w:type="character" w:customStyle="1" w:styleId="StyleStyleBoldUnderlineIntenseEmphasisUnderlineapple-style-s">
    <w:name w:val="Style Style Bold UnderlineIntense EmphasisUnderlineapple-style-s..."/>
    <w:basedOn w:val="DefaultParagraphFont"/>
    <w:rsid w:val="00D97E7D"/>
    <w:rPr>
      <w:b w:val="0"/>
      <w:bCs w:val="0"/>
      <w:sz w:val="22"/>
      <w:u w:val="single"/>
      <w:bdr w:val="none" w:sz="0" w:space="0" w:color="auto"/>
    </w:rPr>
  </w:style>
  <w:style w:type="paragraph" w:customStyle="1" w:styleId="blocktitle0">
    <w:name w:val="block title"/>
    <w:basedOn w:val="Normal"/>
    <w:link w:val="blocktitleChar0"/>
    <w:autoRedefine/>
    <w:qFormat/>
    <w:rsid w:val="00D97E7D"/>
    <w:pPr>
      <w:spacing w:after="240"/>
      <w:jc w:val="center"/>
      <w:outlineLvl w:val="0"/>
    </w:pPr>
    <w:rPr>
      <w:rFonts w:eastAsia="Calibri"/>
      <w:b/>
      <w:caps/>
      <w:sz w:val="28"/>
      <w:szCs w:val="28"/>
      <w:lang w:val="es-ES"/>
    </w:rPr>
  </w:style>
  <w:style w:type="character" w:customStyle="1" w:styleId="UnderlineCard">
    <w:name w:val="Underline Card"/>
    <w:uiPriority w:val="6"/>
    <w:qFormat/>
    <w:rsid w:val="00D97E7D"/>
    <w:rPr>
      <w:rFonts w:ascii="Arial" w:hAnsi="Arial"/>
      <w:b w:val="0"/>
      <w:bCs/>
      <w:sz w:val="20"/>
      <w:u w:val="single"/>
    </w:rPr>
  </w:style>
  <w:style w:type="character" w:customStyle="1" w:styleId="story-author">
    <w:name w:val="story-author"/>
    <w:basedOn w:val="DefaultParagraphFont"/>
    <w:rsid w:val="00D97E7D"/>
  </w:style>
  <w:style w:type="paragraph" w:customStyle="1" w:styleId="type">
    <w:name w:val="type"/>
    <w:basedOn w:val="Normal"/>
    <w:qFormat/>
    <w:rsid w:val="00D97E7D"/>
    <w:pPr>
      <w:spacing w:before="100" w:beforeAutospacing="1" w:after="100" w:afterAutospacing="1"/>
    </w:pPr>
    <w:rPr>
      <w:rFonts w:eastAsia="Times New Roman"/>
    </w:rPr>
  </w:style>
  <w:style w:type="character" w:customStyle="1" w:styleId="institution">
    <w:name w:val="institution"/>
    <w:basedOn w:val="DefaultParagraphFont"/>
    <w:rsid w:val="00D97E7D"/>
  </w:style>
  <w:style w:type="character" w:customStyle="1" w:styleId="abodyblack3">
    <w:name w:val="abodyblack3"/>
    <w:basedOn w:val="DefaultParagraphFont"/>
    <w:rsid w:val="00D97E7D"/>
  </w:style>
  <w:style w:type="paragraph" w:customStyle="1" w:styleId="UnderlineChar2CharChar">
    <w:name w:val="Underline Char2 Char Char"/>
    <w:basedOn w:val="Normal"/>
    <w:link w:val="UnderlineChar2CharCharChar"/>
    <w:qFormat/>
    <w:rsid w:val="00D97E7D"/>
    <w:rPr>
      <w:rFonts w:eastAsia="MS Mincho"/>
      <w:szCs w:val="20"/>
      <w:u w:val="single"/>
    </w:rPr>
  </w:style>
  <w:style w:type="character" w:customStyle="1" w:styleId="UnderlineChar2CharCharChar">
    <w:name w:val="Underline Char2 Char Char Char"/>
    <w:link w:val="UnderlineChar2CharChar"/>
    <w:rsid w:val="00D97E7D"/>
    <w:rPr>
      <w:rFonts w:ascii="Calibri" w:eastAsia="MS Mincho" w:hAnsi="Calibri"/>
      <w:sz w:val="22"/>
      <w:szCs w:val="20"/>
      <w:u w:val="single"/>
    </w:rPr>
  </w:style>
  <w:style w:type="character" w:customStyle="1" w:styleId="CharacterStyle1">
    <w:name w:val="Character Style 1"/>
    <w:rsid w:val="00D97E7D"/>
    <w:rPr>
      <w:sz w:val="20"/>
      <w:szCs w:val="20"/>
    </w:rPr>
  </w:style>
  <w:style w:type="character" w:customStyle="1" w:styleId="FontStyle177">
    <w:name w:val="Font Style177"/>
    <w:basedOn w:val="DefaultParagraphFont"/>
    <w:uiPriority w:val="99"/>
    <w:rsid w:val="00D97E7D"/>
    <w:rPr>
      <w:rFonts w:ascii="Times New Roman" w:hAnsi="Times New Roman" w:cs="Times New Roman"/>
      <w:sz w:val="20"/>
      <w:szCs w:val="20"/>
    </w:rPr>
  </w:style>
  <w:style w:type="character" w:customStyle="1" w:styleId="FontStyle173">
    <w:name w:val="Font Style173"/>
    <w:basedOn w:val="DefaultParagraphFont"/>
    <w:uiPriority w:val="99"/>
    <w:rsid w:val="00D97E7D"/>
    <w:rPr>
      <w:rFonts w:ascii="Times New Roman" w:hAnsi="Times New Roman" w:cs="Times New Roman"/>
      <w:sz w:val="14"/>
      <w:szCs w:val="14"/>
    </w:rPr>
  </w:style>
  <w:style w:type="character" w:customStyle="1" w:styleId="FontStyle151">
    <w:name w:val="Font Style151"/>
    <w:basedOn w:val="DefaultParagraphFont"/>
    <w:uiPriority w:val="99"/>
    <w:rsid w:val="00D97E7D"/>
    <w:rPr>
      <w:rFonts w:ascii="Arial Narrow" w:hAnsi="Arial Narrow" w:cs="Arial Narrow"/>
      <w:b/>
      <w:bCs/>
      <w:sz w:val="12"/>
      <w:szCs w:val="12"/>
    </w:rPr>
  </w:style>
  <w:style w:type="character" w:customStyle="1" w:styleId="FontStyle156">
    <w:name w:val="Font Style156"/>
    <w:basedOn w:val="DefaultParagraphFont"/>
    <w:uiPriority w:val="99"/>
    <w:rsid w:val="00D97E7D"/>
    <w:rPr>
      <w:rFonts w:ascii="Arial Narrow" w:hAnsi="Arial Narrow" w:cs="Arial Narrow"/>
      <w:sz w:val="8"/>
      <w:szCs w:val="8"/>
    </w:rPr>
  </w:style>
  <w:style w:type="character" w:customStyle="1" w:styleId="FontStyle160">
    <w:name w:val="Font Style160"/>
    <w:basedOn w:val="DefaultParagraphFont"/>
    <w:uiPriority w:val="99"/>
    <w:rsid w:val="00D97E7D"/>
    <w:rPr>
      <w:rFonts w:ascii="Times New Roman" w:hAnsi="Times New Roman" w:cs="Times New Roman"/>
      <w:b/>
      <w:bCs/>
      <w:sz w:val="20"/>
      <w:szCs w:val="20"/>
    </w:rPr>
  </w:style>
  <w:style w:type="character" w:customStyle="1" w:styleId="FontStyle178">
    <w:name w:val="Font Style178"/>
    <w:basedOn w:val="DefaultParagraphFont"/>
    <w:uiPriority w:val="99"/>
    <w:rsid w:val="00D97E7D"/>
    <w:rPr>
      <w:rFonts w:ascii="Times New Roman" w:hAnsi="Times New Roman" w:cs="Times New Roman"/>
      <w:sz w:val="18"/>
      <w:szCs w:val="18"/>
    </w:rPr>
  </w:style>
  <w:style w:type="paragraph" w:customStyle="1" w:styleId="Style14">
    <w:name w:val="Style14"/>
    <w:basedOn w:val="Normal"/>
    <w:uiPriority w:val="99"/>
    <w:qFormat/>
    <w:rsid w:val="00D97E7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97E7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97E7D"/>
    <w:rPr>
      <w:rFonts w:ascii="Times New Roman" w:hAnsi="Times New Roman" w:cs="Times New Roman"/>
      <w:sz w:val="12"/>
      <w:szCs w:val="12"/>
    </w:rPr>
  </w:style>
  <w:style w:type="paragraph" w:customStyle="1" w:styleId="Style9">
    <w:name w:val="Style9"/>
    <w:basedOn w:val="Normal"/>
    <w:uiPriority w:val="99"/>
    <w:qFormat/>
    <w:rsid w:val="00D97E7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97E7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97E7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97E7D"/>
    <w:rPr>
      <w:rFonts w:ascii="Times New Roman" w:hAnsi="Times New Roman" w:cs="Times New Roman"/>
      <w:sz w:val="16"/>
      <w:szCs w:val="16"/>
    </w:rPr>
  </w:style>
  <w:style w:type="character" w:customStyle="1" w:styleId="f">
    <w:name w:val="f"/>
    <w:basedOn w:val="DefaultParagraphFont"/>
    <w:rsid w:val="00D97E7D"/>
  </w:style>
  <w:style w:type="character" w:customStyle="1" w:styleId="TagsChar2">
    <w:name w:val="Tags Char2"/>
    <w:rsid w:val="00D97E7D"/>
    <w:rPr>
      <w:b/>
      <w:sz w:val="24"/>
    </w:rPr>
  </w:style>
  <w:style w:type="paragraph" w:customStyle="1" w:styleId="CardsFont6ptChar">
    <w:name w:val="Cards + Font: 6 pt Char"/>
    <w:basedOn w:val="Normal"/>
    <w:link w:val="CardsFont6ptCharChar"/>
    <w:qFormat/>
    <w:rsid w:val="00D97E7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97E7D"/>
    <w:rPr>
      <w:rFonts w:ascii="Calibri" w:eastAsia="Times New Roman" w:hAnsi="Calibri"/>
      <w:sz w:val="12"/>
    </w:rPr>
  </w:style>
  <w:style w:type="character" w:customStyle="1" w:styleId="FontStyle172">
    <w:name w:val="Font Style172"/>
    <w:basedOn w:val="DefaultParagraphFont"/>
    <w:uiPriority w:val="99"/>
    <w:rsid w:val="00D97E7D"/>
    <w:rPr>
      <w:rFonts w:ascii="Times New Roman" w:hAnsi="Times New Roman" w:cs="Times New Roman"/>
      <w:b/>
      <w:bCs/>
      <w:sz w:val="16"/>
      <w:szCs w:val="16"/>
    </w:rPr>
  </w:style>
  <w:style w:type="paragraph" w:customStyle="1" w:styleId="Style18">
    <w:name w:val="Style18"/>
    <w:basedOn w:val="Normal"/>
    <w:uiPriority w:val="99"/>
    <w:qFormat/>
    <w:rsid w:val="00D97E7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97E7D"/>
    <w:rPr>
      <w:rFonts w:ascii="Times New Roman" w:hAnsi="Times New Roman" w:cs="Times New Roman"/>
      <w:i/>
      <w:iCs/>
      <w:sz w:val="16"/>
      <w:szCs w:val="16"/>
    </w:rPr>
  </w:style>
  <w:style w:type="character" w:customStyle="1" w:styleId="FontStyle162">
    <w:name w:val="Font Style162"/>
    <w:basedOn w:val="DefaultParagraphFont"/>
    <w:uiPriority w:val="99"/>
    <w:rsid w:val="00D97E7D"/>
    <w:rPr>
      <w:rFonts w:ascii="Times New Roman" w:hAnsi="Times New Roman" w:cs="Times New Roman"/>
      <w:b/>
      <w:bCs/>
      <w:sz w:val="18"/>
      <w:szCs w:val="18"/>
    </w:rPr>
  </w:style>
  <w:style w:type="character" w:customStyle="1" w:styleId="FontStyle167">
    <w:name w:val="Font Style167"/>
    <w:basedOn w:val="DefaultParagraphFont"/>
    <w:uiPriority w:val="99"/>
    <w:rsid w:val="00D97E7D"/>
    <w:rPr>
      <w:rFonts w:ascii="Times New Roman" w:hAnsi="Times New Roman" w:cs="Times New Roman"/>
      <w:sz w:val="10"/>
      <w:szCs w:val="10"/>
    </w:rPr>
  </w:style>
  <w:style w:type="character" w:customStyle="1" w:styleId="FontStyle174">
    <w:name w:val="Font Style174"/>
    <w:basedOn w:val="DefaultParagraphFont"/>
    <w:uiPriority w:val="99"/>
    <w:rsid w:val="00D97E7D"/>
    <w:rPr>
      <w:rFonts w:ascii="Arial Narrow" w:hAnsi="Arial Narrow" w:cs="Arial Narrow"/>
      <w:b/>
      <w:bCs/>
      <w:sz w:val="18"/>
      <w:szCs w:val="18"/>
    </w:rPr>
  </w:style>
  <w:style w:type="paragraph" w:customStyle="1" w:styleId="Style47">
    <w:name w:val="Style47"/>
    <w:basedOn w:val="Normal"/>
    <w:uiPriority w:val="99"/>
    <w:qFormat/>
    <w:rsid w:val="00D97E7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97E7D"/>
    <w:rPr>
      <w:rFonts w:ascii="Times New Roman" w:hAnsi="Times New Roman" w:cs="Times New Roman"/>
      <w:sz w:val="12"/>
      <w:szCs w:val="12"/>
    </w:rPr>
  </w:style>
  <w:style w:type="paragraph" w:customStyle="1" w:styleId="Style24">
    <w:name w:val="Style24"/>
    <w:basedOn w:val="Normal"/>
    <w:uiPriority w:val="99"/>
    <w:qFormat/>
    <w:rsid w:val="00D97E7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97E7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97E7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97E7D"/>
    <w:rPr>
      <w:rFonts w:ascii="Times New Roman" w:hAnsi="Times New Roman" w:cs="Times New Roman"/>
      <w:b/>
      <w:bCs/>
      <w:sz w:val="18"/>
      <w:szCs w:val="18"/>
    </w:rPr>
  </w:style>
  <w:style w:type="paragraph" w:customStyle="1" w:styleId="Style21">
    <w:name w:val="Style21"/>
    <w:basedOn w:val="Normal"/>
    <w:uiPriority w:val="99"/>
    <w:qFormat/>
    <w:rsid w:val="00D97E7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97E7D"/>
    <w:pPr>
      <w:widowControl w:val="0"/>
      <w:autoSpaceDE w:val="0"/>
      <w:autoSpaceDN w:val="0"/>
      <w:adjustRightInd w:val="0"/>
      <w:spacing w:line="198" w:lineRule="exact"/>
    </w:pPr>
    <w:rPr>
      <w:rFonts w:eastAsia="Times New Roman"/>
    </w:rPr>
  </w:style>
  <w:style w:type="paragraph" w:customStyle="1" w:styleId="Standard">
    <w:name w:val="Standard"/>
    <w:qFormat/>
    <w:rsid w:val="00D97E7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D97E7D"/>
    <w:rPr>
      <w:color w:val="000000"/>
      <w:sz w:val="32"/>
      <w:szCs w:val="32"/>
    </w:rPr>
  </w:style>
  <w:style w:type="paragraph" w:customStyle="1" w:styleId="Cardnon-underlined">
    <w:name w:val="Card non-underlined"/>
    <w:basedOn w:val="Normal"/>
    <w:link w:val="Cardnon-underlinedChar"/>
    <w:autoRedefine/>
    <w:uiPriority w:val="99"/>
    <w:qFormat/>
    <w:rsid w:val="00D97E7D"/>
    <w:rPr>
      <w:rFonts w:eastAsia="Times New Roman"/>
      <w:szCs w:val="20"/>
    </w:rPr>
  </w:style>
  <w:style w:type="character" w:customStyle="1" w:styleId="Cardnon-underlinedChar">
    <w:name w:val="Card non-underlined Char"/>
    <w:basedOn w:val="DefaultParagraphFont"/>
    <w:link w:val="Cardnon-underlined"/>
    <w:uiPriority w:val="99"/>
    <w:rsid w:val="00D97E7D"/>
    <w:rPr>
      <w:rFonts w:ascii="Calibri" w:eastAsia="Times New Roman" w:hAnsi="Calibri"/>
      <w:sz w:val="22"/>
      <w:szCs w:val="20"/>
    </w:rPr>
  </w:style>
  <w:style w:type="character" w:customStyle="1" w:styleId="TitleChar2">
    <w:name w:val="Title Char2"/>
    <w:basedOn w:val="DefaultParagraphFont"/>
    <w:uiPriority w:val="10"/>
    <w:qFormat/>
    <w:locked/>
    <w:rsid w:val="00D97E7D"/>
    <w:rPr>
      <w:b/>
      <w:bCs/>
      <w:u w:val="single"/>
    </w:rPr>
  </w:style>
  <w:style w:type="paragraph" w:styleId="TOC3">
    <w:name w:val="toc 3"/>
    <w:basedOn w:val="Normal"/>
    <w:next w:val="Normal"/>
    <w:autoRedefine/>
    <w:qFormat/>
    <w:rsid w:val="00D97E7D"/>
    <w:pPr>
      <w:ind w:left="400"/>
    </w:pPr>
    <w:rPr>
      <w:rFonts w:eastAsia="Times New Roman"/>
      <w:szCs w:val="20"/>
    </w:rPr>
  </w:style>
  <w:style w:type="paragraph" w:styleId="TOC4">
    <w:name w:val="toc 4"/>
    <w:basedOn w:val="Normal"/>
    <w:next w:val="Normal"/>
    <w:autoRedefine/>
    <w:rsid w:val="00D97E7D"/>
    <w:pPr>
      <w:ind w:left="600"/>
    </w:pPr>
    <w:rPr>
      <w:rFonts w:eastAsia="Times New Roman"/>
      <w:szCs w:val="20"/>
    </w:rPr>
  </w:style>
  <w:style w:type="paragraph" w:styleId="TOC5">
    <w:name w:val="toc 5"/>
    <w:basedOn w:val="Normal"/>
    <w:next w:val="Normal"/>
    <w:autoRedefine/>
    <w:rsid w:val="00D97E7D"/>
    <w:pPr>
      <w:ind w:left="800"/>
    </w:pPr>
    <w:rPr>
      <w:rFonts w:eastAsia="Times New Roman"/>
      <w:szCs w:val="20"/>
    </w:rPr>
  </w:style>
  <w:style w:type="paragraph" w:styleId="TOC6">
    <w:name w:val="toc 6"/>
    <w:basedOn w:val="Normal"/>
    <w:next w:val="Normal"/>
    <w:autoRedefine/>
    <w:rsid w:val="00D97E7D"/>
    <w:pPr>
      <w:ind w:left="1000"/>
    </w:pPr>
    <w:rPr>
      <w:rFonts w:eastAsia="Times New Roman"/>
      <w:szCs w:val="20"/>
    </w:rPr>
  </w:style>
  <w:style w:type="paragraph" w:styleId="TOC7">
    <w:name w:val="toc 7"/>
    <w:basedOn w:val="Normal"/>
    <w:next w:val="Normal"/>
    <w:autoRedefine/>
    <w:rsid w:val="00D97E7D"/>
    <w:pPr>
      <w:ind w:left="1200"/>
    </w:pPr>
    <w:rPr>
      <w:rFonts w:eastAsia="Times New Roman"/>
      <w:szCs w:val="20"/>
    </w:rPr>
  </w:style>
  <w:style w:type="paragraph" w:styleId="TOC8">
    <w:name w:val="toc 8"/>
    <w:basedOn w:val="Normal"/>
    <w:next w:val="Normal"/>
    <w:autoRedefine/>
    <w:rsid w:val="00D97E7D"/>
    <w:pPr>
      <w:ind w:left="1400"/>
    </w:pPr>
    <w:rPr>
      <w:rFonts w:eastAsia="Times New Roman"/>
      <w:szCs w:val="20"/>
    </w:rPr>
  </w:style>
  <w:style w:type="character" w:customStyle="1" w:styleId="allocatoragentsleft">
    <w:name w:val="al_locatoragentsleft"/>
    <w:basedOn w:val="DefaultParagraphFont"/>
    <w:rsid w:val="00D97E7D"/>
  </w:style>
  <w:style w:type="character" w:styleId="HTMLTypewriter">
    <w:name w:val="HTML Typewriter"/>
    <w:basedOn w:val="DefaultParagraphFont"/>
    <w:unhideWhenUsed/>
    <w:rsid w:val="00D97E7D"/>
    <w:rPr>
      <w:rFonts w:ascii="Courier New" w:eastAsia="Times New Roman" w:hAnsi="Courier New" w:cs="Courier New"/>
      <w:sz w:val="20"/>
      <w:szCs w:val="20"/>
    </w:rPr>
  </w:style>
  <w:style w:type="paragraph" w:customStyle="1" w:styleId="Carding">
    <w:name w:val="Carding"/>
    <w:basedOn w:val="Normal"/>
    <w:uiPriority w:val="99"/>
    <w:qFormat/>
    <w:rsid w:val="00D97E7D"/>
    <w:rPr>
      <w:rFonts w:eastAsia="Times New Roman"/>
      <w:sz w:val="18"/>
    </w:rPr>
  </w:style>
  <w:style w:type="character" w:customStyle="1" w:styleId="TagsChar1">
    <w:name w:val="Tags Char1"/>
    <w:basedOn w:val="DefaultParagraphFont"/>
    <w:rsid w:val="00D97E7D"/>
    <w:rPr>
      <w:rFonts w:ascii="Arial Narrow" w:hAnsi="Arial Narrow"/>
      <w:b/>
      <w:noProof w:val="0"/>
      <w:sz w:val="22"/>
      <w:szCs w:val="60"/>
      <w:lang w:val="en-US" w:eastAsia="en-US" w:bidi="ar-SA"/>
    </w:rPr>
  </w:style>
  <w:style w:type="character" w:customStyle="1" w:styleId="aunderline">
    <w:name w:val="aunderline"/>
    <w:basedOn w:val="DefaultParagraphFont"/>
    <w:qFormat/>
    <w:rsid w:val="00D97E7D"/>
    <w:rPr>
      <w:rFonts w:ascii="Times New Roman" w:hAnsi="Times New Roman"/>
      <w:sz w:val="20"/>
      <w:szCs w:val="24"/>
      <w:u w:val="thick"/>
    </w:rPr>
  </w:style>
  <w:style w:type="character" w:customStyle="1" w:styleId="tagChar1">
    <w:name w:val="tag Char1"/>
    <w:aliases w:val="Heading 2 Char1 Char Char Char Char"/>
    <w:basedOn w:val="DefaultParagraphFont"/>
    <w:rsid w:val="00D97E7D"/>
    <w:rPr>
      <w:b/>
      <w:noProof w:val="0"/>
      <w:sz w:val="24"/>
      <w:lang w:val="en-US" w:eastAsia="en-US" w:bidi="ar-SA"/>
    </w:rPr>
  </w:style>
  <w:style w:type="character" w:customStyle="1" w:styleId="tagChar2">
    <w:name w:val="tag Char2"/>
    <w:basedOn w:val="DefaultParagraphFont"/>
    <w:qFormat/>
    <w:rsid w:val="00D97E7D"/>
    <w:rPr>
      <w:b/>
      <w:noProof w:val="0"/>
      <w:sz w:val="24"/>
      <w:lang w:val="en-US" w:eastAsia="en-US" w:bidi="ar-SA"/>
    </w:rPr>
  </w:style>
  <w:style w:type="character" w:customStyle="1" w:styleId="Taggin-New">
    <w:name w:val="Taggin - New"/>
    <w:basedOn w:val="DefaultParagraphFont"/>
    <w:rsid w:val="00D97E7D"/>
    <w:rPr>
      <w:rFonts w:ascii="Arial Narrow" w:hAnsi="Arial Narrow"/>
      <w:b/>
      <w:sz w:val="22"/>
    </w:rPr>
  </w:style>
  <w:style w:type="character" w:customStyle="1" w:styleId="Boxing-New">
    <w:name w:val="Boxing - New"/>
    <w:basedOn w:val="DefaultParagraphFont"/>
    <w:rsid w:val="00D97E7D"/>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D97E7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D97E7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D97E7D"/>
    <w:rPr>
      <w:rFonts w:ascii="Garamond" w:hAnsi="Garamond"/>
      <w:sz w:val="22"/>
      <w:szCs w:val="24"/>
      <w:u w:val="single"/>
      <w:lang w:val="en-US" w:eastAsia="en-US" w:bidi="ar-SA"/>
    </w:rPr>
  </w:style>
  <w:style w:type="paragraph" w:customStyle="1" w:styleId="Style2">
    <w:name w:val="Style2"/>
    <w:basedOn w:val="Heading4"/>
    <w:qFormat/>
    <w:rsid w:val="00D97E7D"/>
    <w:rPr>
      <w:rFonts w:eastAsia="Times New Roman" w:cs="Times New Roman"/>
      <w:iCs/>
      <w:caps/>
      <w:szCs w:val="20"/>
    </w:rPr>
  </w:style>
  <w:style w:type="character" w:customStyle="1" w:styleId="pagetitle">
    <w:name w:val="pagetitle"/>
    <w:basedOn w:val="DefaultParagraphFont"/>
    <w:rsid w:val="00D97E7D"/>
  </w:style>
  <w:style w:type="paragraph" w:customStyle="1" w:styleId="text">
    <w:name w:val="text"/>
    <w:basedOn w:val="Normal"/>
    <w:uiPriority w:val="99"/>
    <w:qFormat/>
    <w:rsid w:val="00D97E7D"/>
    <w:pPr>
      <w:spacing w:before="100" w:beforeAutospacing="1" w:after="100" w:afterAutospacing="1"/>
    </w:pPr>
    <w:rPr>
      <w:rFonts w:eastAsia="Times New Roman"/>
    </w:rPr>
  </w:style>
  <w:style w:type="character" w:customStyle="1" w:styleId="StyleUnderlineCharChar9ptBold1">
    <w:name w:val="Style Underline Char Char + 9 pt Bold1"/>
    <w:rsid w:val="00D97E7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97E7D"/>
    <w:rPr>
      <w:rFonts w:ascii="Times New Roman" w:hAnsi="Times New Roman"/>
      <w:sz w:val="20"/>
      <w:szCs w:val="24"/>
      <w:u w:val="single"/>
      <w:lang w:val="en-US" w:eastAsia="en-US" w:bidi="ar-SA"/>
    </w:rPr>
  </w:style>
  <w:style w:type="character" w:customStyle="1" w:styleId="Style9ptBoldUnderline">
    <w:name w:val="Style 9 pt Bold Underline"/>
    <w:rsid w:val="00D97E7D"/>
    <w:rPr>
      <w:b/>
      <w:bCs/>
      <w:sz w:val="20"/>
      <w:u w:val="single"/>
    </w:rPr>
  </w:style>
  <w:style w:type="paragraph" w:customStyle="1" w:styleId="StyleUnderline9pt0">
    <w:name w:val="Style Underline + 9 pt"/>
    <w:link w:val="StyleUnderline9ptChar"/>
    <w:qFormat/>
    <w:rsid w:val="00D97E7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D97E7D"/>
    <w:rPr>
      <w:rFonts w:ascii="Arial" w:eastAsia="Times New Roman" w:hAnsi="Arial" w:cs="Times New Roman"/>
      <w:sz w:val="22"/>
      <w:szCs w:val="20"/>
      <w:u w:val="single"/>
    </w:rPr>
  </w:style>
  <w:style w:type="character" w:customStyle="1" w:styleId="StyleUnderlineChar1Bold">
    <w:name w:val="Style Underline Char1 + Bold"/>
    <w:rsid w:val="00D97E7D"/>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D97E7D"/>
    <w:pPr>
      <w:widowControl w:val="0"/>
    </w:pPr>
    <w:rPr>
      <w:bCs/>
      <w:kern w:val="32"/>
      <w:szCs w:val="20"/>
      <w:lang w:eastAsia="ar-SA"/>
    </w:rPr>
  </w:style>
  <w:style w:type="character" w:customStyle="1" w:styleId="Stylecard9ptChar">
    <w:name w:val="Style card + 9 pt Char"/>
    <w:basedOn w:val="cardChar"/>
    <w:link w:val="Stylecard9pt"/>
    <w:rsid w:val="00D97E7D"/>
    <w:rPr>
      <w:rFonts w:ascii="Times New Roman" w:hAnsi="Times New Roman"/>
      <w:bCs/>
      <w:kern w:val="32"/>
      <w:sz w:val="16"/>
      <w:szCs w:val="20"/>
      <w:lang w:eastAsia="ar-SA"/>
    </w:rPr>
  </w:style>
  <w:style w:type="character" w:customStyle="1" w:styleId="TagsCharCharChar">
    <w:name w:val="Tags Char Char Char"/>
    <w:basedOn w:val="DefaultParagraphFont"/>
    <w:rsid w:val="00D97E7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97E7D"/>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D97E7D"/>
    <w:rPr>
      <w:rFonts w:ascii="Times" w:hAnsi="Times"/>
      <w:b w:val="0"/>
      <w:bCs/>
      <w:sz w:val="20"/>
      <w:u w:val="single"/>
    </w:rPr>
  </w:style>
  <w:style w:type="character" w:customStyle="1" w:styleId="blubigktbiz">
    <w:name w:val="blubigktbiz"/>
    <w:rsid w:val="00D97E7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97E7D"/>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D97E7D"/>
    <w:rPr>
      <w:rFonts w:ascii="Calibri" w:hAnsi="Calibri"/>
      <w:color w:val="000000"/>
      <w:sz w:val="22"/>
      <w:lang w:val="x-none" w:eastAsia="x-none"/>
    </w:rPr>
  </w:style>
  <w:style w:type="character" w:customStyle="1" w:styleId="Style4CharChar">
    <w:name w:val="Style4 Char Char"/>
    <w:basedOn w:val="DefaultParagraphFont"/>
    <w:rsid w:val="00D97E7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97E7D"/>
    <w:rPr>
      <w:rFonts w:ascii="Times New Roman" w:hAnsi="Times New Roman" w:cs="Times New Roman"/>
      <w:sz w:val="16"/>
      <w:szCs w:val="16"/>
    </w:rPr>
  </w:style>
  <w:style w:type="character" w:customStyle="1" w:styleId="StyleEmphasisArial12ptBold">
    <w:name w:val="Style Emphasis + Arial 12 pt Bold"/>
    <w:rsid w:val="00D97E7D"/>
    <w:rPr>
      <w:rFonts w:ascii="Arial" w:hAnsi="Arial"/>
      <w:b/>
      <w:bCs/>
      <w:i/>
      <w:iCs/>
      <w:sz w:val="24"/>
    </w:rPr>
  </w:style>
  <w:style w:type="character" w:customStyle="1" w:styleId="super">
    <w:name w:val="super"/>
    <w:rsid w:val="00D97E7D"/>
  </w:style>
  <w:style w:type="character" w:customStyle="1" w:styleId="text30">
    <w:name w:val="text30"/>
    <w:rsid w:val="00D97E7D"/>
  </w:style>
  <w:style w:type="character" w:customStyle="1" w:styleId="uppercase">
    <w:name w:val="uppercase"/>
    <w:rsid w:val="00D97E7D"/>
  </w:style>
  <w:style w:type="character" w:customStyle="1" w:styleId="bodytext0">
    <w:name w:val="bodytext"/>
    <w:rsid w:val="00D97E7D"/>
  </w:style>
  <w:style w:type="character" w:customStyle="1" w:styleId="entry-title">
    <w:name w:val="entry-title"/>
    <w:rsid w:val="00D97E7D"/>
  </w:style>
  <w:style w:type="character" w:customStyle="1" w:styleId="BodyTextIndentChar1">
    <w:name w:val="Body Text Indent Char1"/>
    <w:basedOn w:val="DefaultParagraphFont"/>
    <w:uiPriority w:val="99"/>
    <w:semiHidden/>
    <w:rsid w:val="00D97E7D"/>
    <w:rPr>
      <w:rFonts w:ascii="Times New Roman" w:hAnsi="Times New Roman" w:cs="Times New Roman"/>
      <w:sz w:val="20"/>
    </w:rPr>
  </w:style>
  <w:style w:type="character" w:customStyle="1" w:styleId="Style6pt">
    <w:name w:val="Style 6 pt"/>
    <w:basedOn w:val="DefaultParagraphFont"/>
    <w:qFormat/>
    <w:rsid w:val="00D97E7D"/>
    <w:rPr>
      <w:sz w:val="12"/>
    </w:rPr>
  </w:style>
  <w:style w:type="character" w:customStyle="1" w:styleId="CiteCharCharCharCharCharChar">
    <w:name w:val="Cite Char Char Char Char Char Char"/>
    <w:basedOn w:val="DefaultParagraphFont"/>
    <w:rsid w:val="00D97E7D"/>
    <w:rPr>
      <w:b/>
      <w:noProof w:val="0"/>
      <w:sz w:val="22"/>
      <w:szCs w:val="24"/>
      <w:u w:val="single"/>
      <w:lang w:val="en-US" w:eastAsia="en-US" w:bidi="ar-SA"/>
    </w:rPr>
  </w:style>
  <w:style w:type="character" w:customStyle="1" w:styleId="mainbody1">
    <w:name w:val="mainbody1"/>
    <w:basedOn w:val="DefaultParagraphFont"/>
    <w:rsid w:val="00D97E7D"/>
    <w:rPr>
      <w:rFonts w:ascii="Verdana" w:hAnsi="Verdana" w:hint="default"/>
      <w:color w:val="000000"/>
      <w:sz w:val="22"/>
      <w:szCs w:val="22"/>
    </w:rPr>
  </w:style>
  <w:style w:type="character" w:customStyle="1" w:styleId="ssl4">
    <w:name w:val="ss_l4"/>
    <w:basedOn w:val="DefaultParagraphFont"/>
    <w:rsid w:val="00D97E7D"/>
  </w:style>
  <w:style w:type="paragraph" w:customStyle="1" w:styleId="StyleNormalWeb11ptUnderline">
    <w:name w:val="Style Normal (Web) + 11 pt Underline"/>
    <w:basedOn w:val="NormalWeb"/>
    <w:link w:val="StyleNormalWeb11ptUnderlineChar"/>
    <w:qFormat/>
    <w:rsid w:val="00D97E7D"/>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D97E7D"/>
    <w:rPr>
      <w:rFonts w:ascii="Calibri" w:eastAsia="Calibri" w:hAnsi="Calibri" w:cs="Calibri"/>
      <w:sz w:val="22"/>
      <w:szCs w:val="22"/>
      <w:u w:val="single"/>
    </w:rPr>
  </w:style>
  <w:style w:type="character" w:customStyle="1" w:styleId="cit-first-element">
    <w:name w:val="cit-first-element"/>
    <w:basedOn w:val="DefaultParagraphFont"/>
    <w:rsid w:val="00D97E7D"/>
  </w:style>
  <w:style w:type="character" w:customStyle="1" w:styleId="title1">
    <w:name w:val="title1"/>
    <w:basedOn w:val="DefaultParagraphFont"/>
    <w:rsid w:val="00D97E7D"/>
  </w:style>
  <w:style w:type="character" w:customStyle="1" w:styleId="StyleThickunderline1">
    <w:name w:val="Style Thick underline1"/>
    <w:basedOn w:val="DefaultParagraphFont"/>
    <w:rsid w:val="00D97E7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97E7D"/>
    <w:rPr>
      <w:rFonts w:ascii="Georgia" w:hAnsi="Georgia"/>
    </w:rPr>
  </w:style>
  <w:style w:type="character" w:customStyle="1" w:styleId="FooterChar1">
    <w:name w:val="Footer Char1"/>
    <w:basedOn w:val="DefaultParagraphFont"/>
    <w:uiPriority w:val="99"/>
    <w:semiHidden/>
    <w:rsid w:val="00D97E7D"/>
    <w:rPr>
      <w:rFonts w:ascii="Georgia" w:hAnsi="Georgia"/>
    </w:rPr>
  </w:style>
  <w:style w:type="paragraph" w:customStyle="1" w:styleId="Underline20">
    <w:name w:val="Underline2"/>
    <w:basedOn w:val="Normal"/>
    <w:link w:val="Underline2Char"/>
    <w:autoRedefine/>
    <w:uiPriority w:val="4"/>
    <w:qFormat/>
    <w:rsid w:val="00D97E7D"/>
    <w:rPr>
      <w:b/>
      <w:u w:val="single"/>
    </w:rPr>
  </w:style>
  <w:style w:type="character" w:customStyle="1" w:styleId="Underline2Char">
    <w:name w:val="Underline2 Char"/>
    <w:basedOn w:val="DefaultParagraphFont"/>
    <w:link w:val="Underline20"/>
    <w:uiPriority w:val="4"/>
    <w:qFormat/>
    <w:rsid w:val="00D97E7D"/>
    <w:rPr>
      <w:rFonts w:ascii="Calibri" w:hAnsi="Calibri"/>
      <w:b/>
      <w:sz w:val="22"/>
      <w:u w:val="single"/>
    </w:rPr>
  </w:style>
  <w:style w:type="paragraph" w:customStyle="1" w:styleId="TableParagraph">
    <w:name w:val="Table Paragraph"/>
    <w:basedOn w:val="Normal"/>
    <w:uiPriority w:val="1"/>
    <w:qFormat/>
    <w:rsid w:val="00D97E7D"/>
    <w:pPr>
      <w:widowControl w:val="0"/>
    </w:pPr>
  </w:style>
  <w:style w:type="character" w:customStyle="1" w:styleId="UnderlineChar0">
    <w:name w:val="UnderlineChar"/>
    <w:rsid w:val="00D97E7D"/>
    <w:rPr>
      <w:sz w:val="24"/>
      <w:u w:val="single"/>
      <w:shd w:val="clear" w:color="auto" w:fill="auto"/>
    </w:rPr>
  </w:style>
  <w:style w:type="character" w:customStyle="1" w:styleId="foreground">
    <w:name w:val="foreground"/>
    <w:basedOn w:val="DefaultParagraphFont"/>
    <w:rsid w:val="00D97E7D"/>
  </w:style>
  <w:style w:type="paragraph" w:customStyle="1" w:styleId="StyleCircled11pt">
    <w:name w:val="Style Circled + 11 pt"/>
    <w:basedOn w:val="Normal"/>
    <w:link w:val="StyleCircled11ptChar"/>
    <w:qFormat/>
    <w:rsid w:val="00D97E7D"/>
    <w:rPr>
      <w:rFonts w:eastAsia="Times New Roman"/>
      <w:b/>
      <w:bCs/>
      <w:sz w:val="20"/>
      <w:u w:val="single"/>
    </w:rPr>
  </w:style>
  <w:style w:type="character" w:customStyle="1" w:styleId="StyleCircled11ptChar">
    <w:name w:val="Style Circled + 11 pt Char"/>
    <w:link w:val="StyleCircled11pt"/>
    <w:rsid w:val="00D97E7D"/>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D97E7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97E7D"/>
    <w:rPr>
      <w:rFonts w:ascii="Times" w:eastAsia="Times New Roman" w:hAnsi="Times"/>
      <w:sz w:val="20"/>
      <w:szCs w:val="28"/>
      <w:u w:val="single"/>
    </w:rPr>
  </w:style>
  <w:style w:type="paragraph" w:customStyle="1" w:styleId="cite20">
    <w:name w:val="cite2"/>
    <w:basedOn w:val="Normal"/>
    <w:uiPriority w:val="99"/>
    <w:qFormat/>
    <w:rsid w:val="00D97E7D"/>
    <w:rPr>
      <w:rFonts w:eastAsia="Times New Roman"/>
      <w:color w:val="000000"/>
      <w:sz w:val="20"/>
      <w:szCs w:val="20"/>
    </w:rPr>
  </w:style>
  <w:style w:type="character" w:customStyle="1" w:styleId="postby">
    <w:name w:val="post_by"/>
    <w:basedOn w:val="DefaultParagraphFont"/>
    <w:rsid w:val="00D97E7D"/>
  </w:style>
  <w:style w:type="character" w:customStyle="1" w:styleId="Style11ptBorderSinglesolidlineAuto05ptLinewidth">
    <w:name w:val="Style 11 pt Border: : (Single solid line Auto  0.5 pt Line width)"/>
    <w:rsid w:val="00D97E7D"/>
    <w:rPr>
      <w:sz w:val="20"/>
      <w:bdr w:val="single" w:sz="4" w:space="0" w:color="auto" w:frame="1"/>
    </w:rPr>
  </w:style>
  <w:style w:type="character" w:customStyle="1" w:styleId="StyleUnderlineChar9ptBorderSinglesolidlineAuto0">
    <w:name w:val="Style Underline Char + 9 pt Border: : (Single solid line Auto  0..."/>
    <w:rsid w:val="00D97E7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97E7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97E7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97E7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97E7D"/>
    <w:rPr>
      <w:sz w:val="20"/>
      <w:szCs w:val="24"/>
      <w:u w:val="single"/>
      <w:bdr w:val="single" w:sz="4" w:space="0" w:color="auto"/>
      <w:lang w:val="en-US" w:eastAsia="en-US" w:bidi="ar-SA"/>
    </w:rPr>
  </w:style>
  <w:style w:type="character" w:customStyle="1" w:styleId="StyleLatinGaramondUnderline">
    <w:name w:val="Style (Latin) Garamond Underline"/>
    <w:rsid w:val="00D97E7D"/>
    <w:rPr>
      <w:rFonts w:ascii="Times New Roman" w:hAnsi="Times New Roman"/>
      <w:sz w:val="20"/>
      <w:u w:val="single"/>
    </w:rPr>
  </w:style>
  <w:style w:type="character" w:customStyle="1" w:styleId="StyleLatinGaramond">
    <w:name w:val="Style (Latin) Garamond"/>
    <w:rsid w:val="00D97E7D"/>
    <w:rPr>
      <w:rFonts w:ascii="Times New Roman" w:hAnsi="Times New Roman"/>
      <w:sz w:val="20"/>
    </w:rPr>
  </w:style>
  <w:style w:type="character" w:customStyle="1" w:styleId="styletimesnewroman12ptbold0">
    <w:name w:val="styletimesnewroman12ptbold"/>
    <w:basedOn w:val="DefaultParagraphFont"/>
    <w:rsid w:val="00D97E7D"/>
  </w:style>
  <w:style w:type="character" w:customStyle="1" w:styleId="mainheading">
    <w:name w:val="mainheading"/>
    <w:basedOn w:val="DefaultParagraphFont"/>
    <w:rsid w:val="00D97E7D"/>
  </w:style>
  <w:style w:type="paragraph" w:customStyle="1" w:styleId="BoldandUnderlineChar2CharChar">
    <w:name w:val="Bold and Underline Char2 Char Char"/>
    <w:basedOn w:val="Normal"/>
    <w:link w:val="BoldandUnderlineChar2CharCharChar"/>
    <w:qFormat/>
    <w:rsid w:val="00D97E7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97E7D"/>
    <w:rPr>
      <w:rFonts w:ascii="Calibri" w:eastAsia="Times New Roman" w:hAnsi="Calibri"/>
      <w:b/>
      <w:sz w:val="22"/>
      <w:u w:val="single"/>
    </w:rPr>
  </w:style>
  <w:style w:type="character" w:customStyle="1" w:styleId="StyleUnderlineChar9ptChar">
    <w:name w:val="Style Underline Char + 9 pt Char"/>
    <w:basedOn w:val="UnderlineCharChar"/>
    <w:rsid w:val="00D97E7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97E7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97E7D"/>
    <w:rPr>
      <w:sz w:val="16"/>
    </w:rPr>
  </w:style>
  <w:style w:type="paragraph" w:customStyle="1" w:styleId="Reduce8pt">
    <w:name w:val="Reduce 8pt"/>
    <w:basedOn w:val="Normal"/>
    <w:link w:val="Reduce8ptCharChar"/>
    <w:qFormat/>
    <w:rsid w:val="00D97E7D"/>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D97E7D"/>
    <w:rPr>
      <w:rFonts w:ascii="Arial" w:hAnsi="Arial" w:cs="Arial"/>
      <w:sz w:val="22"/>
    </w:rPr>
  </w:style>
  <w:style w:type="character" w:customStyle="1" w:styleId="boldciteChar4">
    <w:name w:val="bold cite Char4"/>
    <w:link w:val="boldcite"/>
    <w:locked/>
    <w:rsid w:val="00D97E7D"/>
    <w:rPr>
      <w:rFonts w:eastAsia="Times New Roman" w:cs="Times New Roman"/>
      <w:b/>
      <w:color w:val="000000"/>
      <w:sz w:val="20"/>
      <w:u w:val="thick" w:color="000000"/>
    </w:rPr>
  </w:style>
  <w:style w:type="paragraph" w:customStyle="1" w:styleId="boldcite">
    <w:name w:val="bold cite"/>
    <w:basedOn w:val="Normal"/>
    <w:link w:val="boldciteChar4"/>
    <w:qFormat/>
    <w:rsid w:val="00D97E7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97E7D"/>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D97E7D"/>
    <w:rPr>
      <w:rFonts w:eastAsia="Calibri"/>
      <w:b/>
    </w:rPr>
  </w:style>
  <w:style w:type="character" w:customStyle="1" w:styleId="HeadingsBaseChar">
    <w:name w:val="Headings Base Char"/>
    <w:basedOn w:val="DefaultParagraphFont"/>
    <w:link w:val="HeadingsBase"/>
    <w:locked/>
    <w:rsid w:val="00D97E7D"/>
    <w:rPr>
      <w:rFonts w:ascii="Times New Roman" w:hAnsi="Times New Roman" w:cs="Times New Roman"/>
      <w:b/>
      <w:sz w:val="32"/>
    </w:rPr>
  </w:style>
  <w:style w:type="paragraph" w:customStyle="1" w:styleId="HeadingsBase">
    <w:name w:val="Headings Base"/>
    <w:basedOn w:val="Normal"/>
    <w:link w:val="HeadingsBaseChar"/>
    <w:qFormat/>
    <w:rsid w:val="00D97E7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97E7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D97E7D"/>
    <w:pPr>
      <w:spacing w:line="480" w:lineRule="auto"/>
      <w:ind w:firstLine="720"/>
    </w:pPr>
    <w:rPr>
      <w:rFonts w:eastAsia="Calibri"/>
    </w:rPr>
  </w:style>
  <w:style w:type="paragraph" w:customStyle="1" w:styleId="SchoolBlockQuote">
    <w:name w:val="School Block Quote"/>
    <w:basedOn w:val="SchoolPaper"/>
    <w:qFormat/>
    <w:rsid w:val="00D97E7D"/>
  </w:style>
  <w:style w:type="paragraph" w:customStyle="1" w:styleId="SchoolWorksCited">
    <w:name w:val="School Works Cited"/>
    <w:basedOn w:val="SchoolPaper"/>
    <w:qFormat/>
    <w:rsid w:val="00D97E7D"/>
  </w:style>
  <w:style w:type="paragraph" w:customStyle="1" w:styleId="BlockQuote">
    <w:name w:val="Block Quote"/>
    <w:basedOn w:val="Normal"/>
    <w:qFormat/>
    <w:rsid w:val="00D97E7D"/>
    <w:pPr>
      <w:ind w:left="720" w:right="720"/>
    </w:pPr>
    <w:rPr>
      <w:rFonts w:eastAsia="Calibri"/>
    </w:rPr>
  </w:style>
  <w:style w:type="paragraph" w:customStyle="1" w:styleId="PaperBody">
    <w:name w:val="Paper Body"/>
    <w:basedOn w:val="Normal"/>
    <w:qFormat/>
    <w:rsid w:val="00D97E7D"/>
    <w:pPr>
      <w:spacing w:line="480" w:lineRule="auto"/>
      <w:ind w:firstLine="720"/>
    </w:pPr>
    <w:rPr>
      <w:rFonts w:eastAsia="Calibri"/>
    </w:rPr>
  </w:style>
  <w:style w:type="paragraph" w:customStyle="1" w:styleId="PaperCitation">
    <w:name w:val="Paper Citation"/>
    <w:basedOn w:val="Normal"/>
    <w:qFormat/>
    <w:rsid w:val="00D97E7D"/>
    <w:pPr>
      <w:spacing w:line="480" w:lineRule="auto"/>
      <w:ind w:left="720" w:hanging="720"/>
    </w:pPr>
    <w:rPr>
      <w:rFonts w:eastAsia="Calibri"/>
    </w:rPr>
  </w:style>
  <w:style w:type="character" w:customStyle="1" w:styleId="hatChar">
    <w:name w:val="hat Char"/>
    <w:basedOn w:val="DefaultParagraphFont"/>
    <w:link w:val="hat"/>
    <w:locked/>
    <w:rsid w:val="00D97E7D"/>
    <w:rPr>
      <w:rFonts w:ascii="Calibri" w:eastAsia="Times New Roman" w:hAnsi="Calibri"/>
      <w:b/>
      <w:bCs/>
      <w:sz w:val="32"/>
      <w:u w:val="single"/>
      <w:lang w:bidi="en-US"/>
    </w:rPr>
  </w:style>
  <w:style w:type="paragraph" w:customStyle="1" w:styleId="WW-Default">
    <w:name w:val="WW-Default"/>
    <w:qFormat/>
    <w:rsid w:val="00D97E7D"/>
    <w:pPr>
      <w:suppressAutoHyphens/>
    </w:pPr>
    <w:rPr>
      <w:rFonts w:ascii="Georgia" w:eastAsia="Calibri" w:hAnsi="Georgia" w:cs="Calibri"/>
      <w:sz w:val="22"/>
      <w:szCs w:val="22"/>
      <w:lang w:eastAsia="ar-SA"/>
    </w:rPr>
  </w:style>
  <w:style w:type="paragraph" w:customStyle="1" w:styleId="B-TagCite">
    <w:name w:val="B-TagCite"/>
    <w:qFormat/>
    <w:rsid w:val="00D97E7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D97E7D"/>
    <w:rPr>
      <w:rFonts w:ascii="Times New Roman" w:hAnsi="Times New Roman" w:cs="Times New Roman"/>
      <w:b/>
      <w:sz w:val="20"/>
    </w:rPr>
  </w:style>
  <w:style w:type="paragraph" w:customStyle="1" w:styleId="MicroText">
    <w:name w:val="MicroText"/>
    <w:basedOn w:val="Normal"/>
    <w:next w:val="Normal"/>
    <w:link w:val="MicroTextChar"/>
    <w:qFormat/>
    <w:rsid w:val="00D97E7D"/>
    <w:rPr>
      <w:rFonts w:ascii="Arial Narrow" w:hAnsi="Arial Narrow"/>
      <w:sz w:val="12"/>
    </w:rPr>
  </w:style>
  <w:style w:type="paragraph" w:customStyle="1" w:styleId="indent">
    <w:name w:val="indent"/>
    <w:basedOn w:val="Normal"/>
    <w:qFormat/>
    <w:rsid w:val="00D97E7D"/>
    <w:pPr>
      <w:spacing w:before="100" w:beforeAutospacing="1" w:after="100" w:afterAutospacing="1"/>
    </w:pPr>
    <w:rPr>
      <w:rFonts w:eastAsia="Times New Roman"/>
    </w:rPr>
  </w:style>
  <w:style w:type="paragraph" w:customStyle="1" w:styleId="PageHeaderLine1">
    <w:name w:val="PageHeaderLine1"/>
    <w:basedOn w:val="Normal"/>
    <w:qFormat/>
    <w:rsid w:val="00D97E7D"/>
    <w:pPr>
      <w:tabs>
        <w:tab w:val="right" w:pos="10800"/>
      </w:tabs>
    </w:pPr>
    <w:rPr>
      <w:rFonts w:eastAsia="Calibri"/>
      <w:b/>
    </w:rPr>
  </w:style>
  <w:style w:type="paragraph" w:customStyle="1" w:styleId="PageHeaderLine2">
    <w:name w:val="PageHeaderLine2"/>
    <w:basedOn w:val="Normal"/>
    <w:next w:val="Normal"/>
    <w:link w:val="PageHeaderLine2Char"/>
    <w:qFormat/>
    <w:rsid w:val="00D97E7D"/>
    <w:pPr>
      <w:tabs>
        <w:tab w:val="right" w:pos="10800"/>
      </w:tabs>
      <w:spacing w:line="480" w:lineRule="auto"/>
    </w:pPr>
    <w:rPr>
      <w:rFonts w:eastAsia="Calibri"/>
      <w:b/>
    </w:rPr>
  </w:style>
  <w:style w:type="character" w:customStyle="1" w:styleId="styleboldunderline">
    <w:name w:val="styleboldunderline"/>
    <w:basedOn w:val="DefaultParagraphFont"/>
    <w:rsid w:val="00D97E7D"/>
  </w:style>
  <w:style w:type="character" w:customStyle="1" w:styleId="box">
    <w:name w:val="box"/>
    <w:basedOn w:val="DefaultParagraphFont"/>
    <w:rsid w:val="00D97E7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97E7D"/>
    <w:rPr>
      <w:rFonts w:ascii="Arial Narrow" w:hAnsi="Arial Narrow" w:cs="Arial Narrow" w:hint="default"/>
      <w:sz w:val="18"/>
      <w:szCs w:val="18"/>
    </w:rPr>
  </w:style>
  <w:style w:type="character" w:customStyle="1" w:styleId="FontStyle14">
    <w:name w:val="Font Style14"/>
    <w:basedOn w:val="DefaultParagraphFont"/>
    <w:uiPriority w:val="99"/>
    <w:rsid w:val="00D97E7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97E7D"/>
    <w:rPr>
      <w:rFonts w:ascii="Arial Narrow" w:hAnsi="Arial Narrow" w:cs="Arial Narrow" w:hint="default"/>
      <w:b/>
      <w:bCs/>
      <w:sz w:val="10"/>
      <w:szCs w:val="10"/>
    </w:rPr>
  </w:style>
  <w:style w:type="character" w:customStyle="1" w:styleId="CardTagandCiteChar">
    <w:name w:val="Card Tag and Cite Char"/>
    <w:basedOn w:val="DefaultParagraphFont"/>
    <w:rsid w:val="00D97E7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D97E7D"/>
    <w:rPr>
      <w:rFonts w:ascii="Arial Narrow" w:hAnsi="Arial Narrow"/>
      <w:b/>
      <w:color w:val="000000"/>
      <w:sz w:val="22"/>
      <w:szCs w:val="22"/>
      <w:u w:val="single"/>
    </w:rPr>
  </w:style>
  <w:style w:type="character" w:customStyle="1" w:styleId="SmallText0">
    <w:name w:val="SmallText"/>
    <w:rsid w:val="00D97E7D"/>
    <w:rPr>
      <w:color w:val="000000"/>
    </w:rPr>
  </w:style>
  <w:style w:type="character" w:customStyle="1" w:styleId="CitesChar1">
    <w:name w:val="Cites Char1"/>
    <w:basedOn w:val="DefaultParagraphFont"/>
    <w:rsid w:val="00D97E7D"/>
    <w:rPr>
      <w:b/>
      <w:bCs w:val="0"/>
      <w:szCs w:val="24"/>
      <w:u w:val="single"/>
      <w:lang w:val="en-US" w:eastAsia="en-US" w:bidi="ar-SA"/>
    </w:rPr>
  </w:style>
  <w:style w:type="character" w:customStyle="1" w:styleId="CardUnderlinedChar">
    <w:name w:val="Card Underlined Char"/>
    <w:basedOn w:val="DefaultParagraphFont"/>
    <w:rsid w:val="00D97E7D"/>
    <w:rPr>
      <w:rFonts w:ascii="Arial Narrow" w:hAnsi="Arial Narrow" w:hint="default"/>
      <w:sz w:val="22"/>
      <w:szCs w:val="24"/>
      <w:u w:val="single"/>
      <w:lang w:val="en-US" w:eastAsia="en-US" w:bidi="ar-SA"/>
    </w:rPr>
  </w:style>
  <w:style w:type="character" w:customStyle="1" w:styleId="underline3">
    <w:name w:val="underline3"/>
    <w:basedOn w:val="underline2"/>
    <w:rsid w:val="00D97E7D"/>
    <w:rPr>
      <w:rFonts w:ascii="Arial" w:hAnsi="Arial"/>
      <w:sz w:val="18"/>
      <w:u w:val="single"/>
      <w:bdr w:val="none" w:sz="0" w:space="0" w:color="auto" w:frame="1"/>
      <w:shd w:val="clear" w:color="auto" w:fill="FFFF00"/>
    </w:rPr>
  </w:style>
  <w:style w:type="character" w:customStyle="1" w:styleId="menu">
    <w:name w:val="menu"/>
    <w:basedOn w:val="DefaultParagraphFont"/>
    <w:rsid w:val="00D97E7D"/>
  </w:style>
  <w:style w:type="character" w:customStyle="1" w:styleId="itxtrst">
    <w:name w:val="itxtrst"/>
    <w:rsid w:val="00D97E7D"/>
  </w:style>
  <w:style w:type="character" w:customStyle="1" w:styleId="A-Underlining">
    <w:name w:val="A-Underlining"/>
    <w:basedOn w:val="DefaultParagraphFont"/>
    <w:rsid w:val="00D97E7D"/>
    <w:rPr>
      <w:rFonts w:ascii="Garamond" w:hAnsi="Garamond" w:hint="default"/>
      <w:color w:val="auto"/>
      <w:sz w:val="24"/>
      <w:u w:val="single"/>
    </w:rPr>
  </w:style>
  <w:style w:type="character" w:customStyle="1" w:styleId="StyleUnderlineBold0">
    <w:name w:val="Style Underline + Bold"/>
    <w:rsid w:val="00D97E7D"/>
    <w:rPr>
      <w:b/>
      <w:bCs/>
      <w:u w:val="single"/>
    </w:rPr>
  </w:style>
  <w:style w:type="character" w:customStyle="1" w:styleId="Underline-Highlighted">
    <w:name w:val="Underline-Highlighted"/>
    <w:uiPriority w:val="1"/>
    <w:qFormat/>
    <w:rsid w:val="00D97E7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97E7D"/>
  </w:style>
  <w:style w:type="character" w:customStyle="1" w:styleId="newsmain">
    <w:name w:val="news_main"/>
    <w:basedOn w:val="DefaultParagraphFont"/>
    <w:rsid w:val="00D97E7D"/>
  </w:style>
  <w:style w:type="character" w:customStyle="1" w:styleId="AuthorDate0">
    <w:name w:val="Author Date"/>
    <w:rsid w:val="00D97E7D"/>
    <w:rPr>
      <w:b/>
      <w:bCs w:val="0"/>
      <w:sz w:val="24"/>
      <w:u w:val="thick"/>
    </w:rPr>
  </w:style>
  <w:style w:type="character" w:customStyle="1" w:styleId="red">
    <w:name w:val="red"/>
    <w:basedOn w:val="DefaultParagraphFont"/>
    <w:rsid w:val="00D97E7D"/>
  </w:style>
  <w:style w:type="character" w:customStyle="1" w:styleId="at">
    <w:name w:val="at"/>
    <w:rsid w:val="00D97E7D"/>
  </w:style>
  <w:style w:type="character" w:customStyle="1" w:styleId="org">
    <w:name w:val="org"/>
    <w:rsid w:val="00D97E7D"/>
  </w:style>
  <w:style w:type="character" w:customStyle="1" w:styleId="pnumber">
    <w:name w:val="pnumber"/>
    <w:rsid w:val="00D97E7D"/>
  </w:style>
  <w:style w:type="character" w:customStyle="1" w:styleId="ital">
    <w:name w:val="ital"/>
    <w:rsid w:val="00D97E7D"/>
  </w:style>
  <w:style w:type="character" w:customStyle="1" w:styleId="orgdiv">
    <w:name w:val="orgdiv"/>
    <w:rsid w:val="00D97E7D"/>
  </w:style>
  <w:style w:type="character" w:customStyle="1" w:styleId="orgname">
    <w:name w:val="orgname"/>
    <w:rsid w:val="00D97E7D"/>
  </w:style>
  <w:style w:type="character" w:customStyle="1" w:styleId="city">
    <w:name w:val="city"/>
    <w:rsid w:val="00D97E7D"/>
  </w:style>
  <w:style w:type="character" w:customStyle="1" w:styleId="state">
    <w:name w:val="state"/>
    <w:rsid w:val="00D97E7D"/>
  </w:style>
  <w:style w:type="character" w:customStyle="1" w:styleId="country">
    <w:name w:val="country"/>
    <w:rsid w:val="00D97E7D"/>
  </w:style>
  <w:style w:type="character" w:customStyle="1" w:styleId="articletitle">
    <w:name w:val="articletitle"/>
    <w:rsid w:val="00D97E7D"/>
    <w:rPr>
      <w:rFonts w:ascii="Times New Roman" w:hAnsi="Times New Roman" w:cs="Times New Roman" w:hint="default"/>
    </w:rPr>
  </w:style>
  <w:style w:type="character" w:customStyle="1" w:styleId="6pointChar">
    <w:name w:val="6 point Char"/>
    <w:rsid w:val="00D97E7D"/>
    <w:rPr>
      <w:rFonts w:ascii="Times New Roman" w:hAnsi="Times New Roman" w:cs="Times New Roman" w:hint="default"/>
      <w:sz w:val="12"/>
      <w:lang w:val="en-US" w:eastAsia="en-US"/>
    </w:rPr>
  </w:style>
  <w:style w:type="character" w:customStyle="1" w:styleId="StyleThickunderline">
    <w:name w:val="Style Thick underline"/>
    <w:qFormat/>
    <w:rsid w:val="00D97E7D"/>
    <w:rPr>
      <w:u w:val="thick"/>
    </w:rPr>
  </w:style>
  <w:style w:type="character" w:customStyle="1" w:styleId="Box0">
    <w:name w:val="Box!"/>
    <w:rsid w:val="00D97E7D"/>
    <w:rPr>
      <w:rFonts w:ascii="Garamond" w:hAnsi="Garamond" w:hint="default"/>
      <w:sz w:val="24"/>
      <w:u w:val="single"/>
      <w:bdr w:val="single" w:sz="4" w:space="0" w:color="auto" w:frame="1"/>
    </w:rPr>
  </w:style>
  <w:style w:type="character" w:customStyle="1" w:styleId="citechar1">
    <w:name w:val="citechar"/>
    <w:basedOn w:val="DefaultParagraphFont"/>
    <w:rsid w:val="00D97E7D"/>
  </w:style>
  <w:style w:type="character" w:customStyle="1" w:styleId="underlinechar2">
    <w:name w:val="underlinechar"/>
    <w:basedOn w:val="DefaultParagraphFont"/>
    <w:rsid w:val="00D97E7D"/>
  </w:style>
  <w:style w:type="character" w:customStyle="1" w:styleId="CardUnderlineChar">
    <w:name w:val="Card Underline Char"/>
    <w:rsid w:val="00D97E7D"/>
    <w:rPr>
      <w:szCs w:val="24"/>
      <w:u w:val="single"/>
      <w:lang w:val="en-US" w:eastAsia="en-US" w:bidi="ar-SA"/>
    </w:rPr>
  </w:style>
  <w:style w:type="character" w:customStyle="1" w:styleId="tagciteChar">
    <w:name w:val="tag/cite Char"/>
    <w:basedOn w:val="DefaultParagraphFont"/>
    <w:rsid w:val="00D97E7D"/>
    <w:rPr>
      <w:b/>
      <w:bCs w:val="0"/>
      <w:sz w:val="24"/>
      <w:lang w:val="en-US" w:eastAsia="en-US" w:bidi="ar-SA"/>
    </w:rPr>
  </w:style>
  <w:style w:type="character" w:customStyle="1" w:styleId="8pointChar">
    <w:name w:val="8 point Char"/>
    <w:basedOn w:val="DefaultParagraphFont"/>
    <w:rsid w:val="00D97E7D"/>
    <w:rPr>
      <w:sz w:val="16"/>
      <w:lang w:val="en-US" w:eastAsia="en-US" w:bidi="ar-SA"/>
    </w:rPr>
  </w:style>
  <w:style w:type="character" w:customStyle="1" w:styleId="BoldText12pt">
    <w:name w:val="Bold Text 12 pt"/>
    <w:rsid w:val="00D97E7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97E7D"/>
  </w:style>
  <w:style w:type="table" w:styleId="TableGrid">
    <w:name w:val="Table Grid"/>
    <w:basedOn w:val="TableNormal"/>
    <w:rsid w:val="00D97E7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97E7D"/>
    <w:rPr>
      <w:b/>
      <w:bCs w:val="0"/>
      <w:sz w:val="24"/>
      <w:lang w:val="en-US" w:eastAsia="en-US" w:bidi="ar-SA"/>
    </w:rPr>
  </w:style>
  <w:style w:type="character" w:customStyle="1" w:styleId="Mention11">
    <w:name w:val="Mention11"/>
    <w:basedOn w:val="DefaultParagraphFont"/>
    <w:uiPriority w:val="99"/>
    <w:semiHidden/>
    <w:unhideWhenUsed/>
    <w:rsid w:val="00D97E7D"/>
    <w:rPr>
      <w:color w:val="2B579A"/>
      <w:shd w:val="clear" w:color="auto" w:fill="E6E6E6"/>
    </w:rPr>
  </w:style>
  <w:style w:type="character" w:customStyle="1" w:styleId="Emph">
    <w:name w:val="Emph"/>
    <w:basedOn w:val="DefaultParagraphFont"/>
    <w:uiPriority w:val="1"/>
    <w:qFormat/>
    <w:rsid w:val="00D97E7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97E7D"/>
  </w:style>
  <w:style w:type="character" w:customStyle="1" w:styleId="Mention2">
    <w:name w:val="Mention2"/>
    <w:basedOn w:val="DefaultParagraphFont"/>
    <w:uiPriority w:val="99"/>
    <w:semiHidden/>
    <w:unhideWhenUsed/>
    <w:rsid w:val="00D97E7D"/>
    <w:rPr>
      <w:color w:val="2B579A"/>
      <w:shd w:val="clear" w:color="auto" w:fill="E6E6E6"/>
    </w:rPr>
  </w:style>
  <w:style w:type="paragraph" w:customStyle="1" w:styleId="FlashTag">
    <w:name w:val="FlashTag"/>
    <w:basedOn w:val="Normal"/>
    <w:link w:val="FlashTagChar"/>
    <w:autoRedefine/>
    <w:uiPriority w:val="4"/>
    <w:qFormat/>
    <w:rsid w:val="00D97E7D"/>
    <w:rPr>
      <w:rFonts w:asciiTheme="majorHAnsi" w:hAnsiTheme="majorHAnsi"/>
      <w:b/>
      <w:sz w:val="28"/>
    </w:rPr>
  </w:style>
  <w:style w:type="character" w:customStyle="1" w:styleId="FlashTagChar">
    <w:name w:val="FlashTag Char"/>
    <w:basedOn w:val="DefaultParagraphFont"/>
    <w:link w:val="FlashTag"/>
    <w:uiPriority w:val="4"/>
    <w:rsid w:val="00D97E7D"/>
    <w:rPr>
      <w:rFonts w:asciiTheme="majorHAnsi" w:hAnsiTheme="majorHAnsi"/>
      <w:b/>
      <w:sz w:val="28"/>
    </w:rPr>
  </w:style>
  <w:style w:type="paragraph" w:customStyle="1" w:styleId="Warrant">
    <w:name w:val="Warrant"/>
    <w:autoRedefine/>
    <w:uiPriority w:val="4"/>
    <w:qFormat/>
    <w:rsid w:val="00D97E7D"/>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D97E7D"/>
  </w:style>
  <w:style w:type="character" w:customStyle="1" w:styleId="m-8793234324905335251gmail-style13ptbold">
    <w:name w:val="m_-8793234324905335251gmail-style13ptbold"/>
    <w:basedOn w:val="DefaultParagraphFont"/>
    <w:rsid w:val="00D97E7D"/>
  </w:style>
  <w:style w:type="character" w:customStyle="1" w:styleId="EndnoteTextChar">
    <w:name w:val="Endnote Text Char"/>
    <w:basedOn w:val="DefaultParagraphFont"/>
    <w:link w:val="EndnoteText"/>
    <w:locked/>
    <w:rsid w:val="00D97E7D"/>
    <w:rPr>
      <w:rFonts w:ascii="Georgia" w:eastAsia="Times New Roman" w:hAnsi="Georgia"/>
      <w:szCs w:val="20"/>
    </w:rPr>
  </w:style>
  <w:style w:type="paragraph" w:styleId="EndnoteText">
    <w:name w:val="endnote text"/>
    <w:basedOn w:val="Normal"/>
    <w:link w:val="EndnoteTextChar"/>
    <w:unhideWhenUsed/>
    <w:rsid w:val="00D97E7D"/>
    <w:rPr>
      <w:rFonts w:ascii="Georgia" w:eastAsia="Times New Roman" w:hAnsi="Georgia"/>
      <w:sz w:val="24"/>
      <w:szCs w:val="20"/>
    </w:rPr>
  </w:style>
  <w:style w:type="character" w:customStyle="1" w:styleId="EndnoteTextChar1">
    <w:name w:val="Endnote Text Char1"/>
    <w:basedOn w:val="DefaultParagraphFont"/>
    <w:semiHidden/>
    <w:rsid w:val="00D97E7D"/>
    <w:rPr>
      <w:rFonts w:ascii="Calibri" w:hAnsi="Calibri"/>
      <w:sz w:val="20"/>
      <w:szCs w:val="20"/>
    </w:rPr>
  </w:style>
  <w:style w:type="character" w:customStyle="1" w:styleId="DateChar1">
    <w:name w:val="Date Char1"/>
    <w:basedOn w:val="DefaultParagraphFont"/>
    <w:uiPriority w:val="99"/>
    <w:rsid w:val="00D97E7D"/>
    <w:rPr>
      <w:rFonts w:ascii="Calibri" w:hAnsi="Calibri"/>
      <w:sz w:val="22"/>
    </w:rPr>
  </w:style>
  <w:style w:type="character" w:customStyle="1" w:styleId="BodyTextFirstIndentChar">
    <w:name w:val="Body Text First Indent Char"/>
    <w:basedOn w:val="BodyTextChar"/>
    <w:link w:val="BodyTextFirstIndent"/>
    <w:locked/>
    <w:rsid w:val="00D97E7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D97E7D"/>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D97E7D"/>
    <w:rPr>
      <w:rFonts w:ascii="Calibri" w:hAnsi="Calibri"/>
      <w:sz w:val="22"/>
    </w:rPr>
  </w:style>
  <w:style w:type="character" w:customStyle="1" w:styleId="BodyTextIndent2Char1">
    <w:name w:val="Body Text Indent 2 Char1"/>
    <w:basedOn w:val="DefaultParagraphFont"/>
    <w:semiHidden/>
    <w:rsid w:val="00D97E7D"/>
    <w:rPr>
      <w:rFonts w:ascii="Calibri" w:hAnsi="Calibri" w:cs="Calibri"/>
    </w:rPr>
  </w:style>
  <w:style w:type="character" w:customStyle="1" w:styleId="PlainTextChar1">
    <w:name w:val="Plain Text Char1"/>
    <w:basedOn w:val="DefaultParagraphFont"/>
    <w:semiHidden/>
    <w:rsid w:val="00D97E7D"/>
    <w:rPr>
      <w:rFonts w:ascii="Consolas" w:hAnsi="Consolas" w:cs="Calibri"/>
      <w:sz w:val="21"/>
      <w:szCs w:val="21"/>
    </w:rPr>
  </w:style>
  <w:style w:type="paragraph" w:customStyle="1" w:styleId="msolistparagraphcxspfirst">
    <w:name w:val="msolistparagraphcxspfirst"/>
    <w:basedOn w:val="Normal"/>
    <w:uiPriority w:val="99"/>
    <w:qFormat/>
    <w:rsid w:val="00D97E7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97E7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97E7D"/>
    <w:rPr>
      <w:rFonts w:ascii="Calibri" w:hAnsi="Calibri" w:cs="Calibri"/>
      <w:i/>
      <w:iCs/>
      <w:color w:val="000000" w:themeColor="text1"/>
    </w:rPr>
  </w:style>
  <w:style w:type="paragraph" w:customStyle="1" w:styleId="Heading2-NotBold">
    <w:name w:val="Heading 2 - Not Bold"/>
    <w:basedOn w:val="Heading2"/>
    <w:autoRedefine/>
    <w:uiPriority w:val="99"/>
    <w:qFormat/>
    <w:rsid w:val="00D97E7D"/>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D97E7D"/>
    <w:rPr>
      <w:rFonts w:ascii="Calibri" w:eastAsia="Calibri" w:hAnsi="Calibri"/>
      <w:b/>
      <w:sz w:val="22"/>
    </w:rPr>
  </w:style>
  <w:style w:type="paragraph" w:customStyle="1" w:styleId="Heading2-Bold">
    <w:name w:val="Heading 2 - Bold"/>
    <w:basedOn w:val="Normal"/>
    <w:autoRedefine/>
    <w:uiPriority w:val="99"/>
    <w:qFormat/>
    <w:rsid w:val="00D97E7D"/>
    <w:rPr>
      <w:rFonts w:eastAsia="Calibri"/>
      <w:b/>
    </w:rPr>
  </w:style>
  <w:style w:type="paragraph" w:customStyle="1" w:styleId="tag">
    <w:name w:val="%tag"/>
    <w:basedOn w:val="Normal"/>
    <w:next w:val="Normal"/>
    <w:uiPriority w:val="99"/>
    <w:qFormat/>
    <w:rsid w:val="00D97E7D"/>
    <w:rPr>
      <w:rFonts w:eastAsia="Calibri"/>
      <w:bCs/>
      <w:sz w:val="18"/>
    </w:rPr>
  </w:style>
  <w:style w:type="character" w:customStyle="1" w:styleId="Style2Char">
    <w:name w:val="Style 2 Char"/>
    <w:link w:val="Style20"/>
    <w:uiPriority w:val="99"/>
    <w:locked/>
    <w:rsid w:val="00D97E7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97E7D"/>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D97E7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97E7D"/>
    <w:rPr>
      <w:rFonts w:ascii="Garamond" w:eastAsia="Times New Roman" w:hAnsi="Garamond"/>
      <w:sz w:val="24"/>
      <w:szCs w:val="20"/>
      <w:u w:val="single"/>
      <w:lang w:val="x-none" w:eastAsia="x-none"/>
    </w:rPr>
  </w:style>
  <w:style w:type="character" w:customStyle="1" w:styleId="textsmallChar0">
    <w:name w:val="textsmall Char"/>
    <w:link w:val="textsmall0"/>
    <w:locked/>
    <w:rsid w:val="00D97E7D"/>
    <w:rPr>
      <w:rFonts w:ascii="Georgia" w:eastAsia="Times New Roman" w:hAnsi="Georgia"/>
      <w:sz w:val="18"/>
      <w:szCs w:val="20"/>
      <w:lang w:val="x-none" w:eastAsia="x-none"/>
    </w:rPr>
  </w:style>
  <w:style w:type="paragraph" w:customStyle="1" w:styleId="textsmall0">
    <w:name w:val="textsmall"/>
    <w:basedOn w:val="Normal"/>
    <w:link w:val="textsmallChar0"/>
    <w:qFormat/>
    <w:rsid w:val="00D97E7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D97E7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97E7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D97E7D"/>
    <w:rPr>
      <w:rFonts w:ascii="Arial" w:eastAsia="Times New Roman" w:hAnsi="Arial" w:cs="Arial"/>
      <w:sz w:val="12"/>
    </w:rPr>
  </w:style>
  <w:style w:type="paragraph" w:customStyle="1" w:styleId="Micro">
    <w:name w:val="Micro"/>
    <w:basedOn w:val="Normal"/>
    <w:next w:val="Normal"/>
    <w:link w:val="MicroChar"/>
    <w:qFormat/>
    <w:rsid w:val="00D97E7D"/>
    <w:rPr>
      <w:rFonts w:ascii="Arial" w:eastAsia="Times New Roman" w:hAnsi="Arial" w:cs="Arial"/>
      <w:sz w:val="12"/>
    </w:rPr>
  </w:style>
  <w:style w:type="character" w:customStyle="1" w:styleId="CardNotUnderlinedChar1">
    <w:name w:val="Card Not Underlined Char1"/>
    <w:link w:val="CardNotUnderlined"/>
    <w:locked/>
    <w:rsid w:val="00D97E7D"/>
    <w:rPr>
      <w:rFonts w:ascii="Cambria" w:eastAsia="Times New Roman" w:hAnsi="Cambria" w:cs="Times New Roman"/>
      <w:sz w:val="18"/>
      <w:szCs w:val="20"/>
    </w:rPr>
  </w:style>
  <w:style w:type="paragraph" w:customStyle="1" w:styleId="h-lead">
    <w:name w:val="h-lead"/>
    <w:basedOn w:val="Normal"/>
    <w:uiPriority w:val="99"/>
    <w:qFormat/>
    <w:rsid w:val="00D97E7D"/>
    <w:pPr>
      <w:spacing w:before="100" w:beforeAutospacing="1" w:after="100" w:afterAutospacing="1"/>
    </w:pPr>
    <w:rPr>
      <w:rFonts w:eastAsia="Times New Roman"/>
      <w:sz w:val="24"/>
    </w:rPr>
  </w:style>
  <w:style w:type="paragraph" w:customStyle="1" w:styleId="intro">
    <w:name w:val="intro"/>
    <w:basedOn w:val="Normal"/>
    <w:uiPriority w:val="99"/>
    <w:qFormat/>
    <w:rsid w:val="00D97E7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97E7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97E7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97E7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D97E7D"/>
    <w:rPr>
      <w:rFonts w:eastAsia="Calibri"/>
    </w:rPr>
  </w:style>
  <w:style w:type="paragraph" w:customStyle="1" w:styleId="F3-TagAuthor">
    <w:name w:val="F3 - Tag/Author"/>
    <w:basedOn w:val="Normal"/>
    <w:uiPriority w:val="99"/>
    <w:qFormat/>
    <w:rsid w:val="00D97E7D"/>
    <w:rPr>
      <w:rFonts w:eastAsia="Times New Roman"/>
      <w:b/>
    </w:rPr>
  </w:style>
  <w:style w:type="paragraph" w:customStyle="1" w:styleId="F5-UnderlineNormal">
    <w:name w:val="F5 - Underline Normal"/>
    <w:basedOn w:val="Normal"/>
    <w:uiPriority w:val="99"/>
    <w:qFormat/>
    <w:rsid w:val="00D97E7D"/>
    <w:rPr>
      <w:rFonts w:eastAsia="Calibri"/>
      <w:u w:val="single"/>
    </w:rPr>
  </w:style>
  <w:style w:type="paragraph" w:customStyle="1" w:styleId="Brief-PrimarySource">
    <w:name w:val="Brief - Primary Source"/>
    <w:basedOn w:val="Normal"/>
    <w:uiPriority w:val="99"/>
    <w:qFormat/>
    <w:rsid w:val="00D97E7D"/>
    <w:rPr>
      <w:rFonts w:eastAsia="Times New Roman"/>
      <w:b/>
      <w:sz w:val="24"/>
      <w:u w:val="single"/>
    </w:rPr>
  </w:style>
  <w:style w:type="paragraph" w:customStyle="1" w:styleId="Brief-Underline">
    <w:name w:val="Brief - Underline"/>
    <w:basedOn w:val="Normal"/>
    <w:uiPriority w:val="99"/>
    <w:qFormat/>
    <w:rsid w:val="00D97E7D"/>
    <w:rPr>
      <w:rFonts w:eastAsia="Times New Roman"/>
      <w:u w:val="single"/>
    </w:rPr>
  </w:style>
  <w:style w:type="paragraph" w:customStyle="1" w:styleId="Brief">
    <w:name w:val="Brief"/>
    <w:basedOn w:val="Brief-PrimarySource"/>
    <w:uiPriority w:val="99"/>
    <w:qFormat/>
    <w:rsid w:val="00D97E7D"/>
    <w:rPr>
      <w:b w:val="0"/>
    </w:rPr>
  </w:style>
  <w:style w:type="paragraph" w:customStyle="1" w:styleId="CM2">
    <w:name w:val="CM2"/>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97E7D"/>
    <w:pPr>
      <w:widowControl w:val="0"/>
      <w:spacing w:line="276" w:lineRule="atLeast"/>
    </w:pPr>
    <w:rPr>
      <w:color w:val="auto"/>
    </w:rPr>
  </w:style>
  <w:style w:type="paragraph" w:customStyle="1" w:styleId="CM34">
    <w:name w:val="CM34"/>
    <w:basedOn w:val="Default"/>
    <w:next w:val="Default"/>
    <w:uiPriority w:val="99"/>
    <w:qFormat/>
    <w:rsid w:val="00D97E7D"/>
    <w:pPr>
      <w:widowControl w:val="0"/>
    </w:pPr>
    <w:rPr>
      <w:color w:val="auto"/>
    </w:rPr>
  </w:style>
  <w:style w:type="paragraph" w:customStyle="1" w:styleId="CM56">
    <w:name w:val="CM56"/>
    <w:basedOn w:val="Default"/>
    <w:next w:val="Default"/>
    <w:uiPriority w:val="99"/>
    <w:qFormat/>
    <w:rsid w:val="00D97E7D"/>
    <w:pPr>
      <w:widowControl w:val="0"/>
    </w:pPr>
    <w:rPr>
      <w:rFonts w:eastAsia="Calibri"/>
      <w:color w:val="auto"/>
    </w:rPr>
  </w:style>
  <w:style w:type="paragraph" w:customStyle="1" w:styleId="CM58">
    <w:name w:val="CM58"/>
    <w:basedOn w:val="Default"/>
    <w:next w:val="Default"/>
    <w:uiPriority w:val="99"/>
    <w:qFormat/>
    <w:rsid w:val="00D97E7D"/>
    <w:pPr>
      <w:widowControl w:val="0"/>
    </w:pPr>
    <w:rPr>
      <w:rFonts w:eastAsia="Calibri"/>
      <w:color w:val="auto"/>
    </w:rPr>
  </w:style>
  <w:style w:type="paragraph" w:customStyle="1" w:styleId="CM57">
    <w:name w:val="CM57"/>
    <w:basedOn w:val="Default"/>
    <w:next w:val="Default"/>
    <w:uiPriority w:val="99"/>
    <w:qFormat/>
    <w:rsid w:val="00D97E7D"/>
    <w:pPr>
      <w:widowControl w:val="0"/>
    </w:pPr>
    <w:rPr>
      <w:rFonts w:eastAsia="Calibri"/>
      <w:color w:val="auto"/>
    </w:rPr>
  </w:style>
  <w:style w:type="paragraph" w:customStyle="1" w:styleId="CM1">
    <w:name w:val="CM1"/>
    <w:basedOn w:val="Default"/>
    <w:next w:val="Default"/>
    <w:uiPriority w:val="99"/>
    <w:qFormat/>
    <w:rsid w:val="00D97E7D"/>
    <w:pPr>
      <w:widowControl w:val="0"/>
    </w:pPr>
    <w:rPr>
      <w:rFonts w:eastAsia="Calibri"/>
      <w:color w:val="auto"/>
    </w:rPr>
  </w:style>
  <w:style w:type="paragraph" w:customStyle="1" w:styleId="CM49">
    <w:name w:val="CM49"/>
    <w:basedOn w:val="Default"/>
    <w:next w:val="Default"/>
    <w:uiPriority w:val="99"/>
    <w:qFormat/>
    <w:rsid w:val="00D97E7D"/>
    <w:pPr>
      <w:widowControl w:val="0"/>
    </w:pPr>
    <w:rPr>
      <w:rFonts w:eastAsia="Calibri"/>
      <w:color w:val="auto"/>
    </w:rPr>
  </w:style>
  <w:style w:type="paragraph" w:customStyle="1" w:styleId="CM41">
    <w:name w:val="CM41"/>
    <w:basedOn w:val="Default"/>
    <w:next w:val="Default"/>
    <w:uiPriority w:val="99"/>
    <w:qFormat/>
    <w:rsid w:val="00D97E7D"/>
    <w:pPr>
      <w:widowControl w:val="0"/>
    </w:pPr>
    <w:rPr>
      <w:rFonts w:eastAsia="Calibri"/>
      <w:color w:val="auto"/>
    </w:rPr>
  </w:style>
  <w:style w:type="paragraph" w:customStyle="1" w:styleId="3rdOrderPara">
    <w:name w:val="3rd Order Para"/>
    <w:basedOn w:val="Default"/>
    <w:next w:val="Default"/>
    <w:qFormat/>
    <w:rsid w:val="00D97E7D"/>
    <w:pPr>
      <w:widowControl w:val="0"/>
    </w:pPr>
    <w:rPr>
      <w:rFonts w:eastAsia="Calibri"/>
      <w:color w:val="auto"/>
    </w:rPr>
  </w:style>
  <w:style w:type="paragraph" w:customStyle="1" w:styleId="2ndOrderPara">
    <w:name w:val="2nd Order Para"/>
    <w:basedOn w:val="Default"/>
    <w:next w:val="Default"/>
    <w:qFormat/>
    <w:rsid w:val="00D97E7D"/>
    <w:pPr>
      <w:widowControl w:val="0"/>
    </w:pPr>
    <w:rPr>
      <w:rFonts w:eastAsia="Calibri"/>
      <w:color w:val="auto"/>
    </w:rPr>
  </w:style>
  <w:style w:type="paragraph" w:customStyle="1" w:styleId="Normal-SIGN2">
    <w:name w:val="Normal-SIGN2"/>
    <w:basedOn w:val="Default"/>
    <w:next w:val="Default"/>
    <w:qFormat/>
    <w:rsid w:val="00D97E7D"/>
    <w:pPr>
      <w:widowControl w:val="0"/>
    </w:pPr>
    <w:rPr>
      <w:rFonts w:eastAsia="Calibri"/>
      <w:color w:val="auto"/>
    </w:rPr>
  </w:style>
  <w:style w:type="paragraph" w:customStyle="1" w:styleId="Normal-SIGN1">
    <w:name w:val="Normal-SIGN1"/>
    <w:basedOn w:val="Default"/>
    <w:next w:val="Default"/>
    <w:uiPriority w:val="99"/>
    <w:qFormat/>
    <w:rsid w:val="00D97E7D"/>
    <w:pPr>
      <w:widowControl w:val="0"/>
    </w:pPr>
    <w:rPr>
      <w:rFonts w:eastAsia="Calibri"/>
      <w:color w:val="auto"/>
    </w:rPr>
  </w:style>
  <w:style w:type="paragraph" w:customStyle="1" w:styleId="CM3">
    <w:name w:val="CM3"/>
    <w:basedOn w:val="Default"/>
    <w:next w:val="Default"/>
    <w:uiPriority w:val="99"/>
    <w:qFormat/>
    <w:rsid w:val="00D97E7D"/>
    <w:pPr>
      <w:widowControl w:val="0"/>
      <w:spacing w:line="553" w:lineRule="atLeast"/>
    </w:pPr>
    <w:rPr>
      <w:rFonts w:eastAsia="Calibri"/>
      <w:color w:val="auto"/>
    </w:rPr>
  </w:style>
  <w:style w:type="paragraph" w:customStyle="1" w:styleId="CM33">
    <w:name w:val="CM33"/>
    <w:basedOn w:val="Default"/>
    <w:next w:val="Default"/>
    <w:uiPriority w:val="99"/>
    <w:qFormat/>
    <w:rsid w:val="00D97E7D"/>
    <w:pPr>
      <w:widowControl w:val="0"/>
    </w:pPr>
    <w:rPr>
      <w:rFonts w:eastAsia="Calibri"/>
      <w:color w:val="auto"/>
    </w:rPr>
  </w:style>
  <w:style w:type="paragraph" w:customStyle="1" w:styleId="CM37">
    <w:name w:val="CM37"/>
    <w:basedOn w:val="Default"/>
    <w:next w:val="Default"/>
    <w:uiPriority w:val="99"/>
    <w:qFormat/>
    <w:rsid w:val="00D97E7D"/>
    <w:pPr>
      <w:widowControl w:val="0"/>
    </w:pPr>
    <w:rPr>
      <w:rFonts w:eastAsia="Calibri"/>
      <w:color w:val="auto"/>
    </w:rPr>
  </w:style>
  <w:style w:type="paragraph" w:customStyle="1" w:styleId="CM7">
    <w:name w:val="CM7"/>
    <w:basedOn w:val="Default"/>
    <w:next w:val="Default"/>
    <w:uiPriority w:val="99"/>
    <w:qFormat/>
    <w:rsid w:val="00D97E7D"/>
    <w:pPr>
      <w:widowControl w:val="0"/>
      <w:spacing w:line="553" w:lineRule="atLeast"/>
    </w:pPr>
    <w:rPr>
      <w:rFonts w:eastAsia="Calibri"/>
      <w:color w:val="auto"/>
    </w:rPr>
  </w:style>
  <w:style w:type="paragraph" w:customStyle="1" w:styleId="Brief-SecondarySource">
    <w:name w:val="Brief - Secondary Source"/>
    <w:basedOn w:val="Normal"/>
    <w:qFormat/>
    <w:rsid w:val="00D97E7D"/>
    <w:rPr>
      <w:rFonts w:eastAsia="Times New Roman"/>
      <w:sz w:val="14"/>
      <w:szCs w:val="20"/>
    </w:rPr>
  </w:style>
  <w:style w:type="paragraph" w:customStyle="1" w:styleId="Brief-Card">
    <w:name w:val="Brief - Card"/>
    <w:basedOn w:val="Normal"/>
    <w:uiPriority w:val="99"/>
    <w:qFormat/>
    <w:rsid w:val="00D97E7D"/>
    <w:rPr>
      <w:rFonts w:eastAsia="Times New Roman"/>
    </w:rPr>
  </w:style>
  <w:style w:type="paragraph" w:customStyle="1" w:styleId="Pa2">
    <w:name w:val="Pa2"/>
    <w:basedOn w:val="Default"/>
    <w:next w:val="Default"/>
    <w:uiPriority w:val="99"/>
    <w:qFormat/>
    <w:rsid w:val="00D97E7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97E7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97E7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97E7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97E7D"/>
    <w:pPr>
      <w:widowControl w:val="0"/>
    </w:pPr>
    <w:rPr>
      <w:rFonts w:ascii="Arial Black" w:hAnsi="Arial Black"/>
      <w:color w:val="auto"/>
    </w:rPr>
  </w:style>
  <w:style w:type="paragraph" w:customStyle="1" w:styleId="Cover1">
    <w:name w:val="Cover 1"/>
    <w:basedOn w:val="Normal"/>
    <w:next w:val="Normal"/>
    <w:uiPriority w:val="99"/>
    <w:qFormat/>
    <w:rsid w:val="00D97E7D"/>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D97E7D"/>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D97E7D"/>
    <w:pPr>
      <w:widowControl w:val="0"/>
    </w:pPr>
    <w:rPr>
      <w:color w:val="auto"/>
    </w:rPr>
  </w:style>
  <w:style w:type="paragraph" w:customStyle="1" w:styleId="Pa11">
    <w:name w:val="Pa11"/>
    <w:basedOn w:val="Normal"/>
    <w:next w:val="Normal"/>
    <w:uiPriority w:val="99"/>
    <w:qFormat/>
    <w:rsid w:val="00D97E7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97E7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97E7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D97E7D"/>
    <w:pPr>
      <w:widowControl w:val="0"/>
    </w:pPr>
    <w:rPr>
      <w:rFonts w:eastAsia="Calibri"/>
      <w:color w:val="auto"/>
    </w:rPr>
  </w:style>
  <w:style w:type="paragraph" w:customStyle="1" w:styleId="CM5">
    <w:name w:val="CM5"/>
    <w:basedOn w:val="Default"/>
    <w:next w:val="Default"/>
    <w:qFormat/>
    <w:rsid w:val="00D97E7D"/>
    <w:pPr>
      <w:widowControl w:val="0"/>
      <w:spacing w:line="553" w:lineRule="atLeast"/>
    </w:pPr>
    <w:rPr>
      <w:rFonts w:eastAsia="Calibri"/>
      <w:color w:val="auto"/>
    </w:rPr>
  </w:style>
  <w:style w:type="paragraph" w:customStyle="1" w:styleId="CM28">
    <w:name w:val="CM28"/>
    <w:basedOn w:val="Default"/>
    <w:next w:val="Default"/>
    <w:uiPriority w:val="99"/>
    <w:qFormat/>
    <w:rsid w:val="00D97E7D"/>
    <w:pPr>
      <w:widowControl w:val="0"/>
    </w:pPr>
    <w:rPr>
      <w:rFonts w:eastAsia="Calibri"/>
      <w:color w:val="auto"/>
    </w:rPr>
  </w:style>
  <w:style w:type="paragraph" w:customStyle="1" w:styleId="CM8">
    <w:name w:val="CM8"/>
    <w:basedOn w:val="Default"/>
    <w:next w:val="Default"/>
    <w:uiPriority w:val="99"/>
    <w:qFormat/>
    <w:rsid w:val="00D97E7D"/>
    <w:pPr>
      <w:widowControl w:val="0"/>
    </w:pPr>
    <w:rPr>
      <w:rFonts w:eastAsia="Calibri"/>
      <w:color w:val="auto"/>
    </w:rPr>
  </w:style>
  <w:style w:type="paragraph" w:customStyle="1" w:styleId="CM6">
    <w:name w:val="CM6"/>
    <w:basedOn w:val="Default"/>
    <w:next w:val="Default"/>
    <w:uiPriority w:val="99"/>
    <w:qFormat/>
    <w:rsid w:val="00D97E7D"/>
    <w:pPr>
      <w:widowControl w:val="0"/>
      <w:spacing w:line="553" w:lineRule="atLeast"/>
    </w:pPr>
    <w:rPr>
      <w:rFonts w:eastAsia="Calibri"/>
      <w:color w:val="auto"/>
    </w:rPr>
  </w:style>
  <w:style w:type="paragraph" w:customStyle="1" w:styleId="CM22">
    <w:name w:val="CM22"/>
    <w:basedOn w:val="Default"/>
    <w:next w:val="Default"/>
    <w:uiPriority w:val="99"/>
    <w:qFormat/>
    <w:rsid w:val="00D97E7D"/>
    <w:pPr>
      <w:widowControl w:val="0"/>
    </w:pPr>
    <w:rPr>
      <w:rFonts w:eastAsia="Calibri"/>
      <w:color w:val="auto"/>
    </w:rPr>
  </w:style>
  <w:style w:type="paragraph" w:customStyle="1" w:styleId="DoubleUnderlined">
    <w:name w:val="Double Underlined"/>
    <w:basedOn w:val="Heading2"/>
    <w:autoRedefine/>
    <w:uiPriority w:val="99"/>
    <w:qFormat/>
    <w:rsid w:val="00D97E7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D97E7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D97E7D"/>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D97E7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97E7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97E7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97E7D"/>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D97E7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97E7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D97E7D"/>
  </w:style>
  <w:style w:type="paragraph" w:customStyle="1" w:styleId="StyleUnderliningTimesNewRomanBoldNounderlineKernat16">
    <w:name w:val="Style Underlining + Times New Roman Bold No underline Kern at 16..."/>
    <w:basedOn w:val="Normal"/>
    <w:uiPriority w:val="99"/>
    <w:qFormat/>
    <w:rsid w:val="00D97E7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97E7D"/>
    <w:rPr>
      <w:rFonts w:eastAsia="Times New Roman"/>
      <w:b/>
      <w:bCs/>
      <w:kern w:val="32"/>
      <w:sz w:val="32"/>
      <w:szCs w:val="32"/>
    </w:rPr>
  </w:style>
  <w:style w:type="paragraph" w:customStyle="1" w:styleId="StyleBoldUnderliningKernat16pt">
    <w:name w:val="Style Bold Underlining + Kern at 16 pt"/>
    <w:uiPriority w:val="99"/>
    <w:qFormat/>
    <w:rsid w:val="00D97E7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97E7D"/>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D97E7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97E7D"/>
    <w:pPr>
      <w:ind w:left="400"/>
    </w:pPr>
    <w:rPr>
      <w:rFonts w:eastAsia="Times New Roman"/>
      <w:szCs w:val="20"/>
    </w:rPr>
  </w:style>
  <w:style w:type="paragraph" w:customStyle="1" w:styleId="Paste">
    <w:name w:val="Paste"/>
    <w:basedOn w:val="card"/>
    <w:qFormat/>
    <w:rsid w:val="00D97E7D"/>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D97E7D"/>
    <w:rPr>
      <w:rFonts w:ascii="Georgia" w:eastAsia="Times New Roman" w:hAnsi="Georgia"/>
      <w:b/>
      <w:u w:val="single"/>
    </w:rPr>
  </w:style>
  <w:style w:type="paragraph" w:customStyle="1" w:styleId="UnderlineStyle0">
    <w:name w:val="Underline Style"/>
    <w:basedOn w:val="Normal"/>
    <w:link w:val="UnderlineStyleChar"/>
    <w:qFormat/>
    <w:rsid w:val="00D97E7D"/>
    <w:rPr>
      <w:rFonts w:ascii="Georgia" w:eastAsia="Times New Roman" w:hAnsi="Georgia"/>
      <w:b/>
      <w:sz w:val="24"/>
      <w:u w:val="single"/>
    </w:rPr>
  </w:style>
  <w:style w:type="paragraph" w:customStyle="1" w:styleId="Normalization">
    <w:name w:val="Normalization"/>
    <w:basedOn w:val="Normal"/>
    <w:uiPriority w:val="99"/>
    <w:qFormat/>
    <w:rsid w:val="00D97E7D"/>
    <w:rPr>
      <w:rFonts w:eastAsia="Times New Roman"/>
      <w:sz w:val="18"/>
    </w:rPr>
  </w:style>
  <w:style w:type="paragraph" w:customStyle="1" w:styleId="BreifTitle">
    <w:name w:val="Breif Title"/>
    <w:basedOn w:val="Normal"/>
    <w:autoRedefine/>
    <w:uiPriority w:val="99"/>
    <w:qFormat/>
    <w:rsid w:val="00D97E7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97E7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97E7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97E7D"/>
    <w:rPr>
      <w:rFonts w:eastAsia="Times New Roman"/>
      <w:color w:val="333333"/>
    </w:rPr>
  </w:style>
  <w:style w:type="paragraph" w:customStyle="1" w:styleId="StyleTagandCiteFranklinGothicDemi">
    <w:name w:val="Style Tag and Cite + Franklin Gothic Demi"/>
    <w:basedOn w:val="Normal"/>
    <w:autoRedefine/>
    <w:uiPriority w:val="99"/>
    <w:qFormat/>
    <w:rsid w:val="00D97E7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97E7D"/>
    <w:rPr>
      <w:bCs/>
    </w:rPr>
  </w:style>
  <w:style w:type="paragraph" w:customStyle="1" w:styleId="tagCharCharCharCharCharCharChar">
    <w:name w:val="tag Char Char Char Char Char Char Char"/>
    <w:basedOn w:val="Normal"/>
    <w:uiPriority w:val="99"/>
    <w:qFormat/>
    <w:rsid w:val="00D97E7D"/>
    <w:rPr>
      <w:rFonts w:eastAsia="Times New Roman"/>
      <w:b/>
      <w:sz w:val="24"/>
      <w:szCs w:val="20"/>
    </w:rPr>
  </w:style>
  <w:style w:type="paragraph" w:customStyle="1" w:styleId="title-bold-medium">
    <w:name w:val="title-bold-medium"/>
    <w:basedOn w:val="Normal"/>
    <w:uiPriority w:val="99"/>
    <w:qFormat/>
    <w:rsid w:val="00D97E7D"/>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D97E7D"/>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D97E7D"/>
    <w:rPr>
      <w:rFonts w:ascii="Arial Narrow" w:eastAsia="Times New Roman" w:hAnsi="Arial Narrow"/>
      <w:b/>
      <w:sz w:val="24"/>
    </w:rPr>
  </w:style>
  <w:style w:type="paragraph" w:customStyle="1" w:styleId="BLOCKTITLE1">
    <w:name w:val="BLOCK TITLE"/>
    <w:basedOn w:val="Heading1"/>
    <w:uiPriority w:val="99"/>
    <w:qFormat/>
    <w:rsid w:val="00D97E7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D97E7D"/>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D97E7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97E7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97E7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97E7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97E7D"/>
    <w:pPr>
      <w:spacing w:before="100" w:beforeAutospacing="1" w:after="100" w:afterAutospacing="1"/>
    </w:pPr>
    <w:rPr>
      <w:rFonts w:eastAsia="Times New Roman"/>
    </w:rPr>
  </w:style>
  <w:style w:type="paragraph" w:customStyle="1" w:styleId="ToRead">
    <w:name w:val="To Read"/>
    <w:basedOn w:val="Normal"/>
    <w:uiPriority w:val="99"/>
    <w:qFormat/>
    <w:rsid w:val="00D97E7D"/>
    <w:pPr>
      <w:ind w:left="720"/>
    </w:pPr>
    <w:rPr>
      <w:rFonts w:ascii="Verdana" w:eastAsia="Times New Roman" w:hAnsi="Verdana"/>
      <w:b/>
      <w:u w:val="single"/>
    </w:rPr>
  </w:style>
  <w:style w:type="paragraph" w:customStyle="1" w:styleId="Style1">
    <w:name w:val="Style 1"/>
    <w:basedOn w:val="Normal"/>
    <w:uiPriority w:val="99"/>
    <w:qFormat/>
    <w:rsid w:val="00D97E7D"/>
    <w:pPr>
      <w:widowControl w:val="0"/>
      <w:ind w:firstLine="216"/>
    </w:pPr>
    <w:rPr>
      <w:rFonts w:eastAsia="Times New Roman"/>
      <w:noProof/>
      <w:color w:val="000000"/>
      <w:szCs w:val="20"/>
    </w:rPr>
  </w:style>
  <w:style w:type="paragraph" w:customStyle="1" w:styleId="Style41">
    <w:name w:val="Style 4"/>
    <w:basedOn w:val="Normal"/>
    <w:uiPriority w:val="99"/>
    <w:qFormat/>
    <w:rsid w:val="00D97E7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97E7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97E7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97E7D"/>
    <w:pPr>
      <w:ind w:left="1660"/>
    </w:pPr>
  </w:style>
  <w:style w:type="paragraph" w:customStyle="1" w:styleId="PageNumber1">
    <w:name w:val="Page Number1"/>
    <w:basedOn w:val="Normal"/>
    <w:next w:val="Normal"/>
    <w:uiPriority w:val="99"/>
    <w:qFormat/>
    <w:rsid w:val="00D97E7D"/>
    <w:rPr>
      <w:rFonts w:eastAsia="Times New Roman"/>
    </w:rPr>
  </w:style>
  <w:style w:type="paragraph" w:customStyle="1" w:styleId="Card1">
    <w:name w:val="Card1"/>
    <w:uiPriority w:val="99"/>
    <w:qFormat/>
    <w:rsid w:val="00D97E7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97E7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D97E7D"/>
    <w:pPr>
      <w:ind w:left="288" w:right="288"/>
    </w:pPr>
    <w:rPr>
      <w:rFonts w:eastAsia="Times New Roman"/>
    </w:rPr>
  </w:style>
  <w:style w:type="paragraph" w:customStyle="1" w:styleId="CaseListNormal">
    <w:name w:val="Case List Normal"/>
    <w:basedOn w:val="Normal"/>
    <w:uiPriority w:val="99"/>
    <w:qFormat/>
    <w:rsid w:val="00D97E7D"/>
    <w:rPr>
      <w:rFonts w:ascii="Times" w:eastAsia="Times New Roman" w:hAnsi="Times"/>
      <w:szCs w:val="26"/>
    </w:rPr>
  </w:style>
  <w:style w:type="paragraph" w:customStyle="1" w:styleId="Body">
    <w:name w:val="Body"/>
    <w:basedOn w:val="Normal"/>
    <w:uiPriority w:val="99"/>
    <w:qFormat/>
    <w:rsid w:val="00D97E7D"/>
    <w:pPr>
      <w:outlineLvl w:val="3"/>
    </w:pPr>
    <w:rPr>
      <w:rFonts w:eastAsia="Times New Roman"/>
      <w:szCs w:val="20"/>
    </w:rPr>
  </w:style>
  <w:style w:type="paragraph" w:customStyle="1" w:styleId="3text">
    <w:name w:val="3text"/>
    <w:basedOn w:val="Normal"/>
    <w:uiPriority w:val="99"/>
    <w:qFormat/>
    <w:rsid w:val="00D97E7D"/>
    <w:pPr>
      <w:spacing w:before="100" w:beforeAutospacing="1" w:after="100" w:afterAutospacing="1"/>
    </w:pPr>
    <w:rPr>
      <w:rFonts w:eastAsia="Times New Roman"/>
      <w:sz w:val="24"/>
    </w:rPr>
  </w:style>
  <w:style w:type="paragraph" w:customStyle="1" w:styleId="TimesNewRoman12">
    <w:name w:val="TimesNewRoman12"/>
    <w:uiPriority w:val="99"/>
    <w:qFormat/>
    <w:rsid w:val="00D97E7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D97E7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97E7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97E7D"/>
    <w:rPr>
      <w:rFonts w:eastAsia="Times New Roman"/>
      <w:color w:val="000000"/>
      <w:sz w:val="18"/>
    </w:rPr>
  </w:style>
  <w:style w:type="paragraph" w:customStyle="1" w:styleId="text1">
    <w:name w:val="text1"/>
    <w:basedOn w:val="Normal"/>
    <w:autoRedefine/>
    <w:uiPriority w:val="99"/>
    <w:qFormat/>
    <w:rsid w:val="00D97E7D"/>
    <w:rPr>
      <w:rFonts w:eastAsia="Times New Roman"/>
      <w:szCs w:val="20"/>
    </w:rPr>
  </w:style>
  <w:style w:type="paragraph" w:customStyle="1" w:styleId="RepeatBlockHeading">
    <w:name w:val="Repeat Block Heading"/>
    <w:basedOn w:val="Normal"/>
    <w:autoRedefine/>
    <w:uiPriority w:val="99"/>
    <w:qFormat/>
    <w:rsid w:val="00D97E7D"/>
    <w:pPr>
      <w:jc w:val="center"/>
    </w:pPr>
    <w:rPr>
      <w:rFonts w:eastAsia="Times New Roman"/>
      <w:b/>
      <w:smallCaps/>
      <w:color w:val="000000"/>
      <w:sz w:val="24"/>
      <w:u w:val="thick"/>
    </w:rPr>
  </w:style>
  <w:style w:type="paragraph" w:customStyle="1" w:styleId="story-headline">
    <w:name w:val="story-headline"/>
    <w:basedOn w:val="Normal"/>
    <w:uiPriority w:val="99"/>
    <w:qFormat/>
    <w:rsid w:val="00D97E7D"/>
    <w:pPr>
      <w:spacing w:before="72" w:after="72"/>
    </w:pPr>
    <w:rPr>
      <w:rFonts w:ascii="Arial" w:eastAsia="Times New Roman" w:hAnsi="Arial"/>
      <w:b/>
      <w:bCs/>
      <w:sz w:val="26"/>
      <w:szCs w:val="26"/>
    </w:rPr>
  </w:style>
  <w:style w:type="paragraph" w:customStyle="1" w:styleId="story-body">
    <w:name w:val="story-body"/>
    <w:basedOn w:val="Normal"/>
    <w:uiPriority w:val="99"/>
    <w:qFormat/>
    <w:rsid w:val="00D97E7D"/>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D97E7D"/>
    <w:rPr>
      <w:rFonts w:ascii="Arial" w:eastAsia="Times New Roman" w:hAnsi="Arial"/>
      <w:b/>
      <w:bCs/>
    </w:rPr>
  </w:style>
  <w:style w:type="paragraph" w:customStyle="1" w:styleId="TextofCards">
    <w:name w:val="Text of Cards"/>
    <w:basedOn w:val="Normal"/>
    <w:uiPriority w:val="99"/>
    <w:qFormat/>
    <w:rsid w:val="00D97E7D"/>
    <w:rPr>
      <w:rFonts w:eastAsia="Times New Roman"/>
      <w:color w:val="000000"/>
      <w:spacing w:val="6"/>
      <w:szCs w:val="23"/>
    </w:rPr>
  </w:style>
  <w:style w:type="paragraph" w:customStyle="1" w:styleId="Corpotesto">
    <w:name w:val="Corpo testo"/>
    <w:basedOn w:val="Normal"/>
    <w:uiPriority w:val="99"/>
    <w:qFormat/>
    <w:rsid w:val="00D97E7D"/>
    <w:pPr>
      <w:widowControl w:val="0"/>
      <w:adjustRightInd w:val="0"/>
      <w:spacing w:after="283"/>
    </w:pPr>
    <w:rPr>
      <w:rFonts w:ascii="Times" w:eastAsia="Times New Roman" w:hAnsi="Times"/>
    </w:rPr>
  </w:style>
  <w:style w:type="paragraph" w:customStyle="1" w:styleId="tagCharChar1Char">
    <w:name w:val="tag Char Char1 Char"/>
    <w:uiPriority w:val="99"/>
    <w:qFormat/>
    <w:rsid w:val="00D97E7D"/>
    <w:rPr>
      <w:rFonts w:eastAsia="Times New Roman" w:cs="Calibri"/>
      <w:b/>
      <w:bCs/>
    </w:rPr>
  </w:style>
  <w:style w:type="paragraph" w:customStyle="1" w:styleId="inside-copy">
    <w:name w:val="inside-copy"/>
    <w:basedOn w:val="Normal"/>
    <w:uiPriority w:val="99"/>
    <w:qFormat/>
    <w:rsid w:val="00D97E7D"/>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D97E7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97E7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97E7D"/>
    <w:rPr>
      <w:rFonts w:ascii="Arial" w:hAnsi="Arial"/>
      <w:b w:val="0"/>
      <w:caps w:val="0"/>
      <w:sz w:val="20"/>
    </w:rPr>
  </w:style>
  <w:style w:type="paragraph" w:customStyle="1" w:styleId="ProjectTitleLine">
    <w:name w:val="Project Title Line"/>
    <w:basedOn w:val="Normal"/>
    <w:next w:val="Normal"/>
    <w:autoRedefine/>
    <w:uiPriority w:val="99"/>
    <w:qFormat/>
    <w:rsid w:val="00D97E7D"/>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D97E7D"/>
    <w:rPr>
      <w:rFonts w:ascii="Arial Narrow" w:eastAsia="Times New Roman" w:hAnsi="Arial Narrow"/>
      <w:strike/>
    </w:rPr>
  </w:style>
  <w:style w:type="paragraph" w:customStyle="1" w:styleId="NormalVerdana">
    <w:name w:val="Normal + Verdana"/>
    <w:aliases w:val="10 pt,White,Normal + Arial"/>
    <w:basedOn w:val="Normal"/>
    <w:uiPriority w:val="99"/>
    <w:qFormat/>
    <w:rsid w:val="00D97E7D"/>
    <w:rPr>
      <w:rFonts w:ascii="Arial" w:eastAsia="Times New Roman" w:hAnsi="Arial"/>
      <w:szCs w:val="20"/>
      <w:u w:val="single"/>
    </w:rPr>
  </w:style>
  <w:style w:type="paragraph" w:customStyle="1" w:styleId="Normal10pt">
    <w:name w:val="Normal + 10 pt"/>
    <w:basedOn w:val="Normal"/>
    <w:uiPriority w:val="99"/>
    <w:qFormat/>
    <w:rsid w:val="00D97E7D"/>
    <w:rPr>
      <w:rFonts w:eastAsia="Times New Roman"/>
      <w:szCs w:val="20"/>
    </w:rPr>
  </w:style>
  <w:style w:type="paragraph" w:customStyle="1" w:styleId="cardChar1Char">
    <w:name w:val="card Char1 Char"/>
    <w:basedOn w:val="Normal"/>
    <w:uiPriority w:val="99"/>
    <w:qFormat/>
    <w:rsid w:val="00D97E7D"/>
    <w:pPr>
      <w:ind w:left="288" w:right="288"/>
    </w:pPr>
    <w:rPr>
      <w:rFonts w:eastAsia="Times New Roman"/>
      <w:szCs w:val="20"/>
    </w:rPr>
  </w:style>
  <w:style w:type="paragraph" w:customStyle="1" w:styleId="CM12">
    <w:name w:val="CM12"/>
    <w:basedOn w:val="Default"/>
    <w:next w:val="Default"/>
    <w:uiPriority w:val="99"/>
    <w:qFormat/>
    <w:rsid w:val="00D97E7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97E7D"/>
    <w:pPr>
      <w:widowControl w:val="0"/>
      <w:spacing w:after="480"/>
    </w:pPr>
    <w:rPr>
      <w:rFonts w:ascii="Granjon LT Std" w:hAnsi="Granjon LT Std"/>
      <w:color w:val="auto"/>
    </w:rPr>
  </w:style>
  <w:style w:type="paragraph" w:customStyle="1" w:styleId="CM10">
    <w:name w:val="CM10"/>
    <w:basedOn w:val="Default"/>
    <w:next w:val="Default"/>
    <w:uiPriority w:val="99"/>
    <w:qFormat/>
    <w:rsid w:val="00D97E7D"/>
    <w:pPr>
      <w:widowControl w:val="0"/>
      <w:spacing w:line="320" w:lineRule="atLeast"/>
    </w:pPr>
    <w:rPr>
      <w:rFonts w:ascii="Granjon LT Std" w:hAnsi="Granjon LT Std"/>
      <w:color w:val="auto"/>
    </w:rPr>
  </w:style>
  <w:style w:type="paragraph" w:customStyle="1" w:styleId="bold">
    <w:name w:val="bold"/>
    <w:basedOn w:val="Normal"/>
    <w:uiPriority w:val="99"/>
    <w:qFormat/>
    <w:rsid w:val="00D97E7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97E7D"/>
    <w:rPr>
      <w:rFonts w:ascii="Arial Narrow" w:eastAsia="Times New Roman" w:hAnsi="Arial Narrow"/>
      <w:strike/>
      <w:szCs w:val="20"/>
    </w:rPr>
  </w:style>
  <w:style w:type="paragraph" w:customStyle="1" w:styleId="textbodyblack">
    <w:name w:val="textbodyblack"/>
    <w:basedOn w:val="Normal"/>
    <w:uiPriority w:val="99"/>
    <w:qFormat/>
    <w:rsid w:val="00D97E7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97E7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97E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97E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97E7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97E7D"/>
    <w:rPr>
      <w:rFonts w:ascii="Georgia" w:eastAsia="Times New Roman" w:hAnsi="Georgia"/>
      <w:b/>
      <w:bCs/>
      <w:szCs w:val="16"/>
      <w:u w:val="single"/>
    </w:rPr>
  </w:style>
  <w:style w:type="paragraph" w:customStyle="1" w:styleId="CiteCorrected">
    <w:name w:val="Cite Corrected"/>
    <w:basedOn w:val="Normal"/>
    <w:link w:val="CiteCorrectedChar"/>
    <w:qFormat/>
    <w:rsid w:val="00D97E7D"/>
    <w:rPr>
      <w:rFonts w:ascii="Georgia" w:eastAsia="Times New Roman" w:hAnsi="Georgia"/>
      <w:b/>
      <w:bCs/>
      <w:sz w:val="24"/>
      <w:szCs w:val="16"/>
      <w:u w:val="single"/>
    </w:rPr>
  </w:style>
  <w:style w:type="paragraph" w:customStyle="1" w:styleId="CardText20">
    <w:name w:val="Card Text 2"/>
    <w:basedOn w:val="CardText10"/>
    <w:link w:val="CardText2Char"/>
    <w:qFormat/>
    <w:rsid w:val="00D97E7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D97E7D"/>
    <w:pPr>
      <w:ind w:left="288"/>
    </w:pPr>
    <w:rPr>
      <w:rFonts w:eastAsia="SimSun"/>
      <w:szCs w:val="20"/>
      <w:lang w:eastAsia="zh-CN"/>
    </w:rPr>
  </w:style>
  <w:style w:type="paragraph" w:customStyle="1" w:styleId="BriefTitle2">
    <w:name w:val="Brief Title 2"/>
    <w:basedOn w:val="BriefTitle"/>
    <w:uiPriority w:val="99"/>
    <w:qFormat/>
    <w:rsid w:val="00D97E7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D97E7D"/>
    <w:rPr>
      <w:u w:val="single"/>
    </w:rPr>
  </w:style>
  <w:style w:type="paragraph" w:customStyle="1" w:styleId="StyleCardText11ptUnderline">
    <w:name w:val="Style Card Text + 11 pt Underline"/>
    <w:link w:val="StyleCardText11ptUnderlineChar"/>
    <w:qFormat/>
    <w:rsid w:val="00D97E7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D97E7D"/>
    <w:rPr>
      <w:rFonts w:ascii="Georgia" w:hAnsi="Georgia"/>
      <w:sz w:val="16"/>
    </w:rPr>
  </w:style>
  <w:style w:type="paragraph" w:customStyle="1" w:styleId="StyleMinimizedText11pt">
    <w:name w:val="Style Minimized Text + 11 pt"/>
    <w:basedOn w:val="Normal"/>
    <w:link w:val="StyleMinimizedText11ptChar"/>
    <w:qFormat/>
    <w:rsid w:val="00D97E7D"/>
    <w:rPr>
      <w:rFonts w:ascii="Georgia" w:hAnsi="Georgia"/>
      <w:sz w:val="16"/>
    </w:rPr>
  </w:style>
  <w:style w:type="character" w:customStyle="1" w:styleId="StyleMinimizedText11pt1Char">
    <w:name w:val="Style Minimized Text + 11 pt1 Char"/>
    <w:basedOn w:val="DefaultParagraphFont"/>
    <w:link w:val="StyleMinimizedText11pt1"/>
    <w:locked/>
    <w:rsid w:val="00D97E7D"/>
    <w:rPr>
      <w:rFonts w:ascii="Georgia" w:hAnsi="Georgia"/>
      <w:sz w:val="16"/>
    </w:rPr>
  </w:style>
  <w:style w:type="paragraph" w:customStyle="1" w:styleId="StyleMinimizedText11pt1">
    <w:name w:val="Style Minimized Text + 11 pt1"/>
    <w:basedOn w:val="Normal"/>
    <w:link w:val="StyleMinimizedText11pt1Char"/>
    <w:qFormat/>
    <w:rsid w:val="00D97E7D"/>
    <w:rPr>
      <w:rFonts w:ascii="Georgia" w:hAnsi="Georgia"/>
      <w:sz w:val="16"/>
    </w:rPr>
  </w:style>
  <w:style w:type="character" w:customStyle="1" w:styleId="Debate-CardSmalltextF2Char">
    <w:name w:val="Debate- Card Small text F2 Char"/>
    <w:link w:val="Debate-CardSmalltextF2"/>
    <w:locked/>
    <w:rsid w:val="00D97E7D"/>
    <w:rPr>
      <w:rFonts w:ascii="Arial Narrow" w:hAnsi="Arial Narrow"/>
      <w:sz w:val="16"/>
    </w:rPr>
  </w:style>
  <w:style w:type="paragraph" w:customStyle="1" w:styleId="Debate-CardSmalltextF2">
    <w:name w:val="Debate- Card Small text F2"/>
    <w:basedOn w:val="Normal"/>
    <w:next w:val="Normal"/>
    <w:link w:val="Debate-CardSmalltextF2Char"/>
    <w:qFormat/>
    <w:rsid w:val="00D97E7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D97E7D"/>
    <w:rPr>
      <w:rFonts w:ascii="Arial Narrow" w:hAnsi="Arial Narrow"/>
      <w:b/>
      <w:sz w:val="18"/>
      <w:u w:val="single"/>
    </w:rPr>
  </w:style>
  <w:style w:type="paragraph" w:customStyle="1" w:styleId="Debate-EmphasizedText-F5">
    <w:name w:val="Debate- Emphasized Text- F5"/>
    <w:basedOn w:val="Normal"/>
    <w:link w:val="Debate-EmphasizedText-F5Char"/>
    <w:qFormat/>
    <w:rsid w:val="00D97E7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D97E7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97E7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D97E7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97E7D"/>
    <w:rPr>
      <w:rFonts w:ascii="Times New Roman" w:eastAsia="Times New Roman" w:hAnsi="Times New Roman" w:cs="Calibri"/>
      <w:sz w:val="16"/>
    </w:rPr>
  </w:style>
  <w:style w:type="character" w:customStyle="1" w:styleId="CardStyleChar">
    <w:name w:val="Card Style Char"/>
    <w:link w:val="CardStyle0"/>
    <w:locked/>
    <w:rsid w:val="00D97E7D"/>
    <w:rPr>
      <w:rFonts w:ascii="Calibri" w:eastAsia="Times New Roman" w:hAnsi="Calibri"/>
      <w:sz w:val="22"/>
    </w:rPr>
  </w:style>
  <w:style w:type="paragraph" w:customStyle="1" w:styleId="emactive">
    <w:name w:val="emactive"/>
    <w:basedOn w:val="Normal"/>
    <w:uiPriority w:val="99"/>
    <w:qFormat/>
    <w:rsid w:val="00D97E7D"/>
    <w:pPr>
      <w:spacing w:before="100" w:beforeAutospacing="1" w:after="100" w:afterAutospacing="1"/>
    </w:pPr>
    <w:rPr>
      <w:rFonts w:eastAsia="Times New Roman"/>
      <w:sz w:val="24"/>
    </w:rPr>
  </w:style>
  <w:style w:type="paragraph" w:customStyle="1" w:styleId="emready">
    <w:name w:val="emready"/>
    <w:basedOn w:val="Normal"/>
    <w:uiPriority w:val="99"/>
    <w:qFormat/>
    <w:rsid w:val="00D97E7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97E7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97E7D"/>
    <w:rPr>
      <w:rFonts w:ascii="Georgia" w:eastAsia="Times New Roman" w:hAnsi="Georgia" w:cs="Times New Roman"/>
      <w:b/>
      <w:sz w:val="24"/>
      <w:u w:val="single"/>
    </w:rPr>
  </w:style>
  <w:style w:type="character" w:customStyle="1" w:styleId="CardHighlightChar">
    <w:name w:val="Card Highlight Char"/>
    <w:link w:val="CardHighlight"/>
    <w:locked/>
    <w:rsid w:val="00D97E7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97E7D"/>
    <w:pPr>
      <w:shd w:val="clear" w:color="auto" w:fill="66FFFF"/>
    </w:pPr>
    <w:rPr>
      <w:rFonts w:eastAsia="Calibri" w:cs="Calibri"/>
      <w:sz w:val="24"/>
      <w:u w:val="single"/>
    </w:rPr>
  </w:style>
  <w:style w:type="character" w:customStyle="1" w:styleId="BlockHeaderHiddenChar">
    <w:name w:val="Block Header Hidden Char"/>
    <w:link w:val="BlockHeaderHidden"/>
    <w:locked/>
    <w:rsid w:val="00D97E7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97E7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97E7D"/>
    <w:pPr>
      <w:spacing w:before="100" w:beforeAutospacing="1" w:after="100" w:afterAutospacing="1"/>
    </w:pPr>
    <w:rPr>
      <w:rFonts w:eastAsia="Times New Roman"/>
      <w:sz w:val="24"/>
    </w:rPr>
  </w:style>
  <w:style w:type="paragraph" w:customStyle="1" w:styleId="norma">
    <w:name w:val="norma"/>
    <w:basedOn w:val="Heading3"/>
    <w:uiPriority w:val="99"/>
    <w:qFormat/>
    <w:rsid w:val="00D97E7D"/>
    <w:rPr>
      <w:rFonts w:eastAsia="MS Gothic" w:cs="Arial"/>
      <w:bCs w:val="0"/>
      <w:sz w:val="24"/>
      <w:szCs w:val="24"/>
    </w:rPr>
  </w:style>
  <w:style w:type="paragraph" w:customStyle="1" w:styleId="nromal">
    <w:name w:val="nromal"/>
    <w:basedOn w:val="Normal"/>
    <w:uiPriority w:val="99"/>
    <w:qFormat/>
    <w:rsid w:val="00D97E7D"/>
    <w:pPr>
      <w:keepNext/>
      <w:keepLines/>
      <w:spacing w:before="200"/>
      <w:outlineLvl w:val="3"/>
    </w:pPr>
    <w:rPr>
      <w:rFonts w:eastAsia="Times New Roman" w:cs="Cambria"/>
      <w:b/>
      <w:iCs/>
    </w:rPr>
  </w:style>
  <w:style w:type="paragraph" w:customStyle="1" w:styleId="natural">
    <w:name w:val="natural"/>
    <w:basedOn w:val="Normal"/>
    <w:uiPriority w:val="99"/>
    <w:qFormat/>
    <w:rsid w:val="00D97E7D"/>
    <w:pPr>
      <w:keepNext/>
      <w:keepLines/>
      <w:spacing w:before="200"/>
      <w:outlineLvl w:val="3"/>
    </w:pPr>
    <w:rPr>
      <w:rFonts w:eastAsia="Times New Roman"/>
      <w:b/>
      <w:iCs/>
    </w:rPr>
  </w:style>
  <w:style w:type="paragraph" w:customStyle="1" w:styleId="nroaml">
    <w:name w:val="nroaml"/>
    <w:basedOn w:val="Normal"/>
    <w:uiPriority w:val="99"/>
    <w:qFormat/>
    <w:rsid w:val="00D97E7D"/>
    <w:pPr>
      <w:keepNext/>
      <w:keepLines/>
      <w:spacing w:before="200"/>
      <w:outlineLvl w:val="3"/>
    </w:pPr>
    <w:rPr>
      <w:rFonts w:eastAsia="Times New Roman"/>
      <w:b/>
      <w:iCs/>
    </w:rPr>
  </w:style>
  <w:style w:type="paragraph" w:customStyle="1" w:styleId="noraml">
    <w:name w:val="noraml"/>
    <w:basedOn w:val="Normal"/>
    <w:uiPriority w:val="99"/>
    <w:qFormat/>
    <w:rsid w:val="00D97E7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97E7D"/>
    <w:rPr>
      <w:rFonts w:ascii="Georgia" w:eastAsia="Calibri" w:hAnsi="Georgia"/>
      <w:sz w:val="16"/>
      <w:szCs w:val="16"/>
    </w:rPr>
  </w:style>
  <w:style w:type="paragraph" w:customStyle="1" w:styleId="SmallSizeParagraph">
    <w:name w:val="Small Size Paragraph"/>
    <w:basedOn w:val="Normal"/>
    <w:link w:val="SmallSizeParagraphChar"/>
    <w:qFormat/>
    <w:rsid w:val="00D97E7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97E7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97E7D"/>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D97E7D"/>
    <w:rPr>
      <w:rFonts w:ascii="Arial" w:eastAsia="Calibri" w:hAnsi="Arial" w:cs="Arial"/>
      <w:kern w:val="2"/>
      <w:sz w:val="14"/>
      <w:szCs w:val="14"/>
      <w:lang w:eastAsia="zh-TW"/>
    </w:rPr>
  </w:style>
  <w:style w:type="paragraph" w:customStyle="1" w:styleId="CardT1">
    <w:name w:val="CardT1"/>
    <w:basedOn w:val="Normal"/>
    <w:link w:val="CardT1Char"/>
    <w:qFormat/>
    <w:rsid w:val="00D97E7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97E7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97E7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D97E7D"/>
    <w:pPr>
      <w:spacing w:before="100" w:beforeAutospacing="1" w:after="100" w:afterAutospacing="1"/>
    </w:pPr>
    <w:rPr>
      <w:rFonts w:eastAsia="Times New Roman"/>
      <w:sz w:val="24"/>
    </w:rPr>
  </w:style>
  <w:style w:type="paragraph" w:customStyle="1" w:styleId="CiteReal">
    <w:name w:val="Cite Real"/>
    <w:basedOn w:val="Normal"/>
    <w:next w:val="Normal"/>
    <w:qFormat/>
    <w:rsid w:val="00D97E7D"/>
    <w:rPr>
      <w:rFonts w:ascii="Arial" w:eastAsia="MS Mincho" w:hAnsi="Arial"/>
      <w:b/>
      <w:sz w:val="24"/>
      <w:u w:val="single"/>
    </w:rPr>
  </w:style>
  <w:style w:type="paragraph" w:customStyle="1" w:styleId="2909F619802848F09E01365C32F34654">
    <w:name w:val="2909F619802848F09E01365C32F34654"/>
    <w:uiPriority w:val="99"/>
    <w:qFormat/>
    <w:rsid w:val="00D97E7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D97E7D"/>
    <w:rPr>
      <w:rFonts w:ascii="Georgia" w:eastAsia="Calibri" w:hAnsi="Georgia"/>
      <w:u w:val="single"/>
      <w:lang w:val="x-none" w:eastAsia="zh-CN"/>
    </w:rPr>
  </w:style>
  <w:style w:type="paragraph" w:customStyle="1" w:styleId="UnderlineS">
    <w:name w:val="Underline S"/>
    <w:basedOn w:val="Normal"/>
    <w:link w:val="UnderlineSChar"/>
    <w:qFormat/>
    <w:rsid w:val="00D97E7D"/>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D97E7D"/>
    <w:rPr>
      <w:rFonts w:ascii="Georgia" w:eastAsia="SimSun" w:hAnsi="Georgia"/>
      <w:sz w:val="12"/>
    </w:rPr>
  </w:style>
  <w:style w:type="paragraph" w:customStyle="1" w:styleId="Ununderlined">
    <w:name w:val="Ununderlined"/>
    <w:basedOn w:val="Normal"/>
    <w:link w:val="UnunderlinedChar"/>
    <w:qFormat/>
    <w:rsid w:val="00D97E7D"/>
    <w:rPr>
      <w:rFonts w:ascii="Georgia" w:eastAsia="SimSun" w:hAnsi="Georgia"/>
      <w:sz w:val="12"/>
    </w:rPr>
  </w:style>
  <w:style w:type="character" w:customStyle="1" w:styleId="HighlightingChar">
    <w:name w:val="Highlighting Char"/>
    <w:link w:val="Highlighting"/>
    <w:locked/>
    <w:rsid w:val="00D97E7D"/>
    <w:rPr>
      <w:rFonts w:ascii="Georgia" w:eastAsia="SimSun" w:hAnsi="Georgia"/>
      <w:u w:val="thick"/>
    </w:rPr>
  </w:style>
  <w:style w:type="paragraph" w:customStyle="1" w:styleId="Highlighting">
    <w:name w:val="Highlighting"/>
    <w:basedOn w:val="Normal"/>
    <w:link w:val="HighlightingChar"/>
    <w:autoRedefine/>
    <w:qFormat/>
    <w:rsid w:val="00D97E7D"/>
    <w:rPr>
      <w:rFonts w:ascii="Georgia" w:eastAsia="SimSun" w:hAnsi="Georgia"/>
      <w:sz w:val="24"/>
      <w:u w:val="thick"/>
    </w:rPr>
  </w:style>
  <w:style w:type="character" w:customStyle="1" w:styleId="CITEChar">
    <w:name w:val="CITE Char"/>
    <w:link w:val="CITE"/>
    <w:locked/>
    <w:rsid w:val="00D97E7D"/>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D97E7D"/>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D97E7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D97E7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97E7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D97E7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97E7D"/>
    <w:rPr>
      <w:b/>
      <w:sz w:val="28"/>
    </w:rPr>
  </w:style>
  <w:style w:type="character" w:customStyle="1" w:styleId="SourcenameChar">
    <w:name w:val="Source name Char"/>
    <w:link w:val="Sourcename"/>
    <w:locked/>
    <w:rsid w:val="00D97E7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97E7D"/>
    <w:rPr>
      <w:b/>
      <w:bCs/>
      <w:sz w:val="20"/>
    </w:rPr>
  </w:style>
  <w:style w:type="character" w:customStyle="1" w:styleId="underlinedcardChar">
    <w:name w:val="underlined card Char"/>
    <w:link w:val="underlinedcard0"/>
    <w:locked/>
    <w:rsid w:val="00D97E7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97E7D"/>
    <w:rPr>
      <w:sz w:val="24"/>
      <w:u w:val="single"/>
    </w:rPr>
  </w:style>
  <w:style w:type="paragraph" w:customStyle="1" w:styleId="FullText">
    <w:name w:val="Full Text"/>
    <w:basedOn w:val="Normal"/>
    <w:uiPriority w:val="99"/>
    <w:qFormat/>
    <w:rsid w:val="00D97E7D"/>
    <w:rPr>
      <w:rFonts w:eastAsia="Times New Roman"/>
      <w:sz w:val="16"/>
    </w:rPr>
  </w:style>
  <w:style w:type="character" w:customStyle="1" w:styleId="TextUnderlineChar">
    <w:name w:val="Text Underline Char"/>
    <w:link w:val="TextUnderline"/>
    <w:locked/>
    <w:rsid w:val="00D97E7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97E7D"/>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D97E7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97E7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D97E7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97E7D"/>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D97E7D"/>
    <w:pPr>
      <w:spacing w:before="240"/>
      <w:outlineLvl w:val="2"/>
    </w:pPr>
    <w:rPr>
      <w:rFonts w:eastAsia="Times New Roman"/>
      <w:b/>
    </w:rPr>
  </w:style>
  <w:style w:type="character" w:customStyle="1" w:styleId="CiteCardChar">
    <w:name w:val="Cite_Card Char"/>
    <w:link w:val="CiteCard0"/>
    <w:locked/>
    <w:rsid w:val="00D97E7D"/>
    <w:rPr>
      <w:rFonts w:ascii="Times New Roman" w:eastAsia="Times New Roman" w:hAnsi="Times New Roman" w:cs="Arial"/>
      <w:bCs/>
      <w:sz w:val="20"/>
      <w:szCs w:val="20"/>
    </w:rPr>
  </w:style>
  <w:style w:type="paragraph" w:customStyle="1" w:styleId="CiteCard0">
    <w:name w:val="Cite_Card"/>
    <w:link w:val="CiteCardChar"/>
    <w:qFormat/>
    <w:rsid w:val="00D97E7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97E7D"/>
    <w:pPr>
      <w:widowControl w:val="0"/>
    </w:pPr>
    <w:rPr>
      <w:rFonts w:eastAsia="MS Mincho"/>
      <w:color w:val="auto"/>
    </w:rPr>
  </w:style>
  <w:style w:type="character" w:customStyle="1" w:styleId="StyleStyle49pt6Char">
    <w:name w:val="Style Style4 + 9 pt6 Char"/>
    <w:basedOn w:val="Style4Char"/>
    <w:link w:val="StyleStyle49pt6"/>
    <w:locked/>
    <w:rsid w:val="00D97E7D"/>
    <w:rPr>
      <w:rFonts w:ascii="Georgia" w:eastAsia="Times New Roman" w:hAnsi="Georgia"/>
      <w:u w:val="single"/>
      <w:lang w:val="x-none"/>
    </w:rPr>
  </w:style>
  <w:style w:type="paragraph" w:customStyle="1" w:styleId="StyleStyle49pt6">
    <w:name w:val="Style Style4 + 9 pt6"/>
    <w:basedOn w:val="Style4"/>
    <w:link w:val="StyleStyle49pt6Char"/>
    <w:qFormat/>
    <w:rsid w:val="00D97E7D"/>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D97E7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97E7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D97E7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97E7D"/>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97E7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97E7D"/>
    <w:rPr>
      <w:rFonts w:ascii="Georgia" w:hAnsi="Georgia" w:cs="Calibri"/>
      <w:b/>
      <w:bCs/>
      <w:sz w:val="24"/>
      <w:u w:val="single"/>
    </w:rPr>
  </w:style>
  <w:style w:type="character" w:customStyle="1" w:styleId="DebatenoramlChar">
    <w:name w:val="Debatenoraml Char"/>
    <w:link w:val="Debatenoraml"/>
    <w:locked/>
    <w:rsid w:val="00D97E7D"/>
    <w:rPr>
      <w:rFonts w:ascii="Times New Roman" w:hAnsi="Times New Roman" w:cs="Times New Roman"/>
    </w:rPr>
  </w:style>
  <w:style w:type="paragraph" w:customStyle="1" w:styleId="Debatenoraml">
    <w:name w:val="Debatenoraml"/>
    <w:basedOn w:val="NoSpacing"/>
    <w:link w:val="DebatenoramlChar"/>
    <w:qFormat/>
    <w:rsid w:val="00D97E7D"/>
    <w:pPr>
      <w:spacing w:before="0" w:line="240" w:lineRule="auto"/>
    </w:pPr>
    <w:rPr>
      <w:rFonts w:ascii="Times New Roman" w:hAnsi="Times New Roman" w:cs="Times New Roman"/>
    </w:rPr>
  </w:style>
  <w:style w:type="paragraph" w:customStyle="1" w:styleId="SynergyTag">
    <w:name w:val="SynergyTag"/>
    <w:basedOn w:val="Normal"/>
    <w:uiPriority w:val="99"/>
    <w:qFormat/>
    <w:rsid w:val="00D97E7D"/>
    <w:rPr>
      <w:rFonts w:eastAsia="Calibri"/>
      <w:b/>
    </w:rPr>
  </w:style>
  <w:style w:type="character" w:customStyle="1" w:styleId="QualsChar">
    <w:name w:val="Quals Char"/>
    <w:link w:val="Quals"/>
    <w:locked/>
    <w:rsid w:val="00D97E7D"/>
    <w:rPr>
      <w:rFonts w:ascii="Georgia" w:eastAsia="Calibri" w:hAnsi="Georgia"/>
      <w:sz w:val="18"/>
    </w:rPr>
  </w:style>
  <w:style w:type="paragraph" w:customStyle="1" w:styleId="Quals">
    <w:name w:val="Quals"/>
    <w:basedOn w:val="Normal"/>
    <w:link w:val="QualsChar"/>
    <w:qFormat/>
    <w:rsid w:val="00D97E7D"/>
    <w:rPr>
      <w:rFonts w:ascii="Georgia" w:eastAsia="Calibri" w:hAnsi="Georgia"/>
      <w:sz w:val="18"/>
    </w:rPr>
  </w:style>
  <w:style w:type="paragraph" w:customStyle="1" w:styleId="times">
    <w:name w:val="times"/>
    <w:basedOn w:val="Normal"/>
    <w:qFormat/>
    <w:rsid w:val="00D97E7D"/>
    <w:pPr>
      <w:spacing w:before="100" w:beforeAutospacing="1" w:after="100" w:afterAutospacing="1"/>
    </w:pPr>
    <w:rPr>
      <w:rFonts w:eastAsia="Times New Roman"/>
      <w:sz w:val="24"/>
    </w:rPr>
  </w:style>
  <w:style w:type="paragraph" w:customStyle="1" w:styleId="BodyA">
    <w:name w:val="Body A"/>
    <w:uiPriority w:val="99"/>
    <w:qFormat/>
    <w:rsid w:val="00D97E7D"/>
    <w:rPr>
      <w:rFonts w:ascii="Helvetica" w:eastAsia="ヒラギノ角ゴ Pro W3" w:hAnsi="Helvetica" w:cs="Times New Roman"/>
      <w:color w:val="000000"/>
      <w:szCs w:val="20"/>
    </w:rPr>
  </w:style>
  <w:style w:type="character" w:customStyle="1" w:styleId="StarredChar">
    <w:name w:val="Starred Char"/>
    <w:link w:val="Starred"/>
    <w:locked/>
    <w:rsid w:val="00D97E7D"/>
    <w:rPr>
      <w:rFonts w:ascii="Georgia" w:eastAsia="Times New Roman" w:hAnsi="Georgia"/>
      <w:b/>
      <w:caps/>
      <w:szCs w:val="28"/>
      <w:u w:val="single"/>
    </w:rPr>
  </w:style>
  <w:style w:type="paragraph" w:customStyle="1" w:styleId="Starred">
    <w:name w:val="Starred"/>
    <w:basedOn w:val="Normal"/>
    <w:link w:val="StarredChar"/>
    <w:qFormat/>
    <w:rsid w:val="00D97E7D"/>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D97E7D"/>
    <w:rPr>
      <w:rFonts w:ascii="Georgia" w:eastAsia="Times New Roman" w:hAnsi="Georgia"/>
      <w:b/>
      <w:caps/>
      <w:szCs w:val="28"/>
      <w:u w:val="single"/>
    </w:rPr>
  </w:style>
  <w:style w:type="paragraph" w:customStyle="1" w:styleId="NotStarred">
    <w:name w:val="NotStarred"/>
    <w:basedOn w:val="Normal"/>
    <w:link w:val="NotStarredChar"/>
    <w:qFormat/>
    <w:rsid w:val="00D97E7D"/>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D97E7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97E7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97E7D"/>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D97E7D"/>
    <w:rPr>
      <w:rFonts w:ascii="Georgia" w:eastAsia="Calibri" w:hAnsi="Georgia"/>
      <w:b/>
    </w:rPr>
  </w:style>
  <w:style w:type="paragraph" w:customStyle="1" w:styleId="H4Tag">
    <w:name w:val="H4 (Tag)"/>
    <w:basedOn w:val="Normal"/>
    <w:link w:val="H4TagChar1"/>
    <w:qFormat/>
    <w:rsid w:val="00D97E7D"/>
    <w:rPr>
      <w:rFonts w:ascii="Georgia" w:eastAsia="Calibri" w:hAnsi="Georgia"/>
      <w:b/>
      <w:sz w:val="24"/>
    </w:rPr>
  </w:style>
  <w:style w:type="paragraph" w:customStyle="1" w:styleId="CM25">
    <w:name w:val="CM25"/>
    <w:basedOn w:val="Default"/>
    <w:next w:val="Default"/>
    <w:qFormat/>
    <w:rsid w:val="00D97E7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97E7D"/>
    <w:rPr>
      <w:rFonts w:ascii="Georgia" w:hAnsi="Georgia"/>
      <w:b/>
    </w:rPr>
  </w:style>
  <w:style w:type="paragraph" w:customStyle="1" w:styleId="Debate-CardTagandCite-F6">
    <w:name w:val="Debate- Card Tag and Cite- F6"/>
    <w:basedOn w:val="Normal"/>
    <w:link w:val="Debate-CardTagandCite-F6Char"/>
    <w:qFormat/>
    <w:rsid w:val="00D97E7D"/>
    <w:pPr>
      <w:contextualSpacing/>
    </w:pPr>
    <w:rPr>
      <w:rFonts w:ascii="Georgia" w:hAnsi="Georgia"/>
      <w:b/>
      <w:sz w:val="24"/>
    </w:rPr>
  </w:style>
  <w:style w:type="paragraph" w:customStyle="1" w:styleId="Cardtext0">
    <w:name w:val="Card text"/>
    <w:link w:val="CardtextChar0"/>
    <w:qFormat/>
    <w:rsid w:val="00D97E7D"/>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D97E7D"/>
    <w:rPr>
      <w:rFonts w:ascii="Georgia" w:eastAsia="Times New Roman" w:hAnsi="Georgia"/>
      <w:b/>
      <w:szCs w:val="28"/>
      <w:u w:val="single"/>
    </w:rPr>
  </w:style>
  <w:style w:type="paragraph" w:customStyle="1" w:styleId="NewHeading2">
    <w:name w:val="NewHeading2"/>
    <w:basedOn w:val="Normal"/>
    <w:link w:val="NewHeading2Char"/>
    <w:qFormat/>
    <w:rsid w:val="00D97E7D"/>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D97E7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97E7D"/>
    <w:rPr>
      <w:rFonts w:eastAsia="Calibri"/>
    </w:rPr>
  </w:style>
  <w:style w:type="paragraph" w:customStyle="1" w:styleId="Card6pt">
    <w:name w:val="Card 6pt"/>
    <w:basedOn w:val="card"/>
    <w:uiPriority w:val="99"/>
    <w:qFormat/>
    <w:rsid w:val="00D97E7D"/>
    <w:rPr>
      <w:rFonts w:ascii="Georgia" w:eastAsia="Calibri" w:hAnsi="Georgia"/>
      <w:bCs/>
      <w:color w:val="000000"/>
      <w:sz w:val="12"/>
      <w:szCs w:val="20"/>
    </w:rPr>
  </w:style>
  <w:style w:type="character" w:customStyle="1" w:styleId="FullCiteChar">
    <w:name w:val="Full Cite Char"/>
    <w:link w:val="FullCite"/>
    <w:locked/>
    <w:rsid w:val="00D97E7D"/>
    <w:rPr>
      <w:rFonts w:ascii="Garamond" w:eastAsia="Calibri" w:hAnsi="Garamond"/>
    </w:rPr>
  </w:style>
  <w:style w:type="paragraph" w:customStyle="1" w:styleId="FullCite">
    <w:name w:val="Full Cite"/>
    <w:basedOn w:val="Normal"/>
    <w:next w:val="Normal"/>
    <w:link w:val="FullCiteChar"/>
    <w:qFormat/>
    <w:rsid w:val="00D97E7D"/>
    <w:rPr>
      <w:rFonts w:ascii="Garamond" w:eastAsia="Calibri" w:hAnsi="Garamond"/>
      <w:sz w:val="24"/>
    </w:rPr>
  </w:style>
  <w:style w:type="character" w:customStyle="1" w:styleId="StyleCardStyleBlackUnderlineChar">
    <w:name w:val="Style Card Style + Black Underline Char"/>
    <w:link w:val="StyleCardStyleBlackUnderline"/>
    <w:locked/>
    <w:rsid w:val="00D97E7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97E7D"/>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D97E7D"/>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D97E7D"/>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D97E7D"/>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D97E7D"/>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D97E7D"/>
    <w:rPr>
      <w:rFonts w:ascii="Georgia" w:eastAsia="SimSun" w:hAnsi="Georgia"/>
      <w:b/>
      <w:bCs/>
      <w:sz w:val="24"/>
      <w:u w:val="single"/>
      <w:lang w:eastAsia="zh-CN"/>
    </w:rPr>
  </w:style>
  <w:style w:type="paragraph" w:customStyle="1" w:styleId="CM27">
    <w:name w:val="CM27"/>
    <w:basedOn w:val="Default"/>
    <w:next w:val="Default"/>
    <w:qFormat/>
    <w:rsid w:val="00D97E7D"/>
    <w:pPr>
      <w:spacing w:after="200" w:line="276" w:lineRule="auto"/>
    </w:pPr>
    <w:rPr>
      <w:rFonts w:eastAsia="Calibri"/>
      <w:color w:val="auto"/>
      <w:sz w:val="22"/>
    </w:rPr>
  </w:style>
  <w:style w:type="paragraph" w:customStyle="1" w:styleId="font-null">
    <w:name w:val="font-null"/>
    <w:basedOn w:val="Normal"/>
    <w:uiPriority w:val="99"/>
    <w:qFormat/>
    <w:rsid w:val="00D97E7D"/>
    <w:pPr>
      <w:spacing w:before="100" w:beforeAutospacing="1" w:after="100" w:afterAutospacing="1"/>
    </w:pPr>
    <w:rPr>
      <w:rFonts w:eastAsia="Times New Roman"/>
      <w:sz w:val="24"/>
    </w:rPr>
  </w:style>
  <w:style w:type="paragraph" w:customStyle="1" w:styleId="rteindent1">
    <w:name w:val="rteindent1"/>
    <w:basedOn w:val="Normal"/>
    <w:uiPriority w:val="99"/>
    <w:qFormat/>
    <w:rsid w:val="00D97E7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97E7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97E7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97E7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97E7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97E7D"/>
    <w:pPr>
      <w:spacing w:before="100" w:beforeAutospacing="1" w:after="100" w:afterAutospacing="1"/>
    </w:pPr>
    <w:rPr>
      <w:rFonts w:eastAsia="Times New Roman"/>
      <w:sz w:val="24"/>
    </w:rPr>
  </w:style>
  <w:style w:type="paragraph" w:customStyle="1" w:styleId="class">
    <w:name w:val="class"/>
    <w:basedOn w:val="Normal"/>
    <w:uiPriority w:val="99"/>
    <w:qFormat/>
    <w:rsid w:val="00D97E7D"/>
    <w:pPr>
      <w:spacing w:before="100" w:beforeAutospacing="1" w:after="100" w:afterAutospacing="1"/>
    </w:pPr>
    <w:rPr>
      <w:rFonts w:eastAsia="Times New Roman"/>
      <w:sz w:val="24"/>
    </w:rPr>
  </w:style>
  <w:style w:type="character" w:customStyle="1" w:styleId="blocktitleChar0">
    <w:name w:val="block title Char"/>
    <w:link w:val="blocktitle0"/>
    <w:locked/>
    <w:rsid w:val="00D97E7D"/>
    <w:rPr>
      <w:rFonts w:ascii="Calibri" w:eastAsia="Calibri" w:hAnsi="Calibri"/>
      <w:b/>
      <w:caps/>
      <w:sz w:val="28"/>
      <w:szCs w:val="28"/>
      <w:lang w:val="es-ES"/>
    </w:rPr>
  </w:style>
  <w:style w:type="paragraph" w:customStyle="1" w:styleId="Pa6">
    <w:name w:val="Pa6"/>
    <w:basedOn w:val="Normal"/>
    <w:next w:val="Normal"/>
    <w:uiPriority w:val="99"/>
    <w:qFormat/>
    <w:rsid w:val="00D97E7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97E7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97E7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97E7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97E7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97E7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97E7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97E7D"/>
    <w:pPr>
      <w:spacing w:after="160" w:line="259" w:lineRule="auto"/>
    </w:pPr>
    <w:rPr>
      <w:rFonts w:ascii="Georgia" w:eastAsia="SimSun" w:hAnsi="Georgia"/>
      <w:b/>
      <w:bCs/>
      <w:lang w:val="en-US"/>
    </w:rPr>
  </w:style>
  <w:style w:type="paragraph" w:customStyle="1" w:styleId="summary">
    <w:name w:val="summary"/>
    <w:basedOn w:val="Normal"/>
    <w:uiPriority w:val="99"/>
    <w:qFormat/>
    <w:rsid w:val="00D97E7D"/>
    <w:pPr>
      <w:spacing w:before="100" w:beforeAutospacing="1" w:after="100" w:afterAutospacing="1"/>
    </w:pPr>
    <w:rPr>
      <w:rFonts w:eastAsia="Times New Roman"/>
      <w:sz w:val="24"/>
    </w:rPr>
  </w:style>
  <w:style w:type="paragraph" w:customStyle="1" w:styleId="Caption2">
    <w:name w:val="Caption2"/>
    <w:basedOn w:val="Normal"/>
    <w:uiPriority w:val="99"/>
    <w:qFormat/>
    <w:rsid w:val="00D97E7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97E7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97E7D"/>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D97E7D"/>
    <w:pPr>
      <w:jc w:val="center"/>
    </w:pPr>
    <w:rPr>
      <w:rFonts w:ascii="Book Antiqua" w:eastAsia="Times New Roman" w:hAnsi="Book Antiqua"/>
      <w:b/>
      <w:sz w:val="28"/>
    </w:rPr>
  </w:style>
  <w:style w:type="paragraph" w:customStyle="1" w:styleId="Little">
    <w:name w:val="Little"/>
    <w:basedOn w:val="Normal"/>
    <w:next w:val="Normal"/>
    <w:link w:val="LittleChar"/>
    <w:qFormat/>
    <w:rsid w:val="00D97E7D"/>
    <w:pPr>
      <w:ind w:left="288"/>
    </w:pPr>
    <w:rPr>
      <w:rFonts w:eastAsia="Times New Roman"/>
      <w:sz w:val="16"/>
    </w:rPr>
  </w:style>
  <w:style w:type="paragraph" w:customStyle="1" w:styleId="AAAcard">
    <w:name w:val="AAAcard"/>
    <w:basedOn w:val="Normal"/>
    <w:uiPriority w:val="99"/>
    <w:qFormat/>
    <w:rsid w:val="00D97E7D"/>
    <w:pPr>
      <w:ind w:left="288" w:right="288"/>
    </w:pPr>
    <w:rPr>
      <w:rFonts w:eastAsia="Times New Roman"/>
    </w:rPr>
  </w:style>
  <w:style w:type="paragraph" w:customStyle="1" w:styleId="Caption3">
    <w:name w:val="Caption3"/>
    <w:basedOn w:val="Normal"/>
    <w:uiPriority w:val="99"/>
    <w:qFormat/>
    <w:rsid w:val="00D97E7D"/>
    <w:pPr>
      <w:spacing w:before="100" w:beforeAutospacing="1" w:after="100" w:afterAutospacing="1"/>
    </w:pPr>
    <w:rPr>
      <w:rFonts w:eastAsia="Times New Roman"/>
      <w:sz w:val="24"/>
    </w:rPr>
  </w:style>
  <w:style w:type="paragraph" w:customStyle="1" w:styleId="body-12-5">
    <w:name w:val="body-12-5"/>
    <w:basedOn w:val="Normal"/>
    <w:uiPriority w:val="99"/>
    <w:qFormat/>
    <w:rsid w:val="00D97E7D"/>
    <w:pPr>
      <w:spacing w:before="100" w:beforeAutospacing="1" w:after="100" w:afterAutospacing="1"/>
    </w:pPr>
    <w:rPr>
      <w:rFonts w:eastAsia="Times New Roman"/>
      <w:sz w:val="24"/>
    </w:rPr>
  </w:style>
  <w:style w:type="paragraph" w:customStyle="1" w:styleId="infuse">
    <w:name w:val="infuse"/>
    <w:basedOn w:val="Normal"/>
    <w:uiPriority w:val="99"/>
    <w:qFormat/>
    <w:rsid w:val="00D97E7D"/>
    <w:pPr>
      <w:spacing w:before="100" w:beforeAutospacing="1" w:after="100" w:afterAutospacing="1"/>
    </w:pPr>
    <w:rPr>
      <w:rFonts w:eastAsia="Times New Roman"/>
      <w:sz w:val="24"/>
    </w:rPr>
  </w:style>
  <w:style w:type="paragraph" w:customStyle="1" w:styleId="fontreg">
    <w:name w:val="font_reg"/>
    <w:basedOn w:val="Normal"/>
    <w:uiPriority w:val="99"/>
    <w:qFormat/>
    <w:rsid w:val="00D97E7D"/>
    <w:pPr>
      <w:spacing w:before="100" w:beforeAutospacing="1" w:after="100" w:afterAutospacing="1"/>
    </w:pPr>
    <w:rPr>
      <w:rFonts w:eastAsia="Times New Roman"/>
      <w:sz w:val="24"/>
    </w:rPr>
  </w:style>
  <w:style w:type="paragraph" w:customStyle="1" w:styleId="CITEF3">
    <w:name w:val="CITE F3"/>
    <w:uiPriority w:val="99"/>
    <w:qFormat/>
    <w:rsid w:val="00D97E7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D97E7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97E7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97E7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97E7D"/>
    <w:pPr>
      <w:spacing w:after="200"/>
    </w:pPr>
    <w:rPr>
      <w:rFonts w:ascii="Calibri" w:eastAsia="Calibri" w:hAnsi="Calibri" w:cs="Times New Roman"/>
      <w:sz w:val="20"/>
      <w:szCs w:val="20"/>
      <w:u w:val="single"/>
    </w:rPr>
  </w:style>
  <w:style w:type="paragraph" w:customStyle="1" w:styleId="hotroute1">
    <w:name w:val="hot route!"/>
    <w:basedOn w:val="Normal"/>
    <w:qFormat/>
    <w:rsid w:val="00D97E7D"/>
    <w:pPr>
      <w:ind w:left="144"/>
    </w:pPr>
    <w:rPr>
      <w:rFonts w:ascii="Cambria" w:eastAsia="Calibri" w:hAnsi="Cambria"/>
      <w:sz w:val="24"/>
    </w:rPr>
  </w:style>
  <w:style w:type="paragraph" w:customStyle="1" w:styleId="FreeFormA">
    <w:name w:val="Free Form A"/>
    <w:autoRedefine/>
    <w:uiPriority w:val="99"/>
    <w:qFormat/>
    <w:rsid w:val="00D97E7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D97E7D"/>
    <w:pPr>
      <w:spacing w:before="100" w:beforeAutospacing="1" w:after="100" w:afterAutospacing="1"/>
    </w:pPr>
    <w:rPr>
      <w:rFonts w:eastAsia="Times New Roman"/>
      <w:sz w:val="24"/>
    </w:rPr>
  </w:style>
  <w:style w:type="paragraph" w:customStyle="1" w:styleId="subheader">
    <w:name w:val="subheader"/>
    <w:basedOn w:val="Normal"/>
    <w:uiPriority w:val="99"/>
    <w:qFormat/>
    <w:rsid w:val="00D97E7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97E7D"/>
    <w:pPr>
      <w:spacing w:before="100" w:beforeAutospacing="1" w:after="100" w:afterAutospacing="1"/>
    </w:pPr>
    <w:rPr>
      <w:rFonts w:eastAsia="Times New Roman"/>
      <w:sz w:val="24"/>
    </w:rPr>
  </w:style>
  <w:style w:type="paragraph" w:customStyle="1" w:styleId="more">
    <w:name w:val="more"/>
    <w:basedOn w:val="Normal"/>
    <w:uiPriority w:val="99"/>
    <w:qFormat/>
    <w:rsid w:val="00D97E7D"/>
    <w:pPr>
      <w:spacing w:before="100" w:beforeAutospacing="1" w:after="100" w:afterAutospacing="1"/>
    </w:pPr>
    <w:rPr>
      <w:rFonts w:eastAsia="Times New Roman"/>
      <w:sz w:val="24"/>
    </w:rPr>
  </w:style>
  <w:style w:type="paragraph" w:customStyle="1" w:styleId="story">
    <w:name w:val="story"/>
    <w:basedOn w:val="Normal"/>
    <w:uiPriority w:val="99"/>
    <w:qFormat/>
    <w:rsid w:val="00D97E7D"/>
    <w:pPr>
      <w:spacing w:before="100" w:beforeAutospacing="1" w:after="100" w:afterAutospacing="1"/>
    </w:pPr>
    <w:rPr>
      <w:rFonts w:eastAsia="Times New Roman"/>
      <w:sz w:val="24"/>
    </w:rPr>
  </w:style>
  <w:style w:type="paragraph" w:customStyle="1" w:styleId="H1numbered">
    <w:name w:val="H1 numbered"/>
    <w:basedOn w:val="Normal"/>
    <w:uiPriority w:val="99"/>
    <w:qFormat/>
    <w:rsid w:val="00D97E7D"/>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D97E7D"/>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D97E7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97E7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97E7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97E7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97E7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97E7D"/>
    <w:pPr>
      <w:widowControl w:val="0"/>
      <w:spacing w:after="63"/>
    </w:pPr>
    <w:rPr>
      <w:rFonts w:ascii="Arial" w:hAnsi="Arial"/>
      <w:color w:val="auto"/>
    </w:rPr>
  </w:style>
  <w:style w:type="paragraph" w:customStyle="1" w:styleId="CM35">
    <w:name w:val="CM35"/>
    <w:basedOn w:val="Default"/>
    <w:next w:val="Default"/>
    <w:uiPriority w:val="99"/>
    <w:qFormat/>
    <w:rsid w:val="00D97E7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97E7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97E7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97E7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97E7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97E7D"/>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D97E7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97E7D"/>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D97E7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97E7D"/>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97E7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97E7D"/>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D97E7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97E7D"/>
    <w:rPr>
      <w:rFonts w:ascii="Georgia" w:hAnsi="Georgia"/>
      <w:sz w:val="24"/>
      <w:lang w:val="x-none" w:eastAsia="x-none"/>
    </w:rPr>
  </w:style>
  <w:style w:type="character" w:customStyle="1" w:styleId="NormalFontChar">
    <w:name w:val="Normal Font Char"/>
    <w:link w:val="NormalFont"/>
    <w:locked/>
    <w:rsid w:val="00D97E7D"/>
    <w:rPr>
      <w:rFonts w:ascii="Times New Roman" w:eastAsia="Times New Roman" w:hAnsi="Times New Roman" w:cs="Times New Roman"/>
      <w:sz w:val="20"/>
      <w:szCs w:val="20"/>
    </w:rPr>
  </w:style>
  <w:style w:type="paragraph" w:customStyle="1" w:styleId="NormalFont">
    <w:name w:val="Normal Font"/>
    <w:link w:val="NormalFontChar"/>
    <w:qFormat/>
    <w:rsid w:val="00D97E7D"/>
    <w:rPr>
      <w:rFonts w:ascii="Times New Roman" w:eastAsia="Times New Roman" w:hAnsi="Times New Roman" w:cs="Times New Roman"/>
      <w:sz w:val="20"/>
      <w:szCs w:val="20"/>
    </w:rPr>
  </w:style>
  <w:style w:type="paragraph" w:customStyle="1" w:styleId="StyleSmall11pt">
    <w:name w:val="Style Small + 11 pt"/>
    <w:uiPriority w:val="99"/>
    <w:qFormat/>
    <w:rsid w:val="00D97E7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D97E7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97E7D"/>
    <w:rPr>
      <w:u w:val="single"/>
      <w:lang w:val="x-none" w:eastAsia="x-none"/>
    </w:rPr>
  </w:style>
  <w:style w:type="character" w:customStyle="1" w:styleId="StyleNormalFont11ptBoldUnderlineChar">
    <w:name w:val="Style Normal Font + 11 pt Bold Underline Char"/>
    <w:link w:val="StyleNormalFont11ptBoldUnderline"/>
    <w:locked/>
    <w:rsid w:val="00D97E7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97E7D"/>
    <w:rPr>
      <w:b/>
      <w:bCs/>
      <w:u w:val="single"/>
      <w:lang w:val="x-none" w:eastAsia="x-none"/>
    </w:rPr>
  </w:style>
  <w:style w:type="paragraph" w:customStyle="1" w:styleId="Smallfont0">
    <w:name w:val="Smallfont"/>
    <w:basedOn w:val="Normal"/>
    <w:uiPriority w:val="99"/>
    <w:qFormat/>
    <w:rsid w:val="00D97E7D"/>
    <w:rPr>
      <w:rFonts w:eastAsia="Times New Roman"/>
      <w:sz w:val="15"/>
    </w:rPr>
  </w:style>
  <w:style w:type="paragraph" w:customStyle="1" w:styleId="formatvorlage2">
    <w:name w:val="formatvorlage2"/>
    <w:basedOn w:val="Normal"/>
    <w:uiPriority w:val="99"/>
    <w:qFormat/>
    <w:rsid w:val="00D97E7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97E7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97E7D"/>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D97E7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97E7D"/>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D97E7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97E7D"/>
    <w:pPr>
      <w:ind w:left="144"/>
    </w:pPr>
    <w:rPr>
      <w:rFonts w:ascii="Georgia" w:eastAsia="Times New Roman" w:hAnsi="Georgia"/>
      <w:sz w:val="24"/>
      <w:lang w:val="x-none" w:eastAsia="x-none"/>
    </w:rPr>
  </w:style>
  <w:style w:type="paragraph" w:customStyle="1" w:styleId="deck">
    <w:name w:val="deck"/>
    <w:basedOn w:val="Normal"/>
    <w:uiPriority w:val="99"/>
    <w:qFormat/>
    <w:rsid w:val="00D97E7D"/>
    <w:pPr>
      <w:spacing w:before="100" w:beforeAutospacing="1" w:after="100" w:afterAutospacing="1"/>
    </w:pPr>
    <w:rPr>
      <w:rFonts w:eastAsia="Times New Roman"/>
      <w:sz w:val="24"/>
    </w:rPr>
  </w:style>
  <w:style w:type="paragraph" w:customStyle="1" w:styleId="i1">
    <w:name w:val="i1"/>
    <w:basedOn w:val="Normal"/>
    <w:uiPriority w:val="99"/>
    <w:qFormat/>
    <w:rsid w:val="00D97E7D"/>
    <w:pPr>
      <w:spacing w:before="100" w:beforeAutospacing="1" w:after="100" w:afterAutospacing="1"/>
    </w:pPr>
    <w:rPr>
      <w:rFonts w:eastAsia="Times New Roman"/>
      <w:sz w:val="24"/>
    </w:rPr>
  </w:style>
  <w:style w:type="paragraph" w:customStyle="1" w:styleId="question">
    <w:name w:val="question"/>
    <w:basedOn w:val="Normal"/>
    <w:uiPriority w:val="99"/>
    <w:qFormat/>
    <w:rsid w:val="00D97E7D"/>
    <w:pPr>
      <w:spacing w:before="100" w:beforeAutospacing="1" w:after="100" w:afterAutospacing="1"/>
    </w:pPr>
    <w:rPr>
      <w:rFonts w:eastAsia="Times New Roman"/>
      <w:sz w:val="24"/>
    </w:rPr>
  </w:style>
  <w:style w:type="paragraph" w:customStyle="1" w:styleId="bodycopy">
    <w:name w:val="bodycopy"/>
    <w:basedOn w:val="Normal"/>
    <w:uiPriority w:val="99"/>
    <w:qFormat/>
    <w:rsid w:val="00D97E7D"/>
    <w:pPr>
      <w:spacing w:before="100" w:beforeAutospacing="1" w:after="100" w:afterAutospacing="1"/>
    </w:pPr>
    <w:rPr>
      <w:rFonts w:eastAsia="Times New Roman"/>
      <w:sz w:val="24"/>
    </w:rPr>
  </w:style>
  <w:style w:type="paragraph" w:customStyle="1" w:styleId="Fifth">
    <w:name w:val="Fifth"/>
    <w:basedOn w:val="Normal"/>
    <w:link w:val="FifthChar"/>
    <w:qFormat/>
    <w:rsid w:val="00D97E7D"/>
    <w:rPr>
      <w:rFonts w:ascii="Arial" w:eastAsia="Calibri" w:hAnsi="Arial"/>
    </w:rPr>
  </w:style>
  <w:style w:type="paragraph" w:customStyle="1" w:styleId="NoteLevel22">
    <w:name w:val="Note Level 22"/>
    <w:basedOn w:val="card"/>
    <w:next w:val="Normal"/>
    <w:uiPriority w:val="99"/>
    <w:qFormat/>
    <w:rsid w:val="00D97E7D"/>
    <w:pPr>
      <w:keepNext/>
    </w:pPr>
    <w:rPr>
      <w:rFonts w:ascii="Georgia" w:eastAsia="MS Gothic" w:hAnsi="Georgia"/>
      <w:bCs/>
      <w:szCs w:val="20"/>
    </w:rPr>
  </w:style>
  <w:style w:type="paragraph" w:customStyle="1" w:styleId="wp-caption-text">
    <w:name w:val="wp-caption-text"/>
    <w:basedOn w:val="Normal"/>
    <w:qFormat/>
    <w:rsid w:val="00D97E7D"/>
    <w:pPr>
      <w:spacing w:before="100" w:beforeAutospacing="1" w:after="100" w:afterAutospacing="1"/>
    </w:pPr>
    <w:rPr>
      <w:rFonts w:eastAsia="Times New Roman"/>
      <w:sz w:val="24"/>
    </w:rPr>
  </w:style>
  <w:style w:type="paragraph" w:customStyle="1" w:styleId="svarticle">
    <w:name w:val="svarticle"/>
    <w:basedOn w:val="Normal"/>
    <w:uiPriority w:val="99"/>
    <w:qFormat/>
    <w:rsid w:val="00D97E7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97E7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97E7D"/>
    <w:pPr>
      <w:spacing w:before="100" w:beforeAutospacing="1" w:after="100" w:afterAutospacing="1"/>
    </w:pPr>
  </w:style>
  <w:style w:type="paragraph" w:customStyle="1" w:styleId="description">
    <w:name w:val="description"/>
    <w:basedOn w:val="Normal"/>
    <w:uiPriority w:val="99"/>
    <w:qFormat/>
    <w:rsid w:val="00D97E7D"/>
    <w:pPr>
      <w:spacing w:before="100" w:beforeAutospacing="1" w:after="100" w:afterAutospacing="1"/>
    </w:pPr>
  </w:style>
  <w:style w:type="paragraph" w:customStyle="1" w:styleId="graf">
    <w:name w:val="graf"/>
    <w:basedOn w:val="Normal"/>
    <w:uiPriority w:val="99"/>
    <w:qFormat/>
    <w:rsid w:val="00D97E7D"/>
    <w:pPr>
      <w:spacing w:before="100" w:beforeAutospacing="1" w:after="100" w:afterAutospacing="1"/>
    </w:pPr>
  </w:style>
  <w:style w:type="paragraph" w:customStyle="1" w:styleId="column">
    <w:name w:val="column"/>
    <w:basedOn w:val="Normal"/>
    <w:uiPriority w:val="99"/>
    <w:qFormat/>
    <w:rsid w:val="00D97E7D"/>
    <w:pPr>
      <w:spacing w:before="100" w:beforeAutospacing="1" w:after="100" w:afterAutospacing="1"/>
    </w:pPr>
  </w:style>
  <w:style w:type="paragraph" w:customStyle="1" w:styleId="recirc-container">
    <w:name w:val="recirc-container"/>
    <w:basedOn w:val="Normal"/>
    <w:uiPriority w:val="99"/>
    <w:qFormat/>
    <w:rsid w:val="00D97E7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97E7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97E7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97E7D"/>
    <w:rPr>
      <w:rFonts w:ascii="Georgia" w:hAnsi="Georgia" w:hint="default"/>
      <w:i/>
      <w:iCs/>
      <w:color w:val="808080"/>
    </w:rPr>
  </w:style>
  <w:style w:type="character" w:customStyle="1" w:styleId="cardchar00">
    <w:name w:val="cardchar0"/>
    <w:basedOn w:val="DefaultParagraphFont"/>
    <w:rsid w:val="00D97E7D"/>
  </w:style>
  <w:style w:type="character" w:customStyle="1" w:styleId="UnderlineNon-bold">
    <w:name w:val="Underline Non - bold"/>
    <w:rsid w:val="00D97E7D"/>
    <w:rPr>
      <w:rFonts w:ascii="Times New Roman" w:hAnsi="Times New Roman" w:cs="Times New Roman" w:hint="default"/>
      <w:iCs/>
      <w:sz w:val="22"/>
      <w:u w:val="single"/>
    </w:rPr>
  </w:style>
  <w:style w:type="character" w:customStyle="1" w:styleId="Heading5Char2">
    <w:name w:val="Heading 5 Char2"/>
    <w:rsid w:val="00D97E7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97E7D"/>
    <w:rPr>
      <w:rFonts w:ascii="Arial" w:hAnsi="Arial" w:cs="Arial"/>
      <w:vanish/>
      <w:sz w:val="16"/>
      <w:szCs w:val="16"/>
    </w:rPr>
  </w:style>
  <w:style w:type="paragraph" w:styleId="z-TopofForm">
    <w:name w:val="HTML Top of Form"/>
    <w:basedOn w:val="Normal"/>
    <w:next w:val="Normal"/>
    <w:link w:val="z-TopofFormChar"/>
    <w:hidden/>
    <w:uiPriority w:val="99"/>
    <w:unhideWhenUsed/>
    <w:rsid w:val="00D97E7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97E7D"/>
    <w:rPr>
      <w:rFonts w:ascii="Arial" w:hAnsi="Arial" w:cs="Arial"/>
      <w:vanish/>
      <w:sz w:val="16"/>
      <w:szCs w:val="16"/>
    </w:rPr>
  </w:style>
  <w:style w:type="character" w:customStyle="1" w:styleId="z-BottomofFormChar">
    <w:name w:val="z-Bottom of Form Char"/>
    <w:basedOn w:val="DefaultParagraphFont"/>
    <w:link w:val="z-BottomofForm"/>
    <w:uiPriority w:val="99"/>
    <w:rsid w:val="00D97E7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97E7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97E7D"/>
    <w:rPr>
      <w:rFonts w:ascii="Arial" w:hAnsi="Arial" w:cs="Arial"/>
      <w:vanish/>
      <w:sz w:val="16"/>
      <w:szCs w:val="16"/>
    </w:rPr>
  </w:style>
  <w:style w:type="character" w:customStyle="1" w:styleId="authordate1">
    <w:name w:val="authordate"/>
    <w:rsid w:val="00D97E7D"/>
  </w:style>
  <w:style w:type="character" w:customStyle="1" w:styleId="underline0">
    <w:name w:val="%underline"/>
    <w:qFormat/>
    <w:rsid w:val="00D97E7D"/>
    <w:rPr>
      <w:rFonts w:ascii="Times New Roman" w:hAnsi="Times New Roman" w:cs="Times New Roman" w:hint="default"/>
      <w:strike w:val="0"/>
      <w:dstrike w:val="0"/>
      <w:sz w:val="16"/>
      <w:u w:val="none"/>
      <w:effect w:val="none"/>
    </w:rPr>
  </w:style>
  <w:style w:type="character" w:customStyle="1" w:styleId="AUNDERLINE0">
    <w:name w:val="AUNDERLINE"/>
    <w:qFormat/>
    <w:rsid w:val="00D97E7D"/>
    <w:rPr>
      <w:rFonts w:ascii="Times New Roman" w:hAnsi="Times New Roman" w:cs="Times New Roman" w:hint="default"/>
      <w:sz w:val="20"/>
      <w:u w:val="single"/>
    </w:rPr>
  </w:style>
  <w:style w:type="character" w:customStyle="1" w:styleId="UnderlinedCharChar">
    <w:name w:val="Underlined Char Char"/>
    <w:rsid w:val="00D97E7D"/>
    <w:rPr>
      <w:rFonts w:ascii="Garamond" w:hAnsi="Garamond" w:hint="default"/>
      <w:szCs w:val="28"/>
      <w:u w:val="single"/>
      <w:lang w:val="en-US" w:eastAsia="en-US" w:bidi="ar-SA"/>
    </w:rPr>
  </w:style>
  <w:style w:type="character" w:customStyle="1" w:styleId="slug-doi">
    <w:name w:val="slug-doi"/>
    <w:basedOn w:val="DefaultParagraphFont"/>
    <w:rsid w:val="00D97E7D"/>
  </w:style>
  <w:style w:type="character" w:customStyle="1" w:styleId="af">
    <w:name w:val="af"/>
    <w:basedOn w:val="DefaultParagraphFont"/>
    <w:rsid w:val="00D97E7D"/>
  </w:style>
  <w:style w:type="character" w:customStyle="1" w:styleId="ab">
    <w:name w:val="ab"/>
    <w:basedOn w:val="DefaultParagraphFont"/>
    <w:rsid w:val="00D97E7D"/>
  </w:style>
  <w:style w:type="character" w:customStyle="1" w:styleId="em">
    <w:name w:val="em"/>
    <w:basedOn w:val="DefaultParagraphFont"/>
    <w:rsid w:val="00D97E7D"/>
  </w:style>
  <w:style w:type="character" w:customStyle="1" w:styleId="au">
    <w:name w:val="au"/>
    <w:basedOn w:val="DefaultParagraphFont"/>
    <w:rsid w:val="00D97E7D"/>
  </w:style>
  <w:style w:type="character" w:customStyle="1" w:styleId="ti">
    <w:name w:val="ti"/>
    <w:basedOn w:val="DefaultParagraphFont"/>
    <w:rsid w:val="00D97E7D"/>
  </w:style>
  <w:style w:type="character" w:customStyle="1" w:styleId="subheadblue">
    <w:name w:val="subhead_blue"/>
    <w:basedOn w:val="DefaultParagraphFont"/>
    <w:rsid w:val="00D97E7D"/>
  </w:style>
  <w:style w:type="character" w:customStyle="1" w:styleId="affiliation">
    <w:name w:val="affiliation"/>
    <w:basedOn w:val="DefaultParagraphFont"/>
    <w:rsid w:val="00D97E7D"/>
  </w:style>
  <w:style w:type="character" w:customStyle="1" w:styleId="slug-doi-wrapper">
    <w:name w:val="slug-doi-wrapper"/>
    <w:basedOn w:val="DefaultParagraphFont"/>
    <w:rsid w:val="00D97E7D"/>
  </w:style>
  <w:style w:type="character" w:customStyle="1" w:styleId="slug-metadata-noteahead-of-print">
    <w:name w:val="slug-metadata-note ahead-of-print"/>
    <w:basedOn w:val="DefaultParagraphFont"/>
    <w:rsid w:val="00D97E7D"/>
  </w:style>
  <w:style w:type="character" w:customStyle="1" w:styleId="slug-ahead-of-print-date">
    <w:name w:val="slug-ahead-of-print-date"/>
    <w:basedOn w:val="DefaultParagraphFont"/>
    <w:rsid w:val="00D97E7D"/>
  </w:style>
  <w:style w:type="character" w:customStyle="1" w:styleId="medium-bold">
    <w:name w:val="medium-bold"/>
    <w:basedOn w:val="DefaultParagraphFont"/>
    <w:rsid w:val="00D97E7D"/>
  </w:style>
  <w:style w:type="character" w:customStyle="1" w:styleId="updated-short-citation">
    <w:name w:val="updated-short-citation"/>
    <w:basedOn w:val="DefaultParagraphFont"/>
    <w:rsid w:val="00D97E7D"/>
  </w:style>
  <w:style w:type="character" w:customStyle="1" w:styleId="goohl0">
    <w:name w:val="goohl0"/>
    <w:basedOn w:val="DefaultParagraphFont"/>
    <w:rsid w:val="00D97E7D"/>
  </w:style>
  <w:style w:type="character" w:customStyle="1" w:styleId="CharChar6">
    <w:name w:val="Char Char6"/>
    <w:rsid w:val="00D97E7D"/>
    <w:rPr>
      <w:rFonts w:ascii="Arial" w:hAnsi="Arial" w:cs="Arial" w:hint="default"/>
      <w:bCs/>
      <w:sz w:val="16"/>
      <w:szCs w:val="26"/>
      <w:lang w:val="en-US" w:eastAsia="en-US" w:bidi="ar-SA"/>
    </w:rPr>
  </w:style>
  <w:style w:type="character" w:customStyle="1" w:styleId="TagCharChar1">
    <w:name w:val="Tag Char Char1"/>
    <w:rsid w:val="00D97E7D"/>
    <w:rPr>
      <w:b/>
      <w:bCs w:val="0"/>
      <w:sz w:val="24"/>
      <w:szCs w:val="24"/>
      <w:lang w:val="en-US" w:eastAsia="en-US" w:bidi="ar-SA"/>
    </w:rPr>
  </w:style>
  <w:style w:type="character" w:customStyle="1" w:styleId="12TimesNewRoman">
    <w:name w:val="12 Times New Roman"/>
    <w:rsid w:val="00D97E7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97E7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97E7D"/>
    <w:rPr>
      <w:rFonts w:ascii="Times New Roman" w:hAnsi="Times New Roman" w:cs="Times New Roman" w:hint="default"/>
      <w:strike w:val="0"/>
      <w:dstrike w:val="0"/>
      <w:sz w:val="14"/>
      <w:u w:val="none"/>
      <w:effect w:val="none"/>
    </w:rPr>
  </w:style>
  <w:style w:type="character" w:customStyle="1" w:styleId="F8-UnderlineBold">
    <w:name w:val="F8 - Underline/Bold"/>
    <w:rsid w:val="00D97E7D"/>
    <w:rPr>
      <w:rFonts w:ascii="Times New Roman" w:hAnsi="Times New Roman" w:cs="Times New Roman" w:hint="default"/>
      <w:b/>
      <w:bCs w:val="0"/>
      <w:sz w:val="20"/>
      <w:u w:val="single"/>
    </w:rPr>
  </w:style>
  <w:style w:type="character" w:customStyle="1" w:styleId="F7-SmallFont">
    <w:name w:val="F7 - Small Font"/>
    <w:rsid w:val="00D97E7D"/>
    <w:rPr>
      <w:rFonts w:ascii="Times New Roman" w:hAnsi="Times New Roman" w:cs="Times New Roman" w:hint="default"/>
      <w:sz w:val="14"/>
    </w:rPr>
  </w:style>
  <w:style w:type="character" w:customStyle="1" w:styleId="Brief-Bold">
    <w:name w:val="Brief - Bold"/>
    <w:rsid w:val="00D97E7D"/>
    <w:rPr>
      <w:rFonts w:ascii="Times New Roman" w:hAnsi="Times New Roman" w:cs="Times New Roman" w:hint="default"/>
      <w:b/>
      <w:bCs w:val="0"/>
    </w:rPr>
  </w:style>
  <w:style w:type="character" w:customStyle="1" w:styleId="Card-Underline">
    <w:name w:val="Card - Underline"/>
    <w:rsid w:val="00D97E7D"/>
    <w:rPr>
      <w:rFonts w:ascii="Times New Roman" w:hAnsi="Times New Roman" w:cs="Times New Roman" w:hint="default"/>
      <w:u w:val="single"/>
    </w:rPr>
  </w:style>
  <w:style w:type="character" w:customStyle="1" w:styleId="beriefunderline">
    <w:name w:val="berief = underline"/>
    <w:rsid w:val="00D97E7D"/>
    <w:rPr>
      <w:rFonts w:ascii="Times New Roman" w:eastAsia="Times New Roman" w:hAnsi="Times New Roman" w:cs="Times New Roman" w:hint="default"/>
      <w:sz w:val="20"/>
      <w:u w:val="single"/>
    </w:rPr>
  </w:style>
  <w:style w:type="character" w:customStyle="1" w:styleId="BoldText10pt">
    <w:name w:val="Bold Text 10 pt"/>
    <w:rsid w:val="00D97E7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D97E7D"/>
  </w:style>
  <w:style w:type="character" w:customStyle="1" w:styleId="SC4208902">
    <w:name w:val="SC.4.208902"/>
    <w:rsid w:val="00D97E7D"/>
    <w:rPr>
      <w:rFonts w:ascii="Century" w:hAnsi="Century" w:cs="Century" w:hint="default"/>
      <w:color w:val="000000"/>
      <w:sz w:val="22"/>
      <w:szCs w:val="22"/>
    </w:rPr>
  </w:style>
  <w:style w:type="character" w:customStyle="1" w:styleId="SC4208915">
    <w:name w:val="SC.4.208915"/>
    <w:rsid w:val="00D97E7D"/>
    <w:rPr>
      <w:rFonts w:ascii="Century" w:hAnsi="Century" w:cs="Century" w:hint="default"/>
      <w:color w:val="000000"/>
      <w:sz w:val="13"/>
      <w:szCs w:val="13"/>
    </w:rPr>
  </w:style>
  <w:style w:type="character" w:customStyle="1" w:styleId="SC273764">
    <w:name w:val="SC.2.73764"/>
    <w:rsid w:val="00D97E7D"/>
    <w:rPr>
      <w:rFonts w:ascii="Century" w:hAnsi="Century" w:cs="Century" w:hint="default"/>
      <w:color w:val="000000"/>
      <w:sz w:val="72"/>
      <w:szCs w:val="72"/>
    </w:rPr>
  </w:style>
  <w:style w:type="character" w:customStyle="1" w:styleId="SC273779">
    <w:name w:val="SC.2.73779"/>
    <w:rsid w:val="00D97E7D"/>
    <w:rPr>
      <w:rFonts w:ascii="Century" w:hAnsi="Century" w:cs="Century" w:hint="default"/>
      <w:color w:val="000000"/>
      <w:sz w:val="40"/>
      <w:szCs w:val="40"/>
    </w:rPr>
  </w:style>
  <w:style w:type="character" w:customStyle="1" w:styleId="SC273763">
    <w:name w:val="SC.2.73763"/>
    <w:rsid w:val="00D97E7D"/>
    <w:rPr>
      <w:rFonts w:ascii="Century" w:hAnsi="Century" w:cs="Century" w:hint="default"/>
      <w:b/>
      <w:bCs/>
      <w:color w:val="000000"/>
    </w:rPr>
  </w:style>
  <w:style w:type="character" w:customStyle="1" w:styleId="SC4208910">
    <w:name w:val="SC.4.208910"/>
    <w:rsid w:val="00D97E7D"/>
    <w:rPr>
      <w:rFonts w:ascii="Century" w:hAnsi="Century" w:cs="Century" w:hint="default"/>
      <w:color w:val="000000"/>
      <w:sz w:val="28"/>
      <w:szCs w:val="28"/>
    </w:rPr>
  </w:style>
  <w:style w:type="character" w:customStyle="1" w:styleId="SC4208911">
    <w:name w:val="SC.4.208911"/>
    <w:rsid w:val="00D97E7D"/>
    <w:rPr>
      <w:rFonts w:ascii="Century" w:hAnsi="Century" w:cs="Century" w:hint="default"/>
      <w:color w:val="000000"/>
    </w:rPr>
  </w:style>
  <w:style w:type="character" w:customStyle="1" w:styleId="articlesubtitle">
    <w:name w:val="article_sub_title"/>
    <w:basedOn w:val="DefaultParagraphFont"/>
    <w:rsid w:val="00D97E7D"/>
  </w:style>
  <w:style w:type="character" w:customStyle="1" w:styleId="newsdate2">
    <w:name w:val="news_date2"/>
    <w:basedOn w:val="DefaultParagraphFont"/>
    <w:rsid w:val="00D97E7D"/>
  </w:style>
  <w:style w:type="character" w:customStyle="1" w:styleId="readarticleheader">
    <w:name w:val="readarticleheader"/>
    <w:basedOn w:val="DefaultParagraphFont"/>
    <w:rsid w:val="00D97E7D"/>
  </w:style>
  <w:style w:type="character" w:customStyle="1" w:styleId="UnderlineChar20">
    <w:name w:val="Underline Char2"/>
    <w:rsid w:val="00D97E7D"/>
    <w:rPr>
      <w:rFonts w:ascii="Trebuchet MS" w:hAnsi="Trebuchet MS" w:hint="default"/>
      <w:u w:val="thick"/>
      <w:lang w:val="en-US" w:eastAsia="zh-CN" w:bidi="ar-SA"/>
    </w:rPr>
  </w:style>
  <w:style w:type="character" w:customStyle="1" w:styleId="BoldUnderliningChar">
    <w:name w:val="Bold Underlining Char"/>
    <w:rsid w:val="00D97E7D"/>
    <w:rPr>
      <w:rFonts w:ascii="Arial Narrow" w:eastAsia="Times New Roman" w:hAnsi="Arial Narrow" w:hint="default"/>
      <w:b/>
      <w:bCs w:val="0"/>
      <w:szCs w:val="24"/>
      <w:u w:val="single"/>
      <w:lang w:val="en-GB" w:eastAsia="en-US" w:bidi="ar-SA"/>
    </w:rPr>
  </w:style>
  <w:style w:type="character" w:customStyle="1" w:styleId="medium-normal1">
    <w:name w:val="medium-normal1"/>
    <w:rsid w:val="00D97E7D"/>
    <w:rPr>
      <w:rFonts w:ascii="Arial" w:hAnsi="Arial" w:cs="Arial" w:hint="default"/>
      <w:b w:val="0"/>
      <w:bCs w:val="0"/>
      <w:i w:val="0"/>
      <w:iCs w:val="0"/>
      <w:sz w:val="20"/>
      <w:szCs w:val="20"/>
    </w:rPr>
  </w:style>
  <w:style w:type="character" w:customStyle="1" w:styleId="UnderlinedCardChar0">
    <w:name w:val="Underlined Card Char"/>
    <w:rsid w:val="00D97E7D"/>
    <w:rPr>
      <w:rFonts w:ascii="Palatino Linotype" w:hAnsi="Palatino Linotype" w:hint="default"/>
      <w:u w:val="single"/>
      <w:lang w:val="en-US" w:eastAsia="en-US" w:bidi="ar-SA"/>
    </w:rPr>
  </w:style>
  <w:style w:type="character" w:customStyle="1" w:styleId="char">
    <w:name w:val="char"/>
    <w:basedOn w:val="DefaultParagraphFont"/>
    <w:rsid w:val="00D97E7D"/>
  </w:style>
  <w:style w:type="character" w:customStyle="1" w:styleId="UnderlineCharCharCharCharCharChar">
    <w:name w:val="Underline Char Char Char Char Char Char"/>
    <w:rsid w:val="00D97E7D"/>
    <w:rPr>
      <w:rFonts w:ascii="Arial Narrow" w:hAnsi="Arial Narrow" w:hint="default"/>
      <w:szCs w:val="24"/>
      <w:u w:val="single"/>
      <w:lang w:val="en-US" w:eastAsia="en-US" w:bidi="ar-SA"/>
    </w:rPr>
  </w:style>
  <w:style w:type="character" w:customStyle="1" w:styleId="klink">
    <w:name w:val="klink"/>
    <w:basedOn w:val="DefaultParagraphFont"/>
    <w:rsid w:val="00D97E7D"/>
  </w:style>
  <w:style w:type="character" w:customStyle="1" w:styleId="date10">
    <w:name w:val="date1"/>
    <w:basedOn w:val="DefaultParagraphFont"/>
    <w:rsid w:val="00D97E7D"/>
  </w:style>
  <w:style w:type="character" w:customStyle="1" w:styleId="bolding1">
    <w:name w:val="bolding1"/>
    <w:rsid w:val="00D97E7D"/>
    <w:rPr>
      <w:b/>
      <w:bCs/>
    </w:rPr>
  </w:style>
  <w:style w:type="character" w:customStyle="1" w:styleId="bookoptions1">
    <w:name w:val="book_options1"/>
    <w:rsid w:val="00D97E7D"/>
    <w:rPr>
      <w:b/>
      <w:bCs/>
      <w:color w:val="333366"/>
    </w:rPr>
  </w:style>
  <w:style w:type="character" w:customStyle="1" w:styleId="descriptionblock">
    <w:name w:val="description block"/>
    <w:basedOn w:val="DefaultParagraphFont"/>
    <w:rsid w:val="00D97E7D"/>
  </w:style>
  <w:style w:type="character" w:customStyle="1" w:styleId="detailsboxblock">
    <w:name w:val="detailsbox block"/>
    <w:basedOn w:val="DefaultParagraphFont"/>
    <w:rsid w:val="00D97E7D"/>
  </w:style>
  <w:style w:type="character" w:customStyle="1" w:styleId="Char3">
    <w:name w:val="Char3"/>
    <w:rsid w:val="00D97E7D"/>
    <w:rPr>
      <w:rFonts w:ascii="Arial" w:hAnsi="Arial" w:cs="Arial" w:hint="default"/>
      <w:bCs/>
      <w:u w:val="thick"/>
      <w:lang w:val="en-US" w:eastAsia="en-US" w:bidi="ar-SA"/>
    </w:rPr>
  </w:style>
  <w:style w:type="character" w:customStyle="1" w:styleId="texto11">
    <w:name w:val="texto11"/>
    <w:rsid w:val="00D97E7D"/>
    <w:rPr>
      <w:rFonts w:ascii="Arial" w:hAnsi="Arial" w:cs="Arial" w:hint="default"/>
      <w:b w:val="0"/>
      <w:bCs w:val="0"/>
      <w:i w:val="0"/>
      <w:iCs w:val="0"/>
      <w:caps w:val="0"/>
      <w:color w:val="000000"/>
      <w:sz w:val="26"/>
      <w:szCs w:val="26"/>
    </w:rPr>
  </w:style>
  <w:style w:type="character" w:customStyle="1" w:styleId="CardTagChar">
    <w:name w:val="Card Tag Char"/>
    <w:rsid w:val="00D97E7D"/>
    <w:rPr>
      <w:rFonts w:ascii="Arial Narrow" w:hAnsi="Arial Narrow" w:hint="default"/>
      <w:b/>
      <w:bCs w:val="0"/>
      <w:sz w:val="24"/>
      <w:szCs w:val="24"/>
      <w:lang w:val="en-US" w:eastAsia="en-US" w:bidi="ar-SA"/>
    </w:rPr>
  </w:style>
  <w:style w:type="character" w:customStyle="1" w:styleId="DebateCiteCharCharChar">
    <w:name w:val="Debate Cite Char Char Char"/>
    <w:rsid w:val="00D97E7D"/>
    <w:rPr>
      <w:b/>
      <w:bCs w:val="0"/>
      <w:sz w:val="32"/>
      <w:szCs w:val="32"/>
      <w:lang w:val="en-US" w:eastAsia="en-US" w:bidi="ar-SA"/>
    </w:rPr>
  </w:style>
  <w:style w:type="character" w:customStyle="1" w:styleId="TagandCiteChar">
    <w:name w:val="Tag and Cite Char"/>
    <w:rsid w:val="00D97E7D"/>
    <w:rPr>
      <w:color w:val="333333"/>
      <w:sz w:val="22"/>
      <w:szCs w:val="22"/>
      <w:lang w:val="en-US" w:eastAsia="en-US" w:bidi="ar-SA"/>
    </w:rPr>
  </w:style>
  <w:style w:type="character" w:customStyle="1" w:styleId="Style10ptBold">
    <w:name w:val="Style 10 pt Bold"/>
    <w:rsid w:val="00D97E7D"/>
    <w:rPr>
      <w:b/>
      <w:bCs/>
      <w:sz w:val="20"/>
    </w:rPr>
  </w:style>
  <w:style w:type="character" w:customStyle="1" w:styleId="text9">
    <w:name w:val="text9"/>
    <w:basedOn w:val="DefaultParagraphFont"/>
    <w:rsid w:val="00D97E7D"/>
  </w:style>
  <w:style w:type="character" w:customStyle="1" w:styleId="text21">
    <w:name w:val="text21"/>
    <w:basedOn w:val="DefaultParagraphFont"/>
    <w:rsid w:val="00D97E7D"/>
  </w:style>
  <w:style w:type="character" w:customStyle="1" w:styleId="text19">
    <w:name w:val="text19"/>
    <w:basedOn w:val="DefaultParagraphFont"/>
    <w:rsid w:val="00D97E7D"/>
  </w:style>
  <w:style w:type="character" w:customStyle="1" w:styleId="term2">
    <w:name w:val="term2"/>
    <w:rsid w:val="00D97E7D"/>
    <w:rPr>
      <w:b/>
      <w:bCs/>
    </w:rPr>
  </w:style>
  <w:style w:type="character" w:customStyle="1" w:styleId="pmterms12">
    <w:name w:val="pmterms12"/>
    <w:rsid w:val="00D97E7D"/>
    <w:rPr>
      <w:b/>
      <w:bCs/>
      <w:i w:val="0"/>
      <w:iCs w:val="0"/>
      <w:color w:val="000000"/>
    </w:rPr>
  </w:style>
  <w:style w:type="character" w:customStyle="1" w:styleId="ToReadChar">
    <w:name w:val="To Read Char"/>
    <w:rsid w:val="00D97E7D"/>
    <w:rPr>
      <w:rFonts w:ascii="Verdana" w:hAnsi="Verdana" w:hint="default"/>
      <w:b/>
      <w:bCs w:val="0"/>
      <w:szCs w:val="24"/>
      <w:u w:val="single"/>
      <w:lang w:val="en-US" w:eastAsia="en-US" w:bidi="ar-SA"/>
    </w:rPr>
  </w:style>
  <w:style w:type="character" w:customStyle="1" w:styleId="ToReadCharChar">
    <w:name w:val="To Read Char Char"/>
    <w:rsid w:val="00D97E7D"/>
    <w:rPr>
      <w:rFonts w:ascii="Verdana" w:hAnsi="Verdana" w:hint="default"/>
      <w:b/>
      <w:bCs w:val="0"/>
      <w:szCs w:val="24"/>
      <w:u w:val="single"/>
      <w:lang w:val="en-US" w:eastAsia="en-US" w:bidi="ar-SA"/>
    </w:rPr>
  </w:style>
  <w:style w:type="character" w:customStyle="1" w:styleId="bio">
    <w:name w:val="bio"/>
    <w:basedOn w:val="DefaultParagraphFont"/>
    <w:rsid w:val="00D97E7D"/>
  </w:style>
  <w:style w:type="character" w:customStyle="1" w:styleId="storytextstyle">
    <w:name w:val="storytextstyle"/>
    <w:basedOn w:val="DefaultParagraphFont"/>
    <w:rsid w:val="00D97E7D"/>
  </w:style>
  <w:style w:type="character" w:customStyle="1" w:styleId="cardunderlinedCharChar">
    <w:name w:val="card underlined Char Char"/>
    <w:rsid w:val="00D97E7D"/>
    <w:rPr>
      <w:rFonts w:ascii="Arial" w:hAnsi="Arial" w:cs="Arial" w:hint="default"/>
      <w:sz w:val="22"/>
      <w:szCs w:val="24"/>
      <w:u w:val="single"/>
      <w:lang w:val="en-US" w:eastAsia="en-US" w:bidi="ar-SA"/>
    </w:rPr>
  </w:style>
  <w:style w:type="character" w:customStyle="1" w:styleId="Style2Char0">
    <w:name w:val="Style2 Char"/>
    <w:rsid w:val="00D97E7D"/>
    <w:rPr>
      <w:rFonts w:ascii="Book Antiqua" w:hAnsi="Book Antiqua" w:hint="default"/>
      <w:u w:val="thick"/>
      <w:lang w:val="en-US" w:eastAsia="en-US" w:bidi="ar-SA"/>
    </w:rPr>
  </w:style>
  <w:style w:type="character" w:customStyle="1" w:styleId="Style2Char1">
    <w:name w:val="Style2 Char1"/>
    <w:rsid w:val="00D97E7D"/>
    <w:rPr>
      <w:rFonts w:ascii="Book Antiqua" w:hAnsi="Book Antiqua" w:hint="default"/>
      <w:szCs w:val="24"/>
      <w:u w:val="thick"/>
      <w:lang w:val="en-US" w:eastAsia="en-US" w:bidi="ar-SA"/>
    </w:rPr>
  </w:style>
  <w:style w:type="character" w:customStyle="1" w:styleId="articlehead21">
    <w:name w:val="articlehead21"/>
    <w:rsid w:val="00D97E7D"/>
    <w:rPr>
      <w:rFonts w:ascii="Arial" w:hAnsi="Arial" w:cs="Arial" w:hint="default"/>
      <w:b/>
      <w:bCs/>
      <w:color w:val="660000"/>
      <w:sz w:val="20"/>
      <w:szCs w:val="20"/>
    </w:rPr>
  </w:style>
  <w:style w:type="character" w:customStyle="1" w:styleId="TagCiteChar1">
    <w:name w:val="Tag/Cite Char1"/>
    <w:rsid w:val="00D97E7D"/>
    <w:rPr>
      <w:b/>
      <w:bCs w:val="0"/>
      <w:lang w:val="en-US" w:eastAsia="en-US" w:bidi="ar-SA"/>
    </w:rPr>
  </w:style>
  <w:style w:type="character" w:customStyle="1" w:styleId="goohl2">
    <w:name w:val="goohl2"/>
    <w:basedOn w:val="DefaultParagraphFont"/>
    <w:rsid w:val="00D97E7D"/>
  </w:style>
  <w:style w:type="character" w:customStyle="1" w:styleId="CardCharChar0">
    <w:name w:val="Card Char Char"/>
    <w:rsid w:val="00D97E7D"/>
    <w:rPr>
      <w:lang w:val="en-US" w:eastAsia="en-US" w:bidi="ar-SA"/>
    </w:rPr>
  </w:style>
  <w:style w:type="character" w:customStyle="1" w:styleId="BriefTitle1Char">
    <w:name w:val="Brief Title 1 Char"/>
    <w:rsid w:val="00D97E7D"/>
    <w:rPr>
      <w:b/>
      <w:bCs w:val="0"/>
      <w:u w:val="single"/>
      <w:lang w:val="en-US" w:eastAsia="en-US" w:bidi="ar-SA"/>
    </w:rPr>
  </w:style>
  <w:style w:type="character" w:customStyle="1" w:styleId="TagCiteCharChar">
    <w:name w:val="Tag/Cite Char Char"/>
    <w:rsid w:val="00D97E7D"/>
    <w:rPr>
      <w:b/>
      <w:bCs w:val="0"/>
      <w:lang w:val="en-US" w:eastAsia="en-US" w:bidi="ar-SA"/>
    </w:rPr>
  </w:style>
  <w:style w:type="character" w:customStyle="1" w:styleId="btx">
    <w:name w:val="btx"/>
    <w:basedOn w:val="DefaultParagraphFont"/>
    <w:rsid w:val="00D97E7D"/>
  </w:style>
  <w:style w:type="character" w:customStyle="1" w:styleId="CardChar1">
    <w:name w:val="Card Char1"/>
    <w:rsid w:val="00D97E7D"/>
    <w:rPr>
      <w:lang w:val="en-US" w:eastAsia="en-US" w:bidi="ar-SA"/>
    </w:rPr>
  </w:style>
  <w:style w:type="character" w:customStyle="1" w:styleId="prodgeneral1">
    <w:name w:val="prodgeneral1"/>
    <w:rsid w:val="00D97E7D"/>
    <w:rPr>
      <w:rFonts w:ascii="Verdana" w:hAnsi="Verdana" w:hint="default"/>
      <w:b w:val="0"/>
      <w:bCs w:val="0"/>
      <w:caps w:val="0"/>
      <w:color w:val="000000"/>
      <w:spacing w:val="0"/>
      <w:sz w:val="16"/>
      <w:szCs w:val="16"/>
    </w:rPr>
  </w:style>
  <w:style w:type="character" w:customStyle="1" w:styleId="summary1">
    <w:name w:val="summary1"/>
    <w:rsid w:val="00D97E7D"/>
    <w:rPr>
      <w:rFonts w:ascii="Arial" w:hAnsi="Arial" w:cs="Arial" w:hint="default"/>
      <w:sz w:val="18"/>
      <w:szCs w:val="18"/>
    </w:rPr>
  </w:style>
  <w:style w:type="character" w:customStyle="1" w:styleId="text3">
    <w:name w:val="text3"/>
    <w:basedOn w:val="DefaultParagraphFont"/>
    <w:rsid w:val="00D97E7D"/>
  </w:style>
  <w:style w:type="character" w:customStyle="1" w:styleId="cardtextsmallChar">
    <w:name w:val="card text small Char"/>
    <w:rsid w:val="00D97E7D"/>
    <w:rPr>
      <w:rFonts w:ascii="Arial Narrow" w:hAnsi="Arial Narrow" w:hint="default"/>
      <w:sz w:val="16"/>
      <w:szCs w:val="24"/>
      <w:lang w:val="en-US" w:eastAsia="en-US" w:bidi="ar-SA"/>
    </w:rPr>
  </w:style>
  <w:style w:type="character" w:customStyle="1" w:styleId="countrytitle1">
    <w:name w:val="countrytitle1"/>
    <w:rsid w:val="00D97E7D"/>
    <w:rPr>
      <w:rFonts w:ascii="Verdana" w:hAnsi="Verdana" w:hint="default"/>
      <w:b/>
      <w:bCs/>
      <w:color w:val="293643"/>
      <w:sz w:val="24"/>
      <w:szCs w:val="24"/>
    </w:rPr>
  </w:style>
  <w:style w:type="character" w:customStyle="1" w:styleId="storyheader1">
    <w:name w:val="storyheader1"/>
    <w:rsid w:val="00D97E7D"/>
    <w:rPr>
      <w:rFonts w:ascii="Verdana" w:hAnsi="Verdana" w:hint="default"/>
      <w:b/>
      <w:bCs/>
      <w:color w:val="000000"/>
      <w:sz w:val="21"/>
      <w:szCs w:val="21"/>
    </w:rPr>
  </w:style>
  <w:style w:type="character" w:customStyle="1" w:styleId="cardunderlinedChar0">
    <w:name w:val="card underlined Char"/>
    <w:rsid w:val="00D97E7D"/>
    <w:rPr>
      <w:rFonts w:ascii="Arial" w:hAnsi="Arial" w:cs="Arial" w:hint="default"/>
      <w:sz w:val="22"/>
      <w:szCs w:val="24"/>
      <w:u w:val="single"/>
      <w:lang w:val="en-US" w:eastAsia="en-US" w:bidi="ar-SA"/>
    </w:rPr>
  </w:style>
  <w:style w:type="character" w:customStyle="1" w:styleId="article1">
    <w:name w:val="article1"/>
    <w:rsid w:val="00D97E7D"/>
    <w:rPr>
      <w:rFonts w:ascii="Verdana" w:hAnsi="Verdana" w:hint="default"/>
      <w:color w:val="333333"/>
      <w:sz w:val="16"/>
      <w:szCs w:val="16"/>
    </w:rPr>
  </w:style>
  <w:style w:type="character" w:customStyle="1" w:styleId="story-posted-date1">
    <w:name w:val="story-posted-date1"/>
    <w:rsid w:val="00D97E7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97E7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97E7D"/>
  </w:style>
  <w:style w:type="character" w:customStyle="1" w:styleId="textmedium">
    <w:name w:val="textmedium"/>
    <w:basedOn w:val="DefaultParagraphFont"/>
    <w:rsid w:val="00D97E7D"/>
  </w:style>
  <w:style w:type="character" w:customStyle="1" w:styleId="citation1">
    <w:name w:val="citation1"/>
    <w:rsid w:val="00D97E7D"/>
    <w:rPr>
      <w:rFonts w:ascii="Verdana" w:hAnsi="Verdana" w:hint="default"/>
      <w:sz w:val="17"/>
      <w:szCs w:val="17"/>
    </w:rPr>
  </w:style>
  <w:style w:type="character" w:customStyle="1" w:styleId="hithighlite">
    <w:name w:val="hithighlite"/>
    <w:basedOn w:val="DefaultParagraphFont"/>
    <w:rsid w:val="00D97E7D"/>
  </w:style>
  <w:style w:type="character" w:customStyle="1" w:styleId="articlecontent">
    <w:name w:val="articlecontent"/>
    <w:basedOn w:val="DefaultParagraphFont"/>
    <w:rsid w:val="00D97E7D"/>
  </w:style>
  <w:style w:type="character" w:customStyle="1" w:styleId="fource1">
    <w:name w:val="fource1"/>
    <w:rsid w:val="00D97E7D"/>
    <w:rPr>
      <w:sz w:val="34"/>
      <w:szCs w:val="34"/>
    </w:rPr>
  </w:style>
  <w:style w:type="character" w:customStyle="1" w:styleId="LanguageStrikeChar">
    <w:name w:val="Language Strike Char"/>
    <w:rsid w:val="00D97E7D"/>
    <w:rPr>
      <w:rFonts w:ascii="Arial Narrow" w:hAnsi="Arial Narrow" w:hint="default"/>
      <w:strike/>
      <w:szCs w:val="24"/>
      <w:lang w:val="en-US" w:eastAsia="en-US" w:bidi="ar-SA"/>
    </w:rPr>
  </w:style>
  <w:style w:type="character" w:customStyle="1" w:styleId="normal11">
    <w:name w:val="normal1"/>
    <w:basedOn w:val="DefaultParagraphFont"/>
    <w:rsid w:val="00D97E7D"/>
  </w:style>
  <w:style w:type="character" w:customStyle="1" w:styleId="ds">
    <w:name w:val="ds"/>
    <w:basedOn w:val="DefaultParagraphFont"/>
    <w:rsid w:val="00D97E7D"/>
  </w:style>
  <w:style w:type="character" w:customStyle="1" w:styleId="UnderliningChar1">
    <w:name w:val="Underlining Char1"/>
    <w:rsid w:val="00D97E7D"/>
    <w:rPr>
      <w:rFonts w:ascii="Arial Narrow" w:hAnsi="Arial Narrow" w:hint="default"/>
      <w:szCs w:val="24"/>
      <w:u w:val="single"/>
      <w:lang w:val="en-US" w:eastAsia="en-US" w:bidi="ar-SA"/>
    </w:rPr>
  </w:style>
  <w:style w:type="character" w:customStyle="1" w:styleId="UnderliningChar2">
    <w:name w:val="Underlining Char2"/>
    <w:rsid w:val="00D97E7D"/>
    <w:rPr>
      <w:rFonts w:ascii="Arial Narrow" w:hAnsi="Arial Narrow" w:hint="default"/>
      <w:szCs w:val="24"/>
      <w:u w:val="single"/>
      <w:lang w:val="en-US" w:eastAsia="en-US" w:bidi="ar-SA"/>
    </w:rPr>
  </w:style>
  <w:style w:type="character" w:customStyle="1" w:styleId="MicroTextChar1">
    <w:name w:val="MicroText Char1"/>
    <w:rsid w:val="00D97E7D"/>
    <w:rPr>
      <w:rFonts w:ascii="Arial Narrow" w:hAnsi="Arial Narrow" w:hint="default"/>
      <w:sz w:val="12"/>
      <w:szCs w:val="24"/>
      <w:lang w:val="en-US" w:eastAsia="en-US" w:bidi="ar-SA"/>
    </w:rPr>
  </w:style>
  <w:style w:type="character" w:customStyle="1" w:styleId="DefaultPara">
    <w:name w:val="Default Para"/>
    <w:rsid w:val="00D97E7D"/>
    <w:rPr>
      <w:sz w:val="20"/>
    </w:rPr>
  </w:style>
  <w:style w:type="character" w:customStyle="1" w:styleId="SYSHYPERTEXT">
    <w:name w:val="SYS_HYPERTEXT"/>
    <w:rsid w:val="00D97E7D"/>
    <w:rPr>
      <w:color w:val="0000FF"/>
      <w:u w:val="single"/>
    </w:rPr>
  </w:style>
  <w:style w:type="character" w:customStyle="1" w:styleId="Hyperlink1">
    <w:name w:val="Hyperlink1"/>
    <w:rsid w:val="00D97E7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97E7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97E7D"/>
    <w:rPr>
      <w:rFonts w:ascii="Arial Narrow" w:hAnsi="Arial Narrow" w:hint="default"/>
      <w:noProof w:val="0"/>
      <w:szCs w:val="24"/>
      <w:u w:val="single"/>
      <w:lang w:val="en-US" w:eastAsia="en-US" w:bidi="ar-SA"/>
    </w:rPr>
  </w:style>
  <w:style w:type="character" w:customStyle="1" w:styleId="BlockHeading1Char">
    <w:name w:val="Block Heading 1 Char"/>
    <w:rsid w:val="00D97E7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97E7D"/>
    <w:rPr>
      <w:b/>
      <w:bCs w:val="0"/>
      <w:sz w:val="24"/>
      <w:szCs w:val="24"/>
      <w:u w:val="single"/>
      <w:lang w:val="en-US" w:eastAsia="en-US" w:bidi="ar-SA"/>
    </w:rPr>
  </w:style>
  <w:style w:type="character" w:customStyle="1" w:styleId="StyleTagTimesNewRomanChar">
    <w:name w:val="Style Tag + Times New Roman Char"/>
    <w:rsid w:val="00D97E7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97E7D"/>
    <w:rPr>
      <w:rFonts w:ascii="Arial Narrow" w:hAnsi="Arial Narrow" w:cs="Arial" w:hint="default"/>
      <w:b/>
      <w:bCs/>
      <w:iCs/>
      <w:sz w:val="24"/>
      <w:szCs w:val="28"/>
      <w:lang w:val="en-US" w:eastAsia="en-US" w:bidi="ar-SA"/>
    </w:rPr>
  </w:style>
  <w:style w:type="character" w:customStyle="1" w:styleId="UnderliningCharChar">
    <w:name w:val="Underlining Char Char"/>
    <w:rsid w:val="00D97E7D"/>
    <w:rPr>
      <w:rFonts w:ascii="Arial Narrow" w:hAnsi="Arial Narrow" w:hint="default"/>
      <w:szCs w:val="24"/>
      <w:u w:val="single"/>
      <w:lang w:val="en-US" w:eastAsia="en-US" w:bidi="ar-SA"/>
    </w:rPr>
  </w:style>
  <w:style w:type="character" w:customStyle="1" w:styleId="StyleArialNarrow12ptBold">
    <w:name w:val="Style Arial Narrow 12 pt Bold"/>
    <w:rsid w:val="00D97E7D"/>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D97E7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97E7D"/>
    <w:rPr>
      <w:noProof w:val="0"/>
      <w:u w:val="single"/>
      <w:lang w:val="en-US" w:eastAsia="en-US" w:bidi="ar-SA"/>
    </w:rPr>
  </w:style>
  <w:style w:type="character" w:customStyle="1" w:styleId="UnderlinedCharChar1">
    <w:name w:val="Underlined Char Char1"/>
    <w:rsid w:val="00D97E7D"/>
    <w:rPr>
      <w:rFonts w:ascii="Bell MT" w:eastAsia="Times New Roman" w:hAnsi="Bell MT" w:hint="default"/>
      <w:bCs/>
      <w:iCs/>
      <w:sz w:val="22"/>
      <w:u w:val="single"/>
    </w:rPr>
  </w:style>
  <w:style w:type="character" w:customStyle="1" w:styleId="Heading2CharChar2">
    <w:name w:val="Heading 2 Char Char2"/>
    <w:rsid w:val="00D97E7D"/>
    <w:rPr>
      <w:rFonts w:ascii="Arial" w:hAnsi="Arial" w:cs="Arial" w:hint="default"/>
      <w:b/>
      <w:bCs/>
      <w:iCs/>
      <w:sz w:val="22"/>
      <w:szCs w:val="28"/>
      <w:lang w:val="en-US" w:eastAsia="en-US" w:bidi="ar-SA"/>
    </w:rPr>
  </w:style>
  <w:style w:type="character" w:customStyle="1" w:styleId="doctitle">
    <w:name w:val="doctitle"/>
    <w:rsid w:val="00D97E7D"/>
  </w:style>
  <w:style w:type="character" w:customStyle="1" w:styleId="cardtext-underlined0">
    <w:name w:val="card text- underlined"/>
    <w:rsid w:val="00D97E7D"/>
    <w:rPr>
      <w:rFonts w:ascii="Garamond" w:hAnsi="Garamond" w:hint="default"/>
      <w:u w:val="single"/>
    </w:rPr>
  </w:style>
  <w:style w:type="character" w:customStyle="1" w:styleId="BodyText1">
    <w:name w:val="Body Text1"/>
    <w:basedOn w:val="DefaultParagraphFont"/>
    <w:rsid w:val="00D97E7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97E7D"/>
  </w:style>
  <w:style w:type="character" w:customStyle="1" w:styleId="BriefTitleChar">
    <w:name w:val="Brief Title Char"/>
    <w:basedOn w:val="DefaultParagraphFont"/>
    <w:rsid w:val="00D97E7D"/>
    <w:rPr>
      <w:b/>
      <w:bCs w:val="0"/>
      <w:sz w:val="24"/>
      <w:szCs w:val="24"/>
      <w:u w:val="single"/>
      <w:lang w:val="en-US" w:eastAsia="en-US" w:bidi="ar-SA"/>
    </w:rPr>
  </w:style>
  <w:style w:type="character" w:customStyle="1" w:styleId="BriefTitle2Char">
    <w:name w:val="Brief Title 2 Char"/>
    <w:basedOn w:val="BriefTitleChar"/>
    <w:rsid w:val="00D97E7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97E7D"/>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D97E7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97E7D"/>
    <w:rPr>
      <w:rFonts w:ascii="AGaramond" w:hAnsi="AGaramond" w:cs="AGaramond" w:hint="default"/>
      <w:color w:val="211D1E"/>
      <w:sz w:val="14"/>
      <w:szCs w:val="14"/>
    </w:rPr>
  </w:style>
  <w:style w:type="character" w:customStyle="1" w:styleId="CharacterStyle2">
    <w:name w:val="Character Style 2"/>
    <w:uiPriority w:val="99"/>
    <w:rsid w:val="00D97E7D"/>
    <w:rPr>
      <w:sz w:val="20"/>
      <w:szCs w:val="20"/>
    </w:rPr>
  </w:style>
  <w:style w:type="character" w:customStyle="1" w:styleId="cross-head">
    <w:name w:val="cross-head"/>
    <w:rsid w:val="00D97E7D"/>
  </w:style>
  <w:style w:type="character" w:customStyle="1" w:styleId="Subtitle1">
    <w:name w:val="Subtitle1"/>
    <w:rsid w:val="00D97E7D"/>
  </w:style>
  <w:style w:type="character" w:customStyle="1" w:styleId="metaorigin">
    <w:name w:val="meta_origin"/>
    <w:rsid w:val="00D97E7D"/>
  </w:style>
  <w:style w:type="character" w:customStyle="1" w:styleId="mandelbrotrefrag">
    <w:name w:val="mandelbrot_refrag"/>
    <w:rsid w:val="00D97E7D"/>
  </w:style>
  <w:style w:type="character" w:customStyle="1" w:styleId="eminfo">
    <w:name w:val="eminfo"/>
    <w:rsid w:val="00D97E7D"/>
  </w:style>
  <w:style w:type="character" w:customStyle="1" w:styleId="emhighlight">
    <w:name w:val="emhighlight"/>
    <w:rsid w:val="00D97E7D"/>
  </w:style>
  <w:style w:type="character" w:customStyle="1" w:styleId="name">
    <w:name w:val="name"/>
    <w:rsid w:val="00D97E7D"/>
  </w:style>
  <w:style w:type="character" w:customStyle="1" w:styleId="tkrname">
    <w:name w:val="tkrname"/>
    <w:rsid w:val="00D97E7D"/>
  </w:style>
  <w:style w:type="character" w:customStyle="1" w:styleId="tkrchange">
    <w:name w:val="tkrchange"/>
    <w:rsid w:val="00D97E7D"/>
  </w:style>
  <w:style w:type="character" w:customStyle="1" w:styleId="source-org">
    <w:name w:val="source-org"/>
    <w:rsid w:val="00D97E7D"/>
  </w:style>
  <w:style w:type="character" w:customStyle="1" w:styleId="updated">
    <w:name w:val="updated"/>
    <w:rsid w:val="00D97E7D"/>
  </w:style>
  <w:style w:type="character" w:customStyle="1" w:styleId="last">
    <w:name w:val="last"/>
    <w:rsid w:val="00D97E7D"/>
  </w:style>
  <w:style w:type="character" w:customStyle="1" w:styleId="Style11ptBoldUnderline1">
    <w:name w:val="Style 11 pt Bold Underline1"/>
    <w:rsid w:val="00D97E7D"/>
    <w:rPr>
      <w:b/>
      <w:bCs/>
      <w:sz w:val="20"/>
      <w:u w:val="single"/>
    </w:rPr>
  </w:style>
  <w:style w:type="character" w:customStyle="1" w:styleId="StyleStyleunderlineBold11pt">
    <w:name w:val="Style Style underline + Bold + 11 pt"/>
    <w:rsid w:val="00D97E7D"/>
    <w:rPr>
      <w:bCs/>
      <w:sz w:val="20"/>
      <w:u w:val="single"/>
    </w:rPr>
  </w:style>
  <w:style w:type="character" w:customStyle="1" w:styleId="StyleunderlineAsianTimesNewRomanBold">
    <w:name w:val="Style underline + (Asian) Times New Roman Bold"/>
    <w:rsid w:val="00D97E7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97E7D"/>
    <w:rPr>
      <w:b/>
      <w:bCs/>
      <w:sz w:val="20"/>
      <w:u w:val="single"/>
      <w:bdr w:val="single" w:sz="4" w:space="0" w:color="auto" w:frame="1"/>
    </w:rPr>
  </w:style>
  <w:style w:type="character" w:customStyle="1" w:styleId="A5">
    <w:name w:val="A5"/>
    <w:uiPriority w:val="99"/>
    <w:rsid w:val="00D97E7D"/>
    <w:rPr>
      <w:rFonts w:ascii="Times New Roman" w:hAnsi="Times New Roman" w:cs="Times New Roman" w:hint="default"/>
      <w:color w:val="000000"/>
      <w:sz w:val="13"/>
      <w:szCs w:val="13"/>
    </w:rPr>
  </w:style>
  <w:style w:type="character" w:customStyle="1" w:styleId="quotepeekbase">
    <w:name w:val="quotepeekbase"/>
    <w:rsid w:val="00D97E7D"/>
  </w:style>
  <w:style w:type="character" w:customStyle="1" w:styleId="cardChar10">
    <w:name w:val="card Char1"/>
    <w:rsid w:val="00D97E7D"/>
    <w:rPr>
      <w:rFonts w:ascii="Calibri" w:eastAsia="Calibri" w:hAnsi="Calibri" w:cs="Calibri" w:hint="default"/>
      <w:sz w:val="24"/>
      <w:szCs w:val="22"/>
      <w:lang w:val="x-none" w:eastAsia="x-none"/>
    </w:rPr>
  </w:style>
  <w:style w:type="character" w:customStyle="1" w:styleId="NormalCard">
    <w:name w:val="Normal Card"/>
    <w:uiPriority w:val="1"/>
    <w:qFormat/>
    <w:rsid w:val="00D97E7D"/>
    <w:rPr>
      <w:rFonts w:ascii="Times New Roman" w:hAnsi="Times New Roman" w:cs="Times New Roman" w:hint="default"/>
      <w:sz w:val="24"/>
    </w:rPr>
  </w:style>
  <w:style w:type="character" w:customStyle="1" w:styleId="HighlightedUnderline0">
    <w:name w:val="Highlighted Underline"/>
    <w:uiPriority w:val="1"/>
    <w:qFormat/>
    <w:rsid w:val="00D97E7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97E7D"/>
    <w:rPr>
      <w:rFonts w:ascii="Times New Roman" w:hAnsi="Times New Roman" w:cs="Times New Roman" w:hint="default"/>
      <w:sz w:val="16"/>
      <w:szCs w:val="16"/>
    </w:rPr>
  </w:style>
  <w:style w:type="character" w:customStyle="1" w:styleId="timebox">
    <w:name w:val="timebox"/>
    <w:rsid w:val="00D97E7D"/>
  </w:style>
  <w:style w:type="character" w:customStyle="1" w:styleId="Heading2Subtext">
    <w:name w:val="Heading 2 Subtext"/>
    <w:rsid w:val="00D97E7D"/>
    <w:rPr>
      <w:rFonts w:ascii="Times New Roman" w:hAnsi="Times New Roman" w:cs="Times New Roman" w:hint="default"/>
      <w:sz w:val="16"/>
    </w:rPr>
  </w:style>
  <w:style w:type="character" w:customStyle="1" w:styleId="-SmallText-">
    <w:name w:val="-Small Text-"/>
    <w:rsid w:val="00D97E7D"/>
    <w:rPr>
      <w:rFonts w:ascii="Garamond" w:hAnsi="Garamond" w:hint="default"/>
      <w:sz w:val="16"/>
    </w:rPr>
  </w:style>
  <w:style w:type="character" w:customStyle="1" w:styleId="label">
    <w:name w:val="label"/>
    <w:rsid w:val="00D97E7D"/>
  </w:style>
  <w:style w:type="character" w:customStyle="1" w:styleId="BoldUnderlineCharChar">
    <w:name w:val="BoldUnderline Char Char"/>
    <w:rsid w:val="00D97E7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97E7D"/>
  </w:style>
  <w:style w:type="character" w:customStyle="1" w:styleId="FontStyle477">
    <w:name w:val="Font Style477"/>
    <w:basedOn w:val="DefaultParagraphFont"/>
    <w:uiPriority w:val="99"/>
    <w:rsid w:val="00D97E7D"/>
    <w:rPr>
      <w:rFonts w:ascii="Times New Roman" w:hAnsi="Times New Roman" w:cs="Times New Roman" w:hint="default"/>
      <w:sz w:val="18"/>
      <w:szCs w:val="18"/>
    </w:rPr>
  </w:style>
  <w:style w:type="character" w:customStyle="1" w:styleId="FontStyle505">
    <w:name w:val="Font Style505"/>
    <w:basedOn w:val="DefaultParagraphFont"/>
    <w:uiPriority w:val="99"/>
    <w:rsid w:val="00D97E7D"/>
    <w:rPr>
      <w:rFonts w:ascii="Times New Roman" w:hAnsi="Times New Roman" w:cs="Times New Roman" w:hint="default"/>
      <w:sz w:val="18"/>
      <w:szCs w:val="18"/>
    </w:rPr>
  </w:style>
  <w:style w:type="character" w:customStyle="1" w:styleId="FontStyle514">
    <w:name w:val="Font Style514"/>
    <w:basedOn w:val="DefaultParagraphFont"/>
    <w:uiPriority w:val="99"/>
    <w:rsid w:val="00D97E7D"/>
    <w:rPr>
      <w:rFonts w:ascii="Times New Roman" w:hAnsi="Times New Roman" w:cs="Times New Roman" w:hint="default"/>
      <w:sz w:val="14"/>
      <w:szCs w:val="14"/>
    </w:rPr>
  </w:style>
  <w:style w:type="character" w:customStyle="1" w:styleId="FontStyle500">
    <w:name w:val="Font Style500"/>
    <w:basedOn w:val="DefaultParagraphFont"/>
    <w:uiPriority w:val="99"/>
    <w:rsid w:val="00D97E7D"/>
    <w:rPr>
      <w:rFonts w:ascii="Times New Roman" w:hAnsi="Times New Roman" w:cs="Times New Roman" w:hint="default"/>
      <w:b/>
      <w:bCs/>
      <w:sz w:val="16"/>
      <w:szCs w:val="16"/>
    </w:rPr>
  </w:style>
  <w:style w:type="character" w:customStyle="1" w:styleId="CardCite1">
    <w:name w:val="CardCite1"/>
    <w:qFormat/>
    <w:rsid w:val="00D97E7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97E7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97E7D"/>
    <w:rPr>
      <w:rFonts w:ascii="Times New Roman" w:hAnsi="Times New Roman" w:cs="Times New Roman" w:hint="default"/>
      <w:b/>
      <w:bCs/>
      <w:sz w:val="22"/>
      <w:szCs w:val="22"/>
    </w:rPr>
  </w:style>
  <w:style w:type="character" w:customStyle="1" w:styleId="CharacterStyle3">
    <w:name w:val="Character Style 3"/>
    <w:uiPriority w:val="99"/>
    <w:rsid w:val="00D97E7D"/>
    <w:rPr>
      <w:rFonts w:ascii="Bookman Old Style" w:hAnsi="Bookman Old Style" w:cs="Bookman Old Style" w:hint="default"/>
      <w:spacing w:val="-5"/>
      <w:sz w:val="18"/>
      <w:szCs w:val="18"/>
    </w:rPr>
  </w:style>
  <w:style w:type="character" w:customStyle="1" w:styleId="UnderlineStyleChar7">
    <w:name w:val="Underline Style Char7"/>
    <w:rsid w:val="00D97E7D"/>
    <w:rPr>
      <w:rFonts w:ascii="Garamond" w:hAnsi="Garamond" w:hint="default"/>
      <w:sz w:val="22"/>
      <w:szCs w:val="24"/>
      <w:u w:val="single"/>
      <w:lang w:val="en-US" w:eastAsia="en-US" w:bidi="ar-SA"/>
    </w:rPr>
  </w:style>
  <w:style w:type="character" w:customStyle="1" w:styleId="StyleArial6ptBold">
    <w:name w:val="Style Arial 6 pt Bold"/>
    <w:rsid w:val="00D97E7D"/>
    <w:rPr>
      <w:rFonts w:ascii="Arial" w:hAnsi="Arial" w:cs="Arial" w:hint="default"/>
      <w:bCs/>
      <w:sz w:val="12"/>
    </w:rPr>
  </w:style>
  <w:style w:type="character" w:customStyle="1" w:styleId="Heading2Char5">
    <w:name w:val="Heading 2 Char5"/>
    <w:rsid w:val="00D97E7D"/>
    <w:rPr>
      <w:rFonts w:ascii="Garamond" w:hAnsi="Garamond" w:cs="Arial" w:hint="default"/>
      <w:b/>
      <w:bCs/>
      <w:iCs/>
      <w:sz w:val="24"/>
      <w:szCs w:val="28"/>
      <w:lang w:val="en-US" w:eastAsia="en-US" w:bidi="ar-SA"/>
    </w:rPr>
  </w:style>
  <w:style w:type="character" w:customStyle="1" w:styleId="TagGreg">
    <w:name w:val="TagGreg"/>
    <w:uiPriority w:val="1"/>
    <w:qFormat/>
    <w:rsid w:val="00D97E7D"/>
    <w:rPr>
      <w:b/>
      <w:bCs w:val="0"/>
      <w:sz w:val="24"/>
    </w:rPr>
  </w:style>
  <w:style w:type="character" w:customStyle="1" w:styleId="StyleDebateUnderline10pt">
    <w:name w:val="Style Debate Underline + 10 pt"/>
    <w:rsid w:val="00D97E7D"/>
    <w:rPr>
      <w:rFonts w:ascii="Times New Roman" w:hAnsi="Times New Roman" w:cs="Times New Roman" w:hint="default"/>
      <w:sz w:val="20"/>
      <w:szCs w:val="20"/>
      <w:u w:val="single"/>
    </w:rPr>
  </w:style>
  <w:style w:type="character" w:customStyle="1" w:styleId="underlinedCharChar0">
    <w:name w:val="underlined Char Char"/>
    <w:locked/>
    <w:rsid w:val="00D97E7D"/>
    <w:rPr>
      <w:u w:val="single"/>
    </w:rPr>
  </w:style>
  <w:style w:type="character" w:customStyle="1" w:styleId="SourceBold">
    <w:name w:val="Source Bold"/>
    <w:rsid w:val="00D97E7D"/>
    <w:rPr>
      <w:rFonts w:ascii="Arial Narrow" w:hAnsi="Arial Narrow" w:hint="default"/>
      <w:b/>
      <w:bCs w:val="0"/>
      <w:strike w:val="0"/>
      <w:dstrike w:val="0"/>
      <w:sz w:val="24"/>
      <w:u w:val="none"/>
      <w:effect w:val="none"/>
    </w:rPr>
  </w:style>
  <w:style w:type="character" w:customStyle="1" w:styleId="2xBoldUnderline">
    <w:name w:val="2x_Bold_Underline"/>
    <w:rsid w:val="00D97E7D"/>
    <w:rPr>
      <w:b/>
      <w:bCs/>
      <w:sz w:val="24"/>
      <w:u w:val="thick"/>
    </w:rPr>
  </w:style>
  <w:style w:type="character" w:customStyle="1" w:styleId="Dottedunderline">
    <w:name w:val="Dotted underline"/>
    <w:rsid w:val="00D97E7D"/>
    <w:rPr>
      <w:u w:val="dotted"/>
    </w:rPr>
  </w:style>
  <w:style w:type="character" w:customStyle="1" w:styleId="readChar">
    <w:name w:val="read Char"/>
    <w:rsid w:val="00D97E7D"/>
    <w:rPr>
      <w:szCs w:val="22"/>
      <w:u w:val="single"/>
      <w:lang w:val="en-US" w:eastAsia="en-US" w:bidi="ar-SA"/>
    </w:rPr>
  </w:style>
  <w:style w:type="character" w:customStyle="1" w:styleId="underlining0">
    <w:name w:val="underlining"/>
    <w:rsid w:val="00D97E7D"/>
    <w:rPr>
      <w:u w:val="single"/>
    </w:rPr>
  </w:style>
  <w:style w:type="character" w:customStyle="1" w:styleId="btitle">
    <w:name w:val="btitle"/>
    <w:rsid w:val="00D97E7D"/>
  </w:style>
  <w:style w:type="character" w:customStyle="1" w:styleId="green">
    <w:name w:val="green"/>
    <w:rsid w:val="00D97E7D"/>
  </w:style>
  <w:style w:type="character" w:customStyle="1" w:styleId="BodyText20">
    <w:name w:val="Body Text2"/>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D97E7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97E7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97E7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97E7D"/>
    <w:rPr>
      <w:rFonts w:ascii="Sylfaen" w:hAnsi="Sylfaen" w:cs="Sylfaen" w:hint="default"/>
      <w:i/>
      <w:iCs/>
      <w:strike w:val="0"/>
      <w:dstrike w:val="0"/>
      <w:sz w:val="19"/>
      <w:szCs w:val="19"/>
      <w:u w:val="none"/>
      <w:effect w:val="none"/>
      <w:shd w:val="clear" w:color="auto" w:fill="FFFFFF"/>
    </w:rPr>
  </w:style>
  <w:style w:type="character" w:customStyle="1" w:styleId="1">
    <w:name w:val="1"/>
    <w:rsid w:val="00D97E7D"/>
    <w:rPr>
      <w:rFonts w:ascii="Arial" w:hAnsi="Arial" w:cs="Arial" w:hint="default"/>
      <w:bCs/>
      <w:sz w:val="20"/>
      <w:u w:val="single"/>
      <w:lang w:val="en-US" w:eastAsia="en-US" w:bidi="ar-SA"/>
    </w:rPr>
  </w:style>
  <w:style w:type="character" w:customStyle="1" w:styleId="CharChar31">
    <w:name w:val="Char Char31"/>
    <w:rsid w:val="00D97E7D"/>
    <w:rPr>
      <w:rFonts w:ascii="Arial" w:hAnsi="Arial" w:cs="Arial" w:hint="default"/>
      <w:b/>
      <w:bCs/>
      <w:iCs/>
      <w:lang w:val="en-US" w:eastAsia="en-US" w:bidi="ar-SA"/>
    </w:rPr>
  </w:style>
  <w:style w:type="character" w:customStyle="1" w:styleId="Subtitle2">
    <w:name w:val="Subtitle2"/>
    <w:rsid w:val="00D97E7D"/>
  </w:style>
  <w:style w:type="character" w:customStyle="1" w:styleId="drop">
    <w:name w:val="drop"/>
    <w:rsid w:val="00D97E7D"/>
  </w:style>
  <w:style w:type="character" w:customStyle="1" w:styleId="bioline">
    <w:name w:val="bioline"/>
    <w:rsid w:val="00D97E7D"/>
  </w:style>
  <w:style w:type="character" w:customStyle="1" w:styleId="articletitle0">
    <w:name w:val="article_title"/>
    <w:rsid w:val="00D97E7D"/>
  </w:style>
  <w:style w:type="character" w:customStyle="1" w:styleId="A4">
    <w:name w:val="A4"/>
    <w:uiPriority w:val="99"/>
    <w:rsid w:val="00D97E7D"/>
    <w:rPr>
      <w:color w:val="000000"/>
    </w:rPr>
  </w:style>
  <w:style w:type="character" w:customStyle="1" w:styleId="s2">
    <w:name w:val="s2"/>
    <w:rsid w:val="00D97E7D"/>
  </w:style>
  <w:style w:type="character" w:customStyle="1" w:styleId="s4">
    <w:name w:val="s4"/>
    <w:rsid w:val="00D97E7D"/>
  </w:style>
  <w:style w:type="character" w:customStyle="1" w:styleId="s5">
    <w:name w:val="s5"/>
    <w:rsid w:val="00D97E7D"/>
  </w:style>
  <w:style w:type="character" w:customStyle="1" w:styleId="cap">
    <w:name w:val="cap"/>
    <w:rsid w:val="00D97E7D"/>
  </w:style>
  <w:style w:type="character" w:customStyle="1" w:styleId="rightsnotice">
    <w:name w:val="rightsnotice"/>
    <w:rsid w:val="00D97E7D"/>
  </w:style>
  <w:style w:type="character" w:customStyle="1" w:styleId="Caption1">
    <w:name w:val="Caption1"/>
    <w:rsid w:val="00D97E7D"/>
  </w:style>
  <w:style w:type="character" w:customStyle="1" w:styleId="credit">
    <w:name w:val="credit"/>
    <w:rsid w:val="00D97E7D"/>
  </w:style>
  <w:style w:type="character" w:customStyle="1" w:styleId="scaps">
    <w:name w:val="scaps"/>
    <w:rsid w:val="00D97E7D"/>
  </w:style>
  <w:style w:type="character" w:customStyle="1" w:styleId="current-article">
    <w:name w:val="current-article"/>
    <w:rsid w:val="00D97E7D"/>
  </w:style>
  <w:style w:type="character" w:customStyle="1" w:styleId="related-current-indicator">
    <w:name w:val="related-current-indicator"/>
    <w:rsid w:val="00D97E7D"/>
  </w:style>
  <w:style w:type="character" w:customStyle="1" w:styleId="bylclear">
    <w:name w:val="bylclear"/>
    <w:rsid w:val="00D97E7D"/>
  </w:style>
  <w:style w:type="character" w:customStyle="1" w:styleId="timestamp">
    <w:name w:val="timestamp"/>
    <w:rsid w:val="00D97E7D"/>
  </w:style>
  <w:style w:type="character" w:customStyle="1" w:styleId="comments">
    <w:name w:val="comments"/>
    <w:rsid w:val="00D97E7D"/>
  </w:style>
  <w:style w:type="character" w:customStyle="1" w:styleId="essaytext">
    <w:name w:val="essaytext"/>
    <w:rsid w:val="00D97E7D"/>
  </w:style>
  <w:style w:type="character" w:customStyle="1" w:styleId="username">
    <w:name w:val="username"/>
    <w:rsid w:val="00D97E7D"/>
  </w:style>
  <w:style w:type="character" w:customStyle="1" w:styleId="toplinks">
    <w:name w:val="toplinks"/>
    <w:rsid w:val="00D97E7D"/>
  </w:style>
  <w:style w:type="character" w:customStyle="1" w:styleId="A3">
    <w:name w:val="A3"/>
    <w:uiPriority w:val="99"/>
    <w:rsid w:val="00D97E7D"/>
    <w:rPr>
      <w:rFonts w:ascii="Perpetua" w:hAnsi="Perpetua" w:cs="Perpetua" w:hint="default"/>
      <w:color w:val="000000"/>
      <w:sz w:val="15"/>
      <w:szCs w:val="15"/>
    </w:rPr>
  </w:style>
  <w:style w:type="character" w:customStyle="1" w:styleId="see">
    <w:name w:val="see"/>
    <w:rsid w:val="00D97E7D"/>
  </w:style>
  <w:style w:type="character" w:customStyle="1" w:styleId="first-letter">
    <w:name w:val="first-letter"/>
    <w:rsid w:val="00D97E7D"/>
  </w:style>
  <w:style w:type="character" w:customStyle="1" w:styleId="focusparagraph">
    <w:name w:val="focusparagraph"/>
    <w:rsid w:val="00D97E7D"/>
  </w:style>
  <w:style w:type="character" w:customStyle="1" w:styleId="lightblue">
    <w:name w:val="lightblue"/>
    <w:rsid w:val="00D97E7D"/>
  </w:style>
  <w:style w:type="character" w:customStyle="1" w:styleId="StyleUnderlineCharChar9pt">
    <w:name w:val="Style Underline Char Char + 9 pt"/>
    <w:rsid w:val="00D97E7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97E7D"/>
  </w:style>
  <w:style w:type="character" w:customStyle="1" w:styleId="Title10">
    <w:name w:val="Title1"/>
    <w:rsid w:val="00D97E7D"/>
  </w:style>
  <w:style w:type="character" w:customStyle="1" w:styleId="BoldandUnderlineCharCharCharChar">
    <w:name w:val="Bold and Underline Char Char Char Char"/>
    <w:rsid w:val="00D97E7D"/>
    <w:rPr>
      <w:b/>
      <w:bCs w:val="0"/>
      <w:noProof w:val="0"/>
      <w:u w:val="single"/>
      <w:lang w:val="en-US" w:eastAsia="en-US" w:bidi="ar-SA"/>
    </w:rPr>
  </w:style>
  <w:style w:type="character" w:customStyle="1" w:styleId="FontStyle29">
    <w:name w:val="Font Style29"/>
    <w:uiPriority w:val="99"/>
    <w:rsid w:val="00D97E7D"/>
    <w:rPr>
      <w:rFonts w:ascii="Arial" w:hAnsi="Arial" w:cs="Arial" w:hint="default"/>
      <w:sz w:val="14"/>
      <w:szCs w:val="14"/>
    </w:rPr>
  </w:style>
  <w:style w:type="character" w:customStyle="1" w:styleId="titles">
    <w:name w:val="titles"/>
    <w:rsid w:val="00D97E7D"/>
  </w:style>
  <w:style w:type="character" w:customStyle="1" w:styleId="articletext0">
    <w:name w:val="article_text"/>
    <w:rsid w:val="00D97E7D"/>
  </w:style>
  <w:style w:type="character" w:customStyle="1" w:styleId="contentauthor">
    <w:name w:val="contentauthor"/>
    <w:rsid w:val="00D97E7D"/>
  </w:style>
  <w:style w:type="character" w:customStyle="1" w:styleId="subarticleheader">
    <w:name w:val="subarticleheader"/>
    <w:rsid w:val="00D97E7D"/>
  </w:style>
  <w:style w:type="character" w:customStyle="1" w:styleId="spelle">
    <w:name w:val="spelle"/>
    <w:rsid w:val="00D97E7D"/>
  </w:style>
  <w:style w:type="character" w:customStyle="1" w:styleId="grame">
    <w:name w:val="grame"/>
    <w:rsid w:val="00D97E7D"/>
  </w:style>
  <w:style w:type="character" w:customStyle="1" w:styleId="newstitle1">
    <w:name w:val="newstitle1"/>
    <w:rsid w:val="00D97E7D"/>
  </w:style>
  <w:style w:type="character" w:customStyle="1" w:styleId="copy">
    <w:name w:val="copy"/>
    <w:rsid w:val="00D97E7D"/>
  </w:style>
  <w:style w:type="character" w:customStyle="1" w:styleId="topheadline">
    <w:name w:val="topheadline"/>
    <w:rsid w:val="00D97E7D"/>
  </w:style>
  <w:style w:type="character" w:customStyle="1" w:styleId="Stylereduce27pt">
    <w:name w:val="Style reduce2 + 7 pt"/>
    <w:rsid w:val="00D97E7D"/>
    <w:rPr>
      <w:rFonts w:ascii="Times New Roman" w:hAnsi="Times New Roman" w:cs="Arial" w:hint="default"/>
      <w:color w:val="000000"/>
      <w:sz w:val="14"/>
      <w:szCs w:val="22"/>
    </w:rPr>
  </w:style>
  <w:style w:type="character" w:customStyle="1" w:styleId="srtitle">
    <w:name w:val="srtitle"/>
    <w:rsid w:val="00D97E7D"/>
  </w:style>
  <w:style w:type="character" w:customStyle="1" w:styleId="st1">
    <w:name w:val="st1"/>
    <w:rsid w:val="00D97E7D"/>
  </w:style>
  <w:style w:type="character" w:customStyle="1" w:styleId="StyleStyleGaramond">
    <w:name w:val="Style Style Garamond +"/>
    <w:rsid w:val="00D97E7D"/>
    <w:rPr>
      <w:rFonts w:ascii="Garamond" w:hAnsi="Garamond" w:cs="Times New Roman" w:hint="default"/>
      <w:sz w:val="20"/>
    </w:rPr>
  </w:style>
  <w:style w:type="character" w:customStyle="1" w:styleId="quotechar0">
    <w:name w:val="quotechar"/>
    <w:rsid w:val="00D97E7D"/>
  </w:style>
  <w:style w:type="character" w:customStyle="1" w:styleId="boldunderline1">
    <w:name w:val="boldunderline"/>
    <w:rsid w:val="00D97E7D"/>
  </w:style>
  <w:style w:type="character" w:customStyle="1" w:styleId="A8">
    <w:name w:val="A8"/>
    <w:rsid w:val="00D97E7D"/>
    <w:rPr>
      <w:rFonts w:ascii="Scala" w:hAnsi="Scala" w:cs="Scala" w:hint="default"/>
      <w:color w:val="000000"/>
      <w:sz w:val="15"/>
      <w:szCs w:val="15"/>
    </w:rPr>
  </w:style>
  <w:style w:type="character" w:customStyle="1" w:styleId="A0">
    <w:name w:val="A0"/>
    <w:uiPriority w:val="99"/>
    <w:rsid w:val="00D97E7D"/>
    <w:rPr>
      <w:rFonts w:ascii="Scala" w:hAnsi="Scala" w:cs="Scala" w:hint="default"/>
      <w:color w:val="000000"/>
      <w:sz w:val="16"/>
      <w:szCs w:val="16"/>
    </w:rPr>
  </w:style>
  <w:style w:type="character" w:customStyle="1" w:styleId="Date11">
    <w:name w:val="Date11"/>
    <w:rsid w:val="00D97E7D"/>
  </w:style>
  <w:style w:type="character" w:customStyle="1" w:styleId="Boxout">
    <w:name w:val="Box out"/>
    <w:uiPriority w:val="1"/>
    <w:qFormat/>
    <w:rsid w:val="00D97E7D"/>
    <w:rPr>
      <w:rFonts w:ascii="Tahoma" w:hAnsi="Tahoma" w:cs="Tahoma" w:hint="default"/>
      <w:b/>
      <w:bCs w:val="0"/>
      <w:sz w:val="20"/>
      <w:u w:val="single"/>
      <w:bdr w:val="none" w:sz="0" w:space="0" w:color="auto" w:frame="1"/>
      <w:shd w:val="clear" w:color="auto" w:fill="A9E8F5"/>
    </w:rPr>
  </w:style>
  <w:style w:type="character" w:customStyle="1" w:styleId="metad">
    <w:name w:val="metad"/>
    <w:rsid w:val="00D97E7D"/>
  </w:style>
  <w:style w:type="character" w:customStyle="1" w:styleId="sifr-alternate">
    <w:name w:val="sifr-alternate"/>
    <w:rsid w:val="00D97E7D"/>
  </w:style>
  <w:style w:type="character" w:customStyle="1" w:styleId="justify1">
    <w:name w:val="justify1"/>
    <w:rsid w:val="00D97E7D"/>
  </w:style>
  <w:style w:type="character" w:customStyle="1" w:styleId="artbody1">
    <w:name w:val="art_body1"/>
    <w:rsid w:val="00D97E7D"/>
    <w:rPr>
      <w:rFonts w:ascii="Arial" w:hAnsi="Arial" w:cs="Arial" w:hint="default"/>
    </w:rPr>
  </w:style>
  <w:style w:type="character" w:customStyle="1" w:styleId="A1">
    <w:name w:val="A1"/>
    <w:uiPriority w:val="99"/>
    <w:rsid w:val="00D97E7D"/>
    <w:rPr>
      <w:rFonts w:ascii="Book Antiqua" w:hAnsi="Book Antiqua" w:cs="Book Antiqua" w:hint="default"/>
      <w:color w:val="221E1F"/>
      <w:sz w:val="22"/>
      <w:szCs w:val="22"/>
    </w:rPr>
  </w:style>
  <w:style w:type="character" w:customStyle="1" w:styleId="reality">
    <w:name w:val="reality"/>
    <w:rsid w:val="00D97E7D"/>
  </w:style>
  <w:style w:type="character" w:customStyle="1" w:styleId="text2">
    <w:name w:val="text2"/>
    <w:rsid w:val="00D97E7D"/>
  </w:style>
  <w:style w:type="character" w:customStyle="1" w:styleId="StyleUnderlineChar2CharChar11pt">
    <w:name w:val="Style Underline Char2 Char Char + 11 pt"/>
    <w:rsid w:val="00D97E7D"/>
    <w:rPr>
      <w:rFonts w:ascii="Times New Roman" w:hAnsi="Times New Roman" w:cs="Times New Roman" w:hint="default"/>
      <w:sz w:val="20"/>
      <w:u w:val="single"/>
    </w:rPr>
  </w:style>
  <w:style w:type="character" w:customStyle="1" w:styleId="StyleStyleBoldUnderline11pt">
    <w:name w:val="Style Style Bold Underline + 11 pt"/>
    <w:rsid w:val="00D97E7D"/>
    <w:rPr>
      <w:b/>
      <w:bCs/>
      <w:sz w:val="20"/>
      <w:u w:val="single"/>
    </w:rPr>
  </w:style>
  <w:style w:type="character" w:customStyle="1" w:styleId="articlehead2">
    <w:name w:val="articlehead2"/>
    <w:rsid w:val="00D97E7D"/>
  </w:style>
  <w:style w:type="character" w:customStyle="1" w:styleId="pronset">
    <w:name w:val="pronset"/>
    <w:rsid w:val="00D97E7D"/>
  </w:style>
  <w:style w:type="character" w:customStyle="1" w:styleId="prondelim">
    <w:name w:val="prondelim"/>
    <w:rsid w:val="00D97E7D"/>
  </w:style>
  <w:style w:type="character" w:customStyle="1" w:styleId="prontoggle">
    <w:name w:val="pron_toggle"/>
    <w:rsid w:val="00D97E7D"/>
  </w:style>
  <w:style w:type="character" w:customStyle="1" w:styleId="boldface">
    <w:name w:val="boldface"/>
    <w:rsid w:val="00D97E7D"/>
  </w:style>
  <w:style w:type="character" w:customStyle="1" w:styleId="secondary-bf">
    <w:name w:val="secondary-bf"/>
    <w:rsid w:val="00D97E7D"/>
  </w:style>
  <w:style w:type="table" w:styleId="ColorfulGrid-Accent1">
    <w:name w:val="Colorful Grid Accent 1"/>
    <w:basedOn w:val="TableNormal"/>
    <w:link w:val="ColorfulGrid-Accent1Char"/>
    <w:uiPriority w:val="29"/>
    <w:unhideWhenUsed/>
    <w:rsid w:val="00D97E7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97E7D"/>
    <w:rPr>
      <w:rFonts w:ascii="Times New Roman" w:hAnsi="Times New Roman" w:cs="Times New Roman" w:hint="default"/>
      <w:iCs/>
      <w:color w:val="000000"/>
      <w:sz w:val="16"/>
    </w:rPr>
  </w:style>
  <w:style w:type="character" w:customStyle="1" w:styleId="Boxout0">
    <w:name w:val="Boxout"/>
    <w:uiPriority w:val="1"/>
    <w:qFormat/>
    <w:rsid w:val="00D97E7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97E7D"/>
  </w:style>
  <w:style w:type="character" w:customStyle="1" w:styleId="detailtitle">
    <w:name w:val="detailtitle"/>
    <w:rsid w:val="00D97E7D"/>
  </w:style>
  <w:style w:type="character" w:customStyle="1" w:styleId="storydate">
    <w:name w:val="storydate"/>
    <w:rsid w:val="00D97E7D"/>
  </w:style>
  <w:style w:type="character" w:customStyle="1" w:styleId="preloadwrap">
    <w:name w:val="preloadwrap"/>
    <w:rsid w:val="00D97E7D"/>
  </w:style>
  <w:style w:type="character" w:customStyle="1" w:styleId="creditwrap">
    <w:name w:val="creditwrap"/>
    <w:rsid w:val="00D97E7D"/>
  </w:style>
  <w:style w:type="character" w:customStyle="1" w:styleId="DefaultChar1">
    <w:name w:val="Default Char1"/>
    <w:rsid w:val="00D97E7D"/>
    <w:rPr>
      <w:noProof w:val="0"/>
      <w:color w:val="000000"/>
      <w:lang w:val="en-US" w:eastAsia="en-US" w:bidi="ar-SA"/>
    </w:rPr>
  </w:style>
  <w:style w:type="character" w:customStyle="1" w:styleId="textunderlineChar0">
    <w:name w:val="text underline Char"/>
    <w:link w:val="textunderline0"/>
    <w:rsid w:val="00D97E7D"/>
    <w:rPr>
      <w:u w:val="thick"/>
    </w:rPr>
  </w:style>
  <w:style w:type="character" w:customStyle="1" w:styleId="BoldChar">
    <w:name w:val="Bold Char"/>
    <w:rsid w:val="00D97E7D"/>
    <w:rPr>
      <w:rFonts w:ascii="Times New Roman" w:eastAsia="Times New Roman" w:hAnsi="Times New Roman" w:cs="Times New Roman" w:hint="default"/>
      <w:b/>
      <w:bCs w:val="0"/>
      <w:szCs w:val="24"/>
    </w:rPr>
  </w:style>
  <w:style w:type="character" w:customStyle="1" w:styleId="pmterms31">
    <w:name w:val="pmterms31"/>
    <w:rsid w:val="00D97E7D"/>
    <w:rPr>
      <w:b/>
      <w:bCs/>
      <w:i w:val="0"/>
      <w:iCs w:val="0"/>
      <w:color w:val="000000"/>
    </w:rPr>
  </w:style>
  <w:style w:type="character" w:customStyle="1" w:styleId="ft01">
    <w:name w:val="ft01"/>
    <w:rsid w:val="00D97E7D"/>
    <w:rPr>
      <w:rFonts w:ascii="Times" w:hAnsi="Times" w:cs="Times" w:hint="default"/>
      <w:color w:val="000000"/>
      <w:sz w:val="14"/>
      <w:szCs w:val="14"/>
    </w:rPr>
  </w:style>
  <w:style w:type="character" w:customStyle="1" w:styleId="ft11">
    <w:name w:val="ft11"/>
    <w:rsid w:val="00D97E7D"/>
    <w:rPr>
      <w:rFonts w:ascii="Times" w:hAnsi="Times" w:cs="Times" w:hint="default"/>
      <w:color w:val="000000"/>
      <w:sz w:val="17"/>
      <w:szCs w:val="17"/>
    </w:rPr>
  </w:style>
  <w:style w:type="character" w:customStyle="1" w:styleId="ft21">
    <w:name w:val="ft21"/>
    <w:rsid w:val="00D97E7D"/>
    <w:rPr>
      <w:rFonts w:ascii="Times" w:hAnsi="Times" w:cs="Times" w:hint="default"/>
      <w:color w:val="000000"/>
      <w:sz w:val="15"/>
      <w:szCs w:val="15"/>
    </w:rPr>
  </w:style>
  <w:style w:type="character" w:customStyle="1" w:styleId="ft31">
    <w:name w:val="ft31"/>
    <w:rsid w:val="00D97E7D"/>
    <w:rPr>
      <w:rFonts w:ascii="Times" w:hAnsi="Times" w:cs="Times" w:hint="default"/>
      <w:color w:val="000000"/>
      <w:sz w:val="15"/>
      <w:szCs w:val="15"/>
    </w:rPr>
  </w:style>
  <w:style w:type="character" w:customStyle="1" w:styleId="dquo">
    <w:name w:val="dquo"/>
    <w:rsid w:val="00D97E7D"/>
  </w:style>
  <w:style w:type="character" w:customStyle="1" w:styleId="caps2">
    <w:name w:val="caps2"/>
    <w:rsid w:val="00D97E7D"/>
  </w:style>
  <w:style w:type="character" w:customStyle="1" w:styleId="CardsFont12ptCharCharCharChar">
    <w:name w:val="Cards + Font: 12 pt Char Char Char Char"/>
    <w:rsid w:val="00D97E7D"/>
    <w:rPr>
      <w:sz w:val="24"/>
      <w:szCs w:val="24"/>
      <w:u w:val="thick"/>
      <w:lang w:val="en-US" w:eastAsia="en-US" w:bidi="ar-SA"/>
    </w:rPr>
  </w:style>
  <w:style w:type="character" w:customStyle="1" w:styleId="ccs">
    <w:name w:val="c cs"/>
    <w:rsid w:val="00D97E7D"/>
  </w:style>
  <w:style w:type="character" w:customStyle="1" w:styleId="UnderlinedEvChar">
    <w:name w:val="Underlined Ev Char"/>
    <w:rsid w:val="00D97E7D"/>
    <w:rPr>
      <w:rFonts w:ascii="Times New Roman" w:eastAsia="Times New Roman" w:hAnsi="Times New Roman" w:cs="Times New Roman" w:hint="default"/>
      <w:szCs w:val="24"/>
      <w:u w:val="single"/>
    </w:rPr>
  </w:style>
  <w:style w:type="character" w:customStyle="1" w:styleId="dropshadow">
    <w:name w:val="dropshadow"/>
    <w:rsid w:val="00D97E7D"/>
  </w:style>
  <w:style w:type="character" w:customStyle="1" w:styleId="d05ws">
    <w:name w:val="d05ws"/>
    <w:rsid w:val="00D97E7D"/>
  </w:style>
  <w:style w:type="character" w:customStyle="1" w:styleId="rzibod">
    <w:name w:val="rzibod"/>
    <w:rsid w:val="00D97E7D"/>
  </w:style>
  <w:style w:type="character" w:customStyle="1" w:styleId="StyleBold1">
    <w:name w:val="Style Bold1"/>
    <w:rsid w:val="00D97E7D"/>
    <w:rPr>
      <w:rFonts w:ascii="Georgia" w:hAnsi="Georgia" w:hint="default"/>
      <w:b/>
      <w:bCs/>
      <w:sz w:val="22"/>
    </w:rPr>
  </w:style>
  <w:style w:type="character" w:customStyle="1" w:styleId="headertext">
    <w:name w:val="headertext"/>
    <w:rsid w:val="00D97E7D"/>
  </w:style>
  <w:style w:type="character" w:customStyle="1" w:styleId="endnote-reference">
    <w:name w:val="endnote-reference"/>
    <w:rsid w:val="00D97E7D"/>
  </w:style>
  <w:style w:type="character" w:customStyle="1" w:styleId="officialsname">
    <w:name w:val="official_s_name"/>
    <w:rsid w:val="00D97E7D"/>
  </w:style>
  <w:style w:type="character" w:customStyle="1" w:styleId="audience">
    <w:name w:val="audience"/>
    <w:rsid w:val="00D97E7D"/>
  </w:style>
  <w:style w:type="character" w:customStyle="1" w:styleId="A7">
    <w:name w:val="A7"/>
    <w:uiPriority w:val="99"/>
    <w:rsid w:val="00D97E7D"/>
    <w:rPr>
      <w:rFonts w:ascii="Myriad Pro" w:hAnsi="Myriad Pro" w:cs="Myriad Pro" w:hint="default"/>
      <w:color w:val="0066B1"/>
      <w:sz w:val="22"/>
      <w:szCs w:val="22"/>
    </w:rPr>
  </w:style>
  <w:style w:type="character" w:customStyle="1" w:styleId="normalchar">
    <w:name w:val="normal__char"/>
    <w:rsid w:val="00D97E7D"/>
  </w:style>
  <w:style w:type="character" w:customStyle="1" w:styleId="hyperlink002cheading0020100200028block0020title0029char">
    <w:name w:val="hyperlink_002cheading_00201_0020_0028block_0020title_0029__char"/>
    <w:rsid w:val="00D97E7D"/>
  </w:style>
  <w:style w:type="character" w:customStyle="1" w:styleId="underline002cstyle0020bold0020underlinechar">
    <w:name w:val="underline_002cstyle_0020bold_0020underline__char"/>
    <w:rsid w:val="00D97E7D"/>
  </w:style>
  <w:style w:type="character" w:customStyle="1" w:styleId="copyboldblack">
    <w:name w:val="copyboldblack"/>
    <w:rsid w:val="00D97E7D"/>
  </w:style>
  <w:style w:type="character" w:customStyle="1" w:styleId="copybold">
    <w:name w:val="copybold"/>
    <w:rsid w:val="00D97E7D"/>
  </w:style>
  <w:style w:type="character" w:customStyle="1" w:styleId="author-date0">
    <w:name w:val="author-date"/>
    <w:rsid w:val="00D97E7D"/>
  </w:style>
  <w:style w:type="character" w:customStyle="1" w:styleId="hidden">
    <w:name w:val="hidden"/>
    <w:rsid w:val="00D97E7D"/>
  </w:style>
  <w:style w:type="character" w:customStyle="1" w:styleId="articlebegin">
    <w:name w:val="articlebegin"/>
    <w:rsid w:val="00D97E7D"/>
  </w:style>
  <w:style w:type="character" w:customStyle="1" w:styleId="mediaoverlay">
    <w:name w:val="mediaoverlay"/>
    <w:rsid w:val="00D97E7D"/>
  </w:style>
  <w:style w:type="character" w:customStyle="1" w:styleId="blogcaption">
    <w:name w:val="blog_caption"/>
    <w:rsid w:val="00D97E7D"/>
  </w:style>
  <w:style w:type="character" w:customStyle="1" w:styleId="commnet-abuzz">
    <w:name w:val="commnet-abuzz"/>
    <w:rsid w:val="00D97E7D"/>
  </w:style>
  <w:style w:type="character" w:customStyle="1" w:styleId="fbconnectbuttontext">
    <w:name w:val="fbconnectbutton_text"/>
    <w:rsid w:val="00D97E7D"/>
  </w:style>
  <w:style w:type="character" w:customStyle="1" w:styleId="fbsharecountinner">
    <w:name w:val="fb_share_count_inner"/>
    <w:rsid w:val="00D97E7D"/>
  </w:style>
  <w:style w:type="character" w:customStyle="1" w:styleId="stbuttontext">
    <w:name w:val="stbuttontext"/>
    <w:rsid w:val="00D97E7D"/>
  </w:style>
  <w:style w:type="character" w:customStyle="1" w:styleId="source">
    <w:name w:val="source"/>
    <w:rsid w:val="00D97E7D"/>
  </w:style>
  <w:style w:type="character" w:customStyle="1" w:styleId="pubdate">
    <w:name w:val="pubdate"/>
    <w:rsid w:val="00D97E7D"/>
  </w:style>
  <w:style w:type="character" w:customStyle="1" w:styleId="grey">
    <w:name w:val="grey"/>
    <w:rsid w:val="00D97E7D"/>
  </w:style>
  <w:style w:type="character" w:customStyle="1" w:styleId="postdate">
    <w:name w:val="post_date"/>
    <w:rsid w:val="00D97E7D"/>
  </w:style>
  <w:style w:type="character" w:customStyle="1" w:styleId="bdx">
    <w:name w:val="bdx"/>
    <w:rsid w:val="00D97E7D"/>
  </w:style>
  <w:style w:type="character" w:customStyle="1" w:styleId="bdl">
    <w:name w:val="bdl"/>
    <w:rsid w:val="00D97E7D"/>
  </w:style>
  <w:style w:type="character" w:customStyle="1" w:styleId="breadcrumbitemcurrent">
    <w:name w:val="breadcrumbitemcurrent"/>
    <w:rsid w:val="00D97E7D"/>
  </w:style>
  <w:style w:type="character" w:customStyle="1" w:styleId="bbl">
    <w:name w:val="bbl"/>
    <w:rsid w:val="00D97E7D"/>
  </w:style>
  <w:style w:type="character" w:customStyle="1" w:styleId="Date2">
    <w:name w:val="Date2"/>
    <w:rsid w:val="00D97E7D"/>
  </w:style>
  <w:style w:type="character" w:customStyle="1" w:styleId="company">
    <w:name w:val="company"/>
    <w:rsid w:val="00D97E7D"/>
  </w:style>
  <w:style w:type="character" w:customStyle="1" w:styleId="itxtnewhookspan">
    <w:name w:val="itxtnewhookspan"/>
    <w:rsid w:val="00D97E7D"/>
  </w:style>
  <w:style w:type="character" w:customStyle="1" w:styleId="gstxthlt">
    <w:name w:val="gstxt_hlt"/>
    <w:rsid w:val="00D97E7D"/>
  </w:style>
  <w:style w:type="character" w:customStyle="1" w:styleId="SubtleEmphasis1">
    <w:name w:val="Subtle Emphasis1"/>
    <w:uiPriority w:val="19"/>
    <w:qFormat/>
    <w:rsid w:val="00D97E7D"/>
    <w:rPr>
      <w:rFonts w:ascii="Times New Roman" w:hAnsi="Times New Roman" w:cs="Times New Roman" w:hint="default"/>
      <w:b/>
      <w:bCs w:val="0"/>
      <w:iCs/>
      <w:color w:val="auto"/>
      <w:sz w:val="22"/>
    </w:rPr>
  </w:style>
  <w:style w:type="character" w:customStyle="1" w:styleId="StyleBoldRed">
    <w:name w:val="Style Bold Red"/>
    <w:rsid w:val="00D97E7D"/>
    <w:rPr>
      <w:b/>
      <w:bCs/>
      <w:color w:val="auto"/>
    </w:rPr>
  </w:style>
  <w:style w:type="character" w:customStyle="1" w:styleId="StyleTimesNewRoman8pt">
    <w:name w:val="Style Times New Roman 8 pt"/>
    <w:rsid w:val="00D97E7D"/>
    <w:rPr>
      <w:rFonts w:ascii="Georgia" w:hAnsi="Georgia" w:hint="default"/>
      <w:sz w:val="16"/>
    </w:rPr>
  </w:style>
  <w:style w:type="character" w:customStyle="1" w:styleId="StyleStyle7pt8pt">
    <w:name w:val="Style Style 7 pt + 8 pt"/>
    <w:rsid w:val="00D97E7D"/>
    <w:rPr>
      <w:sz w:val="16"/>
    </w:rPr>
  </w:style>
  <w:style w:type="character" w:customStyle="1" w:styleId="StyleStyleThickunderlineBold1">
    <w:name w:val="Style Style Thick underline + Bold1"/>
    <w:rsid w:val="00D97E7D"/>
    <w:rPr>
      <w:b/>
      <w:bCs/>
      <w:u w:val="thick"/>
    </w:rPr>
  </w:style>
  <w:style w:type="character" w:customStyle="1" w:styleId="StyleUnderline2">
    <w:name w:val="Style Underline2"/>
    <w:rsid w:val="00D97E7D"/>
    <w:rPr>
      <w:u w:val="single"/>
    </w:rPr>
  </w:style>
  <w:style w:type="character" w:customStyle="1" w:styleId="ShrinkText">
    <w:name w:val="Shrink Text"/>
    <w:rsid w:val="00D97E7D"/>
    <w:rPr>
      <w:sz w:val="16"/>
    </w:rPr>
  </w:style>
  <w:style w:type="character" w:customStyle="1" w:styleId="smallcaps">
    <w:name w:val="smallcaps"/>
    <w:rsid w:val="00D97E7D"/>
  </w:style>
  <w:style w:type="character" w:customStyle="1" w:styleId="goldbldtext">
    <w:name w:val="goldbldtext"/>
    <w:rsid w:val="00D97E7D"/>
  </w:style>
  <w:style w:type="character" w:customStyle="1" w:styleId="cardshighlight0">
    <w:name w:val="cardshighlight"/>
    <w:rsid w:val="00D97E7D"/>
  </w:style>
  <w:style w:type="character" w:customStyle="1" w:styleId="cardsfont12pt1">
    <w:name w:val="cardsfont12pt"/>
    <w:rsid w:val="00D97E7D"/>
  </w:style>
  <w:style w:type="character" w:customStyle="1" w:styleId="ft6">
    <w:name w:val="ft6"/>
    <w:rsid w:val="00D97E7D"/>
  </w:style>
  <w:style w:type="character" w:customStyle="1" w:styleId="kicker">
    <w:name w:val="kicker"/>
    <w:rsid w:val="00D97E7D"/>
  </w:style>
  <w:style w:type="character" w:customStyle="1" w:styleId="backcontent">
    <w:name w:val="backcontent"/>
    <w:rsid w:val="00D97E7D"/>
  </w:style>
  <w:style w:type="character" w:customStyle="1" w:styleId="daystmp">
    <w:name w:val="daystmp"/>
    <w:rsid w:val="00D97E7D"/>
  </w:style>
  <w:style w:type="character" w:customStyle="1" w:styleId="cardsfont12ptchar">
    <w:name w:val="cardsfont12ptchar"/>
    <w:rsid w:val="00D97E7D"/>
  </w:style>
  <w:style w:type="character" w:customStyle="1" w:styleId="gal">
    <w:name w:val="gal"/>
    <w:rsid w:val="00D97E7D"/>
  </w:style>
  <w:style w:type="character" w:customStyle="1" w:styleId="submitted">
    <w:name w:val="submitted"/>
    <w:rsid w:val="00D97E7D"/>
  </w:style>
  <w:style w:type="character" w:customStyle="1" w:styleId="imagedateline">
    <w:name w:val="image_dateline"/>
    <w:rsid w:val="00D97E7D"/>
  </w:style>
  <w:style w:type="character" w:customStyle="1" w:styleId="authordatecharchar">
    <w:name w:val="authordatecharchar"/>
    <w:rsid w:val="00D97E7D"/>
  </w:style>
  <w:style w:type="character" w:customStyle="1" w:styleId="style1char0">
    <w:name w:val="style1char"/>
    <w:rsid w:val="00D97E7D"/>
  </w:style>
  <w:style w:type="character" w:customStyle="1" w:styleId="tagcharchar0">
    <w:name w:val="tagcharchar"/>
    <w:rsid w:val="00D97E7D"/>
  </w:style>
  <w:style w:type="character" w:customStyle="1" w:styleId="underlinedcharchar2">
    <w:name w:val="underlinedcharchar"/>
    <w:rsid w:val="00D97E7D"/>
  </w:style>
  <w:style w:type="character" w:customStyle="1" w:styleId="BoxedChar">
    <w:name w:val="Boxed Char"/>
    <w:rsid w:val="00D97E7D"/>
    <w:rPr>
      <w:rFonts w:ascii="Arial Narrow" w:hAnsi="Arial Narrow" w:hint="default"/>
      <w:b/>
      <w:bCs w:val="0"/>
      <w:sz w:val="18"/>
      <w:bdr w:val="single" w:sz="6" w:space="0" w:color="auto" w:frame="1"/>
    </w:rPr>
  </w:style>
  <w:style w:type="character" w:customStyle="1" w:styleId="Style11ptUnderline2">
    <w:name w:val="Style 11 pt Underline2"/>
    <w:rsid w:val="00D97E7D"/>
    <w:rPr>
      <w:sz w:val="20"/>
      <w:u w:val="single"/>
    </w:rPr>
  </w:style>
  <w:style w:type="character" w:customStyle="1" w:styleId="Style11ptBoldUnderline2">
    <w:name w:val="Style 11 pt Bold Underline2"/>
    <w:rsid w:val="00D97E7D"/>
    <w:rPr>
      <w:b/>
      <w:bCs/>
      <w:sz w:val="20"/>
      <w:u w:val="single"/>
    </w:rPr>
  </w:style>
  <w:style w:type="character" w:customStyle="1" w:styleId="nw">
    <w:name w:val="nw"/>
    <w:rsid w:val="00D97E7D"/>
  </w:style>
  <w:style w:type="character" w:customStyle="1" w:styleId="Styleunderline11ptBoldBorderSinglesolidlineAuto">
    <w:name w:val="Style underline + 11 pt Bold Border: : (Single solid line Auto ..."/>
    <w:rsid w:val="00D97E7D"/>
    <w:rPr>
      <w:b/>
      <w:bCs/>
      <w:sz w:val="20"/>
      <w:u w:val="single"/>
      <w:bdr w:val="single" w:sz="4" w:space="0" w:color="auto" w:frame="1"/>
    </w:rPr>
  </w:style>
  <w:style w:type="character" w:customStyle="1" w:styleId="cardCharCharChar1">
    <w:name w:val="card Char Char Char1"/>
    <w:rsid w:val="00D97E7D"/>
    <w:rPr>
      <w:lang w:val="en-US" w:eastAsia="en-US" w:bidi="ar-SA"/>
    </w:rPr>
  </w:style>
  <w:style w:type="character" w:customStyle="1" w:styleId="authors1">
    <w:name w:val="authors1"/>
    <w:rsid w:val="00D97E7D"/>
    <w:rPr>
      <w:rFonts w:ascii="Verdana" w:hAnsi="Verdana" w:hint="default"/>
      <w:b/>
      <w:bCs/>
      <w:color w:val="006699"/>
      <w:sz w:val="20"/>
      <w:szCs w:val="20"/>
    </w:rPr>
  </w:style>
  <w:style w:type="character" w:customStyle="1" w:styleId="headlinesectionlarge">
    <w:name w:val="headline_section_large"/>
    <w:rsid w:val="00D97E7D"/>
  </w:style>
  <w:style w:type="character" w:customStyle="1" w:styleId="Styleunderline11ptBlack">
    <w:name w:val="Style underline + 11 pt Black"/>
    <w:rsid w:val="00D97E7D"/>
    <w:rPr>
      <w:color w:val="000000"/>
      <w:sz w:val="20"/>
      <w:u w:val="single"/>
    </w:rPr>
  </w:style>
  <w:style w:type="character" w:customStyle="1" w:styleId="Styleunderline11ptBoldBlack">
    <w:name w:val="Style underline + 11 pt Bold Black"/>
    <w:rsid w:val="00D97E7D"/>
    <w:rPr>
      <w:b/>
      <w:bCs/>
      <w:color w:val="000000"/>
      <w:sz w:val="20"/>
      <w:u w:val="single"/>
    </w:rPr>
  </w:style>
  <w:style w:type="character" w:customStyle="1" w:styleId="Style11ptBoldBlackUnderline">
    <w:name w:val="Style 11 pt Bold Black Underline"/>
    <w:rsid w:val="00D97E7D"/>
    <w:rPr>
      <w:b/>
      <w:bCs/>
      <w:color w:val="000000"/>
      <w:sz w:val="20"/>
      <w:u w:val="single"/>
    </w:rPr>
  </w:style>
  <w:style w:type="character" w:customStyle="1" w:styleId="Style11ptBoldBlackUnderlineBorderSinglesolidline">
    <w:name w:val="Style 11 pt Bold Black Underline Border: : (Single solid line ..."/>
    <w:rsid w:val="00D97E7D"/>
    <w:rPr>
      <w:b/>
      <w:bCs/>
      <w:color w:val="000000"/>
      <w:sz w:val="20"/>
      <w:u w:val="single"/>
      <w:bdr w:val="single" w:sz="4" w:space="0" w:color="auto" w:frame="1"/>
    </w:rPr>
  </w:style>
  <w:style w:type="character" w:customStyle="1" w:styleId="StyleLatinMeridien-Italic11ptItalicUnderline">
    <w:name w:val="Style (Latin) Meridien-Italic 11 pt Italic Underline"/>
    <w:rsid w:val="00D97E7D"/>
    <w:rPr>
      <w:rFonts w:ascii="Meridien-Italic" w:hAnsi="Meridien-Italic" w:hint="default"/>
      <w:i/>
      <w:iCs/>
      <w:sz w:val="20"/>
      <w:u w:val="single"/>
    </w:rPr>
  </w:style>
  <w:style w:type="character" w:customStyle="1" w:styleId="Citation-AuthorDate">
    <w:name w:val="Citation - Author/Date"/>
    <w:rsid w:val="00D97E7D"/>
    <w:rPr>
      <w:b/>
      <w:bCs w:val="0"/>
      <w:smallCaps/>
      <w:sz w:val="24"/>
      <w:u w:val="single"/>
    </w:rPr>
  </w:style>
  <w:style w:type="character" w:customStyle="1" w:styleId="underlinestylechar0">
    <w:name w:val="underlinestylechar"/>
    <w:rsid w:val="00D97E7D"/>
  </w:style>
  <w:style w:type="character" w:customStyle="1" w:styleId="highlight">
    <w:name w:val="highlight"/>
    <w:rsid w:val="00D97E7D"/>
  </w:style>
  <w:style w:type="character" w:customStyle="1" w:styleId="DottedUnderline0">
    <w:name w:val="Dotted Underline"/>
    <w:rsid w:val="00D97E7D"/>
    <w:rPr>
      <w:rFonts w:ascii="Times New Roman" w:hAnsi="Times New Roman" w:cs="Times New Roman" w:hint="default"/>
      <w:sz w:val="20"/>
      <w:u w:val="dottedHeavy"/>
    </w:rPr>
  </w:style>
  <w:style w:type="character" w:customStyle="1" w:styleId="titleauthoretc">
    <w:name w:val="titleauthoretc"/>
    <w:rsid w:val="00D97E7D"/>
  </w:style>
  <w:style w:type="character" w:customStyle="1" w:styleId="labeltext">
    <w:name w:val="labeltext"/>
    <w:rsid w:val="00D97E7D"/>
  </w:style>
  <w:style w:type="character" w:customStyle="1" w:styleId="viewlink">
    <w:name w:val="viewlink"/>
    <w:rsid w:val="00D97E7D"/>
  </w:style>
  <w:style w:type="character" w:customStyle="1" w:styleId="share">
    <w:name w:val="share"/>
    <w:rsid w:val="00D97E7D"/>
  </w:style>
  <w:style w:type="character" w:customStyle="1" w:styleId="inlinkchart">
    <w:name w:val="inlink_chart"/>
    <w:rsid w:val="00D97E7D"/>
  </w:style>
  <w:style w:type="character" w:customStyle="1" w:styleId="underLight">
    <w:name w:val="underLight"/>
    <w:uiPriority w:val="1"/>
    <w:qFormat/>
    <w:rsid w:val="00D97E7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97E7D"/>
  </w:style>
  <w:style w:type="character" w:customStyle="1" w:styleId="author-rss">
    <w:name w:val="author-rss"/>
    <w:rsid w:val="00D97E7D"/>
  </w:style>
  <w:style w:type="character" w:customStyle="1" w:styleId="fbsharecountwrapper">
    <w:name w:val="fb_share_count_wrapper"/>
    <w:rsid w:val="00D97E7D"/>
  </w:style>
  <w:style w:type="character" w:customStyle="1" w:styleId="fbbuttontext">
    <w:name w:val="fb_button_text"/>
    <w:rsid w:val="00D97E7D"/>
  </w:style>
  <w:style w:type="character" w:customStyle="1" w:styleId="hw">
    <w:name w:val="hw"/>
    <w:rsid w:val="00D97E7D"/>
  </w:style>
  <w:style w:type="character" w:customStyle="1" w:styleId="linktotop">
    <w:name w:val="linktotop"/>
    <w:rsid w:val="00D97E7D"/>
  </w:style>
  <w:style w:type="character" w:customStyle="1" w:styleId="maintextbldleft">
    <w:name w:val="maintextbldleft"/>
    <w:rsid w:val="00D97E7D"/>
  </w:style>
  <w:style w:type="character" w:customStyle="1" w:styleId="maintextleft">
    <w:name w:val="maintextleft"/>
    <w:rsid w:val="00D97E7D"/>
  </w:style>
  <w:style w:type="character" w:customStyle="1" w:styleId="descriptionstyle1block">
    <w:name w:val="description style1 block"/>
    <w:rsid w:val="00D97E7D"/>
  </w:style>
  <w:style w:type="character" w:customStyle="1" w:styleId="gutter-right-1">
    <w:name w:val="gutter-right-1"/>
    <w:basedOn w:val="DefaultParagraphFont"/>
    <w:rsid w:val="00D97E7D"/>
  </w:style>
  <w:style w:type="character" w:customStyle="1" w:styleId="ssl3">
    <w:name w:val="ss_l3"/>
    <w:rsid w:val="00D97E7D"/>
  </w:style>
  <w:style w:type="character" w:customStyle="1" w:styleId="FontStyle39">
    <w:name w:val="Font Style39"/>
    <w:uiPriority w:val="99"/>
    <w:rsid w:val="00D97E7D"/>
    <w:rPr>
      <w:rFonts w:ascii="Constantia" w:hAnsi="Constantia" w:cs="Constantia" w:hint="default"/>
      <w:b/>
      <w:bCs/>
      <w:sz w:val="18"/>
      <w:szCs w:val="18"/>
    </w:rPr>
  </w:style>
  <w:style w:type="character" w:customStyle="1" w:styleId="6">
    <w:name w:val="6"/>
    <w:rsid w:val="00D97E7D"/>
    <w:rPr>
      <w:rFonts w:ascii="Arial" w:hAnsi="Arial" w:cs="Arial" w:hint="default"/>
      <w:bCs/>
      <w:sz w:val="20"/>
      <w:u w:val="single"/>
      <w:lang w:val="en-US" w:eastAsia="en-US" w:bidi="ar-SA"/>
    </w:rPr>
  </w:style>
  <w:style w:type="character" w:customStyle="1" w:styleId="Header11">
    <w:name w:val="Header11"/>
    <w:rsid w:val="00D97E7D"/>
  </w:style>
  <w:style w:type="character" w:customStyle="1" w:styleId="posa">
    <w:name w:val="pos(a)"/>
    <w:basedOn w:val="DefaultParagraphFont"/>
    <w:rsid w:val="00D97E7D"/>
  </w:style>
  <w:style w:type="character" w:customStyle="1" w:styleId="u-hiddeninnarrowenv">
    <w:name w:val="u-hiddeninnarrowenv"/>
    <w:basedOn w:val="DefaultParagraphFont"/>
    <w:rsid w:val="00D97E7D"/>
  </w:style>
  <w:style w:type="character" w:customStyle="1" w:styleId="followbutton-bird">
    <w:name w:val="followbutton-bird"/>
    <w:basedOn w:val="DefaultParagraphFont"/>
    <w:rsid w:val="00D97E7D"/>
  </w:style>
  <w:style w:type="character" w:customStyle="1" w:styleId="tweetauthor-name">
    <w:name w:val="tweetauthor-name"/>
    <w:basedOn w:val="DefaultParagraphFont"/>
    <w:rsid w:val="00D97E7D"/>
  </w:style>
  <w:style w:type="character" w:customStyle="1" w:styleId="tweetauthor-verifiedbadge">
    <w:name w:val="tweetauthor-verifiedbadge"/>
    <w:basedOn w:val="DefaultParagraphFont"/>
    <w:rsid w:val="00D97E7D"/>
  </w:style>
  <w:style w:type="character" w:customStyle="1" w:styleId="tweetauthor-screenname">
    <w:name w:val="tweetauthor-screenname"/>
    <w:basedOn w:val="DefaultParagraphFont"/>
    <w:rsid w:val="00D97E7D"/>
  </w:style>
  <w:style w:type="character" w:customStyle="1" w:styleId="u-hiddenvisually">
    <w:name w:val="u-hiddenvisually"/>
    <w:basedOn w:val="DefaultParagraphFont"/>
    <w:rsid w:val="00D97E7D"/>
  </w:style>
  <w:style w:type="character" w:customStyle="1" w:styleId="tweetaction-stat">
    <w:name w:val="tweetaction-stat"/>
    <w:basedOn w:val="DefaultParagraphFont"/>
    <w:rsid w:val="00D97E7D"/>
  </w:style>
  <w:style w:type="character" w:customStyle="1" w:styleId="related">
    <w:name w:val="related"/>
    <w:basedOn w:val="DefaultParagraphFont"/>
    <w:rsid w:val="00D97E7D"/>
  </w:style>
  <w:style w:type="character" w:customStyle="1" w:styleId="related-content">
    <w:name w:val="related-content"/>
    <w:basedOn w:val="DefaultParagraphFont"/>
    <w:rsid w:val="00D97E7D"/>
  </w:style>
  <w:style w:type="character" w:customStyle="1" w:styleId="name-of-author">
    <w:name w:val="name-of-author"/>
    <w:basedOn w:val="DefaultParagraphFont"/>
    <w:rsid w:val="00D97E7D"/>
  </w:style>
  <w:style w:type="character" w:customStyle="1" w:styleId="first-name">
    <w:name w:val="first-name"/>
    <w:basedOn w:val="DefaultParagraphFont"/>
    <w:rsid w:val="00D97E7D"/>
  </w:style>
  <w:style w:type="character" w:customStyle="1" w:styleId="last-name">
    <w:name w:val="last-name"/>
    <w:basedOn w:val="DefaultParagraphFont"/>
    <w:rsid w:val="00D97E7D"/>
  </w:style>
  <w:style w:type="character" w:customStyle="1" w:styleId="caption10">
    <w:name w:val="caption1"/>
    <w:basedOn w:val="DefaultParagraphFont"/>
    <w:rsid w:val="00D97E7D"/>
  </w:style>
  <w:style w:type="character" w:customStyle="1" w:styleId="recirc-text">
    <w:name w:val="&quot;recirc-text”"/>
    <w:basedOn w:val="DefaultParagraphFont"/>
    <w:rsid w:val="00D97E7D"/>
  </w:style>
  <w:style w:type="character" w:customStyle="1" w:styleId="video-icon">
    <w:name w:val="video-icon"/>
    <w:basedOn w:val="DefaultParagraphFont"/>
    <w:rsid w:val="00D97E7D"/>
  </w:style>
  <w:style w:type="character" w:customStyle="1" w:styleId="powa-shot-play-btn-text">
    <w:name w:val="powa-shot-play-btn-text"/>
    <w:basedOn w:val="DefaultParagraphFont"/>
    <w:rsid w:val="00D97E7D"/>
  </w:style>
  <w:style w:type="character" w:customStyle="1" w:styleId="powa-shot-click">
    <w:name w:val="powa-shot-click"/>
    <w:basedOn w:val="DefaultParagraphFont"/>
    <w:rsid w:val="00D97E7D"/>
  </w:style>
  <w:style w:type="character" w:customStyle="1" w:styleId="wpv-blurb">
    <w:name w:val="wpv-blurb"/>
    <w:basedOn w:val="DefaultParagraphFont"/>
    <w:rsid w:val="00D97E7D"/>
  </w:style>
  <w:style w:type="character" w:customStyle="1" w:styleId="pb-caption">
    <w:name w:val="pb-caption"/>
    <w:basedOn w:val="DefaultParagraphFont"/>
    <w:rsid w:val="00D97E7D"/>
  </w:style>
  <w:style w:type="character" w:customStyle="1" w:styleId="Heading5Char1">
    <w:name w:val="Heading 5 Char1"/>
    <w:aliases w:val="Text Char1"/>
    <w:basedOn w:val="DefaultParagraphFont"/>
    <w:semiHidden/>
    <w:rsid w:val="00D97E7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D97E7D"/>
    <w:rPr>
      <w:vertAlign w:val="baseline"/>
    </w:rPr>
  </w:style>
  <w:style w:type="character" w:customStyle="1" w:styleId="Heading7Char1">
    <w:name w:val="Heading 7 Char1"/>
    <w:basedOn w:val="DefaultParagraphFont"/>
    <w:semiHidden/>
    <w:rsid w:val="00D97E7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D97E7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97E7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97E7D"/>
    <w:rPr>
      <w:rFonts w:ascii="Calibri" w:hAnsi="Calibri" w:cs="Calibri"/>
    </w:rPr>
  </w:style>
  <w:style w:type="numbering" w:customStyle="1" w:styleId="NoList2">
    <w:name w:val="No List2"/>
    <w:next w:val="NoList"/>
    <w:uiPriority w:val="99"/>
    <w:semiHidden/>
    <w:unhideWhenUsed/>
    <w:rsid w:val="00D97E7D"/>
  </w:style>
  <w:style w:type="numbering" w:customStyle="1" w:styleId="NoList3">
    <w:name w:val="No List3"/>
    <w:next w:val="NoList"/>
    <w:uiPriority w:val="99"/>
    <w:semiHidden/>
    <w:unhideWhenUsed/>
    <w:rsid w:val="00D97E7D"/>
  </w:style>
  <w:style w:type="numbering" w:customStyle="1" w:styleId="NoList4">
    <w:name w:val="No List4"/>
    <w:next w:val="NoList"/>
    <w:uiPriority w:val="99"/>
    <w:semiHidden/>
    <w:unhideWhenUsed/>
    <w:rsid w:val="00D97E7D"/>
  </w:style>
  <w:style w:type="numbering" w:customStyle="1" w:styleId="NoList5">
    <w:name w:val="No List5"/>
    <w:next w:val="NoList"/>
    <w:semiHidden/>
    <w:unhideWhenUsed/>
    <w:rsid w:val="00D97E7D"/>
  </w:style>
  <w:style w:type="paragraph" w:styleId="BlockText">
    <w:name w:val="Block Text"/>
    <w:basedOn w:val="Normal"/>
    <w:rsid w:val="00D97E7D"/>
    <w:pPr>
      <w:ind w:left="229" w:right="229"/>
    </w:pPr>
    <w:rPr>
      <w:rFonts w:ascii="Verdana" w:eastAsia="Times New Roman" w:hAnsi="Verdana"/>
      <w:sz w:val="16"/>
      <w:szCs w:val="20"/>
    </w:rPr>
  </w:style>
  <w:style w:type="paragraph" w:styleId="NormalIndent">
    <w:name w:val="Normal Indent"/>
    <w:basedOn w:val="Normal"/>
    <w:rsid w:val="00D97E7D"/>
    <w:pPr>
      <w:ind w:left="720"/>
    </w:pPr>
    <w:rPr>
      <w:rFonts w:eastAsia="Times New Roman"/>
      <w:szCs w:val="20"/>
    </w:rPr>
  </w:style>
  <w:style w:type="paragraph" w:styleId="EnvelopeReturn">
    <w:name w:val="envelope return"/>
    <w:basedOn w:val="Normal"/>
    <w:rsid w:val="00D97E7D"/>
    <w:rPr>
      <w:rFonts w:ascii="Arial" w:eastAsia="Times New Roman" w:hAnsi="Arial"/>
      <w:sz w:val="24"/>
      <w:szCs w:val="20"/>
    </w:rPr>
  </w:style>
  <w:style w:type="paragraph" w:styleId="EnvelopeAddress">
    <w:name w:val="envelope address"/>
    <w:basedOn w:val="Normal"/>
    <w:rsid w:val="00D97E7D"/>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D97E7D"/>
  </w:style>
  <w:style w:type="numbering" w:customStyle="1" w:styleId="NoList7">
    <w:name w:val="No List7"/>
    <w:next w:val="NoList"/>
    <w:semiHidden/>
    <w:unhideWhenUsed/>
    <w:rsid w:val="00D97E7D"/>
  </w:style>
  <w:style w:type="paragraph" w:styleId="ListBullet">
    <w:name w:val="List Bullet"/>
    <w:basedOn w:val="Normal"/>
    <w:link w:val="ListBulletChar"/>
    <w:uiPriority w:val="99"/>
    <w:unhideWhenUsed/>
    <w:rsid w:val="00D97E7D"/>
    <w:pPr>
      <w:tabs>
        <w:tab w:val="num" w:pos="360"/>
      </w:tabs>
      <w:ind w:left="360" w:hanging="360"/>
      <w:contextualSpacing/>
    </w:pPr>
    <w:rPr>
      <w:rFonts w:eastAsia="Calibri"/>
    </w:rPr>
  </w:style>
  <w:style w:type="table" w:styleId="MediumGrid1">
    <w:name w:val="Medium Grid 1"/>
    <w:basedOn w:val="TableNormal"/>
    <w:uiPriority w:val="67"/>
    <w:rsid w:val="00D97E7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D97E7D"/>
  </w:style>
  <w:style w:type="numbering" w:customStyle="1" w:styleId="NoList111">
    <w:name w:val="No List111"/>
    <w:next w:val="NoList"/>
    <w:uiPriority w:val="99"/>
    <w:semiHidden/>
    <w:unhideWhenUsed/>
    <w:rsid w:val="00D97E7D"/>
  </w:style>
  <w:style w:type="numbering" w:customStyle="1" w:styleId="NoList1111">
    <w:name w:val="No List1111"/>
    <w:next w:val="NoList"/>
    <w:uiPriority w:val="99"/>
    <w:semiHidden/>
    <w:unhideWhenUsed/>
    <w:rsid w:val="00D97E7D"/>
  </w:style>
  <w:style w:type="numbering" w:customStyle="1" w:styleId="NoList11111">
    <w:name w:val="No List11111"/>
    <w:next w:val="NoList"/>
    <w:uiPriority w:val="99"/>
    <w:semiHidden/>
    <w:unhideWhenUsed/>
    <w:rsid w:val="00D97E7D"/>
  </w:style>
  <w:style w:type="numbering" w:customStyle="1" w:styleId="NoList111111">
    <w:name w:val="No List111111"/>
    <w:next w:val="NoList"/>
    <w:uiPriority w:val="99"/>
    <w:semiHidden/>
    <w:unhideWhenUsed/>
    <w:rsid w:val="00D97E7D"/>
  </w:style>
  <w:style w:type="numbering" w:customStyle="1" w:styleId="NoList1111111">
    <w:name w:val="No List1111111"/>
    <w:next w:val="NoList"/>
    <w:uiPriority w:val="99"/>
    <w:semiHidden/>
    <w:unhideWhenUsed/>
    <w:rsid w:val="00D97E7D"/>
  </w:style>
  <w:style w:type="numbering" w:customStyle="1" w:styleId="NoList11111111">
    <w:name w:val="No List11111111"/>
    <w:next w:val="NoList"/>
    <w:uiPriority w:val="99"/>
    <w:semiHidden/>
    <w:unhideWhenUsed/>
    <w:rsid w:val="00D97E7D"/>
  </w:style>
  <w:style w:type="numbering" w:customStyle="1" w:styleId="NoList111111111">
    <w:name w:val="No List111111111"/>
    <w:next w:val="NoList"/>
    <w:uiPriority w:val="99"/>
    <w:semiHidden/>
    <w:unhideWhenUsed/>
    <w:rsid w:val="00D97E7D"/>
  </w:style>
  <w:style w:type="numbering" w:customStyle="1" w:styleId="NoList1111111111">
    <w:name w:val="No List1111111111"/>
    <w:next w:val="NoList"/>
    <w:uiPriority w:val="99"/>
    <w:semiHidden/>
    <w:unhideWhenUsed/>
    <w:rsid w:val="00D97E7D"/>
  </w:style>
  <w:style w:type="numbering" w:customStyle="1" w:styleId="NoList11111111111">
    <w:name w:val="No List11111111111"/>
    <w:next w:val="NoList"/>
    <w:uiPriority w:val="99"/>
    <w:semiHidden/>
    <w:unhideWhenUsed/>
    <w:rsid w:val="00D97E7D"/>
  </w:style>
  <w:style w:type="numbering" w:customStyle="1" w:styleId="NoList111111111111">
    <w:name w:val="No List111111111111"/>
    <w:next w:val="NoList"/>
    <w:uiPriority w:val="99"/>
    <w:semiHidden/>
    <w:unhideWhenUsed/>
    <w:rsid w:val="00D97E7D"/>
  </w:style>
  <w:style w:type="numbering" w:customStyle="1" w:styleId="NoList1111111111111">
    <w:name w:val="No List1111111111111"/>
    <w:next w:val="NoList"/>
    <w:uiPriority w:val="99"/>
    <w:semiHidden/>
    <w:unhideWhenUsed/>
    <w:rsid w:val="00D97E7D"/>
  </w:style>
  <w:style w:type="numbering" w:customStyle="1" w:styleId="NoList11111111111111">
    <w:name w:val="No List11111111111111"/>
    <w:next w:val="NoList"/>
    <w:uiPriority w:val="99"/>
    <w:semiHidden/>
    <w:unhideWhenUsed/>
    <w:rsid w:val="00D97E7D"/>
  </w:style>
  <w:style w:type="numbering" w:customStyle="1" w:styleId="NoList111111111111111">
    <w:name w:val="No List111111111111111"/>
    <w:next w:val="NoList"/>
    <w:uiPriority w:val="99"/>
    <w:semiHidden/>
    <w:unhideWhenUsed/>
    <w:rsid w:val="00D97E7D"/>
  </w:style>
  <w:style w:type="numbering" w:customStyle="1" w:styleId="NoList1111111111111111">
    <w:name w:val="No List1111111111111111"/>
    <w:next w:val="NoList"/>
    <w:uiPriority w:val="99"/>
    <w:semiHidden/>
    <w:unhideWhenUsed/>
    <w:rsid w:val="00D97E7D"/>
  </w:style>
  <w:style w:type="numbering" w:customStyle="1" w:styleId="NoList11111111111111111">
    <w:name w:val="No List11111111111111111"/>
    <w:next w:val="NoList"/>
    <w:uiPriority w:val="99"/>
    <w:semiHidden/>
    <w:unhideWhenUsed/>
    <w:rsid w:val="00D97E7D"/>
  </w:style>
  <w:style w:type="character" w:customStyle="1" w:styleId="FontStyle220">
    <w:name w:val="Font Style220"/>
    <w:basedOn w:val="DefaultParagraphFont"/>
    <w:uiPriority w:val="99"/>
    <w:rsid w:val="00D97E7D"/>
    <w:rPr>
      <w:rFonts w:ascii="Candara" w:hAnsi="Candara" w:cs="Candara" w:hint="default"/>
      <w:i/>
      <w:iCs/>
      <w:sz w:val="18"/>
      <w:szCs w:val="18"/>
    </w:rPr>
  </w:style>
  <w:style w:type="character" w:customStyle="1" w:styleId="FontStyle290">
    <w:name w:val="Font Style290"/>
    <w:basedOn w:val="DefaultParagraphFont"/>
    <w:uiPriority w:val="99"/>
    <w:rsid w:val="00D97E7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97E7D"/>
    <w:rPr>
      <w:rFonts w:ascii="Arial" w:hAnsi="Arial" w:cs="Arial"/>
      <w:b/>
      <w:bCs/>
      <w:sz w:val="16"/>
      <w:szCs w:val="16"/>
    </w:rPr>
  </w:style>
  <w:style w:type="paragraph" w:customStyle="1" w:styleId="articlebodynormaltext">
    <w:name w:val="articlebody_normaltext"/>
    <w:basedOn w:val="Normal"/>
    <w:rsid w:val="00D97E7D"/>
    <w:pPr>
      <w:spacing w:before="100" w:beforeAutospacing="1" w:after="100" w:afterAutospacing="1"/>
    </w:pPr>
    <w:rPr>
      <w:rFonts w:ascii="Georgia" w:hAnsi="Georgia"/>
    </w:rPr>
  </w:style>
  <w:style w:type="character" w:customStyle="1" w:styleId="Bodytext21">
    <w:name w:val="Body text (2)_"/>
    <w:basedOn w:val="DefaultParagraphFont"/>
    <w:link w:val="Bodytext22"/>
    <w:rsid w:val="00D97E7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D97E7D"/>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D97E7D"/>
    <w:rPr>
      <w:color w:val="000000"/>
      <w:sz w:val="28"/>
      <w:szCs w:val="28"/>
    </w:rPr>
  </w:style>
  <w:style w:type="character" w:customStyle="1" w:styleId="Style9ptItalicUnderline">
    <w:name w:val="Style 9 pt Italic Underline"/>
    <w:rsid w:val="00D97E7D"/>
    <w:rPr>
      <w:i/>
      <w:iCs/>
      <w:sz w:val="20"/>
      <w:u w:val="single"/>
    </w:rPr>
  </w:style>
  <w:style w:type="paragraph" w:customStyle="1" w:styleId="StyleHeading4TagsmalltextBigcardbodyNormalTagNotBold">
    <w:name w:val="Style Heading 4Tagsmall textBig cardbodyNormal Tag + Not Bold"/>
    <w:basedOn w:val="Heading4"/>
    <w:rsid w:val="00D97E7D"/>
    <w:rPr>
      <w:bCs w:val="0"/>
      <w:sz w:val="22"/>
      <w:szCs w:val="22"/>
    </w:rPr>
  </w:style>
  <w:style w:type="character" w:customStyle="1" w:styleId="StyleBox12ptBold">
    <w:name w:val="Style Box + 12 pt Bold"/>
    <w:basedOn w:val="DefaultParagraphFont"/>
    <w:rsid w:val="00D97E7D"/>
    <w:rPr>
      <w:rFonts w:ascii="Georgia" w:hAnsi="Georgia"/>
      <w:b/>
      <w:bCs/>
      <w:sz w:val="22"/>
      <w:u w:val="single"/>
      <w:bdr w:val="none" w:sz="0" w:space="0" w:color="auto"/>
    </w:rPr>
  </w:style>
  <w:style w:type="character" w:customStyle="1" w:styleId="StyleBox12pt">
    <w:name w:val="Style Box + 12 pt"/>
    <w:basedOn w:val="DefaultParagraphFont"/>
    <w:rsid w:val="00D97E7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D97E7D"/>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D97E7D"/>
    <w:rPr>
      <w:bCs w:val="0"/>
      <w:szCs w:val="22"/>
    </w:rPr>
  </w:style>
  <w:style w:type="character" w:customStyle="1" w:styleId="StyleGaramondText1">
    <w:name w:val="Style Garamond Text 1"/>
    <w:basedOn w:val="DefaultParagraphFont"/>
    <w:rsid w:val="00D97E7D"/>
    <w:rPr>
      <w:rFonts w:ascii="Georgia" w:hAnsi="Georgia"/>
      <w:color w:val="0D0D0D" w:themeColor="text1" w:themeTint="F2"/>
      <w:sz w:val="22"/>
    </w:rPr>
  </w:style>
  <w:style w:type="character" w:customStyle="1" w:styleId="StyleGaramondText1Underline">
    <w:name w:val="Style Garamond Text 1 Underline"/>
    <w:basedOn w:val="DefaultParagraphFont"/>
    <w:rsid w:val="00D97E7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97E7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97E7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97E7D"/>
    <w:rPr>
      <w:b w:val="0"/>
      <w:bCs w:val="0"/>
      <w:sz w:val="14"/>
      <w:u w:val="none"/>
    </w:rPr>
  </w:style>
  <w:style w:type="character" w:customStyle="1" w:styleId="Style7ptBold">
    <w:name w:val="Style 7 pt Bold"/>
    <w:basedOn w:val="DefaultParagraphFont"/>
    <w:rsid w:val="00D97E7D"/>
    <w:rPr>
      <w:b w:val="0"/>
      <w:bCs/>
      <w:sz w:val="14"/>
    </w:rPr>
  </w:style>
  <w:style w:type="paragraph" w:customStyle="1" w:styleId="Stylecardtext8pt">
    <w:name w:val="Style card text + 8 pt"/>
    <w:basedOn w:val="Normal"/>
    <w:rsid w:val="00D97E7D"/>
    <w:pPr>
      <w:ind w:right="288"/>
    </w:pPr>
    <w:rPr>
      <w:sz w:val="16"/>
    </w:rPr>
  </w:style>
  <w:style w:type="paragraph" w:customStyle="1" w:styleId="Stylecardtext5pt">
    <w:name w:val="Style card text + 5 pt"/>
    <w:basedOn w:val="Normal"/>
    <w:rsid w:val="00D97E7D"/>
    <w:pPr>
      <w:ind w:right="288"/>
    </w:pPr>
    <w:rPr>
      <w:sz w:val="10"/>
    </w:rPr>
  </w:style>
  <w:style w:type="character" w:customStyle="1" w:styleId="StyleStyleBoldUnderlineUnderlineIntenseEmphasis1apple-style-">
    <w:name w:val="Style Style Bold UnderlineUnderlineIntense Emphasis1apple-style-..."/>
    <w:basedOn w:val="DefaultParagraphFont"/>
    <w:rsid w:val="00D97E7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97E7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97E7D"/>
    <w:rPr>
      <w:rFonts w:ascii="Georgia" w:hAnsi="Georgia"/>
      <w:u w:val="single"/>
    </w:rPr>
  </w:style>
  <w:style w:type="paragraph" w:customStyle="1" w:styleId="StyleCardsGeorgia12ptBoldThickunderlineBorderSin">
    <w:name w:val="Style Cards + Georgia 12 pt Bold Thick underline Border: : (Sin..."/>
    <w:basedOn w:val="Normal"/>
    <w:rsid w:val="00D97E7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D97E7D"/>
    <w:rPr>
      <w:rFonts w:ascii="Georgia" w:hAnsi="Georgia"/>
      <w:sz w:val="24"/>
      <w:u w:val="single"/>
    </w:rPr>
  </w:style>
  <w:style w:type="paragraph" w:customStyle="1" w:styleId="StyleCardsGeorgia">
    <w:name w:val="Style Cards + Georgia"/>
    <w:basedOn w:val="Normal"/>
    <w:rsid w:val="00D97E7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97E7D"/>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D97E7D"/>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D97E7D"/>
    <w:rPr>
      <w:rFonts w:eastAsia="Times New Roman"/>
      <w:i/>
      <w:iCs/>
    </w:rPr>
  </w:style>
  <w:style w:type="character" w:customStyle="1" w:styleId="HTMLAddressChar">
    <w:name w:val="HTML Address Char"/>
    <w:basedOn w:val="DefaultParagraphFont"/>
    <w:link w:val="HTMLAddress"/>
    <w:uiPriority w:val="99"/>
    <w:rsid w:val="00D97E7D"/>
    <w:rPr>
      <w:rFonts w:ascii="Calibri" w:eastAsia="Times New Roman" w:hAnsi="Calibri"/>
      <w:i/>
      <w:iCs/>
      <w:sz w:val="22"/>
    </w:rPr>
  </w:style>
  <w:style w:type="paragraph" w:styleId="Index1">
    <w:name w:val="index 1"/>
    <w:basedOn w:val="Normal"/>
    <w:next w:val="Normal"/>
    <w:autoRedefine/>
    <w:unhideWhenUsed/>
    <w:rsid w:val="00D97E7D"/>
    <w:pPr>
      <w:ind w:left="220" w:hanging="220"/>
    </w:pPr>
  </w:style>
  <w:style w:type="character" w:customStyle="1" w:styleId="CardsFont6ptChar1">
    <w:name w:val="Cards + Font: 6 pt Char1"/>
    <w:link w:val="CardsFont6pt"/>
    <w:locked/>
    <w:rsid w:val="00D97E7D"/>
    <w:rPr>
      <w:rFonts w:ascii="Calibri" w:eastAsia="Times New Roman" w:hAnsi="Calibri" w:cs="Times New Roman"/>
      <w:sz w:val="12"/>
      <w:szCs w:val="20"/>
    </w:rPr>
  </w:style>
  <w:style w:type="paragraph" w:customStyle="1" w:styleId="Quote2">
    <w:name w:val="Quote2"/>
    <w:basedOn w:val="Default"/>
    <w:next w:val="Default"/>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D97E7D"/>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D97E7D"/>
    <w:pPr>
      <w:keepNext/>
      <w:keepLines/>
      <w:spacing w:before="200"/>
      <w:outlineLvl w:val="3"/>
    </w:pPr>
    <w:rPr>
      <w:rFonts w:eastAsia="Times New Roman"/>
      <w:b/>
      <w:bCs/>
      <w:iCs/>
      <w:sz w:val="26"/>
    </w:rPr>
  </w:style>
  <w:style w:type="paragraph" w:customStyle="1" w:styleId="post-subtitle">
    <w:name w:val="post-subtitle"/>
    <w:basedOn w:val="Normal"/>
    <w:rsid w:val="00D97E7D"/>
    <w:pPr>
      <w:spacing w:before="100" w:beforeAutospacing="1" w:after="100" w:afterAutospacing="1"/>
    </w:pPr>
    <w:rPr>
      <w:rFonts w:eastAsia="Times New Roman"/>
    </w:rPr>
  </w:style>
  <w:style w:type="paragraph" w:customStyle="1" w:styleId="Pa0">
    <w:name w:val="Pa0"/>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D97E7D"/>
    <w:pPr>
      <w:spacing w:before="100" w:beforeAutospacing="1" w:after="100" w:afterAutospacing="1"/>
    </w:pPr>
    <w:rPr>
      <w:rFonts w:eastAsia="Times New Roman"/>
    </w:rPr>
  </w:style>
  <w:style w:type="paragraph" w:customStyle="1" w:styleId="tagline1">
    <w:name w:val="tagline"/>
    <w:basedOn w:val="Normal"/>
    <w:rsid w:val="00D97E7D"/>
    <w:pPr>
      <w:spacing w:before="100" w:beforeAutospacing="1" w:after="100" w:afterAutospacing="1"/>
    </w:pPr>
    <w:rPr>
      <w:rFonts w:eastAsia="Times New Roman"/>
    </w:rPr>
  </w:style>
  <w:style w:type="paragraph" w:customStyle="1" w:styleId="Block1">
    <w:name w:val="Block1"/>
    <w:basedOn w:val="Normal"/>
    <w:next w:val="Normal"/>
    <w:uiPriority w:val="3"/>
    <w:qFormat/>
    <w:rsid w:val="00D97E7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97E7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D97E7D"/>
    <w:rPr>
      <w:sz w:val="10"/>
    </w:rPr>
  </w:style>
  <w:style w:type="paragraph" w:customStyle="1" w:styleId="ReallySamllText">
    <w:name w:val="ReallySamllText"/>
    <w:basedOn w:val="Normal"/>
    <w:link w:val="ReallySamllTextChar"/>
    <w:autoRedefine/>
    <w:rsid w:val="00D97E7D"/>
    <w:rPr>
      <w:rFonts w:asciiTheme="minorHAnsi" w:hAnsiTheme="minorHAnsi"/>
      <w:sz w:val="10"/>
    </w:rPr>
  </w:style>
  <w:style w:type="paragraph" w:customStyle="1" w:styleId="CardCites">
    <w:name w:val="Card Cites"/>
    <w:basedOn w:val="Normal"/>
    <w:next w:val="Normal"/>
    <w:qFormat/>
    <w:rsid w:val="00D97E7D"/>
    <w:rPr>
      <w:rFonts w:eastAsia="Times New Roman"/>
      <w:b/>
      <w:sz w:val="20"/>
    </w:rPr>
  </w:style>
  <w:style w:type="paragraph" w:customStyle="1" w:styleId="NormalWeb3">
    <w:name w:val="Normal (Web)3"/>
    <w:basedOn w:val="Normal"/>
    <w:rsid w:val="00D97E7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97E7D"/>
    <w:pPr>
      <w:ind w:left="400"/>
    </w:pPr>
    <w:rPr>
      <w:rFonts w:eastAsia="Times New Roman"/>
    </w:rPr>
  </w:style>
  <w:style w:type="paragraph" w:customStyle="1" w:styleId="TagCiteChar2">
    <w:name w:val="Tag / Cite Char"/>
    <w:basedOn w:val="Normal"/>
    <w:rsid w:val="00D97E7D"/>
    <w:rPr>
      <w:rFonts w:eastAsia="Times New Roman"/>
      <w:b/>
      <w:color w:val="000000"/>
    </w:rPr>
  </w:style>
  <w:style w:type="paragraph" w:customStyle="1" w:styleId="PageNumber2">
    <w:name w:val="Page Number2"/>
    <w:basedOn w:val="Normal"/>
    <w:next w:val="Normal"/>
    <w:rsid w:val="00D97E7D"/>
    <w:rPr>
      <w:rFonts w:eastAsia="Times New Roman"/>
      <w:sz w:val="20"/>
    </w:rPr>
  </w:style>
  <w:style w:type="paragraph" w:customStyle="1" w:styleId="HeaderFooter">
    <w:name w:val="Header &amp; Footer"/>
    <w:rsid w:val="00D97E7D"/>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D97E7D"/>
    <w:rPr>
      <w:rFonts w:ascii="Arial Narrow" w:eastAsia="Times New Roman" w:hAnsi="Arial Narrow"/>
      <w:color w:val="000000"/>
      <w:sz w:val="16"/>
    </w:rPr>
  </w:style>
  <w:style w:type="paragraph" w:customStyle="1" w:styleId="CardTextUnderlined">
    <w:name w:val="Card Text Underlined"/>
    <w:basedOn w:val="Normal"/>
    <w:rsid w:val="00D97E7D"/>
    <w:rPr>
      <w:rFonts w:ascii="Arial Narrow" w:eastAsia="Times New Roman" w:hAnsi="Arial Narrow"/>
      <w:u w:val="single"/>
    </w:rPr>
  </w:style>
  <w:style w:type="paragraph" w:customStyle="1" w:styleId="HeaderDebate">
    <w:name w:val="Header Debate"/>
    <w:basedOn w:val="Normal"/>
    <w:rsid w:val="00D97E7D"/>
    <w:pPr>
      <w:jc w:val="center"/>
      <w:outlineLvl w:val="0"/>
    </w:pPr>
    <w:rPr>
      <w:rFonts w:eastAsia="Times New Roman"/>
      <w:b/>
      <w:sz w:val="48"/>
      <w:u w:val="words"/>
    </w:rPr>
  </w:style>
  <w:style w:type="paragraph" w:customStyle="1" w:styleId="NormalWeb1">
    <w:name w:val="Normal (Web)1"/>
    <w:basedOn w:val="Normal"/>
    <w:rsid w:val="00D97E7D"/>
    <w:pPr>
      <w:spacing w:before="100" w:beforeAutospacing="1" w:after="100" w:afterAutospacing="1"/>
    </w:pPr>
    <w:rPr>
      <w:rFonts w:eastAsia="Times New Roman"/>
      <w:sz w:val="20"/>
      <w:szCs w:val="20"/>
    </w:rPr>
  </w:style>
  <w:style w:type="paragraph" w:customStyle="1" w:styleId="CardTagCharChar">
    <w:name w:val="Card Tag Char Char"/>
    <w:basedOn w:val="Normal"/>
    <w:rsid w:val="00D97E7D"/>
    <w:rPr>
      <w:rFonts w:eastAsia="Times New Roman"/>
      <w:b/>
    </w:rPr>
  </w:style>
  <w:style w:type="paragraph" w:customStyle="1" w:styleId="fixed">
    <w:name w:val="fixed"/>
    <w:basedOn w:val="Normal"/>
    <w:rsid w:val="00D97E7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97E7D"/>
    <w:pPr>
      <w:spacing w:before="100" w:beforeAutospacing="1" w:after="100" w:afterAutospacing="1"/>
    </w:pPr>
    <w:rPr>
      <w:rFonts w:eastAsia="Times New Roman"/>
    </w:rPr>
  </w:style>
  <w:style w:type="paragraph" w:customStyle="1" w:styleId="ExecutiveSummarytext">
    <w:name w:val="Executive Summary text"/>
    <w:basedOn w:val="Normal"/>
    <w:next w:val="Normal"/>
    <w:rsid w:val="00D97E7D"/>
    <w:pPr>
      <w:autoSpaceDE w:val="0"/>
      <w:autoSpaceDN w:val="0"/>
      <w:adjustRightInd w:val="0"/>
    </w:pPr>
    <w:rPr>
      <w:rFonts w:ascii="Arial" w:eastAsia="Times New Roman" w:hAnsi="Arial"/>
    </w:rPr>
  </w:style>
  <w:style w:type="character" w:customStyle="1" w:styleId="NormalUnderlineChar1">
    <w:name w:val="Normal Underline Char1"/>
    <w:locked/>
    <w:rsid w:val="00D97E7D"/>
    <w:rPr>
      <w:u w:val="single"/>
    </w:rPr>
  </w:style>
  <w:style w:type="character" w:customStyle="1" w:styleId="CardUpSize-LightChar">
    <w:name w:val="CardUpSize - Light Char"/>
    <w:link w:val="CardUpSize-Light"/>
    <w:locked/>
    <w:rsid w:val="00D97E7D"/>
    <w:rPr>
      <w:rFonts w:ascii="Times New Roman" w:eastAsia="Times New Roman" w:hAnsi="Times New Roman"/>
      <w:szCs w:val="32"/>
      <w:u w:val="single"/>
    </w:rPr>
  </w:style>
  <w:style w:type="paragraph" w:customStyle="1" w:styleId="CardUpSize-Light">
    <w:name w:val="CardUpSize - Light"/>
    <w:basedOn w:val="Normal"/>
    <w:link w:val="CardUpSize-LightChar"/>
    <w:rsid w:val="00D97E7D"/>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D97E7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97E7D"/>
    <w:pPr>
      <w:jc w:val="both"/>
    </w:pPr>
    <w:rPr>
      <w:rFonts w:ascii="Times New Roman" w:eastAsia="Times New Roman" w:hAnsi="Times New Roman"/>
      <w:b/>
      <w:sz w:val="24"/>
      <w:szCs w:val="32"/>
      <w:u w:val="single"/>
    </w:rPr>
  </w:style>
  <w:style w:type="paragraph" w:customStyle="1" w:styleId="SmallCite">
    <w:name w:val="Small Cite"/>
    <w:basedOn w:val="Normal"/>
    <w:rsid w:val="00D97E7D"/>
    <w:rPr>
      <w:rFonts w:ascii="Verdana" w:eastAsia="Times New Roman" w:hAnsi="Verdana"/>
      <w:sz w:val="16"/>
    </w:rPr>
  </w:style>
  <w:style w:type="paragraph" w:customStyle="1" w:styleId="clearformatting">
    <w:name w:val="clear formatting"/>
    <w:basedOn w:val="Heading2"/>
    <w:rsid w:val="00D97E7D"/>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D97E7D"/>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D97E7D"/>
    <w:pPr>
      <w:spacing w:after="240" w:line="360" w:lineRule="atLeast"/>
    </w:pPr>
    <w:rPr>
      <w:rFonts w:eastAsia="Times New Roman"/>
      <w:b/>
      <w:bCs/>
      <w:sz w:val="16"/>
      <w:szCs w:val="16"/>
    </w:rPr>
  </w:style>
  <w:style w:type="paragraph" w:customStyle="1" w:styleId="PlaceholderText1">
    <w:name w:val="Placeholder Text1"/>
    <w:basedOn w:val="Normal"/>
    <w:rsid w:val="00D97E7D"/>
    <w:pPr>
      <w:keepNext/>
      <w:numPr>
        <w:numId w:val="22"/>
      </w:numPr>
      <w:outlineLvl w:val="0"/>
    </w:pPr>
    <w:rPr>
      <w:rFonts w:eastAsia="MS Gothic"/>
    </w:rPr>
  </w:style>
  <w:style w:type="character" w:customStyle="1" w:styleId="ImportantTextChar">
    <w:name w:val="Important Text Char"/>
    <w:link w:val="ImportantText"/>
    <w:locked/>
    <w:rsid w:val="00D97E7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97E7D"/>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97E7D"/>
    <w:rPr>
      <w:rFonts w:ascii="HNKAOE+Arial" w:hAnsi="HNKAOE+Arial"/>
    </w:rPr>
  </w:style>
  <w:style w:type="paragraph" w:customStyle="1" w:styleId="StyleBodyText11ptBlackUnderline">
    <w:name w:val="Style Body Text + 11 pt Black Underline"/>
    <w:basedOn w:val="BodyText"/>
    <w:link w:val="StyleBodyText11ptBlackUnderlineChar"/>
    <w:rsid w:val="00D97E7D"/>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D97E7D"/>
    <w:rPr>
      <w:rFonts w:ascii="HNKAOE+Arial" w:hAnsi="HNKAOE+Arial"/>
    </w:rPr>
  </w:style>
  <w:style w:type="paragraph" w:customStyle="1" w:styleId="StyleBodyText11ptBoldBlack">
    <w:name w:val="Style Body Text + 11 pt Bold Black"/>
    <w:basedOn w:val="BodyText"/>
    <w:link w:val="StyleBodyText11ptBoldBlackChar"/>
    <w:rsid w:val="00D97E7D"/>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D97E7D"/>
    <w:rPr>
      <w:rFonts w:ascii="Times New Roman" w:eastAsia="Malgun Gothic" w:hAnsi="Times New Roman"/>
      <w:bCs/>
    </w:rPr>
  </w:style>
  <w:style w:type="paragraph" w:customStyle="1" w:styleId="StyletinyBold">
    <w:name w:val="Style tiny + Bold"/>
    <w:basedOn w:val="tiny"/>
    <w:link w:val="StyletinyBoldChar"/>
    <w:rsid w:val="00D97E7D"/>
    <w:rPr>
      <w:rFonts w:cstheme="minorBidi"/>
      <w:bCs/>
      <w:sz w:val="24"/>
    </w:rPr>
  </w:style>
  <w:style w:type="character" w:customStyle="1" w:styleId="Heading5SizeDownChar">
    <w:name w:val="Heading 5 Size Down Char"/>
    <w:link w:val="Heading5SizeDown"/>
    <w:locked/>
    <w:rsid w:val="00D97E7D"/>
    <w:rPr>
      <w:rFonts w:ascii="Times New Roman" w:eastAsia="Times New Roman" w:hAnsi="Times New Roman"/>
      <w:szCs w:val="16"/>
    </w:rPr>
  </w:style>
  <w:style w:type="paragraph" w:customStyle="1" w:styleId="Heading5SizeDown">
    <w:name w:val="Heading 5 Size Down"/>
    <w:basedOn w:val="Normal"/>
    <w:link w:val="Heading5SizeDownChar"/>
    <w:autoRedefine/>
    <w:rsid w:val="00D97E7D"/>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D97E7D"/>
    <w:rPr>
      <w:rFonts w:ascii="Times New Roman" w:eastAsia="Times New Roman" w:hAnsi="Times New Roman" w:cs="Arial"/>
      <w:b/>
      <w:szCs w:val="44"/>
    </w:rPr>
  </w:style>
  <w:style w:type="paragraph" w:customStyle="1" w:styleId="Normal2Bold">
    <w:name w:val="Normal2 + Bold"/>
    <w:basedOn w:val="Normal"/>
    <w:link w:val="Normal2BoldChar"/>
    <w:rsid w:val="00D97E7D"/>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D97E7D"/>
    <w:rPr>
      <w:rFonts w:ascii="Times New Roman" w:eastAsia="Times New Roman" w:hAnsi="Times New Roman"/>
      <w:lang w:eastAsia="ar-SA"/>
    </w:rPr>
  </w:style>
  <w:style w:type="paragraph" w:customStyle="1" w:styleId="ListContents">
    <w:name w:val="List Contents"/>
    <w:basedOn w:val="Normal"/>
    <w:link w:val="ListContentsChar"/>
    <w:rsid w:val="00D97E7D"/>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97E7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97E7D"/>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D97E7D"/>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D97E7D"/>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D97E7D"/>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D97E7D"/>
    <w:rPr>
      <w:rFonts w:ascii="Arial" w:eastAsia="Times New Roman" w:hAnsi="Arial"/>
      <w:sz w:val="12"/>
    </w:rPr>
  </w:style>
  <w:style w:type="paragraph" w:customStyle="1" w:styleId="Unimportant">
    <w:name w:val="Unimportant"/>
    <w:basedOn w:val="Normal"/>
    <w:link w:val="UnimportantCharChar"/>
    <w:rsid w:val="00D97E7D"/>
    <w:pPr>
      <w:jc w:val="both"/>
    </w:pPr>
    <w:rPr>
      <w:rFonts w:ascii="Arial" w:eastAsia="Times New Roman" w:hAnsi="Arial"/>
      <w:sz w:val="12"/>
    </w:rPr>
  </w:style>
  <w:style w:type="character" w:customStyle="1" w:styleId="TagCiteChar3">
    <w:name w:val="Tag &amp; Cite Char"/>
    <w:link w:val="TagCite2"/>
    <w:locked/>
    <w:rsid w:val="00D97E7D"/>
    <w:rPr>
      <w:rFonts w:ascii="Arial" w:eastAsia="Times New Roman" w:hAnsi="Arial"/>
      <w:b/>
    </w:rPr>
  </w:style>
  <w:style w:type="paragraph" w:customStyle="1" w:styleId="TagCite2">
    <w:name w:val="Tag &amp; Cite"/>
    <w:basedOn w:val="Normal"/>
    <w:link w:val="TagCiteChar3"/>
    <w:rsid w:val="00D97E7D"/>
    <w:pPr>
      <w:jc w:val="both"/>
    </w:pPr>
    <w:rPr>
      <w:rFonts w:ascii="Arial" w:eastAsia="Times New Roman" w:hAnsi="Arial"/>
      <w:b/>
      <w:sz w:val="24"/>
    </w:rPr>
  </w:style>
  <w:style w:type="character" w:customStyle="1" w:styleId="HighlightedTextChar">
    <w:name w:val="Highlighted Text Char"/>
    <w:link w:val="HighlightedText"/>
    <w:locked/>
    <w:rsid w:val="00D97E7D"/>
    <w:rPr>
      <w:rFonts w:ascii="Arial" w:eastAsia="Times New Roman" w:hAnsi="Arial"/>
      <w:b/>
      <w:u w:val="thick"/>
    </w:rPr>
  </w:style>
  <w:style w:type="paragraph" w:customStyle="1" w:styleId="HighlightedText">
    <w:name w:val="Highlighted Text"/>
    <w:basedOn w:val="Normal"/>
    <w:link w:val="HighlightedTextChar"/>
    <w:rsid w:val="00D97E7D"/>
    <w:pPr>
      <w:jc w:val="both"/>
    </w:pPr>
    <w:rPr>
      <w:rFonts w:ascii="Arial" w:eastAsia="Times New Roman" w:hAnsi="Arial"/>
      <w:b/>
      <w:sz w:val="24"/>
      <w:u w:val="thick"/>
    </w:rPr>
  </w:style>
  <w:style w:type="paragraph" w:customStyle="1" w:styleId="StyleHeading1Justified">
    <w:name w:val="Style Heading 1 + Justified"/>
    <w:basedOn w:val="Normal"/>
    <w:next w:val="Normal"/>
    <w:rsid w:val="00D97E7D"/>
    <w:rPr>
      <w:rFonts w:ascii="Arial" w:eastAsia="Times New Roman" w:hAnsi="Arial"/>
      <w:sz w:val="20"/>
      <w:szCs w:val="20"/>
    </w:rPr>
  </w:style>
  <w:style w:type="paragraph" w:customStyle="1" w:styleId="textunderline0">
    <w:name w:val="text underline"/>
    <w:basedOn w:val="Normal"/>
    <w:link w:val="textunderlineChar0"/>
    <w:autoRedefine/>
    <w:rsid w:val="00D97E7D"/>
    <w:rPr>
      <w:rFonts w:asciiTheme="minorHAnsi" w:hAnsiTheme="minorHAnsi"/>
      <w:sz w:val="24"/>
      <w:u w:val="thick"/>
    </w:rPr>
  </w:style>
  <w:style w:type="character" w:customStyle="1" w:styleId="DebateTagChar">
    <w:name w:val="Debate Tag Char"/>
    <w:link w:val="DebateTag"/>
    <w:locked/>
    <w:rsid w:val="00D97E7D"/>
    <w:rPr>
      <w:rFonts w:ascii="Garamond" w:hAnsi="Garamond"/>
      <w:b/>
    </w:rPr>
  </w:style>
  <w:style w:type="paragraph" w:customStyle="1" w:styleId="DebateTag">
    <w:name w:val="Debate Tag"/>
    <w:basedOn w:val="Normal"/>
    <w:link w:val="DebateTagChar"/>
    <w:autoRedefine/>
    <w:rsid w:val="00D97E7D"/>
    <w:pPr>
      <w:tabs>
        <w:tab w:val="left" w:pos="270"/>
      </w:tabs>
    </w:pPr>
    <w:rPr>
      <w:rFonts w:ascii="Garamond" w:hAnsi="Garamond"/>
      <w:b/>
      <w:sz w:val="24"/>
    </w:rPr>
  </w:style>
  <w:style w:type="paragraph" w:customStyle="1" w:styleId="DebateCite">
    <w:name w:val="Debate Cite"/>
    <w:basedOn w:val="Normal"/>
    <w:autoRedefine/>
    <w:rsid w:val="00D97E7D"/>
    <w:pPr>
      <w:tabs>
        <w:tab w:val="left" w:pos="270"/>
      </w:tabs>
    </w:pPr>
    <w:rPr>
      <w:rFonts w:eastAsia="Times New Roman"/>
      <w:sz w:val="20"/>
    </w:rPr>
  </w:style>
  <w:style w:type="paragraph" w:customStyle="1" w:styleId="BlockTitle10">
    <w:name w:val="Block Title #1"/>
    <w:basedOn w:val="Heading1"/>
    <w:rsid w:val="00D97E7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D97E7D"/>
    <w:pPr>
      <w:widowControl w:val="0"/>
      <w:suppressAutoHyphens/>
    </w:pPr>
    <w:rPr>
      <w:rFonts w:ascii="Courier New" w:eastAsia="Courier New" w:hAnsi="Courier New"/>
      <w:sz w:val="20"/>
      <w:szCs w:val="20"/>
    </w:rPr>
  </w:style>
  <w:style w:type="paragraph" w:customStyle="1" w:styleId="MaggieTag">
    <w:name w:val="MaggieTag"/>
    <w:basedOn w:val="Heading2"/>
    <w:rsid w:val="00D97E7D"/>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D97E7D"/>
    <w:rPr>
      <w:rFonts w:ascii="Times New Roman" w:eastAsia="Times New Roman" w:hAnsi="Times New Roman"/>
    </w:rPr>
  </w:style>
  <w:style w:type="paragraph" w:customStyle="1" w:styleId="Heading4Cite">
    <w:name w:val="Heading 4 Cite"/>
    <w:basedOn w:val="Normal"/>
    <w:link w:val="Heading4CiteChar"/>
    <w:autoRedefine/>
    <w:rsid w:val="00D97E7D"/>
    <w:rPr>
      <w:rFonts w:ascii="Times New Roman" w:eastAsia="Times New Roman" w:hAnsi="Times New Roman"/>
      <w:sz w:val="24"/>
    </w:rPr>
  </w:style>
  <w:style w:type="paragraph" w:customStyle="1" w:styleId="4">
    <w:name w:val="4"/>
    <w:basedOn w:val="Normal"/>
    <w:rsid w:val="00D97E7D"/>
    <w:rPr>
      <w:rFonts w:eastAsia="Times New Roman"/>
      <w:sz w:val="20"/>
    </w:rPr>
  </w:style>
  <w:style w:type="character" w:customStyle="1" w:styleId="UnunderlinedTextChar">
    <w:name w:val="Ununderlined Text Char"/>
    <w:link w:val="UnunderlinedText"/>
    <w:locked/>
    <w:rsid w:val="00D97E7D"/>
    <w:rPr>
      <w:rFonts w:eastAsia="Times New Roman"/>
      <w:bCs/>
      <w:sz w:val="12"/>
    </w:rPr>
  </w:style>
  <w:style w:type="paragraph" w:customStyle="1" w:styleId="UnunderlinedText">
    <w:name w:val="Ununderlined Text"/>
    <w:basedOn w:val="Normal"/>
    <w:link w:val="UnunderlinedTextChar"/>
    <w:autoRedefine/>
    <w:rsid w:val="00D97E7D"/>
    <w:pPr>
      <w:spacing w:after="200" w:line="276" w:lineRule="auto"/>
    </w:pPr>
    <w:rPr>
      <w:rFonts w:asciiTheme="minorHAnsi" w:eastAsia="Times New Roman" w:hAnsiTheme="minorHAnsi"/>
      <w:bCs/>
      <w:sz w:val="12"/>
    </w:rPr>
  </w:style>
  <w:style w:type="paragraph" w:customStyle="1" w:styleId="card2">
    <w:name w:val="%card"/>
    <w:basedOn w:val="Normal"/>
    <w:autoRedefine/>
    <w:rsid w:val="00D97E7D"/>
    <w:pPr>
      <w:spacing w:after="200" w:line="276" w:lineRule="auto"/>
      <w:ind w:left="288" w:right="288"/>
    </w:pPr>
    <w:rPr>
      <w:rFonts w:eastAsia="Times New Roman"/>
      <w:bCs/>
    </w:rPr>
  </w:style>
  <w:style w:type="paragraph" w:customStyle="1" w:styleId="BlockTitle4">
    <w:name w:val="%Block Title"/>
    <w:basedOn w:val="Heading1"/>
    <w:rsid w:val="00D97E7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D97E7D"/>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D97E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D97E7D"/>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D97E7D"/>
    <w:rPr>
      <w:rFonts w:ascii="Century Gothic" w:eastAsia="Cambria" w:hAnsi="Century Gothic"/>
      <w:u w:val="thick"/>
    </w:rPr>
  </w:style>
  <w:style w:type="paragraph" w:customStyle="1" w:styleId="Card-Underline0">
    <w:name w:val="Card-Underline"/>
    <w:basedOn w:val="Normal"/>
    <w:link w:val="Card-UnderlineChar"/>
    <w:qFormat/>
    <w:rsid w:val="00D97E7D"/>
    <w:rPr>
      <w:rFonts w:ascii="Century Gothic" w:eastAsia="Cambria" w:hAnsi="Century Gothic"/>
      <w:sz w:val="24"/>
      <w:u w:val="thick"/>
    </w:rPr>
  </w:style>
  <w:style w:type="paragraph" w:customStyle="1" w:styleId="PageNumber3">
    <w:name w:val="Page Number3"/>
    <w:basedOn w:val="Normal"/>
    <w:next w:val="Normal"/>
    <w:rsid w:val="00D97E7D"/>
    <w:rPr>
      <w:rFonts w:eastAsia="Times New Roman"/>
      <w:sz w:val="20"/>
    </w:rPr>
  </w:style>
  <w:style w:type="paragraph" w:customStyle="1" w:styleId="PageNumber4">
    <w:name w:val="Page Number4"/>
    <w:basedOn w:val="Normal"/>
    <w:next w:val="Normal"/>
    <w:rsid w:val="00D97E7D"/>
    <w:rPr>
      <w:rFonts w:eastAsia="Times New Roman"/>
      <w:sz w:val="20"/>
    </w:rPr>
  </w:style>
  <w:style w:type="paragraph" w:customStyle="1" w:styleId="PageNumber5">
    <w:name w:val="Page Number5"/>
    <w:basedOn w:val="Normal"/>
    <w:next w:val="Normal"/>
    <w:rsid w:val="00D97E7D"/>
    <w:rPr>
      <w:rFonts w:eastAsia="Times New Roman"/>
      <w:sz w:val="20"/>
    </w:rPr>
  </w:style>
  <w:style w:type="paragraph" w:customStyle="1" w:styleId="smalltext1">
    <w:name w:val="small text1"/>
    <w:basedOn w:val="Normal"/>
    <w:next w:val="Normal"/>
    <w:uiPriority w:val="4"/>
    <w:qFormat/>
    <w:rsid w:val="00D97E7D"/>
    <w:pPr>
      <w:keepNext/>
      <w:keepLines/>
      <w:spacing w:before="200"/>
      <w:outlineLvl w:val="3"/>
    </w:pPr>
    <w:rPr>
      <w:rFonts w:eastAsia="Times New Roman"/>
      <w:b/>
      <w:bCs/>
      <w:iCs/>
      <w:sz w:val="26"/>
    </w:rPr>
  </w:style>
  <w:style w:type="character" w:customStyle="1" w:styleId="CircleChar">
    <w:name w:val="Circle Char"/>
    <w:link w:val="Circle"/>
    <w:locked/>
    <w:rsid w:val="00D97E7D"/>
    <w:rPr>
      <w:rFonts w:ascii="Times New Roman" w:eastAsia="Times New Roman" w:hAnsi="Times New Roman"/>
      <w:b/>
      <w:u w:val="words"/>
    </w:rPr>
  </w:style>
  <w:style w:type="paragraph" w:customStyle="1" w:styleId="Circle">
    <w:name w:val="Circle"/>
    <w:basedOn w:val="Normal"/>
    <w:link w:val="CircleChar"/>
    <w:rsid w:val="00D97E7D"/>
    <w:rPr>
      <w:rFonts w:ascii="Times New Roman" w:eastAsia="Times New Roman" w:hAnsi="Times New Roman"/>
      <w:b/>
      <w:sz w:val="24"/>
      <w:u w:val="words"/>
    </w:rPr>
  </w:style>
  <w:style w:type="paragraph" w:customStyle="1" w:styleId="PageNumber6">
    <w:name w:val="Page Number6"/>
    <w:basedOn w:val="Normal"/>
    <w:next w:val="Normal"/>
    <w:rsid w:val="00D97E7D"/>
    <w:rPr>
      <w:rFonts w:eastAsia="Times New Roman"/>
      <w:sz w:val="20"/>
    </w:rPr>
  </w:style>
  <w:style w:type="paragraph" w:customStyle="1" w:styleId="user">
    <w:name w:val="user"/>
    <w:basedOn w:val="Normal"/>
    <w:rsid w:val="00D97E7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D97E7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D97E7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D97E7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D97E7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97E7D"/>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D97E7D"/>
    <w:rPr>
      <w:rFonts w:eastAsia="Times New Roman"/>
      <w:sz w:val="20"/>
    </w:rPr>
  </w:style>
  <w:style w:type="paragraph" w:customStyle="1" w:styleId="DebateTag0">
    <w:name w:val="DebateTag"/>
    <w:basedOn w:val="Normal"/>
    <w:qFormat/>
    <w:rsid w:val="00D97E7D"/>
    <w:rPr>
      <w:b/>
    </w:rPr>
  </w:style>
  <w:style w:type="paragraph" w:customStyle="1" w:styleId="date-comments">
    <w:name w:val="date-comments"/>
    <w:basedOn w:val="Normal"/>
    <w:uiPriority w:val="99"/>
    <w:rsid w:val="00D97E7D"/>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D97E7D"/>
    <w:rPr>
      <w:rFonts w:ascii="Garamond" w:eastAsia="Calibri" w:hAnsi="Garamond" w:hint="default"/>
      <w:sz w:val="16"/>
      <w:szCs w:val="22"/>
    </w:rPr>
  </w:style>
  <w:style w:type="character" w:customStyle="1" w:styleId="message-item">
    <w:name w:val="message-item"/>
    <w:rsid w:val="00D97E7D"/>
  </w:style>
  <w:style w:type="character" w:customStyle="1" w:styleId="lightheader">
    <w:name w:val="lightheader"/>
    <w:rsid w:val="00D97E7D"/>
  </w:style>
  <w:style w:type="character" w:customStyle="1" w:styleId="datestamp">
    <w:name w:val="datestamp"/>
    <w:rsid w:val="00D97E7D"/>
  </w:style>
  <w:style w:type="character" w:customStyle="1" w:styleId="i">
    <w:name w:val="i"/>
    <w:uiPriority w:val="99"/>
    <w:rsid w:val="00D97E7D"/>
  </w:style>
  <w:style w:type="character" w:customStyle="1" w:styleId="forenames">
    <w:name w:val="forenames"/>
    <w:rsid w:val="00D97E7D"/>
  </w:style>
  <w:style w:type="character" w:customStyle="1" w:styleId="surname">
    <w:name w:val="surname"/>
    <w:rsid w:val="00D97E7D"/>
  </w:style>
  <w:style w:type="character" w:customStyle="1" w:styleId="medium-font">
    <w:name w:val="medium-font"/>
    <w:rsid w:val="00D97E7D"/>
  </w:style>
  <w:style w:type="character" w:customStyle="1" w:styleId="title-link-wrapper">
    <w:name w:val="title-link-wrapper"/>
    <w:rsid w:val="00D97E7D"/>
  </w:style>
  <w:style w:type="character" w:customStyle="1" w:styleId="refpreview">
    <w:name w:val="refpreview"/>
    <w:rsid w:val="00D97E7D"/>
  </w:style>
  <w:style w:type="character" w:customStyle="1" w:styleId="loose1">
    <w:name w:val="loose1"/>
    <w:rsid w:val="00D97E7D"/>
  </w:style>
  <w:style w:type="character" w:customStyle="1" w:styleId="email">
    <w:name w:val="email"/>
    <w:rsid w:val="00D97E7D"/>
  </w:style>
  <w:style w:type="character" w:customStyle="1" w:styleId="gsa">
    <w:name w:val="gs_a"/>
    <w:rsid w:val="00D97E7D"/>
  </w:style>
  <w:style w:type="character" w:customStyle="1" w:styleId="goohl1">
    <w:name w:val="goohl1"/>
    <w:rsid w:val="00D97E7D"/>
  </w:style>
  <w:style w:type="character" w:customStyle="1" w:styleId="mainarttitle">
    <w:name w:val="mainarttitle"/>
    <w:rsid w:val="00D97E7D"/>
  </w:style>
  <w:style w:type="character" w:customStyle="1" w:styleId="mainartauthor">
    <w:name w:val="mainartauthor"/>
    <w:rsid w:val="00D97E7D"/>
  </w:style>
  <w:style w:type="character" w:customStyle="1" w:styleId="mainartdate">
    <w:name w:val="mainartdate"/>
    <w:rsid w:val="00D97E7D"/>
  </w:style>
  <w:style w:type="character" w:customStyle="1" w:styleId="gsggs">
    <w:name w:val="gs_ggs"/>
    <w:rsid w:val="00D97E7D"/>
  </w:style>
  <w:style w:type="character" w:customStyle="1" w:styleId="ahead">
    <w:name w:val="a_head"/>
    <w:rsid w:val="00D97E7D"/>
  </w:style>
  <w:style w:type="character" w:customStyle="1" w:styleId="articleauthor">
    <w:name w:val="articleauthor"/>
    <w:rsid w:val="00D97E7D"/>
  </w:style>
  <w:style w:type="character" w:customStyle="1" w:styleId="footnote">
    <w:name w:val="footnote"/>
    <w:rsid w:val="00D97E7D"/>
  </w:style>
  <w:style w:type="character" w:customStyle="1" w:styleId="docbody">
    <w:name w:val="docbody"/>
    <w:rsid w:val="00D97E7D"/>
  </w:style>
  <w:style w:type="character" w:customStyle="1" w:styleId="superscript">
    <w:name w:val="superscript"/>
    <w:rsid w:val="00D97E7D"/>
  </w:style>
  <w:style w:type="character" w:customStyle="1" w:styleId="citeChar2">
    <w:name w:val="cite Char"/>
    <w:locked/>
    <w:rsid w:val="00D97E7D"/>
    <w:rPr>
      <w:b/>
      <w:bCs w:val="0"/>
      <w:u w:val="single"/>
    </w:rPr>
  </w:style>
  <w:style w:type="character" w:customStyle="1" w:styleId="StyleUnderlineChar">
    <w:name w:val="Style Underline Char"/>
    <w:locked/>
    <w:rsid w:val="00D97E7D"/>
    <w:rPr>
      <w:u w:val="single"/>
    </w:rPr>
  </w:style>
  <w:style w:type="character" w:customStyle="1" w:styleId="CitesCharChar">
    <w:name w:val="Cites Char Char"/>
    <w:locked/>
    <w:rsid w:val="00D97E7D"/>
    <w:rPr>
      <w:b/>
      <w:bCs/>
    </w:rPr>
  </w:style>
  <w:style w:type="character" w:customStyle="1" w:styleId="bwxsm">
    <w:name w:val="b w xsm"/>
    <w:rsid w:val="00D97E7D"/>
  </w:style>
  <w:style w:type="character" w:customStyle="1" w:styleId="fstd">
    <w:name w:val="f std"/>
    <w:rsid w:val="00D97E7D"/>
  </w:style>
  <w:style w:type="character" w:customStyle="1" w:styleId="gl">
    <w:name w:val="gl"/>
    <w:rsid w:val="00D97E7D"/>
  </w:style>
  <w:style w:type="character" w:customStyle="1" w:styleId="heading2char2charchar1">
    <w:name w:val="heading2char2charchar1"/>
    <w:rsid w:val="00D97E7D"/>
  </w:style>
  <w:style w:type="character" w:customStyle="1" w:styleId="charchar60">
    <w:name w:val="charchar6"/>
    <w:rsid w:val="00D97E7D"/>
  </w:style>
  <w:style w:type="character" w:customStyle="1" w:styleId="bio1">
    <w:name w:val="bio1"/>
    <w:rsid w:val="00D97E7D"/>
    <w:rPr>
      <w:rFonts w:ascii="Arial" w:hAnsi="Arial" w:cs="Arial" w:hint="default"/>
      <w:i/>
      <w:iCs/>
      <w:color w:val="000000"/>
      <w:sz w:val="20"/>
      <w:szCs w:val="20"/>
    </w:rPr>
  </w:style>
  <w:style w:type="character" w:customStyle="1" w:styleId="cardCharCharCharCharCharChar">
    <w:name w:val="card Char Char Char Char Char Char"/>
    <w:rsid w:val="00D97E7D"/>
    <w:rPr>
      <w:sz w:val="24"/>
      <w:szCs w:val="24"/>
      <w:lang w:val="en-US" w:eastAsia="en-US" w:bidi="ar-SA"/>
    </w:rPr>
  </w:style>
  <w:style w:type="character" w:customStyle="1" w:styleId="Style24ptBoldUnderlineCenteredCharChar">
    <w:name w:val="Style 24 pt Bold Underline Centered Char Char"/>
    <w:rsid w:val="00D97E7D"/>
    <w:rPr>
      <w:b/>
      <w:bCs/>
      <w:sz w:val="48"/>
      <w:szCs w:val="24"/>
      <w:u w:val="single"/>
      <w:lang w:val="en-US" w:eastAsia="en-US" w:bidi="ar-SA"/>
    </w:rPr>
  </w:style>
  <w:style w:type="character" w:customStyle="1" w:styleId="TagCiteCharChar0">
    <w:name w:val="Tag / Cite Char Char"/>
    <w:rsid w:val="00D97E7D"/>
    <w:rPr>
      <w:b/>
      <w:bCs w:val="0"/>
      <w:color w:val="000000"/>
      <w:sz w:val="24"/>
      <w:szCs w:val="24"/>
      <w:lang w:val="en-US" w:eastAsia="en-US" w:bidi="ar-SA"/>
    </w:rPr>
  </w:style>
  <w:style w:type="character" w:customStyle="1" w:styleId="CardTextUnderlinedCharChar">
    <w:name w:val="Card Text Underlined Char Char"/>
    <w:rsid w:val="00D97E7D"/>
    <w:rPr>
      <w:rFonts w:ascii="Arial Narrow" w:hAnsi="Arial Narrow" w:hint="default"/>
      <w:szCs w:val="24"/>
      <w:u w:val="single"/>
      <w:lang w:val="en-US" w:eastAsia="en-US" w:bidi="ar-SA"/>
    </w:rPr>
  </w:style>
  <w:style w:type="character" w:customStyle="1" w:styleId="CardTagCharCharChar">
    <w:name w:val="Card Tag Char Char Char"/>
    <w:rsid w:val="00D97E7D"/>
    <w:rPr>
      <w:b/>
      <w:bCs w:val="0"/>
      <w:sz w:val="24"/>
      <w:szCs w:val="24"/>
      <w:lang w:val="en-US" w:eastAsia="en-US" w:bidi="ar-SA"/>
    </w:rPr>
  </w:style>
  <w:style w:type="character" w:customStyle="1" w:styleId="mainbody">
    <w:name w:val="mainbody"/>
    <w:rsid w:val="00D97E7D"/>
  </w:style>
  <w:style w:type="character" w:customStyle="1" w:styleId="UnderlineStyleChar2">
    <w:name w:val="Underline Style Char2"/>
    <w:rsid w:val="00D97E7D"/>
    <w:rPr>
      <w:rFonts w:ascii="Garamond" w:hAnsi="Garamond" w:hint="default"/>
      <w:sz w:val="22"/>
      <w:szCs w:val="24"/>
      <w:u w:val="single"/>
      <w:lang w:val="en-US" w:eastAsia="en-US" w:bidi="ar-SA"/>
    </w:rPr>
  </w:style>
  <w:style w:type="character" w:customStyle="1" w:styleId="Style1Char2">
    <w:name w:val="Style1 Char2"/>
    <w:rsid w:val="00D97E7D"/>
    <w:rPr>
      <w:szCs w:val="24"/>
    </w:rPr>
  </w:style>
  <w:style w:type="character" w:customStyle="1" w:styleId="t13">
    <w:name w:val="t13"/>
    <w:rsid w:val="00D97E7D"/>
  </w:style>
  <w:style w:type="character" w:customStyle="1" w:styleId="lead">
    <w:name w:val="lead"/>
    <w:rsid w:val="00D97E7D"/>
  </w:style>
  <w:style w:type="paragraph" w:customStyle="1" w:styleId="CardDownx1">
    <w:name w:val="CardDown x1"/>
    <w:basedOn w:val="Normal"/>
    <w:link w:val="CardDownx1Char"/>
    <w:rsid w:val="00D97E7D"/>
  </w:style>
  <w:style w:type="character" w:customStyle="1" w:styleId="CardDownx1Char">
    <w:name w:val="CardDown x1 Char"/>
    <w:link w:val="CardDownx1"/>
    <w:locked/>
    <w:rsid w:val="00D97E7D"/>
    <w:rPr>
      <w:rFonts w:ascii="Calibri" w:hAnsi="Calibri"/>
      <w:sz w:val="22"/>
    </w:rPr>
  </w:style>
  <w:style w:type="character" w:customStyle="1" w:styleId="CharChar17">
    <w:name w:val="Char Char17"/>
    <w:locked/>
    <w:rsid w:val="00D97E7D"/>
    <w:rPr>
      <w:rFonts w:ascii="Arial" w:hAnsi="Arial" w:cs="Arial" w:hint="default"/>
      <w:b/>
      <w:bCs/>
      <w:sz w:val="26"/>
      <w:szCs w:val="26"/>
    </w:rPr>
  </w:style>
  <w:style w:type="character" w:customStyle="1" w:styleId="address">
    <w:name w:val="address"/>
    <w:rsid w:val="00D97E7D"/>
  </w:style>
  <w:style w:type="character" w:customStyle="1" w:styleId="ilspan">
    <w:name w:val="il_span"/>
    <w:rsid w:val="00D97E7D"/>
  </w:style>
  <w:style w:type="character" w:customStyle="1" w:styleId="articletitle1">
    <w:name w:val="articletitle1"/>
    <w:rsid w:val="00D97E7D"/>
    <w:rPr>
      <w:rFonts w:ascii="Times New Roman" w:hAnsi="Times New Roman" w:cs="Times New Roman" w:hint="default"/>
      <w:b/>
      <w:bCs/>
      <w:sz w:val="36"/>
      <w:szCs w:val="36"/>
    </w:rPr>
  </w:style>
  <w:style w:type="character" w:customStyle="1" w:styleId="leftidx1">
    <w:name w:val="leftidx1"/>
    <w:rsid w:val="00D97E7D"/>
    <w:rPr>
      <w:rFonts w:ascii="Verdana" w:hAnsi="Verdana" w:hint="default"/>
      <w:sz w:val="22"/>
      <w:szCs w:val="22"/>
    </w:rPr>
  </w:style>
  <w:style w:type="character" w:customStyle="1" w:styleId="blue1">
    <w:name w:val="blue1"/>
    <w:rsid w:val="00D97E7D"/>
    <w:rPr>
      <w:color w:val="0000FF"/>
    </w:rPr>
  </w:style>
  <w:style w:type="character" w:customStyle="1" w:styleId="author-link1">
    <w:name w:val="author-link1"/>
    <w:rsid w:val="00D97E7D"/>
    <w:rPr>
      <w:b w:val="0"/>
      <w:bCs w:val="0"/>
    </w:rPr>
  </w:style>
  <w:style w:type="character" w:customStyle="1" w:styleId="black1">
    <w:name w:val="black1"/>
    <w:rsid w:val="00D97E7D"/>
    <w:rPr>
      <w:color w:val="000000"/>
    </w:rPr>
  </w:style>
  <w:style w:type="character" w:customStyle="1" w:styleId="StyleunderlinedCharBold">
    <w:name w:val="Style underlined Char + Bold"/>
    <w:rsid w:val="00D97E7D"/>
    <w:rPr>
      <w:rFonts w:ascii="Times New Roman" w:hAnsi="Times New Roman" w:cs="Times New Roman" w:hint="default"/>
      <w:b/>
      <w:bCs/>
      <w:sz w:val="21"/>
      <w:szCs w:val="24"/>
      <w:u w:val="single"/>
    </w:rPr>
  </w:style>
  <w:style w:type="character" w:customStyle="1" w:styleId="ThickUnderlineCharChar">
    <w:name w:val="Thick Underline Char Char"/>
    <w:rsid w:val="00D97E7D"/>
    <w:rPr>
      <w:rFonts w:ascii="Calibri" w:eastAsia="Calibri" w:hAnsi="Calibri" w:hint="default"/>
    </w:rPr>
  </w:style>
  <w:style w:type="character" w:customStyle="1" w:styleId="CardUnderline">
    <w:name w:val="Card Underline"/>
    <w:rsid w:val="00D97E7D"/>
    <w:rPr>
      <w:rFonts w:ascii="Times New Roman" w:hAnsi="Times New Roman" w:cs="Times New Roman" w:hint="default"/>
      <w:sz w:val="20"/>
      <w:u w:val="single"/>
    </w:rPr>
  </w:style>
  <w:style w:type="character" w:customStyle="1" w:styleId="lingoregion">
    <w:name w:val="lingo_region"/>
    <w:rsid w:val="00D97E7D"/>
  </w:style>
  <w:style w:type="character" w:customStyle="1" w:styleId="cite0">
    <w:name w:val="%cite"/>
    <w:rsid w:val="00D97E7D"/>
    <w:rPr>
      <w:rFonts w:ascii="Times New Roman" w:hAnsi="Times New Roman" w:cs="Times New Roman" w:hint="default"/>
      <w:b/>
      <w:bCs w:val="0"/>
      <w:sz w:val="24"/>
    </w:rPr>
  </w:style>
  <w:style w:type="character" w:customStyle="1" w:styleId="Emphasis21">
    <w:name w:val="%Emphasis2"/>
    <w:rsid w:val="00D97E7D"/>
    <w:rPr>
      <w:rFonts w:ascii="Cooper Black" w:hAnsi="Cooper Black" w:hint="default"/>
      <w:iCs/>
      <w:u w:val="single"/>
    </w:rPr>
  </w:style>
  <w:style w:type="character" w:customStyle="1" w:styleId="bodycontentlink">
    <w:name w:val="bodycontentlink"/>
    <w:rsid w:val="00D97E7D"/>
  </w:style>
  <w:style w:type="character" w:customStyle="1" w:styleId="AAAcite">
    <w:name w:val="AAAcite"/>
    <w:rsid w:val="00D97E7D"/>
    <w:rPr>
      <w:rFonts w:ascii="Times New Roman" w:hAnsi="Times New Roman" w:cs="Times New Roman" w:hint="default"/>
      <w:b/>
      <w:bCs w:val="0"/>
      <w:sz w:val="24"/>
    </w:rPr>
  </w:style>
  <w:style w:type="character" w:customStyle="1" w:styleId="tmplheaderlink">
    <w:name w:val="tmplheaderlink"/>
    <w:rsid w:val="00D97E7D"/>
    <w:rPr>
      <w:rFonts w:ascii="Times New Roman" w:hAnsi="Times New Roman" w:cs="Times New Roman" w:hint="default"/>
    </w:rPr>
  </w:style>
  <w:style w:type="character" w:customStyle="1" w:styleId="UnderlinedEvidenceCharChar">
    <w:name w:val="Underlined Evidence Char Char"/>
    <w:rsid w:val="00D97E7D"/>
    <w:rPr>
      <w:rFonts w:ascii="Verdana" w:hAnsi="Verdana" w:hint="default"/>
      <w:sz w:val="21"/>
      <w:szCs w:val="21"/>
      <w:u w:val="thick"/>
      <w:lang w:val="en-US" w:eastAsia="en-US" w:bidi="ar-SA"/>
    </w:rPr>
  </w:style>
  <w:style w:type="character" w:customStyle="1" w:styleId="role">
    <w:name w:val="role"/>
    <w:rsid w:val="00D97E7D"/>
  </w:style>
  <w:style w:type="character" w:customStyle="1" w:styleId="pagination">
    <w:name w:val="pagination"/>
    <w:rsid w:val="00D97E7D"/>
  </w:style>
  <w:style w:type="character" w:customStyle="1" w:styleId="doi">
    <w:name w:val="doi"/>
    <w:rsid w:val="00D97E7D"/>
  </w:style>
  <w:style w:type="character" w:customStyle="1" w:styleId="bodycontents">
    <w:name w:val="bodycontents"/>
    <w:rsid w:val="00D97E7D"/>
  </w:style>
  <w:style w:type="character" w:customStyle="1" w:styleId="comma">
    <w:name w:val="comma"/>
    <w:rsid w:val="00D97E7D"/>
  </w:style>
  <w:style w:type="character" w:customStyle="1" w:styleId="pad5right">
    <w:name w:val="pad5right"/>
    <w:rsid w:val="00D97E7D"/>
  </w:style>
  <w:style w:type="character" w:customStyle="1" w:styleId="entry-date">
    <w:name w:val="entry-date"/>
    <w:rsid w:val="00D97E7D"/>
  </w:style>
  <w:style w:type="character" w:customStyle="1" w:styleId="desc">
    <w:name w:val="desc"/>
    <w:rsid w:val="00D97E7D"/>
  </w:style>
  <w:style w:type="character" w:customStyle="1" w:styleId="divider">
    <w:name w:val="divider"/>
    <w:rsid w:val="00D97E7D"/>
  </w:style>
  <w:style w:type="character" w:customStyle="1" w:styleId="blogdate">
    <w:name w:val="blogdate"/>
    <w:rsid w:val="00D97E7D"/>
  </w:style>
  <w:style w:type="character" w:customStyle="1" w:styleId="ticker">
    <w:name w:val="ticker"/>
    <w:rsid w:val="00D97E7D"/>
  </w:style>
  <w:style w:type="character" w:customStyle="1" w:styleId="posted">
    <w:name w:val="posted"/>
    <w:rsid w:val="00D97E7D"/>
  </w:style>
  <w:style w:type="character" w:customStyle="1" w:styleId="time">
    <w:name w:val="time"/>
    <w:rsid w:val="00D97E7D"/>
  </w:style>
  <w:style w:type="character" w:customStyle="1" w:styleId="dot">
    <w:name w:val="dot"/>
    <w:rsid w:val="00D97E7D"/>
  </w:style>
  <w:style w:type="character" w:customStyle="1" w:styleId="hn-date">
    <w:name w:val="hn-date"/>
    <w:rsid w:val="00D97E7D"/>
  </w:style>
  <w:style w:type="character" w:customStyle="1" w:styleId="location">
    <w:name w:val="location"/>
    <w:rsid w:val="00D97E7D"/>
  </w:style>
  <w:style w:type="character" w:customStyle="1" w:styleId="arial11">
    <w:name w:val="arial_11"/>
    <w:rsid w:val="00D97E7D"/>
  </w:style>
  <w:style w:type="character" w:customStyle="1" w:styleId="dropcap-letter">
    <w:name w:val="dropcap-letter"/>
    <w:rsid w:val="00D97E7D"/>
  </w:style>
  <w:style w:type="character" w:customStyle="1" w:styleId="offscreen">
    <w:name w:val="offscreen"/>
    <w:rsid w:val="00D97E7D"/>
  </w:style>
  <w:style w:type="character" w:customStyle="1" w:styleId="linked-in">
    <w:name w:val="linked-in"/>
    <w:rsid w:val="00D97E7D"/>
  </w:style>
  <w:style w:type="character" w:customStyle="1" w:styleId="in-widget">
    <w:name w:val="in-widget"/>
    <w:rsid w:val="00D97E7D"/>
  </w:style>
  <w:style w:type="character" w:customStyle="1" w:styleId="in-right">
    <w:name w:val="in-right"/>
    <w:rsid w:val="00D97E7D"/>
  </w:style>
  <w:style w:type="character" w:customStyle="1" w:styleId="tickerwrap">
    <w:name w:val="ticker_wrap"/>
    <w:rsid w:val="00D97E7D"/>
  </w:style>
  <w:style w:type="character" w:customStyle="1" w:styleId="divs">
    <w:name w:val="divs"/>
    <w:rsid w:val="00D97E7D"/>
  </w:style>
  <w:style w:type="character" w:customStyle="1" w:styleId="in-top">
    <w:name w:val="in-top"/>
    <w:rsid w:val="00D97E7D"/>
  </w:style>
  <w:style w:type="character" w:customStyle="1" w:styleId="article-date">
    <w:name w:val="article-date"/>
    <w:rsid w:val="00D97E7D"/>
  </w:style>
  <w:style w:type="character" w:customStyle="1" w:styleId="bodysubtoc">
    <w:name w:val="bodysubtoc"/>
    <w:rsid w:val="00D97E7D"/>
  </w:style>
  <w:style w:type="character" w:customStyle="1" w:styleId="lefttitlesmaller">
    <w:name w:val="lefttitlesmaller"/>
    <w:rsid w:val="00D97E7D"/>
  </w:style>
  <w:style w:type="character" w:customStyle="1" w:styleId="mb">
    <w:name w:val="mb"/>
    <w:rsid w:val="00D97E7D"/>
  </w:style>
  <w:style w:type="character" w:customStyle="1" w:styleId="field-content">
    <w:name w:val="field-content"/>
    <w:rsid w:val="00D97E7D"/>
  </w:style>
  <w:style w:type="character" w:customStyle="1" w:styleId="submitted-date">
    <w:name w:val="submitted-date"/>
    <w:rsid w:val="00D97E7D"/>
  </w:style>
  <w:style w:type="character" w:customStyle="1" w:styleId="submitted-time">
    <w:name w:val="submitted-time"/>
    <w:rsid w:val="00D97E7D"/>
  </w:style>
  <w:style w:type="character" w:customStyle="1" w:styleId="A2">
    <w:name w:val="A2"/>
    <w:uiPriority w:val="99"/>
    <w:rsid w:val="00D97E7D"/>
    <w:rPr>
      <w:rFonts w:ascii="Sabon LT Std" w:hAnsi="Sabon LT Std" w:cs="Sabon LT Std" w:hint="default"/>
      <w:color w:val="000000"/>
      <w:sz w:val="15"/>
      <w:szCs w:val="15"/>
    </w:rPr>
  </w:style>
  <w:style w:type="character" w:customStyle="1" w:styleId="searchword">
    <w:name w:val="searchword"/>
    <w:rsid w:val="00D97E7D"/>
  </w:style>
  <w:style w:type="character" w:customStyle="1" w:styleId="meta-prep">
    <w:name w:val="meta-prep"/>
    <w:rsid w:val="00D97E7D"/>
  </w:style>
  <w:style w:type="numbering" w:customStyle="1" w:styleId="1ai1">
    <w:name w:val="1 / a / i1"/>
    <w:rsid w:val="00D97E7D"/>
    <w:pPr>
      <w:numPr>
        <w:numId w:val="22"/>
      </w:numPr>
    </w:pPr>
  </w:style>
  <w:style w:type="numbering" w:styleId="1ai">
    <w:name w:val="Outline List 1"/>
    <w:basedOn w:val="NoList"/>
    <w:unhideWhenUsed/>
    <w:rsid w:val="00D97E7D"/>
    <w:pPr>
      <w:numPr>
        <w:numId w:val="23"/>
      </w:numPr>
    </w:pPr>
  </w:style>
  <w:style w:type="character" w:customStyle="1" w:styleId="FontStyle310">
    <w:name w:val="Font Style310"/>
    <w:uiPriority w:val="99"/>
    <w:rsid w:val="00D97E7D"/>
    <w:rPr>
      <w:rFonts w:ascii="Times New Roman" w:hAnsi="Times New Roman" w:cs="Times New Roman"/>
      <w:b/>
      <w:bCs/>
      <w:i/>
      <w:iCs/>
      <w:spacing w:val="-10"/>
      <w:sz w:val="18"/>
      <w:szCs w:val="18"/>
    </w:rPr>
  </w:style>
  <w:style w:type="character" w:customStyle="1" w:styleId="FontStyle329">
    <w:name w:val="Font Style329"/>
    <w:uiPriority w:val="99"/>
    <w:rsid w:val="00D97E7D"/>
    <w:rPr>
      <w:rFonts w:ascii="Times New Roman" w:hAnsi="Times New Roman" w:cs="Times New Roman"/>
      <w:b/>
      <w:bCs/>
      <w:spacing w:val="-10"/>
      <w:sz w:val="18"/>
      <w:szCs w:val="18"/>
    </w:rPr>
  </w:style>
  <w:style w:type="character" w:customStyle="1" w:styleId="FontStyle370">
    <w:name w:val="Font Style370"/>
    <w:uiPriority w:val="99"/>
    <w:rsid w:val="00D97E7D"/>
    <w:rPr>
      <w:rFonts w:ascii="Cambria" w:hAnsi="Cambria" w:cs="Cambria"/>
      <w:b/>
      <w:bCs/>
      <w:spacing w:val="-10"/>
      <w:sz w:val="18"/>
      <w:szCs w:val="18"/>
    </w:rPr>
  </w:style>
  <w:style w:type="character" w:customStyle="1" w:styleId="FontStyle302">
    <w:name w:val="Font Style302"/>
    <w:uiPriority w:val="99"/>
    <w:rsid w:val="00D97E7D"/>
    <w:rPr>
      <w:rFonts w:ascii="Times New Roman" w:hAnsi="Times New Roman" w:cs="Times New Roman"/>
      <w:b/>
      <w:bCs/>
      <w:sz w:val="22"/>
      <w:szCs w:val="22"/>
    </w:rPr>
  </w:style>
  <w:style w:type="character" w:customStyle="1" w:styleId="FontStyle347">
    <w:name w:val="Font Style347"/>
    <w:uiPriority w:val="99"/>
    <w:rsid w:val="00D97E7D"/>
    <w:rPr>
      <w:rFonts w:ascii="Times New Roman" w:hAnsi="Times New Roman" w:cs="Times New Roman"/>
      <w:b/>
      <w:bCs/>
      <w:spacing w:val="-10"/>
      <w:sz w:val="20"/>
      <w:szCs w:val="20"/>
    </w:rPr>
  </w:style>
  <w:style w:type="paragraph" w:customStyle="1" w:styleId="Style27">
    <w:name w:val="Style27"/>
    <w:basedOn w:val="Normal"/>
    <w:uiPriority w:val="99"/>
    <w:rsid w:val="00D97E7D"/>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D97E7D"/>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D97E7D"/>
    <w:rPr>
      <w:rFonts w:ascii="Times New Roman" w:hAnsi="Times New Roman" w:cs="Times New Roman"/>
      <w:spacing w:val="-10"/>
      <w:sz w:val="18"/>
      <w:szCs w:val="18"/>
    </w:rPr>
  </w:style>
  <w:style w:type="character" w:customStyle="1" w:styleId="FontStyle312">
    <w:name w:val="Font Style312"/>
    <w:uiPriority w:val="99"/>
    <w:rsid w:val="00D97E7D"/>
    <w:rPr>
      <w:rFonts w:ascii="Times New Roman" w:hAnsi="Times New Roman" w:cs="Times New Roman"/>
      <w:b/>
      <w:bCs/>
      <w:spacing w:val="-10"/>
      <w:sz w:val="16"/>
      <w:szCs w:val="16"/>
    </w:rPr>
  </w:style>
  <w:style w:type="character" w:customStyle="1" w:styleId="FontStyle346">
    <w:name w:val="Font Style346"/>
    <w:uiPriority w:val="99"/>
    <w:rsid w:val="00D97E7D"/>
    <w:rPr>
      <w:rFonts w:ascii="Times New Roman" w:hAnsi="Times New Roman" w:cs="Times New Roman"/>
      <w:b/>
      <w:bCs/>
      <w:spacing w:val="-10"/>
      <w:sz w:val="18"/>
      <w:szCs w:val="18"/>
    </w:rPr>
  </w:style>
  <w:style w:type="character" w:customStyle="1" w:styleId="FontStyle330">
    <w:name w:val="Font Style330"/>
    <w:uiPriority w:val="99"/>
    <w:rsid w:val="00D97E7D"/>
    <w:rPr>
      <w:rFonts w:ascii="Times New Roman" w:hAnsi="Times New Roman" w:cs="Times New Roman"/>
      <w:b/>
      <w:bCs/>
      <w:sz w:val="16"/>
      <w:szCs w:val="16"/>
    </w:rPr>
  </w:style>
  <w:style w:type="character" w:customStyle="1" w:styleId="FontStyle372">
    <w:name w:val="Font Style372"/>
    <w:uiPriority w:val="99"/>
    <w:rsid w:val="00D97E7D"/>
    <w:rPr>
      <w:rFonts w:ascii="Times New Roman" w:hAnsi="Times New Roman" w:cs="Times New Roman"/>
      <w:b/>
      <w:bCs/>
      <w:sz w:val="16"/>
      <w:szCs w:val="16"/>
    </w:rPr>
  </w:style>
  <w:style w:type="paragraph" w:customStyle="1" w:styleId="Style59">
    <w:name w:val="Style59"/>
    <w:basedOn w:val="Normal"/>
    <w:uiPriority w:val="99"/>
    <w:rsid w:val="00D97E7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D97E7D"/>
    <w:rPr>
      <w:rFonts w:ascii="Times New Roman" w:hAnsi="Times New Roman" w:cs="Times New Roman"/>
      <w:b/>
      <w:bCs/>
      <w:i/>
      <w:iCs/>
      <w:sz w:val="16"/>
      <w:szCs w:val="16"/>
    </w:rPr>
  </w:style>
  <w:style w:type="paragraph" w:customStyle="1" w:styleId="Style200">
    <w:name w:val="Style20"/>
    <w:basedOn w:val="Normal"/>
    <w:uiPriority w:val="99"/>
    <w:rsid w:val="00D97E7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D97E7D"/>
    <w:rPr>
      <w:rFonts w:ascii="Times New Roman" w:hAnsi="Times New Roman" w:cs="Times New Roman"/>
      <w:smallCaps/>
      <w:sz w:val="14"/>
      <w:szCs w:val="14"/>
    </w:rPr>
  </w:style>
  <w:style w:type="paragraph" w:customStyle="1" w:styleId="Style89">
    <w:name w:val="Style89"/>
    <w:basedOn w:val="Normal"/>
    <w:uiPriority w:val="99"/>
    <w:rsid w:val="00D97E7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D97E7D"/>
    <w:rPr>
      <w:rFonts w:ascii="Times New Roman" w:hAnsi="Times New Roman" w:cs="Times New Roman"/>
      <w:b/>
      <w:bCs/>
      <w:spacing w:val="-10"/>
      <w:sz w:val="22"/>
      <w:szCs w:val="22"/>
    </w:rPr>
  </w:style>
  <w:style w:type="character" w:customStyle="1" w:styleId="FontStyle320">
    <w:name w:val="Font Style320"/>
    <w:uiPriority w:val="99"/>
    <w:rsid w:val="00D97E7D"/>
    <w:rPr>
      <w:rFonts w:ascii="Times New Roman" w:hAnsi="Times New Roman" w:cs="Times New Roman"/>
      <w:b/>
      <w:bCs/>
      <w:spacing w:val="-10"/>
      <w:sz w:val="22"/>
      <w:szCs w:val="22"/>
    </w:rPr>
  </w:style>
  <w:style w:type="character" w:customStyle="1" w:styleId="FontStyle352">
    <w:name w:val="Font Style352"/>
    <w:uiPriority w:val="99"/>
    <w:rsid w:val="00D97E7D"/>
    <w:rPr>
      <w:rFonts w:ascii="Times New Roman" w:hAnsi="Times New Roman" w:cs="Times New Roman"/>
      <w:b/>
      <w:bCs/>
      <w:sz w:val="16"/>
      <w:szCs w:val="16"/>
    </w:rPr>
  </w:style>
  <w:style w:type="character" w:customStyle="1" w:styleId="FontStyle356">
    <w:name w:val="Font Style356"/>
    <w:uiPriority w:val="99"/>
    <w:rsid w:val="00D97E7D"/>
    <w:rPr>
      <w:rFonts w:ascii="Times New Roman" w:hAnsi="Times New Roman" w:cs="Times New Roman"/>
      <w:b/>
      <w:bCs/>
      <w:spacing w:val="-10"/>
      <w:sz w:val="22"/>
      <w:szCs w:val="22"/>
    </w:rPr>
  </w:style>
  <w:style w:type="character" w:customStyle="1" w:styleId="FontStyle298">
    <w:name w:val="Font Style298"/>
    <w:uiPriority w:val="99"/>
    <w:rsid w:val="00D97E7D"/>
    <w:rPr>
      <w:rFonts w:ascii="Times New Roman" w:hAnsi="Times New Roman" w:cs="Times New Roman"/>
      <w:sz w:val="18"/>
      <w:szCs w:val="18"/>
    </w:rPr>
  </w:style>
  <w:style w:type="character" w:customStyle="1" w:styleId="FontStyle311">
    <w:name w:val="Font Style311"/>
    <w:uiPriority w:val="99"/>
    <w:rsid w:val="00D97E7D"/>
    <w:rPr>
      <w:rFonts w:ascii="Times New Roman" w:hAnsi="Times New Roman" w:cs="Times New Roman"/>
      <w:b/>
      <w:bCs/>
      <w:spacing w:val="-10"/>
      <w:sz w:val="18"/>
      <w:szCs w:val="18"/>
    </w:rPr>
  </w:style>
  <w:style w:type="character" w:customStyle="1" w:styleId="FontStyle332">
    <w:name w:val="Font Style332"/>
    <w:uiPriority w:val="99"/>
    <w:rsid w:val="00D97E7D"/>
    <w:rPr>
      <w:rFonts w:ascii="Times New Roman" w:hAnsi="Times New Roman" w:cs="Times New Roman"/>
      <w:b/>
      <w:bCs/>
      <w:i/>
      <w:iCs/>
      <w:spacing w:val="-10"/>
      <w:sz w:val="20"/>
      <w:szCs w:val="20"/>
    </w:rPr>
  </w:style>
  <w:style w:type="character" w:customStyle="1" w:styleId="FontStyle371">
    <w:name w:val="Font Style371"/>
    <w:uiPriority w:val="99"/>
    <w:rsid w:val="00D97E7D"/>
    <w:rPr>
      <w:rFonts w:ascii="Times New Roman" w:hAnsi="Times New Roman" w:cs="Times New Roman"/>
      <w:sz w:val="16"/>
      <w:szCs w:val="16"/>
    </w:rPr>
  </w:style>
  <w:style w:type="character" w:customStyle="1" w:styleId="FontStyle350">
    <w:name w:val="Font Style350"/>
    <w:uiPriority w:val="99"/>
    <w:rsid w:val="00D97E7D"/>
    <w:rPr>
      <w:rFonts w:ascii="Times New Roman" w:hAnsi="Times New Roman" w:cs="Times New Roman"/>
      <w:b/>
      <w:bCs/>
      <w:i/>
      <w:iCs/>
      <w:sz w:val="20"/>
      <w:szCs w:val="20"/>
    </w:rPr>
  </w:style>
  <w:style w:type="paragraph" w:customStyle="1" w:styleId="Style8">
    <w:name w:val="Style8"/>
    <w:basedOn w:val="Normal"/>
    <w:uiPriority w:val="99"/>
    <w:rsid w:val="00D97E7D"/>
    <w:pPr>
      <w:widowControl w:val="0"/>
      <w:autoSpaceDE w:val="0"/>
      <w:autoSpaceDN w:val="0"/>
      <w:adjustRightInd w:val="0"/>
    </w:pPr>
    <w:rPr>
      <w:rFonts w:eastAsia="Times New Roman"/>
      <w:sz w:val="24"/>
    </w:rPr>
  </w:style>
  <w:style w:type="paragraph" w:customStyle="1" w:styleId="Style5">
    <w:name w:val="Style5"/>
    <w:basedOn w:val="Normal"/>
    <w:uiPriority w:val="99"/>
    <w:rsid w:val="00D97E7D"/>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D97E7D"/>
    <w:pPr>
      <w:widowControl w:val="0"/>
      <w:autoSpaceDE w:val="0"/>
      <w:autoSpaceDN w:val="0"/>
      <w:adjustRightInd w:val="0"/>
    </w:pPr>
    <w:rPr>
      <w:rFonts w:eastAsia="Times New Roman"/>
      <w:sz w:val="24"/>
    </w:rPr>
  </w:style>
  <w:style w:type="character" w:customStyle="1" w:styleId="FontStyle351">
    <w:name w:val="Font Style351"/>
    <w:uiPriority w:val="99"/>
    <w:rsid w:val="00D97E7D"/>
    <w:rPr>
      <w:rFonts w:ascii="Times New Roman" w:hAnsi="Times New Roman" w:cs="Times New Roman"/>
      <w:b/>
      <w:bCs/>
      <w:sz w:val="22"/>
      <w:szCs w:val="22"/>
    </w:rPr>
  </w:style>
  <w:style w:type="paragraph" w:customStyle="1" w:styleId="Style10">
    <w:name w:val="Style10"/>
    <w:basedOn w:val="Normal"/>
    <w:uiPriority w:val="99"/>
    <w:rsid w:val="00D97E7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D97E7D"/>
    <w:pPr>
      <w:widowControl w:val="0"/>
      <w:autoSpaceDE w:val="0"/>
      <w:autoSpaceDN w:val="0"/>
      <w:adjustRightInd w:val="0"/>
      <w:jc w:val="both"/>
    </w:pPr>
    <w:rPr>
      <w:rFonts w:eastAsia="Times New Roman"/>
      <w:sz w:val="24"/>
    </w:rPr>
  </w:style>
  <w:style w:type="character" w:customStyle="1" w:styleId="FontStyle369">
    <w:name w:val="Font Style369"/>
    <w:uiPriority w:val="99"/>
    <w:rsid w:val="00D97E7D"/>
    <w:rPr>
      <w:rFonts w:ascii="Times New Roman" w:hAnsi="Times New Roman" w:cs="Times New Roman"/>
      <w:b/>
      <w:bCs/>
      <w:spacing w:val="-10"/>
      <w:sz w:val="20"/>
      <w:szCs w:val="20"/>
    </w:rPr>
  </w:style>
  <w:style w:type="character" w:customStyle="1" w:styleId="FontStyle357">
    <w:name w:val="Font Style357"/>
    <w:uiPriority w:val="99"/>
    <w:rsid w:val="00D97E7D"/>
    <w:rPr>
      <w:rFonts w:ascii="Times New Roman" w:hAnsi="Times New Roman" w:cs="Times New Roman"/>
      <w:b/>
      <w:bCs/>
      <w:spacing w:val="-10"/>
      <w:sz w:val="22"/>
      <w:szCs w:val="22"/>
    </w:rPr>
  </w:style>
  <w:style w:type="paragraph" w:customStyle="1" w:styleId="Style67">
    <w:name w:val="Style67"/>
    <w:basedOn w:val="Normal"/>
    <w:uiPriority w:val="99"/>
    <w:rsid w:val="00D97E7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D97E7D"/>
    <w:rPr>
      <w:rFonts w:ascii="Times New Roman" w:hAnsi="Times New Roman" w:cs="Times New Roman"/>
      <w:sz w:val="20"/>
      <w:szCs w:val="20"/>
    </w:rPr>
  </w:style>
  <w:style w:type="character" w:customStyle="1" w:styleId="FontStyle374">
    <w:name w:val="Font Style374"/>
    <w:uiPriority w:val="99"/>
    <w:rsid w:val="00D97E7D"/>
    <w:rPr>
      <w:rFonts w:ascii="Times New Roman" w:hAnsi="Times New Roman" w:cs="Times New Roman"/>
      <w:b/>
      <w:bCs/>
      <w:spacing w:val="-10"/>
      <w:sz w:val="22"/>
      <w:szCs w:val="22"/>
    </w:rPr>
  </w:style>
  <w:style w:type="paragraph" w:customStyle="1" w:styleId="Style30">
    <w:name w:val="Style30"/>
    <w:basedOn w:val="Normal"/>
    <w:uiPriority w:val="99"/>
    <w:rsid w:val="00D97E7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D97E7D"/>
    <w:rPr>
      <w:rFonts w:ascii="Times New Roman" w:hAnsi="Times New Roman" w:cs="Times New Roman"/>
      <w:smallCaps/>
      <w:sz w:val="16"/>
      <w:szCs w:val="16"/>
    </w:rPr>
  </w:style>
  <w:style w:type="paragraph" w:customStyle="1" w:styleId="Style93">
    <w:name w:val="Style93"/>
    <w:basedOn w:val="Normal"/>
    <w:uiPriority w:val="99"/>
    <w:rsid w:val="00D97E7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D97E7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D97E7D"/>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D97E7D"/>
    <w:rPr>
      <w:u w:val="single"/>
    </w:rPr>
  </w:style>
  <w:style w:type="character" w:customStyle="1" w:styleId="SmalltextCharCharCharChar0">
    <w:name w:val="Small text Char Char Char Char"/>
    <w:rsid w:val="00D97E7D"/>
    <w:rPr>
      <w:sz w:val="16"/>
      <w:szCs w:val="24"/>
      <w:lang w:val="en-US" w:eastAsia="en-US" w:bidi="ar-SA"/>
    </w:rPr>
  </w:style>
  <w:style w:type="paragraph" w:customStyle="1" w:styleId="boldcitation">
    <w:name w:val="bold citation"/>
    <w:basedOn w:val="Normal"/>
    <w:rsid w:val="00D97E7D"/>
    <w:rPr>
      <w:rFonts w:ascii="Arial" w:eastAsia="Times New Roman" w:hAnsi="Arial"/>
      <w:b/>
      <w:sz w:val="28"/>
      <w:u w:val="thick"/>
    </w:rPr>
  </w:style>
  <w:style w:type="character" w:customStyle="1" w:styleId="underlinecardChar">
    <w:name w:val="underline card Char"/>
    <w:rsid w:val="00D97E7D"/>
    <w:rPr>
      <w:rFonts w:ascii="Arial" w:hAnsi="Arial"/>
      <w:noProof w:val="0"/>
      <w:sz w:val="18"/>
      <w:szCs w:val="24"/>
      <w:u w:val="single"/>
      <w:lang w:val="en-US" w:eastAsia="en-US" w:bidi="ar-SA"/>
    </w:rPr>
  </w:style>
  <w:style w:type="character" w:customStyle="1" w:styleId="CardsCharCharChar">
    <w:name w:val="Cards Char Char Char"/>
    <w:rsid w:val="00D97E7D"/>
    <w:rPr>
      <w:szCs w:val="24"/>
      <w:lang w:val="en-US" w:eastAsia="en-US" w:bidi="ar-SA"/>
    </w:rPr>
  </w:style>
  <w:style w:type="character" w:customStyle="1" w:styleId="HiddenBlockHeaderChar">
    <w:name w:val="Hidden Block Header Char"/>
    <w:link w:val="HiddenBlockHeader"/>
    <w:rsid w:val="00D97E7D"/>
    <w:rPr>
      <w:rFonts w:ascii="Times New Roman" w:eastAsia="Times New Roman" w:hAnsi="Times New Roman" w:cs="Courier New"/>
      <w:b/>
      <w:bCs/>
      <w:sz w:val="28"/>
      <w:szCs w:val="22"/>
    </w:rPr>
  </w:style>
  <w:style w:type="paragraph" w:customStyle="1" w:styleId="NothingCharChar">
    <w:name w:val="Nothing Char Char"/>
    <w:link w:val="NothingCharCharChar"/>
    <w:rsid w:val="00D97E7D"/>
    <w:pPr>
      <w:jc w:val="both"/>
    </w:pPr>
    <w:rPr>
      <w:rFonts w:ascii="Times New Roman" w:eastAsia="MS Mincho" w:hAnsi="Times New Roman" w:cs="Times New Roman"/>
    </w:rPr>
  </w:style>
  <w:style w:type="character" w:customStyle="1" w:styleId="NothingCharCharChar">
    <w:name w:val="Nothing Char Char Char"/>
    <w:link w:val="NothingCharChar"/>
    <w:rsid w:val="00D97E7D"/>
    <w:rPr>
      <w:rFonts w:ascii="Times New Roman" w:eastAsia="MS Mincho" w:hAnsi="Times New Roman" w:cs="Times New Roman"/>
    </w:rPr>
  </w:style>
  <w:style w:type="character" w:customStyle="1" w:styleId="CardsCharChar">
    <w:name w:val="Cards Char Char"/>
    <w:rsid w:val="00D97E7D"/>
    <w:rPr>
      <w:szCs w:val="24"/>
      <w:lang w:val="en-US" w:eastAsia="en-US" w:bidi="ar-SA"/>
    </w:rPr>
  </w:style>
  <w:style w:type="character" w:customStyle="1" w:styleId="CardsCharCharCharChar">
    <w:name w:val="Cards Char Char Char Char"/>
    <w:rsid w:val="00D97E7D"/>
    <w:rPr>
      <w:szCs w:val="24"/>
      <w:lang w:val="en-US" w:eastAsia="en-US" w:bidi="ar-SA"/>
    </w:rPr>
  </w:style>
  <w:style w:type="character" w:customStyle="1" w:styleId="BlockHeadingsCharChar">
    <w:name w:val="Block Headings Char Char"/>
    <w:rsid w:val="00D97E7D"/>
    <w:rPr>
      <w:b/>
      <w:sz w:val="36"/>
      <w:szCs w:val="24"/>
      <w:u w:val="single"/>
      <w:lang w:val="en-US" w:eastAsia="en-US" w:bidi="ar-SA"/>
    </w:rPr>
  </w:style>
  <w:style w:type="character" w:customStyle="1" w:styleId="NothingChar1">
    <w:name w:val="Nothing Char1"/>
    <w:rsid w:val="00D97E7D"/>
    <w:rPr>
      <w:szCs w:val="24"/>
      <w:lang w:val="en-US" w:eastAsia="en-US" w:bidi="ar-SA"/>
    </w:rPr>
  </w:style>
  <w:style w:type="paragraph" w:customStyle="1" w:styleId="bloctitles">
    <w:name w:val="bloc titles"/>
    <w:basedOn w:val="Heading1"/>
    <w:next w:val="Normal"/>
    <w:link w:val="bloctitlesChar"/>
    <w:autoRedefine/>
    <w:rsid w:val="00D97E7D"/>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D97E7D"/>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D97E7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D97E7D"/>
  </w:style>
  <w:style w:type="character" w:customStyle="1" w:styleId="RegularChar">
    <w:name w:val="Regular Char"/>
    <w:link w:val="Regular"/>
    <w:rsid w:val="00D97E7D"/>
    <w:rPr>
      <w:rFonts w:ascii="Garamond" w:eastAsia="Times New Roman" w:hAnsi="Garamond" w:cs="Arial"/>
      <w:bCs/>
      <w:kern w:val="20"/>
      <w:sz w:val="20"/>
      <w:szCs w:val="32"/>
    </w:rPr>
  </w:style>
  <w:style w:type="character" w:customStyle="1" w:styleId="StyleTimesNewRoman">
    <w:name w:val="Style Times New Roman"/>
    <w:rsid w:val="00D97E7D"/>
    <w:rPr>
      <w:rFonts w:ascii="Garamond" w:hAnsi="Garamond"/>
    </w:rPr>
  </w:style>
  <w:style w:type="paragraph" w:customStyle="1" w:styleId="INDENTEDPARAGRAPH">
    <w:name w:val="INDENTED PARAGRAPH"/>
    <w:rsid w:val="00D97E7D"/>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D97E7D"/>
    <w:rPr>
      <w:rFonts w:cs="Arial"/>
      <w:bCs/>
      <w:caps/>
      <w:color w:val="FFFFFF"/>
      <w:sz w:val="2"/>
      <w:szCs w:val="2"/>
      <w:lang w:val="en-US" w:eastAsia="en-US" w:bidi="ar-SA"/>
    </w:rPr>
  </w:style>
  <w:style w:type="paragraph" w:customStyle="1" w:styleId="Numbering">
    <w:name w:val="Numbering"/>
    <w:basedOn w:val="Normal"/>
    <w:next w:val="Normal"/>
    <w:rsid w:val="00D97E7D"/>
    <w:pPr>
      <w:widowControl w:val="0"/>
      <w:numPr>
        <w:numId w:val="28"/>
      </w:numPr>
      <w:suppressAutoHyphens/>
      <w:spacing w:after="200"/>
    </w:pPr>
    <w:rPr>
      <w:rFonts w:eastAsia="Times New Roman"/>
      <w:b/>
      <w:sz w:val="24"/>
      <w:szCs w:val="18"/>
    </w:rPr>
  </w:style>
  <w:style w:type="paragraph" w:customStyle="1" w:styleId="Un-IndexedHeading">
    <w:name w:val="Un-Indexed Heading"/>
    <w:basedOn w:val="Heading1"/>
    <w:next w:val="Normal"/>
    <w:rsid w:val="00D97E7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D97E7D"/>
    <w:pPr>
      <w:widowControl w:val="0"/>
      <w:numPr>
        <w:numId w:val="3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D97E7D"/>
    <w:pPr>
      <w:numPr>
        <w:numId w:val="26"/>
      </w:numPr>
    </w:pPr>
  </w:style>
  <w:style w:type="paragraph" w:customStyle="1" w:styleId="Lettering">
    <w:name w:val="Lettering"/>
    <w:basedOn w:val="Numbering"/>
    <w:next w:val="Normal"/>
    <w:rsid w:val="00D97E7D"/>
    <w:pPr>
      <w:numPr>
        <w:numId w:val="24"/>
      </w:numPr>
    </w:pPr>
    <w:rPr>
      <w:szCs w:val="22"/>
    </w:rPr>
  </w:style>
  <w:style w:type="paragraph" w:customStyle="1" w:styleId="FileName">
    <w:name w:val="File Name"/>
    <w:basedOn w:val="Normal"/>
    <w:next w:val="Normal"/>
    <w:rsid w:val="00D97E7D"/>
    <w:pPr>
      <w:widowControl w:val="0"/>
      <w:numPr>
        <w:numId w:val="2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97E7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97E7D"/>
    <w:pPr>
      <w:numPr>
        <w:numId w:val="27"/>
      </w:numPr>
      <w:tabs>
        <w:tab w:val="num" w:pos="360"/>
      </w:tabs>
      <w:ind w:left="360"/>
    </w:pPr>
  </w:style>
  <w:style w:type="paragraph" w:customStyle="1" w:styleId="CardContinued1">
    <w:name w:val="Card Continued 1"/>
    <w:basedOn w:val="Normal"/>
    <w:next w:val="Normal"/>
    <w:rsid w:val="00D97E7D"/>
    <w:pPr>
      <w:widowControl w:val="0"/>
      <w:numPr>
        <w:numId w:val="3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97E7D"/>
    <w:pPr>
      <w:numPr>
        <w:numId w:val="0"/>
      </w:numPr>
      <w:spacing w:before="0" w:after="120"/>
      <w:jc w:val="left"/>
    </w:pPr>
  </w:style>
  <w:style w:type="paragraph" w:customStyle="1" w:styleId="Clearformatting0">
    <w:name w:val="Clear formatting"/>
    <w:basedOn w:val="Normal"/>
    <w:rsid w:val="00D97E7D"/>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D97E7D"/>
  </w:style>
  <w:style w:type="paragraph" w:customStyle="1" w:styleId="SmallCardText">
    <w:name w:val="Small Card Text"/>
    <w:rsid w:val="00D97E7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97E7D"/>
    <w:rPr>
      <w:sz w:val="16"/>
      <w:szCs w:val="16"/>
      <w:lang w:val="en-US" w:eastAsia="en-US" w:bidi="ar-SA"/>
    </w:rPr>
  </w:style>
  <w:style w:type="paragraph" w:customStyle="1" w:styleId="TAGFONT">
    <w:name w:val="TAG FONT"/>
    <w:basedOn w:val="Normal"/>
    <w:autoRedefine/>
    <w:rsid w:val="00D97E7D"/>
    <w:rPr>
      <w:rFonts w:eastAsia="Times New Roman"/>
      <w:sz w:val="24"/>
    </w:rPr>
  </w:style>
  <w:style w:type="character" w:customStyle="1" w:styleId="mainarttxt">
    <w:name w:val="mainarttxt"/>
    <w:basedOn w:val="DefaultParagraphFont"/>
    <w:rsid w:val="00D97E7D"/>
  </w:style>
  <w:style w:type="paragraph" w:customStyle="1" w:styleId="TagChar1CharCharCharChar">
    <w:name w:val="Tag Char1 Char Char Char Char"/>
    <w:basedOn w:val="Normal"/>
    <w:rsid w:val="00D97E7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D97E7D"/>
    <w:rPr>
      <w:sz w:val="20"/>
    </w:rPr>
  </w:style>
  <w:style w:type="character" w:customStyle="1" w:styleId="highlightChar">
    <w:name w:val="highlight Char"/>
    <w:rsid w:val="00D97E7D"/>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D97E7D"/>
    <w:rPr>
      <w:rFonts w:eastAsia="Batang" w:cs="Arial"/>
      <w:b/>
      <w:bCs/>
      <w:iCs/>
      <w:sz w:val="24"/>
      <w:szCs w:val="28"/>
      <w:lang w:val="en-US" w:eastAsia="en-US" w:bidi="ar-SA"/>
    </w:rPr>
  </w:style>
  <w:style w:type="paragraph" w:customStyle="1" w:styleId="formfldssel">
    <w:name w:val="formfldssel"/>
    <w:basedOn w:val="Normal"/>
    <w:rsid w:val="00D97E7D"/>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D97E7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97E7D"/>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D97E7D"/>
  </w:style>
  <w:style w:type="character" w:customStyle="1" w:styleId="StyleCardTextUnderline3Char">
    <w:name w:val="Style Card Text + Underline3 Char"/>
    <w:rsid w:val="00D97E7D"/>
    <w:rPr>
      <w:rFonts w:eastAsia="SimSun"/>
      <w:szCs w:val="24"/>
      <w:u w:val="thick"/>
      <w:lang w:val="en-US" w:eastAsia="zh-CN" w:bidi="ar-SA"/>
    </w:rPr>
  </w:style>
  <w:style w:type="character" w:customStyle="1" w:styleId="BoldandUnderlineChar1Char2CharChar">
    <w:name w:val="Bold and Underline Char1 Char2 Char Char"/>
    <w:rsid w:val="00D97E7D"/>
    <w:rPr>
      <w:b/>
      <w:noProof w:val="0"/>
      <w:szCs w:val="24"/>
      <w:u w:val="single"/>
      <w:lang w:val="en-US" w:eastAsia="en-US" w:bidi="ar-SA"/>
    </w:rPr>
  </w:style>
  <w:style w:type="character" w:customStyle="1" w:styleId="UnderlineChar1Char1">
    <w:name w:val="Underline Char1 Char1"/>
    <w:rsid w:val="00D97E7D"/>
    <w:rPr>
      <w:noProof w:val="0"/>
      <w:szCs w:val="24"/>
      <w:u w:val="single"/>
      <w:lang w:val="en-US" w:eastAsia="en-US" w:bidi="ar-SA"/>
    </w:rPr>
  </w:style>
  <w:style w:type="paragraph" w:customStyle="1" w:styleId="Underlinestyle1">
    <w:name w:val="Underlinestyle"/>
    <w:basedOn w:val="Normal"/>
    <w:rsid w:val="00D97E7D"/>
    <w:pPr>
      <w:tabs>
        <w:tab w:val="left" w:pos="720"/>
      </w:tabs>
      <w:ind w:left="720"/>
    </w:pPr>
    <w:rPr>
      <w:rFonts w:eastAsia="Times New Roman"/>
      <w:szCs w:val="20"/>
      <w:u w:val="single"/>
    </w:rPr>
  </w:style>
  <w:style w:type="character" w:customStyle="1" w:styleId="featurecontentgray1">
    <w:name w:val="featurecontentgray1"/>
    <w:rsid w:val="00D97E7D"/>
    <w:rPr>
      <w:rFonts w:ascii="Arial" w:hAnsi="Arial" w:cs="Arial" w:hint="default"/>
      <w:color w:val="666666"/>
    </w:rPr>
  </w:style>
  <w:style w:type="character" w:customStyle="1" w:styleId="CardCharCharChar0">
    <w:name w:val="Card Char Char Char"/>
    <w:rsid w:val="00D97E7D"/>
    <w:rPr>
      <w:rFonts w:ascii="Book Antiqua" w:hAnsi="Book Antiqua"/>
      <w:szCs w:val="24"/>
      <w:lang w:val="en-US" w:eastAsia="en-US" w:bidi="ar-SA"/>
    </w:rPr>
  </w:style>
  <w:style w:type="character" w:customStyle="1" w:styleId="big1">
    <w:name w:val="big1"/>
    <w:rsid w:val="00D97E7D"/>
    <w:rPr>
      <w:sz w:val="28"/>
      <w:szCs w:val="28"/>
    </w:rPr>
  </w:style>
  <w:style w:type="character" w:customStyle="1" w:styleId="prodgeneral">
    <w:name w:val="prodgeneral"/>
    <w:basedOn w:val="DefaultParagraphFont"/>
    <w:rsid w:val="00D97E7D"/>
  </w:style>
  <w:style w:type="character" w:customStyle="1" w:styleId="StyleUnderlineChar0">
    <w:name w:val="Style Underline + Char"/>
    <w:rsid w:val="00D97E7D"/>
    <w:rPr>
      <w:rFonts w:eastAsia="SimSun" w:cs="Arial"/>
      <w:b/>
      <w:bCs/>
      <w:iCs/>
      <w:caps/>
      <w:sz w:val="24"/>
      <w:szCs w:val="24"/>
      <w:u w:val="single"/>
      <w:lang w:val="en-US" w:eastAsia="en-US" w:bidi="ar-SA"/>
    </w:rPr>
  </w:style>
  <w:style w:type="character" w:customStyle="1" w:styleId="StyleciteChar">
    <w:name w:val="Style cite + Char"/>
    <w:basedOn w:val="citeChar2"/>
    <w:rsid w:val="00D97E7D"/>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97E7D"/>
    <w:rPr>
      <w:rFonts w:eastAsia="Times New Roman"/>
      <w:b/>
      <w:sz w:val="24"/>
    </w:rPr>
  </w:style>
  <w:style w:type="paragraph" w:customStyle="1" w:styleId="RepeatHeader">
    <w:name w:val="Repeat Header"/>
    <w:basedOn w:val="HeaderDebate"/>
    <w:rsid w:val="00D97E7D"/>
    <w:pPr>
      <w:outlineLvl w:val="1"/>
    </w:pPr>
    <w:rPr>
      <w:szCs w:val="48"/>
    </w:rPr>
  </w:style>
  <w:style w:type="character" w:customStyle="1" w:styleId="sectiontitle">
    <w:name w:val="sectiontitle"/>
    <w:basedOn w:val="DefaultParagraphFont"/>
    <w:rsid w:val="00D97E7D"/>
  </w:style>
  <w:style w:type="character" w:customStyle="1" w:styleId="sectionsubtitle">
    <w:name w:val="sectionsubtitle"/>
    <w:basedOn w:val="DefaultParagraphFont"/>
    <w:rsid w:val="00D97E7D"/>
  </w:style>
  <w:style w:type="character" w:customStyle="1" w:styleId="copyright">
    <w:name w:val="copyright"/>
    <w:basedOn w:val="DefaultParagraphFont"/>
    <w:rsid w:val="00D97E7D"/>
  </w:style>
  <w:style w:type="character" w:customStyle="1" w:styleId="EvidenceTag">
    <w:name w:val="Evidence Tag"/>
    <w:rsid w:val="00D97E7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97E7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97E7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97E7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97E7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97E7D"/>
    <w:rPr>
      <w:rFonts w:eastAsia="Times New Roman"/>
      <w:sz w:val="16"/>
    </w:rPr>
  </w:style>
  <w:style w:type="paragraph" w:customStyle="1" w:styleId="citationunderline">
    <w:name w:val="citation/underline"/>
    <w:autoRedefine/>
    <w:rsid w:val="00D97E7D"/>
    <w:rPr>
      <w:rFonts w:ascii="Times New Roman" w:eastAsia="Times New Roman" w:hAnsi="Times New Roman" w:cs="Times New Roman"/>
      <w:b/>
      <w:u w:val="single"/>
    </w:rPr>
  </w:style>
  <w:style w:type="character" w:customStyle="1" w:styleId="smcaps">
    <w:name w:val="smcaps"/>
    <w:basedOn w:val="DefaultParagraphFont"/>
    <w:rsid w:val="00D97E7D"/>
  </w:style>
  <w:style w:type="character" w:customStyle="1" w:styleId="inside-head1">
    <w:name w:val="inside-head1"/>
    <w:rsid w:val="00D97E7D"/>
    <w:rPr>
      <w:rFonts w:ascii="Arial" w:hAnsi="Arial" w:cs="Arial" w:hint="default"/>
      <w:b/>
      <w:bCs/>
      <w:color w:val="000000"/>
      <w:spacing w:val="-15"/>
      <w:sz w:val="45"/>
      <w:szCs w:val="45"/>
    </w:rPr>
  </w:style>
  <w:style w:type="character" w:customStyle="1" w:styleId="datestamp1">
    <w:name w:val="datestamp1"/>
    <w:rsid w:val="00D97E7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97E7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97E7D"/>
  </w:style>
  <w:style w:type="paragraph" w:customStyle="1" w:styleId="links1">
    <w:name w:val="links1"/>
    <w:basedOn w:val="Normal"/>
    <w:rsid w:val="00D97E7D"/>
    <w:pPr>
      <w:spacing w:before="100" w:beforeAutospacing="1" w:after="100" w:afterAutospacing="1"/>
    </w:pPr>
    <w:rPr>
      <w:rFonts w:eastAsia="Times New Roman"/>
      <w:color w:val="FFFFFF"/>
      <w:sz w:val="16"/>
      <w:szCs w:val="16"/>
    </w:rPr>
  </w:style>
  <w:style w:type="paragraph" w:customStyle="1" w:styleId="endtext">
    <w:name w:val="endtext"/>
    <w:basedOn w:val="Normal"/>
    <w:rsid w:val="00D97E7D"/>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D97E7D"/>
    <w:rPr>
      <w:rFonts w:ascii="Verdana" w:hAnsi="Verdana" w:hint="default"/>
      <w:b/>
      <w:bCs/>
      <w:sz w:val="32"/>
      <w:szCs w:val="32"/>
    </w:rPr>
  </w:style>
  <w:style w:type="character" w:customStyle="1" w:styleId="storydeck31">
    <w:name w:val="storydeck31"/>
    <w:rsid w:val="00D97E7D"/>
    <w:rPr>
      <w:rFonts w:ascii="Verdana" w:hAnsi="Verdana" w:hint="default"/>
      <w:i w:val="0"/>
      <w:iCs w:val="0"/>
      <w:sz w:val="21"/>
      <w:szCs w:val="21"/>
    </w:rPr>
  </w:style>
  <w:style w:type="character" w:customStyle="1" w:styleId="subtitle10">
    <w:name w:val="subtitle1"/>
    <w:rsid w:val="00D97E7D"/>
    <w:rPr>
      <w:rFonts w:ascii="Verdana" w:hAnsi="Verdana" w:hint="default"/>
      <w:b w:val="0"/>
      <w:bCs w:val="0"/>
      <w:vanish w:val="0"/>
      <w:webHidden w:val="0"/>
      <w:color w:val="484848"/>
      <w:sz w:val="14"/>
      <w:szCs w:val="14"/>
      <w:specVanish w:val="0"/>
    </w:rPr>
  </w:style>
  <w:style w:type="paragraph" w:customStyle="1" w:styleId="g">
    <w:name w:val="g"/>
    <w:basedOn w:val="Normal"/>
    <w:rsid w:val="00D97E7D"/>
    <w:pPr>
      <w:spacing w:before="240" w:after="240"/>
    </w:pPr>
    <w:rPr>
      <w:rFonts w:eastAsia="Times New Roman"/>
      <w:sz w:val="24"/>
    </w:rPr>
  </w:style>
  <w:style w:type="character" w:customStyle="1" w:styleId="clsbiolink">
    <w:name w:val="clsbiolink"/>
    <w:basedOn w:val="DefaultParagraphFont"/>
    <w:rsid w:val="00D97E7D"/>
  </w:style>
  <w:style w:type="character" w:customStyle="1" w:styleId="clssmaller">
    <w:name w:val="clssmaller"/>
    <w:basedOn w:val="DefaultParagraphFont"/>
    <w:rsid w:val="00D97E7D"/>
  </w:style>
  <w:style w:type="character" w:customStyle="1" w:styleId="sm1">
    <w:name w:val="sm1"/>
    <w:rsid w:val="00D97E7D"/>
    <w:rPr>
      <w:rFonts w:ascii="Verdana" w:hAnsi="Verdana" w:hint="default"/>
      <w:i w:val="0"/>
      <w:iCs w:val="0"/>
      <w:smallCaps w:val="0"/>
      <w:color w:val="000000"/>
      <w:sz w:val="17"/>
      <w:szCs w:val="17"/>
    </w:rPr>
  </w:style>
  <w:style w:type="character" w:customStyle="1" w:styleId="noindentChar">
    <w:name w:val="noindent Char"/>
    <w:rsid w:val="00D97E7D"/>
    <w:rPr>
      <w:rFonts w:ascii="Arial" w:hAnsi="Arial" w:cs="Arial"/>
      <w:sz w:val="24"/>
      <w:szCs w:val="24"/>
      <w:lang w:val="en-US" w:eastAsia="en-US" w:bidi="ar-SA"/>
    </w:rPr>
  </w:style>
  <w:style w:type="character" w:customStyle="1" w:styleId="SmallChar1">
    <w:name w:val="Small Char1"/>
    <w:rsid w:val="00D97E7D"/>
    <w:rPr>
      <w:sz w:val="16"/>
      <w:szCs w:val="24"/>
      <w:lang w:val="en-US" w:eastAsia="en-US" w:bidi="ar-SA"/>
    </w:rPr>
  </w:style>
  <w:style w:type="character" w:customStyle="1" w:styleId="fullcite0">
    <w:name w:val="fullcite"/>
    <w:basedOn w:val="DefaultParagraphFont"/>
    <w:rsid w:val="00D97E7D"/>
  </w:style>
  <w:style w:type="character" w:customStyle="1" w:styleId="Style9ptThickunderline">
    <w:name w:val="Style 9 pt Thick underline"/>
    <w:rsid w:val="00D97E7D"/>
    <w:rPr>
      <w:sz w:val="24"/>
      <w:u w:val="thick"/>
    </w:rPr>
  </w:style>
  <w:style w:type="paragraph" w:customStyle="1" w:styleId="Repeatheader0">
    <w:name w:val="Repeat header"/>
    <w:basedOn w:val="Normal"/>
    <w:autoRedefine/>
    <w:rsid w:val="00D97E7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97E7D"/>
    <w:rPr>
      <w:rFonts w:ascii="Times New Roman" w:hAnsi="Times New Roman" w:cs="Calibri"/>
      <w:sz w:val="16"/>
    </w:rPr>
  </w:style>
  <w:style w:type="character" w:customStyle="1" w:styleId="CardNotUnderlinedChar">
    <w:name w:val="Card Not Underlined Char"/>
    <w:rsid w:val="00D97E7D"/>
    <w:rPr>
      <w:sz w:val="16"/>
      <w:lang w:val="en-US" w:eastAsia="en-US" w:bidi="ar-SA"/>
    </w:rPr>
  </w:style>
  <w:style w:type="paragraph" w:customStyle="1" w:styleId="CardNotUnderlined3">
    <w:name w:val="Card Not Underlined 3"/>
    <w:basedOn w:val="CardNotUnderlined"/>
    <w:rsid w:val="00D97E7D"/>
    <w:rPr>
      <w:rFonts w:ascii="Times New Roman" w:hAnsi="Times New Roman" w:cs="Calibri"/>
    </w:rPr>
  </w:style>
  <w:style w:type="paragraph" w:customStyle="1" w:styleId="CardNotUnderlinedFinal">
    <w:name w:val="Card Not Underlined Final"/>
    <w:basedOn w:val="CardNotUnderlined3"/>
    <w:rsid w:val="00D97E7D"/>
    <w:rPr>
      <w:sz w:val="20"/>
    </w:rPr>
  </w:style>
  <w:style w:type="character" w:customStyle="1" w:styleId="tagChar3">
    <w:name w:val="tag Char3"/>
    <w:rsid w:val="00D97E7D"/>
    <w:rPr>
      <w:b/>
      <w:sz w:val="24"/>
      <w:szCs w:val="24"/>
      <w:lang w:val="en-US" w:eastAsia="en-US" w:bidi="ar-SA"/>
    </w:rPr>
  </w:style>
  <w:style w:type="character" w:customStyle="1" w:styleId="link-mailto">
    <w:name w:val="link-mailto"/>
    <w:basedOn w:val="DefaultParagraphFont"/>
    <w:rsid w:val="00D97E7D"/>
  </w:style>
  <w:style w:type="character" w:customStyle="1" w:styleId="StyleUnderlineUnderlineChar">
    <w:name w:val="Style Underline + Underline Char"/>
    <w:rsid w:val="00D97E7D"/>
    <w:rPr>
      <w:rFonts w:ascii="Trebuchet MS" w:hAnsi="Trebuchet MS"/>
      <w:szCs w:val="18"/>
      <w:u w:val="single"/>
      <w:lang w:val="en-US" w:eastAsia="en-US" w:bidi="ar-SA"/>
    </w:rPr>
  </w:style>
  <w:style w:type="paragraph" w:customStyle="1" w:styleId="formfld">
    <w:name w:val="formfld"/>
    <w:basedOn w:val="Normal"/>
    <w:rsid w:val="00D97E7D"/>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D97E7D"/>
    <w:pPr>
      <w:keepLines w:val="0"/>
      <w:pageBreakBefore w:val="0"/>
      <w:numPr>
        <w:numId w:val="2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D97E7D"/>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D97E7D"/>
    <w:rPr>
      <w:rFonts w:ascii="Times New Roman" w:eastAsia="Times New Roman" w:hAnsi="Times New Roman" w:cs="Times New Roman"/>
      <w:sz w:val="20"/>
      <w:u w:val="thick"/>
    </w:rPr>
  </w:style>
  <w:style w:type="paragraph" w:customStyle="1" w:styleId="SmallCards">
    <w:name w:val="Small Cards"/>
    <w:basedOn w:val="Cards"/>
    <w:link w:val="SmallCardsChar"/>
    <w:rsid w:val="00D97E7D"/>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D97E7D"/>
    <w:rPr>
      <w:rFonts w:ascii="Times New Roman" w:eastAsia="Times New Roman" w:hAnsi="Times New Roman" w:cs="Times New Roman"/>
      <w:sz w:val="14"/>
    </w:rPr>
  </w:style>
  <w:style w:type="paragraph" w:customStyle="1" w:styleId="ReadingCites">
    <w:name w:val="Reading Cites"/>
    <w:basedOn w:val="Normal"/>
    <w:link w:val="ReadingCitesChar"/>
    <w:rsid w:val="00D97E7D"/>
    <w:rPr>
      <w:rFonts w:eastAsia="Times New Roman"/>
      <w:b/>
      <w:sz w:val="20"/>
      <w:szCs w:val="20"/>
    </w:rPr>
  </w:style>
  <w:style w:type="character" w:customStyle="1" w:styleId="ReadingCitesChar">
    <w:name w:val="Reading Cites Char"/>
    <w:link w:val="ReadingCites"/>
    <w:rsid w:val="00D97E7D"/>
    <w:rPr>
      <w:rFonts w:ascii="Calibri" w:eastAsia="Times New Roman" w:hAnsi="Calibri"/>
      <w:b/>
      <w:sz w:val="20"/>
      <w:szCs w:val="20"/>
    </w:rPr>
  </w:style>
  <w:style w:type="paragraph" w:customStyle="1" w:styleId="ContentsHeading">
    <w:name w:val="Contents Heading"/>
    <w:basedOn w:val="Heading1"/>
    <w:next w:val="Normal"/>
    <w:rsid w:val="00D97E7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D97E7D"/>
    <w:pPr>
      <w:spacing w:before="100" w:beforeAutospacing="1" w:after="100" w:afterAutospacing="1"/>
    </w:pPr>
    <w:rPr>
      <w:rFonts w:eastAsia="Times New Roman"/>
      <w:sz w:val="20"/>
    </w:rPr>
  </w:style>
  <w:style w:type="character" w:customStyle="1" w:styleId="CharacterStyle8">
    <w:name w:val="Character Style 8"/>
    <w:rsid w:val="00D97E7D"/>
    <w:rPr>
      <w:sz w:val="22"/>
      <w:szCs w:val="22"/>
    </w:rPr>
  </w:style>
  <w:style w:type="paragraph" w:customStyle="1" w:styleId="Style110">
    <w:name w:val="Style 11"/>
    <w:rsid w:val="00D97E7D"/>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D97E7D"/>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D97E7D"/>
    <w:rPr>
      <w:b/>
      <w:sz w:val="24"/>
    </w:rPr>
  </w:style>
  <w:style w:type="character" w:customStyle="1" w:styleId="CardText1CharChar">
    <w:name w:val="Card Text 1 Char Char"/>
    <w:rsid w:val="00D97E7D"/>
    <w:rPr>
      <w:rFonts w:ascii="Arial Narrow" w:hAnsi="Arial Narrow"/>
      <w:color w:val="000000"/>
      <w:sz w:val="22"/>
      <w:szCs w:val="22"/>
      <w:u w:val="single"/>
      <w:lang w:val="en-US" w:eastAsia="en-US" w:bidi="ar-SA"/>
    </w:rPr>
  </w:style>
  <w:style w:type="character" w:customStyle="1" w:styleId="CardText1Char1">
    <w:name w:val="Card Text 1 Char1"/>
    <w:rsid w:val="00D97E7D"/>
    <w:rPr>
      <w:rFonts w:ascii="Arial Narrow" w:hAnsi="Arial Narrow"/>
      <w:color w:val="000000"/>
      <w:sz w:val="22"/>
      <w:szCs w:val="22"/>
      <w:u w:val="single"/>
      <w:lang w:val="en-US" w:eastAsia="en-US" w:bidi="ar-SA"/>
    </w:rPr>
  </w:style>
  <w:style w:type="paragraph" w:customStyle="1" w:styleId="Style70">
    <w:name w:val="Style 7"/>
    <w:rsid w:val="00D97E7D"/>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D97E7D"/>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D97E7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97E7D"/>
  </w:style>
  <w:style w:type="paragraph" w:customStyle="1" w:styleId="Header1">
    <w:name w:val="Header1"/>
    <w:aliases w:val="Header Char Char,Header Char Char Char Char Char Char Char Cha,Char Char Char Cha"/>
    <w:basedOn w:val="Heading1"/>
    <w:next w:val="Heading1"/>
    <w:qFormat/>
    <w:rsid w:val="00D97E7D"/>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D97E7D"/>
    <w:rPr>
      <w:b/>
      <w:bCs/>
      <w:color w:val="695B54"/>
    </w:rPr>
  </w:style>
  <w:style w:type="paragraph" w:customStyle="1" w:styleId="Heading11">
    <w:name w:val="Heading 11"/>
    <w:basedOn w:val="Normal"/>
    <w:next w:val="Normal"/>
    <w:rsid w:val="00D97E7D"/>
    <w:pPr>
      <w:keepNext/>
      <w:widowControl w:val="0"/>
      <w:suppressAutoHyphens/>
      <w:jc w:val="center"/>
    </w:pPr>
    <w:rPr>
      <w:rFonts w:eastAsia="Tahoma"/>
      <w:b/>
      <w:sz w:val="48"/>
      <w:szCs w:val="32"/>
      <w:u w:val="single"/>
    </w:rPr>
  </w:style>
  <w:style w:type="paragraph" w:customStyle="1" w:styleId="TextHeading">
    <w:name w:val="Text Heading"/>
    <w:basedOn w:val="Heading3"/>
    <w:rsid w:val="00D97E7D"/>
    <w:pPr>
      <w:keepLines w:val="0"/>
      <w:pageBreakBefore w:val="0"/>
      <w:spacing w:before="0"/>
      <w:jc w:val="left"/>
    </w:pPr>
    <w:rPr>
      <w:rFonts w:eastAsia="Times New Roman" w:cs="Arial"/>
      <w:bCs w:val="0"/>
      <w:sz w:val="22"/>
      <w:szCs w:val="26"/>
    </w:rPr>
  </w:style>
  <w:style w:type="character" w:customStyle="1" w:styleId="TextHeadingChar">
    <w:name w:val="Text Heading Char"/>
    <w:rsid w:val="00D97E7D"/>
    <w:rPr>
      <w:rFonts w:cs="Arial"/>
      <w:b/>
      <w:bCs/>
      <w:sz w:val="22"/>
      <w:szCs w:val="26"/>
      <w:u w:val="single"/>
      <w:lang w:val="en-US" w:eastAsia="en-US" w:bidi="ar-SA"/>
    </w:rPr>
  </w:style>
  <w:style w:type="character" w:customStyle="1" w:styleId="FootnoteCharacters">
    <w:name w:val="Footnote Characters"/>
    <w:rsid w:val="00D97E7D"/>
    <w:rPr>
      <w:vertAlign w:val="superscript"/>
    </w:rPr>
  </w:style>
  <w:style w:type="paragraph" w:customStyle="1" w:styleId="StyleHeading1BlockTitleHeading1Char1ALEXHeadingBrief-He2">
    <w:name w:val="Style Heading 1Block TitleHeading 1 Char1ALEXHeadingBrief - He...2"/>
    <w:basedOn w:val="Heading1"/>
    <w:autoRedefine/>
    <w:rsid w:val="00D97E7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97E7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D97E7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D97E7D"/>
    <w:rPr>
      <w:rFonts w:ascii="Arial" w:eastAsia="Times New Roman" w:hAnsi="Arial"/>
      <w:smallCaps/>
    </w:rPr>
  </w:style>
  <w:style w:type="paragraph" w:customStyle="1" w:styleId="DebateBody">
    <w:name w:val="Debate Body"/>
    <w:basedOn w:val="Normal"/>
    <w:qFormat/>
    <w:rsid w:val="00D97E7D"/>
    <w:rPr>
      <w:rFonts w:ascii="Cambria" w:eastAsia="Cambria" w:hAnsi="Cambria"/>
      <w:b/>
      <w:caps/>
      <w:sz w:val="24"/>
    </w:rPr>
  </w:style>
  <w:style w:type="paragraph" w:customStyle="1" w:styleId="StyleDebateBodyBefore12pt">
    <w:name w:val="Style Debate Body + Before:  12 pt"/>
    <w:basedOn w:val="Normal"/>
    <w:next w:val="Normal"/>
    <w:rsid w:val="00D97E7D"/>
    <w:pPr>
      <w:spacing w:before="240"/>
    </w:pPr>
    <w:rPr>
      <w:rFonts w:eastAsia="Times New Roman"/>
      <w:bCs/>
      <w:sz w:val="20"/>
      <w:szCs w:val="20"/>
    </w:rPr>
  </w:style>
  <w:style w:type="paragraph" w:customStyle="1" w:styleId="StyleDebateBodyBefore12pt1">
    <w:name w:val="Style Debate Body + Before:  12 pt1"/>
    <w:basedOn w:val="Normal"/>
    <w:rsid w:val="00D97E7D"/>
    <w:pPr>
      <w:spacing w:before="240"/>
    </w:pPr>
    <w:rPr>
      <w:rFonts w:eastAsia="Times New Roman"/>
      <w:bCs/>
      <w:sz w:val="20"/>
      <w:szCs w:val="20"/>
    </w:rPr>
  </w:style>
  <w:style w:type="character" w:customStyle="1" w:styleId="10ptnotbold">
    <w:name w:val="10ptnotbold"/>
    <w:rsid w:val="00D97E7D"/>
    <w:rPr>
      <w:sz w:val="20"/>
    </w:rPr>
  </w:style>
  <w:style w:type="paragraph" w:customStyle="1" w:styleId="PageNumber11">
    <w:name w:val="Page Number11"/>
    <w:basedOn w:val="Normal"/>
    <w:next w:val="Normal"/>
    <w:rsid w:val="00D97E7D"/>
    <w:rPr>
      <w:rFonts w:eastAsia="Times New Roman"/>
      <w:sz w:val="20"/>
    </w:rPr>
  </w:style>
  <w:style w:type="character" w:customStyle="1" w:styleId="Heading2CharCharCharCharCharCharCharCharCharCharCharCharCharChar1">
    <w:name w:val="Heading 2 Char Char Char Char Char Char Char Char Char Char Char Char Char Char1"/>
    <w:rsid w:val="00D97E7D"/>
    <w:rPr>
      <w:rFonts w:eastAsia="SimSun" w:cs="Arial"/>
      <w:b/>
      <w:bCs/>
      <w:iCs/>
      <w:sz w:val="24"/>
      <w:szCs w:val="28"/>
      <w:lang w:val="en-US" w:eastAsia="zh-CN" w:bidi="ar-SA"/>
    </w:rPr>
  </w:style>
  <w:style w:type="character" w:customStyle="1" w:styleId="Char31">
    <w:name w:val="Char31"/>
    <w:rsid w:val="00D97E7D"/>
    <w:rPr>
      <w:rFonts w:cs="Arial"/>
      <w:bCs/>
      <w:u w:val="thick"/>
      <w:lang w:val="en-US" w:eastAsia="en-US" w:bidi="ar-SA"/>
    </w:rPr>
  </w:style>
  <w:style w:type="paragraph" w:customStyle="1" w:styleId="StyleHeading1Centered">
    <w:name w:val="Style Heading 1 + Centered"/>
    <w:basedOn w:val="Heading1"/>
    <w:rsid w:val="00D97E7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D97E7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D97E7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D97E7D"/>
    <w:pPr>
      <w:spacing w:before="120"/>
    </w:pPr>
    <w:rPr>
      <w:rFonts w:eastAsia="Times New Roman"/>
      <w:sz w:val="20"/>
    </w:rPr>
  </w:style>
  <w:style w:type="character" w:customStyle="1" w:styleId="underliningChar0">
    <w:name w:val="underlining Char"/>
    <w:rsid w:val="00D97E7D"/>
    <w:rPr>
      <w:b/>
      <w:szCs w:val="24"/>
      <w:u w:val="single"/>
      <w:lang w:val="en-US" w:eastAsia="en-US" w:bidi="ar-SA"/>
    </w:rPr>
  </w:style>
  <w:style w:type="character" w:customStyle="1" w:styleId="notreadChar">
    <w:name w:val="not read Char"/>
    <w:rsid w:val="00D97E7D"/>
    <w:rPr>
      <w:sz w:val="18"/>
      <w:szCs w:val="24"/>
      <w:lang w:val="en-US" w:eastAsia="en-US" w:bidi="ar-SA"/>
    </w:rPr>
  </w:style>
  <w:style w:type="paragraph" w:customStyle="1" w:styleId="StyleStrong10ptNotBold">
    <w:name w:val="Style Strong + 10 pt Not Bold"/>
    <w:basedOn w:val="Normal"/>
    <w:autoRedefine/>
    <w:rsid w:val="00D97E7D"/>
    <w:pPr>
      <w:ind w:left="720" w:hanging="360"/>
    </w:pPr>
    <w:rPr>
      <w:rFonts w:eastAsia="Times New Roman"/>
      <w:sz w:val="26"/>
      <w:szCs w:val="26"/>
    </w:rPr>
  </w:style>
  <w:style w:type="character" w:customStyle="1" w:styleId="prbodytext1">
    <w:name w:val="pr_bodytext1"/>
    <w:rsid w:val="00D97E7D"/>
    <w:rPr>
      <w:rFonts w:ascii="Arial" w:hAnsi="Arial" w:cs="Arial" w:hint="default"/>
      <w:sz w:val="20"/>
      <w:szCs w:val="20"/>
    </w:rPr>
  </w:style>
  <w:style w:type="character" w:customStyle="1" w:styleId="smallCharChar">
    <w:name w:val="small Char Char"/>
    <w:rsid w:val="00D97E7D"/>
    <w:rPr>
      <w:rFonts w:ascii="Times New Roman" w:eastAsia="Times New Roman" w:hAnsi="Times New Roman" w:cs="Times New Roman"/>
      <w:sz w:val="12"/>
      <w:szCs w:val="16"/>
    </w:rPr>
  </w:style>
  <w:style w:type="character" w:customStyle="1" w:styleId="Undlerine">
    <w:name w:val="Undlerine"/>
    <w:qFormat/>
    <w:rsid w:val="00D97E7D"/>
    <w:rPr>
      <w:rFonts w:ascii="Times New Roman" w:hAnsi="Times New Roman"/>
      <w:w w:val="110"/>
      <w:sz w:val="20"/>
      <w:szCs w:val="20"/>
      <w:u w:val="single"/>
      <w:bdr w:val="none" w:sz="0" w:space="0" w:color="auto"/>
      <w:lang w:bidi="he-IL"/>
    </w:rPr>
  </w:style>
  <w:style w:type="character" w:customStyle="1" w:styleId="Aunderline1">
    <w:name w:val="Aunderline"/>
    <w:qFormat/>
    <w:rsid w:val="00D97E7D"/>
    <w:rPr>
      <w:rFonts w:ascii="Times New Roman" w:hAnsi="Times New Roman"/>
      <w:sz w:val="20"/>
      <w:u w:val="single"/>
    </w:rPr>
  </w:style>
  <w:style w:type="paragraph" w:customStyle="1" w:styleId="NormalUnderline0">
    <w:name w:val="Normal + Underline"/>
    <w:basedOn w:val="Normal"/>
    <w:link w:val="NormalUnderlineChar0"/>
    <w:rsid w:val="00D97E7D"/>
    <w:pPr>
      <w:ind w:left="720"/>
    </w:pPr>
    <w:rPr>
      <w:rFonts w:eastAsia="Times New Roman"/>
      <w:b/>
      <w:sz w:val="20"/>
      <w:u w:val="single"/>
      <w:lang w:val="x-none" w:eastAsia="x-none"/>
    </w:rPr>
  </w:style>
  <w:style w:type="character" w:customStyle="1" w:styleId="NormalUnderlineChar0">
    <w:name w:val="Normal + Underline Char"/>
    <w:link w:val="NormalUnderline0"/>
    <w:rsid w:val="00D97E7D"/>
    <w:rPr>
      <w:rFonts w:ascii="Calibri" w:eastAsia="Times New Roman" w:hAnsi="Calibri"/>
      <w:b/>
      <w:sz w:val="20"/>
      <w:u w:val="single"/>
      <w:lang w:val="x-none" w:eastAsia="x-none"/>
    </w:rPr>
  </w:style>
  <w:style w:type="character" w:customStyle="1" w:styleId="Boxes">
    <w:name w:val="Boxes"/>
    <w:qFormat/>
    <w:rsid w:val="00D97E7D"/>
    <w:rPr>
      <w:rFonts w:ascii="Times New Roman" w:hAnsi="Times New Roman"/>
      <w:sz w:val="20"/>
      <w:u w:val="single"/>
      <w:bdr w:val="single" w:sz="4" w:space="0" w:color="auto"/>
    </w:rPr>
  </w:style>
  <w:style w:type="character" w:customStyle="1" w:styleId="tim">
    <w:name w:val="tim"/>
    <w:qFormat/>
    <w:rsid w:val="00D97E7D"/>
    <w:rPr>
      <w:rFonts w:ascii="Times New Roman" w:hAnsi="Times New Roman"/>
      <w:sz w:val="20"/>
      <w:u w:val="single"/>
    </w:rPr>
  </w:style>
  <w:style w:type="character" w:customStyle="1" w:styleId="hl">
    <w:name w:val="hl"/>
    <w:basedOn w:val="DefaultParagraphFont"/>
    <w:rsid w:val="00D97E7D"/>
  </w:style>
  <w:style w:type="character" w:customStyle="1" w:styleId="clock1">
    <w:name w:val="clock1"/>
    <w:rsid w:val="00D97E7D"/>
    <w:rPr>
      <w:color w:val="B51B1B"/>
    </w:rPr>
  </w:style>
  <w:style w:type="character" w:customStyle="1" w:styleId="smallChar10">
    <w:name w:val="small Char1"/>
    <w:rsid w:val="00D97E7D"/>
    <w:rPr>
      <w:sz w:val="12"/>
      <w:szCs w:val="16"/>
      <w:lang w:val="en-US" w:eastAsia="en-US" w:bidi="ar-SA"/>
    </w:rPr>
  </w:style>
  <w:style w:type="character" w:customStyle="1" w:styleId="SmallCardsCharChar">
    <w:name w:val="Small Cards Char Char"/>
    <w:rsid w:val="00D97E7D"/>
    <w:rPr>
      <w:sz w:val="14"/>
      <w:szCs w:val="24"/>
      <w:lang w:val="en-US" w:eastAsia="en-US" w:bidi="ar-SA"/>
    </w:rPr>
  </w:style>
  <w:style w:type="paragraph" w:customStyle="1" w:styleId="NormalCards">
    <w:name w:val="Normal Cards"/>
    <w:basedOn w:val="Normal"/>
    <w:rsid w:val="00D97E7D"/>
    <w:pPr>
      <w:ind w:left="288"/>
    </w:pPr>
    <w:rPr>
      <w:rFonts w:eastAsia="Times New Roman"/>
      <w:sz w:val="20"/>
    </w:rPr>
  </w:style>
  <w:style w:type="character" w:customStyle="1" w:styleId="iniciales">
    <w:name w:val="iniciales"/>
    <w:basedOn w:val="DefaultParagraphFont"/>
    <w:rsid w:val="00D97E7D"/>
  </w:style>
  <w:style w:type="character" w:customStyle="1" w:styleId="Style10ptBoldUnderline">
    <w:name w:val="Style 10 pt Bold Underline"/>
    <w:rsid w:val="00D97E7D"/>
    <w:rPr>
      <w:b/>
      <w:bCs/>
      <w:sz w:val="20"/>
      <w:u w:val="single"/>
    </w:rPr>
  </w:style>
  <w:style w:type="paragraph" w:customStyle="1" w:styleId="outdent">
    <w:name w:val="outdent"/>
    <w:basedOn w:val="Normal"/>
    <w:rsid w:val="00D97E7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D97E7D"/>
    <w:pPr>
      <w:spacing w:before="100" w:beforeAutospacing="1" w:after="100" w:afterAutospacing="1"/>
    </w:pPr>
    <w:rPr>
      <w:rFonts w:eastAsia="Times New Roman"/>
      <w:sz w:val="24"/>
    </w:rPr>
  </w:style>
  <w:style w:type="paragraph" w:customStyle="1" w:styleId="separator">
    <w:name w:val="separator"/>
    <w:basedOn w:val="Normal"/>
    <w:rsid w:val="00D97E7D"/>
    <w:pPr>
      <w:spacing w:before="100" w:beforeAutospacing="1" w:after="100" w:afterAutospacing="1"/>
    </w:pPr>
    <w:rPr>
      <w:rFonts w:eastAsia="Times New Roman"/>
      <w:sz w:val="24"/>
    </w:rPr>
  </w:style>
  <w:style w:type="paragraph" w:customStyle="1" w:styleId="bulletfollow">
    <w:name w:val="bulletfollow"/>
    <w:basedOn w:val="Normal"/>
    <w:rsid w:val="00D97E7D"/>
    <w:pPr>
      <w:spacing w:before="100" w:beforeAutospacing="1" w:after="100" w:afterAutospacing="1"/>
    </w:pPr>
    <w:rPr>
      <w:rFonts w:eastAsia="Times New Roman"/>
      <w:sz w:val="24"/>
    </w:rPr>
  </w:style>
  <w:style w:type="paragraph" w:customStyle="1" w:styleId="bulleted">
    <w:name w:val="bulleted"/>
    <w:basedOn w:val="Normal"/>
    <w:rsid w:val="00D97E7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D97E7D"/>
    <w:rPr>
      <w:rFonts w:ascii="Times New Roman" w:eastAsia="Times New Roman" w:hAnsi="Times New Roman" w:cs="Times New Roman"/>
      <w:strike/>
      <w:sz w:val="20"/>
      <w:szCs w:val="20"/>
    </w:rPr>
  </w:style>
  <w:style w:type="character" w:customStyle="1" w:styleId="StrikethroughChar">
    <w:name w:val="Strikethrough Char"/>
    <w:link w:val="Strikethrough0"/>
    <w:rsid w:val="00D97E7D"/>
    <w:rPr>
      <w:rFonts w:ascii="Times New Roman" w:eastAsia="Times New Roman" w:hAnsi="Times New Roman" w:cs="Times New Roman"/>
      <w:strike/>
      <w:sz w:val="20"/>
      <w:szCs w:val="20"/>
    </w:rPr>
  </w:style>
  <w:style w:type="character" w:customStyle="1" w:styleId="UnderlineCardsCharChar">
    <w:name w:val="Underline Cards Char Char"/>
    <w:rsid w:val="00D97E7D"/>
    <w:rPr>
      <w:rFonts w:eastAsia="SimSun"/>
      <w:szCs w:val="24"/>
      <w:u w:val="thick"/>
      <w:lang w:val="en-US" w:eastAsia="en-US" w:bidi="ar-SA"/>
    </w:rPr>
  </w:style>
  <w:style w:type="character" w:customStyle="1" w:styleId="head">
    <w:name w:val="head"/>
    <w:basedOn w:val="DefaultParagraphFont"/>
    <w:rsid w:val="00D97E7D"/>
  </w:style>
  <w:style w:type="paragraph" w:customStyle="1" w:styleId="authorgroup">
    <w:name w:val="authorgroup"/>
    <w:basedOn w:val="Normal"/>
    <w:rsid w:val="00D97E7D"/>
    <w:pPr>
      <w:spacing w:before="100" w:beforeAutospacing="1" w:after="100" w:afterAutospacing="1"/>
    </w:pPr>
    <w:rPr>
      <w:rFonts w:eastAsia="Calibri"/>
      <w:sz w:val="24"/>
    </w:rPr>
  </w:style>
  <w:style w:type="paragraph" w:customStyle="1" w:styleId="affiliation1">
    <w:name w:val="affiliation1"/>
    <w:basedOn w:val="Normal"/>
    <w:rsid w:val="00D97E7D"/>
    <w:pPr>
      <w:spacing w:before="100" w:beforeAutospacing="1" w:after="100" w:afterAutospacing="1"/>
    </w:pPr>
    <w:rPr>
      <w:rFonts w:eastAsia="Calibri"/>
      <w:sz w:val="24"/>
    </w:rPr>
  </w:style>
  <w:style w:type="paragraph" w:customStyle="1" w:styleId="norm">
    <w:name w:val="norm"/>
    <w:basedOn w:val="Normal"/>
    <w:rsid w:val="00D97E7D"/>
    <w:pPr>
      <w:spacing w:before="100" w:beforeAutospacing="1" w:after="100" w:afterAutospacing="1"/>
    </w:pPr>
    <w:rPr>
      <w:rFonts w:eastAsia="Calibri"/>
      <w:sz w:val="24"/>
    </w:rPr>
  </w:style>
  <w:style w:type="character" w:customStyle="1" w:styleId="smallcapitals">
    <w:name w:val="smallcapitals"/>
    <w:basedOn w:val="DefaultParagraphFont"/>
    <w:rsid w:val="00D97E7D"/>
  </w:style>
  <w:style w:type="character" w:customStyle="1" w:styleId="number0">
    <w:name w:val="number"/>
    <w:basedOn w:val="DefaultParagraphFont"/>
    <w:rsid w:val="00D97E7D"/>
  </w:style>
  <w:style w:type="character" w:customStyle="1" w:styleId="swauthor">
    <w:name w:val="sw_author"/>
    <w:rsid w:val="00D97E7D"/>
  </w:style>
  <w:style w:type="character" w:customStyle="1" w:styleId="articlebody1">
    <w:name w:val="articlebody1"/>
    <w:rsid w:val="00D97E7D"/>
  </w:style>
  <w:style w:type="character" w:customStyle="1" w:styleId="small1">
    <w:name w:val="small1"/>
    <w:rsid w:val="00D97E7D"/>
  </w:style>
  <w:style w:type="paragraph" w:customStyle="1" w:styleId="AuthorDate2">
    <w:name w:val="Author/Date"/>
    <w:basedOn w:val="Normal"/>
    <w:link w:val="AuthorDateChar1"/>
    <w:rsid w:val="00D97E7D"/>
    <w:rPr>
      <w:rFonts w:eastAsia="Times New Roman"/>
      <w:b/>
      <w:sz w:val="24"/>
      <w:u w:val="single"/>
    </w:rPr>
  </w:style>
  <w:style w:type="character" w:customStyle="1" w:styleId="AuthorDateChar1">
    <w:name w:val="Author/Date Char1"/>
    <w:link w:val="AuthorDate2"/>
    <w:rsid w:val="00D97E7D"/>
    <w:rPr>
      <w:rFonts w:ascii="Calibri" w:eastAsia="Times New Roman" w:hAnsi="Calibri"/>
      <w:b/>
      <w:u w:val="single"/>
    </w:rPr>
  </w:style>
  <w:style w:type="character" w:customStyle="1" w:styleId="Shortcite">
    <w:name w:val="Shortcite"/>
    <w:basedOn w:val="DefaultParagraphFont"/>
    <w:rsid w:val="00D97E7D"/>
    <w:rPr>
      <w:rFonts w:ascii="Times New Roman" w:hAnsi="Times New Roman"/>
      <w:b/>
      <w:bCs/>
      <w:sz w:val="20"/>
    </w:rPr>
  </w:style>
  <w:style w:type="character" w:customStyle="1" w:styleId="Longcite">
    <w:name w:val="Longcite"/>
    <w:basedOn w:val="DefaultParagraphFont"/>
    <w:rsid w:val="00D97E7D"/>
    <w:rPr>
      <w:sz w:val="16"/>
    </w:rPr>
  </w:style>
  <w:style w:type="paragraph" w:customStyle="1" w:styleId="analytic0">
    <w:name w:val="analytic"/>
    <w:basedOn w:val="Normal"/>
    <w:link w:val="analyticChar0"/>
    <w:uiPriority w:val="4"/>
    <w:qFormat/>
    <w:rsid w:val="00D97E7D"/>
    <w:pPr>
      <w:spacing w:before="120"/>
    </w:pPr>
    <w:rPr>
      <w:rFonts w:ascii="Arial" w:hAnsi="Arial"/>
      <w:b/>
      <w:sz w:val="20"/>
    </w:rPr>
  </w:style>
  <w:style w:type="character" w:customStyle="1" w:styleId="analyticChar0">
    <w:name w:val="analytic Char"/>
    <w:basedOn w:val="DefaultParagraphFont"/>
    <w:link w:val="analytic0"/>
    <w:uiPriority w:val="4"/>
    <w:rsid w:val="00D97E7D"/>
    <w:rPr>
      <w:rFonts w:ascii="Arial" w:hAnsi="Arial"/>
      <w:b/>
      <w:sz w:val="20"/>
    </w:rPr>
  </w:style>
  <w:style w:type="character" w:customStyle="1" w:styleId="Normal30">
    <w:name w:val="Normal3"/>
    <w:basedOn w:val="DefaultParagraphFont"/>
    <w:rsid w:val="00D97E7D"/>
  </w:style>
  <w:style w:type="paragraph" w:customStyle="1" w:styleId="PageNumber8">
    <w:name w:val="Page Number8"/>
    <w:basedOn w:val="Normal"/>
    <w:next w:val="Normal"/>
    <w:rsid w:val="00D97E7D"/>
    <w:pPr>
      <w:spacing w:after="0" w:line="240" w:lineRule="auto"/>
    </w:pPr>
    <w:rPr>
      <w:rFonts w:ascii="Times New Roman" w:eastAsia="Times New Roman" w:hAnsi="Times New Roman"/>
      <w:sz w:val="20"/>
    </w:rPr>
  </w:style>
  <w:style w:type="paragraph" w:customStyle="1" w:styleId="Header2">
    <w:name w:val="Header2"/>
    <w:basedOn w:val="Heading1"/>
    <w:next w:val="Heading1"/>
    <w:rsid w:val="00D97E7D"/>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D97E7D"/>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D97E7D"/>
    <w:rPr>
      <w:rFonts w:cs="New Baskerville"/>
      <w:color w:val="000000"/>
    </w:rPr>
  </w:style>
  <w:style w:type="character" w:customStyle="1" w:styleId="postauthor">
    <w:name w:val="postauthor"/>
    <w:basedOn w:val="DefaultParagraphFont"/>
    <w:rsid w:val="00D97E7D"/>
  </w:style>
  <w:style w:type="paragraph" w:customStyle="1" w:styleId="notes-source-hasnotes">
    <w:name w:val="notes-source-hasnotes"/>
    <w:basedOn w:val="Normal"/>
    <w:rsid w:val="00D97E7D"/>
    <w:pPr>
      <w:spacing w:before="100" w:beforeAutospacing="1" w:after="100" w:afterAutospacing="1"/>
    </w:pPr>
    <w:rPr>
      <w:rFonts w:ascii="Times" w:hAnsi="Times"/>
      <w:sz w:val="20"/>
      <w:szCs w:val="20"/>
    </w:rPr>
  </w:style>
  <w:style w:type="character" w:customStyle="1" w:styleId="span">
    <w:name w:val="span"/>
    <w:basedOn w:val="DefaultParagraphFont"/>
    <w:rsid w:val="00D97E7D"/>
  </w:style>
  <w:style w:type="character" w:customStyle="1" w:styleId="maintitle">
    <w:name w:val="maintitle"/>
    <w:basedOn w:val="DefaultParagraphFont"/>
    <w:rsid w:val="00D97E7D"/>
  </w:style>
  <w:style w:type="character" w:customStyle="1" w:styleId="thirdparty-logo">
    <w:name w:val="thirdparty-logo"/>
    <w:basedOn w:val="DefaultParagraphFont"/>
    <w:rsid w:val="00D97E7D"/>
  </w:style>
  <w:style w:type="paragraph" w:customStyle="1" w:styleId="articlemeta">
    <w:name w:val="articlemeta"/>
    <w:basedOn w:val="Normal"/>
    <w:rsid w:val="00D97E7D"/>
    <w:pPr>
      <w:spacing w:before="100" w:beforeAutospacing="1" w:after="100" w:afterAutospacing="1"/>
    </w:pPr>
    <w:rPr>
      <w:rFonts w:ascii="Times" w:hAnsi="Times"/>
      <w:sz w:val="20"/>
      <w:szCs w:val="20"/>
    </w:rPr>
  </w:style>
  <w:style w:type="character" w:customStyle="1" w:styleId="vcard">
    <w:name w:val="vcard"/>
    <w:basedOn w:val="DefaultParagraphFont"/>
    <w:rsid w:val="00D97E7D"/>
  </w:style>
  <w:style w:type="character" w:customStyle="1" w:styleId="print-footnote">
    <w:name w:val="print-footnote"/>
    <w:basedOn w:val="DefaultParagraphFont"/>
    <w:rsid w:val="00D97E7D"/>
  </w:style>
  <w:style w:type="character" w:customStyle="1" w:styleId="datestring">
    <w:name w:val="datestring"/>
    <w:basedOn w:val="DefaultParagraphFont"/>
    <w:rsid w:val="00D97E7D"/>
  </w:style>
  <w:style w:type="paragraph" w:customStyle="1" w:styleId="left">
    <w:name w:val="left"/>
    <w:basedOn w:val="Normal"/>
    <w:rsid w:val="00D97E7D"/>
    <w:pPr>
      <w:spacing w:before="100" w:beforeAutospacing="1" w:after="100" w:afterAutospacing="1"/>
    </w:pPr>
    <w:rPr>
      <w:rFonts w:ascii="Times" w:hAnsi="Times"/>
      <w:sz w:val="20"/>
      <w:szCs w:val="20"/>
    </w:rPr>
  </w:style>
  <w:style w:type="paragraph" w:customStyle="1" w:styleId="right">
    <w:name w:val="right"/>
    <w:basedOn w:val="Normal"/>
    <w:rsid w:val="00D97E7D"/>
    <w:pPr>
      <w:spacing w:before="100" w:beforeAutospacing="1" w:after="100" w:afterAutospacing="1"/>
    </w:pPr>
    <w:rPr>
      <w:rFonts w:ascii="Times" w:hAnsi="Times"/>
      <w:sz w:val="20"/>
      <w:szCs w:val="20"/>
    </w:rPr>
  </w:style>
  <w:style w:type="character" w:customStyle="1" w:styleId="gptad">
    <w:name w:val="gptad"/>
    <w:basedOn w:val="DefaultParagraphFont"/>
    <w:rsid w:val="00D97E7D"/>
  </w:style>
  <w:style w:type="paragraph" w:customStyle="1" w:styleId="creditpostedmodified">
    <w:name w:val="credit_posted_modified"/>
    <w:basedOn w:val="Normal"/>
    <w:rsid w:val="00D97E7D"/>
    <w:pPr>
      <w:spacing w:before="100" w:beforeAutospacing="1" w:after="100" w:afterAutospacing="1"/>
    </w:pPr>
    <w:rPr>
      <w:rFonts w:ascii="Times" w:hAnsi="Times"/>
      <w:sz w:val="20"/>
      <w:szCs w:val="20"/>
    </w:rPr>
  </w:style>
  <w:style w:type="character" w:customStyle="1" w:styleId="creditline">
    <w:name w:val="creditline"/>
    <w:basedOn w:val="DefaultParagraphFont"/>
    <w:rsid w:val="00D97E7D"/>
  </w:style>
  <w:style w:type="character" w:customStyle="1" w:styleId="grd">
    <w:name w:val="grd"/>
    <w:basedOn w:val="DefaultParagraphFont"/>
    <w:rsid w:val="00D97E7D"/>
  </w:style>
  <w:style w:type="paragraph" w:customStyle="1" w:styleId="hs-text-container">
    <w:name w:val="hs-text-container"/>
    <w:basedOn w:val="Normal"/>
    <w:rsid w:val="00D97E7D"/>
    <w:pPr>
      <w:spacing w:before="100" w:beforeAutospacing="1" w:after="100" w:afterAutospacing="1"/>
    </w:pPr>
    <w:rPr>
      <w:rFonts w:ascii="Times" w:hAnsi="Times"/>
      <w:sz w:val="20"/>
      <w:szCs w:val="20"/>
    </w:rPr>
  </w:style>
  <w:style w:type="character" w:customStyle="1" w:styleId="created">
    <w:name w:val="created"/>
    <w:basedOn w:val="DefaultParagraphFont"/>
    <w:rsid w:val="00D97E7D"/>
  </w:style>
  <w:style w:type="character" w:customStyle="1" w:styleId="changed">
    <w:name w:val="changed"/>
    <w:basedOn w:val="DefaultParagraphFont"/>
    <w:rsid w:val="00D97E7D"/>
  </w:style>
  <w:style w:type="character" w:customStyle="1" w:styleId="article-author-name">
    <w:name w:val="article-author-name"/>
    <w:basedOn w:val="DefaultParagraphFont"/>
    <w:rsid w:val="00D97E7D"/>
  </w:style>
  <w:style w:type="character" w:customStyle="1" w:styleId="bioexcerpt">
    <w:name w:val="bio_excerpt"/>
    <w:basedOn w:val="DefaultParagraphFont"/>
    <w:rsid w:val="00D97E7D"/>
  </w:style>
  <w:style w:type="character" w:customStyle="1" w:styleId="commentcount">
    <w:name w:val="comment_count"/>
    <w:basedOn w:val="DefaultParagraphFont"/>
    <w:rsid w:val="00D97E7D"/>
  </w:style>
  <w:style w:type="character" w:customStyle="1" w:styleId="searchtermshighlighted">
    <w:name w:val="searchtermshighlighted"/>
    <w:basedOn w:val="DefaultParagraphFont"/>
    <w:rsid w:val="00D97E7D"/>
  </w:style>
  <w:style w:type="character" w:customStyle="1" w:styleId="contributornametrigger">
    <w:name w:val="contributornametrigger"/>
    <w:basedOn w:val="DefaultParagraphFont"/>
    <w:rsid w:val="00D97E7D"/>
  </w:style>
  <w:style w:type="character" w:customStyle="1" w:styleId="bylinepipe">
    <w:name w:val="bylinepipe"/>
    <w:basedOn w:val="DefaultParagraphFont"/>
    <w:rsid w:val="00D97E7D"/>
  </w:style>
  <w:style w:type="character" w:customStyle="1" w:styleId="lucenesearchresulturlb">
    <w:name w:val="lucene_search_result_url_b"/>
    <w:basedOn w:val="DefaultParagraphFont"/>
    <w:rsid w:val="00D97E7D"/>
  </w:style>
  <w:style w:type="character" w:customStyle="1" w:styleId="faculty-title">
    <w:name w:val="faculty-title"/>
    <w:basedOn w:val="DefaultParagraphFont"/>
    <w:rsid w:val="00D97E7D"/>
  </w:style>
  <w:style w:type="character" w:customStyle="1" w:styleId="count">
    <w:name w:val="count"/>
    <w:basedOn w:val="DefaultParagraphFont"/>
    <w:rsid w:val="00D97E7D"/>
  </w:style>
  <w:style w:type="character" w:customStyle="1" w:styleId="volume">
    <w:name w:val="volume"/>
    <w:basedOn w:val="DefaultParagraphFont"/>
    <w:rsid w:val="00D97E7D"/>
  </w:style>
  <w:style w:type="character" w:customStyle="1" w:styleId="issue">
    <w:name w:val="issue"/>
    <w:basedOn w:val="DefaultParagraphFont"/>
    <w:rsid w:val="00D97E7D"/>
  </w:style>
  <w:style w:type="character" w:customStyle="1" w:styleId="pages">
    <w:name w:val="pages"/>
    <w:basedOn w:val="DefaultParagraphFont"/>
    <w:rsid w:val="00D97E7D"/>
  </w:style>
  <w:style w:type="character" w:customStyle="1" w:styleId="person">
    <w:name w:val="person"/>
    <w:basedOn w:val="DefaultParagraphFont"/>
    <w:rsid w:val="00D97E7D"/>
  </w:style>
  <w:style w:type="character" w:customStyle="1" w:styleId="corresponding">
    <w:name w:val="corresponding"/>
    <w:basedOn w:val="DefaultParagraphFont"/>
    <w:rsid w:val="00D97E7D"/>
  </w:style>
  <w:style w:type="paragraph" w:customStyle="1" w:styleId="entry-meta">
    <w:name w:val="entry-meta"/>
    <w:basedOn w:val="Normal"/>
    <w:rsid w:val="00D97E7D"/>
    <w:pPr>
      <w:spacing w:before="100" w:beforeAutospacing="1" w:after="100" w:afterAutospacing="1"/>
    </w:pPr>
    <w:rPr>
      <w:rFonts w:ascii="Times" w:hAnsi="Times"/>
      <w:sz w:val="20"/>
      <w:szCs w:val="20"/>
    </w:rPr>
  </w:style>
  <w:style w:type="character" w:customStyle="1" w:styleId="post-time">
    <w:name w:val="post-time"/>
    <w:basedOn w:val="DefaultParagraphFont"/>
    <w:rsid w:val="00D97E7D"/>
  </w:style>
  <w:style w:type="character" w:customStyle="1" w:styleId="post-category">
    <w:name w:val="post-category"/>
    <w:basedOn w:val="DefaultParagraphFont"/>
    <w:rsid w:val="00D97E7D"/>
  </w:style>
  <w:style w:type="character" w:customStyle="1" w:styleId="post-author">
    <w:name w:val="post-author"/>
    <w:basedOn w:val="DefaultParagraphFont"/>
    <w:rsid w:val="00D97E7D"/>
  </w:style>
  <w:style w:type="character" w:customStyle="1" w:styleId="A10">
    <w:name w:val="A10"/>
    <w:uiPriority w:val="99"/>
    <w:rsid w:val="00D97E7D"/>
    <w:rPr>
      <w:rFonts w:cs="Trebuchet MS"/>
      <w:color w:val="000000"/>
      <w:sz w:val="11"/>
      <w:szCs w:val="11"/>
    </w:rPr>
  </w:style>
  <w:style w:type="paragraph" w:customStyle="1" w:styleId="Pa10">
    <w:name w:val="Pa10"/>
    <w:basedOn w:val="Default"/>
    <w:next w:val="Default"/>
    <w:uiPriority w:val="99"/>
    <w:rsid w:val="00D97E7D"/>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D97E7D"/>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D97E7D"/>
  </w:style>
  <w:style w:type="paragraph" w:customStyle="1" w:styleId="aff">
    <w:name w:val="aff"/>
    <w:basedOn w:val="Normal"/>
    <w:rsid w:val="00D97E7D"/>
    <w:pPr>
      <w:spacing w:before="100" w:beforeAutospacing="1" w:after="100" w:afterAutospacing="1"/>
    </w:pPr>
    <w:rPr>
      <w:rFonts w:ascii="Times" w:hAnsi="Times"/>
      <w:sz w:val="20"/>
      <w:szCs w:val="20"/>
    </w:rPr>
  </w:style>
  <w:style w:type="character" w:customStyle="1" w:styleId="entry-author">
    <w:name w:val="entry-author"/>
    <w:basedOn w:val="DefaultParagraphFont"/>
    <w:rsid w:val="00D97E7D"/>
  </w:style>
  <w:style w:type="character" w:customStyle="1" w:styleId="entry-author-name">
    <w:name w:val="entry-author-name"/>
    <w:basedOn w:val="DefaultParagraphFont"/>
    <w:rsid w:val="00D97E7D"/>
  </w:style>
  <w:style w:type="character" w:customStyle="1" w:styleId="contrib-degrees">
    <w:name w:val="contrib-degrees"/>
    <w:basedOn w:val="DefaultParagraphFont"/>
    <w:rsid w:val="00D97E7D"/>
  </w:style>
  <w:style w:type="character" w:customStyle="1" w:styleId="contrib-on-behalf-of">
    <w:name w:val="contrib-on-behalf-of"/>
    <w:basedOn w:val="DefaultParagraphFont"/>
    <w:rsid w:val="00D97E7D"/>
  </w:style>
  <w:style w:type="character" w:customStyle="1" w:styleId="pubtime">
    <w:name w:val="pubtime"/>
    <w:basedOn w:val="DefaultParagraphFont"/>
    <w:rsid w:val="00D97E7D"/>
  </w:style>
  <w:style w:type="character" w:customStyle="1" w:styleId="fbcommentscount">
    <w:name w:val="fb_comments_count"/>
    <w:basedOn w:val="DefaultParagraphFont"/>
    <w:rsid w:val="00D97E7D"/>
  </w:style>
  <w:style w:type="character" w:customStyle="1" w:styleId="stsharethiscustom">
    <w:name w:val="st_sharethis_custom"/>
    <w:basedOn w:val="DefaultParagraphFont"/>
    <w:rsid w:val="00D97E7D"/>
  </w:style>
  <w:style w:type="paragraph" w:customStyle="1" w:styleId="permalinkable">
    <w:name w:val="permalinkable"/>
    <w:basedOn w:val="Normal"/>
    <w:rsid w:val="00D97E7D"/>
    <w:pPr>
      <w:spacing w:before="100" w:beforeAutospacing="1" w:after="100" w:afterAutospacing="1"/>
    </w:pPr>
    <w:rPr>
      <w:rFonts w:ascii="Times" w:hAnsi="Times"/>
      <w:sz w:val="20"/>
      <w:szCs w:val="20"/>
    </w:rPr>
  </w:style>
  <w:style w:type="character" w:customStyle="1" w:styleId="post-date">
    <w:name w:val="post-date"/>
    <w:basedOn w:val="DefaultParagraphFont"/>
    <w:rsid w:val="00D97E7D"/>
  </w:style>
  <w:style w:type="character" w:customStyle="1" w:styleId="link-external">
    <w:name w:val="link-external"/>
    <w:basedOn w:val="DefaultParagraphFont"/>
    <w:rsid w:val="00D97E7D"/>
  </w:style>
  <w:style w:type="character" w:customStyle="1" w:styleId="articleauthor0">
    <w:name w:val="article_author"/>
    <w:basedOn w:val="DefaultParagraphFont"/>
    <w:rsid w:val="00D97E7D"/>
  </w:style>
  <w:style w:type="character" w:customStyle="1" w:styleId="articleissue">
    <w:name w:val="article_issue"/>
    <w:basedOn w:val="DefaultParagraphFont"/>
    <w:rsid w:val="00D97E7D"/>
  </w:style>
  <w:style w:type="character" w:customStyle="1" w:styleId="a-size-large">
    <w:name w:val="a-size-large"/>
    <w:basedOn w:val="DefaultParagraphFont"/>
    <w:rsid w:val="00D97E7D"/>
  </w:style>
  <w:style w:type="character" w:customStyle="1" w:styleId="a-size-medium">
    <w:name w:val="a-size-medium"/>
    <w:basedOn w:val="DefaultParagraphFont"/>
    <w:rsid w:val="00D97E7D"/>
  </w:style>
  <w:style w:type="character" w:customStyle="1" w:styleId="contribution">
    <w:name w:val="contribution"/>
    <w:basedOn w:val="DefaultParagraphFont"/>
    <w:rsid w:val="00D97E7D"/>
  </w:style>
  <w:style w:type="character" w:customStyle="1" w:styleId="a-color-secondary">
    <w:name w:val="a-color-secondary"/>
    <w:basedOn w:val="DefaultParagraphFont"/>
    <w:rsid w:val="00D97E7D"/>
  </w:style>
  <w:style w:type="paragraph" w:customStyle="1" w:styleId="sbyline">
    <w:name w:val="sbyline"/>
    <w:basedOn w:val="Normal"/>
    <w:rsid w:val="00D97E7D"/>
    <w:pPr>
      <w:spacing w:before="100" w:beforeAutospacing="1" w:after="100" w:afterAutospacing="1"/>
    </w:pPr>
    <w:rPr>
      <w:rFonts w:ascii="Times" w:hAnsi="Times"/>
      <w:sz w:val="20"/>
      <w:szCs w:val="20"/>
    </w:rPr>
  </w:style>
  <w:style w:type="character" w:customStyle="1" w:styleId="ui-author">
    <w:name w:val="ui-author"/>
    <w:basedOn w:val="DefaultParagraphFont"/>
    <w:rsid w:val="00D97E7D"/>
  </w:style>
  <w:style w:type="character" w:customStyle="1" w:styleId="ui-staffline">
    <w:name w:val="ui-staffline"/>
    <w:basedOn w:val="DefaultParagraphFont"/>
    <w:rsid w:val="00D97E7D"/>
  </w:style>
  <w:style w:type="paragraph" w:customStyle="1" w:styleId="promotion-tag-p">
    <w:name w:val="promotion-tag-p"/>
    <w:basedOn w:val="Normal"/>
    <w:rsid w:val="00D97E7D"/>
    <w:pPr>
      <w:spacing w:before="100" w:beforeAutospacing="1" w:after="100" w:afterAutospacing="1"/>
    </w:pPr>
    <w:rPr>
      <w:rFonts w:ascii="Times" w:hAnsi="Times"/>
      <w:sz w:val="20"/>
      <w:szCs w:val="20"/>
    </w:rPr>
  </w:style>
  <w:style w:type="paragraph" w:customStyle="1" w:styleId="heading">
    <w:name w:val="heading"/>
    <w:basedOn w:val="Normal"/>
    <w:rsid w:val="00D97E7D"/>
    <w:pPr>
      <w:spacing w:before="100" w:beforeAutospacing="1" w:after="100" w:afterAutospacing="1"/>
    </w:pPr>
    <w:rPr>
      <w:rFonts w:ascii="Times" w:hAnsi="Times"/>
      <w:sz w:val="20"/>
      <w:szCs w:val="20"/>
    </w:rPr>
  </w:style>
  <w:style w:type="character" w:customStyle="1" w:styleId="value">
    <w:name w:val="value"/>
    <w:basedOn w:val="DefaultParagraphFont"/>
    <w:rsid w:val="00D97E7D"/>
  </w:style>
  <w:style w:type="character" w:customStyle="1" w:styleId="specialissuelabel">
    <w:name w:val="specialissuelabel"/>
    <w:basedOn w:val="DefaultParagraphFont"/>
    <w:rsid w:val="00D97E7D"/>
  </w:style>
  <w:style w:type="character" w:customStyle="1" w:styleId="referencediv">
    <w:name w:val="referencediv"/>
    <w:basedOn w:val="DefaultParagraphFont"/>
    <w:rsid w:val="00D97E7D"/>
  </w:style>
  <w:style w:type="character" w:customStyle="1" w:styleId="wp-smiley">
    <w:name w:val="wp-smiley"/>
    <w:basedOn w:val="DefaultParagraphFont"/>
    <w:rsid w:val="00D97E7D"/>
  </w:style>
  <w:style w:type="character" w:customStyle="1" w:styleId="artjournal">
    <w:name w:val="art_journal"/>
    <w:basedOn w:val="DefaultParagraphFont"/>
    <w:rsid w:val="00D97E7D"/>
  </w:style>
  <w:style w:type="character" w:customStyle="1" w:styleId="artdatevolumeissuepart">
    <w:name w:val="art_datevolumeissuepart"/>
    <w:basedOn w:val="DefaultParagraphFont"/>
    <w:rsid w:val="00D97E7D"/>
  </w:style>
  <w:style w:type="character" w:customStyle="1" w:styleId="artpages">
    <w:name w:val="art_pages"/>
    <w:basedOn w:val="DefaultParagraphFont"/>
    <w:rsid w:val="00D97E7D"/>
  </w:style>
  <w:style w:type="character" w:customStyle="1" w:styleId="singlehighlightclass">
    <w:name w:val="single_highlight_class"/>
    <w:basedOn w:val="DefaultParagraphFont"/>
    <w:rsid w:val="00D97E7D"/>
  </w:style>
  <w:style w:type="character" w:customStyle="1" w:styleId="degree">
    <w:name w:val="degree"/>
    <w:basedOn w:val="DefaultParagraphFont"/>
    <w:rsid w:val="00D97E7D"/>
  </w:style>
  <w:style w:type="character" w:customStyle="1" w:styleId="major">
    <w:name w:val="major"/>
    <w:basedOn w:val="DefaultParagraphFont"/>
    <w:rsid w:val="00D97E7D"/>
  </w:style>
  <w:style w:type="character" w:customStyle="1" w:styleId="authors">
    <w:name w:val="authors"/>
    <w:basedOn w:val="DefaultParagraphFont"/>
    <w:rsid w:val="00D97E7D"/>
  </w:style>
  <w:style w:type="character" w:customStyle="1" w:styleId="views">
    <w:name w:val="views"/>
    <w:basedOn w:val="DefaultParagraphFont"/>
    <w:rsid w:val="00D97E7D"/>
  </w:style>
  <w:style w:type="character" w:customStyle="1" w:styleId="stmainservices">
    <w:name w:val="stmainservices"/>
    <w:basedOn w:val="DefaultParagraphFont"/>
    <w:rsid w:val="00D97E7D"/>
  </w:style>
  <w:style w:type="character" w:customStyle="1" w:styleId="stbubblehcount">
    <w:name w:val="stbubble_hcount"/>
    <w:basedOn w:val="DefaultParagraphFont"/>
    <w:rsid w:val="00D97E7D"/>
  </w:style>
  <w:style w:type="paragraph" w:customStyle="1" w:styleId="Document">
    <w:name w:val="_Document"/>
    <w:basedOn w:val="Default"/>
    <w:next w:val="Default"/>
    <w:uiPriority w:val="99"/>
    <w:rsid w:val="00D97E7D"/>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D97E7D"/>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D97E7D"/>
    <w:pPr>
      <w:widowControl w:val="0"/>
    </w:pPr>
    <w:rPr>
      <w:rFonts w:ascii="New Baskerville" w:eastAsiaTheme="minorEastAsia" w:hAnsi="New Baskerville"/>
      <w:color w:val="auto"/>
    </w:rPr>
  </w:style>
  <w:style w:type="paragraph" w:customStyle="1" w:styleId="collapsed-hide">
    <w:name w:val="collapsed-hide"/>
    <w:basedOn w:val="Normal"/>
    <w:rsid w:val="00D97E7D"/>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D97E7D"/>
    <w:pPr>
      <w:widowControl w:val="0"/>
      <w:spacing w:line="211" w:lineRule="atLeast"/>
    </w:pPr>
    <w:rPr>
      <w:rFonts w:ascii="Mokka" w:eastAsiaTheme="minorEastAsia" w:hAnsi="Mokka"/>
      <w:color w:val="auto"/>
    </w:rPr>
  </w:style>
  <w:style w:type="paragraph" w:customStyle="1" w:styleId="odd">
    <w:name w:val="odd"/>
    <w:basedOn w:val="Normal"/>
    <w:rsid w:val="00D97E7D"/>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D97E7D"/>
  </w:style>
  <w:style w:type="character" w:customStyle="1" w:styleId="tolocaltime">
    <w:name w:val="tolocaltime"/>
    <w:basedOn w:val="DefaultParagraphFont"/>
    <w:rsid w:val="00D97E7D"/>
  </w:style>
  <w:style w:type="character" w:customStyle="1" w:styleId="pb-byline">
    <w:name w:val="pb-byline"/>
    <w:basedOn w:val="DefaultParagraphFont"/>
    <w:rsid w:val="00D97E7D"/>
  </w:style>
  <w:style w:type="character" w:customStyle="1" w:styleId="pb-timestamp">
    <w:name w:val="pb-timestamp"/>
    <w:basedOn w:val="DefaultParagraphFont"/>
    <w:rsid w:val="00D97E7D"/>
  </w:style>
  <w:style w:type="character" w:customStyle="1" w:styleId="posted-on">
    <w:name w:val="posted-on"/>
    <w:basedOn w:val="DefaultParagraphFont"/>
    <w:rsid w:val="00D97E7D"/>
  </w:style>
  <w:style w:type="character" w:customStyle="1" w:styleId="even">
    <w:name w:val="even"/>
    <w:basedOn w:val="DefaultParagraphFont"/>
    <w:rsid w:val="00D97E7D"/>
  </w:style>
  <w:style w:type="paragraph" w:customStyle="1" w:styleId="volissue">
    <w:name w:val="volissue"/>
    <w:basedOn w:val="Normal"/>
    <w:rsid w:val="00D97E7D"/>
    <w:pPr>
      <w:spacing w:before="100" w:beforeAutospacing="1" w:after="100" w:afterAutospacing="1"/>
    </w:pPr>
    <w:rPr>
      <w:rFonts w:ascii="Times" w:hAnsi="Times"/>
      <w:sz w:val="20"/>
      <w:szCs w:val="20"/>
    </w:rPr>
  </w:style>
  <w:style w:type="character" w:customStyle="1" w:styleId="cat-date-line4">
    <w:name w:val="cat-date-line4"/>
    <w:basedOn w:val="DefaultParagraphFont"/>
    <w:rsid w:val="00D97E7D"/>
  </w:style>
  <w:style w:type="character" w:customStyle="1" w:styleId="articledate">
    <w:name w:val="articledate"/>
    <w:basedOn w:val="DefaultParagraphFont"/>
    <w:rsid w:val="00D97E7D"/>
  </w:style>
  <w:style w:type="character" w:customStyle="1" w:styleId="post-byline">
    <w:name w:val="post-byline"/>
    <w:basedOn w:val="DefaultParagraphFont"/>
    <w:rsid w:val="00D97E7D"/>
  </w:style>
  <w:style w:type="character" w:customStyle="1" w:styleId="metadate">
    <w:name w:val="meta_date"/>
    <w:basedOn w:val="DefaultParagraphFont"/>
    <w:rsid w:val="00D97E7D"/>
  </w:style>
  <w:style w:type="character" w:customStyle="1" w:styleId="fa">
    <w:name w:val="fa"/>
    <w:basedOn w:val="DefaultParagraphFont"/>
    <w:rsid w:val="00D97E7D"/>
  </w:style>
  <w:style w:type="character" w:customStyle="1" w:styleId="longname">
    <w:name w:val="longname"/>
    <w:basedOn w:val="DefaultParagraphFont"/>
    <w:rsid w:val="00D97E7D"/>
  </w:style>
  <w:style w:type="character" w:customStyle="1" w:styleId="echocontainer">
    <w:name w:val="echo_container"/>
    <w:basedOn w:val="DefaultParagraphFont"/>
    <w:rsid w:val="00D97E7D"/>
  </w:style>
  <w:style w:type="character" w:customStyle="1" w:styleId="comment-display">
    <w:name w:val="comment-display"/>
    <w:basedOn w:val="DefaultParagraphFont"/>
    <w:rsid w:val="00D97E7D"/>
  </w:style>
  <w:style w:type="paragraph" w:customStyle="1" w:styleId="comment-count-label">
    <w:name w:val="comment-count-label"/>
    <w:basedOn w:val="Normal"/>
    <w:rsid w:val="00D97E7D"/>
    <w:pPr>
      <w:spacing w:before="100" w:beforeAutospacing="1" w:after="100" w:afterAutospacing="1"/>
    </w:pPr>
    <w:rPr>
      <w:rFonts w:ascii="Times" w:hAnsi="Times"/>
      <w:sz w:val="20"/>
      <w:szCs w:val="20"/>
    </w:rPr>
  </w:style>
  <w:style w:type="character" w:customStyle="1" w:styleId="echo-counter">
    <w:name w:val="echo-counter"/>
    <w:basedOn w:val="DefaultParagraphFont"/>
    <w:rsid w:val="00D97E7D"/>
  </w:style>
  <w:style w:type="character" w:customStyle="1" w:styleId="discussion-policy">
    <w:name w:val="discussion-policy"/>
    <w:basedOn w:val="DefaultParagraphFont"/>
    <w:rsid w:val="00D97E7D"/>
  </w:style>
  <w:style w:type="character" w:customStyle="1" w:styleId="echo-apps-conversations-streamcaption">
    <w:name w:val="echo-apps-conversations-streamcaption"/>
    <w:basedOn w:val="DefaultParagraphFont"/>
    <w:rsid w:val="00D97E7D"/>
  </w:style>
  <w:style w:type="character" w:customStyle="1" w:styleId="echo-streamserver-controls-stream-item-text">
    <w:name w:val="echo-streamserver-controls-stream-item-text"/>
    <w:basedOn w:val="DefaultParagraphFont"/>
    <w:rsid w:val="00D97E7D"/>
  </w:style>
  <w:style w:type="character" w:customStyle="1" w:styleId="echo-streamserver-controls-facepile-more">
    <w:name w:val="echo-streamserver-controls-facepile-more"/>
    <w:basedOn w:val="DefaultParagraphFont"/>
    <w:rsid w:val="00D97E7D"/>
  </w:style>
  <w:style w:type="character" w:customStyle="1" w:styleId="echo-primaryfont">
    <w:name w:val="echo-primaryfont"/>
    <w:basedOn w:val="DefaultParagraphFont"/>
    <w:rsid w:val="00D97E7D"/>
  </w:style>
  <w:style w:type="character" w:customStyle="1" w:styleId="section">
    <w:name w:val="section"/>
    <w:basedOn w:val="DefaultParagraphFont"/>
    <w:rsid w:val="00D97E7D"/>
  </w:style>
  <w:style w:type="character" w:customStyle="1" w:styleId="wpsr-txt-headline">
    <w:name w:val="wpsr-txt-headline"/>
    <w:basedOn w:val="DefaultParagraphFont"/>
    <w:rsid w:val="00D97E7D"/>
  </w:style>
  <w:style w:type="character" w:customStyle="1" w:styleId="asset-metabar-author">
    <w:name w:val="asset-metabar-author"/>
    <w:basedOn w:val="DefaultParagraphFont"/>
    <w:rsid w:val="00D97E7D"/>
  </w:style>
  <w:style w:type="character" w:customStyle="1" w:styleId="eza-dateline">
    <w:name w:val="eza-dateline"/>
    <w:basedOn w:val="DefaultParagraphFont"/>
    <w:rsid w:val="00D97E7D"/>
  </w:style>
  <w:style w:type="character" w:customStyle="1" w:styleId="eza-authors">
    <w:name w:val="eza-authors"/>
    <w:basedOn w:val="DefaultParagraphFont"/>
    <w:rsid w:val="00D97E7D"/>
  </w:style>
  <w:style w:type="character" w:customStyle="1" w:styleId="csmstaff">
    <w:name w:val="csm_staff"/>
    <w:basedOn w:val="DefaultParagraphFont"/>
    <w:rsid w:val="00D97E7D"/>
  </w:style>
  <w:style w:type="paragraph" w:customStyle="1" w:styleId="mol-para-with-font">
    <w:name w:val="mol-para-with-font"/>
    <w:basedOn w:val="Normal"/>
    <w:rsid w:val="00D97E7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D97E7D"/>
  </w:style>
  <w:style w:type="character" w:customStyle="1" w:styleId="byline-text">
    <w:name w:val="byline-text"/>
    <w:basedOn w:val="DefaultParagraphFont"/>
    <w:rsid w:val="00D97E7D"/>
  </w:style>
  <w:style w:type="character" w:customStyle="1" w:styleId="itemauthor">
    <w:name w:val="itemauthor"/>
    <w:basedOn w:val="DefaultParagraphFont"/>
    <w:rsid w:val="00D97E7D"/>
  </w:style>
  <w:style w:type="character" w:customStyle="1" w:styleId="itemdatecreated">
    <w:name w:val="itemdatecreated"/>
    <w:basedOn w:val="DefaultParagraphFont"/>
    <w:rsid w:val="00D97E7D"/>
  </w:style>
  <w:style w:type="character" w:customStyle="1" w:styleId="slug-metadata-note">
    <w:name w:val="slug-metadata-note"/>
    <w:basedOn w:val="DefaultParagraphFont"/>
    <w:rsid w:val="00D97E7D"/>
  </w:style>
  <w:style w:type="character" w:customStyle="1" w:styleId="drop-capped">
    <w:name w:val="drop-capped"/>
    <w:basedOn w:val="DefaultParagraphFont"/>
    <w:rsid w:val="00D97E7D"/>
  </w:style>
  <w:style w:type="character" w:customStyle="1" w:styleId="published">
    <w:name w:val="published"/>
    <w:basedOn w:val="DefaultParagraphFont"/>
    <w:rsid w:val="00D97E7D"/>
  </w:style>
  <w:style w:type="paragraph" w:customStyle="1" w:styleId="articleopinion-standfirst">
    <w:name w:val="articleopinion-standfirst"/>
    <w:basedOn w:val="Normal"/>
    <w:rsid w:val="00D97E7D"/>
    <w:pPr>
      <w:spacing w:before="100" w:beforeAutospacing="1" w:after="100" w:afterAutospacing="1"/>
    </w:pPr>
    <w:rPr>
      <w:rFonts w:ascii="Times" w:hAnsi="Times"/>
      <w:sz w:val="20"/>
      <w:szCs w:val="20"/>
    </w:rPr>
  </w:style>
  <w:style w:type="paragraph" w:customStyle="1" w:styleId="snippet">
    <w:name w:val="snippet"/>
    <w:basedOn w:val="Normal"/>
    <w:rsid w:val="00D97E7D"/>
    <w:pPr>
      <w:spacing w:before="100" w:beforeAutospacing="1" w:after="100" w:afterAutospacing="1"/>
    </w:pPr>
    <w:rPr>
      <w:rFonts w:ascii="Times" w:hAnsi="Times"/>
      <w:sz w:val="20"/>
      <w:szCs w:val="20"/>
    </w:rPr>
  </w:style>
  <w:style w:type="character" w:customStyle="1" w:styleId="thetitle">
    <w:name w:val="the_title"/>
    <w:basedOn w:val="DefaultParagraphFont"/>
    <w:rsid w:val="00D97E7D"/>
  </w:style>
  <w:style w:type="character" w:customStyle="1" w:styleId="view-count">
    <w:name w:val="view-count"/>
    <w:basedOn w:val="DefaultParagraphFont"/>
    <w:rsid w:val="00D97E7D"/>
  </w:style>
  <w:style w:type="character" w:customStyle="1" w:styleId="rupee">
    <w:name w:val="rupee"/>
    <w:basedOn w:val="DefaultParagraphFont"/>
    <w:rsid w:val="00D97E7D"/>
  </w:style>
  <w:style w:type="character" w:customStyle="1" w:styleId="grey1">
    <w:name w:val="grey1"/>
    <w:basedOn w:val="DefaultParagraphFont"/>
    <w:rsid w:val="00D97E7D"/>
  </w:style>
  <w:style w:type="paragraph" w:customStyle="1" w:styleId="Pa13">
    <w:name w:val="Pa13"/>
    <w:basedOn w:val="Default"/>
    <w:next w:val="Default"/>
    <w:uiPriority w:val="99"/>
    <w:rsid w:val="00D97E7D"/>
    <w:pPr>
      <w:widowControl w:val="0"/>
      <w:spacing w:line="201" w:lineRule="atLeast"/>
    </w:pPr>
    <w:rPr>
      <w:rFonts w:eastAsiaTheme="minorEastAsia"/>
      <w:color w:val="auto"/>
    </w:rPr>
  </w:style>
  <w:style w:type="paragraph" w:customStyle="1" w:styleId="Pa14">
    <w:name w:val="Pa14"/>
    <w:basedOn w:val="Default"/>
    <w:next w:val="Default"/>
    <w:uiPriority w:val="99"/>
    <w:rsid w:val="00D97E7D"/>
    <w:pPr>
      <w:widowControl w:val="0"/>
      <w:spacing w:line="241" w:lineRule="atLeast"/>
    </w:pPr>
    <w:rPr>
      <w:rFonts w:eastAsiaTheme="minorEastAsia"/>
      <w:color w:val="auto"/>
    </w:rPr>
  </w:style>
  <w:style w:type="paragraph" w:customStyle="1" w:styleId="Pa9">
    <w:name w:val="Pa9"/>
    <w:basedOn w:val="Default"/>
    <w:next w:val="Default"/>
    <w:uiPriority w:val="99"/>
    <w:rsid w:val="00D97E7D"/>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D97E7D"/>
  </w:style>
  <w:style w:type="character" w:customStyle="1" w:styleId="reporttitle">
    <w:name w:val="report_title"/>
    <w:basedOn w:val="DefaultParagraphFont"/>
    <w:rsid w:val="00D97E7D"/>
  </w:style>
  <w:style w:type="character" w:customStyle="1" w:styleId="documenttype-longreleases">
    <w:name w:val="document_type_-_long_releases"/>
    <w:basedOn w:val="DefaultParagraphFont"/>
    <w:rsid w:val="00D97E7D"/>
  </w:style>
  <w:style w:type="character" w:customStyle="1" w:styleId="alt-date">
    <w:name w:val="alt-date"/>
    <w:basedOn w:val="DefaultParagraphFont"/>
    <w:rsid w:val="00D97E7D"/>
  </w:style>
  <w:style w:type="character" w:customStyle="1" w:styleId="entry-byline">
    <w:name w:val="entry-byline"/>
    <w:basedOn w:val="DefaultParagraphFont"/>
    <w:rsid w:val="00D97E7D"/>
  </w:style>
  <w:style w:type="character" w:customStyle="1" w:styleId="taglinecontrib">
    <w:name w:val="tagline_contrib"/>
    <w:basedOn w:val="DefaultParagraphFont"/>
    <w:rsid w:val="00D97E7D"/>
  </w:style>
  <w:style w:type="character" w:customStyle="1" w:styleId="articledate0">
    <w:name w:val="article_date"/>
    <w:basedOn w:val="DefaultParagraphFont"/>
    <w:rsid w:val="00D97E7D"/>
  </w:style>
  <w:style w:type="paragraph" w:customStyle="1" w:styleId="hg-daily">
    <w:name w:val="hg-daily"/>
    <w:basedOn w:val="Normal"/>
    <w:rsid w:val="00D97E7D"/>
    <w:pPr>
      <w:spacing w:before="100" w:beforeAutospacing="1" w:after="100" w:afterAutospacing="1"/>
    </w:pPr>
    <w:rPr>
      <w:rFonts w:ascii="Times" w:hAnsi="Times"/>
      <w:sz w:val="20"/>
      <w:szCs w:val="20"/>
    </w:rPr>
  </w:style>
  <w:style w:type="character" w:customStyle="1" w:styleId="cit">
    <w:name w:val="cit"/>
    <w:basedOn w:val="DefaultParagraphFont"/>
    <w:rsid w:val="00D97E7D"/>
  </w:style>
  <w:style w:type="paragraph" w:customStyle="1" w:styleId="buttonheading">
    <w:name w:val="buttonheading"/>
    <w:basedOn w:val="Normal"/>
    <w:rsid w:val="00D97E7D"/>
    <w:pPr>
      <w:spacing w:before="100" w:beforeAutospacing="1" w:after="100" w:afterAutospacing="1"/>
    </w:pPr>
    <w:rPr>
      <w:rFonts w:ascii="Times" w:hAnsi="Times"/>
      <w:sz w:val="20"/>
      <w:szCs w:val="20"/>
    </w:rPr>
  </w:style>
  <w:style w:type="character" w:customStyle="1" w:styleId="createdate">
    <w:name w:val="createdate"/>
    <w:basedOn w:val="DefaultParagraphFont"/>
    <w:rsid w:val="00D97E7D"/>
  </w:style>
  <w:style w:type="character" w:customStyle="1" w:styleId="text-label">
    <w:name w:val="text-label"/>
    <w:basedOn w:val="DefaultParagraphFont"/>
    <w:rsid w:val="00D97E7D"/>
  </w:style>
  <w:style w:type="paragraph" w:customStyle="1" w:styleId="TOC3Char">
    <w:name w:val="TOC 3 Char"/>
    <w:basedOn w:val="Normal"/>
    <w:next w:val="Normal"/>
    <w:rsid w:val="00D97E7D"/>
    <w:rPr>
      <w:rFonts w:eastAsia="Times New Roman"/>
      <w:sz w:val="24"/>
      <w:szCs w:val="20"/>
    </w:rPr>
  </w:style>
  <w:style w:type="paragraph" w:customStyle="1" w:styleId="TOC1Char">
    <w:name w:val="TOC 1 Char"/>
    <w:basedOn w:val="Normal"/>
    <w:next w:val="Normal"/>
    <w:rsid w:val="00D97E7D"/>
    <w:rPr>
      <w:rFonts w:eastAsia="Times New Roman"/>
      <w:b/>
      <w:sz w:val="24"/>
      <w:szCs w:val="20"/>
    </w:rPr>
  </w:style>
  <w:style w:type="character" w:customStyle="1" w:styleId="StyleCardtextChar10pt">
    <w:name w:val="Style Card text Char + 10 pt"/>
    <w:rsid w:val="00D97E7D"/>
    <w:rPr>
      <w:rFonts w:ascii="Georgia" w:eastAsia="Calibri" w:hAnsi="Georgia"/>
      <w:sz w:val="20"/>
      <w:u w:val="single"/>
      <w:lang w:bidi="ar-SA"/>
    </w:rPr>
  </w:style>
  <w:style w:type="paragraph" w:customStyle="1" w:styleId="ColorfulList-Accent11">
    <w:name w:val="Colorful List - Accent 11"/>
    <w:basedOn w:val="Normal"/>
    <w:uiPriority w:val="34"/>
    <w:qFormat/>
    <w:rsid w:val="00D97E7D"/>
    <w:pPr>
      <w:ind w:left="720"/>
      <w:contextualSpacing/>
      <w:jc w:val="both"/>
    </w:pPr>
    <w:rPr>
      <w:rFonts w:eastAsia="Times New Roman"/>
      <w:sz w:val="20"/>
      <w:szCs w:val="20"/>
    </w:rPr>
  </w:style>
  <w:style w:type="paragraph" w:customStyle="1" w:styleId="NoteLevel11">
    <w:name w:val="Note Level 11"/>
    <w:basedOn w:val="Normal"/>
    <w:uiPriority w:val="99"/>
    <w:rsid w:val="00D97E7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97E7D"/>
    <w:pPr>
      <w:keepNext/>
      <w:tabs>
        <w:tab w:val="num" w:pos="1440"/>
      </w:tabs>
      <w:ind w:left="1800" w:hanging="360"/>
      <w:outlineLvl w:val="2"/>
    </w:pPr>
    <w:rPr>
      <w:rFonts w:eastAsia="MS Gothic"/>
    </w:rPr>
  </w:style>
  <w:style w:type="paragraph" w:customStyle="1" w:styleId="NoteLevel41">
    <w:name w:val="Note Level 41"/>
    <w:basedOn w:val="Normal"/>
    <w:rsid w:val="00D97E7D"/>
    <w:pPr>
      <w:keepNext/>
      <w:tabs>
        <w:tab w:val="num" w:pos="2160"/>
      </w:tabs>
      <w:ind w:left="2520" w:hanging="360"/>
      <w:outlineLvl w:val="3"/>
    </w:pPr>
    <w:rPr>
      <w:rFonts w:eastAsia="MS Gothic"/>
    </w:rPr>
  </w:style>
  <w:style w:type="paragraph" w:customStyle="1" w:styleId="NoteLevel51">
    <w:name w:val="Note Level 51"/>
    <w:basedOn w:val="Normal"/>
    <w:rsid w:val="00D97E7D"/>
    <w:pPr>
      <w:keepNext/>
      <w:tabs>
        <w:tab w:val="num" w:pos="2880"/>
      </w:tabs>
      <w:ind w:left="3240" w:hanging="360"/>
      <w:outlineLvl w:val="4"/>
    </w:pPr>
    <w:rPr>
      <w:rFonts w:eastAsia="MS Gothic"/>
    </w:rPr>
  </w:style>
  <w:style w:type="paragraph" w:customStyle="1" w:styleId="NoteLevel61">
    <w:name w:val="Note Level 61"/>
    <w:basedOn w:val="Normal"/>
    <w:rsid w:val="00D97E7D"/>
    <w:pPr>
      <w:keepNext/>
      <w:tabs>
        <w:tab w:val="num" w:pos="3600"/>
      </w:tabs>
      <w:ind w:left="3960" w:hanging="360"/>
      <w:outlineLvl w:val="5"/>
    </w:pPr>
    <w:rPr>
      <w:rFonts w:eastAsia="MS Gothic"/>
    </w:rPr>
  </w:style>
  <w:style w:type="paragraph" w:customStyle="1" w:styleId="NoteLevel71">
    <w:name w:val="Note Level 71"/>
    <w:basedOn w:val="Normal"/>
    <w:rsid w:val="00D97E7D"/>
    <w:pPr>
      <w:keepNext/>
      <w:tabs>
        <w:tab w:val="num" w:pos="4320"/>
      </w:tabs>
      <w:ind w:left="4680" w:hanging="360"/>
      <w:outlineLvl w:val="6"/>
    </w:pPr>
    <w:rPr>
      <w:rFonts w:eastAsia="MS Gothic"/>
    </w:rPr>
  </w:style>
  <w:style w:type="paragraph" w:customStyle="1" w:styleId="NoteLevel81">
    <w:name w:val="Note Level 81"/>
    <w:basedOn w:val="Normal"/>
    <w:rsid w:val="00D97E7D"/>
    <w:pPr>
      <w:keepNext/>
      <w:tabs>
        <w:tab w:val="num" w:pos="5040"/>
      </w:tabs>
      <w:ind w:left="5400" w:hanging="360"/>
      <w:outlineLvl w:val="7"/>
    </w:pPr>
    <w:rPr>
      <w:rFonts w:eastAsia="MS Gothic"/>
    </w:rPr>
  </w:style>
  <w:style w:type="paragraph" w:customStyle="1" w:styleId="NoteLevel91">
    <w:name w:val="Note Level 91"/>
    <w:basedOn w:val="Normal"/>
    <w:rsid w:val="00D97E7D"/>
    <w:pPr>
      <w:keepNext/>
      <w:tabs>
        <w:tab w:val="num" w:pos="5760"/>
      </w:tabs>
      <w:ind w:left="6120" w:hanging="360"/>
      <w:outlineLvl w:val="8"/>
    </w:pPr>
    <w:rPr>
      <w:rFonts w:eastAsia="MS Gothic"/>
    </w:rPr>
  </w:style>
  <w:style w:type="paragraph" w:styleId="Index2">
    <w:name w:val="index 2"/>
    <w:basedOn w:val="Normal"/>
    <w:next w:val="Normal"/>
    <w:autoRedefine/>
    <w:rsid w:val="00D97E7D"/>
    <w:pPr>
      <w:spacing w:after="200" w:line="276" w:lineRule="auto"/>
      <w:ind w:left="400" w:hanging="200"/>
    </w:pPr>
    <w:rPr>
      <w:rFonts w:eastAsia="Times New Roman"/>
      <w:bCs/>
    </w:rPr>
  </w:style>
  <w:style w:type="paragraph" w:styleId="Index3">
    <w:name w:val="index 3"/>
    <w:basedOn w:val="Normal"/>
    <w:next w:val="Normal"/>
    <w:autoRedefine/>
    <w:rsid w:val="00D97E7D"/>
    <w:pPr>
      <w:spacing w:after="200" w:line="276" w:lineRule="auto"/>
      <w:ind w:left="600" w:hanging="200"/>
    </w:pPr>
    <w:rPr>
      <w:rFonts w:eastAsia="Times New Roman"/>
      <w:bCs/>
    </w:rPr>
  </w:style>
  <w:style w:type="paragraph" w:styleId="Index4">
    <w:name w:val="index 4"/>
    <w:basedOn w:val="Normal"/>
    <w:next w:val="Normal"/>
    <w:autoRedefine/>
    <w:rsid w:val="00D97E7D"/>
    <w:pPr>
      <w:spacing w:after="200" w:line="276" w:lineRule="auto"/>
      <w:ind w:left="800" w:hanging="200"/>
    </w:pPr>
    <w:rPr>
      <w:rFonts w:eastAsia="Times New Roman"/>
      <w:bCs/>
    </w:rPr>
  </w:style>
  <w:style w:type="paragraph" w:styleId="Index5">
    <w:name w:val="index 5"/>
    <w:basedOn w:val="Normal"/>
    <w:next w:val="Normal"/>
    <w:autoRedefine/>
    <w:rsid w:val="00D97E7D"/>
    <w:pPr>
      <w:spacing w:after="200" w:line="276" w:lineRule="auto"/>
      <w:ind w:left="1000" w:hanging="200"/>
    </w:pPr>
    <w:rPr>
      <w:rFonts w:eastAsia="Times New Roman"/>
      <w:bCs/>
    </w:rPr>
  </w:style>
  <w:style w:type="paragraph" w:styleId="Index6">
    <w:name w:val="index 6"/>
    <w:basedOn w:val="Normal"/>
    <w:next w:val="Normal"/>
    <w:autoRedefine/>
    <w:rsid w:val="00D97E7D"/>
    <w:pPr>
      <w:spacing w:after="200" w:line="276" w:lineRule="auto"/>
      <w:ind w:left="1200" w:hanging="200"/>
    </w:pPr>
    <w:rPr>
      <w:rFonts w:eastAsia="Times New Roman"/>
      <w:bCs/>
    </w:rPr>
  </w:style>
  <w:style w:type="paragraph" w:styleId="Index7">
    <w:name w:val="index 7"/>
    <w:basedOn w:val="Normal"/>
    <w:next w:val="Normal"/>
    <w:autoRedefine/>
    <w:rsid w:val="00D97E7D"/>
    <w:pPr>
      <w:spacing w:after="200" w:line="276" w:lineRule="auto"/>
      <w:ind w:left="1400" w:hanging="200"/>
    </w:pPr>
    <w:rPr>
      <w:rFonts w:eastAsia="Times New Roman"/>
      <w:bCs/>
    </w:rPr>
  </w:style>
  <w:style w:type="paragraph" w:styleId="Index8">
    <w:name w:val="index 8"/>
    <w:basedOn w:val="Normal"/>
    <w:next w:val="Normal"/>
    <w:autoRedefine/>
    <w:rsid w:val="00D97E7D"/>
    <w:pPr>
      <w:spacing w:after="200" w:line="276" w:lineRule="auto"/>
      <w:ind w:left="1600" w:hanging="200"/>
    </w:pPr>
    <w:rPr>
      <w:rFonts w:eastAsia="Times New Roman"/>
      <w:bCs/>
    </w:rPr>
  </w:style>
  <w:style w:type="paragraph" w:styleId="Index9">
    <w:name w:val="index 9"/>
    <w:basedOn w:val="Normal"/>
    <w:next w:val="Normal"/>
    <w:autoRedefine/>
    <w:rsid w:val="00D97E7D"/>
    <w:pPr>
      <w:spacing w:after="200" w:line="276" w:lineRule="auto"/>
      <w:ind w:left="1800" w:hanging="200"/>
    </w:pPr>
    <w:rPr>
      <w:rFonts w:eastAsia="Times New Roman"/>
      <w:bCs/>
    </w:rPr>
  </w:style>
  <w:style w:type="paragraph" w:styleId="IndexHeading">
    <w:name w:val="index heading"/>
    <w:basedOn w:val="Normal"/>
    <w:next w:val="Index1"/>
    <w:rsid w:val="00D97E7D"/>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D97E7D"/>
    <w:pPr>
      <w:jc w:val="both"/>
    </w:pPr>
    <w:rPr>
      <w:rFonts w:eastAsia="Times New Roman"/>
      <w:i/>
      <w:iCs/>
      <w:color w:val="000000"/>
      <w:sz w:val="20"/>
    </w:rPr>
  </w:style>
  <w:style w:type="character" w:customStyle="1" w:styleId="MediumGrid11">
    <w:name w:val="Medium Grid 11"/>
    <w:uiPriority w:val="99"/>
    <w:rsid w:val="00D97E7D"/>
    <w:rPr>
      <w:color w:val="808080"/>
    </w:rPr>
  </w:style>
  <w:style w:type="numbering" w:customStyle="1" w:styleId="NoList8">
    <w:name w:val="No List8"/>
    <w:next w:val="NoList"/>
    <w:semiHidden/>
    <w:unhideWhenUsed/>
    <w:rsid w:val="00D97E7D"/>
  </w:style>
  <w:style w:type="numbering" w:customStyle="1" w:styleId="NoList9">
    <w:name w:val="No List9"/>
    <w:next w:val="NoList"/>
    <w:semiHidden/>
    <w:unhideWhenUsed/>
    <w:rsid w:val="00D97E7D"/>
  </w:style>
  <w:style w:type="numbering" w:customStyle="1" w:styleId="NoList10">
    <w:name w:val="No List10"/>
    <w:next w:val="NoList"/>
    <w:semiHidden/>
    <w:unhideWhenUsed/>
    <w:rsid w:val="00D97E7D"/>
  </w:style>
  <w:style w:type="numbering" w:customStyle="1" w:styleId="NoList12">
    <w:name w:val="No List12"/>
    <w:next w:val="NoList"/>
    <w:semiHidden/>
    <w:unhideWhenUsed/>
    <w:rsid w:val="00D97E7D"/>
  </w:style>
  <w:style w:type="numbering" w:customStyle="1" w:styleId="NoList13">
    <w:name w:val="No List13"/>
    <w:next w:val="NoList"/>
    <w:semiHidden/>
    <w:unhideWhenUsed/>
    <w:rsid w:val="00D97E7D"/>
  </w:style>
  <w:style w:type="numbering" w:customStyle="1" w:styleId="NoList14">
    <w:name w:val="No List14"/>
    <w:next w:val="NoList"/>
    <w:semiHidden/>
    <w:unhideWhenUsed/>
    <w:rsid w:val="00D97E7D"/>
  </w:style>
  <w:style w:type="numbering" w:customStyle="1" w:styleId="NoList15">
    <w:name w:val="No List15"/>
    <w:next w:val="NoList"/>
    <w:uiPriority w:val="99"/>
    <w:semiHidden/>
    <w:unhideWhenUsed/>
    <w:rsid w:val="00D97E7D"/>
  </w:style>
  <w:style w:type="numbering" w:customStyle="1" w:styleId="NoList16">
    <w:name w:val="No List16"/>
    <w:next w:val="NoList"/>
    <w:uiPriority w:val="99"/>
    <w:semiHidden/>
    <w:unhideWhenUsed/>
    <w:rsid w:val="00D97E7D"/>
  </w:style>
  <w:style w:type="numbering" w:customStyle="1" w:styleId="NoList17">
    <w:name w:val="No List17"/>
    <w:next w:val="NoList"/>
    <w:semiHidden/>
    <w:unhideWhenUsed/>
    <w:rsid w:val="00D97E7D"/>
  </w:style>
  <w:style w:type="numbering" w:customStyle="1" w:styleId="NoList18">
    <w:name w:val="No List18"/>
    <w:next w:val="NoList"/>
    <w:uiPriority w:val="99"/>
    <w:semiHidden/>
    <w:unhideWhenUsed/>
    <w:rsid w:val="00D97E7D"/>
  </w:style>
  <w:style w:type="numbering" w:customStyle="1" w:styleId="NoList19">
    <w:name w:val="No List19"/>
    <w:next w:val="NoList"/>
    <w:uiPriority w:val="99"/>
    <w:semiHidden/>
    <w:unhideWhenUsed/>
    <w:rsid w:val="00D97E7D"/>
  </w:style>
  <w:style w:type="numbering" w:customStyle="1" w:styleId="NoList20">
    <w:name w:val="No List20"/>
    <w:next w:val="NoList"/>
    <w:semiHidden/>
    <w:unhideWhenUsed/>
    <w:rsid w:val="00D97E7D"/>
  </w:style>
  <w:style w:type="numbering" w:customStyle="1" w:styleId="NoList21">
    <w:name w:val="No List21"/>
    <w:next w:val="NoList"/>
    <w:semiHidden/>
    <w:unhideWhenUsed/>
    <w:rsid w:val="00D97E7D"/>
  </w:style>
  <w:style w:type="paragraph" w:customStyle="1" w:styleId="PlaceholderText2">
    <w:name w:val="Placeholder Text2"/>
    <w:basedOn w:val="Normal"/>
    <w:uiPriority w:val="99"/>
    <w:rsid w:val="00D97E7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97E7D"/>
    <w:pPr>
      <w:keepNext/>
      <w:tabs>
        <w:tab w:val="num" w:pos="1440"/>
      </w:tabs>
      <w:ind w:left="1800" w:hanging="360"/>
      <w:outlineLvl w:val="2"/>
    </w:pPr>
    <w:rPr>
      <w:rFonts w:eastAsia="MS Gothic"/>
      <w:sz w:val="24"/>
    </w:rPr>
  </w:style>
  <w:style w:type="paragraph" w:customStyle="1" w:styleId="LightList1">
    <w:name w:val="Light List1"/>
    <w:basedOn w:val="Normal"/>
    <w:rsid w:val="00D97E7D"/>
    <w:pPr>
      <w:keepNext/>
      <w:tabs>
        <w:tab w:val="num" w:pos="2160"/>
      </w:tabs>
      <w:ind w:left="2520" w:hanging="360"/>
      <w:outlineLvl w:val="3"/>
    </w:pPr>
    <w:rPr>
      <w:rFonts w:eastAsia="MS Gothic"/>
      <w:sz w:val="24"/>
    </w:rPr>
  </w:style>
  <w:style w:type="paragraph" w:customStyle="1" w:styleId="LightGrid1">
    <w:name w:val="Light Grid1"/>
    <w:basedOn w:val="Normal"/>
    <w:rsid w:val="00D97E7D"/>
    <w:pPr>
      <w:keepNext/>
      <w:tabs>
        <w:tab w:val="num" w:pos="2880"/>
      </w:tabs>
      <w:ind w:left="3240" w:hanging="360"/>
      <w:outlineLvl w:val="4"/>
    </w:pPr>
    <w:rPr>
      <w:rFonts w:eastAsia="MS Gothic"/>
      <w:sz w:val="24"/>
    </w:rPr>
  </w:style>
  <w:style w:type="paragraph" w:customStyle="1" w:styleId="MediumShading11">
    <w:name w:val="Medium Shading 11"/>
    <w:basedOn w:val="Normal"/>
    <w:rsid w:val="00D97E7D"/>
    <w:pPr>
      <w:keepNext/>
      <w:tabs>
        <w:tab w:val="num" w:pos="3600"/>
      </w:tabs>
      <w:ind w:left="3960" w:hanging="360"/>
      <w:outlineLvl w:val="5"/>
    </w:pPr>
    <w:rPr>
      <w:rFonts w:eastAsia="MS Gothic"/>
      <w:sz w:val="24"/>
    </w:rPr>
  </w:style>
  <w:style w:type="paragraph" w:customStyle="1" w:styleId="MediumShading21">
    <w:name w:val="Medium Shading 21"/>
    <w:basedOn w:val="Normal"/>
    <w:rsid w:val="00D97E7D"/>
    <w:pPr>
      <w:keepNext/>
      <w:tabs>
        <w:tab w:val="num" w:pos="4320"/>
      </w:tabs>
      <w:ind w:left="4680" w:hanging="360"/>
      <w:outlineLvl w:val="6"/>
    </w:pPr>
    <w:rPr>
      <w:rFonts w:eastAsia="MS Gothic"/>
      <w:sz w:val="24"/>
    </w:rPr>
  </w:style>
  <w:style w:type="paragraph" w:customStyle="1" w:styleId="MediumList11">
    <w:name w:val="Medium List 11"/>
    <w:basedOn w:val="Normal"/>
    <w:rsid w:val="00D97E7D"/>
    <w:pPr>
      <w:keepNext/>
      <w:tabs>
        <w:tab w:val="num" w:pos="5040"/>
      </w:tabs>
      <w:ind w:left="5400" w:hanging="360"/>
      <w:outlineLvl w:val="7"/>
    </w:pPr>
    <w:rPr>
      <w:rFonts w:eastAsia="MS Gothic"/>
      <w:sz w:val="24"/>
    </w:rPr>
  </w:style>
  <w:style w:type="paragraph" w:customStyle="1" w:styleId="MediumList21">
    <w:name w:val="Medium List 21"/>
    <w:basedOn w:val="Normal"/>
    <w:rsid w:val="00D97E7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D97E7D"/>
    <w:rPr>
      <w:sz w:val="17"/>
      <w:szCs w:val="24"/>
      <w:lang w:val="en-US" w:eastAsia="en-US" w:bidi="ar-SA"/>
    </w:rPr>
  </w:style>
  <w:style w:type="paragraph" w:customStyle="1" w:styleId="TagsFutura">
    <w:name w:val="TagsFutura"/>
    <w:basedOn w:val="Normal"/>
    <w:next w:val="Cites"/>
    <w:rsid w:val="00D97E7D"/>
    <w:rPr>
      <w:rFonts w:ascii="Futura" w:eastAsia="Times" w:hAnsi="Futura"/>
      <w:b/>
      <w:caps/>
      <w:sz w:val="18"/>
      <w:szCs w:val="20"/>
    </w:rPr>
  </w:style>
  <w:style w:type="character" w:customStyle="1" w:styleId="italics">
    <w:name w:val="italics"/>
    <w:basedOn w:val="DefaultParagraphFont"/>
    <w:rsid w:val="00D97E7D"/>
  </w:style>
  <w:style w:type="character" w:customStyle="1" w:styleId="m-3583723223135346788gmail-style13ptbold">
    <w:name w:val="m_-3583723223135346788gmail-style13ptbold"/>
    <w:basedOn w:val="DefaultParagraphFont"/>
    <w:rsid w:val="00D97E7D"/>
  </w:style>
  <w:style w:type="character" w:customStyle="1" w:styleId="m-3583723223135346788gmail-styleunderline">
    <w:name w:val="m_-3583723223135346788gmail-styleunderline"/>
    <w:basedOn w:val="DefaultParagraphFont"/>
    <w:rsid w:val="00D97E7D"/>
  </w:style>
  <w:style w:type="paragraph" w:customStyle="1" w:styleId="speakable">
    <w:name w:val="speakable"/>
    <w:basedOn w:val="Normal"/>
    <w:uiPriority w:val="99"/>
    <w:qFormat/>
    <w:rsid w:val="00D97E7D"/>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D97E7D"/>
    <w:rPr>
      <w:b/>
      <w:u w:val="single"/>
    </w:rPr>
  </w:style>
  <w:style w:type="character" w:customStyle="1" w:styleId="UnresolvedMention3">
    <w:name w:val="Unresolved Mention3"/>
    <w:basedOn w:val="DefaultParagraphFont"/>
    <w:uiPriority w:val="99"/>
    <w:semiHidden/>
    <w:unhideWhenUsed/>
    <w:rsid w:val="00D97E7D"/>
    <w:rPr>
      <w:color w:val="808080"/>
      <w:shd w:val="clear" w:color="auto" w:fill="E6E6E6"/>
    </w:rPr>
  </w:style>
  <w:style w:type="paragraph" w:customStyle="1" w:styleId="useless">
    <w:name w:val="useless"/>
    <w:basedOn w:val="Normal"/>
    <w:uiPriority w:val="99"/>
    <w:qFormat/>
    <w:rsid w:val="00D97E7D"/>
    <w:rPr>
      <w:rFonts w:eastAsia="Times New Roman"/>
      <w:sz w:val="12"/>
    </w:rPr>
  </w:style>
  <w:style w:type="character" w:customStyle="1" w:styleId="tagCharCharCharChar">
    <w:name w:val="tag Char Char Char Char"/>
    <w:rsid w:val="00D97E7D"/>
    <w:rPr>
      <w:b/>
      <w:sz w:val="24"/>
      <w:szCs w:val="24"/>
      <w:lang w:val="en-US" w:eastAsia="en-US" w:bidi="ar-SA"/>
    </w:rPr>
  </w:style>
  <w:style w:type="character" w:customStyle="1" w:styleId="DebateUnderlined">
    <w:name w:val="Debate Underlined"/>
    <w:rsid w:val="00D97E7D"/>
    <w:rPr>
      <w:rFonts w:ascii="Helvetica" w:hAnsi="Helvetica"/>
      <w:sz w:val="20"/>
      <w:u w:val="single"/>
    </w:rPr>
  </w:style>
  <w:style w:type="character" w:styleId="PlaceholderText">
    <w:name w:val="Placeholder Text"/>
    <w:basedOn w:val="DefaultParagraphFont"/>
    <w:uiPriority w:val="99"/>
    <w:rsid w:val="00D97E7D"/>
    <w:rPr>
      <w:color w:val="808080"/>
    </w:rPr>
  </w:style>
  <w:style w:type="character" w:customStyle="1" w:styleId="byl">
    <w:name w:val="byl"/>
    <w:rsid w:val="00D97E7D"/>
  </w:style>
  <w:style w:type="paragraph" w:customStyle="1" w:styleId="css-xhhu0i">
    <w:name w:val="css-xhhu0i"/>
    <w:basedOn w:val="Normal"/>
    <w:rsid w:val="00D97E7D"/>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D97E7D"/>
  </w:style>
  <w:style w:type="character" w:customStyle="1" w:styleId="m-8878800405382358272gmail-styleunderline">
    <w:name w:val="m_-8878800405382358272gmail-styleunderline"/>
    <w:basedOn w:val="DefaultParagraphFont"/>
    <w:rsid w:val="00D97E7D"/>
  </w:style>
  <w:style w:type="character" w:customStyle="1" w:styleId="m-5498913268213319940gmail-styleunderline">
    <w:name w:val="m_-5498913268213319940gmail-styleunderline"/>
    <w:basedOn w:val="DefaultParagraphFont"/>
    <w:rsid w:val="00D97E7D"/>
  </w:style>
  <w:style w:type="character" w:customStyle="1" w:styleId="overlay">
    <w:name w:val="overlay"/>
    <w:basedOn w:val="DefaultParagraphFont"/>
    <w:rsid w:val="00D97E7D"/>
  </w:style>
  <w:style w:type="character" w:customStyle="1" w:styleId="TagCharCharCharChar0">
    <w:name w:val="Tag Char Char Char Char"/>
    <w:basedOn w:val="DefaultParagraphFont"/>
    <w:rsid w:val="00D97E7D"/>
    <w:rPr>
      <w:rFonts w:ascii="Calibri" w:hAnsi="Calibri" w:cs="Calibri"/>
      <w:b/>
      <w:sz w:val="24"/>
    </w:rPr>
  </w:style>
  <w:style w:type="paragraph" w:customStyle="1" w:styleId="g-body">
    <w:name w:val="g-body"/>
    <w:basedOn w:val="Normal"/>
    <w:uiPriority w:val="99"/>
    <w:qFormat/>
    <w:rsid w:val="00D97E7D"/>
    <w:pPr>
      <w:spacing w:before="100" w:beforeAutospacing="1" w:after="100" w:afterAutospacing="1"/>
    </w:pPr>
    <w:rPr>
      <w:rFonts w:eastAsia="Times New Roman"/>
      <w:sz w:val="24"/>
    </w:rPr>
  </w:style>
  <w:style w:type="paragraph" w:customStyle="1" w:styleId="g-pstyle0">
    <w:name w:val="g-pstyle0"/>
    <w:basedOn w:val="Normal"/>
    <w:uiPriority w:val="99"/>
    <w:qFormat/>
    <w:rsid w:val="00D97E7D"/>
    <w:pPr>
      <w:spacing w:before="100" w:beforeAutospacing="1" w:after="100" w:afterAutospacing="1"/>
    </w:pPr>
    <w:rPr>
      <w:rFonts w:eastAsia="Times New Roman"/>
      <w:sz w:val="24"/>
    </w:rPr>
  </w:style>
  <w:style w:type="paragraph" w:customStyle="1" w:styleId="g-pstyle1">
    <w:name w:val="g-pstyle1"/>
    <w:basedOn w:val="Normal"/>
    <w:uiPriority w:val="99"/>
    <w:qFormat/>
    <w:rsid w:val="00D97E7D"/>
    <w:pPr>
      <w:spacing w:before="100" w:beforeAutospacing="1" w:after="100" w:afterAutospacing="1"/>
    </w:pPr>
    <w:rPr>
      <w:rFonts w:eastAsia="Times New Roman"/>
      <w:sz w:val="24"/>
    </w:rPr>
  </w:style>
  <w:style w:type="paragraph" w:customStyle="1" w:styleId="g-asset-hed">
    <w:name w:val="g-asset-hed"/>
    <w:basedOn w:val="Normal"/>
    <w:uiPriority w:val="99"/>
    <w:qFormat/>
    <w:rsid w:val="00D97E7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D97E7D"/>
    <w:pPr>
      <w:spacing w:before="100" w:beforeAutospacing="1" w:after="100" w:afterAutospacing="1"/>
    </w:pPr>
    <w:rPr>
      <w:rFonts w:ascii="Arial" w:hAnsi="Arial"/>
      <w:sz w:val="24"/>
    </w:rPr>
  </w:style>
  <w:style w:type="paragraph" w:customStyle="1" w:styleId="speech">
    <w:name w:val="speech"/>
    <w:basedOn w:val="Normal"/>
    <w:uiPriority w:val="99"/>
    <w:qFormat/>
    <w:rsid w:val="00D97E7D"/>
    <w:pPr>
      <w:spacing w:before="100" w:beforeAutospacing="1" w:after="100" w:afterAutospacing="1"/>
    </w:pPr>
    <w:rPr>
      <w:sz w:val="24"/>
    </w:rPr>
  </w:style>
  <w:style w:type="character" w:customStyle="1" w:styleId="adtext">
    <w:name w:val="adtext"/>
    <w:basedOn w:val="DefaultParagraphFont"/>
    <w:rsid w:val="00D97E7D"/>
  </w:style>
  <w:style w:type="character" w:customStyle="1" w:styleId="UL-Bold">
    <w:name w:val="UL-Bold"/>
    <w:basedOn w:val="DefaultParagraphFont"/>
    <w:rsid w:val="00D97E7D"/>
    <w:rPr>
      <w:u w:val="thick"/>
    </w:rPr>
  </w:style>
  <w:style w:type="character" w:customStyle="1" w:styleId="UL-None">
    <w:name w:val="UL-None"/>
    <w:basedOn w:val="DefaultParagraphFont"/>
    <w:rsid w:val="00D97E7D"/>
    <w:rPr>
      <w:strike w:val="0"/>
      <w:dstrike w:val="0"/>
      <w:u w:val="none"/>
      <w:effect w:val="none"/>
    </w:rPr>
  </w:style>
  <w:style w:type="character" w:customStyle="1" w:styleId="qu730rj69h">
    <w:name w:val="qu730rj69h"/>
    <w:basedOn w:val="DefaultParagraphFont"/>
    <w:rsid w:val="00D97E7D"/>
  </w:style>
  <w:style w:type="paragraph" w:customStyle="1" w:styleId="optext">
    <w:name w:val="optext"/>
    <w:basedOn w:val="Normal"/>
    <w:uiPriority w:val="99"/>
    <w:qFormat/>
    <w:rsid w:val="00D97E7D"/>
    <w:pPr>
      <w:spacing w:before="100" w:beforeAutospacing="1" w:after="100" w:afterAutospacing="1"/>
    </w:pPr>
    <w:rPr>
      <w:sz w:val="24"/>
    </w:rPr>
  </w:style>
  <w:style w:type="character" w:customStyle="1" w:styleId="lmy74qr12z">
    <w:name w:val="lmy74qr12z"/>
    <w:basedOn w:val="DefaultParagraphFont"/>
    <w:rsid w:val="00D97E7D"/>
  </w:style>
  <w:style w:type="character" w:customStyle="1" w:styleId="icr880">
    <w:name w:val="icr880"/>
    <w:basedOn w:val="DefaultParagraphFont"/>
    <w:rsid w:val="00D97E7D"/>
  </w:style>
  <w:style w:type="character" w:customStyle="1" w:styleId="hx23q54">
    <w:name w:val="hx23q54"/>
    <w:basedOn w:val="DefaultParagraphFont"/>
    <w:rsid w:val="00D97E7D"/>
  </w:style>
  <w:style w:type="character" w:customStyle="1" w:styleId="m-5348258726587825636gmail-style13ptbold">
    <w:name w:val="m_-5348258726587825636gmail-style13ptbold"/>
    <w:basedOn w:val="DefaultParagraphFont"/>
    <w:rsid w:val="00D97E7D"/>
  </w:style>
  <w:style w:type="character" w:customStyle="1" w:styleId="m-5348258726587825636gmail-styleunderline">
    <w:name w:val="m_-5348258726587825636gmail-styleunderline"/>
    <w:basedOn w:val="DefaultParagraphFont"/>
    <w:rsid w:val="00D97E7D"/>
  </w:style>
  <w:style w:type="character" w:customStyle="1" w:styleId="m4385445901877740177gmail-styleunderline">
    <w:name w:val="m_4385445901877740177gmail-styleunderline"/>
    <w:basedOn w:val="DefaultParagraphFont"/>
    <w:rsid w:val="00D97E7D"/>
  </w:style>
  <w:style w:type="character" w:customStyle="1" w:styleId="DDIUnderline">
    <w:name w:val="DDI Underline"/>
    <w:qFormat/>
    <w:rsid w:val="00D97E7D"/>
    <w:rPr>
      <w:rFonts w:ascii="Times New Roman" w:hAnsi="Times New Roman"/>
      <w:sz w:val="24"/>
      <w:u w:val="single"/>
    </w:rPr>
  </w:style>
  <w:style w:type="paragraph" w:customStyle="1" w:styleId="ALLCAPS">
    <w:name w:val="ALL CAPS"/>
    <w:basedOn w:val="Normal"/>
    <w:link w:val="ALLCAPSChar"/>
    <w:qFormat/>
    <w:rsid w:val="00D97E7D"/>
    <w:rPr>
      <w:rFonts w:eastAsia="Times New Roman"/>
      <w:b/>
      <w:caps/>
    </w:rPr>
  </w:style>
  <w:style w:type="character" w:customStyle="1" w:styleId="ALLCAPSChar">
    <w:name w:val="ALL CAPS Char"/>
    <w:basedOn w:val="DefaultParagraphFont"/>
    <w:link w:val="ALLCAPS"/>
    <w:rsid w:val="00D97E7D"/>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D97E7D"/>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D97E7D"/>
    <w:rPr>
      <w:rFonts w:ascii="Calibri" w:eastAsia="Times New Roman" w:hAnsi="Calibri"/>
      <w:b/>
    </w:rPr>
  </w:style>
  <w:style w:type="character" w:customStyle="1" w:styleId="Cites-AuthorDate">
    <w:name w:val="Cites-Author/Date"/>
    <w:rsid w:val="00D97E7D"/>
    <w:rPr>
      <w:rFonts w:ascii="Helvetica" w:hAnsi="Helvetica"/>
      <w:b/>
      <w:sz w:val="22"/>
      <w:szCs w:val="24"/>
      <w:u w:val="thick"/>
    </w:rPr>
  </w:style>
  <w:style w:type="paragraph" w:customStyle="1" w:styleId="CiteTag">
    <w:name w:val="Cite/Tag"/>
    <w:basedOn w:val="Normal"/>
    <w:uiPriority w:val="99"/>
    <w:qFormat/>
    <w:rsid w:val="00D97E7D"/>
    <w:rPr>
      <w:rFonts w:eastAsia="Cambria"/>
      <w:b/>
    </w:rPr>
  </w:style>
  <w:style w:type="character" w:customStyle="1" w:styleId="m489902567989944824gmail-style13ptbold">
    <w:name w:val="m_489902567989944824gmail-style13ptbold"/>
    <w:basedOn w:val="DefaultParagraphFont"/>
    <w:rsid w:val="00D97E7D"/>
  </w:style>
  <w:style w:type="character" w:customStyle="1" w:styleId="m489902567989944824gmail-styleunderline">
    <w:name w:val="m_489902567989944824gmail-styleunderline"/>
    <w:basedOn w:val="DefaultParagraphFont"/>
    <w:rsid w:val="00D97E7D"/>
  </w:style>
  <w:style w:type="character" w:customStyle="1" w:styleId="UnderlineCharChar3">
    <w:name w:val="Underline Char Char3"/>
    <w:rsid w:val="00D97E7D"/>
    <w:rPr>
      <w:szCs w:val="24"/>
      <w:u w:val="single"/>
      <w:lang w:val="en-US" w:eastAsia="en-US" w:bidi="ar-SA"/>
    </w:rPr>
  </w:style>
  <w:style w:type="character" w:customStyle="1" w:styleId="tl8wme">
    <w:name w:val="tl8wme"/>
    <w:basedOn w:val="DefaultParagraphFont"/>
    <w:rsid w:val="00D97E7D"/>
  </w:style>
  <w:style w:type="character" w:customStyle="1" w:styleId="Mention3">
    <w:name w:val="Mention3"/>
    <w:basedOn w:val="DefaultParagraphFont"/>
    <w:uiPriority w:val="99"/>
    <w:semiHidden/>
    <w:unhideWhenUsed/>
    <w:rsid w:val="00D97E7D"/>
    <w:rPr>
      <w:color w:val="2B579A"/>
      <w:shd w:val="clear" w:color="auto" w:fill="E6E6E6"/>
    </w:rPr>
  </w:style>
  <w:style w:type="character" w:customStyle="1" w:styleId="m-5251091010484660064gmail-style13ptbold">
    <w:name w:val="m_-5251091010484660064gmail-style13ptbold"/>
    <w:basedOn w:val="DefaultParagraphFont"/>
    <w:rsid w:val="00D97E7D"/>
  </w:style>
  <w:style w:type="character" w:customStyle="1" w:styleId="m-5251091010484660064gmail-styleunderline">
    <w:name w:val="m_-5251091010484660064gmail-styleunderline"/>
    <w:basedOn w:val="DefaultParagraphFont"/>
    <w:rsid w:val="00D97E7D"/>
  </w:style>
  <w:style w:type="character" w:customStyle="1" w:styleId="tablecaption">
    <w:name w:val="tablecaption"/>
    <w:basedOn w:val="DefaultParagraphFont"/>
    <w:rsid w:val="00D97E7D"/>
  </w:style>
  <w:style w:type="character" w:customStyle="1" w:styleId="StyleLatinHelvetica105ptBlack">
    <w:name w:val="Style (Latin) Helvetica 10.5 pt Black"/>
    <w:basedOn w:val="DefaultParagraphFont"/>
    <w:rsid w:val="00D97E7D"/>
    <w:rPr>
      <w:rFonts w:ascii="Times New Roman" w:hAnsi="Times New Roman"/>
      <w:color w:val="000000"/>
      <w:sz w:val="21"/>
    </w:rPr>
  </w:style>
  <w:style w:type="character" w:customStyle="1" w:styleId="Quotation">
    <w:name w:val="Quotation"/>
    <w:qFormat/>
    <w:rsid w:val="00D97E7D"/>
    <w:rPr>
      <w:rFonts w:ascii="Arial" w:hAnsi="Arial"/>
      <w:b/>
      <w:i/>
      <w:iCs/>
      <w:sz w:val="24"/>
      <w:u w:val="single"/>
    </w:rPr>
  </w:style>
  <w:style w:type="paragraph" w:customStyle="1" w:styleId="DateTime">
    <w:name w:val="DateTime"/>
    <w:basedOn w:val="Normal"/>
    <w:link w:val="DateTimeChar"/>
    <w:autoRedefine/>
    <w:uiPriority w:val="4"/>
    <w:qFormat/>
    <w:rsid w:val="00D97E7D"/>
  </w:style>
  <w:style w:type="character" w:customStyle="1" w:styleId="DateTimeChar">
    <w:name w:val="DateTime Char"/>
    <w:basedOn w:val="DefaultParagraphFont"/>
    <w:link w:val="DateTime"/>
    <w:uiPriority w:val="4"/>
    <w:rsid w:val="00D97E7D"/>
    <w:rPr>
      <w:rFonts w:ascii="Calibri" w:hAnsi="Calibri"/>
      <w:sz w:val="22"/>
    </w:rPr>
  </w:style>
  <w:style w:type="paragraph" w:customStyle="1" w:styleId="Lecture">
    <w:name w:val="Lecture"/>
    <w:next w:val="BodyText"/>
    <w:link w:val="LectureChar"/>
    <w:autoRedefine/>
    <w:uiPriority w:val="4"/>
    <w:qFormat/>
    <w:rsid w:val="00D97E7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D97E7D"/>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D97E7D"/>
  </w:style>
  <w:style w:type="character" w:customStyle="1" w:styleId="m-413333960618644972gmail-styleunderline">
    <w:name w:val="m_-413333960618644972gmail-styleunderline"/>
    <w:basedOn w:val="DefaultParagraphFont"/>
    <w:rsid w:val="00D97E7D"/>
  </w:style>
  <w:style w:type="character" w:customStyle="1" w:styleId="m8314098763611656848gmail-stylestylebold12pt">
    <w:name w:val="m_8314098763611656848gmail-stylestylebold12pt"/>
    <w:basedOn w:val="DefaultParagraphFont"/>
    <w:rsid w:val="00D97E7D"/>
  </w:style>
  <w:style w:type="character" w:customStyle="1" w:styleId="m8314098763611656848gmail-styleboldunderline">
    <w:name w:val="m_8314098763611656848gmail-styleboldunderline"/>
    <w:basedOn w:val="DefaultParagraphFont"/>
    <w:rsid w:val="00D97E7D"/>
  </w:style>
  <w:style w:type="paragraph" w:customStyle="1" w:styleId="Spacer">
    <w:name w:val="Spacer"/>
    <w:basedOn w:val="Heading1"/>
    <w:link w:val="SpacerChar"/>
    <w:autoRedefine/>
    <w:uiPriority w:val="4"/>
    <w:qFormat/>
    <w:rsid w:val="00D97E7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D97E7D"/>
    <w:rPr>
      <w:rFonts w:ascii="Georgia" w:eastAsiaTheme="majorEastAsia" w:hAnsi="Georgia" w:cstheme="majorBidi"/>
      <w:b/>
      <w:bCs/>
      <w:szCs w:val="32"/>
    </w:rPr>
  </w:style>
  <w:style w:type="paragraph" w:customStyle="1" w:styleId="msonormal0">
    <w:name w:val="msonormal"/>
    <w:basedOn w:val="Normal"/>
    <w:rsid w:val="00D97E7D"/>
    <w:pPr>
      <w:spacing w:before="100" w:beforeAutospacing="1" w:after="100" w:afterAutospacing="1"/>
    </w:pPr>
    <w:rPr>
      <w:rFonts w:eastAsia="Times New Roman"/>
      <w:sz w:val="24"/>
    </w:rPr>
  </w:style>
  <w:style w:type="paragraph" w:customStyle="1" w:styleId="TxBr41p1">
    <w:name w:val="TxBr_41p1"/>
    <w:basedOn w:val="Normal"/>
    <w:qFormat/>
    <w:rsid w:val="00D97E7D"/>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D97E7D"/>
    <w:rPr>
      <w:rFonts w:ascii="Georgia" w:eastAsia="Times New Roman" w:hAnsi="Georgia" w:cs="Arial" w:hint="default"/>
      <w:b/>
      <w:bCs/>
      <w:kern w:val="32"/>
      <w:sz w:val="28"/>
      <w:szCs w:val="32"/>
    </w:rPr>
  </w:style>
  <w:style w:type="character" w:customStyle="1" w:styleId="CiteReal0">
    <w:name w:val="CiteReal"/>
    <w:uiPriority w:val="1"/>
    <w:qFormat/>
    <w:rsid w:val="00D97E7D"/>
    <w:rPr>
      <w:rFonts w:ascii="Arial" w:hAnsi="Arial"/>
      <w:b/>
      <w:sz w:val="24"/>
      <w:u w:val="single"/>
    </w:rPr>
  </w:style>
  <w:style w:type="character" w:customStyle="1" w:styleId="dropcap1">
    <w:name w:val="dropcap1"/>
    <w:rsid w:val="00D97E7D"/>
  </w:style>
  <w:style w:type="paragraph" w:customStyle="1" w:styleId="Style42">
    <w:name w:val="Style42"/>
    <w:basedOn w:val="Normal"/>
    <w:uiPriority w:val="99"/>
    <w:rsid w:val="00D97E7D"/>
    <w:pPr>
      <w:spacing w:line="202" w:lineRule="exact"/>
      <w:jc w:val="both"/>
    </w:pPr>
    <w:rPr>
      <w:rFonts w:ascii="Palatino Linotype" w:hAnsi="Palatino Linotype" w:cs="Palatino Linotype"/>
    </w:rPr>
  </w:style>
  <w:style w:type="character" w:customStyle="1" w:styleId="FontStyle72">
    <w:name w:val="Font Style72"/>
    <w:uiPriority w:val="99"/>
    <w:rsid w:val="00D97E7D"/>
    <w:rPr>
      <w:rFonts w:ascii="Cambria" w:hAnsi="Cambria" w:cs="Cambria" w:hint="default"/>
      <w:sz w:val="16"/>
      <w:szCs w:val="16"/>
    </w:rPr>
  </w:style>
  <w:style w:type="character" w:customStyle="1" w:styleId="FontStyle73">
    <w:name w:val="Font Style73"/>
    <w:uiPriority w:val="99"/>
    <w:rsid w:val="00D97E7D"/>
    <w:rPr>
      <w:rFonts w:ascii="Cambria" w:hAnsi="Cambria" w:cs="Cambria" w:hint="default"/>
      <w:i/>
      <w:iCs/>
      <w:sz w:val="16"/>
      <w:szCs w:val="16"/>
    </w:rPr>
  </w:style>
  <w:style w:type="character" w:customStyle="1" w:styleId="UnderlinestyleChar20">
    <w:name w:val="Underline style Char2"/>
    <w:rsid w:val="00D97E7D"/>
    <w:rPr>
      <w:sz w:val="22"/>
      <w:szCs w:val="24"/>
      <w:u w:val="single"/>
      <w:lang w:val="en-US" w:eastAsia="en-US" w:bidi="ar-SA"/>
    </w:rPr>
  </w:style>
  <w:style w:type="character" w:customStyle="1" w:styleId="FontStyle49">
    <w:name w:val="Font Style49"/>
    <w:uiPriority w:val="99"/>
    <w:rsid w:val="00D97E7D"/>
    <w:rPr>
      <w:rFonts w:ascii="Cambria" w:hAnsi="Cambria" w:cs="Cambria"/>
      <w:sz w:val="20"/>
      <w:szCs w:val="20"/>
    </w:rPr>
  </w:style>
  <w:style w:type="character" w:customStyle="1" w:styleId="FontStyle50">
    <w:name w:val="Font Style50"/>
    <w:uiPriority w:val="99"/>
    <w:rsid w:val="00D97E7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97E7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97E7D"/>
    <w:rPr>
      <w:rFonts w:ascii="Cambria" w:eastAsia="Cambria" w:hAnsi="Cambria" w:cs="Cambria"/>
      <w:spacing w:val="-3"/>
      <w:sz w:val="22"/>
      <w:szCs w:val="20"/>
    </w:rPr>
  </w:style>
  <w:style w:type="character" w:customStyle="1" w:styleId="kn">
    <w:name w:val="kn"/>
    <w:basedOn w:val="DefaultParagraphFont"/>
    <w:rsid w:val="00D97E7D"/>
  </w:style>
  <w:style w:type="character" w:customStyle="1" w:styleId="StyleStyleUnderlineUnderlineStyleBoldUnderlineIntenseEmphas">
    <w:name w:val="Style Style UnderlineUnderlineStyle Bold UnderlineIntense Emphas..."/>
    <w:basedOn w:val="DefaultParagraphFont"/>
    <w:rsid w:val="00D97E7D"/>
    <w:rPr>
      <w:b/>
      <w:bCs/>
      <w:sz w:val="26"/>
      <w:u w:val="single"/>
    </w:rPr>
  </w:style>
  <w:style w:type="character" w:customStyle="1" w:styleId="articoloinside">
    <w:name w:val="articolo_inside"/>
    <w:rsid w:val="00D97E7D"/>
  </w:style>
  <w:style w:type="paragraph" w:customStyle="1" w:styleId="pagetools">
    <w:name w:val="pagetools"/>
    <w:basedOn w:val="Normal"/>
    <w:rsid w:val="00D97E7D"/>
    <w:pPr>
      <w:spacing w:before="100" w:beforeAutospacing="1" w:after="100" w:afterAutospacing="1"/>
    </w:pPr>
    <w:rPr>
      <w:rFonts w:ascii="Cambria" w:eastAsia="Cambria" w:hAnsi="Cambria"/>
      <w:sz w:val="24"/>
    </w:rPr>
  </w:style>
  <w:style w:type="character" w:customStyle="1" w:styleId="job">
    <w:name w:val="job"/>
    <w:basedOn w:val="DefaultParagraphFont"/>
    <w:rsid w:val="00D97E7D"/>
  </w:style>
  <w:style w:type="character" w:customStyle="1" w:styleId="publisher">
    <w:name w:val="publisher"/>
    <w:basedOn w:val="DefaultParagraphFont"/>
    <w:rsid w:val="00D97E7D"/>
  </w:style>
  <w:style w:type="character" w:customStyle="1" w:styleId="pubyear">
    <w:name w:val="pubyear"/>
    <w:basedOn w:val="DefaultParagraphFont"/>
    <w:rsid w:val="00D97E7D"/>
  </w:style>
  <w:style w:type="character" w:customStyle="1" w:styleId="pubcity">
    <w:name w:val="pubcity"/>
    <w:basedOn w:val="DefaultParagraphFont"/>
    <w:rsid w:val="00D97E7D"/>
  </w:style>
  <w:style w:type="paragraph" w:customStyle="1" w:styleId="C-Text">
    <w:name w:val="C-Text"/>
    <w:basedOn w:val="Normal"/>
    <w:rsid w:val="00D97E7D"/>
    <w:pPr>
      <w:tabs>
        <w:tab w:val="num" w:pos="720"/>
      </w:tabs>
      <w:ind w:left="720" w:hanging="360"/>
    </w:pPr>
    <w:rPr>
      <w:rFonts w:ascii="Book Antiqua" w:hAnsi="Book Antiqua"/>
      <w:sz w:val="24"/>
    </w:rPr>
  </w:style>
  <w:style w:type="character" w:customStyle="1" w:styleId="ecdate">
    <w:name w:val="ec_date"/>
    <w:basedOn w:val="DefaultParagraphFont"/>
    <w:rsid w:val="00D97E7D"/>
    <w:rPr>
      <w:rFonts w:ascii="Symbol" w:hAnsi="Symbol" w:hint="default"/>
      <w:sz w:val="20"/>
      <w:szCs w:val="20"/>
      <w:shd w:val="clear" w:color="auto" w:fill="FFFFFF"/>
    </w:rPr>
  </w:style>
  <w:style w:type="paragraph" w:customStyle="1" w:styleId="ecmsonormal">
    <w:name w:val="ec_msonormal"/>
    <w:basedOn w:val="Normal"/>
    <w:rsid w:val="00D97E7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97E7D"/>
  </w:style>
  <w:style w:type="character" w:customStyle="1" w:styleId="articleheadline">
    <w:name w:val="articleheadline"/>
    <w:basedOn w:val="DefaultParagraphFont"/>
    <w:rsid w:val="00D97E7D"/>
  </w:style>
  <w:style w:type="paragraph" w:customStyle="1" w:styleId="u-intro">
    <w:name w:val="u-intro"/>
    <w:basedOn w:val="Normal"/>
    <w:rsid w:val="00D97E7D"/>
    <w:pPr>
      <w:spacing w:before="100" w:beforeAutospacing="1" w:after="100" w:afterAutospacing="1"/>
    </w:pPr>
    <w:rPr>
      <w:rFonts w:ascii="Georgia" w:hAnsi="Georgia"/>
      <w:sz w:val="24"/>
    </w:rPr>
  </w:style>
  <w:style w:type="character" w:customStyle="1" w:styleId="u-byline">
    <w:name w:val="u-byline"/>
    <w:basedOn w:val="DefaultParagraphFont"/>
    <w:rsid w:val="00D97E7D"/>
  </w:style>
  <w:style w:type="character" w:customStyle="1" w:styleId="articlebya">
    <w:name w:val="articleby_a"/>
    <w:basedOn w:val="DefaultParagraphFont"/>
    <w:rsid w:val="00D97E7D"/>
  </w:style>
  <w:style w:type="character" w:customStyle="1" w:styleId="popupwinby">
    <w:name w:val="popupwinby"/>
    <w:basedOn w:val="DefaultParagraphFont"/>
    <w:rsid w:val="00D97E7D"/>
  </w:style>
  <w:style w:type="character" w:customStyle="1" w:styleId="storyheader">
    <w:name w:val="storyheader"/>
    <w:basedOn w:val="DefaultParagraphFont"/>
    <w:rsid w:val="00D97E7D"/>
  </w:style>
  <w:style w:type="character" w:customStyle="1" w:styleId="marron">
    <w:name w:val="marron"/>
    <w:basedOn w:val="DefaultParagraphFont"/>
    <w:rsid w:val="00D97E7D"/>
  </w:style>
  <w:style w:type="paragraph" w:customStyle="1" w:styleId="StyleNormalWeb10pt">
    <w:name w:val="Style Normal (Web) + 10 pt"/>
    <w:basedOn w:val="NormalWeb"/>
    <w:next w:val="Normal"/>
    <w:rsid w:val="00D97E7D"/>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D97E7D"/>
    <w:rPr>
      <w:szCs w:val="24"/>
      <w:lang w:val="en-US" w:eastAsia="en-US" w:bidi="ar-SA"/>
    </w:rPr>
  </w:style>
  <w:style w:type="paragraph" w:customStyle="1" w:styleId="TagCiteShells">
    <w:name w:val="Tag/Cite/Shells"/>
    <w:basedOn w:val="Normal"/>
    <w:rsid w:val="00D97E7D"/>
    <w:rPr>
      <w:rFonts w:ascii="Georgia" w:hAnsi="Georgia"/>
      <w:b/>
    </w:rPr>
  </w:style>
  <w:style w:type="paragraph" w:customStyle="1" w:styleId="DefinitionTerm">
    <w:name w:val="Definition Term"/>
    <w:basedOn w:val="Normal"/>
    <w:next w:val="Normal"/>
    <w:rsid w:val="00D97E7D"/>
    <w:rPr>
      <w:rFonts w:ascii="Georgia" w:hAnsi="Georgia"/>
      <w:snapToGrid w:val="0"/>
      <w:sz w:val="24"/>
    </w:rPr>
  </w:style>
  <w:style w:type="character" w:customStyle="1" w:styleId="Style3CharChar">
    <w:name w:val="Style3 Char Char"/>
    <w:basedOn w:val="DefaultParagraphFont"/>
    <w:rsid w:val="00D97E7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97E7D"/>
    <w:pPr>
      <w:spacing w:after="60"/>
    </w:pPr>
    <w:rPr>
      <w:rFonts w:ascii="Georgia" w:eastAsia="Segoe UI" w:hAnsi="Georgia" w:cs="Cambria"/>
      <w:caps/>
      <w:sz w:val="20"/>
      <w:lang w:eastAsia="zh-CN"/>
    </w:rPr>
  </w:style>
  <w:style w:type="character" w:customStyle="1" w:styleId="NormalChar0">
    <w:name w:val="Normal Char"/>
    <w:basedOn w:val="DefaultParagraphFont"/>
    <w:rsid w:val="00D97E7D"/>
    <w:rPr>
      <w:lang w:eastAsia="en-US"/>
    </w:rPr>
  </w:style>
  <w:style w:type="character" w:customStyle="1" w:styleId="BoldUnderlineChar2">
    <w:name w:val="Bold + Underline Char"/>
    <w:basedOn w:val="DefaultParagraphFont"/>
    <w:rsid w:val="00D97E7D"/>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D97E7D"/>
  </w:style>
  <w:style w:type="character" w:customStyle="1" w:styleId="CharacterStyle7">
    <w:name w:val="Character Style 7"/>
    <w:rsid w:val="00D97E7D"/>
    <w:rPr>
      <w:rFonts w:ascii="Trebuchet MS" w:hAnsi="Trebuchet MS" w:cs="Trebuchet MS"/>
      <w:sz w:val="20"/>
      <w:szCs w:val="20"/>
      <w:u w:val="single"/>
    </w:rPr>
  </w:style>
  <w:style w:type="character" w:customStyle="1" w:styleId="StyleStyle4Char">
    <w:name w:val="Style Style4 + Char"/>
    <w:basedOn w:val="DefaultParagraphFont"/>
    <w:rsid w:val="00D97E7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97E7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97E7D"/>
    <w:rPr>
      <w:rFonts w:ascii="Symbol" w:hAnsi="Symbol"/>
      <w:sz w:val="21"/>
      <w:szCs w:val="21"/>
      <w:u w:val="thick"/>
    </w:rPr>
  </w:style>
  <w:style w:type="paragraph" w:customStyle="1" w:styleId="Cite8">
    <w:name w:val="Cite8"/>
    <w:basedOn w:val="Normal"/>
    <w:autoRedefine/>
    <w:qFormat/>
    <w:rsid w:val="00D97E7D"/>
    <w:rPr>
      <w:rFonts w:ascii="Trebuchet MS" w:eastAsia="Verdana" w:hAnsi="Trebuchet MS" w:cs="Cambria"/>
      <w:sz w:val="16"/>
    </w:rPr>
  </w:style>
  <w:style w:type="paragraph" w:customStyle="1" w:styleId="8font">
    <w:name w:val="8font"/>
    <w:basedOn w:val="Normal"/>
    <w:next w:val="Normal"/>
    <w:autoRedefine/>
    <w:qFormat/>
    <w:rsid w:val="00D97E7D"/>
    <w:rPr>
      <w:rFonts w:ascii="Georgia" w:eastAsia="Cambria Math" w:hAnsi="Georgia" w:cs="Cambria"/>
      <w:sz w:val="16"/>
      <w:szCs w:val="16"/>
    </w:rPr>
  </w:style>
  <w:style w:type="paragraph" w:customStyle="1" w:styleId="BoldUnderlineChar20">
    <w:name w:val="BoldUnderline Char2"/>
    <w:link w:val="BoldUnderlineChar2Char"/>
    <w:rsid w:val="00D97E7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D97E7D"/>
    <w:rPr>
      <w:rFonts w:ascii="Times New Roman" w:eastAsia="Times New Roman" w:hAnsi="Times New Roman" w:cs="Times New Roman"/>
      <w:b/>
      <w:sz w:val="20"/>
      <w:u w:val="single"/>
    </w:rPr>
  </w:style>
  <w:style w:type="character" w:customStyle="1" w:styleId="UnderlineCharChar4">
    <w:name w:val="Underline Char Char4"/>
    <w:rsid w:val="00D97E7D"/>
    <w:rPr>
      <w:szCs w:val="24"/>
      <w:u w:val="single"/>
      <w:lang w:val="en-US" w:eastAsia="en-US" w:bidi="ar-SA"/>
    </w:rPr>
  </w:style>
  <w:style w:type="character" w:customStyle="1" w:styleId="BoldUnderlineCharChar3">
    <w:name w:val="BoldUnderline Char Char3"/>
    <w:rsid w:val="00D97E7D"/>
    <w:rPr>
      <w:b/>
      <w:szCs w:val="24"/>
      <w:u w:val="single"/>
      <w:lang w:val="en-US" w:eastAsia="en-US" w:bidi="ar-SA"/>
    </w:rPr>
  </w:style>
  <w:style w:type="character" w:customStyle="1" w:styleId="BoldUnderlineCharChar2">
    <w:name w:val="BoldUnderline Char Char2"/>
    <w:rsid w:val="00D97E7D"/>
    <w:rPr>
      <w:b/>
      <w:szCs w:val="24"/>
      <w:u w:val="single"/>
      <w:lang w:val="en-US" w:eastAsia="en-US" w:bidi="ar-SA"/>
    </w:rPr>
  </w:style>
  <w:style w:type="paragraph" w:customStyle="1" w:styleId="UnderlineCard0">
    <w:name w:val="UnderlineCard"/>
    <w:basedOn w:val="Heading3"/>
    <w:link w:val="UnderlineCardChar0"/>
    <w:qFormat/>
    <w:rsid w:val="00D97E7D"/>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D97E7D"/>
    <w:rPr>
      <w:rFonts w:ascii="Georgia" w:eastAsia="Calibri" w:hAnsi="Georgia" w:cs="Times New Roman"/>
      <w:sz w:val="20"/>
      <w:szCs w:val="20"/>
      <w:u w:val="single"/>
      <w:lang w:val="x-none" w:eastAsia="x-none"/>
    </w:rPr>
  </w:style>
  <w:style w:type="character" w:customStyle="1" w:styleId="5Notunderlined">
    <w:name w:val="5 Not underlined"/>
    <w:rsid w:val="00D97E7D"/>
    <w:rPr>
      <w:rFonts w:ascii="Times New Roman" w:hAnsi="Times New Roman"/>
      <w:sz w:val="16"/>
    </w:rPr>
  </w:style>
  <w:style w:type="character" w:customStyle="1" w:styleId="volume-issue">
    <w:name w:val="volume-issue"/>
    <w:rsid w:val="00D97E7D"/>
    <w:rPr>
      <w:rFonts w:cs="Times New Roman"/>
    </w:rPr>
  </w:style>
  <w:style w:type="character" w:customStyle="1" w:styleId="storytext">
    <w:name w:val="storytext"/>
    <w:basedOn w:val="DefaultParagraphFont"/>
    <w:rsid w:val="00D97E7D"/>
  </w:style>
  <w:style w:type="character" w:customStyle="1" w:styleId="boldness1">
    <w:name w:val="boldness1"/>
    <w:rsid w:val="00D97E7D"/>
  </w:style>
  <w:style w:type="paragraph" w:customStyle="1" w:styleId="Cardd">
    <w:name w:val="Cardd"/>
    <w:basedOn w:val="Normal"/>
    <w:uiPriority w:val="4"/>
    <w:qFormat/>
    <w:rsid w:val="00D97E7D"/>
    <w:pPr>
      <w:ind w:left="288" w:right="288"/>
    </w:pPr>
    <w:rPr>
      <w:rFonts w:ascii="Georgia" w:hAnsi="Georgia"/>
    </w:rPr>
  </w:style>
  <w:style w:type="paragraph" w:customStyle="1" w:styleId="document0">
    <w:name w:val="document"/>
    <w:basedOn w:val="Normal"/>
    <w:rsid w:val="00D97E7D"/>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D97E7D"/>
  </w:style>
  <w:style w:type="character" w:customStyle="1" w:styleId="aa">
    <w:name w:val="_"/>
    <w:basedOn w:val="DefaultParagraphFont"/>
    <w:rsid w:val="00D97E7D"/>
  </w:style>
  <w:style w:type="paragraph" w:customStyle="1" w:styleId="Shrink6">
    <w:name w:val="Shrink 6"/>
    <w:basedOn w:val="Normal"/>
    <w:qFormat/>
    <w:rsid w:val="00D97E7D"/>
    <w:rPr>
      <w:rFonts w:ascii="Georgia" w:eastAsia="Calibri" w:hAnsi="Georgia"/>
      <w:sz w:val="12"/>
    </w:rPr>
  </w:style>
  <w:style w:type="character" w:customStyle="1" w:styleId="messagecontent">
    <w:name w:val="message_content"/>
    <w:rsid w:val="00D97E7D"/>
  </w:style>
  <w:style w:type="paragraph" w:customStyle="1" w:styleId="BriefTitleWorks">
    <w:name w:val="Brief Title Works"/>
    <w:basedOn w:val="Heading1"/>
    <w:link w:val="BriefTitleWorksChar"/>
    <w:rsid w:val="00D97E7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D97E7D"/>
    <w:rPr>
      <w:rFonts w:ascii="Georgia" w:eastAsia="Times New Roman" w:hAnsi="Georgia" w:cs="Arial"/>
      <w:b/>
      <w:bCs/>
      <w:kern w:val="32"/>
      <w:szCs w:val="32"/>
      <w:u w:val="single"/>
    </w:rPr>
  </w:style>
  <w:style w:type="character" w:customStyle="1" w:styleId="twelptblackblack1">
    <w:name w:val="twelptblackblack1"/>
    <w:basedOn w:val="DefaultParagraphFont"/>
    <w:rsid w:val="00D97E7D"/>
    <w:rPr>
      <w:rFonts w:ascii="Verdana" w:hAnsi="Verdana" w:hint="default"/>
      <w:color w:val="000000"/>
      <w:sz w:val="16"/>
      <w:szCs w:val="16"/>
    </w:rPr>
  </w:style>
  <w:style w:type="character" w:customStyle="1" w:styleId="Heading3CharCharCharChar1">
    <w:name w:val="Heading 3 Char Char Char Char1"/>
    <w:rsid w:val="00D97E7D"/>
    <w:rPr>
      <w:rFonts w:cs="Arial"/>
      <w:bCs/>
      <w:szCs w:val="26"/>
      <w:u w:val="single"/>
      <w:lang w:val="en-US" w:eastAsia="en-US" w:bidi="ar-SA"/>
    </w:rPr>
  </w:style>
  <w:style w:type="paragraph" w:customStyle="1" w:styleId="conintrotext">
    <w:name w:val="conintrotext"/>
    <w:basedOn w:val="Normal"/>
    <w:uiPriority w:val="99"/>
    <w:rsid w:val="00D97E7D"/>
    <w:pPr>
      <w:spacing w:before="100" w:beforeAutospacing="1" w:after="100" w:afterAutospacing="1"/>
    </w:pPr>
    <w:rPr>
      <w:rFonts w:ascii="Georgia" w:eastAsia="Times New Roman" w:hAnsi="Georgia"/>
      <w:sz w:val="24"/>
    </w:rPr>
  </w:style>
  <w:style w:type="character" w:customStyle="1" w:styleId="comment-body">
    <w:name w:val="comment-body"/>
    <w:rsid w:val="00D97E7D"/>
  </w:style>
  <w:style w:type="character" w:customStyle="1" w:styleId="UnderlineCharCharChar1">
    <w:name w:val="Underline Char Char Char1"/>
    <w:rsid w:val="00D97E7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97E7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97E7D"/>
    <w:rPr>
      <w:rFonts w:asciiTheme="minorHAnsi" w:eastAsia="MS Mincho" w:hAnsiTheme="minorHAnsi"/>
      <w:b/>
      <w:sz w:val="24"/>
      <w:u w:val="single"/>
    </w:rPr>
  </w:style>
  <w:style w:type="character" w:customStyle="1" w:styleId="mw-headline">
    <w:name w:val="mw-headline"/>
    <w:rsid w:val="00D97E7D"/>
  </w:style>
  <w:style w:type="character" w:customStyle="1" w:styleId="flagicon">
    <w:name w:val="flagicon"/>
    <w:rsid w:val="00D97E7D"/>
  </w:style>
  <w:style w:type="paragraph" w:customStyle="1" w:styleId="assert">
    <w:name w:val="assert"/>
    <w:basedOn w:val="Normal"/>
    <w:uiPriority w:val="99"/>
    <w:rsid w:val="00D97E7D"/>
    <w:pPr>
      <w:spacing w:before="100" w:beforeAutospacing="1" w:after="100" w:afterAutospacing="1"/>
    </w:pPr>
    <w:rPr>
      <w:rFonts w:ascii="Georgia" w:eastAsia="Times New Roman" w:hAnsi="Georgia"/>
      <w:sz w:val="24"/>
    </w:rPr>
  </w:style>
  <w:style w:type="character" w:customStyle="1" w:styleId="apturelink">
    <w:name w:val="apturelink"/>
    <w:rsid w:val="00D97E7D"/>
  </w:style>
  <w:style w:type="character" w:customStyle="1" w:styleId="apturelinkicon">
    <w:name w:val="apturelinkicon"/>
    <w:rsid w:val="00D97E7D"/>
  </w:style>
  <w:style w:type="paragraph" w:customStyle="1" w:styleId="Default1">
    <w:name w:val="Default1"/>
    <w:basedOn w:val="Default"/>
    <w:next w:val="Default"/>
    <w:uiPriority w:val="99"/>
    <w:rsid w:val="00D97E7D"/>
    <w:rPr>
      <w:color w:val="auto"/>
    </w:rPr>
  </w:style>
  <w:style w:type="paragraph" w:customStyle="1" w:styleId="center">
    <w:name w:val="center"/>
    <w:basedOn w:val="Normal"/>
    <w:uiPriority w:val="99"/>
    <w:rsid w:val="00D97E7D"/>
    <w:pPr>
      <w:spacing w:before="100" w:beforeAutospacing="1" w:after="100" w:afterAutospacing="1"/>
    </w:pPr>
    <w:rPr>
      <w:rFonts w:ascii="Georgia" w:eastAsia="Times New Roman" w:hAnsi="Georgia"/>
      <w:sz w:val="24"/>
    </w:rPr>
  </w:style>
  <w:style w:type="character" w:customStyle="1" w:styleId="LittleChar">
    <w:name w:val="Little Char"/>
    <w:link w:val="Little"/>
    <w:rsid w:val="00D97E7D"/>
    <w:rPr>
      <w:rFonts w:ascii="Calibri" w:eastAsia="Times New Roman" w:hAnsi="Calibri"/>
      <w:sz w:val="16"/>
    </w:rPr>
  </w:style>
  <w:style w:type="character" w:customStyle="1" w:styleId="UnderlineChar1Char">
    <w:name w:val="Underline Char1 Char"/>
    <w:rsid w:val="00D97E7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97E7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97E7D"/>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97E7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97E7D"/>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97E7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97E7D"/>
    <w:rPr>
      <w:rFonts w:asciiTheme="minorHAnsi" w:eastAsia="MS Mincho" w:hAnsiTheme="minorHAnsi"/>
      <w:b/>
      <w:sz w:val="24"/>
      <w:u w:val="single"/>
    </w:rPr>
  </w:style>
  <w:style w:type="paragraph" w:customStyle="1" w:styleId="CardBody">
    <w:name w:val="Card Body"/>
    <w:basedOn w:val="Normal"/>
    <w:link w:val="CardBodyChar"/>
    <w:rsid w:val="00D97E7D"/>
    <w:rPr>
      <w:rFonts w:ascii="Georgia" w:eastAsia="Times New Roman" w:hAnsi="Georgia"/>
      <w:sz w:val="16"/>
    </w:rPr>
  </w:style>
  <w:style w:type="character" w:customStyle="1" w:styleId="CardBodyChar">
    <w:name w:val="Card Body Char"/>
    <w:link w:val="CardBody"/>
    <w:rsid w:val="00D97E7D"/>
    <w:rPr>
      <w:rFonts w:ascii="Georgia" w:eastAsia="Times New Roman" w:hAnsi="Georgia"/>
      <w:sz w:val="16"/>
    </w:rPr>
  </w:style>
  <w:style w:type="character" w:customStyle="1" w:styleId="ptitleinside">
    <w:name w:val="p_title_inside"/>
    <w:rsid w:val="00D97E7D"/>
  </w:style>
  <w:style w:type="paragraph" w:customStyle="1" w:styleId="StyleBoldandUnderlineChar11ptBorderSinglesolidline">
    <w:name w:val="Style Bold and Underline Char + 11 pt Border: : (Single solid line..."/>
    <w:link w:val="StyleBoldandUnderlineChar11ptBorderSinglesolidlineChar"/>
    <w:rsid w:val="00D97E7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97E7D"/>
    <w:rPr>
      <w:rFonts w:eastAsia="Times New Roman"/>
      <w:b/>
      <w:bCs/>
      <w:sz w:val="22"/>
      <w:szCs w:val="20"/>
      <w:u w:val="single"/>
      <w:bdr w:val="single" w:sz="4" w:space="0" w:color="auto"/>
    </w:rPr>
  </w:style>
  <w:style w:type="paragraph" w:customStyle="1" w:styleId="Indentation">
    <w:name w:val="Indentation"/>
    <w:basedOn w:val="Normal"/>
    <w:uiPriority w:val="99"/>
    <w:rsid w:val="00D97E7D"/>
    <w:pPr>
      <w:ind w:left="288" w:right="288"/>
    </w:pPr>
    <w:rPr>
      <w:rFonts w:ascii="Georgia" w:hAnsi="Georgia"/>
    </w:rPr>
  </w:style>
  <w:style w:type="character" w:customStyle="1" w:styleId="StyleUnderlineCharChar9ptBold">
    <w:name w:val="Style Underline Char Char + 9 pt Bold"/>
    <w:rsid w:val="00D97E7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97E7D"/>
    <w:rPr>
      <w:rFonts w:ascii="Georgia" w:eastAsia="Times New Roman" w:hAnsi="Georgia"/>
      <w:u w:val="single"/>
    </w:rPr>
  </w:style>
  <w:style w:type="character" w:customStyle="1" w:styleId="StyleStyle4ArialNarrow9ptChar">
    <w:name w:val="Style Style4 + Arial Narrow 9 pt Char"/>
    <w:link w:val="StyleStyle4ArialNarrow9pt"/>
    <w:rsid w:val="00D97E7D"/>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D97E7D"/>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D97E7D"/>
    <w:rPr>
      <w:rFonts w:ascii="Georgia" w:eastAsia="Times New Roman" w:hAnsi="Georgia"/>
      <w:b/>
      <w:bCs/>
      <w:sz w:val="22"/>
      <w:u w:val="single"/>
    </w:rPr>
  </w:style>
  <w:style w:type="character" w:customStyle="1" w:styleId="StyleBoldandUnderlineCharChar29pt">
    <w:name w:val="Style Bold and Underline Char Char2 + 9 pt"/>
    <w:rsid w:val="00D97E7D"/>
    <w:rPr>
      <w:rFonts w:ascii="Times New Roman" w:hAnsi="Times New Roman"/>
      <w:b/>
      <w:bCs/>
      <w:noProof w:val="0"/>
      <w:sz w:val="20"/>
      <w:u w:val="single"/>
    </w:rPr>
  </w:style>
  <w:style w:type="character" w:customStyle="1" w:styleId="StyleUnderlineCharChar19pt">
    <w:name w:val="Style Underline Char Char1 + 9 pt"/>
    <w:rsid w:val="00D97E7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97E7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97E7D"/>
    <w:rPr>
      <w:rFonts w:ascii="Georgia" w:eastAsia="Times New Roman" w:hAnsi="Georgia"/>
      <w:b/>
      <w:smallCaps/>
      <w:sz w:val="24"/>
      <w:szCs w:val="24"/>
      <w:u w:val="single"/>
    </w:rPr>
  </w:style>
  <w:style w:type="character" w:customStyle="1" w:styleId="CardTextCharChar">
    <w:name w:val="Card Text Char Char"/>
    <w:rsid w:val="00D97E7D"/>
    <w:rPr>
      <w:rFonts w:ascii="Times New Roman" w:eastAsia="Times New Roman" w:hAnsi="Times New Roman" w:cs="Times New Roman"/>
      <w:sz w:val="20"/>
      <w:szCs w:val="20"/>
    </w:rPr>
  </w:style>
  <w:style w:type="character" w:customStyle="1" w:styleId="Underline-Highlighted-WFU">
    <w:name w:val="Underline-Highlighted-WFU"/>
    <w:uiPriority w:val="1"/>
    <w:qFormat/>
    <w:rsid w:val="00D97E7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97E7D"/>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D97E7D"/>
    <w:rPr>
      <w:rFonts w:ascii="Times New Roman" w:hAnsi="Times New Roman"/>
      <w:sz w:val="24"/>
      <w:u w:val="single"/>
      <w:bdr w:val="none" w:sz="0" w:space="0" w:color="auto"/>
      <w:shd w:val="clear" w:color="auto" w:fill="auto"/>
    </w:rPr>
  </w:style>
  <w:style w:type="character" w:customStyle="1" w:styleId="FifthChar">
    <w:name w:val="Fifth Char"/>
    <w:link w:val="Fifth"/>
    <w:rsid w:val="00D97E7D"/>
    <w:rPr>
      <w:rFonts w:ascii="Arial" w:eastAsia="Calibri" w:hAnsi="Arial"/>
      <w:sz w:val="22"/>
    </w:rPr>
  </w:style>
  <w:style w:type="paragraph" w:customStyle="1" w:styleId="Third">
    <w:name w:val="Third"/>
    <w:basedOn w:val="Normal"/>
    <w:link w:val="ThirdChar"/>
    <w:rsid w:val="00D97E7D"/>
    <w:rPr>
      <w:rFonts w:ascii="Georgia" w:eastAsia="Times New Roman" w:hAnsi="Georgia"/>
      <w:b/>
      <w:u w:val="single"/>
      <w:lang w:val="x-none" w:eastAsia="x-none"/>
    </w:rPr>
  </w:style>
  <w:style w:type="character" w:customStyle="1" w:styleId="ThirdChar">
    <w:name w:val="Third Char"/>
    <w:link w:val="Third"/>
    <w:rsid w:val="00D97E7D"/>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D97E7D"/>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D97E7D"/>
  </w:style>
  <w:style w:type="paragraph" w:customStyle="1" w:styleId="DebateUnderlineBoldChar">
    <w:name w:val="Debate Underline Bold Char"/>
    <w:basedOn w:val="Normal"/>
    <w:link w:val="DebateUnderlineBoldCharChar"/>
    <w:rsid w:val="00D97E7D"/>
    <w:pPr>
      <w:jc w:val="both"/>
    </w:pPr>
    <w:rPr>
      <w:rFonts w:ascii="Georgia" w:eastAsia="Times New Roman" w:hAnsi="Georgia"/>
      <w:b/>
      <w:u w:val="thick"/>
    </w:rPr>
  </w:style>
  <w:style w:type="character" w:customStyle="1" w:styleId="DebateUnderlineBoldCharChar">
    <w:name w:val="Debate Underline Bold Char Char"/>
    <w:link w:val="DebateUnderlineBoldChar"/>
    <w:rsid w:val="00D97E7D"/>
    <w:rPr>
      <w:rFonts w:ascii="Georgia" w:eastAsia="Times New Roman" w:hAnsi="Georgia"/>
      <w:b/>
      <w:sz w:val="22"/>
      <w:u w:val="thick"/>
    </w:rPr>
  </w:style>
  <w:style w:type="character" w:customStyle="1" w:styleId="bloctitlesChar">
    <w:name w:val="bloc titles Char"/>
    <w:link w:val="bloctitles"/>
    <w:rsid w:val="00D97E7D"/>
    <w:rPr>
      <w:rFonts w:ascii="Calibri" w:eastAsia="Malgun Gothic" w:hAnsi="Calibri" w:cs="Arial"/>
      <w:b/>
      <w:kern w:val="32"/>
      <w:sz w:val="32"/>
      <w:szCs w:val="32"/>
      <w:u w:val="single"/>
    </w:rPr>
  </w:style>
  <w:style w:type="paragraph" w:customStyle="1" w:styleId="CiteSmallText">
    <w:name w:val="Cite Small Text"/>
    <w:basedOn w:val="Normal"/>
    <w:uiPriority w:val="99"/>
    <w:rsid w:val="00D97E7D"/>
    <w:pPr>
      <w:widowControl w:val="0"/>
      <w:spacing w:after="200"/>
    </w:pPr>
    <w:rPr>
      <w:rFonts w:ascii="Helvetica Neue" w:hAnsi="Helvetica Neue"/>
      <w:b/>
      <w:sz w:val="18"/>
    </w:rPr>
  </w:style>
  <w:style w:type="character" w:customStyle="1" w:styleId="3TagCite">
    <w:name w:val="3 Tag/Cite"/>
    <w:rsid w:val="00D97E7D"/>
    <w:rPr>
      <w:rFonts w:ascii="Times New Roman" w:hAnsi="Times New Roman"/>
      <w:b/>
    </w:rPr>
  </w:style>
  <w:style w:type="character" w:customStyle="1" w:styleId="4Qualifications">
    <w:name w:val="4 Qualifications"/>
    <w:rsid w:val="00D97E7D"/>
    <w:rPr>
      <w:rFonts w:ascii="Times New Roman" w:hAnsi="Times New Roman"/>
      <w:sz w:val="19"/>
    </w:rPr>
  </w:style>
  <w:style w:type="character" w:customStyle="1" w:styleId="6Underlined">
    <w:name w:val="6 Underlined"/>
    <w:rsid w:val="00D97E7D"/>
    <w:rPr>
      <w:rFonts w:ascii="Times New Roman" w:hAnsi="Times New Roman"/>
      <w:b/>
      <w:sz w:val="21"/>
      <w:u w:val="single"/>
    </w:rPr>
  </w:style>
  <w:style w:type="paragraph" w:customStyle="1" w:styleId="Cards1CharChar">
    <w:name w:val="Cards1 Char Char"/>
    <w:basedOn w:val="Normal"/>
    <w:link w:val="Cards1CharCharChar"/>
    <w:rsid w:val="00D97E7D"/>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D97E7D"/>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D97E7D"/>
    <w:rPr>
      <w:rFonts w:asciiTheme="minorHAnsi" w:hAnsiTheme="minorHAnsi"/>
      <w:sz w:val="24"/>
      <w:u w:val="single"/>
    </w:rPr>
  </w:style>
  <w:style w:type="character" w:customStyle="1" w:styleId="CitesCharCharChar">
    <w:name w:val="Cites Char Char Char"/>
    <w:rsid w:val="00D97E7D"/>
    <w:rPr>
      <w:rFonts w:ascii="Times New Roman" w:eastAsia="Times New Roman" w:hAnsi="Times New Roman" w:cs="Times New Roman"/>
      <w:sz w:val="20"/>
      <w:szCs w:val="24"/>
    </w:rPr>
  </w:style>
  <w:style w:type="character" w:customStyle="1" w:styleId="nohighlighting">
    <w:name w:val="no highlighting"/>
    <w:rsid w:val="00D97E7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97E7D"/>
    <w:rPr>
      <w:rFonts w:ascii="Cambria" w:hAnsi="Cambria" w:hint="default"/>
      <w:sz w:val="21"/>
      <w:u w:val="single"/>
    </w:rPr>
  </w:style>
  <w:style w:type="paragraph" w:customStyle="1" w:styleId="Swag">
    <w:name w:val="Swag"/>
    <w:basedOn w:val="Normal"/>
    <w:link w:val="SwagChar"/>
    <w:qFormat/>
    <w:rsid w:val="00D97E7D"/>
    <w:rPr>
      <w:rFonts w:ascii="Georgia" w:hAnsi="Georgia"/>
      <w:color w:val="0000FF"/>
      <w:sz w:val="12"/>
      <w:u w:val="single"/>
    </w:rPr>
  </w:style>
  <w:style w:type="character" w:customStyle="1" w:styleId="SwagChar">
    <w:name w:val="Swag Char"/>
    <w:link w:val="Swag"/>
    <w:rsid w:val="00D97E7D"/>
    <w:rPr>
      <w:rFonts w:ascii="Georgia" w:hAnsi="Georgia"/>
      <w:color w:val="0000FF"/>
      <w:sz w:val="12"/>
      <w:u w:val="single"/>
    </w:rPr>
  </w:style>
  <w:style w:type="paragraph" w:customStyle="1" w:styleId="StyleUnderlineTimesNewRoman1">
    <w:name w:val="Style Underline + Times New Roman1"/>
    <w:link w:val="StyleUnderlineTimesNewRoman1Char"/>
    <w:rsid w:val="00D97E7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D97E7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D97E7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D97E7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D97E7D"/>
    <w:rPr>
      <w:rFonts w:eastAsia="MS Mincho"/>
    </w:rPr>
  </w:style>
  <w:style w:type="character" w:customStyle="1" w:styleId="StyleStyleCardTextLeft-075Right0Char">
    <w:name w:val="Style Style Card Text + Left:  -0.75&quot; + Right:  0&quot; Char"/>
    <w:link w:val="StyleStyleCardTextLeft-075Right0"/>
    <w:rsid w:val="00D97E7D"/>
    <w:rPr>
      <w:rFonts w:ascii="Calibri" w:eastAsia="MS Mincho" w:hAnsi="Calibri"/>
      <w:sz w:val="22"/>
    </w:rPr>
  </w:style>
  <w:style w:type="character" w:customStyle="1" w:styleId="CharChar61">
    <w:name w:val="Char Char61"/>
    <w:rsid w:val="00D97E7D"/>
    <w:rPr>
      <w:rFonts w:cs="Arial"/>
      <w:bCs/>
      <w:sz w:val="16"/>
      <w:szCs w:val="26"/>
      <w:lang w:val="en-US" w:eastAsia="en-US" w:bidi="ar-SA"/>
    </w:rPr>
  </w:style>
  <w:style w:type="character" w:customStyle="1" w:styleId="ListBulletChar">
    <w:name w:val="List Bullet Char"/>
    <w:link w:val="ListBullet"/>
    <w:uiPriority w:val="99"/>
    <w:rsid w:val="00D97E7D"/>
    <w:rPr>
      <w:rFonts w:ascii="Calibri" w:eastAsia="Calibri" w:hAnsi="Calibri"/>
      <w:sz w:val="22"/>
    </w:rPr>
  </w:style>
  <w:style w:type="paragraph" w:customStyle="1" w:styleId="subhead10">
    <w:name w:val="subhead1"/>
    <w:basedOn w:val="Normal"/>
    <w:uiPriority w:val="99"/>
    <w:rsid w:val="00D97E7D"/>
    <w:pPr>
      <w:spacing w:before="100" w:beforeAutospacing="1" w:after="100" w:afterAutospacing="1"/>
    </w:pPr>
    <w:rPr>
      <w:rFonts w:ascii="Georgia" w:eastAsia="Times New Roman" w:hAnsi="Georgia"/>
      <w:sz w:val="24"/>
    </w:rPr>
  </w:style>
  <w:style w:type="character" w:customStyle="1" w:styleId="styledate0">
    <w:name w:val="styledate"/>
    <w:rsid w:val="00D97E7D"/>
  </w:style>
  <w:style w:type="character" w:customStyle="1" w:styleId="BoldandUnderlineChar1">
    <w:name w:val="Bold and Underline Char1"/>
    <w:rsid w:val="00D97E7D"/>
    <w:rPr>
      <w:b/>
      <w:szCs w:val="24"/>
      <w:u w:val="single"/>
      <w:lang w:val="en-US" w:eastAsia="en-US" w:bidi="ar-SA"/>
    </w:rPr>
  </w:style>
  <w:style w:type="character" w:customStyle="1" w:styleId="BoldandUnderlineChar1Char2">
    <w:name w:val="Bold and Underline Char1 Char2"/>
    <w:rsid w:val="00D97E7D"/>
    <w:rPr>
      <w:b/>
      <w:szCs w:val="24"/>
      <w:u w:val="single"/>
      <w:lang w:val="en-US" w:eastAsia="en-US" w:bidi="ar-SA"/>
    </w:rPr>
  </w:style>
  <w:style w:type="character" w:customStyle="1" w:styleId="BoldandUnderlineCharChar1">
    <w:name w:val="Bold and Underline Char Char1"/>
    <w:rsid w:val="00D97E7D"/>
    <w:rPr>
      <w:b/>
      <w:szCs w:val="24"/>
      <w:u w:val="single"/>
      <w:lang w:val="en-US" w:eastAsia="en-US" w:bidi="ar-SA"/>
    </w:rPr>
  </w:style>
  <w:style w:type="character" w:customStyle="1" w:styleId="BoldandUnderlineChar6">
    <w:name w:val="Bold and Underline Char6"/>
    <w:rsid w:val="00D97E7D"/>
    <w:rPr>
      <w:b/>
      <w:szCs w:val="24"/>
      <w:u w:val="single"/>
      <w:lang w:val="en-US" w:eastAsia="en-US" w:bidi="ar-SA"/>
    </w:rPr>
  </w:style>
  <w:style w:type="paragraph" w:customStyle="1" w:styleId="abstract">
    <w:name w:val="abstract"/>
    <w:basedOn w:val="Normal"/>
    <w:uiPriority w:val="99"/>
    <w:rsid w:val="00D97E7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D97E7D"/>
    <w:rPr>
      <w:rFonts w:ascii="Georgia" w:eastAsia="Times New Roman" w:hAnsi="Georgia"/>
      <w:b/>
      <w:bCs/>
      <w:u w:val="single"/>
    </w:rPr>
  </w:style>
  <w:style w:type="character" w:customStyle="1" w:styleId="StyleUnderlineChar11ptBold2Char">
    <w:name w:val="Style Underline Char + 11 pt Bold2 Char"/>
    <w:link w:val="StyleUnderlineChar11ptBold2"/>
    <w:rsid w:val="00D97E7D"/>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D97E7D"/>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D97E7D"/>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97E7D"/>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D97E7D"/>
    <w:rPr>
      <w:rFonts w:ascii="Georgia" w:eastAsia="Times New Roman" w:hAnsi="Georgia"/>
      <w:sz w:val="22"/>
      <w:u w:val="single"/>
    </w:rPr>
  </w:style>
  <w:style w:type="character" w:customStyle="1" w:styleId="style13">
    <w:name w:val="style1"/>
    <w:rsid w:val="00D97E7D"/>
  </w:style>
  <w:style w:type="character" w:customStyle="1" w:styleId="pmtermsel">
    <w:name w:val="pmtermsel"/>
    <w:rsid w:val="00D97E7D"/>
  </w:style>
  <w:style w:type="character" w:customStyle="1" w:styleId="showipapr">
    <w:name w:val="show_ipapr"/>
    <w:rsid w:val="00D97E7D"/>
  </w:style>
  <w:style w:type="character" w:customStyle="1" w:styleId="dnindex">
    <w:name w:val="dnindex"/>
    <w:rsid w:val="00D97E7D"/>
  </w:style>
  <w:style w:type="character" w:customStyle="1" w:styleId="23">
    <w:name w:val="23"/>
    <w:rsid w:val="00D97E7D"/>
    <w:rPr>
      <w:rFonts w:ascii="Times New Roman" w:hAnsi="Times New Roman" w:cs="Arial"/>
      <w:bCs/>
      <w:sz w:val="20"/>
      <w:u w:val="single"/>
      <w:lang w:val="en-US" w:eastAsia="en-US" w:bidi="ar-SA"/>
    </w:rPr>
  </w:style>
  <w:style w:type="character" w:customStyle="1" w:styleId="33">
    <w:name w:val="33"/>
    <w:rsid w:val="00D97E7D"/>
    <w:rPr>
      <w:rFonts w:ascii="Times New Roman" w:hAnsi="Times New Roman" w:cs="Arial"/>
      <w:b/>
      <w:bCs/>
      <w:sz w:val="20"/>
      <w:u w:val="single"/>
      <w:lang w:val="en-US" w:eastAsia="en-US" w:bidi="ar-SA"/>
    </w:rPr>
  </w:style>
  <w:style w:type="character" w:customStyle="1" w:styleId="55">
    <w:name w:val="55"/>
    <w:rsid w:val="00D97E7D"/>
    <w:rPr>
      <w:rFonts w:cs="Arial"/>
      <w:bCs/>
      <w:sz w:val="20"/>
      <w:u w:val="single"/>
      <w:lang w:val="en-US" w:eastAsia="en-US" w:bidi="ar-SA"/>
    </w:rPr>
  </w:style>
  <w:style w:type="character" w:customStyle="1" w:styleId="authoraffil">
    <w:name w:val="authoraffil"/>
    <w:rsid w:val="00D97E7D"/>
  </w:style>
  <w:style w:type="character" w:customStyle="1" w:styleId="CharChar8">
    <w:name w:val="Char Char8"/>
    <w:rsid w:val="00D97E7D"/>
    <w:rPr>
      <w:rFonts w:ascii="Georgia" w:eastAsia="Times New Roman" w:hAnsi="Georgia"/>
      <w:b/>
      <w:bCs/>
      <w:sz w:val="30"/>
      <w:szCs w:val="28"/>
      <w:u w:val="single"/>
    </w:rPr>
  </w:style>
  <w:style w:type="character" w:customStyle="1" w:styleId="FontStyle13">
    <w:name w:val="Font Style13"/>
    <w:uiPriority w:val="99"/>
    <w:rsid w:val="00D97E7D"/>
    <w:rPr>
      <w:rFonts w:ascii="Constantia" w:hAnsi="Constantia" w:cs="Constantia"/>
      <w:sz w:val="18"/>
      <w:szCs w:val="18"/>
    </w:rPr>
  </w:style>
  <w:style w:type="character" w:customStyle="1" w:styleId="TagsCharCharCharChar">
    <w:name w:val="Tags Char Char Char Char"/>
    <w:rsid w:val="00D97E7D"/>
    <w:rPr>
      <w:rFonts w:ascii="Times New Roman" w:eastAsia="Times New Roman" w:hAnsi="Times New Roman" w:cs="Times New Roman"/>
      <w:b/>
      <w:sz w:val="24"/>
      <w:szCs w:val="24"/>
    </w:rPr>
  </w:style>
  <w:style w:type="character" w:customStyle="1" w:styleId="Citation1Char">
    <w:name w:val="Citation1 Char"/>
    <w:link w:val="Citation10"/>
    <w:locked/>
    <w:rsid w:val="00D97E7D"/>
    <w:rPr>
      <w:rFonts w:ascii="Georgia" w:hAnsi="Georgia"/>
      <w:b/>
      <w:u w:val="single"/>
    </w:rPr>
  </w:style>
  <w:style w:type="paragraph" w:customStyle="1" w:styleId="Citation10">
    <w:name w:val="Citation1"/>
    <w:basedOn w:val="Normal"/>
    <w:link w:val="Citation1Char"/>
    <w:qFormat/>
    <w:rsid w:val="00D97E7D"/>
    <w:rPr>
      <w:rFonts w:ascii="Georgia" w:hAnsi="Georgia"/>
      <w:b/>
      <w:sz w:val="24"/>
      <w:u w:val="single"/>
    </w:rPr>
  </w:style>
  <w:style w:type="character" w:customStyle="1" w:styleId="TaglineChar">
    <w:name w:val="Tagline Char"/>
    <w:link w:val="Tagline2"/>
    <w:locked/>
    <w:rsid w:val="00D97E7D"/>
    <w:rPr>
      <w:rFonts w:ascii="Georgia" w:hAnsi="Georgia"/>
      <w:b/>
    </w:rPr>
  </w:style>
  <w:style w:type="paragraph" w:customStyle="1" w:styleId="Tagline2">
    <w:name w:val="Tagline"/>
    <w:basedOn w:val="Normal"/>
    <w:link w:val="TaglineChar"/>
    <w:qFormat/>
    <w:rsid w:val="00D97E7D"/>
    <w:rPr>
      <w:rFonts w:ascii="Georgia" w:hAnsi="Georgia"/>
      <w:b/>
      <w:sz w:val="24"/>
    </w:rPr>
  </w:style>
  <w:style w:type="paragraph" w:customStyle="1" w:styleId="StyleLeft021">
    <w:name w:val="Style Left:  0.2&quot;1"/>
    <w:basedOn w:val="Normal"/>
    <w:uiPriority w:val="99"/>
    <w:rsid w:val="00D97E7D"/>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97E7D"/>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97E7D"/>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97E7D"/>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97E7D"/>
    <w:rPr>
      <w:rFonts w:ascii="Georgia" w:eastAsia="Times New Roman" w:hAnsi="Georgia"/>
      <w:sz w:val="22"/>
      <w:u w:val="single"/>
      <w:bdr w:val="single" w:sz="4" w:space="0" w:color="auto"/>
    </w:rPr>
  </w:style>
  <w:style w:type="character" w:customStyle="1" w:styleId="boldcitationChar">
    <w:name w:val="bold citation Char"/>
    <w:rsid w:val="00D97E7D"/>
    <w:rPr>
      <w:rFonts w:ascii="Arial" w:hAnsi="Arial"/>
      <w:b/>
      <w:sz w:val="28"/>
      <w:szCs w:val="24"/>
      <w:u w:val="thick"/>
      <w:lang w:val="en-US" w:eastAsia="en-US" w:bidi="ar-SA"/>
    </w:rPr>
  </w:style>
  <w:style w:type="paragraph" w:customStyle="1" w:styleId="BlockTitle20">
    <w:name w:val="Block Title #2"/>
    <w:basedOn w:val="Normal"/>
    <w:uiPriority w:val="99"/>
    <w:rsid w:val="00D97E7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D97E7D"/>
    <w:rPr>
      <w:rFonts w:ascii="Georgia" w:hAnsi="Georgia"/>
      <w:b/>
    </w:rPr>
  </w:style>
  <w:style w:type="character" w:customStyle="1" w:styleId="BoldunderlineChar3">
    <w:name w:val="Bold/underline Char"/>
    <w:rsid w:val="00D97E7D"/>
    <w:rPr>
      <w:rFonts w:eastAsia="SimSun"/>
      <w:b/>
      <w:noProof w:val="0"/>
      <w:sz w:val="24"/>
      <w:szCs w:val="24"/>
      <w:u w:val="single"/>
      <w:lang w:val="en-US" w:eastAsia="zh-CN" w:bidi="ar-SA"/>
    </w:rPr>
  </w:style>
  <w:style w:type="character" w:customStyle="1" w:styleId="underlinetextchar0">
    <w:name w:val="underlinetextchar"/>
    <w:rsid w:val="00D97E7D"/>
  </w:style>
  <w:style w:type="character" w:customStyle="1" w:styleId="boldciteChar1">
    <w:name w:val="bold cite Char1"/>
    <w:rsid w:val="00D97E7D"/>
    <w:rPr>
      <w:b/>
      <w:sz w:val="28"/>
      <w:u w:val="thick" w:color="000000"/>
    </w:rPr>
  </w:style>
  <w:style w:type="character" w:customStyle="1" w:styleId="tagCharCharChar1">
    <w:name w:val="tag Char Char Char1"/>
    <w:rsid w:val="00D97E7D"/>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D97E7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D97E7D"/>
    <w:rPr>
      <w:rFonts w:ascii="Times New Roman" w:hAnsi="Times New Roman" w:cs="Times New Roman"/>
      <w:sz w:val="18"/>
      <w:szCs w:val="18"/>
    </w:rPr>
  </w:style>
  <w:style w:type="character" w:customStyle="1" w:styleId="bylines">
    <w:name w:val="bylines"/>
    <w:basedOn w:val="DefaultParagraphFont"/>
    <w:rsid w:val="00D97E7D"/>
  </w:style>
  <w:style w:type="character" w:customStyle="1" w:styleId="StyleStyleBoldUnderlineUnderlineIntenseEmphasis1apple-style-2">
    <w:name w:val="Style Style Bold UnderlineUnderlineIntense Emphasis1apple-style-...2"/>
    <w:basedOn w:val="DefaultParagraphFont"/>
    <w:rsid w:val="00D97E7D"/>
    <w:rPr>
      <w:b w:val="0"/>
      <w:bCs/>
      <w:sz w:val="22"/>
      <w:u w:val="single"/>
    </w:rPr>
  </w:style>
  <w:style w:type="character" w:customStyle="1" w:styleId="FontStyle57">
    <w:name w:val="Font Style57"/>
    <w:rsid w:val="00D97E7D"/>
    <w:rPr>
      <w:rFonts w:ascii="Georgia" w:hAnsi="Georgia" w:cs="Georgia"/>
      <w:b/>
      <w:bCs/>
      <w:sz w:val="14"/>
      <w:szCs w:val="14"/>
    </w:rPr>
  </w:style>
  <w:style w:type="character" w:customStyle="1" w:styleId="FontStyle89">
    <w:name w:val="Font Style89"/>
    <w:rsid w:val="00D97E7D"/>
    <w:rPr>
      <w:rFonts w:ascii="Times New Roman" w:hAnsi="Times New Roman" w:cs="Times New Roman"/>
      <w:b/>
      <w:bCs/>
      <w:smallCaps/>
      <w:spacing w:val="40"/>
      <w:sz w:val="16"/>
      <w:szCs w:val="16"/>
    </w:rPr>
  </w:style>
  <w:style w:type="character" w:customStyle="1" w:styleId="style3Char0">
    <w:name w:val="style 3 Char"/>
    <w:rsid w:val="00D97E7D"/>
    <w:rPr>
      <w:sz w:val="18"/>
      <w:szCs w:val="24"/>
      <w:lang w:val="en-US" w:eastAsia="en-US" w:bidi="ar-SA"/>
    </w:rPr>
  </w:style>
  <w:style w:type="paragraph" w:customStyle="1" w:styleId="003Cite">
    <w:name w:val="003Cite"/>
    <w:basedOn w:val="Normal"/>
    <w:qFormat/>
    <w:rsid w:val="00D97E7D"/>
    <w:rPr>
      <w:rFonts w:eastAsia="Calibri"/>
      <w:sz w:val="16"/>
      <w:szCs w:val="16"/>
    </w:rPr>
  </w:style>
  <w:style w:type="paragraph" w:customStyle="1" w:styleId="NormalBold">
    <w:name w:val="Normal + Bold"/>
    <w:aliases w:val="Double Underline"/>
    <w:basedOn w:val="Normal"/>
    <w:link w:val="NormalBoldChar"/>
    <w:rsid w:val="00D97E7D"/>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D97E7D"/>
    <w:rPr>
      <w:rFonts w:ascii="Georgia" w:hAnsi="Georgia"/>
      <w:b/>
      <w:color w:val="000000"/>
      <w:sz w:val="22"/>
      <w:u w:val="single"/>
    </w:rPr>
  </w:style>
  <w:style w:type="character" w:customStyle="1" w:styleId="BlockHeadingsChar1">
    <w:name w:val="Block Headings Char1"/>
    <w:rsid w:val="00D97E7D"/>
    <w:rPr>
      <w:b/>
      <w:caps/>
    </w:rPr>
  </w:style>
  <w:style w:type="character" w:customStyle="1" w:styleId="FontStyle170">
    <w:name w:val="Font Style170"/>
    <w:uiPriority w:val="99"/>
    <w:rsid w:val="00D97E7D"/>
    <w:rPr>
      <w:rFonts w:ascii="Bookman Old Style" w:hAnsi="Bookman Old Style" w:cs="Bookman Old Style"/>
      <w:sz w:val="16"/>
      <w:szCs w:val="16"/>
    </w:rPr>
  </w:style>
  <w:style w:type="character" w:customStyle="1" w:styleId="FontStyle17">
    <w:name w:val="Font Style17"/>
    <w:uiPriority w:val="99"/>
    <w:rsid w:val="00D97E7D"/>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16035</Words>
  <Characters>91405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6</cp:revision>
  <dcterms:created xsi:type="dcterms:W3CDTF">2022-02-13T16:32:00Z</dcterms:created>
  <dcterms:modified xsi:type="dcterms:W3CDTF">2022-02-13T17:06:00Z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