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54AAAA" w14:textId="0AF22389" w:rsidR="00240A28" w:rsidRDefault="00240A28" w:rsidP="00240A28">
      <w:pPr>
        <w:pStyle w:val="Heading3"/>
      </w:pPr>
      <w:r>
        <w:t>1AC - Mining</w:t>
      </w:r>
    </w:p>
    <w:p w14:paraId="06D9D43F" w14:textId="45E6B251" w:rsidR="00240A28" w:rsidRPr="00370276" w:rsidRDefault="00240A28" w:rsidP="00240A28">
      <w:pPr>
        <w:pStyle w:val="Heading4"/>
      </w:pPr>
      <w:r>
        <w:t xml:space="preserve">Private entities are increasing mining now </w:t>
      </w:r>
    </w:p>
    <w:p w14:paraId="6DB03A75" w14:textId="77777777" w:rsidR="00240A28" w:rsidRDefault="00240A28" w:rsidP="00240A28">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78C0CB86" w14:textId="08710231" w:rsidR="00240A28" w:rsidRPr="00240A28" w:rsidRDefault="00240A28" w:rsidP="00240A28">
      <w:pPr>
        <w:rPr>
          <w:u w:val="singl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7831F9">
        <w:rPr>
          <w:sz w:val="14"/>
        </w:rPr>
        <w:t>moon</w:t>
      </w:r>
      <w:proofErr w:type="gramEnd"/>
      <w:r w:rsidRPr="007831F9">
        <w:rPr>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174CC653" w14:textId="77777777" w:rsidR="00240A28" w:rsidRDefault="00240A28" w:rsidP="00240A28">
      <w:pPr>
        <w:pStyle w:val="Heading4"/>
      </w:pPr>
      <w:r>
        <w:t xml:space="preserve">It causes dangerous space mining and </w:t>
      </w:r>
      <w:r>
        <w:rPr>
          <w:u w:val="single"/>
        </w:rPr>
        <w:t>deregulation</w:t>
      </w:r>
      <w:r>
        <w:t xml:space="preserve"> globally – multilateralism solves. </w:t>
      </w:r>
    </w:p>
    <w:p w14:paraId="77610E54" w14:textId="77777777" w:rsidR="00240A28" w:rsidRDefault="00240A28" w:rsidP="00240A28">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616FA4D9" w14:textId="77777777" w:rsidR="00240A28" w:rsidRPr="00DF65BB" w:rsidRDefault="00240A28" w:rsidP="00240A28">
      <w:pPr>
        <w:rPr>
          <w:u w:val="singl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364AB4">
        <w:rPr>
          <w:rStyle w:val="StyleUnderline"/>
        </w:rPr>
        <w:t>loosely-regulated</w:t>
      </w:r>
      <w:proofErr w:type="gramEnd"/>
      <w:r w:rsidRPr="00364AB4">
        <w:rPr>
          <w:rStyle w:val="StyleUnderline"/>
        </w:rPr>
        <w:t xml:space="preserve">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EB6DA0">
        <w:rPr>
          <w:rStyle w:val="StyleUnderline"/>
          <w:highlight w:val="cyan"/>
        </w:rPr>
        <w:t>Boley</w:t>
      </w:r>
      <w:proofErr w:type="spellEnd"/>
      <w:r w:rsidRPr="00EB6DA0">
        <w:rPr>
          <w:rStyle w:val="StyleUnderline"/>
          <w:highlight w:val="cyan"/>
        </w:rPr>
        <w:t xml:space="preserve">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13140E3F" w14:textId="77777777" w:rsidR="00240A28" w:rsidRDefault="00240A28" w:rsidP="00240A28">
      <w:pPr>
        <w:pStyle w:val="Heading4"/>
      </w:pPr>
      <w:r>
        <w:t xml:space="preserve">Dangerous mining greatly increases the risk of space debris. </w:t>
      </w:r>
    </w:p>
    <w:p w14:paraId="03735291" w14:textId="77777777" w:rsidR="00240A28" w:rsidRDefault="00240A28" w:rsidP="00240A28">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7A3349AE" w14:textId="77777777" w:rsidR="00240A28" w:rsidRPr="00DF65BB" w:rsidRDefault="00240A28" w:rsidP="00240A28">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 xml:space="preserve">Now a new model warns that debris shed by such transplanted rocks could intrude where many </w:t>
      </w:r>
      <w:proofErr w:type="spellStart"/>
      <w:r w:rsidRPr="00EB6DA0">
        <w:rPr>
          <w:rStyle w:val="Emphasis"/>
          <w:highlight w:val="cyan"/>
        </w:rPr>
        <w:t>defence</w:t>
      </w:r>
      <w:proofErr w:type="spellEnd"/>
      <w:r w:rsidRPr="00EB6DA0">
        <w:rPr>
          <w:rStyle w:val="Emphasis"/>
          <w:highlight w:val="cyan"/>
        </w:rPr>
        <w:t xml:space="preserve"> and communication satellites 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 xml:space="preserve">says </w:t>
      </w:r>
      <w:proofErr w:type="spellStart"/>
      <w:r w:rsidRPr="00EB6DA0">
        <w:rPr>
          <w:sz w:val="12"/>
        </w:rPr>
        <w:t>Handmer</w:t>
      </w:r>
      <w:proofErr w:type="spellEnd"/>
      <w:r w:rsidRPr="00EB6DA0">
        <w:rPr>
          <w:sz w:val="12"/>
        </w:rPr>
        <w:t>. “</w:t>
      </w:r>
      <w:r w:rsidRPr="00EB6DA0">
        <w:rPr>
          <w:rStyle w:val="Emphasis"/>
          <w:highlight w:val="cyan"/>
        </w:rPr>
        <w:t>A few basic precautions will prevent harm due to stray asteroid material.”</w:t>
      </w:r>
    </w:p>
    <w:p w14:paraId="1C9EA394" w14:textId="77777777" w:rsidR="00240A28" w:rsidRPr="00DF65BB" w:rsidRDefault="00240A28" w:rsidP="00240A28">
      <w:pPr>
        <w:pStyle w:val="Heading4"/>
        <w:rPr>
          <w:iCs/>
        </w:rPr>
      </w:pPr>
      <w:r>
        <w:t xml:space="preserve">Clustering makes the risk of collisions </w:t>
      </w:r>
      <w:r w:rsidRPr="004321E6">
        <w:rPr>
          <w:i/>
          <w:u w:val="single"/>
        </w:rPr>
        <w:t>uniquely high</w:t>
      </w:r>
      <w:r>
        <w:rPr>
          <w:i/>
        </w:rPr>
        <w:t xml:space="preserve"> </w:t>
      </w:r>
      <w:r>
        <w:t xml:space="preserve">and </w:t>
      </w:r>
      <w:r w:rsidRPr="00DF65BB">
        <w:t>the risk is understated</w:t>
      </w:r>
    </w:p>
    <w:p w14:paraId="0CF638EA" w14:textId="77777777" w:rsidR="00240A28" w:rsidRDefault="00240A28" w:rsidP="00240A28">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5CF21BCF" w14:textId="77777777" w:rsidR="00240A28" w:rsidRPr="00B40499" w:rsidRDefault="00240A28" w:rsidP="00240A28">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r w:rsidRPr="004632BA">
        <w:rPr>
          <w:rStyle w:val="Emphasis"/>
          <w:highlight w:val="cyan"/>
        </w:rPr>
        <w:t xml:space="preserve">all of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w:t>
      </w:r>
      <w:proofErr w:type="gramStart"/>
      <w:r w:rsidRPr="00240935">
        <w:rPr>
          <w:sz w:val="16"/>
        </w:rPr>
        <w:t>true</w:t>
      </w:r>
      <w:proofErr w:type="gramEnd"/>
      <w:r w:rsidRPr="00240935">
        <w:rPr>
          <w:sz w:val="16"/>
        </w:rPr>
        <w:t xml:space="preserv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14:paraId="4F21B3E2" w14:textId="77777777" w:rsidR="00240A28" w:rsidRDefault="00240A28" w:rsidP="00240A28">
      <w:pPr>
        <w:pStyle w:val="Heading4"/>
        <w:rPr>
          <w:rFonts w:cs="Arial"/>
        </w:rPr>
      </w:pPr>
      <w:r>
        <w:rPr>
          <w:rFonts w:cs="Arial"/>
        </w:rPr>
        <w:t xml:space="preserve">Debris cascades cause </w:t>
      </w:r>
      <w:r>
        <w:rPr>
          <w:rFonts w:cs="Arial"/>
          <w:u w:val="single"/>
        </w:rPr>
        <w:t>global</w:t>
      </w:r>
      <w:r>
        <w:rPr>
          <w:rFonts w:cs="Arial"/>
        </w:rPr>
        <w:t xml:space="preserve"> nuke war</w:t>
      </w:r>
    </w:p>
    <w:p w14:paraId="79ADD832" w14:textId="77777777" w:rsidR="00240A28" w:rsidRPr="00DE79D4" w:rsidRDefault="00240A28" w:rsidP="00240A28">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1D4BE19D" w14:textId="77777777" w:rsidR="00240A28" w:rsidRDefault="00240A28" w:rsidP="00240A28">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097AEE90" w14:textId="77777777" w:rsidR="00F028AC" w:rsidRPr="00DE79D4" w:rsidRDefault="00F028AC" w:rsidP="00F028AC">
      <w:pPr>
        <w:pStyle w:val="Heading4"/>
        <w:rPr>
          <w:rFonts w:cs="Arial"/>
        </w:rPr>
      </w:pPr>
      <w:r w:rsidRPr="00DE79D4">
        <w:rPr>
          <w:rFonts w:cs="Arial"/>
        </w:rPr>
        <w:t>Debris shreds the ozone</w:t>
      </w:r>
    </w:p>
    <w:p w14:paraId="4C1EC1FC" w14:textId="77777777" w:rsidR="00F028AC" w:rsidRPr="00DE79D4" w:rsidRDefault="00F028AC" w:rsidP="00F028AC">
      <w:proofErr w:type="spellStart"/>
      <w:r w:rsidRPr="00DE79D4">
        <w:t>Josy</w:t>
      </w:r>
      <w:proofErr w:type="spellEnd"/>
      <w:r w:rsidRPr="00DE79D4">
        <w:t xml:space="preserve"> </w:t>
      </w:r>
      <w:r w:rsidRPr="00DE79D4">
        <w:rPr>
          <w:rStyle w:val="Style13ptBold"/>
        </w:rPr>
        <w:t>O’Donnell 18</w:t>
      </w:r>
      <w:r w:rsidRPr="00DE79D4">
        <w:t xml:space="preserve">, creator of Conservation Institute, “WHAT HAPPENS TO THE “SPACE JUNK” THAT FALLS BACK TO </w:t>
      </w:r>
      <w:proofErr w:type="gramStart"/>
      <w:r w:rsidRPr="00DE79D4">
        <w:t>EARTH?,</w:t>
      </w:r>
      <w:proofErr w:type="gramEnd"/>
      <w:r w:rsidRPr="00DE79D4">
        <w:t>” https://ourplnt.com/space-junk-earth/#axzz5xRXia1uD</w:t>
      </w:r>
    </w:p>
    <w:p w14:paraId="7732DC59" w14:textId="1A26299F" w:rsidR="00F028AC" w:rsidRPr="00DE79D4" w:rsidRDefault="00F028AC" w:rsidP="00F028AC">
      <w:r w:rsidRPr="00DE79D4">
        <w:rPr>
          <w:rStyle w:val="StyleUnderline"/>
        </w:rPr>
        <w:t xml:space="preserve">Second, as the orbits of </w:t>
      </w:r>
      <w:r w:rsidRPr="004632BA">
        <w:rPr>
          <w:rStyle w:val="StyleUnderline"/>
          <w:highlight w:val="cyan"/>
        </w:rPr>
        <w:t>man-made debris degrade</w:t>
      </w:r>
      <w:r w:rsidRPr="00DE79D4">
        <w:rPr>
          <w:rStyle w:val="StyleUnderline"/>
        </w:rPr>
        <w:t xml:space="preserve">, and they </w:t>
      </w:r>
      <w:r w:rsidRPr="004632BA">
        <w:rPr>
          <w:rStyle w:val="StyleUnderline"/>
          <w:highlight w:val="cyan"/>
        </w:rPr>
        <w:t>re-enter the earth’s atmosphere</w:t>
      </w:r>
      <w:r w:rsidRPr="00DE79D4">
        <w:rPr>
          <w:rStyle w:val="StyleUnderline"/>
        </w:rPr>
        <w:t xml:space="preserve">, </w:t>
      </w:r>
      <w:r w:rsidRPr="004632BA">
        <w:rPr>
          <w:rStyle w:val="Emphasis"/>
          <w:highlight w:val="cyan"/>
        </w:rPr>
        <w:t>a shock wave occurs</w:t>
      </w:r>
      <w:r w:rsidRPr="00DE79D4">
        <w:rPr>
          <w:rStyle w:val="StyleUnderline"/>
        </w:rPr>
        <w:t xml:space="preserve"> in the upper reaches of the layer of ozone. This </w:t>
      </w:r>
      <w:r w:rsidRPr="004632BA">
        <w:rPr>
          <w:rStyle w:val="StyleUnderline"/>
          <w:highlight w:val="cyan"/>
        </w:rPr>
        <w:t>physical stress</w:t>
      </w:r>
      <w:r w:rsidRPr="00DE79D4">
        <w:rPr>
          <w:rStyle w:val="StyleUnderline"/>
        </w:rPr>
        <w:t xml:space="preserve"> on the area </w:t>
      </w:r>
      <w:r w:rsidRPr="004632BA">
        <w:rPr>
          <w:rStyle w:val="StyleUnderline"/>
          <w:highlight w:val="cyan"/>
        </w:rPr>
        <w:t>can be damaging</w:t>
      </w:r>
      <w:r w:rsidRPr="00DE79D4">
        <w:rPr>
          <w:rStyle w:val="StyleUnderline"/>
        </w:rPr>
        <w:t xml:space="preserve"> to the protective buffer</w:t>
      </w:r>
      <w:r w:rsidRPr="00DE79D4">
        <w:t xml:space="preserve">. </w:t>
      </w:r>
      <w:r w:rsidRPr="00DE79D4">
        <w:rPr>
          <w:rStyle w:val="StyleUnderline"/>
        </w:rPr>
        <w:t xml:space="preserve">Researchers have discovered that the impact of objects entering the atmosphere at high speed can </w:t>
      </w:r>
      <w:r w:rsidRPr="004632BA">
        <w:rPr>
          <w:rStyle w:val="StyleUnderline"/>
          <w:highlight w:val="cyan"/>
        </w:rPr>
        <w:t>produce nitric oxide</w:t>
      </w:r>
      <w:r w:rsidRPr="00DE79D4">
        <w:rPr>
          <w:rStyle w:val="StyleUnderline"/>
        </w:rPr>
        <w:t xml:space="preserve"> during the rapid cooling that follows the splitting of oxygen and nitrogen</w:t>
      </w:r>
      <w:r w:rsidRPr="00DE79D4">
        <w:t xml:space="preserve">. </w:t>
      </w:r>
      <w:r w:rsidRPr="004632BA">
        <w:rPr>
          <w:rStyle w:val="Emphasis"/>
          <w:highlight w:val="cyan"/>
        </w:rPr>
        <w:t>Nitric oxide is very destructive to the ozone layer</w:t>
      </w:r>
      <w:r w:rsidRPr="00DE79D4">
        <w:t xml:space="preserve">. </w:t>
      </w:r>
      <w:r w:rsidRPr="00DE79D4">
        <w:rPr>
          <w:rStyle w:val="StyleUnderline"/>
        </w:rPr>
        <w:t xml:space="preserve">Finally, though most of the debris that re-enters the earth’s atmosphere is vaporized due to the build- up of intense heat, the </w:t>
      </w:r>
      <w:r w:rsidRPr="004632BA">
        <w:rPr>
          <w:rStyle w:val="StyleUnderline"/>
          <w:highlight w:val="cyan"/>
        </w:rPr>
        <w:t>chemical residue</w:t>
      </w:r>
      <w:r w:rsidRPr="00DE79D4">
        <w:rPr>
          <w:rStyle w:val="StyleUnderline"/>
        </w:rPr>
        <w:t xml:space="preserve"> of this material </w:t>
      </w:r>
      <w:r w:rsidRPr="004632BA">
        <w:rPr>
          <w:rStyle w:val="StyleUnderline"/>
          <w:highlight w:val="cyan"/>
        </w:rPr>
        <w:t>can also react with the ozone and deplete it</w:t>
      </w:r>
      <w:r w:rsidRPr="00DE79D4">
        <w:rPr>
          <w:rStyle w:val="StyleUnderline"/>
        </w:rPr>
        <w:t xml:space="preserve">. </w:t>
      </w:r>
      <w:r w:rsidRPr="00DE79D4">
        <w:t>Some scientists fear that erosion of the ozone layer may cause global climate change. They predict that these altered weather patterns could transform fertile farmland into deserts and threaten human life on the planet. Thus, the environmental effect of space debris upon the ozone is of great concern to these experts.</w:t>
      </w:r>
    </w:p>
    <w:p w14:paraId="753C4BE6" w14:textId="77777777" w:rsidR="00F028AC" w:rsidRPr="00DE79D4" w:rsidRDefault="00F028AC" w:rsidP="00F028AC">
      <w:pPr>
        <w:pStyle w:val="Heading4"/>
        <w:rPr>
          <w:rFonts w:cs="Arial"/>
        </w:rPr>
      </w:pPr>
      <w:r w:rsidRPr="00DE79D4">
        <w:rPr>
          <w:rFonts w:cs="Arial"/>
        </w:rPr>
        <w:t>Ozone destruction kills us all</w:t>
      </w:r>
    </w:p>
    <w:p w14:paraId="2538A347" w14:textId="77777777" w:rsidR="00F028AC" w:rsidRPr="00DE79D4" w:rsidRDefault="00F028AC" w:rsidP="00F028AC">
      <w:r w:rsidRPr="00DE79D4">
        <w:t xml:space="preserve">Sean </w:t>
      </w:r>
      <w:r w:rsidRPr="00DE79D4">
        <w:rPr>
          <w:rStyle w:val="Style13ptBold"/>
        </w:rPr>
        <w:t>Martin 18</w:t>
      </w:r>
      <w:r w:rsidRPr="00DE79D4">
        <w:t>, express reporter, “Ozone layer DECAYING as scientists fear Earth 'heading towards MASS-EXTINCTION',” https://www.express.co.uk/news/science/916405/ozone-layer-destroyed-recovering-mass-extinction-dinosaurs</w:t>
      </w:r>
    </w:p>
    <w:p w14:paraId="3EFCF620" w14:textId="34F79BF1" w:rsidR="00F028AC" w:rsidRPr="005B71B3" w:rsidRDefault="00F028AC" w:rsidP="005B71B3">
      <w:pPr>
        <w:rPr>
          <w:u w:val="single"/>
        </w:rPr>
      </w:pPr>
      <w:r w:rsidRPr="00DE79D4">
        <w:t xml:space="preserve">News in January broke that the ozone was on its way to recovering as Earth cuts down on CO2 emissions. </w:t>
      </w:r>
      <w:r w:rsidRPr="00DE79D4">
        <w:rPr>
          <w:rStyle w:val="StyleUnderline"/>
        </w:rPr>
        <w:t xml:space="preserve">However, on closer inspection, scientists now say </w:t>
      </w:r>
      <w:r w:rsidRPr="004632BA">
        <w:rPr>
          <w:rStyle w:val="StyleUnderline"/>
          <w:highlight w:val="cyan"/>
        </w:rPr>
        <w:t>the ozone</w:t>
      </w:r>
      <w:r w:rsidRPr="00DE79D4">
        <w:rPr>
          <w:rStyle w:val="StyleUnderline"/>
        </w:rPr>
        <w:t xml:space="preserve"> layer – the part of the atmosphere which protects us from harmful radiation – </w:t>
      </w:r>
      <w:r w:rsidRPr="004632BA">
        <w:rPr>
          <w:rStyle w:val="Emphasis"/>
          <w:highlight w:val="cyan"/>
        </w:rPr>
        <w:t>is continuing to deplete</w:t>
      </w:r>
      <w:r w:rsidRPr="00DE79D4">
        <w:rPr>
          <w:rStyle w:val="StyleUnderline"/>
        </w:rPr>
        <w:t xml:space="preserve"> over major </w:t>
      </w:r>
      <w:proofErr w:type="gramStart"/>
      <w:r w:rsidRPr="00DE79D4">
        <w:rPr>
          <w:rStyle w:val="StyleUnderline"/>
        </w:rPr>
        <w:t>cities, and</w:t>
      </w:r>
      <w:proofErr w:type="gramEnd"/>
      <w:r w:rsidRPr="00DE79D4">
        <w:rPr>
          <w:rStyle w:val="StyleUnderline"/>
        </w:rPr>
        <w:t xml:space="preserve"> is only really recovering over Antarctica</w:t>
      </w:r>
      <w:r w:rsidRPr="00DE79D4">
        <w:t xml:space="preserve">. Chemicals known as CFCs, which are found in aerosols for example, have been destroying the ozone layer since the 1970s. The Montreal Protocol was agreed in 1987 to phase out CFCs, but researchers say it may be too late. Study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w:t>
      </w:r>
      <w:r w:rsidRPr="00DE79D4">
        <w:rPr>
          <w:rStyle w:val="StyleUnderline"/>
        </w:rPr>
        <w:t xml:space="preserve">In a separate study, researchers have found </w:t>
      </w:r>
      <w:r w:rsidRPr="004632BA">
        <w:rPr>
          <w:rStyle w:val="StyleUnderline"/>
          <w:highlight w:val="cyan"/>
        </w:rPr>
        <w:t>a thinning ozone</w:t>
      </w:r>
      <w:r w:rsidRPr="00DE79D4">
        <w:rPr>
          <w:rStyle w:val="StyleUnderline"/>
        </w:rPr>
        <w:t xml:space="preserve"> layer could have </w:t>
      </w:r>
      <w:r w:rsidRPr="004632BA">
        <w:rPr>
          <w:rStyle w:val="Emphasis"/>
          <w:highlight w:val="cyan"/>
        </w:rPr>
        <w:t>led to a mass extinction</w:t>
      </w:r>
      <w:r w:rsidRPr="00DE79D4">
        <w:rPr>
          <w:rStyle w:val="StyleUnderline"/>
        </w:rPr>
        <w:t xml:space="preserve"> 252 million years ago – meaning a </w:t>
      </w:r>
      <w:r w:rsidRPr="004632BA">
        <w:rPr>
          <w:rStyle w:val="StyleUnderline"/>
          <w:highlight w:val="cyan"/>
        </w:rPr>
        <w:t>depletion</w:t>
      </w:r>
      <w:r w:rsidRPr="00DE79D4">
        <w:rPr>
          <w:rStyle w:val="StyleUnderline"/>
        </w:rPr>
        <w:t xml:space="preserve"> of the protective layer of the atmosphere </w:t>
      </w:r>
      <w:r w:rsidRPr="004632BA">
        <w:rPr>
          <w:rStyle w:val="StyleUnderline"/>
          <w:highlight w:val="cyan"/>
        </w:rPr>
        <w:t>could be</w:t>
      </w:r>
      <w:r w:rsidRPr="00DE79D4">
        <w:rPr>
          <w:rStyle w:val="StyleUnderline"/>
        </w:rPr>
        <w:t xml:space="preserve"> more </w:t>
      </w:r>
      <w:r w:rsidRPr="004632BA">
        <w:rPr>
          <w:rStyle w:val="Emphasis"/>
          <w:highlight w:val="cyan"/>
        </w:rPr>
        <w:t>catastrophic</w:t>
      </w:r>
      <w:r w:rsidRPr="00DE79D4">
        <w:rPr>
          <w:rStyle w:val="StyleUnderline"/>
        </w:rPr>
        <w:t xml:space="preserve"> than previously thought.</w:t>
      </w:r>
    </w:p>
    <w:p w14:paraId="39B80F26" w14:textId="7EA5B71E" w:rsidR="005C36AC" w:rsidRDefault="005C36AC" w:rsidP="005C36AC">
      <w:pPr>
        <w:pStyle w:val="Heading3"/>
      </w:pPr>
      <w:r>
        <w:t>1AC - Multilateralism</w:t>
      </w:r>
    </w:p>
    <w:p w14:paraId="46475DC7" w14:textId="77777777" w:rsidR="005C36AC" w:rsidRPr="008D2860" w:rsidRDefault="005C36AC" w:rsidP="005C36AC">
      <w:pPr>
        <w:pStyle w:val="Heading4"/>
      </w:pPr>
      <w:r>
        <w:t>Pursuing mining multilaterally to the benefit of all is key to solve future space governance and cooperation on ot</w:t>
      </w:r>
      <w:r w:rsidRPr="00DF65BB">
        <w:t>h</w:t>
      </w:r>
      <w:r>
        <w:t xml:space="preserve">er issues. </w:t>
      </w:r>
    </w:p>
    <w:p w14:paraId="3AE5883D" w14:textId="77777777" w:rsidR="005C36AC" w:rsidRDefault="005C36AC" w:rsidP="005C36AC">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12A86A0C" w14:textId="77777777" w:rsidR="005C36AC" w:rsidRPr="00D72C6F" w:rsidRDefault="005C36AC" w:rsidP="005C36AC">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4955F9">
        <w:rPr>
          <w:rStyle w:val="StyleUnderline"/>
          <w:highlight w:val="cyan"/>
        </w:rPr>
        <w:t>participation by</w:t>
      </w:r>
      <w:r w:rsidRPr="004955F9">
        <w:rPr>
          <w:rStyle w:val="StyleUnderline"/>
        </w:rPr>
        <w:t xml:space="preserve"> only </w:t>
      </w:r>
      <w:r w:rsidRPr="004955F9">
        <w:rPr>
          <w:rStyle w:val="StyleUnderline"/>
          <w:highlight w:val="cyan"/>
        </w:rPr>
        <w:t xml:space="preserve">a </w:t>
      </w:r>
      <w:r w:rsidRPr="004955F9">
        <w:rPr>
          <w:rStyle w:val="Emphasis"/>
          <w:highlight w:val="cya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4955F9">
        <w:rPr>
          <w:rStyle w:val="Emphasis"/>
          <w:highlight w:val="cyan"/>
        </w:rPr>
        <w:t>not</w:t>
      </w:r>
      <w:r w:rsidRPr="00D72C6F">
        <w:rPr>
          <w:rStyle w:val="StyleUnderline"/>
        </w:rPr>
        <w:t xml:space="preserve"> provide </w:t>
      </w:r>
      <w:r w:rsidRPr="004955F9">
        <w:rPr>
          <w:rStyle w:val="StyleUnderline"/>
          <w:highlight w:val="cyan"/>
        </w:rPr>
        <w:t xml:space="preserve">a </w:t>
      </w:r>
      <w:r w:rsidRPr="004955F9">
        <w:rPr>
          <w:rStyle w:val="Emphasis"/>
          <w:highlight w:val="cyan"/>
        </w:rPr>
        <w:t>sound basis</w:t>
      </w:r>
      <w:r w:rsidRPr="004955F9">
        <w:rPr>
          <w:rStyle w:val="StyleUnderline"/>
          <w:highlight w:val="cyan"/>
        </w:rPr>
        <w:t xml:space="preserve"> for</w:t>
      </w:r>
      <w:r w:rsidRPr="00D72C6F">
        <w:rPr>
          <w:rStyle w:val="StyleUnderline"/>
        </w:rPr>
        <w:t xml:space="preserve"> establishing </w:t>
      </w:r>
      <w:r w:rsidRPr="004955F9">
        <w:rPr>
          <w:rStyle w:val="StyleUnderline"/>
        </w:rPr>
        <w:t xml:space="preserve">new </w:t>
      </w:r>
      <w:r w:rsidRPr="004955F9">
        <w:rPr>
          <w:rStyle w:val="Emphasis"/>
          <w:highlight w:val="cyan"/>
        </w:rPr>
        <w:t>norms</w:t>
      </w:r>
      <w:r w:rsidRPr="004955F9">
        <w:rPr>
          <w:rStyle w:val="StyleUnderline"/>
          <w:highlight w:val="cyan"/>
        </w:rPr>
        <w:t xml:space="preserve"> or</w:t>
      </w:r>
      <w:r w:rsidRPr="00D72C6F">
        <w:rPr>
          <w:rStyle w:val="StyleUnderline"/>
        </w:rPr>
        <w:t xml:space="preserve"> help </w:t>
      </w:r>
      <w:r w:rsidRPr="004955F9">
        <w:rPr>
          <w:rStyle w:val="StyleUnderline"/>
          <w:highlight w:val="cyan"/>
        </w:rPr>
        <w:t xml:space="preserve">to </w:t>
      </w:r>
      <w:r w:rsidRPr="004955F9">
        <w:rPr>
          <w:rStyle w:val="Emphasis"/>
          <w:highlight w:val="cyan"/>
        </w:rPr>
        <w:t>identify</w:t>
      </w:r>
      <w:r w:rsidRPr="00D72C6F">
        <w:rPr>
          <w:rStyle w:val="Emphasis"/>
        </w:rPr>
        <w:t xml:space="preserve"> or isolate </w:t>
      </w:r>
      <w:r w:rsidRPr="004955F9">
        <w:rPr>
          <w:rStyle w:val="Emphasis"/>
          <w:highlight w:val="cya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4955F9">
        <w:rPr>
          <w:rStyle w:val="StyleUnderline"/>
          <w:highlight w:val="cyan"/>
        </w:rPr>
        <w:t>states</w:t>
      </w:r>
      <w:r w:rsidRPr="00D72C6F">
        <w:rPr>
          <w:rStyle w:val="StyleUnderline"/>
        </w:rPr>
        <w:t xml:space="preserve"> facing perceived security threats in space </w:t>
      </w:r>
      <w:r w:rsidRPr="004955F9">
        <w:rPr>
          <w:rStyle w:val="StyleUnderline"/>
          <w:highlight w:val="cyan"/>
        </w:rPr>
        <w:t xml:space="preserve">are </w:t>
      </w:r>
      <w:r w:rsidRPr="004955F9">
        <w:rPr>
          <w:rStyle w:val="Emphasis"/>
          <w:highlight w:val="cyan"/>
        </w:rPr>
        <w:t>not likely</w:t>
      </w:r>
      <w:r w:rsidRPr="00D72C6F">
        <w:rPr>
          <w:rStyle w:val="Emphasis"/>
        </w:rPr>
        <w:t xml:space="preserve"> to be </w:t>
      </w:r>
      <w:r w:rsidRPr="004955F9">
        <w:rPr>
          <w:rStyle w:val="Emphasis"/>
          <w:highlight w:val="cyan"/>
        </w:rPr>
        <w:t>assured</w:t>
      </w:r>
      <w:r w:rsidRPr="004955F9">
        <w:rPr>
          <w:rStyle w:val="StyleUnderline"/>
          <w:highlight w:val="cyan"/>
        </w:rPr>
        <w:t xml:space="preserve"> by a </w:t>
      </w:r>
      <w:r w:rsidRPr="004955F9">
        <w:rPr>
          <w:rStyle w:val="Emphasis"/>
          <w:highlight w:val="cyan"/>
        </w:rPr>
        <w:t>fractional version</w:t>
      </w:r>
      <w:r w:rsidRPr="00D72C6F">
        <w:rPr>
          <w:rStyle w:val="StyleUnderline"/>
        </w:rPr>
        <w:t xml:space="preserve"> of the Code </w:t>
      </w:r>
      <w:r w:rsidRPr="004955F9">
        <w:rPr>
          <w:rStyle w:val="StyleUnderline"/>
          <w:highlight w:val="cya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4955F9">
        <w:rPr>
          <w:rStyle w:val="Emphasis"/>
          <w:highlight w:val="cyan"/>
        </w:rPr>
        <w:t>adversaries do not</w:t>
      </w:r>
      <w:r w:rsidRPr="00D72C6F">
        <w:rPr>
          <w:rStyle w:val="Emphasis"/>
        </w:rPr>
        <w:t xml:space="preserve"> even </w:t>
      </w:r>
      <w:r w:rsidRPr="004955F9">
        <w:rPr>
          <w:rStyle w:val="Emphasis"/>
          <w:highlight w:val="cyan"/>
        </w:rPr>
        <w:t>participate</w:t>
      </w:r>
      <w:r w:rsidRPr="00D72C6F">
        <w:rPr>
          <w:sz w:val="16"/>
        </w:rPr>
        <w:t>.</w:t>
      </w:r>
    </w:p>
    <w:p w14:paraId="61F918B0" w14:textId="77777777" w:rsidR="005C36AC" w:rsidRDefault="005C36AC" w:rsidP="005C36AC">
      <w:pPr>
        <w:rPr>
          <w:sz w:val="16"/>
        </w:rPr>
      </w:pPr>
      <w:r w:rsidRPr="004955F9">
        <w:rPr>
          <w:rStyle w:val="StyleUnderline"/>
          <w:highlight w:val="cyan"/>
        </w:rPr>
        <w:t xml:space="preserve">In </w:t>
      </w:r>
      <w:r w:rsidRPr="004955F9">
        <w:rPr>
          <w:rStyle w:val="Emphasis"/>
          <w:highlight w:val="cya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4955F9">
        <w:rPr>
          <w:rStyle w:val="StyleUnderline"/>
          <w:highlight w:val="cyan"/>
        </w:rPr>
        <w:t>persuading</w:t>
      </w:r>
      <w:r w:rsidRPr="00D72C6F">
        <w:rPr>
          <w:rStyle w:val="StyleUnderline"/>
        </w:rPr>
        <w:t xml:space="preserve"> only </w:t>
      </w:r>
      <w:r w:rsidRPr="004955F9">
        <w:rPr>
          <w:rStyle w:val="StyleUnderline"/>
          <w:highlight w:val="cyan"/>
        </w:rPr>
        <w:t>a fraction</w:t>
      </w:r>
      <w:r w:rsidRPr="00D72C6F">
        <w:rPr>
          <w:rStyle w:val="StyleUnderline"/>
        </w:rPr>
        <w:t xml:space="preserve"> of states </w:t>
      </w:r>
      <w:r w:rsidRPr="004955F9">
        <w:rPr>
          <w:rStyle w:val="StyleUnderline"/>
        </w:rPr>
        <w:t xml:space="preserve">to </w:t>
      </w:r>
      <w:r w:rsidRPr="004955F9">
        <w:rPr>
          <w:rStyle w:val="StyleUnderline"/>
          <w:highlight w:val="cya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4955F9">
        <w:rPr>
          <w:rStyle w:val="StyleUnderline"/>
          <w:highlight w:val="cyan"/>
        </w:rPr>
        <w:t>may be</w:t>
      </w:r>
      <w:r w:rsidRPr="00D72C6F">
        <w:rPr>
          <w:rStyle w:val="StyleUnderline"/>
        </w:rPr>
        <w:t xml:space="preserve"> viewed as </w:t>
      </w:r>
      <w:r w:rsidRPr="004955F9">
        <w:rPr>
          <w:rStyle w:val="StyleUnderline"/>
        </w:rPr>
        <w:t xml:space="preserve">a </w:t>
      </w:r>
      <w:r w:rsidRPr="004955F9">
        <w:rPr>
          <w:rStyle w:val="Emphasis"/>
          <w:highlight w:val="cyan"/>
        </w:rPr>
        <w:t>positive</w:t>
      </w:r>
      <w:r w:rsidRPr="00D72C6F">
        <w:rPr>
          <w:rStyle w:val="Emphasis"/>
        </w:rPr>
        <w:t xml:space="preserve">, </w:t>
      </w:r>
      <w:proofErr w:type="gramStart"/>
      <w:r w:rsidRPr="00D72C6F">
        <w:rPr>
          <w:rStyle w:val="Emphasis"/>
        </w:rPr>
        <w:t>progressive</w:t>
      </w:r>
      <w:r w:rsidRPr="00D72C6F">
        <w:rPr>
          <w:sz w:val="16"/>
        </w:rPr>
        <w:t xml:space="preserve">  [</w:t>
      </w:r>
      <w:proofErr w:type="gramEnd"/>
      <w:r w:rsidRPr="00D72C6F">
        <w:rPr>
          <w:sz w:val="16"/>
        </w:rPr>
        <w:t xml:space="preserve">*394]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4955F9">
        <w:rPr>
          <w:rStyle w:val="StyleUnderline"/>
          <w:highlight w:val="cyan"/>
        </w:rPr>
        <w:t>however</w:t>
      </w:r>
      <w:r w:rsidRPr="00D72C6F">
        <w:rPr>
          <w:rStyle w:val="StyleUnderline"/>
        </w:rPr>
        <w:t xml:space="preserve">, the Code's </w:t>
      </w:r>
      <w:r w:rsidRPr="004955F9">
        <w:rPr>
          <w:rStyle w:val="StyleUnderline"/>
          <w:highlight w:val="cyan"/>
        </w:rPr>
        <w:t xml:space="preserve">failure to include Russia </w:t>
      </w:r>
      <w:r w:rsidRPr="004955F9">
        <w:rPr>
          <w:rStyle w:val="Emphasis"/>
          <w:highlight w:val="cyan"/>
        </w:rPr>
        <w:t>and</w:t>
      </w:r>
      <w:r w:rsidRPr="004955F9">
        <w:rPr>
          <w:rStyle w:val="StyleUnderline"/>
          <w:highlight w:val="cyan"/>
        </w:rPr>
        <w:t xml:space="preserve"> China </w:t>
      </w:r>
      <w:r w:rsidRPr="004955F9">
        <w:rPr>
          <w:rStyle w:val="Emphasis"/>
          <w:sz w:val="24"/>
          <w:szCs w:val="26"/>
          <w:highlight w:val="cyan"/>
        </w:rPr>
        <w:t>and other major</w:t>
      </w:r>
      <w:r w:rsidRPr="004955F9">
        <w:rPr>
          <w:rStyle w:val="Emphasis"/>
          <w:sz w:val="24"/>
          <w:szCs w:val="26"/>
        </w:rPr>
        <w:t xml:space="preserve"> space </w:t>
      </w:r>
      <w:r w:rsidRPr="004955F9">
        <w:rPr>
          <w:rStyle w:val="Emphasis"/>
          <w:sz w:val="24"/>
          <w:szCs w:val="26"/>
          <w:highlight w:val="cyan"/>
        </w:rPr>
        <w:t>stakeholders</w:t>
      </w:r>
      <w:r w:rsidRPr="004955F9">
        <w:rPr>
          <w:rStyle w:val="StyleUnderline"/>
          <w:szCs w:val="26"/>
          <w:highlight w:val="cyan"/>
        </w:rPr>
        <w:t xml:space="preserve"> </w:t>
      </w:r>
      <w:r w:rsidRPr="004955F9">
        <w:rPr>
          <w:rStyle w:val="StyleUnderline"/>
          <w:highlight w:val="cyan"/>
        </w:rPr>
        <w:t xml:space="preserve">is a </w:t>
      </w:r>
      <w:r w:rsidRPr="004955F9">
        <w:rPr>
          <w:rStyle w:val="Emphasis"/>
          <w:sz w:val="24"/>
          <w:szCs w:val="26"/>
          <w:highlight w:val="cya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2C34F8F9" w14:textId="77777777" w:rsidR="005C36AC" w:rsidRPr="00D72C6F" w:rsidRDefault="005C36AC" w:rsidP="005C36AC">
      <w:r w:rsidRPr="00D72C6F">
        <w:t>[FOOTNOTE]</w:t>
      </w:r>
    </w:p>
    <w:p w14:paraId="0740248E" w14:textId="77777777" w:rsidR="005C36AC" w:rsidRDefault="005C36AC" w:rsidP="005C36AC">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4955F9">
        <w:rPr>
          <w:rStyle w:val="StyleUnderline"/>
          <w:highlight w:val="cyan"/>
        </w:rPr>
        <w:t xml:space="preserve">If </w:t>
      </w:r>
      <w:r w:rsidRPr="004955F9">
        <w:rPr>
          <w:rStyle w:val="Emphasis"/>
          <w:highlight w:val="cyan"/>
        </w:rPr>
        <w:t>key parties</w:t>
      </w:r>
      <w:r w:rsidRPr="004955F9">
        <w:rPr>
          <w:rStyle w:val="StyleUnderline"/>
          <w:highlight w:val="cyan"/>
        </w:rPr>
        <w:t xml:space="preserve"> remain outside</w:t>
      </w:r>
      <w:r w:rsidRPr="00D72C6F">
        <w:rPr>
          <w:rStyle w:val="StyleUnderline"/>
        </w:rPr>
        <w:t xml:space="preserve"> the treaty, </w:t>
      </w:r>
      <w:r w:rsidRPr="004955F9">
        <w:rPr>
          <w:rStyle w:val="StyleUnderline"/>
          <w:highlight w:val="cyan"/>
        </w:rPr>
        <w:t xml:space="preserve">it </w:t>
      </w:r>
      <w:r w:rsidRPr="004955F9">
        <w:rPr>
          <w:rStyle w:val="Emphasis"/>
          <w:highlight w:val="cyan"/>
        </w:rPr>
        <w:t>increases pressure</w:t>
      </w:r>
      <w:r w:rsidRPr="00D72C6F">
        <w:rPr>
          <w:rStyle w:val="StyleUnderline"/>
        </w:rPr>
        <w:t xml:space="preserve"> on the other states </w:t>
      </w:r>
      <w:r w:rsidRPr="004955F9">
        <w:rPr>
          <w:rStyle w:val="StyleUnderline"/>
          <w:highlight w:val="cyan"/>
        </w:rPr>
        <w:t xml:space="preserve">to </w:t>
      </w:r>
      <w:r w:rsidRPr="004955F9">
        <w:rPr>
          <w:rStyle w:val="Emphasis"/>
          <w:highlight w:val="cyan"/>
        </w:rPr>
        <w:t>withdraw</w:t>
      </w:r>
      <w:r w:rsidRPr="004955F9">
        <w:rPr>
          <w:rStyle w:val="StyleUnderline"/>
          <w:highlight w:val="cyan"/>
        </w:rPr>
        <w:t xml:space="preserve"> or </w:t>
      </w:r>
      <w:r w:rsidRPr="004955F9">
        <w:rPr>
          <w:rStyle w:val="Emphasis"/>
          <w:highlight w:val="cyan"/>
        </w:rPr>
        <w:t>cheat</w:t>
      </w:r>
      <w:r>
        <w:rPr>
          <w:sz w:val="16"/>
        </w:rPr>
        <w:t>").</w:t>
      </w:r>
    </w:p>
    <w:p w14:paraId="42C702A0" w14:textId="77777777" w:rsidR="005C36AC" w:rsidRPr="00D72C6F" w:rsidRDefault="005C36AC" w:rsidP="005C36AC">
      <w:r w:rsidRPr="00D72C6F">
        <w:t>[END FOOTNOTE]</w:t>
      </w:r>
    </w:p>
    <w:p w14:paraId="67BC7FF3" w14:textId="77777777" w:rsidR="005C36AC" w:rsidRPr="00D72C6F" w:rsidRDefault="005C36AC" w:rsidP="005C36AC">
      <w:pPr>
        <w:rPr>
          <w:sz w:val="16"/>
        </w:rPr>
      </w:pPr>
      <w:r w:rsidRPr="00D72C6F">
        <w:rPr>
          <w:rStyle w:val="StyleUnderline"/>
        </w:rPr>
        <w:t xml:space="preserve">To the extent that soft law arrangements such as the proposed Code seek </w:t>
      </w:r>
      <w:r w:rsidRPr="004955F9">
        <w:rPr>
          <w:rStyle w:val="StyleUnderline"/>
          <w:highlight w:val="cyan"/>
        </w:rPr>
        <w:t xml:space="preserve">to </w:t>
      </w:r>
      <w:r w:rsidRPr="0026105E">
        <w:rPr>
          <w:rStyle w:val="Emphasis"/>
        </w:rPr>
        <w:t>promote</w:t>
      </w:r>
      <w:r w:rsidRPr="00D72C6F">
        <w:rPr>
          <w:rStyle w:val="Emphasis"/>
        </w:rPr>
        <w:t xml:space="preserve"> arms </w:t>
      </w:r>
      <w:r w:rsidRPr="004955F9">
        <w:rPr>
          <w:rStyle w:val="Emphasis"/>
          <w:highlight w:val="cya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4955F9">
        <w:rPr>
          <w:rStyle w:val="Emphasis"/>
          <w:highlight w:val="cyan"/>
        </w:rPr>
        <w:t>arms races</w:t>
      </w:r>
      <w:r w:rsidRPr="00D72C6F">
        <w:rPr>
          <w:rStyle w:val="StyleUnderline"/>
        </w:rPr>
        <w:t xml:space="preserve">, the </w:t>
      </w:r>
      <w:r w:rsidRPr="004955F9">
        <w:rPr>
          <w:rStyle w:val="StyleUnderline"/>
          <w:highlight w:val="cyan"/>
        </w:rPr>
        <w:t>non-participation</w:t>
      </w:r>
      <w:r w:rsidRPr="00D72C6F">
        <w:rPr>
          <w:rStyle w:val="StyleUnderline"/>
        </w:rPr>
        <w:t xml:space="preserve"> of powerful adversaries </w:t>
      </w:r>
      <w:r w:rsidRPr="00D72C6F">
        <w:rPr>
          <w:rStyle w:val="Emphasis"/>
        </w:rPr>
        <w:t xml:space="preserve">clearly </w:t>
      </w:r>
      <w:r w:rsidRPr="004955F9">
        <w:rPr>
          <w:rStyle w:val="Emphasis"/>
          <w:highlight w:val="cyan"/>
        </w:rPr>
        <w:t>undermines</w:t>
      </w:r>
      <w:r w:rsidRPr="00D72C6F">
        <w:rPr>
          <w:rStyle w:val="Emphasis"/>
        </w:rPr>
        <w:t xml:space="preserve"> such </w:t>
      </w:r>
      <w:r w:rsidRPr="004955F9">
        <w:rPr>
          <w:rStyle w:val="Emphasis"/>
          <w:highlight w:val="cyan"/>
        </w:rPr>
        <w:t>efforts</w:t>
      </w:r>
      <w:r w:rsidRPr="00D72C6F">
        <w:rPr>
          <w:sz w:val="16"/>
        </w:rPr>
        <w:t>.</w:t>
      </w:r>
    </w:p>
    <w:p w14:paraId="2E890541" w14:textId="366EEE57" w:rsidR="005C36AC" w:rsidRPr="005C36AC" w:rsidRDefault="005C36AC" w:rsidP="005C36AC">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r w:rsidRPr="00D72C6F">
        <w:rPr>
          <w:rStyle w:val="Emphasis"/>
        </w:rPr>
        <w:t>particular disadvantages</w:t>
      </w:r>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r w:rsidRPr="004955F9">
        <w:rPr>
          <w:rStyle w:val="StyleUnderline"/>
          <w:highlight w:val="cyan"/>
        </w:rPr>
        <w:t>it</w:t>
      </w:r>
      <w:r w:rsidRPr="00D72C6F">
        <w:rPr>
          <w:rStyle w:val="StyleUnderline"/>
        </w:rPr>
        <w:t xml:space="preserve"> could instead </w:t>
      </w:r>
      <w:r w:rsidRPr="004955F9">
        <w:rPr>
          <w:rStyle w:val="StyleUnderline"/>
          <w:highlight w:val="cyan"/>
        </w:rPr>
        <w:t xml:space="preserve">lead to </w:t>
      </w:r>
      <w:r w:rsidRPr="004955F9">
        <w:rPr>
          <w:rStyle w:val="Emphasis"/>
          <w:sz w:val="24"/>
          <w:szCs w:val="26"/>
          <w:highlight w:val="cyan"/>
        </w:rPr>
        <w:t>de facto competing legal regimes</w:t>
      </w:r>
      <w:r w:rsidRPr="00D72C6F">
        <w:rPr>
          <w:rStyle w:val="Emphasis"/>
          <w:sz w:val="24"/>
          <w:szCs w:val="26"/>
        </w:rPr>
        <w:t xml:space="preserve"> in space</w:t>
      </w:r>
      <w:r w:rsidRPr="00D72C6F">
        <w:rPr>
          <w:rStyle w:val="StyleUnderline"/>
        </w:rPr>
        <w:t xml:space="preserve">, </w:t>
      </w:r>
      <w:r w:rsidRPr="004955F9">
        <w:rPr>
          <w:rStyle w:val="StyleUnderline"/>
          <w:highlight w:val="cyan"/>
        </w:rPr>
        <w:t xml:space="preserve">as subscribing states respect </w:t>
      </w:r>
      <w:r w:rsidRPr="0026105E">
        <w:rPr>
          <w:rStyle w:val="Emphasis"/>
          <w:highlight w:val="cyan"/>
        </w:rPr>
        <w:t>their</w:t>
      </w:r>
      <w:r w:rsidRPr="00D72C6F">
        <w:rPr>
          <w:rStyle w:val="StyleUnderline"/>
        </w:rPr>
        <w:t xml:space="preserve"> own "</w:t>
      </w:r>
      <w:r w:rsidRPr="004955F9">
        <w:rPr>
          <w:rStyle w:val="StyleUnderline"/>
          <w:highlight w:val="cyan"/>
        </w:rPr>
        <w:t>rules</w:t>
      </w:r>
      <w:r w:rsidRPr="00D72C6F">
        <w:rPr>
          <w:rStyle w:val="StyleUnderline"/>
        </w:rPr>
        <w:t xml:space="preserve"> of the road" </w:t>
      </w:r>
      <w:r w:rsidRPr="004955F9">
        <w:rPr>
          <w:rStyle w:val="StyleUnderline"/>
          <w:highlight w:val="cya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4955F9">
        <w:rPr>
          <w:rStyle w:val="StyleUnderline"/>
          <w:highlight w:val="cyan"/>
        </w:rPr>
        <w:t xml:space="preserve">through </w:t>
      </w:r>
      <w:r w:rsidRPr="0026105E">
        <w:rPr>
          <w:rStyle w:val="Emphasis"/>
          <w:highlight w:val="cyan"/>
        </w:rPr>
        <w:t>different</w:t>
      </w:r>
      <w:r w:rsidRPr="0026105E">
        <w:rPr>
          <w:rStyle w:val="Emphasis"/>
        </w:rPr>
        <w:t xml:space="preserve"> or less restrictive </w:t>
      </w:r>
      <w:r w:rsidRPr="0026105E">
        <w:rPr>
          <w:rStyle w:val="Emphasis"/>
          <w:highlight w:val="cya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599B6381" w14:textId="77777777" w:rsidR="005C36AC" w:rsidRPr="00DF65BB" w:rsidRDefault="005C36AC" w:rsidP="005C36AC">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39454459" w14:textId="77777777" w:rsidR="005C36AC" w:rsidRDefault="005C36AC" w:rsidP="005C36AC">
      <w:r>
        <w:t xml:space="preserve">Dr. Joseph N. </w:t>
      </w:r>
      <w:r w:rsidRPr="0095009A">
        <w:rPr>
          <w:rStyle w:val="Style13ptBold"/>
        </w:rPr>
        <w:t>Pelton 17</w:t>
      </w:r>
      <w:r>
        <w:t xml:space="preserve">, PhD in International Relations from Georgetown University, Director Emeritus of the Space and Advanced Communications Research Institute at George Washington University, The New Gold Rush: The Riches of Space </w:t>
      </w:r>
      <w:proofErr w:type="gramStart"/>
      <w:r>
        <w:t>Beckon!,</w:t>
      </w:r>
      <w:proofErr w:type="gramEnd"/>
      <w:r>
        <w:t xml:space="preserve"> p. 1-9</w:t>
      </w:r>
    </w:p>
    <w:p w14:paraId="2DC0387C" w14:textId="77777777" w:rsidR="005C36AC" w:rsidRPr="0095009A" w:rsidRDefault="005C36AC" w:rsidP="005C36AC">
      <w:pPr>
        <w:rPr>
          <w:sz w:val="16"/>
          <w:szCs w:val="18"/>
        </w:rPr>
      </w:pPr>
      <w:r w:rsidRPr="0095009A">
        <w:rPr>
          <w:sz w:val="16"/>
          <w:szCs w:val="18"/>
        </w:rPr>
        <w:t>Are We Humans Doomed to Extinction?</w:t>
      </w:r>
    </w:p>
    <w:p w14:paraId="4243BB0C" w14:textId="77777777" w:rsidR="005C36AC" w:rsidRDefault="005C36AC" w:rsidP="005C36AC">
      <w:pPr>
        <w:rPr>
          <w:sz w:val="16"/>
        </w:rPr>
      </w:pPr>
      <w:r w:rsidRPr="0095009A">
        <w:rPr>
          <w:sz w:val="16"/>
        </w:rPr>
        <w:t xml:space="preserve">What will we do when Earth’s resources are used up by humanity? </w:t>
      </w:r>
      <w:r w:rsidRPr="0095009A">
        <w:rPr>
          <w:rStyle w:val="StyleUnderline"/>
        </w:rPr>
        <w:t xml:space="preserve">The </w:t>
      </w:r>
      <w:r w:rsidRPr="00995E38">
        <w:rPr>
          <w:rStyle w:val="StyleUnderline"/>
          <w:highlight w:val="cyan"/>
        </w:rPr>
        <w:t>world is</w:t>
      </w:r>
      <w:r w:rsidRPr="0095009A">
        <w:rPr>
          <w:sz w:val="16"/>
        </w:rPr>
        <w:t xml:space="preserve"> now </w:t>
      </w:r>
      <w:r w:rsidRPr="0095009A">
        <w:rPr>
          <w:rStyle w:val="StyleUnderline"/>
        </w:rPr>
        <w:t xml:space="preserve">hugely </w:t>
      </w:r>
      <w:proofErr w:type="gramStart"/>
      <w:r w:rsidRPr="00995E38">
        <w:rPr>
          <w:rStyle w:val="Emphasis"/>
          <w:highlight w:val="cyan"/>
        </w:rPr>
        <w:t>over populated</w:t>
      </w:r>
      <w:proofErr w:type="gramEnd"/>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995E38">
        <w:rPr>
          <w:rStyle w:val="StyleUnderline"/>
          <w:highlight w:val="cyan"/>
        </w:rPr>
        <w:t xml:space="preserve">vulnerable to </w:t>
      </w:r>
      <w:r w:rsidRPr="00995E38">
        <w:rPr>
          <w:rStyle w:val="Emphasis"/>
          <w:highlight w:val="cyan"/>
        </w:rPr>
        <w:t>terrorist attack</w:t>
      </w:r>
      <w:r w:rsidRPr="0095009A">
        <w:rPr>
          <w:rStyle w:val="StyleUnderline"/>
        </w:rPr>
        <w:t xml:space="preserve">, </w:t>
      </w:r>
      <w:r w:rsidRPr="0095009A">
        <w:rPr>
          <w:rStyle w:val="Emphasis"/>
        </w:rPr>
        <w:t xml:space="preserve">natural </w:t>
      </w:r>
      <w:r w:rsidRPr="00995E38">
        <w:rPr>
          <w:rStyle w:val="Emphasis"/>
          <w:highlight w:val="cyan"/>
        </w:rPr>
        <w:t>disaster</w:t>
      </w:r>
      <w:r w:rsidRPr="00995E38">
        <w:rPr>
          <w:rStyle w:val="StyleUnderline"/>
          <w:highlight w:val="cya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995E38">
        <w:rPr>
          <w:rStyle w:val="Emphasis"/>
          <w:highlight w:val="cyan"/>
        </w:rPr>
        <w:t>a</w:t>
      </w:r>
      <w:r w:rsidRPr="0095009A">
        <w:rPr>
          <w:rStyle w:val="StyleUnderline"/>
        </w:rPr>
        <w:t xml:space="preserve">rtificial </w:t>
      </w:r>
      <w:r w:rsidRPr="00995E38">
        <w:rPr>
          <w:rStyle w:val="Emphasis"/>
          <w:highlight w:val="cyan"/>
        </w:rPr>
        <w:t>i</w:t>
      </w:r>
      <w:r w:rsidRPr="0095009A">
        <w:rPr>
          <w:rStyle w:val="StyleUnderline"/>
        </w:rPr>
        <w:t>ntelligence</w:t>
      </w:r>
      <w:r w:rsidRPr="0095009A">
        <w:rPr>
          <w:sz w:val="16"/>
        </w:rPr>
        <w:t xml:space="preserve"> across the global economy. </w:t>
      </w:r>
      <w:r w:rsidRPr="00995E38">
        <w:rPr>
          <w:rStyle w:val="StyleUnderline"/>
          <w:highlight w:val="cyan"/>
        </w:rPr>
        <w:t>We are</w:t>
      </w:r>
      <w:r w:rsidRPr="0095009A">
        <w:rPr>
          <w:rStyle w:val="StyleUnderline"/>
        </w:rPr>
        <w:t xml:space="preserve"> already rapidly </w:t>
      </w:r>
      <w:r w:rsidRPr="00995E38">
        <w:rPr>
          <w:rStyle w:val="StyleUnderline"/>
          <w:highlight w:val="cyan"/>
        </w:rPr>
        <w:t xml:space="preserve">running out of </w:t>
      </w:r>
      <w:r w:rsidRPr="00995E38">
        <w:rPr>
          <w:rStyle w:val="Emphasis"/>
          <w:highlight w:val="cyan"/>
        </w:rPr>
        <w:t>water</w:t>
      </w:r>
      <w:r w:rsidRPr="00995E38">
        <w:rPr>
          <w:rStyle w:val="StyleUnderline"/>
          <w:highlight w:val="cyan"/>
        </w:rPr>
        <w:t xml:space="preserve"> and </w:t>
      </w:r>
      <w:r w:rsidRPr="00995E38">
        <w:rPr>
          <w:rStyle w:val="Emphasis"/>
          <w:highlight w:val="cyan"/>
        </w:rPr>
        <w:t>minerals</w:t>
      </w:r>
      <w:r w:rsidRPr="00995E38">
        <w:rPr>
          <w:rStyle w:val="StyleUnderline"/>
          <w:highlight w:val="cyan"/>
        </w:rPr>
        <w:t xml:space="preserve">. </w:t>
      </w:r>
      <w:r w:rsidRPr="00995E38">
        <w:rPr>
          <w:rStyle w:val="Emphasis"/>
          <w:highlight w:val="cyan"/>
        </w:rPr>
        <w:t>Climate</w:t>
      </w:r>
      <w:r w:rsidRPr="0095009A">
        <w:rPr>
          <w:rStyle w:val="StyleUnderline"/>
        </w:rPr>
        <w:t xml:space="preserve"> change is </w:t>
      </w:r>
      <w:r w:rsidRPr="00995E38">
        <w:rPr>
          <w:rStyle w:val="StyleUnderline"/>
          <w:highlight w:val="cyan"/>
        </w:rPr>
        <w:t>threaten</w:t>
      </w:r>
      <w:r w:rsidRPr="0095009A">
        <w:rPr>
          <w:rStyle w:val="StyleUnderline"/>
        </w:rPr>
        <w:t xml:space="preserve">ing </w:t>
      </w:r>
      <w:r w:rsidRPr="0095009A">
        <w:rPr>
          <w:rStyle w:val="Emphasis"/>
        </w:rPr>
        <w:t xml:space="preserve">our </w:t>
      </w:r>
      <w:r w:rsidRPr="00995E38">
        <w:rPr>
          <w:rStyle w:val="Emphasis"/>
          <w:highlight w:val="cya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open up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995E38">
        <w:rPr>
          <w:rStyle w:val="StyleUnderline"/>
          <w:highlight w:val="cyan"/>
        </w:rPr>
        <w:t>new pathways</w:t>
      </w:r>
      <w:r w:rsidRPr="0095009A">
        <w:rPr>
          <w:rStyle w:val="StyleUnderline"/>
        </w:rPr>
        <w:t xml:space="preserve"> to the stars could </w:t>
      </w:r>
      <w:r w:rsidRPr="00995E38">
        <w:rPr>
          <w:rStyle w:val="StyleUnderline"/>
          <w:highlight w:val="cyan"/>
        </w:rPr>
        <w:t xml:space="preserve">prove </w:t>
      </w:r>
      <w:r w:rsidRPr="00995E38">
        <w:rPr>
          <w:rStyle w:val="Emphasis"/>
          <w:highlight w:val="cyan"/>
        </w:rPr>
        <w:t>vital</w:t>
      </w:r>
      <w:r w:rsidRPr="00995E38">
        <w:rPr>
          <w:rStyle w:val="StyleUnderline"/>
          <w:highlight w:val="cyan"/>
        </w:rPr>
        <w:t xml:space="preserve"> to</w:t>
      </w:r>
      <w:r w:rsidRPr="0095009A">
        <w:rPr>
          <w:rStyle w:val="StyleUnderline"/>
        </w:rPr>
        <w:t xml:space="preserve"> </w:t>
      </w:r>
      <w:r w:rsidRPr="0095009A">
        <w:rPr>
          <w:rStyle w:val="Emphasis"/>
        </w:rPr>
        <w:t xml:space="preserve">human </w:t>
      </w:r>
      <w:r w:rsidRPr="00995E38">
        <w:rPr>
          <w:rStyle w:val="Emphasis"/>
          <w:highlight w:val="cyan"/>
        </w:rPr>
        <w:t>survival</w:t>
      </w:r>
      <w:r w:rsidRPr="0095009A">
        <w:rPr>
          <w:sz w:val="12"/>
          <w:szCs w:val="18"/>
        </w:rPr>
        <w:t xml:space="preserve">. If one does not believe in spending money to probe the mysteries of the universe then </w:t>
      </w:r>
      <w:proofErr w:type="gramStart"/>
      <w:r w:rsidRPr="0095009A">
        <w:rPr>
          <w:sz w:val="12"/>
          <w:szCs w:val="18"/>
        </w:rPr>
        <w:t>perhaps</w:t>
      </w:r>
      <w:proofErr w:type="gramEnd"/>
      <w:r w:rsidRPr="0095009A">
        <w:rPr>
          <w:sz w:val="12"/>
          <w:szCs w:val="18"/>
        </w:rPr>
        <w:t xml:space="preserve"> we can try what might be called “calibrated greed” on for size. One only needs to go to a </w:t>
      </w:r>
      <w:proofErr w:type="spellStart"/>
      <w:r w:rsidRPr="0095009A">
        <w:rPr>
          <w:sz w:val="12"/>
          <w:szCs w:val="18"/>
        </w:rPr>
        <w:t>cubesat</w:t>
      </w:r>
      <w:proofErr w:type="spellEnd"/>
      <w:r w:rsidRPr="0095009A">
        <w:rPr>
          <w:sz w:val="12"/>
          <w:szCs w:val="18"/>
        </w:rPr>
        <w:t xml:space="preserve"> workshop, or to Silicon Valley or one of many conferences like the “Disrupt Space” event in Bremen, Germany, held in April 2016 to recognize that entrepreneurial New Space initiatives are changing everything [ </w:t>
      </w:r>
      <w:proofErr w:type="gramStart"/>
      <w:r w:rsidRPr="0095009A">
        <w:rPr>
          <w:sz w:val="12"/>
          <w:szCs w:val="18"/>
        </w:rPr>
        <w:t>1 ]</w:t>
      </w:r>
      <w:proofErr w:type="gramEnd"/>
      <w:r w:rsidRPr="0095009A">
        <w:rPr>
          <w:sz w:val="12"/>
          <w:szCs w:val="18"/>
        </w:rPr>
        <w:t xml:space="preserve">. In fact, the very nature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95009A">
        <w:rPr>
          <w:sz w:val="12"/>
          <w:szCs w:val="18"/>
        </w:rPr>
        <w:t>exobiologists</w:t>
      </w:r>
      <w:proofErr w:type="spellEnd"/>
      <w:r w:rsidRPr="0095009A">
        <w:rPr>
          <w:sz w:val="12"/>
          <w:szCs w:val="18"/>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95009A">
        <w:rPr>
          <w:sz w:val="12"/>
          <w:szCs w:val="18"/>
        </w:rPr>
        <w:t>fl</w:t>
      </w:r>
      <w:proofErr w:type="spellEnd"/>
      <w:r w:rsidRPr="0095009A">
        <w:rPr>
          <w:sz w:val="12"/>
          <w:szCs w:val="18"/>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w:t>
      </w:r>
      <w:proofErr w:type="spellStart"/>
      <w:r w:rsidRPr="0095009A">
        <w:rPr>
          <w:sz w:val="12"/>
          <w:szCs w:val="18"/>
        </w:rPr>
        <w:t>ve</w:t>
      </w:r>
      <w:proofErr w:type="spellEnd"/>
      <w:r w:rsidRPr="0095009A">
        <w:rPr>
          <w:sz w:val="12"/>
          <w:szCs w:val="18"/>
        </w:rPr>
        <w:t xml:space="preserve"> billionaires with established space ventures—Elon Musk, Paul Allen, Jeff Bezos, Sir Richard Branson, and Robert Bigelow—have invested millions if not billions of dollars into commercializing space. Th </w:t>
      </w:r>
      <w:proofErr w:type="spellStart"/>
      <w:r w:rsidRPr="0095009A">
        <w:rPr>
          <w:sz w:val="12"/>
          <w:szCs w:val="18"/>
        </w:rPr>
        <w:t>ey</w:t>
      </w:r>
      <w:proofErr w:type="spellEnd"/>
      <w:r w:rsidRPr="0095009A">
        <w:rPr>
          <w:sz w:val="12"/>
          <w:szCs w:val="18"/>
        </w:rPr>
        <w:t xml:space="preserve"> are developing new technologies and establishing space enterprises that can bring the wealth of outer space down to Earth. Th is </w:t>
      </w:r>
      <w:proofErr w:type="spellStart"/>
      <w:r w:rsidRPr="0095009A">
        <w:rPr>
          <w:sz w:val="12"/>
          <w:szCs w:val="18"/>
        </w:rPr>
        <w:t>is</w:t>
      </w:r>
      <w:proofErr w:type="spellEnd"/>
      <w:r w:rsidRPr="0095009A">
        <w:rPr>
          <w:sz w:val="12"/>
          <w:szCs w:val="18"/>
        </w:rPr>
        <w:t xml:space="preserve"> not a pipe </w:t>
      </w:r>
      <w:proofErr w:type="gramStart"/>
      <w:r w:rsidRPr="0095009A">
        <w:rPr>
          <w:sz w:val="12"/>
          <w:szCs w:val="18"/>
        </w:rPr>
        <w:t>dream, but</w:t>
      </w:r>
      <w:proofErr w:type="gramEnd"/>
      <w:r w:rsidRPr="0095009A">
        <w:rPr>
          <w:sz w:val="12"/>
          <w:szCs w:val="18"/>
        </w:rPr>
        <w:t xml:space="preserve"> will increasingly be the economic reality of the 2020s. Th ese wealthy space entrepreneurs see major new economic opportunities. To them space represents the last great frontier for enterprising pioneers. Th us they see an ever-expanding space frontier that off </w:t>
      </w:r>
      <w:proofErr w:type="spellStart"/>
      <w:r w:rsidRPr="0095009A">
        <w:rPr>
          <w:sz w:val="12"/>
          <w:szCs w:val="18"/>
        </w:rPr>
        <w:t>ers</w:t>
      </w:r>
      <w:proofErr w:type="spellEnd"/>
      <w:r w:rsidRPr="0095009A">
        <w:rPr>
          <w:sz w:val="12"/>
          <w:szCs w:val="18"/>
        </w:rPr>
        <w:t xml:space="preserve">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w:t>
      </w:r>
      <w:proofErr w:type="gramStart"/>
      <w:r w:rsidRPr="0095009A">
        <w:rPr>
          <w:sz w:val="12"/>
          <w:szCs w:val="18"/>
        </w:rPr>
        <w:t>Mars, or</w:t>
      </w:r>
      <w:proofErr w:type="gramEnd"/>
      <w:r w:rsidRPr="0095009A">
        <w:rPr>
          <w:sz w:val="12"/>
          <w:szCs w:val="18"/>
        </w:rPr>
        <w:t xml:space="preserve">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might useful to see what has already transpired in space development in just the past fi </w:t>
      </w:r>
      <w:proofErr w:type="spellStart"/>
      <w:r w:rsidRPr="0095009A">
        <w:rPr>
          <w:sz w:val="12"/>
          <w:szCs w:val="18"/>
        </w:rPr>
        <w:t>ve</w:t>
      </w:r>
      <w:proofErr w:type="spellEnd"/>
      <w:r w:rsidRPr="0095009A">
        <w:rPr>
          <w:sz w:val="12"/>
          <w:szCs w:val="18"/>
        </w:rPr>
        <w:t xml:space="preserve"> decades. Th e world’s fi </w:t>
      </w:r>
      <w:proofErr w:type="spellStart"/>
      <w:r w:rsidRPr="0095009A">
        <w:rPr>
          <w:sz w:val="12"/>
          <w:szCs w:val="18"/>
        </w:rPr>
        <w:t>rst</w:t>
      </w:r>
      <w:proofErr w:type="spellEnd"/>
      <w:r w:rsidRPr="0095009A">
        <w:rPr>
          <w:sz w:val="12"/>
          <w:szCs w:val="18"/>
        </w:rPr>
        <w:t xml:space="preserve"> geosynchronous communications satellite had a throughput capability of about 500 kb / s. In contrast, today’s state of the art </w:t>
      </w:r>
      <w:proofErr w:type="spellStart"/>
      <w:r w:rsidRPr="0095009A">
        <w:rPr>
          <w:sz w:val="12"/>
          <w:szCs w:val="18"/>
        </w:rPr>
        <w:t>Viasat</w:t>
      </w:r>
      <w:proofErr w:type="spellEnd"/>
      <w:r w:rsidRPr="0095009A">
        <w:rPr>
          <w:sz w:val="12"/>
          <w:szCs w:val="18"/>
        </w:rPr>
        <w:t xml:space="preserve"> 2 —a half century later— has an impressive throughput of some 140 Gb/s. Th is means that the relative throughput is nearly 300,000 greater, while its lifetime is some ten times longer (Figs. 1.1 and </w:t>
      </w:r>
      <w:proofErr w:type="gramStart"/>
      <w:r w:rsidRPr="0095009A">
        <w:rPr>
          <w:sz w:val="12"/>
          <w:szCs w:val="18"/>
        </w:rPr>
        <w:t>1.2 )</w:t>
      </w:r>
      <w:proofErr w:type="gramEnd"/>
      <w:r w:rsidRPr="0095009A">
        <w:rPr>
          <w:sz w:val="12"/>
          <w:szCs w:val="18"/>
        </w:rPr>
        <w:t xml:space="preserve">. Each new generation of communications satellite has had more power, better antenna systems, improved pointing and stabilization, and an extended lifetime. And the capabilities represented by remote sensing </w:t>
      </w:r>
      <w:proofErr w:type="gramStart"/>
      <w:r w:rsidRPr="0095009A">
        <w:rPr>
          <w:sz w:val="12"/>
          <w:szCs w:val="18"/>
        </w:rPr>
        <w:t>satellites ,</w:t>
      </w:r>
      <w:proofErr w:type="gramEnd"/>
      <w:r w:rsidRPr="0095009A">
        <w:rPr>
          <w:sz w:val="12"/>
          <w:szCs w:val="18"/>
        </w:rPr>
        <w:t xml:space="preserve"> meteorological satellites , and navigation and timing satellites have also expanded their capabilities and performance in an impressive manner. When satellite applications fi </w:t>
      </w:r>
      <w:proofErr w:type="spellStart"/>
      <w:r w:rsidRPr="0095009A">
        <w:rPr>
          <w:sz w:val="12"/>
          <w:szCs w:val="18"/>
        </w:rPr>
        <w:t>rst</w:t>
      </w:r>
      <w:proofErr w:type="spellEnd"/>
      <w:r w:rsidRPr="0095009A">
        <w:rPr>
          <w:sz w:val="12"/>
          <w:szCs w:val="18"/>
        </w:rPr>
        <w:t xml:space="preserve"> started, the market was measured in millions of dollars. Today commercial satellite services exceed a quarter of a billion dollars. Vital services such as the Internet, aircraft </w:t>
      </w:r>
      <w:proofErr w:type="spellStart"/>
      <w:r w:rsidRPr="0095009A">
        <w:rPr>
          <w:sz w:val="12"/>
          <w:szCs w:val="18"/>
        </w:rPr>
        <w:t>traffi</w:t>
      </w:r>
      <w:proofErr w:type="spellEnd"/>
      <w:r w:rsidRPr="0095009A">
        <w:rPr>
          <w:sz w:val="12"/>
          <w:szCs w:val="18"/>
        </w:rPr>
        <w:t xml:space="preserve"> c control and management, international banking, search and rescue and much, much more depend on application satellites. Th </w:t>
      </w:r>
      <w:proofErr w:type="spellStart"/>
      <w:r w:rsidRPr="0095009A">
        <w:rPr>
          <w:sz w:val="12"/>
          <w:szCs w:val="18"/>
        </w:rPr>
        <w:t>ose</w:t>
      </w:r>
      <w:proofErr w:type="spellEnd"/>
      <w:r w:rsidRPr="0095009A">
        <w:rPr>
          <w:sz w:val="12"/>
          <w:szCs w:val="18"/>
        </w:rPr>
        <w:t xml:space="preserve"> that would doubt the importance of satellites to the global economy might wish to view on You Tube the video “If Th ere Were a Day Without Satellites?” [ </w:t>
      </w:r>
      <w:proofErr w:type="gramStart"/>
      <w:r w:rsidRPr="0095009A">
        <w:rPr>
          <w:sz w:val="12"/>
          <w:szCs w:val="18"/>
        </w:rPr>
        <w:t>2 ]</w:t>
      </w:r>
      <w:proofErr w:type="gramEnd"/>
      <w:r w:rsidRPr="0095009A">
        <w:rPr>
          <w:sz w:val="12"/>
          <w:szCs w:val="18"/>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95009A">
        <w:rPr>
          <w:sz w:val="12"/>
          <w:szCs w:val="18"/>
        </w:rPr>
        <w:t>Of course</w:t>
      </w:r>
      <w:proofErr w:type="gramEnd"/>
      <w:r w:rsidRPr="0095009A">
        <w:rPr>
          <w:sz w:val="12"/>
          <w:szCs w:val="18"/>
        </w:rPr>
        <w:t xml:space="preserve"> this twenty-fi </w:t>
      </w:r>
      <w:proofErr w:type="spellStart"/>
      <w:r w:rsidRPr="0095009A">
        <w:rPr>
          <w:sz w:val="12"/>
          <w:szCs w:val="18"/>
        </w:rPr>
        <w:t>rst</w:t>
      </w:r>
      <w:proofErr w:type="spellEnd"/>
      <w:r w:rsidRPr="0095009A">
        <w:rPr>
          <w:sz w:val="12"/>
          <w:szCs w:val="18"/>
        </w:rPr>
        <w:t xml:space="preserve">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w:t>
      </w:r>
      <w:proofErr w:type="spellStart"/>
      <w:r w:rsidRPr="0095009A">
        <w:rPr>
          <w:sz w:val="12"/>
          <w:szCs w:val="18"/>
        </w:rPr>
        <w:t>artifi</w:t>
      </w:r>
      <w:proofErr w:type="spellEnd"/>
      <w:r w:rsidRPr="0095009A">
        <w:rPr>
          <w:sz w:val="12"/>
          <w:szCs w:val="18"/>
        </w:rPr>
        <w:t xml:space="preserve"> </w:t>
      </w:r>
      <w:proofErr w:type="spellStart"/>
      <w:r w:rsidRPr="0095009A">
        <w:rPr>
          <w:sz w:val="12"/>
          <w:szCs w:val="18"/>
        </w:rPr>
        <w:t>cial</w:t>
      </w:r>
      <w:proofErr w:type="spellEnd"/>
      <w:r w:rsidRPr="0095009A">
        <w:rPr>
          <w:sz w:val="12"/>
          <w:szCs w:val="18"/>
        </w:rPr>
        <w:t xml:space="preserve">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w:t>
      </w:r>
      <w:proofErr w:type="spellStart"/>
      <w:r w:rsidRPr="0095009A">
        <w:rPr>
          <w:sz w:val="12"/>
          <w:szCs w:val="18"/>
        </w:rPr>
        <w:t>ve</w:t>
      </w:r>
      <w:proofErr w:type="spellEnd"/>
      <w:r w:rsidRPr="0095009A">
        <w:rPr>
          <w:sz w:val="12"/>
          <w:szCs w:val="18"/>
        </w:rPr>
        <w:t xml:space="preserve"> mass extinction events that have occurred over the last 1.5 billion years on Earth, some 50–80 % of all species have gone the way of the T. Rex, the woolly mammoth, and the Dodo bird along with extinct ferns, grasses and cacti. On the other hand, the best days of the human race could be just beginning. If we are smart about how we go about discovering and using these riches in the skies and applying the best of our new technologies, it could be the start of a new beginning for humanity. Konstantin </w:t>
      </w:r>
      <w:proofErr w:type="spellStart"/>
      <w:r w:rsidRPr="0095009A">
        <w:rPr>
          <w:sz w:val="12"/>
          <w:szCs w:val="18"/>
        </w:rPr>
        <w:t>Tsiokovsky</w:t>
      </w:r>
      <w:proofErr w:type="spellEnd"/>
      <w:r w:rsidRPr="0095009A">
        <w:rPr>
          <w:sz w:val="12"/>
          <w:szCs w:val="18"/>
        </w:rPr>
        <w:t xml:space="preserve">, the Russian astronautics pioneer, who fi </w:t>
      </w:r>
      <w:proofErr w:type="spellStart"/>
      <w:r w:rsidRPr="0095009A">
        <w:rPr>
          <w:sz w:val="12"/>
          <w:szCs w:val="18"/>
        </w:rPr>
        <w:t>rst</w:t>
      </w:r>
      <w:proofErr w:type="spellEnd"/>
      <w:r w:rsidRPr="0095009A">
        <w:rPr>
          <w:sz w:val="12"/>
          <w:szCs w:val="18"/>
        </w:rPr>
        <w:t xml:space="preserve"> conceived of practical designs for spaceships, famously said: “A planet is the cradle of mankind, but one cannot live in a cradle forever.” Well before </w:t>
      </w:r>
      <w:proofErr w:type="spellStart"/>
      <w:r w:rsidRPr="0095009A">
        <w:rPr>
          <w:sz w:val="12"/>
          <w:szCs w:val="18"/>
        </w:rPr>
        <w:t>Tsiokovsky</w:t>
      </w:r>
      <w:proofErr w:type="spellEnd"/>
      <w:r w:rsidRPr="0095009A">
        <w:rPr>
          <w:sz w:val="12"/>
          <w:szCs w:val="18"/>
        </w:rPr>
        <w:t xml:space="preserve"> another genius, Leonardo da Vinci, said, quite poetically: “Once you have tasted </w:t>
      </w:r>
      <w:proofErr w:type="spellStart"/>
      <w:r w:rsidRPr="0095009A">
        <w:rPr>
          <w:sz w:val="12"/>
          <w:szCs w:val="18"/>
        </w:rPr>
        <w:t>fl</w:t>
      </w:r>
      <w:proofErr w:type="spellEnd"/>
      <w:r w:rsidRPr="0095009A">
        <w:rPr>
          <w:sz w:val="12"/>
          <w:szCs w:val="18"/>
        </w:rPr>
        <w:t xml:space="preserve"> </w:t>
      </w:r>
      <w:proofErr w:type="spellStart"/>
      <w:r w:rsidRPr="0095009A">
        <w:rPr>
          <w:sz w:val="12"/>
          <w:szCs w:val="18"/>
        </w:rPr>
        <w:t>ight</w:t>
      </w:r>
      <w:proofErr w:type="spellEnd"/>
      <w:r w:rsidRPr="0095009A">
        <w:rPr>
          <w:sz w:val="12"/>
          <w:szCs w:val="18"/>
        </w:rPr>
        <w:t xml:space="preserve">, you will forever walk the earth with your eyes turned skyward, for there you have been, and there you will always long to return.” Th e founder of the X-Prize and of Planetary Resources, Inc., Dr. Peter Diamandis, has much more brashly said much the same thing in quite diff </w:t>
      </w:r>
      <w:proofErr w:type="spellStart"/>
      <w:r w:rsidRPr="0095009A">
        <w:rPr>
          <w:sz w:val="12"/>
          <w:szCs w:val="18"/>
        </w:rPr>
        <w:t>erent</w:t>
      </w:r>
      <w:proofErr w:type="spellEnd"/>
      <w:r w:rsidRPr="0095009A">
        <w:rPr>
          <w:sz w:val="12"/>
          <w:szCs w:val="18"/>
        </w:rPr>
        <w:t xml:space="preserve">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w:t>
      </w:r>
      <w:proofErr w:type="spellStart"/>
      <w:r w:rsidRPr="0095009A">
        <w:rPr>
          <w:sz w:val="12"/>
          <w:szCs w:val="18"/>
        </w:rPr>
        <w:t>nanced</w:t>
      </w:r>
      <w:proofErr w:type="spellEnd"/>
      <w:r w:rsidRPr="0095009A">
        <w:rPr>
          <w:sz w:val="12"/>
          <w:szCs w:val="18"/>
        </w:rPr>
        <w:t xml:space="preserve"> SpaceShipOne, the world’s fi </w:t>
      </w:r>
      <w:proofErr w:type="spellStart"/>
      <w:r w:rsidRPr="0095009A">
        <w:rPr>
          <w:sz w:val="12"/>
          <w:szCs w:val="18"/>
        </w:rPr>
        <w:t>rst</w:t>
      </w:r>
      <w:proofErr w:type="spellEnd"/>
      <w:r w:rsidRPr="0095009A">
        <w:rPr>
          <w:sz w:val="12"/>
          <w:szCs w:val="18"/>
        </w:rPr>
        <w:t xml:space="preserve"> successful spaceplane have all said the future will include a vibrant new space economy. Th </w:t>
      </w:r>
      <w:proofErr w:type="spellStart"/>
      <w:r w:rsidRPr="0095009A">
        <w:rPr>
          <w:sz w:val="12"/>
          <w:szCs w:val="18"/>
        </w:rPr>
        <w:t>ey</w:t>
      </w:r>
      <w:proofErr w:type="spellEnd"/>
      <w:r w:rsidRPr="0095009A">
        <w:rPr>
          <w:sz w:val="12"/>
          <w:szCs w:val="18"/>
        </w:rPr>
        <w:t xml:space="preserve">, and others, have said that we can, we </w:t>
      </w:r>
      <w:proofErr w:type="gramStart"/>
      <w:r w:rsidRPr="0095009A">
        <w:rPr>
          <w:sz w:val="12"/>
          <w:szCs w:val="18"/>
        </w:rPr>
        <w:t>should</w:t>
      </w:r>
      <w:proofErr w:type="gramEnd"/>
      <w:r w:rsidRPr="0095009A">
        <w:rPr>
          <w:sz w:val="12"/>
          <w:szCs w:val="18"/>
        </w:rPr>
        <w:t xml:space="preserve"> and we soon shall go into space and realize the bounty that it can off er to us. Th e New Space enterprise is today indeed being led by those so-called space </w:t>
      </w:r>
      <w:proofErr w:type="gramStart"/>
      <w:r w:rsidRPr="0095009A">
        <w:rPr>
          <w:sz w:val="12"/>
          <w:szCs w:val="18"/>
        </w:rPr>
        <w:t>billionaires ,</w:t>
      </w:r>
      <w:proofErr w:type="gramEnd"/>
      <w:r w:rsidRPr="0095009A">
        <w:rPr>
          <w:sz w:val="12"/>
          <w:szCs w:val="18"/>
        </w:rPr>
        <w:t xml:space="preserve"> who have an exciting vision of the future. Th </w:t>
      </w:r>
      <w:proofErr w:type="spellStart"/>
      <w:r w:rsidRPr="0095009A">
        <w:rPr>
          <w:sz w:val="12"/>
          <w:szCs w:val="18"/>
        </w:rPr>
        <w:t>ey</w:t>
      </w:r>
      <w:proofErr w:type="spellEnd"/>
      <w:r w:rsidRPr="0095009A">
        <w:rPr>
          <w:sz w:val="12"/>
          <w:szCs w:val="18"/>
        </w:rPr>
        <w:t xml:space="preserve"> and others in the commercial space economy believe that the exploitation of outer space may open up a new golden age of astral abundance. Th </w:t>
      </w:r>
      <w:proofErr w:type="spellStart"/>
      <w:r w:rsidRPr="0095009A">
        <w:rPr>
          <w:sz w:val="12"/>
          <w:szCs w:val="18"/>
        </w:rPr>
        <w:t>ey</w:t>
      </w:r>
      <w:proofErr w:type="spellEnd"/>
      <w:r w:rsidRPr="0095009A">
        <w:rPr>
          <w:sz w:val="12"/>
          <w:szCs w:val="18"/>
        </w:rPr>
        <w:t xml:space="preserve">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sidRPr="0095009A">
        <w:rPr>
          <w:sz w:val="12"/>
          <w:szCs w:val="18"/>
        </w:rPr>
        <w:t>rst</w:t>
      </w:r>
      <w:proofErr w:type="spellEnd"/>
      <w:r w:rsidRPr="0095009A">
        <w:rPr>
          <w:sz w:val="12"/>
          <w:szCs w:val="18"/>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w:t>
      </w:r>
      <w:proofErr w:type="gramStart"/>
      <w:r w:rsidRPr="0095009A">
        <w:rPr>
          <w:sz w:val="12"/>
          <w:szCs w:val="18"/>
        </w:rPr>
        <w:t>commerce .</w:t>
      </w:r>
      <w:proofErr w:type="gramEnd"/>
      <w:r w:rsidRPr="0095009A">
        <w:rPr>
          <w:sz w:val="12"/>
          <w:szCs w:val="18"/>
        </w:rPr>
        <w:t xml:space="preserve"> Th ese space billionaires, each in their own way, are proponents of a new age of astral abundance. Each of them is launching new commercial space industries. Th </w:t>
      </w:r>
      <w:proofErr w:type="spellStart"/>
      <w:r w:rsidRPr="0095009A">
        <w:rPr>
          <w:sz w:val="12"/>
          <w:szCs w:val="18"/>
        </w:rPr>
        <w:t>ey</w:t>
      </w:r>
      <w:proofErr w:type="spellEnd"/>
      <w:r w:rsidRPr="0095009A">
        <w:rPr>
          <w:sz w:val="12"/>
          <w:szCs w:val="18"/>
        </w:rPr>
        <w:t xml:space="preserve">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w:t>
      </w:r>
      <w:proofErr w:type="spellStart"/>
      <w:r w:rsidRPr="0095009A">
        <w:rPr>
          <w:sz w:val="12"/>
          <w:szCs w:val="18"/>
        </w:rPr>
        <w:t>redefi</w:t>
      </w:r>
      <w:proofErr w:type="spellEnd"/>
      <w:r w:rsidRPr="0095009A">
        <w:rPr>
          <w:sz w:val="12"/>
          <w:szCs w:val="18"/>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995E38">
        <w:rPr>
          <w:rStyle w:val="StyleUnderline"/>
          <w:highlight w:val="cyan"/>
        </w:rPr>
        <w:t>if</w:t>
      </w:r>
      <w:r w:rsidRPr="0095009A">
        <w:rPr>
          <w:sz w:val="16"/>
        </w:rPr>
        <w:t xml:space="preserve"> these </w:t>
      </w:r>
      <w:r w:rsidRPr="00995E38">
        <w:rPr>
          <w:rStyle w:val="StyleUnderline"/>
          <w:highlight w:val="cyan"/>
        </w:rPr>
        <w:t>changes do not take place</w:t>
      </w:r>
      <w:r w:rsidRPr="0095009A">
        <w:rPr>
          <w:rStyle w:val="StyleUnderline"/>
        </w:rPr>
        <w:t xml:space="preserve"> we will be in trouble</w:t>
      </w:r>
      <w:r w:rsidRPr="0095009A">
        <w:rPr>
          <w:sz w:val="16"/>
        </w:rPr>
        <w:t xml:space="preserve">. Our </w:t>
      </w:r>
      <w:r w:rsidRPr="00995E38">
        <w:rPr>
          <w:rStyle w:val="StyleUnderline"/>
          <w:highlight w:val="cyan"/>
        </w:rPr>
        <w:t>conventional</w:t>
      </w:r>
      <w:r w:rsidRPr="0095009A">
        <w:rPr>
          <w:rStyle w:val="StyleUnderline"/>
        </w:rPr>
        <w:t xml:space="preserve"> </w:t>
      </w:r>
      <w:proofErr w:type="spellStart"/>
      <w:r w:rsidRPr="0095009A">
        <w:rPr>
          <w:rStyle w:val="StyleUnderline"/>
        </w:rPr>
        <w:t>petro</w:t>
      </w:r>
      <w:proofErr w:type="spellEnd"/>
      <w:r w:rsidRPr="0095009A">
        <w:rPr>
          <w:rStyle w:val="StyleUnderline"/>
        </w:rPr>
        <w:t xml:space="preserve">-chemical energy </w:t>
      </w:r>
      <w:r w:rsidRPr="00995E38">
        <w:rPr>
          <w:rStyle w:val="StyleUnderline"/>
          <w:highlight w:val="cyan"/>
        </w:rPr>
        <w:t>systems will fail</w:t>
      </w:r>
      <w:r w:rsidRPr="0095009A">
        <w:rPr>
          <w:rStyle w:val="StyleUnderline"/>
        </w:rPr>
        <w:t xml:space="preserve"> us</w:t>
      </w:r>
      <w:r w:rsidRPr="0095009A">
        <w:rPr>
          <w:sz w:val="16"/>
        </w:rPr>
        <w:t xml:space="preserve"> economically </w:t>
      </w:r>
      <w:r w:rsidRPr="00995E38">
        <w:rPr>
          <w:rStyle w:val="StyleUnderline"/>
          <w:highlight w:val="cyan"/>
        </w:rPr>
        <w:t>and</w:t>
      </w:r>
      <w:r w:rsidRPr="0095009A">
        <w:rPr>
          <w:sz w:val="16"/>
        </w:rPr>
        <w:t xml:space="preserve"> eventually </w:t>
      </w:r>
      <w:r w:rsidRPr="0095009A">
        <w:rPr>
          <w:rStyle w:val="StyleUnderline"/>
        </w:rPr>
        <w:t xml:space="preserve">blanket us with a hydrocarbon haze of smog that will </w:t>
      </w:r>
      <w:r w:rsidRPr="00995E38">
        <w:rPr>
          <w:rStyle w:val="StyleUnderline"/>
          <w:highlight w:val="cya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995E38">
        <w:rPr>
          <w:rStyle w:val="Emphasis"/>
          <w:highlight w:val="cya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995E38">
        <w:rPr>
          <w:rStyle w:val="StyleUnderline"/>
          <w:highlight w:val="cyan"/>
        </w:rPr>
        <w:t>lack of</w:t>
      </w:r>
      <w:r w:rsidRPr="0095009A">
        <w:rPr>
          <w:sz w:val="16"/>
        </w:rPr>
        <w:t xml:space="preserve"> affordable and readily </w:t>
      </w:r>
      <w:r w:rsidRPr="0095009A">
        <w:rPr>
          <w:rStyle w:val="StyleUnderline"/>
        </w:rPr>
        <w:t xml:space="preserve">available </w:t>
      </w:r>
      <w:r w:rsidRPr="00995E38">
        <w:rPr>
          <w:rStyle w:val="Emphasis"/>
          <w:highlight w:val="cyan"/>
        </w:rPr>
        <w:t>water</w:t>
      </w:r>
      <w:r w:rsidRPr="0095009A">
        <w:rPr>
          <w:rStyle w:val="StyleUnderline"/>
        </w:rPr>
        <w:t xml:space="preserve">, natural resources, </w:t>
      </w:r>
      <w:r w:rsidRPr="00995E38">
        <w:rPr>
          <w:rStyle w:val="Emphasis"/>
          <w:highlight w:val="cyan"/>
        </w:rPr>
        <w:t>food</w:t>
      </w:r>
      <w:r w:rsidRPr="0095009A">
        <w:rPr>
          <w:rStyle w:val="StyleUnderline"/>
        </w:rPr>
        <w:t xml:space="preserve">, health care and medical supplies, </w:t>
      </w:r>
      <w:r w:rsidRPr="00995E38">
        <w:rPr>
          <w:rStyle w:val="StyleUnderline"/>
          <w:highlight w:val="cya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995E38">
        <w:rPr>
          <w:rStyle w:val="Emphasis"/>
          <w:highlight w:val="cyan"/>
        </w:rPr>
        <w:t>systemic warfare</w:t>
      </w:r>
      <w:r w:rsidRPr="00995E38">
        <w:rPr>
          <w:rStyle w:val="StyleUnderline"/>
          <w:highlight w:val="cyan"/>
        </w:rPr>
        <w:t xml:space="preserve"> are</w:t>
      </w:r>
      <w:r w:rsidRPr="0095009A">
        <w:rPr>
          <w:rStyle w:val="StyleUnderline"/>
        </w:rPr>
        <w:t xml:space="preserve"> the </w:t>
      </w:r>
      <w:r w:rsidRPr="00995E38">
        <w:rPr>
          <w:rStyle w:val="Emphasis"/>
          <w:highlight w:val="cyan"/>
        </w:rPr>
        <w:t>alternatives</w:t>
      </w:r>
      <w:r w:rsidRPr="00995E38">
        <w:rPr>
          <w:rStyle w:val="StyleUnderline"/>
          <w:highlight w:val="cya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995E38">
        <w:rPr>
          <w:rStyle w:val="StyleUnderline"/>
          <w:highlight w:val="cyan"/>
        </w:rPr>
        <w:t>space</w:t>
      </w:r>
      <w:r w:rsidRPr="0095009A">
        <w:rPr>
          <w:rStyle w:val="StyleUnderline"/>
        </w:rPr>
        <w:t xml:space="preserve"> security</w:t>
      </w:r>
      <w:r w:rsidRPr="0095009A">
        <w:rPr>
          <w:sz w:val="16"/>
        </w:rPr>
        <w:t xml:space="preserve"> and strategic space defense, </w:t>
      </w:r>
      <w:r w:rsidRPr="00995E38">
        <w:rPr>
          <w:rStyle w:val="StyleUnderline"/>
          <w:highlight w:val="cyan"/>
        </w:rPr>
        <w:t xml:space="preserve">mediated by </w:t>
      </w:r>
      <w:r w:rsidRPr="00995E38">
        <w:rPr>
          <w:rStyle w:val="Emphasis"/>
          <w:highlight w:val="cyan"/>
        </w:rPr>
        <w:t>global</w:t>
      </w:r>
      <w:r w:rsidRPr="0095009A">
        <w:rPr>
          <w:rStyle w:val="Emphasis"/>
        </w:rPr>
        <w:t xml:space="preserve"> space </w:t>
      </w:r>
      <w:r w:rsidRPr="00995E38">
        <w:rPr>
          <w:rStyle w:val="Emphasis"/>
          <w:highlight w:val="cyan"/>
        </w:rPr>
        <w:t>agreements</w:t>
      </w:r>
      <w:r w:rsidRPr="00995E38">
        <w:rPr>
          <w:rStyle w:val="StyleUnderline"/>
          <w:highlight w:val="cyan"/>
        </w:rPr>
        <w:t>, are</w:t>
      </w:r>
      <w:r w:rsidRPr="0095009A">
        <w:rPr>
          <w:rStyle w:val="StyleUnderline"/>
        </w:rPr>
        <w:t xml:space="preserve"> part of </w:t>
      </w:r>
      <w:r w:rsidRPr="00995E38">
        <w:rPr>
          <w:rStyle w:val="StyleUnderline"/>
          <w:highlight w:val="cyan"/>
        </w:rPr>
        <w:t>this</w:t>
      </w:r>
      <w:r w:rsidRPr="0095009A">
        <w:rPr>
          <w:rStyle w:val="StyleUnderline"/>
        </w:rPr>
        <w:t xml:space="preserve"> </w:t>
      </w:r>
      <w:r w:rsidRPr="0095009A">
        <w:rPr>
          <w:rStyle w:val="Emphasis"/>
        </w:rPr>
        <w:t xml:space="preserve">new </w:t>
      </w:r>
      <w:r w:rsidRPr="00995E38">
        <w:rPr>
          <w:rStyle w:val="Emphasis"/>
          <w:highlight w:val="cyan"/>
        </w:rPr>
        <w:t>pathway</w:t>
      </w:r>
      <w:r w:rsidRPr="00995E38">
        <w:rPr>
          <w:rStyle w:val="StyleUnderline"/>
          <w:highlight w:val="cyan"/>
        </w:rPr>
        <w:t xml:space="preserve"> to the future</w:t>
      </w:r>
      <w:r w:rsidRPr="0095009A">
        <w:rPr>
          <w:sz w:val="16"/>
        </w:rPr>
        <w:t>.</w:t>
      </w:r>
    </w:p>
    <w:p w14:paraId="630F8D47" w14:textId="77777777" w:rsidR="005C36AC" w:rsidRPr="00BF18C2" w:rsidRDefault="005C36AC" w:rsidP="005C36AC">
      <w:pPr>
        <w:pStyle w:val="Heading4"/>
      </w:pPr>
      <w:r>
        <w:t>Resource s</w:t>
      </w:r>
      <w:r w:rsidRPr="00DF65BB">
        <w:t>h</w:t>
      </w:r>
      <w:r>
        <w:t xml:space="preserve">ortages also cause war </w:t>
      </w:r>
    </w:p>
    <w:p w14:paraId="66ABC624" w14:textId="77777777" w:rsidR="005C36AC" w:rsidRPr="00DA0C49" w:rsidRDefault="005C36AC" w:rsidP="005C36AC">
      <w:pPr>
        <w:ind w:right="6"/>
      </w:pPr>
      <w:r w:rsidRPr="00DA0C49">
        <w:t>Frosty</w:t>
      </w:r>
      <w:r>
        <w:t xml:space="preserve"> </w:t>
      </w:r>
      <w:r w:rsidRPr="00C200D0">
        <w:rPr>
          <w:rStyle w:val="Style13ptBold"/>
        </w:rPr>
        <w:t>Woolridge 9</w:t>
      </w:r>
      <w:r w:rsidRPr="00DA0C49">
        <w:t xml:space="preserve">, Former Officer </w:t>
      </w:r>
      <w:r>
        <w:t>at the</w:t>
      </w:r>
      <w:r w:rsidRPr="00DA0C49">
        <w:t xml:space="preserve"> US Army Medical Service Corps, “America Galloping Toward Its Greatest Crisis in the 21</w:t>
      </w:r>
      <w:r w:rsidRPr="00DA0C49">
        <w:rPr>
          <w:vertAlign w:val="superscript"/>
        </w:rPr>
        <w:t>st</w:t>
      </w:r>
      <w:r w:rsidRPr="00DA0C49">
        <w:t xml:space="preserve"> Century”, The Examiner, 5-22, http://www.examiner.com/examiner/x-3515-Denver-Political-Issues-Examiner~y2009m5d22-America-galloping-toward-its-greatest-crisis-in-the-21st-century</w:t>
      </w:r>
    </w:p>
    <w:p w14:paraId="66DD3BC0" w14:textId="77777777" w:rsidR="005C36AC" w:rsidRDefault="005C36AC" w:rsidP="005C36AC">
      <w:pPr>
        <w:ind w:right="6"/>
        <w:rPr>
          <w:sz w:val="16"/>
        </w:rPr>
      </w:pPr>
      <w:r w:rsidRPr="00DA0C49">
        <w:rPr>
          <w:sz w:val="16"/>
        </w:rPr>
        <w:t xml:space="preserve">“It is clear that most politicians and most citizens do not recognize that returning to </w:t>
      </w:r>
      <w:r w:rsidRPr="00F00ACC">
        <w:rPr>
          <w:rStyle w:val="StyleUnderline"/>
          <w:highlight w:val="cyan"/>
        </w:rPr>
        <w:t>“more of the same” is a recipe for</w:t>
      </w:r>
      <w:r w:rsidRPr="00C200D0">
        <w:rPr>
          <w:rStyle w:val="StyleUnderline"/>
        </w:rPr>
        <w:t xml:space="preserve"> </w:t>
      </w:r>
      <w:r w:rsidRPr="00DA0C49">
        <w:rPr>
          <w:rStyle w:val="StyleUnderline"/>
        </w:rPr>
        <w:t xml:space="preserve">promoting the first </w:t>
      </w:r>
      <w:r w:rsidRPr="00F00ACC">
        <w:rPr>
          <w:rStyle w:val="Emphasis"/>
          <w:highlight w:val="cyan"/>
        </w:rPr>
        <w:t>collapse of</w:t>
      </w:r>
      <w:r w:rsidRPr="00DA0C49">
        <w:rPr>
          <w:rStyle w:val="Emphasis"/>
        </w:rPr>
        <w:t xml:space="preserve"> a </w:t>
      </w:r>
      <w:r w:rsidRPr="00F00ACC">
        <w:rPr>
          <w:rStyle w:val="Emphasis"/>
          <w:highlight w:val="cyan"/>
        </w:rPr>
        <w:t>global civilization</w:t>
      </w:r>
      <w:r w:rsidRPr="00DA0C49">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RPr="00DA0C49">
        <w:rPr>
          <w:rStyle w:val="StyleUnderline"/>
        </w:rPr>
        <w:t xml:space="preserve">The </w:t>
      </w:r>
      <w:r w:rsidRPr="00F00ACC">
        <w:rPr>
          <w:rStyle w:val="StyleUnderline"/>
          <w:highlight w:val="cyan"/>
        </w:rPr>
        <w:t>consequences of</w:t>
      </w:r>
      <w:r w:rsidRPr="00DA0C49">
        <w:rPr>
          <w:rStyle w:val="StyleUnderline"/>
        </w:rPr>
        <w:t xml:space="preserve"> more </w:t>
      </w:r>
      <w:r w:rsidRPr="00F00ACC">
        <w:rPr>
          <w:rStyle w:val="StyleUnderline"/>
          <w:highlight w:val="cyan"/>
        </w:rPr>
        <w:t>resource wars</w:t>
      </w:r>
      <w:r w:rsidRPr="00DA0C49">
        <w:rPr>
          <w:rStyle w:val="StyleUnderline"/>
        </w:rPr>
        <w:t xml:space="preserve">, many </w:t>
      </w:r>
      <w:r w:rsidRPr="00F00ACC">
        <w:rPr>
          <w:rStyle w:val="Emphasis"/>
          <w:highlight w:val="cyan"/>
        </w:rPr>
        <w:t>likely triggered</w:t>
      </w:r>
      <w:r w:rsidRPr="00F00ACC">
        <w:rPr>
          <w:rStyle w:val="StyleUnderline"/>
          <w:highlight w:val="cyan"/>
        </w:rPr>
        <w:t xml:space="preserve"> over water</w:t>
      </w:r>
      <w:r w:rsidRPr="00DA0C49">
        <w:rPr>
          <w:rStyle w:val="StyleUnderline"/>
        </w:rPr>
        <w:t xml:space="preserve"> supplies stressed by climate disruption, are likely to </w:t>
      </w:r>
      <w:r w:rsidRPr="00F00ACC">
        <w:rPr>
          <w:rStyle w:val="StyleUnderline"/>
          <w:highlight w:val="cyan"/>
        </w:rPr>
        <w:t xml:space="preserve">include </w:t>
      </w:r>
      <w:r w:rsidRPr="00F00ACC">
        <w:rPr>
          <w:rStyle w:val="Emphasis"/>
          <w:highlight w:val="cyan"/>
        </w:rPr>
        <w:t>increased unrest</w:t>
      </w:r>
      <w:r w:rsidRPr="00DA0C49">
        <w:rPr>
          <w:rStyle w:val="Emphasis"/>
        </w:rPr>
        <w:t xml:space="preserve"> in poor nations</w:t>
      </w:r>
      <w:r w:rsidRPr="00DA0C49">
        <w:rPr>
          <w:rStyle w:val="StyleUnderline"/>
        </w:rPr>
        <w:t xml:space="preserve">, a </w:t>
      </w:r>
      <w:r w:rsidRPr="00F00ACC">
        <w:rPr>
          <w:rStyle w:val="Emphasis"/>
          <w:highlight w:val="cyan"/>
        </w:rPr>
        <w:t>proliferation of w</w:t>
      </w:r>
      <w:r w:rsidRPr="00DA0C49">
        <w:rPr>
          <w:rStyle w:val="Emphasis"/>
          <w:sz w:val="16"/>
        </w:rPr>
        <w:t xml:space="preserve">eapons of </w:t>
      </w:r>
      <w:r w:rsidRPr="00F00ACC">
        <w:rPr>
          <w:rStyle w:val="Emphasis"/>
          <w:highlight w:val="cyan"/>
        </w:rPr>
        <w:t>m</w:t>
      </w:r>
      <w:r w:rsidRPr="00DA0C49">
        <w:rPr>
          <w:rStyle w:val="Emphasis"/>
          <w:sz w:val="16"/>
        </w:rPr>
        <w:t xml:space="preserve">ass </w:t>
      </w:r>
      <w:r w:rsidRPr="00F00ACC">
        <w:rPr>
          <w:rStyle w:val="Emphasis"/>
          <w:highlight w:val="cyan"/>
        </w:rPr>
        <w:t>d</w:t>
      </w:r>
      <w:r w:rsidRPr="00DA0C49">
        <w:rPr>
          <w:rStyle w:val="Emphasis"/>
          <w:sz w:val="16"/>
        </w:rPr>
        <w:t>estruction</w:t>
      </w:r>
      <w:r w:rsidRPr="00DA0C49">
        <w:rPr>
          <w:rStyle w:val="StyleUnderline"/>
        </w:rPr>
        <w:t xml:space="preserve">, </w:t>
      </w:r>
      <w:r w:rsidRPr="00F00ACC">
        <w:rPr>
          <w:rStyle w:val="Emphasis"/>
          <w:highlight w:val="cyan"/>
        </w:rPr>
        <w:t>widening inequity</w:t>
      </w:r>
      <w:r w:rsidRPr="00DA0C49">
        <w:rPr>
          <w:rStyle w:val="StyleUnderline"/>
        </w:rPr>
        <w:t xml:space="preserve"> within and between nations, </w:t>
      </w:r>
      <w:r w:rsidRPr="00F00ACC">
        <w:rPr>
          <w:rStyle w:val="StyleUnderline"/>
          <w:highlight w:val="cyan"/>
        </w:rPr>
        <w:t>and</w:t>
      </w:r>
      <w:r w:rsidRPr="00DA0C49">
        <w:rPr>
          <w:rStyle w:val="StyleUnderline"/>
        </w:rPr>
        <w:t xml:space="preserve"> in the worst (and </w:t>
      </w:r>
      <w:r w:rsidRPr="00F00ACC">
        <w:rPr>
          <w:rStyle w:val="Emphasis"/>
          <w:highlight w:val="cyan"/>
        </w:rPr>
        <w:t>not unlikely</w:t>
      </w:r>
      <w:r w:rsidRPr="00DA0C49">
        <w:rPr>
          <w:rStyle w:val="StyleUnderline"/>
        </w:rPr>
        <w:t xml:space="preserve">) case, a </w:t>
      </w:r>
      <w:r w:rsidRPr="00F00ACC">
        <w:rPr>
          <w:rStyle w:val="Emphasis"/>
          <w:highlight w:val="cyan"/>
        </w:rPr>
        <w:t>nuclear war ending civilization</w:t>
      </w:r>
      <w:r w:rsidRPr="00DA0C49">
        <w:rPr>
          <w:sz w:val="16"/>
        </w:rPr>
        <w:t>.</w:t>
      </w:r>
    </w:p>
    <w:p w14:paraId="6821F18D" w14:textId="77777777" w:rsidR="005C36AC" w:rsidRPr="009C6994" w:rsidRDefault="005C36AC" w:rsidP="005C36AC">
      <w:pPr>
        <w:pStyle w:val="Heading4"/>
      </w:pPr>
      <w:r>
        <w:t xml:space="preserve">Extinction’s </w:t>
      </w:r>
      <w:r>
        <w:rPr>
          <w:u w:val="single"/>
        </w:rPr>
        <w:t>inevitable</w:t>
      </w:r>
      <w:r>
        <w:t xml:space="preserve"> without multilateral space governance</w:t>
      </w:r>
    </w:p>
    <w:p w14:paraId="793C9F70" w14:textId="77777777" w:rsidR="005C36AC" w:rsidRPr="009C6994" w:rsidRDefault="005C36AC" w:rsidP="005C36AC">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Space. https://www.space.com/37500-outer-space-treaty-needs-adaptation.html</w:t>
      </w:r>
    </w:p>
    <w:p w14:paraId="70903F78" w14:textId="52B9AC3D" w:rsidR="005C36AC" w:rsidRPr="00E96DC2" w:rsidRDefault="005C36AC" w:rsidP="005C36AC">
      <w:pPr>
        <w:rPr>
          <w:sz w:val="16"/>
        </w:rPr>
      </w:pPr>
      <w:r w:rsidRPr="007A78EC">
        <w:rPr>
          <w:sz w:val="16"/>
        </w:rPr>
        <w:t xml:space="preserve">It is </w:t>
      </w:r>
      <w:r w:rsidRPr="009C6994">
        <w:rPr>
          <w:rStyle w:val="Emphasis"/>
          <w:highlight w:val="cyan"/>
        </w:rPr>
        <w:t>future generations</w:t>
      </w:r>
      <w:r w:rsidRPr="007A78EC">
        <w:rPr>
          <w:sz w:val="16"/>
        </w:rPr>
        <w:t xml:space="preserve"> who have the strongest claim to preserve and even improve the benefits from the peaceful exploration and use of outer space over the coming decades. They </w:t>
      </w:r>
      <w:r w:rsidRPr="009C6994">
        <w:rPr>
          <w:rStyle w:val="StyleUnderline"/>
          <w:highlight w:val="cyan"/>
        </w:rPr>
        <w:t>have</w:t>
      </w:r>
      <w:r w:rsidRPr="007A78EC">
        <w:rPr>
          <w:sz w:val="16"/>
        </w:rPr>
        <w:t xml:space="preserve"> at least </w:t>
      </w:r>
      <w:r w:rsidRPr="009C6994">
        <w:rPr>
          <w:rStyle w:val="StyleUnderline"/>
          <w:highlight w:val="cyan"/>
        </w:rPr>
        <w:t>a moral</w:t>
      </w:r>
      <w:r w:rsidRPr="007A78EC">
        <w:rPr>
          <w:sz w:val="16"/>
        </w:rPr>
        <w:t xml:space="preserve"> – and, arguably, legal – </w:t>
      </w:r>
      <w:r w:rsidRPr="009C6994">
        <w:rPr>
          <w:rStyle w:val="Emphasis"/>
          <w:highlight w:val="cyan"/>
        </w:rPr>
        <w:t>mandate</w:t>
      </w:r>
      <w:r w:rsidRPr="009C6994">
        <w:rPr>
          <w:sz w:val="16"/>
          <w:highlight w:val="cyan"/>
        </w:rPr>
        <w:t xml:space="preserve"> </w:t>
      </w:r>
      <w:r w:rsidRPr="009C6994">
        <w:rPr>
          <w:rStyle w:val="StyleUnderline"/>
          <w:highlight w:val="cyan"/>
        </w:rPr>
        <w:t>to insist</w:t>
      </w:r>
      <w:r w:rsidRPr="007A78EC">
        <w:rPr>
          <w:sz w:val="16"/>
        </w:rPr>
        <w:t xml:space="preserve"> that </w:t>
      </w:r>
      <w:r w:rsidRPr="009C6994">
        <w:rPr>
          <w:rStyle w:val="StyleUnderline"/>
          <w:highlight w:val="cyan"/>
        </w:rPr>
        <w:t>states</w:t>
      </w:r>
      <w:r w:rsidRPr="007A78EC">
        <w:rPr>
          <w:sz w:val="16"/>
        </w:rPr>
        <w:t xml:space="preserve"> seriously consider </w:t>
      </w:r>
      <w:r w:rsidRPr="009C6994">
        <w:rPr>
          <w:rStyle w:val="Emphasis"/>
          <w:highlight w:val="cyan"/>
        </w:rPr>
        <w:t>supplement</w:t>
      </w:r>
      <w:r w:rsidRPr="007A78EC">
        <w:rPr>
          <w:sz w:val="16"/>
        </w:rPr>
        <w:t xml:space="preserve">ing </w:t>
      </w:r>
      <w:r w:rsidRPr="009C6994">
        <w:rPr>
          <w:rStyle w:val="Emphasis"/>
          <w:highlight w:val="cya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w:t>
      </w:r>
      <w:proofErr w:type="spellStart"/>
      <w:r w:rsidRPr="007A78EC">
        <w:rPr>
          <w:sz w:val="16"/>
        </w:rPr>
        <w:t>years.In</w:t>
      </w:r>
      <w:proofErr w:type="spellEnd"/>
      <w:r w:rsidRPr="007A78EC">
        <w:rPr>
          <w:sz w:val="16"/>
        </w:rPr>
        <w:t xml:space="preserve">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r w:rsidRPr="007A78EC">
        <w:rPr>
          <w:rStyle w:val="StyleUnderline"/>
        </w:rPr>
        <w:t xml:space="preserve">Crafting instruments that address the current and foreseeable </w:t>
      </w:r>
      <w:r w:rsidRPr="009C6994">
        <w:rPr>
          <w:rStyle w:val="Emphasis"/>
          <w:highlight w:val="cyan"/>
        </w:rPr>
        <w:t>future challenges in</w:t>
      </w:r>
      <w:r w:rsidRPr="007A78EC">
        <w:rPr>
          <w:rStyle w:val="Emphasis"/>
        </w:rPr>
        <w:t xml:space="preserve"> global </w:t>
      </w:r>
      <w:r w:rsidRPr="009C6994">
        <w:rPr>
          <w:rStyle w:val="Emphasis"/>
          <w:highlight w:val="cya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9C6994">
        <w:rPr>
          <w:rStyle w:val="Emphasis"/>
          <w:szCs w:val="28"/>
          <w:highlight w:val="cyan"/>
        </w:rPr>
        <w:t>are</w:t>
      </w:r>
      <w:r w:rsidRPr="007A78EC">
        <w:rPr>
          <w:rStyle w:val="Emphasis"/>
          <w:szCs w:val="28"/>
        </w:rPr>
        <w:t xml:space="preserve"> not just big, they're </w:t>
      </w:r>
      <w:r w:rsidRPr="009C6994">
        <w:rPr>
          <w:rStyle w:val="Emphasis"/>
          <w:szCs w:val="28"/>
          <w:highlight w:val="cyan"/>
        </w:rPr>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9C6994">
        <w:rPr>
          <w:rStyle w:val="Emphasis"/>
          <w:highlight w:val="cyan"/>
        </w:rPr>
        <w:t>climate change</w:t>
      </w:r>
      <w:r w:rsidRPr="007A78EC">
        <w:rPr>
          <w:sz w:val="16"/>
        </w:rPr>
        <w:t xml:space="preserve"> </w:t>
      </w:r>
      <w:r w:rsidRPr="007A78EC">
        <w:rPr>
          <w:rStyle w:val="StyleUnderline"/>
        </w:rPr>
        <w:t xml:space="preserve">on this planet, which </w:t>
      </w:r>
      <w:r w:rsidRPr="009C6994">
        <w:rPr>
          <w:rStyle w:val="StyleUnderline"/>
          <w:highlight w:val="cyan"/>
        </w:rPr>
        <w:t>threatens to make</w:t>
      </w:r>
      <w:r w:rsidRPr="007A78EC">
        <w:rPr>
          <w:rStyle w:val="StyleUnderline"/>
        </w:rPr>
        <w:t xml:space="preserve"> the </w:t>
      </w:r>
      <w:r w:rsidRPr="009C6994">
        <w:rPr>
          <w:rStyle w:val="StyleUnderline"/>
          <w:highlight w:val="cyan"/>
        </w:rPr>
        <w:t>Earth</w:t>
      </w:r>
      <w:r w:rsidRPr="007A78EC">
        <w:rPr>
          <w:rStyle w:val="StyleUnderline"/>
        </w:rPr>
        <w:t xml:space="preserve"> environment increasingly </w:t>
      </w:r>
      <w:r w:rsidRPr="009C6994">
        <w:rPr>
          <w:rStyle w:val="Emphasis"/>
          <w:highlight w:val="cyan"/>
        </w:rPr>
        <w:t>incompatible</w:t>
      </w:r>
      <w:r w:rsidRPr="007A78EC">
        <w:rPr>
          <w:rStyle w:val="Emphasis"/>
        </w:rPr>
        <w:t xml:space="preserve"> with human existence.</w:t>
      </w:r>
      <w:r w:rsidRPr="007A78EC">
        <w:rPr>
          <w:sz w:val="16"/>
        </w:rPr>
        <w:t xml:space="preserve"> Climate change is not the only threat – </w:t>
      </w:r>
      <w:r w:rsidRPr="009C6994">
        <w:rPr>
          <w:rStyle w:val="StyleUnderline"/>
          <w:highlight w:val="cyan"/>
        </w:rPr>
        <w:t>an</w:t>
      </w:r>
      <w:r w:rsidRPr="009C6994">
        <w:rPr>
          <w:sz w:val="16"/>
          <w:highlight w:val="cyan"/>
        </w:rPr>
        <w:t xml:space="preserve"> </w:t>
      </w:r>
      <w:r w:rsidRPr="009C6994">
        <w:rPr>
          <w:rStyle w:val="Emphasis"/>
          <w:highlight w:val="cyan"/>
        </w:rPr>
        <w:t>asteroid</w:t>
      </w:r>
      <w:r w:rsidRPr="007A78EC">
        <w:rPr>
          <w:sz w:val="16"/>
        </w:rPr>
        <w:t xml:space="preserve"> </w:t>
      </w:r>
      <w:r w:rsidRPr="007A78EC">
        <w:rPr>
          <w:rStyle w:val="StyleUnderline"/>
        </w:rPr>
        <w:t xml:space="preserve">impact could wipe out our species, </w:t>
      </w:r>
      <w:r w:rsidRPr="009C6994">
        <w:rPr>
          <w:rStyle w:val="StyleUnderline"/>
          <w:highlight w:val="cyan"/>
        </w:rPr>
        <w:t>and</w:t>
      </w:r>
      <w:r w:rsidRPr="007A78EC">
        <w:rPr>
          <w:rStyle w:val="StyleUnderline"/>
        </w:rPr>
        <w:t xml:space="preserve"> one of the regular</w:t>
      </w:r>
      <w:r w:rsidRPr="007A78EC">
        <w:rPr>
          <w:sz w:val="16"/>
        </w:rPr>
        <w:t xml:space="preserve"> </w:t>
      </w:r>
      <w:r w:rsidRPr="009C6994">
        <w:rPr>
          <w:rStyle w:val="Emphasis"/>
          <w:highlight w:val="cyan"/>
        </w:rPr>
        <w:t>solar events</w:t>
      </w:r>
      <w:r w:rsidRPr="007A78EC">
        <w:rPr>
          <w:sz w:val="16"/>
        </w:rPr>
        <w:t xml:space="preserve"> </w:t>
      </w:r>
      <w:r w:rsidRPr="007A78EC">
        <w:rPr>
          <w:rStyle w:val="StyleUnderline"/>
        </w:rPr>
        <w:t xml:space="preserve">in the life of our Sun </w:t>
      </w:r>
      <w:r w:rsidRPr="009C6994">
        <w:rPr>
          <w:rStyle w:val="StyleUnderline"/>
          <w:highlight w:val="cyan"/>
        </w:rPr>
        <w:t>could</w:t>
      </w:r>
      <w:r w:rsidRPr="007A78EC">
        <w:rPr>
          <w:rStyle w:val="StyleUnderline"/>
        </w:rPr>
        <w:t xml:space="preserve"> severely</w:t>
      </w:r>
      <w:r w:rsidRPr="007A78EC">
        <w:rPr>
          <w:sz w:val="16"/>
        </w:rPr>
        <w:t xml:space="preserve"> </w:t>
      </w:r>
      <w:r w:rsidRPr="009C6994">
        <w:rPr>
          <w:rStyle w:val="Emphasis"/>
          <w:highlight w:val="cya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9C6994">
        <w:rPr>
          <w:rStyle w:val="StyleUnderline"/>
          <w:highlight w:val="cyan"/>
        </w:rPr>
        <w:t xml:space="preserve">What </w:t>
      </w:r>
      <w:r w:rsidRPr="009C6994">
        <w:rPr>
          <w:rStyle w:val="Emphasis"/>
          <w:highlight w:val="cyan"/>
        </w:rPr>
        <w:t>laws</w:t>
      </w:r>
      <w:r w:rsidRPr="007A78EC">
        <w:rPr>
          <w:sz w:val="16"/>
        </w:rPr>
        <w:t xml:space="preserve"> </w:t>
      </w:r>
      <w:r w:rsidRPr="007A78EC">
        <w:rPr>
          <w:rStyle w:val="StyleUnderline"/>
        </w:rPr>
        <w:t xml:space="preserve">should </w:t>
      </w:r>
      <w:r w:rsidRPr="009C6994">
        <w:rPr>
          <w:rStyle w:val="StyleUnderline"/>
          <w:highlight w:val="cyan"/>
        </w:rPr>
        <w:t>apply</w:t>
      </w:r>
      <w:r w:rsidRPr="007A78EC">
        <w:rPr>
          <w:sz w:val="16"/>
        </w:rPr>
        <w:t xml:space="preserve"> to humans living on another planet? </w:t>
      </w:r>
      <w:r w:rsidRPr="009C6994">
        <w:rPr>
          <w:rStyle w:val="StyleUnderline"/>
          <w:highlight w:val="cyan"/>
        </w:rPr>
        <w:t>Who has</w:t>
      </w:r>
      <w:r w:rsidRPr="009C6994">
        <w:rPr>
          <w:sz w:val="16"/>
          <w:highlight w:val="cyan"/>
        </w:rPr>
        <w:t xml:space="preserve"> </w:t>
      </w:r>
      <w:r w:rsidRPr="009C6994">
        <w:rPr>
          <w:rStyle w:val="Emphasis"/>
          <w:highlight w:val="cyan"/>
        </w:rPr>
        <w:t>legal authority</w:t>
      </w:r>
      <w:r w:rsidRPr="009C6994">
        <w:rPr>
          <w:sz w:val="16"/>
          <w:highlight w:val="cyan"/>
        </w:rPr>
        <w:t xml:space="preserve"> </w:t>
      </w:r>
      <w:r w:rsidRPr="009C6994">
        <w:rPr>
          <w:rStyle w:val="StyleUnderline"/>
          <w:highlight w:val="cyan"/>
        </w:rPr>
        <w:t>to take</w:t>
      </w:r>
      <w:r w:rsidRPr="009C6994">
        <w:rPr>
          <w:sz w:val="16"/>
          <w:highlight w:val="cyan"/>
        </w:rPr>
        <w:t xml:space="preserve"> </w:t>
      </w:r>
      <w:r w:rsidRPr="009C6994">
        <w:rPr>
          <w:rStyle w:val="Emphasis"/>
          <w:highlight w:val="cyan"/>
        </w:rPr>
        <w:t>timely action</w:t>
      </w:r>
      <w:r w:rsidRPr="007A78EC">
        <w:rPr>
          <w:sz w:val="16"/>
        </w:rPr>
        <w:t xml:space="preserve"> to divert an asteroid </w:t>
      </w:r>
      <w:r w:rsidRPr="009C6994">
        <w:rPr>
          <w:rStyle w:val="StyleUnderline"/>
          <w:highlight w:val="cyan"/>
        </w:rPr>
        <w:t xml:space="preserve">on behalf of the </w:t>
      </w:r>
      <w:r w:rsidRPr="009C6994">
        <w:rPr>
          <w:rStyle w:val="Emphasis"/>
          <w:highlight w:val="cya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9C6994">
        <w:rPr>
          <w:rStyle w:val="StyleUnderline"/>
          <w:highlight w:val="cyan"/>
        </w:rPr>
        <w:t xml:space="preserve">we </w:t>
      </w:r>
      <w:r w:rsidRPr="009C6994">
        <w:rPr>
          <w:rStyle w:val="Emphasis"/>
          <w:highlight w:val="cyan"/>
        </w:rPr>
        <w:t>might</w:t>
      </w:r>
      <w:r w:rsidRPr="007A78EC">
        <w:rPr>
          <w:rStyle w:val="Emphasis"/>
        </w:rPr>
        <w:t xml:space="preserve"> still be the </w:t>
      </w:r>
      <w:r w:rsidRPr="009C6994">
        <w:rPr>
          <w:rStyle w:val="Emphasis"/>
          <w:highlight w:val="cyan"/>
        </w:rPr>
        <w:t>author</w:t>
      </w:r>
      <w:r w:rsidRPr="007A78EC">
        <w:rPr>
          <w:rStyle w:val="Emphasis"/>
        </w:rPr>
        <w:t xml:space="preserve">s of </w:t>
      </w:r>
      <w:r w:rsidRPr="009C6994">
        <w:rPr>
          <w:rStyle w:val="Emphasis"/>
          <w:highlight w:val="cyan"/>
        </w:rPr>
        <w:t>our own demise</w:t>
      </w:r>
      <w:r w:rsidRPr="00443572">
        <w:t>.</w:t>
      </w:r>
      <w:r w:rsidRPr="007A78EC">
        <w:rPr>
          <w:sz w:val="16"/>
        </w:rPr>
        <w:t xml:space="preserve"> But how do you regulate "space weapons" without undermining "the great prospects opening up before mankind as a result of man's entry into outer space" (the opening words of the OST)?</w:t>
      </w:r>
    </w:p>
    <w:p w14:paraId="701122D1" w14:textId="11B0219B" w:rsidR="005C36AC" w:rsidRDefault="005C36AC" w:rsidP="00E96DC2">
      <w:pPr>
        <w:pStyle w:val="Heading3"/>
      </w:pPr>
      <w:r>
        <w:t>Plan</w:t>
      </w:r>
    </w:p>
    <w:p w14:paraId="5C7196C6" w14:textId="5EF49144" w:rsidR="005C36AC" w:rsidRDefault="00E96DC2" w:rsidP="005C36AC">
      <w:pPr>
        <w:pStyle w:val="Heading4"/>
      </w:pPr>
      <w:r>
        <w:t xml:space="preserve">Plan: </w:t>
      </w:r>
      <w:r w:rsidR="005C36AC">
        <w:t>Space faring nations should establish a multilateral agreement that restricts asteroid mining done by private entities</w:t>
      </w:r>
    </w:p>
    <w:p w14:paraId="6775BAB0" w14:textId="77777777" w:rsidR="00D17047" w:rsidRPr="00D17047" w:rsidRDefault="00D17047" w:rsidP="00D17047"/>
    <w:p w14:paraId="27FF09CA" w14:textId="77777777" w:rsidR="00D17047" w:rsidRDefault="00D17047" w:rsidP="00D17047">
      <w:pPr>
        <w:pStyle w:val="Heading4"/>
      </w:pPr>
      <w:r>
        <w:t xml:space="preserve">Creating a legal regime so everyone benefits from mining creates sustainable mining while avoiding conflict. </w:t>
      </w:r>
    </w:p>
    <w:p w14:paraId="7E275B9A" w14:textId="77777777" w:rsidR="00D17047" w:rsidRDefault="00D17047" w:rsidP="00D17047">
      <w:r>
        <w:t xml:space="preserve">Morgan </w:t>
      </w:r>
      <w:proofErr w:type="spellStart"/>
      <w:r w:rsidRPr="00531E7E">
        <w:rPr>
          <w:rStyle w:val="Style13ptBold"/>
        </w:rPr>
        <w:t>Saletta</w:t>
      </w:r>
      <w:proofErr w:type="spellEnd"/>
      <w:r w:rsidRPr="00531E7E">
        <w:rPr>
          <w:rStyle w:val="Style13ptBold"/>
        </w:rPr>
        <w:t xml:space="preserve"> 16,</w:t>
      </w:r>
      <w:r>
        <w:t xml:space="preserve"> PhD, History and Philosophy of Science, The University of Melbourne, “All of humanity should share in the space mining boom,” Conversation, 4-17-2016, https://theconversation.com/all-of-humanity-should-share-in-the-space-mining-boom-57740</w:t>
      </w:r>
    </w:p>
    <w:p w14:paraId="605F7CBA" w14:textId="578B78EE" w:rsidR="00E42E4C" w:rsidRDefault="00D17047" w:rsidP="00F601E6">
      <w:pPr>
        <w:rPr>
          <w:rStyle w:val="StyleUnderline"/>
        </w:rPr>
      </w:pPr>
      <w:r w:rsidRPr="00531E7E">
        <w:rPr>
          <w:sz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w:t>
      </w:r>
      <w:proofErr w:type="spellStart"/>
      <w:r w:rsidRPr="00531E7E">
        <w:rPr>
          <w:sz w:val="12"/>
        </w:rPr>
        <w:t>Diamondis</w:t>
      </w:r>
      <w:proofErr w:type="spellEnd"/>
      <w:r w:rsidRPr="00531E7E">
        <w:rPr>
          <w:sz w:val="12"/>
        </w:rPr>
        <w:t xml:space="preserve">, co-founder of Planetary Resources and founder of the </w:t>
      </w:r>
      <w:proofErr w:type="spellStart"/>
      <w:r w:rsidRPr="00531E7E">
        <w:rPr>
          <w:sz w:val="12"/>
        </w:rPr>
        <w:t>XPrize</w:t>
      </w:r>
      <w:proofErr w:type="spellEnd"/>
      <w:r w:rsidRPr="00531E7E">
        <w:rPr>
          <w:sz w:val="12"/>
        </w:rPr>
        <w:t xml:space="preserve"> Grand Challenges, believes that the benefits to humanity give us a moral imperative to explore and </w:t>
      </w:r>
      <w:proofErr w:type="spellStart"/>
      <w:r w:rsidRPr="00531E7E">
        <w:rPr>
          <w:sz w:val="12"/>
        </w:rPr>
        <w:t>utilise</w:t>
      </w:r>
      <w:proofErr w:type="spellEnd"/>
      <w:r w:rsidRPr="00531E7E">
        <w:rPr>
          <w:sz w:val="12"/>
        </w:rPr>
        <w:t xml:space="preserve"> space. He has also declared “there are twenty-trillion-dollar checks up there, waiting to be cashed!” </w:t>
      </w:r>
      <w:r w:rsidRPr="00531E7E">
        <w:rPr>
          <w:rStyle w:val="StyleUnderline"/>
        </w:rPr>
        <w:t>However, behind the utopian rhetoric and dazzling dreams of riches lie some very real problems.</w:t>
      </w:r>
      <w:r>
        <w:rPr>
          <w:rStyle w:val="StyleUnderline"/>
        </w:rPr>
        <w:t xml:space="preserve"> </w:t>
      </w:r>
      <w:r w:rsidRPr="00531E7E">
        <w:rPr>
          <w:sz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w:t>
      </w:r>
      <w:proofErr w:type="spellStart"/>
      <w:r w:rsidRPr="00531E7E">
        <w:rPr>
          <w:sz w:val="12"/>
        </w:rPr>
        <w:t>licence</w:t>
      </w:r>
      <w:proofErr w:type="spellEnd"/>
      <w:r w:rsidRPr="00531E7E">
        <w:rPr>
          <w:sz w:val="12"/>
        </w:rPr>
        <w:t xml:space="preserve"> companies to engage in timber extraction, mining, offshore oil exploration and other activities, receiving </w:t>
      </w:r>
      <w:proofErr w:type="gramStart"/>
      <w:r w:rsidRPr="00531E7E">
        <w:rPr>
          <w:sz w:val="12"/>
        </w:rPr>
        <w:t>royalties</w:t>
      </w:r>
      <w:proofErr w:type="gramEnd"/>
      <w:r w:rsidRPr="00531E7E">
        <w:rPr>
          <w:sz w:val="12"/>
        </w:rPr>
        <w:t xml:space="preserve"> payments on production. In the United States, revenues from such royalties </w:t>
      </w:r>
      <w:proofErr w:type="spellStart"/>
      <w:r w:rsidRPr="00531E7E">
        <w:rPr>
          <w:sz w:val="12"/>
        </w:rPr>
        <w:t>totalled</w:t>
      </w:r>
      <w:proofErr w:type="spellEnd"/>
      <w:r w:rsidRPr="00531E7E">
        <w:rPr>
          <w:sz w:val="12"/>
        </w:rPr>
        <w:t xml:space="preserve">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RPr="00EB6DA0">
        <w:rPr>
          <w:rStyle w:val="StyleUnderline"/>
          <w:highlight w:val="cyan"/>
        </w:rPr>
        <w:t xml:space="preserve">The riches exist, but how will humanity benefit from mining in outer space, or for that matter, </w:t>
      </w:r>
      <w:r w:rsidRPr="00EB6DA0">
        <w:rPr>
          <w:rStyle w:val="Emphasis"/>
          <w:highlight w:val="cyan"/>
        </w:rPr>
        <w:t xml:space="preserve">other global commons such as the </w:t>
      </w:r>
      <w:proofErr w:type="gramStart"/>
      <w:r w:rsidRPr="00EB6DA0">
        <w:rPr>
          <w:rStyle w:val="Emphasis"/>
          <w:highlight w:val="cyan"/>
        </w:rPr>
        <w:t>deep sea</w:t>
      </w:r>
      <w:proofErr w:type="gramEnd"/>
      <w:r w:rsidRPr="00EB6DA0">
        <w:rPr>
          <w:rStyle w:val="Emphasis"/>
          <w:highlight w:val="cyan"/>
        </w:rPr>
        <w:t xml:space="preserve"> floor</w:t>
      </w:r>
      <w:r w:rsidRPr="00531E7E">
        <w:rPr>
          <w:rStyle w:val="Emphasis"/>
        </w:rPr>
        <w:t>?</w:t>
      </w:r>
      <w:r>
        <w:rPr>
          <w:rStyle w:val="Emphasis"/>
        </w:rPr>
        <w:t xml:space="preserve"> </w:t>
      </w:r>
      <w:r w:rsidRPr="00531E7E">
        <w:rPr>
          <w:sz w:val="12"/>
        </w:rPr>
        <w:t xml:space="preserve">Behind the lofty rhetoric of benefits to humanity, there is a dark shadow of voodoo economics, the shambling, walking dead figure of </w:t>
      </w:r>
      <w:proofErr w:type="spellStart"/>
      <w:proofErr w:type="gramStart"/>
      <w:r w:rsidRPr="00531E7E">
        <w:rPr>
          <w:sz w:val="12"/>
        </w:rPr>
        <w:t>trickle down</w:t>
      </w:r>
      <w:proofErr w:type="spellEnd"/>
      <w:proofErr w:type="gramEnd"/>
      <w:r w:rsidRPr="00531E7E">
        <w:rPr>
          <w:sz w:val="12"/>
        </w:rPr>
        <w:t xml:space="preserve"> economics– and the possibility of a world where a few trillionaires enjoy the view from space while others barely eke a living on its surface. </w:t>
      </w:r>
      <w:r w:rsidRPr="00531E7E">
        <w:rPr>
          <w:rStyle w:val="StyleUnderline"/>
        </w:rPr>
        <w:t>Yet we do suggest that commercial interests and profit seeking can be a healthy part of the exploration of outer space</w:t>
      </w:r>
      <w:r w:rsidRPr="00531E7E">
        <w:rPr>
          <w:sz w:val="12"/>
        </w:rPr>
        <w:t xml:space="preserve">. </w:t>
      </w:r>
      <w:r w:rsidRPr="00531E7E">
        <w:rPr>
          <w:rStyle w:val="StyleUnderline"/>
        </w:rPr>
        <w:t>Yet outer space is not the Wild West frontier of Frederick Jackson Turner, nor do we live in the Gold Rush days of Jack London’s tale of greed and death.</w:t>
      </w:r>
      <w:r>
        <w:rPr>
          <w:rStyle w:val="StyleUnderline"/>
        </w:rPr>
        <w:t xml:space="preserve"> </w:t>
      </w:r>
      <w:r w:rsidRPr="00531E7E">
        <w:rPr>
          <w:rStyle w:val="StyleUnderline"/>
        </w:rPr>
        <w:t>In the common heritage of space, with multiple state and private actors engaging in exploration and potentially exploitation</w:t>
      </w:r>
      <w:r w:rsidRPr="00531E7E">
        <w:rPr>
          <w:sz w:val="12"/>
        </w:rPr>
        <w:t xml:space="preserve">, </w:t>
      </w:r>
      <w:r w:rsidRPr="00EB6DA0">
        <w:rPr>
          <w:rStyle w:val="Emphasis"/>
          <w:highlight w:val="cyan"/>
        </w:rPr>
        <w:t>international cooperation and oversight will benefit all</w:t>
      </w:r>
      <w:r w:rsidRPr="00531E7E">
        <w:rPr>
          <w:rStyle w:val="Emphasis"/>
        </w:rPr>
        <w:t>.</w:t>
      </w:r>
      <w:r>
        <w:rPr>
          <w:rStyle w:val="Emphasis"/>
        </w:rPr>
        <w:t xml:space="preserve"> </w:t>
      </w:r>
      <w:r w:rsidRPr="00531E7E">
        <w:rPr>
          <w:sz w:val="12"/>
        </w:rPr>
        <w:t xml:space="preserve">The Alaskan model </w:t>
      </w:r>
      <w:r w:rsidRPr="00531E7E">
        <w:rPr>
          <w:rStyle w:val="StyleUnderline"/>
        </w:rPr>
        <w:t>There is a balanced, pragmatic approach that will promote commercial and profit driven activities, while also producing tangible benefits to all of humanity</w:t>
      </w:r>
      <w:r w:rsidRPr="00531E7E">
        <w:rPr>
          <w:sz w:val="12"/>
        </w:rPr>
        <w:t xml:space="preserve">. Importantly, this pragmatic approach has a </w:t>
      </w:r>
      <w:proofErr w:type="spellStart"/>
      <w:proofErr w:type="gramStart"/>
      <w:r w:rsidRPr="00531E7E">
        <w:rPr>
          <w:sz w:val="12"/>
        </w:rPr>
        <w:t>well established</w:t>
      </w:r>
      <w:proofErr w:type="spellEnd"/>
      <w:proofErr w:type="gramEnd"/>
      <w:r w:rsidRPr="00531E7E">
        <w:rPr>
          <w:sz w:val="12"/>
        </w:rPr>
        <w:t xml:space="preserve">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sidRPr="00531E7E">
        <w:rPr>
          <w:rStyle w:val="StyleUnderline"/>
        </w:rPr>
        <w:t>In 1977, Hammond suggested that “rather than permitting government to spend all public monies earned through the exploitation of the public’s resources for what government thinks best, let’s grant shares to Alaskans.”</w:t>
      </w:r>
      <w:r>
        <w:rPr>
          <w:rStyle w:val="StyleUnderline"/>
        </w:rPr>
        <w:t xml:space="preserve"> </w:t>
      </w:r>
      <w:r w:rsidRPr="00531E7E">
        <w:rPr>
          <w:sz w:val="12"/>
        </w:rPr>
        <w:t xml:space="preserve">The first dividend payment was made in 1982, and in 2015 that payment amounted to US$2,072. </w:t>
      </w:r>
      <w:r w:rsidRPr="00531E7E">
        <w:rPr>
          <w:rStyle w:val="StyleUnderline"/>
        </w:rPr>
        <w:t>Linking a citizen’s dividend to a sovereign wealth fund was unique, but the idea of a citizen’s dividend has a long and venerable tradition. One of the earliest advocates was no less than the political theorist and American Revolutionary, Thomas Paine.</w:t>
      </w:r>
      <w:r>
        <w:rPr>
          <w:rStyle w:val="StyleUnderline"/>
        </w:rPr>
        <w:t xml:space="preserve"> </w:t>
      </w:r>
      <w:r w:rsidRPr="00531E7E">
        <w:rPr>
          <w:sz w:val="12"/>
        </w:rPr>
        <w:t xml:space="preserve">International body How would this work for outer space? </w:t>
      </w:r>
      <w:r w:rsidRPr="00EB6DA0">
        <w:rPr>
          <w:rStyle w:val="StyleUnderline"/>
          <w:highlight w:val="cyan"/>
        </w:rPr>
        <w:t>We need an international body similar to the International Seabed Authority</w:t>
      </w:r>
      <w:r w:rsidRPr="00531E7E">
        <w:rPr>
          <w:sz w:val="12"/>
        </w:rPr>
        <w:t xml:space="preserve">, which was established by the United Nations Convention on the Law of the Sea, or the International Telecommunications Union, which allocates satellite orbits. </w:t>
      </w:r>
      <w:r w:rsidRPr="00EB6DA0">
        <w:rPr>
          <w:rStyle w:val="Emphasis"/>
          <w:highlight w:val="cyan"/>
        </w:rPr>
        <w:t>This would provide the stable business and investment environment that entrepreneurs seek by ensuring international law and obligations are met</w:t>
      </w:r>
      <w:r w:rsidRPr="00EB6DA0">
        <w:rPr>
          <w:sz w:val="12"/>
          <w:highlight w:val="cyan"/>
        </w:rPr>
        <w:t>.</w:t>
      </w:r>
      <w:r w:rsidRPr="00531E7E">
        <w:rPr>
          <w:sz w:val="12"/>
        </w:rPr>
        <w:t xml:space="preserve"> </w:t>
      </w:r>
      <w:r w:rsidRPr="00EB6DA0">
        <w:rPr>
          <w:rStyle w:val="StyleUnderline"/>
          <w:highlight w:val="cyan"/>
        </w:rPr>
        <w:t>This body could license outer space resources and levy a royalty on production, which is part of standard business practice between petroleum and other mining companies</w:t>
      </w:r>
      <w:r w:rsidRPr="00531E7E">
        <w:rPr>
          <w:rStyle w:val="StyleUnderline"/>
        </w:rPr>
        <w:t xml:space="preserve"> and governments here on Earth.</w:t>
      </w:r>
      <w:r>
        <w:rPr>
          <w:rStyle w:val="StyleUnderline"/>
        </w:rPr>
        <w:t xml:space="preserve"> </w:t>
      </w:r>
      <w:r w:rsidRPr="00EB6DA0">
        <w:rPr>
          <w:rStyle w:val="StyleUnderline"/>
          <w:highlight w:val="cyan"/>
        </w:rPr>
        <w:t>In turn, these revenues, or a significant portion thereof, would be deposited in a Space Resource Fund, possibly under the aegis of the World Bank. And every single citizen on Earth</w:t>
      </w:r>
      <w:r w:rsidRPr="00531E7E">
        <w:rPr>
          <w:rStyle w:val="StyleUnderline"/>
        </w:rPr>
        <w:t xml:space="preserve">, say aged 18 or above, </w:t>
      </w:r>
      <w:r w:rsidRPr="00EB6DA0">
        <w:rPr>
          <w:rStyle w:val="StyleUnderline"/>
          <w:highlight w:val="cyan"/>
        </w:rPr>
        <w:t>would receive a dividend on a yearly basis as their rightful share as owners of the common province of humankind</w:t>
      </w:r>
      <w:r w:rsidRPr="00531E7E">
        <w:rPr>
          <w:sz w:val="12"/>
        </w:rPr>
        <w:t xml:space="preserve">. </w:t>
      </w:r>
      <w:r w:rsidRPr="00531E7E">
        <w:rPr>
          <w:rStyle w:val="StyleUnderline"/>
        </w:rPr>
        <w:t>Crucially, we are not suggesting redistribution</w:t>
      </w:r>
      <w:r w:rsidRPr="00531E7E">
        <w:rPr>
          <w:sz w:val="12"/>
        </w:rPr>
        <w:t xml:space="preserve">, which has been an obstacle to the International Seabed Authority and the Moon Treaty in the past, but a fair share dividend of wealth that truly belongs to everyone. </w:t>
      </w:r>
      <w:r w:rsidRPr="00531E7E">
        <w:rPr>
          <w:rStyle w:val="StyleUnderline"/>
        </w:rPr>
        <w:t xml:space="preserve">Our model doesn’t provide a handout, or a welfare cheque, or charity from a trillionaire </w:t>
      </w:r>
      <w:proofErr w:type="spellStart"/>
      <w:r w:rsidRPr="00531E7E">
        <w:rPr>
          <w:rStyle w:val="StyleUnderline"/>
        </w:rPr>
        <w:t>philanthopist</w:t>
      </w:r>
      <w:proofErr w:type="spellEnd"/>
      <w:r w:rsidRPr="00531E7E">
        <w:rPr>
          <w:rStyle w:val="StyleUnderline"/>
        </w:rPr>
        <w:t xml:space="preserve">; </w:t>
      </w:r>
      <w:r w:rsidRPr="00EB6DA0">
        <w:rPr>
          <w:rStyle w:val="StyleUnderline"/>
          <w:highlight w:val="cyan"/>
        </w:rPr>
        <w:t xml:space="preserve">it pays </w:t>
      </w:r>
      <w:r w:rsidRPr="00EB6DA0">
        <w:rPr>
          <w:rStyle w:val="Emphasis"/>
          <w:highlight w:val="cyan"/>
        </w:rPr>
        <w:t xml:space="preserve">every owner in a </w:t>
      </w:r>
      <w:proofErr w:type="gramStart"/>
      <w:r w:rsidRPr="00EB6DA0">
        <w:rPr>
          <w:rStyle w:val="Emphasis"/>
          <w:highlight w:val="cyan"/>
        </w:rPr>
        <w:t>global commons</w:t>
      </w:r>
      <w:proofErr w:type="gramEnd"/>
      <w:r w:rsidRPr="00EB6DA0">
        <w:rPr>
          <w:rStyle w:val="Emphasis"/>
          <w:highlight w:val="cyan"/>
        </w:rPr>
        <w:t xml:space="preserve"> a share of what is rightfully theirs. </w:t>
      </w:r>
      <w:r w:rsidRPr="00EB6DA0">
        <w:rPr>
          <w:rStyle w:val="StyleUnderline"/>
          <w:highlight w:val="cyan"/>
        </w:rPr>
        <w:t>Even tiny dividends by the standards of the world’s wealthy nations would make a difference for some developing world farmers</w:t>
      </w:r>
      <w:r w:rsidRPr="00EB6DA0">
        <w:rPr>
          <w:sz w:val="12"/>
          <w:highlight w:val="cyan"/>
        </w:rPr>
        <w:t xml:space="preserve">. </w:t>
      </w:r>
      <w:r w:rsidRPr="00EB6DA0">
        <w:rPr>
          <w:rStyle w:val="Emphasis"/>
          <w:highlight w:val="cyan"/>
        </w:rPr>
        <w:t>If there truly are trillions of dollars out there, then this might be something fundamentally world changing</w:t>
      </w:r>
      <w:r w:rsidRPr="00531E7E">
        <w:rPr>
          <w:rStyle w:val="Emphasis"/>
        </w:rPr>
        <w:t>.</w:t>
      </w:r>
      <w:r w:rsidRPr="00531E7E">
        <w:rPr>
          <w:sz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sidRPr="00531E7E">
        <w:rPr>
          <w:rStyle w:val="StyleUnderline"/>
        </w:rPr>
        <w:t>By paying rent for the right to exploit resources in space and royalties on production, the same way oil companies pay to exploit oil in the Gulf of Mexico, they’ll be engaging in business as usual.</w:t>
      </w:r>
      <w:r>
        <w:rPr>
          <w:rStyle w:val="StyleUnderline"/>
        </w:rPr>
        <w:t xml:space="preserve"> </w:t>
      </w:r>
      <w:r w:rsidRPr="00531E7E">
        <w:rPr>
          <w:rStyle w:val="StyleUnderline"/>
        </w:rPr>
        <w:t>They will have bought the right to make a potentially enormous profit and prove they really are responsible global citizens. And they’d get a citizen’s dividend cheque too.</w:t>
      </w:r>
    </w:p>
    <w:p w14:paraId="1CAB290A" w14:textId="6D48B5A9" w:rsidR="009642E0" w:rsidRDefault="009642E0" w:rsidP="009642E0">
      <w:pPr>
        <w:pStyle w:val="Heading3"/>
      </w:pPr>
      <w:r>
        <w:t>1AC – Framing</w:t>
      </w:r>
    </w:p>
    <w:p w14:paraId="0C306C4C" w14:textId="2FC63B84" w:rsidR="009642E0" w:rsidRDefault="009642E0" w:rsidP="00747706">
      <w:pPr>
        <w:pStyle w:val="Heading4"/>
        <w:rPr>
          <w:rFonts w:cs="Calibri"/>
        </w:rPr>
      </w:pPr>
      <w:r w:rsidRPr="00031C51">
        <w:rPr>
          <w:rFonts w:cs="Calibri"/>
        </w:rPr>
        <w:t>The standard is maximizing expected well-being.</w:t>
      </w:r>
    </w:p>
    <w:p w14:paraId="2B2B3AF1" w14:textId="77777777" w:rsidR="00D97E7D" w:rsidRPr="00730CE9" w:rsidRDefault="00D97E7D" w:rsidP="00D97E7D">
      <w:pPr>
        <w:pStyle w:val="Heading4"/>
        <w:rPr>
          <w:rFonts w:cs="Arial"/>
        </w:rPr>
      </w:pPr>
      <w:r>
        <w:rPr>
          <w:rFonts w:cs="Arial"/>
        </w:rPr>
        <w:t>Extinction</w:t>
      </w:r>
      <w:r w:rsidRPr="00730CE9">
        <w:rPr>
          <w:rFonts w:cs="Arial"/>
        </w:rPr>
        <w:t xml:space="preserve"> outweighs---it’s the upmost moral evil and disavowal of the risk makes it more likely.</w:t>
      </w:r>
    </w:p>
    <w:p w14:paraId="348101C0" w14:textId="77777777" w:rsidR="00D97E7D" w:rsidRPr="00AE4834" w:rsidRDefault="00D97E7D" w:rsidP="00D97E7D">
      <w:pPr>
        <w:rPr>
          <w:rStyle w:val="Style13ptBold"/>
          <w:b w:val="0"/>
        </w:rPr>
      </w:pPr>
      <w:r w:rsidRPr="00AE4834">
        <w:rPr>
          <w:rStyle w:val="Style13ptBold"/>
          <w:rFonts w:eastAsia="Calibri"/>
        </w:rPr>
        <w:t>Burns</w:t>
      </w:r>
      <w:r w:rsidRPr="00AE4834">
        <w:rPr>
          <w:rStyle w:val="Style13ptBold"/>
        </w:rPr>
        <w:t xml:space="preserve"> 2017 </w:t>
      </w:r>
      <w:r w:rsidRPr="002818B5">
        <w:t xml:space="preserve">(Elizabeth </w:t>
      </w:r>
      <w:proofErr w:type="spellStart"/>
      <w:r w:rsidRPr="002818B5">
        <w:t>Finneron</w:t>
      </w:r>
      <w:proofErr w:type="spellEnd"/>
      <w:r w:rsidRPr="002818B5">
        <w:t xml:space="preserve">-Burns is a Teaching Fellow at the University of Warwick and an Affiliated Researcher at the Institute for Futures Studies in Stockholm, What’s wrong with human extinction?, </w:t>
      </w:r>
      <w:hyperlink r:id="rId9"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542CE031" w14:textId="77777777" w:rsidR="00D97E7D" w:rsidRDefault="00D97E7D" w:rsidP="00D97E7D">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proofErr w:type="spellStart"/>
      <w:r w:rsidRPr="00AE4834">
        <w:rPr>
          <w:rFonts w:eastAsia="Calibri"/>
          <w:sz w:val="8"/>
        </w:rPr>
        <w:t>Beckstead</w:t>
      </w:r>
      <w:proofErr w:type="spellEnd"/>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proofErr w:type="spellStart"/>
      <w:r w:rsidRPr="00AE4834">
        <w:rPr>
          <w:rFonts w:eastAsia="Calibri"/>
          <w:sz w:val="8"/>
        </w:rPr>
        <w:t>Beckstead</w:t>
      </w:r>
      <w:proofErr w:type="spellEnd"/>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proofErr w:type="spellStart"/>
      <w:r w:rsidRPr="00AE4834">
        <w:rPr>
          <w:rFonts w:eastAsia="Calibri"/>
          <w:sz w:val="8"/>
        </w:rPr>
        <w:t>utilitarians</w:t>
      </w:r>
      <w:proofErr w:type="spellEnd"/>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proofErr w:type="gramStart"/>
      <w:r w:rsidRPr="00AE4834">
        <w:rPr>
          <w:rFonts w:eastAsia="Calibri"/>
          <w:sz w:val="8"/>
        </w:rPr>
        <w:t>all</w:t>
      </w:r>
      <w:proofErr w:type="gramEnd"/>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proofErr w:type="spellStart"/>
      <w:r w:rsidRPr="00AE4834">
        <w:rPr>
          <w:rFonts w:eastAsia="Calibri"/>
          <w:sz w:val="8"/>
        </w:rPr>
        <w:t>hypothesi</w:t>
      </w:r>
      <w:proofErr w:type="spellEnd"/>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proofErr w:type="gramStart"/>
      <w:r w:rsidRPr="00AE4834">
        <w:rPr>
          <w:rStyle w:val="StyleUnderline"/>
          <w:rFonts w:eastAsia="Calibri"/>
        </w:rPr>
        <w:t>anyone</w:t>
      </w:r>
      <w:r w:rsidRPr="00AE4834">
        <w:rPr>
          <w:rStyle w:val="StyleUnderline"/>
        </w:rPr>
        <w:t xml:space="preserve">, </w:t>
      </w:r>
      <w:r w:rsidRPr="00AE4834">
        <w:rPr>
          <w:rStyle w:val="StyleUnderline"/>
          <w:rFonts w:eastAsia="Calibri"/>
        </w:rPr>
        <w:t>but</w:t>
      </w:r>
      <w:proofErr w:type="gramEnd"/>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proofErr w:type="gramStart"/>
      <w:r w:rsidRPr="00AE4834">
        <w:rPr>
          <w:rFonts w:eastAsia="Calibri"/>
          <w:sz w:val="8"/>
        </w:rPr>
        <w:t>life</w:t>
      </w:r>
      <w:r w:rsidRPr="00AE4834">
        <w:rPr>
          <w:sz w:val="8"/>
        </w:rPr>
        <w:t>-</w:t>
      </w:r>
      <w:r w:rsidRPr="00AE4834">
        <w:rPr>
          <w:rFonts w:eastAsia="Calibri"/>
          <w:sz w:val="8"/>
        </w:rPr>
        <w:t>saving</w:t>
      </w:r>
      <w:proofErr w:type="gramEnd"/>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proofErr w:type="gramStart"/>
      <w:r w:rsidRPr="00AE4834">
        <w:rPr>
          <w:rFonts w:eastAsia="Calibri"/>
          <w:sz w:val="8"/>
        </w:rPr>
        <w:t>Of</w:t>
      </w:r>
      <w:r w:rsidRPr="00AE4834">
        <w:rPr>
          <w:sz w:val="8"/>
        </w:rPr>
        <w:t xml:space="preserve"> </w:t>
      </w:r>
      <w:r w:rsidRPr="00AE4834">
        <w:rPr>
          <w:rFonts w:eastAsia="Calibri"/>
          <w:sz w:val="8"/>
        </w:rPr>
        <w:t>course</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proofErr w:type="spellStart"/>
      <w:r w:rsidRPr="00AE4834">
        <w:rPr>
          <w:rFonts w:eastAsia="Calibri"/>
          <w:sz w:val="8"/>
        </w:rPr>
        <w:t>Faron</w:t>
      </w:r>
      <w:proofErr w:type="spellEnd"/>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proofErr w:type="spellStart"/>
      <w:r w:rsidRPr="00AE4834">
        <w:rPr>
          <w:rStyle w:val="StyleUnderline"/>
          <w:rFonts w:eastAsia="Calibri"/>
        </w:rPr>
        <w:t>defences</w:t>
      </w:r>
      <w:proofErr w:type="spellEnd"/>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58A18F8A" w14:textId="54446F64" w:rsidR="00D97E7D" w:rsidRPr="00DF4A11" w:rsidRDefault="00D97E7D" w:rsidP="00D97E7D">
      <w:pPr>
        <w:pStyle w:val="Heading4"/>
        <w:spacing w:before="200" w:line="240" w:lineRule="auto"/>
        <w:rPr>
          <w:u w:val="single"/>
        </w:rPr>
      </w:pPr>
      <w:r>
        <w:rPr>
          <w:u w:val="single"/>
        </w:rPr>
        <w:t>Co</w:t>
      </w:r>
      <w:r w:rsidRPr="00781E6B">
        <w:rPr>
          <w:u w:val="single"/>
        </w:rPr>
        <w:t>mplacency goes</w:t>
      </w:r>
      <w:r w:rsidRPr="00DF4A11">
        <w:rPr>
          <w:u w:val="single"/>
        </w:rPr>
        <w:t xml:space="preserve"> neg</w:t>
      </w:r>
      <w:r w:rsidRPr="00DF4A11">
        <w:t xml:space="preserve"> – academics and the </w:t>
      </w:r>
      <w:r w:rsidRPr="00DF4A11">
        <w:rPr>
          <w:u w:val="single"/>
        </w:rPr>
        <w:t>wider public</w:t>
      </w:r>
      <w:r w:rsidRPr="00DF4A11">
        <w:t xml:space="preserve"> actively </w:t>
      </w:r>
      <w:r w:rsidRPr="00DF4A11">
        <w:rPr>
          <w:u w:val="single"/>
        </w:rPr>
        <w:t>discount</w:t>
      </w:r>
      <w:r w:rsidRPr="00DF4A11">
        <w:t xml:space="preserve"> the </w:t>
      </w:r>
      <w:r w:rsidRPr="00DF4A11">
        <w:rPr>
          <w:u w:val="single"/>
        </w:rPr>
        <w:t>probability AND magnitude</w:t>
      </w:r>
      <w:r w:rsidRPr="00DF4A11">
        <w:t xml:space="preserve"> of existential risks – only giving them </w:t>
      </w:r>
      <w:r w:rsidRPr="00DF4A11">
        <w:rPr>
          <w:u w:val="single"/>
        </w:rPr>
        <w:t>extra attention</w:t>
      </w:r>
      <w:r w:rsidRPr="00DF4A11">
        <w:t xml:space="preserve"> in debate solves – that means our impact outweighs</w:t>
      </w:r>
      <w:r>
        <w:t xml:space="preserve"> </w:t>
      </w:r>
      <w:r w:rsidRPr="00DF4A11">
        <w:rPr>
          <w:u w:val="single"/>
        </w:rPr>
        <w:t xml:space="preserve">even </w:t>
      </w:r>
      <w:proofErr w:type="spellStart"/>
      <w:r w:rsidRPr="00DF4A11">
        <w:rPr>
          <w:u w:val="single"/>
        </w:rPr>
        <w:t>in</w:t>
      </w:r>
      <w:proofErr w:type="spellEnd"/>
      <w:r>
        <w:t xml:space="preserve"> we lose the rest of framing</w:t>
      </w:r>
    </w:p>
    <w:p w14:paraId="490C95DF" w14:textId="77777777" w:rsidR="00D97E7D" w:rsidRDefault="00D97E7D" w:rsidP="00D97E7D">
      <w:proofErr w:type="spellStart"/>
      <w:r w:rsidRPr="00E50E1F">
        <w:rPr>
          <w:rStyle w:val="Style13ptBold"/>
        </w:rPr>
        <w:t>Javorsky</w:t>
      </w:r>
      <w:proofErr w:type="spellEnd"/>
      <w:r w:rsidRPr="00E50E1F">
        <w:rPr>
          <w:rStyle w:val="Style13ptBold"/>
        </w:rPr>
        <w:t xml:space="preserve"> 18</w:t>
      </w:r>
      <w:r>
        <w:t xml:space="preserve"> [</w:t>
      </w:r>
      <w:r w:rsidRPr="00E50E1F">
        <w:t xml:space="preserve">Emilia </w:t>
      </w:r>
      <w:proofErr w:type="spellStart"/>
      <w:r w:rsidRPr="00E50E1F">
        <w:t>Javorsky</w:t>
      </w:r>
      <w:proofErr w:type="spellEnd"/>
      <w:r w:rsidRPr="00E50E1F">
        <w:t xml:space="preserve"> is a Boston-based physician-scientist focused on the invention, development and commercialization of new medical therapies. She also leads an Artificial Intelligence in Medicine initiative with The Future Society at the Harvard Kennedy School of Government. Why </w:t>
      </w:r>
      <w:r w:rsidRPr="00E50E1F">
        <w:rPr>
          <w:rStyle w:val="Emphasis"/>
        </w:rPr>
        <w:t xml:space="preserve">Human </w:t>
      </w:r>
      <w:r w:rsidRPr="00B52698">
        <w:rPr>
          <w:rStyle w:val="Emphasis"/>
          <w:highlight w:val="green"/>
        </w:rPr>
        <w:t>Extinction</w:t>
      </w:r>
      <w:r w:rsidRPr="00E50E1F">
        <w:rPr>
          <w:u w:val="single"/>
        </w:rPr>
        <w:t xml:space="preserve"> </w:t>
      </w:r>
      <w:r w:rsidRPr="00B52698">
        <w:rPr>
          <w:highlight w:val="green"/>
          <w:u w:val="single"/>
        </w:rPr>
        <w:t xml:space="preserve">Needs a </w:t>
      </w:r>
      <w:r w:rsidRPr="00B52698">
        <w:rPr>
          <w:rStyle w:val="Emphasis"/>
          <w:highlight w:val="green"/>
        </w:rPr>
        <w:t>Marketing Department</w:t>
      </w:r>
      <w:r w:rsidRPr="00E50E1F">
        <w:t>. January 15, 2018. https://www.xconomy.com/boston/2018/01/15/why-human-extinction-needs-a-marketing-department/</w:t>
      </w:r>
      <w:r>
        <w:t>]</w:t>
      </w:r>
    </w:p>
    <w:p w14:paraId="02DE65B4" w14:textId="77777777" w:rsidR="00D97E7D" w:rsidRPr="00A73F6D" w:rsidRDefault="00D97E7D" w:rsidP="00D97E7D">
      <w:pPr>
        <w:rPr>
          <w:sz w:val="16"/>
        </w:rPr>
      </w:pPr>
      <w:r w:rsidRPr="00B52698">
        <w:rPr>
          <w:highlight w:val="green"/>
          <w:u w:val="single"/>
        </w:rPr>
        <w:t>Experts at Oxford</w:t>
      </w:r>
      <w:r w:rsidRPr="00A73F6D">
        <w:rPr>
          <w:sz w:val="16"/>
        </w:rPr>
        <w:t xml:space="preserve"> University </w:t>
      </w:r>
      <w:r w:rsidRPr="00A73F6D">
        <w:rPr>
          <w:u w:val="single"/>
        </w:rPr>
        <w:t xml:space="preserve">and elsewhere have </w:t>
      </w:r>
      <w:r w:rsidRPr="00B52698">
        <w:rPr>
          <w:highlight w:val="green"/>
          <w:u w:val="single"/>
        </w:rPr>
        <w:t>estimated</w:t>
      </w:r>
      <w:r w:rsidRPr="00A73F6D">
        <w:rPr>
          <w:u w:val="single"/>
        </w:rPr>
        <w:t xml:space="preserve"> that </w:t>
      </w:r>
      <w:r w:rsidRPr="00B52698">
        <w:rPr>
          <w:highlight w:val="green"/>
          <w:u w:val="single"/>
        </w:rPr>
        <w:t>the risk of</w:t>
      </w:r>
      <w:r w:rsidRPr="00A73F6D">
        <w:rPr>
          <w:u w:val="single"/>
        </w:rPr>
        <w:t xml:space="preserve"> a global </w:t>
      </w:r>
      <w:r w:rsidRPr="00B52698">
        <w:rPr>
          <w:highlight w:val="green"/>
          <w:u w:val="single"/>
        </w:rPr>
        <w:t>human extinction</w:t>
      </w:r>
      <w:r w:rsidRPr="00A73F6D">
        <w:rPr>
          <w:u w:val="single"/>
        </w:rPr>
        <w:t xml:space="preserve"> event</w:t>
      </w:r>
      <w:r w:rsidRPr="00A73F6D">
        <w:rPr>
          <w:sz w:val="16"/>
        </w:rPr>
        <w:t xml:space="preserve"> this century—or at least of an event that wipes out 10 percent or more of the world’s population— </w:t>
      </w:r>
      <w:r w:rsidRPr="00B52698">
        <w:rPr>
          <w:highlight w:val="green"/>
          <w:u w:val="single"/>
        </w:rPr>
        <w:t>is</w:t>
      </w:r>
      <w:r w:rsidRPr="00A73F6D">
        <w:rPr>
          <w:u w:val="single"/>
        </w:rPr>
        <w:t xml:space="preserve"> around </w:t>
      </w:r>
      <w:r w:rsidRPr="00B52698">
        <w:rPr>
          <w:rStyle w:val="Emphasis"/>
          <w:highlight w:val="green"/>
        </w:rPr>
        <w:t>1 in 10</w:t>
      </w:r>
      <w:r w:rsidRPr="00B52698">
        <w:rPr>
          <w:sz w:val="16"/>
          <w:highlight w:val="green"/>
        </w:rPr>
        <w:t xml:space="preserve">. </w:t>
      </w:r>
      <w:r w:rsidRPr="00B52698">
        <w:rPr>
          <w:highlight w:val="green"/>
          <w:u w:val="single"/>
        </w:rPr>
        <w:t>The most probable culprits</w:t>
      </w:r>
      <w:r w:rsidRPr="00A73F6D">
        <w:rPr>
          <w:sz w:val="16"/>
        </w:rPr>
        <w:t xml:space="preserve"> sending us the way of the dinosaur </w:t>
      </w:r>
      <w:r w:rsidRPr="00B52698">
        <w:rPr>
          <w:highlight w:val="green"/>
          <w:u w:val="single"/>
        </w:rPr>
        <w:t>are</w:t>
      </w:r>
      <w:r w:rsidRPr="00A73F6D">
        <w:rPr>
          <w:sz w:val="16"/>
        </w:rPr>
        <w:t xml:space="preserve"> mostly </w:t>
      </w:r>
      <w:r w:rsidRPr="00B52698">
        <w:rPr>
          <w:rStyle w:val="Emphasis"/>
          <w:highlight w:val="green"/>
        </w:rPr>
        <w:t>anthropogenic risks</w:t>
      </w:r>
      <w:r w:rsidRPr="00A73F6D">
        <w:rPr>
          <w:sz w:val="16"/>
        </w:rPr>
        <w:t xml:space="preserve">, meaning those created by humans. </w:t>
      </w:r>
      <w:r w:rsidRPr="00B52698">
        <w:rPr>
          <w:highlight w:val="green"/>
          <w:u w:val="single"/>
        </w:rPr>
        <w:t>These include</w:t>
      </w:r>
      <w:r w:rsidRPr="00A73F6D">
        <w:rPr>
          <w:sz w:val="16"/>
        </w:rPr>
        <w:t xml:space="preserve"> climate change, </w:t>
      </w:r>
      <w:r w:rsidRPr="00B52698">
        <w:rPr>
          <w:rStyle w:val="Emphasis"/>
          <w:highlight w:val="green"/>
        </w:rPr>
        <w:t>nuclear disaster</w:t>
      </w:r>
      <w:r w:rsidRPr="00A73F6D">
        <w:rPr>
          <w:sz w:val="16"/>
        </w:rPr>
        <w:t>,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p>
    <w:p w14:paraId="267A1336" w14:textId="41B5C2A8" w:rsidR="00DE4D22" w:rsidRDefault="00D97E7D" w:rsidP="00D97E7D">
      <w:pPr>
        <w:rPr>
          <w:sz w:val="16"/>
          <w:highlight w:val="green"/>
        </w:rPr>
      </w:pPr>
      <w:r w:rsidRPr="00B52698">
        <w:rPr>
          <w:highlight w:val="green"/>
          <w:u w:val="single"/>
        </w:rPr>
        <w:t>A big</w:t>
      </w:r>
      <w:r w:rsidRPr="00A73F6D">
        <w:rPr>
          <w:u w:val="single"/>
        </w:rPr>
        <w:t xml:space="preserve"> part of the </w:t>
      </w:r>
      <w:r w:rsidRPr="00B52698">
        <w:rPr>
          <w:highlight w:val="green"/>
          <w:u w:val="single"/>
        </w:rPr>
        <w:t>problem is</w:t>
      </w:r>
      <w:r w:rsidRPr="00A73F6D">
        <w:rPr>
          <w:u w:val="single"/>
        </w:rPr>
        <w:t xml:space="preserve"> a </w:t>
      </w:r>
      <w:r w:rsidRPr="00B52698">
        <w:rPr>
          <w:rStyle w:val="Emphasis"/>
          <w:highlight w:val="green"/>
        </w:rPr>
        <w:t>lack of awareness</w:t>
      </w:r>
      <w:r w:rsidRPr="00B52698">
        <w:rPr>
          <w:highlight w:val="green"/>
          <w:u w:val="single"/>
        </w:rPr>
        <w:t xml:space="preserve"> about the </w:t>
      </w:r>
      <w:r w:rsidRPr="00B52698">
        <w:rPr>
          <w:rStyle w:val="Emphasis"/>
          <w:highlight w:val="green"/>
        </w:rPr>
        <w:t>real threats</w:t>
      </w:r>
      <w:r w:rsidRPr="00B52698">
        <w:rPr>
          <w:highlight w:val="green"/>
          <w:u w:val="single"/>
        </w:rPr>
        <w:t xml:space="preserve"> we face</w:t>
      </w:r>
      <w:r w:rsidRPr="00A73F6D">
        <w:rPr>
          <w:sz w:val="16"/>
        </w:rPr>
        <w:t xml:space="preserve"> and what can be done about them. </w:t>
      </w:r>
      <w:r w:rsidRPr="00B52698">
        <w:rPr>
          <w:highlight w:val="green"/>
          <w:u w:val="single"/>
        </w:rPr>
        <w:t>When asked to estimate the chance of</w:t>
      </w:r>
      <w:r w:rsidRPr="00A73F6D">
        <w:rPr>
          <w:u w:val="single"/>
        </w:rPr>
        <w:t xml:space="preserve"> an </w:t>
      </w:r>
      <w:r w:rsidRPr="00B52698">
        <w:rPr>
          <w:highlight w:val="green"/>
          <w:u w:val="single"/>
        </w:rPr>
        <w:t>extinction</w:t>
      </w:r>
      <w:r w:rsidRPr="00A73F6D">
        <w:rPr>
          <w:u w:val="single"/>
        </w:rPr>
        <w:t xml:space="preserve"> event in the next 50 years, U.S. </w:t>
      </w:r>
      <w:r w:rsidRPr="00B52698">
        <w:rPr>
          <w:highlight w:val="green"/>
          <w:u w:val="single"/>
        </w:rPr>
        <w:t>adults</w:t>
      </w:r>
      <w:r w:rsidRPr="00A73F6D">
        <w:rPr>
          <w:u w:val="single"/>
        </w:rPr>
        <w:t xml:space="preserve"> in surveys </w:t>
      </w:r>
      <w:r w:rsidRPr="00B52698">
        <w:rPr>
          <w:highlight w:val="green"/>
          <w:u w:val="single"/>
        </w:rPr>
        <w:t>reported</w:t>
      </w:r>
      <w:r w:rsidRPr="00A73F6D">
        <w:rPr>
          <w:sz w:val="16"/>
        </w:rPr>
        <w:t xml:space="preserve"> chances ranging from </w:t>
      </w:r>
      <w:r w:rsidRPr="00B52698">
        <w:rPr>
          <w:rStyle w:val="Emphasis"/>
          <w:highlight w:val="green"/>
        </w:rPr>
        <w:t>1 in 10 million</w:t>
      </w:r>
      <w:r w:rsidRPr="00A73F6D">
        <w:rPr>
          <w:sz w:val="16"/>
        </w:rPr>
        <w:t xml:space="preserve"> to 1 in 100, certainly not 10 percent. </w:t>
      </w:r>
      <w:r w:rsidRPr="00A73F6D">
        <w:rPr>
          <w:u w:val="single"/>
        </w:rPr>
        <w:t xml:space="preserve">The </w:t>
      </w:r>
      <w:r w:rsidRPr="00B52698">
        <w:rPr>
          <w:rStyle w:val="Emphasis"/>
          <w:highlight w:val="green"/>
        </w:rPr>
        <w:t>awareness</w:t>
      </w:r>
      <w:r w:rsidRPr="00B52698">
        <w:rPr>
          <w:highlight w:val="green"/>
          <w:u w:val="single"/>
        </w:rPr>
        <w:t xml:space="preserve"> and </w:t>
      </w:r>
      <w:r w:rsidRPr="00B52698">
        <w:rPr>
          <w:rStyle w:val="Emphasis"/>
          <w:highlight w:val="green"/>
        </w:rPr>
        <w:t>engagement issues</w:t>
      </w:r>
      <w:r w:rsidRPr="00A73F6D">
        <w:rPr>
          <w:u w:val="single"/>
        </w:rPr>
        <w:t xml:space="preserve"> </w:t>
      </w:r>
      <w:r w:rsidRPr="00B52698">
        <w:rPr>
          <w:highlight w:val="green"/>
          <w:u w:val="single"/>
        </w:rPr>
        <w:t xml:space="preserve">extend to the </w:t>
      </w:r>
      <w:r w:rsidRPr="00B52698">
        <w:rPr>
          <w:rStyle w:val="Emphasis"/>
          <w:highlight w:val="green"/>
        </w:rPr>
        <w:t>academic community</w:t>
      </w:r>
      <w:r w:rsidRPr="00A73F6D">
        <w:rPr>
          <w:u w:val="single"/>
        </w:rPr>
        <w:t xml:space="preserve"> as well, </w:t>
      </w:r>
      <w:r w:rsidRPr="00B52698">
        <w:rPr>
          <w:highlight w:val="green"/>
          <w:u w:val="single"/>
        </w:rPr>
        <w:t xml:space="preserve">where </w:t>
      </w:r>
      <w:r w:rsidRPr="00B52698">
        <w:rPr>
          <w:rStyle w:val="Emphasis"/>
          <w:highlight w:val="green"/>
        </w:rPr>
        <w:t>a key bottleneck</w:t>
      </w:r>
      <w:r w:rsidRPr="00B52698">
        <w:rPr>
          <w:highlight w:val="green"/>
          <w:u w:val="single"/>
        </w:rPr>
        <w:t xml:space="preserve"> is a lack of talented people </w:t>
      </w:r>
      <w:r w:rsidRPr="00B52698">
        <w:rPr>
          <w:rStyle w:val="Emphasis"/>
          <w:highlight w:val="green"/>
        </w:rPr>
        <w:t>studying existential risks</w:t>
      </w:r>
      <w:r w:rsidRPr="00B52698">
        <w:rPr>
          <w:sz w:val="16"/>
          <w:highlight w:val="green"/>
        </w:rPr>
        <w:t xml:space="preserve">. </w:t>
      </w:r>
    </w:p>
    <w:p w14:paraId="62E5F66A" w14:textId="1E225741" w:rsidR="00D97E7D" w:rsidRPr="00D97E7D" w:rsidRDefault="00D97E7D" w:rsidP="00D97E7D">
      <w:r w:rsidRPr="00B52698">
        <w:rPr>
          <w:highlight w:val="green"/>
          <w:u w:val="single"/>
        </w:rPr>
        <w:t>Developing</w:t>
      </w:r>
      <w:r w:rsidRPr="00A73F6D">
        <w:rPr>
          <w:u w:val="single"/>
        </w:rPr>
        <w:t xml:space="preserve"> viable </w:t>
      </w:r>
      <w:r w:rsidRPr="00B52698">
        <w:rPr>
          <w:rStyle w:val="Emphasis"/>
          <w:highlight w:val="green"/>
        </w:rPr>
        <w:t>risk</w:t>
      </w:r>
      <w:r w:rsidRPr="00A73F6D">
        <w:rPr>
          <w:rStyle w:val="Emphasis"/>
        </w:rPr>
        <w:t xml:space="preserve"> </w:t>
      </w:r>
      <w:r w:rsidRPr="00B52698">
        <w:rPr>
          <w:rStyle w:val="Emphasis"/>
          <w:highlight w:val="green"/>
        </w:rPr>
        <w:t>mitigation strategies</w:t>
      </w:r>
      <w:r w:rsidRPr="00B52698">
        <w:rPr>
          <w:highlight w:val="green"/>
          <w:u w:val="single"/>
        </w:rPr>
        <w:t xml:space="preserve"> will require</w:t>
      </w:r>
      <w:r w:rsidRPr="00A73F6D">
        <w:rPr>
          <w:u w:val="single"/>
        </w:rPr>
        <w:t xml:space="preserve"> widespread </w:t>
      </w:r>
      <w:r w:rsidRPr="00B52698">
        <w:rPr>
          <w:rStyle w:val="Emphasis"/>
          <w:highlight w:val="green"/>
        </w:rPr>
        <w:t>civic engagement</w:t>
      </w:r>
      <w:r w:rsidRPr="00B52698">
        <w:rPr>
          <w:highlight w:val="green"/>
          <w:u w:val="single"/>
        </w:rPr>
        <w:t xml:space="preserve"> and </w:t>
      </w:r>
      <w:r w:rsidRPr="00B52698">
        <w:rPr>
          <w:rStyle w:val="Emphasis"/>
          <w:highlight w:val="green"/>
        </w:rPr>
        <w:t>concerted research</w:t>
      </w:r>
      <w:r w:rsidRPr="00A73F6D">
        <w:rPr>
          <w:u w:val="single"/>
        </w:rPr>
        <w:t xml:space="preserve"> efforts</w:t>
      </w:r>
      <w:r w:rsidRPr="00A73F6D">
        <w:rPr>
          <w:sz w:val="16"/>
        </w:rPr>
        <w:t xml:space="preserve">. Consequently, </w:t>
      </w:r>
      <w:r w:rsidRPr="00B52698">
        <w:rPr>
          <w:highlight w:val="green"/>
          <w:u w:val="single"/>
        </w:rPr>
        <w:t xml:space="preserve">there is an </w:t>
      </w:r>
      <w:r w:rsidRPr="00B52698">
        <w:rPr>
          <w:rStyle w:val="Emphasis"/>
          <w:highlight w:val="green"/>
        </w:rPr>
        <w:t>urgent need</w:t>
      </w:r>
      <w:r w:rsidRPr="00B52698">
        <w:rPr>
          <w:highlight w:val="green"/>
          <w:u w:val="single"/>
        </w:rPr>
        <w:t xml:space="preserve"> to improve</w:t>
      </w:r>
      <w:r w:rsidRPr="00A73F6D">
        <w:rPr>
          <w:u w:val="single"/>
        </w:rPr>
        <w:t xml:space="preserve"> the </w:t>
      </w:r>
      <w:r w:rsidRPr="00B52698">
        <w:rPr>
          <w:rStyle w:val="Emphasis"/>
          <w:highlight w:val="green"/>
        </w:rPr>
        <w:t>communication</w:t>
      </w:r>
      <w:r w:rsidRPr="00B52698">
        <w:rPr>
          <w:highlight w:val="green"/>
          <w:u w:val="single"/>
        </w:rPr>
        <w:t xml:space="preserve"> of the </w:t>
      </w:r>
      <w:r w:rsidRPr="00B52698">
        <w:rPr>
          <w:rStyle w:val="Emphasis"/>
          <w:highlight w:val="green"/>
        </w:rPr>
        <w:t>magnitude</w:t>
      </w:r>
      <w:r w:rsidRPr="00A73F6D">
        <w:rPr>
          <w:u w:val="single"/>
        </w:rPr>
        <w:t xml:space="preserve"> and importance </w:t>
      </w:r>
      <w:r w:rsidRPr="00B52698">
        <w:rPr>
          <w:highlight w:val="green"/>
          <w:u w:val="single"/>
        </w:rPr>
        <w:t xml:space="preserve">of </w:t>
      </w:r>
      <w:r w:rsidRPr="00B52698">
        <w:rPr>
          <w:rStyle w:val="Emphasis"/>
          <w:highlight w:val="green"/>
        </w:rPr>
        <w:t>existential risks</w:t>
      </w:r>
      <w:r w:rsidRPr="00A73F6D">
        <w:rPr>
          <w:sz w:val="16"/>
        </w:rPr>
        <w:t>. The first step is getting an audience to pay attention to this issue.</w:t>
      </w:r>
    </w:p>
    <w:p w14:paraId="74ED8184" w14:textId="77777777" w:rsidR="007B6F2F" w:rsidRPr="00CD7B22" w:rsidRDefault="007B6F2F" w:rsidP="007B6F2F">
      <w:pPr>
        <w:pStyle w:val="Heading4"/>
      </w:pPr>
      <w:r w:rsidRPr="00CD7B22">
        <w:t>Scenario planning is good pedagogy – inculcates IR education, deconstructs preexisting assumptions, and enables best research practices</w:t>
      </w:r>
    </w:p>
    <w:p w14:paraId="568E8CCD" w14:textId="77777777" w:rsidR="007B6F2F" w:rsidRPr="00CD7B22" w:rsidRDefault="007B6F2F" w:rsidP="007B6F2F">
      <w:pPr>
        <w:rPr>
          <w:sz w:val="16"/>
        </w:rPr>
      </w:pPr>
      <w:r w:rsidRPr="006640F5">
        <w:rPr>
          <w:rFonts w:eastAsiaTheme="majorEastAsia" w:cstheme="majorBidi"/>
          <w:b/>
          <w:bCs/>
          <w:sz w:val="26"/>
          <w:szCs w:val="26"/>
        </w:rPr>
        <w:t>Mahnken and Junio 13</w:t>
      </w:r>
      <w:r w:rsidRPr="00CD7B22">
        <w:rPr>
          <w:sz w:val="16"/>
        </w:rPr>
        <w:t xml:space="preserve"> – (2013, Thomas, PhD, Jerome E. Levy Chair of Economic Geography and National Security at the U.S. Naval War College and a Visiting Scholar at the Philip Merrill Center for Strategic Studies at The Johns Hopkins University’s Paul H. </w:t>
      </w:r>
      <w:proofErr w:type="spellStart"/>
      <w:r w:rsidRPr="00CD7B22">
        <w:rPr>
          <w:sz w:val="16"/>
        </w:rPr>
        <w:t>Nitze</w:t>
      </w:r>
      <w:proofErr w:type="spellEnd"/>
      <w:r w:rsidRPr="00CD7B22">
        <w:rPr>
          <w:sz w:val="16"/>
        </w:rPr>
        <w:t xml:space="preserve"> School of Advanced International Studies, and Timothy, Predoctoral Fellow, Center for International Security and Cooperation, Stanford University, PhD in Political Science expected 2013, “Conceiving of Future War: The Promise of Scenario Analysis for International Relations,” International Studies Review Volume 15, Issue 3, pages 374–395, September 2013)</w:t>
      </w:r>
    </w:p>
    <w:p w14:paraId="35BC8B63" w14:textId="77777777" w:rsidR="007B6F2F" w:rsidRPr="00CD7B22" w:rsidRDefault="007B6F2F" w:rsidP="007B6F2F">
      <w:pPr>
        <w:rPr>
          <w:sz w:val="16"/>
        </w:rPr>
      </w:pPr>
      <w:r w:rsidRPr="00CD7B22">
        <w:rPr>
          <w:b/>
          <w:u w:val="single"/>
        </w:rPr>
        <w:t>This article introduces</w:t>
      </w:r>
      <w:r w:rsidRPr="00CD7B22">
        <w:rPr>
          <w:sz w:val="16"/>
        </w:rPr>
        <w:t xml:space="preserve"> political scientists to </w:t>
      </w:r>
      <w:r w:rsidRPr="00CD7B22">
        <w:rPr>
          <w:b/>
          <w:u w:val="single"/>
        </w:rPr>
        <w:t>scenarios</w:t>
      </w:r>
      <w:r w:rsidRPr="00CD7B22">
        <w:rPr>
          <w:sz w:val="16"/>
        </w:rPr>
        <w:t>—future counterfactuals—</w:t>
      </w:r>
      <w:r w:rsidRPr="00CD7B22">
        <w:rPr>
          <w:b/>
          <w:u w:val="single"/>
        </w:rPr>
        <w:t>and demonstrates their value in tandem with other methodologies</w:t>
      </w:r>
      <w:r w:rsidRPr="00CD7B22">
        <w:rPr>
          <w:sz w:val="16"/>
        </w:rPr>
        <w:t xml:space="preserve"> and </w:t>
      </w:r>
      <w:r w:rsidRPr="00CD7B22">
        <w:rPr>
          <w:b/>
          <w:u w:val="single"/>
        </w:rPr>
        <w:t>across a wide range of research questions</w:t>
      </w:r>
      <w:r w:rsidRPr="00CD7B22">
        <w:rPr>
          <w:sz w:val="16"/>
        </w:rPr>
        <w:t xml:space="preserve">. The authors describe best practices regarding the scenario method and argue that </w:t>
      </w:r>
      <w:r w:rsidRPr="00CD7B22">
        <w:rPr>
          <w:b/>
          <w:highlight w:val="cyan"/>
          <w:u w:val="single"/>
        </w:rPr>
        <w:t>scenarios contribute to theory building and development, identifying</w:t>
      </w:r>
      <w:r w:rsidRPr="00CD7B22">
        <w:rPr>
          <w:b/>
          <w:u w:val="single"/>
        </w:rPr>
        <w:t xml:space="preserve"> new </w:t>
      </w:r>
      <w:r w:rsidRPr="00CD7B22">
        <w:rPr>
          <w:b/>
          <w:highlight w:val="cyan"/>
          <w:u w:val="single"/>
        </w:rPr>
        <w:t>hypotheses</w:t>
      </w:r>
      <w:r w:rsidRPr="00CD7B22">
        <w:rPr>
          <w:b/>
          <w:u w:val="single"/>
        </w:rPr>
        <w:t xml:space="preserve">, </w:t>
      </w:r>
      <w:r w:rsidRPr="00CD7B22">
        <w:rPr>
          <w:b/>
          <w:highlight w:val="cyan"/>
          <w:u w:val="single"/>
        </w:rPr>
        <w:t>analyzing</w:t>
      </w:r>
      <w:r w:rsidRPr="00CD7B22">
        <w:rPr>
          <w:sz w:val="16"/>
        </w:rPr>
        <w:t xml:space="preserve"> data-</w:t>
      </w:r>
      <w:r w:rsidRPr="00CD7B22">
        <w:rPr>
          <w:b/>
          <w:u w:val="single"/>
        </w:rPr>
        <w:t xml:space="preserve">poor </w:t>
      </w:r>
      <w:r w:rsidRPr="00CD7B22">
        <w:rPr>
          <w:b/>
          <w:highlight w:val="cyan"/>
          <w:u w:val="single"/>
        </w:rPr>
        <w:t>research</w:t>
      </w:r>
      <w:r w:rsidRPr="00CD7B22">
        <w:rPr>
          <w:sz w:val="16"/>
        </w:rPr>
        <w:t xml:space="preserve"> topics, </w:t>
      </w:r>
      <w:r w:rsidRPr="00CD7B22">
        <w:rPr>
          <w:b/>
          <w:highlight w:val="cyan"/>
          <w:u w:val="single"/>
        </w:rPr>
        <w:t>articulating “world views,” setting</w:t>
      </w:r>
      <w:r w:rsidRPr="00CD7B22">
        <w:rPr>
          <w:sz w:val="16"/>
        </w:rPr>
        <w:t xml:space="preserve"> new </w:t>
      </w:r>
      <w:r w:rsidRPr="00CD7B22">
        <w:rPr>
          <w:b/>
          <w:highlight w:val="cyan"/>
          <w:u w:val="single"/>
        </w:rPr>
        <w:t>research agendas, avoiding cognitive biases, and teaching</w:t>
      </w:r>
      <w:r w:rsidRPr="00CD7B22">
        <w:rPr>
          <w:sz w:val="16"/>
        </w:rPr>
        <w:t>. The article also establishes the low rate at which scenarios are used in the international relations subfield and situates scenarios in the broader context of political science methods. The conclusion offers two detailed examples of the effective use of scenarios.</w:t>
      </w:r>
    </w:p>
    <w:p w14:paraId="1D3C128F" w14:textId="77777777" w:rsidR="007B6F2F" w:rsidRPr="00CD7B22" w:rsidRDefault="007B6F2F" w:rsidP="007B6F2F">
      <w:pPr>
        <w:rPr>
          <w:sz w:val="16"/>
        </w:rPr>
      </w:pPr>
      <w:r w:rsidRPr="00CD7B22">
        <w:rPr>
          <w:sz w:val="16"/>
        </w:rPr>
        <w:t xml:space="preserve">In his classic work on scenario analysis, The Art of the Long View, Peter </w:t>
      </w:r>
      <w:r w:rsidRPr="00CD7B22">
        <w:rPr>
          <w:b/>
          <w:u w:val="single"/>
        </w:rPr>
        <w:t>Schwartz commented that “social scientists often have a hard time [building scenarios]; they have been trained to stay away</w:t>
      </w:r>
      <w:r w:rsidRPr="00CD7B22">
        <w:rPr>
          <w:sz w:val="16"/>
        </w:rPr>
        <w:t xml:space="preserve"> from ‘what if?’ questions </w:t>
      </w:r>
      <w:r w:rsidRPr="00CD7B22">
        <w:rPr>
          <w:b/>
          <w:u w:val="single"/>
        </w:rPr>
        <w:t>and concentrate on ‘what was?’”</w:t>
      </w:r>
      <w:r w:rsidRPr="00CD7B22">
        <w:rPr>
          <w:sz w:val="16"/>
        </w:rPr>
        <w:t xml:space="preserve"> (Schwartz 1996:31). While Schwartz's comments were impressionistic based on his years of conducting and teaching scenario analysis, his claim withstands empirical scrutiny. </w:t>
      </w:r>
      <w:r w:rsidRPr="00CD7B22">
        <w:rPr>
          <w:b/>
          <w:highlight w:val="cyan"/>
          <w:u w:val="single"/>
        </w:rPr>
        <w:t>Scenarios—counterfactual narratives about the future—are woefully underutilized among political scientists</w:t>
      </w:r>
      <w:r w:rsidRPr="00CD7B22">
        <w:rPr>
          <w:sz w:val="16"/>
          <w:highlight w:val="cyan"/>
        </w:rPr>
        <w:t>.</w:t>
      </w:r>
      <w:r w:rsidRPr="00CD7B22">
        <w:rPr>
          <w:sz w:val="16"/>
        </w:rPr>
        <w:t xml:space="preserve"> </w:t>
      </w:r>
      <w:r w:rsidRPr="00CD7B22">
        <w:rPr>
          <w:b/>
          <w:u w:val="single"/>
        </w:rPr>
        <w:t>The method is almost never taught</w:t>
      </w:r>
      <w:r w:rsidRPr="00CD7B22">
        <w:rPr>
          <w:sz w:val="16"/>
        </w:rPr>
        <w:t xml:space="preserve"> on graduate student syllabi, and a survey of leading international relations (IR) journals indicates that scenarios were used in only 302 of 18,764 sampled articles. </w:t>
      </w:r>
      <w:r w:rsidRPr="00CD7B22">
        <w:rPr>
          <w:b/>
          <w:u w:val="single"/>
        </w:rPr>
        <w:t>The low rate at which political scientists use scenarios</w:t>
      </w:r>
      <w:r w:rsidRPr="00CD7B22">
        <w:rPr>
          <w:sz w:val="16"/>
        </w:rPr>
        <w:t>—less than 2% of the time—</w:t>
      </w:r>
      <w:r w:rsidRPr="00CD7B22">
        <w:rPr>
          <w:b/>
          <w:u w:val="single"/>
        </w:rPr>
        <w:t>is surprising</w:t>
      </w:r>
      <w:r w:rsidRPr="00CD7B22">
        <w:rPr>
          <w:sz w:val="16"/>
        </w:rPr>
        <w:t xml:space="preserve">; </w:t>
      </w:r>
      <w:r w:rsidRPr="00CD7B22">
        <w:rPr>
          <w:b/>
          <w:u w:val="single"/>
        </w:rPr>
        <w:t>the method is popular in fields as disparate as business, demographics, ecology, pharmacology, public health, economics, and epidemiology</w:t>
      </w:r>
      <w:r w:rsidRPr="00CD7B22">
        <w:rPr>
          <w:sz w:val="16"/>
        </w:rPr>
        <w:t xml:space="preserve"> (Venable, Li, Ginter, and Duncan 1993; </w:t>
      </w:r>
      <w:proofErr w:type="spellStart"/>
      <w:r w:rsidRPr="00CD7B22">
        <w:rPr>
          <w:sz w:val="16"/>
        </w:rPr>
        <w:t>Leufkens</w:t>
      </w:r>
      <w:proofErr w:type="spellEnd"/>
      <w:r w:rsidRPr="00CD7B22">
        <w:rPr>
          <w:sz w:val="16"/>
        </w:rPr>
        <w:t xml:space="preserve">, </w:t>
      </w:r>
      <w:proofErr w:type="spellStart"/>
      <w:r w:rsidRPr="00CD7B22">
        <w:rPr>
          <w:sz w:val="16"/>
        </w:rPr>
        <w:t>Haaijer-Ruskamp</w:t>
      </w:r>
      <w:proofErr w:type="spellEnd"/>
      <w:r w:rsidRPr="00CD7B22">
        <w:rPr>
          <w:sz w:val="16"/>
        </w:rPr>
        <w:t xml:space="preserve">, Bakker, and Dukes 1994; Baker, Hulse, Gregory, White, Van Sickle, Berger, Dole, and </w:t>
      </w:r>
      <w:proofErr w:type="spellStart"/>
      <w:r w:rsidRPr="00CD7B22">
        <w:rPr>
          <w:sz w:val="16"/>
        </w:rPr>
        <w:t>Schumaker</w:t>
      </w:r>
      <w:proofErr w:type="spellEnd"/>
      <w:r w:rsidRPr="00CD7B22">
        <w:rPr>
          <w:sz w:val="16"/>
        </w:rPr>
        <w:t xml:space="preserve"> 2004; Sanderson, </w:t>
      </w:r>
      <w:proofErr w:type="spellStart"/>
      <w:r w:rsidRPr="00CD7B22">
        <w:rPr>
          <w:sz w:val="16"/>
        </w:rPr>
        <w:t>Scherbov</w:t>
      </w:r>
      <w:proofErr w:type="spellEnd"/>
      <w:r w:rsidRPr="00CD7B22">
        <w:rPr>
          <w:sz w:val="16"/>
        </w:rPr>
        <w:t xml:space="preserve">, O'Neill, and Lutz 2004). </w:t>
      </w:r>
      <w:r w:rsidRPr="00CD7B22">
        <w:rPr>
          <w:b/>
          <w:highlight w:val="cyan"/>
          <w:u w:val="single"/>
        </w:rPr>
        <w:t xml:space="preserve">Scenarios also are a common tool employed by the policymakers whom political </w:t>
      </w:r>
      <w:proofErr w:type="gramStart"/>
      <w:r w:rsidRPr="00CD7B22">
        <w:rPr>
          <w:b/>
          <w:highlight w:val="cyan"/>
          <w:u w:val="single"/>
        </w:rPr>
        <w:t>scientists</w:t>
      </w:r>
      <w:proofErr w:type="gramEnd"/>
      <w:r w:rsidRPr="00CD7B22">
        <w:rPr>
          <w:b/>
          <w:highlight w:val="cyan"/>
          <w:u w:val="single"/>
        </w:rPr>
        <w:t xml:space="preserve"> study</w:t>
      </w:r>
      <w:r w:rsidRPr="00CD7B22">
        <w:rPr>
          <w:sz w:val="16"/>
        </w:rPr>
        <w:t>.</w:t>
      </w:r>
    </w:p>
    <w:p w14:paraId="134C65E3" w14:textId="24320023" w:rsidR="007B6F2F" w:rsidRPr="007B6F2F" w:rsidRDefault="007B6F2F" w:rsidP="007B6F2F">
      <w:pPr>
        <w:rPr>
          <w:sz w:val="16"/>
        </w:rPr>
      </w:pPr>
      <w:r w:rsidRPr="00CD7B22">
        <w:rPr>
          <w:b/>
          <w:u w:val="single"/>
        </w:rPr>
        <w:t>This article seeks to elevate the status of scenarios</w:t>
      </w:r>
      <w:r w:rsidRPr="00CD7B22">
        <w:rPr>
          <w:sz w:val="16"/>
        </w:rPr>
        <w:t xml:space="preserve"> in political science </w:t>
      </w:r>
      <w:r w:rsidRPr="00CD7B22">
        <w:rPr>
          <w:b/>
          <w:u w:val="single"/>
        </w:rPr>
        <w:t xml:space="preserve">by </w:t>
      </w:r>
      <w:r w:rsidRPr="00CD7B22">
        <w:rPr>
          <w:b/>
          <w:highlight w:val="cyan"/>
          <w:u w:val="single"/>
        </w:rPr>
        <w:t xml:space="preserve">demonstrating their usefulness for </w:t>
      </w:r>
      <w:r w:rsidRPr="00CD7B22">
        <w:rPr>
          <w:b/>
          <w:highlight w:val="cyan"/>
          <w:u w:val="single"/>
          <w:bdr w:val="single" w:sz="4" w:space="0" w:color="auto"/>
        </w:rPr>
        <w:t>theory building and pedagogy</w:t>
      </w:r>
      <w:r w:rsidRPr="00CD7B22">
        <w:rPr>
          <w:sz w:val="16"/>
        </w:rPr>
        <w:t xml:space="preserve">. </w:t>
      </w:r>
      <w:r w:rsidRPr="00CD7B22">
        <w:rPr>
          <w:b/>
          <w:highlight w:val="cyan"/>
          <w:u w:val="single"/>
        </w:rPr>
        <w:t>Rather than constitute mere speculation regarding an unpredictable future</w:t>
      </w:r>
      <w:r w:rsidRPr="00CD7B22">
        <w:rPr>
          <w:sz w:val="16"/>
          <w:highlight w:val="cyan"/>
        </w:rPr>
        <w:t xml:space="preserve">, </w:t>
      </w:r>
      <w:r w:rsidRPr="00CD7B22">
        <w:rPr>
          <w:b/>
          <w:highlight w:val="cyan"/>
          <w:u w:val="single"/>
        </w:rPr>
        <w:t>as critics might suggest</w:t>
      </w:r>
      <w:r w:rsidRPr="00CD7B22">
        <w:rPr>
          <w:sz w:val="16"/>
          <w:highlight w:val="cyan"/>
        </w:rPr>
        <w:t xml:space="preserve">, </w:t>
      </w:r>
      <w:r w:rsidRPr="00CD7B22">
        <w:rPr>
          <w:b/>
          <w:highlight w:val="cyan"/>
          <w:u w:val="single"/>
        </w:rPr>
        <w:t>scenarios assist scholars with developing testable hypotheses, gathering data, and identifying a theory's</w:t>
      </w:r>
      <w:r w:rsidRPr="00CD7B22">
        <w:rPr>
          <w:sz w:val="16"/>
        </w:rPr>
        <w:t xml:space="preserve"> upper and lower </w:t>
      </w:r>
      <w:r w:rsidRPr="00CD7B22">
        <w:rPr>
          <w:b/>
          <w:highlight w:val="cyan"/>
          <w:u w:val="single"/>
        </w:rPr>
        <w:t>bounds</w:t>
      </w:r>
      <w:r w:rsidRPr="00CD7B22">
        <w:rPr>
          <w:sz w:val="16"/>
        </w:rPr>
        <w:t>. Additionally</w:t>
      </w:r>
      <w:r w:rsidRPr="00CD7B22">
        <w:rPr>
          <w:sz w:val="16"/>
          <w:highlight w:val="cyan"/>
        </w:rPr>
        <w:t xml:space="preserve">, </w:t>
      </w:r>
      <w:r w:rsidRPr="00CD7B22">
        <w:rPr>
          <w:b/>
          <w:szCs w:val="28"/>
          <w:highlight w:val="cyan"/>
          <w:u w:val="single"/>
          <w:bdr w:val="single" w:sz="4" w:space="0" w:color="auto"/>
        </w:rPr>
        <w:t>scenarios are an effective way to teach students to apply theory to policy</w:t>
      </w:r>
      <w:r w:rsidRPr="00CD7B22">
        <w:rPr>
          <w:sz w:val="16"/>
        </w:rPr>
        <w:t>. In the pages below, a “best practices” guide is offered to advise scholars, practitioners, and students, and an argument is developed in favor of the use of scenarios. The article concludes with two examples of how political scientists have invoked the scenario method to improve the specifications of their theories, propose falsifiable hypotheses, and design new empirical research programs.</w:t>
      </w:r>
    </w:p>
    <w:sectPr w:rsidR="007B6F2F" w:rsidRPr="007B6F2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렐艞羷"/>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roman"/>
    <w:pitch w:val="variable"/>
  </w:font>
  <w:font w:name="Droid Sans Fallback">
    <w:panose1 w:val="020B0604020202020204"/>
    <w:charset w:val="00"/>
    <w:family w:val="auto"/>
    <w:pitch w:val="variable"/>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panose1 w:val="020B0604020202020204"/>
    <w:charset w:val="4D"/>
    <w:family w:val="roman"/>
    <w:notTrueType/>
    <w:pitch w:val="default"/>
    <w:sig w:usb0="03000000" w:usb1="00000000" w:usb2="00000000" w:usb3="00000000" w:csb0="00000001" w:csb1="00000000"/>
  </w:font>
  <w:font w:name="Frutiger LT Std 55 Roman">
    <w:panose1 w:val="020B0604020202020204"/>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swiss"/>
    <w:pitch w:val="variable"/>
    <w:sig w:usb0="E00002FF" w:usb1="7AC7FFFF" w:usb2="00000012" w:usb3="00000000" w:csb0="0002000D" w:csb1="00000000"/>
  </w:font>
  <w:font w:name="Scal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auto"/>
    <w:pitch w:val="variable"/>
    <w:sig w:usb0="00000003" w:usb1="00000000" w:usb2="00000000" w:usb3="00000000" w:csb0="00000001" w:csb1="00000000"/>
  </w:font>
  <w:font w:name="Trajan-Bold">
    <w:panose1 w:val="020B0604020202020204"/>
    <w:charset w:val="4D"/>
    <w:family w:val="auto"/>
    <w:notTrueType/>
    <w:pitch w:val="default"/>
    <w:sig w:usb0="00000003" w:usb1="00000000" w:usb2="00000000" w:usb3="00000000" w:csb0="00000001" w:csb1="00000000"/>
  </w:font>
  <w:font w:name="BookAntiqua">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altName w:val="Times New Roman"/>
    <w:panose1 w:val="00000500000000020000"/>
    <w:charset w:val="4D"/>
    <w:family w:val="roman"/>
    <w:notTrueType/>
    <w:pitch w:val="default"/>
    <w:sig w:usb0="03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panose1 w:val="020B06040202020202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altName w:val="Gill Sans"/>
    <w:panose1 w:val="020B0502020104020203"/>
    <w:charset w:val="B1"/>
    <w:family w:val="swiss"/>
    <w:pitch w:val="variable"/>
    <w:sig w:usb0="80000A67" w:usb1="00000000" w:usb2="00000000" w:usb3="00000000" w:csb0="000001F7" w:csb1="00000000"/>
  </w:font>
  <w:font w:name="Futura">
    <w:altName w:val="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altName w:val="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B76477"/>
    <w:multiLevelType w:val="hybridMultilevel"/>
    <w:tmpl w:val="8D3CD628"/>
    <w:lvl w:ilvl="0" w:tplc="424A92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E72CE9"/>
    <w:multiLevelType w:val="hybridMultilevel"/>
    <w:tmpl w:val="98045344"/>
    <w:lvl w:ilvl="0" w:tplc="BED81E2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FE7543"/>
    <w:multiLevelType w:val="hybridMultilevel"/>
    <w:tmpl w:val="7D9AF7EA"/>
    <w:lvl w:ilvl="0" w:tplc="0ED43B7C">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9F6919"/>
    <w:multiLevelType w:val="hybridMultilevel"/>
    <w:tmpl w:val="B694BB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4"/>
  </w:num>
  <w:num w:numId="13">
    <w:abstractNumId w:val="26"/>
  </w:num>
  <w:num w:numId="14">
    <w:abstractNumId w:val="11"/>
  </w:num>
  <w:num w:numId="15">
    <w:abstractNumId w:val="15"/>
  </w:num>
  <w:num w:numId="16">
    <w:abstractNumId w:val="23"/>
  </w:num>
  <w:num w:numId="17">
    <w:abstractNumId w:val="30"/>
  </w:num>
  <w:num w:numId="18">
    <w:abstractNumId w:val="20"/>
  </w:num>
  <w:num w:numId="19">
    <w:abstractNumId w:val="27"/>
  </w:num>
  <w:num w:numId="20">
    <w:abstractNumId w:val="18"/>
  </w:num>
  <w:num w:numId="21">
    <w:abstractNumId w:val="22"/>
  </w:num>
  <w:num w:numId="22">
    <w:abstractNumId w:val="16"/>
  </w:num>
  <w:num w:numId="23">
    <w:abstractNumId w:val="29"/>
  </w:num>
  <w:num w:numId="24">
    <w:abstractNumId w:val="25"/>
  </w:num>
  <w:num w:numId="25">
    <w:abstractNumId w:val="21"/>
  </w:num>
  <w:num w:numId="26">
    <w:abstractNumId w:val="28"/>
  </w:num>
  <w:num w:numId="27">
    <w:abstractNumId w:val="17"/>
  </w:num>
  <w:num w:numId="28">
    <w:abstractNumId w:val="13"/>
  </w:num>
  <w:num w:numId="29">
    <w:abstractNumId w:val="14"/>
  </w:num>
  <w:num w:numId="30">
    <w:abstractNumId w:val="31"/>
  </w:num>
  <w:num w:numId="31">
    <w:abstractNumId w:val="12"/>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40A2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111B"/>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3ED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0A28"/>
    <w:rsid w:val="002502CF"/>
    <w:rsid w:val="00267EBB"/>
    <w:rsid w:val="0027023B"/>
    <w:rsid w:val="00272F3F"/>
    <w:rsid w:val="00274EDB"/>
    <w:rsid w:val="0027729E"/>
    <w:rsid w:val="002818B5"/>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799"/>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61FD"/>
    <w:rsid w:val="00577C12"/>
    <w:rsid w:val="00580BFC"/>
    <w:rsid w:val="00581048"/>
    <w:rsid w:val="00581203"/>
    <w:rsid w:val="0058349C"/>
    <w:rsid w:val="00585FBE"/>
    <w:rsid w:val="005870E8"/>
    <w:rsid w:val="0058789C"/>
    <w:rsid w:val="005A4D4E"/>
    <w:rsid w:val="005A7237"/>
    <w:rsid w:val="005B21FA"/>
    <w:rsid w:val="005B3244"/>
    <w:rsid w:val="005B6EE8"/>
    <w:rsid w:val="005B71B3"/>
    <w:rsid w:val="005B7731"/>
    <w:rsid w:val="005C36AC"/>
    <w:rsid w:val="005C4515"/>
    <w:rsid w:val="005C5602"/>
    <w:rsid w:val="005C74A6"/>
    <w:rsid w:val="005D3B4D"/>
    <w:rsid w:val="005D615C"/>
    <w:rsid w:val="005E1860"/>
    <w:rsid w:val="005F063B"/>
    <w:rsid w:val="005F192D"/>
    <w:rsid w:val="005F24C8"/>
    <w:rsid w:val="005F26AF"/>
    <w:rsid w:val="00607D6C"/>
    <w:rsid w:val="00610F62"/>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40F5"/>
    <w:rsid w:val="00674A78"/>
    <w:rsid w:val="006842E4"/>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7706"/>
    <w:rsid w:val="00752712"/>
    <w:rsid w:val="00753A84"/>
    <w:rsid w:val="007611F5"/>
    <w:rsid w:val="007619E4"/>
    <w:rsid w:val="00761E75"/>
    <w:rsid w:val="0076495E"/>
    <w:rsid w:val="00765FC8"/>
    <w:rsid w:val="00775694"/>
    <w:rsid w:val="00793F46"/>
    <w:rsid w:val="007A1325"/>
    <w:rsid w:val="007A1A18"/>
    <w:rsid w:val="007A3BAF"/>
    <w:rsid w:val="007B53D8"/>
    <w:rsid w:val="007B6F2F"/>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04F3"/>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2E0"/>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1E08"/>
    <w:rsid w:val="00A071C0"/>
    <w:rsid w:val="00A22670"/>
    <w:rsid w:val="00A24B35"/>
    <w:rsid w:val="00A26C43"/>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72AA"/>
    <w:rsid w:val="00B30A9A"/>
    <w:rsid w:val="00B3569C"/>
    <w:rsid w:val="00B43676"/>
    <w:rsid w:val="00B5602D"/>
    <w:rsid w:val="00B60125"/>
    <w:rsid w:val="00B6656B"/>
    <w:rsid w:val="00B71625"/>
    <w:rsid w:val="00B740DC"/>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53C3"/>
    <w:rsid w:val="00CA013C"/>
    <w:rsid w:val="00CA6D6D"/>
    <w:rsid w:val="00CC7A4E"/>
    <w:rsid w:val="00CD1359"/>
    <w:rsid w:val="00CD4C83"/>
    <w:rsid w:val="00D01EDC"/>
    <w:rsid w:val="00D078AA"/>
    <w:rsid w:val="00D10058"/>
    <w:rsid w:val="00D11978"/>
    <w:rsid w:val="00D15E30"/>
    <w:rsid w:val="00D16129"/>
    <w:rsid w:val="00D17047"/>
    <w:rsid w:val="00D24315"/>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4E58"/>
    <w:rsid w:val="00D92077"/>
    <w:rsid w:val="00D951E2"/>
    <w:rsid w:val="00D9565A"/>
    <w:rsid w:val="00D97E7D"/>
    <w:rsid w:val="00DB2337"/>
    <w:rsid w:val="00DB5F87"/>
    <w:rsid w:val="00DB699B"/>
    <w:rsid w:val="00DC0376"/>
    <w:rsid w:val="00DC099B"/>
    <w:rsid w:val="00DC2BE5"/>
    <w:rsid w:val="00DD4CD4"/>
    <w:rsid w:val="00DD65A2"/>
    <w:rsid w:val="00DD6770"/>
    <w:rsid w:val="00DE0749"/>
    <w:rsid w:val="00DE1CE2"/>
    <w:rsid w:val="00DE4D22"/>
    <w:rsid w:val="00DE7329"/>
    <w:rsid w:val="00DF1210"/>
    <w:rsid w:val="00DF31E9"/>
    <w:rsid w:val="00DF369B"/>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6DC2"/>
    <w:rsid w:val="00EA1115"/>
    <w:rsid w:val="00EA39EB"/>
    <w:rsid w:val="00EA58CE"/>
    <w:rsid w:val="00EB33FF"/>
    <w:rsid w:val="00EB3D1A"/>
    <w:rsid w:val="00EB6E56"/>
    <w:rsid w:val="00EC2759"/>
    <w:rsid w:val="00EC7106"/>
    <w:rsid w:val="00ED0120"/>
    <w:rsid w:val="00ED3BBA"/>
    <w:rsid w:val="00ED4E12"/>
    <w:rsid w:val="00EE051B"/>
    <w:rsid w:val="00EE54B4"/>
    <w:rsid w:val="00EF1AD8"/>
    <w:rsid w:val="00EF2B5C"/>
    <w:rsid w:val="00EF7794"/>
    <w:rsid w:val="00F02046"/>
    <w:rsid w:val="00F028AC"/>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4CD6"/>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D61CCE"/>
  <w14:defaultImageDpi w14:val="300"/>
  <w15:docId w15:val="{E6512440-7887-EB40-B97F-E10B3C13F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E7329"/>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DE73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DE732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DE732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DE7329"/>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D97E7D"/>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D97E7D"/>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D97E7D"/>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D97E7D"/>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D97E7D"/>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DE73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7329"/>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DE7329"/>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DE7329"/>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DE732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DE732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E7329"/>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DE7329"/>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DE7329"/>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DE7329"/>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DE7329"/>
    <w:rPr>
      <w:color w:val="auto"/>
      <w:u w:val="none"/>
    </w:rPr>
  </w:style>
  <w:style w:type="paragraph" w:styleId="DocumentMap">
    <w:name w:val="Document Map"/>
    <w:basedOn w:val="Normal"/>
    <w:link w:val="DocumentMapChar"/>
    <w:uiPriority w:val="99"/>
    <w:unhideWhenUsed/>
    <w:rsid w:val="00DE732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DE7329"/>
    <w:rPr>
      <w:rFonts w:ascii="Lucida Grande" w:hAnsi="Lucida Grande" w:cs="Lucida Grande"/>
    </w:rPr>
  </w:style>
  <w:style w:type="paragraph" w:customStyle="1" w:styleId="Emphasis1">
    <w:name w:val="Emphasis1"/>
    <w:basedOn w:val="Normal"/>
    <w:link w:val="Emphasis"/>
    <w:uiPriority w:val="20"/>
    <w:qFormat/>
    <w:rsid w:val="00240A2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240A28"/>
    <w:pPr>
      <w:ind w:left="720"/>
      <w:contextualSpacing/>
    </w:pPr>
  </w:style>
  <w:style w:type="character" w:customStyle="1" w:styleId="Heading5Char">
    <w:name w:val="Heading 5 Char"/>
    <w:basedOn w:val="DefaultParagraphFont"/>
    <w:link w:val="Heading5"/>
    <w:rsid w:val="00D97E7D"/>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D97E7D"/>
    <w:rPr>
      <w:rFonts w:ascii="Cambria" w:eastAsia="Times New Roman" w:hAnsi="Cambria"/>
      <w:b/>
      <w:bCs/>
      <w:i/>
      <w:iCs/>
      <w:sz w:val="20"/>
      <w:lang w:bidi="en-US"/>
    </w:rPr>
  </w:style>
  <w:style w:type="character" w:customStyle="1" w:styleId="Heading7Char">
    <w:name w:val="Heading 7 Char"/>
    <w:basedOn w:val="DefaultParagraphFont"/>
    <w:link w:val="Heading7"/>
    <w:rsid w:val="00D97E7D"/>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D97E7D"/>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D97E7D"/>
    <w:rPr>
      <w:rFonts w:ascii="Cambria" w:eastAsia="Times New Roman" w:hAnsi="Cambria"/>
      <w:i/>
      <w:iCs/>
      <w:sz w:val="18"/>
      <w:szCs w:val="18"/>
      <w:lang w:bidi="en-US"/>
    </w:rPr>
  </w:style>
  <w:style w:type="character" w:styleId="UnresolvedMention">
    <w:name w:val="Unresolved Mention"/>
    <w:basedOn w:val="DefaultParagraphFont"/>
    <w:uiPriority w:val="99"/>
    <w:semiHidden/>
    <w:unhideWhenUsed/>
    <w:rsid w:val="00D97E7D"/>
    <w:rPr>
      <w:color w:val="605E5C"/>
      <w:shd w:val="clear" w:color="auto" w:fill="E1DFDD"/>
    </w:rPr>
  </w:style>
  <w:style w:type="paragraph" w:styleId="BalloonText">
    <w:name w:val="Balloon Text"/>
    <w:basedOn w:val="Normal"/>
    <w:link w:val="BalloonTextChar"/>
    <w:uiPriority w:val="99"/>
    <w:unhideWhenUsed/>
    <w:qFormat/>
    <w:rsid w:val="00D97E7D"/>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D97E7D"/>
    <w:rPr>
      <w:rFonts w:ascii="Times New Roman" w:hAnsi="Times New Roman" w:cs="Times New Roman"/>
      <w:sz w:val="18"/>
      <w:szCs w:val="18"/>
    </w:rPr>
  </w:style>
  <w:style w:type="paragraph" w:customStyle="1" w:styleId="textbold">
    <w:name w:val="text bold"/>
    <w:basedOn w:val="Normal"/>
    <w:autoRedefine/>
    <w:uiPriority w:val="20"/>
    <w:qFormat/>
    <w:rsid w:val="00D97E7D"/>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D97E7D"/>
    <w:rPr>
      <w:sz w:val="22"/>
      <w:u w:val="single"/>
    </w:rPr>
  </w:style>
  <w:style w:type="paragraph" w:customStyle="1" w:styleId="Analytic">
    <w:name w:val="Analytic"/>
    <w:basedOn w:val="Heading4"/>
    <w:link w:val="AnalyticChar"/>
    <w:uiPriority w:val="4"/>
    <w:qFormat/>
    <w:rsid w:val="00D97E7D"/>
    <w:pPr>
      <w:outlineLvl w:val="9"/>
    </w:pPr>
  </w:style>
  <w:style w:type="character" w:customStyle="1" w:styleId="AnalyticChar">
    <w:name w:val="Analytic Char"/>
    <w:basedOn w:val="DefaultParagraphFont"/>
    <w:link w:val="Analytic"/>
    <w:uiPriority w:val="4"/>
    <w:rsid w:val="00D97E7D"/>
    <w:rPr>
      <w:rFonts w:ascii="Calibri" w:eastAsiaTheme="majorEastAsia" w:hAnsi="Calibri" w:cstheme="majorBidi"/>
      <w:b/>
      <w:bCs/>
      <w:sz w:val="26"/>
      <w:szCs w:val="26"/>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D97E7D"/>
    <w:rPr>
      <w:sz w:val="20"/>
      <w:u w:val="single"/>
    </w:rPr>
  </w:style>
  <w:style w:type="paragraph" w:styleId="Title">
    <w:name w:val="Title"/>
    <w:aliases w:val="UNDERLINE,Bold Underlined,Cites and Cards,title,Block Heading,Read This"/>
    <w:basedOn w:val="Normal"/>
    <w:next w:val="Normal"/>
    <w:link w:val="TitleChar"/>
    <w:uiPriority w:val="6"/>
    <w:qFormat/>
    <w:rsid w:val="00D97E7D"/>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D97E7D"/>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D97E7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card">
    <w:name w:val="card"/>
    <w:aliases w:val="Medium Grid 21,nonunderlined"/>
    <w:basedOn w:val="Normal"/>
    <w:next w:val="Normal"/>
    <w:link w:val="cardChar"/>
    <w:autoRedefine/>
    <w:qFormat/>
    <w:rsid w:val="00D97E7D"/>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D97E7D"/>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D97E7D"/>
    <w:rPr>
      <w:rFonts w:ascii="Calibri" w:hAnsi="Calibri"/>
      <w:b/>
      <w:sz w:val="26"/>
    </w:rPr>
  </w:style>
  <w:style w:type="character" w:customStyle="1" w:styleId="Heading4Char3">
    <w:name w:val="Heading 4 Char3"/>
    <w:aliases w:val="Tag Char3,heading 2 Char3,Heading 2 Char2 Char Char1,Heading 2 Char1 Char Char Char1,ta Char"/>
    <w:rsid w:val="00D97E7D"/>
    <w:rPr>
      <w:rFonts w:ascii="Calibri" w:hAnsi="Calibri"/>
      <w:b/>
      <w:sz w:val="26"/>
    </w:rPr>
  </w:style>
  <w:style w:type="character" w:customStyle="1" w:styleId="UnderlineBold">
    <w:name w:val="Underline + Bold"/>
    <w:uiPriority w:val="1"/>
    <w:qFormat/>
    <w:rsid w:val="00D97E7D"/>
    <w:rPr>
      <w:rFonts w:ascii="Georgia" w:hAnsi="Georgia"/>
      <w:b w:val="0"/>
      <w:bCs w:val="0"/>
      <w:sz w:val="22"/>
      <w:u w:val="single"/>
    </w:rPr>
  </w:style>
  <w:style w:type="paragraph" w:customStyle="1" w:styleId="underlined">
    <w:name w:val="underlined"/>
    <w:next w:val="Normal"/>
    <w:link w:val="underlinedChar"/>
    <w:autoRedefine/>
    <w:qFormat/>
    <w:rsid w:val="00D97E7D"/>
    <w:pPr>
      <w:contextualSpacing/>
    </w:pPr>
    <w:rPr>
      <w:rFonts w:ascii="Times New Roman" w:eastAsia="Malgun Gothic" w:hAnsi="Times New Roman" w:cs="Times New Roman"/>
      <w:u w:val="single"/>
    </w:rPr>
  </w:style>
  <w:style w:type="character" w:customStyle="1" w:styleId="underlinedChar">
    <w:name w:val="underlined Char"/>
    <w:link w:val="underlined"/>
    <w:rsid w:val="00D97E7D"/>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D97E7D"/>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D97E7D"/>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D97E7D"/>
    <w:rPr>
      <w:rFonts w:ascii="Times New Roman" w:eastAsia="Calibri" w:hAnsi="Times New Roman"/>
      <w:u w:val="single"/>
      <w:lang w:val="x-none"/>
    </w:rPr>
  </w:style>
  <w:style w:type="paragraph" w:customStyle="1" w:styleId="Analytics">
    <w:name w:val="Analytics"/>
    <w:basedOn w:val="Heading4"/>
    <w:link w:val="AnalyticsChar"/>
    <w:qFormat/>
    <w:rsid w:val="00D97E7D"/>
    <w:rPr>
      <w:bCs w:val="0"/>
      <w:szCs w:val="22"/>
    </w:rPr>
  </w:style>
  <w:style w:type="character" w:customStyle="1" w:styleId="AnalyticsChar">
    <w:name w:val="Analytics Char"/>
    <w:basedOn w:val="DefaultParagraphFont"/>
    <w:link w:val="Analytics"/>
    <w:rsid w:val="00D97E7D"/>
    <w:rPr>
      <w:rFonts w:ascii="Calibri" w:eastAsiaTheme="majorEastAsia" w:hAnsi="Calibri"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D97E7D"/>
    <w:rPr>
      <w:rFonts w:cs="Arial"/>
      <w:b/>
      <w:bCs/>
      <w:iCs/>
      <w:szCs w:val="28"/>
      <w:lang w:val="en-US" w:eastAsia="en-US" w:bidi="ar-SA"/>
    </w:rPr>
  </w:style>
  <w:style w:type="numbering" w:customStyle="1" w:styleId="NoList1">
    <w:name w:val="No List1"/>
    <w:next w:val="NoList"/>
    <w:semiHidden/>
    <w:unhideWhenUsed/>
    <w:rsid w:val="00D97E7D"/>
  </w:style>
  <w:style w:type="character" w:customStyle="1" w:styleId="underline">
    <w:name w:val="underline"/>
    <w:basedOn w:val="DefaultParagraphFont"/>
    <w:qFormat/>
    <w:locked/>
    <w:rsid w:val="00D97E7D"/>
    <w:rPr>
      <w:rFonts w:ascii="Times New Roman" w:hAnsi="Times New Roman" w:cs="Times New Roman" w:hint="default"/>
      <w:u w:val="single"/>
    </w:rPr>
  </w:style>
  <w:style w:type="character" w:customStyle="1" w:styleId="Style11ptUnderline">
    <w:name w:val="Style 11 pt Underline"/>
    <w:basedOn w:val="DefaultParagraphFont"/>
    <w:qFormat/>
    <w:rsid w:val="00D97E7D"/>
    <w:rPr>
      <w:sz w:val="20"/>
      <w:u w:val="single"/>
    </w:rPr>
  </w:style>
  <w:style w:type="character" w:customStyle="1" w:styleId="Style11pt">
    <w:name w:val="Style 11 pt"/>
    <w:basedOn w:val="DefaultParagraphFont"/>
    <w:qFormat/>
    <w:rsid w:val="00D97E7D"/>
    <w:rPr>
      <w:sz w:val="20"/>
    </w:rPr>
  </w:style>
  <w:style w:type="character" w:customStyle="1" w:styleId="Style1Char1">
    <w:name w:val="Style1 Char1"/>
    <w:basedOn w:val="DefaultParagraphFont"/>
    <w:qFormat/>
    <w:rsid w:val="00D97E7D"/>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D97E7D"/>
    <w:rPr>
      <w:sz w:val="18"/>
      <w:szCs w:val="18"/>
    </w:rPr>
  </w:style>
  <w:style w:type="paragraph" w:styleId="CommentText">
    <w:name w:val="annotation text"/>
    <w:basedOn w:val="Normal"/>
    <w:link w:val="CommentTextChar"/>
    <w:uiPriority w:val="99"/>
    <w:unhideWhenUsed/>
    <w:rsid w:val="00D97E7D"/>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D97E7D"/>
    <w:rPr>
      <w:rFonts w:ascii="Times New Roman" w:hAnsi="Times New Roman"/>
    </w:rPr>
  </w:style>
  <w:style w:type="paragraph" w:styleId="CommentSubject">
    <w:name w:val="annotation subject"/>
    <w:basedOn w:val="CommentText"/>
    <w:next w:val="CommentText"/>
    <w:link w:val="CommentSubjectChar"/>
    <w:unhideWhenUsed/>
    <w:rsid w:val="00D97E7D"/>
    <w:rPr>
      <w:b/>
      <w:bCs/>
      <w:sz w:val="20"/>
      <w:szCs w:val="20"/>
    </w:rPr>
  </w:style>
  <w:style w:type="character" w:customStyle="1" w:styleId="CommentSubjectChar">
    <w:name w:val="Comment Subject Char"/>
    <w:basedOn w:val="CommentTextChar"/>
    <w:link w:val="CommentSubject"/>
    <w:rsid w:val="00D97E7D"/>
    <w:rPr>
      <w:rFonts w:ascii="Times New Roman" w:hAnsi="Times New Roman"/>
      <w:b/>
      <w:bCs/>
      <w:sz w:val="20"/>
      <w:szCs w:val="20"/>
    </w:rPr>
  </w:style>
  <w:style w:type="character" w:customStyle="1" w:styleId="cardChar">
    <w:name w:val="card Char"/>
    <w:aliases w:val="Bold Cite Char Char,Speed Cite Char"/>
    <w:link w:val="card"/>
    <w:qFormat/>
    <w:rsid w:val="00D97E7D"/>
    <w:rPr>
      <w:rFonts w:ascii="Times New Roman" w:hAnsi="Times New Roman"/>
      <w:sz w:val="16"/>
    </w:rPr>
  </w:style>
  <w:style w:type="character" w:customStyle="1" w:styleId="StyleDate">
    <w:name w:val="Style Date"/>
    <w:aliases w:val="Author"/>
    <w:qFormat/>
    <w:rsid w:val="00D97E7D"/>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D97E7D"/>
    <w:rPr>
      <w:b/>
      <w:bCs/>
    </w:rPr>
  </w:style>
  <w:style w:type="character" w:customStyle="1" w:styleId="apple-converted-space">
    <w:name w:val="apple-converted-space"/>
    <w:basedOn w:val="DefaultParagraphFont"/>
    <w:qFormat/>
    <w:rsid w:val="00D97E7D"/>
  </w:style>
  <w:style w:type="character" w:customStyle="1" w:styleId="st">
    <w:name w:val="st"/>
    <w:rsid w:val="00D97E7D"/>
  </w:style>
  <w:style w:type="character" w:customStyle="1" w:styleId="CharChar11">
    <w:name w:val="Char Char11"/>
    <w:rsid w:val="00D97E7D"/>
    <w:rPr>
      <w:rFonts w:cs="Arial"/>
      <w:bCs/>
      <w:szCs w:val="26"/>
      <w:u w:val="single"/>
      <w:lang w:val="en-US" w:eastAsia="en-US" w:bidi="ar-SA"/>
    </w:rPr>
  </w:style>
  <w:style w:type="character" w:customStyle="1" w:styleId="DebateHighlighted">
    <w:name w:val="Debate Highlighted"/>
    <w:basedOn w:val="DefaultParagraphFont"/>
    <w:qFormat/>
    <w:rsid w:val="00D97E7D"/>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D97E7D"/>
    <w:rPr>
      <w:rFonts w:ascii="Times New Roman" w:eastAsia="MS Mincho" w:hAnsi="Times New Roman" w:cs="Times New Roman"/>
      <w:sz w:val="16"/>
    </w:rPr>
  </w:style>
  <w:style w:type="character" w:customStyle="1" w:styleId="Highlightedunderline">
    <w:name w:val="Highlighted underline"/>
    <w:qFormat/>
    <w:rsid w:val="00D97E7D"/>
    <w:rPr>
      <w:rFonts w:ascii="Times New Roman" w:hAnsi="Times New Roman"/>
      <w:sz w:val="20"/>
      <w:shd w:val="clear" w:color="auto" w:fill="C0C0C0"/>
    </w:rPr>
  </w:style>
  <w:style w:type="paragraph" w:customStyle="1" w:styleId="CITE">
    <w:name w:val="CITE"/>
    <w:basedOn w:val="Normal"/>
    <w:next w:val="Normal"/>
    <w:link w:val="CITEChar"/>
    <w:qFormat/>
    <w:rsid w:val="00D97E7D"/>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D97E7D"/>
    <w:rPr>
      <w:rFonts w:ascii="Liberation Sans" w:hAnsi="Liberation Sans" w:cs="Georgia"/>
      <w:sz w:val="20"/>
      <w:szCs w:val="20"/>
      <w:u w:val="single"/>
    </w:rPr>
  </w:style>
  <w:style w:type="paragraph" w:customStyle="1" w:styleId="cardtext">
    <w:name w:val="card text"/>
    <w:basedOn w:val="Normal"/>
    <w:link w:val="cardtextChar"/>
    <w:qFormat/>
    <w:rsid w:val="00D97E7D"/>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D97E7D"/>
    <w:rPr>
      <w:rFonts w:ascii="Georgia" w:eastAsia="Calibri" w:hAnsi="Georgia"/>
    </w:rPr>
  </w:style>
  <w:style w:type="character" w:customStyle="1" w:styleId="UnderlineBold0">
    <w:name w:val="Underline Bold"/>
    <w:basedOn w:val="DefaultParagraphFont"/>
    <w:uiPriority w:val="6"/>
    <w:qFormat/>
    <w:rsid w:val="00D97E7D"/>
    <w:rPr>
      <w:b/>
      <w:sz w:val="20"/>
      <w:u w:val="single"/>
    </w:rPr>
  </w:style>
  <w:style w:type="paragraph" w:styleId="BodyText">
    <w:name w:val="Body Text"/>
    <w:basedOn w:val="Normal"/>
    <w:link w:val="BodyTextChar"/>
    <w:uiPriority w:val="99"/>
    <w:unhideWhenUsed/>
    <w:qFormat/>
    <w:rsid w:val="00D97E7D"/>
    <w:pPr>
      <w:spacing w:after="120"/>
    </w:pPr>
  </w:style>
  <w:style w:type="character" w:customStyle="1" w:styleId="BodyTextChar">
    <w:name w:val="Body Text Char"/>
    <w:basedOn w:val="DefaultParagraphFont"/>
    <w:link w:val="BodyText"/>
    <w:uiPriority w:val="99"/>
    <w:qFormat/>
    <w:rsid w:val="00D97E7D"/>
    <w:rPr>
      <w:rFonts w:ascii="Calibri" w:hAnsi="Calibri"/>
      <w:sz w:val="22"/>
    </w:rPr>
  </w:style>
  <w:style w:type="paragraph" w:customStyle="1" w:styleId="UnderlinePara">
    <w:name w:val="Underline Para"/>
    <w:basedOn w:val="Normal"/>
    <w:uiPriority w:val="6"/>
    <w:qFormat/>
    <w:rsid w:val="00D97E7D"/>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D97E7D"/>
  </w:style>
  <w:style w:type="paragraph" w:customStyle="1" w:styleId="tiny">
    <w:name w:val="tiny"/>
    <w:next w:val="Normal"/>
    <w:link w:val="tinyChar"/>
    <w:autoRedefine/>
    <w:qFormat/>
    <w:rsid w:val="00D97E7D"/>
    <w:pPr>
      <w:contextualSpacing/>
    </w:pPr>
    <w:rPr>
      <w:rFonts w:ascii="Times New Roman" w:eastAsia="Malgun Gothic" w:hAnsi="Times New Roman" w:cs="Times New Roman"/>
      <w:sz w:val="12"/>
    </w:rPr>
  </w:style>
  <w:style w:type="character" w:customStyle="1" w:styleId="tinyChar">
    <w:name w:val="tiny Char"/>
    <w:link w:val="tiny"/>
    <w:rsid w:val="00D97E7D"/>
    <w:rPr>
      <w:rFonts w:ascii="Times New Roman" w:eastAsia="Malgun Gothic" w:hAnsi="Times New Roman" w:cs="Times New Roman"/>
      <w:sz w:val="12"/>
    </w:rPr>
  </w:style>
  <w:style w:type="character" w:customStyle="1" w:styleId="DocumentMapChar1">
    <w:name w:val="Document Map Char1"/>
    <w:basedOn w:val="DefaultParagraphFont"/>
    <w:uiPriority w:val="99"/>
    <w:rsid w:val="00D97E7D"/>
    <w:rPr>
      <w:rFonts w:ascii="Segoe UI" w:hAnsi="Segoe UI" w:cs="Segoe UI"/>
      <w:sz w:val="16"/>
      <w:szCs w:val="16"/>
    </w:rPr>
  </w:style>
  <w:style w:type="character" w:customStyle="1" w:styleId="CommentSubjectChar1">
    <w:name w:val="Comment Subject Char1"/>
    <w:basedOn w:val="CommentTextChar"/>
    <w:uiPriority w:val="99"/>
    <w:semiHidden/>
    <w:rsid w:val="00D97E7D"/>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D97E7D"/>
    <w:rPr>
      <w:rFonts w:ascii="Lucida Grande" w:eastAsiaTheme="minorHAnsi" w:hAnsi="Lucida Grande" w:cs="Lucida Grande"/>
      <w:sz w:val="18"/>
      <w:szCs w:val="18"/>
    </w:rPr>
  </w:style>
  <w:style w:type="character" w:customStyle="1" w:styleId="Style1Char">
    <w:name w:val="Style1 Char"/>
    <w:basedOn w:val="DefaultParagraphFont"/>
    <w:qFormat/>
    <w:rsid w:val="00D97E7D"/>
    <w:rPr>
      <w:rFonts w:eastAsia="SimSun"/>
      <w:sz w:val="20"/>
      <w:szCs w:val="24"/>
      <w:u w:val="single"/>
      <w:lang w:val="en-US" w:eastAsia="zh-CN" w:bidi="ar-SA"/>
    </w:rPr>
  </w:style>
  <w:style w:type="paragraph" w:customStyle="1" w:styleId="Tag2">
    <w:name w:val="Tag2"/>
    <w:basedOn w:val="Normal"/>
    <w:autoRedefine/>
    <w:qFormat/>
    <w:rsid w:val="00D97E7D"/>
    <w:rPr>
      <w:rFonts w:eastAsia="Calibri" w:cs="Arial"/>
      <w:b/>
    </w:rPr>
  </w:style>
  <w:style w:type="character" w:customStyle="1" w:styleId="CommentTextChar1">
    <w:name w:val="Comment Text Char1"/>
    <w:basedOn w:val="DefaultParagraphFont"/>
    <w:uiPriority w:val="99"/>
    <w:rsid w:val="00D97E7D"/>
    <w:rPr>
      <w:rFonts w:ascii="Calibri" w:hAnsi="Calibri"/>
    </w:rPr>
  </w:style>
  <w:style w:type="character" w:customStyle="1" w:styleId="apple-style-span">
    <w:name w:val="apple-style-span"/>
    <w:basedOn w:val="DefaultParagraphFont"/>
    <w:qFormat/>
    <w:rsid w:val="00D97E7D"/>
  </w:style>
  <w:style w:type="character" w:customStyle="1" w:styleId="FootnoteTextChar">
    <w:name w:val="Footnote Text Char"/>
    <w:basedOn w:val="DefaultParagraphFont"/>
    <w:link w:val="FootnoteText"/>
    <w:rsid w:val="00D97E7D"/>
    <w:rPr>
      <w:rFonts w:ascii="Calibri" w:hAnsi="Calibri"/>
    </w:rPr>
  </w:style>
  <w:style w:type="paragraph" w:styleId="FootnoteText">
    <w:name w:val="footnote text"/>
    <w:basedOn w:val="Normal"/>
    <w:link w:val="FootnoteTextChar"/>
    <w:unhideWhenUsed/>
    <w:qFormat/>
    <w:rsid w:val="00D97E7D"/>
    <w:pPr>
      <w:spacing w:after="0" w:line="240" w:lineRule="auto"/>
    </w:pPr>
    <w:rPr>
      <w:sz w:val="24"/>
    </w:rPr>
  </w:style>
  <w:style w:type="character" w:customStyle="1" w:styleId="FootnoteTextChar1">
    <w:name w:val="Footnote Text Char1"/>
    <w:basedOn w:val="DefaultParagraphFont"/>
    <w:rsid w:val="00D97E7D"/>
    <w:rPr>
      <w:rFonts w:ascii="Calibri" w:hAnsi="Calibri"/>
      <w:sz w:val="20"/>
      <w:szCs w:val="20"/>
    </w:rPr>
  </w:style>
  <w:style w:type="paragraph" w:customStyle="1" w:styleId="p">
    <w:name w:val="p"/>
    <w:basedOn w:val="Normal"/>
    <w:rsid w:val="00D97E7D"/>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D97E7D"/>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D97E7D"/>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D97E7D"/>
    <w:rPr>
      <w:vertAlign w:val="superscript"/>
    </w:rPr>
  </w:style>
  <w:style w:type="paragraph" w:customStyle="1" w:styleId="para">
    <w:name w:val="para"/>
    <w:basedOn w:val="Normal"/>
    <w:rsid w:val="00D97E7D"/>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D97E7D"/>
    <w:pPr>
      <w:spacing w:before="100" w:beforeAutospacing="1" w:after="100" w:afterAutospacing="1" w:line="240" w:lineRule="auto"/>
    </w:pPr>
    <w:rPr>
      <w:rFonts w:cs="Times New Roman"/>
    </w:rPr>
  </w:style>
  <w:style w:type="character" w:customStyle="1" w:styleId="vm-hook">
    <w:name w:val="vm-hook"/>
    <w:basedOn w:val="DefaultParagraphFont"/>
    <w:rsid w:val="00D97E7D"/>
  </w:style>
  <w:style w:type="character" w:customStyle="1" w:styleId="dfm-title">
    <w:name w:val="dfm-title"/>
    <w:basedOn w:val="DefaultParagraphFont"/>
    <w:rsid w:val="00D97E7D"/>
  </w:style>
  <w:style w:type="paragraph" w:customStyle="1" w:styleId="evidencetext">
    <w:name w:val="evidence text"/>
    <w:basedOn w:val="Normal"/>
    <w:link w:val="evidencetextChar1"/>
    <w:qFormat/>
    <w:rsid w:val="00D97E7D"/>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D97E7D"/>
    <w:rPr>
      <w:rFonts w:ascii="Arial" w:hAnsi="Arial" w:cs="Arial"/>
      <w:color w:val="000000"/>
      <w:sz w:val="22"/>
      <w:lang w:val="x-none" w:eastAsia="x-none"/>
    </w:rPr>
  </w:style>
  <w:style w:type="paragraph" w:customStyle="1" w:styleId="CardIndented">
    <w:name w:val="Card (Indented)"/>
    <w:basedOn w:val="Normal"/>
    <w:link w:val="CardIndentedChar"/>
    <w:qFormat/>
    <w:rsid w:val="00D97E7D"/>
    <w:pPr>
      <w:spacing w:after="0" w:line="240" w:lineRule="auto"/>
      <w:ind w:left="288"/>
    </w:pPr>
    <w:rPr>
      <w:rFonts w:ascii="Arial" w:hAnsi="Arial" w:cs="Arial"/>
    </w:rPr>
  </w:style>
  <w:style w:type="paragraph" w:customStyle="1" w:styleId="Emphasize">
    <w:name w:val="Emphasize"/>
    <w:basedOn w:val="Normal"/>
    <w:uiPriority w:val="7"/>
    <w:qFormat/>
    <w:rsid w:val="00D97E7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D97E7D"/>
    <w:rPr>
      <w:rFonts w:asciiTheme="minorHAnsi" w:hAnsiTheme="minorHAnsi"/>
      <w:sz w:val="22"/>
    </w:rPr>
  </w:style>
  <w:style w:type="character" w:customStyle="1" w:styleId="UnresolvedMention1">
    <w:name w:val="Unresolved Mention1"/>
    <w:basedOn w:val="DefaultParagraphFont"/>
    <w:uiPriority w:val="99"/>
    <w:unhideWhenUsed/>
    <w:rsid w:val="00D97E7D"/>
    <w:rPr>
      <w:color w:val="808080"/>
      <w:shd w:val="clear" w:color="auto" w:fill="E6E6E6"/>
    </w:rPr>
  </w:style>
  <w:style w:type="character" w:customStyle="1" w:styleId="BodyTextChar1">
    <w:name w:val="Body Text Char1"/>
    <w:aliases w:val="Very Small Text Char1"/>
    <w:basedOn w:val="DefaultParagraphFont"/>
    <w:uiPriority w:val="99"/>
    <w:rsid w:val="00D97E7D"/>
    <w:rPr>
      <w:rFonts w:ascii="Times New Roman" w:hAnsi="Times New Roman"/>
      <w:sz w:val="24"/>
    </w:rPr>
  </w:style>
  <w:style w:type="character" w:customStyle="1" w:styleId="UnresolvedMention2">
    <w:name w:val="Unresolved Mention2"/>
    <w:basedOn w:val="DefaultParagraphFont"/>
    <w:uiPriority w:val="99"/>
    <w:unhideWhenUsed/>
    <w:rsid w:val="00D97E7D"/>
    <w:rPr>
      <w:color w:val="808080"/>
      <w:shd w:val="clear" w:color="auto" w:fill="E6E6E6"/>
    </w:rPr>
  </w:style>
  <w:style w:type="character" w:customStyle="1" w:styleId="Author-Date">
    <w:name w:val="Author-Date"/>
    <w:qFormat/>
    <w:rsid w:val="00D97E7D"/>
    <w:rPr>
      <w:b/>
      <w:sz w:val="24"/>
    </w:rPr>
  </w:style>
  <w:style w:type="character" w:customStyle="1" w:styleId="ListLabel12">
    <w:name w:val="ListLabel 12"/>
    <w:qFormat/>
    <w:rsid w:val="00D97E7D"/>
    <w:rPr>
      <w:strike w:val="0"/>
      <w:dstrike w:val="0"/>
      <w:color w:val="000000"/>
      <w:spacing w:val="0"/>
      <w:w w:val="100"/>
      <w:sz w:val="16"/>
      <w:lang w:val="en-US"/>
    </w:rPr>
  </w:style>
  <w:style w:type="character" w:customStyle="1" w:styleId="ListLabel11">
    <w:name w:val="ListLabel 11"/>
    <w:qFormat/>
    <w:rsid w:val="00D97E7D"/>
    <w:rPr>
      <w:strike w:val="0"/>
      <w:dstrike w:val="0"/>
      <w:color w:val="000000"/>
      <w:spacing w:val="70"/>
      <w:w w:val="100"/>
      <w:sz w:val="16"/>
      <w:lang w:val="en-US"/>
    </w:rPr>
  </w:style>
  <w:style w:type="character" w:customStyle="1" w:styleId="ListLabel10">
    <w:name w:val="ListLabel 10"/>
    <w:qFormat/>
    <w:rsid w:val="00D97E7D"/>
    <w:rPr>
      <w:strike w:val="0"/>
      <w:dstrike w:val="0"/>
      <w:color w:val="000000"/>
      <w:spacing w:val="0"/>
      <w:w w:val="100"/>
      <w:sz w:val="18"/>
      <w:lang w:val="en-US"/>
    </w:rPr>
  </w:style>
  <w:style w:type="character" w:customStyle="1" w:styleId="ListLabel9">
    <w:name w:val="ListLabel 9"/>
    <w:qFormat/>
    <w:rsid w:val="00D97E7D"/>
    <w:rPr>
      <w:strike w:val="0"/>
      <w:dstrike w:val="0"/>
      <w:color w:val="000000"/>
      <w:spacing w:val="0"/>
      <w:w w:val="100"/>
      <w:sz w:val="21"/>
      <w:lang w:val="en-US"/>
    </w:rPr>
  </w:style>
  <w:style w:type="character" w:customStyle="1" w:styleId="ListLabel8">
    <w:name w:val="ListLabel 8"/>
    <w:qFormat/>
    <w:rsid w:val="00D97E7D"/>
    <w:rPr>
      <w:strike w:val="0"/>
      <w:dstrike w:val="0"/>
      <w:color w:val="000000"/>
      <w:spacing w:val="0"/>
      <w:w w:val="100"/>
      <w:sz w:val="20"/>
      <w:lang w:val="en-US"/>
    </w:rPr>
  </w:style>
  <w:style w:type="character" w:customStyle="1" w:styleId="ListLabel7">
    <w:name w:val="ListLabel 7"/>
    <w:qFormat/>
    <w:rsid w:val="00D97E7D"/>
    <w:rPr>
      <w:strike w:val="0"/>
      <w:dstrike w:val="0"/>
      <w:color w:val="000000"/>
      <w:spacing w:val="0"/>
      <w:w w:val="100"/>
      <w:sz w:val="20"/>
      <w:lang w:val="en-US"/>
    </w:rPr>
  </w:style>
  <w:style w:type="character" w:customStyle="1" w:styleId="ListLabel6">
    <w:name w:val="ListLabel 6"/>
    <w:qFormat/>
    <w:rsid w:val="00D97E7D"/>
    <w:rPr>
      <w:i/>
      <w:strike w:val="0"/>
      <w:dstrike w:val="0"/>
      <w:color w:val="000000"/>
      <w:spacing w:val="0"/>
      <w:w w:val="100"/>
      <w:sz w:val="20"/>
      <w:lang w:val="en-US"/>
    </w:rPr>
  </w:style>
  <w:style w:type="character" w:customStyle="1" w:styleId="ListLabel5">
    <w:name w:val="ListLabel 5"/>
    <w:qFormat/>
    <w:rsid w:val="00D97E7D"/>
    <w:rPr>
      <w:strike w:val="0"/>
      <w:dstrike w:val="0"/>
      <w:color w:val="000000"/>
      <w:spacing w:val="0"/>
      <w:w w:val="100"/>
      <w:sz w:val="20"/>
      <w:lang w:val="en-US"/>
    </w:rPr>
  </w:style>
  <w:style w:type="character" w:customStyle="1" w:styleId="ListLabel4">
    <w:name w:val="ListLabel 4"/>
    <w:qFormat/>
    <w:rsid w:val="00D97E7D"/>
    <w:rPr>
      <w:strike w:val="0"/>
      <w:dstrike w:val="0"/>
      <w:color w:val="000000"/>
      <w:spacing w:val="0"/>
      <w:w w:val="100"/>
      <w:sz w:val="19"/>
      <w:lang w:val="en-US"/>
    </w:rPr>
  </w:style>
  <w:style w:type="character" w:customStyle="1" w:styleId="ListLabel3">
    <w:name w:val="ListLabel 3"/>
    <w:qFormat/>
    <w:rsid w:val="00D97E7D"/>
    <w:rPr>
      <w:i/>
      <w:strike w:val="0"/>
      <w:dstrike w:val="0"/>
      <w:color w:val="000000"/>
      <w:spacing w:val="0"/>
      <w:w w:val="100"/>
      <w:sz w:val="20"/>
      <w:lang w:val="en-US"/>
    </w:rPr>
  </w:style>
  <w:style w:type="character" w:customStyle="1" w:styleId="ListLabel2">
    <w:name w:val="ListLabel 2"/>
    <w:qFormat/>
    <w:rsid w:val="00D97E7D"/>
    <w:rPr>
      <w:strike w:val="0"/>
      <w:dstrike w:val="0"/>
      <w:color w:val="000000"/>
      <w:spacing w:val="0"/>
      <w:w w:val="100"/>
      <w:sz w:val="20"/>
      <w:lang w:val="en-US"/>
    </w:rPr>
  </w:style>
  <w:style w:type="character" w:customStyle="1" w:styleId="ListLabel1">
    <w:name w:val="ListLabel 1"/>
    <w:qFormat/>
    <w:rsid w:val="00D97E7D"/>
    <w:rPr>
      <w:i/>
      <w:strike w:val="0"/>
      <w:dstrike w:val="0"/>
      <w:color w:val="000000"/>
      <w:spacing w:val="0"/>
      <w:w w:val="100"/>
      <w:sz w:val="18"/>
      <w:lang w:val="en-US"/>
    </w:rPr>
  </w:style>
  <w:style w:type="character" w:customStyle="1" w:styleId="verdana">
    <w:name w:val="verdana"/>
    <w:basedOn w:val="DefaultParagraphFont"/>
    <w:qFormat/>
    <w:rsid w:val="00D97E7D"/>
    <w:rPr>
      <w:rFonts w:cs="Times New Roman"/>
    </w:rPr>
  </w:style>
  <w:style w:type="character" w:customStyle="1" w:styleId="italic">
    <w:name w:val="italic"/>
    <w:basedOn w:val="DefaultParagraphFont"/>
    <w:qFormat/>
    <w:rsid w:val="00D97E7D"/>
    <w:rPr>
      <w:rFonts w:cs="Times New Roman"/>
    </w:rPr>
  </w:style>
  <w:style w:type="character" w:customStyle="1" w:styleId="hit">
    <w:name w:val="hit"/>
    <w:basedOn w:val="DefaultParagraphFont"/>
    <w:qFormat/>
    <w:rsid w:val="00D97E7D"/>
    <w:rPr>
      <w:rFonts w:cs="Times New Roman"/>
    </w:rPr>
  </w:style>
  <w:style w:type="character" w:customStyle="1" w:styleId="blue">
    <w:name w:val="blue"/>
    <w:basedOn w:val="DefaultParagraphFont"/>
    <w:qFormat/>
    <w:rsid w:val="00D97E7D"/>
    <w:rPr>
      <w:rFonts w:cs="Times New Roman"/>
    </w:rPr>
  </w:style>
  <w:style w:type="character" w:customStyle="1" w:styleId="copyrightdescription">
    <w:name w:val="copyrightdescription"/>
    <w:basedOn w:val="DefaultParagraphFont"/>
    <w:qFormat/>
    <w:rsid w:val="00D97E7D"/>
    <w:rPr>
      <w:rFonts w:cs="Times New Roman"/>
    </w:rPr>
  </w:style>
  <w:style w:type="character" w:customStyle="1" w:styleId="tabtitle">
    <w:name w:val="tabtitle"/>
    <w:basedOn w:val="DefaultParagraphFont"/>
    <w:qFormat/>
    <w:rsid w:val="00D97E7D"/>
    <w:rPr>
      <w:rFonts w:cs="Times New Roman"/>
    </w:rPr>
  </w:style>
  <w:style w:type="character" w:customStyle="1" w:styleId="resultbodyblack">
    <w:name w:val="resultbodyblack"/>
    <w:basedOn w:val="DefaultParagraphFont"/>
    <w:qFormat/>
    <w:rsid w:val="00D97E7D"/>
    <w:rPr>
      <w:rFonts w:cs="Times New Roman"/>
    </w:rPr>
  </w:style>
  <w:style w:type="character" w:customStyle="1" w:styleId="resultbody">
    <w:name w:val="resultbody"/>
    <w:basedOn w:val="DefaultParagraphFont"/>
    <w:qFormat/>
    <w:rsid w:val="00D97E7D"/>
    <w:rPr>
      <w:rFonts w:cs="Times New Roman"/>
    </w:rPr>
  </w:style>
  <w:style w:type="character" w:customStyle="1" w:styleId="resultbodysmallitalic">
    <w:name w:val="resultbodysmallitalic"/>
    <w:basedOn w:val="DefaultParagraphFont"/>
    <w:qFormat/>
    <w:rsid w:val="00D97E7D"/>
    <w:rPr>
      <w:rFonts w:cs="Times New Roman"/>
    </w:rPr>
  </w:style>
  <w:style w:type="character" w:customStyle="1" w:styleId="resultpron">
    <w:name w:val="resultpron"/>
    <w:basedOn w:val="DefaultParagraphFont"/>
    <w:qFormat/>
    <w:rsid w:val="00D97E7D"/>
    <w:rPr>
      <w:rFonts w:cs="Times New Roman"/>
    </w:rPr>
  </w:style>
  <w:style w:type="character" w:customStyle="1" w:styleId="NumberingSymbols">
    <w:name w:val="Numbering Symbols"/>
    <w:qFormat/>
    <w:rsid w:val="00D97E7D"/>
  </w:style>
  <w:style w:type="character" w:customStyle="1" w:styleId="StrongEmphasis">
    <w:name w:val="Strong Emphasis"/>
    <w:qFormat/>
    <w:rsid w:val="00D97E7D"/>
    <w:rPr>
      <w:b/>
      <w:bCs/>
    </w:rPr>
  </w:style>
  <w:style w:type="character" w:customStyle="1" w:styleId="Emphasis2">
    <w:name w:val="Emphasis2"/>
    <w:basedOn w:val="DefaultParagraphFont"/>
    <w:qFormat/>
    <w:rsid w:val="00D97E7D"/>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D97E7D"/>
    <w:rPr>
      <w:rFonts w:ascii="Times New Roman" w:hAnsi="Times New Roman"/>
      <w:sz w:val="20"/>
      <w:szCs w:val="24"/>
      <w:u w:val="single"/>
      <w:lang w:val="en-US" w:eastAsia="en-US" w:bidi="ar-SA"/>
    </w:rPr>
  </w:style>
  <w:style w:type="character" w:customStyle="1" w:styleId="pg">
    <w:name w:val="pg"/>
    <w:basedOn w:val="DefaultParagraphFont"/>
    <w:qFormat/>
    <w:rsid w:val="00D97E7D"/>
  </w:style>
  <w:style w:type="character" w:customStyle="1" w:styleId="ital-inline">
    <w:name w:val="ital-inline"/>
    <w:basedOn w:val="DefaultParagraphFont"/>
    <w:qFormat/>
    <w:rsid w:val="00D97E7D"/>
  </w:style>
  <w:style w:type="character" w:customStyle="1" w:styleId="senselabelstart">
    <w:name w:val="sense_label start"/>
    <w:basedOn w:val="DefaultParagraphFont"/>
    <w:qFormat/>
    <w:rsid w:val="00D97E7D"/>
  </w:style>
  <w:style w:type="character" w:customStyle="1" w:styleId="sensecontent">
    <w:name w:val="sense_content"/>
    <w:basedOn w:val="DefaultParagraphFont"/>
    <w:qFormat/>
    <w:rsid w:val="00D97E7D"/>
  </w:style>
  <w:style w:type="character" w:customStyle="1" w:styleId="vi">
    <w:name w:val="vi"/>
    <w:basedOn w:val="DefaultParagraphFont"/>
    <w:qFormat/>
    <w:rsid w:val="00D97E7D"/>
  </w:style>
  <w:style w:type="character" w:customStyle="1" w:styleId="senselabel">
    <w:name w:val="sense_label"/>
    <w:basedOn w:val="DefaultParagraphFont"/>
    <w:qFormat/>
    <w:rsid w:val="00D97E7D"/>
  </w:style>
  <w:style w:type="character" w:customStyle="1" w:styleId="Style11ptItalicUnderline">
    <w:name w:val="Style 11 pt Italic Underline"/>
    <w:basedOn w:val="DefaultParagraphFont"/>
    <w:qFormat/>
    <w:rsid w:val="00D97E7D"/>
    <w:rPr>
      <w:i/>
      <w:iCs/>
      <w:sz w:val="20"/>
      <w:u w:val="single"/>
    </w:rPr>
  </w:style>
  <w:style w:type="character" w:customStyle="1" w:styleId="Style11ptBoldUnderline">
    <w:name w:val="Style 11 pt Bold Underline"/>
    <w:basedOn w:val="DefaultParagraphFont"/>
    <w:qFormat/>
    <w:rsid w:val="00D97E7D"/>
    <w:rPr>
      <w:b/>
      <w:bCs/>
      <w:sz w:val="20"/>
      <w:u w:val="single"/>
    </w:rPr>
  </w:style>
  <w:style w:type="character" w:customStyle="1" w:styleId="StyleStyle4CharTimesNewRoman11ptItalic">
    <w:name w:val="Style Style4 Char + Times New Roman 11 pt Italic"/>
    <w:basedOn w:val="DefaultParagraphFont"/>
    <w:qFormat/>
    <w:rsid w:val="00D97E7D"/>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D97E7D"/>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D97E7D"/>
    <w:rPr>
      <w:color w:val="000000"/>
      <w:sz w:val="20"/>
    </w:rPr>
  </w:style>
  <w:style w:type="character" w:customStyle="1" w:styleId="Style11ptBlackUnderline">
    <w:name w:val="Style 11 pt Black Underline"/>
    <w:basedOn w:val="DefaultParagraphFont"/>
    <w:qFormat/>
    <w:rsid w:val="00D97E7D"/>
    <w:rPr>
      <w:color w:val="000000"/>
      <w:sz w:val="20"/>
      <w:u w:val="single"/>
    </w:rPr>
  </w:style>
  <w:style w:type="character" w:customStyle="1" w:styleId="pmterms1">
    <w:name w:val="pmterms1"/>
    <w:basedOn w:val="DefaultParagraphFont"/>
    <w:qFormat/>
    <w:rsid w:val="00D97E7D"/>
  </w:style>
  <w:style w:type="character" w:customStyle="1" w:styleId="HTMLTypewriter3">
    <w:name w:val="HTML Typewriter3"/>
    <w:basedOn w:val="DefaultParagraphFont"/>
    <w:qFormat/>
    <w:rsid w:val="00D97E7D"/>
    <w:rPr>
      <w:rFonts w:ascii="Courier New" w:eastAsia="SimSun" w:hAnsi="Courier New" w:cs="Courier New"/>
      <w:sz w:val="20"/>
      <w:szCs w:val="20"/>
    </w:rPr>
  </w:style>
  <w:style w:type="character" w:customStyle="1" w:styleId="CardsChar">
    <w:name w:val="Cards Char"/>
    <w:basedOn w:val="DefaultParagraphFont"/>
    <w:qFormat/>
    <w:rsid w:val="00D97E7D"/>
    <w:rPr>
      <w:rFonts w:ascii="Times New Roman" w:hAnsi="Times New Roman" w:cs="Times New Roman"/>
      <w:lang w:val="en-US" w:bidi="ar-SA"/>
    </w:rPr>
  </w:style>
  <w:style w:type="character" w:customStyle="1" w:styleId="CardsFont12pt0">
    <w:name w:val="Cards + Font 12pt"/>
    <w:basedOn w:val="CardsChar"/>
    <w:qFormat/>
    <w:rsid w:val="00D97E7D"/>
    <w:rPr>
      <w:rFonts w:ascii="Times New Roman" w:hAnsi="Times New Roman" w:cs="Times New Roman"/>
      <w:sz w:val="24"/>
      <w:u w:val="single"/>
      <w:lang w:val="en-US" w:bidi="ar-SA"/>
    </w:rPr>
  </w:style>
  <w:style w:type="character" w:customStyle="1" w:styleId="AuthorDateChar">
    <w:name w:val="AuthorDate Char"/>
    <w:basedOn w:val="DefaultParagraphFont"/>
    <w:qFormat/>
    <w:rsid w:val="00D97E7D"/>
    <w:rPr>
      <w:rFonts w:ascii="Times New Roman" w:hAnsi="Times New Roman" w:cs="Times New Roman"/>
      <w:b/>
      <w:sz w:val="24"/>
      <w:u w:val="single"/>
      <w:lang w:val="en-US" w:bidi="ar-SA"/>
    </w:rPr>
  </w:style>
  <w:style w:type="character" w:styleId="HTMLCite">
    <w:name w:val="HTML Cite"/>
    <w:basedOn w:val="DefaultParagraphFont"/>
    <w:uiPriority w:val="99"/>
    <w:qFormat/>
    <w:rsid w:val="00D97E7D"/>
    <w:rPr>
      <w:rFonts w:cs="Times New Roman"/>
      <w:i/>
    </w:rPr>
  </w:style>
  <w:style w:type="character" w:customStyle="1" w:styleId="VisitedInternetLink">
    <w:name w:val="Visited Internet Link"/>
    <w:basedOn w:val="DefaultParagraphFont"/>
    <w:rsid w:val="00D97E7D"/>
    <w:rPr>
      <w:color w:val="800080"/>
      <w:u w:val="single"/>
    </w:rPr>
  </w:style>
  <w:style w:type="character" w:customStyle="1" w:styleId="CitesChar">
    <w:name w:val="Cites Char"/>
    <w:basedOn w:val="DefaultParagraphFont"/>
    <w:qFormat/>
    <w:rsid w:val="00D97E7D"/>
    <w:rPr>
      <w:szCs w:val="24"/>
      <w:lang w:val="en-US" w:bidi="ar-SA"/>
    </w:rPr>
  </w:style>
  <w:style w:type="character" w:customStyle="1" w:styleId="loose">
    <w:name w:val="loose"/>
    <w:qFormat/>
    <w:rsid w:val="00D97E7D"/>
  </w:style>
  <w:style w:type="character" w:customStyle="1" w:styleId="domtooltips">
    <w:name w:val="domtooltips"/>
    <w:basedOn w:val="DefaultParagraphFont"/>
    <w:qFormat/>
    <w:rsid w:val="00D97E7D"/>
  </w:style>
  <w:style w:type="character" w:customStyle="1" w:styleId="caps">
    <w:name w:val="caps"/>
    <w:basedOn w:val="DefaultParagraphFont"/>
    <w:qFormat/>
    <w:rsid w:val="00D97E7D"/>
  </w:style>
  <w:style w:type="character" w:customStyle="1" w:styleId="Style11ptUnderlineBorderSinglesolidlineAuto05pt">
    <w:name w:val="Style 11 pt Underline Border: : (Single solid line Auto  0.5 pt..."/>
    <w:basedOn w:val="DefaultParagraphFont"/>
    <w:qFormat/>
    <w:rsid w:val="00D97E7D"/>
    <w:rPr>
      <w:sz w:val="20"/>
      <w:u w:val="single"/>
      <w:bdr w:val="single" w:sz="4" w:space="0" w:color="00000A"/>
    </w:rPr>
  </w:style>
  <w:style w:type="character" w:customStyle="1" w:styleId="StyleUnderlineChar11pt">
    <w:name w:val="Style Underline Char + 11 pt"/>
    <w:basedOn w:val="DefaultParagraphFont"/>
    <w:qFormat/>
    <w:rsid w:val="00D97E7D"/>
    <w:rPr>
      <w:rFonts w:ascii="Times New Roman" w:hAnsi="Times New Roman"/>
      <w:sz w:val="20"/>
      <w:szCs w:val="24"/>
      <w:u w:val="single"/>
      <w:lang w:val="en-US" w:eastAsia="en-US" w:bidi="ar-SA"/>
    </w:rPr>
  </w:style>
  <w:style w:type="paragraph" w:styleId="List">
    <w:name w:val="List"/>
    <w:basedOn w:val="BodyText"/>
    <w:uiPriority w:val="99"/>
    <w:rsid w:val="00D97E7D"/>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D97E7D"/>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D97E7D"/>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D97E7D"/>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D97E7D"/>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D97E7D"/>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D97E7D"/>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D97E7D"/>
    <w:rPr>
      <w:rFonts w:ascii="Liberation Sans" w:eastAsia="Droid Sans Fallback" w:hAnsi="Liberation Sans"/>
      <w:color w:val="00000A"/>
      <w:sz w:val="22"/>
    </w:rPr>
  </w:style>
  <w:style w:type="paragraph" w:customStyle="1" w:styleId="FrameContents">
    <w:name w:val="Frame Contents"/>
    <w:basedOn w:val="Normal"/>
    <w:qFormat/>
    <w:rsid w:val="00D97E7D"/>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D97E7D"/>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D97E7D"/>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D97E7D"/>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D97E7D"/>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D97E7D"/>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D97E7D"/>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D97E7D"/>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D97E7D"/>
    <w:rPr>
      <w:rFonts w:ascii="Times New Roman" w:eastAsia="Times New Roman" w:hAnsi="Times New Roman" w:cs="Arial"/>
      <w:bCs/>
      <w:caps/>
      <w:color w:val="00000A"/>
      <w:sz w:val="20"/>
      <w:szCs w:val="20"/>
    </w:rPr>
  </w:style>
  <w:style w:type="character" w:customStyle="1" w:styleId="Heading3Char1">
    <w:name w:val="Heading 3 Char1"/>
    <w:qFormat/>
    <w:rsid w:val="00D97E7D"/>
    <w:rPr>
      <w:rFonts w:cs="Arial"/>
      <w:bCs/>
      <w:szCs w:val="26"/>
      <w:u w:val="single"/>
      <w:lang w:val="en-US" w:eastAsia="en-US" w:bidi="ar-SA"/>
    </w:rPr>
  </w:style>
  <w:style w:type="paragraph" w:styleId="Revision">
    <w:name w:val="Revision"/>
    <w:hidden/>
    <w:uiPriority w:val="99"/>
    <w:semiHidden/>
    <w:rsid w:val="00D97E7D"/>
    <w:rPr>
      <w:rFonts w:ascii="Calibri" w:hAnsi="Calibri"/>
      <w:sz w:val="22"/>
    </w:rPr>
  </w:style>
  <w:style w:type="paragraph" w:customStyle="1" w:styleId="Smalltext">
    <w:name w:val="Small text"/>
    <w:aliases w:val="Quote1,Quote11"/>
    <w:basedOn w:val="Normal"/>
    <w:link w:val="SmalltextChar"/>
    <w:qFormat/>
    <w:rsid w:val="00D97E7D"/>
    <w:rPr>
      <w:rFonts w:ascii="Times New Roman" w:eastAsia="MS Mincho" w:hAnsi="Times New Roman" w:cs="Times New Roman"/>
      <w:sz w:val="16"/>
    </w:rPr>
  </w:style>
  <w:style w:type="character" w:customStyle="1" w:styleId="BoldUnderlineChar">
    <w:name w:val="Bold Underline Char"/>
    <w:basedOn w:val="DefaultParagraphFont"/>
    <w:locked/>
    <w:rsid w:val="00D97E7D"/>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D97E7D"/>
    <w:rPr>
      <w:b w:val="0"/>
      <w:bCs w:val="0"/>
      <w:sz w:val="22"/>
      <w:u w:val="single"/>
    </w:rPr>
  </w:style>
  <w:style w:type="character" w:customStyle="1" w:styleId="StyleGaramond">
    <w:name w:val="Style Garamond"/>
    <w:qFormat/>
    <w:rsid w:val="00D97E7D"/>
    <w:rPr>
      <w:rFonts w:ascii="Garamond" w:hAnsi="Garamond" w:cs="Garamond"/>
    </w:rPr>
  </w:style>
  <w:style w:type="character" w:customStyle="1" w:styleId="StyletagGaramondChar">
    <w:name w:val="Style tag + Garamond Char"/>
    <w:qFormat/>
    <w:rsid w:val="00D97E7D"/>
    <w:rPr>
      <w:rFonts w:ascii="Garamond" w:hAnsi="Garamond" w:cs="Garamond"/>
      <w:b/>
      <w:bCs/>
      <w:sz w:val="24"/>
      <w:szCs w:val="24"/>
      <w:lang w:val="en-US" w:bidi="ar-SA"/>
    </w:rPr>
  </w:style>
  <w:style w:type="character" w:customStyle="1" w:styleId="StylecardGaramond12ptUnderlineChar">
    <w:name w:val="Style card + Garamond 12 pt Underline Char"/>
    <w:qFormat/>
    <w:rsid w:val="00D97E7D"/>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D97E7D"/>
    <w:rPr>
      <w:rFonts w:ascii="Arial" w:hAnsi="Arial"/>
      <w:b/>
      <w:sz w:val="20"/>
      <w:u w:val="single"/>
    </w:rPr>
  </w:style>
  <w:style w:type="character" w:customStyle="1" w:styleId="WW8Num2z0">
    <w:name w:val="WW8Num2z0"/>
    <w:qFormat/>
    <w:rsid w:val="00D97E7D"/>
  </w:style>
  <w:style w:type="character" w:customStyle="1" w:styleId="WW8Num2z1">
    <w:name w:val="WW8Num2z1"/>
    <w:qFormat/>
    <w:rsid w:val="00D97E7D"/>
  </w:style>
  <w:style w:type="character" w:customStyle="1" w:styleId="WW8Num2z2">
    <w:name w:val="WW8Num2z2"/>
    <w:qFormat/>
    <w:rsid w:val="00D97E7D"/>
  </w:style>
  <w:style w:type="character" w:customStyle="1" w:styleId="WW8Num2z3">
    <w:name w:val="WW8Num2z3"/>
    <w:qFormat/>
    <w:rsid w:val="00D97E7D"/>
  </w:style>
  <w:style w:type="character" w:customStyle="1" w:styleId="WW8Num2z4">
    <w:name w:val="WW8Num2z4"/>
    <w:qFormat/>
    <w:rsid w:val="00D97E7D"/>
  </w:style>
  <w:style w:type="character" w:customStyle="1" w:styleId="WW8Num2z5">
    <w:name w:val="WW8Num2z5"/>
    <w:qFormat/>
    <w:rsid w:val="00D97E7D"/>
  </w:style>
  <w:style w:type="character" w:customStyle="1" w:styleId="WW8Num2z6">
    <w:name w:val="WW8Num2z6"/>
    <w:qFormat/>
    <w:rsid w:val="00D97E7D"/>
  </w:style>
  <w:style w:type="character" w:customStyle="1" w:styleId="WW8Num2z7">
    <w:name w:val="WW8Num2z7"/>
    <w:qFormat/>
    <w:rsid w:val="00D97E7D"/>
  </w:style>
  <w:style w:type="character" w:customStyle="1" w:styleId="WW8Num2z8">
    <w:name w:val="WW8Num2z8"/>
    <w:qFormat/>
    <w:rsid w:val="00D97E7D"/>
  </w:style>
  <w:style w:type="character" w:customStyle="1" w:styleId="WW8Num5z0">
    <w:name w:val="WW8Num5z0"/>
    <w:qFormat/>
    <w:rsid w:val="00D97E7D"/>
  </w:style>
  <w:style w:type="character" w:customStyle="1" w:styleId="WW8Num5z1">
    <w:name w:val="WW8Num5z1"/>
    <w:qFormat/>
    <w:rsid w:val="00D97E7D"/>
  </w:style>
  <w:style w:type="character" w:customStyle="1" w:styleId="WW8Num5z2">
    <w:name w:val="WW8Num5z2"/>
    <w:qFormat/>
    <w:rsid w:val="00D97E7D"/>
  </w:style>
  <w:style w:type="character" w:customStyle="1" w:styleId="WW8Num5z3">
    <w:name w:val="WW8Num5z3"/>
    <w:qFormat/>
    <w:rsid w:val="00D97E7D"/>
  </w:style>
  <w:style w:type="character" w:customStyle="1" w:styleId="WW8Num5z4">
    <w:name w:val="WW8Num5z4"/>
    <w:qFormat/>
    <w:rsid w:val="00D97E7D"/>
  </w:style>
  <w:style w:type="character" w:customStyle="1" w:styleId="WW8Num5z5">
    <w:name w:val="WW8Num5z5"/>
    <w:qFormat/>
    <w:rsid w:val="00D97E7D"/>
  </w:style>
  <w:style w:type="character" w:customStyle="1" w:styleId="WW8Num5z6">
    <w:name w:val="WW8Num5z6"/>
    <w:qFormat/>
    <w:rsid w:val="00D97E7D"/>
  </w:style>
  <w:style w:type="character" w:customStyle="1" w:styleId="WW8Num5z7">
    <w:name w:val="WW8Num5z7"/>
    <w:qFormat/>
    <w:rsid w:val="00D97E7D"/>
  </w:style>
  <w:style w:type="character" w:customStyle="1" w:styleId="WW8Num5z8">
    <w:name w:val="WW8Num5z8"/>
    <w:qFormat/>
    <w:rsid w:val="00D97E7D"/>
  </w:style>
  <w:style w:type="character" w:customStyle="1" w:styleId="CiteChar0">
    <w:name w:val="Cite Char"/>
    <w:aliases w:val="cite_tag Char,Char Char Char Char1 Char Char1,Char Char Char Char1 Char,Taglines Char Char, Cha"/>
    <w:basedOn w:val="DefaultParagraphFont"/>
    <w:qFormat/>
    <w:rsid w:val="00D97E7D"/>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D97E7D"/>
    <w:rPr>
      <w:rFonts w:ascii="Times New Roman" w:eastAsia="Times New Roman" w:hAnsi="Times New Roman" w:cs="Times New Roman"/>
      <w:u w:val="thick"/>
    </w:rPr>
  </w:style>
  <w:style w:type="character" w:customStyle="1" w:styleId="ListLabel19">
    <w:name w:val="ListLabel 19"/>
    <w:qFormat/>
    <w:rsid w:val="00D97E7D"/>
    <w:rPr>
      <w:b/>
      <w:i/>
      <w:strike w:val="0"/>
      <w:dstrike w:val="0"/>
      <w:spacing w:val="0"/>
      <w:w w:val="100"/>
      <w:sz w:val="26"/>
    </w:rPr>
  </w:style>
  <w:style w:type="paragraph" w:styleId="Footer">
    <w:name w:val="footer"/>
    <w:basedOn w:val="Normal"/>
    <w:link w:val="FooterChar"/>
    <w:uiPriority w:val="99"/>
    <w:rsid w:val="00D97E7D"/>
  </w:style>
  <w:style w:type="character" w:customStyle="1" w:styleId="FooterChar">
    <w:name w:val="Footer Char"/>
    <w:basedOn w:val="DefaultParagraphFont"/>
    <w:link w:val="Footer"/>
    <w:uiPriority w:val="99"/>
    <w:rsid w:val="00D97E7D"/>
    <w:rPr>
      <w:rFonts w:ascii="Calibri" w:hAnsi="Calibri"/>
      <w:sz w:val="22"/>
    </w:rPr>
  </w:style>
  <w:style w:type="paragraph" w:customStyle="1" w:styleId="TagCite">
    <w:name w:val="Tag/Cite"/>
    <w:basedOn w:val="Normal"/>
    <w:qFormat/>
    <w:rsid w:val="00D97E7D"/>
    <w:rPr>
      <w:rFonts w:eastAsia="Times New Roman" w:cs="Times New Roman"/>
      <w:b/>
    </w:rPr>
  </w:style>
  <w:style w:type="paragraph" w:customStyle="1" w:styleId="NormalText">
    <w:name w:val="Normal Text"/>
    <w:basedOn w:val="Normal"/>
    <w:link w:val="NormalTextChar"/>
    <w:qFormat/>
    <w:rsid w:val="00D97E7D"/>
    <w:pPr>
      <w:jc w:val="both"/>
    </w:pPr>
    <w:rPr>
      <w:sz w:val="20"/>
      <w:szCs w:val="26"/>
    </w:rPr>
  </w:style>
  <w:style w:type="paragraph" w:customStyle="1" w:styleId="CardsFont6pt">
    <w:name w:val="Cards + Font: 6 pt"/>
    <w:basedOn w:val="Normal"/>
    <w:link w:val="CardsFont6ptChar1"/>
    <w:qFormat/>
    <w:rsid w:val="00D97E7D"/>
    <w:pPr>
      <w:ind w:left="432" w:right="432"/>
      <w:jc w:val="both"/>
    </w:pPr>
    <w:rPr>
      <w:rFonts w:eastAsia="Times New Roman" w:cs="Times New Roman"/>
      <w:sz w:val="12"/>
      <w:szCs w:val="20"/>
    </w:rPr>
  </w:style>
  <w:style w:type="paragraph" w:customStyle="1" w:styleId="Small">
    <w:name w:val="Small"/>
    <w:basedOn w:val="Normal"/>
    <w:uiPriority w:val="99"/>
    <w:qFormat/>
    <w:rsid w:val="00D97E7D"/>
    <w:rPr>
      <w:sz w:val="14"/>
    </w:rPr>
  </w:style>
  <w:style w:type="paragraph" w:customStyle="1" w:styleId="NotUnderlined">
    <w:name w:val="Not Underlined"/>
    <w:basedOn w:val="Normal"/>
    <w:uiPriority w:val="99"/>
    <w:qFormat/>
    <w:rsid w:val="00D97E7D"/>
  </w:style>
  <w:style w:type="numbering" w:customStyle="1" w:styleId="WW8Num2">
    <w:name w:val="WW8Num2"/>
    <w:qFormat/>
    <w:rsid w:val="00D97E7D"/>
  </w:style>
  <w:style w:type="numbering" w:customStyle="1" w:styleId="WW8Num5">
    <w:name w:val="WW8Num5"/>
    <w:qFormat/>
    <w:rsid w:val="00D97E7D"/>
  </w:style>
  <w:style w:type="paragraph" w:customStyle="1" w:styleId="citenon-bold">
    <w:name w:val="cite non-bold"/>
    <w:basedOn w:val="Normal"/>
    <w:link w:val="citenon-boldChar"/>
    <w:qFormat/>
    <w:rsid w:val="00D97E7D"/>
    <w:rPr>
      <w:rFonts w:ascii="Georgia" w:eastAsia="Calibri" w:hAnsi="Georgia"/>
    </w:rPr>
  </w:style>
  <w:style w:type="character" w:customStyle="1" w:styleId="citenon-boldChar">
    <w:name w:val="cite non-bold Char"/>
    <w:link w:val="citenon-bold"/>
    <w:rsid w:val="00D97E7D"/>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D97E7D"/>
    <w:rPr>
      <w:rFonts w:ascii="Times" w:eastAsia="MS Mincho" w:hAnsi="Times"/>
      <w:sz w:val="20"/>
      <w:szCs w:val="20"/>
    </w:rPr>
  </w:style>
  <w:style w:type="paragraph" w:customStyle="1" w:styleId="NewDebate">
    <w:name w:val="New Debate"/>
    <w:basedOn w:val="Heading4"/>
    <w:link w:val="NewDebateChar"/>
    <w:uiPriority w:val="4"/>
    <w:qFormat/>
    <w:rsid w:val="00D97E7D"/>
    <w:rPr>
      <w:szCs w:val="22"/>
    </w:rPr>
  </w:style>
  <w:style w:type="character" w:customStyle="1" w:styleId="NewDebateChar">
    <w:name w:val="New Debate Char"/>
    <w:basedOn w:val="DefaultParagraphFont"/>
    <w:link w:val="NewDebate"/>
    <w:uiPriority w:val="4"/>
    <w:rsid w:val="00D97E7D"/>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D97E7D"/>
    <w:rPr>
      <w:rFonts w:eastAsia="Calibri"/>
      <w:sz w:val="10"/>
    </w:rPr>
  </w:style>
  <w:style w:type="character" w:customStyle="1" w:styleId="ReallyfuckingsmallChar">
    <w:name w:val="Really fucking small Char"/>
    <w:basedOn w:val="DefaultParagraphFont"/>
    <w:link w:val="Reallyfuckingsmall"/>
    <w:rsid w:val="00D97E7D"/>
    <w:rPr>
      <w:rFonts w:ascii="Calibri" w:eastAsia="Calibri" w:hAnsi="Calibri"/>
      <w:sz w:val="10"/>
    </w:rPr>
  </w:style>
  <w:style w:type="character" w:customStyle="1" w:styleId="NothingChar">
    <w:name w:val="Nothing Char"/>
    <w:link w:val="Nothing"/>
    <w:rsid w:val="00D97E7D"/>
    <w:rPr>
      <w:rFonts w:ascii="Times New Roman" w:eastAsia="Times New Roman" w:hAnsi="Times New Roman" w:cs="Times New Roman"/>
      <w:color w:val="00000A"/>
      <w:sz w:val="20"/>
    </w:rPr>
  </w:style>
  <w:style w:type="character" w:customStyle="1" w:styleId="Footnote2Char">
    <w:name w:val="Footnote2 Char"/>
    <w:link w:val="Footnote2"/>
    <w:locked/>
    <w:rsid w:val="00D97E7D"/>
  </w:style>
  <w:style w:type="paragraph" w:customStyle="1" w:styleId="Footnote2">
    <w:name w:val="Footnote2"/>
    <w:basedOn w:val="Normal"/>
    <w:next w:val="Normal"/>
    <w:link w:val="Footnote2Char"/>
    <w:autoRedefine/>
    <w:qFormat/>
    <w:rsid w:val="00D97E7D"/>
    <w:pPr>
      <w:spacing w:after="120" w:line="480" w:lineRule="auto"/>
    </w:pPr>
    <w:rPr>
      <w:rFonts w:asciiTheme="minorHAnsi" w:hAnsiTheme="minorHAnsi"/>
      <w:sz w:val="24"/>
    </w:rPr>
  </w:style>
  <w:style w:type="character" w:customStyle="1" w:styleId="UnderlineCharChar">
    <w:name w:val="Underline Char Char"/>
    <w:basedOn w:val="DefaultParagraphFont"/>
    <w:rsid w:val="00D97E7D"/>
    <w:rPr>
      <w:noProof w:val="0"/>
      <w:u w:val="single"/>
      <w:lang w:val="en-US" w:eastAsia="en-US" w:bidi="ar-SA"/>
    </w:rPr>
  </w:style>
  <w:style w:type="character" w:customStyle="1" w:styleId="UnderlinesCharChar">
    <w:name w:val="Underlines Char Char"/>
    <w:basedOn w:val="DefaultParagraphFont"/>
    <w:rsid w:val="00D97E7D"/>
    <w:rPr>
      <w:rFonts w:cs="Arial"/>
      <w:b/>
      <w:bCs/>
      <w:noProof w:val="0"/>
      <w:sz w:val="22"/>
      <w:szCs w:val="26"/>
      <w:u w:val="single"/>
      <w:lang w:val="en-US" w:eastAsia="en-US" w:bidi="ar-SA"/>
    </w:rPr>
  </w:style>
  <w:style w:type="paragraph" w:customStyle="1" w:styleId="Style3">
    <w:name w:val="Style3"/>
    <w:basedOn w:val="Normal"/>
    <w:link w:val="Style3Char"/>
    <w:qFormat/>
    <w:rsid w:val="00D97E7D"/>
    <w:rPr>
      <w:rFonts w:ascii="Arial Narrow" w:eastAsia="Times New Roman" w:hAnsi="Arial Narrow" w:cs="Times New Roman"/>
      <w:b/>
      <w:sz w:val="20"/>
    </w:rPr>
  </w:style>
  <w:style w:type="character" w:customStyle="1" w:styleId="Style3Char">
    <w:name w:val="Style3 Char"/>
    <w:basedOn w:val="DefaultParagraphFont"/>
    <w:link w:val="Style3"/>
    <w:rsid w:val="00D97E7D"/>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D97E7D"/>
    <w:rPr>
      <w:rFonts w:eastAsia="Times New Roman"/>
      <w:sz w:val="20"/>
      <w:u w:val="single"/>
    </w:rPr>
  </w:style>
  <w:style w:type="character" w:customStyle="1" w:styleId="StyleStyle411ptChar">
    <w:name w:val="Style Style4 + 11 pt Char"/>
    <w:link w:val="StyleStyle411pt"/>
    <w:rsid w:val="00D97E7D"/>
    <w:rPr>
      <w:rFonts w:ascii="Calibri" w:eastAsia="Times New Roman" w:hAnsi="Calibri"/>
      <w:sz w:val="20"/>
      <w:u w:val="single"/>
    </w:rPr>
  </w:style>
  <w:style w:type="paragraph" w:customStyle="1" w:styleId="StyleStyle411ptBold">
    <w:name w:val="Style Style4 + 11 pt Bold"/>
    <w:basedOn w:val="Normal"/>
    <w:link w:val="StyleStyle411ptBoldChar"/>
    <w:qFormat/>
    <w:rsid w:val="00D97E7D"/>
    <w:rPr>
      <w:b/>
      <w:bCs/>
      <w:sz w:val="20"/>
      <w:u w:val="single"/>
    </w:rPr>
  </w:style>
  <w:style w:type="character" w:customStyle="1" w:styleId="StyleStyle411ptBoldChar">
    <w:name w:val="Style Style4 + 11 pt Bold Char"/>
    <w:link w:val="StyleStyle411ptBold"/>
    <w:rsid w:val="00D97E7D"/>
    <w:rPr>
      <w:rFonts w:ascii="Calibri" w:hAnsi="Calibri"/>
      <w:b/>
      <w:bCs/>
      <w:sz w:val="20"/>
      <w:u w:val="single"/>
    </w:rPr>
  </w:style>
  <w:style w:type="paragraph" w:customStyle="1" w:styleId="Underlining">
    <w:name w:val="Underlining"/>
    <w:basedOn w:val="Normal"/>
    <w:link w:val="UnderliningChar"/>
    <w:qFormat/>
    <w:rsid w:val="00D97E7D"/>
    <w:rPr>
      <w:rFonts w:eastAsia="Times New Roman"/>
      <w:sz w:val="20"/>
      <w:u w:val="single"/>
    </w:rPr>
  </w:style>
  <w:style w:type="character" w:customStyle="1" w:styleId="UnderliningChar">
    <w:name w:val="Underlining Char"/>
    <w:basedOn w:val="DefaultParagraphFont"/>
    <w:link w:val="Underlining"/>
    <w:rsid w:val="00D97E7D"/>
    <w:rPr>
      <w:rFonts w:ascii="Calibri" w:eastAsia="Times New Roman" w:hAnsi="Calibri"/>
      <w:sz w:val="20"/>
      <w:u w:val="single"/>
    </w:rPr>
  </w:style>
  <w:style w:type="character" w:customStyle="1" w:styleId="StyleTimesNewRoman12ptBold">
    <w:name w:val="Style Times New Roman 12 pt Bold"/>
    <w:rsid w:val="00D97E7D"/>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D97E7D"/>
    <w:rPr>
      <w:rFonts w:ascii="Century Gothic" w:hAnsi="Century Gothic"/>
      <w:sz w:val="24"/>
      <w:u w:val="thick"/>
    </w:rPr>
  </w:style>
  <w:style w:type="paragraph" w:customStyle="1" w:styleId="Cardstyle">
    <w:name w:val="Cardstyle"/>
    <w:basedOn w:val="Normal"/>
    <w:next w:val="Normal"/>
    <w:qFormat/>
    <w:rsid w:val="00D97E7D"/>
    <w:rPr>
      <w:rFonts w:eastAsia="Times New Roman" w:cs="Times New Roman"/>
      <w:sz w:val="20"/>
    </w:rPr>
  </w:style>
  <w:style w:type="character" w:customStyle="1" w:styleId="Style8pt1">
    <w:name w:val="Style 8 pt1"/>
    <w:basedOn w:val="DefaultParagraphFont"/>
    <w:rsid w:val="00D97E7D"/>
    <w:rPr>
      <w:rFonts w:ascii="Georgia" w:hAnsi="Georgia"/>
      <w:sz w:val="16"/>
    </w:rPr>
  </w:style>
  <w:style w:type="character" w:customStyle="1" w:styleId="Style8pt">
    <w:name w:val="Style 8 pt"/>
    <w:basedOn w:val="DefaultParagraphFont"/>
    <w:rsid w:val="00D97E7D"/>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D97E7D"/>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D97E7D"/>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D97E7D"/>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D97E7D"/>
    <w:rPr>
      <w:rFonts w:eastAsia="Times New Roman" w:cs="Times New Roman"/>
      <w:b/>
      <w:bCs/>
      <w:sz w:val="20"/>
      <w:u w:val="single"/>
    </w:rPr>
  </w:style>
  <w:style w:type="character" w:customStyle="1" w:styleId="StyleUnderlineChar11ptBoldChar">
    <w:name w:val="Style Underline Char + 11 pt Bold Char"/>
    <w:link w:val="StyleUnderlineChar11ptBold"/>
    <w:rsid w:val="00D97E7D"/>
    <w:rPr>
      <w:rFonts w:ascii="Calibri" w:eastAsia="Times New Roman" w:hAnsi="Calibri" w:cs="Times New Roman"/>
      <w:b/>
      <w:bCs/>
      <w:sz w:val="20"/>
      <w:u w:val="single"/>
    </w:rPr>
  </w:style>
  <w:style w:type="character" w:customStyle="1" w:styleId="NormalTextChar">
    <w:name w:val="Normal Text Char"/>
    <w:link w:val="NormalText"/>
    <w:rsid w:val="00D97E7D"/>
    <w:rPr>
      <w:rFonts w:ascii="Calibri" w:hAnsi="Calibri"/>
      <w:sz w:val="20"/>
      <w:szCs w:val="26"/>
    </w:rPr>
  </w:style>
  <w:style w:type="character" w:customStyle="1" w:styleId="ShrinkChar">
    <w:name w:val="Shrink Char"/>
    <w:link w:val="Shrink"/>
    <w:rsid w:val="00D97E7D"/>
    <w:rPr>
      <w:rFonts w:ascii="Garamond" w:hAnsi="Garamond"/>
      <w:sz w:val="12"/>
    </w:rPr>
  </w:style>
  <w:style w:type="paragraph" w:customStyle="1" w:styleId="Shrink">
    <w:name w:val="Shrink"/>
    <w:link w:val="ShrinkChar"/>
    <w:qFormat/>
    <w:rsid w:val="00D97E7D"/>
    <w:pPr>
      <w:ind w:left="288" w:right="288"/>
    </w:pPr>
    <w:rPr>
      <w:rFonts w:ascii="Garamond" w:hAnsi="Garamond"/>
      <w:sz w:val="12"/>
    </w:rPr>
  </w:style>
  <w:style w:type="paragraph" w:customStyle="1" w:styleId="cites0">
    <w:name w:val="cites"/>
    <w:link w:val="citesChar0"/>
    <w:autoRedefine/>
    <w:qFormat/>
    <w:rsid w:val="00D97E7D"/>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D97E7D"/>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D97E7D"/>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D97E7D"/>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D97E7D"/>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D97E7D"/>
  </w:style>
  <w:style w:type="character" w:customStyle="1" w:styleId="CardsChar1">
    <w:name w:val="Cards Char1"/>
    <w:rsid w:val="00D97E7D"/>
    <w:rPr>
      <w:rFonts w:ascii="Times New Roman" w:hAnsi="Times New Roman" w:cs="Times New Roman"/>
      <w:sz w:val="20"/>
      <w:szCs w:val="20"/>
    </w:rPr>
  </w:style>
  <w:style w:type="character" w:customStyle="1" w:styleId="AuthorYear">
    <w:name w:val="AuthorYear"/>
    <w:uiPriority w:val="1"/>
    <w:qFormat/>
    <w:rsid w:val="00D97E7D"/>
    <w:rPr>
      <w:rFonts w:ascii="Georgia" w:hAnsi="Georgia"/>
      <w:b/>
      <w:sz w:val="24"/>
    </w:rPr>
  </w:style>
  <w:style w:type="paragraph" w:customStyle="1" w:styleId="Shrink8">
    <w:name w:val="Shrink8"/>
    <w:basedOn w:val="Normal"/>
    <w:qFormat/>
    <w:rsid w:val="00D97E7D"/>
    <w:rPr>
      <w:sz w:val="16"/>
    </w:rPr>
  </w:style>
  <w:style w:type="paragraph" w:customStyle="1" w:styleId="Normal1">
    <w:name w:val="Normal1"/>
    <w:qFormat/>
    <w:rsid w:val="00D97E7D"/>
    <w:rPr>
      <w:rFonts w:ascii="Calibri" w:eastAsia="Calibri" w:hAnsi="Calibri" w:cs="Calibri"/>
      <w:color w:val="000000"/>
      <w:sz w:val="22"/>
      <w:szCs w:val="20"/>
      <w:lang w:val="es-US" w:eastAsia="es-US"/>
    </w:rPr>
  </w:style>
  <w:style w:type="character" w:customStyle="1" w:styleId="highlight2">
    <w:name w:val="highlight2"/>
    <w:rsid w:val="00D97E7D"/>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D97E7D"/>
    <w:rPr>
      <w:rFonts w:eastAsia="SimSun" w:cs="Times New Roman"/>
      <w:color w:val="00000A"/>
      <w:sz w:val="20"/>
      <w:lang w:eastAsia="zh-CN"/>
    </w:rPr>
  </w:style>
  <w:style w:type="character" w:customStyle="1" w:styleId="Stylecard11ptChar">
    <w:name w:val="Style card + 11 pt Char"/>
    <w:basedOn w:val="cardChar"/>
    <w:link w:val="Stylecard11pt"/>
    <w:rsid w:val="00D97E7D"/>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D97E7D"/>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D97E7D"/>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D97E7D"/>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D97E7D"/>
    <w:rPr>
      <w:rFonts w:cs="Arial"/>
      <w:b/>
      <w:bCs/>
      <w:kern w:val="32"/>
      <w:sz w:val="32"/>
      <w:szCs w:val="32"/>
      <w:u w:val="single"/>
      <w:lang w:val="en-US" w:eastAsia="en-US" w:bidi="ar-SA"/>
    </w:rPr>
  </w:style>
  <w:style w:type="character" w:customStyle="1" w:styleId="UNDERLINECharChar0">
    <w:name w:val="UNDERLINE Char Char"/>
    <w:basedOn w:val="DefaultParagraphFont"/>
    <w:rsid w:val="00D97E7D"/>
    <w:rPr>
      <w:bCs/>
      <w:kern w:val="28"/>
      <w:szCs w:val="32"/>
      <w:u w:val="single"/>
    </w:rPr>
  </w:style>
  <w:style w:type="character" w:customStyle="1" w:styleId="term">
    <w:name w:val="term"/>
    <w:basedOn w:val="DefaultParagraphFont"/>
    <w:rsid w:val="00D97E7D"/>
  </w:style>
  <w:style w:type="character" w:customStyle="1" w:styleId="SmallFontCharCharCharChar">
    <w:name w:val="Small Font Char Char Char Char"/>
    <w:basedOn w:val="DefaultParagraphFont"/>
    <w:rsid w:val="00D97E7D"/>
    <w:rPr>
      <w:rFonts w:ascii="Arial" w:hAnsi="Arial"/>
      <w:sz w:val="12"/>
      <w:szCs w:val="24"/>
    </w:rPr>
  </w:style>
  <w:style w:type="character" w:customStyle="1" w:styleId="vitstoryheadline">
    <w:name w:val="vitstoryheadline"/>
    <w:basedOn w:val="DefaultParagraphFont"/>
    <w:rsid w:val="00D97E7D"/>
  </w:style>
  <w:style w:type="character" w:customStyle="1" w:styleId="regtext">
    <w:name w:val="regtext"/>
    <w:basedOn w:val="DefaultParagraphFont"/>
    <w:rsid w:val="00D97E7D"/>
  </w:style>
  <w:style w:type="character" w:customStyle="1" w:styleId="bps-topic-ident">
    <w:name w:val="bps-topic-ident"/>
    <w:basedOn w:val="DefaultParagraphFont"/>
    <w:rsid w:val="00D97E7D"/>
  </w:style>
  <w:style w:type="character" w:customStyle="1" w:styleId="CharChar4">
    <w:name w:val="Char Char4"/>
    <w:basedOn w:val="DefaultParagraphFont"/>
    <w:rsid w:val="00D97E7D"/>
    <w:rPr>
      <w:b/>
      <w:bCs/>
      <w:sz w:val="28"/>
      <w:szCs w:val="28"/>
    </w:rPr>
  </w:style>
  <w:style w:type="character" w:customStyle="1" w:styleId="CharChar5">
    <w:name w:val="Char Char5"/>
    <w:basedOn w:val="DefaultParagraphFont"/>
    <w:rsid w:val="00D97E7D"/>
    <w:rPr>
      <w:rFonts w:ascii="Arial" w:hAnsi="Arial" w:cs="Arial"/>
      <w:b/>
      <w:bCs/>
      <w:sz w:val="26"/>
      <w:szCs w:val="26"/>
    </w:rPr>
  </w:style>
  <w:style w:type="paragraph" w:customStyle="1" w:styleId="tagcite0">
    <w:name w:val="tagcite"/>
    <w:basedOn w:val="Normal"/>
    <w:qFormat/>
    <w:rsid w:val="00D97E7D"/>
    <w:rPr>
      <w:rFonts w:eastAsia="Times New Roman" w:cs="Times New Roman"/>
      <w:b/>
    </w:rPr>
  </w:style>
  <w:style w:type="paragraph" w:customStyle="1" w:styleId="Regular">
    <w:name w:val="Regular"/>
    <w:link w:val="RegularChar"/>
    <w:rsid w:val="00D97E7D"/>
    <w:rPr>
      <w:rFonts w:ascii="Garamond" w:eastAsia="Times New Roman" w:hAnsi="Garamond" w:cs="Arial"/>
      <w:bCs/>
      <w:kern w:val="20"/>
      <w:sz w:val="20"/>
      <w:szCs w:val="32"/>
    </w:rPr>
  </w:style>
  <w:style w:type="paragraph" w:customStyle="1" w:styleId="Boldunderline0">
    <w:name w:val="Bold underline"/>
    <w:basedOn w:val="Normal"/>
    <w:rsid w:val="00D97E7D"/>
    <w:rPr>
      <w:rFonts w:eastAsia="Times New Roman" w:cs="Arial"/>
      <w:b/>
      <w:bCs/>
      <w:kern w:val="20"/>
      <w:sz w:val="20"/>
      <w:szCs w:val="32"/>
      <w:u w:val="single"/>
    </w:rPr>
  </w:style>
  <w:style w:type="character" w:customStyle="1" w:styleId="BoldunderlineChar0">
    <w:name w:val="Bold underline Char"/>
    <w:basedOn w:val="DefaultParagraphFont"/>
    <w:rsid w:val="00D97E7D"/>
    <w:rPr>
      <w:rFonts w:ascii="Garamond" w:hAnsi="Garamond" w:cs="Arial"/>
      <w:b/>
      <w:bCs/>
      <w:kern w:val="20"/>
      <w:szCs w:val="32"/>
      <w:u w:val="single"/>
      <w:lang w:val="en-US" w:eastAsia="en-US" w:bidi="ar-SA"/>
    </w:rPr>
  </w:style>
  <w:style w:type="paragraph" w:customStyle="1" w:styleId="tag1">
    <w:name w:val="tag1"/>
    <w:basedOn w:val="Normal"/>
    <w:qFormat/>
    <w:rsid w:val="00D97E7D"/>
    <w:rPr>
      <w:rFonts w:eastAsia="Times New Roman" w:cs="Times New Roman"/>
      <w:b/>
      <w:szCs w:val="20"/>
    </w:rPr>
  </w:style>
  <w:style w:type="character" w:customStyle="1" w:styleId="byline">
    <w:name w:val="byline"/>
    <w:basedOn w:val="DefaultParagraphFont"/>
    <w:rsid w:val="00D97E7D"/>
  </w:style>
  <w:style w:type="character" w:customStyle="1" w:styleId="7TimesNewRoman">
    <w:name w:val="7 Times New Roman"/>
    <w:rsid w:val="00D97E7D"/>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D97E7D"/>
    <w:rPr>
      <w:rFonts w:ascii="Cambria" w:eastAsia="Times New Roman" w:hAnsi="Cambria" w:cs="Times New Roman"/>
      <w:sz w:val="18"/>
      <w:szCs w:val="20"/>
    </w:rPr>
  </w:style>
  <w:style w:type="character" w:customStyle="1" w:styleId="Boxed">
    <w:name w:val="Boxed"/>
    <w:qFormat/>
    <w:rsid w:val="00D97E7D"/>
    <w:rPr>
      <w:rFonts w:ascii="Garamond" w:hAnsi="Garamond"/>
      <w:sz w:val="20"/>
      <w:bdr w:val="single" w:sz="6" w:space="0" w:color="auto"/>
    </w:rPr>
  </w:style>
  <w:style w:type="character" w:customStyle="1" w:styleId="CardtextChar0">
    <w:name w:val="Card text Char"/>
    <w:basedOn w:val="DefaultParagraphFont"/>
    <w:link w:val="Cardtext0"/>
    <w:rsid w:val="00D97E7D"/>
    <w:rPr>
      <w:rFonts w:ascii="Garamond" w:hAnsi="Garamond"/>
      <w:u w:val="single"/>
    </w:rPr>
  </w:style>
  <w:style w:type="paragraph" w:styleId="Date">
    <w:name w:val="Date"/>
    <w:aliases w:val="date"/>
    <w:basedOn w:val="Normal"/>
    <w:next w:val="Normal"/>
    <w:link w:val="DateChar"/>
    <w:uiPriority w:val="99"/>
    <w:rsid w:val="00D97E7D"/>
    <w:rPr>
      <w:rFonts w:eastAsia="Times New Roman" w:cs="Times New Roman"/>
      <w:sz w:val="16"/>
    </w:rPr>
  </w:style>
  <w:style w:type="character" w:customStyle="1" w:styleId="DateChar">
    <w:name w:val="Date Char"/>
    <w:aliases w:val="date Char"/>
    <w:basedOn w:val="DefaultParagraphFont"/>
    <w:link w:val="Date"/>
    <w:uiPriority w:val="99"/>
    <w:rsid w:val="00D97E7D"/>
    <w:rPr>
      <w:rFonts w:ascii="Calibri" w:eastAsia="Times New Roman" w:hAnsi="Calibri" w:cs="Times New Roman"/>
      <w:sz w:val="16"/>
    </w:rPr>
  </w:style>
  <w:style w:type="paragraph" w:customStyle="1" w:styleId="DebateCardSmall">
    <w:name w:val="Debate Card Small"/>
    <w:basedOn w:val="Normal"/>
    <w:link w:val="DebateCardSmallChar"/>
    <w:qFormat/>
    <w:rsid w:val="00D97E7D"/>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D97E7D"/>
    <w:rPr>
      <w:rFonts w:ascii="Calibri" w:eastAsia="Times New Roman" w:hAnsi="Calibri" w:cs="Times New Roman"/>
      <w:sz w:val="16"/>
      <w:szCs w:val="16"/>
      <w:lang w:val="x-none" w:eastAsia="x-none"/>
    </w:rPr>
  </w:style>
  <w:style w:type="character" w:customStyle="1" w:styleId="reduce2">
    <w:name w:val="reduce2"/>
    <w:rsid w:val="00D97E7D"/>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D97E7D"/>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D97E7D"/>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D97E7D"/>
  </w:style>
  <w:style w:type="character" w:customStyle="1" w:styleId="Style1CharChar">
    <w:name w:val="Style1 Char Char"/>
    <w:basedOn w:val="DefaultParagraphFont"/>
    <w:rsid w:val="00D97E7D"/>
    <w:rPr>
      <w:sz w:val="16"/>
      <w:szCs w:val="16"/>
      <w:lang w:val="en-US" w:eastAsia="en-US" w:bidi="ar-SA"/>
    </w:rPr>
  </w:style>
  <w:style w:type="character" w:customStyle="1" w:styleId="Style2CharChar">
    <w:name w:val="Style2 Char Char"/>
    <w:basedOn w:val="DefaultParagraphFont"/>
    <w:rsid w:val="00D97E7D"/>
    <w:rPr>
      <w:u w:val="thick"/>
      <w:lang w:val="en-US" w:eastAsia="en-US" w:bidi="ar-SA"/>
    </w:rPr>
  </w:style>
  <w:style w:type="character" w:customStyle="1" w:styleId="dateline">
    <w:name w:val="dateline"/>
    <w:basedOn w:val="DefaultParagraphFont"/>
    <w:rsid w:val="00D97E7D"/>
  </w:style>
  <w:style w:type="character" w:customStyle="1" w:styleId="date-display-single">
    <w:name w:val="date-display-single"/>
    <w:basedOn w:val="DefaultParagraphFont"/>
    <w:rsid w:val="00D97E7D"/>
  </w:style>
  <w:style w:type="character" w:customStyle="1" w:styleId="wikigeneratedlinkcontent">
    <w:name w:val="wikigeneratedlinkcontent"/>
    <w:basedOn w:val="DefaultParagraphFont"/>
    <w:rsid w:val="00D97E7D"/>
  </w:style>
  <w:style w:type="character" w:customStyle="1" w:styleId="Heading3CharCharChar3">
    <w:name w:val="Heading 3 Char Char Char3"/>
    <w:aliases w:val=" Char Char Char3,Char Char Char3,Heading 3 Char Char Char2, Char Char Char2,Char Char Char2"/>
    <w:basedOn w:val="DefaultParagraphFont"/>
    <w:rsid w:val="00D97E7D"/>
    <w:rPr>
      <w:rFonts w:cs="Arial"/>
      <w:bCs/>
      <w:szCs w:val="26"/>
      <w:u w:val="single"/>
      <w:lang w:val="en-US" w:eastAsia="en-US" w:bidi="ar-SA"/>
    </w:rPr>
  </w:style>
  <w:style w:type="character" w:customStyle="1" w:styleId="aqj">
    <w:name w:val="aqj"/>
    <w:rsid w:val="00D97E7D"/>
  </w:style>
  <w:style w:type="character" w:customStyle="1" w:styleId="CardTextChar1">
    <w:name w:val="CardText Char"/>
    <w:basedOn w:val="DefaultParagraphFont"/>
    <w:link w:val="CardText1"/>
    <w:locked/>
    <w:rsid w:val="00D97E7D"/>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D97E7D"/>
    <w:pPr>
      <w:ind w:left="288" w:right="288"/>
    </w:pPr>
    <w:rPr>
      <w:rFonts w:ascii="Times New Roman" w:eastAsia="Times New Roman" w:hAnsi="Times New Roman" w:cs="Times New Roman"/>
      <w:sz w:val="16"/>
    </w:rPr>
  </w:style>
  <w:style w:type="character" w:customStyle="1" w:styleId="ilad">
    <w:name w:val="il_ad"/>
    <w:rsid w:val="00D97E7D"/>
  </w:style>
  <w:style w:type="character" w:customStyle="1" w:styleId="CardsUnderlined">
    <w:name w:val="Cards Underlined"/>
    <w:qFormat/>
    <w:rsid w:val="00D97E7D"/>
    <w:rPr>
      <w:rFonts w:ascii="Helvetica" w:hAnsi="Helvetica"/>
      <w:sz w:val="22"/>
      <w:szCs w:val="24"/>
      <w:u w:val="thick"/>
    </w:rPr>
  </w:style>
  <w:style w:type="paragraph" w:customStyle="1" w:styleId="BBCite">
    <w:name w:val="BB Cite"/>
    <w:basedOn w:val="Normal"/>
    <w:autoRedefine/>
    <w:rsid w:val="00D97E7D"/>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D97E7D"/>
  </w:style>
  <w:style w:type="character" w:customStyle="1" w:styleId="StyleStyleUnderline411pt">
    <w:name w:val="Style Style Underline4 + 11 pt"/>
    <w:basedOn w:val="DefaultParagraphFont"/>
    <w:rsid w:val="00D97E7D"/>
    <w:rPr>
      <w:sz w:val="20"/>
      <w:u w:val="single"/>
    </w:rPr>
  </w:style>
  <w:style w:type="character" w:customStyle="1" w:styleId="StyleStyleUnderline411ptBold">
    <w:name w:val="Style Style Underline4 + 11 pt Bold"/>
    <w:basedOn w:val="DefaultParagraphFont"/>
    <w:rsid w:val="00D97E7D"/>
    <w:rPr>
      <w:b/>
      <w:bCs/>
      <w:sz w:val="20"/>
      <w:u w:val="single"/>
    </w:rPr>
  </w:style>
  <w:style w:type="character" w:customStyle="1" w:styleId="StyleStyleUnderline311pt">
    <w:name w:val="Style Style Underline3 + 11 pt"/>
    <w:basedOn w:val="DefaultParagraphFont"/>
    <w:rsid w:val="00D97E7D"/>
    <w:rPr>
      <w:sz w:val="20"/>
      <w:u w:val="single"/>
    </w:rPr>
  </w:style>
  <w:style w:type="character" w:customStyle="1" w:styleId="StyleStyleUnderline311ptBold">
    <w:name w:val="Style Style Underline3 + 11 pt Bold"/>
    <w:basedOn w:val="DefaultParagraphFont"/>
    <w:rsid w:val="00D97E7D"/>
    <w:rPr>
      <w:b/>
      <w:bCs/>
      <w:sz w:val="20"/>
      <w:u w:val="single"/>
    </w:rPr>
  </w:style>
  <w:style w:type="character" w:customStyle="1" w:styleId="red-subtitle">
    <w:name w:val="red-subtitle"/>
    <w:basedOn w:val="DefaultParagraphFont"/>
    <w:rsid w:val="00D97E7D"/>
  </w:style>
  <w:style w:type="character" w:styleId="PageNumber">
    <w:name w:val="page number"/>
    <w:aliases w:val="card ununderlined"/>
    <w:basedOn w:val="DefaultParagraphFont"/>
    <w:uiPriority w:val="99"/>
    <w:unhideWhenUsed/>
    <w:rsid w:val="00D97E7D"/>
  </w:style>
  <w:style w:type="character" w:customStyle="1" w:styleId="ft1">
    <w:name w:val="ft1"/>
    <w:basedOn w:val="DefaultParagraphFont"/>
    <w:rsid w:val="00D97E7D"/>
  </w:style>
  <w:style w:type="character" w:customStyle="1" w:styleId="dropcap">
    <w:name w:val="dropcap"/>
    <w:basedOn w:val="DefaultParagraphFont"/>
    <w:rsid w:val="00D97E7D"/>
  </w:style>
  <w:style w:type="paragraph" w:customStyle="1" w:styleId="TagText">
    <w:name w:val="TagText"/>
    <w:basedOn w:val="Normal"/>
    <w:uiPriority w:val="99"/>
    <w:qFormat/>
    <w:rsid w:val="00D97E7D"/>
    <w:pPr>
      <w:spacing w:before="200"/>
    </w:pPr>
    <w:rPr>
      <w:rFonts w:eastAsia="Calibri"/>
      <w:b/>
      <w:sz w:val="24"/>
    </w:rPr>
  </w:style>
  <w:style w:type="paragraph" w:customStyle="1" w:styleId="BreakTag">
    <w:name w:val="Break Tag"/>
    <w:basedOn w:val="Normal"/>
    <w:autoRedefine/>
    <w:uiPriority w:val="4"/>
    <w:qFormat/>
    <w:rsid w:val="00D97E7D"/>
    <w:pPr>
      <w:spacing w:before="240"/>
    </w:pPr>
    <w:rPr>
      <w:rFonts w:ascii="Arial" w:hAnsi="Arial" w:cs="Arial"/>
      <w:b/>
      <w:sz w:val="26"/>
    </w:rPr>
  </w:style>
  <w:style w:type="paragraph" w:customStyle="1" w:styleId="BreakBlock">
    <w:name w:val="Break Block"/>
    <w:basedOn w:val="Normal"/>
    <w:link w:val="BreakBlockChar"/>
    <w:autoRedefine/>
    <w:qFormat/>
    <w:rsid w:val="00D97E7D"/>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D97E7D"/>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D97E7D"/>
  </w:style>
  <w:style w:type="character" w:customStyle="1" w:styleId="Mention1">
    <w:name w:val="Mention1"/>
    <w:basedOn w:val="DefaultParagraphFont"/>
    <w:uiPriority w:val="99"/>
    <w:semiHidden/>
    <w:unhideWhenUsed/>
    <w:rsid w:val="00D97E7D"/>
    <w:rPr>
      <w:color w:val="2B579A"/>
      <w:shd w:val="clear" w:color="auto" w:fill="E6E6E6"/>
    </w:rPr>
  </w:style>
  <w:style w:type="character" w:customStyle="1" w:styleId="Styleunderline11pt">
    <w:name w:val="Style underline + 11 pt"/>
    <w:rsid w:val="00D97E7D"/>
    <w:rPr>
      <w:rFonts w:ascii="Times New Roman" w:hAnsi="Times New Roman"/>
      <w:sz w:val="20"/>
      <w:u w:val="single"/>
    </w:rPr>
  </w:style>
  <w:style w:type="paragraph" w:customStyle="1" w:styleId="Minimize">
    <w:name w:val="Minimize"/>
    <w:basedOn w:val="card"/>
    <w:next w:val="Normal"/>
    <w:link w:val="MinimizeChar"/>
    <w:qFormat/>
    <w:rsid w:val="00D97E7D"/>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D97E7D"/>
    <w:rPr>
      <w:rFonts w:ascii="Georgia" w:hAnsi="Georgia"/>
      <w:bCs/>
      <w:color w:val="000000"/>
      <w:sz w:val="12"/>
      <w:szCs w:val="20"/>
    </w:rPr>
  </w:style>
  <w:style w:type="character" w:customStyle="1" w:styleId="hilite1">
    <w:name w:val="hilite1"/>
    <w:basedOn w:val="DefaultParagraphFont"/>
    <w:rsid w:val="00D97E7D"/>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D97E7D"/>
    <w:rPr>
      <w:rFonts w:eastAsia="Times New Roman"/>
      <w:b/>
      <w:szCs w:val="20"/>
    </w:rPr>
  </w:style>
  <w:style w:type="character" w:customStyle="1" w:styleId="NormaltagChar">
    <w:name w:val="Normal tag Char"/>
    <w:basedOn w:val="DefaultParagraphFont"/>
    <w:link w:val="Normaltag"/>
    <w:uiPriority w:val="99"/>
    <w:locked/>
    <w:rsid w:val="00D97E7D"/>
    <w:rPr>
      <w:rFonts w:ascii="Calibri" w:eastAsia="Times New Roman" w:hAnsi="Calibri"/>
      <w:b/>
      <w:sz w:val="22"/>
      <w:szCs w:val="20"/>
    </w:rPr>
  </w:style>
  <w:style w:type="character" w:customStyle="1" w:styleId="CitesChar2">
    <w:name w:val="Cites Char2"/>
    <w:link w:val="Cites"/>
    <w:rsid w:val="00D97E7D"/>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D97E7D"/>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D97E7D"/>
    <w:pPr>
      <w:spacing w:before="120" w:after="120"/>
    </w:pPr>
    <w:rPr>
      <w:rFonts w:eastAsia="Times New Roman"/>
      <w:b/>
      <w:u w:val="single"/>
      <w:lang w:bidi="en-US"/>
    </w:rPr>
  </w:style>
  <w:style w:type="paragraph" w:styleId="TOC9">
    <w:name w:val="toc 9"/>
    <w:basedOn w:val="Normal"/>
    <w:next w:val="Normal"/>
    <w:autoRedefine/>
    <w:rsid w:val="00D97E7D"/>
    <w:pPr>
      <w:ind w:left="1600"/>
    </w:pPr>
    <w:rPr>
      <w:rFonts w:eastAsia="Times New Roman"/>
      <w:sz w:val="20"/>
      <w:lang w:bidi="en-US"/>
    </w:rPr>
  </w:style>
  <w:style w:type="paragraph" w:customStyle="1" w:styleId="TxBrp1">
    <w:name w:val="TxBr_p1"/>
    <w:basedOn w:val="Normal"/>
    <w:qFormat/>
    <w:rsid w:val="00D97E7D"/>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D97E7D"/>
    <w:pPr>
      <w:spacing w:before="100" w:beforeAutospacing="1" w:after="100" w:afterAutospacing="1"/>
    </w:pPr>
    <w:rPr>
      <w:rFonts w:eastAsia="Times New Roman"/>
      <w:lang w:bidi="en-US"/>
    </w:rPr>
  </w:style>
  <w:style w:type="character" w:customStyle="1" w:styleId="standardcontent">
    <w:name w:val="standardcontent"/>
    <w:basedOn w:val="DefaultParagraphFont"/>
    <w:rsid w:val="00D97E7D"/>
  </w:style>
  <w:style w:type="paragraph" w:customStyle="1" w:styleId="hat">
    <w:name w:val="hat"/>
    <w:basedOn w:val="Normal"/>
    <w:next w:val="Normal"/>
    <w:link w:val="hatChar"/>
    <w:qFormat/>
    <w:rsid w:val="00D97E7D"/>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D97E7D"/>
  </w:style>
  <w:style w:type="paragraph" w:customStyle="1" w:styleId="HotRouteChar">
    <w:name w:val="Hot Route! Char"/>
    <w:basedOn w:val="Normal"/>
    <w:qFormat/>
    <w:rsid w:val="00D97E7D"/>
    <w:pPr>
      <w:ind w:left="144"/>
    </w:pPr>
    <w:rPr>
      <w:rFonts w:eastAsia="Times New Roman"/>
      <w:sz w:val="20"/>
      <w:lang w:bidi="en-US"/>
    </w:rPr>
  </w:style>
  <w:style w:type="paragraph" w:customStyle="1" w:styleId="Default">
    <w:name w:val="Default"/>
    <w:qFormat/>
    <w:rsid w:val="00D97E7D"/>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D97E7D"/>
    <w:rPr>
      <w:rFonts w:ascii="Cambria" w:hAnsi="Cambria" w:cs="Times New Roman"/>
      <w:b/>
      <w:bCs/>
      <w:sz w:val="26"/>
      <w:szCs w:val="26"/>
    </w:rPr>
  </w:style>
  <w:style w:type="character" w:customStyle="1" w:styleId="CardCharChar1">
    <w:name w:val="Card Char Char1"/>
    <w:basedOn w:val="DefaultParagraphFont"/>
    <w:rsid w:val="00D97E7D"/>
    <w:rPr>
      <w:rFonts w:cs="Times New Roman"/>
      <w:b/>
      <w:bCs/>
      <w:sz w:val="28"/>
      <w:szCs w:val="28"/>
    </w:rPr>
  </w:style>
  <w:style w:type="paragraph" w:customStyle="1" w:styleId="SmallFont">
    <w:name w:val="Small Font"/>
    <w:basedOn w:val="Normal"/>
    <w:link w:val="SmallFontChar"/>
    <w:qFormat/>
    <w:rsid w:val="00D97E7D"/>
    <w:pPr>
      <w:spacing w:after="200"/>
      <w:jc w:val="both"/>
    </w:pPr>
    <w:rPr>
      <w:rFonts w:eastAsia="Calibri"/>
      <w:szCs w:val="18"/>
    </w:rPr>
  </w:style>
  <w:style w:type="character" w:customStyle="1" w:styleId="SmallFontChar">
    <w:name w:val="Small Font Char"/>
    <w:basedOn w:val="DefaultParagraphFont"/>
    <w:link w:val="SmallFont"/>
    <w:locked/>
    <w:rsid w:val="00D97E7D"/>
    <w:rPr>
      <w:rFonts w:ascii="Calibri" w:eastAsia="Calibri" w:hAnsi="Calibri"/>
      <w:sz w:val="22"/>
      <w:szCs w:val="18"/>
    </w:rPr>
  </w:style>
  <w:style w:type="character" w:customStyle="1" w:styleId="CircleChar1">
    <w:name w:val="Circle Char1"/>
    <w:basedOn w:val="DefaultParagraphFont"/>
    <w:rsid w:val="00D97E7D"/>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D97E7D"/>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D97E7D"/>
    <w:rPr>
      <w:rFonts w:ascii="Calibri" w:eastAsia="Times New Roman" w:hAnsi="Calibri" w:cs="Times New Roman"/>
      <w:b/>
      <w:sz w:val="20"/>
      <w:szCs w:val="20"/>
    </w:rPr>
  </w:style>
  <w:style w:type="character" w:customStyle="1" w:styleId="hit1">
    <w:name w:val="hit1"/>
    <w:basedOn w:val="DefaultParagraphFont"/>
    <w:rsid w:val="00D97E7D"/>
    <w:rPr>
      <w:b/>
      <w:bCs/>
      <w:color w:val="CC0033"/>
    </w:rPr>
  </w:style>
  <w:style w:type="character" w:customStyle="1" w:styleId="upper">
    <w:name w:val="upper"/>
    <w:basedOn w:val="DefaultParagraphFont"/>
    <w:rsid w:val="00D97E7D"/>
  </w:style>
  <w:style w:type="character" w:customStyle="1" w:styleId="SmallFont7pt">
    <w:name w:val="Small Font (7 pt)"/>
    <w:basedOn w:val="DefaultParagraphFont"/>
    <w:qFormat/>
    <w:rsid w:val="00D97E7D"/>
    <w:rPr>
      <w:sz w:val="14"/>
    </w:rPr>
  </w:style>
  <w:style w:type="paragraph" w:customStyle="1" w:styleId="UnderlinedText">
    <w:name w:val="Underlined Text"/>
    <w:basedOn w:val="Normal"/>
    <w:qFormat/>
    <w:rsid w:val="00D97E7D"/>
    <w:rPr>
      <w:rFonts w:eastAsia="Times New Roman"/>
      <w:b/>
      <w:szCs w:val="20"/>
    </w:rPr>
  </w:style>
  <w:style w:type="character" w:customStyle="1" w:styleId="SmallText-New">
    <w:name w:val="Small Text - New"/>
    <w:basedOn w:val="DefaultParagraphFont"/>
    <w:rsid w:val="00D97E7D"/>
    <w:rPr>
      <w:rFonts w:ascii="Arial Narrow" w:hAnsi="Arial Narrow"/>
      <w:sz w:val="14"/>
    </w:rPr>
  </w:style>
  <w:style w:type="character" w:customStyle="1" w:styleId="Underlined-New">
    <w:name w:val="Underlined - New"/>
    <w:basedOn w:val="DefaultParagraphFont"/>
    <w:rsid w:val="00D97E7D"/>
    <w:rPr>
      <w:rFonts w:ascii="Arial Narrow" w:hAnsi="Arial Narrow"/>
      <w:sz w:val="16"/>
      <w:u w:val="single"/>
    </w:rPr>
  </w:style>
  <w:style w:type="paragraph" w:styleId="TOC2">
    <w:name w:val="toc 2"/>
    <w:basedOn w:val="Normal"/>
    <w:next w:val="Normal"/>
    <w:autoRedefine/>
    <w:uiPriority w:val="39"/>
    <w:qFormat/>
    <w:rsid w:val="00D97E7D"/>
    <w:pPr>
      <w:ind w:left="200"/>
    </w:pPr>
    <w:rPr>
      <w:rFonts w:eastAsia="Times New Roman"/>
      <w:sz w:val="20"/>
      <w:lang w:bidi="en-US"/>
    </w:rPr>
  </w:style>
  <w:style w:type="paragraph" w:styleId="TOCHeading">
    <w:name w:val="TOC Heading"/>
    <w:basedOn w:val="Heading1"/>
    <w:next w:val="Normal"/>
    <w:uiPriority w:val="39"/>
    <w:qFormat/>
    <w:rsid w:val="00D97E7D"/>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D97E7D"/>
    <w:rPr>
      <w:rFonts w:ascii="Arial Narrow" w:hAnsi="Arial Narrow"/>
      <w:dstrike w:val="0"/>
      <w:sz w:val="20"/>
      <w:bdr w:val="single" w:sz="2" w:space="0" w:color="auto"/>
      <w:vertAlign w:val="baseline"/>
    </w:rPr>
  </w:style>
  <w:style w:type="character" w:customStyle="1" w:styleId="style65">
    <w:name w:val="style65"/>
    <w:basedOn w:val="DefaultParagraphFont"/>
    <w:rsid w:val="00D97E7D"/>
    <w:rPr>
      <w:rFonts w:cs="Times New Roman"/>
    </w:rPr>
  </w:style>
  <w:style w:type="character" w:customStyle="1" w:styleId="qlabel">
    <w:name w:val="q_label"/>
    <w:basedOn w:val="DefaultParagraphFont"/>
    <w:rsid w:val="00D97E7D"/>
  </w:style>
  <w:style w:type="character" w:customStyle="1" w:styleId="alabel">
    <w:name w:val="a_label"/>
    <w:basedOn w:val="DefaultParagraphFont"/>
    <w:rsid w:val="00D97E7D"/>
  </w:style>
  <w:style w:type="character" w:customStyle="1" w:styleId="BoldandUnderlineCharChar">
    <w:name w:val="Bold and Underline Char Char"/>
    <w:basedOn w:val="DefaultParagraphFont"/>
    <w:rsid w:val="00D97E7D"/>
    <w:rPr>
      <w:rFonts w:eastAsia="MS Mincho"/>
      <w:b/>
      <w:u w:val="single"/>
      <w:lang w:val="en-US" w:eastAsia="en-US" w:bidi="ar-SA"/>
    </w:rPr>
  </w:style>
  <w:style w:type="character" w:customStyle="1" w:styleId="CardTextChar2">
    <w:name w:val="Card Text Char"/>
    <w:basedOn w:val="DefaultParagraphFont"/>
    <w:rsid w:val="00D97E7D"/>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D97E7D"/>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D97E7D"/>
    <w:rPr>
      <w:rFonts w:cs="Arial"/>
      <w:bCs/>
      <w:szCs w:val="26"/>
      <w:u w:val="single"/>
      <w:lang w:val="en-US" w:eastAsia="en-US" w:bidi="ar-SA"/>
    </w:rPr>
  </w:style>
  <w:style w:type="paragraph" w:customStyle="1" w:styleId="evidencetextChar">
    <w:name w:val="evidence text Char"/>
    <w:basedOn w:val="Normal"/>
    <w:qFormat/>
    <w:rsid w:val="00D97E7D"/>
    <w:pPr>
      <w:ind w:left="1728" w:right="1008"/>
    </w:pPr>
    <w:rPr>
      <w:rFonts w:eastAsia="Times New Roman"/>
      <w:color w:val="000000"/>
      <w:sz w:val="18"/>
    </w:rPr>
  </w:style>
  <w:style w:type="character" w:customStyle="1" w:styleId="underline2">
    <w:name w:val="underline2"/>
    <w:basedOn w:val="DefaultParagraphFont"/>
    <w:rsid w:val="00D97E7D"/>
    <w:rPr>
      <w:u w:val="single"/>
    </w:rPr>
  </w:style>
  <w:style w:type="character" w:customStyle="1" w:styleId="UnderlineChar4Char">
    <w:name w:val="Underline Char4 Char"/>
    <w:basedOn w:val="DefaultParagraphFont"/>
    <w:link w:val="UnderlineChar4"/>
    <w:rsid w:val="00D97E7D"/>
    <w:rPr>
      <w:u w:val="single"/>
    </w:rPr>
  </w:style>
  <w:style w:type="paragraph" w:customStyle="1" w:styleId="UnderlineChar4">
    <w:name w:val="Underline Char4"/>
    <w:basedOn w:val="Normal"/>
    <w:link w:val="UnderlineChar4Char"/>
    <w:qFormat/>
    <w:rsid w:val="00D97E7D"/>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D97E7D"/>
    <w:rPr>
      <w:b/>
      <w:u w:val="single"/>
    </w:rPr>
  </w:style>
  <w:style w:type="paragraph" w:customStyle="1" w:styleId="BoldandUnderlineChar3">
    <w:name w:val="Bold and Underline Char3"/>
    <w:basedOn w:val="Normal"/>
    <w:link w:val="BoldandUnderlineChar3Char2"/>
    <w:qFormat/>
    <w:rsid w:val="00D97E7D"/>
    <w:rPr>
      <w:rFonts w:asciiTheme="minorHAnsi" w:hAnsiTheme="minorHAnsi"/>
      <w:b/>
      <w:sz w:val="24"/>
      <w:u w:val="single"/>
    </w:rPr>
  </w:style>
  <w:style w:type="character" w:customStyle="1" w:styleId="inside-head">
    <w:name w:val="inside-head"/>
    <w:basedOn w:val="DefaultParagraphFont"/>
    <w:rsid w:val="00D97E7D"/>
  </w:style>
  <w:style w:type="character" w:customStyle="1" w:styleId="officialstitle-">
    <w:name w:val="official_s_title-"/>
    <w:basedOn w:val="DefaultParagraphFont"/>
    <w:rsid w:val="00D97E7D"/>
  </w:style>
  <w:style w:type="character" w:customStyle="1" w:styleId="officialsbureau">
    <w:name w:val="official_s_bureau"/>
    <w:basedOn w:val="DefaultParagraphFont"/>
    <w:rsid w:val="00D97E7D"/>
  </w:style>
  <w:style w:type="paragraph" w:customStyle="1" w:styleId="Stylecard11ptBoldUnderline">
    <w:name w:val="Style card + 11 pt Bold Underline"/>
    <w:basedOn w:val="card"/>
    <w:link w:val="Stylecard11ptBoldUnderlineChar"/>
    <w:qFormat/>
    <w:rsid w:val="00D97E7D"/>
    <w:rPr>
      <w:rFonts w:ascii="Georgia" w:eastAsia="SimSun" w:hAnsi="Georgia"/>
      <w:b/>
      <w:lang w:eastAsia="zh-CN"/>
    </w:rPr>
  </w:style>
  <w:style w:type="character" w:customStyle="1" w:styleId="Stylecard11ptBoldUnderlineChar">
    <w:name w:val="Style card + 11 pt Bold Underline Char"/>
    <w:link w:val="Stylecard11ptBoldUnderline"/>
    <w:rsid w:val="00D97E7D"/>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D97E7D"/>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D97E7D"/>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D97E7D"/>
    <w:rPr>
      <w:rFonts w:ascii="Georgia" w:eastAsia="SimSun" w:hAnsi="Georgia"/>
      <w:bCs/>
      <w:sz w:val="16"/>
      <w:lang w:eastAsia="zh-CN"/>
    </w:rPr>
  </w:style>
  <w:style w:type="paragraph" w:styleId="HTMLPreformatted">
    <w:name w:val="HTML Preformatted"/>
    <w:basedOn w:val="Normal"/>
    <w:link w:val="HTMLPreformattedChar"/>
    <w:rsid w:val="00D97E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D97E7D"/>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D97E7D"/>
    <w:rPr>
      <w:u w:val="single"/>
    </w:rPr>
  </w:style>
  <w:style w:type="character" w:customStyle="1" w:styleId="StyleUnderlining11ptChar">
    <w:name w:val="Style Underlining + 11 pt Char"/>
    <w:basedOn w:val="DefaultParagraphFont"/>
    <w:link w:val="StyleUnderlining11pt"/>
    <w:rsid w:val="00D97E7D"/>
    <w:rPr>
      <w:rFonts w:ascii="Calibri" w:hAnsi="Calibri"/>
      <w:sz w:val="22"/>
      <w:u w:val="single"/>
    </w:rPr>
  </w:style>
  <w:style w:type="paragraph" w:customStyle="1" w:styleId="StyleCardText9pt">
    <w:name w:val="Style Card Text + 9 pt"/>
    <w:basedOn w:val="Normal"/>
    <w:link w:val="StyleCardText9ptChar"/>
    <w:qFormat/>
    <w:rsid w:val="00D97E7D"/>
    <w:pPr>
      <w:spacing w:after="200"/>
      <w:contextualSpacing/>
    </w:pPr>
    <w:rPr>
      <w:rFonts w:eastAsia="Calibri"/>
    </w:rPr>
  </w:style>
  <w:style w:type="character" w:customStyle="1" w:styleId="StyleCardText9ptChar">
    <w:name w:val="Style Card Text + 9 pt Char"/>
    <w:basedOn w:val="DefaultParagraphFont"/>
    <w:link w:val="StyleCardText9pt"/>
    <w:rsid w:val="00D97E7D"/>
    <w:rPr>
      <w:rFonts w:ascii="Calibri" w:eastAsia="Calibri" w:hAnsi="Calibri"/>
      <w:sz w:val="22"/>
    </w:rPr>
  </w:style>
  <w:style w:type="paragraph" w:styleId="Quote">
    <w:name w:val="Quote"/>
    <w:basedOn w:val="Normal"/>
    <w:next w:val="Normal"/>
    <w:link w:val="QuoteChar"/>
    <w:uiPriority w:val="29"/>
    <w:qFormat/>
    <w:rsid w:val="00D97E7D"/>
    <w:pPr>
      <w:widowControl w:val="0"/>
    </w:pPr>
    <w:rPr>
      <w:rFonts w:eastAsia="Times New Roman"/>
      <w:iCs/>
      <w:color w:val="000000"/>
      <w:lang w:bidi="en-US"/>
    </w:rPr>
  </w:style>
  <w:style w:type="character" w:customStyle="1" w:styleId="QuoteChar">
    <w:name w:val="Quote Char"/>
    <w:basedOn w:val="DefaultParagraphFont"/>
    <w:link w:val="Quote"/>
    <w:uiPriority w:val="29"/>
    <w:rsid w:val="00D97E7D"/>
    <w:rPr>
      <w:rFonts w:ascii="Calibri" w:eastAsia="Times New Roman" w:hAnsi="Calibri"/>
      <w:iCs/>
      <w:color w:val="000000"/>
      <w:sz w:val="22"/>
      <w:lang w:bidi="en-US"/>
    </w:rPr>
  </w:style>
  <w:style w:type="character" w:customStyle="1" w:styleId="underlineChar">
    <w:name w:val="underline Char"/>
    <w:basedOn w:val="DefaultParagraphFont"/>
    <w:rsid w:val="00D97E7D"/>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D97E7D"/>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D97E7D"/>
    <w:rPr>
      <w:sz w:val="20"/>
      <w:u w:val="single"/>
    </w:rPr>
  </w:style>
  <w:style w:type="paragraph" w:styleId="BodyTextIndent2">
    <w:name w:val="Body Text Indent 2"/>
    <w:basedOn w:val="Normal"/>
    <w:link w:val="BodyTextIndent2Char"/>
    <w:unhideWhenUsed/>
    <w:rsid w:val="00D97E7D"/>
    <w:pPr>
      <w:spacing w:after="120" w:line="480" w:lineRule="auto"/>
      <w:ind w:left="360"/>
    </w:pPr>
  </w:style>
  <w:style w:type="character" w:customStyle="1" w:styleId="BodyTextIndent2Char">
    <w:name w:val="Body Text Indent 2 Char"/>
    <w:basedOn w:val="DefaultParagraphFont"/>
    <w:link w:val="BodyTextIndent2"/>
    <w:rsid w:val="00D97E7D"/>
    <w:rPr>
      <w:rFonts w:ascii="Calibri" w:hAnsi="Calibri"/>
      <w:sz w:val="22"/>
    </w:rPr>
  </w:style>
  <w:style w:type="paragraph" w:styleId="BodyTextIndent3">
    <w:name w:val="Body Text Indent 3"/>
    <w:basedOn w:val="Normal"/>
    <w:link w:val="BodyTextIndent3Char"/>
    <w:uiPriority w:val="99"/>
    <w:unhideWhenUsed/>
    <w:rsid w:val="00D97E7D"/>
    <w:pPr>
      <w:spacing w:after="120"/>
      <w:ind w:left="360"/>
    </w:pPr>
    <w:rPr>
      <w:szCs w:val="16"/>
    </w:rPr>
  </w:style>
  <w:style w:type="character" w:customStyle="1" w:styleId="BodyTextIndent3Char">
    <w:name w:val="Body Text Indent 3 Char"/>
    <w:basedOn w:val="DefaultParagraphFont"/>
    <w:link w:val="BodyTextIndent3"/>
    <w:uiPriority w:val="99"/>
    <w:rsid w:val="00D97E7D"/>
    <w:rPr>
      <w:rFonts w:ascii="Calibri" w:hAnsi="Calibri"/>
      <w:sz w:val="22"/>
      <w:szCs w:val="16"/>
    </w:rPr>
  </w:style>
  <w:style w:type="paragraph" w:styleId="BodyText2">
    <w:name w:val="Body Text 2"/>
    <w:basedOn w:val="Normal"/>
    <w:link w:val="BodyText2Char"/>
    <w:unhideWhenUsed/>
    <w:rsid w:val="00D97E7D"/>
    <w:pPr>
      <w:spacing w:after="120" w:line="480" w:lineRule="auto"/>
    </w:pPr>
  </w:style>
  <w:style w:type="character" w:customStyle="1" w:styleId="BodyText2Char">
    <w:name w:val="Body Text 2 Char"/>
    <w:basedOn w:val="DefaultParagraphFont"/>
    <w:link w:val="BodyText2"/>
    <w:rsid w:val="00D97E7D"/>
    <w:rPr>
      <w:rFonts w:ascii="Calibri" w:hAnsi="Calibri"/>
      <w:sz w:val="22"/>
    </w:rPr>
  </w:style>
  <w:style w:type="paragraph" w:styleId="BodyTextIndent">
    <w:name w:val="Body Text Indent"/>
    <w:basedOn w:val="Normal"/>
    <w:link w:val="BodyTextIndentChar"/>
    <w:uiPriority w:val="99"/>
    <w:unhideWhenUsed/>
    <w:rsid w:val="00D97E7D"/>
    <w:pPr>
      <w:spacing w:after="120"/>
      <w:ind w:left="360"/>
    </w:pPr>
  </w:style>
  <w:style w:type="character" w:customStyle="1" w:styleId="BodyTextIndentChar">
    <w:name w:val="Body Text Indent Char"/>
    <w:basedOn w:val="DefaultParagraphFont"/>
    <w:link w:val="BodyTextIndent"/>
    <w:uiPriority w:val="99"/>
    <w:rsid w:val="00D97E7D"/>
    <w:rPr>
      <w:rFonts w:ascii="Calibri" w:hAnsi="Calibri"/>
      <w:sz w:val="22"/>
    </w:rPr>
  </w:style>
  <w:style w:type="paragraph" w:styleId="BodyText3">
    <w:name w:val="Body Text 3"/>
    <w:basedOn w:val="Normal"/>
    <w:link w:val="BodyText3Char"/>
    <w:unhideWhenUsed/>
    <w:rsid w:val="00D97E7D"/>
    <w:pPr>
      <w:spacing w:after="120"/>
    </w:pPr>
    <w:rPr>
      <w:szCs w:val="16"/>
    </w:rPr>
  </w:style>
  <w:style w:type="character" w:customStyle="1" w:styleId="BodyText3Char">
    <w:name w:val="Body Text 3 Char"/>
    <w:basedOn w:val="DefaultParagraphFont"/>
    <w:link w:val="BodyText3"/>
    <w:rsid w:val="00D97E7D"/>
    <w:rPr>
      <w:rFonts w:ascii="Calibri" w:hAnsi="Calibri"/>
      <w:sz w:val="22"/>
      <w:szCs w:val="16"/>
    </w:rPr>
  </w:style>
  <w:style w:type="character" w:customStyle="1" w:styleId="StyleBold">
    <w:name w:val="Style Bold"/>
    <w:basedOn w:val="DefaultParagraphFont"/>
    <w:uiPriority w:val="9"/>
    <w:semiHidden/>
    <w:rsid w:val="00D97E7D"/>
    <w:rPr>
      <w:b/>
      <w:bCs/>
    </w:rPr>
  </w:style>
  <w:style w:type="character" w:customStyle="1" w:styleId="body-text">
    <w:name w:val="body-text"/>
    <w:basedOn w:val="DefaultParagraphFont"/>
    <w:rsid w:val="00D97E7D"/>
  </w:style>
  <w:style w:type="paragraph" w:customStyle="1" w:styleId="StyleStyle411ptBoldBorderSinglesolidlineAuto0">
    <w:name w:val="Style Style4 + 11 pt Bold Border: : (Single solid line Auto  0...."/>
    <w:basedOn w:val="Normal"/>
    <w:link w:val="StyleStyle411ptBoldBorderSinglesolidlineAuto0Char"/>
    <w:qFormat/>
    <w:rsid w:val="00D97E7D"/>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D97E7D"/>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D97E7D"/>
  </w:style>
  <w:style w:type="paragraph" w:customStyle="1" w:styleId="StyleStyle112pt">
    <w:name w:val="Style Style1 + 12 pt"/>
    <w:basedOn w:val="Normal"/>
    <w:link w:val="StyleStyle112ptChar"/>
    <w:qFormat/>
    <w:rsid w:val="00D97E7D"/>
    <w:rPr>
      <w:rFonts w:eastAsia="SimSun"/>
      <w:u w:val="single"/>
      <w:lang w:eastAsia="zh-CN"/>
    </w:rPr>
  </w:style>
  <w:style w:type="character" w:customStyle="1" w:styleId="StyleStyle112ptChar">
    <w:name w:val="Style Style1 + 12 pt Char"/>
    <w:basedOn w:val="DefaultParagraphFont"/>
    <w:link w:val="StyleStyle112pt"/>
    <w:rsid w:val="00D97E7D"/>
    <w:rPr>
      <w:rFonts w:ascii="Calibri" w:eastAsia="SimSun" w:hAnsi="Calibri"/>
      <w:sz w:val="22"/>
      <w:u w:val="single"/>
      <w:lang w:eastAsia="zh-CN"/>
    </w:rPr>
  </w:style>
  <w:style w:type="paragraph" w:customStyle="1" w:styleId="MinimizedText">
    <w:name w:val="Minimized Text"/>
    <w:basedOn w:val="Normal"/>
    <w:link w:val="MinimizedTextChar"/>
    <w:qFormat/>
    <w:rsid w:val="00D97E7D"/>
    <w:rPr>
      <w:rFonts w:eastAsia="Times New Roman"/>
    </w:rPr>
  </w:style>
  <w:style w:type="character" w:customStyle="1" w:styleId="MinimizedTextChar">
    <w:name w:val="Minimized Text Char"/>
    <w:basedOn w:val="DefaultParagraphFont"/>
    <w:link w:val="MinimizedText"/>
    <w:rsid w:val="00D97E7D"/>
    <w:rPr>
      <w:rFonts w:ascii="Calibri" w:eastAsia="Times New Roman" w:hAnsi="Calibri"/>
      <w:sz w:val="22"/>
    </w:rPr>
  </w:style>
  <w:style w:type="character" w:customStyle="1" w:styleId="term1">
    <w:name w:val="term1"/>
    <w:basedOn w:val="DefaultParagraphFont"/>
    <w:rsid w:val="00D97E7D"/>
    <w:rPr>
      <w:b/>
      <w:bCs/>
    </w:rPr>
  </w:style>
  <w:style w:type="character" w:customStyle="1" w:styleId="Styleterm111ptUnderline">
    <w:name w:val="Style term1 + 11 pt Underline"/>
    <w:basedOn w:val="term1"/>
    <w:rsid w:val="00D97E7D"/>
    <w:rPr>
      <w:b/>
      <w:bCs/>
      <w:sz w:val="20"/>
      <w:u w:val="single"/>
    </w:rPr>
  </w:style>
  <w:style w:type="paragraph" w:customStyle="1" w:styleId="StyleMinimizedTextArialNarrow10pt">
    <w:name w:val="Style Minimized Text + Arial Narrow 10 pt"/>
    <w:basedOn w:val="MinimizedText"/>
    <w:link w:val="StyleMinimizedTextArialNarrow10ptChar"/>
    <w:qFormat/>
    <w:rsid w:val="00D97E7D"/>
    <w:rPr>
      <w:sz w:val="20"/>
    </w:rPr>
  </w:style>
  <w:style w:type="character" w:customStyle="1" w:styleId="StyleMinimizedTextArialNarrow10ptChar">
    <w:name w:val="Style Minimized Text + Arial Narrow 10 pt Char"/>
    <w:basedOn w:val="MinimizedTextChar"/>
    <w:link w:val="StyleMinimizedTextArialNarrow10pt"/>
    <w:rsid w:val="00D97E7D"/>
    <w:rPr>
      <w:rFonts w:ascii="Calibri" w:eastAsia="Times New Roman" w:hAnsi="Calibri"/>
      <w:sz w:val="20"/>
    </w:rPr>
  </w:style>
  <w:style w:type="character" w:customStyle="1" w:styleId="Styleunderline11ptBold">
    <w:name w:val="Style underline + 11 pt Bold"/>
    <w:basedOn w:val="underline"/>
    <w:rsid w:val="00D97E7D"/>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D97E7D"/>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D97E7D"/>
    <w:rPr>
      <w:rFonts w:ascii="Calibri" w:eastAsia="Times New Roman" w:hAnsi="Calibri"/>
      <w:sz w:val="22"/>
      <w:u w:val="single"/>
      <w:bdr w:val="single" w:sz="4" w:space="0" w:color="auto"/>
    </w:rPr>
  </w:style>
  <w:style w:type="character" w:customStyle="1" w:styleId="Style9pt">
    <w:name w:val="Style 9 pt"/>
    <w:basedOn w:val="DefaultParagraphFont"/>
    <w:rsid w:val="00D97E7D"/>
    <w:rPr>
      <w:rFonts w:ascii="Times New Roman" w:hAnsi="Times New Roman"/>
      <w:sz w:val="20"/>
    </w:rPr>
  </w:style>
  <w:style w:type="paragraph" w:customStyle="1" w:styleId="StyleStyle49pt3">
    <w:name w:val="Style Style4 + 9 pt3"/>
    <w:basedOn w:val="Style4"/>
    <w:link w:val="StyleStyle49pt3Char"/>
    <w:qFormat/>
    <w:rsid w:val="00D97E7D"/>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D97E7D"/>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D97E7D"/>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D97E7D"/>
    <w:rPr>
      <w:rFonts w:ascii="Calibri" w:eastAsia="Times New Roman" w:hAnsi="Calibri" w:cs="Times New Roman"/>
      <w:b/>
      <w:bCs/>
      <w:u w:val="single"/>
      <w:lang w:val="x-none"/>
    </w:rPr>
  </w:style>
  <w:style w:type="character" w:customStyle="1" w:styleId="authorbio">
    <w:name w:val="authorbio"/>
    <w:basedOn w:val="DefaultParagraphFont"/>
    <w:rsid w:val="00D97E7D"/>
  </w:style>
  <w:style w:type="character" w:customStyle="1" w:styleId="a">
    <w:name w:val="a"/>
    <w:basedOn w:val="DefaultParagraphFont"/>
    <w:rsid w:val="00D97E7D"/>
  </w:style>
  <w:style w:type="character" w:customStyle="1" w:styleId="StyleUnderline3">
    <w:name w:val="Style Underline3"/>
    <w:basedOn w:val="DefaultParagraphFont"/>
    <w:rsid w:val="00D97E7D"/>
    <w:rPr>
      <w:u w:val="single"/>
    </w:rPr>
  </w:style>
  <w:style w:type="paragraph" w:customStyle="1" w:styleId="StyleStyle111ptBorderSinglesolidlineAuto05ptL">
    <w:name w:val="Style Style1 + 11 pt Border: : (Single solid line Auto  0.5 pt L..."/>
    <w:link w:val="StyleStyle111ptBorderSinglesolidlineAuto05ptLChar"/>
    <w:qFormat/>
    <w:rsid w:val="00D97E7D"/>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D97E7D"/>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D97E7D"/>
    <w:rPr>
      <w:u w:val="single"/>
    </w:rPr>
  </w:style>
  <w:style w:type="paragraph" w:customStyle="1" w:styleId="Circled">
    <w:name w:val="Circled"/>
    <w:link w:val="CircledChar"/>
    <w:qFormat/>
    <w:rsid w:val="00D97E7D"/>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D97E7D"/>
    <w:rPr>
      <w:rFonts w:ascii="Times New Roman" w:eastAsia="MS Mincho" w:hAnsi="Times New Roman" w:cs="Times New Roman"/>
      <w:b/>
      <w:sz w:val="22"/>
      <w:szCs w:val="20"/>
      <w:u w:val="single"/>
      <w:lang w:eastAsia="ja-JP"/>
    </w:rPr>
  </w:style>
  <w:style w:type="character" w:customStyle="1" w:styleId="base">
    <w:name w:val="base"/>
    <w:basedOn w:val="DefaultParagraphFont"/>
    <w:rsid w:val="00D97E7D"/>
  </w:style>
  <w:style w:type="character" w:customStyle="1" w:styleId="part-of-speech">
    <w:name w:val="part-of-speech"/>
    <w:basedOn w:val="DefaultParagraphFont"/>
    <w:rsid w:val="00D97E7D"/>
  </w:style>
  <w:style w:type="character" w:customStyle="1" w:styleId="sep">
    <w:name w:val="sep"/>
    <w:basedOn w:val="DefaultParagraphFont"/>
    <w:rsid w:val="00D97E7D"/>
  </w:style>
  <w:style w:type="character" w:customStyle="1" w:styleId="pron">
    <w:name w:val="pron"/>
    <w:basedOn w:val="DefaultParagraphFont"/>
    <w:rsid w:val="00D97E7D"/>
  </w:style>
  <w:style w:type="paragraph" w:customStyle="1" w:styleId="StyleStyle4LatinTimesNewRomanAsianSimSun">
    <w:name w:val="Style Style4 + (Latin) Times New Roman (Asian) SimSun"/>
    <w:basedOn w:val="Normal"/>
    <w:link w:val="StyleStyle4LatinTimesNewRomanAsianSimSunChar"/>
    <w:qFormat/>
    <w:rsid w:val="00D97E7D"/>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D97E7D"/>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D97E7D"/>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D97E7D"/>
    <w:rPr>
      <w:rFonts w:ascii="Calibri" w:eastAsia="SimSun" w:hAnsi="Calibri"/>
      <w:b/>
      <w:bCs/>
      <w:sz w:val="22"/>
      <w:u w:val="single"/>
    </w:rPr>
  </w:style>
  <w:style w:type="character" w:customStyle="1" w:styleId="CharChar3">
    <w:name w:val="Char Char3"/>
    <w:basedOn w:val="DefaultParagraphFont"/>
    <w:rsid w:val="00D97E7D"/>
    <w:rPr>
      <w:rFonts w:cs="Arial"/>
      <w:b/>
      <w:bCs/>
      <w:iCs/>
      <w:lang w:val="en-US" w:eastAsia="en-US" w:bidi="ar-SA"/>
    </w:rPr>
  </w:style>
  <w:style w:type="character" w:customStyle="1" w:styleId="SubtitleChar1">
    <w:name w:val="Subtitle Char1"/>
    <w:aliases w:val="Underlined card text Char1"/>
    <w:basedOn w:val="DefaultParagraphFont"/>
    <w:rsid w:val="00D97E7D"/>
    <w:rPr>
      <w:color w:val="5A5A5A" w:themeColor="text1" w:themeTint="A5"/>
      <w:spacing w:val="15"/>
      <w:sz w:val="22"/>
      <w:szCs w:val="22"/>
    </w:rPr>
  </w:style>
  <w:style w:type="paragraph" w:customStyle="1" w:styleId="StyleStyle411pt1">
    <w:name w:val="Style Style4 + 11 pt1"/>
    <w:basedOn w:val="Style4"/>
    <w:link w:val="StyleStyle411pt1Char"/>
    <w:qFormat/>
    <w:rsid w:val="00D97E7D"/>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D97E7D"/>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D97E7D"/>
    <w:rPr>
      <w:b/>
      <w:u w:val="single"/>
      <w:lang w:val="en-US" w:eastAsia="en-US" w:bidi="ar-SA"/>
    </w:rPr>
  </w:style>
  <w:style w:type="character" w:customStyle="1" w:styleId="StyleUnderlineCharChar111pt">
    <w:name w:val="Style Underline Char Char1 + 11 pt"/>
    <w:basedOn w:val="DefaultParagraphFont"/>
    <w:rsid w:val="00D97E7D"/>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D97E7D"/>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D97E7D"/>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D97E7D"/>
    <w:rPr>
      <w:sz w:val="22"/>
      <w:u w:val="single"/>
    </w:rPr>
  </w:style>
  <w:style w:type="paragraph" w:customStyle="1" w:styleId="StyleMinimizedTextArialNarrow9pt">
    <w:name w:val="Style Minimized Text + Arial Narrow 9 pt"/>
    <w:basedOn w:val="Normal"/>
    <w:link w:val="StyleMinimizedTextArialNarrow9ptChar"/>
    <w:qFormat/>
    <w:rsid w:val="00D97E7D"/>
    <w:rPr>
      <w:rFonts w:eastAsia="Times New Roman"/>
    </w:rPr>
  </w:style>
  <w:style w:type="character" w:customStyle="1" w:styleId="StyleMinimizedTextArialNarrow9ptChar">
    <w:name w:val="Style Minimized Text + Arial Narrow 9 pt Char"/>
    <w:basedOn w:val="DefaultParagraphFont"/>
    <w:link w:val="StyleMinimizedTextArialNarrow9pt"/>
    <w:rsid w:val="00D97E7D"/>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D97E7D"/>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D97E7D"/>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D97E7D"/>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D97E7D"/>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D97E7D"/>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D97E7D"/>
    <w:rPr>
      <w:b w:val="0"/>
      <w:bCs/>
      <w:sz w:val="20"/>
      <w:u w:val="single"/>
      <w:lang w:val="en-US" w:eastAsia="en-US" w:bidi="ar-SA"/>
    </w:rPr>
  </w:style>
  <w:style w:type="character" w:customStyle="1" w:styleId="Styleunderline9pt">
    <w:name w:val="Style underline + 9 pt"/>
    <w:basedOn w:val="underline"/>
    <w:rsid w:val="00D97E7D"/>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D97E7D"/>
    <w:rPr>
      <w:rFonts w:ascii="Times New Roman" w:hAnsi="Times New Roman"/>
      <w:sz w:val="20"/>
    </w:rPr>
  </w:style>
  <w:style w:type="character" w:customStyle="1" w:styleId="Styleunderline9pt1">
    <w:name w:val="Style underline + 9 pt1"/>
    <w:basedOn w:val="underline"/>
    <w:rsid w:val="00D97E7D"/>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D97E7D"/>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D97E7D"/>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D97E7D"/>
    <w:rPr>
      <w:b/>
      <w:bCs/>
      <w:noProof w:val="0"/>
      <w:sz w:val="20"/>
      <w:u w:val="single"/>
      <w:lang w:val="en-US" w:eastAsia="en-US" w:bidi="ar-SA"/>
    </w:rPr>
  </w:style>
  <w:style w:type="character" w:customStyle="1" w:styleId="Hyperlink23">
    <w:name w:val="Hyperlink23"/>
    <w:basedOn w:val="DefaultParagraphFont"/>
    <w:rsid w:val="00D97E7D"/>
    <w:rPr>
      <w:color w:val="3300CC"/>
      <w:u w:val="single"/>
    </w:rPr>
  </w:style>
  <w:style w:type="paragraph" w:customStyle="1" w:styleId="cardCharChar">
    <w:name w:val="card Char Char"/>
    <w:basedOn w:val="Normal"/>
    <w:link w:val="cardCharCharChar"/>
    <w:qFormat/>
    <w:rsid w:val="00D97E7D"/>
    <w:pPr>
      <w:ind w:left="288" w:right="288"/>
    </w:pPr>
    <w:rPr>
      <w:rFonts w:eastAsia="Times New Roman"/>
      <w:szCs w:val="20"/>
    </w:rPr>
  </w:style>
  <w:style w:type="character" w:customStyle="1" w:styleId="cardCharCharChar">
    <w:name w:val="card Char Char Char"/>
    <w:basedOn w:val="DefaultParagraphFont"/>
    <w:link w:val="cardCharChar"/>
    <w:rsid w:val="00D97E7D"/>
    <w:rPr>
      <w:rFonts w:ascii="Calibri" w:eastAsia="Times New Roman" w:hAnsi="Calibri"/>
      <w:sz w:val="22"/>
      <w:szCs w:val="20"/>
    </w:rPr>
  </w:style>
  <w:style w:type="character" w:customStyle="1" w:styleId="StyleunderlineArialNarrow9ptBold">
    <w:name w:val="Style underline + Arial Narrow 9 pt Bold"/>
    <w:basedOn w:val="underline"/>
    <w:rsid w:val="00D97E7D"/>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D97E7D"/>
  </w:style>
  <w:style w:type="character" w:customStyle="1" w:styleId="StylecardCharCharArialNarrow9ptChar">
    <w:name w:val="Style card Char Char + Arial Narrow 9 pt Char"/>
    <w:basedOn w:val="cardCharCharChar"/>
    <w:link w:val="StylecardCharCharArialNarrow9pt"/>
    <w:rsid w:val="00D97E7D"/>
    <w:rPr>
      <w:rFonts w:ascii="Calibri" w:eastAsia="Times New Roman" w:hAnsi="Calibri"/>
      <w:sz w:val="22"/>
      <w:szCs w:val="20"/>
    </w:rPr>
  </w:style>
  <w:style w:type="character" w:customStyle="1" w:styleId="CardTextChar10">
    <w:name w:val="Card Text Char1"/>
    <w:basedOn w:val="DefaultParagraphFont"/>
    <w:rsid w:val="00D97E7D"/>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D97E7D"/>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D97E7D"/>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D97E7D"/>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D97E7D"/>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D97E7D"/>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D97E7D"/>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D97E7D"/>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D97E7D"/>
    <w:rPr>
      <w:rFonts w:eastAsia="Times New Roman"/>
    </w:rPr>
  </w:style>
  <w:style w:type="character" w:customStyle="1" w:styleId="TextsmallChar">
    <w:name w:val="Textsmall Char"/>
    <w:basedOn w:val="DefaultParagraphFont"/>
    <w:link w:val="Textsmall"/>
    <w:rsid w:val="00D97E7D"/>
    <w:rPr>
      <w:rFonts w:ascii="Calibri" w:eastAsia="Times New Roman" w:hAnsi="Calibri"/>
      <w:sz w:val="22"/>
    </w:rPr>
  </w:style>
  <w:style w:type="character" w:customStyle="1" w:styleId="CharChar111">
    <w:name w:val="Char Char111"/>
    <w:basedOn w:val="DefaultParagraphFont"/>
    <w:rsid w:val="00D97E7D"/>
    <w:rPr>
      <w:rFonts w:cs="Arial"/>
      <w:bCs/>
      <w:szCs w:val="26"/>
      <w:u w:val="single"/>
      <w:lang w:val="en-US" w:eastAsia="en-US" w:bidi="ar-SA"/>
    </w:rPr>
  </w:style>
  <w:style w:type="paragraph" w:customStyle="1" w:styleId="cardtextsmall">
    <w:name w:val="card text small"/>
    <w:basedOn w:val="Normal"/>
    <w:qFormat/>
    <w:rsid w:val="00D97E7D"/>
    <w:rPr>
      <w:rFonts w:ascii="Arial Narrow" w:eastAsia="Times New Roman" w:hAnsi="Arial Narrow"/>
    </w:rPr>
  </w:style>
  <w:style w:type="character" w:customStyle="1" w:styleId="AUnterdline">
    <w:name w:val="AUnterdline"/>
    <w:qFormat/>
    <w:rsid w:val="00D97E7D"/>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D97E7D"/>
    <w:rPr>
      <w:rFonts w:ascii="Times New Roman" w:hAnsi="Times New Roman"/>
      <w:b/>
      <w:bCs/>
      <w:sz w:val="20"/>
      <w:u w:val="single"/>
      <w:bdr w:val="single" w:sz="4" w:space="0" w:color="auto"/>
    </w:rPr>
  </w:style>
  <w:style w:type="character" w:customStyle="1" w:styleId="highlightedsearchterm">
    <w:name w:val="highlightedsearchterm"/>
    <w:rsid w:val="00D97E7D"/>
  </w:style>
  <w:style w:type="character" w:customStyle="1" w:styleId="StyleUnderline1">
    <w:name w:val="Style Underline1"/>
    <w:basedOn w:val="DefaultParagraphFont"/>
    <w:rsid w:val="00D97E7D"/>
    <w:rPr>
      <w:rFonts w:ascii="Times New Roman" w:hAnsi="Times New Roman"/>
      <w:sz w:val="20"/>
      <w:u w:val="single"/>
    </w:rPr>
  </w:style>
  <w:style w:type="paragraph" w:customStyle="1" w:styleId="StyleStyle49pt10">
    <w:name w:val="Style Style4 + 9 pt10"/>
    <w:basedOn w:val="Style4"/>
    <w:link w:val="StyleStyle49pt10Char"/>
    <w:qFormat/>
    <w:rsid w:val="00D97E7D"/>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D97E7D"/>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D97E7D"/>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D97E7D"/>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D97E7D"/>
    <w:pPr>
      <w:ind w:left="288"/>
    </w:pPr>
    <w:rPr>
      <w:rFonts w:eastAsia="Times New Roman"/>
      <w:u w:val="single"/>
    </w:rPr>
  </w:style>
  <w:style w:type="character" w:customStyle="1" w:styleId="NormalUnderlineChar">
    <w:name w:val="Normal Underline Char"/>
    <w:link w:val="NormalUnderline"/>
    <w:rsid w:val="00D97E7D"/>
    <w:rPr>
      <w:rFonts w:ascii="Calibri" w:eastAsia="Times New Roman" w:hAnsi="Calibri"/>
      <w:sz w:val="22"/>
      <w:u w:val="single"/>
    </w:rPr>
  </w:style>
  <w:style w:type="character" w:customStyle="1" w:styleId="DontRead">
    <w:name w:val="Don't Read"/>
    <w:qFormat/>
    <w:rsid w:val="00D97E7D"/>
    <w:rPr>
      <w:rFonts w:ascii="Times New Roman" w:hAnsi="Times New Roman"/>
      <w:sz w:val="16"/>
    </w:rPr>
  </w:style>
  <w:style w:type="paragraph" w:customStyle="1" w:styleId="Underlinestyle">
    <w:name w:val="Underline style"/>
    <w:basedOn w:val="Normal"/>
    <w:qFormat/>
    <w:rsid w:val="00D97E7D"/>
    <w:rPr>
      <w:rFonts w:eastAsia="Times New Roman"/>
      <w:u w:val="single"/>
    </w:rPr>
  </w:style>
  <w:style w:type="character" w:customStyle="1" w:styleId="Style11ptUnderline3">
    <w:name w:val="Style 11 pt Underline3"/>
    <w:rsid w:val="00D97E7D"/>
    <w:rPr>
      <w:sz w:val="20"/>
      <w:u w:val="single"/>
    </w:rPr>
  </w:style>
  <w:style w:type="character" w:customStyle="1" w:styleId="27">
    <w:name w:val="27"/>
    <w:rsid w:val="00D97E7D"/>
    <w:rPr>
      <w:rFonts w:cs="Arial"/>
      <w:bCs/>
      <w:sz w:val="20"/>
      <w:u w:val="single"/>
      <w:lang w:val="en-US" w:eastAsia="en-US" w:bidi="ar-SA"/>
    </w:rPr>
  </w:style>
  <w:style w:type="character" w:customStyle="1" w:styleId="2">
    <w:name w:val="2"/>
    <w:rsid w:val="00D97E7D"/>
    <w:rPr>
      <w:rFonts w:cs="Arial"/>
      <w:bCs/>
      <w:sz w:val="20"/>
      <w:u w:val="single"/>
      <w:lang w:val="en-US" w:eastAsia="en-US" w:bidi="ar-SA"/>
    </w:rPr>
  </w:style>
  <w:style w:type="character" w:customStyle="1" w:styleId="Style9ptUnderline11">
    <w:name w:val="Style 9 pt Underline11"/>
    <w:basedOn w:val="DefaultParagraphFont"/>
    <w:rsid w:val="00D97E7D"/>
    <w:rPr>
      <w:sz w:val="20"/>
      <w:u w:val="single"/>
    </w:rPr>
  </w:style>
  <w:style w:type="character" w:customStyle="1" w:styleId="Style9ptBoldUnderline5">
    <w:name w:val="Style 9 pt Bold Underline5"/>
    <w:basedOn w:val="DefaultParagraphFont"/>
    <w:rsid w:val="00D97E7D"/>
    <w:rPr>
      <w:b/>
      <w:bCs/>
      <w:sz w:val="20"/>
      <w:u w:val="single"/>
    </w:rPr>
  </w:style>
  <w:style w:type="character" w:customStyle="1" w:styleId="CharChar114">
    <w:name w:val="Char Char114"/>
    <w:basedOn w:val="DefaultParagraphFont"/>
    <w:rsid w:val="00D97E7D"/>
    <w:rPr>
      <w:rFonts w:cs="Arial"/>
      <w:bCs/>
      <w:szCs w:val="26"/>
      <w:u w:val="single"/>
      <w:lang w:val="en-US" w:eastAsia="en-US" w:bidi="ar-SA"/>
    </w:rPr>
  </w:style>
  <w:style w:type="character" w:customStyle="1" w:styleId="CharChar113">
    <w:name w:val="Char Char113"/>
    <w:basedOn w:val="DefaultParagraphFont"/>
    <w:rsid w:val="00D97E7D"/>
    <w:rPr>
      <w:rFonts w:cs="Arial"/>
      <w:bCs/>
      <w:szCs w:val="26"/>
      <w:u w:val="single"/>
      <w:lang w:val="en-US" w:eastAsia="en-US" w:bidi="ar-SA"/>
    </w:rPr>
  </w:style>
  <w:style w:type="character" w:customStyle="1" w:styleId="CharChar112">
    <w:name w:val="Char Char112"/>
    <w:basedOn w:val="DefaultParagraphFont"/>
    <w:rsid w:val="00D97E7D"/>
    <w:rPr>
      <w:rFonts w:cs="Arial"/>
      <w:bCs/>
      <w:szCs w:val="26"/>
      <w:u w:val="single"/>
      <w:lang w:val="en-US" w:eastAsia="en-US" w:bidi="ar-SA"/>
    </w:rPr>
  </w:style>
  <w:style w:type="character" w:customStyle="1" w:styleId="ssl0">
    <w:name w:val="ss_l0"/>
    <w:basedOn w:val="DefaultParagraphFont"/>
    <w:rsid w:val="00D97E7D"/>
  </w:style>
  <w:style w:type="paragraph" w:customStyle="1" w:styleId="WW-Default1">
    <w:name w:val="WW-Default1"/>
    <w:basedOn w:val="Normal"/>
    <w:qFormat/>
    <w:rsid w:val="00D97E7D"/>
    <w:pPr>
      <w:suppressAutoHyphens/>
    </w:pPr>
    <w:rPr>
      <w:rFonts w:eastAsia="Times New Roman"/>
      <w:b/>
      <w:bCs/>
      <w:szCs w:val="20"/>
      <w:lang w:eastAsia="ar-SA"/>
    </w:rPr>
  </w:style>
  <w:style w:type="character" w:customStyle="1" w:styleId="zoomme">
    <w:name w:val="zoomme"/>
    <w:basedOn w:val="DefaultParagraphFont"/>
    <w:rsid w:val="00D97E7D"/>
  </w:style>
  <w:style w:type="character" w:customStyle="1" w:styleId="Date1">
    <w:name w:val="Date1"/>
    <w:basedOn w:val="DefaultParagraphFont"/>
    <w:rsid w:val="00D97E7D"/>
  </w:style>
  <w:style w:type="character" w:customStyle="1" w:styleId="classauthor">
    <w:name w:val="class=&quot;author&quot;"/>
    <w:basedOn w:val="DefaultParagraphFont"/>
    <w:rsid w:val="00D97E7D"/>
  </w:style>
  <w:style w:type="paragraph" w:customStyle="1" w:styleId="CardStyle0">
    <w:name w:val="Card Style"/>
    <w:basedOn w:val="Normal"/>
    <w:link w:val="CardStyleChar"/>
    <w:qFormat/>
    <w:rsid w:val="00D97E7D"/>
    <w:rPr>
      <w:rFonts w:eastAsia="Times New Roman"/>
    </w:rPr>
  </w:style>
  <w:style w:type="character" w:customStyle="1" w:styleId="CharCharChar">
    <w:name w:val="Char Char Char"/>
    <w:basedOn w:val="DefaultParagraphFont"/>
    <w:rsid w:val="00D97E7D"/>
    <w:rPr>
      <w:rFonts w:cs="Arial"/>
      <w:bCs/>
      <w:szCs w:val="26"/>
      <w:u w:val="single"/>
      <w:lang w:val="en-US" w:eastAsia="en-US" w:bidi="ar-SA"/>
    </w:rPr>
  </w:style>
  <w:style w:type="character" w:customStyle="1" w:styleId="texto1">
    <w:name w:val="texto1"/>
    <w:rsid w:val="00D97E7D"/>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D97E7D"/>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D97E7D"/>
    <w:rPr>
      <w:rFonts w:ascii="Calibri" w:eastAsia="Times New Roman" w:hAnsi="Calibri" w:cs="Arial"/>
      <w:b/>
      <w:szCs w:val="28"/>
    </w:rPr>
  </w:style>
  <w:style w:type="paragraph" w:customStyle="1" w:styleId="Style23">
    <w:name w:val="Style23"/>
    <w:basedOn w:val="Normal"/>
    <w:uiPriority w:val="99"/>
    <w:qFormat/>
    <w:rsid w:val="00D97E7D"/>
    <w:pPr>
      <w:widowControl w:val="0"/>
      <w:autoSpaceDE w:val="0"/>
      <w:autoSpaceDN w:val="0"/>
      <w:adjustRightInd w:val="0"/>
      <w:spacing w:line="209" w:lineRule="exact"/>
    </w:pPr>
    <w:rPr>
      <w:rFonts w:eastAsia="SimSun"/>
    </w:rPr>
  </w:style>
  <w:style w:type="character" w:customStyle="1" w:styleId="gray">
    <w:name w:val="gray"/>
    <w:basedOn w:val="DefaultParagraphFont"/>
    <w:rsid w:val="00D97E7D"/>
  </w:style>
  <w:style w:type="paragraph" w:customStyle="1" w:styleId="Tagtemplate">
    <w:name w:val="Tagtemplate"/>
    <w:basedOn w:val="Normal"/>
    <w:link w:val="TagtemplateChar"/>
    <w:autoRedefine/>
    <w:qFormat/>
    <w:rsid w:val="00D97E7D"/>
    <w:pPr>
      <w:keepNext/>
      <w:keepLines/>
    </w:pPr>
    <w:rPr>
      <w:rFonts w:eastAsia="Calibri"/>
      <w:b/>
    </w:rPr>
  </w:style>
  <w:style w:type="character" w:customStyle="1" w:styleId="TagtemplateChar">
    <w:name w:val="Tagtemplate Char"/>
    <w:basedOn w:val="DefaultParagraphFont"/>
    <w:link w:val="Tagtemplate"/>
    <w:rsid w:val="00D97E7D"/>
    <w:rPr>
      <w:rFonts w:ascii="Calibri" w:eastAsia="Calibri" w:hAnsi="Calibri"/>
      <w:b/>
      <w:sz w:val="22"/>
    </w:rPr>
  </w:style>
  <w:style w:type="character" w:customStyle="1" w:styleId="Styleunderline11ptBorderSinglesolidlineAuto05p">
    <w:name w:val="Style underline + 11 pt Border: : (Single solid line Auto  0.5 p..."/>
    <w:rsid w:val="00D97E7D"/>
    <w:rPr>
      <w:sz w:val="20"/>
      <w:u w:val="single"/>
      <w:bdr w:val="single" w:sz="4" w:space="0" w:color="auto"/>
    </w:rPr>
  </w:style>
  <w:style w:type="paragraph" w:customStyle="1" w:styleId="Citation-FirstLine">
    <w:name w:val="Citation - First Line"/>
    <w:basedOn w:val="Normal"/>
    <w:next w:val="Normal"/>
    <w:autoRedefine/>
    <w:qFormat/>
    <w:rsid w:val="00D97E7D"/>
    <w:pPr>
      <w:spacing w:line="240" w:lineRule="atLeast"/>
      <w:jc w:val="both"/>
    </w:pPr>
    <w:rPr>
      <w:rFonts w:ascii="Book Antiqua" w:eastAsia="Times New Roman" w:hAnsi="Book Antiqua"/>
    </w:rPr>
  </w:style>
  <w:style w:type="character" w:customStyle="1" w:styleId="CardText-Underlined">
    <w:name w:val="Card Text - Underlined"/>
    <w:rsid w:val="00D97E7D"/>
    <w:rPr>
      <w:b/>
      <w:sz w:val="20"/>
      <w:u w:val="single"/>
    </w:rPr>
  </w:style>
  <w:style w:type="paragraph" w:customStyle="1" w:styleId="Citation-Complete">
    <w:name w:val="Citation - Complete"/>
    <w:basedOn w:val="Normal"/>
    <w:next w:val="Normal"/>
    <w:link w:val="Citation-CompleteChar"/>
    <w:autoRedefine/>
    <w:qFormat/>
    <w:rsid w:val="00D97E7D"/>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D97E7D"/>
    <w:rPr>
      <w:rFonts w:ascii="Book Antiqua" w:eastAsia="Times New Roman" w:hAnsi="Book Antiqua"/>
      <w:sz w:val="22"/>
    </w:rPr>
  </w:style>
  <w:style w:type="character" w:customStyle="1" w:styleId="MicroTextChar">
    <w:name w:val="MicroText Char"/>
    <w:link w:val="MicroText"/>
    <w:rsid w:val="00D97E7D"/>
    <w:rPr>
      <w:rFonts w:ascii="Arial Narrow" w:hAnsi="Arial Narrow"/>
      <w:sz w:val="12"/>
    </w:rPr>
  </w:style>
  <w:style w:type="character" w:customStyle="1" w:styleId="Style11ptItalic">
    <w:name w:val="Style 11 pt Italic"/>
    <w:basedOn w:val="DefaultParagraphFont"/>
    <w:rsid w:val="00D97E7D"/>
    <w:rPr>
      <w:rFonts w:ascii="Times New Roman" w:hAnsi="Times New Roman"/>
      <w:i/>
      <w:iCs/>
      <w:sz w:val="20"/>
    </w:rPr>
  </w:style>
  <w:style w:type="character" w:customStyle="1" w:styleId="BoldandUnderlineChar">
    <w:name w:val="Bold and Underline Char"/>
    <w:basedOn w:val="DefaultParagraphFont"/>
    <w:link w:val="BoldandUnderline"/>
    <w:locked/>
    <w:rsid w:val="00D97E7D"/>
    <w:rPr>
      <w:b/>
      <w:u w:val="single"/>
    </w:rPr>
  </w:style>
  <w:style w:type="paragraph" w:customStyle="1" w:styleId="BoldandUnderline">
    <w:name w:val="Bold and Underline"/>
    <w:basedOn w:val="Normal"/>
    <w:link w:val="BoldandUnderlineChar"/>
    <w:qFormat/>
    <w:rsid w:val="00D97E7D"/>
    <w:rPr>
      <w:rFonts w:asciiTheme="minorHAnsi" w:hAnsiTheme="minorHAnsi"/>
      <w:b/>
      <w:sz w:val="24"/>
      <w:u w:val="single"/>
    </w:rPr>
  </w:style>
  <w:style w:type="character" w:customStyle="1" w:styleId="hdr">
    <w:name w:val="hdr"/>
    <w:basedOn w:val="DefaultParagraphFont"/>
    <w:rsid w:val="00D97E7D"/>
  </w:style>
  <w:style w:type="paragraph" w:customStyle="1" w:styleId="StyleStyle49ptBold3">
    <w:name w:val="Style Style4 + 9 pt Bold3"/>
    <w:basedOn w:val="Style4"/>
    <w:link w:val="StyleStyle49ptBold3Char"/>
    <w:qFormat/>
    <w:rsid w:val="00D97E7D"/>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D97E7D"/>
    <w:rPr>
      <w:rFonts w:ascii="Calibri" w:eastAsia="Times New Roman" w:hAnsi="Calibri" w:cs="Times New Roman"/>
      <w:b/>
      <w:bCs/>
      <w:u w:val="single"/>
      <w:lang w:val="x-none"/>
    </w:rPr>
  </w:style>
  <w:style w:type="character" w:customStyle="1" w:styleId="Style9ptUnderline6">
    <w:name w:val="Style 9 pt Underline6"/>
    <w:basedOn w:val="DefaultParagraphFont"/>
    <w:rsid w:val="00D97E7D"/>
    <w:rPr>
      <w:sz w:val="20"/>
      <w:u w:val="single"/>
    </w:rPr>
  </w:style>
  <w:style w:type="character" w:customStyle="1" w:styleId="ct-with-fmlt">
    <w:name w:val="ct-with-fmlt"/>
    <w:basedOn w:val="DefaultParagraphFont"/>
    <w:rsid w:val="00D97E7D"/>
  </w:style>
  <w:style w:type="paragraph" w:customStyle="1" w:styleId="StyleStyle49pt">
    <w:name w:val="Style Style4 + 9 pt"/>
    <w:basedOn w:val="Normal"/>
    <w:link w:val="StyleStyle49ptChar"/>
    <w:qFormat/>
    <w:rsid w:val="00D97E7D"/>
    <w:rPr>
      <w:rFonts w:eastAsia="Times New Roman"/>
      <w:u w:val="single"/>
    </w:rPr>
  </w:style>
  <w:style w:type="character" w:customStyle="1" w:styleId="StyleStyle49ptChar">
    <w:name w:val="Style Style4 + 9 pt Char"/>
    <w:basedOn w:val="DefaultParagraphFont"/>
    <w:link w:val="StyleStyle49pt"/>
    <w:rsid w:val="00D97E7D"/>
    <w:rPr>
      <w:rFonts w:ascii="Calibri" w:eastAsia="Times New Roman" w:hAnsi="Calibri"/>
      <w:sz w:val="22"/>
      <w:u w:val="single"/>
    </w:rPr>
  </w:style>
  <w:style w:type="paragraph" w:customStyle="1" w:styleId="StyleStyle49ptBold">
    <w:name w:val="Style Style4 + 9 pt Bold"/>
    <w:basedOn w:val="Normal"/>
    <w:link w:val="StyleStyle49ptBoldChar"/>
    <w:qFormat/>
    <w:rsid w:val="00D97E7D"/>
    <w:rPr>
      <w:rFonts w:eastAsia="Times New Roman"/>
      <w:b/>
      <w:bCs/>
      <w:u w:val="single"/>
    </w:rPr>
  </w:style>
  <w:style w:type="character" w:customStyle="1" w:styleId="StyleStyle49ptBoldChar">
    <w:name w:val="Style Style4 + 9 pt Bold Char"/>
    <w:basedOn w:val="DefaultParagraphFont"/>
    <w:link w:val="StyleStyle49ptBold"/>
    <w:rsid w:val="00D97E7D"/>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D97E7D"/>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D97E7D"/>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D97E7D"/>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D97E7D"/>
    <w:rPr>
      <w:rFonts w:ascii="Arial" w:eastAsia="Times New Roman" w:hAnsi="Arial" w:cs="Arial"/>
      <w:b/>
      <w:bCs/>
      <w:sz w:val="22"/>
      <w:u w:val="single"/>
    </w:rPr>
  </w:style>
  <w:style w:type="paragraph" w:customStyle="1" w:styleId="StyleUnderlined11pt">
    <w:name w:val="Style Underlined + 11 pt"/>
    <w:link w:val="StyleUnderlined11ptChar"/>
    <w:qFormat/>
    <w:rsid w:val="00D97E7D"/>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D97E7D"/>
    <w:rPr>
      <w:rFonts w:ascii="Arial" w:eastAsia="Times New Roman" w:hAnsi="Arial" w:cs="Arial"/>
      <w:sz w:val="22"/>
      <w:u w:val="single"/>
    </w:rPr>
  </w:style>
  <w:style w:type="character" w:customStyle="1" w:styleId="newscontent">
    <w:name w:val="newscontent"/>
    <w:rsid w:val="00D97E7D"/>
  </w:style>
  <w:style w:type="character" w:customStyle="1" w:styleId="StyleUnderlinePatternClearYellow">
    <w:name w:val="Style Underline Pattern: Clear (Yellow)"/>
    <w:basedOn w:val="DefaultParagraphFont"/>
    <w:rsid w:val="00D97E7D"/>
    <w:rPr>
      <w:u w:val="single"/>
      <w:shd w:val="clear" w:color="auto" w:fill="00FF00"/>
    </w:rPr>
  </w:style>
  <w:style w:type="paragraph" w:customStyle="1" w:styleId="StyleUnderlineChar11pt3">
    <w:name w:val="Style Underline Char + 11 pt3"/>
    <w:link w:val="StyleUnderlineChar11pt3Char"/>
    <w:qFormat/>
    <w:rsid w:val="00D97E7D"/>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D97E7D"/>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D97E7D"/>
    <w:rPr>
      <w:b w:val="0"/>
      <w:bCs/>
      <w:u w:val="single"/>
    </w:rPr>
  </w:style>
  <w:style w:type="paragraph" w:customStyle="1" w:styleId="Cite2">
    <w:name w:val="Cite 2"/>
    <w:basedOn w:val="Normal"/>
    <w:qFormat/>
    <w:rsid w:val="00D97E7D"/>
    <w:rPr>
      <w:rFonts w:eastAsia="MS Mincho"/>
      <w:b/>
      <w:u w:val="single"/>
    </w:rPr>
  </w:style>
  <w:style w:type="character" w:customStyle="1" w:styleId="StyleunderlineBold">
    <w:name w:val="Style underline + Bold"/>
    <w:basedOn w:val="underline"/>
    <w:rsid w:val="00D97E7D"/>
    <w:rPr>
      <w:rFonts w:ascii="Times New Roman" w:hAnsi="Times New Roman" w:cs="Times New Roman" w:hint="default"/>
      <w:b w:val="0"/>
      <w:bCs/>
      <w:sz w:val="20"/>
      <w:u w:val="single"/>
    </w:rPr>
  </w:style>
  <w:style w:type="paragraph" w:customStyle="1" w:styleId="cards0">
    <w:name w:val="cards"/>
    <w:basedOn w:val="Cites"/>
    <w:qFormat/>
    <w:rsid w:val="00D97E7D"/>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D97E7D"/>
    <w:rPr>
      <w:sz w:val="20"/>
      <w:u w:val="single"/>
    </w:rPr>
  </w:style>
  <w:style w:type="character" w:customStyle="1" w:styleId="slug-pub-date">
    <w:name w:val="slug-pub-date"/>
    <w:basedOn w:val="DefaultParagraphFont"/>
    <w:rsid w:val="00D97E7D"/>
  </w:style>
  <w:style w:type="character" w:customStyle="1" w:styleId="slug-vol">
    <w:name w:val="slug-vol"/>
    <w:basedOn w:val="DefaultParagraphFont"/>
    <w:rsid w:val="00D97E7D"/>
  </w:style>
  <w:style w:type="character" w:customStyle="1" w:styleId="slug-issue">
    <w:name w:val="slug-issue"/>
    <w:basedOn w:val="DefaultParagraphFont"/>
    <w:rsid w:val="00D97E7D"/>
  </w:style>
  <w:style w:type="character" w:customStyle="1" w:styleId="slug-pages">
    <w:name w:val="slug-pages"/>
    <w:basedOn w:val="DefaultParagraphFont"/>
    <w:rsid w:val="00D97E7D"/>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D97E7D"/>
    <w:rPr>
      <w:b/>
      <w:bCs/>
      <w:strike w:val="0"/>
      <w:dstrike w:val="0"/>
      <w:sz w:val="24"/>
      <w:u w:val="none"/>
      <w:effect w:val="none"/>
    </w:rPr>
  </w:style>
  <w:style w:type="character" w:customStyle="1" w:styleId="tagchar">
    <w:name w:val="tagchar"/>
    <w:basedOn w:val="DefaultParagraphFont"/>
    <w:rsid w:val="00D97E7D"/>
  </w:style>
  <w:style w:type="character" w:customStyle="1" w:styleId="pmterms11">
    <w:name w:val="pmterms11"/>
    <w:basedOn w:val="DefaultParagraphFont"/>
    <w:rsid w:val="00D97E7D"/>
    <w:rPr>
      <w:b/>
      <w:bCs/>
      <w:i w:val="0"/>
      <w:iCs w:val="0"/>
      <w:color w:val="000000"/>
    </w:rPr>
  </w:style>
  <w:style w:type="character" w:customStyle="1" w:styleId="StyleUnderlineChar9ptBold">
    <w:name w:val="Style Underline Char + 9 pt Bold"/>
    <w:basedOn w:val="DefaultParagraphFont"/>
    <w:rsid w:val="00D97E7D"/>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D97E7D"/>
    <w:rPr>
      <w:szCs w:val="24"/>
      <w:u w:val="single"/>
      <w:lang w:val="en-US" w:eastAsia="en-US" w:bidi="ar-SA"/>
    </w:rPr>
  </w:style>
  <w:style w:type="character" w:customStyle="1" w:styleId="BoldandUnderlineChar2Char1">
    <w:name w:val="Bold and Underline Char2 Char1"/>
    <w:basedOn w:val="DefaultParagraphFont"/>
    <w:rsid w:val="00D97E7D"/>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D97E7D"/>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D97E7D"/>
    <w:rPr>
      <w:szCs w:val="24"/>
      <w:u w:val="single"/>
      <w:lang w:val="en-US" w:eastAsia="en-US" w:bidi="ar-SA"/>
    </w:rPr>
  </w:style>
  <w:style w:type="paragraph" w:customStyle="1" w:styleId="Language">
    <w:name w:val="Language"/>
    <w:basedOn w:val="Normal"/>
    <w:link w:val="LanguageChar"/>
    <w:qFormat/>
    <w:rsid w:val="00D97E7D"/>
    <w:rPr>
      <w:rFonts w:eastAsia="Times New Roman"/>
      <w:strike/>
      <w:szCs w:val="20"/>
    </w:rPr>
  </w:style>
  <w:style w:type="character" w:customStyle="1" w:styleId="LanguageChar">
    <w:name w:val="Language Char"/>
    <w:basedOn w:val="DefaultParagraphFont"/>
    <w:link w:val="Language"/>
    <w:rsid w:val="00D97E7D"/>
    <w:rPr>
      <w:rFonts w:ascii="Calibri" w:eastAsia="Times New Roman" w:hAnsi="Calibri"/>
      <w:strike/>
      <w:sz w:val="22"/>
      <w:szCs w:val="20"/>
    </w:rPr>
  </w:style>
  <w:style w:type="paragraph" w:customStyle="1" w:styleId="UnderlineChar3">
    <w:name w:val="Underline Char3"/>
    <w:basedOn w:val="Normal"/>
    <w:link w:val="UnderlineChar3Char"/>
    <w:qFormat/>
    <w:rsid w:val="00D97E7D"/>
    <w:rPr>
      <w:rFonts w:eastAsia="Times New Roman"/>
      <w:u w:val="single"/>
    </w:rPr>
  </w:style>
  <w:style w:type="character" w:customStyle="1" w:styleId="UnderlineChar3Char">
    <w:name w:val="Underline Char3 Char"/>
    <w:basedOn w:val="DefaultParagraphFont"/>
    <w:link w:val="UnderlineChar3"/>
    <w:rsid w:val="00D97E7D"/>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D97E7D"/>
    <w:rPr>
      <w:rFonts w:eastAsia="Times New Roman"/>
      <w:b/>
      <w:u w:val="single"/>
    </w:rPr>
  </w:style>
  <w:style w:type="character" w:customStyle="1" w:styleId="BoldandUnderlineChar3CharChar">
    <w:name w:val="Bold and Underline Char3 Char Char"/>
    <w:basedOn w:val="DefaultParagraphFont"/>
    <w:link w:val="BoldandUnderlineChar3Char"/>
    <w:rsid w:val="00D97E7D"/>
    <w:rPr>
      <w:rFonts w:ascii="Calibri" w:eastAsia="Times New Roman" w:hAnsi="Calibri"/>
      <w:b/>
      <w:sz w:val="22"/>
      <w:u w:val="single"/>
    </w:rPr>
  </w:style>
  <w:style w:type="character" w:customStyle="1" w:styleId="UnderlineChar1">
    <w:name w:val="Underline Char1"/>
    <w:basedOn w:val="DefaultParagraphFont"/>
    <w:rsid w:val="00D97E7D"/>
    <w:rPr>
      <w:szCs w:val="24"/>
      <w:u w:val="single"/>
      <w:lang w:val="en-US" w:eastAsia="en-US" w:bidi="ar-SA"/>
    </w:rPr>
  </w:style>
  <w:style w:type="character" w:customStyle="1" w:styleId="BoldandUnderlineChar1Char2Char">
    <w:name w:val="Bold and Underline Char1 Char2 Char"/>
    <w:basedOn w:val="DefaultParagraphFont"/>
    <w:rsid w:val="00D97E7D"/>
    <w:rPr>
      <w:b/>
      <w:szCs w:val="24"/>
      <w:u w:val="single"/>
      <w:lang w:val="en-US" w:eastAsia="en-US" w:bidi="ar-SA"/>
    </w:rPr>
  </w:style>
  <w:style w:type="paragraph" w:customStyle="1" w:styleId="HotRoute">
    <w:name w:val="Hot Route"/>
    <w:basedOn w:val="Normal"/>
    <w:link w:val="HotRouteChar0"/>
    <w:qFormat/>
    <w:rsid w:val="00D97E7D"/>
    <w:pPr>
      <w:ind w:left="144"/>
    </w:pPr>
    <w:rPr>
      <w:rFonts w:eastAsia="Times New Roman"/>
    </w:rPr>
  </w:style>
  <w:style w:type="character" w:customStyle="1" w:styleId="Style12ptBoldUnderline1">
    <w:name w:val="Style 12 pt Bold Underline1"/>
    <w:basedOn w:val="DefaultParagraphFont"/>
    <w:rsid w:val="00D97E7D"/>
    <w:rPr>
      <w:b/>
      <w:bCs/>
      <w:sz w:val="24"/>
      <w:u w:val="single"/>
    </w:rPr>
  </w:style>
  <w:style w:type="character" w:customStyle="1" w:styleId="StyleEmphasisArial12ptBoldNotItalic">
    <w:name w:val="Style Emphasis + Arial 12 pt Bold Not Italic"/>
    <w:basedOn w:val="Emphasis"/>
    <w:rsid w:val="00D97E7D"/>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D97E7D"/>
    <w:rPr>
      <w:rFonts w:ascii="SimSun" w:eastAsia="SimSun" w:hAnsi="SimSun"/>
      <w:sz w:val="15"/>
      <w:lang w:eastAsia="zh-CN"/>
    </w:rPr>
  </w:style>
  <w:style w:type="paragraph" w:customStyle="1" w:styleId="UnreadText">
    <w:name w:val="Unread Text"/>
    <w:basedOn w:val="Normal"/>
    <w:next w:val="Normal"/>
    <w:link w:val="UnreadTextChar"/>
    <w:autoRedefine/>
    <w:qFormat/>
    <w:rsid w:val="00D97E7D"/>
    <w:pPr>
      <w:ind w:left="360"/>
    </w:pPr>
    <w:rPr>
      <w:rFonts w:ascii="SimSun" w:eastAsia="SimSun" w:hAnsi="SimSun"/>
      <w:sz w:val="15"/>
      <w:lang w:eastAsia="zh-CN"/>
    </w:rPr>
  </w:style>
  <w:style w:type="character" w:customStyle="1" w:styleId="smallChar">
    <w:name w:val="small Char"/>
    <w:rsid w:val="00D97E7D"/>
    <w:rPr>
      <w:rFonts w:ascii="Calibri" w:eastAsia="Calibri" w:hAnsi="Calibri" w:cs="Calibri"/>
      <w:sz w:val="16"/>
      <w:szCs w:val="20"/>
      <w:lang w:val="x-none" w:eastAsia="x-none"/>
    </w:rPr>
  </w:style>
  <w:style w:type="paragraph" w:customStyle="1" w:styleId="HotRoute0">
    <w:name w:val="Hot Route!"/>
    <w:basedOn w:val="Normal"/>
    <w:qFormat/>
    <w:rsid w:val="00D97E7D"/>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D97E7D"/>
    <w:rPr>
      <w:rFonts w:ascii="Times New Roman" w:hAnsi="Times New Roman" w:cs="Times New Roman"/>
      <w:sz w:val="16"/>
      <w:szCs w:val="16"/>
    </w:rPr>
  </w:style>
  <w:style w:type="character" w:customStyle="1" w:styleId="BodyText2Char1">
    <w:name w:val="Body Text 2 Char1"/>
    <w:basedOn w:val="DefaultParagraphFont"/>
    <w:semiHidden/>
    <w:rsid w:val="00D97E7D"/>
    <w:rPr>
      <w:rFonts w:ascii="Times New Roman" w:hAnsi="Times New Roman" w:cs="Times New Roman"/>
      <w:sz w:val="20"/>
    </w:rPr>
  </w:style>
  <w:style w:type="character" w:customStyle="1" w:styleId="Heading2Char1CharCharCharCharCharC">
    <w:name w:val="Heading 2 Char1 Char Char Char Char Char C"/>
    <w:rsid w:val="00D97E7D"/>
    <w:rPr>
      <w:rFonts w:cs="Arial"/>
      <w:b/>
      <w:bCs/>
      <w:iCs/>
      <w:sz w:val="24"/>
      <w:szCs w:val="28"/>
      <w:lang w:val="en-US" w:eastAsia="en-US" w:bidi="ar-SA"/>
    </w:rPr>
  </w:style>
  <w:style w:type="character" w:customStyle="1" w:styleId="underline1">
    <w:name w:val="underline1"/>
    <w:basedOn w:val="DefaultParagraphFont"/>
    <w:rsid w:val="00D97E7D"/>
    <w:rPr>
      <w:u w:val="single"/>
    </w:rPr>
  </w:style>
  <w:style w:type="character" w:customStyle="1" w:styleId="author">
    <w:name w:val="author"/>
    <w:basedOn w:val="DefaultParagraphFont"/>
    <w:rsid w:val="00D97E7D"/>
    <w:rPr>
      <w:rFonts w:ascii="Times New Roman" w:hAnsi="Times New Roman"/>
      <w:b/>
      <w:sz w:val="24"/>
    </w:rPr>
  </w:style>
  <w:style w:type="character" w:customStyle="1" w:styleId="FontStyle291">
    <w:name w:val="Font Style291"/>
    <w:basedOn w:val="DefaultParagraphFont"/>
    <w:uiPriority w:val="99"/>
    <w:rsid w:val="00D97E7D"/>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D97E7D"/>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D97E7D"/>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D97E7D"/>
    <w:rPr>
      <w:rFonts w:ascii="Calibri" w:eastAsia="Times New Roman" w:hAnsi="Calibri"/>
      <w:sz w:val="22"/>
    </w:rPr>
  </w:style>
  <w:style w:type="paragraph" w:customStyle="1" w:styleId="Cards1">
    <w:name w:val="Cards1"/>
    <w:basedOn w:val="Normal"/>
    <w:link w:val="Cards1Char"/>
    <w:qFormat/>
    <w:rsid w:val="00D97E7D"/>
    <w:pPr>
      <w:ind w:left="288"/>
    </w:pPr>
    <w:rPr>
      <w:rFonts w:eastAsia="Times New Roman"/>
      <w:u w:val="single"/>
    </w:rPr>
  </w:style>
  <w:style w:type="character" w:customStyle="1" w:styleId="Cards1Char">
    <w:name w:val="Cards1 Char"/>
    <w:basedOn w:val="DefaultParagraphFont"/>
    <w:link w:val="Cards1"/>
    <w:rsid w:val="00D97E7D"/>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D97E7D"/>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D97E7D"/>
    <w:rPr>
      <w:rFonts w:ascii="Arial" w:eastAsia="Calibri" w:hAnsi="Arial" w:cs="Arial"/>
      <w:sz w:val="22"/>
      <w:szCs w:val="22"/>
      <w:u w:val="single"/>
    </w:rPr>
  </w:style>
  <w:style w:type="character" w:customStyle="1" w:styleId="EmphasizeThis">
    <w:name w:val="EmphasizeThis"/>
    <w:rsid w:val="00D97E7D"/>
    <w:rPr>
      <w:rFonts w:ascii="Georgia" w:hAnsi="Georgia"/>
      <w:b/>
      <w:iCs/>
      <w:sz w:val="24"/>
      <w:u w:val="thick"/>
    </w:rPr>
  </w:style>
  <w:style w:type="paragraph" w:customStyle="1" w:styleId="Stylecard8pt">
    <w:name w:val="Style card + 8 pt"/>
    <w:basedOn w:val="card"/>
    <w:link w:val="Stylecard8ptChar"/>
    <w:qFormat/>
    <w:rsid w:val="00D97E7D"/>
    <w:rPr>
      <w:rFonts w:ascii="Georgia" w:hAnsi="Georgia"/>
      <w:bCs/>
      <w:color w:val="000000"/>
      <w:lang w:eastAsia="ar-SA"/>
    </w:rPr>
  </w:style>
  <w:style w:type="character" w:customStyle="1" w:styleId="Stylecard8ptChar">
    <w:name w:val="Style card + 8 pt Char"/>
    <w:basedOn w:val="cardChar"/>
    <w:link w:val="Stylecard8pt"/>
    <w:rsid w:val="00D97E7D"/>
    <w:rPr>
      <w:rFonts w:ascii="Georgia" w:hAnsi="Georgia"/>
      <w:bCs/>
      <w:color w:val="000000"/>
      <w:sz w:val="16"/>
      <w:lang w:eastAsia="ar-SA"/>
    </w:rPr>
  </w:style>
  <w:style w:type="character" w:customStyle="1" w:styleId="bhl">
    <w:name w:val="bhl"/>
    <w:basedOn w:val="DefaultParagraphFont"/>
    <w:rsid w:val="00D97E7D"/>
  </w:style>
  <w:style w:type="paragraph" w:customStyle="1" w:styleId="TagGA11">
    <w:name w:val="Tag GA 11"/>
    <w:basedOn w:val="TOC1"/>
    <w:qFormat/>
    <w:rsid w:val="00D97E7D"/>
    <w:pPr>
      <w:spacing w:before="0" w:after="160"/>
    </w:pPr>
    <w:rPr>
      <w:rFonts w:ascii="Georgia" w:eastAsia="Calibri" w:hAnsi="Georgia"/>
      <w:u w:val="none"/>
      <w:lang w:bidi="ar-SA"/>
    </w:rPr>
  </w:style>
  <w:style w:type="paragraph" w:customStyle="1" w:styleId="CiteCard">
    <w:name w:val="Cite/Card"/>
    <w:basedOn w:val="TOC2"/>
    <w:qFormat/>
    <w:rsid w:val="00D97E7D"/>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D97E7D"/>
    <w:rPr>
      <w:rFonts w:ascii="Georgia" w:eastAsia="Times New Roman" w:hAnsi="Georgia" w:hint="default"/>
      <w:sz w:val="22"/>
      <w:u w:val="single"/>
      <w:lang w:eastAsia="zh-CN"/>
    </w:rPr>
  </w:style>
  <w:style w:type="character" w:customStyle="1" w:styleId="addmd">
    <w:name w:val="addmd"/>
    <w:basedOn w:val="DefaultParagraphFont"/>
    <w:rsid w:val="00D97E7D"/>
  </w:style>
  <w:style w:type="character" w:customStyle="1" w:styleId="UnderlinedTextCharChar">
    <w:name w:val="Underlined Text Char Char"/>
    <w:basedOn w:val="DefaultParagraphFont"/>
    <w:rsid w:val="00D97E7D"/>
    <w:rPr>
      <w:rFonts w:cs="Arial"/>
      <w:bCs/>
      <w:noProof w:val="0"/>
      <w:szCs w:val="26"/>
      <w:u w:val="single"/>
      <w:lang w:val="en-US" w:eastAsia="en-US" w:bidi="ar-SA"/>
    </w:rPr>
  </w:style>
  <w:style w:type="character" w:customStyle="1" w:styleId="CardText1Char">
    <w:name w:val="Card Text 1 Char"/>
    <w:rsid w:val="00D97E7D"/>
    <w:rPr>
      <w:rFonts w:ascii="Georgia" w:hAnsi="Georgia"/>
      <w:color w:val="000000"/>
      <w:sz w:val="22"/>
      <w:szCs w:val="22"/>
      <w:u w:val="single"/>
    </w:rPr>
  </w:style>
  <w:style w:type="character" w:customStyle="1" w:styleId="BoldUnderlining">
    <w:name w:val="Bold Underlining"/>
    <w:rsid w:val="00D97E7D"/>
    <w:rPr>
      <w:u w:val="single"/>
    </w:rPr>
  </w:style>
  <w:style w:type="character" w:customStyle="1" w:styleId="Intemphasis">
    <w:name w:val="Intemphasis"/>
    <w:uiPriority w:val="1"/>
    <w:qFormat/>
    <w:rsid w:val="00D97E7D"/>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D97E7D"/>
    <w:pPr>
      <w:ind w:left="288" w:right="288"/>
    </w:pPr>
    <w:rPr>
      <w:szCs w:val="16"/>
    </w:rPr>
  </w:style>
  <w:style w:type="character" w:customStyle="1" w:styleId="cardtextChar3">
    <w:name w:val="cardtext Char"/>
    <w:basedOn w:val="DefaultParagraphFont"/>
    <w:link w:val="cardtext2"/>
    <w:rsid w:val="00D97E7D"/>
    <w:rPr>
      <w:rFonts w:ascii="Calibri" w:hAnsi="Calibri"/>
      <w:sz w:val="22"/>
      <w:szCs w:val="16"/>
    </w:rPr>
  </w:style>
  <w:style w:type="character" w:customStyle="1" w:styleId="BoldUnderlineChar10">
    <w:name w:val="BoldUnderline Char1"/>
    <w:rsid w:val="00D97E7D"/>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D97E7D"/>
    <w:pPr>
      <w:spacing w:after="200"/>
      <w:contextualSpacing/>
    </w:pPr>
    <w:rPr>
      <w:rFonts w:eastAsia="Calibri"/>
      <w:u w:val="single"/>
    </w:rPr>
  </w:style>
  <w:style w:type="character" w:customStyle="1" w:styleId="UnderlinedCardTextChar">
    <w:name w:val="Underlined Card Text Char"/>
    <w:link w:val="UnderlinedCardText"/>
    <w:rsid w:val="00D97E7D"/>
    <w:rPr>
      <w:rFonts w:ascii="Calibri" w:eastAsia="Calibri" w:hAnsi="Calibri"/>
      <w:sz w:val="22"/>
      <w:u w:val="single"/>
    </w:rPr>
  </w:style>
  <w:style w:type="character" w:customStyle="1" w:styleId="Hyperlink6">
    <w:name w:val="Hyperlink6"/>
    <w:basedOn w:val="DefaultParagraphFont"/>
    <w:rsid w:val="00D97E7D"/>
    <w:rPr>
      <w:color w:val="3300CC"/>
      <w:u w:val="single"/>
    </w:rPr>
  </w:style>
  <w:style w:type="paragraph" w:customStyle="1" w:styleId="Tag12">
    <w:name w:val="Tag12"/>
    <w:basedOn w:val="Normal"/>
    <w:qFormat/>
    <w:rsid w:val="00D97E7D"/>
    <w:pPr>
      <w:contextualSpacing/>
    </w:pPr>
    <w:rPr>
      <w:rFonts w:eastAsia="Cambria"/>
      <w:b/>
    </w:rPr>
  </w:style>
  <w:style w:type="character" w:customStyle="1" w:styleId="citation">
    <w:name w:val="citation"/>
    <w:basedOn w:val="DefaultParagraphFont"/>
    <w:rsid w:val="00D97E7D"/>
  </w:style>
  <w:style w:type="paragraph" w:customStyle="1" w:styleId="UnderlineText">
    <w:name w:val="Underline Text"/>
    <w:basedOn w:val="Normal"/>
    <w:link w:val="UnderlineTextChar"/>
    <w:qFormat/>
    <w:rsid w:val="00D97E7D"/>
    <w:pPr>
      <w:ind w:left="288"/>
    </w:pPr>
    <w:rPr>
      <w:rFonts w:eastAsia="Times New Roman"/>
      <w:u w:val="single"/>
    </w:rPr>
  </w:style>
  <w:style w:type="character" w:customStyle="1" w:styleId="UnderlineTextChar">
    <w:name w:val="Underline Text Char"/>
    <w:basedOn w:val="DefaultParagraphFont"/>
    <w:link w:val="UnderlineText"/>
    <w:rsid w:val="00D97E7D"/>
    <w:rPr>
      <w:rFonts w:ascii="Calibri" w:eastAsia="Times New Roman" w:hAnsi="Calibri"/>
      <w:sz w:val="22"/>
      <w:u w:val="single"/>
    </w:rPr>
  </w:style>
  <w:style w:type="character" w:customStyle="1" w:styleId="il">
    <w:name w:val="il"/>
    <w:basedOn w:val="DefaultParagraphFont"/>
    <w:rsid w:val="00D97E7D"/>
  </w:style>
  <w:style w:type="character" w:customStyle="1" w:styleId="commentstext">
    <w:name w:val="comments_text"/>
    <w:uiPriority w:val="99"/>
    <w:rsid w:val="00D97E7D"/>
    <w:rPr>
      <w:rFonts w:cs="Times New Roman"/>
    </w:rPr>
  </w:style>
  <w:style w:type="paragraph" w:customStyle="1" w:styleId="Heading42">
    <w:name w:val="Heading 42"/>
    <w:basedOn w:val="Normal"/>
    <w:qFormat/>
    <w:rsid w:val="00D97E7D"/>
    <w:rPr>
      <w:rFonts w:eastAsia="Times New Roman"/>
    </w:rPr>
  </w:style>
  <w:style w:type="paragraph" w:customStyle="1" w:styleId="DebateNormal">
    <w:name w:val="DebateNormal"/>
    <w:basedOn w:val="Normal"/>
    <w:link w:val="DebateNormalChar"/>
    <w:qFormat/>
    <w:rsid w:val="00D97E7D"/>
    <w:pPr>
      <w:spacing w:line="276" w:lineRule="auto"/>
    </w:pPr>
    <w:rPr>
      <w:rFonts w:eastAsia="Calibri"/>
      <w:szCs w:val="20"/>
    </w:rPr>
  </w:style>
  <w:style w:type="character" w:customStyle="1" w:styleId="DebateNormalChar">
    <w:name w:val="DebateNormal Char"/>
    <w:basedOn w:val="DefaultParagraphFont"/>
    <w:link w:val="DebateNormal"/>
    <w:rsid w:val="00D97E7D"/>
    <w:rPr>
      <w:rFonts w:ascii="Calibri" w:eastAsia="Calibri" w:hAnsi="Calibri"/>
      <w:sz w:val="22"/>
      <w:szCs w:val="20"/>
    </w:rPr>
  </w:style>
  <w:style w:type="paragraph" w:customStyle="1" w:styleId="DebateEmphasis">
    <w:name w:val="DebateEmphasis"/>
    <w:basedOn w:val="Normal"/>
    <w:link w:val="DebateEmphasisChar"/>
    <w:qFormat/>
    <w:rsid w:val="00D97E7D"/>
    <w:pPr>
      <w:spacing w:line="276" w:lineRule="auto"/>
    </w:pPr>
    <w:rPr>
      <w:rFonts w:eastAsia="Calibri"/>
      <w:b/>
      <w:szCs w:val="20"/>
      <w:u w:val="single"/>
    </w:rPr>
  </w:style>
  <w:style w:type="character" w:customStyle="1" w:styleId="DebateEmphasisChar">
    <w:name w:val="DebateEmphasis Char"/>
    <w:basedOn w:val="DefaultParagraphFont"/>
    <w:link w:val="DebateEmphasis"/>
    <w:rsid w:val="00D97E7D"/>
    <w:rPr>
      <w:rFonts w:ascii="Calibri" w:eastAsia="Calibri" w:hAnsi="Calibri"/>
      <w:b/>
      <w:sz w:val="22"/>
      <w:szCs w:val="20"/>
      <w:u w:val="single"/>
    </w:rPr>
  </w:style>
  <w:style w:type="paragraph" w:customStyle="1" w:styleId="NormalCite">
    <w:name w:val="NormalCite"/>
    <w:link w:val="NormalCiteChar"/>
    <w:qFormat/>
    <w:rsid w:val="00D97E7D"/>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D97E7D"/>
    <w:rPr>
      <w:rFonts w:ascii="Times New Roman" w:eastAsiaTheme="minorHAnsi" w:hAnsi="Times New Roman" w:cs="Times New Roman"/>
      <w:sz w:val="18"/>
      <w:szCs w:val="22"/>
    </w:rPr>
  </w:style>
  <w:style w:type="character" w:customStyle="1" w:styleId="articletext">
    <w:name w:val="articletext"/>
    <w:basedOn w:val="DefaultParagraphFont"/>
    <w:rsid w:val="00D97E7D"/>
  </w:style>
  <w:style w:type="character" w:customStyle="1" w:styleId="grey10">
    <w:name w:val="grey10"/>
    <w:basedOn w:val="DefaultParagraphFont"/>
    <w:rsid w:val="00D97E7D"/>
  </w:style>
  <w:style w:type="character" w:customStyle="1" w:styleId="navy13bd">
    <w:name w:val="navy13bd"/>
    <w:basedOn w:val="DefaultParagraphFont"/>
    <w:rsid w:val="00D97E7D"/>
  </w:style>
  <w:style w:type="character" w:customStyle="1" w:styleId="Style9ptUnderline2">
    <w:name w:val="Style 9 pt Underline2"/>
    <w:basedOn w:val="DefaultParagraphFont"/>
    <w:rsid w:val="00D97E7D"/>
    <w:rPr>
      <w:sz w:val="20"/>
      <w:u w:val="single"/>
    </w:rPr>
  </w:style>
  <w:style w:type="character" w:customStyle="1" w:styleId="Style9ptBoldUnderline1">
    <w:name w:val="Style 9 pt Bold Underline1"/>
    <w:basedOn w:val="DefaultParagraphFont"/>
    <w:rsid w:val="00D97E7D"/>
    <w:rPr>
      <w:b/>
      <w:bCs/>
      <w:sz w:val="20"/>
      <w:u w:val="single"/>
    </w:rPr>
  </w:style>
  <w:style w:type="character" w:customStyle="1" w:styleId="TagsCharChar">
    <w:name w:val="Tags Char Char"/>
    <w:basedOn w:val="DefaultParagraphFont"/>
    <w:rsid w:val="00D97E7D"/>
    <w:rPr>
      <w:rFonts w:eastAsia="SimSun"/>
      <w:b/>
      <w:sz w:val="24"/>
      <w:lang w:val="en-US" w:eastAsia="zh-CN" w:bidi="ar-SA"/>
    </w:rPr>
  </w:style>
  <w:style w:type="paragraph" w:customStyle="1" w:styleId="cardCharCharCharChar">
    <w:name w:val="card Char Char Char Char"/>
    <w:basedOn w:val="Normal"/>
    <w:qFormat/>
    <w:rsid w:val="00D97E7D"/>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D97E7D"/>
    <w:rPr>
      <w:rFonts w:eastAsia="Times New Roman"/>
      <w:u w:val="single"/>
    </w:rPr>
  </w:style>
  <w:style w:type="character" w:customStyle="1" w:styleId="CARDChar0">
    <w:name w:val="CARD Char"/>
    <w:basedOn w:val="DefaultParagraphFont"/>
    <w:link w:val="CARD0"/>
    <w:rsid w:val="00D97E7D"/>
    <w:rPr>
      <w:rFonts w:ascii="Calibri" w:eastAsia="Times New Roman" w:hAnsi="Calibri"/>
      <w:sz w:val="22"/>
      <w:u w:val="single"/>
    </w:rPr>
  </w:style>
  <w:style w:type="paragraph" w:customStyle="1" w:styleId="Normal2">
    <w:name w:val="Normal2"/>
    <w:basedOn w:val="Normal"/>
    <w:qFormat/>
    <w:rsid w:val="00D97E7D"/>
    <w:rPr>
      <w:rFonts w:eastAsia="Times New Roman"/>
    </w:rPr>
  </w:style>
  <w:style w:type="character" w:customStyle="1" w:styleId="Style11ptThickunderline">
    <w:name w:val="Style 11 pt Thick underline"/>
    <w:rsid w:val="00D97E7D"/>
    <w:rPr>
      <w:rFonts w:ascii="Times New Roman" w:hAnsi="Times New Roman"/>
      <w:sz w:val="20"/>
      <w:u w:val="single"/>
    </w:rPr>
  </w:style>
  <w:style w:type="character" w:customStyle="1" w:styleId="Style11ptBoldThickunderline">
    <w:name w:val="Style 11 pt Bold Thick underline"/>
    <w:rsid w:val="00D97E7D"/>
    <w:rPr>
      <w:rFonts w:ascii="Times New Roman" w:hAnsi="Times New Roman"/>
      <w:b/>
      <w:bCs/>
      <w:sz w:val="20"/>
      <w:u w:val="single"/>
    </w:rPr>
  </w:style>
  <w:style w:type="paragraph" w:customStyle="1" w:styleId="UnderlineBoldIndent">
    <w:name w:val="Underline + Bold Indent"/>
    <w:basedOn w:val="Normal"/>
    <w:link w:val="UnderlineBoldIndentCharChar"/>
    <w:qFormat/>
    <w:rsid w:val="00D97E7D"/>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D97E7D"/>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D97E7D"/>
    <w:rPr>
      <w:u w:val="single"/>
    </w:rPr>
  </w:style>
  <w:style w:type="character" w:customStyle="1" w:styleId="StyleUnderlineBoldIndent11ptChar">
    <w:name w:val="Style Underline + Bold Indent + 11 pt Char"/>
    <w:link w:val="StyleUnderlineBoldIndent11pt"/>
    <w:rsid w:val="00D97E7D"/>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D97E7D"/>
    <w:rPr>
      <w:b/>
      <w:bCs/>
      <w:u w:val="single"/>
    </w:rPr>
  </w:style>
  <w:style w:type="character" w:customStyle="1" w:styleId="StyleUnderlineBoldIndent11ptBoldChar">
    <w:name w:val="Style Underline + Bold Indent + 11 pt Bold Char"/>
    <w:link w:val="StyleUnderlineBoldIndent11ptBold"/>
    <w:rsid w:val="00D97E7D"/>
    <w:rPr>
      <w:rFonts w:ascii="Calibri" w:eastAsia="Times New Roman" w:hAnsi="Calibri"/>
      <w:b/>
      <w:bCs/>
      <w:sz w:val="22"/>
      <w:szCs w:val="20"/>
      <w:u w:val="single"/>
    </w:rPr>
  </w:style>
  <w:style w:type="paragraph" w:customStyle="1" w:styleId="Normal20pt">
    <w:name w:val="Normal  + 20 pt"/>
    <w:basedOn w:val="Normal"/>
    <w:uiPriority w:val="6"/>
    <w:qFormat/>
    <w:rsid w:val="00D97E7D"/>
    <w:rPr>
      <w:bCs/>
      <w:u w:val="single"/>
    </w:rPr>
  </w:style>
  <w:style w:type="paragraph" w:customStyle="1" w:styleId="author-name">
    <w:name w:val="author-name"/>
    <w:basedOn w:val="Normal"/>
    <w:qFormat/>
    <w:rsid w:val="00D97E7D"/>
    <w:pPr>
      <w:spacing w:before="100" w:beforeAutospacing="1" w:after="100" w:afterAutospacing="1"/>
    </w:pPr>
    <w:rPr>
      <w:rFonts w:eastAsia="Times New Roman"/>
    </w:rPr>
  </w:style>
  <w:style w:type="paragraph" w:customStyle="1" w:styleId="author-credentials">
    <w:name w:val="author-credentials"/>
    <w:basedOn w:val="Normal"/>
    <w:qFormat/>
    <w:rsid w:val="00D97E7D"/>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D97E7D"/>
    <w:rPr>
      <w:rFonts w:ascii="Consolas" w:hAnsi="Consolas" w:cs="Consolas"/>
      <w:sz w:val="20"/>
      <w:szCs w:val="20"/>
    </w:rPr>
  </w:style>
  <w:style w:type="character" w:customStyle="1" w:styleId="headline">
    <w:name w:val="headline"/>
    <w:basedOn w:val="DefaultParagraphFont"/>
    <w:rsid w:val="00D97E7D"/>
  </w:style>
  <w:style w:type="character" w:customStyle="1" w:styleId="yshortcuts">
    <w:name w:val="yshortcuts"/>
    <w:basedOn w:val="DefaultParagraphFont"/>
    <w:rsid w:val="00D97E7D"/>
  </w:style>
  <w:style w:type="character" w:customStyle="1" w:styleId="HotRouteChar0">
    <w:name w:val="Hot Route Char"/>
    <w:link w:val="HotRoute"/>
    <w:rsid w:val="00D97E7D"/>
    <w:rPr>
      <w:rFonts w:ascii="Calibri" w:eastAsia="Times New Roman" w:hAnsi="Calibri"/>
      <w:sz w:val="22"/>
    </w:rPr>
  </w:style>
  <w:style w:type="paragraph" w:styleId="PlainText">
    <w:name w:val="Plain Text"/>
    <w:basedOn w:val="Normal"/>
    <w:link w:val="PlainTextChar"/>
    <w:rsid w:val="00D97E7D"/>
    <w:rPr>
      <w:rFonts w:ascii="Courier New" w:eastAsia="Times New Roman" w:hAnsi="Courier New" w:cs="Courier New"/>
      <w:szCs w:val="20"/>
    </w:rPr>
  </w:style>
  <w:style w:type="character" w:customStyle="1" w:styleId="PlainTextChar">
    <w:name w:val="Plain Text Char"/>
    <w:basedOn w:val="DefaultParagraphFont"/>
    <w:link w:val="PlainText"/>
    <w:rsid w:val="00D97E7D"/>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D97E7D"/>
    <w:rPr>
      <w:sz w:val="12"/>
    </w:rPr>
  </w:style>
  <w:style w:type="character" w:customStyle="1" w:styleId="MicrotextChar0">
    <w:name w:val="Microtext Char"/>
    <w:link w:val="Microtext0"/>
    <w:rsid w:val="00D97E7D"/>
    <w:rPr>
      <w:rFonts w:ascii="Calibri" w:hAnsi="Calibri"/>
      <w:sz w:val="12"/>
    </w:rPr>
  </w:style>
  <w:style w:type="paragraph" w:customStyle="1" w:styleId="Style6">
    <w:name w:val="Style6"/>
    <w:basedOn w:val="Normal"/>
    <w:link w:val="Style6Char"/>
    <w:autoRedefine/>
    <w:qFormat/>
    <w:rsid w:val="00D97E7D"/>
    <w:rPr>
      <w:b/>
    </w:rPr>
  </w:style>
  <w:style w:type="character" w:customStyle="1" w:styleId="Style6Char">
    <w:name w:val="Style6 Char"/>
    <w:basedOn w:val="DefaultParagraphFont"/>
    <w:link w:val="Style6"/>
    <w:rsid w:val="00D97E7D"/>
    <w:rPr>
      <w:rFonts w:ascii="Calibri" w:hAnsi="Calibri"/>
      <w:b/>
      <w:sz w:val="22"/>
    </w:rPr>
  </w:style>
  <w:style w:type="paragraph" w:customStyle="1" w:styleId="Style11">
    <w:name w:val="Style11"/>
    <w:basedOn w:val="Normal"/>
    <w:link w:val="Style11Char"/>
    <w:qFormat/>
    <w:rsid w:val="00D97E7D"/>
    <w:rPr>
      <w:rFonts w:eastAsia="Times New Roman"/>
      <w:b/>
      <w:szCs w:val="20"/>
      <w:u w:val="thick"/>
    </w:rPr>
  </w:style>
  <w:style w:type="paragraph" w:customStyle="1" w:styleId="Style12">
    <w:name w:val="Style12"/>
    <w:basedOn w:val="Normal"/>
    <w:link w:val="Style12Char"/>
    <w:qFormat/>
    <w:rsid w:val="00D97E7D"/>
    <w:rPr>
      <w:rFonts w:eastAsia="Times New Roman"/>
      <w:b/>
      <w:u w:val="thick"/>
    </w:rPr>
  </w:style>
  <w:style w:type="character" w:customStyle="1" w:styleId="Style11Char">
    <w:name w:val="Style11 Char"/>
    <w:basedOn w:val="DefaultParagraphFont"/>
    <w:link w:val="Style11"/>
    <w:rsid w:val="00D97E7D"/>
    <w:rPr>
      <w:rFonts w:ascii="Calibri" w:eastAsia="Times New Roman" w:hAnsi="Calibri"/>
      <w:b/>
      <w:sz w:val="22"/>
      <w:szCs w:val="20"/>
      <w:u w:val="thick"/>
    </w:rPr>
  </w:style>
  <w:style w:type="character" w:customStyle="1" w:styleId="Style12Char">
    <w:name w:val="Style12 Char"/>
    <w:basedOn w:val="DefaultParagraphFont"/>
    <w:link w:val="Style12"/>
    <w:rsid w:val="00D97E7D"/>
    <w:rPr>
      <w:rFonts w:ascii="Calibri" w:eastAsia="Times New Roman" w:hAnsi="Calibri"/>
      <w:b/>
      <w:sz w:val="22"/>
      <w:u w:val="thick"/>
    </w:rPr>
  </w:style>
  <w:style w:type="character" w:customStyle="1" w:styleId="caps-label">
    <w:name w:val="caps-label"/>
    <w:basedOn w:val="DefaultParagraphFont"/>
    <w:rsid w:val="00D97E7D"/>
  </w:style>
  <w:style w:type="character" w:customStyle="1" w:styleId="wikiexternallink">
    <w:name w:val="wikiexternallink"/>
    <w:basedOn w:val="DefaultParagraphFont"/>
    <w:rsid w:val="00D97E7D"/>
  </w:style>
  <w:style w:type="character" w:customStyle="1" w:styleId="StyleStyleBoldUnderlineIntenseEmphasisUnderlineapple-style-s">
    <w:name w:val="Style Style Bold UnderlineIntense EmphasisUnderlineapple-style-s..."/>
    <w:basedOn w:val="DefaultParagraphFont"/>
    <w:rsid w:val="00D97E7D"/>
    <w:rPr>
      <w:b w:val="0"/>
      <w:bCs w:val="0"/>
      <w:sz w:val="22"/>
      <w:u w:val="single"/>
      <w:bdr w:val="none" w:sz="0" w:space="0" w:color="auto"/>
    </w:rPr>
  </w:style>
  <w:style w:type="paragraph" w:customStyle="1" w:styleId="blocktitle0">
    <w:name w:val="block title"/>
    <w:basedOn w:val="Normal"/>
    <w:link w:val="blocktitleChar0"/>
    <w:autoRedefine/>
    <w:qFormat/>
    <w:rsid w:val="00D97E7D"/>
    <w:pPr>
      <w:spacing w:after="240"/>
      <w:jc w:val="center"/>
      <w:outlineLvl w:val="0"/>
    </w:pPr>
    <w:rPr>
      <w:rFonts w:eastAsia="Calibri"/>
      <w:b/>
      <w:caps/>
      <w:sz w:val="28"/>
      <w:szCs w:val="28"/>
      <w:lang w:val="es-ES"/>
    </w:rPr>
  </w:style>
  <w:style w:type="character" w:customStyle="1" w:styleId="UnderlineCard">
    <w:name w:val="Underline Card"/>
    <w:uiPriority w:val="6"/>
    <w:qFormat/>
    <w:rsid w:val="00D97E7D"/>
    <w:rPr>
      <w:rFonts w:ascii="Arial" w:hAnsi="Arial"/>
      <w:b w:val="0"/>
      <w:bCs/>
      <w:sz w:val="20"/>
      <w:u w:val="single"/>
    </w:rPr>
  </w:style>
  <w:style w:type="character" w:customStyle="1" w:styleId="story-author">
    <w:name w:val="story-author"/>
    <w:basedOn w:val="DefaultParagraphFont"/>
    <w:rsid w:val="00D97E7D"/>
  </w:style>
  <w:style w:type="paragraph" w:customStyle="1" w:styleId="type">
    <w:name w:val="type"/>
    <w:basedOn w:val="Normal"/>
    <w:qFormat/>
    <w:rsid w:val="00D97E7D"/>
    <w:pPr>
      <w:spacing w:before="100" w:beforeAutospacing="1" w:after="100" w:afterAutospacing="1"/>
    </w:pPr>
    <w:rPr>
      <w:rFonts w:eastAsia="Times New Roman"/>
    </w:rPr>
  </w:style>
  <w:style w:type="character" w:customStyle="1" w:styleId="institution">
    <w:name w:val="institution"/>
    <w:basedOn w:val="DefaultParagraphFont"/>
    <w:rsid w:val="00D97E7D"/>
  </w:style>
  <w:style w:type="character" w:customStyle="1" w:styleId="abodyblack3">
    <w:name w:val="abodyblack3"/>
    <w:basedOn w:val="DefaultParagraphFont"/>
    <w:rsid w:val="00D97E7D"/>
  </w:style>
  <w:style w:type="paragraph" w:customStyle="1" w:styleId="UnderlineChar2CharChar">
    <w:name w:val="Underline Char2 Char Char"/>
    <w:basedOn w:val="Normal"/>
    <w:link w:val="UnderlineChar2CharCharChar"/>
    <w:qFormat/>
    <w:rsid w:val="00D97E7D"/>
    <w:rPr>
      <w:rFonts w:eastAsia="MS Mincho"/>
      <w:szCs w:val="20"/>
      <w:u w:val="single"/>
    </w:rPr>
  </w:style>
  <w:style w:type="character" w:customStyle="1" w:styleId="UnderlineChar2CharCharChar">
    <w:name w:val="Underline Char2 Char Char Char"/>
    <w:link w:val="UnderlineChar2CharChar"/>
    <w:rsid w:val="00D97E7D"/>
    <w:rPr>
      <w:rFonts w:ascii="Calibri" w:eastAsia="MS Mincho" w:hAnsi="Calibri"/>
      <w:sz w:val="22"/>
      <w:szCs w:val="20"/>
      <w:u w:val="single"/>
    </w:rPr>
  </w:style>
  <w:style w:type="character" w:customStyle="1" w:styleId="CharacterStyle1">
    <w:name w:val="Character Style 1"/>
    <w:rsid w:val="00D97E7D"/>
    <w:rPr>
      <w:sz w:val="20"/>
      <w:szCs w:val="20"/>
    </w:rPr>
  </w:style>
  <w:style w:type="character" w:customStyle="1" w:styleId="FontStyle177">
    <w:name w:val="Font Style177"/>
    <w:basedOn w:val="DefaultParagraphFont"/>
    <w:uiPriority w:val="99"/>
    <w:rsid w:val="00D97E7D"/>
    <w:rPr>
      <w:rFonts w:ascii="Times New Roman" w:hAnsi="Times New Roman" w:cs="Times New Roman"/>
      <w:sz w:val="20"/>
      <w:szCs w:val="20"/>
    </w:rPr>
  </w:style>
  <w:style w:type="character" w:customStyle="1" w:styleId="FontStyle173">
    <w:name w:val="Font Style173"/>
    <w:basedOn w:val="DefaultParagraphFont"/>
    <w:uiPriority w:val="99"/>
    <w:rsid w:val="00D97E7D"/>
    <w:rPr>
      <w:rFonts w:ascii="Times New Roman" w:hAnsi="Times New Roman" w:cs="Times New Roman"/>
      <w:sz w:val="14"/>
      <w:szCs w:val="14"/>
    </w:rPr>
  </w:style>
  <w:style w:type="character" w:customStyle="1" w:styleId="FontStyle151">
    <w:name w:val="Font Style151"/>
    <w:basedOn w:val="DefaultParagraphFont"/>
    <w:uiPriority w:val="99"/>
    <w:rsid w:val="00D97E7D"/>
    <w:rPr>
      <w:rFonts w:ascii="Arial Narrow" w:hAnsi="Arial Narrow" w:cs="Arial Narrow"/>
      <w:b/>
      <w:bCs/>
      <w:sz w:val="12"/>
      <w:szCs w:val="12"/>
    </w:rPr>
  </w:style>
  <w:style w:type="character" w:customStyle="1" w:styleId="FontStyle156">
    <w:name w:val="Font Style156"/>
    <w:basedOn w:val="DefaultParagraphFont"/>
    <w:uiPriority w:val="99"/>
    <w:rsid w:val="00D97E7D"/>
    <w:rPr>
      <w:rFonts w:ascii="Arial Narrow" w:hAnsi="Arial Narrow" w:cs="Arial Narrow"/>
      <w:sz w:val="8"/>
      <w:szCs w:val="8"/>
    </w:rPr>
  </w:style>
  <w:style w:type="character" w:customStyle="1" w:styleId="FontStyle160">
    <w:name w:val="Font Style160"/>
    <w:basedOn w:val="DefaultParagraphFont"/>
    <w:uiPriority w:val="99"/>
    <w:rsid w:val="00D97E7D"/>
    <w:rPr>
      <w:rFonts w:ascii="Times New Roman" w:hAnsi="Times New Roman" w:cs="Times New Roman"/>
      <w:b/>
      <w:bCs/>
      <w:sz w:val="20"/>
      <w:szCs w:val="20"/>
    </w:rPr>
  </w:style>
  <w:style w:type="character" w:customStyle="1" w:styleId="FontStyle178">
    <w:name w:val="Font Style178"/>
    <w:basedOn w:val="DefaultParagraphFont"/>
    <w:uiPriority w:val="99"/>
    <w:rsid w:val="00D97E7D"/>
    <w:rPr>
      <w:rFonts w:ascii="Times New Roman" w:hAnsi="Times New Roman" w:cs="Times New Roman"/>
      <w:sz w:val="18"/>
      <w:szCs w:val="18"/>
    </w:rPr>
  </w:style>
  <w:style w:type="paragraph" w:customStyle="1" w:styleId="Style14">
    <w:name w:val="Style14"/>
    <w:basedOn w:val="Normal"/>
    <w:uiPriority w:val="99"/>
    <w:qFormat/>
    <w:rsid w:val="00D97E7D"/>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D97E7D"/>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D97E7D"/>
    <w:rPr>
      <w:rFonts w:ascii="Times New Roman" w:hAnsi="Times New Roman" w:cs="Times New Roman"/>
      <w:sz w:val="12"/>
      <w:szCs w:val="12"/>
    </w:rPr>
  </w:style>
  <w:style w:type="paragraph" w:customStyle="1" w:styleId="Style9">
    <w:name w:val="Style9"/>
    <w:basedOn w:val="Normal"/>
    <w:uiPriority w:val="99"/>
    <w:qFormat/>
    <w:rsid w:val="00D97E7D"/>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D97E7D"/>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D97E7D"/>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D97E7D"/>
    <w:rPr>
      <w:rFonts w:ascii="Times New Roman" w:hAnsi="Times New Roman" w:cs="Times New Roman"/>
      <w:sz w:val="16"/>
      <w:szCs w:val="16"/>
    </w:rPr>
  </w:style>
  <w:style w:type="character" w:customStyle="1" w:styleId="f">
    <w:name w:val="f"/>
    <w:basedOn w:val="DefaultParagraphFont"/>
    <w:rsid w:val="00D97E7D"/>
  </w:style>
  <w:style w:type="character" w:customStyle="1" w:styleId="TagsChar2">
    <w:name w:val="Tags Char2"/>
    <w:rsid w:val="00D97E7D"/>
    <w:rPr>
      <w:b/>
      <w:sz w:val="24"/>
    </w:rPr>
  </w:style>
  <w:style w:type="paragraph" w:customStyle="1" w:styleId="CardsFont6ptChar">
    <w:name w:val="Cards + Font: 6 pt Char"/>
    <w:basedOn w:val="Normal"/>
    <w:link w:val="CardsFont6ptCharChar"/>
    <w:qFormat/>
    <w:rsid w:val="00D97E7D"/>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D97E7D"/>
    <w:rPr>
      <w:rFonts w:ascii="Calibri" w:eastAsia="Times New Roman" w:hAnsi="Calibri"/>
      <w:sz w:val="12"/>
    </w:rPr>
  </w:style>
  <w:style w:type="character" w:customStyle="1" w:styleId="FontStyle172">
    <w:name w:val="Font Style172"/>
    <w:basedOn w:val="DefaultParagraphFont"/>
    <w:uiPriority w:val="99"/>
    <w:rsid w:val="00D97E7D"/>
    <w:rPr>
      <w:rFonts w:ascii="Times New Roman" w:hAnsi="Times New Roman" w:cs="Times New Roman"/>
      <w:b/>
      <w:bCs/>
      <w:sz w:val="16"/>
      <w:szCs w:val="16"/>
    </w:rPr>
  </w:style>
  <w:style w:type="paragraph" w:customStyle="1" w:styleId="Style18">
    <w:name w:val="Style18"/>
    <w:basedOn w:val="Normal"/>
    <w:uiPriority w:val="99"/>
    <w:qFormat/>
    <w:rsid w:val="00D97E7D"/>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D97E7D"/>
    <w:rPr>
      <w:rFonts w:ascii="Times New Roman" w:hAnsi="Times New Roman" w:cs="Times New Roman"/>
      <w:i/>
      <w:iCs/>
      <w:sz w:val="16"/>
      <w:szCs w:val="16"/>
    </w:rPr>
  </w:style>
  <w:style w:type="character" w:customStyle="1" w:styleId="FontStyle162">
    <w:name w:val="Font Style162"/>
    <w:basedOn w:val="DefaultParagraphFont"/>
    <w:uiPriority w:val="99"/>
    <w:rsid w:val="00D97E7D"/>
    <w:rPr>
      <w:rFonts w:ascii="Times New Roman" w:hAnsi="Times New Roman" w:cs="Times New Roman"/>
      <w:b/>
      <w:bCs/>
      <w:sz w:val="18"/>
      <w:szCs w:val="18"/>
    </w:rPr>
  </w:style>
  <w:style w:type="character" w:customStyle="1" w:styleId="FontStyle167">
    <w:name w:val="Font Style167"/>
    <w:basedOn w:val="DefaultParagraphFont"/>
    <w:uiPriority w:val="99"/>
    <w:rsid w:val="00D97E7D"/>
    <w:rPr>
      <w:rFonts w:ascii="Times New Roman" w:hAnsi="Times New Roman" w:cs="Times New Roman"/>
      <w:sz w:val="10"/>
      <w:szCs w:val="10"/>
    </w:rPr>
  </w:style>
  <w:style w:type="character" w:customStyle="1" w:styleId="FontStyle174">
    <w:name w:val="Font Style174"/>
    <w:basedOn w:val="DefaultParagraphFont"/>
    <w:uiPriority w:val="99"/>
    <w:rsid w:val="00D97E7D"/>
    <w:rPr>
      <w:rFonts w:ascii="Arial Narrow" w:hAnsi="Arial Narrow" w:cs="Arial Narrow"/>
      <w:b/>
      <w:bCs/>
      <w:sz w:val="18"/>
      <w:szCs w:val="18"/>
    </w:rPr>
  </w:style>
  <w:style w:type="paragraph" w:customStyle="1" w:styleId="Style47">
    <w:name w:val="Style47"/>
    <w:basedOn w:val="Normal"/>
    <w:uiPriority w:val="99"/>
    <w:qFormat/>
    <w:rsid w:val="00D97E7D"/>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D97E7D"/>
    <w:rPr>
      <w:rFonts w:ascii="Times New Roman" w:hAnsi="Times New Roman" w:cs="Times New Roman"/>
      <w:sz w:val="12"/>
      <w:szCs w:val="12"/>
    </w:rPr>
  </w:style>
  <w:style w:type="paragraph" w:customStyle="1" w:styleId="Style24">
    <w:name w:val="Style24"/>
    <w:basedOn w:val="Normal"/>
    <w:uiPriority w:val="99"/>
    <w:qFormat/>
    <w:rsid w:val="00D97E7D"/>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D97E7D"/>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D97E7D"/>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D97E7D"/>
    <w:rPr>
      <w:rFonts w:ascii="Times New Roman" w:hAnsi="Times New Roman" w:cs="Times New Roman"/>
      <w:b/>
      <w:bCs/>
      <w:sz w:val="18"/>
      <w:szCs w:val="18"/>
    </w:rPr>
  </w:style>
  <w:style w:type="paragraph" w:customStyle="1" w:styleId="Style21">
    <w:name w:val="Style21"/>
    <w:basedOn w:val="Normal"/>
    <w:uiPriority w:val="99"/>
    <w:qFormat/>
    <w:rsid w:val="00D97E7D"/>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D97E7D"/>
    <w:pPr>
      <w:widowControl w:val="0"/>
      <w:autoSpaceDE w:val="0"/>
      <w:autoSpaceDN w:val="0"/>
      <w:adjustRightInd w:val="0"/>
      <w:spacing w:line="198" w:lineRule="exact"/>
    </w:pPr>
    <w:rPr>
      <w:rFonts w:eastAsia="Times New Roman"/>
    </w:rPr>
  </w:style>
  <w:style w:type="paragraph" w:customStyle="1" w:styleId="Standard">
    <w:name w:val="Standard"/>
    <w:qFormat/>
    <w:rsid w:val="00D97E7D"/>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D97E7D"/>
    <w:rPr>
      <w:color w:val="000000"/>
      <w:sz w:val="32"/>
      <w:szCs w:val="32"/>
    </w:rPr>
  </w:style>
  <w:style w:type="paragraph" w:customStyle="1" w:styleId="Cardnon-underlined">
    <w:name w:val="Card non-underlined"/>
    <w:basedOn w:val="Normal"/>
    <w:link w:val="Cardnon-underlinedChar"/>
    <w:autoRedefine/>
    <w:uiPriority w:val="99"/>
    <w:qFormat/>
    <w:rsid w:val="00D97E7D"/>
    <w:rPr>
      <w:rFonts w:eastAsia="Times New Roman"/>
      <w:szCs w:val="20"/>
    </w:rPr>
  </w:style>
  <w:style w:type="character" w:customStyle="1" w:styleId="Cardnon-underlinedChar">
    <w:name w:val="Card non-underlined Char"/>
    <w:basedOn w:val="DefaultParagraphFont"/>
    <w:link w:val="Cardnon-underlined"/>
    <w:uiPriority w:val="99"/>
    <w:rsid w:val="00D97E7D"/>
    <w:rPr>
      <w:rFonts w:ascii="Calibri" w:eastAsia="Times New Roman" w:hAnsi="Calibri"/>
      <w:sz w:val="22"/>
      <w:szCs w:val="20"/>
    </w:rPr>
  </w:style>
  <w:style w:type="character" w:customStyle="1" w:styleId="TitleChar2">
    <w:name w:val="Title Char2"/>
    <w:basedOn w:val="DefaultParagraphFont"/>
    <w:uiPriority w:val="10"/>
    <w:qFormat/>
    <w:locked/>
    <w:rsid w:val="00D97E7D"/>
    <w:rPr>
      <w:b/>
      <w:bCs/>
      <w:u w:val="single"/>
    </w:rPr>
  </w:style>
  <w:style w:type="paragraph" w:styleId="TOC3">
    <w:name w:val="toc 3"/>
    <w:basedOn w:val="Normal"/>
    <w:next w:val="Normal"/>
    <w:autoRedefine/>
    <w:qFormat/>
    <w:rsid w:val="00D97E7D"/>
    <w:pPr>
      <w:ind w:left="400"/>
    </w:pPr>
    <w:rPr>
      <w:rFonts w:eastAsia="Times New Roman"/>
      <w:szCs w:val="20"/>
    </w:rPr>
  </w:style>
  <w:style w:type="paragraph" w:styleId="TOC4">
    <w:name w:val="toc 4"/>
    <w:basedOn w:val="Normal"/>
    <w:next w:val="Normal"/>
    <w:autoRedefine/>
    <w:rsid w:val="00D97E7D"/>
    <w:pPr>
      <w:ind w:left="600"/>
    </w:pPr>
    <w:rPr>
      <w:rFonts w:eastAsia="Times New Roman"/>
      <w:szCs w:val="20"/>
    </w:rPr>
  </w:style>
  <w:style w:type="paragraph" w:styleId="TOC5">
    <w:name w:val="toc 5"/>
    <w:basedOn w:val="Normal"/>
    <w:next w:val="Normal"/>
    <w:autoRedefine/>
    <w:rsid w:val="00D97E7D"/>
    <w:pPr>
      <w:ind w:left="800"/>
    </w:pPr>
    <w:rPr>
      <w:rFonts w:eastAsia="Times New Roman"/>
      <w:szCs w:val="20"/>
    </w:rPr>
  </w:style>
  <w:style w:type="paragraph" w:styleId="TOC6">
    <w:name w:val="toc 6"/>
    <w:basedOn w:val="Normal"/>
    <w:next w:val="Normal"/>
    <w:autoRedefine/>
    <w:rsid w:val="00D97E7D"/>
    <w:pPr>
      <w:ind w:left="1000"/>
    </w:pPr>
    <w:rPr>
      <w:rFonts w:eastAsia="Times New Roman"/>
      <w:szCs w:val="20"/>
    </w:rPr>
  </w:style>
  <w:style w:type="paragraph" w:styleId="TOC7">
    <w:name w:val="toc 7"/>
    <w:basedOn w:val="Normal"/>
    <w:next w:val="Normal"/>
    <w:autoRedefine/>
    <w:rsid w:val="00D97E7D"/>
    <w:pPr>
      <w:ind w:left="1200"/>
    </w:pPr>
    <w:rPr>
      <w:rFonts w:eastAsia="Times New Roman"/>
      <w:szCs w:val="20"/>
    </w:rPr>
  </w:style>
  <w:style w:type="paragraph" w:styleId="TOC8">
    <w:name w:val="toc 8"/>
    <w:basedOn w:val="Normal"/>
    <w:next w:val="Normal"/>
    <w:autoRedefine/>
    <w:rsid w:val="00D97E7D"/>
    <w:pPr>
      <w:ind w:left="1400"/>
    </w:pPr>
    <w:rPr>
      <w:rFonts w:eastAsia="Times New Roman"/>
      <w:szCs w:val="20"/>
    </w:rPr>
  </w:style>
  <w:style w:type="character" w:customStyle="1" w:styleId="allocatoragentsleft">
    <w:name w:val="al_locatoragentsleft"/>
    <w:basedOn w:val="DefaultParagraphFont"/>
    <w:rsid w:val="00D97E7D"/>
  </w:style>
  <w:style w:type="character" w:styleId="HTMLTypewriter">
    <w:name w:val="HTML Typewriter"/>
    <w:basedOn w:val="DefaultParagraphFont"/>
    <w:unhideWhenUsed/>
    <w:rsid w:val="00D97E7D"/>
    <w:rPr>
      <w:rFonts w:ascii="Courier New" w:eastAsia="Times New Roman" w:hAnsi="Courier New" w:cs="Courier New"/>
      <w:sz w:val="20"/>
      <w:szCs w:val="20"/>
    </w:rPr>
  </w:style>
  <w:style w:type="paragraph" w:customStyle="1" w:styleId="Carding">
    <w:name w:val="Carding"/>
    <w:basedOn w:val="Normal"/>
    <w:uiPriority w:val="99"/>
    <w:qFormat/>
    <w:rsid w:val="00D97E7D"/>
    <w:rPr>
      <w:rFonts w:eastAsia="Times New Roman"/>
      <w:sz w:val="18"/>
    </w:rPr>
  </w:style>
  <w:style w:type="character" w:customStyle="1" w:styleId="TagsChar1">
    <w:name w:val="Tags Char1"/>
    <w:basedOn w:val="DefaultParagraphFont"/>
    <w:rsid w:val="00D97E7D"/>
    <w:rPr>
      <w:rFonts w:ascii="Arial Narrow" w:hAnsi="Arial Narrow"/>
      <w:b/>
      <w:noProof w:val="0"/>
      <w:sz w:val="22"/>
      <w:szCs w:val="60"/>
      <w:lang w:val="en-US" w:eastAsia="en-US" w:bidi="ar-SA"/>
    </w:rPr>
  </w:style>
  <w:style w:type="character" w:customStyle="1" w:styleId="aunderline">
    <w:name w:val="aunderline"/>
    <w:basedOn w:val="DefaultParagraphFont"/>
    <w:qFormat/>
    <w:rsid w:val="00D97E7D"/>
    <w:rPr>
      <w:rFonts w:ascii="Times New Roman" w:hAnsi="Times New Roman"/>
      <w:sz w:val="20"/>
      <w:szCs w:val="24"/>
      <w:u w:val="thick"/>
    </w:rPr>
  </w:style>
  <w:style w:type="character" w:customStyle="1" w:styleId="tagChar1">
    <w:name w:val="tag Char1"/>
    <w:aliases w:val="Heading 2 Char1 Char Char Char Char"/>
    <w:basedOn w:val="DefaultParagraphFont"/>
    <w:rsid w:val="00D97E7D"/>
    <w:rPr>
      <w:b/>
      <w:noProof w:val="0"/>
      <w:sz w:val="24"/>
      <w:lang w:val="en-US" w:eastAsia="en-US" w:bidi="ar-SA"/>
    </w:rPr>
  </w:style>
  <w:style w:type="character" w:customStyle="1" w:styleId="tagChar2">
    <w:name w:val="tag Char2"/>
    <w:basedOn w:val="DefaultParagraphFont"/>
    <w:qFormat/>
    <w:rsid w:val="00D97E7D"/>
    <w:rPr>
      <w:b/>
      <w:noProof w:val="0"/>
      <w:sz w:val="24"/>
      <w:lang w:val="en-US" w:eastAsia="en-US" w:bidi="ar-SA"/>
    </w:rPr>
  </w:style>
  <w:style w:type="character" w:customStyle="1" w:styleId="Taggin-New">
    <w:name w:val="Taggin - New"/>
    <w:basedOn w:val="DefaultParagraphFont"/>
    <w:rsid w:val="00D97E7D"/>
    <w:rPr>
      <w:rFonts w:ascii="Arial Narrow" w:hAnsi="Arial Narrow"/>
      <w:b/>
      <w:sz w:val="22"/>
    </w:rPr>
  </w:style>
  <w:style w:type="character" w:customStyle="1" w:styleId="Boxing-New">
    <w:name w:val="Boxing - New"/>
    <w:basedOn w:val="DefaultParagraphFont"/>
    <w:rsid w:val="00D97E7D"/>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D97E7D"/>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D97E7D"/>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D97E7D"/>
    <w:rPr>
      <w:rFonts w:ascii="Garamond" w:hAnsi="Garamond"/>
      <w:sz w:val="22"/>
      <w:szCs w:val="24"/>
      <w:u w:val="single"/>
      <w:lang w:val="en-US" w:eastAsia="en-US" w:bidi="ar-SA"/>
    </w:rPr>
  </w:style>
  <w:style w:type="paragraph" w:customStyle="1" w:styleId="Style2">
    <w:name w:val="Style2"/>
    <w:basedOn w:val="Heading4"/>
    <w:qFormat/>
    <w:rsid w:val="00D97E7D"/>
    <w:rPr>
      <w:rFonts w:eastAsia="Times New Roman" w:cs="Times New Roman"/>
      <w:iCs/>
      <w:caps/>
      <w:szCs w:val="20"/>
    </w:rPr>
  </w:style>
  <w:style w:type="character" w:customStyle="1" w:styleId="pagetitle">
    <w:name w:val="pagetitle"/>
    <w:basedOn w:val="DefaultParagraphFont"/>
    <w:rsid w:val="00D97E7D"/>
  </w:style>
  <w:style w:type="paragraph" w:customStyle="1" w:styleId="text">
    <w:name w:val="text"/>
    <w:basedOn w:val="Normal"/>
    <w:uiPriority w:val="99"/>
    <w:qFormat/>
    <w:rsid w:val="00D97E7D"/>
    <w:pPr>
      <w:spacing w:before="100" w:beforeAutospacing="1" w:after="100" w:afterAutospacing="1"/>
    </w:pPr>
    <w:rPr>
      <w:rFonts w:eastAsia="Times New Roman"/>
    </w:rPr>
  </w:style>
  <w:style w:type="character" w:customStyle="1" w:styleId="StyleUnderlineCharChar9ptBold1">
    <w:name w:val="Style Underline Char Char + 9 pt Bold1"/>
    <w:rsid w:val="00D97E7D"/>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D97E7D"/>
    <w:rPr>
      <w:rFonts w:ascii="Times New Roman" w:hAnsi="Times New Roman"/>
      <w:sz w:val="20"/>
      <w:szCs w:val="24"/>
      <w:u w:val="single"/>
      <w:lang w:val="en-US" w:eastAsia="en-US" w:bidi="ar-SA"/>
    </w:rPr>
  </w:style>
  <w:style w:type="character" w:customStyle="1" w:styleId="Style9ptBoldUnderline">
    <w:name w:val="Style 9 pt Bold Underline"/>
    <w:rsid w:val="00D97E7D"/>
    <w:rPr>
      <w:b/>
      <w:bCs/>
      <w:sz w:val="20"/>
      <w:u w:val="single"/>
    </w:rPr>
  </w:style>
  <w:style w:type="paragraph" w:customStyle="1" w:styleId="StyleUnderline9pt0">
    <w:name w:val="Style Underline + 9 pt"/>
    <w:link w:val="StyleUnderline9ptChar"/>
    <w:qFormat/>
    <w:rsid w:val="00D97E7D"/>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D97E7D"/>
    <w:rPr>
      <w:rFonts w:ascii="Arial" w:eastAsia="Times New Roman" w:hAnsi="Arial" w:cs="Times New Roman"/>
      <w:sz w:val="22"/>
      <w:szCs w:val="20"/>
      <w:u w:val="single"/>
    </w:rPr>
  </w:style>
  <w:style w:type="character" w:customStyle="1" w:styleId="StyleUnderlineChar1Bold">
    <w:name w:val="Style Underline Char1 + Bold"/>
    <w:rsid w:val="00D97E7D"/>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D97E7D"/>
    <w:pPr>
      <w:widowControl w:val="0"/>
    </w:pPr>
    <w:rPr>
      <w:bCs/>
      <w:kern w:val="32"/>
      <w:szCs w:val="20"/>
      <w:lang w:eastAsia="ar-SA"/>
    </w:rPr>
  </w:style>
  <w:style w:type="character" w:customStyle="1" w:styleId="Stylecard9ptChar">
    <w:name w:val="Style card + 9 pt Char"/>
    <w:basedOn w:val="cardChar"/>
    <w:link w:val="Stylecard9pt"/>
    <w:rsid w:val="00D97E7D"/>
    <w:rPr>
      <w:rFonts w:ascii="Times New Roman" w:hAnsi="Times New Roman"/>
      <w:bCs/>
      <w:kern w:val="32"/>
      <w:sz w:val="16"/>
      <w:szCs w:val="20"/>
      <w:lang w:eastAsia="ar-SA"/>
    </w:rPr>
  </w:style>
  <w:style w:type="character" w:customStyle="1" w:styleId="TagsCharCharChar">
    <w:name w:val="Tags Char Char Char"/>
    <w:basedOn w:val="DefaultParagraphFont"/>
    <w:rsid w:val="00D97E7D"/>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D97E7D"/>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D97E7D"/>
    <w:rPr>
      <w:rFonts w:ascii="Times" w:hAnsi="Times"/>
      <w:b w:val="0"/>
      <w:bCs/>
      <w:sz w:val="20"/>
      <w:u w:val="single"/>
    </w:rPr>
  </w:style>
  <w:style w:type="character" w:customStyle="1" w:styleId="blubigktbiz">
    <w:name w:val="blubigktbiz"/>
    <w:rsid w:val="00D97E7D"/>
  </w:style>
  <w:style w:type="paragraph" w:customStyle="1" w:styleId="StyleevidencetextBorderSinglesolidlineAuto05ptL">
    <w:name w:val="Style evidence text + Border: : (Single solid line Auto  0.5 pt L..."/>
    <w:basedOn w:val="evidencetext"/>
    <w:link w:val="StyleevidencetextBorderSinglesolidlineAuto05ptLChar"/>
    <w:qFormat/>
    <w:rsid w:val="00D97E7D"/>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D97E7D"/>
    <w:rPr>
      <w:rFonts w:ascii="Calibri" w:hAnsi="Calibri"/>
      <w:color w:val="000000"/>
      <w:sz w:val="22"/>
      <w:lang w:val="x-none" w:eastAsia="x-none"/>
    </w:rPr>
  </w:style>
  <w:style w:type="character" w:customStyle="1" w:styleId="Style4CharChar">
    <w:name w:val="Style4 Char Char"/>
    <w:basedOn w:val="DefaultParagraphFont"/>
    <w:rsid w:val="00D97E7D"/>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D97E7D"/>
    <w:rPr>
      <w:rFonts w:ascii="Times New Roman" w:hAnsi="Times New Roman" w:cs="Times New Roman"/>
      <w:sz w:val="16"/>
      <w:szCs w:val="16"/>
    </w:rPr>
  </w:style>
  <w:style w:type="character" w:customStyle="1" w:styleId="StyleEmphasisArial12ptBold">
    <w:name w:val="Style Emphasis + Arial 12 pt Bold"/>
    <w:rsid w:val="00D97E7D"/>
    <w:rPr>
      <w:rFonts w:ascii="Arial" w:hAnsi="Arial"/>
      <w:b/>
      <w:bCs/>
      <w:i/>
      <w:iCs/>
      <w:sz w:val="24"/>
    </w:rPr>
  </w:style>
  <w:style w:type="character" w:customStyle="1" w:styleId="super">
    <w:name w:val="super"/>
    <w:rsid w:val="00D97E7D"/>
  </w:style>
  <w:style w:type="character" w:customStyle="1" w:styleId="text30">
    <w:name w:val="text30"/>
    <w:rsid w:val="00D97E7D"/>
  </w:style>
  <w:style w:type="character" w:customStyle="1" w:styleId="uppercase">
    <w:name w:val="uppercase"/>
    <w:rsid w:val="00D97E7D"/>
  </w:style>
  <w:style w:type="character" w:customStyle="1" w:styleId="bodytext0">
    <w:name w:val="bodytext"/>
    <w:rsid w:val="00D97E7D"/>
  </w:style>
  <w:style w:type="character" w:customStyle="1" w:styleId="entry-title">
    <w:name w:val="entry-title"/>
    <w:rsid w:val="00D97E7D"/>
  </w:style>
  <w:style w:type="character" w:customStyle="1" w:styleId="BodyTextIndentChar1">
    <w:name w:val="Body Text Indent Char1"/>
    <w:basedOn w:val="DefaultParagraphFont"/>
    <w:uiPriority w:val="99"/>
    <w:semiHidden/>
    <w:rsid w:val="00D97E7D"/>
    <w:rPr>
      <w:rFonts w:ascii="Times New Roman" w:hAnsi="Times New Roman" w:cs="Times New Roman"/>
      <w:sz w:val="20"/>
    </w:rPr>
  </w:style>
  <w:style w:type="character" w:customStyle="1" w:styleId="Style6pt">
    <w:name w:val="Style 6 pt"/>
    <w:basedOn w:val="DefaultParagraphFont"/>
    <w:qFormat/>
    <w:rsid w:val="00D97E7D"/>
    <w:rPr>
      <w:sz w:val="12"/>
    </w:rPr>
  </w:style>
  <w:style w:type="character" w:customStyle="1" w:styleId="CiteCharCharCharCharCharChar">
    <w:name w:val="Cite Char Char Char Char Char Char"/>
    <w:basedOn w:val="DefaultParagraphFont"/>
    <w:rsid w:val="00D97E7D"/>
    <w:rPr>
      <w:b/>
      <w:noProof w:val="0"/>
      <w:sz w:val="22"/>
      <w:szCs w:val="24"/>
      <w:u w:val="single"/>
      <w:lang w:val="en-US" w:eastAsia="en-US" w:bidi="ar-SA"/>
    </w:rPr>
  </w:style>
  <w:style w:type="character" w:customStyle="1" w:styleId="mainbody1">
    <w:name w:val="mainbody1"/>
    <w:basedOn w:val="DefaultParagraphFont"/>
    <w:rsid w:val="00D97E7D"/>
    <w:rPr>
      <w:rFonts w:ascii="Verdana" w:hAnsi="Verdana" w:hint="default"/>
      <w:color w:val="000000"/>
      <w:sz w:val="22"/>
      <w:szCs w:val="22"/>
    </w:rPr>
  </w:style>
  <w:style w:type="character" w:customStyle="1" w:styleId="ssl4">
    <w:name w:val="ss_l4"/>
    <w:basedOn w:val="DefaultParagraphFont"/>
    <w:rsid w:val="00D97E7D"/>
  </w:style>
  <w:style w:type="paragraph" w:customStyle="1" w:styleId="StyleNormalWeb11ptUnderline">
    <w:name w:val="Style Normal (Web) + 11 pt Underline"/>
    <w:basedOn w:val="NormalWeb"/>
    <w:link w:val="StyleNormalWeb11ptUnderlineChar"/>
    <w:qFormat/>
    <w:rsid w:val="00D97E7D"/>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D97E7D"/>
    <w:rPr>
      <w:rFonts w:ascii="Calibri" w:eastAsia="Calibri" w:hAnsi="Calibri" w:cs="Calibri"/>
      <w:sz w:val="22"/>
      <w:szCs w:val="22"/>
      <w:u w:val="single"/>
    </w:rPr>
  </w:style>
  <w:style w:type="character" w:customStyle="1" w:styleId="cit-first-element">
    <w:name w:val="cit-first-element"/>
    <w:basedOn w:val="DefaultParagraphFont"/>
    <w:rsid w:val="00D97E7D"/>
  </w:style>
  <w:style w:type="character" w:customStyle="1" w:styleId="title1">
    <w:name w:val="title1"/>
    <w:basedOn w:val="DefaultParagraphFont"/>
    <w:rsid w:val="00D97E7D"/>
  </w:style>
  <w:style w:type="character" w:customStyle="1" w:styleId="StyleThickunderline1">
    <w:name w:val="Style Thick underline1"/>
    <w:basedOn w:val="DefaultParagraphFont"/>
    <w:rsid w:val="00D97E7D"/>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D97E7D"/>
    <w:rPr>
      <w:rFonts w:ascii="Georgia" w:hAnsi="Georgia"/>
    </w:rPr>
  </w:style>
  <w:style w:type="character" w:customStyle="1" w:styleId="FooterChar1">
    <w:name w:val="Footer Char1"/>
    <w:basedOn w:val="DefaultParagraphFont"/>
    <w:uiPriority w:val="99"/>
    <w:semiHidden/>
    <w:rsid w:val="00D97E7D"/>
    <w:rPr>
      <w:rFonts w:ascii="Georgia" w:hAnsi="Georgia"/>
    </w:rPr>
  </w:style>
  <w:style w:type="paragraph" w:customStyle="1" w:styleId="Underline20">
    <w:name w:val="Underline2"/>
    <w:basedOn w:val="Normal"/>
    <w:link w:val="Underline2Char"/>
    <w:autoRedefine/>
    <w:uiPriority w:val="4"/>
    <w:qFormat/>
    <w:rsid w:val="00D97E7D"/>
    <w:rPr>
      <w:b/>
      <w:u w:val="single"/>
    </w:rPr>
  </w:style>
  <w:style w:type="character" w:customStyle="1" w:styleId="Underline2Char">
    <w:name w:val="Underline2 Char"/>
    <w:basedOn w:val="DefaultParagraphFont"/>
    <w:link w:val="Underline20"/>
    <w:uiPriority w:val="4"/>
    <w:qFormat/>
    <w:rsid w:val="00D97E7D"/>
    <w:rPr>
      <w:rFonts w:ascii="Calibri" w:hAnsi="Calibri"/>
      <w:b/>
      <w:sz w:val="22"/>
      <w:u w:val="single"/>
    </w:rPr>
  </w:style>
  <w:style w:type="paragraph" w:customStyle="1" w:styleId="TableParagraph">
    <w:name w:val="Table Paragraph"/>
    <w:basedOn w:val="Normal"/>
    <w:uiPriority w:val="1"/>
    <w:qFormat/>
    <w:rsid w:val="00D97E7D"/>
    <w:pPr>
      <w:widowControl w:val="0"/>
    </w:pPr>
  </w:style>
  <w:style w:type="character" w:customStyle="1" w:styleId="UnderlineChar0">
    <w:name w:val="UnderlineChar"/>
    <w:rsid w:val="00D97E7D"/>
    <w:rPr>
      <w:sz w:val="24"/>
      <w:u w:val="single"/>
      <w:shd w:val="clear" w:color="auto" w:fill="auto"/>
    </w:rPr>
  </w:style>
  <w:style w:type="character" w:customStyle="1" w:styleId="foreground">
    <w:name w:val="foreground"/>
    <w:basedOn w:val="DefaultParagraphFont"/>
    <w:rsid w:val="00D97E7D"/>
  </w:style>
  <w:style w:type="paragraph" w:customStyle="1" w:styleId="StyleCircled11pt">
    <w:name w:val="Style Circled + 11 pt"/>
    <w:basedOn w:val="Normal"/>
    <w:link w:val="StyleCircled11ptChar"/>
    <w:qFormat/>
    <w:rsid w:val="00D97E7D"/>
    <w:rPr>
      <w:rFonts w:eastAsia="Times New Roman"/>
      <w:b/>
      <w:bCs/>
      <w:sz w:val="20"/>
      <w:u w:val="single"/>
    </w:rPr>
  </w:style>
  <w:style w:type="character" w:customStyle="1" w:styleId="StyleCircled11ptChar">
    <w:name w:val="Style Circled + 11 pt Char"/>
    <w:link w:val="StyleCircled11pt"/>
    <w:rsid w:val="00D97E7D"/>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D97E7D"/>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D97E7D"/>
    <w:rPr>
      <w:rFonts w:ascii="Times" w:eastAsia="Times New Roman" w:hAnsi="Times"/>
      <w:sz w:val="20"/>
      <w:szCs w:val="28"/>
      <w:u w:val="single"/>
    </w:rPr>
  </w:style>
  <w:style w:type="paragraph" w:customStyle="1" w:styleId="cite20">
    <w:name w:val="cite2"/>
    <w:basedOn w:val="Normal"/>
    <w:uiPriority w:val="99"/>
    <w:qFormat/>
    <w:rsid w:val="00D97E7D"/>
    <w:rPr>
      <w:rFonts w:eastAsia="Times New Roman"/>
      <w:color w:val="000000"/>
      <w:sz w:val="20"/>
      <w:szCs w:val="20"/>
    </w:rPr>
  </w:style>
  <w:style w:type="character" w:customStyle="1" w:styleId="postby">
    <w:name w:val="post_by"/>
    <w:basedOn w:val="DefaultParagraphFont"/>
    <w:rsid w:val="00D97E7D"/>
  </w:style>
  <w:style w:type="character" w:customStyle="1" w:styleId="Style11ptBorderSinglesolidlineAuto05ptLinewidth">
    <w:name w:val="Style 11 pt Border: : (Single solid line Auto  0.5 pt Line width)"/>
    <w:rsid w:val="00D97E7D"/>
    <w:rPr>
      <w:sz w:val="20"/>
      <w:bdr w:val="single" w:sz="4" w:space="0" w:color="auto" w:frame="1"/>
    </w:rPr>
  </w:style>
  <w:style w:type="character" w:customStyle="1" w:styleId="StyleUnderlineChar9ptBorderSinglesolidlineAuto0">
    <w:name w:val="Style Underline Char + 9 pt Border: : (Single solid line Auto  0..."/>
    <w:rsid w:val="00D97E7D"/>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D97E7D"/>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D97E7D"/>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D97E7D"/>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D97E7D"/>
    <w:rPr>
      <w:sz w:val="20"/>
      <w:szCs w:val="24"/>
      <w:u w:val="single"/>
      <w:bdr w:val="single" w:sz="4" w:space="0" w:color="auto"/>
      <w:lang w:val="en-US" w:eastAsia="en-US" w:bidi="ar-SA"/>
    </w:rPr>
  </w:style>
  <w:style w:type="character" w:customStyle="1" w:styleId="StyleLatinGaramondUnderline">
    <w:name w:val="Style (Latin) Garamond Underline"/>
    <w:rsid w:val="00D97E7D"/>
    <w:rPr>
      <w:rFonts w:ascii="Times New Roman" w:hAnsi="Times New Roman"/>
      <w:sz w:val="20"/>
      <w:u w:val="single"/>
    </w:rPr>
  </w:style>
  <w:style w:type="character" w:customStyle="1" w:styleId="StyleLatinGaramond">
    <w:name w:val="Style (Latin) Garamond"/>
    <w:rsid w:val="00D97E7D"/>
    <w:rPr>
      <w:rFonts w:ascii="Times New Roman" w:hAnsi="Times New Roman"/>
      <w:sz w:val="20"/>
    </w:rPr>
  </w:style>
  <w:style w:type="character" w:customStyle="1" w:styleId="styletimesnewroman12ptbold0">
    <w:name w:val="styletimesnewroman12ptbold"/>
    <w:basedOn w:val="DefaultParagraphFont"/>
    <w:rsid w:val="00D97E7D"/>
  </w:style>
  <w:style w:type="character" w:customStyle="1" w:styleId="mainheading">
    <w:name w:val="mainheading"/>
    <w:basedOn w:val="DefaultParagraphFont"/>
    <w:rsid w:val="00D97E7D"/>
  </w:style>
  <w:style w:type="paragraph" w:customStyle="1" w:styleId="BoldandUnderlineChar2CharChar">
    <w:name w:val="Bold and Underline Char2 Char Char"/>
    <w:basedOn w:val="Normal"/>
    <w:link w:val="BoldandUnderlineChar2CharCharChar"/>
    <w:qFormat/>
    <w:rsid w:val="00D97E7D"/>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D97E7D"/>
    <w:rPr>
      <w:rFonts w:ascii="Calibri" w:eastAsia="Times New Roman" w:hAnsi="Calibri"/>
      <w:b/>
      <w:sz w:val="22"/>
      <w:u w:val="single"/>
    </w:rPr>
  </w:style>
  <w:style w:type="character" w:customStyle="1" w:styleId="StyleUnderlineChar9ptChar">
    <w:name w:val="Style Underline Char + 9 pt Char"/>
    <w:basedOn w:val="UnderlineCharChar"/>
    <w:rsid w:val="00D97E7D"/>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D97E7D"/>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D97E7D"/>
    <w:rPr>
      <w:sz w:val="16"/>
    </w:rPr>
  </w:style>
  <w:style w:type="paragraph" w:customStyle="1" w:styleId="Reduce8pt">
    <w:name w:val="Reduce 8pt"/>
    <w:basedOn w:val="Normal"/>
    <w:link w:val="Reduce8ptCharChar"/>
    <w:qFormat/>
    <w:rsid w:val="00D97E7D"/>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D97E7D"/>
    <w:rPr>
      <w:rFonts w:ascii="Arial" w:hAnsi="Arial" w:cs="Arial"/>
      <w:sz w:val="22"/>
    </w:rPr>
  </w:style>
  <w:style w:type="character" w:customStyle="1" w:styleId="boldciteChar4">
    <w:name w:val="bold cite Char4"/>
    <w:link w:val="boldcite"/>
    <w:locked/>
    <w:rsid w:val="00D97E7D"/>
    <w:rPr>
      <w:rFonts w:eastAsia="Times New Roman" w:cs="Times New Roman"/>
      <w:b/>
      <w:color w:val="000000"/>
      <w:sz w:val="20"/>
      <w:u w:val="thick" w:color="000000"/>
    </w:rPr>
  </w:style>
  <w:style w:type="paragraph" w:customStyle="1" w:styleId="boldcite">
    <w:name w:val="bold cite"/>
    <w:basedOn w:val="Normal"/>
    <w:link w:val="boldciteChar4"/>
    <w:qFormat/>
    <w:rsid w:val="00D97E7D"/>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D97E7D"/>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D97E7D"/>
    <w:rPr>
      <w:rFonts w:eastAsia="Calibri"/>
      <w:b/>
    </w:rPr>
  </w:style>
  <w:style w:type="character" w:customStyle="1" w:styleId="HeadingsBaseChar">
    <w:name w:val="Headings Base Char"/>
    <w:basedOn w:val="DefaultParagraphFont"/>
    <w:link w:val="HeadingsBase"/>
    <w:locked/>
    <w:rsid w:val="00D97E7D"/>
    <w:rPr>
      <w:rFonts w:ascii="Times New Roman" w:hAnsi="Times New Roman" w:cs="Times New Roman"/>
      <w:b/>
      <w:sz w:val="32"/>
    </w:rPr>
  </w:style>
  <w:style w:type="paragraph" w:customStyle="1" w:styleId="HeadingsBase">
    <w:name w:val="Headings Base"/>
    <w:basedOn w:val="Normal"/>
    <w:link w:val="HeadingsBaseChar"/>
    <w:qFormat/>
    <w:rsid w:val="00D97E7D"/>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D97E7D"/>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D97E7D"/>
    <w:pPr>
      <w:spacing w:line="480" w:lineRule="auto"/>
      <w:ind w:firstLine="720"/>
    </w:pPr>
    <w:rPr>
      <w:rFonts w:eastAsia="Calibri"/>
    </w:rPr>
  </w:style>
  <w:style w:type="paragraph" w:customStyle="1" w:styleId="SchoolBlockQuote">
    <w:name w:val="School Block Quote"/>
    <w:basedOn w:val="SchoolPaper"/>
    <w:qFormat/>
    <w:rsid w:val="00D97E7D"/>
  </w:style>
  <w:style w:type="paragraph" w:customStyle="1" w:styleId="SchoolWorksCited">
    <w:name w:val="School Works Cited"/>
    <w:basedOn w:val="SchoolPaper"/>
    <w:qFormat/>
    <w:rsid w:val="00D97E7D"/>
  </w:style>
  <w:style w:type="paragraph" w:customStyle="1" w:styleId="BlockQuote">
    <w:name w:val="Block Quote"/>
    <w:basedOn w:val="Normal"/>
    <w:qFormat/>
    <w:rsid w:val="00D97E7D"/>
    <w:pPr>
      <w:ind w:left="720" w:right="720"/>
    </w:pPr>
    <w:rPr>
      <w:rFonts w:eastAsia="Calibri"/>
    </w:rPr>
  </w:style>
  <w:style w:type="paragraph" w:customStyle="1" w:styleId="PaperBody">
    <w:name w:val="Paper Body"/>
    <w:basedOn w:val="Normal"/>
    <w:qFormat/>
    <w:rsid w:val="00D97E7D"/>
    <w:pPr>
      <w:spacing w:line="480" w:lineRule="auto"/>
      <w:ind w:firstLine="720"/>
    </w:pPr>
    <w:rPr>
      <w:rFonts w:eastAsia="Calibri"/>
    </w:rPr>
  </w:style>
  <w:style w:type="paragraph" w:customStyle="1" w:styleId="PaperCitation">
    <w:name w:val="Paper Citation"/>
    <w:basedOn w:val="Normal"/>
    <w:qFormat/>
    <w:rsid w:val="00D97E7D"/>
    <w:pPr>
      <w:spacing w:line="480" w:lineRule="auto"/>
      <w:ind w:left="720" w:hanging="720"/>
    </w:pPr>
    <w:rPr>
      <w:rFonts w:eastAsia="Calibri"/>
    </w:rPr>
  </w:style>
  <w:style w:type="character" w:customStyle="1" w:styleId="hatChar">
    <w:name w:val="hat Char"/>
    <w:basedOn w:val="DefaultParagraphFont"/>
    <w:link w:val="hat"/>
    <w:locked/>
    <w:rsid w:val="00D97E7D"/>
    <w:rPr>
      <w:rFonts w:ascii="Calibri" w:eastAsia="Times New Roman" w:hAnsi="Calibri"/>
      <w:b/>
      <w:bCs/>
      <w:sz w:val="32"/>
      <w:u w:val="single"/>
      <w:lang w:bidi="en-US"/>
    </w:rPr>
  </w:style>
  <w:style w:type="paragraph" w:customStyle="1" w:styleId="WW-Default">
    <w:name w:val="WW-Default"/>
    <w:qFormat/>
    <w:rsid w:val="00D97E7D"/>
    <w:pPr>
      <w:suppressAutoHyphens/>
    </w:pPr>
    <w:rPr>
      <w:rFonts w:ascii="Georgia" w:eastAsia="Calibri" w:hAnsi="Georgia" w:cs="Calibri"/>
      <w:sz w:val="22"/>
      <w:szCs w:val="22"/>
      <w:lang w:eastAsia="ar-SA"/>
    </w:rPr>
  </w:style>
  <w:style w:type="paragraph" w:customStyle="1" w:styleId="B-TagCite">
    <w:name w:val="B-TagCite"/>
    <w:qFormat/>
    <w:rsid w:val="00D97E7D"/>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D97E7D"/>
    <w:rPr>
      <w:rFonts w:ascii="Times New Roman" w:hAnsi="Times New Roman" w:cs="Times New Roman"/>
      <w:b/>
      <w:sz w:val="20"/>
    </w:rPr>
  </w:style>
  <w:style w:type="paragraph" w:customStyle="1" w:styleId="MicroText">
    <w:name w:val="MicroText"/>
    <w:basedOn w:val="Normal"/>
    <w:next w:val="Normal"/>
    <w:link w:val="MicroTextChar"/>
    <w:qFormat/>
    <w:rsid w:val="00D97E7D"/>
    <w:rPr>
      <w:rFonts w:ascii="Arial Narrow" w:hAnsi="Arial Narrow"/>
      <w:sz w:val="12"/>
    </w:rPr>
  </w:style>
  <w:style w:type="paragraph" w:customStyle="1" w:styleId="indent">
    <w:name w:val="indent"/>
    <w:basedOn w:val="Normal"/>
    <w:qFormat/>
    <w:rsid w:val="00D97E7D"/>
    <w:pPr>
      <w:spacing w:before="100" w:beforeAutospacing="1" w:after="100" w:afterAutospacing="1"/>
    </w:pPr>
    <w:rPr>
      <w:rFonts w:eastAsia="Times New Roman"/>
    </w:rPr>
  </w:style>
  <w:style w:type="paragraph" w:customStyle="1" w:styleId="PageHeaderLine1">
    <w:name w:val="PageHeaderLine1"/>
    <w:basedOn w:val="Normal"/>
    <w:qFormat/>
    <w:rsid w:val="00D97E7D"/>
    <w:pPr>
      <w:tabs>
        <w:tab w:val="right" w:pos="10800"/>
      </w:tabs>
    </w:pPr>
    <w:rPr>
      <w:rFonts w:eastAsia="Calibri"/>
      <w:b/>
    </w:rPr>
  </w:style>
  <w:style w:type="paragraph" w:customStyle="1" w:styleId="PageHeaderLine2">
    <w:name w:val="PageHeaderLine2"/>
    <w:basedOn w:val="Normal"/>
    <w:next w:val="Normal"/>
    <w:link w:val="PageHeaderLine2Char"/>
    <w:qFormat/>
    <w:rsid w:val="00D97E7D"/>
    <w:pPr>
      <w:tabs>
        <w:tab w:val="right" w:pos="10800"/>
      </w:tabs>
      <w:spacing w:line="480" w:lineRule="auto"/>
    </w:pPr>
    <w:rPr>
      <w:rFonts w:eastAsia="Calibri"/>
      <w:b/>
    </w:rPr>
  </w:style>
  <w:style w:type="character" w:customStyle="1" w:styleId="styleboldunderline">
    <w:name w:val="styleboldunderline"/>
    <w:basedOn w:val="DefaultParagraphFont"/>
    <w:rsid w:val="00D97E7D"/>
  </w:style>
  <w:style w:type="character" w:customStyle="1" w:styleId="box">
    <w:name w:val="box"/>
    <w:basedOn w:val="DefaultParagraphFont"/>
    <w:rsid w:val="00D97E7D"/>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D97E7D"/>
    <w:rPr>
      <w:rFonts w:ascii="Arial Narrow" w:hAnsi="Arial Narrow" w:cs="Arial Narrow" w:hint="default"/>
      <w:sz w:val="18"/>
      <w:szCs w:val="18"/>
    </w:rPr>
  </w:style>
  <w:style w:type="character" w:customStyle="1" w:styleId="FontStyle14">
    <w:name w:val="Font Style14"/>
    <w:basedOn w:val="DefaultParagraphFont"/>
    <w:uiPriority w:val="99"/>
    <w:rsid w:val="00D97E7D"/>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D97E7D"/>
    <w:rPr>
      <w:rFonts w:ascii="Arial Narrow" w:hAnsi="Arial Narrow" w:cs="Arial Narrow" w:hint="default"/>
      <w:b/>
      <w:bCs/>
      <w:sz w:val="10"/>
      <w:szCs w:val="10"/>
    </w:rPr>
  </w:style>
  <w:style w:type="character" w:customStyle="1" w:styleId="CardTagandCiteChar">
    <w:name w:val="Card Tag and Cite Char"/>
    <w:basedOn w:val="DefaultParagraphFont"/>
    <w:rsid w:val="00D97E7D"/>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D97E7D"/>
    <w:rPr>
      <w:rFonts w:ascii="Arial Narrow" w:hAnsi="Arial Narrow"/>
      <w:b/>
      <w:color w:val="000000"/>
      <w:sz w:val="22"/>
      <w:szCs w:val="22"/>
      <w:u w:val="single"/>
    </w:rPr>
  </w:style>
  <w:style w:type="character" w:customStyle="1" w:styleId="SmallText0">
    <w:name w:val="SmallText"/>
    <w:rsid w:val="00D97E7D"/>
    <w:rPr>
      <w:color w:val="000000"/>
    </w:rPr>
  </w:style>
  <w:style w:type="character" w:customStyle="1" w:styleId="CitesChar1">
    <w:name w:val="Cites Char1"/>
    <w:basedOn w:val="DefaultParagraphFont"/>
    <w:rsid w:val="00D97E7D"/>
    <w:rPr>
      <w:b/>
      <w:bCs w:val="0"/>
      <w:szCs w:val="24"/>
      <w:u w:val="single"/>
      <w:lang w:val="en-US" w:eastAsia="en-US" w:bidi="ar-SA"/>
    </w:rPr>
  </w:style>
  <w:style w:type="character" w:customStyle="1" w:styleId="CardUnderlinedChar">
    <w:name w:val="Card Underlined Char"/>
    <w:basedOn w:val="DefaultParagraphFont"/>
    <w:rsid w:val="00D97E7D"/>
    <w:rPr>
      <w:rFonts w:ascii="Arial Narrow" w:hAnsi="Arial Narrow" w:hint="default"/>
      <w:sz w:val="22"/>
      <w:szCs w:val="24"/>
      <w:u w:val="single"/>
      <w:lang w:val="en-US" w:eastAsia="en-US" w:bidi="ar-SA"/>
    </w:rPr>
  </w:style>
  <w:style w:type="character" w:customStyle="1" w:styleId="underline3">
    <w:name w:val="underline3"/>
    <w:basedOn w:val="underline2"/>
    <w:rsid w:val="00D97E7D"/>
    <w:rPr>
      <w:rFonts w:ascii="Arial" w:hAnsi="Arial"/>
      <w:sz w:val="18"/>
      <w:u w:val="single"/>
      <w:bdr w:val="none" w:sz="0" w:space="0" w:color="auto" w:frame="1"/>
      <w:shd w:val="clear" w:color="auto" w:fill="FFFF00"/>
    </w:rPr>
  </w:style>
  <w:style w:type="character" w:customStyle="1" w:styleId="menu">
    <w:name w:val="menu"/>
    <w:basedOn w:val="DefaultParagraphFont"/>
    <w:rsid w:val="00D97E7D"/>
  </w:style>
  <w:style w:type="character" w:customStyle="1" w:styleId="itxtrst">
    <w:name w:val="itxtrst"/>
    <w:rsid w:val="00D97E7D"/>
  </w:style>
  <w:style w:type="character" w:customStyle="1" w:styleId="A-Underlining">
    <w:name w:val="A-Underlining"/>
    <w:basedOn w:val="DefaultParagraphFont"/>
    <w:rsid w:val="00D97E7D"/>
    <w:rPr>
      <w:rFonts w:ascii="Garamond" w:hAnsi="Garamond" w:hint="default"/>
      <w:color w:val="auto"/>
      <w:sz w:val="24"/>
      <w:u w:val="single"/>
    </w:rPr>
  </w:style>
  <w:style w:type="character" w:customStyle="1" w:styleId="StyleUnderlineBold0">
    <w:name w:val="Style Underline + Bold"/>
    <w:rsid w:val="00D97E7D"/>
    <w:rPr>
      <w:b/>
      <w:bCs/>
      <w:u w:val="single"/>
    </w:rPr>
  </w:style>
  <w:style w:type="character" w:customStyle="1" w:styleId="Underline-Highlighted">
    <w:name w:val="Underline-Highlighted"/>
    <w:uiPriority w:val="1"/>
    <w:qFormat/>
    <w:rsid w:val="00D97E7D"/>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D97E7D"/>
  </w:style>
  <w:style w:type="character" w:customStyle="1" w:styleId="newsmain">
    <w:name w:val="news_main"/>
    <w:basedOn w:val="DefaultParagraphFont"/>
    <w:rsid w:val="00D97E7D"/>
  </w:style>
  <w:style w:type="character" w:customStyle="1" w:styleId="AuthorDate0">
    <w:name w:val="Author Date"/>
    <w:rsid w:val="00D97E7D"/>
    <w:rPr>
      <w:b/>
      <w:bCs w:val="0"/>
      <w:sz w:val="24"/>
      <w:u w:val="thick"/>
    </w:rPr>
  </w:style>
  <w:style w:type="character" w:customStyle="1" w:styleId="red">
    <w:name w:val="red"/>
    <w:basedOn w:val="DefaultParagraphFont"/>
    <w:rsid w:val="00D97E7D"/>
  </w:style>
  <w:style w:type="character" w:customStyle="1" w:styleId="at">
    <w:name w:val="at"/>
    <w:rsid w:val="00D97E7D"/>
  </w:style>
  <w:style w:type="character" w:customStyle="1" w:styleId="org">
    <w:name w:val="org"/>
    <w:rsid w:val="00D97E7D"/>
  </w:style>
  <w:style w:type="character" w:customStyle="1" w:styleId="pnumber">
    <w:name w:val="pnumber"/>
    <w:rsid w:val="00D97E7D"/>
  </w:style>
  <w:style w:type="character" w:customStyle="1" w:styleId="ital">
    <w:name w:val="ital"/>
    <w:rsid w:val="00D97E7D"/>
  </w:style>
  <w:style w:type="character" w:customStyle="1" w:styleId="orgdiv">
    <w:name w:val="orgdiv"/>
    <w:rsid w:val="00D97E7D"/>
  </w:style>
  <w:style w:type="character" w:customStyle="1" w:styleId="orgname">
    <w:name w:val="orgname"/>
    <w:rsid w:val="00D97E7D"/>
  </w:style>
  <w:style w:type="character" w:customStyle="1" w:styleId="city">
    <w:name w:val="city"/>
    <w:rsid w:val="00D97E7D"/>
  </w:style>
  <w:style w:type="character" w:customStyle="1" w:styleId="state">
    <w:name w:val="state"/>
    <w:rsid w:val="00D97E7D"/>
  </w:style>
  <w:style w:type="character" w:customStyle="1" w:styleId="country">
    <w:name w:val="country"/>
    <w:rsid w:val="00D97E7D"/>
  </w:style>
  <w:style w:type="character" w:customStyle="1" w:styleId="articletitle">
    <w:name w:val="articletitle"/>
    <w:rsid w:val="00D97E7D"/>
    <w:rPr>
      <w:rFonts w:ascii="Times New Roman" w:hAnsi="Times New Roman" w:cs="Times New Roman" w:hint="default"/>
    </w:rPr>
  </w:style>
  <w:style w:type="character" w:customStyle="1" w:styleId="6pointChar">
    <w:name w:val="6 point Char"/>
    <w:rsid w:val="00D97E7D"/>
    <w:rPr>
      <w:rFonts w:ascii="Times New Roman" w:hAnsi="Times New Roman" w:cs="Times New Roman" w:hint="default"/>
      <w:sz w:val="12"/>
      <w:lang w:val="en-US" w:eastAsia="en-US"/>
    </w:rPr>
  </w:style>
  <w:style w:type="character" w:customStyle="1" w:styleId="StyleThickunderline">
    <w:name w:val="Style Thick underline"/>
    <w:qFormat/>
    <w:rsid w:val="00D97E7D"/>
    <w:rPr>
      <w:u w:val="thick"/>
    </w:rPr>
  </w:style>
  <w:style w:type="character" w:customStyle="1" w:styleId="Box0">
    <w:name w:val="Box!"/>
    <w:rsid w:val="00D97E7D"/>
    <w:rPr>
      <w:rFonts w:ascii="Garamond" w:hAnsi="Garamond" w:hint="default"/>
      <w:sz w:val="24"/>
      <w:u w:val="single"/>
      <w:bdr w:val="single" w:sz="4" w:space="0" w:color="auto" w:frame="1"/>
    </w:rPr>
  </w:style>
  <w:style w:type="character" w:customStyle="1" w:styleId="citechar1">
    <w:name w:val="citechar"/>
    <w:basedOn w:val="DefaultParagraphFont"/>
    <w:rsid w:val="00D97E7D"/>
  </w:style>
  <w:style w:type="character" w:customStyle="1" w:styleId="underlinechar2">
    <w:name w:val="underlinechar"/>
    <w:basedOn w:val="DefaultParagraphFont"/>
    <w:rsid w:val="00D97E7D"/>
  </w:style>
  <w:style w:type="character" w:customStyle="1" w:styleId="CardUnderlineChar">
    <w:name w:val="Card Underline Char"/>
    <w:rsid w:val="00D97E7D"/>
    <w:rPr>
      <w:szCs w:val="24"/>
      <w:u w:val="single"/>
      <w:lang w:val="en-US" w:eastAsia="en-US" w:bidi="ar-SA"/>
    </w:rPr>
  </w:style>
  <w:style w:type="character" w:customStyle="1" w:styleId="tagciteChar">
    <w:name w:val="tag/cite Char"/>
    <w:basedOn w:val="DefaultParagraphFont"/>
    <w:rsid w:val="00D97E7D"/>
    <w:rPr>
      <w:b/>
      <w:bCs w:val="0"/>
      <w:sz w:val="24"/>
      <w:lang w:val="en-US" w:eastAsia="en-US" w:bidi="ar-SA"/>
    </w:rPr>
  </w:style>
  <w:style w:type="character" w:customStyle="1" w:styleId="8pointChar">
    <w:name w:val="8 point Char"/>
    <w:basedOn w:val="DefaultParagraphFont"/>
    <w:rsid w:val="00D97E7D"/>
    <w:rPr>
      <w:sz w:val="16"/>
      <w:lang w:val="en-US" w:eastAsia="en-US" w:bidi="ar-SA"/>
    </w:rPr>
  </w:style>
  <w:style w:type="character" w:customStyle="1" w:styleId="BoldText12pt">
    <w:name w:val="Bold Text 12 pt"/>
    <w:rsid w:val="00D97E7D"/>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D97E7D"/>
  </w:style>
  <w:style w:type="table" w:styleId="TableGrid">
    <w:name w:val="Table Grid"/>
    <w:basedOn w:val="TableNormal"/>
    <w:rsid w:val="00D97E7D"/>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D97E7D"/>
    <w:rPr>
      <w:b/>
      <w:bCs w:val="0"/>
      <w:sz w:val="24"/>
      <w:lang w:val="en-US" w:eastAsia="en-US" w:bidi="ar-SA"/>
    </w:rPr>
  </w:style>
  <w:style w:type="character" w:customStyle="1" w:styleId="Mention11">
    <w:name w:val="Mention11"/>
    <w:basedOn w:val="DefaultParagraphFont"/>
    <w:uiPriority w:val="99"/>
    <w:semiHidden/>
    <w:unhideWhenUsed/>
    <w:rsid w:val="00D97E7D"/>
    <w:rPr>
      <w:color w:val="2B579A"/>
      <w:shd w:val="clear" w:color="auto" w:fill="E6E6E6"/>
    </w:rPr>
  </w:style>
  <w:style w:type="character" w:customStyle="1" w:styleId="Emph">
    <w:name w:val="Emph"/>
    <w:basedOn w:val="DefaultParagraphFont"/>
    <w:uiPriority w:val="1"/>
    <w:qFormat/>
    <w:rsid w:val="00D97E7D"/>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D97E7D"/>
  </w:style>
  <w:style w:type="character" w:customStyle="1" w:styleId="Mention2">
    <w:name w:val="Mention2"/>
    <w:basedOn w:val="DefaultParagraphFont"/>
    <w:uiPriority w:val="99"/>
    <w:semiHidden/>
    <w:unhideWhenUsed/>
    <w:rsid w:val="00D97E7D"/>
    <w:rPr>
      <w:color w:val="2B579A"/>
      <w:shd w:val="clear" w:color="auto" w:fill="E6E6E6"/>
    </w:rPr>
  </w:style>
  <w:style w:type="paragraph" w:customStyle="1" w:styleId="FlashTag">
    <w:name w:val="FlashTag"/>
    <w:basedOn w:val="Normal"/>
    <w:link w:val="FlashTagChar"/>
    <w:autoRedefine/>
    <w:uiPriority w:val="4"/>
    <w:qFormat/>
    <w:rsid w:val="00D97E7D"/>
    <w:rPr>
      <w:rFonts w:asciiTheme="majorHAnsi" w:hAnsiTheme="majorHAnsi"/>
      <w:b/>
      <w:sz w:val="28"/>
    </w:rPr>
  </w:style>
  <w:style w:type="character" w:customStyle="1" w:styleId="FlashTagChar">
    <w:name w:val="FlashTag Char"/>
    <w:basedOn w:val="DefaultParagraphFont"/>
    <w:link w:val="FlashTag"/>
    <w:uiPriority w:val="4"/>
    <w:rsid w:val="00D97E7D"/>
    <w:rPr>
      <w:rFonts w:asciiTheme="majorHAnsi" w:hAnsiTheme="majorHAnsi"/>
      <w:b/>
      <w:sz w:val="28"/>
    </w:rPr>
  </w:style>
  <w:style w:type="paragraph" w:customStyle="1" w:styleId="Warrant">
    <w:name w:val="Warrant"/>
    <w:autoRedefine/>
    <w:uiPriority w:val="4"/>
    <w:qFormat/>
    <w:rsid w:val="00D97E7D"/>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D97E7D"/>
  </w:style>
  <w:style w:type="character" w:customStyle="1" w:styleId="m-8793234324905335251gmail-style13ptbold">
    <w:name w:val="m_-8793234324905335251gmail-style13ptbold"/>
    <w:basedOn w:val="DefaultParagraphFont"/>
    <w:rsid w:val="00D97E7D"/>
  </w:style>
  <w:style w:type="character" w:customStyle="1" w:styleId="EndnoteTextChar">
    <w:name w:val="Endnote Text Char"/>
    <w:basedOn w:val="DefaultParagraphFont"/>
    <w:link w:val="EndnoteText"/>
    <w:locked/>
    <w:rsid w:val="00D97E7D"/>
    <w:rPr>
      <w:rFonts w:ascii="Georgia" w:eastAsia="Times New Roman" w:hAnsi="Georgia"/>
      <w:szCs w:val="20"/>
    </w:rPr>
  </w:style>
  <w:style w:type="paragraph" w:styleId="EndnoteText">
    <w:name w:val="endnote text"/>
    <w:basedOn w:val="Normal"/>
    <w:link w:val="EndnoteTextChar"/>
    <w:unhideWhenUsed/>
    <w:rsid w:val="00D97E7D"/>
    <w:rPr>
      <w:rFonts w:ascii="Georgia" w:eastAsia="Times New Roman" w:hAnsi="Georgia"/>
      <w:sz w:val="24"/>
      <w:szCs w:val="20"/>
    </w:rPr>
  </w:style>
  <w:style w:type="character" w:customStyle="1" w:styleId="EndnoteTextChar1">
    <w:name w:val="Endnote Text Char1"/>
    <w:basedOn w:val="DefaultParagraphFont"/>
    <w:semiHidden/>
    <w:rsid w:val="00D97E7D"/>
    <w:rPr>
      <w:rFonts w:ascii="Calibri" w:hAnsi="Calibri"/>
      <w:sz w:val="20"/>
      <w:szCs w:val="20"/>
    </w:rPr>
  </w:style>
  <w:style w:type="character" w:customStyle="1" w:styleId="DateChar1">
    <w:name w:val="Date Char1"/>
    <w:basedOn w:val="DefaultParagraphFont"/>
    <w:uiPriority w:val="99"/>
    <w:rsid w:val="00D97E7D"/>
    <w:rPr>
      <w:rFonts w:ascii="Calibri" w:hAnsi="Calibri"/>
      <w:sz w:val="22"/>
    </w:rPr>
  </w:style>
  <w:style w:type="character" w:customStyle="1" w:styleId="BodyTextFirstIndentChar">
    <w:name w:val="Body Text First Indent Char"/>
    <w:basedOn w:val="BodyTextChar"/>
    <w:link w:val="BodyTextFirstIndent"/>
    <w:locked/>
    <w:rsid w:val="00D97E7D"/>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D97E7D"/>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D97E7D"/>
    <w:rPr>
      <w:rFonts w:ascii="Calibri" w:hAnsi="Calibri"/>
      <w:sz w:val="22"/>
    </w:rPr>
  </w:style>
  <w:style w:type="character" w:customStyle="1" w:styleId="BodyTextIndent2Char1">
    <w:name w:val="Body Text Indent 2 Char1"/>
    <w:basedOn w:val="DefaultParagraphFont"/>
    <w:semiHidden/>
    <w:rsid w:val="00D97E7D"/>
    <w:rPr>
      <w:rFonts w:ascii="Calibri" w:hAnsi="Calibri" w:cs="Calibri"/>
    </w:rPr>
  </w:style>
  <w:style w:type="character" w:customStyle="1" w:styleId="PlainTextChar1">
    <w:name w:val="Plain Text Char1"/>
    <w:basedOn w:val="DefaultParagraphFont"/>
    <w:semiHidden/>
    <w:rsid w:val="00D97E7D"/>
    <w:rPr>
      <w:rFonts w:ascii="Consolas" w:hAnsi="Consolas" w:cs="Calibri"/>
      <w:sz w:val="21"/>
      <w:szCs w:val="21"/>
    </w:rPr>
  </w:style>
  <w:style w:type="paragraph" w:customStyle="1" w:styleId="msolistparagraphcxspfirst">
    <w:name w:val="msolistparagraphcxspfirst"/>
    <w:basedOn w:val="Normal"/>
    <w:uiPriority w:val="99"/>
    <w:qFormat/>
    <w:rsid w:val="00D97E7D"/>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D97E7D"/>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D97E7D"/>
    <w:rPr>
      <w:rFonts w:ascii="Calibri" w:hAnsi="Calibri" w:cs="Calibri"/>
      <w:i/>
      <w:iCs/>
      <w:color w:val="000000" w:themeColor="text1"/>
    </w:rPr>
  </w:style>
  <w:style w:type="paragraph" w:customStyle="1" w:styleId="Heading2-NotBold">
    <w:name w:val="Heading 2 - Not Bold"/>
    <w:basedOn w:val="Heading2"/>
    <w:autoRedefine/>
    <w:uiPriority w:val="99"/>
    <w:qFormat/>
    <w:rsid w:val="00D97E7D"/>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D97E7D"/>
    <w:rPr>
      <w:rFonts w:ascii="Calibri" w:eastAsia="Calibri" w:hAnsi="Calibri"/>
      <w:b/>
      <w:sz w:val="22"/>
    </w:rPr>
  </w:style>
  <w:style w:type="paragraph" w:customStyle="1" w:styleId="Heading2-Bold">
    <w:name w:val="Heading 2 - Bold"/>
    <w:basedOn w:val="Normal"/>
    <w:autoRedefine/>
    <w:uiPriority w:val="99"/>
    <w:qFormat/>
    <w:rsid w:val="00D97E7D"/>
    <w:rPr>
      <w:rFonts w:eastAsia="Calibri"/>
      <w:b/>
    </w:rPr>
  </w:style>
  <w:style w:type="paragraph" w:customStyle="1" w:styleId="tag">
    <w:name w:val="%tag"/>
    <w:basedOn w:val="Normal"/>
    <w:next w:val="Normal"/>
    <w:uiPriority w:val="99"/>
    <w:qFormat/>
    <w:rsid w:val="00D97E7D"/>
    <w:rPr>
      <w:rFonts w:eastAsia="Calibri"/>
      <w:bCs/>
      <w:sz w:val="18"/>
    </w:rPr>
  </w:style>
  <w:style w:type="character" w:customStyle="1" w:styleId="Style2Char">
    <w:name w:val="Style 2 Char"/>
    <w:link w:val="Style20"/>
    <w:uiPriority w:val="99"/>
    <w:locked/>
    <w:rsid w:val="00D97E7D"/>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D97E7D"/>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D97E7D"/>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D97E7D"/>
    <w:rPr>
      <w:rFonts w:ascii="Garamond" w:eastAsia="Times New Roman" w:hAnsi="Garamond"/>
      <w:sz w:val="24"/>
      <w:szCs w:val="20"/>
      <w:u w:val="single"/>
      <w:lang w:val="x-none" w:eastAsia="x-none"/>
    </w:rPr>
  </w:style>
  <w:style w:type="character" w:customStyle="1" w:styleId="textsmallChar0">
    <w:name w:val="textsmall Char"/>
    <w:link w:val="textsmall0"/>
    <w:locked/>
    <w:rsid w:val="00D97E7D"/>
    <w:rPr>
      <w:rFonts w:ascii="Georgia" w:eastAsia="Times New Roman" w:hAnsi="Georgia"/>
      <w:sz w:val="18"/>
      <w:szCs w:val="20"/>
      <w:lang w:val="x-none" w:eastAsia="x-none"/>
    </w:rPr>
  </w:style>
  <w:style w:type="paragraph" w:customStyle="1" w:styleId="textsmall0">
    <w:name w:val="textsmall"/>
    <w:basedOn w:val="Normal"/>
    <w:link w:val="textsmallChar0"/>
    <w:qFormat/>
    <w:rsid w:val="00D97E7D"/>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D97E7D"/>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D97E7D"/>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D97E7D"/>
    <w:rPr>
      <w:rFonts w:ascii="Arial" w:eastAsia="Times New Roman" w:hAnsi="Arial" w:cs="Arial"/>
      <w:sz w:val="12"/>
    </w:rPr>
  </w:style>
  <w:style w:type="paragraph" w:customStyle="1" w:styleId="Micro">
    <w:name w:val="Micro"/>
    <w:basedOn w:val="Normal"/>
    <w:next w:val="Normal"/>
    <w:link w:val="MicroChar"/>
    <w:qFormat/>
    <w:rsid w:val="00D97E7D"/>
    <w:rPr>
      <w:rFonts w:ascii="Arial" w:eastAsia="Times New Roman" w:hAnsi="Arial" w:cs="Arial"/>
      <w:sz w:val="12"/>
    </w:rPr>
  </w:style>
  <w:style w:type="character" w:customStyle="1" w:styleId="CardNotUnderlinedChar1">
    <w:name w:val="Card Not Underlined Char1"/>
    <w:link w:val="CardNotUnderlined"/>
    <w:locked/>
    <w:rsid w:val="00D97E7D"/>
    <w:rPr>
      <w:rFonts w:ascii="Cambria" w:eastAsia="Times New Roman" w:hAnsi="Cambria" w:cs="Times New Roman"/>
      <w:sz w:val="18"/>
      <w:szCs w:val="20"/>
    </w:rPr>
  </w:style>
  <w:style w:type="paragraph" w:customStyle="1" w:styleId="h-lead">
    <w:name w:val="h-lead"/>
    <w:basedOn w:val="Normal"/>
    <w:uiPriority w:val="99"/>
    <w:qFormat/>
    <w:rsid w:val="00D97E7D"/>
    <w:pPr>
      <w:spacing w:before="100" w:beforeAutospacing="1" w:after="100" w:afterAutospacing="1"/>
    </w:pPr>
    <w:rPr>
      <w:rFonts w:eastAsia="Times New Roman"/>
      <w:sz w:val="24"/>
    </w:rPr>
  </w:style>
  <w:style w:type="paragraph" w:customStyle="1" w:styleId="intro">
    <w:name w:val="intro"/>
    <w:basedOn w:val="Normal"/>
    <w:uiPriority w:val="99"/>
    <w:qFormat/>
    <w:rsid w:val="00D97E7D"/>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D97E7D"/>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D97E7D"/>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D97E7D"/>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D97E7D"/>
    <w:rPr>
      <w:rFonts w:eastAsia="Calibri"/>
    </w:rPr>
  </w:style>
  <w:style w:type="paragraph" w:customStyle="1" w:styleId="F3-TagAuthor">
    <w:name w:val="F3 - Tag/Author"/>
    <w:basedOn w:val="Normal"/>
    <w:uiPriority w:val="99"/>
    <w:qFormat/>
    <w:rsid w:val="00D97E7D"/>
    <w:rPr>
      <w:rFonts w:eastAsia="Times New Roman"/>
      <w:b/>
    </w:rPr>
  </w:style>
  <w:style w:type="paragraph" w:customStyle="1" w:styleId="F5-UnderlineNormal">
    <w:name w:val="F5 - Underline Normal"/>
    <w:basedOn w:val="Normal"/>
    <w:uiPriority w:val="99"/>
    <w:qFormat/>
    <w:rsid w:val="00D97E7D"/>
    <w:rPr>
      <w:rFonts w:eastAsia="Calibri"/>
      <w:u w:val="single"/>
    </w:rPr>
  </w:style>
  <w:style w:type="paragraph" w:customStyle="1" w:styleId="Brief-PrimarySource">
    <w:name w:val="Brief - Primary Source"/>
    <w:basedOn w:val="Normal"/>
    <w:uiPriority w:val="99"/>
    <w:qFormat/>
    <w:rsid w:val="00D97E7D"/>
    <w:rPr>
      <w:rFonts w:eastAsia="Times New Roman"/>
      <w:b/>
      <w:sz w:val="24"/>
      <w:u w:val="single"/>
    </w:rPr>
  </w:style>
  <w:style w:type="paragraph" w:customStyle="1" w:styleId="Brief-Underline">
    <w:name w:val="Brief - Underline"/>
    <w:basedOn w:val="Normal"/>
    <w:uiPriority w:val="99"/>
    <w:qFormat/>
    <w:rsid w:val="00D97E7D"/>
    <w:rPr>
      <w:rFonts w:eastAsia="Times New Roman"/>
      <w:u w:val="single"/>
    </w:rPr>
  </w:style>
  <w:style w:type="paragraph" w:customStyle="1" w:styleId="Brief">
    <w:name w:val="Brief"/>
    <w:basedOn w:val="Brief-PrimarySource"/>
    <w:uiPriority w:val="99"/>
    <w:qFormat/>
    <w:rsid w:val="00D97E7D"/>
    <w:rPr>
      <w:b w:val="0"/>
    </w:rPr>
  </w:style>
  <w:style w:type="paragraph" w:customStyle="1" w:styleId="CM2">
    <w:name w:val="CM2"/>
    <w:basedOn w:val="Normal"/>
    <w:next w:val="Normal"/>
    <w:uiPriority w:val="99"/>
    <w:qFormat/>
    <w:rsid w:val="00D97E7D"/>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D97E7D"/>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D97E7D"/>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D97E7D"/>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D97E7D"/>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D97E7D"/>
    <w:pPr>
      <w:widowControl w:val="0"/>
      <w:spacing w:line="276" w:lineRule="atLeast"/>
    </w:pPr>
    <w:rPr>
      <w:color w:val="auto"/>
    </w:rPr>
  </w:style>
  <w:style w:type="paragraph" w:customStyle="1" w:styleId="CM34">
    <w:name w:val="CM34"/>
    <w:basedOn w:val="Default"/>
    <w:next w:val="Default"/>
    <w:uiPriority w:val="99"/>
    <w:qFormat/>
    <w:rsid w:val="00D97E7D"/>
    <w:pPr>
      <w:widowControl w:val="0"/>
    </w:pPr>
    <w:rPr>
      <w:color w:val="auto"/>
    </w:rPr>
  </w:style>
  <w:style w:type="paragraph" w:customStyle="1" w:styleId="CM56">
    <w:name w:val="CM56"/>
    <w:basedOn w:val="Default"/>
    <w:next w:val="Default"/>
    <w:uiPriority w:val="99"/>
    <w:qFormat/>
    <w:rsid w:val="00D97E7D"/>
    <w:pPr>
      <w:widowControl w:val="0"/>
    </w:pPr>
    <w:rPr>
      <w:rFonts w:eastAsia="Calibri"/>
      <w:color w:val="auto"/>
    </w:rPr>
  </w:style>
  <w:style w:type="paragraph" w:customStyle="1" w:styleId="CM58">
    <w:name w:val="CM58"/>
    <w:basedOn w:val="Default"/>
    <w:next w:val="Default"/>
    <w:uiPriority w:val="99"/>
    <w:qFormat/>
    <w:rsid w:val="00D97E7D"/>
    <w:pPr>
      <w:widowControl w:val="0"/>
    </w:pPr>
    <w:rPr>
      <w:rFonts w:eastAsia="Calibri"/>
      <w:color w:val="auto"/>
    </w:rPr>
  </w:style>
  <w:style w:type="paragraph" w:customStyle="1" w:styleId="CM57">
    <w:name w:val="CM57"/>
    <w:basedOn w:val="Default"/>
    <w:next w:val="Default"/>
    <w:uiPriority w:val="99"/>
    <w:qFormat/>
    <w:rsid w:val="00D97E7D"/>
    <w:pPr>
      <w:widowControl w:val="0"/>
    </w:pPr>
    <w:rPr>
      <w:rFonts w:eastAsia="Calibri"/>
      <w:color w:val="auto"/>
    </w:rPr>
  </w:style>
  <w:style w:type="paragraph" w:customStyle="1" w:styleId="CM1">
    <w:name w:val="CM1"/>
    <w:basedOn w:val="Default"/>
    <w:next w:val="Default"/>
    <w:uiPriority w:val="99"/>
    <w:qFormat/>
    <w:rsid w:val="00D97E7D"/>
    <w:pPr>
      <w:widowControl w:val="0"/>
    </w:pPr>
    <w:rPr>
      <w:rFonts w:eastAsia="Calibri"/>
      <w:color w:val="auto"/>
    </w:rPr>
  </w:style>
  <w:style w:type="paragraph" w:customStyle="1" w:styleId="CM49">
    <w:name w:val="CM49"/>
    <w:basedOn w:val="Default"/>
    <w:next w:val="Default"/>
    <w:uiPriority w:val="99"/>
    <w:qFormat/>
    <w:rsid w:val="00D97E7D"/>
    <w:pPr>
      <w:widowControl w:val="0"/>
    </w:pPr>
    <w:rPr>
      <w:rFonts w:eastAsia="Calibri"/>
      <w:color w:val="auto"/>
    </w:rPr>
  </w:style>
  <w:style w:type="paragraph" w:customStyle="1" w:styleId="CM41">
    <w:name w:val="CM41"/>
    <w:basedOn w:val="Default"/>
    <w:next w:val="Default"/>
    <w:uiPriority w:val="99"/>
    <w:qFormat/>
    <w:rsid w:val="00D97E7D"/>
    <w:pPr>
      <w:widowControl w:val="0"/>
    </w:pPr>
    <w:rPr>
      <w:rFonts w:eastAsia="Calibri"/>
      <w:color w:val="auto"/>
    </w:rPr>
  </w:style>
  <w:style w:type="paragraph" w:customStyle="1" w:styleId="3rdOrderPara">
    <w:name w:val="3rd Order Para"/>
    <w:basedOn w:val="Default"/>
    <w:next w:val="Default"/>
    <w:qFormat/>
    <w:rsid w:val="00D97E7D"/>
    <w:pPr>
      <w:widowControl w:val="0"/>
    </w:pPr>
    <w:rPr>
      <w:rFonts w:eastAsia="Calibri"/>
      <w:color w:val="auto"/>
    </w:rPr>
  </w:style>
  <w:style w:type="paragraph" w:customStyle="1" w:styleId="2ndOrderPara">
    <w:name w:val="2nd Order Para"/>
    <w:basedOn w:val="Default"/>
    <w:next w:val="Default"/>
    <w:qFormat/>
    <w:rsid w:val="00D97E7D"/>
    <w:pPr>
      <w:widowControl w:val="0"/>
    </w:pPr>
    <w:rPr>
      <w:rFonts w:eastAsia="Calibri"/>
      <w:color w:val="auto"/>
    </w:rPr>
  </w:style>
  <w:style w:type="paragraph" w:customStyle="1" w:styleId="Normal-SIGN2">
    <w:name w:val="Normal-SIGN2"/>
    <w:basedOn w:val="Default"/>
    <w:next w:val="Default"/>
    <w:qFormat/>
    <w:rsid w:val="00D97E7D"/>
    <w:pPr>
      <w:widowControl w:val="0"/>
    </w:pPr>
    <w:rPr>
      <w:rFonts w:eastAsia="Calibri"/>
      <w:color w:val="auto"/>
    </w:rPr>
  </w:style>
  <w:style w:type="paragraph" w:customStyle="1" w:styleId="Normal-SIGN1">
    <w:name w:val="Normal-SIGN1"/>
    <w:basedOn w:val="Default"/>
    <w:next w:val="Default"/>
    <w:uiPriority w:val="99"/>
    <w:qFormat/>
    <w:rsid w:val="00D97E7D"/>
    <w:pPr>
      <w:widowControl w:val="0"/>
    </w:pPr>
    <w:rPr>
      <w:rFonts w:eastAsia="Calibri"/>
      <w:color w:val="auto"/>
    </w:rPr>
  </w:style>
  <w:style w:type="paragraph" w:customStyle="1" w:styleId="CM3">
    <w:name w:val="CM3"/>
    <w:basedOn w:val="Default"/>
    <w:next w:val="Default"/>
    <w:uiPriority w:val="99"/>
    <w:qFormat/>
    <w:rsid w:val="00D97E7D"/>
    <w:pPr>
      <w:widowControl w:val="0"/>
      <w:spacing w:line="553" w:lineRule="atLeast"/>
    </w:pPr>
    <w:rPr>
      <w:rFonts w:eastAsia="Calibri"/>
      <w:color w:val="auto"/>
    </w:rPr>
  </w:style>
  <w:style w:type="paragraph" w:customStyle="1" w:styleId="CM33">
    <w:name w:val="CM33"/>
    <w:basedOn w:val="Default"/>
    <w:next w:val="Default"/>
    <w:uiPriority w:val="99"/>
    <w:qFormat/>
    <w:rsid w:val="00D97E7D"/>
    <w:pPr>
      <w:widowControl w:val="0"/>
    </w:pPr>
    <w:rPr>
      <w:rFonts w:eastAsia="Calibri"/>
      <w:color w:val="auto"/>
    </w:rPr>
  </w:style>
  <w:style w:type="paragraph" w:customStyle="1" w:styleId="CM37">
    <w:name w:val="CM37"/>
    <w:basedOn w:val="Default"/>
    <w:next w:val="Default"/>
    <w:uiPriority w:val="99"/>
    <w:qFormat/>
    <w:rsid w:val="00D97E7D"/>
    <w:pPr>
      <w:widowControl w:val="0"/>
    </w:pPr>
    <w:rPr>
      <w:rFonts w:eastAsia="Calibri"/>
      <w:color w:val="auto"/>
    </w:rPr>
  </w:style>
  <w:style w:type="paragraph" w:customStyle="1" w:styleId="CM7">
    <w:name w:val="CM7"/>
    <w:basedOn w:val="Default"/>
    <w:next w:val="Default"/>
    <w:uiPriority w:val="99"/>
    <w:qFormat/>
    <w:rsid w:val="00D97E7D"/>
    <w:pPr>
      <w:widowControl w:val="0"/>
      <w:spacing w:line="553" w:lineRule="atLeast"/>
    </w:pPr>
    <w:rPr>
      <w:rFonts w:eastAsia="Calibri"/>
      <w:color w:val="auto"/>
    </w:rPr>
  </w:style>
  <w:style w:type="paragraph" w:customStyle="1" w:styleId="Brief-SecondarySource">
    <w:name w:val="Brief - Secondary Source"/>
    <w:basedOn w:val="Normal"/>
    <w:qFormat/>
    <w:rsid w:val="00D97E7D"/>
    <w:rPr>
      <w:rFonts w:eastAsia="Times New Roman"/>
      <w:sz w:val="14"/>
      <w:szCs w:val="20"/>
    </w:rPr>
  </w:style>
  <w:style w:type="paragraph" w:customStyle="1" w:styleId="Brief-Card">
    <w:name w:val="Brief - Card"/>
    <w:basedOn w:val="Normal"/>
    <w:uiPriority w:val="99"/>
    <w:qFormat/>
    <w:rsid w:val="00D97E7D"/>
    <w:rPr>
      <w:rFonts w:eastAsia="Times New Roman"/>
    </w:rPr>
  </w:style>
  <w:style w:type="paragraph" w:customStyle="1" w:styleId="Pa2">
    <w:name w:val="Pa2"/>
    <w:basedOn w:val="Default"/>
    <w:next w:val="Default"/>
    <w:uiPriority w:val="99"/>
    <w:qFormat/>
    <w:rsid w:val="00D97E7D"/>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D97E7D"/>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D97E7D"/>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D97E7D"/>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D97E7D"/>
    <w:pPr>
      <w:widowControl w:val="0"/>
    </w:pPr>
    <w:rPr>
      <w:rFonts w:ascii="Arial Black" w:hAnsi="Arial Black"/>
      <w:color w:val="auto"/>
    </w:rPr>
  </w:style>
  <w:style w:type="paragraph" w:customStyle="1" w:styleId="Cover1">
    <w:name w:val="Cover 1"/>
    <w:basedOn w:val="Normal"/>
    <w:next w:val="Normal"/>
    <w:uiPriority w:val="99"/>
    <w:qFormat/>
    <w:rsid w:val="00D97E7D"/>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D97E7D"/>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D97E7D"/>
    <w:pPr>
      <w:widowControl w:val="0"/>
    </w:pPr>
    <w:rPr>
      <w:color w:val="auto"/>
    </w:rPr>
  </w:style>
  <w:style w:type="paragraph" w:customStyle="1" w:styleId="Pa11">
    <w:name w:val="Pa11"/>
    <w:basedOn w:val="Normal"/>
    <w:next w:val="Normal"/>
    <w:uiPriority w:val="99"/>
    <w:qFormat/>
    <w:rsid w:val="00D97E7D"/>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D97E7D"/>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D97E7D"/>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D97E7D"/>
    <w:pPr>
      <w:widowControl w:val="0"/>
    </w:pPr>
    <w:rPr>
      <w:rFonts w:eastAsia="Calibri"/>
      <w:color w:val="auto"/>
    </w:rPr>
  </w:style>
  <w:style w:type="paragraph" w:customStyle="1" w:styleId="CM5">
    <w:name w:val="CM5"/>
    <w:basedOn w:val="Default"/>
    <w:next w:val="Default"/>
    <w:qFormat/>
    <w:rsid w:val="00D97E7D"/>
    <w:pPr>
      <w:widowControl w:val="0"/>
      <w:spacing w:line="553" w:lineRule="atLeast"/>
    </w:pPr>
    <w:rPr>
      <w:rFonts w:eastAsia="Calibri"/>
      <w:color w:val="auto"/>
    </w:rPr>
  </w:style>
  <w:style w:type="paragraph" w:customStyle="1" w:styleId="CM28">
    <w:name w:val="CM28"/>
    <w:basedOn w:val="Default"/>
    <w:next w:val="Default"/>
    <w:uiPriority w:val="99"/>
    <w:qFormat/>
    <w:rsid w:val="00D97E7D"/>
    <w:pPr>
      <w:widowControl w:val="0"/>
    </w:pPr>
    <w:rPr>
      <w:rFonts w:eastAsia="Calibri"/>
      <w:color w:val="auto"/>
    </w:rPr>
  </w:style>
  <w:style w:type="paragraph" w:customStyle="1" w:styleId="CM8">
    <w:name w:val="CM8"/>
    <w:basedOn w:val="Default"/>
    <w:next w:val="Default"/>
    <w:uiPriority w:val="99"/>
    <w:qFormat/>
    <w:rsid w:val="00D97E7D"/>
    <w:pPr>
      <w:widowControl w:val="0"/>
    </w:pPr>
    <w:rPr>
      <w:rFonts w:eastAsia="Calibri"/>
      <w:color w:val="auto"/>
    </w:rPr>
  </w:style>
  <w:style w:type="paragraph" w:customStyle="1" w:styleId="CM6">
    <w:name w:val="CM6"/>
    <w:basedOn w:val="Default"/>
    <w:next w:val="Default"/>
    <w:uiPriority w:val="99"/>
    <w:qFormat/>
    <w:rsid w:val="00D97E7D"/>
    <w:pPr>
      <w:widowControl w:val="0"/>
      <w:spacing w:line="553" w:lineRule="atLeast"/>
    </w:pPr>
    <w:rPr>
      <w:rFonts w:eastAsia="Calibri"/>
      <w:color w:val="auto"/>
    </w:rPr>
  </w:style>
  <w:style w:type="paragraph" w:customStyle="1" w:styleId="CM22">
    <w:name w:val="CM22"/>
    <w:basedOn w:val="Default"/>
    <w:next w:val="Default"/>
    <w:uiPriority w:val="99"/>
    <w:qFormat/>
    <w:rsid w:val="00D97E7D"/>
    <w:pPr>
      <w:widowControl w:val="0"/>
    </w:pPr>
    <w:rPr>
      <w:rFonts w:eastAsia="Calibri"/>
      <w:color w:val="auto"/>
    </w:rPr>
  </w:style>
  <w:style w:type="paragraph" w:customStyle="1" w:styleId="DoubleUnderlined">
    <w:name w:val="Double Underlined"/>
    <w:basedOn w:val="Heading2"/>
    <w:autoRedefine/>
    <w:uiPriority w:val="99"/>
    <w:qFormat/>
    <w:rsid w:val="00D97E7D"/>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D97E7D"/>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D97E7D"/>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D97E7D"/>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D97E7D"/>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D97E7D"/>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D97E7D"/>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D97E7D"/>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D97E7D"/>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D97E7D"/>
  </w:style>
  <w:style w:type="paragraph" w:customStyle="1" w:styleId="StyleUnderliningTimesNewRomanBoldNounderlineKernat16">
    <w:name w:val="Style Underlining + Times New Roman Bold No underline Kern at 16..."/>
    <w:basedOn w:val="Normal"/>
    <w:uiPriority w:val="99"/>
    <w:qFormat/>
    <w:rsid w:val="00D97E7D"/>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D97E7D"/>
    <w:rPr>
      <w:rFonts w:eastAsia="Times New Roman"/>
      <w:b/>
      <w:bCs/>
      <w:kern w:val="32"/>
      <w:sz w:val="32"/>
      <w:szCs w:val="32"/>
    </w:rPr>
  </w:style>
  <w:style w:type="paragraph" w:customStyle="1" w:styleId="StyleBoldUnderliningKernat16pt">
    <w:name w:val="Style Bold Underlining + Kern at 16 pt"/>
    <w:uiPriority w:val="99"/>
    <w:qFormat/>
    <w:rsid w:val="00D97E7D"/>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D97E7D"/>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D97E7D"/>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D97E7D"/>
    <w:pPr>
      <w:ind w:left="400"/>
    </w:pPr>
    <w:rPr>
      <w:rFonts w:eastAsia="Times New Roman"/>
      <w:szCs w:val="20"/>
    </w:rPr>
  </w:style>
  <w:style w:type="paragraph" w:customStyle="1" w:styleId="Paste">
    <w:name w:val="Paste"/>
    <w:basedOn w:val="card"/>
    <w:qFormat/>
    <w:rsid w:val="00D97E7D"/>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D97E7D"/>
    <w:rPr>
      <w:rFonts w:ascii="Georgia" w:eastAsia="Times New Roman" w:hAnsi="Georgia"/>
      <w:b/>
      <w:u w:val="single"/>
    </w:rPr>
  </w:style>
  <w:style w:type="paragraph" w:customStyle="1" w:styleId="UnderlineStyle0">
    <w:name w:val="Underline Style"/>
    <w:basedOn w:val="Normal"/>
    <w:link w:val="UnderlineStyleChar"/>
    <w:qFormat/>
    <w:rsid w:val="00D97E7D"/>
    <w:rPr>
      <w:rFonts w:ascii="Georgia" w:eastAsia="Times New Roman" w:hAnsi="Georgia"/>
      <w:b/>
      <w:sz w:val="24"/>
      <w:u w:val="single"/>
    </w:rPr>
  </w:style>
  <w:style w:type="paragraph" w:customStyle="1" w:styleId="Normalization">
    <w:name w:val="Normalization"/>
    <w:basedOn w:val="Normal"/>
    <w:uiPriority w:val="99"/>
    <w:qFormat/>
    <w:rsid w:val="00D97E7D"/>
    <w:rPr>
      <w:rFonts w:eastAsia="Times New Roman"/>
      <w:sz w:val="18"/>
    </w:rPr>
  </w:style>
  <w:style w:type="paragraph" w:customStyle="1" w:styleId="BreifTitle">
    <w:name w:val="Breif Title"/>
    <w:basedOn w:val="Normal"/>
    <w:autoRedefine/>
    <w:uiPriority w:val="99"/>
    <w:qFormat/>
    <w:rsid w:val="00D97E7D"/>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D97E7D"/>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D97E7D"/>
    <w:pPr>
      <w:spacing w:before="0" w:after="0"/>
      <w:jc w:val="center"/>
      <w:outlineLvl w:val="0"/>
    </w:pPr>
    <w:rPr>
      <w:sz w:val="32"/>
      <w:szCs w:val="32"/>
      <w:lang w:bidi="ar-SA"/>
    </w:rPr>
  </w:style>
  <w:style w:type="paragraph" w:customStyle="1" w:styleId="Tagandcite">
    <w:name w:val="Tag and cite"/>
    <w:basedOn w:val="Normal"/>
    <w:autoRedefine/>
    <w:uiPriority w:val="99"/>
    <w:qFormat/>
    <w:rsid w:val="00D97E7D"/>
    <w:rPr>
      <w:rFonts w:eastAsia="Times New Roman"/>
      <w:color w:val="333333"/>
    </w:rPr>
  </w:style>
  <w:style w:type="paragraph" w:customStyle="1" w:styleId="StyleTagandCiteFranklinGothicDemi">
    <w:name w:val="Style Tag and Cite + Franklin Gothic Demi"/>
    <w:basedOn w:val="Normal"/>
    <w:autoRedefine/>
    <w:uiPriority w:val="99"/>
    <w:qFormat/>
    <w:rsid w:val="00D97E7D"/>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D97E7D"/>
    <w:rPr>
      <w:bCs/>
    </w:rPr>
  </w:style>
  <w:style w:type="paragraph" w:customStyle="1" w:styleId="tagCharCharCharCharCharCharChar">
    <w:name w:val="tag Char Char Char Char Char Char Char"/>
    <w:basedOn w:val="Normal"/>
    <w:uiPriority w:val="99"/>
    <w:qFormat/>
    <w:rsid w:val="00D97E7D"/>
    <w:rPr>
      <w:rFonts w:eastAsia="Times New Roman"/>
      <w:b/>
      <w:sz w:val="24"/>
      <w:szCs w:val="20"/>
    </w:rPr>
  </w:style>
  <w:style w:type="paragraph" w:customStyle="1" w:styleId="title-bold-medium">
    <w:name w:val="title-bold-medium"/>
    <w:basedOn w:val="Normal"/>
    <w:uiPriority w:val="99"/>
    <w:qFormat/>
    <w:rsid w:val="00D97E7D"/>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D97E7D"/>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D97E7D"/>
    <w:rPr>
      <w:rFonts w:ascii="Arial Narrow" w:eastAsia="Times New Roman" w:hAnsi="Arial Narrow"/>
      <w:b/>
      <w:sz w:val="24"/>
    </w:rPr>
  </w:style>
  <w:style w:type="paragraph" w:customStyle="1" w:styleId="BLOCKTITLE1">
    <w:name w:val="BLOCK TITLE"/>
    <w:basedOn w:val="Heading1"/>
    <w:uiPriority w:val="99"/>
    <w:qFormat/>
    <w:rsid w:val="00D97E7D"/>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D97E7D"/>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D97E7D"/>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D97E7D"/>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D97E7D"/>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D97E7D"/>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D97E7D"/>
    <w:pPr>
      <w:spacing w:before="100" w:beforeAutospacing="1" w:after="100" w:afterAutospacing="1"/>
    </w:pPr>
    <w:rPr>
      <w:rFonts w:eastAsia="Times New Roman"/>
    </w:rPr>
  </w:style>
  <w:style w:type="paragraph" w:customStyle="1" w:styleId="ToRead">
    <w:name w:val="To Read"/>
    <w:basedOn w:val="Normal"/>
    <w:uiPriority w:val="99"/>
    <w:qFormat/>
    <w:rsid w:val="00D97E7D"/>
    <w:pPr>
      <w:ind w:left="720"/>
    </w:pPr>
    <w:rPr>
      <w:rFonts w:ascii="Verdana" w:eastAsia="Times New Roman" w:hAnsi="Verdana"/>
      <w:b/>
      <w:u w:val="single"/>
    </w:rPr>
  </w:style>
  <w:style w:type="paragraph" w:customStyle="1" w:styleId="Style1">
    <w:name w:val="Style 1"/>
    <w:basedOn w:val="Normal"/>
    <w:uiPriority w:val="99"/>
    <w:qFormat/>
    <w:rsid w:val="00D97E7D"/>
    <w:pPr>
      <w:widowControl w:val="0"/>
      <w:ind w:firstLine="216"/>
    </w:pPr>
    <w:rPr>
      <w:rFonts w:eastAsia="Times New Roman"/>
      <w:noProof/>
      <w:color w:val="000000"/>
      <w:szCs w:val="20"/>
    </w:rPr>
  </w:style>
  <w:style w:type="paragraph" w:customStyle="1" w:styleId="Style41">
    <w:name w:val="Style 4"/>
    <w:basedOn w:val="Normal"/>
    <w:uiPriority w:val="99"/>
    <w:qFormat/>
    <w:rsid w:val="00D97E7D"/>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D97E7D"/>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D97E7D"/>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D97E7D"/>
    <w:pPr>
      <w:ind w:left="1660"/>
    </w:pPr>
  </w:style>
  <w:style w:type="paragraph" w:customStyle="1" w:styleId="PageNumber1">
    <w:name w:val="Page Number1"/>
    <w:basedOn w:val="Normal"/>
    <w:next w:val="Normal"/>
    <w:uiPriority w:val="99"/>
    <w:qFormat/>
    <w:rsid w:val="00D97E7D"/>
    <w:rPr>
      <w:rFonts w:eastAsia="Times New Roman"/>
    </w:rPr>
  </w:style>
  <w:style w:type="paragraph" w:customStyle="1" w:styleId="Card1">
    <w:name w:val="Card1"/>
    <w:uiPriority w:val="99"/>
    <w:qFormat/>
    <w:rsid w:val="00D97E7D"/>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D97E7D"/>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D97E7D"/>
    <w:pPr>
      <w:ind w:left="288" w:right="288"/>
    </w:pPr>
    <w:rPr>
      <w:rFonts w:eastAsia="Times New Roman"/>
    </w:rPr>
  </w:style>
  <w:style w:type="paragraph" w:customStyle="1" w:styleId="CaseListNormal">
    <w:name w:val="Case List Normal"/>
    <w:basedOn w:val="Normal"/>
    <w:uiPriority w:val="99"/>
    <w:qFormat/>
    <w:rsid w:val="00D97E7D"/>
    <w:rPr>
      <w:rFonts w:ascii="Times" w:eastAsia="Times New Roman" w:hAnsi="Times"/>
      <w:szCs w:val="26"/>
    </w:rPr>
  </w:style>
  <w:style w:type="paragraph" w:customStyle="1" w:styleId="Body">
    <w:name w:val="Body"/>
    <w:basedOn w:val="Normal"/>
    <w:uiPriority w:val="99"/>
    <w:qFormat/>
    <w:rsid w:val="00D97E7D"/>
    <w:pPr>
      <w:outlineLvl w:val="3"/>
    </w:pPr>
    <w:rPr>
      <w:rFonts w:eastAsia="Times New Roman"/>
      <w:szCs w:val="20"/>
    </w:rPr>
  </w:style>
  <w:style w:type="paragraph" w:customStyle="1" w:styleId="3text">
    <w:name w:val="3text"/>
    <w:basedOn w:val="Normal"/>
    <w:uiPriority w:val="99"/>
    <w:qFormat/>
    <w:rsid w:val="00D97E7D"/>
    <w:pPr>
      <w:spacing w:before="100" w:beforeAutospacing="1" w:after="100" w:afterAutospacing="1"/>
    </w:pPr>
    <w:rPr>
      <w:rFonts w:eastAsia="Times New Roman"/>
      <w:sz w:val="24"/>
    </w:rPr>
  </w:style>
  <w:style w:type="paragraph" w:customStyle="1" w:styleId="TimesNewRoman12">
    <w:name w:val="TimesNewRoman12"/>
    <w:uiPriority w:val="99"/>
    <w:qFormat/>
    <w:rsid w:val="00D97E7D"/>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D97E7D"/>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D97E7D"/>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D97E7D"/>
    <w:rPr>
      <w:rFonts w:eastAsia="Times New Roman"/>
      <w:color w:val="000000"/>
      <w:sz w:val="18"/>
    </w:rPr>
  </w:style>
  <w:style w:type="paragraph" w:customStyle="1" w:styleId="text1">
    <w:name w:val="text1"/>
    <w:basedOn w:val="Normal"/>
    <w:autoRedefine/>
    <w:uiPriority w:val="99"/>
    <w:qFormat/>
    <w:rsid w:val="00D97E7D"/>
    <w:rPr>
      <w:rFonts w:eastAsia="Times New Roman"/>
      <w:szCs w:val="20"/>
    </w:rPr>
  </w:style>
  <w:style w:type="paragraph" w:customStyle="1" w:styleId="RepeatBlockHeading">
    <w:name w:val="Repeat Block Heading"/>
    <w:basedOn w:val="Normal"/>
    <w:autoRedefine/>
    <w:uiPriority w:val="99"/>
    <w:qFormat/>
    <w:rsid w:val="00D97E7D"/>
    <w:pPr>
      <w:jc w:val="center"/>
    </w:pPr>
    <w:rPr>
      <w:rFonts w:eastAsia="Times New Roman"/>
      <w:b/>
      <w:smallCaps/>
      <w:color w:val="000000"/>
      <w:sz w:val="24"/>
      <w:u w:val="thick"/>
    </w:rPr>
  </w:style>
  <w:style w:type="paragraph" w:customStyle="1" w:styleId="story-headline">
    <w:name w:val="story-headline"/>
    <w:basedOn w:val="Normal"/>
    <w:uiPriority w:val="99"/>
    <w:qFormat/>
    <w:rsid w:val="00D97E7D"/>
    <w:pPr>
      <w:spacing w:before="72" w:after="72"/>
    </w:pPr>
    <w:rPr>
      <w:rFonts w:ascii="Arial" w:eastAsia="Times New Roman" w:hAnsi="Arial"/>
      <w:b/>
      <w:bCs/>
      <w:sz w:val="26"/>
      <w:szCs w:val="26"/>
    </w:rPr>
  </w:style>
  <w:style w:type="paragraph" w:customStyle="1" w:styleId="story-body">
    <w:name w:val="story-body"/>
    <w:basedOn w:val="Normal"/>
    <w:uiPriority w:val="99"/>
    <w:qFormat/>
    <w:rsid w:val="00D97E7D"/>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D97E7D"/>
    <w:rPr>
      <w:rFonts w:ascii="Arial" w:eastAsia="Times New Roman" w:hAnsi="Arial"/>
      <w:b/>
      <w:bCs/>
    </w:rPr>
  </w:style>
  <w:style w:type="paragraph" w:customStyle="1" w:styleId="TextofCards">
    <w:name w:val="Text of Cards"/>
    <w:basedOn w:val="Normal"/>
    <w:uiPriority w:val="99"/>
    <w:qFormat/>
    <w:rsid w:val="00D97E7D"/>
    <w:rPr>
      <w:rFonts w:eastAsia="Times New Roman"/>
      <w:color w:val="000000"/>
      <w:spacing w:val="6"/>
      <w:szCs w:val="23"/>
    </w:rPr>
  </w:style>
  <w:style w:type="paragraph" w:customStyle="1" w:styleId="Corpotesto">
    <w:name w:val="Corpo testo"/>
    <w:basedOn w:val="Normal"/>
    <w:uiPriority w:val="99"/>
    <w:qFormat/>
    <w:rsid w:val="00D97E7D"/>
    <w:pPr>
      <w:widowControl w:val="0"/>
      <w:adjustRightInd w:val="0"/>
      <w:spacing w:after="283"/>
    </w:pPr>
    <w:rPr>
      <w:rFonts w:ascii="Times" w:eastAsia="Times New Roman" w:hAnsi="Times"/>
    </w:rPr>
  </w:style>
  <w:style w:type="paragraph" w:customStyle="1" w:styleId="tagCharChar1Char">
    <w:name w:val="tag Char Char1 Char"/>
    <w:uiPriority w:val="99"/>
    <w:qFormat/>
    <w:rsid w:val="00D97E7D"/>
    <w:rPr>
      <w:rFonts w:eastAsia="Times New Roman" w:cs="Calibri"/>
      <w:b/>
      <w:bCs/>
    </w:rPr>
  </w:style>
  <w:style w:type="paragraph" w:customStyle="1" w:styleId="inside-copy">
    <w:name w:val="inside-copy"/>
    <w:basedOn w:val="Normal"/>
    <w:uiPriority w:val="99"/>
    <w:qFormat/>
    <w:rsid w:val="00D97E7D"/>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D97E7D"/>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D97E7D"/>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D97E7D"/>
    <w:rPr>
      <w:rFonts w:ascii="Arial" w:hAnsi="Arial"/>
      <w:b w:val="0"/>
      <w:caps w:val="0"/>
      <w:sz w:val="20"/>
    </w:rPr>
  </w:style>
  <w:style w:type="paragraph" w:customStyle="1" w:styleId="ProjectTitleLine">
    <w:name w:val="Project Title Line"/>
    <w:basedOn w:val="Normal"/>
    <w:next w:val="Normal"/>
    <w:autoRedefine/>
    <w:uiPriority w:val="99"/>
    <w:qFormat/>
    <w:rsid w:val="00D97E7D"/>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D97E7D"/>
    <w:rPr>
      <w:rFonts w:ascii="Arial Narrow" w:eastAsia="Times New Roman" w:hAnsi="Arial Narrow"/>
      <w:strike/>
    </w:rPr>
  </w:style>
  <w:style w:type="paragraph" w:customStyle="1" w:styleId="NormalVerdana">
    <w:name w:val="Normal + Verdana"/>
    <w:aliases w:val="10 pt,White,Normal + Arial"/>
    <w:basedOn w:val="Normal"/>
    <w:uiPriority w:val="99"/>
    <w:qFormat/>
    <w:rsid w:val="00D97E7D"/>
    <w:rPr>
      <w:rFonts w:ascii="Arial" w:eastAsia="Times New Roman" w:hAnsi="Arial"/>
      <w:szCs w:val="20"/>
      <w:u w:val="single"/>
    </w:rPr>
  </w:style>
  <w:style w:type="paragraph" w:customStyle="1" w:styleId="Normal10pt">
    <w:name w:val="Normal + 10 pt"/>
    <w:basedOn w:val="Normal"/>
    <w:uiPriority w:val="99"/>
    <w:qFormat/>
    <w:rsid w:val="00D97E7D"/>
    <w:rPr>
      <w:rFonts w:eastAsia="Times New Roman"/>
      <w:szCs w:val="20"/>
    </w:rPr>
  </w:style>
  <w:style w:type="paragraph" w:customStyle="1" w:styleId="cardChar1Char">
    <w:name w:val="card Char1 Char"/>
    <w:basedOn w:val="Normal"/>
    <w:uiPriority w:val="99"/>
    <w:qFormat/>
    <w:rsid w:val="00D97E7D"/>
    <w:pPr>
      <w:ind w:left="288" w:right="288"/>
    </w:pPr>
    <w:rPr>
      <w:rFonts w:eastAsia="Times New Roman"/>
      <w:szCs w:val="20"/>
    </w:rPr>
  </w:style>
  <w:style w:type="paragraph" w:customStyle="1" w:styleId="CM12">
    <w:name w:val="CM12"/>
    <w:basedOn w:val="Default"/>
    <w:next w:val="Default"/>
    <w:uiPriority w:val="99"/>
    <w:qFormat/>
    <w:rsid w:val="00D97E7D"/>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D97E7D"/>
    <w:pPr>
      <w:widowControl w:val="0"/>
      <w:spacing w:after="480"/>
    </w:pPr>
    <w:rPr>
      <w:rFonts w:ascii="Granjon LT Std" w:hAnsi="Granjon LT Std"/>
      <w:color w:val="auto"/>
    </w:rPr>
  </w:style>
  <w:style w:type="paragraph" w:customStyle="1" w:styleId="CM10">
    <w:name w:val="CM10"/>
    <w:basedOn w:val="Default"/>
    <w:next w:val="Default"/>
    <w:uiPriority w:val="99"/>
    <w:qFormat/>
    <w:rsid w:val="00D97E7D"/>
    <w:pPr>
      <w:widowControl w:val="0"/>
      <w:spacing w:line="320" w:lineRule="atLeast"/>
    </w:pPr>
    <w:rPr>
      <w:rFonts w:ascii="Granjon LT Std" w:hAnsi="Granjon LT Std"/>
      <w:color w:val="auto"/>
    </w:rPr>
  </w:style>
  <w:style w:type="paragraph" w:customStyle="1" w:styleId="bold">
    <w:name w:val="bold"/>
    <w:basedOn w:val="Normal"/>
    <w:uiPriority w:val="99"/>
    <w:qFormat/>
    <w:rsid w:val="00D97E7D"/>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D97E7D"/>
    <w:rPr>
      <w:rFonts w:ascii="Arial Narrow" w:eastAsia="Times New Roman" w:hAnsi="Arial Narrow"/>
      <w:strike/>
      <w:szCs w:val="20"/>
    </w:rPr>
  </w:style>
  <w:style w:type="paragraph" w:customStyle="1" w:styleId="textbodyblack">
    <w:name w:val="textbodyblack"/>
    <w:basedOn w:val="Normal"/>
    <w:uiPriority w:val="99"/>
    <w:qFormat/>
    <w:rsid w:val="00D97E7D"/>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D97E7D"/>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D97E7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D97E7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D97E7D"/>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D97E7D"/>
    <w:rPr>
      <w:rFonts w:ascii="Georgia" w:eastAsia="Times New Roman" w:hAnsi="Georgia"/>
      <w:b/>
      <w:bCs/>
      <w:szCs w:val="16"/>
      <w:u w:val="single"/>
    </w:rPr>
  </w:style>
  <w:style w:type="paragraph" w:customStyle="1" w:styleId="CiteCorrected">
    <w:name w:val="Cite Corrected"/>
    <w:basedOn w:val="Normal"/>
    <w:link w:val="CiteCorrectedChar"/>
    <w:qFormat/>
    <w:rsid w:val="00D97E7D"/>
    <w:rPr>
      <w:rFonts w:ascii="Georgia" w:eastAsia="Times New Roman" w:hAnsi="Georgia"/>
      <w:b/>
      <w:bCs/>
      <w:sz w:val="24"/>
      <w:szCs w:val="16"/>
      <w:u w:val="single"/>
    </w:rPr>
  </w:style>
  <w:style w:type="paragraph" w:customStyle="1" w:styleId="CardText20">
    <w:name w:val="Card Text 2"/>
    <w:basedOn w:val="CardText10"/>
    <w:link w:val="CardText2Char"/>
    <w:qFormat/>
    <w:rsid w:val="00D97E7D"/>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D97E7D"/>
    <w:pPr>
      <w:ind w:left="288"/>
    </w:pPr>
    <w:rPr>
      <w:rFonts w:eastAsia="SimSun"/>
      <w:szCs w:val="20"/>
      <w:lang w:eastAsia="zh-CN"/>
    </w:rPr>
  </w:style>
  <w:style w:type="paragraph" w:customStyle="1" w:styleId="BriefTitle2">
    <w:name w:val="Brief Title 2"/>
    <w:basedOn w:val="BriefTitle"/>
    <w:uiPriority w:val="99"/>
    <w:qFormat/>
    <w:rsid w:val="00D97E7D"/>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D97E7D"/>
    <w:rPr>
      <w:u w:val="single"/>
    </w:rPr>
  </w:style>
  <w:style w:type="paragraph" w:customStyle="1" w:styleId="StyleCardText11ptUnderline">
    <w:name w:val="Style Card Text + 11 pt Underline"/>
    <w:link w:val="StyleCardText11ptUnderlineChar"/>
    <w:qFormat/>
    <w:rsid w:val="00D97E7D"/>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D97E7D"/>
    <w:rPr>
      <w:rFonts w:ascii="Georgia" w:hAnsi="Georgia"/>
      <w:sz w:val="16"/>
    </w:rPr>
  </w:style>
  <w:style w:type="paragraph" w:customStyle="1" w:styleId="StyleMinimizedText11pt">
    <w:name w:val="Style Minimized Text + 11 pt"/>
    <w:basedOn w:val="Normal"/>
    <w:link w:val="StyleMinimizedText11ptChar"/>
    <w:qFormat/>
    <w:rsid w:val="00D97E7D"/>
    <w:rPr>
      <w:rFonts w:ascii="Georgia" w:hAnsi="Georgia"/>
      <w:sz w:val="16"/>
    </w:rPr>
  </w:style>
  <w:style w:type="character" w:customStyle="1" w:styleId="StyleMinimizedText11pt1Char">
    <w:name w:val="Style Minimized Text + 11 pt1 Char"/>
    <w:basedOn w:val="DefaultParagraphFont"/>
    <w:link w:val="StyleMinimizedText11pt1"/>
    <w:locked/>
    <w:rsid w:val="00D97E7D"/>
    <w:rPr>
      <w:rFonts w:ascii="Georgia" w:hAnsi="Georgia"/>
      <w:sz w:val="16"/>
    </w:rPr>
  </w:style>
  <w:style w:type="paragraph" w:customStyle="1" w:styleId="StyleMinimizedText11pt1">
    <w:name w:val="Style Minimized Text + 11 pt1"/>
    <w:basedOn w:val="Normal"/>
    <w:link w:val="StyleMinimizedText11pt1Char"/>
    <w:qFormat/>
    <w:rsid w:val="00D97E7D"/>
    <w:rPr>
      <w:rFonts w:ascii="Georgia" w:hAnsi="Georgia"/>
      <w:sz w:val="16"/>
    </w:rPr>
  </w:style>
  <w:style w:type="character" w:customStyle="1" w:styleId="Debate-CardSmalltextF2Char">
    <w:name w:val="Debate- Card Small text F2 Char"/>
    <w:link w:val="Debate-CardSmalltextF2"/>
    <w:locked/>
    <w:rsid w:val="00D97E7D"/>
    <w:rPr>
      <w:rFonts w:ascii="Arial Narrow" w:hAnsi="Arial Narrow"/>
      <w:sz w:val="16"/>
    </w:rPr>
  </w:style>
  <w:style w:type="paragraph" w:customStyle="1" w:styleId="Debate-CardSmalltextF2">
    <w:name w:val="Debate- Card Small text F2"/>
    <w:basedOn w:val="Normal"/>
    <w:next w:val="Normal"/>
    <w:link w:val="Debate-CardSmalltextF2Char"/>
    <w:qFormat/>
    <w:rsid w:val="00D97E7D"/>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D97E7D"/>
    <w:rPr>
      <w:rFonts w:ascii="Arial Narrow" w:hAnsi="Arial Narrow"/>
      <w:b/>
      <w:sz w:val="18"/>
      <w:u w:val="single"/>
    </w:rPr>
  </w:style>
  <w:style w:type="paragraph" w:customStyle="1" w:styleId="Debate-EmphasizedText-F5">
    <w:name w:val="Debate- Emphasized Text- F5"/>
    <w:basedOn w:val="Normal"/>
    <w:link w:val="Debate-EmphasizedText-F5Char"/>
    <w:qFormat/>
    <w:rsid w:val="00D97E7D"/>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D97E7D"/>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D97E7D"/>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D97E7D"/>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D97E7D"/>
    <w:rPr>
      <w:rFonts w:ascii="Times New Roman" w:eastAsia="Times New Roman" w:hAnsi="Times New Roman" w:cs="Calibri"/>
      <w:sz w:val="16"/>
    </w:rPr>
  </w:style>
  <w:style w:type="character" w:customStyle="1" w:styleId="CardStyleChar">
    <w:name w:val="Card Style Char"/>
    <w:link w:val="CardStyle0"/>
    <w:locked/>
    <w:rsid w:val="00D97E7D"/>
    <w:rPr>
      <w:rFonts w:ascii="Calibri" w:eastAsia="Times New Roman" w:hAnsi="Calibri"/>
      <w:sz w:val="22"/>
    </w:rPr>
  </w:style>
  <w:style w:type="paragraph" w:customStyle="1" w:styleId="emactive">
    <w:name w:val="emactive"/>
    <w:basedOn w:val="Normal"/>
    <w:uiPriority w:val="99"/>
    <w:qFormat/>
    <w:rsid w:val="00D97E7D"/>
    <w:pPr>
      <w:spacing w:before="100" w:beforeAutospacing="1" w:after="100" w:afterAutospacing="1"/>
    </w:pPr>
    <w:rPr>
      <w:rFonts w:eastAsia="Times New Roman"/>
      <w:sz w:val="24"/>
    </w:rPr>
  </w:style>
  <w:style w:type="paragraph" w:customStyle="1" w:styleId="emready">
    <w:name w:val="emready"/>
    <w:basedOn w:val="Normal"/>
    <w:uiPriority w:val="99"/>
    <w:qFormat/>
    <w:rsid w:val="00D97E7D"/>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D97E7D"/>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D97E7D"/>
    <w:rPr>
      <w:rFonts w:ascii="Georgia" w:eastAsia="Times New Roman" w:hAnsi="Georgia" w:cs="Times New Roman"/>
      <w:b/>
      <w:sz w:val="24"/>
      <w:u w:val="single"/>
    </w:rPr>
  </w:style>
  <w:style w:type="character" w:customStyle="1" w:styleId="CardHighlightChar">
    <w:name w:val="Card Highlight Char"/>
    <w:link w:val="CardHighlight"/>
    <w:locked/>
    <w:rsid w:val="00D97E7D"/>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D97E7D"/>
    <w:pPr>
      <w:shd w:val="clear" w:color="auto" w:fill="66FFFF"/>
    </w:pPr>
    <w:rPr>
      <w:rFonts w:eastAsia="Calibri" w:cs="Calibri"/>
      <w:sz w:val="24"/>
      <w:u w:val="single"/>
    </w:rPr>
  </w:style>
  <w:style w:type="character" w:customStyle="1" w:styleId="BlockHeaderHiddenChar">
    <w:name w:val="Block Header Hidden Char"/>
    <w:link w:val="BlockHeaderHidden"/>
    <w:locked/>
    <w:rsid w:val="00D97E7D"/>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D97E7D"/>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D97E7D"/>
    <w:pPr>
      <w:spacing w:before="100" w:beforeAutospacing="1" w:after="100" w:afterAutospacing="1"/>
    </w:pPr>
    <w:rPr>
      <w:rFonts w:eastAsia="Times New Roman"/>
      <w:sz w:val="24"/>
    </w:rPr>
  </w:style>
  <w:style w:type="paragraph" w:customStyle="1" w:styleId="norma">
    <w:name w:val="norma"/>
    <w:basedOn w:val="Heading3"/>
    <w:uiPriority w:val="99"/>
    <w:qFormat/>
    <w:rsid w:val="00D97E7D"/>
    <w:rPr>
      <w:rFonts w:eastAsia="MS Gothic" w:cs="Arial"/>
      <w:bCs w:val="0"/>
      <w:sz w:val="24"/>
      <w:szCs w:val="24"/>
    </w:rPr>
  </w:style>
  <w:style w:type="paragraph" w:customStyle="1" w:styleId="nromal">
    <w:name w:val="nromal"/>
    <w:basedOn w:val="Normal"/>
    <w:uiPriority w:val="99"/>
    <w:qFormat/>
    <w:rsid w:val="00D97E7D"/>
    <w:pPr>
      <w:keepNext/>
      <w:keepLines/>
      <w:spacing w:before="200"/>
      <w:outlineLvl w:val="3"/>
    </w:pPr>
    <w:rPr>
      <w:rFonts w:eastAsia="Times New Roman" w:cs="Cambria"/>
      <w:b/>
      <w:iCs/>
    </w:rPr>
  </w:style>
  <w:style w:type="paragraph" w:customStyle="1" w:styleId="natural">
    <w:name w:val="natural"/>
    <w:basedOn w:val="Normal"/>
    <w:uiPriority w:val="99"/>
    <w:qFormat/>
    <w:rsid w:val="00D97E7D"/>
    <w:pPr>
      <w:keepNext/>
      <w:keepLines/>
      <w:spacing w:before="200"/>
      <w:outlineLvl w:val="3"/>
    </w:pPr>
    <w:rPr>
      <w:rFonts w:eastAsia="Times New Roman"/>
      <w:b/>
      <w:iCs/>
    </w:rPr>
  </w:style>
  <w:style w:type="paragraph" w:customStyle="1" w:styleId="nroaml">
    <w:name w:val="nroaml"/>
    <w:basedOn w:val="Normal"/>
    <w:uiPriority w:val="99"/>
    <w:qFormat/>
    <w:rsid w:val="00D97E7D"/>
    <w:pPr>
      <w:keepNext/>
      <w:keepLines/>
      <w:spacing w:before="200"/>
      <w:outlineLvl w:val="3"/>
    </w:pPr>
    <w:rPr>
      <w:rFonts w:eastAsia="Times New Roman"/>
      <w:b/>
      <w:iCs/>
    </w:rPr>
  </w:style>
  <w:style w:type="paragraph" w:customStyle="1" w:styleId="noraml">
    <w:name w:val="noraml"/>
    <w:basedOn w:val="Normal"/>
    <w:uiPriority w:val="99"/>
    <w:qFormat/>
    <w:rsid w:val="00D97E7D"/>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D97E7D"/>
    <w:rPr>
      <w:rFonts w:ascii="Georgia" w:eastAsia="Calibri" w:hAnsi="Georgia"/>
      <w:sz w:val="16"/>
      <w:szCs w:val="16"/>
    </w:rPr>
  </w:style>
  <w:style w:type="paragraph" w:customStyle="1" w:styleId="SmallSizeParagraph">
    <w:name w:val="Small Size Paragraph"/>
    <w:basedOn w:val="Normal"/>
    <w:link w:val="SmallSizeParagraphChar"/>
    <w:qFormat/>
    <w:rsid w:val="00D97E7D"/>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D97E7D"/>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D97E7D"/>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D97E7D"/>
    <w:rPr>
      <w:rFonts w:ascii="Arial" w:eastAsia="Calibri" w:hAnsi="Arial" w:cs="Arial"/>
      <w:kern w:val="2"/>
      <w:sz w:val="14"/>
      <w:szCs w:val="14"/>
      <w:lang w:eastAsia="zh-TW"/>
    </w:rPr>
  </w:style>
  <w:style w:type="paragraph" w:customStyle="1" w:styleId="CardT1">
    <w:name w:val="CardT1"/>
    <w:basedOn w:val="Normal"/>
    <w:link w:val="CardT1Char"/>
    <w:qFormat/>
    <w:rsid w:val="00D97E7D"/>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D97E7D"/>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D97E7D"/>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D97E7D"/>
    <w:pPr>
      <w:spacing w:before="100" w:beforeAutospacing="1" w:after="100" w:afterAutospacing="1"/>
    </w:pPr>
    <w:rPr>
      <w:rFonts w:eastAsia="Times New Roman"/>
      <w:sz w:val="24"/>
    </w:rPr>
  </w:style>
  <w:style w:type="paragraph" w:customStyle="1" w:styleId="CiteReal">
    <w:name w:val="Cite Real"/>
    <w:basedOn w:val="Normal"/>
    <w:next w:val="Normal"/>
    <w:qFormat/>
    <w:rsid w:val="00D97E7D"/>
    <w:rPr>
      <w:rFonts w:ascii="Arial" w:eastAsia="MS Mincho" w:hAnsi="Arial"/>
      <w:b/>
      <w:sz w:val="24"/>
      <w:u w:val="single"/>
    </w:rPr>
  </w:style>
  <w:style w:type="paragraph" w:customStyle="1" w:styleId="2909F619802848F09E01365C32F34654">
    <w:name w:val="2909F619802848F09E01365C32F34654"/>
    <w:uiPriority w:val="99"/>
    <w:qFormat/>
    <w:rsid w:val="00D97E7D"/>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D97E7D"/>
    <w:rPr>
      <w:rFonts w:ascii="Georgia" w:eastAsia="Calibri" w:hAnsi="Georgia"/>
      <w:u w:val="single"/>
      <w:lang w:val="x-none" w:eastAsia="zh-CN"/>
    </w:rPr>
  </w:style>
  <w:style w:type="paragraph" w:customStyle="1" w:styleId="UnderlineS">
    <w:name w:val="Underline S"/>
    <w:basedOn w:val="Normal"/>
    <w:link w:val="UnderlineSChar"/>
    <w:qFormat/>
    <w:rsid w:val="00D97E7D"/>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D97E7D"/>
    <w:rPr>
      <w:rFonts w:ascii="Georgia" w:eastAsia="SimSun" w:hAnsi="Georgia"/>
      <w:sz w:val="12"/>
    </w:rPr>
  </w:style>
  <w:style w:type="paragraph" w:customStyle="1" w:styleId="Ununderlined">
    <w:name w:val="Ununderlined"/>
    <w:basedOn w:val="Normal"/>
    <w:link w:val="UnunderlinedChar"/>
    <w:qFormat/>
    <w:rsid w:val="00D97E7D"/>
    <w:rPr>
      <w:rFonts w:ascii="Georgia" w:eastAsia="SimSun" w:hAnsi="Georgia"/>
      <w:sz w:val="12"/>
    </w:rPr>
  </w:style>
  <w:style w:type="character" w:customStyle="1" w:styleId="HighlightingChar">
    <w:name w:val="Highlighting Char"/>
    <w:link w:val="Highlighting"/>
    <w:locked/>
    <w:rsid w:val="00D97E7D"/>
    <w:rPr>
      <w:rFonts w:ascii="Georgia" w:eastAsia="SimSun" w:hAnsi="Georgia"/>
      <w:u w:val="thick"/>
    </w:rPr>
  </w:style>
  <w:style w:type="paragraph" w:customStyle="1" w:styleId="Highlighting">
    <w:name w:val="Highlighting"/>
    <w:basedOn w:val="Normal"/>
    <w:link w:val="HighlightingChar"/>
    <w:autoRedefine/>
    <w:qFormat/>
    <w:rsid w:val="00D97E7D"/>
    <w:rPr>
      <w:rFonts w:ascii="Georgia" w:eastAsia="SimSun" w:hAnsi="Georgia"/>
      <w:sz w:val="24"/>
      <w:u w:val="thick"/>
    </w:rPr>
  </w:style>
  <w:style w:type="character" w:customStyle="1" w:styleId="CITEChar">
    <w:name w:val="CITE Char"/>
    <w:link w:val="CITE"/>
    <w:locked/>
    <w:rsid w:val="00D97E7D"/>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D97E7D"/>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D97E7D"/>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D97E7D"/>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D97E7D"/>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D97E7D"/>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D97E7D"/>
    <w:rPr>
      <w:b/>
      <w:sz w:val="28"/>
    </w:rPr>
  </w:style>
  <w:style w:type="character" w:customStyle="1" w:styleId="SourcenameChar">
    <w:name w:val="Source name Char"/>
    <w:link w:val="Sourcename"/>
    <w:locked/>
    <w:rsid w:val="00D97E7D"/>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D97E7D"/>
    <w:rPr>
      <w:b/>
      <w:bCs/>
      <w:sz w:val="20"/>
    </w:rPr>
  </w:style>
  <w:style w:type="character" w:customStyle="1" w:styleId="underlinedcardChar">
    <w:name w:val="underlined card Char"/>
    <w:link w:val="underlinedcard0"/>
    <w:locked/>
    <w:rsid w:val="00D97E7D"/>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D97E7D"/>
    <w:rPr>
      <w:sz w:val="24"/>
      <w:u w:val="single"/>
    </w:rPr>
  </w:style>
  <w:style w:type="paragraph" w:customStyle="1" w:styleId="FullText">
    <w:name w:val="Full Text"/>
    <w:basedOn w:val="Normal"/>
    <w:uiPriority w:val="99"/>
    <w:qFormat/>
    <w:rsid w:val="00D97E7D"/>
    <w:rPr>
      <w:rFonts w:eastAsia="Times New Roman"/>
      <w:sz w:val="16"/>
    </w:rPr>
  </w:style>
  <w:style w:type="character" w:customStyle="1" w:styleId="TextUnderlineChar">
    <w:name w:val="Text Underline Char"/>
    <w:link w:val="TextUnderline"/>
    <w:locked/>
    <w:rsid w:val="00D97E7D"/>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D97E7D"/>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D97E7D"/>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D97E7D"/>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D97E7D"/>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D97E7D"/>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D97E7D"/>
    <w:pPr>
      <w:spacing w:before="240"/>
      <w:outlineLvl w:val="2"/>
    </w:pPr>
    <w:rPr>
      <w:rFonts w:eastAsia="Times New Roman"/>
      <w:b/>
    </w:rPr>
  </w:style>
  <w:style w:type="character" w:customStyle="1" w:styleId="CiteCardChar">
    <w:name w:val="Cite_Card Char"/>
    <w:link w:val="CiteCard0"/>
    <w:locked/>
    <w:rsid w:val="00D97E7D"/>
    <w:rPr>
      <w:rFonts w:ascii="Times New Roman" w:eastAsia="Times New Roman" w:hAnsi="Times New Roman" w:cs="Arial"/>
      <w:bCs/>
      <w:sz w:val="20"/>
      <w:szCs w:val="20"/>
    </w:rPr>
  </w:style>
  <w:style w:type="paragraph" w:customStyle="1" w:styleId="CiteCard0">
    <w:name w:val="Cite_Card"/>
    <w:link w:val="CiteCardChar"/>
    <w:qFormat/>
    <w:rsid w:val="00D97E7D"/>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D97E7D"/>
    <w:pPr>
      <w:widowControl w:val="0"/>
    </w:pPr>
    <w:rPr>
      <w:rFonts w:eastAsia="MS Mincho"/>
      <w:color w:val="auto"/>
    </w:rPr>
  </w:style>
  <w:style w:type="character" w:customStyle="1" w:styleId="StyleStyle49pt6Char">
    <w:name w:val="Style Style4 + 9 pt6 Char"/>
    <w:basedOn w:val="Style4Char"/>
    <w:link w:val="StyleStyle49pt6"/>
    <w:locked/>
    <w:rsid w:val="00D97E7D"/>
    <w:rPr>
      <w:rFonts w:ascii="Georgia" w:eastAsia="Times New Roman" w:hAnsi="Georgia"/>
      <w:u w:val="single"/>
      <w:lang w:val="x-none"/>
    </w:rPr>
  </w:style>
  <w:style w:type="paragraph" w:customStyle="1" w:styleId="StyleStyle49pt6">
    <w:name w:val="Style Style4 + 9 pt6"/>
    <w:basedOn w:val="Style4"/>
    <w:link w:val="StyleStyle49pt6Char"/>
    <w:qFormat/>
    <w:rsid w:val="00D97E7D"/>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D97E7D"/>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D97E7D"/>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D97E7D"/>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D97E7D"/>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D97E7D"/>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D97E7D"/>
    <w:rPr>
      <w:rFonts w:ascii="Georgia" w:hAnsi="Georgia" w:cs="Calibri"/>
      <w:b/>
      <w:bCs/>
      <w:sz w:val="24"/>
      <w:u w:val="single"/>
    </w:rPr>
  </w:style>
  <w:style w:type="character" w:customStyle="1" w:styleId="DebatenoramlChar">
    <w:name w:val="Debatenoraml Char"/>
    <w:link w:val="Debatenoraml"/>
    <w:locked/>
    <w:rsid w:val="00D97E7D"/>
    <w:rPr>
      <w:rFonts w:ascii="Times New Roman" w:hAnsi="Times New Roman" w:cs="Times New Roman"/>
    </w:rPr>
  </w:style>
  <w:style w:type="paragraph" w:customStyle="1" w:styleId="Debatenoraml">
    <w:name w:val="Debatenoraml"/>
    <w:basedOn w:val="NoSpacing"/>
    <w:link w:val="DebatenoramlChar"/>
    <w:qFormat/>
    <w:rsid w:val="00D97E7D"/>
    <w:pPr>
      <w:spacing w:before="0" w:line="240" w:lineRule="auto"/>
    </w:pPr>
    <w:rPr>
      <w:rFonts w:ascii="Times New Roman" w:hAnsi="Times New Roman" w:cs="Times New Roman"/>
    </w:rPr>
  </w:style>
  <w:style w:type="paragraph" w:customStyle="1" w:styleId="SynergyTag">
    <w:name w:val="SynergyTag"/>
    <w:basedOn w:val="Normal"/>
    <w:uiPriority w:val="99"/>
    <w:qFormat/>
    <w:rsid w:val="00D97E7D"/>
    <w:rPr>
      <w:rFonts w:eastAsia="Calibri"/>
      <w:b/>
    </w:rPr>
  </w:style>
  <w:style w:type="character" w:customStyle="1" w:styleId="QualsChar">
    <w:name w:val="Quals Char"/>
    <w:link w:val="Quals"/>
    <w:locked/>
    <w:rsid w:val="00D97E7D"/>
    <w:rPr>
      <w:rFonts w:ascii="Georgia" w:eastAsia="Calibri" w:hAnsi="Georgia"/>
      <w:sz w:val="18"/>
    </w:rPr>
  </w:style>
  <w:style w:type="paragraph" w:customStyle="1" w:styleId="Quals">
    <w:name w:val="Quals"/>
    <w:basedOn w:val="Normal"/>
    <w:link w:val="QualsChar"/>
    <w:qFormat/>
    <w:rsid w:val="00D97E7D"/>
    <w:rPr>
      <w:rFonts w:ascii="Georgia" w:eastAsia="Calibri" w:hAnsi="Georgia"/>
      <w:sz w:val="18"/>
    </w:rPr>
  </w:style>
  <w:style w:type="paragraph" w:customStyle="1" w:styleId="times">
    <w:name w:val="times"/>
    <w:basedOn w:val="Normal"/>
    <w:qFormat/>
    <w:rsid w:val="00D97E7D"/>
    <w:pPr>
      <w:spacing w:before="100" w:beforeAutospacing="1" w:after="100" w:afterAutospacing="1"/>
    </w:pPr>
    <w:rPr>
      <w:rFonts w:eastAsia="Times New Roman"/>
      <w:sz w:val="24"/>
    </w:rPr>
  </w:style>
  <w:style w:type="paragraph" w:customStyle="1" w:styleId="BodyA">
    <w:name w:val="Body A"/>
    <w:uiPriority w:val="99"/>
    <w:qFormat/>
    <w:rsid w:val="00D97E7D"/>
    <w:rPr>
      <w:rFonts w:ascii="Helvetica" w:eastAsia="ヒラギノ角ゴ Pro W3" w:hAnsi="Helvetica" w:cs="Times New Roman"/>
      <w:color w:val="000000"/>
      <w:szCs w:val="20"/>
    </w:rPr>
  </w:style>
  <w:style w:type="character" w:customStyle="1" w:styleId="StarredChar">
    <w:name w:val="Starred Char"/>
    <w:link w:val="Starred"/>
    <w:locked/>
    <w:rsid w:val="00D97E7D"/>
    <w:rPr>
      <w:rFonts w:ascii="Georgia" w:eastAsia="Times New Roman" w:hAnsi="Georgia"/>
      <w:b/>
      <w:caps/>
      <w:szCs w:val="28"/>
      <w:u w:val="single"/>
    </w:rPr>
  </w:style>
  <w:style w:type="paragraph" w:customStyle="1" w:styleId="Starred">
    <w:name w:val="Starred"/>
    <w:basedOn w:val="Normal"/>
    <w:link w:val="StarredChar"/>
    <w:qFormat/>
    <w:rsid w:val="00D97E7D"/>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D97E7D"/>
    <w:rPr>
      <w:rFonts w:ascii="Georgia" w:eastAsia="Times New Roman" w:hAnsi="Georgia"/>
      <w:b/>
      <w:caps/>
      <w:szCs w:val="28"/>
      <w:u w:val="single"/>
    </w:rPr>
  </w:style>
  <w:style w:type="paragraph" w:customStyle="1" w:styleId="NotStarred">
    <w:name w:val="NotStarred"/>
    <w:basedOn w:val="Normal"/>
    <w:link w:val="NotStarredChar"/>
    <w:qFormat/>
    <w:rsid w:val="00D97E7D"/>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D97E7D"/>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D97E7D"/>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D97E7D"/>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D97E7D"/>
    <w:rPr>
      <w:rFonts w:ascii="Georgia" w:eastAsia="Calibri" w:hAnsi="Georgia"/>
      <w:b/>
    </w:rPr>
  </w:style>
  <w:style w:type="paragraph" w:customStyle="1" w:styleId="H4Tag">
    <w:name w:val="H4 (Tag)"/>
    <w:basedOn w:val="Normal"/>
    <w:link w:val="H4TagChar1"/>
    <w:qFormat/>
    <w:rsid w:val="00D97E7D"/>
    <w:rPr>
      <w:rFonts w:ascii="Georgia" w:eastAsia="Calibri" w:hAnsi="Georgia"/>
      <w:b/>
      <w:sz w:val="24"/>
    </w:rPr>
  </w:style>
  <w:style w:type="paragraph" w:customStyle="1" w:styleId="CM25">
    <w:name w:val="CM25"/>
    <w:basedOn w:val="Default"/>
    <w:next w:val="Default"/>
    <w:qFormat/>
    <w:rsid w:val="00D97E7D"/>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D97E7D"/>
    <w:rPr>
      <w:rFonts w:ascii="Georgia" w:hAnsi="Georgia"/>
      <w:b/>
    </w:rPr>
  </w:style>
  <w:style w:type="paragraph" w:customStyle="1" w:styleId="Debate-CardTagandCite-F6">
    <w:name w:val="Debate- Card Tag and Cite- F6"/>
    <w:basedOn w:val="Normal"/>
    <w:link w:val="Debate-CardTagandCite-F6Char"/>
    <w:qFormat/>
    <w:rsid w:val="00D97E7D"/>
    <w:pPr>
      <w:contextualSpacing/>
    </w:pPr>
    <w:rPr>
      <w:rFonts w:ascii="Georgia" w:hAnsi="Georgia"/>
      <w:b/>
      <w:sz w:val="24"/>
    </w:rPr>
  </w:style>
  <w:style w:type="paragraph" w:customStyle="1" w:styleId="Cardtext0">
    <w:name w:val="Card text"/>
    <w:link w:val="CardtextChar0"/>
    <w:qFormat/>
    <w:rsid w:val="00D97E7D"/>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D97E7D"/>
    <w:rPr>
      <w:rFonts w:ascii="Georgia" w:eastAsia="Times New Roman" w:hAnsi="Georgia"/>
      <w:b/>
      <w:szCs w:val="28"/>
      <w:u w:val="single"/>
    </w:rPr>
  </w:style>
  <w:style w:type="paragraph" w:customStyle="1" w:styleId="NewHeading2">
    <w:name w:val="NewHeading2"/>
    <w:basedOn w:val="Normal"/>
    <w:link w:val="NewHeading2Char"/>
    <w:qFormat/>
    <w:rsid w:val="00D97E7D"/>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D97E7D"/>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D97E7D"/>
    <w:rPr>
      <w:rFonts w:eastAsia="Calibri"/>
    </w:rPr>
  </w:style>
  <w:style w:type="paragraph" w:customStyle="1" w:styleId="Card6pt">
    <w:name w:val="Card 6pt"/>
    <w:basedOn w:val="card"/>
    <w:uiPriority w:val="99"/>
    <w:qFormat/>
    <w:rsid w:val="00D97E7D"/>
    <w:rPr>
      <w:rFonts w:ascii="Georgia" w:eastAsia="Calibri" w:hAnsi="Georgia"/>
      <w:bCs/>
      <w:color w:val="000000"/>
      <w:sz w:val="12"/>
      <w:szCs w:val="20"/>
    </w:rPr>
  </w:style>
  <w:style w:type="character" w:customStyle="1" w:styleId="FullCiteChar">
    <w:name w:val="Full Cite Char"/>
    <w:link w:val="FullCite"/>
    <w:locked/>
    <w:rsid w:val="00D97E7D"/>
    <w:rPr>
      <w:rFonts w:ascii="Garamond" w:eastAsia="Calibri" w:hAnsi="Garamond"/>
    </w:rPr>
  </w:style>
  <w:style w:type="paragraph" w:customStyle="1" w:styleId="FullCite">
    <w:name w:val="Full Cite"/>
    <w:basedOn w:val="Normal"/>
    <w:next w:val="Normal"/>
    <w:link w:val="FullCiteChar"/>
    <w:qFormat/>
    <w:rsid w:val="00D97E7D"/>
    <w:rPr>
      <w:rFonts w:ascii="Garamond" w:eastAsia="Calibri" w:hAnsi="Garamond"/>
      <w:sz w:val="24"/>
    </w:rPr>
  </w:style>
  <w:style w:type="character" w:customStyle="1" w:styleId="StyleCardStyleBlackUnderlineChar">
    <w:name w:val="Style Card Style + Black Underline Char"/>
    <w:link w:val="StyleCardStyleBlackUnderline"/>
    <w:locked/>
    <w:rsid w:val="00D97E7D"/>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D97E7D"/>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D97E7D"/>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D97E7D"/>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D97E7D"/>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D97E7D"/>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D97E7D"/>
    <w:rPr>
      <w:rFonts w:ascii="Georgia" w:eastAsia="SimSun" w:hAnsi="Georgia"/>
      <w:b/>
      <w:bCs/>
      <w:sz w:val="24"/>
      <w:u w:val="single"/>
      <w:lang w:eastAsia="zh-CN"/>
    </w:rPr>
  </w:style>
  <w:style w:type="paragraph" w:customStyle="1" w:styleId="CM27">
    <w:name w:val="CM27"/>
    <w:basedOn w:val="Default"/>
    <w:next w:val="Default"/>
    <w:qFormat/>
    <w:rsid w:val="00D97E7D"/>
    <w:pPr>
      <w:spacing w:after="200" w:line="276" w:lineRule="auto"/>
    </w:pPr>
    <w:rPr>
      <w:rFonts w:eastAsia="Calibri"/>
      <w:color w:val="auto"/>
      <w:sz w:val="22"/>
    </w:rPr>
  </w:style>
  <w:style w:type="paragraph" w:customStyle="1" w:styleId="font-null">
    <w:name w:val="font-null"/>
    <w:basedOn w:val="Normal"/>
    <w:uiPriority w:val="99"/>
    <w:qFormat/>
    <w:rsid w:val="00D97E7D"/>
    <w:pPr>
      <w:spacing w:before="100" w:beforeAutospacing="1" w:after="100" w:afterAutospacing="1"/>
    </w:pPr>
    <w:rPr>
      <w:rFonts w:eastAsia="Times New Roman"/>
      <w:sz w:val="24"/>
    </w:rPr>
  </w:style>
  <w:style w:type="paragraph" w:customStyle="1" w:styleId="rteindent1">
    <w:name w:val="rteindent1"/>
    <w:basedOn w:val="Normal"/>
    <w:uiPriority w:val="99"/>
    <w:qFormat/>
    <w:rsid w:val="00D97E7D"/>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D97E7D"/>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D97E7D"/>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D97E7D"/>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D97E7D"/>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D97E7D"/>
    <w:pPr>
      <w:spacing w:before="100" w:beforeAutospacing="1" w:after="100" w:afterAutospacing="1"/>
    </w:pPr>
    <w:rPr>
      <w:rFonts w:eastAsia="Times New Roman"/>
      <w:sz w:val="24"/>
    </w:rPr>
  </w:style>
  <w:style w:type="paragraph" w:customStyle="1" w:styleId="class">
    <w:name w:val="class"/>
    <w:basedOn w:val="Normal"/>
    <w:uiPriority w:val="99"/>
    <w:qFormat/>
    <w:rsid w:val="00D97E7D"/>
    <w:pPr>
      <w:spacing w:before="100" w:beforeAutospacing="1" w:after="100" w:afterAutospacing="1"/>
    </w:pPr>
    <w:rPr>
      <w:rFonts w:eastAsia="Times New Roman"/>
      <w:sz w:val="24"/>
    </w:rPr>
  </w:style>
  <w:style w:type="character" w:customStyle="1" w:styleId="blocktitleChar0">
    <w:name w:val="block title Char"/>
    <w:link w:val="blocktitle0"/>
    <w:locked/>
    <w:rsid w:val="00D97E7D"/>
    <w:rPr>
      <w:rFonts w:ascii="Calibri" w:eastAsia="Calibri" w:hAnsi="Calibri"/>
      <w:b/>
      <w:caps/>
      <w:sz w:val="28"/>
      <w:szCs w:val="28"/>
      <w:lang w:val="es-ES"/>
    </w:rPr>
  </w:style>
  <w:style w:type="paragraph" w:customStyle="1" w:styleId="Pa6">
    <w:name w:val="Pa6"/>
    <w:basedOn w:val="Normal"/>
    <w:next w:val="Normal"/>
    <w:uiPriority w:val="99"/>
    <w:qFormat/>
    <w:rsid w:val="00D97E7D"/>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D97E7D"/>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D97E7D"/>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D97E7D"/>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D97E7D"/>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D97E7D"/>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D97E7D"/>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D97E7D"/>
    <w:pPr>
      <w:spacing w:after="160" w:line="259" w:lineRule="auto"/>
    </w:pPr>
    <w:rPr>
      <w:rFonts w:ascii="Georgia" w:eastAsia="SimSun" w:hAnsi="Georgia"/>
      <w:b/>
      <w:bCs/>
      <w:lang w:val="en-US"/>
    </w:rPr>
  </w:style>
  <w:style w:type="paragraph" w:customStyle="1" w:styleId="summary">
    <w:name w:val="summary"/>
    <w:basedOn w:val="Normal"/>
    <w:uiPriority w:val="99"/>
    <w:qFormat/>
    <w:rsid w:val="00D97E7D"/>
    <w:pPr>
      <w:spacing w:before="100" w:beforeAutospacing="1" w:after="100" w:afterAutospacing="1"/>
    </w:pPr>
    <w:rPr>
      <w:rFonts w:eastAsia="Times New Roman"/>
      <w:sz w:val="24"/>
    </w:rPr>
  </w:style>
  <w:style w:type="paragraph" w:customStyle="1" w:styleId="Caption2">
    <w:name w:val="Caption2"/>
    <w:basedOn w:val="Normal"/>
    <w:uiPriority w:val="99"/>
    <w:qFormat/>
    <w:rsid w:val="00D97E7D"/>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D97E7D"/>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D97E7D"/>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D97E7D"/>
    <w:pPr>
      <w:jc w:val="center"/>
    </w:pPr>
    <w:rPr>
      <w:rFonts w:ascii="Book Antiqua" w:eastAsia="Times New Roman" w:hAnsi="Book Antiqua"/>
      <w:b/>
      <w:sz w:val="28"/>
    </w:rPr>
  </w:style>
  <w:style w:type="paragraph" w:customStyle="1" w:styleId="Little">
    <w:name w:val="Little"/>
    <w:basedOn w:val="Normal"/>
    <w:next w:val="Normal"/>
    <w:link w:val="LittleChar"/>
    <w:qFormat/>
    <w:rsid w:val="00D97E7D"/>
    <w:pPr>
      <w:ind w:left="288"/>
    </w:pPr>
    <w:rPr>
      <w:rFonts w:eastAsia="Times New Roman"/>
      <w:sz w:val="16"/>
    </w:rPr>
  </w:style>
  <w:style w:type="paragraph" w:customStyle="1" w:styleId="AAAcard">
    <w:name w:val="AAAcard"/>
    <w:basedOn w:val="Normal"/>
    <w:uiPriority w:val="99"/>
    <w:qFormat/>
    <w:rsid w:val="00D97E7D"/>
    <w:pPr>
      <w:ind w:left="288" w:right="288"/>
    </w:pPr>
    <w:rPr>
      <w:rFonts w:eastAsia="Times New Roman"/>
    </w:rPr>
  </w:style>
  <w:style w:type="paragraph" w:customStyle="1" w:styleId="Caption3">
    <w:name w:val="Caption3"/>
    <w:basedOn w:val="Normal"/>
    <w:uiPriority w:val="99"/>
    <w:qFormat/>
    <w:rsid w:val="00D97E7D"/>
    <w:pPr>
      <w:spacing w:before="100" w:beforeAutospacing="1" w:after="100" w:afterAutospacing="1"/>
    </w:pPr>
    <w:rPr>
      <w:rFonts w:eastAsia="Times New Roman"/>
      <w:sz w:val="24"/>
    </w:rPr>
  </w:style>
  <w:style w:type="paragraph" w:customStyle="1" w:styleId="body-12-5">
    <w:name w:val="body-12-5"/>
    <w:basedOn w:val="Normal"/>
    <w:uiPriority w:val="99"/>
    <w:qFormat/>
    <w:rsid w:val="00D97E7D"/>
    <w:pPr>
      <w:spacing w:before="100" w:beforeAutospacing="1" w:after="100" w:afterAutospacing="1"/>
    </w:pPr>
    <w:rPr>
      <w:rFonts w:eastAsia="Times New Roman"/>
      <w:sz w:val="24"/>
    </w:rPr>
  </w:style>
  <w:style w:type="paragraph" w:customStyle="1" w:styleId="infuse">
    <w:name w:val="infuse"/>
    <w:basedOn w:val="Normal"/>
    <w:uiPriority w:val="99"/>
    <w:qFormat/>
    <w:rsid w:val="00D97E7D"/>
    <w:pPr>
      <w:spacing w:before="100" w:beforeAutospacing="1" w:after="100" w:afterAutospacing="1"/>
    </w:pPr>
    <w:rPr>
      <w:rFonts w:eastAsia="Times New Roman"/>
      <w:sz w:val="24"/>
    </w:rPr>
  </w:style>
  <w:style w:type="paragraph" w:customStyle="1" w:styleId="fontreg">
    <w:name w:val="font_reg"/>
    <w:basedOn w:val="Normal"/>
    <w:uiPriority w:val="99"/>
    <w:qFormat/>
    <w:rsid w:val="00D97E7D"/>
    <w:pPr>
      <w:spacing w:before="100" w:beforeAutospacing="1" w:after="100" w:afterAutospacing="1"/>
    </w:pPr>
    <w:rPr>
      <w:rFonts w:eastAsia="Times New Roman"/>
      <w:sz w:val="24"/>
    </w:rPr>
  </w:style>
  <w:style w:type="paragraph" w:customStyle="1" w:styleId="CITEF3">
    <w:name w:val="CITE F3"/>
    <w:uiPriority w:val="99"/>
    <w:qFormat/>
    <w:rsid w:val="00D97E7D"/>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D97E7D"/>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D97E7D"/>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D97E7D"/>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D97E7D"/>
    <w:pPr>
      <w:spacing w:after="200"/>
    </w:pPr>
    <w:rPr>
      <w:rFonts w:ascii="Calibri" w:eastAsia="Calibri" w:hAnsi="Calibri" w:cs="Times New Roman"/>
      <w:sz w:val="20"/>
      <w:szCs w:val="20"/>
      <w:u w:val="single"/>
    </w:rPr>
  </w:style>
  <w:style w:type="paragraph" w:customStyle="1" w:styleId="hotroute1">
    <w:name w:val="hot route!"/>
    <w:basedOn w:val="Normal"/>
    <w:qFormat/>
    <w:rsid w:val="00D97E7D"/>
    <w:pPr>
      <w:ind w:left="144"/>
    </w:pPr>
    <w:rPr>
      <w:rFonts w:ascii="Cambria" w:eastAsia="Calibri" w:hAnsi="Cambria"/>
      <w:sz w:val="24"/>
    </w:rPr>
  </w:style>
  <w:style w:type="paragraph" w:customStyle="1" w:styleId="FreeFormA">
    <w:name w:val="Free Form A"/>
    <w:autoRedefine/>
    <w:uiPriority w:val="99"/>
    <w:qFormat/>
    <w:rsid w:val="00D97E7D"/>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D97E7D"/>
    <w:pPr>
      <w:spacing w:before="100" w:beforeAutospacing="1" w:after="100" w:afterAutospacing="1"/>
    </w:pPr>
    <w:rPr>
      <w:rFonts w:eastAsia="Times New Roman"/>
      <w:sz w:val="24"/>
    </w:rPr>
  </w:style>
  <w:style w:type="paragraph" w:customStyle="1" w:styleId="subheader">
    <w:name w:val="subheader"/>
    <w:basedOn w:val="Normal"/>
    <w:uiPriority w:val="99"/>
    <w:qFormat/>
    <w:rsid w:val="00D97E7D"/>
    <w:pPr>
      <w:spacing w:before="100" w:beforeAutospacing="1" w:after="100" w:afterAutospacing="1"/>
    </w:pPr>
    <w:rPr>
      <w:rFonts w:eastAsia="Times New Roman"/>
      <w:sz w:val="24"/>
    </w:rPr>
  </w:style>
  <w:style w:type="paragraph" w:customStyle="1" w:styleId="firstletter">
    <w:name w:val="firstletter"/>
    <w:basedOn w:val="Normal"/>
    <w:uiPriority w:val="99"/>
    <w:qFormat/>
    <w:rsid w:val="00D97E7D"/>
    <w:pPr>
      <w:spacing w:before="100" w:beforeAutospacing="1" w:after="100" w:afterAutospacing="1"/>
    </w:pPr>
    <w:rPr>
      <w:rFonts w:eastAsia="Times New Roman"/>
      <w:sz w:val="24"/>
    </w:rPr>
  </w:style>
  <w:style w:type="paragraph" w:customStyle="1" w:styleId="more">
    <w:name w:val="more"/>
    <w:basedOn w:val="Normal"/>
    <w:uiPriority w:val="99"/>
    <w:qFormat/>
    <w:rsid w:val="00D97E7D"/>
    <w:pPr>
      <w:spacing w:before="100" w:beforeAutospacing="1" w:after="100" w:afterAutospacing="1"/>
    </w:pPr>
    <w:rPr>
      <w:rFonts w:eastAsia="Times New Roman"/>
      <w:sz w:val="24"/>
    </w:rPr>
  </w:style>
  <w:style w:type="paragraph" w:customStyle="1" w:styleId="story">
    <w:name w:val="story"/>
    <w:basedOn w:val="Normal"/>
    <w:uiPriority w:val="99"/>
    <w:qFormat/>
    <w:rsid w:val="00D97E7D"/>
    <w:pPr>
      <w:spacing w:before="100" w:beforeAutospacing="1" w:after="100" w:afterAutospacing="1"/>
    </w:pPr>
    <w:rPr>
      <w:rFonts w:eastAsia="Times New Roman"/>
      <w:sz w:val="24"/>
    </w:rPr>
  </w:style>
  <w:style w:type="paragraph" w:customStyle="1" w:styleId="H1numbered">
    <w:name w:val="H1 numbered"/>
    <w:basedOn w:val="Normal"/>
    <w:uiPriority w:val="99"/>
    <w:qFormat/>
    <w:rsid w:val="00D97E7D"/>
    <w:pPr>
      <w:pageBreakBefore/>
      <w:widowControl w:val="0"/>
      <w:numPr>
        <w:numId w:val="21"/>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D97E7D"/>
    <w:pPr>
      <w:widowControl w:val="0"/>
      <w:numPr>
        <w:ilvl w:val="1"/>
        <w:numId w:val="21"/>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D97E7D"/>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D97E7D"/>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D97E7D"/>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D97E7D"/>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D97E7D"/>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D97E7D"/>
    <w:pPr>
      <w:widowControl w:val="0"/>
      <w:spacing w:after="63"/>
    </w:pPr>
    <w:rPr>
      <w:rFonts w:ascii="Arial" w:hAnsi="Arial"/>
      <w:color w:val="auto"/>
    </w:rPr>
  </w:style>
  <w:style w:type="paragraph" w:customStyle="1" w:styleId="CM35">
    <w:name w:val="CM35"/>
    <w:basedOn w:val="Default"/>
    <w:next w:val="Default"/>
    <w:uiPriority w:val="99"/>
    <w:qFormat/>
    <w:rsid w:val="00D97E7D"/>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D97E7D"/>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D97E7D"/>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D97E7D"/>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D97E7D"/>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D97E7D"/>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D97E7D"/>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D97E7D"/>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D97E7D"/>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D97E7D"/>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D97E7D"/>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D97E7D"/>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D97E7D"/>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D97E7D"/>
    <w:rPr>
      <w:rFonts w:ascii="Georgia" w:hAnsi="Georgia"/>
      <w:sz w:val="24"/>
      <w:lang w:val="x-none" w:eastAsia="x-none"/>
    </w:rPr>
  </w:style>
  <w:style w:type="character" w:customStyle="1" w:styleId="NormalFontChar">
    <w:name w:val="Normal Font Char"/>
    <w:link w:val="NormalFont"/>
    <w:locked/>
    <w:rsid w:val="00D97E7D"/>
    <w:rPr>
      <w:rFonts w:ascii="Times New Roman" w:eastAsia="Times New Roman" w:hAnsi="Times New Roman" w:cs="Times New Roman"/>
      <w:sz w:val="20"/>
      <w:szCs w:val="20"/>
    </w:rPr>
  </w:style>
  <w:style w:type="paragraph" w:customStyle="1" w:styleId="NormalFont">
    <w:name w:val="Normal Font"/>
    <w:link w:val="NormalFontChar"/>
    <w:qFormat/>
    <w:rsid w:val="00D97E7D"/>
    <w:rPr>
      <w:rFonts w:ascii="Times New Roman" w:eastAsia="Times New Roman" w:hAnsi="Times New Roman" w:cs="Times New Roman"/>
      <w:sz w:val="20"/>
      <w:szCs w:val="20"/>
    </w:rPr>
  </w:style>
  <w:style w:type="paragraph" w:customStyle="1" w:styleId="StyleSmall11pt">
    <w:name w:val="Style Small + 11 pt"/>
    <w:uiPriority w:val="99"/>
    <w:qFormat/>
    <w:rsid w:val="00D97E7D"/>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D97E7D"/>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D97E7D"/>
    <w:rPr>
      <w:u w:val="single"/>
      <w:lang w:val="x-none" w:eastAsia="x-none"/>
    </w:rPr>
  </w:style>
  <w:style w:type="character" w:customStyle="1" w:styleId="StyleNormalFont11ptBoldUnderlineChar">
    <w:name w:val="Style Normal Font + 11 pt Bold Underline Char"/>
    <w:link w:val="StyleNormalFont11ptBoldUnderline"/>
    <w:locked/>
    <w:rsid w:val="00D97E7D"/>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D97E7D"/>
    <w:rPr>
      <w:b/>
      <w:bCs/>
      <w:u w:val="single"/>
      <w:lang w:val="x-none" w:eastAsia="x-none"/>
    </w:rPr>
  </w:style>
  <w:style w:type="paragraph" w:customStyle="1" w:styleId="Smallfont0">
    <w:name w:val="Smallfont"/>
    <w:basedOn w:val="Normal"/>
    <w:uiPriority w:val="99"/>
    <w:qFormat/>
    <w:rsid w:val="00D97E7D"/>
    <w:rPr>
      <w:rFonts w:eastAsia="Times New Roman"/>
      <w:sz w:val="15"/>
    </w:rPr>
  </w:style>
  <w:style w:type="paragraph" w:customStyle="1" w:styleId="formatvorlage2">
    <w:name w:val="formatvorlage2"/>
    <w:basedOn w:val="Normal"/>
    <w:uiPriority w:val="99"/>
    <w:qFormat/>
    <w:rsid w:val="00D97E7D"/>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D97E7D"/>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D97E7D"/>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D97E7D"/>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D97E7D"/>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D97E7D"/>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D97E7D"/>
    <w:pPr>
      <w:ind w:left="144"/>
    </w:pPr>
    <w:rPr>
      <w:rFonts w:ascii="Georgia" w:eastAsia="Times New Roman" w:hAnsi="Georgia"/>
      <w:sz w:val="24"/>
      <w:lang w:val="x-none" w:eastAsia="x-none"/>
    </w:rPr>
  </w:style>
  <w:style w:type="paragraph" w:customStyle="1" w:styleId="deck">
    <w:name w:val="deck"/>
    <w:basedOn w:val="Normal"/>
    <w:uiPriority w:val="99"/>
    <w:qFormat/>
    <w:rsid w:val="00D97E7D"/>
    <w:pPr>
      <w:spacing w:before="100" w:beforeAutospacing="1" w:after="100" w:afterAutospacing="1"/>
    </w:pPr>
    <w:rPr>
      <w:rFonts w:eastAsia="Times New Roman"/>
      <w:sz w:val="24"/>
    </w:rPr>
  </w:style>
  <w:style w:type="paragraph" w:customStyle="1" w:styleId="i1">
    <w:name w:val="i1"/>
    <w:basedOn w:val="Normal"/>
    <w:uiPriority w:val="99"/>
    <w:qFormat/>
    <w:rsid w:val="00D97E7D"/>
    <w:pPr>
      <w:spacing w:before="100" w:beforeAutospacing="1" w:after="100" w:afterAutospacing="1"/>
    </w:pPr>
    <w:rPr>
      <w:rFonts w:eastAsia="Times New Roman"/>
      <w:sz w:val="24"/>
    </w:rPr>
  </w:style>
  <w:style w:type="paragraph" w:customStyle="1" w:styleId="question">
    <w:name w:val="question"/>
    <w:basedOn w:val="Normal"/>
    <w:uiPriority w:val="99"/>
    <w:qFormat/>
    <w:rsid w:val="00D97E7D"/>
    <w:pPr>
      <w:spacing w:before="100" w:beforeAutospacing="1" w:after="100" w:afterAutospacing="1"/>
    </w:pPr>
    <w:rPr>
      <w:rFonts w:eastAsia="Times New Roman"/>
      <w:sz w:val="24"/>
    </w:rPr>
  </w:style>
  <w:style w:type="paragraph" w:customStyle="1" w:styleId="bodycopy">
    <w:name w:val="bodycopy"/>
    <w:basedOn w:val="Normal"/>
    <w:uiPriority w:val="99"/>
    <w:qFormat/>
    <w:rsid w:val="00D97E7D"/>
    <w:pPr>
      <w:spacing w:before="100" w:beforeAutospacing="1" w:after="100" w:afterAutospacing="1"/>
    </w:pPr>
    <w:rPr>
      <w:rFonts w:eastAsia="Times New Roman"/>
      <w:sz w:val="24"/>
    </w:rPr>
  </w:style>
  <w:style w:type="paragraph" w:customStyle="1" w:styleId="Fifth">
    <w:name w:val="Fifth"/>
    <w:basedOn w:val="Normal"/>
    <w:link w:val="FifthChar"/>
    <w:qFormat/>
    <w:rsid w:val="00D97E7D"/>
    <w:rPr>
      <w:rFonts w:ascii="Arial" w:eastAsia="Calibri" w:hAnsi="Arial"/>
    </w:rPr>
  </w:style>
  <w:style w:type="paragraph" w:customStyle="1" w:styleId="NoteLevel22">
    <w:name w:val="Note Level 22"/>
    <w:basedOn w:val="card"/>
    <w:next w:val="Normal"/>
    <w:uiPriority w:val="99"/>
    <w:qFormat/>
    <w:rsid w:val="00D97E7D"/>
    <w:pPr>
      <w:keepNext/>
    </w:pPr>
    <w:rPr>
      <w:rFonts w:ascii="Georgia" w:eastAsia="MS Gothic" w:hAnsi="Georgia"/>
      <w:bCs/>
      <w:szCs w:val="20"/>
    </w:rPr>
  </w:style>
  <w:style w:type="paragraph" w:customStyle="1" w:styleId="wp-caption-text">
    <w:name w:val="wp-caption-text"/>
    <w:basedOn w:val="Normal"/>
    <w:qFormat/>
    <w:rsid w:val="00D97E7D"/>
    <w:pPr>
      <w:spacing w:before="100" w:beforeAutospacing="1" w:after="100" w:afterAutospacing="1"/>
    </w:pPr>
    <w:rPr>
      <w:rFonts w:eastAsia="Times New Roman"/>
      <w:sz w:val="24"/>
    </w:rPr>
  </w:style>
  <w:style w:type="paragraph" w:customStyle="1" w:styleId="svarticle">
    <w:name w:val="svarticle"/>
    <w:basedOn w:val="Normal"/>
    <w:uiPriority w:val="99"/>
    <w:qFormat/>
    <w:rsid w:val="00D97E7D"/>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D97E7D"/>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D97E7D"/>
    <w:pPr>
      <w:spacing w:before="100" w:beforeAutospacing="1" w:after="100" w:afterAutospacing="1"/>
    </w:pPr>
  </w:style>
  <w:style w:type="paragraph" w:customStyle="1" w:styleId="description">
    <w:name w:val="description"/>
    <w:basedOn w:val="Normal"/>
    <w:uiPriority w:val="99"/>
    <w:qFormat/>
    <w:rsid w:val="00D97E7D"/>
    <w:pPr>
      <w:spacing w:before="100" w:beforeAutospacing="1" w:after="100" w:afterAutospacing="1"/>
    </w:pPr>
  </w:style>
  <w:style w:type="paragraph" w:customStyle="1" w:styleId="graf">
    <w:name w:val="graf"/>
    <w:basedOn w:val="Normal"/>
    <w:uiPriority w:val="99"/>
    <w:qFormat/>
    <w:rsid w:val="00D97E7D"/>
    <w:pPr>
      <w:spacing w:before="100" w:beforeAutospacing="1" w:after="100" w:afterAutospacing="1"/>
    </w:pPr>
  </w:style>
  <w:style w:type="paragraph" w:customStyle="1" w:styleId="column">
    <w:name w:val="column"/>
    <w:basedOn w:val="Normal"/>
    <w:uiPriority w:val="99"/>
    <w:qFormat/>
    <w:rsid w:val="00D97E7D"/>
    <w:pPr>
      <w:spacing w:before="100" w:beforeAutospacing="1" w:after="100" w:afterAutospacing="1"/>
    </w:pPr>
  </w:style>
  <w:style w:type="paragraph" w:customStyle="1" w:styleId="recirc-container">
    <w:name w:val="recirc-container"/>
    <w:basedOn w:val="Normal"/>
    <w:uiPriority w:val="99"/>
    <w:qFormat/>
    <w:rsid w:val="00D97E7D"/>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D97E7D"/>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D97E7D"/>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D97E7D"/>
    <w:rPr>
      <w:rFonts w:ascii="Georgia" w:hAnsi="Georgia" w:hint="default"/>
      <w:i/>
      <w:iCs/>
      <w:color w:val="808080"/>
    </w:rPr>
  </w:style>
  <w:style w:type="character" w:customStyle="1" w:styleId="cardchar00">
    <w:name w:val="cardchar0"/>
    <w:basedOn w:val="DefaultParagraphFont"/>
    <w:rsid w:val="00D97E7D"/>
  </w:style>
  <w:style w:type="character" w:customStyle="1" w:styleId="UnderlineNon-bold">
    <w:name w:val="Underline Non - bold"/>
    <w:rsid w:val="00D97E7D"/>
    <w:rPr>
      <w:rFonts w:ascii="Times New Roman" w:hAnsi="Times New Roman" w:cs="Times New Roman" w:hint="default"/>
      <w:iCs/>
      <w:sz w:val="22"/>
      <w:u w:val="single"/>
    </w:rPr>
  </w:style>
  <w:style w:type="character" w:customStyle="1" w:styleId="Heading5Char2">
    <w:name w:val="Heading 5 Char2"/>
    <w:rsid w:val="00D97E7D"/>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D97E7D"/>
    <w:rPr>
      <w:rFonts w:ascii="Arial" w:hAnsi="Arial" w:cs="Arial"/>
      <w:vanish/>
      <w:sz w:val="16"/>
      <w:szCs w:val="16"/>
    </w:rPr>
  </w:style>
  <w:style w:type="paragraph" w:styleId="z-TopofForm">
    <w:name w:val="HTML Top of Form"/>
    <w:basedOn w:val="Normal"/>
    <w:next w:val="Normal"/>
    <w:link w:val="z-TopofFormChar"/>
    <w:hidden/>
    <w:uiPriority w:val="99"/>
    <w:unhideWhenUsed/>
    <w:rsid w:val="00D97E7D"/>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D97E7D"/>
    <w:rPr>
      <w:rFonts w:ascii="Arial" w:hAnsi="Arial" w:cs="Arial"/>
      <w:vanish/>
      <w:sz w:val="16"/>
      <w:szCs w:val="16"/>
    </w:rPr>
  </w:style>
  <w:style w:type="character" w:customStyle="1" w:styleId="z-BottomofFormChar">
    <w:name w:val="z-Bottom of Form Char"/>
    <w:basedOn w:val="DefaultParagraphFont"/>
    <w:link w:val="z-BottomofForm"/>
    <w:uiPriority w:val="99"/>
    <w:rsid w:val="00D97E7D"/>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D97E7D"/>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D97E7D"/>
    <w:rPr>
      <w:rFonts w:ascii="Arial" w:hAnsi="Arial" w:cs="Arial"/>
      <w:vanish/>
      <w:sz w:val="16"/>
      <w:szCs w:val="16"/>
    </w:rPr>
  </w:style>
  <w:style w:type="character" w:customStyle="1" w:styleId="authordate1">
    <w:name w:val="authordate"/>
    <w:rsid w:val="00D97E7D"/>
  </w:style>
  <w:style w:type="character" w:customStyle="1" w:styleId="underline0">
    <w:name w:val="%underline"/>
    <w:qFormat/>
    <w:rsid w:val="00D97E7D"/>
    <w:rPr>
      <w:rFonts w:ascii="Times New Roman" w:hAnsi="Times New Roman" w:cs="Times New Roman" w:hint="default"/>
      <w:strike w:val="0"/>
      <w:dstrike w:val="0"/>
      <w:sz w:val="16"/>
      <w:u w:val="none"/>
      <w:effect w:val="none"/>
    </w:rPr>
  </w:style>
  <w:style w:type="character" w:customStyle="1" w:styleId="AUNDERLINE0">
    <w:name w:val="AUNDERLINE"/>
    <w:qFormat/>
    <w:rsid w:val="00D97E7D"/>
    <w:rPr>
      <w:rFonts w:ascii="Times New Roman" w:hAnsi="Times New Roman" w:cs="Times New Roman" w:hint="default"/>
      <w:sz w:val="20"/>
      <w:u w:val="single"/>
    </w:rPr>
  </w:style>
  <w:style w:type="character" w:customStyle="1" w:styleId="UnderlinedCharChar">
    <w:name w:val="Underlined Char Char"/>
    <w:rsid w:val="00D97E7D"/>
    <w:rPr>
      <w:rFonts w:ascii="Garamond" w:hAnsi="Garamond" w:hint="default"/>
      <w:szCs w:val="28"/>
      <w:u w:val="single"/>
      <w:lang w:val="en-US" w:eastAsia="en-US" w:bidi="ar-SA"/>
    </w:rPr>
  </w:style>
  <w:style w:type="character" w:customStyle="1" w:styleId="slug-doi">
    <w:name w:val="slug-doi"/>
    <w:basedOn w:val="DefaultParagraphFont"/>
    <w:rsid w:val="00D97E7D"/>
  </w:style>
  <w:style w:type="character" w:customStyle="1" w:styleId="af">
    <w:name w:val="af"/>
    <w:basedOn w:val="DefaultParagraphFont"/>
    <w:rsid w:val="00D97E7D"/>
  </w:style>
  <w:style w:type="character" w:customStyle="1" w:styleId="ab">
    <w:name w:val="ab"/>
    <w:basedOn w:val="DefaultParagraphFont"/>
    <w:rsid w:val="00D97E7D"/>
  </w:style>
  <w:style w:type="character" w:customStyle="1" w:styleId="em">
    <w:name w:val="em"/>
    <w:basedOn w:val="DefaultParagraphFont"/>
    <w:rsid w:val="00D97E7D"/>
  </w:style>
  <w:style w:type="character" w:customStyle="1" w:styleId="au">
    <w:name w:val="au"/>
    <w:basedOn w:val="DefaultParagraphFont"/>
    <w:rsid w:val="00D97E7D"/>
  </w:style>
  <w:style w:type="character" w:customStyle="1" w:styleId="ti">
    <w:name w:val="ti"/>
    <w:basedOn w:val="DefaultParagraphFont"/>
    <w:rsid w:val="00D97E7D"/>
  </w:style>
  <w:style w:type="character" w:customStyle="1" w:styleId="subheadblue">
    <w:name w:val="subhead_blue"/>
    <w:basedOn w:val="DefaultParagraphFont"/>
    <w:rsid w:val="00D97E7D"/>
  </w:style>
  <w:style w:type="character" w:customStyle="1" w:styleId="affiliation">
    <w:name w:val="affiliation"/>
    <w:basedOn w:val="DefaultParagraphFont"/>
    <w:rsid w:val="00D97E7D"/>
  </w:style>
  <w:style w:type="character" w:customStyle="1" w:styleId="slug-doi-wrapper">
    <w:name w:val="slug-doi-wrapper"/>
    <w:basedOn w:val="DefaultParagraphFont"/>
    <w:rsid w:val="00D97E7D"/>
  </w:style>
  <w:style w:type="character" w:customStyle="1" w:styleId="slug-metadata-noteahead-of-print">
    <w:name w:val="slug-metadata-note ahead-of-print"/>
    <w:basedOn w:val="DefaultParagraphFont"/>
    <w:rsid w:val="00D97E7D"/>
  </w:style>
  <w:style w:type="character" w:customStyle="1" w:styleId="slug-ahead-of-print-date">
    <w:name w:val="slug-ahead-of-print-date"/>
    <w:basedOn w:val="DefaultParagraphFont"/>
    <w:rsid w:val="00D97E7D"/>
  </w:style>
  <w:style w:type="character" w:customStyle="1" w:styleId="medium-bold">
    <w:name w:val="medium-bold"/>
    <w:basedOn w:val="DefaultParagraphFont"/>
    <w:rsid w:val="00D97E7D"/>
  </w:style>
  <w:style w:type="character" w:customStyle="1" w:styleId="updated-short-citation">
    <w:name w:val="updated-short-citation"/>
    <w:basedOn w:val="DefaultParagraphFont"/>
    <w:rsid w:val="00D97E7D"/>
  </w:style>
  <w:style w:type="character" w:customStyle="1" w:styleId="goohl0">
    <w:name w:val="goohl0"/>
    <w:basedOn w:val="DefaultParagraphFont"/>
    <w:rsid w:val="00D97E7D"/>
  </w:style>
  <w:style w:type="character" w:customStyle="1" w:styleId="CharChar6">
    <w:name w:val="Char Char6"/>
    <w:rsid w:val="00D97E7D"/>
    <w:rPr>
      <w:rFonts w:ascii="Arial" w:hAnsi="Arial" w:cs="Arial" w:hint="default"/>
      <w:bCs/>
      <w:sz w:val="16"/>
      <w:szCs w:val="26"/>
      <w:lang w:val="en-US" w:eastAsia="en-US" w:bidi="ar-SA"/>
    </w:rPr>
  </w:style>
  <w:style w:type="character" w:customStyle="1" w:styleId="TagCharChar1">
    <w:name w:val="Tag Char Char1"/>
    <w:rsid w:val="00D97E7D"/>
    <w:rPr>
      <w:b/>
      <w:bCs w:val="0"/>
      <w:sz w:val="24"/>
      <w:szCs w:val="24"/>
      <w:lang w:val="en-US" w:eastAsia="en-US" w:bidi="ar-SA"/>
    </w:rPr>
  </w:style>
  <w:style w:type="character" w:customStyle="1" w:styleId="12TimesNewRoman">
    <w:name w:val="12 Times New Roman"/>
    <w:rsid w:val="00D97E7D"/>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D97E7D"/>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D97E7D"/>
    <w:rPr>
      <w:rFonts w:ascii="Times New Roman" w:hAnsi="Times New Roman" w:cs="Times New Roman" w:hint="default"/>
      <w:strike w:val="0"/>
      <w:dstrike w:val="0"/>
      <w:sz w:val="14"/>
      <w:u w:val="none"/>
      <w:effect w:val="none"/>
    </w:rPr>
  </w:style>
  <w:style w:type="character" w:customStyle="1" w:styleId="F8-UnderlineBold">
    <w:name w:val="F8 - Underline/Bold"/>
    <w:rsid w:val="00D97E7D"/>
    <w:rPr>
      <w:rFonts w:ascii="Times New Roman" w:hAnsi="Times New Roman" w:cs="Times New Roman" w:hint="default"/>
      <w:b/>
      <w:bCs w:val="0"/>
      <w:sz w:val="20"/>
      <w:u w:val="single"/>
    </w:rPr>
  </w:style>
  <w:style w:type="character" w:customStyle="1" w:styleId="F7-SmallFont">
    <w:name w:val="F7 - Small Font"/>
    <w:rsid w:val="00D97E7D"/>
    <w:rPr>
      <w:rFonts w:ascii="Times New Roman" w:hAnsi="Times New Roman" w:cs="Times New Roman" w:hint="default"/>
      <w:sz w:val="14"/>
    </w:rPr>
  </w:style>
  <w:style w:type="character" w:customStyle="1" w:styleId="Brief-Bold">
    <w:name w:val="Brief - Bold"/>
    <w:rsid w:val="00D97E7D"/>
    <w:rPr>
      <w:rFonts w:ascii="Times New Roman" w:hAnsi="Times New Roman" w:cs="Times New Roman" w:hint="default"/>
      <w:b/>
      <w:bCs w:val="0"/>
    </w:rPr>
  </w:style>
  <w:style w:type="character" w:customStyle="1" w:styleId="Card-Underline">
    <w:name w:val="Card - Underline"/>
    <w:rsid w:val="00D97E7D"/>
    <w:rPr>
      <w:rFonts w:ascii="Times New Roman" w:hAnsi="Times New Roman" w:cs="Times New Roman" w:hint="default"/>
      <w:u w:val="single"/>
    </w:rPr>
  </w:style>
  <w:style w:type="character" w:customStyle="1" w:styleId="beriefunderline">
    <w:name w:val="berief = underline"/>
    <w:rsid w:val="00D97E7D"/>
    <w:rPr>
      <w:rFonts w:ascii="Times New Roman" w:eastAsia="Times New Roman" w:hAnsi="Times New Roman" w:cs="Times New Roman" w:hint="default"/>
      <w:sz w:val="20"/>
      <w:u w:val="single"/>
    </w:rPr>
  </w:style>
  <w:style w:type="character" w:customStyle="1" w:styleId="BoldText10pt">
    <w:name w:val="Bold Text 10 pt"/>
    <w:rsid w:val="00D97E7D"/>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D97E7D"/>
  </w:style>
  <w:style w:type="character" w:customStyle="1" w:styleId="SC4208902">
    <w:name w:val="SC.4.208902"/>
    <w:rsid w:val="00D97E7D"/>
    <w:rPr>
      <w:rFonts w:ascii="Century" w:hAnsi="Century" w:cs="Century" w:hint="default"/>
      <w:color w:val="000000"/>
      <w:sz w:val="22"/>
      <w:szCs w:val="22"/>
    </w:rPr>
  </w:style>
  <w:style w:type="character" w:customStyle="1" w:styleId="SC4208915">
    <w:name w:val="SC.4.208915"/>
    <w:rsid w:val="00D97E7D"/>
    <w:rPr>
      <w:rFonts w:ascii="Century" w:hAnsi="Century" w:cs="Century" w:hint="default"/>
      <w:color w:val="000000"/>
      <w:sz w:val="13"/>
      <w:szCs w:val="13"/>
    </w:rPr>
  </w:style>
  <w:style w:type="character" w:customStyle="1" w:styleId="SC273764">
    <w:name w:val="SC.2.73764"/>
    <w:rsid w:val="00D97E7D"/>
    <w:rPr>
      <w:rFonts w:ascii="Century" w:hAnsi="Century" w:cs="Century" w:hint="default"/>
      <w:color w:val="000000"/>
      <w:sz w:val="72"/>
      <w:szCs w:val="72"/>
    </w:rPr>
  </w:style>
  <w:style w:type="character" w:customStyle="1" w:styleId="SC273779">
    <w:name w:val="SC.2.73779"/>
    <w:rsid w:val="00D97E7D"/>
    <w:rPr>
      <w:rFonts w:ascii="Century" w:hAnsi="Century" w:cs="Century" w:hint="default"/>
      <w:color w:val="000000"/>
      <w:sz w:val="40"/>
      <w:szCs w:val="40"/>
    </w:rPr>
  </w:style>
  <w:style w:type="character" w:customStyle="1" w:styleId="SC273763">
    <w:name w:val="SC.2.73763"/>
    <w:rsid w:val="00D97E7D"/>
    <w:rPr>
      <w:rFonts w:ascii="Century" w:hAnsi="Century" w:cs="Century" w:hint="default"/>
      <w:b/>
      <w:bCs/>
      <w:color w:val="000000"/>
    </w:rPr>
  </w:style>
  <w:style w:type="character" w:customStyle="1" w:styleId="SC4208910">
    <w:name w:val="SC.4.208910"/>
    <w:rsid w:val="00D97E7D"/>
    <w:rPr>
      <w:rFonts w:ascii="Century" w:hAnsi="Century" w:cs="Century" w:hint="default"/>
      <w:color w:val="000000"/>
      <w:sz w:val="28"/>
      <w:szCs w:val="28"/>
    </w:rPr>
  </w:style>
  <w:style w:type="character" w:customStyle="1" w:styleId="SC4208911">
    <w:name w:val="SC.4.208911"/>
    <w:rsid w:val="00D97E7D"/>
    <w:rPr>
      <w:rFonts w:ascii="Century" w:hAnsi="Century" w:cs="Century" w:hint="default"/>
      <w:color w:val="000000"/>
    </w:rPr>
  </w:style>
  <w:style w:type="character" w:customStyle="1" w:styleId="articlesubtitle">
    <w:name w:val="article_sub_title"/>
    <w:basedOn w:val="DefaultParagraphFont"/>
    <w:rsid w:val="00D97E7D"/>
  </w:style>
  <w:style w:type="character" w:customStyle="1" w:styleId="newsdate2">
    <w:name w:val="news_date2"/>
    <w:basedOn w:val="DefaultParagraphFont"/>
    <w:rsid w:val="00D97E7D"/>
  </w:style>
  <w:style w:type="character" w:customStyle="1" w:styleId="readarticleheader">
    <w:name w:val="readarticleheader"/>
    <w:basedOn w:val="DefaultParagraphFont"/>
    <w:rsid w:val="00D97E7D"/>
  </w:style>
  <w:style w:type="character" w:customStyle="1" w:styleId="UnderlineChar20">
    <w:name w:val="Underline Char2"/>
    <w:rsid w:val="00D97E7D"/>
    <w:rPr>
      <w:rFonts w:ascii="Trebuchet MS" w:hAnsi="Trebuchet MS" w:hint="default"/>
      <w:u w:val="thick"/>
      <w:lang w:val="en-US" w:eastAsia="zh-CN" w:bidi="ar-SA"/>
    </w:rPr>
  </w:style>
  <w:style w:type="character" w:customStyle="1" w:styleId="BoldUnderliningChar">
    <w:name w:val="Bold Underlining Char"/>
    <w:rsid w:val="00D97E7D"/>
    <w:rPr>
      <w:rFonts w:ascii="Arial Narrow" w:eastAsia="Times New Roman" w:hAnsi="Arial Narrow" w:hint="default"/>
      <w:b/>
      <w:bCs w:val="0"/>
      <w:szCs w:val="24"/>
      <w:u w:val="single"/>
      <w:lang w:val="en-GB" w:eastAsia="en-US" w:bidi="ar-SA"/>
    </w:rPr>
  </w:style>
  <w:style w:type="character" w:customStyle="1" w:styleId="medium-normal1">
    <w:name w:val="medium-normal1"/>
    <w:rsid w:val="00D97E7D"/>
    <w:rPr>
      <w:rFonts w:ascii="Arial" w:hAnsi="Arial" w:cs="Arial" w:hint="default"/>
      <w:b w:val="0"/>
      <w:bCs w:val="0"/>
      <w:i w:val="0"/>
      <w:iCs w:val="0"/>
      <w:sz w:val="20"/>
      <w:szCs w:val="20"/>
    </w:rPr>
  </w:style>
  <w:style w:type="character" w:customStyle="1" w:styleId="UnderlinedCardChar0">
    <w:name w:val="Underlined Card Char"/>
    <w:rsid w:val="00D97E7D"/>
    <w:rPr>
      <w:rFonts w:ascii="Palatino Linotype" w:hAnsi="Palatino Linotype" w:hint="default"/>
      <w:u w:val="single"/>
      <w:lang w:val="en-US" w:eastAsia="en-US" w:bidi="ar-SA"/>
    </w:rPr>
  </w:style>
  <w:style w:type="character" w:customStyle="1" w:styleId="char">
    <w:name w:val="char"/>
    <w:basedOn w:val="DefaultParagraphFont"/>
    <w:rsid w:val="00D97E7D"/>
  </w:style>
  <w:style w:type="character" w:customStyle="1" w:styleId="UnderlineCharCharCharCharCharChar">
    <w:name w:val="Underline Char Char Char Char Char Char"/>
    <w:rsid w:val="00D97E7D"/>
    <w:rPr>
      <w:rFonts w:ascii="Arial Narrow" w:hAnsi="Arial Narrow" w:hint="default"/>
      <w:szCs w:val="24"/>
      <w:u w:val="single"/>
      <w:lang w:val="en-US" w:eastAsia="en-US" w:bidi="ar-SA"/>
    </w:rPr>
  </w:style>
  <w:style w:type="character" w:customStyle="1" w:styleId="klink">
    <w:name w:val="klink"/>
    <w:basedOn w:val="DefaultParagraphFont"/>
    <w:rsid w:val="00D97E7D"/>
  </w:style>
  <w:style w:type="character" w:customStyle="1" w:styleId="date10">
    <w:name w:val="date1"/>
    <w:basedOn w:val="DefaultParagraphFont"/>
    <w:rsid w:val="00D97E7D"/>
  </w:style>
  <w:style w:type="character" w:customStyle="1" w:styleId="bolding1">
    <w:name w:val="bolding1"/>
    <w:rsid w:val="00D97E7D"/>
    <w:rPr>
      <w:b/>
      <w:bCs/>
    </w:rPr>
  </w:style>
  <w:style w:type="character" w:customStyle="1" w:styleId="bookoptions1">
    <w:name w:val="book_options1"/>
    <w:rsid w:val="00D97E7D"/>
    <w:rPr>
      <w:b/>
      <w:bCs/>
      <w:color w:val="333366"/>
    </w:rPr>
  </w:style>
  <w:style w:type="character" w:customStyle="1" w:styleId="descriptionblock">
    <w:name w:val="description block"/>
    <w:basedOn w:val="DefaultParagraphFont"/>
    <w:rsid w:val="00D97E7D"/>
  </w:style>
  <w:style w:type="character" w:customStyle="1" w:styleId="detailsboxblock">
    <w:name w:val="detailsbox block"/>
    <w:basedOn w:val="DefaultParagraphFont"/>
    <w:rsid w:val="00D97E7D"/>
  </w:style>
  <w:style w:type="character" w:customStyle="1" w:styleId="Char3">
    <w:name w:val="Char3"/>
    <w:rsid w:val="00D97E7D"/>
    <w:rPr>
      <w:rFonts w:ascii="Arial" w:hAnsi="Arial" w:cs="Arial" w:hint="default"/>
      <w:bCs/>
      <w:u w:val="thick"/>
      <w:lang w:val="en-US" w:eastAsia="en-US" w:bidi="ar-SA"/>
    </w:rPr>
  </w:style>
  <w:style w:type="character" w:customStyle="1" w:styleId="texto11">
    <w:name w:val="texto11"/>
    <w:rsid w:val="00D97E7D"/>
    <w:rPr>
      <w:rFonts w:ascii="Arial" w:hAnsi="Arial" w:cs="Arial" w:hint="default"/>
      <w:b w:val="0"/>
      <w:bCs w:val="0"/>
      <w:i w:val="0"/>
      <w:iCs w:val="0"/>
      <w:caps w:val="0"/>
      <w:color w:val="000000"/>
      <w:sz w:val="26"/>
      <w:szCs w:val="26"/>
    </w:rPr>
  </w:style>
  <w:style w:type="character" w:customStyle="1" w:styleId="CardTagChar">
    <w:name w:val="Card Tag Char"/>
    <w:rsid w:val="00D97E7D"/>
    <w:rPr>
      <w:rFonts w:ascii="Arial Narrow" w:hAnsi="Arial Narrow" w:hint="default"/>
      <w:b/>
      <w:bCs w:val="0"/>
      <w:sz w:val="24"/>
      <w:szCs w:val="24"/>
      <w:lang w:val="en-US" w:eastAsia="en-US" w:bidi="ar-SA"/>
    </w:rPr>
  </w:style>
  <w:style w:type="character" w:customStyle="1" w:styleId="DebateCiteCharCharChar">
    <w:name w:val="Debate Cite Char Char Char"/>
    <w:rsid w:val="00D97E7D"/>
    <w:rPr>
      <w:b/>
      <w:bCs w:val="0"/>
      <w:sz w:val="32"/>
      <w:szCs w:val="32"/>
      <w:lang w:val="en-US" w:eastAsia="en-US" w:bidi="ar-SA"/>
    </w:rPr>
  </w:style>
  <w:style w:type="character" w:customStyle="1" w:styleId="TagandCiteChar">
    <w:name w:val="Tag and Cite Char"/>
    <w:rsid w:val="00D97E7D"/>
    <w:rPr>
      <w:color w:val="333333"/>
      <w:sz w:val="22"/>
      <w:szCs w:val="22"/>
      <w:lang w:val="en-US" w:eastAsia="en-US" w:bidi="ar-SA"/>
    </w:rPr>
  </w:style>
  <w:style w:type="character" w:customStyle="1" w:styleId="Style10ptBold">
    <w:name w:val="Style 10 pt Bold"/>
    <w:rsid w:val="00D97E7D"/>
    <w:rPr>
      <w:b/>
      <w:bCs/>
      <w:sz w:val="20"/>
    </w:rPr>
  </w:style>
  <w:style w:type="character" w:customStyle="1" w:styleId="text9">
    <w:name w:val="text9"/>
    <w:basedOn w:val="DefaultParagraphFont"/>
    <w:rsid w:val="00D97E7D"/>
  </w:style>
  <w:style w:type="character" w:customStyle="1" w:styleId="text21">
    <w:name w:val="text21"/>
    <w:basedOn w:val="DefaultParagraphFont"/>
    <w:rsid w:val="00D97E7D"/>
  </w:style>
  <w:style w:type="character" w:customStyle="1" w:styleId="text19">
    <w:name w:val="text19"/>
    <w:basedOn w:val="DefaultParagraphFont"/>
    <w:rsid w:val="00D97E7D"/>
  </w:style>
  <w:style w:type="character" w:customStyle="1" w:styleId="term2">
    <w:name w:val="term2"/>
    <w:rsid w:val="00D97E7D"/>
    <w:rPr>
      <w:b/>
      <w:bCs/>
    </w:rPr>
  </w:style>
  <w:style w:type="character" w:customStyle="1" w:styleId="pmterms12">
    <w:name w:val="pmterms12"/>
    <w:rsid w:val="00D97E7D"/>
    <w:rPr>
      <w:b/>
      <w:bCs/>
      <w:i w:val="0"/>
      <w:iCs w:val="0"/>
      <w:color w:val="000000"/>
    </w:rPr>
  </w:style>
  <w:style w:type="character" w:customStyle="1" w:styleId="ToReadChar">
    <w:name w:val="To Read Char"/>
    <w:rsid w:val="00D97E7D"/>
    <w:rPr>
      <w:rFonts w:ascii="Verdana" w:hAnsi="Verdana" w:hint="default"/>
      <w:b/>
      <w:bCs w:val="0"/>
      <w:szCs w:val="24"/>
      <w:u w:val="single"/>
      <w:lang w:val="en-US" w:eastAsia="en-US" w:bidi="ar-SA"/>
    </w:rPr>
  </w:style>
  <w:style w:type="character" w:customStyle="1" w:styleId="ToReadCharChar">
    <w:name w:val="To Read Char Char"/>
    <w:rsid w:val="00D97E7D"/>
    <w:rPr>
      <w:rFonts w:ascii="Verdana" w:hAnsi="Verdana" w:hint="default"/>
      <w:b/>
      <w:bCs w:val="0"/>
      <w:szCs w:val="24"/>
      <w:u w:val="single"/>
      <w:lang w:val="en-US" w:eastAsia="en-US" w:bidi="ar-SA"/>
    </w:rPr>
  </w:style>
  <w:style w:type="character" w:customStyle="1" w:styleId="bio">
    <w:name w:val="bio"/>
    <w:basedOn w:val="DefaultParagraphFont"/>
    <w:rsid w:val="00D97E7D"/>
  </w:style>
  <w:style w:type="character" w:customStyle="1" w:styleId="storytextstyle">
    <w:name w:val="storytextstyle"/>
    <w:basedOn w:val="DefaultParagraphFont"/>
    <w:rsid w:val="00D97E7D"/>
  </w:style>
  <w:style w:type="character" w:customStyle="1" w:styleId="cardunderlinedCharChar">
    <w:name w:val="card underlined Char Char"/>
    <w:rsid w:val="00D97E7D"/>
    <w:rPr>
      <w:rFonts w:ascii="Arial" w:hAnsi="Arial" w:cs="Arial" w:hint="default"/>
      <w:sz w:val="22"/>
      <w:szCs w:val="24"/>
      <w:u w:val="single"/>
      <w:lang w:val="en-US" w:eastAsia="en-US" w:bidi="ar-SA"/>
    </w:rPr>
  </w:style>
  <w:style w:type="character" w:customStyle="1" w:styleId="Style2Char0">
    <w:name w:val="Style2 Char"/>
    <w:rsid w:val="00D97E7D"/>
    <w:rPr>
      <w:rFonts w:ascii="Book Antiqua" w:hAnsi="Book Antiqua" w:hint="default"/>
      <w:u w:val="thick"/>
      <w:lang w:val="en-US" w:eastAsia="en-US" w:bidi="ar-SA"/>
    </w:rPr>
  </w:style>
  <w:style w:type="character" w:customStyle="1" w:styleId="Style2Char1">
    <w:name w:val="Style2 Char1"/>
    <w:rsid w:val="00D97E7D"/>
    <w:rPr>
      <w:rFonts w:ascii="Book Antiqua" w:hAnsi="Book Antiqua" w:hint="default"/>
      <w:szCs w:val="24"/>
      <w:u w:val="thick"/>
      <w:lang w:val="en-US" w:eastAsia="en-US" w:bidi="ar-SA"/>
    </w:rPr>
  </w:style>
  <w:style w:type="character" w:customStyle="1" w:styleId="articlehead21">
    <w:name w:val="articlehead21"/>
    <w:rsid w:val="00D97E7D"/>
    <w:rPr>
      <w:rFonts w:ascii="Arial" w:hAnsi="Arial" w:cs="Arial" w:hint="default"/>
      <w:b/>
      <w:bCs/>
      <w:color w:val="660000"/>
      <w:sz w:val="20"/>
      <w:szCs w:val="20"/>
    </w:rPr>
  </w:style>
  <w:style w:type="character" w:customStyle="1" w:styleId="TagCiteChar1">
    <w:name w:val="Tag/Cite Char1"/>
    <w:rsid w:val="00D97E7D"/>
    <w:rPr>
      <w:b/>
      <w:bCs w:val="0"/>
      <w:lang w:val="en-US" w:eastAsia="en-US" w:bidi="ar-SA"/>
    </w:rPr>
  </w:style>
  <w:style w:type="character" w:customStyle="1" w:styleId="goohl2">
    <w:name w:val="goohl2"/>
    <w:basedOn w:val="DefaultParagraphFont"/>
    <w:rsid w:val="00D97E7D"/>
  </w:style>
  <w:style w:type="character" w:customStyle="1" w:styleId="CardCharChar0">
    <w:name w:val="Card Char Char"/>
    <w:rsid w:val="00D97E7D"/>
    <w:rPr>
      <w:lang w:val="en-US" w:eastAsia="en-US" w:bidi="ar-SA"/>
    </w:rPr>
  </w:style>
  <w:style w:type="character" w:customStyle="1" w:styleId="BriefTitle1Char">
    <w:name w:val="Brief Title 1 Char"/>
    <w:rsid w:val="00D97E7D"/>
    <w:rPr>
      <w:b/>
      <w:bCs w:val="0"/>
      <w:u w:val="single"/>
      <w:lang w:val="en-US" w:eastAsia="en-US" w:bidi="ar-SA"/>
    </w:rPr>
  </w:style>
  <w:style w:type="character" w:customStyle="1" w:styleId="TagCiteCharChar">
    <w:name w:val="Tag/Cite Char Char"/>
    <w:rsid w:val="00D97E7D"/>
    <w:rPr>
      <w:b/>
      <w:bCs w:val="0"/>
      <w:lang w:val="en-US" w:eastAsia="en-US" w:bidi="ar-SA"/>
    </w:rPr>
  </w:style>
  <w:style w:type="character" w:customStyle="1" w:styleId="btx">
    <w:name w:val="btx"/>
    <w:basedOn w:val="DefaultParagraphFont"/>
    <w:rsid w:val="00D97E7D"/>
  </w:style>
  <w:style w:type="character" w:customStyle="1" w:styleId="CardChar1">
    <w:name w:val="Card Char1"/>
    <w:rsid w:val="00D97E7D"/>
    <w:rPr>
      <w:lang w:val="en-US" w:eastAsia="en-US" w:bidi="ar-SA"/>
    </w:rPr>
  </w:style>
  <w:style w:type="character" w:customStyle="1" w:styleId="prodgeneral1">
    <w:name w:val="prodgeneral1"/>
    <w:rsid w:val="00D97E7D"/>
    <w:rPr>
      <w:rFonts w:ascii="Verdana" w:hAnsi="Verdana" w:hint="default"/>
      <w:b w:val="0"/>
      <w:bCs w:val="0"/>
      <w:caps w:val="0"/>
      <w:color w:val="000000"/>
      <w:spacing w:val="0"/>
      <w:sz w:val="16"/>
      <w:szCs w:val="16"/>
    </w:rPr>
  </w:style>
  <w:style w:type="character" w:customStyle="1" w:styleId="summary1">
    <w:name w:val="summary1"/>
    <w:rsid w:val="00D97E7D"/>
    <w:rPr>
      <w:rFonts w:ascii="Arial" w:hAnsi="Arial" w:cs="Arial" w:hint="default"/>
      <w:sz w:val="18"/>
      <w:szCs w:val="18"/>
    </w:rPr>
  </w:style>
  <w:style w:type="character" w:customStyle="1" w:styleId="text3">
    <w:name w:val="text3"/>
    <w:basedOn w:val="DefaultParagraphFont"/>
    <w:rsid w:val="00D97E7D"/>
  </w:style>
  <w:style w:type="character" w:customStyle="1" w:styleId="cardtextsmallChar">
    <w:name w:val="card text small Char"/>
    <w:rsid w:val="00D97E7D"/>
    <w:rPr>
      <w:rFonts w:ascii="Arial Narrow" w:hAnsi="Arial Narrow" w:hint="default"/>
      <w:sz w:val="16"/>
      <w:szCs w:val="24"/>
      <w:lang w:val="en-US" w:eastAsia="en-US" w:bidi="ar-SA"/>
    </w:rPr>
  </w:style>
  <w:style w:type="character" w:customStyle="1" w:styleId="countrytitle1">
    <w:name w:val="countrytitle1"/>
    <w:rsid w:val="00D97E7D"/>
    <w:rPr>
      <w:rFonts w:ascii="Verdana" w:hAnsi="Verdana" w:hint="default"/>
      <w:b/>
      <w:bCs/>
      <w:color w:val="293643"/>
      <w:sz w:val="24"/>
      <w:szCs w:val="24"/>
    </w:rPr>
  </w:style>
  <w:style w:type="character" w:customStyle="1" w:styleId="storyheader1">
    <w:name w:val="storyheader1"/>
    <w:rsid w:val="00D97E7D"/>
    <w:rPr>
      <w:rFonts w:ascii="Verdana" w:hAnsi="Verdana" w:hint="default"/>
      <w:b/>
      <w:bCs/>
      <w:color w:val="000000"/>
      <w:sz w:val="21"/>
      <w:szCs w:val="21"/>
    </w:rPr>
  </w:style>
  <w:style w:type="character" w:customStyle="1" w:styleId="cardunderlinedChar0">
    <w:name w:val="card underlined Char"/>
    <w:rsid w:val="00D97E7D"/>
    <w:rPr>
      <w:rFonts w:ascii="Arial" w:hAnsi="Arial" w:cs="Arial" w:hint="default"/>
      <w:sz w:val="22"/>
      <w:szCs w:val="24"/>
      <w:u w:val="single"/>
      <w:lang w:val="en-US" w:eastAsia="en-US" w:bidi="ar-SA"/>
    </w:rPr>
  </w:style>
  <w:style w:type="character" w:customStyle="1" w:styleId="article1">
    <w:name w:val="article1"/>
    <w:rsid w:val="00D97E7D"/>
    <w:rPr>
      <w:rFonts w:ascii="Verdana" w:hAnsi="Verdana" w:hint="default"/>
      <w:color w:val="333333"/>
      <w:sz w:val="16"/>
      <w:szCs w:val="16"/>
    </w:rPr>
  </w:style>
  <w:style w:type="character" w:customStyle="1" w:styleId="story-posted-date1">
    <w:name w:val="story-posted-date1"/>
    <w:rsid w:val="00D97E7D"/>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D97E7D"/>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D97E7D"/>
  </w:style>
  <w:style w:type="character" w:customStyle="1" w:styleId="textmedium">
    <w:name w:val="textmedium"/>
    <w:basedOn w:val="DefaultParagraphFont"/>
    <w:rsid w:val="00D97E7D"/>
  </w:style>
  <w:style w:type="character" w:customStyle="1" w:styleId="citation1">
    <w:name w:val="citation1"/>
    <w:rsid w:val="00D97E7D"/>
    <w:rPr>
      <w:rFonts w:ascii="Verdana" w:hAnsi="Verdana" w:hint="default"/>
      <w:sz w:val="17"/>
      <w:szCs w:val="17"/>
    </w:rPr>
  </w:style>
  <w:style w:type="character" w:customStyle="1" w:styleId="hithighlite">
    <w:name w:val="hithighlite"/>
    <w:basedOn w:val="DefaultParagraphFont"/>
    <w:rsid w:val="00D97E7D"/>
  </w:style>
  <w:style w:type="character" w:customStyle="1" w:styleId="articlecontent">
    <w:name w:val="articlecontent"/>
    <w:basedOn w:val="DefaultParagraphFont"/>
    <w:rsid w:val="00D97E7D"/>
  </w:style>
  <w:style w:type="character" w:customStyle="1" w:styleId="fource1">
    <w:name w:val="fource1"/>
    <w:rsid w:val="00D97E7D"/>
    <w:rPr>
      <w:sz w:val="34"/>
      <w:szCs w:val="34"/>
    </w:rPr>
  </w:style>
  <w:style w:type="character" w:customStyle="1" w:styleId="LanguageStrikeChar">
    <w:name w:val="Language Strike Char"/>
    <w:rsid w:val="00D97E7D"/>
    <w:rPr>
      <w:rFonts w:ascii="Arial Narrow" w:hAnsi="Arial Narrow" w:hint="default"/>
      <w:strike/>
      <w:szCs w:val="24"/>
      <w:lang w:val="en-US" w:eastAsia="en-US" w:bidi="ar-SA"/>
    </w:rPr>
  </w:style>
  <w:style w:type="character" w:customStyle="1" w:styleId="normal11">
    <w:name w:val="normal1"/>
    <w:basedOn w:val="DefaultParagraphFont"/>
    <w:rsid w:val="00D97E7D"/>
  </w:style>
  <w:style w:type="character" w:customStyle="1" w:styleId="ds">
    <w:name w:val="ds"/>
    <w:basedOn w:val="DefaultParagraphFont"/>
    <w:rsid w:val="00D97E7D"/>
  </w:style>
  <w:style w:type="character" w:customStyle="1" w:styleId="UnderliningChar1">
    <w:name w:val="Underlining Char1"/>
    <w:rsid w:val="00D97E7D"/>
    <w:rPr>
      <w:rFonts w:ascii="Arial Narrow" w:hAnsi="Arial Narrow" w:hint="default"/>
      <w:szCs w:val="24"/>
      <w:u w:val="single"/>
      <w:lang w:val="en-US" w:eastAsia="en-US" w:bidi="ar-SA"/>
    </w:rPr>
  </w:style>
  <w:style w:type="character" w:customStyle="1" w:styleId="UnderliningChar2">
    <w:name w:val="Underlining Char2"/>
    <w:rsid w:val="00D97E7D"/>
    <w:rPr>
      <w:rFonts w:ascii="Arial Narrow" w:hAnsi="Arial Narrow" w:hint="default"/>
      <w:szCs w:val="24"/>
      <w:u w:val="single"/>
      <w:lang w:val="en-US" w:eastAsia="en-US" w:bidi="ar-SA"/>
    </w:rPr>
  </w:style>
  <w:style w:type="character" w:customStyle="1" w:styleId="MicroTextChar1">
    <w:name w:val="MicroText Char1"/>
    <w:rsid w:val="00D97E7D"/>
    <w:rPr>
      <w:rFonts w:ascii="Arial Narrow" w:hAnsi="Arial Narrow" w:hint="default"/>
      <w:sz w:val="12"/>
      <w:szCs w:val="24"/>
      <w:lang w:val="en-US" w:eastAsia="en-US" w:bidi="ar-SA"/>
    </w:rPr>
  </w:style>
  <w:style w:type="character" w:customStyle="1" w:styleId="DefaultPara">
    <w:name w:val="Default Para"/>
    <w:rsid w:val="00D97E7D"/>
    <w:rPr>
      <w:sz w:val="20"/>
    </w:rPr>
  </w:style>
  <w:style w:type="character" w:customStyle="1" w:styleId="SYSHYPERTEXT">
    <w:name w:val="SYS_HYPERTEXT"/>
    <w:rsid w:val="00D97E7D"/>
    <w:rPr>
      <w:color w:val="0000FF"/>
      <w:u w:val="single"/>
    </w:rPr>
  </w:style>
  <w:style w:type="character" w:customStyle="1" w:styleId="Hyperlink1">
    <w:name w:val="Hyperlink1"/>
    <w:rsid w:val="00D97E7D"/>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D97E7D"/>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D97E7D"/>
    <w:rPr>
      <w:rFonts w:ascii="Arial Narrow" w:hAnsi="Arial Narrow" w:hint="default"/>
      <w:noProof w:val="0"/>
      <w:szCs w:val="24"/>
      <w:u w:val="single"/>
      <w:lang w:val="en-US" w:eastAsia="en-US" w:bidi="ar-SA"/>
    </w:rPr>
  </w:style>
  <w:style w:type="character" w:customStyle="1" w:styleId="BlockHeading1Char">
    <w:name w:val="Block Heading 1 Char"/>
    <w:rsid w:val="00D97E7D"/>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D97E7D"/>
    <w:rPr>
      <w:b/>
      <w:bCs w:val="0"/>
      <w:sz w:val="24"/>
      <w:szCs w:val="24"/>
      <w:u w:val="single"/>
      <w:lang w:val="en-US" w:eastAsia="en-US" w:bidi="ar-SA"/>
    </w:rPr>
  </w:style>
  <w:style w:type="character" w:customStyle="1" w:styleId="StyleTagTimesNewRomanChar">
    <w:name w:val="Style Tag + Times New Roman Char"/>
    <w:rsid w:val="00D97E7D"/>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D97E7D"/>
    <w:rPr>
      <w:rFonts w:ascii="Arial Narrow" w:hAnsi="Arial Narrow" w:cs="Arial" w:hint="default"/>
      <w:b/>
      <w:bCs/>
      <w:iCs/>
      <w:sz w:val="24"/>
      <w:szCs w:val="28"/>
      <w:lang w:val="en-US" w:eastAsia="en-US" w:bidi="ar-SA"/>
    </w:rPr>
  </w:style>
  <w:style w:type="character" w:customStyle="1" w:styleId="UnderliningCharChar">
    <w:name w:val="Underlining Char Char"/>
    <w:rsid w:val="00D97E7D"/>
    <w:rPr>
      <w:rFonts w:ascii="Arial Narrow" w:hAnsi="Arial Narrow" w:hint="default"/>
      <w:szCs w:val="24"/>
      <w:u w:val="single"/>
      <w:lang w:val="en-US" w:eastAsia="en-US" w:bidi="ar-SA"/>
    </w:rPr>
  </w:style>
  <w:style w:type="character" w:customStyle="1" w:styleId="StyleArialNarrow12ptBold">
    <w:name w:val="Style Arial Narrow 12 pt Bold"/>
    <w:rsid w:val="00D97E7D"/>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D97E7D"/>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D97E7D"/>
    <w:rPr>
      <w:noProof w:val="0"/>
      <w:u w:val="single"/>
      <w:lang w:val="en-US" w:eastAsia="en-US" w:bidi="ar-SA"/>
    </w:rPr>
  </w:style>
  <w:style w:type="character" w:customStyle="1" w:styleId="UnderlinedCharChar1">
    <w:name w:val="Underlined Char Char1"/>
    <w:rsid w:val="00D97E7D"/>
    <w:rPr>
      <w:rFonts w:ascii="Bell MT" w:eastAsia="Times New Roman" w:hAnsi="Bell MT" w:hint="default"/>
      <w:bCs/>
      <w:iCs/>
      <w:sz w:val="22"/>
      <w:u w:val="single"/>
    </w:rPr>
  </w:style>
  <w:style w:type="character" w:customStyle="1" w:styleId="Heading2CharChar2">
    <w:name w:val="Heading 2 Char Char2"/>
    <w:rsid w:val="00D97E7D"/>
    <w:rPr>
      <w:rFonts w:ascii="Arial" w:hAnsi="Arial" w:cs="Arial" w:hint="default"/>
      <w:b/>
      <w:bCs/>
      <w:iCs/>
      <w:sz w:val="22"/>
      <w:szCs w:val="28"/>
      <w:lang w:val="en-US" w:eastAsia="en-US" w:bidi="ar-SA"/>
    </w:rPr>
  </w:style>
  <w:style w:type="character" w:customStyle="1" w:styleId="doctitle">
    <w:name w:val="doctitle"/>
    <w:rsid w:val="00D97E7D"/>
  </w:style>
  <w:style w:type="character" w:customStyle="1" w:styleId="cardtext-underlined0">
    <w:name w:val="card text- underlined"/>
    <w:rsid w:val="00D97E7D"/>
    <w:rPr>
      <w:rFonts w:ascii="Garamond" w:hAnsi="Garamond" w:hint="default"/>
      <w:u w:val="single"/>
    </w:rPr>
  </w:style>
  <w:style w:type="character" w:customStyle="1" w:styleId="BodyText1">
    <w:name w:val="Body Text1"/>
    <w:basedOn w:val="DefaultParagraphFont"/>
    <w:rsid w:val="00D97E7D"/>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D97E7D"/>
  </w:style>
  <w:style w:type="character" w:customStyle="1" w:styleId="BriefTitleChar">
    <w:name w:val="Brief Title Char"/>
    <w:basedOn w:val="DefaultParagraphFont"/>
    <w:rsid w:val="00D97E7D"/>
    <w:rPr>
      <w:b/>
      <w:bCs w:val="0"/>
      <w:sz w:val="24"/>
      <w:szCs w:val="24"/>
      <w:u w:val="single"/>
      <w:lang w:val="en-US" w:eastAsia="en-US" w:bidi="ar-SA"/>
    </w:rPr>
  </w:style>
  <w:style w:type="character" w:customStyle="1" w:styleId="BriefTitle2Char">
    <w:name w:val="Brief Title 2 Char"/>
    <w:basedOn w:val="BriefTitleChar"/>
    <w:rsid w:val="00D97E7D"/>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D97E7D"/>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D97E7D"/>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D97E7D"/>
    <w:rPr>
      <w:rFonts w:ascii="AGaramond" w:hAnsi="AGaramond" w:cs="AGaramond" w:hint="default"/>
      <w:color w:val="211D1E"/>
      <w:sz w:val="14"/>
      <w:szCs w:val="14"/>
    </w:rPr>
  </w:style>
  <w:style w:type="character" w:customStyle="1" w:styleId="CharacterStyle2">
    <w:name w:val="Character Style 2"/>
    <w:uiPriority w:val="99"/>
    <w:rsid w:val="00D97E7D"/>
    <w:rPr>
      <w:sz w:val="20"/>
      <w:szCs w:val="20"/>
    </w:rPr>
  </w:style>
  <w:style w:type="character" w:customStyle="1" w:styleId="cross-head">
    <w:name w:val="cross-head"/>
    <w:rsid w:val="00D97E7D"/>
  </w:style>
  <w:style w:type="character" w:customStyle="1" w:styleId="Subtitle1">
    <w:name w:val="Subtitle1"/>
    <w:rsid w:val="00D97E7D"/>
  </w:style>
  <w:style w:type="character" w:customStyle="1" w:styleId="metaorigin">
    <w:name w:val="meta_origin"/>
    <w:rsid w:val="00D97E7D"/>
  </w:style>
  <w:style w:type="character" w:customStyle="1" w:styleId="mandelbrotrefrag">
    <w:name w:val="mandelbrot_refrag"/>
    <w:rsid w:val="00D97E7D"/>
  </w:style>
  <w:style w:type="character" w:customStyle="1" w:styleId="eminfo">
    <w:name w:val="eminfo"/>
    <w:rsid w:val="00D97E7D"/>
  </w:style>
  <w:style w:type="character" w:customStyle="1" w:styleId="emhighlight">
    <w:name w:val="emhighlight"/>
    <w:rsid w:val="00D97E7D"/>
  </w:style>
  <w:style w:type="character" w:customStyle="1" w:styleId="name">
    <w:name w:val="name"/>
    <w:rsid w:val="00D97E7D"/>
  </w:style>
  <w:style w:type="character" w:customStyle="1" w:styleId="tkrname">
    <w:name w:val="tkrname"/>
    <w:rsid w:val="00D97E7D"/>
  </w:style>
  <w:style w:type="character" w:customStyle="1" w:styleId="tkrchange">
    <w:name w:val="tkrchange"/>
    <w:rsid w:val="00D97E7D"/>
  </w:style>
  <w:style w:type="character" w:customStyle="1" w:styleId="source-org">
    <w:name w:val="source-org"/>
    <w:rsid w:val="00D97E7D"/>
  </w:style>
  <w:style w:type="character" w:customStyle="1" w:styleId="updated">
    <w:name w:val="updated"/>
    <w:rsid w:val="00D97E7D"/>
  </w:style>
  <w:style w:type="character" w:customStyle="1" w:styleId="last">
    <w:name w:val="last"/>
    <w:rsid w:val="00D97E7D"/>
  </w:style>
  <w:style w:type="character" w:customStyle="1" w:styleId="Style11ptBoldUnderline1">
    <w:name w:val="Style 11 pt Bold Underline1"/>
    <w:rsid w:val="00D97E7D"/>
    <w:rPr>
      <w:b/>
      <w:bCs/>
      <w:sz w:val="20"/>
      <w:u w:val="single"/>
    </w:rPr>
  </w:style>
  <w:style w:type="character" w:customStyle="1" w:styleId="StyleStyleunderlineBold11pt">
    <w:name w:val="Style Style underline + Bold + 11 pt"/>
    <w:rsid w:val="00D97E7D"/>
    <w:rPr>
      <w:bCs/>
      <w:sz w:val="20"/>
      <w:u w:val="single"/>
    </w:rPr>
  </w:style>
  <w:style w:type="character" w:customStyle="1" w:styleId="StyleunderlineAsianTimesNewRomanBold">
    <w:name w:val="Style underline + (Asian) Times New Roman Bold"/>
    <w:rsid w:val="00D97E7D"/>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D97E7D"/>
    <w:rPr>
      <w:b/>
      <w:bCs/>
      <w:sz w:val="20"/>
      <w:u w:val="single"/>
      <w:bdr w:val="single" w:sz="4" w:space="0" w:color="auto" w:frame="1"/>
    </w:rPr>
  </w:style>
  <w:style w:type="character" w:customStyle="1" w:styleId="A5">
    <w:name w:val="A5"/>
    <w:uiPriority w:val="99"/>
    <w:rsid w:val="00D97E7D"/>
    <w:rPr>
      <w:rFonts w:ascii="Times New Roman" w:hAnsi="Times New Roman" w:cs="Times New Roman" w:hint="default"/>
      <w:color w:val="000000"/>
      <w:sz w:val="13"/>
      <w:szCs w:val="13"/>
    </w:rPr>
  </w:style>
  <w:style w:type="character" w:customStyle="1" w:styleId="quotepeekbase">
    <w:name w:val="quotepeekbase"/>
    <w:rsid w:val="00D97E7D"/>
  </w:style>
  <w:style w:type="character" w:customStyle="1" w:styleId="cardChar10">
    <w:name w:val="card Char1"/>
    <w:rsid w:val="00D97E7D"/>
    <w:rPr>
      <w:rFonts w:ascii="Calibri" w:eastAsia="Calibri" w:hAnsi="Calibri" w:cs="Calibri" w:hint="default"/>
      <w:sz w:val="24"/>
      <w:szCs w:val="22"/>
      <w:lang w:val="x-none" w:eastAsia="x-none"/>
    </w:rPr>
  </w:style>
  <w:style w:type="character" w:customStyle="1" w:styleId="NormalCard">
    <w:name w:val="Normal Card"/>
    <w:uiPriority w:val="1"/>
    <w:qFormat/>
    <w:rsid w:val="00D97E7D"/>
    <w:rPr>
      <w:rFonts w:ascii="Times New Roman" w:hAnsi="Times New Roman" w:cs="Times New Roman" w:hint="default"/>
      <w:sz w:val="24"/>
    </w:rPr>
  </w:style>
  <w:style w:type="character" w:customStyle="1" w:styleId="HighlightedUnderline0">
    <w:name w:val="Highlighted Underline"/>
    <w:uiPriority w:val="1"/>
    <w:qFormat/>
    <w:rsid w:val="00D97E7D"/>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D97E7D"/>
    <w:rPr>
      <w:rFonts w:ascii="Times New Roman" w:hAnsi="Times New Roman" w:cs="Times New Roman" w:hint="default"/>
      <w:sz w:val="16"/>
      <w:szCs w:val="16"/>
    </w:rPr>
  </w:style>
  <w:style w:type="character" w:customStyle="1" w:styleId="timebox">
    <w:name w:val="timebox"/>
    <w:rsid w:val="00D97E7D"/>
  </w:style>
  <w:style w:type="character" w:customStyle="1" w:styleId="Heading2Subtext">
    <w:name w:val="Heading 2 Subtext"/>
    <w:rsid w:val="00D97E7D"/>
    <w:rPr>
      <w:rFonts w:ascii="Times New Roman" w:hAnsi="Times New Roman" w:cs="Times New Roman" w:hint="default"/>
      <w:sz w:val="16"/>
    </w:rPr>
  </w:style>
  <w:style w:type="character" w:customStyle="1" w:styleId="-SmallText-">
    <w:name w:val="-Small Text-"/>
    <w:rsid w:val="00D97E7D"/>
    <w:rPr>
      <w:rFonts w:ascii="Garamond" w:hAnsi="Garamond" w:hint="default"/>
      <w:sz w:val="16"/>
    </w:rPr>
  </w:style>
  <w:style w:type="character" w:customStyle="1" w:styleId="label">
    <w:name w:val="label"/>
    <w:rsid w:val="00D97E7D"/>
  </w:style>
  <w:style w:type="character" w:customStyle="1" w:styleId="BoldUnderlineCharChar">
    <w:name w:val="BoldUnderline Char Char"/>
    <w:rsid w:val="00D97E7D"/>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D97E7D"/>
  </w:style>
  <w:style w:type="character" w:customStyle="1" w:styleId="FontStyle477">
    <w:name w:val="Font Style477"/>
    <w:basedOn w:val="DefaultParagraphFont"/>
    <w:uiPriority w:val="99"/>
    <w:rsid w:val="00D97E7D"/>
    <w:rPr>
      <w:rFonts w:ascii="Times New Roman" w:hAnsi="Times New Roman" w:cs="Times New Roman" w:hint="default"/>
      <w:sz w:val="18"/>
      <w:szCs w:val="18"/>
    </w:rPr>
  </w:style>
  <w:style w:type="character" w:customStyle="1" w:styleId="FontStyle505">
    <w:name w:val="Font Style505"/>
    <w:basedOn w:val="DefaultParagraphFont"/>
    <w:uiPriority w:val="99"/>
    <w:rsid w:val="00D97E7D"/>
    <w:rPr>
      <w:rFonts w:ascii="Times New Roman" w:hAnsi="Times New Roman" w:cs="Times New Roman" w:hint="default"/>
      <w:sz w:val="18"/>
      <w:szCs w:val="18"/>
    </w:rPr>
  </w:style>
  <w:style w:type="character" w:customStyle="1" w:styleId="FontStyle514">
    <w:name w:val="Font Style514"/>
    <w:basedOn w:val="DefaultParagraphFont"/>
    <w:uiPriority w:val="99"/>
    <w:rsid w:val="00D97E7D"/>
    <w:rPr>
      <w:rFonts w:ascii="Times New Roman" w:hAnsi="Times New Roman" w:cs="Times New Roman" w:hint="default"/>
      <w:sz w:val="14"/>
      <w:szCs w:val="14"/>
    </w:rPr>
  </w:style>
  <w:style w:type="character" w:customStyle="1" w:styleId="FontStyle500">
    <w:name w:val="Font Style500"/>
    <w:basedOn w:val="DefaultParagraphFont"/>
    <w:uiPriority w:val="99"/>
    <w:rsid w:val="00D97E7D"/>
    <w:rPr>
      <w:rFonts w:ascii="Times New Roman" w:hAnsi="Times New Roman" w:cs="Times New Roman" w:hint="default"/>
      <w:b/>
      <w:bCs/>
      <w:sz w:val="16"/>
      <w:szCs w:val="16"/>
    </w:rPr>
  </w:style>
  <w:style w:type="character" w:customStyle="1" w:styleId="CardCite1">
    <w:name w:val="CardCite1"/>
    <w:qFormat/>
    <w:rsid w:val="00D97E7D"/>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D97E7D"/>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D97E7D"/>
    <w:rPr>
      <w:rFonts w:ascii="Times New Roman" w:hAnsi="Times New Roman" w:cs="Times New Roman" w:hint="default"/>
      <w:b/>
      <w:bCs/>
      <w:sz w:val="22"/>
      <w:szCs w:val="22"/>
    </w:rPr>
  </w:style>
  <w:style w:type="character" w:customStyle="1" w:styleId="CharacterStyle3">
    <w:name w:val="Character Style 3"/>
    <w:uiPriority w:val="99"/>
    <w:rsid w:val="00D97E7D"/>
    <w:rPr>
      <w:rFonts w:ascii="Bookman Old Style" w:hAnsi="Bookman Old Style" w:cs="Bookman Old Style" w:hint="default"/>
      <w:spacing w:val="-5"/>
      <w:sz w:val="18"/>
      <w:szCs w:val="18"/>
    </w:rPr>
  </w:style>
  <w:style w:type="character" w:customStyle="1" w:styleId="UnderlineStyleChar7">
    <w:name w:val="Underline Style Char7"/>
    <w:rsid w:val="00D97E7D"/>
    <w:rPr>
      <w:rFonts w:ascii="Garamond" w:hAnsi="Garamond" w:hint="default"/>
      <w:sz w:val="22"/>
      <w:szCs w:val="24"/>
      <w:u w:val="single"/>
      <w:lang w:val="en-US" w:eastAsia="en-US" w:bidi="ar-SA"/>
    </w:rPr>
  </w:style>
  <w:style w:type="character" w:customStyle="1" w:styleId="StyleArial6ptBold">
    <w:name w:val="Style Arial 6 pt Bold"/>
    <w:rsid w:val="00D97E7D"/>
    <w:rPr>
      <w:rFonts w:ascii="Arial" w:hAnsi="Arial" w:cs="Arial" w:hint="default"/>
      <w:bCs/>
      <w:sz w:val="12"/>
    </w:rPr>
  </w:style>
  <w:style w:type="character" w:customStyle="1" w:styleId="Heading2Char5">
    <w:name w:val="Heading 2 Char5"/>
    <w:rsid w:val="00D97E7D"/>
    <w:rPr>
      <w:rFonts w:ascii="Garamond" w:hAnsi="Garamond" w:cs="Arial" w:hint="default"/>
      <w:b/>
      <w:bCs/>
      <w:iCs/>
      <w:sz w:val="24"/>
      <w:szCs w:val="28"/>
      <w:lang w:val="en-US" w:eastAsia="en-US" w:bidi="ar-SA"/>
    </w:rPr>
  </w:style>
  <w:style w:type="character" w:customStyle="1" w:styleId="TagGreg">
    <w:name w:val="TagGreg"/>
    <w:uiPriority w:val="1"/>
    <w:qFormat/>
    <w:rsid w:val="00D97E7D"/>
    <w:rPr>
      <w:b/>
      <w:bCs w:val="0"/>
      <w:sz w:val="24"/>
    </w:rPr>
  </w:style>
  <w:style w:type="character" w:customStyle="1" w:styleId="StyleDebateUnderline10pt">
    <w:name w:val="Style Debate Underline + 10 pt"/>
    <w:rsid w:val="00D97E7D"/>
    <w:rPr>
      <w:rFonts w:ascii="Times New Roman" w:hAnsi="Times New Roman" w:cs="Times New Roman" w:hint="default"/>
      <w:sz w:val="20"/>
      <w:szCs w:val="20"/>
      <w:u w:val="single"/>
    </w:rPr>
  </w:style>
  <w:style w:type="character" w:customStyle="1" w:styleId="underlinedCharChar0">
    <w:name w:val="underlined Char Char"/>
    <w:locked/>
    <w:rsid w:val="00D97E7D"/>
    <w:rPr>
      <w:u w:val="single"/>
    </w:rPr>
  </w:style>
  <w:style w:type="character" w:customStyle="1" w:styleId="SourceBold">
    <w:name w:val="Source Bold"/>
    <w:rsid w:val="00D97E7D"/>
    <w:rPr>
      <w:rFonts w:ascii="Arial Narrow" w:hAnsi="Arial Narrow" w:hint="default"/>
      <w:b/>
      <w:bCs w:val="0"/>
      <w:strike w:val="0"/>
      <w:dstrike w:val="0"/>
      <w:sz w:val="24"/>
      <w:u w:val="none"/>
      <w:effect w:val="none"/>
    </w:rPr>
  </w:style>
  <w:style w:type="character" w:customStyle="1" w:styleId="2xBoldUnderline">
    <w:name w:val="2x_Bold_Underline"/>
    <w:rsid w:val="00D97E7D"/>
    <w:rPr>
      <w:b/>
      <w:bCs/>
      <w:sz w:val="24"/>
      <w:u w:val="thick"/>
    </w:rPr>
  </w:style>
  <w:style w:type="character" w:customStyle="1" w:styleId="Dottedunderline">
    <w:name w:val="Dotted underline"/>
    <w:rsid w:val="00D97E7D"/>
    <w:rPr>
      <w:u w:val="dotted"/>
    </w:rPr>
  </w:style>
  <w:style w:type="character" w:customStyle="1" w:styleId="readChar">
    <w:name w:val="read Char"/>
    <w:rsid w:val="00D97E7D"/>
    <w:rPr>
      <w:szCs w:val="22"/>
      <w:u w:val="single"/>
      <w:lang w:val="en-US" w:eastAsia="en-US" w:bidi="ar-SA"/>
    </w:rPr>
  </w:style>
  <w:style w:type="character" w:customStyle="1" w:styleId="underlining0">
    <w:name w:val="underlining"/>
    <w:rsid w:val="00D97E7D"/>
    <w:rPr>
      <w:u w:val="single"/>
    </w:rPr>
  </w:style>
  <w:style w:type="character" w:customStyle="1" w:styleId="btitle">
    <w:name w:val="btitle"/>
    <w:rsid w:val="00D97E7D"/>
  </w:style>
  <w:style w:type="character" w:customStyle="1" w:styleId="green">
    <w:name w:val="green"/>
    <w:rsid w:val="00D97E7D"/>
  </w:style>
  <w:style w:type="character" w:customStyle="1" w:styleId="BodyText20">
    <w:name w:val="Body Text2"/>
    <w:rsid w:val="00D97E7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D97E7D"/>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D97E7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D97E7D"/>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D97E7D"/>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D97E7D"/>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D97E7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D97E7D"/>
    <w:rPr>
      <w:rFonts w:ascii="Sylfaen" w:hAnsi="Sylfaen" w:cs="Sylfaen" w:hint="default"/>
      <w:i/>
      <w:iCs/>
      <w:strike w:val="0"/>
      <w:dstrike w:val="0"/>
      <w:sz w:val="19"/>
      <w:szCs w:val="19"/>
      <w:u w:val="none"/>
      <w:effect w:val="none"/>
      <w:shd w:val="clear" w:color="auto" w:fill="FFFFFF"/>
    </w:rPr>
  </w:style>
  <w:style w:type="character" w:customStyle="1" w:styleId="1">
    <w:name w:val="1"/>
    <w:rsid w:val="00D97E7D"/>
    <w:rPr>
      <w:rFonts w:ascii="Arial" w:hAnsi="Arial" w:cs="Arial" w:hint="default"/>
      <w:bCs/>
      <w:sz w:val="20"/>
      <w:u w:val="single"/>
      <w:lang w:val="en-US" w:eastAsia="en-US" w:bidi="ar-SA"/>
    </w:rPr>
  </w:style>
  <w:style w:type="character" w:customStyle="1" w:styleId="CharChar31">
    <w:name w:val="Char Char31"/>
    <w:rsid w:val="00D97E7D"/>
    <w:rPr>
      <w:rFonts w:ascii="Arial" w:hAnsi="Arial" w:cs="Arial" w:hint="default"/>
      <w:b/>
      <w:bCs/>
      <w:iCs/>
      <w:lang w:val="en-US" w:eastAsia="en-US" w:bidi="ar-SA"/>
    </w:rPr>
  </w:style>
  <w:style w:type="character" w:customStyle="1" w:styleId="Subtitle2">
    <w:name w:val="Subtitle2"/>
    <w:rsid w:val="00D97E7D"/>
  </w:style>
  <w:style w:type="character" w:customStyle="1" w:styleId="drop">
    <w:name w:val="drop"/>
    <w:rsid w:val="00D97E7D"/>
  </w:style>
  <w:style w:type="character" w:customStyle="1" w:styleId="bioline">
    <w:name w:val="bioline"/>
    <w:rsid w:val="00D97E7D"/>
  </w:style>
  <w:style w:type="character" w:customStyle="1" w:styleId="articletitle0">
    <w:name w:val="article_title"/>
    <w:rsid w:val="00D97E7D"/>
  </w:style>
  <w:style w:type="character" w:customStyle="1" w:styleId="A4">
    <w:name w:val="A4"/>
    <w:uiPriority w:val="99"/>
    <w:rsid w:val="00D97E7D"/>
    <w:rPr>
      <w:color w:val="000000"/>
    </w:rPr>
  </w:style>
  <w:style w:type="character" w:customStyle="1" w:styleId="s2">
    <w:name w:val="s2"/>
    <w:rsid w:val="00D97E7D"/>
  </w:style>
  <w:style w:type="character" w:customStyle="1" w:styleId="s4">
    <w:name w:val="s4"/>
    <w:rsid w:val="00D97E7D"/>
  </w:style>
  <w:style w:type="character" w:customStyle="1" w:styleId="s5">
    <w:name w:val="s5"/>
    <w:rsid w:val="00D97E7D"/>
  </w:style>
  <w:style w:type="character" w:customStyle="1" w:styleId="cap">
    <w:name w:val="cap"/>
    <w:rsid w:val="00D97E7D"/>
  </w:style>
  <w:style w:type="character" w:customStyle="1" w:styleId="rightsnotice">
    <w:name w:val="rightsnotice"/>
    <w:rsid w:val="00D97E7D"/>
  </w:style>
  <w:style w:type="character" w:customStyle="1" w:styleId="Caption1">
    <w:name w:val="Caption1"/>
    <w:rsid w:val="00D97E7D"/>
  </w:style>
  <w:style w:type="character" w:customStyle="1" w:styleId="credit">
    <w:name w:val="credit"/>
    <w:rsid w:val="00D97E7D"/>
  </w:style>
  <w:style w:type="character" w:customStyle="1" w:styleId="scaps">
    <w:name w:val="scaps"/>
    <w:rsid w:val="00D97E7D"/>
  </w:style>
  <w:style w:type="character" w:customStyle="1" w:styleId="current-article">
    <w:name w:val="current-article"/>
    <w:rsid w:val="00D97E7D"/>
  </w:style>
  <w:style w:type="character" w:customStyle="1" w:styleId="related-current-indicator">
    <w:name w:val="related-current-indicator"/>
    <w:rsid w:val="00D97E7D"/>
  </w:style>
  <w:style w:type="character" w:customStyle="1" w:styleId="bylclear">
    <w:name w:val="bylclear"/>
    <w:rsid w:val="00D97E7D"/>
  </w:style>
  <w:style w:type="character" w:customStyle="1" w:styleId="timestamp">
    <w:name w:val="timestamp"/>
    <w:rsid w:val="00D97E7D"/>
  </w:style>
  <w:style w:type="character" w:customStyle="1" w:styleId="comments">
    <w:name w:val="comments"/>
    <w:rsid w:val="00D97E7D"/>
  </w:style>
  <w:style w:type="character" w:customStyle="1" w:styleId="essaytext">
    <w:name w:val="essaytext"/>
    <w:rsid w:val="00D97E7D"/>
  </w:style>
  <w:style w:type="character" w:customStyle="1" w:styleId="username">
    <w:name w:val="username"/>
    <w:rsid w:val="00D97E7D"/>
  </w:style>
  <w:style w:type="character" w:customStyle="1" w:styleId="toplinks">
    <w:name w:val="toplinks"/>
    <w:rsid w:val="00D97E7D"/>
  </w:style>
  <w:style w:type="character" w:customStyle="1" w:styleId="A3">
    <w:name w:val="A3"/>
    <w:uiPriority w:val="99"/>
    <w:rsid w:val="00D97E7D"/>
    <w:rPr>
      <w:rFonts w:ascii="Perpetua" w:hAnsi="Perpetua" w:cs="Perpetua" w:hint="default"/>
      <w:color w:val="000000"/>
      <w:sz w:val="15"/>
      <w:szCs w:val="15"/>
    </w:rPr>
  </w:style>
  <w:style w:type="character" w:customStyle="1" w:styleId="see">
    <w:name w:val="see"/>
    <w:rsid w:val="00D97E7D"/>
  </w:style>
  <w:style w:type="character" w:customStyle="1" w:styleId="first-letter">
    <w:name w:val="first-letter"/>
    <w:rsid w:val="00D97E7D"/>
  </w:style>
  <w:style w:type="character" w:customStyle="1" w:styleId="focusparagraph">
    <w:name w:val="focusparagraph"/>
    <w:rsid w:val="00D97E7D"/>
  </w:style>
  <w:style w:type="character" w:customStyle="1" w:styleId="lightblue">
    <w:name w:val="lightblue"/>
    <w:rsid w:val="00D97E7D"/>
  </w:style>
  <w:style w:type="character" w:customStyle="1" w:styleId="StyleUnderlineCharChar9pt">
    <w:name w:val="Style Underline Char Char + 9 pt"/>
    <w:rsid w:val="00D97E7D"/>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D97E7D"/>
  </w:style>
  <w:style w:type="character" w:customStyle="1" w:styleId="Title10">
    <w:name w:val="Title1"/>
    <w:rsid w:val="00D97E7D"/>
  </w:style>
  <w:style w:type="character" w:customStyle="1" w:styleId="BoldandUnderlineCharCharCharChar">
    <w:name w:val="Bold and Underline Char Char Char Char"/>
    <w:rsid w:val="00D97E7D"/>
    <w:rPr>
      <w:b/>
      <w:bCs w:val="0"/>
      <w:noProof w:val="0"/>
      <w:u w:val="single"/>
      <w:lang w:val="en-US" w:eastAsia="en-US" w:bidi="ar-SA"/>
    </w:rPr>
  </w:style>
  <w:style w:type="character" w:customStyle="1" w:styleId="FontStyle29">
    <w:name w:val="Font Style29"/>
    <w:uiPriority w:val="99"/>
    <w:rsid w:val="00D97E7D"/>
    <w:rPr>
      <w:rFonts w:ascii="Arial" w:hAnsi="Arial" w:cs="Arial" w:hint="default"/>
      <w:sz w:val="14"/>
      <w:szCs w:val="14"/>
    </w:rPr>
  </w:style>
  <w:style w:type="character" w:customStyle="1" w:styleId="titles">
    <w:name w:val="titles"/>
    <w:rsid w:val="00D97E7D"/>
  </w:style>
  <w:style w:type="character" w:customStyle="1" w:styleId="articletext0">
    <w:name w:val="article_text"/>
    <w:rsid w:val="00D97E7D"/>
  </w:style>
  <w:style w:type="character" w:customStyle="1" w:styleId="contentauthor">
    <w:name w:val="contentauthor"/>
    <w:rsid w:val="00D97E7D"/>
  </w:style>
  <w:style w:type="character" w:customStyle="1" w:styleId="subarticleheader">
    <w:name w:val="subarticleheader"/>
    <w:rsid w:val="00D97E7D"/>
  </w:style>
  <w:style w:type="character" w:customStyle="1" w:styleId="spelle">
    <w:name w:val="spelle"/>
    <w:rsid w:val="00D97E7D"/>
  </w:style>
  <w:style w:type="character" w:customStyle="1" w:styleId="grame">
    <w:name w:val="grame"/>
    <w:rsid w:val="00D97E7D"/>
  </w:style>
  <w:style w:type="character" w:customStyle="1" w:styleId="newstitle1">
    <w:name w:val="newstitle1"/>
    <w:rsid w:val="00D97E7D"/>
  </w:style>
  <w:style w:type="character" w:customStyle="1" w:styleId="copy">
    <w:name w:val="copy"/>
    <w:rsid w:val="00D97E7D"/>
  </w:style>
  <w:style w:type="character" w:customStyle="1" w:styleId="topheadline">
    <w:name w:val="topheadline"/>
    <w:rsid w:val="00D97E7D"/>
  </w:style>
  <w:style w:type="character" w:customStyle="1" w:styleId="Stylereduce27pt">
    <w:name w:val="Style reduce2 + 7 pt"/>
    <w:rsid w:val="00D97E7D"/>
    <w:rPr>
      <w:rFonts w:ascii="Times New Roman" w:hAnsi="Times New Roman" w:cs="Arial" w:hint="default"/>
      <w:color w:val="000000"/>
      <w:sz w:val="14"/>
      <w:szCs w:val="22"/>
    </w:rPr>
  </w:style>
  <w:style w:type="character" w:customStyle="1" w:styleId="srtitle">
    <w:name w:val="srtitle"/>
    <w:rsid w:val="00D97E7D"/>
  </w:style>
  <w:style w:type="character" w:customStyle="1" w:styleId="st1">
    <w:name w:val="st1"/>
    <w:rsid w:val="00D97E7D"/>
  </w:style>
  <w:style w:type="character" w:customStyle="1" w:styleId="StyleStyleGaramond">
    <w:name w:val="Style Style Garamond +"/>
    <w:rsid w:val="00D97E7D"/>
    <w:rPr>
      <w:rFonts w:ascii="Garamond" w:hAnsi="Garamond" w:cs="Times New Roman" w:hint="default"/>
      <w:sz w:val="20"/>
    </w:rPr>
  </w:style>
  <w:style w:type="character" w:customStyle="1" w:styleId="quotechar0">
    <w:name w:val="quotechar"/>
    <w:rsid w:val="00D97E7D"/>
  </w:style>
  <w:style w:type="character" w:customStyle="1" w:styleId="boldunderline1">
    <w:name w:val="boldunderline"/>
    <w:rsid w:val="00D97E7D"/>
  </w:style>
  <w:style w:type="character" w:customStyle="1" w:styleId="A8">
    <w:name w:val="A8"/>
    <w:rsid w:val="00D97E7D"/>
    <w:rPr>
      <w:rFonts w:ascii="Scala" w:hAnsi="Scala" w:cs="Scala" w:hint="default"/>
      <w:color w:val="000000"/>
      <w:sz w:val="15"/>
      <w:szCs w:val="15"/>
    </w:rPr>
  </w:style>
  <w:style w:type="character" w:customStyle="1" w:styleId="A0">
    <w:name w:val="A0"/>
    <w:uiPriority w:val="99"/>
    <w:rsid w:val="00D97E7D"/>
    <w:rPr>
      <w:rFonts w:ascii="Scala" w:hAnsi="Scala" w:cs="Scala" w:hint="default"/>
      <w:color w:val="000000"/>
      <w:sz w:val="16"/>
      <w:szCs w:val="16"/>
    </w:rPr>
  </w:style>
  <w:style w:type="character" w:customStyle="1" w:styleId="Date11">
    <w:name w:val="Date11"/>
    <w:rsid w:val="00D97E7D"/>
  </w:style>
  <w:style w:type="character" w:customStyle="1" w:styleId="Boxout">
    <w:name w:val="Box out"/>
    <w:uiPriority w:val="1"/>
    <w:qFormat/>
    <w:rsid w:val="00D97E7D"/>
    <w:rPr>
      <w:rFonts w:ascii="Tahoma" w:hAnsi="Tahoma" w:cs="Tahoma" w:hint="default"/>
      <w:b/>
      <w:bCs w:val="0"/>
      <w:sz w:val="20"/>
      <w:u w:val="single"/>
      <w:bdr w:val="none" w:sz="0" w:space="0" w:color="auto" w:frame="1"/>
      <w:shd w:val="clear" w:color="auto" w:fill="A9E8F5"/>
    </w:rPr>
  </w:style>
  <w:style w:type="character" w:customStyle="1" w:styleId="metad">
    <w:name w:val="metad"/>
    <w:rsid w:val="00D97E7D"/>
  </w:style>
  <w:style w:type="character" w:customStyle="1" w:styleId="sifr-alternate">
    <w:name w:val="sifr-alternate"/>
    <w:rsid w:val="00D97E7D"/>
  </w:style>
  <w:style w:type="character" w:customStyle="1" w:styleId="justify1">
    <w:name w:val="justify1"/>
    <w:rsid w:val="00D97E7D"/>
  </w:style>
  <w:style w:type="character" w:customStyle="1" w:styleId="artbody1">
    <w:name w:val="art_body1"/>
    <w:rsid w:val="00D97E7D"/>
    <w:rPr>
      <w:rFonts w:ascii="Arial" w:hAnsi="Arial" w:cs="Arial" w:hint="default"/>
    </w:rPr>
  </w:style>
  <w:style w:type="character" w:customStyle="1" w:styleId="A1">
    <w:name w:val="A1"/>
    <w:uiPriority w:val="99"/>
    <w:rsid w:val="00D97E7D"/>
    <w:rPr>
      <w:rFonts w:ascii="Book Antiqua" w:hAnsi="Book Antiqua" w:cs="Book Antiqua" w:hint="default"/>
      <w:color w:val="221E1F"/>
      <w:sz w:val="22"/>
      <w:szCs w:val="22"/>
    </w:rPr>
  </w:style>
  <w:style w:type="character" w:customStyle="1" w:styleId="reality">
    <w:name w:val="reality"/>
    <w:rsid w:val="00D97E7D"/>
  </w:style>
  <w:style w:type="character" w:customStyle="1" w:styleId="text2">
    <w:name w:val="text2"/>
    <w:rsid w:val="00D97E7D"/>
  </w:style>
  <w:style w:type="character" w:customStyle="1" w:styleId="StyleUnderlineChar2CharChar11pt">
    <w:name w:val="Style Underline Char2 Char Char + 11 pt"/>
    <w:rsid w:val="00D97E7D"/>
    <w:rPr>
      <w:rFonts w:ascii="Times New Roman" w:hAnsi="Times New Roman" w:cs="Times New Roman" w:hint="default"/>
      <w:sz w:val="20"/>
      <w:u w:val="single"/>
    </w:rPr>
  </w:style>
  <w:style w:type="character" w:customStyle="1" w:styleId="StyleStyleBoldUnderline11pt">
    <w:name w:val="Style Style Bold Underline + 11 pt"/>
    <w:rsid w:val="00D97E7D"/>
    <w:rPr>
      <w:b/>
      <w:bCs/>
      <w:sz w:val="20"/>
      <w:u w:val="single"/>
    </w:rPr>
  </w:style>
  <w:style w:type="character" w:customStyle="1" w:styleId="articlehead2">
    <w:name w:val="articlehead2"/>
    <w:rsid w:val="00D97E7D"/>
  </w:style>
  <w:style w:type="character" w:customStyle="1" w:styleId="pronset">
    <w:name w:val="pronset"/>
    <w:rsid w:val="00D97E7D"/>
  </w:style>
  <w:style w:type="character" w:customStyle="1" w:styleId="prondelim">
    <w:name w:val="prondelim"/>
    <w:rsid w:val="00D97E7D"/>
  </w:style>
  <w:style w:type="character" w:customStyle="1" w:styleId="prontoggle">
    <w:name w:val="pron_toggle"/>
    <w:rsid w:val="00D97E7D"/>
  </w:style>
  <w:style w:type="character" w:customStyle="1" w:styleId="boldface">
    <w:name w:val="boldface"/>
    <w:rsid w:val="00D97E7D"/>
  </w:style>
  <w:style w:type="character" w:customStyle="1" w:styleId="secondary-bf">
    <w:name w:val="secondary-bf"/>
    <w:rsid w:val="00D97E7D"/>
  </w:style>
  <w:style w:type="table" w:styleId="ColorfulGrid-Accent1">
    <w:name w:val="Colorful Grid Accent 1"/>
    <w:basedOn w:val="TableNormal"/>
    <w:link w:val="ColorfulGrid-Accent1Char"/>
    <w:uiPriority w:val="29"/>
    <w:unhideWhenUsed/>
    <w:rsid w:val="00D97E7D"/>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D97E7D"/>
    <w:rPr>
      <w:rFonts w:ascii="Times New Roman" w:hAnsi="Times New Roman" w:cs="Times New Roman" w:hint="default"/>
      <w:iCs/>
      <w:color w:val="000000"/>
      <w:sz w:val="16"/>
    </w:rPr>
  </w:style>
  <w:style w:type="character" w:customStyle="1" w:styleId="Boxout0">
    <w:name w:val="Boxout"/>
    <w:uiPriority w:val="1"/>
    <w:qFormat/>
    <w:rsid w:val="00D97E7D"/>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D97E7D"/>
  </w:style>
  <w:style w:type="character" w:customStyle="1" w:styleId="detailtitle">
    <w:name w:val="detailtitle"/>
    <w:rsid w:val="00D97E7D"/>
  </w:style>
  <w:style w:type="character" w:customStyle="1" w:styleId="storydate">
    <w:name w:val="storydate"/>
    <w:rsid w:val="00D97E7D"/>
  </w:style>
  <w:style w:type="character" w:customStyle="1" w:styleId="preloadwrap">
    <w:name w:val="preloadwrap"/>
    <w:rsid w:val="00D97E7D"/>
  </w:style>
  <w:style w:type="character" w:customStyle="1" w:styleId="creditwrap">
    <w:name w:val="creditwrap"/>
    <w:rsid w:val="00D97E7D"/>
  </w:style>
  <w:style w:type="character" w:customStyle="1" w:styleId="DefaultChar1">
    <w:name w:val="Default Char1"/>
    <w:rsid w:val="00D97E7D"/>
    <w:rPr>
      <w:noProof w:val="0"/>
      <w:color w:val="000000"/>
      <w:lang w:val="en-US" w:eastAsia="en-US" w:bidi="ar-SA"/>
    </w:rPr>
  </w:style>
  <w:style w:type="character" w:customStyle="1" w:styleId="textunderlineChar0">
    <w:name w:val="text underline Char"/>
    <w:link w:val="textunderline0"/>
    <w:rsid w:val="00D97E7D"/>
    <w:rPr>
      <w:u w:val="thick"/>
    </w:rPr>
  </w:style>
  <w:style w:type="character" w:customStyle="1" w:styleId="BoldChar">
    <w:name w:val="Bold Char"/>
    <w:rsid w:val="00D97E7D"/>
    <w:rPr>
      <w:rFonts w:ascii="Times New Roman" w:eastAsia="Times New Roman" w:hAnsi="Times New Roman" w:cs="Times New Roman" w:hint="default"/>
      <w:b/>
      <w:bCs w:val="0"/>
      <w:szCs w:val="24"/>
    </w:rPr>
  </w:style>
  <w:style w:type="character" w:customStyle="1" w:styleId="pmterms31">
    <w:name w:val="pmterms31"/>
    <w:rsid w:val="00D97E7D"/>
    <w:rPr>
      <w:b/>
      <w:bCs/>
      <w:i w:val="0"/>
      <w:iCs w:val="0"/>
      <w:color w:val="000000"/>
    </w:rPr>
  </w:style>
  <w:style w:type="character" w:customStyle="1" w:styleId="ft01">
    <w:name w:val="ft01"/>
    <w:rsid w:val="00D97E7D"/>
    <w:rPr>
      <w:rFonts w:ascii="Times" w:hAnsi="Times" w:cs="Times" w:hint="default"/>
      <w:color w:val="000000"/>
      <w:sz w:val="14"/>
      <w:szCs w:val="14"/>
    </w:rPr>
  </w:style>
  <w:style w:type="character" w:customStyle="1" w:styleId="ft11">
    <w:name w:val="ft11"/>
    <w:rsid w:val="00D97E7D"/>
    <w:rPr>
      <w:rFonts w:ascii="Times" w:hAnsi="Times" w:cs="Times" w:hint="default"/>
      <w:color w:val="000000"/>
      <w:sz w:val="17"/>
      <w:szCs w:val="17"/>
    </w:rPr>
  </w:style>
  <w:style w:type="character" w:customStyle="1" w:styleId="ft21">
    <w:name w:val="ft21"/>
    <w:rsid w:val="00D97E7D"/>
    <w:rPr>
      <w:rFonts w:ascii="Times" w:hAnsi="Times" w:cs="Times" w:hint="default"/>
      <w:color w:val="000000"/>
      <w:sz w:val="15"/>
      <w:szCs w:val="15"/>
    </w:rPr>
  </w:style>
  <w:style w:type="character" w:customStyle="1" w:styleId="ft31">
    <w:name w:val="ft31"/>
    <w:rsid w:val="00D97E7D"/>
    <w:rPr>
      <w:rFonts w:ascii="Times" w:hAnsi="Times" w:cs="Times" w:hint="default"/>
      <w:color w:val="000000"/>
      <w:sz w:val="15"/>
      <w:szCs w:val="15"/>
    </w:rPr>
  </w:style>
  <w:style w:type="character" w:customStyle="1" w:styleId="dquo">
    <w:name w:val="dquo"/>
    <w:rsid w:val="00D97E7D"/>
  </w:style>
  <w:style w:type="character" w:customStyle="1" w:styleId="caps2">
    <w:name w:val="caps2"/>
    <w:rsid w:val="00D97E7D"/>
  </w:style>
  <w:style w:type="character" w:customStyle="1" w:styleId="CardsFont12ptCharCharCharChar">
    <w:name w:val="Cards + Font: 12 pt Char Char Char Char"/>
    <w:rsid w:val="00D97E7D"/>
    <w:rPr>
      <w:sz w:val="24"/>
      <w:szCs w:val="24"/>
      <w:u w:val="thick"/>
      <w:lang w:val="en-US" w:eastAsia="en-US" w:bidi="ar-SA"/>
    </w:rPr>
  </w:style>
  <w:style w:type="character" w:customStyle="1" w:styleId="ccs">
    <w:name w:val="c cs"/>
    <w:rsid w:val="00D97E7D"/>
  </w:style>
  <w:style w:type="character" w:customStyle="1" w:styleId="UnderlinedEvChar">
    <w:name w:val="Underlined Ev Char"/>
    <w:rsid w:val="00D97E7D"/>
    <w:rPr>
      <w:rFonts w:ascii="Times New Roman" w:eastAsia="Times New Roman" w:hAnsi="Times New Roman" w:cs="Times New Roman" w:hint="default"/>
      <w:szCs w:val="24"/>
      <w:u w:val="single"/>
    </w:rPr>
  </w:style>
  <w:style w:type="character" w:customStyle="1" w:styleId="dropshadow">
    <w:name w:val="dropshadow"/>
    <w:rsid w:val="00D97E7D"/>
  </w:style>
  <w:style w:type="character" w:customStyle="1" w:styleId="d05ws">
    <w:name w:val="d05ws"/>
    <w:rsid w:val="00D97E7D"/>
  </w:style>
  <w:style w:type="character" w:customStyle="1" w:styleId="rzibod">
    <w:name w:val="rzibod"/>
    <w:rsid w:val="00D97E7D"/>
  </w:style>
  <w:style w:type="character" w:customStyle="1" w:styleId="StyleBold1">
    <w:name w:val="Style Bold1"/>
    <w:rsid w:val="00D97E7D"/>
    <w:rPr>
      <w:rFonts w:ascii="Georgia" w:hAnsi="Georgia" w:hint="default"/>
      <w:b/>
      <w:bCs/>
      <w:sz w:val="22"/>
    </w:rPr>
  </w:style>
  <w:style w:type="character" w:customStyle="1" w:styleId="headertext">
    <w:name w:val="headertext"/>
    <w:rsid w:val="00D97E7D"/>
  </w:style>
  <w:style w:type="character" w:customStyle="1" w:styleId="endnote-reference">
    <w:name w:val="endnote-reference"/>
    <w:rsid w:val="00D97E7D"/>
  </w:style>
  <w:style w:type="character" w:customStyle="1" w:styleId="officialsname">
    <w:name w:val="official_s_name"/>
    <w:rsid w:val="00D97E7D"/>
  </w:style>
  <w:style w:type="character" w:customStyle="1" w:styleId="audience">
    <w:name w:val="audience"/>
    <w:rsid w:val="00D97E7D"/>
  </w:style>
  <w:style w:type="character" w:customStyle="1" w:styleId="A7">
    <w:name w:val="A7"/>
    <w:uiPriority w:val="99"/>
    <w:rsid w:val="00D97E7D"/>
    <w:rPr>
      <w:rFonts w:ascii="Myriad Pro" w:hAnsi="Myriad Pro" w:cs="Myriad Pro" w:hint="default"/>
      <w:color w:val="0066B1"/>
      <w:sz w:val="22"/>
      <w:szCs w:val="22"/>
    </w:rPr>
  </w:style>
  <w:style w:type="character" w:customStyle="1" w:styleId="normalchar">
    <w:name w:val="normal__char"/>
    <w:rsid w:val="00D97E7D"/>
  </w:style>
  <w:style w:type="character" w:customStyle="1" w:styleId="hyperlink002cheading0020100200028block0020title0029char">
    <w:name w:val="hyperlink_002cheading_00201_0020_0028block_0020title_0029__char"/>
    <w:rsid w:val="00D97E7D"/>
  </w:style>
  <w:style w:type="character" w:customStyle="1" w:styleId="underline002cstyle0020bold0020underlinechar">
    <w:name w:val="underline_002cstyle_0020bold_0020underline__char"/>
    <w:rsid w:val="00D97E7D"/>
  </w:style>
  <w:style w:type="character" w:customStyle="1" w:styleId="copyboldblack">
    <w:name w:val="copyboldblack"/>
    <w:rsid w:val="00D97E7D"/>
  </w:style>
  <w:style w:type="character" w:customStyle="1" w:styleId="copybold">
    <w:name w:val="copybold"/>
    <w:rsid w:val="00D97E7D"/>
  </w:style>
  <w:style w:type="character" w:customStyle="1" w:styleId="author-date0">
    <w:name w:val="author-date"/>
    <w:rsid w:val="00D97E7D"/>
  </w:style>
  <w:style w:type="character" w:customStyle="1" w:styleId="hidden">
    <w:name w:val="hidden"/>
    <w:rsid w:val="00D97E7D"/>
  </w:style>
  <w:style w:type="character" w:customStyle="1" w:styleId="articlebegin">
    <w:name w:val="articlebegin"/>
    <w:rsid w:val="00D97E7D"/>
  </w:style>
  <w:style w:type="character" w:customStyle="1" w:styleId="mediaoverlay">
    <w:name w:val="mediaoverlay"/>
    <w:rsid w:val="00D97E7D"/>
  </w:style>
  <w:style w:type="character" w:customStyle="1" w:styleId="blogcaption">
    <w:name w:val="blog_caption"/>
    <w:rsid w:val="00D97E7D"/>
  </w:style>
  <w:style w:type="character" w:customStyle="1" w:styleId="commnet-abuzz">
    <w:name w:val="commnet-abuzz"/>
    <w:rsid w:val="00D97E7D"/>
  </w:style>
  <w:style w:type="character" w:customStyle="1" w:styleId="fbconnectbuttontext">
    <w:name w:val="fbconnectbutton_text"/>
    <w:rsid w:val="00D97E7D"/>
  </w:style>
  <w:style w:type="character" w:customStyle="1" w:styleId="fbsharecountinner">
    <w:name w:val="fb_share_count_inner"/>
    <w:rsid w:val="00D97E7D"/>
  </w:style>
  <w:style w:type="character" w:customStyle="1" w:styleId="stbuttontext">
    <w:name w:val="stbuttontext"/>
    <w:rsid w:val="00D97E7D"/>
  </w:style>
  <w:style w:type="character" w:customStyle="1" w:styleId="source">
    <w:name w:val="source"/>
    <w:rsid w:val="00D97E7D"/>
  </w:style>
  <w:style w:type="character" w:customStyle="1" w:styleId="pubdate">
    <w:name w:val="pubdate"/>
    <w:rsid w:val="00D97E7D"/>
  </w:style>
  <w:style w:type="character" w:customStyle="1" w:styleId="grey">
    <w:name w:val="grey"/>
    <w:rsid w:val="00D97E7D"/>
  </w:style>
  <w:style w:type="character" w:customStyle="1" w:styleId="postdate">
    <w:name w:val="post_date"/>
    <w:rsid w:val="00D97E7D"/>
  </w:style>
  <w:style w:type="character" w:customStyle="1" w:styleId="bdx">
    <w:name w:val="bdx"/>
    <w:rsid w:val="00D97E7D"/>
  </w:style>
  <w:style w:type="character" w:customStyle="1" w:styleId="bdl">
    <w:name w:val="bdl"/>
    <w:rsid w:val="00D97E7D"/>
  </w:style>
  <w:style w:type="character" w:customStyle="1" w:styleId="breadcrumbitemcurrent">
    <w:name w:val="breadcrumbitemcurrent"/>
    <w:rsid w:val="00D97E7D"/>
  </w:style>
  <w:style w:type="character" w:customStyle="1" w:styleId="bbl">
    <w:name w:val="bbl"/>
    <w:rsid w:val="00D97E7D"/>
  </w:style>
  <w:style w:type="character" w:customStyle="1" w:styleId="Date2">
    <w:name w:val="Date2"/>
    <w:rsid w:val="00D97E7D"/>
  </w:style>
  <w:style w:type="character" w:customStyle="1" w:styleId="company">
    <w:name w:val="company"/>
    <w:rsid w:val="00D97E7D"/>
  </w:style>
  <w:style w:type="character" w:customStyle="1" w:styleId="itxtnewhookspan">
    <w:name w:val="itxtnewhookspan"/>
    <w:rsid w:val="00D97E7D"/>
  </w:style>
  <w:style w:type="character" w:customStyle="1" w:styleId="gstxthlt">
    <w:name w:val="gstxt_hlt"/>
    <w:rsid w:val="00D97E7D"/>
  </w:style>
  <w:style w:type="character" w:customStyle="1" w:styleId="SubtleEmphasis1">
    <w:name w:val="Subtle Emphasis1"/>
    <w:uiPriority w:val="19"/>
    <w:qFormat/>
    <w:rsid w:val="00D97E7D"/>
    <w:rPr>
      <w:rFonts w:ascii="Times New Roman" w:hAnsi="Times New Roman" w:cs="Times New Roman" w:hint="default"/>
      <w:b/>
      <w:bCs w:val="0"/>
      <w:iCs/>
      <w:color w:val="auto"/>
      <w:sz w:val="22"/>
    </w:rPr>
  </w:style>
  <w:style w:type="character" w:customStyle="1" w:styleId="StyleBoldRed">
    <w:name w:val="Style Bold Red"/>
    <w:rsid w:val="00D97E7D"/>
    <w:rPr>
      <w:b/>
      <w:bCs/>
      <w:color w:val="auto"/>
    </w:rPr>
  </w:style>
  <w:style w:type="character" w:customStyle="1" w:styleId="StyleTimesNewRoman8pt">
    <w:name w:val="Style Times New Roman 8 pt"/>
    <w:rsid w:val="00D97E7D"/>
    <w:rPr>
      <w:rFonts w:ascii="Georgia" w:hAnsi="Georgia" w:hint="default"/>
      <w:sz w:val="16"/>
    </w:rPr>
  </w:style>
  <w:style w:type="character" w:customStyle="1" w:styleId="StyleStyle7pt8pt">
    <w:name w:val="Style Style 7 pt + 8 pt"/>
    <w:rsid w:val="00D97E7D"/>
    <w:rPr>
      <w:sz w:val="16"/>
    </w:rPr>
  </w:style>
  <w:style w:type="character" w:customStyle="1" w:styleId="StyleStyleThickunderlineBold1">
    <w:name w:val="Style Style Thick underline + Bold1"/>
    <w:rsid w:val="00D97E7D"/>
    <w:rPr>
      <w:b/>
      <w:bCs/>
      <w:u w:val="thick"/>
    </w:rPr>
  </w:style>
  <w:style w:type="character" w:customStyle="1" w:styleId="StyleUnderline2">
    <w:name w:val="Style Underline2"/>
    <w:rsid w:val="00D97E7D"/>
    <w:rPr>
      <w:u w:val="single"/>
    </w:rPr>
  </w:style>
  <w:style w:type="character" w:customStyle="1" w:styleId="ShrinkText">
    <w:name w:val="Shrink Text"/>
    <w:rsid w:val="00D97E7D"/>
    <w:rPr>
      <w:sz w:val="16"/>
    </w:rPr>
  </w:style>
  <w:style w:type="character" w:customStyle="1" w:styleId="smallcaps">
    <w:name w:val="smallcaps"/>
    <w:rsid w:val="00D97E7D"/>
  </w:style>
  <w:style w:type="character" w:customStyle="1" w:styleId="goldbldtext">
    <w:name w:val="goldbldtext"/>
    <w:rsid w:val="00D97E7D"/>
  </w:style>
  <w:style w:type="character" w:customStyle="1" w:styleId="cardshighlight0">
    <w:name w:val="cardshighlight"/>
    <w:rsid w:val="00D97E7D"/>
  </w:style>
  <w:style w:type="character" w:customStyle="1" w:styleId="cardsfont12pt1">
    <w:name w:val="cardsfont12pt"/>
    <w:rsid w:val="00D97E7D"/>
  </w:style>
  <w:style w:type="character" w:customStyle="1" w:styleId="ft6">
    <w:name w:val="ft6"/>
    <w:rsid w:val="00D97E7D"/>
  </w:style>
  <w:style w:type="character" w:customStyle="1" w:styleId="kicker">
    <w:name w:val="kicker"/>
    <w:rsid w:val="00D97E7D"/>
  </w:style>
  <w:style w:type="character" w:customStyle="1" w:styleId="backcontent">
    <w:name w:val="backcontent"/>
    <w:rsid w:val="00D97E7D"/>
  </w:style>
  <w:style w:type="character" w:customStyle="1" w:styleId="daystmp">
    <w:name w:val="daystmp"/>
    <w:rsid w:val="00D97E7D"/>
  </w:style>
  <w:style w:type="character" w:customStyle="1" w:styleId="cardsfont12ptchar">
    <w:name w:val="cardsfont12ptchar"/>
    <w:rsid w:val="00D97E7D"/>
  </w:style>
  <w:style w:type="character" w:customStyle="1" w:styleId="gal">
    <w:name w:val="gal"/>
    <w:rsid w:val="00D97E7D"/>
  </w:style>
  <w:style w:type="character" w:customStyle="1" w:styleId="submitted">
    <w:name w:val="submitted"/>
    <w:rsid w:val="00D97E7D"/>
  </w:style>
  <w:style w:type="character" w:customStyle="1" w:styleId="imagedateline">
    <w:name w:val="image_dateline"/>
    <w:rsid w:val="00D97E7D"/>
  </w:style>
  <w:style w:type="character" w:customStyle="1" w:styleId="authordatecharchar">
    <w:name w:val="authordatecharchar"/>
    <w:rsid w:val="00D97E7D"/>
  </w:style>
  <w:style w:type="character" w:customStyle="1" w:styleId="style1char0">
    <w:name w:val="style1char"/>
    <w:rsid w:val="00D97E7D"/>
  </w:style>
  <w:style w:type="character" w:customStyle="1" w:styleId="tagcharchar0">
    <w:name w:val="tagcharchar"/>
    <w:rsid w:val="00D97E7D"/>
  </w:style>
  <w:style w:type="character" w:customStyle="1" w:styleId="underlinedcharchar2">
    <w:name w:val="underlinedcharchar"/>
    <w:rsid w:val="00D97E7D"/>
  </w:style>
  <w:style w:type="character" w:customStyle="1" w:styleId="BoxedChar">
    <w:name w:val="Boxed Char"/>
    <w:rsid w:val="00D97E7D"/>
    <w:rPr>
      <w:rFonts w:ascii="Arial Narrow" w:hAnsi="Arial Narrow" w:hint="default"/>
      <w:b/>
      <w:bCs w:val="0"/>
      <w:sz w:val="18"/>
      <w:bdr w:val="single" w:sz="6" w:space="0" w:color="auto" w:frame="1"/>
    </w:rPr>
  </w:style>
  <w:style w:type="character" w:customStyle="1" w:styleId="Style11ptUnderline2">
    <w:name w:val="Style 11 pt Underline2"/>
    <w:rsid w:val="00D97E7D"/>
    <w:rPr>
      <w:sz w:val="20"/>
      <w:u w:val="single"/>
    </w:rPr>
  </w:style>
  <w:style w:type="character" w:customStyle="1" w:styleId="Style11ptBoldUnderline2">
    <w:name w:val="Style 11 pt Bold Underline2"/>
    <w:rsid w:val="00D97E7D"/>
    <w:rPr>
      <w:b/>
      <w:bCs/>
      <w:sz w:val="20"/>
      <w:u w:val="single"/>
    </w:rPr>
  </w:style>
  <w:style w:type="character" w:customStyle="1" w:styleId="nw">
    <w:name w:val="nw"/>
    <w:rsid w:val="00D97E7D"/>
  </w:style>
  <w:style w:type="character" w:customStyle="1" w:styleId="Styleunderline11ptBoldBorderSinglesolidlineAuto">
    <w:name w:val="Style underline + 11 pt Bold Border: : (Single solid line Auto ..."/>
    <w:rsid w:val="00D97E7D"/>
    <w:rPr>
      <w:b/>
      <w:bCs/>
      <w:sz w:val="20"/>
      <w:u w:val="single"/>
      <w:bdr w:val="single" w:sz="4" w:space="0" w:color="auto" w:frame="1"/>
    </w:rPr>
  </w:style>
  <w:style w:type="character" w:customStyle="1" w:styleId="cardCharCharChar1">
    <w:name w:val="card Char Char Char1"/>
    <w:rsid w:val="00D97E7D"/>
    <w:rPr>
      <w:lang w:val="en-US" w:eastAsia="en-US" w:bidi="ar-SA"/>
    </w:rPr>
  </w:style>
  <w:style w:type="character" w:customStyle="1" w:styleId="authors1">
    <w:name w:val="authors1"/>
    <w:rsid w:val="00D97E7D"/>
    <w:rPr>
      <w:rFonts w:ascii="Verdana" w:hAnsi="Verdana" w:hint="default"/>
      <w:b/>
      <w:bCs/>
      <w:color w:val="006699"/>
      <w:sz w:val="20"/>
      <w:szCs w:val="20"/>
    </w:rPr>
  </w:style>
  <w:style w:type="character" w:customStyle="1" w:styleId="headlinesectionlarge">
    <w:name w:val="headline_section_large"/>
    <w:rsid w:val="00D97E7D"/>
  </w:style>
  <w:style w:type="character" w:customStyle="1" w:styleId="Styleunderline11ptBlack">
    <w:name w:val="Style underline + 11 pt Black"/>
    <w:rsid w:val="00D97E7D"/>
    <w:rPr>
      <w:color w:val="000000"/>
      <w:sz w:val="20"/>
      <w:u w:val="single"/>
    </w:rPr>
  </w:style>
  <w:style w:type="character" w:customStyle="1" w:styleId="Styleunderline11ptBoldBlack">
    <w:name w:val="Style underline + 11 pt Bold Black"/>
    <w:rsid w:val="00D97E7D"/>
    <w:rPr>
      <w:b/>
      <w:bCs/>
      <w:color w:val="000000"/>
      <w:sz w:val="20"/>
      <w:u w:val="single"/>
    </w:rPr>
  </w:style>
  <w:style w:type="character" w:customStyle="1" w:styleId="Style11ptBoldBlackUnderline">
    <w:name w:val="Style 11 pt Bold Black Underline"/>
    <w:rsid w:val="00D97E7D"/>
    <w:rPr>
      <w:b/>
      <w:bCs/>
      <w:color w:val="000000"/>
      <w:sz w:val="20"/>
      <w:u w:val="single"/>
    </w:rPr>
  </w:style>
  <w:style w:type="character" w:customStyle="1" w:styleId="Style11ptBoldBlackUnderlineBorderSinglesolidline">
    <w:name w:val="Style 11 pt Bold Black Underline Border: : (Single solid line ..."/>
    <w:rsid w:val="00D97E7D"/>
    <w:rPr>
      <w:b/>
      <w:bCs/>
      <w:color w:val="000000"/>
      <w:sz w:val="20"/>
      <w:u w:val="single"/>
      <w:bdr w:val="single" w:sz="4" w:space="0" w:color="auto" w:frame="1"/>
    </w:rPr>
  </w:style>
  <w:style w:type="character" w:customStyle="1" w:styleId="StyleLatinMeridien-Italic11ptItalicUnderline">
    <w:name w:val="Style (Latin) Meridien-Italic 11 pt Italic Underline"/>
    <w:rsid w:val="00D97E7D"/>
    <w:rPr>
      <w:rFonts w:ascii="Meridien-Italic" w:hAnsi="Meridien-Italic" w:hint="default"/>
      <w:i/>
      <w:iCs/>
      <w:sz w:val="20"/>
      <w:u w:val="single"/>
    </w:rPr>
  </w:style>
  <w:style w:type="character" w:customStyle="1" w:styleId="Citation-AuthorDate">
    <w:name w:val="Citation - Author/Date"/>
    <w:rsid w:val="00D97E7D"/>
    <w:rPr>
      <w:b/>
      <w:bCs w:val="0"/>
      <w:smallCaps/>
      <w:sz w:val="24"/>
      <w:u w:val="single"/>
    </w:rPr>
  </w:style>
  <w:style w:type="character" w:customStyle="1" w:styleId="underlinestylechar0">
    <w:name w:val="underlinestylechar"/>
    <w:rsid w:val="00D97E7D"/>
  </w:style>
  <w:style w:type="character" w:customStyle="1" w:styleId="highlight">
    <w:name w:val="highlight"/>
    <w:rsid w:val="00D97E7D"/>
  </w:style>
  <w:style w:type="character" w:customStyle="1" w:styleId="DottedUnderline0">
    <w:name w:val="Dotted Underline"/>
    <w:rsid w:val="00D97E7D"/>
    <w:rPr>
      <w:rFonts w:ascii="Times New Roman" w:hAnsi="Times New Roman" w:cs="Times New Roman" w:hint="default"/>
      <w:sz w:val="20"/>
      <w:u w:val="dottedHeavy"/>
    </w:rPr>
  </w:style>
  <w:style w:type="character" w:customStyle="1" w:styleId="titleauthoretc">
    <w:name w:val="titleauthoretc"/>
    <w:rsid w:val="00D97E7D"/>
  </w:style>
  <w:style w:type="character" w:customStyle="1" w:styleId="labeltext">
    <w:name w:val="labeltext"/>
    <w:rsid w:val="00D97E7D"/>
  </w:style>
  <w:style w:type="character" w:customStyle="1" w:styleId="viewlink">
    <w:name w:val="viewlink"/>
    <w:rsid w:val="00D97E7D"/>
  </w:style>
  <w:style w:type="character" w:customStyle="1" w:styleId="share">
    <w:name w:val="share"/>
    <w:rsid w:val="00D97E7D"/>
  </w:style>
  <w:style w:type="character" w:customStyle="1" w:styleId="inlinkchart">
    <w:name w:val="inlink_chart"/>
    <w:rsid w:val="00D97E7D"/>
  </w:style>
  <w:style w:type="character" w:customStyle="1" w:styleId="underLight">
    <w:name w:val="underLight"/>
    <w:uiPriority w:val="1"/>
    <w:qFormat/>
    <w:rsid w:val="00D97E7D"/>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D97E7D"/>
  </w:style>
  <w:style w:type="character" w:customStyle="1" w:styleId="author-rss">
    <w:name w:val="author-rss"/>
    <w:rsid w:val="00D97E7D"/>
  </w:style>
  <w:style w:type="character" w:customStyle="1" w:styleId="fbsharecountwrapper">
    <w:name w:val="fb_share_count_wrapper"/>
    <w:rsid w:val="00D97E7D"/>
  </w:style>
  <w:style w:type="character" w:customStyle="1" w:styleId="fbbuttontext">
    <w:name w:val="fb_button_text"/>
    <w:rsid w:val="00D97E7D"/>
  </w:style>
  <w:style w:type="character" w:customStyle="1" w:styleId="hw">
    <w:name w:val="hw"/>
    <w:rsid w:val="00D97E7D"/>
  </w:style>
  <w:style w:type="character" w:customStyle="1" w:styleId="linktotop">
    <w:name w:val="linktotop"/>
    <w:rsid w:val="00D97E7D"/>
  </w:style>
  <w:style w:type="character" w:customStyle="1" w:styleId="maintextbldleft">
    <w:name w:val="maintextbldleft"/>
    <w:rsid w:val="00D97E7D"/>
  </w:style>
  <w:style w:type="character" w:customStyle="1" w:styleId="maintextleft">
    <w:name w:val="maintextleft"/>
    <w:rsid w:val="00D97E7D"/>
  </w:style>
  <w:style w:type="character" w:customStyle="1" w:styleId="descriptionstyle1block">
    <w:name w:val="description style1 block"/>
    <w:rsid w:val="00D97E7D"/>
  </w:style>
  <w:style w:type="character" w:customStyle="1" w:styleId="gutter-right-1">
    <w:name w:val="gutter-right-1"/>
    <w:basedOn w:val="DefaultParagraphFont"/>
    <w:rsid w:val="00D97E7D"/>
  </w:style>
  <w:style w:type="character" w:customStyle="1" w:styleId="ssl3">
    <w:name w:val="ss_l3"/>
    <w:rsid w:val="00D97E7D"/>
  </w:style>
  <w:style w:type="character" w:customStyle="1" w:styleId="FontStyle39">
    <w:name w:val="Font Style39"/>
    <w:uiPriority w:val="99"/>
    <w:rsid w:val="00D97E7D"/>
    <w:rPr>
      <w:rFonts w:ascii="Constantia" w:hAnsi="Constantia" w:cs="Constantia" w:hint="default"/>
      <w:b/>
      <w:bCs/>
      <w:sz w:val="18"/>
      <w:szCs w:val="18"/>
    </w:rPr>
  </w:style>
  <w:style w:type="character" w:customStyle="1" w:styleId="6">
    <w:name w:val="6"/>
    <w:rsid w:val="00D97E7D"/>
    <w:rPr>
      <w:rFonts w:ascii="Arial" w:hAnsi="Arial" w:cs="Arial" w:hint="default"/>
      <w:bCs/>
      <w:sz w:val="20"/>
      <w:u w:val="single"/>
      <w:lang w:val="en-US" w:eastAsia="en-US" w:bidi="ar-SA"/>
    </w:rPr>
  </w:style>
  <w:style w:type="character" w:customStyle="1" w:styleId="Header11">
    <w:name w:val="Header11"/>
    <w:rsid w:val="00D97E7D"/>
  </w:style>
  <w:style w:type="character" w:customStyle="1" w:styleId="posa">
    <w:name w:val="pos(a)"/>
    <w:basedOn w:val="DefaultParagraphFont"/>
    <w:rsid w:val="00D97E7D"/>
  </w:style>
  <w:style w:type="character" w:customStyle="1" w:styleId="u-hiddeninnarrowenv">
    <w:name w:val="u-hiddeninnarrowenv"/>
    <w:basedOn w:val="DefaultParagraphFont"/>
    <w:rsid w:val="00D97E7D"/>
  </w:style>
  <w:style w:type="character" w:customStyle="1" w:styleId="followbutton-bird">
    <w:name w:val="followbutton-bird"/>
    <w:basedOn w:val="DefaultParagraphFont"/>
    <w:rsid w:val="00D97E7D"/>
  </w:style>
  <w:style w:type="character" w:customStyle="1" w:styleId="tweetauthor-name">
    <w:name w:val="tweetauthor-name"/>
    <w:basedOn w:val="DefaultParagraphFont"/>
    <w:rsid w:val="00D97E7D"/>
  </w:style>
  <w:style w:type="character" w:customStyle="1" w:styleId="tweetauthor-verifiedbadge">
    <w:name w:val="tweetauthor-verifiedbadge"/>
    <w:basedOn w:val="DefaultParagraphFont"/>
    <w:rsid w:val="00D97E7D"/>
  </w:style>
  <w:style w:type="character" w:customStyle="1" w:styleId="tweetauthor-screenname">
    <w:name w:val="tweetauthor-screenname"/>
    <w:basedOn w:val="DefaultParagraphFont"/>
    <w:rsid w:val="00D97E7D"/>
  </w:style>
  <w:style w:type="character" w:customStyle="1" w:styleId="u-hiddenvisually">
    <w:name w:val="u-hiddenvisually"/>
    <w:basedOn w:val="DefaultParagraphFont"/>
    <w:rsid w:val="00D97E7D"/>
  </w:style>
  <w:style w:type="character" w:customStyle="1" w:styleId="tweetaction-stat">
    <w:name w:val="tweetaction-stat"/>
    <w:basedOn w:val="DefaultParagraphFont"/>
    <w:rsid w:val="00D97E7D"/>
  </w:style>
  <w:style w:type="character" w:customStyle="1" w:styleId="related">
    <w:name w:val="related"/>
    <w:basedOn w:val="DefaultParagraphFont"/>
    <w:rsid w:val="00D97E7D"/>
  </w:style>
  <w:style w:type="character" w:customStyle="1" w:styleId="related-content">
    <w:name w:val="related-content"/>
    <w:basedOn w:val="DefaultParagraphFont"/>
    <w:rsid w:val="00D97E7D"/>
  </w:style>
  <w:style w:type="character" w:customStyle="1" w:styleId="name-of-author">
    <w:name w:val="name-of-author"/>
    <w:basedOn w:val="DefaultParagraphFont"/>
    <w:rsid w:val="00D97E7D"/>
  </w:style>
  <w:style w:type="character" w:customStyle="1" w:styleId="first-name">
    <w:name w:val="first-name"/>
    <w:basedOn w:val="DefaultParagraphFont"/>
    <w:rsid w:val="00D97E7D"/>
  </w:style>
  <w:style w:type="character" w:customStyle="1" w:styleId="last-name">
    <w:name w:val="last-name"/>
    <w:basedOn w:val="DefaultParagraphFont"/>
    <w:rsid w:val="00D97E7D"/>
  </w:style>
  <w:style w:type="character" w:customStyle="1" w:styleId="caption10">
    <w:name w:val="caption1"/>
    <w:basedOn w:val="DefaultParagraphFont"/>
    <w:rsid w:val="00D97E7D"/>
  </w:style>
  <w:style w:type="character" w:customStyle="1" w:styleId="recirc-text">
    <w:name w:val="&quot;recirc-text”"/>
    <w:basedOn w:val="DefaultParagraphFont"/>
    <w:rsid w:val="00D97E7D"/>
  </w:style>
  <w:style w:type="character" w:customStyle="1" w:styleId="video-icon">
    <w:name w:val="video-icon"/>
    <w:basedOn w:val="DefaultParagraphFont"/>
    <w:rsid w:val="00D97E7D"/>
  </w:style>
  <w:style w:type="character" w:customStyle="1" w:styleId="powa-shot-play-btn-text">
    <w:name w:val="powa-shot-play-btn-text"/>
    <w:basedOn w:val="DefaultParagraphFont"/>
    <w:rsid w:val="00D97E7D"/>
  </w:style>
  <w:style w:type="character" w:customStyle="1" w:styleId="powa-shot-click">
    <w:name w:val="powa-shot-click"/>
    <w:basedOn w:val="DefaultParagraphFont"/>
    <w:rsid w:val="00D97E7D"/>
  </w:style>
  <w:style w:type="character" w:customStyle="1" w:styleId="wpv-blurb">
    <w:name w:val="wpv-blurb"/>
    <w:basedOn w:val="DefaultParagraphFont"/>
    <w:rsid w:val="00D97E7D"/>
  </w:style>
  <w:style w:type="character" w:customStyle="1" w:styleId="pb-caption">
    <w:name w:val="pb-caption"/>
    <w:basedOn w:val="DefaultParagraphFont"/>
    <w:rsid w:val="00D97E7D"/>
  </w:style>
  <w:style w:type="character" w:customStyle="1" w:styleId="Heading5Char1">
    <w:name w:val="Heading 5 Char1"/>
    <w:aliases w:val="Text Char1"/>
    <w:basedOn w:val="DefaultParagraphFont"/>
    <w:semiHidden/>
    <w:rsid w:val="00D97E7D"/>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D97E7D"/>
    <w:rPr>
      <w:vertAlign w:val="baseline"/>
    </w:rPr>
  </w:style>
  <w:style w:type="character" w:customStyle="1" w:styleId="Heading7Char1">
    <w:name w:val="Heading 7 Char1"/>
    <w:basedOn w:val="DefaultParagraphFont"/>
    <w:semiHidden/>
    <w:rsid w:val="00D97E7D"/>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D97E7D"/>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D97E7D"/>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D97E7D"/>
    <w:rPr>
      <w:rFonts w:ascii="Calibri" w:hAnsi="Calibri" w:cs="Calibri"/>
    </w:rPr>
  </w:style>
  <w:style w:type="numbering" w:customStyle="1" w:styleId="NoList2">
    <w:name w:val="No List2"/>
    <w:next w:val="NoList"/>
    <w:uiPriority w:val="99"/>
    <w:semiHidden/>
    <w:unhideWhenUsed/>
    <w:rsid w:val="00D97E7D"/>
  </w:style>
  <w:style w:type="numbering" w:customStyle="1" w:styleId="NoList3">
    <w:name w:val="No List3"/>
    <w:next w:val="NoList"/>
    <w:uiPriority w:val="99"/>
    <w:semiHidden/>
    <w:unhideWhenUsed/>
    <w:rsid w:val="00D97E7D"/>
  </w:style>
  <w:style w:type="numbering" w:customStyle="1" w:styleId="NoList4">
    <w:name w:val="No List4"/>
    <w:next w:val="NoList"/>
    <w:uiPriority w:val="99"/>
    <w:semiHidden/>
    <w:unhideWhenUsed/>
    <w:rsid w:val="00D97E7D"/>
  </w:style>
  <w:style w:type="numbering" w:customStyle="1" w:styleId="NoList5">
    <w:name w:val="No List5"/>
    <w:next w:val="NoList"/>
    <w:semiHidden/>
    <w:unhideWhenUsed/>
    <w:rsid w:val="00D97E7D"/>
  </w:style>
  <w:style w:type="paragraph" w:styleId="BlockText">
    <w:name w:val="Block Text"/>
    <w:basedOn w:val="Normal"/>
    <w:rsid w:val="00D97E7D"/>
    <w:pPr>
      <w:ind w:left="229" w:right="229"/>
    </w:pPr>
    <w:rPr>
      <w:rFonts w:ascii="Verdana" w:eastAsia="Times New Roman" w:hAnsi="Verdana"/>
      <w:sz w:val="16"/>
      <w:szCs w:val="20"/>
    </w:rPr>
  </w:style>
  <w:style w:type="paragraph" w:styleId="NormalIndent">
    <w:name w:val="Normal Indent"/>
    <w:basedOn w:val="Normal"/>
    <w:rsid w:val="00D97E7D"/>
    <w:pPr>
      <w:ind w:left="720"/>
    </w:pPr>
    <w:rPr>
      <w:rFonts w:eastAsia="Times New Roman"/>
      <w:szCs w:val="20"/>
    </w:rPr>
  </w:style>
  <w:style w:type="paragraph" w:styleId="EnvelopeReturn">
    <w:name w:val="envelope return"/>
    <w:basedOn w:val="Normal"/>
    <w:rsid w:val="00D97E7D"/>
    <w:rPr>
      <w:rFonts w:ascii="Arial" w:eastAsia="Times New Roman" w:hAnsi="Arial"/>
      <w:sz w:val="24"/>
      <w:szCs w:val="20"/>
    </w:rPr>
  </w:style>
  <w:style w:type="paragraph" w:styleId="EnvelopeAddress">
    <w:name w:val="envelope address"/>
    <w:basedOn w:val="Normal"/>
    <w:rsid w:val="00D97E7D"/>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D97E7D"/>
  </w:style>
  <w:style w:type="numbering" w:customStyle="1" w:styleId="NoList7">
    <w:name w:val="No List7"/>
    <w:next w:val="NoList"/>
    <w:semiHidden/>
    <w:unhideWhenUsed/>
    <w:rsid w:val="00D97E7D"/>
  </w:style>
  <w:style w:type="paragraph" w:styleId="ListBullet">
    <w:name w:val="List Bullet"/>
    <w:basedOn w:val="Normal"/>
    <w:link w:val="ListBulletChar"/>
    <w:uiPriority w:val="99"/>
    <w:unhideWhenUsed/>
    <w:rsid w:val="00D97E7D"/>
    <w:pPr>
      <w:tabs>
        <w:tab w:val="num" w:pos="360"/>
      </w:tabs>
      <w:ind w:left="360" w:hanging="360"/>
      <w:contextualSpacing/>
    </w:pPr>
    <w:rPr>
      <w:rFonts w:eastAsia="Calibri"/>
    </w:rPr>
  </w:style>
  <w:style w:type="table" w:styleId="MediumGrid1">
    <w:name w:val="Medium Grid 1"/>
    <w:basedOn w:val="TableNormal"/>
    <w:uiPriority w:val="67"/>
    <w:rsid w:val="00D97E7D"/>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D97E7D"/>
  </w:style>
  <w:style w:type="numbering" w:customStyle="1" w:styleId="NoList111">
    <w:name w:val="No List111"/>
    <w:next w:val="NoList"/>
    <w:uiPriority w:val="99"/>
    <w:semiHidden/>
    <w:unhideWhenUsed/>
    <w:rsid w:val="00D97E7D"/>
  </w:style>
  <w:style w:type="numbering" w:customStyle="1" w:styleId="NoList1111">
    <w:name w:val="No List1111"/>
    <w:next w:val="NoList"/>
    <w:uiPriority w:val="99"/>
    <w:semiHidden/>
    <w:unhideWhenUsed/>
    <w:rsid w:val="00D97E7D"/>
  </w:style>
  <w:style w:type="numbering" w:customStyle="1" w:styleId="NoList11111">
    <w:name w:val="No List11111"/>
    <w:next w:val="NoList"/>
    <w:uiPriority w:val="99"/>
    <w:semiHidden/>
    <w:unhideWhenUsed/>
    <w:rsid w:val="00D97E7D"/>
  </w:style>
  <w:style w:type="numbering" w:customStyle="1" w:styleId="NoList111111">
    <w:name w:val="No List111111"/>
    <w:next w:val="NoList"/>
    <w:uiPriority w:val="99"/>
    <w:semiHidden/>
    <w:unhideWhenUsed/>
    <w:rsid w:val="00D97E7D"/>
  </w:style>
  <w:style w:type="numbering" w:customStyle="1" w:styleId="NoList1111111">
    <w:name w:val="No List1111111"/>
    <w:next w:val="NoList"/>
    <w:uiPriority w:val="99"/>
    <w:semiHidden/>
    <w:unhideWhenUsed/>
    <w:rsid w:val="00D97E7D"/>
  </w:style>
  <w:style w:type="numbering" w:customStyle="1" w:styleId="NoList11111111">
    <w:name w:val="No List11111111"/>
    <w:next w:val="NoList"/>
    <w:uiPriority w:val="99"/>
    <w:semiHidden/>
    <w:unhideWhenUsed/>
    <w:rsid w:val="00D97E7D"/>
  </w:style>
  <w:style w:type="numbering" w:customStyle="1" w:styleId="NoList111111111">
    <w:name w:val="No List111111111"/>
    <w:next w:val="NoList"/>
    <w:uiPriority w:val="99"/>
    <w:semiHidden/>
    <w:unhideWhenUsed/>
    <w:rsid w:val="00D97E7D"/>
  </w:style>
  <w:style w:type="numbering" w:customStyle="1" w:styleId="NoList1111111111">
    <w:name w:val="No List1111111111"/>
    <w:next w:val="NoList"/>
    <w:uiPriority w:val="99"/>
    <w:semiHidden/>
    <w:unhideWhenUsed/>
    <w:rsid w:val="00D97E7D"/>
  </w:style>
  <w:style w:type="numbering" w:customStyle="1" w:styleId="NoList11111111111">
    <w:name w:val="No List11111111111"/>
    <w:next w:val="NoList"/>
    <w:uiPriority w:val="99"/>
    <w:semiHidden/>
    <w:unhideWhenUsed/>
    <w:rsid w:val="00D97E7D"/>
  </w:style>
  <w:style w:type="numbering" w:customStyle="1" w:styleId="NoList111111111111">
    <w:name w:val="No List111111111111"/>
    <w:next w:val="NoList"/>
    <w:uiPriority w:val="99"/>
    <w:semiHidden/>
    <w:unhideWhenUsed/>
    <w:rsid w:val="00D97E7D"/>
  </w:style>
  <w:style w:type="numbering" w:customStyle="1" w:styleId="NoList1111111111111">
    <w:name w:val="No List1111111111111"/>
    <w:next w:val="NoList"/>
    <w:uiPriority w:val="99"/>
    <w:semiHidden/>
    <w:unhideWhenUsed/>
    <w:rsid w:val="00D97E7D"/>
  </w:style>
  <w:style w:type="numbering" w:customStyle="1" w:styleId="NoList11111111111111">
    <w:name w:val="No List11111111111111"/>
    <w:next w:val="NoList"/>
    <w:uiPriority w:val="99"/>
    <w:semiHidden/>
    <w:unhideWhenUsed/>
    <w:rsid w:val="00D97E7D"/>
  </w:style>
  <w:style w:type="numbering" w:customStyle="1" w:styleId="NoList111111111111111">
    <w:name w:val="No List111111111111111"/>
    <w:next w:val="NoList"/>
    <w:uiPriority w:val="99"/>
    <w:semiHidden/>
    <w:unhideWhenUsed/>
    <w:rsid w:val="00D97E7D"/>
  </w:style>
  <w:style w:type="numbering" w:customStyle="1" w:styleId="NoList1111111111111111">
    <w:name w:val="No List1111111111111111"/>
    <w:next w:val="NoList"/>
    <w:uiPriority w:val="99"/>
    <w:semiHidden/>
    <w:unhideWhenUsed/>
    <w:rsid w:val="00D97E7D"/>
  </w:style>
  <w:style w:type="numbering" w:customStyle="1" w:styleId="NoList11111111111111111">
    <w:name w:val="No List11111111111111111"/>
    <w:next w:val="NoList"/>
    <w:uiPriority w:val="99"/>
    <w:semiHidden/>
    <w:unhideWhenUsed/>
    <w:rsid w:val="00D97E7D"/>
  </w:style>
  <w:style w:type="character" w:customStyle="1" w:styleId="FontStyle220">
    <w:name w:val="Font Style220"/>
    <w:basedOn w:val="DefaultParagraphFont"/>
    <w:uiPriority w:val="99"/>
    <w:rsid w:val="00D97E7D"/>
    <w:rPr>
      <w:rFonts w:ascii="Candara" w:hAnsi="Candara" w:cs="Candara" w:hint="default"/>
      <w:i/>
      <w:iCs/>
      <w:sz w:val="18"/>
      <w:szCs w:val="18"/>
    </w:rPr>
  </w:style>
  <w:style w:type="character" w:customStyle="1" w:styleId="FontStyle290">
    <w:name w:val="Font Style290"/>
    <w:basedOn w:val="DefaultParagraphFont"/>
    <w:uiPriority w:val="99"/>
    <w:rsid w:val="00D97E7D"/>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D97E7D"/>
    <w:rPr>
      <w:rFonts w:ascii="Arial" w:hAnsi="Arial" w:cs="Arial"/>
      <w:b/>
      <w:bCs/>
      <w:sz w:val="16"/>
      <w:szCs w:val="16"/>
    </w:rPr>
  </w:style>
  <w:style w:type="paragraph" w:customStyle="1" w:styleId="articlebodynormaltext">
    <w:name w:val="articlebody_normaltext"/>
    <w:basedOn w:val="Normal"/>
    <w:rsid w:val="00D97E7D"/>
    <w:pPr>
      <w:spacing w:before="100" w:beforeAutospacing="1" w:after="100" w:afterAutospacing="1"/>
    </w:pPr>
    <w:rPr>
      <w:rFonts w:ascii="Georgia" w:hAnsi="Georgia"/>
    </w:rPr>
  </w:style>
  <w:style w:type="character" w:customStyle="1" w:styleId="Bodytext21">
    <w:name w:val="Body text (2)_"/>
    <w:basedOn w:val="DefaultParagraphFont"/>
    <w:link w:val="Bodytext22"/>
    <w:rsid w:val="00D97E7D"/>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D97E7D"/>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D97E7D"/>
    <w:rPr>
      <w:color w:val="000000"/>
      <w:sz w:val="28"/>
      <w:szCs w:val="28"/>
    </w:rPr>
  </w:style>
  <w:style w:type="character" w:customStyle="1" w:styleId="Style9ptItalicUnderline">
    <w:name w:val="Style 9 pt Italic Underline"/>
    <w:rsid w:val="00D97E7D"/>
    <w:rPr>
      <w:i/>
      <w:iCs/>
      <w:sz w:val="20"/>
      <w:u w:val="single"/>
    </w:rPr>
  </w:style>
  <w:style w:type="paragraph" w:customStyle="1" w:styleId="StyleHeading4TagsmalltextBigcardbodyNormalTagNotBold">
    <w:name w:val="Style Heading 4Tagsmall textBig cardbodyNormal Tag + Not Bold"/>
    <w:basedOn w:val="Heading4"/>
    <w:rsid w:val="00D97E7D"/>
    <w:rPr>
      <w:bCs w:val="0"/>
      <w:sz w:val="22"/>
      <w:szCs w:val="22"/>
    </w:rPr>
  </w:style>
  <w:style w:type="character" w:customStyle="1" w:styleId="StyleBox12ptBold">
    <w:name w:val="Style Box + 12 pt Bold"/>
    <w:basedOn w:val="DefaultParagraphFont"/>
    <w:rsid w:val="00D97E7D"/>
    <w:rPr>
      <w:rFonts w:ascii="Georgia" w:hAnsi="Georgia"/>
      <w:b/>
      <w:bCs/>
      <w:sz w:val="22"/>
      <w:u w:val="single"/>
      <w:bdr w:val="none" w:sz="0" w:space="0" w:color="auto"/>
    </w:rPr>
  </w:style>
  <w:style w:type="character" w:customStyle="1" w:styleId="StyleBox12pt">
    <w:name w:val="Style Box + 12 pt"/>
    <w:basedOn w:val="DefaultParagraphFont"/>
    <w:rsid w:val="00D97E7D"/>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D97E7D"/>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D97E7D"/>
    <w:rPr>
      <w:bCs w:val="0"/>
      <w:szCs w:val="22"/>
    </w:rPr>
  </w:style>
  <w:style w:type="character" w:customStyle="1" w:styleId="StyleGaramondText1">
    <w:name w:val="Style Garamond Text 1"/>
    <w:basedOn w:val="DefaultParagraphFont"/>
    <w:rsid w:val="00D97E7D"/>
    <w:rPr>
      <w:rFonts w:ascii="Georgia" w:hAnsi="Georgia"/>
      <w:color w:val="0D0D0D" w:themeColor="text1" w:themeTint="F2"/>
      <w:sz w:val="22"/>
    </w:rPr>
  </w:style>
  <w:style w:type="character" w:customStyle="1" w:styleId="StyleGaramondText1Underline">
    <w:name w:val="Style Garamond Text 1 Underline"/>
    <w:basedOn w:val="DefaultParagraphFont"/>
    <w:rsid w:val="00D97E7D"/>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D97E7D"/>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D97E7D"/>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D97E7D"/>
    <w:rPr>
      <w:b w:val="0"/>
      <w:bCs w:val="0"/>
      <w:sz w:val="14"/>
      <w:u w:val="none"/>
    </w:rPr>
  </w:style>
  <w:style w:type="character" w:customStyle="1" w:styleId="Style7ptBold">
    <w:name w:val="Style 7 pt Bold"/>
    <w:basedOn w:val="DefaultParagraphFont"/>
    <w:rsid w:val="00D97E7D"/>
    <w:rPr>
      <w:b w:val="0"/>
      <w:bCs/>
      <w:sz w:val="14"/>
    </w:rPr>
  </w:style>
  <w:style w:type="paragraph" w:customStyle="1" w:styleId="Stylecardtext8pt">
    <w:name w:val="Style card text + 8 pt"/>
    <w:basedOn w:val="Normal"/>
    <w:rsid w:val="00D97E7D"/>
    <w:pPr>
      <w:ind w:right="288"/>
    </w:pPr>
    <w:rPr>
      <w:sz w:val="16"/>
    </w:rPr>
  </w:style>
  <w:style w:type="paragraph" w:customStyle="1" w:styleId="Stylecardtext5pt">
    <w:name w:val="Style card text + 5 pt"/>
    <w:basedOn w:val="Normal"/>
    <w:rsid w:val="00D97E7D"/>
    <w:pPr>
      <w:ind w:right="288"/>
    </w:pPr>
    <w:rPr>
      <w:sz w:val="10"/>
    </w:rPr>
  </w:style>
  <w:style w:type="character" w:customStyle="1" w:styleId="StyleStyleBoldUnderlineUnderlineIntenseEmphasis1apple-style-">
    <w:name w:val="Style Style Bold UnderlineUnderlineIntense Emphasis1apple-style-..."/>
    <w:basedOn w:val="DefaultParagraphFont"/>
    <w:rsid w:val="00D97E7D"/>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D97E7D"/>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D97E7D"/>
    <w:rPr>
      <w:rFonts w:ascii="Georgia" w:hAnsi="Georgia"/>
      <w:u w:val="single"/>
    </w:rPr>
  </w:style>
  <w:style w:type="paragraph" w:customStyle="1" w:styleId="StyleCardsGeorgia12ptBoldThickunderlineBorderSin">
    <w:name w:val="Style Cards + Georgia 12 pt Bold Thick underline Border: : (Sin..."/>
    <w:basedOn w:val="Normal"/>
    <w:rsid w:val="00D97E7D"/>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D97E7D"/>
    <w:rPr>
      <w:rFonts w:ascii="Georgia" w:hAnsi="Georgia"/>
      <w:sz w:val="24"/>
      <w:u w:val="single"/>
    </w:rPr>
  </w:style>
  <w:style w:type="paragraph" w:customStyle="1" w:styleId="StyleCardsGeorgia">
    <w:name w:val="Style Cards + Georgia"/>
    <w:basedOn w:val="Normal"/>
    <w:rsid w:val="00D97E7D"/>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D97E7D"/>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D97E7D"/>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D97E7D"/>
    <w:rPr>
      <w:rFonts w:eastAsia="Times New Roman"/>
      <w:i/>
      <w:iCs/>
    </w:rPr>
  </w:style>
  <w:style w:type="character" w:customStyle="1" w:styleId="HTMLAddressChar">
    <w:name w:val="HTML Address Char"/>
    <w:basedOn w:val="DefaultParagraphFont"/>
    <w:link w:val="HTMLAddress"/>
    <w:uiPriority w:val="99"/>
    <w:rsid w:val="00D97E7D"/>
    <w:rPr>
      <w:rFonts w:ascii="Calibri" w:eastAsia="Times New Roman" w:hAnsi="Calibri"/>
      <w:i/>
      <w:iCs/>
      <w:sz w:val="22"/>
    </w:rPr>
  </w:style>
  <w:style w:type="paragraph" w:styleId="Index1">
    <w:name w:val="index 1"/>
    <w:basedOn w:val="Normal"/>
    <w:next w:val="Normal"/>
    <w:autoRedefine/>
    <w:unhideWhenUsed/>
    <w:rsid w:val="00D97E7D"/>
    <w:pPr>
      <w:ind w:left="220" w:hanging="220"/>
    </w:pPr>
  </w:style>
  <w:style w:type="character" w:customStyle="1" w:styleId="CardsFont6ptChar1">
    <w:name w:val="Cards + Font: 6 pt Char1"/>
    <w:link w:val="CardsFont6pt"/>
    <w:locked/>
    <w:rsid w:val="00D97E7D"/>
    <w:rPr>
      <w:rFonts w:ascii="Calibri" w:eastAsia="Times New Roman" w:hAnsi="Calibri" w:cs="Times New Roman"/>
      <w:sz w:val="12"/>
      <w:szCs w:val="20"/>
    </w:rPr>
  </w:style>
  <w:style w:type="paragraph" w:customStyle="1" w:styleId="Quote2">
    <w:name w:val="Quote2"/>
    <w:basedOn w:val="Default"/>
    <w:next w:val="Default"/>
    <w:rsid w:val="00D97E7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D97E7D"/>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D97E7D"/>
    <w:pPr>
      <w:keepNext/>
      <w:keepLines/>
      <w:spacing w:before="200"/>
      <w:outlineLvl w:val="3"/>
    </w:pPr>
    <w:rPr>
      <w:rFonts w:eastAsia="Times New Roman"/>
      <w:b/>
      <w:bCs/>
      <w:iCs/>
      <w:sz w:val="26"/>
    </w:rPr>
  </w:style>
  <w:style w:type="paragraph" w:customStyle="1" w:styleId="post-subtitle">
    <w:name w:val="post-subtitle"/>
    <w:basedOn w:val="Normal"/>
    <w:rsid w:val="00D97E7D"/>
    <w:pPr>
      <w:spacing w:before="100" w:beforeAutospacing="1" w:after="100" w:afterAutospacing="1"/>
    </w:pPr>
    <w:rPr>
      <w:rFonts w:eastAsia="Times New Roman"/>
    </w:rPr>
  </w:style>
  <w:style w:type="paragraph" w:customStyle="1" w:styleId="Pa0">
    <w:name w:val="Pa0"/>
    <w:basedOn w:val="Default"/>
    <w:next w:val="Default"/>
    <w:uiPriority w:val="99"/>
    <w:rsid w:val="00D97E7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D97E7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D97E7D"/>
    <w:pPr>
      <w:spacing w:before="100" w:beforeAutospacing="1" w:after="100" w:afterAutospacing="1"/>
    </w:pPr>
    <w:rPr>
      <w:rFonts w:eastAsia="Times New Roman"/>
    </w:rPr>
  </w:style>
  <w:style w:type="paragraph" w:customStyle="1" w:styleId="tagline1">
    <w:name w:val="tagline"/>
    <w:basedOn w:val="Normal"/>
    <w:rsid w:val="00D97E7D"/>
    <w:pPr>
      <w:spacing w:before="100" w:beforeAutospacing="1" w:after="100" w:afterAutospacing="1"/>
    </w:pPr>
    <w:rPr>
      <w:rFonts w:eastAsia="Times New Roman"/>
    </w:rPr>
  </w:style>
  <w:style w:type="paragraph" w:customStyle="1" w:styleId="Block1">
    <w:name w:val="Block1"/>
    <w:basedOn w:val="Normal"/>
    <w:next w:val="Normal"/>
    <w:uiPriority w:val="3"/>
    <w:qFormat/>
    <w:rsid w:val="00D97E7D"/>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D97E7D"/>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D97E7D"/>
    <w:rPr>
      <w:sz w:val="10"/>
    </w:rPr>
  </w:style>
  <w:style w:type="paragraph" w:customStyle="1" w:styleId="ReallySamllText">
    <w:name w:val="ReallySamllText"/>
    <w:basedOn w:val="Normal"/>
    <w:link w:val="ReallySamllTextChar"/>
    <w:autoRedefine/>
    <w:rsid w:val="00D97E7D"/>
    <w:rPr>
      <w:rFonts w:asciiTheme="minorHAnsi" w:hAnsiTheme="minorHAnsi"/>
      <w:sz w:val="10"/>
    </w:rPr>
  </w:style>
  <w:style w:type="paragraph" w:customStyle="1" w:styleId="CardCites">
    <w:name w:val="Card Cites"/>
    <w:basedOn w:val="Normal"/>
    <w:next w:val="Normal"/>
    <w:qFormat/>
    <w:rsid w:val="00D97E7D"/>
    <w:rPr>
      <w:rFonts w:eastAsia="Times New Roman"/>
      <w:b/>
      <w:sz w:val="20"/>
    </w:rPr>
  </w:style>
  <w:style w:type="paragraph" w:customStyle="1" w:styleId="NormalWeb3">
    <w:name w:val="Normal (Web)3"/>
    <w:basedOn w:val="Normal"/>
    <w:rsid w:val="00D97E7D"/>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D97E7D"/>
    <w:pPr>
      <w:ind w:left="400"/>
    </w:pPr>
    <w:rPr>
      <w:rFonts w:eastAsia="Times New Roman"/>
    </w:rPr>
  </w:style>
  <w:style w:type="paragraph" w:customStyle="1" w:styleId="TagCiteChar2">
    <w:name w:val="Tag / Cite Char"/>
    <w:basedOn w:val="Normal"/>
    <w:rsid w:val="00D97E7D"/>
    <w:rPr>
      <w:rFonts w:eastAsia="Times New Roman"/>
      <w:b/>
      <w:color w:val="000000"/>
    </w:rPr>
  </w:style>
  <w:style w:type="paragraph" w:customStyle="1" w:styleId="PageNumber2">
    <w:name w:val="Page Number2"/>
    <w:basedOn w:val="Normal"/>
    <w:next w:val="Normal"/>
    <w:rsid w:val="00D97E7D"/>
    <w:rPr>
      <w:rFonts w:eastAsia="Times New Roman"/>
      <w:sz w:val="20"/>
    </w:rPr>
  </w:style>
  <w:style w:type="paragraph" w:customStyle="1" w:styleId="HeaderFooter">
    <w:name w:val="Header &amp; Footer"/>
    <w:rsid w:val="00D97E7D"/>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D97E7D"/>
    <w:rPr>
      <w:rFonts w:ascii="Arial Narrow" w:eastAsia="Times New Roman" w:hAnsi="Arial Narrow"/>
      <w:color w:val="000000"/>
      <w:sz w:val="16"/>
    </w:rPr>
  </w:style>
  <w:style w:type="paragraph" w:customStyle="1" w:styleId="CardTextUnderlined">
    <w:name w:val="Card Text Underlined"/>
    <w:basedOn w:val="Normal"/>
    <w:rsid w:val="00D97E7D"/>
    <w:rPr>
      <w:rFonts w:ascii="Arial Narrow" w:eastAsia="Times New Roman" w:hAnsi="Arial Narrow"/>
      <w:u w:val="single"/>
    </w:rPr>
  </w:style>
  <w:style w:type="paragraph" w:customStyle="1" w:styleId="HeaderDebate">
    <w:name w:val="Header Debate"/>
    <w:basedOn w:val="Normal"/>
    <w:rsid w:val="00D97E7D"/>
    <w:pPr>
      <w:jc w:val="center"/>
      <w:outlineLvl w:val="0"/>
    </w:pPr>
    <w:rPr>
      <w:rFonts w:eastAsia="Times New Roman"/>
      <w:b/>
      <w:sz w:val="48"/>
      <w:u w:val="words"/>
    </w:rPr>
  </w:style>
  <w:style w:type="paragraph" w:customStyle="1" w:styleId="NormalWeb1">
    <w:name w:val="Normal (Web)1"/>
    <w:basedOn w:val="Normal"/>
    <w:rsid w:val="00D97E7D"/>
    <w:pPr>
      <w:spacing w:before="100" w:beforeAutospacing="1" w:after="100" w:afterAutospacing="1"/>
    </w:pPr>
    <w:rPr>
      <w:rFonts w:eastAsia="Times New Roman"/>
      <w:sz w:val="20"/>
      <w:szCs w:val="20"/>
    </w:rPr>
  </w:style>
  <w:style w:type="paragraph" w:customStyle="1" w:styleId="CardTagCharChar">
    <w:name w:val="Card Tag Char Char"/>
    <w:basedOn w:val="Normal"/>
    <w:rsid w:val="00D97E7D"/>
    <w:rPr>
      <w:rFonts w:eastAsia="Times New Roman"/>
      <w:b/>
    </w:rPr>
  </w:style>
  <w:style w:type="paragraph" w:customStyle="1" w:styleId="fixed">
    <w:name w:val="fixed"/>
    <w:basedOn w:val="Normal"/>
    <w:rsid w:val="00D97E7D"/>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D97E7D"/>
    <w:pPr>
      <w:spacing w:before="100" w:beforeAutospacing="1" w:after="100" w:afterAutospacing="1"/>
    </w:pPr>
    <w:rPr>
      <w:rFonts w:eastAsia="Times New Roman"/>
    </w:rPr>
  </w:style>
  <w:style w:type="paragraph" w:customStyle="1" w:styleId="ExecutiveSummarytext">
    <w:name w:val="Executive Summary text"/>
    <w:basedOn w:val="Normal"/>
    <w:next w:val="Normal"/>
    <w:rsid w:val="00D97E7D"/>
    <w:pPr>
      <w:autoSpaceDE w:val="0"/>
      <w:autoSpaceDN w:val="0"/>
      <w:adjustRightInd w:val="0"/>
    </w:pPr>
    <w:rPr>
      <w:rFonts w:ascii="Arial" w:eastAsia="Times New Roman" w:hAnsi="Arial"/>
    </w:rPr>
  </w:style>
  <w:style w:type="character" w:customStyle="1" w:styleId="NormalUnderlineChar1">
    <w:name w:val="Normal Underline Char1"/>
    <w:locked/>
    <w:rsid w:val="00D97E7D"/>
    <w:rPr>
      <w:u w:val="single"/>
    </w:rPr>
  </w:style>
  <w:style w:type="character" w:customStyle="1" w:styleId="CardUpSize-LightChar">
    <w:name w:val="CardUpSize - Light Char"/>
    <w:link w:val="CardUpSize-Light"/>
    <w:locked/>
    <w:rsid w:val="00D97E7D"/>
    <w:rPr>
      <w:rFonts w:ascii="Times New Roman" w:eastAsia="Times New Roman" w:hAnsi="Times New Roman"/>
      <w:szCs w:val="32"/>
      <w:u w:val="single"/>
    </w:rPr>
  </w:style>
  <w:style w:type="paragraph" w:customStyle="1" w:styleId="CardUpSize-Light">
    <w:name w:val="CardUpSize - Light"/>
    <w:basedOn w:val="Normal"/>
    <w:link w:val="CardUpSize-LightChar"/>
    <w:rsid w:val="00D97E7D"/>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D97E7D"/>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D97E7D"/>
    <w:pPr>
      <w:jc w:val="both"/>
    </w:pPr>
    <w:rPr>
      <w:rFonts w:ascii="Times New Roman" w:eastAsia="Times New Roman" w:hAnsi="Times New Roman"/>
      <w:b/>
      <w:sz w:val="24"/>
      <w:szCs w:val="32"/>
      <w:u w:val="single"/>
    </w:rPr>
  </w:style>
  <w:style w:type="paragraph" w:customStyle="1" w:styleId="SmallCite">
    <w:name w:val="Small Cite"/>
    <w:basedOn w:val="Normal"/>
    <w:rsid w:val="00D97E7D"/>
    <w:rPr>
      <w:rFonts w:ascii="Verdana" w:eastAsia="Times New Roman" w:hAnsi="Verdana"/>
      <w:sz w:val="16"/>
    </w:rPr>
  </w:style>
  <w:style w:type="paragraph" w:customStyle="1" w:styleId="clearformatting">
    <w:name w:val="clear formatting"/>
    <w:basedOn w:val="Heading2"/>
    <w:rsid w:val="00D97E7D"/>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D97E7D"/>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D97E7D"/>
    <w:pPr>
      <w:spacing w:after="240" w:line="360" w:lineRule="atLeast"/>
    </w:pPr>
    <w:rPr>
      <w:rFonts w:eastAsia="Times New Roman"/>
      <w:b/>
      <w:bCs/>
      <w:sz w:val="16"/>
      <w:szCs w:val="16"/>
    </w:rPr>
  </w:style>
  <w:style w:type="paragraph" w:customStyle="1" w:styleId="PlaceholderText1">
    <w:name w:val="Placeholder Text1"/>
    <w:basedOn w:val="Normal"/>
    <w:rsid w:val="00D97E7D"/>
    <w:pPr>
      <w:keepNext/>
      <w:numPr>
        <w:numId w:val="22"/>
      </w:numPr>
      <w:outlineLvl w:val="0"/>
    </w:pPr>
    <w:rPr>
      <w:rFonts w:eastAsia="MS Gothic"/>
    </w:rPr>
  </w:style>
  <w:style w:type="character" w:customStyle="1" w:styleId="ImportantTextChar">
    <w:name w:val="Important Text Char"/>
    <w:link w:val="ImportantText"/>
    <w:locked/>
    <w:rsid w:val="00D97E7D"/>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D97E7D"/>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D97E7D"/>
    <w:rPr>
      <w:rFonts w:ascii="HNKAOE+Arial" w:hAnsi="HNKAOE+Arial"/>
    </w:rPr>
  </w:style>
  <w:style w:type="paragraph" w:customStyle="1" w:styleId="StyleBodyText11ptBlackUnderline">
    <w:name w:val="Style Body Text + 11 pt Black Underline"/>
    <w:basedOn w:val="BodyText"/>
    <w:link w:val="StyleBodyText11ptBlackUnderlineChar"/>
    <w:rsid w:val="00D97E7D"/>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D97E7D"/>
    <w:rPr>
      <w:rFonts w:ascii="HNKAOE+Arial" w:hAnsi="HNKAOE+Arial"/>
    </w:rPr>
  </w:style>
  <w:style w:type="paragraph" w:customStyle="1" w:styleId="StyleBodyText11ptBoldBlack">
    <w:name w:val="Style Body Text + 11 pt Bold Black"/>
    <w:basedOn w:val="BodyText"/>
    <w:link w:val="StyleBodyText11ptBoldBlackChar"/>
    <w:rsid w:val="00D97E7D"/>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D97E7D"/>
    <w:rPr>
      <w:rFonts w:ascii="Times New Roman" w:eastAsia="Malgun Gothic" w:hAnsi="Times New Roman"/>
      <w:bCs/>
    </w:rPr>
  </w:style>
  <w:style w:type="paragraph" w:customStyle="1" w:styleId="StyletinyBold">
    <w:name w:val="Style tiny + Bold"/>
    <w:basedOn w:val="tiny"/>
    <w:link w:val="StyletinyBoldChar"/>
    <w:rsid w:val="00D97E7D"/>
    <w:rPr>
      <w:rFonts w:cstheme="minorBidi"/>
      <w:bCs/>
      <w:sz w:val="24"/>
    </w:rPr>
  </w:style>
  <w:style w:type="character" w:customStyle="1" w:styleId="Heading5SizeDownChar">
    <w:name w:val="Heading 5 Size Down Char"/>
    <w:link w:val="Heading5SizeDown"/>
    <w:locked/>
    <w:rsid w:val="00D97E7D"/>
    <w:rPr>
      <w:rFonts w:ascii="Times New Roman" w:eastAsia="Times New Roman" w:hAnsi="Times New Roman"/>
      <w:szCs w:val="16"/>
    </w:rPr>
  </w:style>
  <w:style w:type="paragraph" w:customStyle="1" w:styleId="Heading5SizeDown">
    <w:name w:val="Heading 5 Size Down"/>
    <w:basedOn w:val="Normal"/>
    <w:link w:val="Heading5SizeDownChar"/>
    <w:autoRedefine/>
    <w:rsid w:val="00D97E7D"/>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D97E7D"/>
    <w:rPr>
      <w:rFonts w:ascii="Times New Roman" w:eastAsia="Times New Roman" w:hAnsi="Times New Roman" w:cs="Arial"/>
      <w:b/>
      <w:szCs w:val="44"/>
    </w:rPr>
  </w:style>
  <w:style w:type="paragraph" w:customStyle="1" w:styleId="Normal2Bold">
    <w:name w:val="Normal2 + Bold"/>
    <w:basedOn w:val="Normal"/>
    <w:link w:val="Normal2BoldChar"/>
    <w:rsid w:val="00D97E7D"/>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D97E7D"/>
    <w:rPr>
      <w:rFonts w:ascii="Times New Roman" w:eastAsia="Times New Roman" w:hAnsi="Times New Roman"/>
      <w:lang w:eastAsia="ar-SA"/>
    </w:rPr>
  </w:style>
  <w:style w:type="paragraph" w:customStyle="1" w:styleId="ListContents">
    <w:name w:val="List Contents"/>
    <w:basedOn w:val="Normal"/>
    <w:link w:val="ListContentsChar"/>
    <w:rsid w:val="00D97E7D"/>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D97E7D"/>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D97E7D"/>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D97E7D"/>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D97E7D"/>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D97E7D"/>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D97E7D"/>
    <w:rPr>
      <w:rFonts w:ascii="Arial" w:eastAsia="Times New Roman" w:hAnsi="Arial"/>
      <w:sz w:val="12"/>
    </w:rPr>
  </w:style>
  <w:style w:type="paragraph" w:customStyle="1" w:styleId="Unimportant">
    <w:name w:val="Unimportant"/>
    <w:basedOn w:val="Normal"/>
    <w:link w:val="UnimportantCharChar"/>
    <w:rsid w:val="00D97E7D"/>
    <w:pPr>
      <w:jc w:val="both"/>
    </w:pPr>
    <w:rPr>
      <w:rFonts w:ascii="Arial" w:eastAsia="Times New Roman" w:hAnsi="Arial"/>
      <w:sz w:val="12"/>
    </w:rPr>
  </w:style>
  <w:style w:type="character" w:customStyle="1" w:styleId="TagCiteChar3">
    <w:name w:val="Tag &amp; Cite Char"/>
    <w:link w:val="TagCite2"/>
    <w:locked/>
    <w:rsid w:val="00D97E7D"/>
    <w:rPr>
      <w:rFonts w:ascii="Arial" w:eastAsia="Times New Roman" w:hAnsi="Arial"/>
      <w:b/>
    </w:rPr>
  </w:style>
  <w:style w:type="paragraph" w:customStyle="1" w:styleId="TagCite2">
    <w:name w:val="Tag &amp; Cite"/>
    <w:basedOn w:val="Normal"/>
    <w:link w:val="TagCiteChar3"/>
    <w:rsid w:val="00D97E7D"/>
    <w:pPr>
      <w:jc w:val="both"/>
    </w:pPr>
    <w:rPr>
      <w:rFonts w:ascii="Arial" w:eastAsia="Times New Roman" w:hAnsi="Arial"/>
      <w:b/>
      <w:sz w:val="24"/>
    </w:rPr>
  </w:style>
  <w:style w:type="character" w:customStyle="1" w:styleId="HighlightedTextChar">
    <w:name w:val="Highlighted Text Char"/>
    <w:link w:val="HighlightedText"/>
    <w:locked/>
    <w:rsid w:val="00D97E7D"/>
    <w:rPr>
      <w:rFonts w:ascii="Arial" w:eastAsia="Times New Roman" w:hAnsi="Arial"/>
      <w:b/>
      <w:u w:val="thick"/>
    </w:rPr>
  </w:style>
  <w:style w:type="paragraph" w:customStyle="1" w:styleId="HighlightedText">
    <w:name w:val="Highlighted Text"/>
    <w:basedOn w:val="Normal"/>
    <w:link w:val="HighlightedTextChar"/>
    <w:rsid w:val="00D97E7D"/>
    <w:pPr>
      <w:jc w:val="both"/>
    </w:pPr>
    <w:rPr>
      <w:rFonts w:ascii="Arial" w:eastAsia="Times New Roman" w:hAnsi="Arial"/>
      <w:b/>
      <w:sz w:val="24"/>
      <w:u w:val="thick"/>
    </w:rPr>
  </w:style>
  <w:style w:type="paragraph" w:customStyle="1" w:styleId="StyleHeading1Justified">
    <w:name w:val="Style Heading 1 + Justified"/>
    <w:basedOn w:val="Normal"/>
    <w:next w:val="Normal"/>
    <w:rsid w:val="00D97E7D"/>
    <w:rPr>
      <w:rFonts w:ascii="Arial" w:eastAsia="Times New Roman" w:hAnsi="Arial"/>
      <w:sz w:val="20"/>
      <w:szCs w:val="20"/>
    </w:rPr>
  </w:style>
  <w:style w:type="paragraph" w:customStyle="1" w:styleId="textunderline0">
    <w:name w:val="text underline"/>
    <w:basedOn w:val="Normal"/>
    <w:link w:val="textunderlineChar0"/>
    <w:autoRedefine/>
    <w:rsid w:val="00D97E7D"/>
    <w:rPr>
      <w:rFonts w:asciiTheme="minorHAnsi" w:hAnsiTheme="minorHAnsi"/>
      <w:sz w:val="24"/>
      <w:u w:val="thick"/>
    </w:rPr>
  </w:style>
  <w:style w:type="character" w:customStyle="1" w:styleId="DebateTagChar">
    <w:name w:val="Debate Tag Char"/>
    <w:link w:val="DebateTag"/>
    <w:locked/>
    <w:rsid w:val="00D97E7D"/>
    <w:rPr>
      <w:rFonts w:ascii="Garamond" w:hAnsi="Garamond"/>
      <w:b/>
    </w:rPr>
  </w:style>
  <w:style w:type="paragraph" w:customStyle="1" w:styleId="DebateTag">
    <w:name w:val="Debate Tag"/>
    <w:basedOn w:val="Normal"/>
    <w:link w:val="DebateTagChar"/>
    <w:autoRedefine/>
    <w:rsid w:val="00D97E7D"/>
    <w:pPr>
      <w:tabs>
        <w:tab w:val="left" w:pos="270"/>
      </w:tabs>
    </w:pPr>
    <w:rPr>
      <w:rFonts w:ascii="Garamond" w:hAnsi="Garamond"/>
      <w:b/>
      <w:sz w:val="24"/>
    </w:rPr>
  </w:style>
  <w:style w:type="paragraph" w:customStyle="1" w:styleId="DebateCite">
    <w:name w:val="Debate Cite"/>
    <w:basedOn w:val="Normal"/>
    <w:autoRedefine/>
    <w:rsid w:val="00D97E7D"/>
    <w:pPr>
      <w:tabs>
        <w:tab w:val="left" w:pos="270"/>
      </w:tabs>
    </w:pPr>
    <w:rPr>
      <w:rFonts w:eastAsia="Times New Roman"/>
      <w:sz w:val="20"/>
    </w:rPr>
  </w:style>
  <w:style w:type="paragraph" w:customStyle="1" w:styleId="BlockTitle10">
    <w:name w:val="Block Title #1"/>
    <w:basedOn w:val="Heading1"/>
    <w:rsid w:val="00D97E7D"/>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D97E7D"/>
    <w:pPr>
      <w:widowControl w:val="0"/>
      <w:suppressAutoHyphens/>
    </w:pPr>
    <w:rPr>
      <w:rFonts w:ascii="Courier New" w:eastAsia="Courier New" w:hAnsi="Courier New"/>
      <w:sz w:val="20"/>
      <w:szCs w:val="20"/>
    </w:rPr>
  </w:style>
  <w:style w:type="paragraph" w:customStyle="1" w:styleId="MaggieTag">
    <w:name w:val="MaggieTag"/>
    <w:basedOn w:val="Heading2"/>
    <w:rsid w:val="00D97E7D"/>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D97E7D"/>
    <w:rPr>
      <w:rFonts w:ascii="Times New Roman" w:eastAsia="Times New Roman" w:hAnsi="Times New Roman"/>
    </w:rPr>
  </w:style>
  <w:style w:type="paragraph" w:customStyle="1" w:styleId="Heading4Cite">
    <w:name w:val="Heading 4 Cite"/>
    <w:basedOn w:val="Normal"/>
    <w:link w:val="Heading4CiteChar"/>
    <w:autoRedefine/>
    <w:rsid w:val="00D97E7D"/>
    <w:rPr>
      <w:rFonts w:ascii="Times New Roman" w:eastAsia="Times New Roman" w:hAnsi="Times New Roman"/>
      <w:sz w:val="24"/>
    </w:rPr>
  </w:style>
  <w:style w:type="paragraph" w:customStyle="1" w:styleId="4">
    <w:name w:val="4"/>
    <w:basedOn w:val="Normal"/>
    <w:rsid w:val="00D97E7D"/>
    <w:rPr>
      <w:rFonts w:eastAsia="Times New Roman"/>
      <w:sz w:val="20"/>
    </w:rPr>
  </w:style>
  <w:style w:type="character" w:customStyle="1" w:styleId="UnunderlinedTextChar">
    <w:name w:val="Ununderlined Text Char"/>
    <w:link w:val="UnunderlinedText"/>
    <w:locked/>
    <w:rsid w:val="00D97E7D"/>
    <w:rPr>
      <w:rFonts w:eastAsia="Times New Roman"/>
      <w:bCs/>
      <w:sz w:val="12"/>
    </w:rPr>
  </w:style>
  <w:style w:type="paragraph" w:customStyle="1" w:styleId="UnunderlinedText">
    <w:name w:val="Ununderlined Text"/>
    <w:basedOn w:val="Normal"/>
    <w:link w:val="UnunderlinedTextChar"/>
    <w:autoRedefine/>
    <w:rsid w:val="00D97E7D"/>
    <w:pPr>
      <w:spacing w:after="200" w:line="276" w:lineRule="auto"/>
    </w:pPr>
    <w:rPr>
      <w:rFonts w:asciiTheme="minorHAnsi" w:eastAsia="Times New Roman" w:hAnsiTheme="minorHAnsi"/>
      <w:bCs/>
      <w:sz w:val="12"/>
    </w:rPr>
  </w:style>
  <w:style w:type="paragraph" w:customStyle="1" w:styleId="card2">
    <w:name w:val="%card"/>
    <w:basedOn w:val="Normal"/>
    <w:autoRedefine/>
    <w:rsid w:val="00D97E7D"/>
    <w:pPr>
      <w:spacing w:after="200" w:line="276" w:lineRule="auto"/>
      <w:ind w:left="288" w:right="288"/>
    </w:pPr>
    <w:rPr>
      <w:rFonts w:eastAsia="Times New Roman"/>
      <w:bCs/>
    </w:rPr>
  </w:style>
  <w:style w:type="paragraph" w:customStyle="1" w:styleId="BlockTitle4">
    <w:name w:val="%Block Title"/>
    <w:basedOn w:val="Heading1"/>
    <w:rsid w:val="00D97E7D"/>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D97E7D"/>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D97E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D97E7D"/>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D97E7D"/>
    <w:rPr>
      <w:rFonts w:ascii="Century Gothic" w:eastAsia="Cambria" w:hAnsi="Century Gothic"/>
      <w:u w:val="thick"/>
    </w:rPr>
  </w:style>
  <w:style w:type="paragraph" w:customStyle="1" w:styleId="Card-Underline0">
    <w:name w:val="Card-Underline"/>
    <w:basedOn w:val="Normal"/>
    <w:link w:val="Card-UnderlineChar"/>
    <w:qFormat/>
    <w:rsid w:val="00D97E7D"/>
    <w:rPr>
      <w:rFonts w:ascii="Century Gothic" w:eastAsia="Cambria" w:hAnsi="Century Gothic"/>
      <w:sz w:val="24"/>
      <w:u w:val="thick"/>
    </w:rPr>
  </w:style>
  <w:style w:type="paragraph" w:customStyle="1" w:styleId="PageNumber3">
    <w:name w:val="Page Number3"/>
    <w:basedOn w:val="Normal"/>
    <w:next w:val="Normal"/>
    <w:rsid w:val="00D97E7D"/>
    <w:rPr>
      <w:rFonts w:eastAsia="Times New Roman"/>
      <w:sz w:val="20"/>
    </w:rPr>
  </w:style>
  <w:style w:type="paragraph" w:customStyle="1" w:styleId="PageNumber4">
    <w:name w:val="Page Number4"/>
    <w:basedOn w:val="Normal"/>
    <w:next w:val="Normal"/>
    <w:rsid w:val="00D97E7D"/>
    <w:rPr>
      <w:rFonts w:eastAsia="Times New Roman"/>
      <w:sz w:val="20"/>
    </w:rPr>
  </w:style>
  <w:style w:type="paragraph" w:customStyle="1" w:styleId="PageNumber5">
    <w:name w:val="Page Number5"/>
    <w:basedOn w:val="Normal"/>
    <w:next w:val="Normal"/>
    <w:rsid w:val="00D97E7D"/>
    <w:rPr>
      <w:rFonts w:eastAsia="Times New Roman"/>
      <w:sz w:val="20"/>
    </w:rPr>
  </w:style>
  <w:style w:type="paragraph" w:customStyle="1" w:styleId="smalltext1">
    <w:name w:val="small text1"/>
    <w:basedOn w:val="Normal"/>
    <w:next w:val="Normal"/>
    <w:uiPriority w:val="4"/>
    <w:qFormat/>
    <w:rsid w:val="00D97E7D"/>
    <w:pPr>
      <w:keepNext/>
      <w:keepLines/>
      <w:spacing w:before="200"/>
      <w:outlineLvl w:val="3"/>
    </w:pPr>
    <w:rPr>
      <w:rFonts w:eastAsia="Times New Roman"/>
      <w:b/>
      <w:bCs/>
      <w:iCs/>
      <w:sz w:val="26"/>
    </w:rPr>
  </w:style>
  <w:style w:type="character" w:customStyle="1" w:styleId="CircleChar">
    <w:name w:val="Circle Char"/>
    <w:link w:val="Circle"/>
    <w:locked/>
    <w:rsid w:val="00D97E7D"/>
    <w:rPr>
      <w:rFonts w:ascii="Times New Roman" w:eastAsia="Times New Roman" w:hAnsi="Times New Roman"/>
      <w:b/>
      <w:u w:val="words"/>
    </w:rPr>
  </w:style>
  <w:style w:type="paragraph" w:customStyle="1" w:styleId="Circle">
    <w:name w:val="Circle"/>
    <w:basedOn w:val="Normal"/>
    <w:link w:val="CircleChar"/>
    <w:rsid w:val="00D97E7D"/>
    <w:rPr>
      <w:rFonts w:ascii="Times New Roman" w:eastAsia="Times New Roman" w:hAnsi="Times New Roman"/>
      <w:b/>
      <w:sz w:val="24"/>
      <w:u w:val="words"/>
    </w:rPr>
  </w:style>
  <w:style w:type="paragraph" w:customStyle="1" w:styleId="PageNumber6">
    <w:name w:val="Page Number6"/>
    <w:basedOn w:val="Normal"/>
    <w:next w:val="Normal"/>
    <w:rsid w:val="00D97E7D"/>
    <w:rPr>
      <w:rFonts w:eastAsia="Times New Roman"/>
      <w:sz w:val="20"/>
    </w:rPr>
  </w:style>
  <w:style w:type="paragraph" w:customStyle="1" w:styleId="user">
    <w:name w:val="user"/>
    <w:basedOn w:val="Normal"/>
    <w:rsid w:val="00D97E7D"/>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D97E7D"/>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D97E7D"/>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D97E7D"/>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D97E7D"/>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D97E7D"/>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D97E7D"/>
    <w:rPr>
      <w:rFonts w:eastAsia="Times New Roman"/>
      <w:sz w:val="20"/>
    </w:rPr>
  </w:style>
  <w:style w:type="paragraph" w:customStyle="1" w:styleId="DebateTag0">
    <w:name w:val="DebateTag"/>
    <w:basedOn w:val="Normal"/>
    <w:qFormat/>
    <w:rsid w:val="00D97E7D"/>
    <w:rPr>
      <w:b/>
    </w:rPr>
  </w:style>
  <w:style w:type="paragraph" w:customStyle="1" w:styleId="date-comments">
    <w:name w:val="date-comments"/>
    <w:basedOn w:val="Normal"/>
    <w:uiPriority w:val="99"/>
    <w:rsid w:val="00D97E7D"/>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D97E7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D97E7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D97E7D"/>
    <w:rPr>
      <w:rFonts w:ascii="Garamond" w:eastAsia="Calibri" w:hAnsi="Garamond" w:hint="default"/>
      <w:sz w:val="16"/>
      <w:szCs w:val="22"/>
    </w:rPr>
  </w:style>
  <w:style w:type="character" w:customStyle="1" w:styleId="message-item">
    <w:name w:val="message-item"/>
    <w:rsid w:val="00D97E7D"/>
  </w:style>
  <w:style w:type="character" w:customStyle="1" w:styleId="lightheader">
    <w:name w:val="lightheader"/>
    <w:rsid w:val="00D97E7D"/>
  </w:style>
  <w:style w:type="character" w:customStyle="1" w:styleId="datestamp">
    <w:name w:val="datestamp"/>
    <w:rsid w:val="00D97E7D"/>
  </w:style>
  <w:style w:type="character" w:customStyle="1" w:styleId="i">
    <w:name w:val="i"/>
    <w:uiPriority w:val="99"/>
    <w:rsid w:val="00D97E7D"/>
  </w:style>
  <w:style w:type="character" w:customStyle="1" w:styleId="forenames">
    <w:name w:val="forenames"/>
    <w:rsid w:val="00D97E7D"/>
  </w:style>
  <w:style w:type="character" w:customStyle="1" w:styleId="surname">
    <w:name w:val="surname"/>
    <w:rsid w:val="00D97E7D"/>
  </w:style>
  <w:style w:type="character" w:customStyle="1" w:styleId="medium-font">
    <w:name w:val="medium-font"/>
    <w:rsid w:val="00D97E7D"/>
  </w:style>
  <w:style w:type="character" w:customStyle="1" w:styleId="title-link-wrapper">
    <w:name w:val="title-link-wrapper"/>
    <w:rsid w:val="00D97E7D"/>
  </w:style>
  <w:style w:type="character" w:customStyle="1" w:styleId="refpreview">
    <w:name w:val="refpreview"/>
    <w:rsid w:val="00D97E7D"/>
  </w:style>
  <w:style w:type="character" w:customStyle="1" w:styleId="loose1">
    <w:name w:val="loose1"/>
    <w:rsid w:val="00D97E7D"/>
  </w:style>
  <w:style w:type="character" w:customStyle="1" w:styleId="email">
    <w:name w:val="email"/>
    <w:rsid w:val="00D97E7D"/>
  </w:style>
  <w:style w:type="character" w:customStyle="1" w:styleId="gsa">
    <w:name w:val="gs_a"/>
    <w:rsid w:val="00D97E7D"/>
  </w:style>
  <w:style w:type="character" w:customStyle="1" w:styleId="goohl1">
    <w:name w:val="goohl1"/>
    <w:rsid w:val="00D97E7D"/>
  </w:style>
  <w:style w:type="character" w:customStyle="1" w:styleId="mainarttitle">
    <w:name w:val="mainarttitle"/>
    <w:rsid w:val="00D97E7D"/>
  </w:style>
  <w:style w:type="character" w:customStyle="1" w:styleId="mainartauthor">
    <w:name w:val="mainartauthor"/>
    <w:rsid w:val="00D97E7D"/>
  </w:style>
  <w:style w:type="character" w:customStyle="1" w:styleId="mainartdate">
    <w:name w:val="mainartdate"/>
    <w:rsid w:val="00D97E7D"/>
  </w:style>
  <w:style w:type="character" w:customStyle="1" w:styleId="gsggs">
    <w:name w:val="gs_ggs"/>
    <w:rsid w:val="00D97E7D"/>
  </w:style>
  <w:style w:type="character" w:customStyle="1" w:styleId="ahead">
    <w:name w:val="a_head"/>
    <w:rsid w:val="00D97E7D"/>
  </w:style>
  <w:style w:type="character" w:customStyle="1" w:styleId="articleauthor">
    <w:name w:val="articleauthor"/>
    <w:rsid w:val="00D97E7D"/>
  </w:style>
  <w:style w:type="character" w:customStyle="1" w:styleId="footnote">
    <w:name w:val="footnote"/>
    <w:rsid w:val="00D97E7D"/>
  </w:style>
  <w:style w:type="character" w:customStyle="1" w:styleId="docbody">
    <w:name w:val="docbody"/>
    <w:rsid w:val="00D97E7D"/>
  </w:style>
  <w:style w:type="character" w:customStyle="1" w:styleId="superscript">
    <w:name w:val="superscript"/>
    <w:rsid w:val="00D97E7D"/>
  </w:style>
  <w:style w:type="character" w:customStyle="1" w:styleId="citeChar2">
    <w:name w:val="cite Char"/>
    <w:locked/>
    <w:rsid w:val="00D97E7D"/>
    <w:rPr>
      <w:b/>
      <w:bCs w:val="0"/>
      <w:u w:val="single"/>
    </w:rPr>
  </w:style>
  <w:style w:type="character" w:customStyle="1" w:styleId="StyleUnderlineChar">
    <w:name w:val="Style Underline Char"/>
    <w:locked/>
    <w:rsid w:val="00D97E7D"/>
    <w:rPr>
      <w:u w:val="single"/>
    </w:rPr>
  </w:style>
  <w:style w:type="character" w:customStyle="1" w:styleId="CitesCharChar">
    <w:name w:val="Cites Char Char"/>
    <w:locked/>
    <w:rsid w:val="00D97E7D"/>
    <w:rPr>
      <w:b/>
      <w:bCs/>
    </w:rPr>
  </w:style>
  <w:style w:type="character" w:customStyle="1" w:styleId="bwxsm">
    <w:name w:val="b w xsm"/>
    <w:rsid w:val="00D97E7D"/>
  </w:style>
  <w:style w:type="character" w:customStyle="1" w:styleId="fstd">
    <w:name w:val="f std"/>
    <w:rsid w:val="00D97E7D"/>
  </w:style>
  <w:style w:type="character" w:customStyle="1" w:styleId="gl">
    <w:name w:val="gl"/>
    <w:rsid w:val="00D97E7D"/>
  </w:style>
  <w:style w:type="character" w:customStyle="1" w:styleId="heading2char2charchar1">
    <w:name w:val="heading2char2charchar1"/>
    <w:rsid w:val="00D97E7D"/>
  </w:style>
  <w:style w:type="character" w:customStyle="1" w:styleId="charchar60">
    <w:name w:val="charchar6"/>
    <w:rsid w:val="00D97E7D"/>
  </w:style>
  <w:style w:type="character" w:customStyle="1" w:styleId="bio1">
    <w:name w:val="bio1"/>
    <w:rsid w:val="00D97E7D"/>
    <w:rPr>
      <w:rFonts w:ascii="Arial" w:hAnsi="Arial" w:cs="Arial" w:hint="default"/>
      <w:i/>
      <w:iCs/>
      <w:color w:val="000000"/>
      <w:sz w:val="20"/>
      <w:szCs w:val="20"/>
    </w:rPr>
  </w:style>
  <w:style w:type="character" w:customStyle="1" w:styleId="cardCharCharCharCharCharChar">
    <w:name w:val="card Char Char Char Char Char Char"/>
    <w:rsid w:val="00D97E7D"/>
    <w:rPr>
      <w:sz w:val="24"/>
      <w:szCs w:val="24"/>
      <w:lang w:val="en-US" w:eastAsia="en-US" w:bidi="ar-SA"/>
    </w:rPr>
  </w:style>
  <w:style w:type="character" w:customStyle="1" w:styleId="Style24ptBoldUnderlineCenteredCharChar">
    <w:name w:val="Style 24 pt Bold Underline Centered Char Char"/>
    <w:rsid w:val="00D97E7D"/>
    <w:rPr>
      <w:b/>
      <w:bCs/>
      <w:sz w:val="48"/>
      <w:szCs w:val="24"/>
      <w:u w:val="single"/>
      <w:lang w:val="en-US" w:eastAsia="en-US" w:bidi="ar-SA"/>
    </w:rPr>
  </w:style>
  <w:style w:type="character" w:customStyle="1" w:styleId="TagCiteCharChar0">
    <w:name w:val="Tag / Cite Char Char"/>
    <w:rsid w:val="00D97E7D"/>
    <w:rPr>
      <w:b/>
      <w:bCs w:val="0"/>
      <w:color w:val="000000"/>
      <w:sz w:val="24"/>
      <w:szCs w:val="24"/>
      <w:lang w:val="en-US" w:eastAsia="en-US" w:bidi="ar-SA"/>
    </w:rPr>
  </w:style>
  <w:style w:type="character" w:customStyle="1" w:styleId="CardTextUnderlinedCharChar">
    <w:name w:val="Card Text Underlined Char Char"/>
    <w:rsid w:val="00D97E7D"/>
    <w:rPr>
      <w:rFonts w:ascii="Arial Narrow" w:hAnsi="Arial Narrow" w:hint="default"/>
      <w:szCs w:val="24"/>
      <w:u w:val="single"/>
      <w:lang w:val="en-US" w:eastAsia="en-US" w:bidi="ar-SA"/>
    </w:rPr>
  </w:style>
  <w:style w:type="character" w:customStyle="1" w:styleId="CardTagCharCharChar">
    <w:name w:val="Card Tag Char Char Char"/>
    <w:rsid w:val="00D97E7D"/>
    <w:rPr>
      <w:b/>
      <w:bCs w:val="0"/>
      <w:sz w:val="24"/>
      <w:szCs w:val="24"/>
      <w:lang w:val="en-US" w:eastAsia="en-US" w:bidi="ar-SA"/>
    </w:rPr>
  </w:style>
  <w:style w:type="character" w:customStyle="1" w:styleId="mainbody">
    <w:name w:val="mainbody"/>
    <w:rsid w:val="00D97E7D"/>
  </w:style>
  <w:style w:type="character" w:customStyle="1" w:styleId="UnderlineStyleChar2">
    <w:name w:val="Underline Style Char2"/>
    <w:rsid w:val="00D97E7D"/>
    <w:rPr>
      <w:rFonts w:ascii="Garamond" w:hAnsi="Garamond" w:hint="default"/>
      <w:sz w:val="22"/>
      <w:szCs w:val="24"/>
      <w:u w:val="single"/>
      <w:lang w:val="en-US" w:eastAsia="en-US" w:bidi="ar-SA"/>
    </w:rPr>
  </w:style>
  <w:style w:type="character" w:customStyle="1" w:styleId="Style1Char2">
    <w:name w:val="Style1 Char2"/>
    <w:rsid w:val="00D97E7D"/>
    <w:rPr>
      <w:szCs w:val="24"/>
    </w:rPr>
  </w:style>
  <w:style w:type="character" w:customStyle="1" w:styleId="t13">
    <w:name w:val="t13"/>
    <w:rsid w:val="00D97E7D"/>
  </w:style>
  <w:style w:type="character" w:customStyle="1" w:styleId="lead">
    <w:name w:val="lead"/>
    <w:rsid w:val="00D97E7D"/>
  </w:style>
  <w:style w:type="paragraph" w:customStyle="1" w:styleId="CardDownx1">
    <w:name w:val="CardDown x1"/>
    <w:basedOn w:val="Normal"/>
    <w:link w:val="CardDownx1Char"/>
    <w:rsid w:val="00D97E7D"/>
  </w:style>
  <w:style w:type="character" w:customStyle="1" w:styleId="CardDownx1Char">
    <w:name w:val="CardDown x1 Char"/>
    <w:link w:val="CardDownx1"/>
    <w:locked/>
    <w:rsid w:val="00D97E7D"/>
    <w:rPr>
      <w:rFonts w:ascii="Calibri" w:hAnsi="Calibri"/>
      <w:sz w:val="22"/>
    </w:rPr>
  </w:style>
  <w:style w:type="character" w:customStyle="1" w:styleId="CharChar17">
    <w:name w:val="Char Char17"/>
    <w:locked/>
    <w:rsid w:val="00D97E7D"/>
    <w:rPr>
      <w:rFonts w:ascii="Arial" w:hAnsi="Arial" w:cs="Arial" w:hint="default"/>
      <w:b/>
      <w:bCs/>
      <w:sz w:val="26"/>
      <w:szCs w:val="26"/>
    </w:rPr>
  </w:style>
  <w:style w:type="character" w:customStyle="1" w:styleId="address">
    <w:name w:val="address"/>
    <w:rsid w:val="00D97E7D"/>
  </w:style>
  <w:style w:type="character" w:customStyle="1" w:styleId="ilspan">
    <w:name w:val="il_span"/>
    <w:rsid w:val="00D97E7D"/>
  </w:style>
  <w:style w:type="character" w:customStyle="1" w:styleId="articletitle1">
    <w:name w:val="articletitle1"/>
    <w:rsid w:val="00D97E7D"/>
    <w:rPr>
      <w:rFonts w:ascii="Times New Roman" w:hAnsi="Times New Roman" w:cs="Times New Roman" w:hint="default"/>
      <w:b/>
      <w:bCs/>
      <w:sz w:val="36"/>
      <w:szCs w:val="36"/>
    </w:rPr>
  </w:style>
  <w:style w:type="character" w:customStyle="1" w:styleId="leftidx1">
    <w:name w:val="leftidx1"/>
    <w:rsid w:val="00D97E7D"/>
    <w:rPr>
      <w:rFonts w:ascii="Verdana" w:hAnsi="Verdana" w:hint="default"/>
      <w:sz w:val="22"/>
      <w:szCs w:val="22"/>
    </w:rPr>
  </w:style>
  <w:style w:type="character" w:customStyle="1" w:styleId="blue1">
    <w:name w:val="blue1"/>
    <w:rsid w:val="00D97E7D"/>
    <w:rPr>
      <w:color w:val="0000FF"/>
    </w:rPr>
  </w:style>
  <w:style w:type="character" w:customStyle="1" w:styleId="author-link1">
    <w:name w:val="author-link1"/>
    <w:rsid w:val="00D97E7D"/>
    <w:rPr>
      <w:b w:val="0"/>
      <w:bCs w:val="0"/>
    </w:rPr>
  </w:style>
  <w:style w:type="character" w:customStyle="1" w:styleId="black1">
    <w:name w:val="black1"/>
    <w:rsid w:val="00D97E7D"/>
    <w:rPr>
      <w:color w:val="000000"/>
    </w:rPr>
  </w:style>
  <w:style w:type="character" w:customStyle="1" w:styleId="StyleunderlinedCharBold">
    <w:name w:val="Style underlined Char + Bold"/>
    <w:rsid w:val="00D97E7D"/>
    <w:rPr>
      <w:rFonts w:ascii="Times New Roman" w:hAnsi="Times New Roman" w:cs="Times New Roman" w:hint="default"/>
      <w:b/>
      <w:bCs/>
      <w:sz w:val="21"/>
      <w:szCs w:val="24"/>
      <w:u w:val="single"/>
    </w:rPr>
  </w:style>
  <w:style w:type="character" w:customStyle="1" w:styleId="ThickUnderlineCharChar">
    <w:name w:val="Thick Underline Char Char"/>
    <w:rsid w:val="00D97E7D"/>
    <w:rPr>
      <w:rFonts w:ascii="Calibri" w:eastAsia="Calibri" w:hAnsi="Calibri" w:hint="default"/>
    </w:rPr>
  </w:style>
  <w:style w:type="character" w:customStyle="1" w:styleId="CardUnderline">
    <w:name w:val="Card Underline"/>
    <w:rsid w:val="00D97E7D"/>
    <w:rPr>
      <w:rFonts w:ascii="Times New Roman" w:hAnsi="Times New Roman" w:cs="Times New Roman" w:hint="default"/>
      <w:sz w:val="20"/>
      <w:u w:val="single"/>
    </w:rPr>
  </w:style>
  <w:style w:type="character" w:customStyle="1" w:styleId="lingoregion">
    <w:name w:val="lingo_region"/>
    <w:rsid w:val="00D97E7D"/>
  </w:style>
  <w:style w:type="character" w:customStyle="1" w:styleId="cite0">
    <w:name w:val="%cite"/>
    <w:rsid w:val="00D97E7D"/>
    <w:rPr>
      <w:rFonts w:ascii="Times New Roman" w:hAnsi="Times New Roman" w:cs="Times New Roman" w:hint="default"/>
      <w:b/>
      <w:bCs w:val="0"/>
      <w:sz w:val="24"/>
    </w:rPr>
  </w:style>
  <w:style w:type="character" w:customStyle="1" w:styleId="Emphasis21">
    <w:name w:val="%Emphasis2"/>
    <w:rsid w:val="00D97E7D"/>
    <w:rPr>
      <w:rFonts w:ascii="Cooper Black" w:hAnsi="Cooper Black" w:hint="default"/>
      <w:iCs/>
      <w:u w:val="single"/>
    </w:rPr>
  </w:style>
  <w:style w:type="character" w:customStyle="1" w:styleId="bodycontentlink">
    <w:name w:val="bodycontentlink"/>
    <w:rsid w:val="00D97E7D"/>
  </w:style>
  <w:style w:type="character" w:customStyle="1" w:styleId="AAAcite">
    <w:name w:val="AAAcite"/>
    <w:rsid w:val="00D97E7D"/>
    <w:rPr>
      <w:rFonts w:ascii="Times New Roman" w:hAnsi="Times New Roman" w:cs="Times New Roman" w:hint="default"/>
      <w:b/>
      <w:bCs w:val="0"/>
      <w:sz w:val="24"/>
    </w:rPr>
  </w:style>
  <w:style w:type="character" w:customStyle="1" w:styleId="tmplheaderlink">
    <w:name w:val="tmplheaderlink"/>
    <w:rsid w:val="00D97E7D"/>
    <w:rPr>
      <w:rFonts w:ascii="Times New Roman" w:hAnsi="Times New Roman" w:cs="Times New Roman" w:hint="default"/>
    </w:rPr>
  </w:style>
  <w:style w:type="character" w:customStyle="1" w:styleId="UnderlinedEvidenceCharChar">
    <w:name w:val="Underlined Evidence Char Char"/>
    <w:rsid w:val="00D97E7D"/>
    <w:rPr>
      <w:rFonts w:ascii="Verdana" w:hAnsi="Verdana" w:hint="default"/>
      <w:sz w:val="21"/>
      <w:szCs w:val="21"/>
      <w:u w:val="thick"/>
      <w:lang w:val="en-US" w:eastAsia="en-US" w:bidi="ar-SA"/>
    </w:rPr>
  </w:style>
  <w:style w:type="character" w:customStyle="1" w:styleId="role">
    <w:name w:val="role"/>
    <w:rsid w:val="00D97E7D"/>
  </w:style>
  <w:style w:type="character" w:customStyle="1" w:styleId="pagination">
    <w:name w:val="pagination"/>
    <w:rsid w:val="00D97E7D"/>
  </w:style>
  <w:style w:type="character" w:customStyle="1" w:styleId="doi">
    <w:name w:val="doi"/>
    <w:rsid w:val="00D97E7D"/>
  </w:style>
  <w:style w:type="character" w:customStyle="1" w:styleId="bodycontents">
    <w:name w:val="bodycontents"/>
    <w:rsid w:val="00D97E7D"/>
  </w:style>
  <w:style w:type="character" w:customStyle="1" w:styleId="comma">
    <w:name w:val="comma"/>
    <w:rsid w:val="00D97E7D"/>
  </w:style>
  <w:style w:type="character" w:customStyle="1" w:styleId="pad5right">
    <w:name w:val="pad5right"/>
    <w:rsid w:val="00D97E7D"/>
  </w:style>
  <w:style w:type="character" w:customStyle="1" w:styleId="entry-date">
    <w:name w:val="entry-date"/>
    <w:rsid w:val="00D97E7D"/>
  </w:style>
  <w:style w:type="character" w:customStyle="1" w:styleId="desc">
    <w:name w:val="desc"/>
    <w:rsid w:val="00D97E7D"/>
  </w:style>
  <w:style w:type="character" w:customStyle="1" w:styleId="divider">
    <w:name w:val="divider"/>
    <w:rsid w:val="00D97E7D"/>
  </w:style>
  <w:style w:type="character" w:customStyle="1" w:styleId="blogdate">
    <w:name w:val="blogdate"/>
    <w:rsid w:val="00D97E7D"/>
  </w:style>
  <w:style w:type="character" w:customStyle="1" w:styleId="ticker">
    <w:name w:val="ticker"/>
    <w:rsid w:val="00D97E7D"/>
  </w:style>
  <w:style w:type="character" w:customStyle="1" w:styleId="posted">
    <w:name w:val="posted"/>
    <w:rsid w:val="00D97E7D"/>
  </w:style>
  <w:style w:type="character" w:customStyle="1" w:styleId="time">
    <w:name w:val="time"/>
    <w:rsid w:val="00D97E7D"/>
  </w:style>
  <w:style w:type="character" w:customStyle="1" w:styleId="dot">
    <w:name w:val="dot"/>
    <w:rsid w:val="00D97E7D"/>
  </w:style>
  <w:style w:type="character" w:customStyle="1" w:styleId="hn-date">
    <w:name w:val="hn-date"/>
    <w:rsid w:val="00D97E7D"/>
  </w:style>
  <w:style w:type="character" w:customStyle="1" w:styleId="location">
    <w:name w:val="location"/>
    <w:rsid w:val="00D97E7D"/>
  </w:style>
  <w:style w:type="character" w:customStyle="1" w:styleId="arial11">
    <w:name w:val="arial_11"/>
    <w:rsid w:val="00D97E7D"/>
  </w:style>
  <w:style w:type="character" w:customStyle="1" w:styleId="dropcap-letter">
    <w:name w:val="dropcap-letter"/>
    <w:rsid w:val="00D97E7D"/>
  </w:style>
  <w:style w:type="character" w:customStyle="1" w:styleId="offscreen">
    <w:name w:val="offscreen"/>
    <w:rsid w:val="00D97E7D"/>
  </w:style>
  <w:style w:type="character" w:customStyle="1" w:styleId="linked-in">
    <w:name w:val="linked-in"/>
    <w:rsid w:val="00D97E7D"/>
  </w:style>
  <w:style w:type="character" w:customStyle="1" w:styleId="in-widget">
    <w:name w:val="in-widget"/>
    <w:rsid w:val="00D97E7D"/>
  </w:style>
  <w:style w:type="character" w:customStyle="1" w:styleId="in-right">
    <w:name w:val="in-right"/>
    <w:rsid w:val="00D97E7D"/>
  </w:style>
  <w:style w:type="character" w:customStyle="1" w:styleId="tickerwrap">
    <w:name w:val="ticker_wrap"/>
    <w:rsid w:val="00D97E7D"/>
  </w:style>
  <w:style w:type="character" w:customStyle="1" w:styleId="divs">
    <w:name w:val="divs"/>
    <w:rsid w:val="00D97E7D"/>
  </w:style>
  <w:style w:type="character" w:customStyle="1" w:styleId="in-top">
    <w:name w:val="in-top"/>
    <w:rsid w:val="00D97E7D"/>
  </w:style>
  <w:style w:type="character" w:customStyle="1" w:styleId="article-date">
    <w:name w:val="article-date"/>
    <w:rsid w:val="00D97E7D"/>
  </w:style>
  <w:style w:type="character" w:customStyle="1" w:styleId="bodysubtoc">
    <w:name w:val="bodysubtoc"/>
    <w:rsid w:val="00D97E7D"/>
  </w:style>
  <w:style w:type="character" w:customStyle="1" w:styleId="lefttitlesmaller">
    <w:name w:val="lefttitlesmaller"/>
    <w:rsid w:val="00D97E7D"/>
  </w:style>
  <w:style w:type="character" w:customStyle="1" w:styleId="mb">
    <w:name w:val="mb"/>
    <w:rsid w:val="00D97E7D"/>
  </w:style>
  <w:style w:type="character" w:customStyle="1" w:styleId="field-content">
    <w:name w:val="field-content"/>
    <w:rsid w:val="00D97E7D"/>
  </w:style>
  <w:style w:type="character" w:customStyle="1" w:styleId="submitted-date">
    <w:name w:val="submitted-date"/>
    <w:rsid w:val="00D97E7D"/>
  </w:style>
  <w:style w:type="character" w:customStyle="1" w:styleId="submitted-time">
    <w:name w:val="submitted-time"/>
    <w:rsid w:val="00D97E7D"/>
  </w:style>
  <w:style w:type="character" w:customStyle="1" w:styleId="A2">
    <w:name w:val="A2"/>
    <w:uiPriority w:val="99"/>
    <w:rsid w:val="00D97E7D"/>
    <w:rPr>
      <w:rFonts w:ascii="Sabon LT Std" w:hAnsi="Sabon LT Std" w:cs="Sabon LT Std" w:hint="default"/>
      <w:color w:val="000000"/>
      <w:sz w:val="15"/>
      <w:szCs w:val="15"/>
    </w:rPr>
  </w:style>
  <w:style w:type="character" w:customStyle="1" w:styleId="searchword">
    <w:name w:val="searchword"/>
    <w:rsid w:val="00D97E7D"/>
  </w:style>
  <w:style w:type="character" w:customStyle="1" w:styleId="meta-prep">
    <w:name w:val="meta-prep"/>
    <w:rsid w:val="00D97E7D"/>
  </w:style>
  <w:style w:type="numbering" w:customStyle="1" w:styleId="1ai1">
    <w:name w:val="1 / a / i1"/>
    <w:rsid w:val="00D97E7D"/>
    <w:pPr>
      <w:numPr>
        <w:numId w:val="22"/>
      </w:numPr>
    </w:pPr>
  </w:style>
  <w:style w:type="numbering" w:styleId="1ai">
    <w:name w:val="Outline List 1"/>
    <w:basedOn w:val="NoList"/>
    <w:unhideWhenUsed/>
    <w:rsid w:val="00D97E7D"/>
    <w:pPr>
      <w:numPr>
        <w:numId w:val="23"/>
      </w:numPr>
    </w:pPr>
  </w:style>
  <w:style w:type="character" w:customStyle="1" w:styleId="FontStyle310">
    <w:name w:val="Font Style310"/>
    <w:uiPriority w:val="99"/>
    <w:rsid w:val="00D97E7D"/>
    <w:rPr>
      <w:rFonts w:ascii="Times New Roman" w:hAnsi="Times New Roman" w:cs="Times New Roman"/>
      <w:b/>
      <w:bCs/>
      <w:i/>
      <w:iCs/>
      <w:spacing w:val="-10"/>
      <w:sz w:val="18"/>
      <w:szCs w:val="18"/>
    </w:rPr>
  </w:style>
  <w:style w:type="character" w:customStyle="1" w:styleId="FontStyle329">
    <w:name w:val="Font Style329"/>
    <w:uiPriority w:val="99"/>
    <w:rsid w:val="00D97E7D"/>
    <w:rPr>
      <w:rFonts w:ascii="Times New Roman" w:hAnsi="Times New Roman" w:cs="Times New Roman"/>
      <w:b/>
      <w:bCs/>
      <w:spacing w:val="-10"/>
      <w:sz w:val="18"/>
      <w:szCs w:val="18"/>
    </w:rPr>
  </w:style>
  <w:style w:type="character" w:customStyle="1" w:styleId="FontStyle370">
    <w:name w:val="Font Style370"/>
    <w:uiPriority w:val="99"/>
    <w:rsid w:val="00D97E7D"/>
    <w:rPr>
      <w:rFonts w:ascii="Cambria" w:hAnsi="Cambria" w:cs="Cambria"/>
      <w:b/>
      <w:bCs/>
      <w:spacing w:val="-10"/>
      <w:sz w:val="18"/>
      <w:szCs w:val="18"/>
    </w:rPr>
  </w:style>
  <w:style w:type="character" w:customStyle="1" w:styleId="FontStyle302">
    <w:name w:val="Font Style302"/>
    <w:uiPriority w:val="99"/>
    <w:rsid w:val="00D97E7D"/>
    <w:rPr>
      <w:rFonts w:ascii="Times New Roman" w:hAnsi="Times New Roman" w:cs="Times New Roman"/>
      <w:b/>
      <w:bCs/>
      <w:sz w:val="22"/>
      <w:szCs w:val="22"/>
    </w:rPr>
  </w:style>
  <w:style w:type="character" w:customStyle="1" w:styleId="FontStyle347">
    <w:name w:val="Font Style347"/>
    <w:uiPriority w:val="99"/>
    <w:rsid w:val="00D97E7D"/>
    <w:rPr>
      <w:rFonts w:ascii="Times New Roman" w:hAnsi="Times New Roman" w:cs="Times New Roman"/>
      <w:b/>
      <w:bCs/>
      <w:spacing w:val="-10"/>
      <w:sz w:val="20"/>
      <w:szCs w:val="20"/>
    </w:rPr>
  </w:style>
  <w:style w:type="paragraph" w:customStyle="1" w:styleId="Style27">
    <w:name w:val="Style27"/>
    <w:basedOn w:val="Normal"/>
    <w:uiPriority w:val="99"/>
    <w:rsid w:val="00D97E7D"/>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D97E7D"/>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D97E7D"/>
    <w:rPr>
      <w:rFonts w:ascii="Times New Roman" w:hAnsi="Times New Roman" w:cs="Times New Roman"/>
      <w:spacing w:val="-10"/>
      <w:sz w:val="18"/>
      <w:szCs w:val="18"/>
    </w:rPr>
  </w:style>
  <w:style w:type="character" w:customStyle="1" w:styleId="FontStyle312">
    <w:name w:val="Font Style312"/>
    <w:uiPriority w:val="99"/>
    <w:rsid w:val="00D97E7D"/>
    <w:rPr>
      <w:rFonts w:ascii="Times New Roman" w:hAnsi="Times New Roman" w:cs="Times New Roman"/>
      <w:b/>
      <w:bCs/>
      <w:spacing w:val="-10"/>
      <w:sz w:val="16"/>
      <w:szCs w:val="16"/>
    </w:rPr>
  </w:style>
  <w:style w:type="character" w:customStyle="1" w:styleId="FontStyle346">
    <w:name w:val="Font Style346"/>
    <w:uiPriority w:val="99"/>
    <w:rsid w:val="00D97E7D"/>
    <w:rPr>
      <w:rFonts w:ascii="Times New Roman" w:hAnsi="Times New Roman" w:cs="Times New Roman"/>
      <w:b/>
      <w:bCs/>
      <w:spacing w:val="-10"/>
      <w:sz w:val="18"/>
      <w:szCs w:val="18"/>
    </w:rPr>
  </w:style>
  <w:style w:type="character" w:customStyle="1" w:styleId="FontStyle330">
    <w:name w:val="Font Style330"/>
    <w:uiPriority w:val="99"/>
    <w:rsid w:val="00D97E7D"/>
    <w:rPr>
      <w:rFonts w:ascii="Times New Roman" w:hAnsi="Times New Roman" w:cs="Times New Roman"/>
      <w:b/>
      <w:bCs/>
      <w:sz w:val="16"/>
      <w:szCs w:val="16"/>
    </w:rPr>
  </w:style>
  <w:style w:type="character" w:customStyle="1" w:styleId="FontStyle372">
    <w:name w:val="Font Style372"/>
    <w:uiPriority w:val="99"/>
    <w:rsid w:val="00D97E7D"/>
    <w:rPr>
      <w:rFonts w:ascii="Times New Roman" w:hAnsi="Times New Roman" w:cs="Times New Roman"/>
      <w:b/>
      <w:bCs/>
      <w:sz w:val="16"/>
      <w:szCs w:val="16"/>
    </w:rPr>
  </w:style>
  <w:style w:type="paragraph" w:customStyle="1" w:styleId="Style59">
    <w:name w:val="Style59"/>
    <w:basedOn w:val="Normal"/>
    <w:uiPriority w:val="99"/>
    <w:rsid w:val="00D97E7D"/>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D97E7D"/>
    <w:rPr>
      <w:rFonts w:ascii="Times New Roman" w:hAnsi="Times New Roman" w:cs="Times New Roman"/>
      <w:b/>
      <w:bCs/>
      <w:i/>
      <w:iCs/>
      <w:sz w:val="16"/>
      <w:szCs w:val="16"/>
    </w:rPr>
  </w:style>
  <w:style w:type="paragraph" w:customStyle="1" w:styleId="Style200">
    <w:name w:val="Style20"/>
    <w:basedOn w:val="Normal"/>
    <w:uiPriority w:val="99"/>
    <w:rsid w:val="00D97E7D"/>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D97E7D"/>
    <w:rPr>
      <w:rFonts w:ascii="Times New Roman" w:hAnsi="Times New Roman" w:cs="Times New Roman"/>
      <w:smallCaps/>
      <w:sz w:val="14"/>
      <w:szCs w:val="14"/>
    </w:rPr>
  </w:style>
  <w:style w:type="paragraph" w:customStyle="1" w:styleId="Style89">
    <w:name w:val="Style89"/>
    <w:basedOn w:val="Normal"/>
    <w:uiPriority w:val="99"/>
    <w:rsid w:val="00D97E7D"/>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D97E7D"/>
    <w:rPr>
      <w:rFonts w:ascii="Times New Roman" w:hAnsi="Times New Roman" w:cs="Times New Roman"/>
      <w:b/>
      <w:bCs/>
      <w:spacing w:val="-10"/>
      <w:sz w:val="22"/>
      <w:szCs w:val="22"/>
    </w:rPr>
  </w:style>
  <w:style w:type="character" w:customStyle="1" w:styleId="FontStyle320">
    <w:name w:val="Font Style320"/>
    <w:uiPriority w:val="99"/>
    <w:rsid w:val="00D97E7D"/>
    <w:rPr>
      <w:rFonts w:ascii="Times New Roman" w:hAnsi="Times New Roman" w:cs="Times New Roman"/>
      <w:b/>
      <w:bCs/>
      <w:spacing w:val="-10"/>
      <w:sz w:val="22"/>
      <w:szCs w:val="22"/>
    </w:rPr>
  </w:style>
  <w:style w:type="character" w:customStyle="1" w:styleId="FontStyle352">
    <w:name w:val="Font Style352"/>
    <w:uiPriority w:val="99"/>
    <w:rsid w:val="00D97E7D"/>
    <w:rPr>
      <w:rFonts w:ascii="Times New Roman" w:hAnsi="Times New Roman" w:cs="Times New Roman"/>
      <w:b/>
      <w:bCs/>
      <w:sz w:val="16"/>
      <w:szCs w:val="16"/>
    </w:rPr>
  </w:style>
  <w:style w:type="character" w:customStyle="1" w:styleId="FontStyle356">
    <w:name w:val="Font Style356"/>
    <w:uiPriority w:val="99"/>
    <w:rsid w:val="00D97E7D"/>
    <w:rPr>
      <w:rFonts w:ascii="Times New Roman" w:hAnsi="Times New Roman" w:cs="Times New Roman"/>
      <w:b/>
      <w:bCs/>
      <w:spacing w:val="-10"/>
      <w:sz w:val="22"/>
      <w:szCs w:val="22"/>
    </w:rPr>
  </w:style>
  <w:style w:type="character" w:customStyle="1" w:styleId="FontStyle298">
    <w:name w:val="Font Style298"/>
    <w:uiPriority w:val="99"/>
    <w:rsid w:val="00D97E7D"/>
    <w:rPr>
      <w:rFonts w:ascii="Times New Roman" w:hAnsi="Times New Roman" w:cs="Times New Roman"/>
      <w:sz w:val="18"/>
      <w:szCs w:val="18"/>
    </w:rPr>
  </w:style>
  <w:style w:type="character" w:customStyle="1" w:styleId="FontStyle311">
    <w:name w:val="Font Style311"/>
    <w:uiPriority w:val="99"/>
    <w:rsid w:val="00D97E7D"/>
    <w:rPr>
      <w:rFonts w:ascii="Times New Roman" w:hAnsi="Times New Roman" w:cs="Times New Roman"/>
      <w:b/>
      <w:bCs/>
      <w:spacing w:val="-10"/>
      <w:sz w:val="18"/>
      <w:szCs w:val="18"/>
    </w:rPr>
  </w:style>
  <w:style w:type="character" w:customStyle="1" w:styleId="FontStyle332">
    <w:name w:val="Font Style332"/>
    <w:uiPriority w:val="99"/>
    <w:rsid w:val="00D97E7D"/>
    <w:rPr>
      <w:rFonts w:ascii="Times New Roman" w:hAnsi="Times New Roman" w:cs="Times New Roman"/>
      <w:b/>
      <w:bCs/>
      <w:i/>
      <w:iCs/>
      <w:spacing w:val="-10"/>
      <w:sz w:val="20"/>
      <w:szCs w:val="20"/>
    </w:rPr>
  </w:style>
  <w:style w:type="character" w:customStyle="1" w:styleId="FontStyle371">
    <w:name w:val="Font Style371"/>
    <w:uiPriority w:val="99"/>
    <w:rsid w:val="00D97E7D"/>
    <w:rPr>
      <w:rFonts w:ascii="Times New Roman" w:hAnsi="Times New Roman" w:cs="Times New Roman"/>
      <w:sz w:val="16"/>
      <w:szCs w:val="16"/>
    </w:rPr>
  </w:style>
  <w:style w:type="character" w:customStyle="1" w:styleId="FontStyle350">
    <w:name w:val="Font Style350"/>
    <w:uiPriority w:val="99"/>
    <w:rsid w:val="00D97E7D"/>
    <w:rPr>
      <w:rFonts w:ascii="Times New Roman" w:hAnsi="Times New Roman" w:cs="Times New Roman"/>
      <w:b/>
      <w:bCs/>
      <w:i/>
      <w:iCs/>
      <w:sz w:val="20"/>
      <w:szCs w:val="20"/>
    </w:rPr>
  </w:style>
  <w:style w:type="paragraph" w:customStyle="1" w:styleId="Style8">
    <w:name w:val="Style8"/>
    <w:basedOn w:val="Normal"/>
    <w:uiPriority w:val="99"/>
    <w:rsid w:val="00D97E7D"/>
    <w:pPr>
      <w:widowControl w:val="0"/>
      <w:autoSpaceDE w:val="0"/>
      <w:autoSpaceDN w:val="0"/>
      <w:adjustRightInd w:val="0"/>
    </w:pPr>
    <w:rPr>
      <w:rFonts w:eastAsia="Times New Roman"/>
      <w:sz w:val="24"/>
    </w:rPr>
  </w:style>
  <w:style w:type="paragraph" w:customStyle="1" w:styleId="Style5">
    <w:name w:val="Style5"/>
    <w:basedOn w:val="Normal"/>
    <w:uiPriority w:val="99"/>
    <w:rsid w:val="00D97E7D"/>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D97E7D"/>
    <w:pPr>
      <w:widowControl w:val="0"/>
      <w:autoSpaceDE w:val="0"/>
      <w:autoSpaceDN w:val="0"/>
      <w:adjustRightInd w:val="0"/>
    </w:pPr>
    <w:rPr>
      <w:rFonts w:eastAsia="Times New Roman"/>
      <w:sz w:val="24"/>
    </w:rPr>
  </w:style>
  <w:style w:type="character" w:customStyle="1" w:styleId="FontStyle351">
    <w:name w:val="Font Style351"/>
    <w:uiPriority w:val="99"/>
    <w:rsid w:val="00D97E7D"/>
    <w:rPr>
      <w:rFonts w:ascii="Times New Roman" w:hAnsi="Times New Roman" w:cs="Times New Roman"/>
      <w:b/>
      <w:bCs/>
      <w:sz w:val="22"/>
      <w:szCs w:val="22"/>
    </w:rPr>
  </w:style>
  <w:style w:type="paragraph" w:customStyle="1" w:styleId="Style10">
    <w:name w:val="Style10"/>
    <w:basedOn w:val="Normal"/>
    <w:uiPriority w:val="99"/>
    <w:rsid w:val="00D97E7D"/>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D97E7D"/>
    <w:pPr>
      <w:widowControl w:val="0"/>
      <w:autoSpaceDE w:val="0"/>
      <w:autoSpaceDN w:val="0"/>
      <w:adjustRightInd w:val="0"/>
      <w:jc w:val="both"/>
    </w:pPr>
    <w:rPr>
      <w:rFonts w:eastAsia="Times New Roman"/>
      <w:sz w:val="24"/>
    </w:rPr>
  </w:style>
  <w:style w:type="character" w:customStyle="1" w:styleId="FontStyle369">
    <w:name w:val="Font Style369"/>
    <w:uiPriority w:val="99"/>
    <w:rsid w:val="00D97E7D"/>
    <w:rPr>
      <w:rFonts w:ascii="Times New Roman" w:hAnsi="Times New Roman" w:cs="Times New Roman"/>
      <w:b/>
      <w:bCs/>
      <w:spacing w:val="-10"/>
      <w:sz w:val="20"/>
      <w:szCs w:val="20"/>
    </w:rPr>
  </w:style>
  <w:style w:type="character" w:customStyle="1" w:styleId="FontStyle357">
    <w:name w:val="Font Style357"/>
    <w:uiPriority w:val="99"/>
    <w:rsid w:val="00D97E7D"/>
    <w:rPr>
      <w:rFonts w:ascii="Times New Roman" w:hAnsi="Times New Roman" w:cs="Times New Roman"/>
      <w:b/>
      <w:bCs/>
      <w:spacing w:val="-10"/>
      <w:sz w:val="22"/>
      <w:szCs w:val="22"/>
    </w:rPr>
  </w:style>
  <w:style w:type="paragraph" w:customStyle="1" w:styleId="Style67">
    <w:name w:val="Style67"/>
    <w:basedOn w:val="Normal"/>
    <w:uiPriority w:val="99"/>
    <w:rsid w:val="00D97E7D"/>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D97E7D"/>
    <w:rPr>
      <w:rFonts w:ascii="Times New Roman" w:hAnsi="Times New Roman" w:cs="Times New Roman"/>
      <w:sz w:val="20"/>
      <w:szCs w:val="20"/>
    </w:rPr>
  </w:style>
  <w:style w:type="character" w:customStyle="1" w:styleId="FontStyle374">
    <w:name w:val="Font Style374"/>
    <w:uiPriority w:val="99"/>
    <w:rsid w:val="00D97E7D"/>
    <w:rPr>
      <w:rFonts w:ascii="Times New Roman" w:hAnsi="Times New Roman" w:cs="Times New Roman"/>
      <w:b/>
      <w:bCs/>
      <w:spacing w:val="-10"/>
      <w:sz w:val="22"/>
      <w:szCs w:val="22"/>
    </w:rPr>
  </w:style>
  <w:style w:type="paragraph" w:customStyle="1" w:styleId="Style30">
    <w:name w:val="Style30"/>
    <w:basedOn w:val="Normal"/>
    <w:uiPriority w:val="99"/>
    <w:rsid w:val="00D97E7D"/>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D97E7D"/>
    <w:rPr>
      <w:rFonts w:ascii="Times New Roman" w:hAnsi="Times New Roman" w:cs="Times New Roman"/>
      <w:smallCaps/>
      <w:sz w:val="16"/>
      <w:szCs w:val="16"/>
    </w:rPr>
  </w:style>
  <w:style w:type="paragraph" w:customStyle="1" w:styleId="Style93">
    <w:name w:val="Style93"/>
    <w:basedOn w:val="Normal"/>
    <w:uiPriority w:val="99"/>
    <w:rsid w:val="00D97E7D"/>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D97E7D"/>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D97E7D"/>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D97E7D"/>
    <w:rPr>
      <w:u w:val="single"/>
    </w:rPr>
  </w:style>
  <w:style w:type="character" w:customStyle="1" w:styleId="SmalltextCharCharCharChar0">
    <w:name w:val="Small text Char Char Char Char"/>
    <w:rsid w:val="00D97E7D"/>
    <w:rPr>
      <w:sz w:val="16"/>
      <w:szCs w:val="24"/>
      <w:lang w:val="en-US" w:eastAsia="en-US" w:bidi="ar-SA"/>
    </w:rPr>
  </w:style>
  <w:style w:type="paragraph" w:customStyle="1" w:styleId="boldcitation">
    <w:name w:val="bold citation"/>
    <w:basedOn w:val="Normal"/>
    <w:rsid w:val="00D97E7D"/>
    <w:rPr>
      <w:rFonts w:ascii="Arial" w:eastAsia="Times New Roman" w:hAnsi="Arial"/>
      <w:b/>
      <w:sz w:val="28"/>
      <w:u w:val="thick"/>
    </w:rPr>
  </w:style>
  <w:style w:type="character" w:customStyle="1" w:styleId="underlinecardChar">
    <w:name w:val="underline card Char"/>
    <w:rsid w:val="00D97E7D"/>
    <w:rPr>
      <w:rFonts w:ascii="Arial" w:hAnsi="Arial"/>
      <w:noProof w:val="0"/>
      <w:sz w:val="18"/>
      <w:szCs w:val="24"/>
      <w:u w:val="single"/>
      <w:lang w:val="en-US" w:eastAsia="en-US" w:bidi="ar-SA"/>
    </w:rPr>
  </w:style>
  <w:style w:type="character" w:customStyle="1" w:styleId="CardsCharCharChar">
    <w:name w:val="Cards Char Char Char"/>
    <w:rsid w:val="00D97E7D"/>
    <w:rPr>
      <w:szCs w:val="24"/>
      <w:lang w:val="en-US" w:eastAsia="en-US" w:bidi="ar-SA"/>
    </w:rPr>
  </w:style>
  <w:style w:type="character" w:customStyle="1" w:styleId="HiddenBlockHeaderChar">
    <w:name w:val="Hidden Block Header Char"/>
    <w:link w:val="HiddenBlockHeader"/>
    <w:rsid w:val="00D97E7D"/>
    <w:rPr>
      <w:rFonts w:ascii="Times New Roman" w:eastAsia="Times New Roman" w:hAnsi="Times New Roman" w:cs="Courier New"/>
      <w:b/>
      <w:bCs/>
      <w:sz w:val="28"/>
      <w:szCs w:val="22"/>
    </w:rPr>
  </w:style>
  <w:style w:type="paragraph" w:customStyle="1" w:styleId="NothingCharChar">
    <w:name w:val="Nothing Char Char"/>
    <w:link w:val="NothingCharCharChar"/>
    <w:rsid w:val="00D97E7D"/>
    <w:pPr>
      <w:jc w:val="both"/>
    </w:pPr>
    <w:rPr>
      <w:rFonts w:ascii="Times New Roman" w:eastAsia="MS Mincho" w:hAnsi="Times New Roman" w:cs="Times New Roman"/>
    </w:rPr>
  </w:style>
  <w:style w:type="character" w:customStyle="1" w:styleId="NothingCharCharChar">
    <w:name w:val="Nothing Char Char Char"/>
    <w:link w:val="NothingCharChar"/>
    <w:rsid w:val="00D97E7D"/>
    <w:rPr>
      <w:rFonts w:ascii="Times New Roman" w:eastAsia="MS Mincho" w:hAnsi="Times New Roman" w:cs="Times New Roman"/>
    </w:rPr>
  </w:style>
  <w:style w:type="character" w:customStyle="1" w:styleId="CardsCharChar">
    <w:name w:val="Cards Char Char"/>
    <w:rsid w:val="00D97E7D"/>
    <w:rPr>
      <w:szCs w:val="24"/>
      <w:lang w:val="en-US" w:eastAsia="en-US" w:bidi="ar-SA"/>
    </w:rPr>
  </w:style>
  <w:style w:type="character" w:customStyle="1" w:styleId="CardsCharCharCharChar">
    <w:name w:val="Cards Char Char Char Char"/>
    <w:rsid w:val="00D97E7D"/>
    <w:rPr>
      <w:szCs w:val="24"/>
      <w:lang w:val="en-US" w:eastAsia="en-US" w:bidi="ar-SA"/>
    </w:rPr>
  </w:style>
  <w:style w:type="character" w:customStyle="1" w:styleId="BlockHeadingsCharChar">
    <w:name w:val="Block Headings Char Char"/>
    <w:rsid w:val="00D97E7D"/>
    <w:rPr>
      <w:b/>
      <w:sz w:val="36"/>
      <w:szCs w:val="24"/>
      <w:u w:val="single"/>
      <w:lang w:val="en-US" w:eastAsia="en-US" w:bidi="ar-SA"/>
    </w:rPr>
  </w:style>
  <w:style w:type="character" w:customStyle="1" w:styleId="NothingChar1">
    <w:name w:val="Nothing Char1"/>
    <w:rsid w:val="00D97E7D"/>
    <w:rPr>
      <w:szCs w:val="24"/>
      <w:lang w:val="en-US" w:eastAsia="en-US" w:bidi="ar-SA"/>
    </w:rPr>
  </w:style>
  <w:style w:type="paragraph" w:customStyle="1" w:styleId="bloctitles">
    <w:name w:val="bloc titles"/>
    <w:basedOn w:val="Heading1"/>
    <w:next w:val="Normal"/>
    <w:link w:val="bloctitlesChar"/>
    <w:autoRedefine/>
    <w:rsid w:val="00D97E7D"/>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D97E7D"/>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D97E7D"/>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D97E7D"/>
  </w:style>
  <w:style w:type="character" w:customStyle="1" w:styleId="RegularChar">
    <w:name w:val="Regular Char"/>
    <w:link w:val="Regular"/>
    <w:rsid w:val="00D97E7D"/>
    <w:rPr>
      <w:rFonts w:ascii="Garamond" w:eastAsia="Times New Roman" w:hAnsi="Garamond" w:cs="Arial"/>
      <w:bCs/>
      <w:kern w:val="20"/>
      <w:sz w:val="20"/>
      <w:szCs w:val="32"/>
    </w:rPr>
  </w:style>
  <w:style w:type="character" w:customStyle="1" w:styleId="StyleTimesNewRoman">
    <w:name w:val="Style Times New Roman"/>
    <w:rsid w:val="00D97E7D"/>
    <w:rPr>
      <w:rFonts w:ascii="Garamond" w:hAnsi="Garamond"/>
    </w:rPr>
  </w:style>
  <w:style w:type="paragraph" w:customStyle="1" w:styleId="INDENTEDPARAGRAPH">
    <w:name w:val="INDENTED PARAGRAPH"/>
    <w:rsid w:val="00D97E7D"/>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D97E7D"/>
    <w:rPr>
      <w:rFonts w:cs="Arial"/>
      <w:bCs/>
      <w:caps/>
      <w:color w:val="FFFFFF"/>
      <w:sz w:val="2"/>
      <w:szCs w:val="2"/>
      <w:lang w:val="en-US" w:eastAsia="en-US" w:bidi="ar-SA"/>
    </w:rPr>
  </w:style>
  <w:style w:type="paragraph" w:customStyle="1" w:styleId="Numbering">
    <w:name w:val="Numbering"/>
    <w:basedOn w:val="Normal"/>
    <w:next w:val="Normal"/>
    <w:rsid w:val="00D97E7D"/>
    <w:pPr>
      <w:widowControl w:val="0"/>
      <w:numPr>
        <w:numId w:val="28"/>
      </w:numPr>
      <w:suppressAutoHyphens/>
      <w:spacing w:after="200"/>
    </w:pPr>
    <w:rPr>
      <w:rFonts w:eastAsia="Times New Roman"/>
      <w:b/>
      <w:sz w:val="24"/>
      <w:szCs w:val="18"/>
    </w:rPr>
  </w:style>
  <w:style w:type="paragraph" w:customStyle="1" w:styleId="Un-IndexedHeading">
    <w:name w:val="Un-Indexed Heading"/>
    <w:basedOn w:val="Heading1"/>
    <w:next w:val="Normal"/>
    <w:rsid w:val="00D97E7D"/>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D97E7D"/>
    <w:pPr>
      <w:widowControl w:val="0"/>
      <w:numPr>
        <w:numId w:val="31"/>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D97E7D"/>
    <w:pPr>
      <w:numPr>
        <w:numId w:val="26"/>
      </w:numPr>
    </w:pPr>
  </w:style>
  <w:style w:type="paragraph" w:customStyle="1" w:styleId="Lettering">
    <w:name w:val="Lettering"/>
    <w:basedOn w:val="Numbering"/>
    <w:next w:val="Normal"/>
    <w:rsid w:val="00D97E7D"/>
    <w:pPr>
      <w:numPr>
        <w:numId w:val="24"/>
      </w:numPr>
    </w:pPr>
    <w:rPr>
      <w:szCs w:val="22"/>
    </w:rPr>
  </w:style>
  <w:style w:type="paragraph" w:customStyle="1" w:styleId="FileName">
    <w:name w:val="File Name"/>
    <w:basedOn w:val="Normal"/>
    <w:next w:val="Normal"/>
    <w:rsid w:val="00D97E7D"/>
    <w:pPr>
      <w:widowControl w:val="0"/>
      <w:numPr>
        <w:numId w:val="25"/>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D97E7D"/>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D97E7D"/>
    <w:pPr>
      <w:numPr>
        <w:numId w:val="27"/>
      </w:numPr>
      <w:tabs>
        <w:tab w:val="num" w:pos="360"/>
      </w:tabs>
      <w:ind w:left="360"/>
    </w:pPr>
  </w:style>
  <w:style w:type="paragraph" w:customStyle="1" w:styleId="CardContinued1">
    <w:name w:val="Card Continued 1"/>
    <w:basedOn w:val="Normal"/>
    <w:next w:val="Normal"/>
    <w:rsid w:val="00D97E7D"/>
    <w:pPr>
      <w:widowControl w:val="0"/>
      <w:numPr>
        <w:numId w:val="30"/>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D97E7D"/>
    <w:pPr>
      <w:numPr>
        <w:numId w:val="0"/>
      </w:numPr>
      <w:spacing w:before="0" w:after="120"/>
      <w:jc w:val="left"/>
    </w:pPr>
  </w:style>
  <w:style w:type="paragraph" w:customStyle="1" w:styleId="Clearformatting0">
    <w:name w:val="Clear formatting"/>
    <w:basedOn w:val="Normal"/>
    <w:rsid w:val="00D97E7D"/>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D97E7D"/>
  </w:style>
  <w:style w:type="paragraph" w:customStyle="1" w:styleId="SmallCardText">
    <w:name w:val="Small Card Text"/>
    <w:rsid w:val="00D97E7D"/>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D97E7D"/>
    <w:rPr>
      <w:sz w:val="16"/>
      <w:szCs w:val="16"/>
      <w:lang w:val="en-US" w:eastAsia="en-US" w:bidi="ar-SA"/>
    </w:rPr>
  </w:style>
  <w:style w:type="paragraph" w:customStyle="1" w:styleId="TAGFONT">
    <w:name w:val="TAG FONT"/>
    <w:basedOn w:val="Normal"/>
    <w:autoRedefine/>
    <w:rsid w:val="00D97E7D"/>
    <w:rPr>
      <w:rFonts w:eastAsia="Times New Roman"/>
      <w:sz w:val="24"/>
    </w:rPr>
  </w:style>
  <w:style w:type="character" w:customStyle="1" w:styleId="mainarttxt">
    <w:name w:val="mainarttxt"/>
    <w:basedOn w:val="DefaultParagraphFont"/>
    <w:rsid w:val="00D97E7D"/>
  </w:style>
  <w:style w:type="paragraph" w:customStyle="1" w:styleId="TagChar1CharCharCharChar">
    <w:name w:val="Tag Char1 Char Char Char Char"/>
    <w:basedOn w:val="Normal"/>
    <w:rsid w:val="00D97E7D"/>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D97E7D"/>
    <w:rPr>
      <w:sz w:val="20"/>
    </w:rPr>
  </w:style>
  <w:style w:type="character" w:customStyle="1" w:styleId="highlightChar">
    <w:name w:val="highlight Char"/>
    <w:rsid w:val="00D97E7D"/>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D97E7D"/>
    <w:rPr>
      <w:rFonts w:eastAsia="Batang" w:cs="Arial"/>
      <w:b/>
      <w:bCs/>
      <w:iCs/>
      <w:sz w:val="24"/>
      <w:szCs w:val="28"/>
      <w:lang w:val="en-US" w:eastAsia="en-US" w:bidi="ar-SA"/>
    </w:rPr>
  </w:style>
  <w:style w:type="paragraph" w:customStyle="1" w:styleId="formfldssel">
    <w:name w:val="formfldssel"/>
    <w:basedOn w:val="Normal"/>
    <w:rsid w:val="00D97E7D"/>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D97E7D"/>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D97E7D"/>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D97E7D"/>
  </w:style>
  <w:style w:type="character" w:customStyle="1" w:styleId="StyleCardTextUnderline3Char">
    <w:name w:val="Style Card Text + Underline3 Char"/>
    <w:rsid w:val="00D97E7D"/>
    <w:rPr>
      <w:rFonts w:eastAsia="SimSun"/>
      <w:szCs w:val="24"/>
      <w:u w:val="thick"/>
      <w:lang w:val="en-US" w:eastAsia="zh-CN" w:bidi="ar-SA"/>
    </w:rPr>
  </w:style>
  <w:style w:type="character" w:customStyle="1" w:styleId="BoldandUnderlineChar1Char2CharChar">
    <w:name w:val="Bold and Underline Char1 Char2 Char Char"/>
    <w:rsid w:val="00D97E7D"/>
    <w:rPr>
      <w:b/>
      <w:noProof w:val="0"/>
      <w:szCs w:val="24"/>
      <w:u w:val="single"/>
      <w:lang w:val="en-US" w:eastAsia="en-US" w:bidi="ar-SA"/>
    </w:rPr>
  </w:style>
  <w:style w:type="character" w:customStyle="1" w:styleId="UnderlineChar1Char1">
    <w:name w:val="Underline Char1 Char1"/>
    <w:rsid w:val="00D97E7D"/>
    <w:rPr>
      <w:noProof w:val="0"/>
      <w:szCs w:val="24"/>
      <w:u w:val="single"/>
      <w:lang w:val="en-US" w:eastAsia="en-US" w:bidi="ar-SA"/>
    </w:rPr>
  </w:style>
  <w:style w:type="paragraph" w:customStyle="1" w:styleId="Underlinestyle1">
    <w:name w:val="Underlinestyle"/>
    <w:basedOn w:val="Normal"/>
    <w:rsid w:val="00D97E7D"/>
    <w:pPr>
      <w:tabs>
        <w:tab w:val="left" w:pos="720"/>
      </w:tabs>
      <w:ind w:left="720"/>
    </w:pPr>
    <w:rPr>
      <w:rFonts w:eastAsia="Times New Roman"/>
      <w:szCs w:val="20"/>
      <w:u w:val="single"/>
    </w:rPr>
  </w:style>
  <w:style w:type="character" w:customStyle="1" w:styleId="featurecontentgray1">
    <w:name w:val="featurecontentgray1"/>
    <w:rsid w:val="00D97E7D"/>
    <w:rPr>
      <w:rFonts w:ascii="Arial" w:hAnsi="Arial" w:cs="Arial" w:hint="default"/>
      <w:color w:val="666666"/>
    </w:rPr>
  </w:style>
  <w:style w:type="character" w:customStyle="1" w:styleId="CardCharCharChar0">
    <w:name w:val="Card Char Char Char"/>
    <w:rsid w:val="00D97E7D"/>
    <w:rPr>
      <w:rFonts w:ascii="Book Antiqua" w:hAnsi="Book Antiqua"/>
      <w:szCs w:val="24"/>
      <w:lang w:val="en-US" w:eastAsia="en-US" w:bidi="ar-SA"/>
    </w:rPr>
  </w:style>
  <w:style w:type="character" w:customStyle="1" w:styleId="big1">
    <w:name w:val="big1"/>
    <w:rsid w:val="00D97E7D"/>
    <w:rPr>
      <w:sz w:val="28"/>
      <w:szCs w:val="28"/>
    </w:rPr>
  </w:style>
  <w:style w:type="character" w:customStyle="1" w:styleId="prodgeneral">
    <w:name w:val="prodgeneral"/>
    <w:basedOn w:val="DefaultParagraphFont"/>
    <w:rsid w:val="00D97E7D"/>
  </w:style>
  <w:style w:type="character" w:customStyle="1" w:styleId="StyleUnderlineChar0">
    <w:name w:val="Style Underline + Char"/>
    <w:rsid w:val="00D97E7D"/>
    <w:rPr>
      <w:rFonts w:eastAsia="SimSun" w:cs="Arial"/>
      <w:b/>
      <w:bCs/>
      <w:iCs/>
      <w:caps/>
      <w:sz w:val="24"/>
      <w:szCs w:val="24"/>
      <w:u w:val="single"/>
      <w:lang w:val="en-US" w:eastAsia="en-US" w:bidi="ar-SA"/>
    </w:rPr>
  </w:style>
  <w:style w:type="character" w:customStyle="1" w:styleId="StyleciteChar">
    <w:name w:val="Style cite + Char"/>
    <w:basedOn w:val="citeChar2"/>
    <w:rsid w:val="00D97E7D"/>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D97E7D"/>
    <w:rPr>
      <w:rFonts w:eastAsia="Times New Roman"/>
      <w:b/>
      <w:sz w:val="24"/>
    </w:rPr>
  </w:style>
  <w:style w:type="paragraph" w:customStyle="1" w:styleId="RepeatHeader">
    <w:name w:val="Repeat Header"/>
    <w:basedOn w:val="HeaderDebate"/>
    <w:rsid w:val="00D97E7D"/>
    <w:pPr>
      <w:outlineLvl w:val="1"/>
    </w:pPr>
    <w:rPr>
      <w:szCs w:val="48"/>
    </w:rPr>
  </w:style>
  <w:style w:type="character" w:customStyle="1" w:styleId="sectiontitle">
    <w:name w:val="sectiontitle"/>
    <w:basedOn w:val="DefaultParagraphFont"/>
    <w:rsid w:val="00D97E7D"/>
  </w:style>
  <w:style w:type="character" w:customStyle="1" w:styleId="sectionsubtitle">
    <w:name w:val="sectionsubtitle"/>
    <w:basedOn w:val="DefaultParagraphFont"/>
    <w:rsid w:val="00D97E7D"/>
  </w:style>
  <w:style w:type="character" w:customStyle="1" w:styleId="copyright">
    <w:name w:val="copyright"/>
    <w:basedOn w:val="DefaultParagraphFont"/>
    <w:rsid w:val="00D97E7D"/>
  </w:style>
  <w:style w:type="character" w:customStyle="1" w:styleId="EvidenceTag">
    <w:name w:val="Evidence Tag"/>
    <w:rsid w:val="00D97E7D"/>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D97E7D"/>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D97E7D"/>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D97E7D"/>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D97E7D"/>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D97E7D"/>
    <w:rPr>
      <w:rFonts w:eastAsia="Times New Roman"/>
      <w:sz w:val="16"/>
    </w:rPr>
  </w:style>
  <w:style w:type="paragraph" w:customStyle="1" w:styleId="citationunderline">
    <w:name w:val="citation/underline"/>
    <w:autoRedefine/>
    <w:rsid w:val="00D97E7D"/>
    <w:rPr>
      <w:rFonts w:ascii="Times New Roman" w:eastAsia="Times New Roman" w:hAnsi="Times New Roman" w:cs="Times New Roman"/>
      <w:b/>
      <w:u w:val="single"/>
    </w:rPr>
  </w:style>
  <w:style w:type="character" w:customStyle="1" w:styleId="smcaps">
    <w:name w:val="smcaps"/>
    <w:basedOn w:val="DefaultParagraphFont"/>
    <w:rsid w:val="00D97E7D"/>
  </w:style>
  <w:style w:type="character" w:customStyle="1" w:styleId="inside-head1">
    <w:name w:val="inside-head1"/>
    <w:rsid w:val="00D97E7D"/>
    <w:rPr>
      <w:rFonts w:ascii="Arial" w:hAnsi="Arial" w:cs="Arial" w:hint="default"/>
      <w:b/>
      <w:bCs/>
      <w:color w:val="000000"/>
      <w:spacing w:val="-15"/>
      <w:sz w:val="45"/>
      <w:szCs w:val="45"/>
    </w:rPr>
  </w:style>
  <w:style w:type="character" w:customStyle="1" w:styleId="datestamp1">
    <w:name w:val="datestamp1"/>
    <w:rsid w:val="00D97E7D"/>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D97E7D"/>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D97E7D"/>
  </w:style>
  <w:style w:type="paragraph" w:customStyle="1" w:styleId="links1">
    <w:name w:val="links1"/>
    <w:basedOn w:val="Normal"/>
    <w:rsid w:val="00D97E7D"/>
    <w:pPr>
      <w:spacing w:before="100" w:beforeAutospacing="1" w:after="100" w:afterAutospacing="1"/>
    </w:pPr>
    <w:rPr>
      <w:rFonts w:eastAsia="Times New Roman"/>
      <w:color w:val="FFFFFF"/>
      <w:sz w:val="16"/>
      <w:szCs w:val="16"/>
    </w:rPr>
  </w:style>
  <w:style w:type="paragraph" w:customStyle="1" w:styleId="endtext">
    <w:name w:val="endtext"/>
    <w:basedOn w:val="Normal"/>
    <w:rsid w:val="00D97E7D"/>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D97E7D"/>
    <w:rPr>
      <w:rFonts w:ascii="Verdana" w:hAnsi="Verdana" w:hint="default"/>
      <w:b/>
      <w:bCs/>
      <w:sz w:val="32"/>
      <w:szCs w:val="32"/>
    </w:rPr>
  </w:style>
  <w:style w:type="character" w:customStyle="1" w:styleId="storydeck31">
    <w:name w:val="storydeck31"/>
    <w:rsid w:val="00D97E7D"/>
    <w:rPr>
      <w:rFonts w:ascii="Verdana" w:hAnsi="Verdana" w:hint="default"/>
      <w:i w:val="0"/>
      <w:iCs w:val="0"/>
      <w:sz w:val="21"/>
      <w:szCs w:val="21"/>
    </w:rPr>
  </w:style>
  <w:style w:type="character" w:customStyle="1" w:styleId="subtitle10">
    <w:name w:val="subtitle1"/>
    <w:rsid w:val="00D97E7D"/>
    <w:rPr>
      <w:rFonts w:ascii="Verdana" w:hAnsi="Verdana" w:hint="default"/>
      <w:b w:val="0"/>
      <w:bCs w:val="0"/>
      <w:vanish w:val="0"/>
      <w:webHidden w:val="0"/>
      <w:color w:val="484848"/>
      <w:sz w:val="14"/>
      <w:szCs w:val="14"/>
      <w:specVanish w:val="0"/>
    </w:rPr>
  </w:style>
  <w:style w:type="paragraph" w:customStyle="1" w:styleId="g">
    <w:name w:val="g"/>
    <w:basedOn w:val="Normal"/>
    <w:rsid w:val="00D97E7D"/>
    <w:pPr>
      <w:spacing w:before="240" w:after="240"/>
    </w:pPr>
    <w:rPr>
      <w:rFonts w:eastAsia="Times New Roman"/>
      <w:sz w:val="24"/>
    </w:rPr>
  </w:style>
  <w:style w:type="character" w:customStyle="1" w:styleId="clsbiolink">
    <w:name w:val="clsbiolink"/>
    <w:basedOn w:val="DefaultParagraphFont"/>
    <w:rsid w:val="00D97E7D"/>
  </w:style>
  <w:style w:type="character" w:customStyle="1" w:styleId="clssmaller">
    <w:name w:val="clssmaller"/>
    <w:basedOn w:val="DefaultParagraphFont"/>
    <w:rsid w:val="00D97E7D"/>
  </w:style>
  <w:style w:type="character" w:customStyle="1" w:styleId="sm1">
    <w:name w:val="sm1"/>
    <w:rsid w:val="00D97E7D"/>
    <w:rPr>
      <w:rFonts w:ascii="Verdana" w:hAnsi="Verdana" w:hint="default"/>
      <w:i w:val="0"/>
      <w:iCs w:val="0"/>
      <w:smallCaps w:val="0"/>
      <w:color w:val="000000"/>
      <w:sz w:val="17"/>
      <w:szCs w:val="17"/>
    </w:rPr>
  </w:style>
  <w:style w:type="character" w:customStyle="1" w:styleId="noindentChar">
    <w:name w:val="noindent Char"/>
    <w:rsid w:val="00D97E7D"/>
    <w:rPr>
      <w:rFonts w:ascii="Arial" w:hAnsi="Arial" w:cs="Arial"/>
      <w:sz w:val="24"/>
      <w:szCs w:val="24"/>
      <w:lang w:val="en-US" w:eastAsia="en-US" w:bidi="ar-SA"/>
    </w:rPr>
  </w:style>
  <w:style w:type="character" w:customStyle="1" w:styleId="SmallChar1">
    <w:name w:val="Small Char1"/>
    <w:rsid w:val="00D97E7D"/>
    <w:rPr>
      <w:sz w:val="16"/>
      <w:szCs w:val="24"/>
      <w:lang w:val="en-US" w:eastAsia="en-US" w:bidi="ar-SA"/>
    </w:rPr>
  </w:style>
  <w:style w:type="character" w:customStyle="1" w:styleId="fullcite0">
    <w:name w:val="fullcite"/>
    <w:basedOn w:val="DefaultParagraphFont"/>
    <w:rsid w:val="00D97E7D"/>
  </w:style>
  <w:style w:type="character" w:customStyle="1" w:styleId="Style9ptThickunderline">
    <w:name w:val="Style 9 pt Thick underline"/>
    <w:rsid w:val="00D97E7D"/>
    <w:rPr>
      <w:sz w:val="24"/>
      <w:u w:val="thick"/>
    </w:rPr>
  </w:style>
  <w:style w:type="paragraph" w:customStyle="1" w:styleId="Repeatheader0">
    <w:name w:val="Repeat header"/>
    <w:basedOn w:val="Normal"/>
    <w:autoRedefine/>
    <w:rsid w:val="00D97E7D"/>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D97E7D"/>
    <w:rPr>
      <w:rFonts w:ascii="Times New Roman" w:hAnsi="Times New Roman" w:cs="Calibri"/>
      <w:sz w:val="16"/>
    </w:rPr>
  </w:style>
  <w:style w:type="character" w:customStyle="1" w:styleId="CardNotUnderlinedChar">
    <w:name w:val="Card Not Underlined Char"/>
    <w:rsid w:val="00D97E7D"/>
    <w:rPr>
      <w:sz w:val="16"/>
      <w:lang w:val="en-US" w:eastAsia="en-US" w:bidi="ar-SA"/>
    </w:rPr>
  </w:style>
  <w:style w:type="paragraph" w:customStyle="1" w:styleId="CardNotUnderlined3">
    <w:name w:val="Card Not Underlined 3"/>
    <w:basedOn w:val="CardNotUnderlined"/>
    <w:rsid w:val="00D97E7D"/>
    <w:rPr>
      <w:rFonts w:ascii="Times New Roman" w:hAnsi="Times New Roman" w:cs="Calibri"/>
    </w:rPr>
  </w:style>
  <w:style w:type="paragraph" w:customStyle="1" w:styleId="CardNotUnderlinedFinal">
    <w:name w:val="Card Not Underlined Final"/>
    <w:basedOn w:val="CardNotUnderlined3"/>
    <w:rsid w:val="00D97E7D"/>
    <w:rPr>
      <w:sz w:val="20"/>
    </w:rPr>
  </w:style>
  <w:style w:type="character" w:customStyle="1" w:styleId="tagChar3">
    <w:name w:val="tag Char3"/>
    <w:rsid w:val="00D97E7D"/>
    <w:rPr>
      <w:b/>
      <w:sz w:val="24"/>
      <w:szCs w:val="24"/>
      <w:lang w:val="en-US" w:eastAsia="en-US" w:bidi="ar-SA"/>
    </w:rPr>
  </w:style>
  <w:style w:type="character" w:customStyle="1" w:styleId="link-mailto">
    <w:name w:val="link-mailto"/>
    <w:basedOn w:val="DefaultParagraphFont"/>
    <w:rsid w:val="00D97E7D"/>
  </w:style>
  <w:style w:type="character" w:customStyle="1" w:styleId="StyleUnderlineUnderlineChar">
    <w:name w:val="Style Underline + Underline Char"/>
    <w:rsid w:val="00D97E7D"/>
    <w:rPr>
      <w:rFonts w:ascii="Trebuchet MS" w:hAnsi="Trebuchet MS"/>
      <w:szCs w:val="18"/>
      <w:u w:val="single"/>
      <w:lang w:val="en-US" w:eastAsia="en-US" w:bidi="ar-SA"/>
    </w:rPr>
  </w:style>
  <w:style w:type="paragraph" w:customStyle="1" w:styleId="formfld">
    <w:name w:val="formfld"/>
    <w:basedOn w:val="Normal"/>
    <w:rsid w:val="00D97E7D"/>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D97E7D"/>
    <w:pPr>
      <w:keepLines w:val="0"/>
      <w:pageBreakBefore w:val="0"/>
      <w:numPr>
        <w:numId w:val="29"/>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D97E7D"/>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D97E7D"/>
    <w:rPr>
      <w:rFonts w:ascii="Times New Roman" w:eastAsia="Times New Roman" w:hAnsi="Times New Roman" w:cs="Times New Roman"/>
      <w:sz w:val="20"/>
      <w:u w:val="thick"/>
    </w:rPr>
  </w:style>
  <w:style w:type="paragraph" w:customStyle="1" w:styleId="SmallCards">
    <w:name w:val="Small Cards"/>
    <w:basedOn w:val="Cards"/>
    <w:link w:val="SmallCardsChar"/>
    <w:rsid w:val="00D97E7D"/>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D97E7D"/>
    <w:rPr>
      <w:rFonts w:ascii="Times New Roman" w:eastAsia="Times New Roman" w:hAnsi="Times New Roman" w:cs="Times New Roman"/>
      <w:sz w:val="14"/>
    </w:rPr>
  </w:style>
  <w:style w:type="paragraph" w:customStyle="1" w:styleId="ReadingCites">
    <w:name w:val="Reading Cites"/>
    <w:basedOn w:val="Normal"/>
    <w:link w:val="ReadingCitesChar"/>
    <w:rsid w:val="00D97E7D"/>
    <w:rPr>
      <w:rFonts w:eastAsia="Times New Roman"/>
      <w:b/>
      <w:sz w:val="20"/>
      <w:szCs w:val="20"/>
    </w:rPr>
  </w:style>
  <w:style w:type="character" w:customStyle="1" w:styleId="ReadingCitesChar">
    <w:name w:val="Reading Cites Char"/>
    <w:link w:val="ReadingCites"/>
    <w:rsid w:val="00D97E7D"/>
    <w:rPr>
      <w:rFonts w:ascii="Calibri" w:eastAsia="Times New Roman" w:hAnsi="Calibri"/>
      <w:b/>
      <w:sz w:val="20"/>
      <w:szCs w:val="20"/>
    </w:rPr>
  </w:style>
  <w:style w:type="paragraph" w:customStyle="1" w:styleId="ContentsHeading">
    <w:name w:val="Contents Heading"/>
    <w:basedOn w:val="Heading1"/>
    <w:next w:val="Normal"/>
    <w:rsid w:val="00D97E7D"/>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D97E7D"/>
    <w:pPr>
      <w:spacing w:before="100" w:beforeAutospacing="1" w:after="100" w:afterAutospacing="1"/>
    </w:pPr>
    <w:rPr>
      <w:rFonts w:eastAsia="Times New Roman"/>
      <w:sz w:val="20"/>
    </w:rPr>
  </w:style>
  <w:style w:type="character" w:customStyle="1" w:styleId="CharacterStyle8">
    <w:name w:val="Character Style 8"/>
    <w:rsid w:val="00D97E7D"/>
    <w:rPr>
      <w:sz w:val="22"/>
      <w:szCs w:val="22"/>
    </w:rPr>
  </w:style>
  <w:style w:type="paragraph" w:customStyle="1" w:styleId="Style110">
    <w:name w:val="Style 11"/>
    <w:rsid w:val="00D97E7D"/>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D97E7D"/>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D97E7D"/>
    <w:rPr>
      <w:b/>
      <w:sz w:val="24"/>
    </w:rPr>
  </w:style>
  <w:style w:type="character" w:customStyle="1" w:styleId="CardText1CharChar">
    <w:name w:val="Card Text 1 Char Char"/>
    <w:rsid w:val="00D97E7D"/>
    <w:rPr>
      <w:rFonts w:ascii="Arial Narrow" w:hAnsi="Arial Narrow"/>
      <w:color w:val="000000"/>
      <w:sz w:val="22"/>
      <w:szCs w:val="22"/>
      <w:u w:val="single"/>
      <w:lang w:val="en-US" w:eastAsia="en-US" w:bidi="ar-SA"/>
    </w:rPr>
  </w:style>
  <w:style w:type="character" w:customStyle="1" w:styleId="CardText1Char1">
    <w:name w:val="Card Text 1 Char1"/>
    <w:rsid w:val="00D97E7D"/>
    <w:rPr>
      <w:rFonts w:ascii="Arial Narrow" w:hAnsi="Arial Narrow"/>
      <w:color w:val="000000"/>
      <w:sz w:val="22"/>
      <w:szCs w:val="22"/>
      <w:u w:val="single"/>
      <w:lang w:val="en-US" w:eastAsia="en-US" w:bidi="ar-SA"/>
    </w:rPr>
  </w:style>
  <w:style w:type="paragraph" w:customStyle="1" w:styleId="Style70">
    <w:name w:val="Style 7"/>
    <w:rsid w:val="00D97E7D"/>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D97E7D"/>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D97E7D"/>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D97E7D"/>
  </w:style>
  <w:style w:type="paragraph" w:customStyle="1" w:styleId="Header1">
    <w:name w:val="Header1"/>
    <w:aliases w:val="Header Char Char,Header Char Char Char Char Char Char Char Cha,Char Char Char Cha"/>
    <w:basedOn w:val="Heading1"/>
    <w:next w:val="Heading1"/>
    <w:qFormat/>
    <w:rsid w:val="00D97E7D"/>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D97E7D"/>
    <w:rPr>
      <w:b/>
      <w:bCs/>
      <w:color w:val="695B54"/>
    </w:rPr>
  </w:style>
  <w:style w:type="paragraph" w:customStyle="1" w:styleId="Heading11">
    <w:name w:val="Heading 11"/>
    <w:basedOn w:val="Normal"/>
    <w:next w:val="Normal"/>
    <w:rsid w:val="00D97E7D"/>
    <w:pPr>
      <w:keepNext/>
      <w:widowControl w:val="0"/>
      <w:suppressAutoHyphens/>
      <w:jc w:val="center"/>
    </w:pPr>
    <w:rPr>
      <w:rFonts w:eastAsia="Tahoma"/>
      <w:b/>
      <w:sz w:val="48"/>
      <w:szCs w:val="32"/>
      <w:u w:val="single"/>
    </w:rPr>
  </w:style>
  <w:style w:type="paragraph" w:customStyle="1" w:styleId="TextHeading">
    <w:name w:val="Text Heading"/>
    <w:basedOn w:val="Heading3"/>
    <w:rsid w:val="00D97E7D"/>
    <w:pPr>
      <w:keepLines w:val="0"/>
      <w:pageBreakBefore w:val="0"/>
      <w:spacing w:before="0"/>
      <w:jc w:val="left"/>
    </w:pPr>
    <w:rPr>
      <w:rFonts w:eastAsia="Times New Roman" w:cs="Arial"/>
      <w:bCs w:val="0"/>
      <w:sz w:val="22"/>
      <w:szCs w:val="26"/>
    </w:rPr>
  </w:style>
  <w:style w:type="character" w:customStyle="1" w:styleId="TextHeadingChar">
    <w:name w:val="Text Heading Char"/>
    <w:rsid w:val="00D97E7D"/>
    <w:rPr>
      <w:rFonts w:cs="Arial"/>
      <w:b/>
      <w:bCs/>
      <w:sz w:val="22"/>
      <w:szCs w:val="26"/>
      <w:u w:val="single"/>
      <w:lang w:val="en-US" w:eastAsia="en-US" w:bidi="ar-SA"/>
    </w:rPr>
  </w:style>
  <w:style w:type="character" w:customStyle="1" w:styleId="FootnoteCharacters">
    <w:name w:val="Footnote Characters"/>
    <w:rsid w:val="00D97E7D"/>
    <w:rPr>
      <w:vertAlign w:val="superscript"/>
    </w:rPr>
  </w:style>
  <w:style w:type="paragraph" w:customStyle="1" w:styleId="StyleHeading1BlockTitleHeading1Char1ALEXHeadingBrief-He2">
    <w:name w:val="Style Heading 1Block TitleHeading 1 Char1ALEXHeadingBrief - He...2"/>
    <w:basedOn w:val="Heading1"/>
    <w:autoRedefine/>
    <w:rsid w:val="00D97E7D"/>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D97E7D"/>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D97E7D"/>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D97E7D"/>
    <w:rPr>
      <w:rFonts w:ascii="Arial" w:eastAsia="Times New Roman" w:hAnsi="Arial"/>
      <w:smallCaps/>
    </w:rPr>
  </w:style>
  <w:style w:type="paragraph" w:customStyle="1" w:styleId="DebateBody">
    <w:name w:val="Debate Body"/>
    <w:basedOn w:val="Normal"/>
    <w:qFormat/>
    <w:rsid w:val="00D97E7D"/>
    <w:rPr>
      <w:rFonts w:ascii="Cambria" w:eastAsia="Cambria" w:hAnsi="Cambria"/>
      <w:b/>
      <w:caps/>
      <w:sz w:val="24"/>
    </w:rPr>
  </w:style>
  <w:style w:type="paragraph" w:customStyle="1" w:styleId="StyleDebateBodyBefore12pt">
    <w:name w:val="Style Debate Body + Before:  12 pt"/>
    <w:basedOn w:val="Normal"/>
    <w:next w:val="Normal"/>
    <w:rsid w:val="00D97E7D"/>
    <w:pPr>
      <w:spacing w:before="240"/>
    </w:pPr>
    <w:rPr>
      <w:rFonts w:eastAsia="Times New Roman"/>
      <w:bCs/>
      <w:sz w:val="20"/>
      <w:szCs w:val="20"/>
    </w:rPr>
  </w:style>
  <w:style w:type="paragraph" w:customStyle="1" w:styleId="StyleDebateBodyBefore12pt1">
    <w:name w:val="Style Debate Body + Before:  12 pt1"/>
    <w:basedOn w:val="Normal"/>
    <w:rsid w:val="00D97E7D"/>
    <w:pPr>
      <w:spacing w:before="240"/>
    </w:pPr>
    <w:rPr>
      <w:rFonts w:eastAsia="Times New Roman"/>
      <w:bCs/>
      <w:sz w:val="20"/>
      <w:szCs w:val="20"/>
    </w:rPr>
  </w:style>
  <w:style w:type="character" w:customStyle="1" w:styleId="10ptnotbold">
    <w:name w:val="10ptnotbold"/>
    <w:rsid w:val="00D97E7D"/>
    <w:rPr>
      <w:sz w:val="20"/>
    </w:rPr>
  </w:style>
  <w:style w:type="paragraph" w:customStyle="1" w:styleId="PageNumber11">
    <w:name w:val="Page Number11"/>
    <w:basedOn w:val="Normal"/>
    <w:next w:val="Normal"/>
    <w:rsid w:val="00D97E7D"/>
    <w:rPr>
      <w:rFonts w:eastAsia="Times New Roman"/>
      <w:sz w:val="20"/>
    </w:rPr>
  </w:style>
  <w:style w:type="character" w:customStyle="1" w:styleId="Heading2CharCharCharCharCharCharCharCharCharCharCharCharCharChar1">
    <w:name w:val="Heading 2 Char Char Char Char Char Char Char Char Char Char Char Char Char Char1"/>
    <w:rsid w:val="00D97E7D"/>
    <w:rPr>
      <w:rFonts w:eastAsia="SimSun" w:cs="Arial"/>
      <w:b/>
      <w:bCs/>
      <w:iCs/>
      <w:sz w:val="24"/>
      <w:szCs w:val="28"/>
      <w:lang w:val="en-US" w:eastAsia="zh-CN" w:bidi="ar-SA"/>
    </w:rPr>
  </w:style>
  <w:style w:type="character" w:customStyle="1" w:styleId="Char31">
    <w:name w:val="Char31"/>
    <w:rsid w:val="00D97E7D"/>
    <w:rPr>
      <w:rFonts w:cs="Arial"/>
      <w:bCs/>
      <w:u w:val="thick"/>
      <w:lang w:val="en-US" w:eastAsia="en-US" w:bidi="ar-SA"/>
    </w:rPr>
  </w:style>
  <w:style w:type="paragraph" w:customStyle="1" w:styleId="StyleHeading1Centered">
    <w:name w:val="Style Heading 1 + Centered"/>
    <w:basedOn w:val="Heading1"/>
    <w:rsid w:val="00D97E7D"/>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D97E7D"/>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D97E7D"/>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D97E7D"/>
    <w:pPr>
      <w:spacing w:before="120"/>
    </w:pPr>
    <w:rPr>
      <w:rFonts w:eastAsia="Times New Roman"/>
      <w:sz w:val="20"/>
    </w:rPr>
  </w:style>
  <w:style w:type="character" w:customStyle="1" w:styleId="underliningChar0">
    <w:name w:val="underlining Char"/>
    <w:rsid w:val="00D97E7D"/>
    <w:rPr>
      <w:b/>
      <w:szCs w:val="24"/>
      <w:u w:val="single"/>
      <w:lang w:val="en-US" w:eastAsia="en-US" w:bidi="ar-SA"/>
    </w:rPr>
  </w:style>
  <w:style w:type="character" w:customStyle="1" w:styleId="notreadChar">
    <w:name w:val="not read Char"/>
    <w:rsid w:val="00D97E7D"/>
    <w:rPr>
      <w:sz w:val="18"/>
      <w:szCs w:val="24"/>
      <w:lang w:val="en-US" w:eastAsia="en-US" w:bidi="ar-SA"/>
    </w:rPr>
  </w:style>
  <w:style w:type="paragraph" w:customStyle="1" w:styleId="StyleStrong10ptNotBold">
    <w:name w:val="Style Strong + 10 pt Not Bold"/>
    <w:basedOn w:val="Normal"/>
    <w:autoRedefine/>
    <w:rsid w:val="00D97E7D"/>
    <w:pPr>
      <w:ind w:left="720" w:hanging="360"/>
    </w:pPr>
    <w:rPr>
      <w:rFonts w:eastAsia="Times New Roman"/>
      <w:sz w:val="26"/>
      <w:szCs w:val="26"/>
    </w:rPr>
  </w:style>
  <w:style w:type="character" w:customStyle="1" w:styleId="prbodytext1">
    <w:name w:val="pr_bodytext1"/>
    <w:rsid w:val="00D97E7D"/>
    <w:rPr>
      <w:rFonts w:ascii="Arial" w:hAnsi="Arial" w:cs="Arial" w:hint="default"/>
      <w:sz w:val="20"/>
      <w:szCs w:val="20"/>
    </w:rPr>
  </w:style>
  <w:style w:type="character" w:customStyle="1" w:styleId="smallCharChar">
    <w:name w:val="small Char Char"/>
    <w:rsid w:val="00D97E7D"/>
    <w:rPr>
      <w:rFonts w:ascii="Times New Roman" w:eastAsia="Times New Roman" w:hAnsi="Times New Roman" w:cs="Times New Roman"/>
      <w:sz w:val="12"/>
      <w:szCs w:val="16"/>
    </w:rPr>
  </w:style>
  <w:style w:type="character" w:customStyle="1" w:styleId="Undlerine">
    <w:name w:val="Undlerine"/>
    <w:qFormat/>
    <w:rsid w:val="00D97E7D"/>
    <w:rPr>
      <w:rFonts w:ascii="Times New Roman" w:hAnsi="Times New Roman"/>
      <w:w w:val="110"/>
      <w:sz w:val="20"/>
      <w:szCs w:val="20"/>
      <w:u w:val="single"/>
      <w:bdr w:val="none" w:sz="0" w:space="0" w:color="auto"/>
      <w:lang w:bidi="he-IL"/>
    </w:rPr>
  </w:style>
  <w:style w:type="character" w:customStyle="1" w:styleId="Aunderline1">
    <w:name w:val="Aunderline"/>
    <w:qFormat/>
    <w:rsid w:val="00D97E7D"/>
    <w:rPr>
      <w:rFonts w:ascii="Times New Roman" w:hAnsi="Times New Roman"/>
      <w:sz w:val="20"/>
      <w:u w:val="single"/>
    </w:rPr>
  </w:style>
  <w:style w:type="paragraph" w:customStyle="1" w:styleId="NormalUnderline0">
    <w:name w:val="Normal + Underline"/>
    <w:basedOn w:val="Normal"/>
    <w:link w:val="NormalUnderlineChar0"/>
    <w:rsid w:val="00D97E7D"/>
    <w:pPr>
      <w:ind w:left="720"/>
    </w:pPr>
    <w:rPr>
      <w:rFonts w:eastAsia="Times New Roman"/>
      <w:b/>
      <w:sz w:val="20"/>
      <w:u w:val="single"/>
      <w:lang w:val="x-none" w:eastAsia="x-none"/>
    </w:rPr>
  </w:style>
  <w:style w:type="character" w:customStyle="1" w:styleId="NormalUnderlineChar0">
    <w:name w:val="Normal + Underline Char"/>
    <w:link w:val="NormalUnderline0"/>
    <w:rsid w:val="00D97E7D"/>
    <w:rPr>
      <w:rFonts w:ascii="Calibri" w:eastAsia="Times New Roman" w:hAnsi="Calibri"/>
      <w:b/>
      <w:sz w:val="20"/>
      <w:u w:val="single"/>
      <w:lang w:val="x-none" w:eastAsia="x-none"/>
    </w:rPr>
  </w:style>
  <w:style w:type="character" w:customStyle="1" w:styleId="Boxes">
    <w:name w:val="Boxes"/>
    <w:qFormat/>
    <w:rsid w:val="00D97E7D"/>
    <w:rPr>
      <w:rFonts w:ascii="Times New Roman" w:hAnsi="Times New Roman"/>
      <w:sz w:val="20"/>
      <w:u w:val="single"/>
      <w:bdr w:val="single" w:sz="4" w:space="0" w:color="auto"/>
    </w:rPr>
  </w:style>
  <w:style w:type="character" w:customStyle="1" w:styleId="tim">
    <w:name w:val="tim"/>
    <w:qFormat/>
    <w:rsid w:val="00D97E7D"/>
    <w:rPr>
      <w:rFonts w:ascii="Times New Roman" w:hAnsi="Times New Roman"/>
      <w:sz w:val="20"/>
      <w:u w:val="single"/>
    </w:rPr>
  </w:style>
  <w:style w:type="character" w:customStyle="1" w:styleId="hl">
    <w:name w:val="hl"/>
    <w:basedOn w:val="DefaultParagraphFont"/>
    <w:rsid w:val="00D97E7D"/>
  </w:style>
  <w:style w:type="character" w:customStyle="1" w:styleId="clock1">
    <w:name w:val="clock1"/>
    <w:rsid w:val="00D97E7D"/>
    <w:rPr>
      <w:color w:val="B51B1B"/>
    </w:rPr>
  </w:style>
  <w:style w:type="character" w:customStyle="1" w:styleId="smallChar10">
    <w:name w:val="small Char1"/>
    <w:rsid w:val="00D97E7D"/>
    <w:rPr>
      <w:sz w:val="12"/>
      <w:szCs w:val="16"/>
      <w:lang w:val="en-US" w:eastAsia="en-US" w:bidi="ar-SA"/>
    </w:rPr>
  </w:style>
  <w:style w:type="character" w:customStyle="1" w:styleId="SmallCardsCharChar">
    <w:name w:val="Small Cards Char Char"/>
    <w:rsid w:val="00D97E7D"/>
    <w:rPr>
      <w:sz w:val="14"/>
      <w:szCs w:val="24"/>
      <w:lang w:val="en-US" w:eastAsia="en-US" w:bidi="ar-SA"/>
    </w:rPr>
  </w:style>
  <w:style w:type="paragraph" w:customStyle="1" w:styleId="NormalCards">
    <w:name w:val="Normal Cards"/>
    <w:basedOn w:val="Normal"/>
    <w:rsid w:val="00D97E7D"/>
    <w:pPr>
      <w:ind w:left="288"/>
    </w:pPr>
    <w:rPr>
      <w:rFonts w:eastAsia="Times New Roman"/>
      <w:sz w:val="20"/>
    </w:rPr>
  </w:style>
  <w:style w:type="character" w:customStyle="1" w:styleId="iniciales">
    <w:name w:val="iniciales"/>
    <w:basedOn w:val="DefaultParagraphFont"/>
    <w:rsid w:val="00D97E7D"/>
  </w:style>
  <w:style w:type="character" w:customStyle="1" w:styleId="Style10ptBoldUnderline">
    <w:name w:val="Style 10 pt Bold Underline"/>
    <w:rsid w:val="00D97E7D"/>
    <w:rPr>
      <w:b/>
      <w:bCs/>
      <w:sz w:val="20"/>
      <w:u w:val="single"/>
    </w:rPr>
  </w:style>
  <w:style w:type="paragraph" w:customStyle="1" w:styleId="outdent">
    <w:name w:val="outdent"/>
    <w:basedOn w:val="Normal"/>
    <w:rsid w:val="00D97E7D"/>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D97E7D"/>
    <w:pPr>
      <w:spacing w:before="100" w:beforeAutospacing="1" w:after="100" w:afterAutospacing="1"/>
    </w:pPr>
    <w:rPr>
      <w:rFonts w:eastAsia="Times New Roman"/>
      <w:sz w:val="24"/>
    </w:rPr>
  </w:style>
  <w:style w:type="paragraph" w:customStyle="1" w:styleId="separator">
    <w:name w:val="separator"/>
    <w:basedOn w:val="Normal"/>
    <w:rsid w:val="00D97E7D"/>
    <w:pPr>
      <w:spacing w:before="100" w:beforeAutospacing="1" w:after="100" w:afterAutospacing="1"/>
    </w:pPr>
    <w:rPr>
      <w:rFonts w:eastAsia="Times New Roman"/>
      <w:sz w:val="24"/>
    </w:rPr>
  </w:style>
  <w:style w:type="paragraph" w:customStyle="1" w:styleId="bulletfollow">
    <w:name w:val="bulletfollow"/>
    <w:basedOn w:val="Normal"/>
    <w:rsid w:val="00D97E7D"/>
    <w:pPr>
      <w:spacing w:before="100" w:beforeAutospacing="1" w:after="100" w:afterAutospacing="1"/>
    </w:pPr>
    <w:rPr>
      <w:rFonts w:eastAsia="Times New Roman"/>
      <w:sz w:val="24"/>
    </w:rPr>
  </w:style>
  <w:style w:type="paragraph" w:customStyle="1" w:styleId="bulleted">
    <w:name w:val="bulleted"/>
    <w:basedOn w:val="Normal"/>
    <w:rsid w:val="00D97E7D"/>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D97E7D"/>
    <w:rPr>
      <w:rFonts w:ascii="Times New Roman" w:eastAsia="Times New Roman" w:hAnsi="Times New Roman" w:cs="Times New Roman"/>
      <w:strike/>
      <w:sz w:val="20"/>
      <w:szCs w:val="20"/>
    </w:rPr>
  </w:style>
  <w:style w:type="character" w:customStyle="1" w:styleId="StrikethroughChar">
    <w:name w:val="Strikethrough Char"/>
    <w:link w:val="Strikethrough0"/>
    <w:rsid w:val="00D97E7D"/>
    <w:rPr>
      <w:rFonts w:ascii="Times New Roman" w:eastAsia="Times New Roman" w:hAnsi="Times New Roman" w:cs="Times New Roman"/>
      <w:strike/>
      <w:sz w:val="20"/>
      <w:szCs w:val="20"/>
    </w:rPr>
  </w:style>
  <w:style w:type="character" w:customStyle="1" w:styleId="UnderlineCardsCharChar">
    <w:name w:val="Underline Cards Char Char"/>
    <w:rsid w:val="00D97E7D"/>
    <w:rPr>
      <w:rFonts w:eastAsia="SimSun"/>
      <w:szCs w:val="24"/>
      <w:u w:val="thick"/>
      <w:lang w:val="en-US" w:eastAsia="en-US" w:bidi="ar-SA"/>
    </w:rPr>
  </w:style>
  <w:style w:type="character" w:customStyle="1" w:styleId="head">
    <w:name w:val="head"/>
    <w:basedOn w:val="DefaultParagraphFont"/>
    <w:rsid w:val="00D97E7D"/>
  </w:style>
  <w:style w:type="paragraph" w:customStyle="1" w:styleId="authorgroup">
    <w:name w:val="authorgroup"/>
    <w:basedOn w:val="Normal"/>
    <w:rsid w:val="00D97E7D"/>
    <w:pPr>
      <w:spacing w:before="100" w:beforeAutospacing="1" w:after="100" w:afterAutospacing="1"/>
    </w:pPr>
    <w:rPr>
      <w:rFonts w:eastAsia="Calibri"/>
      <w:sz w:val="24"/>
    </w:rPr>
  </w:style>
  <w:style w:type="paragraph" w:customStyle="1" w:styleId="affiliation1">
    <w:name w:val="affiliation1"/>
    <w:basedOn w:val="Normal"/>
    <w:rsid w:val="00D97E7D"/>
    <w:pPr>
      <w:spacing w:before="100" w:beforeAutospacing="1" w:after="100" w:afterAutospacing="1"/>
    </w:pPr>
    <w:rPr>
      <w:rFonts w:eastAsia="Calibri"/>
      <w:sz w:val="24"/>
    </w:rPr>
  </w:style>
  <w:style w:type="paragraph" w:customStyle="1" w:styleId="norm">
    <w:name w:val="norm"/>
    <w:basedOn w:val="Normal"/>
    <w:rsid w:val="00D97E7D"/>
    <w:pPr>
      <w:spacing w:before="100" w:beforeAutospacing="1" w:after="100" w:afterAutospacing="1"/>
    </w:pPr>
    <w:rPr>
      <w:rFonts w:eastAsia="Calibri"/>
      <w:sz w:val="24"/>
    </w:rPr>
  </w:style>
  <w:style w:type="character" w:customStyle="1" w:styleId="smallcapitals">
    <w:name w:val="smallcapitals"/>
    <w:basedOn w:val="DefaultParagraphFont"/>
    <w:rsid w:val="00D97E7D"/>
  </w:style>
  <w:style w:type="character" w:customStyle="1" w:styleId="number0">
    <w:name w:val="number"/>
    <w:basedOn w:val="DefaultParagraphFont"/>
    <w:rsid w:val="00D97E7D"/>
  </w:style>
  <w:style w:type="character" w:customStyle="1" w:styleId="swauthor">
    <w:name w:val="sw_author"/>
    <w:rsid w:val="00D97E7D"/>
  </w:style>
  <w:style w:type="character" w:customStyle="1" w:styleId="articlebody1">
    <w:name w:val="articlebody1"/>
    <w:rsid w:val="00D97E7D"/>
  </w:style>
  <w:style w:type="character" w:customStyle="1" w:styleId="small1">
    <w:name w:val="small1"/>
    <w:rsid w:val="00D97E7D"/>
  </w:style>
  <w:style w:type="paragraph" w:customStyle="1" w:styleId="AuthorDate2">
    <w:name w:val="Author/Date"/>
    <w:basedOn w:val="Normal"/>
    <w:link w:val="AuthorDateChar1"/>
    <w:rsid w:val="00D97E7D"/>
    <w:rPr>
      <w:rFonts w:eastAsia="Times New Roman"/>
      <w:b/>
      <w:sz w:val="24"/>
      <w:u w:val="single"/>
    </w:rPr>
  </w:style>
  <w:style w:type="character" w:customStyle="1" w:styleId="AuthorDateChar1">
    <w:name w:val="Author/Date Char1"/>
    <w:link w:val="AuthorDate2"/>
    <w:rsid w:val="00D97E7D"/>
    <w:rPr>
      <w:rFonts w:ascii="Calibri" w:eastAsia="Times New Roman" w:hAnsi="Calibri"/>
      <w:b/>
      <w:u w:val="single"/>
    </w:rPr>
  </w:style>
  <w:style w:type="character" w:customStyle="1" w:styleId="Shortcite">
    <w:name w:val="Shortcite"/>
    <w:basedOn w:val="DefaultParagraphFont"/>
    <w:rsid w:val="00D97E7D"/>
    <w:rPr>
      <w:rFonts w:ascii="Times New Roman" w:hAnsi="Times New Roman"/>
      <w:b/>
      <w:bCs/>
      <w:sz w:val="20"/>
    </w:rPr>
  </w:style>
  <w:style w:type="character" w:customStyle="1" w:styleId="Longcite">
    <w:name w:val="Longcite"/>
    <w:basedOn w:val="DefaultParagraphFont"/>
    <w:rsid w:val="00D97E7D"/>
    <w:rPr>
      <w:sz w:val="16"/>
    </w:rPr>
  </w:style>
  <w:style w:type="paragraph" w:customStyle="1" w:styleId="analytic0">
    <w:name w:val="analytic"/>
    <w:basedOn w:val="Normal"/>
    <w:link w:val="analyticChar0"/>
    <w:uiPriority w:val="4"/>
    <w:qFormat/>
    <w:rsid w:val="00D97E7D"/>
    <w:pPr>
      <w:spacing w:before="120"/>
    </w:pPr>
    <w:rPr>
      <w:rFonts w:ascii="Arial" w:hAnsi="Arial"/>
      <w:b/>
      <w:sz w:val="20"/>
    </w:rPr>
  </w:style>
  <w:style w:type="character" w:customStyle="1" w:styleId="analyticChar0">
    <w:name w:val="analytic Char"/>
    <w:basedOn w:val="DefaultParagraphFont"/>
    <w:link w:val="analytic0"/>
    <w:uiPriority w:val="4"/>
    <w:rsid w:val="00D97E7D"/>
    <w:rPr>
      <w:rFonts w:ascii="Arial" w:hAnsi="Arial"/>
      <w:b/>
      <w:sz w:val="20"/>
    </w:rPr>
  </w:style>
  <w:style w:type="character" w:customStyle="1" w:styleId="Normal30">
    <w:name w:val="Normal3"/>
    <w:basedOn w:val="DefaultParagraphFont"/>
    <w:rsid w:val="00D97E7D"/>
  </w:style>
  <w:style w:type="paragraph" w:customStyle="1" w:styleId="PageNumber8">
    <w:name w:val="Page Number8"/>
    <w:basedOn w:val="Normal"/>
    <w:next w:val="Normal"/>
    <w:rsid w:val="00D97E7D"/>
    <w:pPr>
      <w:spacing w:after="0" w:line="240" w:lineRule="auto"/>
    </w:pPr>
    <w:rPr>
      <w:rFonts w:ascii="Times New Roman" w:eastAsia="Times New Roman" w:hAnsi="Times New Roman"/>
      <w:sz w:val="20"/>
    </w:rPr>
  </w:style>
  <w:style w:type="paragraph" w:customStyle="1" w:styleId="Header2">
    <w:name w:val="Header2"/>
    <w:basedOn w:val="Heading1"/>
    <w:next w:val="Heading1"/>
    <w:rsid w:val="00D97E7D"/>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D97E7D"/>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D97E7D"/>
    <w:rPr>
      <w:rFonts w:cs="New Baskerville"/>
      <w:color w:val="000000"/>
    </w:rPr>
  </w:style>
  <w:style w:type="character" w:customStyle="1" w:styleId="postauthor">
    <w:name w:val="postauthor"/>
    <w:basedOn w:val="DefaultParagraphFont"/>
    <w:rsid w:val="00D97E7D"/>
  </w:style>
  <w:style w:type="paragraph" w:customStyle="1" w:styleId="notes-source-hasnotes">
    <w:name w:val="notes-source-hasnotes"/>
    <w:basedOn w:val="Normal"/>
    <w:rsid w:val="00D97E7D"/>
    <w:pPr>
      <w:spacing w:before="100" w:beforeAutospacing="1" w:after="100" w:afterAutospacing="1"/>
    </w:pPr>
    <w:rPr>
      <w:rFonts w:ascii="Times" w:hAnsi="Times"/>
      <w:sz w:val="20"/>
      <w:szCs w:val="20"/>
    </w:rPr>
  </w:style>
  <w:style w:type="character" w:customStyle="1" w:styleId="span">
    <w:name w:val="span"/>
    <w:basedOn w:val="DefaultParagraphFont"/>
    <w:rsid w:val="00D97E7D"/>
  </w:style>
  <w:style w:type="character" w:customStyle="1" w:styleId="maintitle">
    <w:name w:val="maintitle"/>
    <w:basedOn w:val="DefaultParagraphFont"/>
    <w:rsid w:val="00D97E7D"/>
  </w:style>
  <w:style w:type="character" w:customStyle="1" w:styleId="thirdparty-logo">
    <w:name w:val="thirdparty-logo"/>
    <w:basedOn w:val="DefaultParagraphFont"/>
    <w:rsid w:val="00D97E7D"/>
  </w:style>
  <w:style w:type="paragraph" w:customStyle="1" w:styleId="articlemeta">
    <w:name w:val="articlemeta"/>
    <w:basedOn w:val="Normal"/>
    <w:rsid w:val="00D97E7D"/>
    <w:pPr>
      <w:spacing w:before="100" w:beforeAutospacing="1" w:after="100" w:afterAutospacing="1"/>
    </w:pPr>
    <w:rPr>
      <w:rFonts w:ascii="Times" w:hAnsi="Times"/>
      <w:sz w:val="20"/>
      <w:szCs w:val="20"/>
    </w:rPr>
  </w:style>
  <w:style w:type="character" w:customStyle="1" w:styleId="vcard">
    <w:name w:val="vcard"/>
    <w:basedOn w:val="DefaultParagraphFont"/>
    <w:rsid w:val="00D97E7D"/>
  </w:style>
  <w:style w:type="character" w:customStyle="1" w:styleId="print-footnote">
    <w:name w:val="print-footnote"/>
    <w:basedOn w:val="DefaultParagraphFont"/>
    <w:rsid w:val="00D97E7D"/>
  </w:style>
  <w:style w:type="character" w:customStyle="1" w:styleId="datestring">
    <w:name w:val="datestring"/>
    <w:basedOn w:val="DefaultParagraphFont"/>
    <w:rsid w:val="00D97E7D"/>
  </w:style>
  <w:style w:type="paragraph" w:customStyle="1" w:styleId="left">
    <w:name w:val="left"/>
    <w:basedOn w:val="Normal"/>
    <w:rsid w:val="00D97E7D"/>
    <w:pPr>
      <w:spacing w:before="100" w:beforeAutospacing="1" w:after="100" w:afterAutospacing="1"/>
    </w:pPr>
    <w:rPr>
      <w:rFonts w:ascii="Times" w:hAnsi="Times"/>
      <w:sz w:val="20"/>
      <w:szCs w:val="20"/>
    </w:rPr>
  </w:style>
  <w:style w:type="paragraph" w:customStyle="1" w:styleId="right">
    <w:name w:val="right"/>
    <w:basedOn w:val="Normal"/>
    <w:rsid w:val="00D97E7D"/>
    <w:pPr>
      <w:spacing w:before="100" w:beforeAutospacing="1" w:after="100" w:afterAutospacing="1"/>
    </w:pPr>
    <w:rPr>
      <w:rFonts w:ascii="Times" w:hAnsi="Times"/>
      <w:sz w:val="20"/>
      <w:szCs w:val="20"/>
    </w:rPr>
  </w:style>
  <w:style w:type="character" w:customStyle="1" w:styleId="gptad">
    <w:name w:val="gptad"/>
    <w:basedOn w:val="DefaultParagraphFont"/>
    <w:rsid w:val="00D97E7D"/>
  </w:style>
  <w:style w:type="paragraph" w:customStyle="1" w:styleId="creditpostedmodified">
    <w:name w:val="credit_posted_modified"/>
    <w:basedOn w:val="Normal"/>
    <w:rsid w:val="00D97E7D"/>
    <w:pPr>
      <w:spacing w:before="100" w:beforeAutospacing="1" w:after="100" w:afterAutospacing="1"/>
    </w:pPr>
    <w:rPr>
      <w:rFonts w:ascii="Times" w:hAnsi="Times"/>
      <w:sz w:val="20"/>
      <w:szCs w:val="20"/>
    </w:rPr>
  </w:style>
  <w:style w:type="character" w:customStyle="1" w:styleId="creditline">
    <w:name w:val="creditline"/>
    <w:basedOn w:val="DefaultParagraphFont"/>
    <w:rsid w:val="00D97E7D"/>
  </w:style>
  <w:style w:type="character" w:customStyle="1" w:styleId="grd">
    <w:name w:val="grd"/>
    <w:basedOn w:val="DefaultParagraphFont"/>
    <w:rsid w:val="00D97E7D"/>
  </w:style>
  <w:style w:type="paragraph" w:customStyle="1" w:styleId="hs-text-container">
    <w:name w:val="hs-text-container"/>
    <w:basedOn w:val="Normal"/>
    <w:rsid w:val="00D97E7D"/>
    <w:pPr>
      <w:spacing w:before="100" w:beforeAutospacing="1" w:after="100" w:afterAutospacing="1"/>
    </w:pPr>
    <w:rPr>
      <w:rFonts w:ascii="Times" w:hAnsi="Times"/>
      <w:sz w:val="20"/>
      <w:szCs w:val="20"/>
    </w:rPr>
  </w:style>
  <w:style w:type="character" w:customStyle="1" w:styleId="created">
    <w:name w:val="created"/>
    <w:basedOn w:val="DefaultParagraphFont"/>
    <w:rsid w:val="00D97E7D"/>
  </w:style>
  <w:style w:type="character" w:customStyle="1" w:styleId="changed">
    <w:name w:val="changed"/>
    <w:basedOn w:val="DefaultParagraphFont"/>
    <w:rsid w:val="00D97E7D"/>
  </w:style>
  <w:style w:type="character" w:customStyle="1" w:styleId="article-author-name">
    <w:name w:val="article-author-name"/>
    <w:basedOn w:val="DefaultParagraphFont"/>
    <w:rsid w:val="00D97E7D"/>
  </w:style>
  <w:style w:type="character" w:customStyle="1" w:styleId="bioexcerpt">
    <w:name w:val="bio_excerpt"/>
    <w:basedOn w:val="DefaultParagraphFont"/>
    <w:rsid w:val="00D97E7D"/>
  </w:style>
  <w:style w:type="character" w:customStyle="1" w:styleId="commentcount">
    <w:name w:val="comment_count"/>
    <w:basedOn w:val="DefaultParagraphFont"/>
    <w:rsid w:val="00D97E7D"/>
  </w:style>
  <w:style w:type="character" w:customStyle="1" w:styleId="searchtermshighlighted">
    <w:name w:val="searchtermshighlighted"/>
    <w:basedOn w:val="DefaultParagraphFont"/>
    <w:rsid w:val="00D97E7D"/>
  </w:style>
  <w:style w:type="character" w:customStyle="1" w:styleId="contributornametrigger">
    <w:name w:val="contributornametrigger"/>
    <w:basedOn w:val="DefaultParagraphFont"/>
    <w:rsid w:val="00D97E7D"/>
  </w:style>
  <w:style w:type="character" w:customStyle="1" w:styleId="bylinepipe">
    <w:name w:val="bylinepipe"/>
    <w:basedOn w:val="DefaultParagraphFont"/>
    <w:rsid w:val="00D97E7D"/>
  </w:style>
  <w:style w:type="character" w:customStyle="1" w:styleId="lucenesearchresulturlb">
    <w:name w:val="lucene_search_result_url_b"/>
    <w:basedOn w:val="DefaultParagraphFont"/>
    <w:rsid w:val="00D97E7D"/>
  </w:style>
  <w:style w:type="character" w:customStyle="1" w:styleId="faculty-title">
    <w:name w:val="faculty-title"/>
    <w:basedOn w:val="DefaultParagraphFont"/>
    <w:rsid w:val="00D97E7D"/>
  </w:style>
  <w:style w:type="character" w:customStyle="1" w:styleId="count">
    <w:name w:val="count"/>
    <w:basedOn w:val="DefaultParagraphFont"/>
    <w:rsid w:val="00D97E7D"/>
  </w:style>
  <w:style w:type="character" w:customStyle="1" w:styleId="volume">
    <w:name w:val="volume"/>
    <w:basedOn w:val="DefaultParagraphFont"/>
    <w:rsid w:val="00D97E7D"/>
  </w:style>
  <w:style w:type="character" w:customStyle="1" w:styleId="issue">
    <w:name w:val="issue"/>
    <w:basedOn w:val="DefaultParagraphFont"/>
    <w:rsid w:val="00D97E7D"/>
  </w:style>
  <w:style w:type="character" w:customStyle="1" w:styleId="pages">
    <w:name w:val="pages"/>
    <w:basedOn w:val="DefaultParagraphFont"/>
    <w:rsid w:val="00D97E7D"/>
  </w:style>
  <w:style w:type="character" w:customStyle="1" w:styleId="person">
    <w:name w:val="person"/>
    <w:basedOn w:val="DefaultParagraphFont"/>
    <w:rsid w:val="00D97E7D"/>
  </w:style>
  <w:style w:type="character" w:customStyle="1" w:styleId="corresponding">
    <w:name w:val="corresponding"/>
    <w:basedOn w:val="DefaultParagraphFont"/>
    <w:rsid w:val="00D97E7D"/>
  </w:style>
  <w:style w:type="paragraph" w:customStyle="1" w:styleId="entry-meta">
    <w:name w:val="entry-meta"/>
    <w:basedOn w:val="Normal"/>
    <w:rsid w:val="00D97E7D"/>
    <w:pPr>
      <w:spacing w:before="100" w:beforeAutospacing="1" w:after="100" w:afterAutospacing="1"/>
    </w:pPr>
    <w:rPr>
      <w:rFonts w:ascii="Times" w:hAnsi="Times"/>
      <w:sz w:val="20"/>
      <w:szCs w:val="20"/>
    </w:rPr>
  </w:style>
  <w:style w:type="character" w:customStyle="1" w:styleId="post-time">
    <w:name w:val="post-time"/>
    <w:basedOn w:val="DefaultParagraphFont"/>
    <w:rsid w:val="00D97E7D"/>
  </w:style>
  <w:style w:type="character" w:customStyle="1" w:styleId="post-category">
    <w:name w:val="post-category"/>
    <w:basedOn w:val="DefaultParagraphFont"/>
    <w:rsid w:val="00D97E7D"/>
  </w:style>
  <w:style w:type="character" w:customStyle="1" w:styleId="post-author">
    <w:name w:val="post-author"/>
    <w:basedOn w:val="DefaultParagraphFont"/>
    <w:rsid w:val="00D97E7D"/>
  </w:style>
  <w:style w:type="character" w:customStyle="1" w:styleId="A10">
    <w:name w:val="A10"/>
    <w:uiPriority w:val="99"/>
    <w:rsid w:val="00D97E7D"/>
    <w:rPr>
      <w:rFonts w:cs="Trebuchet MS"/>
      <w:color w:val="000000"/>
      <w:sz w:val="11"/>
      <w:szCs w:val="11"/>
    </w:rPr>
  </w:style>
  <w:style w:type="paragraph" w:customStyle="1" w:styleId="Pa10">
    <w:name w:val="Pa10"/>
    <w:basedOn w:val="Default"/>
    <w:next w:val="Default"/>
    <w:uiPriority w:val="99"/>
    <w:rsid w:val="00D97E7D"/>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D97E7D"/>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D97E7D"/>
  </w:style>
  <w:style w:type="paragraph" w:customStyle="1" w:styleId="aff">
    <w:name w:val="aff"/>
    <w:basedOn w:val="Normal"/>
    <w:rsid w:val="00D97E7D"/>
    <w:pPr>
      <w:spacing w:before="100" w:beforeAutospacing="1" w:after="100" w:afterAutospacing="1"/>
    </w:pPr>
    <w:rPr>
      <w:rFonts w:ascii="Times" w:hAnsi="Times"/>
      <w:sz w:val="20"/>
      <w:szCs w:val="20"/>
    </w:rPr>
  </w:style>
  <w:style w:type="character" w:customStyle="1" w:styleId="entry-author">
    <w:name w:val="entry-author"/>
    <w:basedOn w:val="DefaultParagraphFont"/>
    <w:rsid w:val="00D97E7D"/>
  </w:style>
  <w:style w:type="character" w:customStyle="1" w:styleId="entry-author-name">
    <w:name w:val="entry-author-name"/>
    <w:basedOn w:val="DefaultParagraphFont"/>
    <w:rsid w:val="00D97E7D"/>
  </w:style>
  <w:style w:type="character" w:customStyle="1" w:styleId="contrib-degrees">
    <w:name w:val="contrib-degrees"/>
    <w:basedOn w:val="DefaultParagraphFont"/>
    <w:rsid w:val="00D97E7D"/>
  </w:style>
  <w:style w:type="character" w:customStyle="1" w:styleId="contrib-on-behalf-of">
    <w:name w:val="contrib-on-behalf-of"/>
    <w:basedOn w:val="DefaultParagraphFont"/>
    <w:rsid w:val="00D97E7D"/>
  </w:style>
  <w:style w:type="character" w:customStyle="1" w:styleId="pubtime">
    <w:name w:val="pubtime"/>
    <w:basedOn w:val="DefaultParagraphFont"/>
    <w:rsid w:val="00D97E7D"/>
  </w:style>
  <w:style w:type="character" w:customStyle="1" w:styleId="fbcommentscount">
    <w:name w:val="fb_comments_count"/>
    <w:basedOn w:val="DefaultParagraphFont"/>
    <w:rsid w:val="00D97E7D"/>
  </w:style>
  <w:style w:type="character" w:customStyle="1" w:styleId="stsharethiscustom">
    <w:name w:val="st_sharethis_custom"/>
    <w:basedOn w:val="DefaultParagraphFont"/>
    <w:rsid w:val="00D97E7D"/>
  </w:style>
  <w:style w:type="paragraph" w:customStyle="1" w:styleId="permalinkable">
    <w:name w:val="permalinkable"/>
    <w:basedOn w:val="Normal"/>
    <w:rsid w:val="00D97E7D"/>
    <w:pPr>
      <w:spacing w:before="100" w:beforeAutospacing="1" w:after="100" w:afterAutospacing="1"/>
    </w:pPr>
    <w:rPr>
      <w:rFonts w:ascii="Times" w:hAnsi="Times"/>
      <w:sz w:val="20"/>
      <w:szCs w:val="20"/>
    </w:rPr>
  </w:style>
  <w:style w:type="character" w:customStyle="1" w:styleId="post-date">
    <w:name w:val="post-date"/>
    <w:basedOn w:val="DefaultParagraphFont"/>
    <w:rsid w:val="00D97E7D"/>
  </w:style>
  <w:style w:type="character" w:customStyle="1" w:styleId="link-external">
    <w:name w:val="link-external"/>
    <w:basedOn w:val="DefaultParagraphFont"/>
    <w:rsid w:val="00D97E7D"/>
  </w:style>
  <w:style w:type="character" w:customStyle="1" w:styleId="articleauthor0">
    <w:name w:val="article_author"/>
    <w:basedOn w:val="DefaultParagraphFont"/>
    <w:rsid w:val="00D97E7D"/>
  </w:style>
  <w:style w:type="character" w:customStyle="1" w:styleId="articleissue">
    <w:name w:val="article_issue"/>
    <w:basedOn w:val="DefaultParagraphFont"/>
    <w:rsid w:val="00D97E7D"/>
  </w:style>
  <w:style w:type="character" w:customStyle="1" w:styleId="a-size-large">
    <w:name w:val="a-size-large"/>
    <w:basedOn w:val="DefaultParagraphFont"/>
    <w:rsid w:val="00D97E7D"/>
  </w:style>
  <w:style w:type="character" w:customStyle="1" w:styleId="a-size-medium">
    <w:name w:val="a-size-medium"/>
    <w:basedOn w:val="DefaultParagraphFont"/>
    <w:rsid w:val="00D97E7D"/>
  </w:style>
  <w:style w:type="character" w:customStyle="1" w:styleId="contribution">
    <w:name w:val="contribution"/>
    <w:basedOn w:val="DefaultParagraphFont"/>
    <w:rsid w:val="00D97E7D"/>
  </w:style>
  <w:style w:type="character" w:customStyle="1" w:styleId="a-color-secondary">
    <w:name w:val="a-color-secondary"/>
    <w:basedOn w:val="DefaultParagraphFont"/>
    <w:rsid w:val="00D97E7D"/>
  </w:style>
  <w:style w:type="paragraph" w:customStyle="1" w:styleId="sbyline">
    <w:name w:val="sbyline"/>
    <w:basedOn w:val="Normal"/>
    <w:rsid w:val="00D97E7D"/>
    <w:pPr>
      <w:spacing w:before="100" w:beforeAutospacing="1" w:after="100" w:afterAutospacing="1"/>
    </w:pPr>
    <w:rPr>
      <w:rFonts w:ascii="Times" w:hAnsi="Times"/>
      <w:sz w:val="20"/>
      <w:szCs w:val="20"/>
    </w:rPr>
  </w:style>
  <w:style w:type="character" w:customStyle="1" w:styleId="ui-author">
    <w:name w:val="ui-author"/>
    <w:basedOn w:val="DefaultParagraphFont"/>
    <w:rsid w:val="00D97E7D"/>
  </w:style>
  <w:style w:type="character" w:customStyle="1" w:styleId="ui-staffline">
    <w:name w:val="ui-staffline"/>
    <w:basedOn w:val="DefaultParagraphFont"/>
    <w:rsid w:val="00D97E7D"/>
  </w:style>
  <w:style w:type="paragraph" w:customStyle="1" w:styleId="promotion-tag-p">
    <w:name w:val="promotion-tag-p"/>
    <w:basedOn w:val="Normal"/>
    <w:rsid w:val="00D97E7D"/>
    <w:pPr>
      <w:spacing w:before="100" w:beforeAutospacing="1" w:after="100" w:afterAutospacing="1"/>
    </w:pPr>
    <w:rPr>
      <w:rFonts w:ascii="Times" w:hAnsi="Times"/>
      <w:sz w:val="20"/>
      <w:szCs w:val="20"/>
    </w:rPr>
  </w:style>
  <w:style w:type="paragraph" w:customStyle="1" w:styleId="heading">
    <w:name w:val="heading"/>
    <w:basedOn w:val="Normal"/>
    <w:rsid w:val="00D97E7D"/>
    <w:pPr>
      <w:spacing w:before="100" w:beforeAutospacing="1" w:after="100" w:afterAutospacing="1"/>
    </w:pPr>
    <w:rPr>
      <w:rFonts w:ascii="Times" w:hAnsi="Times"/>
      <w:sz w:val="20"/>
      <w:szCs w:val="20"/>
    </w:rPr>
  </w:style>
  <w:style w:type="character" w:customStyle="1" w:styleId="value">
    <w:name w:val="value"/>
    <w:basedOn w:val="DefaultParagraphFont"/>
    <w:rsid w:val="00D97E7D"/>
  </w:style>
  <w:style w:type="character" w:customStyle="1" w:styleId="specialissuelabel">
    <w:name w:val="specialissuelabel"/>
    <w:basedOn w:val="DefaultParagraphFont"/>
    <w:rsid w:val="00D97E7D"/>
  </w:style>
  <w:style w:type="character" w:customStyle="1" w:styleId="referencediv">
    <w:name w:val="referencediv"/>
    <w:basedOn w:val="DefaultParagraphFont"/>
    <w:rsid w:val="00D97E7D"/>
  </w:style>
  <w:style w:type="character" w:customStyle="1" w:styleId="wp-smiley">
    <w:name w:val="wp-smiley"/>
    <w:basedOn w:val="DefaultParagraphFont"/>
    <w:rsid w:val="00D97E7D"/>
  </w:style>
  <w:style w:type="character" w:customStyle="1" w:styleId="artjournal">
    <w:name w:val="art_journal"/>
    <w:basedOn w:val="DefaultParagraphFont"/>
    <w:rsid w:val="00D97E7D"/>
  </w:style>
  <w:style w:type="character" w:customStyle="1" w:styleId="artdatevolumeissuepart">
    <w:name w:val="art_datevolumeissuepart"/>
    <w:basedOn w:val="DefaultParagraphFont"/>
    <w:rsid w:val="00D97E7D"/>
  </w:style>
  <w:style w:type="character" w:customStyle="1" w:styleId="artpages">
    <w:name w:val="art_pages"/>
    <w:basedOn w:val="DefaultParagraphFont"/>
    <w:rsid w:val="00D97E7D"/>
  </w:style>
  <w:style w:type="character" w:customStyle="1" w:styleId="singlehighlightclass">
    <w:name w:val="single_highlight_class"/>
    <w:basedOn w:val="DefaultParagraphFont"/>
    <w:rsid w:val="00D97E7D"/>
  </w:style>
  <w:style w:type="character" w:customStyle="1" w:styleId="degree">
    <w:name w:val="degree"/>
    <w:basedOn w:val="DefaultParagraphFont"/>
    <w:rsid w:val="00D97E7D"/>
  </w:style>
  <w:style w:type="character" w:customStyle="1" w:styleId="major">
    <w:name w:val="major"/>
    <w:basedOn w:val="DefaultParagraphFont"/>
    <w:rsid w:val="00D97E7D"/>
  </w:style>
  <w:style w:type="character" w:customStyle="1" w:styleId="authors">
    <w:name w:val="authors"/>
    <w:basedOn w:val="DefaultParagraphFont"/>
    <w:rsid w:val="00D97E7D"/>
  </w:style>
  <w:style w:type="character" w:customStyle="1" w:styleId="views">
    <w:name w:val="views"/>
    <w:basedOn w:val="DefaultParagraphFont"/>
    <w:rsid w:val="00D97E7D"/>
  </w:style>
  <w:style w:type="character" w:customStyle="1" w:styleId="stmainservices">
    <w:name w:val="stmainservices"/>
    <w:basedOn w:val="DefaultParagraphFont"/>
    <w:rsid w:val="00D97E7D"/>
  </w:style>
  <w:style w:type="character" w:customStyle="1" w:styleId="stbubblehcount">
    <w:name w:val="stbubble_hcount"/>
    <w:basedOn w:val="DefaultParagraphFont"/>
    <w:rsid w:val="00D97E7D"/>
  </w:style>
  <w:style w:type="paragraph" w:customStyle="1" w:styleId="Document">
    <w:name w:val="_Document"/>
    <w:basedOn w:val="Default"/>
    <w:next w:val="Default"/>
    <w:uiPriority w:val="99"/>
    <w:rsid w:val="00D97E7D"/>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D97E7D"/>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D97E7D"/>
    <w:pPr>
      <w:widowControl w:val="0"/>
    </w:pPr>
    <w:rPr>
      <w:rFonts w:ascii="New Baskerville" w:eastAsiaTheme="minorEastAsia" w:hAnsi="New Baskerville"/>
      <w:color w:val="auto"/>
    </w:rPr>
  </w:style>
  <w:style w:type="paragraph" w:customStyle="1" w:styleId="collapsed-hide">
    <w:name w:val="collapsed-hide"/>
    <w:basedOn w:val="Normal"/>
    <w:rsid w:val="00D97E7D"/>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D97E7D"/>
    <w:pPr>
      <w:widowControl w:val="0"/>
      <w:spacing w:line="211" w:lineRule="atLeast"/>
    </w:pPr>
    <w:rPr>
      <w:rFonts w:ascii="Mokka" w:eastAsiaTheme="minorEastAsia" w:hAnsi="Mokka"/>
      <w:color w:val="auto"/>
    </w:rPr>
  </w:style>
  <w:style w:type="paragraph" w:customStyle="1" w:styleId="odd">
    <w:name w:val="odd"/>
    <w:basedOn w:val="Normal"/>
    <w:rsid w:val="00D97E7D"/>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D97E7D"/>
  </w:style>
  <w:style w:type="character" w:customStyle="1" w:styleId="tolocaltime">
    <w:name w:val="tolocaltime"/>
    <w:basedOn w:val="DefaultParagraphFont"/>
    <w:rsid w:val="00D97E7D"/>
  </w:style>
  <w:style w:type="character" w:customStyle="1" w:styleId="pb-byline">
    <w:name w:val="pb-byline"/>
    <w:basedOn w:val="DefaultParagraphFont"/>
    <w:rsid w:val="00D97E7D"/>
  </w:style>
  <w:style w:type="character" w:customStyle="1" w:styleId="pb-timestamp">
    <w:name w:val="pb-timestamp"/>
    <w:basedOn w:val="DefaultParagraphFont"/>
    <w:rsid w:val="00D97E7D"/>
  </w:style>
  <w:style w:type="character" w:customStyle="1" w:styleId="posted-on">
    <w:name w:val="posted-on"/>
    <w:basedOn w:val="DefaultParagraphFont"/>
    <w:rsid w:val="00D97E7D"/>
  </w:style>
  <w:style w:type="character" w:customStyle="1" w:styleId="even">
    <w:name w:val="even"/>
    <w:basedOn w:val="DefaultParagraphFont"/>
    <w:rsid w:val="00D97E7D"/>
  </w:style>
  <w:style w:type="paragraph" w:customStyle="1" w:styleId="volissue">
    <w:name w:val="volissue"/>
    <w:basedOn w:val="Normal"/>
    <w:rsid w:val="00D97E7D"/>
    <w:pPr>
      <w:spacing w:before="100" w:beforeAutospacing="1" w:after="100" w:afterAutospacing="1"/>
    </w:pPr>
    <w:rPr>
      <w:rFonts w:ascii="Times" w:hAnsi="Times"/>
      <w:sz w:val="20"/>
      <w:szCs w:val="20"/>
    </w:rPr>
  </w:style>
  <w:style w:type="character" w:customStyle="1" w:styleId="cat-date-line4">
    <w:name w:val="cat-date-line4"/>
    <w:basedOn w:val="DefaultParagraphFont"/>
    <w:rsid w:val="00D97E7D"/>
  </w:style>
  <w:style w:type="character" w:customStyle="1" w:styleId="articledate">
    <w:name w:val="articledate"/>
    <w:basedOn w:val="DefaultParagraphFont"/>
    <w:rsid w:val="00D97E7D"/>
  </w:style>
  <w:style w:type="character" w:customStyle="1" w:styleId="post-byline">
    <w:name w:val="post-byline"/>
    <w:basedOn w:val="DefaultParagraphFont"/>
    <w:rsid w:val="00D97E7D"/>
  </w:style>
  <w:style w:type="character" w:customStyle="1" w:styleId="metadate">
    <w:name w:val="meta_date"/>
    <w:basedOn w:val="DefaultParagraphFont"/>
    <w:rsid w:val="00D97E7D"/>
  </w:style>
  <w:style w:type="character" w:customStyle="1" w:styleId="fa">
    <w:name w:val="fa"/>
    <w:basedOn w:val="DefaultParagraphFont"/>
    <w:rsid w:val="00D97E7D"/>
  </w:style>
  <w:style w:type="character" w:customStyle="1" w:styleId="longname">
    <w:name w:val="longname"/>
    <w:basedOn w:val="DefaultParagraphFont"/>
    <w:rsid w:val="00D97E7D"/>
  </w:style>
  <w:style w:type="character" w:customStyle="1" w:styleId="echocontainer">
    <w:name w:val="echo_container"/>
    <w:basedOn w:val="DefaultParagraphFont"/>
    <w:rsid w:val="00D97E7D"/>
  </w:style>
  <w:style w:type="character" w:customStyle="1" w:styleId="comment-display">
    <w:name w:val="comment-display"/>
    <w:basedOn w:val="DefaultParagraphFont"/>
    <w:rsid w:val="00D97E7D"/>
  </w:style>
  <w:style w:type="paragraph" w:customStyle="1" w:styleId="comment-count-label">
    <w:name w:val="comment-count-label"/>
    <w:basedOn w:val="Normal"/>
    <w:rsid w:val="00D97E7D"/>
    <w:pPr>
      <w:spacing w:before="100" w:beforeAutospacing="1" w:after="100" w:afterAutospacing="1"/>
    </w:pPr>
    <w:rPr>
      <w:rFonts w:ascii="Times" w:hAnsi="Times"/>
      <w:sz w:val="20"/>
      <w:szCs w:val="20"/>
    </w:rPr>
  </w:style>
  <w:style w:type="character" w:customStyle="1" w:styleId="echo-counter">
    <w:name w:val="echo-counter"/>
    <w:basedOn w:val="DefaultParagraphFont"/>
    <w:rsid w:val="00D97E7D"/>
  </w:style>
  <w:style w:type="character" w:customStyle="1" w:styleId="discussion-policy">
    <w:name w:val="discussion-policy"/>
    <w:basedOn w:val="DefaultParagraphFont"/>
    <w:rsid w:val="00D97E7D"/>
  </w:style>
  <w:style w:type="character" w:customStyle="1" w:styleId="echo-apps-conversations-streamcaption">
    <w:name w:val="echo-apps-conversations-streamcaption"/>
    <w:basedOn w:val="DefaultParagraphFont"/>
    <w:rsid w:val="00D97E7D"/>
  </w:style>
  <w:style w:type="character" w:customStyle="1" w:styleId="echo-streamserver-controls-stream-item-text">
    <w:name w:val="echo-streamserver-controls-stream-item-text"/>
    <w:basedOn w:val="DefaultParagraphFont"/>
    <w:rsid w:val="00D97E7D"/>
  </w:style>
  <w:style w:type="character" w:customStyle="1" w:styleId="echo-streamserver-controls-facepile-more">
    <w:name w:val="echo-streamserver-controls-facepile-more"/>
    <w:basedOn w:val="DefaultParagraphFont"/>
    <w:rsid w:val="00D97E7D"/>
  </w:style>
  <w:style w:type="character" w:customStyle="1" w:styleId="echo-primaryfont">
    <w:name w:val="echo-primaryfont"/>
    <w:basedOn w:val="DefaultParagraphFont"/>
    <w:rsid w:val="00D97E7D"/>
  </w:style>
  <w:style w:type="character" w:customStyle="1" w:styleId="section">
    <w:name w:val="section"/>
    <w:basedOn w:val="DefaultParagraphFont"/>
    <w:rsid w:val="00D97E7D"/>
  </w:style>
  <w:style w:type="character" w:customStyle="1" w:styleId="wpsr-txt-headline">
    <w:name w:val="wpsr-txt-headline"/>
    <w:basedOn w:val="DefaultParagraphFont"/>
    <w:rsid w:val="00D97E7D"/>
  </w:style>
  <w:style w:type="character" w:customStyle="1" w:styleId="asset-metabar-author">
    <w:name w:val="asset-metabar-author"/>
    <w:basedOn w:val="DefaultParagraphFont"/>
    <w:rsid w:val="00D97E7D"/>
  </w:style>
  <w:style w:type="character" w:customStyle="1" w:styleId="eza-dateline">
    <w:name w:val="eza-dateline"/>
    <w:basedOn w:val="DefaultParagraphFont"/>
    <w:rsid w:val="00D97E7D"/>
  </w:style>
  <w:style w:type="character" w:customStyle="1" w:styleId="eza-authors">
    <w:name w:val="eza-authors"/>
    <w:basedOn w:val="DefaultParagraphFont"/>
    <w:rsid w:val="00D97E7D"/>
  </w:style>
  <w:style w:type="character" w:customStyle="1" w:styleId="csmstaff">
    <w:name w:val="csm_staff"/>
    <w:basedOn w:val="DefaultParagraphFont"/>
    <w:rsid w:val="00D97E7D"/>
  </w:style>
  <w:style w:type="paragraph" w:customStyle="1" w:styleId="mol-para-with-font">
    <w:name w:val="mol-para-with-font"/>
    <w:basedOn w:val="Normal"/>
    <w:rsid w:val="00D97E7D"/>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D97E7D"/>
  </w:style>
  <w:style w:type="character" w:customStyle="1" w:styleId="byline-text">
    <w:name w:val="byline-text"/>
    <w:basedOn w:val="DefaultParagraphFont"/>
    <w:rsid w:val="00D97E7D"/>
  </w:style>
  <w:style w:type="character" w:customStyle="1" w:styleId="itemauthor">
    <w:name w:val="itemauthor"/>
    <w:basedOn w:val="DefaultParagraphFont"/>
    <w:rsid w:val="00D97E7D"/>
  </w:style>
  <w:style w:type="character" w:customStyle="1" w:styleId="itemdatecreated">
    <w:name w:val="itemdatecreated"/>
    <w:basedOn w:val="DefaultParagraphFont"/>
    <w:rsid w:val="00D97E7D"/>
  </w:style>
  <w:style w:type="character" w:customStyle="1" w:styleId="slug-metadata-note">
    <w:name w:val="slug-metadata-note"/>
    <w:basedOn w:val="DefaultParagraphFont"/>
    <w:rsid w:val="00D97E7D"/>
  </w:style>
  <w:style w:type="character" w:customStyle="1" w:styleId="drop-capped">
    <w:name w:val="drop-capped"/>
    <w:basedOn w:val="DefaultParagraphFont"/>
    <w:rsid w:val="00D97E7D"/>
  </w:style>
  <w:style w:type="character" w:customStyle="1" w:styleId="published">
    <w:name w:val="published"/>
    <w:basedOn w:val="DefaultParagraphFont"/>
    <w:rsid w:val="00D97E7D"/>
  </w:style>
  <w:style w:type="paragraph" w:customStyle="1" w:styleId="articleopinion-standfirst">
    <w:name w:val="articleopinion-standfirst"/>
    <w:basedOn w:val="Normal"/>
    <w:rsid w:val="00D97E7D"/>
    <w:pPr>
      <w:spacing w:before="100" w:beforeAutospacing="1" w:after="100" w:afterAutospacing="1"/>
    </w:pPr>
    <w:rPr>
      <w:rFonts w:ascii="Times" w:hAnsi="Times"/>
      <w:sz w:val="20"/>
      <w:szCs w:val="20"/>
    </w:rPr>
  </w:style>
  <w:style w:type="paragraph" w:customStyle="1" w:styleId="snippet">
    <w:name w:val="snippet"/>
    <w:basedOn w:val="Normal"/>
    <w:rsid w:val="00D97E7D"/>
    <w:pPr>
      <w:spacing w:before="100" w:beforeAutospacing="1" w:after="100" w:afterAutospacing="1"/>
    </w:pPr>
    <w:rPr>
      <w:rFonts w:ascii="Times" w:hAnsi="Times"/>
      <w:sz w:val="20"/>
      <w:szCs w:val="20"/>
    </w:rPr>
  </w:style>
  <w:style w:type="character" w:customStyle="1" w:styleId="thetitle">
    <w:name w:val="the_title"/>
    <w:basedOn w:val="DefaultParagraphFont"/>
    <w:rsid w:val="00D97E7D"/>
  </w:style>
  <w:style w:type="character" w:customStyle="1" w:styleId="view-count">
    <w:name w:val="view-count"/>
    <w:basedOn w:val="DefaultParagraphFont"/>
    <w:rsid w:val="00D97E7D"/>
  </w:style>
  <w:style w:type="character" w:customStyle="1" w:styleId="rupee">
    <w:name w:val="rupee"/>
    <w:basedOn w:val="DefaultParagraphFont"/>
    <w:rsid w:val="00D97E7D"/>
  </w:style>
  <w:style w:type="character" w:customStyle="1" w:styleId="grey1">
    <w:name w:val="grey1"/>
    <w:basedOn w:val="DefaultParagraphFont"/>
    <w:rsid w:val="00D97E7D"/>
  </w:style>
  <w:style w:type="paragraph" w:customStyle="1" w:styleId="Pa13">
    <w:name w:val="Pa13"/>
    <w:basedOn w:val="Default"/>
    <w:next w:val="Default"/>
    <w:uiPriority w:val="99"/>
    <w:rsid w:val="00D97E7D"/>
    <w:pPr>
      <w:widowControl w:val="0"/>
      <w:spacing w:line="201" w:lineRule="atLeast"/>
    </w:pPr>
    <w:rPr>
      <w:rFonts w:eastAsiaTheme="minorEastAsia"/>
      <w:color w:val="auto"/>
    </w:rPr>
  </w:style>
  <w:style w:type="paragraph" w:customStyle="1" w:styleId="Pa14">
    <w:name w:val="Pa14"/>
    <w:basedOn w:val="Default"/>
    <w:next w:val="Default"/>
    <w:uiPriority w:val="99"/>
    <w:rsid w:val="00D97E7D"/>
    <w:pPr>
      <w:widowControl w:val="0"/>
      <w:spacing w:line="241" w:lineRule="atLeast"/>
    </w:pPr>
    <w:rPr>
      <w:rFonts w:eastAsiaTheme="minorEastAsia"/>
      <w:color w:val="auto"/>
    </w:rPr>
  </w:style>
  <w:style w:type="paragraph" w:customStyle="1" w:styleId="Pa9">
    <w:name w:val="Pa9"/>
    <w:basedOn w:val="Default"/>
    <w:next w:val="Default"/>
    <w:uiPriority w:val="99"/>
    <w:rsid w:val="00D97E7D"/>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D97E7D"/>
  </w:style>
  <w:style w:type="character" w:customStyle="1" w:styleId="reporttitle">
    <w:name w:val="report_title"/>
    <w:basedOn w:val="DefaultParagraphFont"/>
    <w:rsid w:val="00D97E7D"/>
  </w:style>
  <w:style w:type="character" w:customStyle="1" w:styleId="documenttype-longreleases">
    <w:name w:val="document_type_-_long_releases"/>
    <w:basedOn w:val="DefaultParagraphFont"/>
    <w:rsid w:val="00D97E7D"/>
  </w:style>
  <w:style w:type="character" w:customStyle="1" w:styleId="alt-date">
    <w:name w:val="alt-date"/>
    <w:basedOn w:val="DefaultParagraphFont"/>
    <w:rsid w:val="00D97E7D"/>
  </w:style>
  <w:style w:type="character" w:customStyle="1" w:styleId="entry-byline">
    <w:name w:val="entry-byline"/>
    <w:basedOn w:val="DefaultParagraphFont"/>
    <w:rsid w:val="00D97E7D"/>
  </w:style>
  <w:style w:type="character" w:customStyle="1" w:styleId="taglinecontrib">
    <w:name w:val="tagline_contrib"/>
    <w:basedOn w:val="DefaultParagraphFont"/>
    <w:rsid w:val="00D97E7D"/>
  </w:style>
  <w:style w:type="character" w:customStyle="1" w:styleId="articledate0">
    <w:name w:val="article_date"/>
    <w:basedOn w:val="DefaultParagraphFont"/>
    <w:rsid w:val="00D97E7D"/>
  </w:style>
  <w:style w:type="paragraph" w:customStyle="1" w:styleId="hg-daily">
    <w:name w:val="hg-daily"/>
    <w:basedOn w:val="Normal"/>
    <w:rsid w:val="00D97E7D"/>
    <w:pPr>
      <w:spacing w:before="100" w:beforeAutospacing="1" w:after="100" w:afterAutospacing="1"/>
    </w:pPr>
    <w:rPr>
      <w:rFonts w:ascii="Times" w:hAnsi="Times"/>
      <w:sz w:val="20"/>
      <w:szCs w:val="20"/>
    </w:rPr>
  </w:style>
  <w:style w:type="character" w:customStyle="1" w:styleId="cit">
    <w:name w:val="cit"/>
    <w:basedOn w:val="DefaultParagraphFont"/>
    <w:rsid w:val="00D97E7D"/>
  </w:style>
  <w:style w:type="paragraph" w:customStyle="1" w:styleId="buttonheading">
    <w:name w:val="buttonheading"/>
    <w:basedOn w:val="Normal"/>
    <w:rsid w:val="00D97E7D"/>
    <w:pPr>
      <w:spacing w:before="100" w:beforeAutospacing="1" w:after="100" w:afterAutospacing="1"/>
    </w:pPr>
    <w:rPr>
      <w:rFonts w:ascii="Times" w:hAnsi="Times"/>
      <w:sz w:val="20"/>
      <w:szCs w:val="20"/>
    </w:rPr>
  </w:style>
  <w:style w:type="character" w:customStyle="1" w:styleId="createdate">
    <w:name w:val="createdate"/>
    <w:basedOn w:val="DefaultParagraphFont"/>
    <w:rsid w:val="00D97E7D"/>
  </w:style>
  <w:style w:type="character" w:customStyle="1" w:styleId="text-label">
    <w:name w:val="text-label"/>
    <w:basedOn w:val="DefaultParagraphFont"/>
    <w:rsid w:val="00D97E7D"/>
  </w:style>
  <w:style w:type="paragraph" w:customStyle="1" w:styleId="TOC3Char">
    <w:name w:val="TOC 3 Char"/>
    <w:basedOn w:val="Normal"/>
    <w:next w:val="Normal"/>
    <w:rsid w:val="00D97E7D"/>
    <w:rPr>
      <w:rFonts w:eastAsia="Times New Roman"/>
      <w:sz w:val="24"/>
      <w:szCs w:val="20"/>
    </w:rPr>
  </w:style>
  <w:style w:type="paragraph" w:customStyle="1" w:styleId="TOC1Char">
    <w:name w:val="TOC 1 Char"/>
    <w:basedOn w:val="Normal"/>
    <w:next w:val="Normal"/>
    <w:rsid w:val="00D97E7D"/>
    <w:rPr>
      <w:rFonts w:eastAsia="Times New Roman"/>
      <w:b/>
      <w:sz w:val="24"/>
      <w:szCs w:val="20"/>
    </w:rPr>
  </w:style>
  <w:style w:type="character" w:customStyle="1" w:styleId="StyleCardtextChar10pt">
    <w:name w:val="Style Card text Char + 10 pt"/>
    <w:rsid w:val="00D97E7D"/>
    <w:rPr>
      <w:rFonts w:ascii="Georgia" w:eastAsia="Calibri" w:hAnsi="Georgia"/>
      <w:sz w:val="20"/>
      <w:u w:val="single"/>
      <w:lang w:bidi="ar-SA"/>
    </w:rPr>
  </w:style>
  <w:style w:type="paragraph" w:customStyle="1" w:styleId="ColorfulList-Accent11">
    <w:name w:val="Colorful List - Accent 11"/>
    <w:basedOn w:val="Normal"/>
    <w:uiPriority w:val="34"/>
    <w:qFormat/>
    <w:rsid w:val="00D97E7D"/>
    <w:pPr>
      <w:ind w:left="720"/>
      <w:contextualSpacing/>
      <w:jc w:val="both"/>
    </w:pPr>
    <w:rPr>
      <w:rFonts w:eastAsia="Times New Roman"/>
      <w:sz w:val="20"/>
      <w:szCs w:val="20"/>
    </w:rPr>
  </w:style>
  <w:style w:type="paragraph" w:customStyle="1" w:styleId="NoteLevel11">
    <w:name w:val="Note Level 11"/>
    <w:basedOn w:val="Normal"/>
    <w:uiPriority w:val="99"/>
    <w:rsid w:val="00D97E7D"/>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D97E7D"/>
    <w:pPr>
      <w:keepNext/>
      <w:tabs>
        <w:tab w:val="num" w:pos="1440"/>
      </w:tabs>
      <w:ind w:left="1800" w:hanging="360"/>
      <w:outlineLvl w:val="2"/>
    </w:pPr>
    <w:rPr>
      <w:rFonts w:eastAsia="MS Gothic"/>
    </w:rPr>
  </w:style>
  <w:style w:type="paragraph" w:customStyle="1" w:styleId="NoteLevel41">
    <w:name w:val="Note Level 41"/>
    <w:basedOn w:val="Normal"/>
    <w:rsid w:val="00D97E7D"/>
    <w:pPr>
      <w:keepNext/>
      <w:tabs>
        <w:tab w:val="num" w:pos="2160"/>
      </w:tabs>
      <w:ind w:left="2520" w:hanging="360"/>
      <w:outlineLvl w:val="3"/>
    </w:pPr>
    <w:rPr>
      <w:rFonts w:eastAsia="MS Gothic"/>
    </w:rPr>
  </w:style>
  <w:style w:type="paragraph" w:customStyle="1" w:styleId="NoteLevel51">
    <w:name w:val="Note Level 51"/>
    <w:basedOn w:val="Normal"/>
    <w:rsid w:val="00D97E7D"/>
    <w:pPr>
      <w:keepNext/>
      <w:tabs>
        <w:tab w:val="num" w:pos="2880"/>
      </w:tabs>
      <w:ind w:left="3240" w:hanging="360"/>
      <w:outlineLvl w:val="4"/>
    </w:pPr>
    <w:rPr>
      <w:rFonts w:eastAsia="MS Gothic"/>
    </w:rPr>
  </w:style>
  <w:style w:type="paragraph" w:customStyle="1" w:styleId="NoteLevel61">
    <w:name w:val="Note Level 61"/>
    <w:basedOn w:val="Normal"/>
    <w:rsid w:val="00D97E7D"/>
    <w:pPr>
      <w:keepNext/>
      <w:tabs>
        <w:tab w:val="num" w:pos="3600"/>
      </w:tabs>
      <w:ind w:left="3960" w:hanging="360"/>
      <w:outlineLvl w:val="5"/>
    </w:pPr>
    <w:rPr>
      <w:rFonts w:eastAsia="MS Gothic"/>
    </w:rPr>
  </w:style>
  <w:style w:type="paragraph" w:customStyle="1" w:styleId="NoteLevel71">
    <w:name w:val="Note Level 71"/>
    <w:basedOn w:val="Normal"/>
    <w:rsid w:val="00D97E7D"/>
    <w:pPr>
      <w:keepNext/>
      <w:tabs>
        <w:tab w:val="num" w:pos="4320"/>
      </w:tabs>
      <w:ind w:left="4680" w:hanging="360"/>
      <w:outlineLvl w:val="6"/>
    </w:pPr>
    <w:rPr>
      <w:rFonts w:eastAsia="MS Gothic"/>
    </w:rPr>
  </w:style>
  <w:style w:type="paragraph" w:customStyle="1" w:styleId="NoteLevel81">
    <w:name w:val="Note Level 81"/>
    <w:basedOn w:val="Normal"/>
    <w:rsid w:val="00D97E7D"/>
    <w:pPr>
      <w:keepNext/>
      <w:tabs>
        <w:tab w:val="num" w:pos="5040"/>
      </w:tabs>
      <w:ind w:left="5400" w:hanging="360"/>
      <w:outlineLvl w:val="7"/>
    </w:pPr>
    <w:rPr>
      <w:rFonts w:eastAsia="MS Gothic"/>
    </w:rPr>
  </w:style>
  <w:style w:type="paragraph" w:customStyle="1" w:styleId="NoteLevel91">
    <w:name w:val="Note Level 91"/>
    <w:basedOn w:val="Normal"/>
    <w:rsid w:val="00D97E7D"/>
    <w:pPr>
      <w:keepNext/>
      <w:tabs>
        <w:tab w:val="num" w:pos="5760"/>
      </w:tabs>
      <w:ind w:left="6120" w:hanging="360"/>
      <w:outlineLvl w:val="8"/>
    </w:pPr>
    <w:rPr>
      <w:rFonts w:eastAsia="MS Gothic"/>
    </w:rPr>
  </w:style>
  <w:style w:type="paragraph" w:styleId="Index2">
    <w:name w:val="index 2"/>
    <w:basedOn w:val="Normal"/>
    <w:next w:val="Normal"/>
    <w:autoRedefine/>
    <w:rsid w:val="00D97E7D"/>
    <w:pPr>
      <w:spacing w:after="200" w:line="276" w:lineRule="auto"/>
      <w:ind w:left="400" w:hanging="200"/>
    </w:pPr>
    <w:rPr>
      <w:rFonts w:eastAsia="Times New Roman"/>
      <w:bCs/>
    </w:rPr>
  </w:style>
  <w:style w:type="paragraph" w:styleId="Index3">
    <w:name w:val="index 3"/>
    <w:basedOn w:val="Normal"/>
    <w:next w:val="Normal"/>
    <w:autoRedefine/>
    <w:rsid w:val="00D97E7D"/>
    <w:pPr>
      <w:spacing w:after="200" w:line="276" w:lineRule="auto"/>
      <w:ind w:left="600" w:hanging="200"/>
    </w:pPr>
    <w:rPr>
      <w:rFonts w:eastAsia="Times New Roman"/>
      <w:bCs/>
    </w:rPr>
  </w:style>
  <w:style w:type="paragraph" w:styleId="Index4">
    <w:name w:val="index 4"/>
    <w:basedOn w:val="Normal"/>
    <w:next w:val="Normal"/>
    <w:autoRedefine/>
    <w:rsid w:val="00D97E7D"/>
    <w:pPr>
      <w:spacing w:after="200" w:line="276" w:lineRule="auto"/>
      <w:ind w:left="800" w:hanging="200"/>
    </w:pPr>
    <w:rPr>
      <w:rFonts w:eastAsia="Times New Roman"/>
      <w:bCs/>
    </w:rPr>
  </w:style>
  <w:style w:type="paragraph" w:styleId="Index5">
    <w:name w:val="index 5"/>
    <w:basedOn w:val="Normal"/>
    <w:next w:val="Normal"/>
    <w:autoRedefine/>
    <w:rsid w:val="00D97E7D"/>
    <w:pPr>
      <w:spacing w:after="200" w:line="276" w:lineRule="auto"/>
      <w:ind w:left="1000" w:hanging="200"/>
    </w:pPr>
    <w:rPr>
      <w:rFonts w:eastAsia="Times New Roman"/>
      <w:bCs/>
    </w:rPr>
  </w:style>
  <w:style w:type="paragraph" w:styleId="Index6">
    <w:name w:val="index 6"/>
    <w:basedOn w:val="Normal"/>
    <w:next w:val="Normal"/>
    <w:autoRedefine/>
    <w:rsid w:val="00D97E7D"/>
    <w:pPr>
      <w:spacing w:after="200" w:line="276" w:lineRule="auto"/>
      <w:ind w:left="1200" w:hanging="200"/>
    </w:pPr>
    <w:rPr>
      <w:rFonts w:eastAsia="Times New Roman"/>
      <w:bCs/>
    </w:rPr>
  </w:style>
  <w:style w:type="paragraph" w:styleId="Index7">
    <w:name w:val="index 7"/>
    <w:basedOn w:val="Normal"/>
    <w:next w:val="Normal"/>
    <w:autoRedefine/>
    <w:rsid w:val="00D97E7D"/>
    <w:pPr>
      <w:spacing w:after="200" w:line="276" w:lineRule="auto"/>
      <w:ind w:left="1400" w:hanging="200"/>
    </w:pPr>
    <w:rPr>
      <w:rFonts w:eastAsia="Times New Roman"/>
      <w:bCs/>
    </w:rPr>
  </w:style>
  <w:style w:type="paragraph" w:styleId="Index8">
    <w:name w:val="index 8"/>
    <w:basedOn w:val="Normal"/>
    <w:next w:val="Normal"/>
    <w:autoRedefine/>
    <w:rsid w:val="00D97E7D"/>
    <w:pPr>
      <w:spacing w:after="200" w:line="276" w:lineRule="auto"/>
      <w:ind w:left="1600" w:hanging="200"/>
    </w:pPr>
    <w:rPr>
      <w:rFonts w:eastAsia="Times New Roman"/>
      <w:bCs/>
    </w:rPr>
  </w:style>
  <w:style w:type="paragraph" w:styleId="Index9">
    <w:name w:val="index 9"/>
    <w:basedOn w:val="Normal"/>
    <w:next w:val="Normal"/>
    <w:autoRedefine/>
    <w:rsid w:val="00D97E7D"/>
    <w:pPr>
      <w:spacing w:after="200" w:line="276" w:lineRule="auto"/>
      <w:ind w:left="1800" w:hanging="200"/>
    </w:pPr>
    <w:rPr>
      <w:rFonts w:eastAsia="Times New Roman"/>
      <w:bCs/>
    </w:rPr>
  </w:style>
  <w:style w:type="paragraph" w:styleId="IndexHeading">
    <w:name w:val="index heading"/>
    <w:basedOn w:val="Normal"/>
    <w:next w:val="Index1"/>
    <w:rsid w:val="00D97E7D"/>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D97E7D"/>
    <w:pPr>
      <w:jc w:val="both"/>
    </w:pPr>
    <w:rPr>
      <w:rFonts w:eastAsia="Times New Roman"/>
      <w:i/>
      <w:iCs/>
      <w:color w:val="000000"/>
      <w:sz w:val="20"/>
    </w:rPr>
  </w:style>
  <w:style w:type="character" w:customStyle="1" w:styleId="MediumGrid11">
    <w:name w:val="Medium Grid 11"/>
    <w:uiPriority w:val="99"/>
    <w:rsid w:val="00D97E7D"/>
    <w:rPr>
      <w:color w:val="808080"/>
    </w:rPr>
  </w:style>
  <w:style w:type="numbering" w:customStyle="1" w:styleId="NoList8">
    <w:name w:val="No List8"/>
    <w:next w:val="NoList"/>
    <w:semiHidden/>
    <w:unhideWhenUsed/>
    <w:rsid w:val="00D97E7D"/>
  </w:style>
  <w:style w:type="numbering" w:customStyle="1" w:styleId="NoList9">
    <w:name w:val="No List9"/>
    <w:next w:val="NoList"/>
    <w:semiHidden/>
    <w:unhideWhenUsed/>
    <w:rsid w:val="00D97E7D"/>
  </w:style>
  <w:style w:type="numbering" w:customStyle="1" w:styleId="NoList10">
    <w:name w:val="No List10"/>
    <w:next w:val="NoList"/>
    <w:semiHidden/>
    <w:unhideWhenUsed/>
    <w:rsid w:val="00D97E7D"/>
  </w:style>
  <w:style w:type="numbering" w:customStyle="1" w:styleId="NoList12">
    <w:name w:val="No List12"/>
    <w:next w:val="NoList"/>
    <w:semiHidden/>
    <w:unhideWhenUsed/>
    <w:rsid w:val="00D97E7D"/>
  </w:style>
  <w:style w:type="numbering" w:customStyle="1" w:styleId="NoList13">
    <w:name w:val="No List13"/>
    <w:next w:val="NoList"/>
    <w:semiHidden/>
    <w:unhideWhenUsed/>
    <w:rsid w:val="00D97E7D"/>
  </w:style>
  <w:style w:type="numbering" w:customStyle="1" w:styleId="NoList14">
    <w:name w:val="No List14"/>
    <w:next w:val="NoList"/>
    <w:semiHidden/>
    <w:unhideWhenUsed/>
    <w:rsid w:val="00D97E7D"/>
  </w:style>
  <w:style w:type="numbering" w:customStyle="1" w:styleId="NoList15">
    <w:name w:val="No List15"/>
    <w:next w:val="NoList"/>
    <w:uiPriority w:val="99"/>
    <w:semiHidden/>
    <w:unhideWhenUsed/>
    <w:rsid w:val="00D97E7D"/>
  </w:style>
  <w:style w:type="numbering" w:customStyle="1" w:styleId="NoList16">
    <w:name w:val="No List16"/>
    <w:next w:val="NoList"/>
    <w:uiPriority w:val="99"/>
    <w:semiHidden/>
    <w:unhideWhenUsed/>
    <w:rsid w:val="00D97E7D"/>
  </w:style>
  <w:style w:type="numbering" w:customStyle="1" w:styleId="NoList17">
    <w:name w:val="No List17"/>
    <w:next w:val="NoList"/>
    <w:semiHidden/>
    <w:unhideWhenUsed/>
    <w:rsid w:val="00D97E7D"/>
  </w:style>
  <w:style w:type="numbering" w:customStyle="1" w:styleId="NoList18">
    <w:name w:val="No List18"/>
    <w:next w:val="NoList"/>
    <w:uiPriority w:val="99"/>
    <w:semiHidden/>
    <w:unhideWhenUsed/>
    <w:rsid w:val="00D97E7D"/>
  </w:style>
  <w:style w:type="numbering" w:customStyle="1" w:styleId="NoList19">
    <w:name w:val="No List19"/>
    <w:next w:val="NoList"/>
    <w:uiPriority w:val="99"/>
    <w:semiHidden/>
    <w:unhideWhenUsed/>
    <w:rsid w:val="00D97E7D"/>
  </w:style>
  <w:style w:type="numbering" w:customStyle="1" w:styleId="NoList20">
    <w:name w:val="No List20"/>
    <w:next w:val="NoList"/>
    <w:semiHidden/>
    <w:unhideWhenUsed/>
    <w:rsid w:val="00D97E7D"/>
  </w:style>
  <w:style w:type="numbering" w:customStyle="1" w:styleId="NoList21">
    <w:name w:val="No List21"/>
    <w:next w:val="NoList"/>
    <w:semiHidden/>
    <w:unhideWhenUsed/>
    <w:rsid w:val="00D97E7D"/>
  </w:style>
  <w:style w:type="paragraph" w:customStyle="1" w:styleId="PlaceholderText2">
    <w:name w:val="Placeholder Text2"/>
    <w:basedOn w:val="Normal"/>
    <w:uiPriority w:val="99"/>
    <w:rsid w:val="00D97E7D"/>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D97E7D"/>
    <w:pPr>
      <w:keepNext/>
      <w:tabs>
        <w:tab w:val="num" w:pos="1440"/>
      </w:tabs>
      <w:ind w:left="1800" w:hanging="360"/>
      <w:outlineLvl w:val="2"/>
    </w:pPr>
    <w:rPr>
      <w:rFonts w:eastAsia="MS Gothic"/>
      <w:sz w:val="24"/>
    </w:rPr>
  </w:style>
  <w:style w:type="paragraph" w:customStyle="1" w:styleId="LightList1">
    <w:name w:val="Light List1"/>
    <w:basedOn w:val="Normal"/>
    <w:rsid w:val="00D97E7D"/>
    <w:pPr>
      <w:keepNext/>
      <w:tabs>
        <w:tab w:val="num" w:pos="2160"/>
      </w:tabs>
      <w:ind w:left="2520" w:hanging="360"/>
      <w:outlineLvl w:val="3"/>
    </w:pPr>
    <w:rPr>
      <w:rFonts w:eastAsia="MS Gothic"/>
      <w:sz w:val="24"/>
    </w:rPr>
  </w:style>
  <w:style w:type="paragraph" w:customStyle="1" w:styleId="LightGrid1">
    <w:name w:val="Light Grid1"/>
    <w:basedOn w:val="Normal"/>
    <w:rsid w:val="00D97E7D"/>
    <w:pPr>
      <w:keepNext/>
      <w:tabs>
        <w:tab w:val="num" w:pos="2880"/>
      </w:tabs>
      <w:ind w:left="3240" w:hanging="360"/>
      <w:outlineLvl w:val="4"/>
    </w:pPr>
    <w:rPr>
      <w:rFonts w:eastAsia="MS Gothic"/>
      <w:sz w:val="24"/>
    </w:rPr>
  </w:style>
  <w:style w:type="paragraph" w:customStyle="1" w:styleId="MediumShading11">
    <w:name w:val="Medium Shading 11"/>
    <w:basedOn w:val="Normal"/>
    <w:rsid w:val="00D97E7D"/>
    <w:pPr>
      <w:keepNext/>
      <w:tabs>
        <w:tab w:val="num" w:pos="3600"/>
      </w:tabs>
      <w:ind w:left="3960" w:hanging="360"/>
      <w:outlineLvl w:val="5"/>
    </w:pPr>
    <w:rPr>
      <w:rFonts w:eastAsia="MS Gothic"/>
      <w:sz w:val="24"/>
    </w:rPr>
  </w:style>
  <w:style w:type="paragraph" w:customStyle="1" w:styleId="MediumShading21">
    <w:name w:val="Medium Shading 21"/>
    <w:basedOn w:val="Normal"/>
    <w:rsid w:val="00D97E7D"/>
    <w:pPr>
      <w:keepNext/>
      <w:tabs>
        <w:tab w:val="num" w:pos="4320"/>
      </w:tabs>
      <w:ind w:left="4680" w:hanging="360"/>
      <w:outlineLvl w:val="6"/>
    </w:pPr>
    <w:rPr>
      <w:rFonts w:eastAsia="MS Gothic"/>
      <w:sz w:val="24"/>
    </w:rPr>
  </w:style>
  <w:style w:type="paragraph" w:customStyle="1" w:styleId="MediumList11">
    <w:name w:val="Medium List 11"/>
    <w:basedOn w:val="Normal"/>
    <w:rsid w:val="00D97E7D"/>
    <w:pPr>
      <w:keepNext/>
      <w:tabs>
        <w:tab w:val="num" w:pos="5040"/>
      </w:tabs>
      <w:ind w:left="5400" w:hanging="360"/>
      <w:outlineLvl w:val="7"/>
    </w:pPr>
    <w:rPr>
      <w:rFonts w:eastAsia="MS Gothic"/>
      <w:sz w:val="24"/>
    </w:rPr>
  </w:style>
  <w:style w:type="paragraph" w:customStyle="1" w:styleId="MediumList21">
    <w:name w:val="Medium List 21"/>
    <w:basedOn w:val="Normal"/>
    <w:rsid w:val="00D97E7D"/>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D97E7D"/>
    <w:rPr>
      <w:sz w:val="17"/>
      <w:szCs w:val="24"/>
      <w:lang w:val="en-US" w:eastAsia="en-US" w:bidi="ar-SA"/>
    </w:rPr>
  </w:style>
  <w:style w:type="paragraph" w:customStyle="1" w:styleId="TagsFutura">
    <w:name w:val="TagsFutura"/>
    <w:basedOn w:val="Normal"/>
    <w:next w:val="Cites"/>
    <w:rsid w:val="00D97E7D"/>
    <w:rPr>
      <w:rFonts w:ascii="Futura" w:eastAsia="Times" w:hAnsi="Futura"/>
      <w:b/>
      <w:caps/>
      <w:sz w:val="18"/>
      <w:szCs w:val="20"/>
    </w:rPr>
  </w:style>
  <w:style w:type="character" w:customStyle="1" w:styleId="italics">
    <w:name w:val="italics"/>
    <w:basedOn w:val="DefaultParagraphFont"/>
    <w:rsid w:val="00D97E7D"/>
  </w:style>
  <w:style w:type="character" w:customStyle="1" w:styleId="m-3583723223135346788gmail-style13ptbold">
    <w:name w:val="m_-3583723223135346788gmail-style13ptbold"/>
    <w:basedOn w:val="DefaultParagraphFont"/>
    <w:rsid w:val="00D97E7D"/>
  </w:style>
  <w:style w:type="character" w:customStyle="1" w:styleId="m-3583723223135346788gmail-styleunderline">
    <w:name w:val="m_-3583723223135346788gmail-styleunderline"/>
    <w:basedOn w:val="DefaultParagraphFont"/>
    <w:rsid w:val="00D97E7D"/>
  </w:style>
  <w:style w:type="paragraph" w:customStyle="1" w:styleId="speakable">
    <w:name w:val="speakable"/>
    <w:basedOn w:val="Normal"/>
    <w:uiPriority w:val="99"/>
    <w:qFormat/>
    <w:rsid w:val="00D97E7D"/>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D97E7D"/>
    <w:rPr>
      <w:b/>
      <w:u w:val="single"/>
    </w:rPr>
  </w:style>
  <w:style w:type="character" w:customStyle="1" w:styleId="UnresolvedMention3">
    <w:name w:val="Unresolved Mention3"/>
    <w:basedOn w:val="DefaultParagraphFont"/>
    <w:uiPriority w:val="99"/>
    <w:semiHidden/>
    <w:unhideWhenUsed/>
    <w:rsid w:val="00D97E7D"/>
    <w:rPr>
      <w:color w:val="808080"/>
      <w:shd w:val="clear" w:color="auto" w:fill="E6E6E6"/>
    </w:rPr>
  </w:style>
  <w:style w:type="paragraph" w:customStyle="1" w:styleId="useless">
    <w:name w:val="useless"/>
    <w:basedOn w:val="Normal"/>
    <w:uiPriority w:val="99"/>
    <w:qFormat/>
    <w:rsid w:val="00D97E7D"/>
    <w:rPr>
      <w:rFonts w:eastAsia="Times New Roman"/>
      <w:sz w:val="12"/>
    </w:rPr>
  </w:style>
  <w:style w:type="character" w:customStyle="1" w:styleId="tagCharCharCharChar">
    <w:name w:val="tag Char Char Char Char"/>
    <w:rsid w:val="00D97E7D"/>
    <w:rPr>
      <w:b/>
      <w:sz w:val="24"/>
      <w:szCs w:val="24"/>
      <w:lang w:val="en-US" w:eastAsia="en-US" w:bidi="ar-SA"/>
    </w:rPr>
  </w:style>
  <w:style w:type="character" w:customStyle="1" w:styleId="DebateUnderlined">
    <w:name w:val="Debate Underlined"/>
    <w:rsid w:val="00D97E7D"/>
    <w:rPr>
      <w:rFonts w:ascii="Helvetica" w:hAnsi="Helvetica"/>
      <w:sz w:val="20"/>
      <w:u w:val="single"/>
    </w:rPr>
  </w:style>
  <w:style w:type="character" w:styleId="PlaceholderText">
    <w:name w:val="Placeholder Text"/>
    <w:basedOn w:val="DefaultParagraphFont"/>
    <w:uiPriority w:val="99"/>
    <w:rsid w:val="00D97E7D"/>
    <w:rPr>
      <w:color w:val="808080"/>
    </w:rPr>
  </w:style>
  <w:style w:type="character" w:customStyle="1" w:styleId="byl">
    <w:name w:val="byl"/>
    <w:rsid w:val="00D97E7D"/>
  </w:style>
  <w:style w:type="paragraph" w:customStyle="1" w:styleId="css-xhhu0i">
    <w:name w:val="css-xhhu0i"/>
    <w:basedOn w:val="Normal"/>
    <w:rsid w:val="00D97E7D"/>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D97E7D"/>
  </w:style>
  <w:style w:type="character" w:customStyle="1" w:styleId="m-8878800405382358272gmail-styleunderline">
    <w:name w:val="m_-8878800405382358272gmail-styleunderline"/>
    <w:basedOn w:val="DefaultParagraphFont"/>
    <w:rsid w:val="00D97E7D"/>
  </w:style>
  <w:style w:type="character" w:customStyle="1" w:styleId="m-5498913268213319940gmail-styleunderline">
    <w:name w:val="m_-5498913268213319940gmail-styleunderline"/>
    <w:basedOn w:val="DefaultParagraphFont"/>
    <w:rsid w:val="00D97E7D"/>
  </w:style>
  <w:style w:type="character" w:customStyle="1" w:styleId="overlay">
    <w:name w:val="overlay"/>
    <w:basedOn w:val="DefaultParagraphFont"/>
    <w:rsid w:val="00D97E7D"/>
  </w:style>
  <w:style w:type="character" w:customStyle="1" w:styleId="TagCharCharCharChar0">
    <w:name w:val="Tag Char Char Char Char"/>
    <w:basedOn w:val="DefaultParagraphFont"/>
    <w:rsid w:val="00D97E7D"/>
    <w:rPr>
      <w:rFonts w:ascii="Calibri" w:hAnsi="Calibri" w:cs="Calibri"/>
      <w:b/>
      <w:sz w:val="24"/>
    </w:rPr>
  </w:style>
  <w:style w:type="paragraph" w:customStyle="1" w:styleId="g-body">
    <w:name w:val="g-body"/>
    <w:basedOn w:val="Normal"/>
    <w:uiPriority w:val="99"/>
    <w:qFormat/>
    <w:rsid w:val="00D97E7D"/>
    <w:pPr>
      <w:spacing w:before="100" w:beforeAutospacing="1" w:after="100" w:afterAutospacing="1"/>
    </w:pPr>
    <w:rPr>
      <w:rFonts w:eastAsia="Times New Roman"/>
      <w:sz w:val="24"/>
    </w:rPr>
  </w:style>
  <w:style w:type="paragraph" w:customStyle="1" w:styleId="g-pstyle0">
    <w:name w:val="g-pstyle0"/>
    <w:basedOn w:val="Normal"/>
    <w:uiPriority w:val="99"/>
    <w:qFormat/>
    <w:rsid w:val="00D97E7D"/>
    <w:pPr>
      <w:spacing w:before="100" w:beforeAutospacing="1" w:after="100" w:afterAutospacing="1"/>
    </w:pPr>
    <w:rPr>
      <w:rFonts w:eastAsia="Times New Roman"/>
      <w:sz w:val="24"/>
    </w:rPr>
  </w:style>
  <w:style w:type="paragraph" w:customStyle="1" w:styleId="g-pstyle1">
    <w:name w:val="g-pstyle1"/>
    <w:basedOn w:val="Normal"/>
    <w:uiPriority w:val="99"/>
    <w:qFormat/>
    <w:rsid w:val="00D97E7D"/>
    <w:pPr>
      <w:spacing w:before="100" w:beforeAutospacing="1" w:after="100" w:afterAutospacing="1"/>
    </w:pPr>
    <w:rPr>
      <w:rFonts w:eastAsia="Times New Roman"/>
      <w:sz w:val="24"/>
    </w:rPr>
  </w:style>
  <w:style w:type="paragraph" w:customStyle="1" w:styleId="g-asset-hed">
    <w:name w:val="g-asset-hed"/>
    <w:basedOn w:val="Normal"/>
    <w:uiPriority w:val="99"/>
    <w:qFormat/>
    <w:rsid w:val="00D97E7D"/>
    <w:pPr>
      <w:spacing w:before="100" w:beforeAutospacing="1" w:after="100" w:afterAutospacing="1"/>
    </w:pPr>
    <w:rPr>
      <w:rFonts w:eastAsia="Times New Roman"/>
      <w:sz w:val="24"/>
    </w:rPr>
  </w:style>
  <w:style w:type="paragraph" w:customStyle="1" w:styleId="js-tweet-text">
    <w:name w:val="js-tweet-text"/>
    <w:basedOn w:val="Normal"/>
    <w:uiPriority w:val="99"/>
    <w:qFormat/>
    <w:rsid w:val="00D97E7D"/>
    <w:pPr>
      <w:spacing w:before="100" w:beforeAutospacing="1" w:after="100" w:afterAutospacing="1"/>
    </w:pPr>
    <w:rPr>
      <w:rFonts w:ascii="Arial" w:hAnsi="Arial"/>
      <w:sz w:val="24"/>
    </w:rPr>
  </w:style>
  <w:style w:type="paragraph" w:customStyle="1" w:styleId="speech">
    <w:name w:val="speech"/>
    <w:basedOn w:val="Normal"/>
    <w:uiPriority w:val="99"/>
    <w:qFormat/>
    <w:rsid w:val="00D97E7D"/>
    <w:pPr>
      <w:spacing w:before="100" w:beforeAutospacing="1" w:after="100" w:afterAutospacing="1"/>
    </w:pPr>
    <w:rPr>
      <w:sz w:val="24"/>
    </w:rPr>
  </w:style>
  <w:style w:type="character" w:customStyle="1" w:styleId="adtext">
    <w:name w:val="adtext"/>
    <w:basedOn w:val="DefaultParagraphFont"/>
    <w:rsid w:val="00D97E7D"/>
  </w:style>
  <w:style w:type="character" w:customStyle="1" w:styleId="UL-Bold">
    <w:name w:val="UL-Bold"/>
    <w:basedOn w:val="DefaultParagraphFont"/>
    <w:rsid w:val="00D97E7D"/>
    <w:rPr>
      <w:u w:val="thick"/>
    </w:rPr>
  </w:style>
  <w:style w:type="character" w:customStyle="1" w:styleId="UL-None">
    <w:name w:val="UL-None"/>
    <w:basedOn w:val="DefaultParagraphFont"/>
    <w:rsid w:val="00D97E7D"/>
    <w:rPr>
      <w:strike w:val="0"/>
      <w:dstrike w:val="0"/>
      <w:u w:val="none"/>
      <w:effect w:val="none"/>
    </w:rPr>
  </w:style>
  <w:style w:type="character" w:customStyle="1" w:styleId="qu730rj69h">
    <w:name w:val="qu730rj69h"/>
    <w:basedOn w:val="DefaultParagraphFont"/>
    <w:rsid w:val="00D97E7D"/>
  </w:style>
  <w:style w:type="paragraph" w:customStyle="1" w:styleId="optext">
    <w:name w:val="optext"/>
    <w:basedOn w:val="Normal"/>
    <w:uiPriority w:val="99"/>
    <w:qFormat/>
    <w:rsid w:val="00D97E7D"/>
    <w:pPr>
      <w:spacing w:before="100" w:beforeAutospacing="1" w:after="100" w:afterAutospacing="1"/>
    </w:pPr>
    <w:rPr>
      <w:sz w:val="24"/>
    </w:rPr>
  </w:style>
  <w:style w:type="character" w:customStyle="1" w:styleId="lmy74qr12z">
    <w:name w:val="lmy74qr12z"/>
    <w:basedOn w:val="DefaultParagraphFont"/>
    <w:rsid w:val="00D97E7D"/>
  </w:style>
  <w:style w:type="character" w:customStyle="1" w:styleId="icr880">
    <w:name w:val="icr880"/>
    <w:basedOn w:val="DefaultParagraphFont"/>
    <w:rsid w:val="00D97E7D"/>
  </w:style>
  <w:style w:type="character" w:customStyle="1" w:styleId="hx23q54">
    <w:name w:val="hx23q54"/>
    <w:basedOn w:val="DefaultParagraphFont"/>
    <w:rsid w:val="00D97E7D"/>
  </w:style>
  <w:style w:type="character" w:customStyle="1" w:styleId="m-5348258726587825636gmail-style13ptbold">
    <w:name w:val="m_-5348258726587825636gmail-style13ptbold"/>
    <w:basedOn w:val="DefaultParagraphFont"/>
    <w:rsid w:val="00D97E7D"/>
  </w:style>
  <w:style w:type="character" w:customStyle="1" w:styleId="m-5348258726587825636gmail-styleunderline">
    <w:name w:val="m_-5348258726587825636gmail-styleunderline"/>
    <w:basedOn w:val="DefaultParagraphFont"/>
    <w:rsid w:val="00D97E7D"/>
  </w:style>
  <w:style w:type="character" w:customStyle="1" w:styleId="m4385445901877740177gmail-styleunderline">
    <w:name w:val="m_4385445901877740177gmail-styleunderline"/>
    <w:basedOn w:val="DefaultParagraphFont"/>
    <w:rsid w:val="00D97E7D"/>
  </w:style>
  <w:style w:type="character" w:customStyle="1" w:styleId="DDIUnderline">
    <w:name w:val="DDI Underline"/>
    <w:qFormat/>
    <w:rsid w:val="00D97E7D"/>
    <w:rPr>
      <w:rFonts w:ascii="Times New Roman" w:hAnsi="Times New Roman"/>
      <w:sz w:val="24"/>
      <w:u w:val="single"/>
    </w:rPr>
  </w:style>
  <w:style w:type="paragraph" w:customStyle="1" w:styleId="ALLCAPS">
    <w:name w:val="ALL CAPS"/>
    <w:basedOn w:val="Normal"/>
    <w:link w:val="ALLCAPSChar"/>
    <w:qFormat/>
    <w:rsid w:val="00D97E7D"/>
    <w:rPr>
      <w:rFonts w:eastAsia="Times New Roman"/>
      <w:b/>
      <w:caps/>
    </w:rPr>
  </w:style>
  <w:style w:type="character" w:customStyle="1" w:styleId="ALLCAPSChar">
    <w:name w:val="ALL CAPS Char"/>
    <w:basedOn w:val="DefaultParagraphFont"/>
    <w:link w:val="ALLCAPS"/>
    <w:rsid w:val="00D97E7D"/>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D97E7D"/>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D97E7D"/>
    <w:rPr>
      <w:rFonts w:ascii="Calibri" w:eastAsia="Times New Roman" w:hAnsi="Calibri"/>
      <w:b/>
    </w:rPr>
  </w:style>
  <w:style w:type="character" w:customStyle="1" w:styleId="Cites-AuthorDate">
    <w:name w:val="Cites-Author/Date"/>
    <w:rsid w:val="00D97E7D"/>
    <w:rPr>
      <w:rFonts w:ascii="Helvetica" w:hAnsi="Helvetica"/>
      <w:b/>
      <w:sz w:val="22"/>
      <w:szCs w:val="24"/>
      <w:u w:val="thick"/>
    </w:rPr>
  </w:style>
  <w:style w:type="paragraph" w:customStyle="1" w:styleId="CiteTag">
    <w:name w:val="Cite/Tag"/>
    <w:basedOn w:val="Normal"/>
    <w:uiPriority w:val="99"/>
    <w:qFormat/>
    <w:rsid w:val="00D97E7D"/>
    <w:rPr>
      <w:rFonts w:eastAsia="Cambria"/>
      <w:b/>
    </w:rPr>
  </w:style>
  <w:style w:type="character" w:customStyle="1" w:styleId="m489902567989944824gmail-style13ptbold">
    <w:name w:val="m_489902567989944824gmail-style13ptbold"/>
    <w:basedOn w:val="DefaultParagraphFont"/>
    <w:rsid w:val="00D97E7D"/>
  </w:style>
  <w:style w:type="character" w:customStyle="1" w:styleId="m489902567989944824gmail-styleunderline">
    <w:name w:val="m_489902567989944824gmail-styleunderline"/>
    <w:basedOn w:val="DefaultParagraphFont"/>
    <w:rsid w:val="00D97E7D"/>
  </w:style>
  <w:style w:type="character" w:customStyle="1" w:styleId="UnderlineCharChar3">
    <w:name w:val="Underline Char Char3"/>
    <w:rsid w:val="00D97E7D"/>
    <w:rPr>
      <w:szCs w:val="24"/>
      <w:u w:val="single"/>
      <w:lang w:val="en-US" w:eastAsia="en-US" w:bidi="ar-SA"/>
    </w:rPr>
  </w:style>
  <w:style w:type="character" w:customStyle="1" w:styleId="tl8wme">
    <w:name w:val="tl8wme"/>
    <w:basedOn w:val="DefaultParagraphFont"/>
    <w:rsid w:val="00D97E7D"/>
  </w:style>
  <w:style w:type="character" w:customStyle="1" w:styleId="Mention3">
    <w:name w:val="Mention3"/>
    <w:basedOn w:val="DefaultParagraphFont"/>
    <w:uiPriority w:val="99"/>
    <w:semiHidden/>
    <w:unhideWhenUsed/>
    <w:rsid w:val="00D97E7D"/>
    <w:rPr>
      <w:color w:val="2B579A"/>
      <w:shd w:val="clear" w:color="auto" w:fill="E6E6E6"/>
    </w:rPr>
  </w:style>
  <w:style w:type="character" w:customStyle="1" w:styleId="m-5251091010484660064gmail-style13ptbold">
    <w:name w:val="m_-5251091010484660064gmail-style13ptbold"/>
    <w:basedOn w:val="DefaultParagraphFont"/>
    <w:rsid w:val="00D97E7D"/>
  </w:style>
  <w:style w:type="character" w:customStyle="1" w:styleId="m-5251091010484660064gmail-styleunderline">
    <w:name w:val="m_-5251091010484660064gmail-styleunderline"/>
    <w:basedOn w:val="DefaultParagraphFont"/>
    <w:rsid w:val="00D97E7D"/>
  </w:style>
  <w:style w:type="character" w:customStyle="1" w:styleId="tablecaption">
    <w:name w:val="tablecaption"/>
    <w:basedOn w:val="DefaultParagraphFont"/>
    <w:rsid w:val="00D97E7D"/>
  </w:style>
  <w:style w:type="character" w:customStyle="1" w:styleId="StyleLatinHelvetica105ptBlack">
    <w:name w:val="Style (Latin) Helvetica 10.5 pt Black"/>
    <w:basedOn w:val="DefaultParagraphFont"/>
    <w:rsid w:val="00D97E7D"/>
    <w:rPr>
      <w:rFonts w:ascii="Times New Roman" w:hAnsi="Times New Roman"/>
      <w:color w:val="000000"/>
      <w:sz w:val="21"/>
    </w:rPr>
  </w:style>
  <w:style w:type="character" w:customStyle="1" w:styleId="Quotation">
    <w:name w:val="Quotation"/>
    <w:qFormat/>
    <w:rsid w:val="00D97E7D"/>
    <w:rPr>
      <w:rFonts w:ascii="Arial" w:hAnsi="Arial"/>
      <w:b/>
      <w:i/>
      <w:iCs/>
      <w:sz w:val="24"/>
      <w:u w:val="single"/>
    </w:rPr>
  </w:style>
  <w:style w:type="paragraph" w:customStyle="1" w:styleId="DateTime">
    <w:name w:val="DateTime"/>
    <w:basedOn w:val="Normal"/>
    <w:link w:val="DateTimeChar"/>
    <w:autoRedefine/>
    <w:uiPriority w:val="4"/>
    <w:qFormat/>
    <w:rsid w:val="00D97E7D"/>
  </w:style>
  <w:style w:type="character" w:customStyle="1" w:styleId="DateTimeChar">
    <w:name w:val="DateTime Char"/>
    <w:basedOn w:val="DefaultParagraphFont"/>
    <w:link w:val="DateTime"/>
    <w:uiPriority w:val="4"/>
    <w:rsid w:val="00D97E7D"/>
    <w:rPr>
      <w:rFonts w:ascii="Calibri" w:hAnsi="Calibri"/>
      <w:sz w:val="22"/>
    </w:rPr>
  </w:style>
  <w:style w:type="paragraph" w:customStyle="1" w:styleId="Lecture">
    <w:name w:val="Lecture"/>
    <w:next w:val="BodyText"/>
    <w:link w:val="LectureChar"/>
    <w:autoRedefine/>
    <w:uiPriority w:val="4"/>
    <w:qFormat/>
    <w:rsid w:val="00D97E7D"/>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D97E7D"/>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D97E7D"/>
  </w:style>
  <w:style w:type="character" w:customStyle="1" w:styleId="m-413333960618644972gmail-styleunderline">
    <w:name w:val="m_-413333960618644972gmail-styleunderline"/>
    <w:basedOn w:val="DefaultParagraphFont"/>
    <w:rsid w:val="00D97E7D"/>
  </w:style>
  <w:style w:type="character" w:customStyle="1" w:styleId="m8314098763611656848gmail-stylestylebold12pt">
    <w:name w:val="m_8314098763611656848gmail-stylestylebold12pt"/>
    <w:basedOn w:val="DefaultParagraphFont"/>
    <w:rsid w:val="00D97E7D"/>
  </w:style>
  <w:style w:type="character" w:customStyle="1" w:styleId="m8314098763611656848gmail-styleboldunderline">
    <w:name w:val="m_8314098763611656848gmail-styleboldunderline"/>
    <w:basedOn w:val="DefaultParagraphFont"/>
    <w:rsid w:val="00D97E7D"/>
  </w:style>
  <w:style w:type="paragraph" w:customStyle="1" w:styleId="Spacer">
    <w:name w:val="Spacer"/>
    <w:basedOn w:val="Heading1"/>
    <w:link w:val="SpacerChar"/>
    <w:autoRedefine/>
    <w:uiPriority w:val="4"/>
    <w:qFormat/>
    <w:rsid w:val="00D97E7D"/>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D97E7D"/>
    <w:rPr>
      <w:rFonts w:ascii="Georgia" w:eastAsiaTheme="majorEastAsia" w:hAnsi="Georgia" w:cstheme="majorBidi"/>
      <w:b/>
      <w:bCs/>
      <w:szCs w:val="32"/>
    </w:rPr>
  </w:style>
  <w:style w:type="paragraph" w:customStyle="1" w:styleId="msonormal0">
    <w:name w:val="msonormal"/>
    <w:basedOn w:val="Normal"/>
    <w:rsid w:val="00D97E7D"/>
    <w:pPr>
      <w:spacing w:before="100" w:beforeAutospacing="1" w:after="100" w:afterAutospacing="1"/>
    </w:pPr>
    <w:rPr>
      <w:rFonts w:eastAsia="Times New Roman"/>
      <w:sz w:val="24"/>
    </w:rPr>
  </w:style>
  <w:style w:type="paragraph" w:customStyle="1" w:styleId="TxBr41p1">
    <w:name w:val="TxBr_41p1"/>
    <w:basedOn w:val="Normal"/>
    <w:qFormat/>
    <w:rsid w:val="00D97E7D"/>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D97E7D"/>
    <w:rPr>
      <w:rFonts w:ascii="Georgia" w:eastAsia="Times New Roman" w:hAnsi="Georgia" w:cs="Arial" w:hint="default"/>
      <w:b/>
      <w:bCs/>
      <w:kern w:val="32"/>
      <w:sz w:val="28"/>
      <w:szCs w:val="32"/>
    </w:rPr>
  </w:style>
  <w:style w:type="character" w:customStyle="1" w:styleId="CiteReal0">
    <w:name w:val="CiteReal"/>
    <w:uiPriority w:val="1"/>
    <w:qFormat/>
    <w:rsid w:val="00D97E7D"/>
    <w:rPr>
      <w:rFonts w:ascii="Arial" w:hAnsi="Arial"/>
      <w:b/>
      <w:sz w:val="24"/>
      <w:u w:val="single"/>
    </w:rPr>
  </w:style>
  <w:style w:type="character" w:customStyle="1" w:styleId="dropcap1">
    <w:name w:val="dropcap1"/>
    <w:rsid w:val="00D97E7D"/>
  </w:style>
  <w:style w:type="paragraph" w:customStyle="1" w:styleId="Style42">
    <w:name w:val="Style42"/>
    <w:basedOn w:val="Normal"/>
    <w:uiPriority w:val="99"/>
    <w:rsid w:val="00D97E7D"/>
    <w:pPr>
      <w:spacing w:line="202" w:lineRule="exact"/>
      <w:jc w:val="both"/>
    </w:pPr>
    <w:rPr>
      <w:rFonts w:ascii="Palatino Linotype" w:hAnsi="Palatino Linotype" w:cs="Palatino Linotype"/>
    </w:rPr>
  </w:style>
  <w:style w:type="character" w:customStyle="1" w:styleId="FontStyle72">
    <w:name w:val="Font Style72"/>
    <w:uiPriority w:val="99"/>
    <w:rsid w:val="00D97E7D"/>
    <w:rPr>
      <w:rFonts w:ascii="Cambria" w:hAnsi="Cambria" w:cs="Cambria" w:hint="default"/>
      <w:sz w:val="16"/>
      <w:szCs w:val="16"/>
    </w:rPr>
  </w:style>
  <w:style w:type="character" w:customStyle="1" w:styleId="FontStyle73">
    <w:name w:val="Font Style73"/>
    <w:uiPriority w:val="99"/>
    <w:rsid w:val="00D97E7D"/>
    <w:rPr>
      <w:rFonts w:ascii="Cambria" w:hAnsi="Cambria" w:cs="Cambria" w:hint="default"/>
      <w:i/>
      <w:iCs/>
      <w:sz w:val="16"/>
      <w:szCs w:val="16"/>
    </w:rPr>
  </w:style>
  <w:style w:type="character" w:customStyle="1" w:styleId="UnderlinestyleChar20">
    <w:name w:val="Underline style Char2"/>
    <w:rsid w:val="00D97E7D"/>
    <w:rPr>
      <w:sz w:val="22"/>
      <w:szCs w:val="24"/>
      <w:u w:val="single"/>
      <w:lang w:val="en-US" w:eastAsia="en-US" w:bidi="ar-SA"/>
    </w:rPr>
  </w:style>
  <w:style w:type="character" w:customStyle="1" w:styleId="FontStyle49">
    <w:name w:val="Font Style49"/>
    <w:uiPriority w:val="99"/>
    <w:rsid w:val="00D97E7D"/>
    <w:rPr>
      <w:rFonts w:ascii="Cambria" w:hAnsi="Cambria" w:cs="Cambria"/>
      <w:sz w:val="20"/>
      <w:szCs w:val="20"/>
    </w:rPr>
  </w:style>
  <w:style w:type="character" w:customStyle="1" w:styleId="FontStyle50">
    <w:name w:val="Font Style50"/>
    <w:uiPriority w:val="99"/>
    <w:rsid w:val="00D97E7D"/>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D97E7D"/>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D97E7D"/>
    <w:rPr>
      <w:rFonts w:ascii="Cambria" w:eastAsia="Cambria" w:hAnsi="Cambria" w:cs="Cambria"/>
      <w:spacing w:val="-3"/>
      <w:sz w:val="22"/>
      <w:szCs w:val="20"/>
    </w:rPr>
  </w:style>
  <w:style w:type="character" w:customStyle="1" w:styleId="kn">
    <w:name w:val="kn"/>
    <w:basedOn w:val="DefaultParagraphFont"/>
    <w:rsid w:val="00D97E7D"/>
  </w:style>
  <w:style w:type="character" w:customStyle="1" w:styleId="StyleStyleUnderlineUnderlineStyleBoldUnderlineIntenseEmphas">
    <w:name w:val="Style Style UnderlineUnderlineStyle Bold UnderlineIntense Emphas..."/>
    <w:basedOn w:val="DefaultParagraphFont"/>
    <w:rsid w:val="00D97E7D"/>
    <w:rPr>
      <w:b/>
      <w:bCs/>
      <w:sz w:val="26"/>
      <w:u w:val="single"/>
    </w:rPr>
  </w:style>
  <w:style w:type="character" w:customStyle="1" w:styleId="articoloinside">
    <w:name w:val="articolo_inside"/>
    <w:rsid w:val="00D97E7D"/>
  </w:style>
  <w:style w:type="paragraph" w:customStyle="1" w:styleId="pagetools">
    <w:name w:val="pagetools"/>
    <w:basedOn w:val="Normal"/>
    <w:rsid w:val="00D97E7D"/>
    <w:pPr>
      <w:spacing w:before="100" w:beforeAutospacing="1" w:after="100" w:afterAutospacing="1"/>
    </w:pPr>
    <w:rPr>
      <w:rFonts w:ascii="Cambria" w:eastAsia="Cambria" w:hAnsi="Cambria"/>
      <w:sz w:val="24"/>
    </w:rPr>
  </w:style>
  <w:style w:type="character" w:customStyle="1" w:styleId="job">
    <w:name w:val="job"/>
    <w:basedOn w:val="DefaultParagraphFont"/>
    <w:rsid w:val="00D97E7D"/>
  </w:style>
  <w:style w:type="character" w:customStyle="1" w:styleId="publisher">
    <w:name w:val="publisher"/>
    <w:basedOn w:val="DefaultParagraphFont"/>
    <w:rsid w:val="00D97E7D"/>
  </w:style>
  <w:style w:type="character" w:customStyle="1" w:styleId="pubyear">
    <w:name w:val="pubyear"/>
    <w:basedOn w:val="DefaultParagraphFont"/>
    <w:rsid w:val="00D97E7D"/>
  </w:style>
  <w:style w:type="character" w:customStyle="1" w:styleId="pubcity">
    <w:name w:val="pubcity"/>
    <w:basedOn w:val="DefaultParagraphFont"/>
    <w:rsid w:val="00D97E7D"/>
  </w:style>
  <w:style w:type="paragraph" w:customStyle="1" w:styleId="C-Text">
    <w:name w:val="C-Text"/>
    <w:basedOn w:val="Normal"/>
    <w:rsid w:val="00D97E7D"/>
    <w:pPr>
      <w:tabs>
        <w:tab w:val="num" w:pos="720"/>
      </w:tabs>
      <w:ind w:left="720" w:hanging="360"/>
    </w:pPr>
    <w:rPr>
      <w:rFonts w:ascii="Book Antiqua" w:hAnsi="Book Antiqua"/>
      <w:sz w:val="24"/>
    </w:rPr>
  </w:style>
  <w:style w:type="character" w:customStyle="1" w:styleId="ecdate">
    <w:name w:val="ec_date"/>
    <w:basedOn w:val="DefaultParagraphFont"/>
    <w:rsid w:val="00D97E7D"/>
    <w:rPr>
      <w:rFonts w:ascii="Symbol" w:hAnsi="Symbol" w:hint="default"/>
      <w:sz w:val="20"/>
      <w:szCs w:val="20"/>
      <w:shd w:val="clear" w:color="auto" w:fill="FFFFFF"/>
    </w:rPr>
  </w:style>
  <w:style w:type="paragraph" w:customStyle="1" w:styleId="ecmsonormal">
    <w:name w:val="ec_msonormal"/>
    <w:basedOn w:val="Normal"/>
    <w:rsid w:val="00D97E7D"/>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D97E7D"/>
  </w:style>
  <w:style w:type="character" w:customStyle="1" w:styleId="articleheadline">
    <w:name w:val="articleheadline"/>
    <w:basedOn w:val="DefaultParagraphFont"/>
    <w:rsid w:val="00D97E7D"/>
  </w:style>
  <w:style w:type="paragraph" w:customStyle="1" w:styleId="u-intro">
    <w:name w:val="u-intro"/>
    <w:basedOn w:val="Normal"/>
    <w:rsid w:val="00D97E7D"/>
    <w:pPr>
      <w:spacing w:before="100" w:beforeAutospacing="1" w:after="100" w:afterAutospacing="1"/>
    </w:pPr>
    <w:rPr>
      <w:rFonts w:ascii="Georgia" w:hAnsi="Georgia"/>
      <w:sz w:val="24"/>
    </w:rPr>
  </w:style>
  <w:style w:type="character" w:customStyle="1" w:styleId="u-byline">
    <w:name w:val="u-byline"/>
    <w:basedOn w:val="DefaultParagraphFont"/>
    <w:rsid w:val="00D97E7D"/>
  </w:style>
  <w:style w:type="character" w:customStyle="1" w:styleId="articlebya">
    <w:name w:val="articleby_a"/>
    <w:basedOn w:val="DefaultParagraphFont"/>
    <w:rsid w:val="00D97E7D"/>
  </w:style>
  <w:style w:type="character" w:customStyle="1" w:styleId="popupwinby">
    <w:name w:val="popupwinby"/>
    <w:basedOn w:val="DefaultParagraphFont"/>
    <w:rsid w:val="00D97E7D"/>
  </w:style>
  <w:style w:type="character" w:customStyle="1" w:styleId="storyheader">
    <w:name w:val="storyheader"/>
    <w:basedOn w:val="DefaultParagraphFont"/>
    <w:rsid w:val="00D97E7D"/>
  </w:style>
  <w:style w:type="character" w:customStyle="1" w:styleId="marron">
    <w:name w:val="marron"/>
    <w:basedOn w:val="DefaultParagraphFont"/>
    <w:rsid w:val="00D97E7D"/>
  </w:style>
  <w:style w:type="paragraph" w:customStyle="1" w:styleId="StyleNormalWeb10pt">
    <w:name w:val="Style Normal (Web) + 10 pt"/>
    <w:basedOn w:val="NormalWeb"/>
    <w:next w:val="Normal"/>
    <w:rsid w:val="00D97E7D"/>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D97E7D"/>
    <w:rPr>
      <w:szCs w:val="24"/>
      <w:lang w:val="en-US" w:eastAsia="en-US" w:bidi="ar-SA"/>
    </w:rPr>
  </w:style>
  <w:style w:type="paragraph" w:customStyle="1" w:styleId="TagCiteShells">
    <w:name w:val="Tag/Cite/Shells"/>
    <w:basedOn w:val="Normal"/>
    <w:rsid w:val="00D97E7D"/>
    <w:rPr>
      <w:rFonts w:ascii="Georgia" w:hAnsi="Georgia"/>
      <w:b/>
    </w:rPr>
  </w:style>
  <w:style w:type="paragraph" w:customStyle="1" w:styleId="DefinitionTerm">
    <w:name w:val="Definition Term"/>
    <w:basedOn w:val="Normal"/>
    <w:next w:val="Normal"/>
    <w:rsid w:val="00D97E7D"/>
    <w:rPr>
      <w:rFonts w:ascii="Georgia" w:hAnsi="Georgia"/>
      <w:snapToGrid w:val="0"/>
      <w:sz w:val="24"/>
    </w:rPr>
  </w:style>
  <w:style w:type="character" w:customStyle="1" w:styleId="Style3CharChar">
    <w:name w:val="Style3 Char Char"/>
    <w:basedOn w:val="DefaultParagraphFont"/>
    <w:rsid w:val="00D97E7D"/>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D97E7D"/>
    <w:pPr>
      <w:spacing w:after="60"/>
    </w:pPr>
    <w:rPr>
      <w:rFonts w:ascii="Georgia" w:eastAsia="Segoe UI" w:hAnsi="Georgia" w:cs="Cambria"/>
      <w:caps/>
      <w:sz w:val="20"/>
      <w:lang w:eastAsia="zh-CN"/>
    </w:rPr>
  </w:style>
  <w:style w:type="character" w:customStyle="1" w:styleId="NormalChar0">
    <w:name w:val="Normal Char"/>
    <w:basedOn w:val="DefaultParagraphFont"/>
    <w:rsid w:val="00D97E7D"/>
    <w:rPr>
      <w:lang w:eastAsia="en-US"/>
    </w:rPr>
  </w:style>
  <w:style w:type="character" w:customStyle="1" w:styleId="BoldUnderlineChar2">
    <w:name w:val="Bold + Underline Char"/>
    <w:basedOn w:val="DefaultParagraphFont"/>
    <w:rsid w:val="00D97E7D"/>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D97E7D"/>
  </w:style>
  <w:style w:type="character" w:customStyle="1" w:styleId="CharacterStyle7">
    <w:name w:val="Character Style 7"/>
    <w:rsid w:val="00D97E7D"/>
    <w:rPr>
      <w:rFonts w:ascii="Trebuchet MS" w:hAnsi="Trebuchet MS" w:cs="Trebuchet MS"/>
      <w:sz w:val="20"/>
      <w:szCs w:val="20"/>
      <w:u w:val="single"/>
    </w:rPr>
  </w:style>
  <w:style w:type="character" w:customStyle="1" w:styleId="StyleStyle4Char">
    <w:name w:val="Style Style4 + Char"/>
    <w:basedOn w:val="DefaultParagraphFont"/>
    <w:rsid w:val="00D97E7D"/>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D97E7D"/>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D97E7D"/>
    <w:rPr>
      <w:rFonts w:ascii="Symbol" w:hAnsi="Symbol"/>
      <w:sz w:val="21"/>
      <w:szCs w:val="21"/>
      <w:u w:val="thick"/>
    </w:rPr>
  </w:style>
  <w:style w:type="paragraph" w:customStyle="1" w:styleId="Cite8">
    <w:name w:val="Cite8"/>
    <w:basedOn w:val="Normal"/>
    <w:autoRedefine/>
    <w:qFormat/>
    <w:rsid w:val="00D97E7D"/>
    <w:rPr>
      <w:rFonts w:ascii="Trebuchet MS" w:eastAsia="Verdana" w:hAnsi="Trebuchet MS" w:cs="Cambria"/>
      <w:sz w:val="16"/>
    </w:rPr>
  </w:style>
  <w:style w:type="paragraph" w:customStyle="1" w:styleId="8font">
    <w:name w:val="8font"/>
    <w:basedOn w:val="Normal"/>
    <w:next w:val="Normal"/>
    <w:autoRedefine/>
    <w:qFormat/>
    <w:rsid w:val="00D97E7D"/>
    <w:rPr>
      <w:rFonts w:ascii="Georgia" w:eastAsia="Cambria Math" w:hAnsi="Georgia" w:cs="Cambria"/>
      <w:sz w:val="16"/>
      <w:szCs w:val="16"/>
    </w:rPr>
  </w:style>
  <w:style w:type="paragraph" w:customStyle="1" w:styleId="BoldUnderlineChar20">
    <w:name w:val="BoldUnderline Char2"/>
    <w:link w:val="BoldUnderlineChar2Char"/>
    <w:rsid w:val="00D97E7D"/>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D97E7D"/>
    <w:rPr>
      <w:rFonts w:ascii="Times New Roman" w:eastAsia="Times New Roman" w:hAnsi="Times New Roman" w:cs="Times New Roman"/>
      <w:b/>
      <w:sz w:val="20"/>
      <w:u w:val="single"/>
    </w:rPr>
  </w:style>
  <w:style w:type="character" w:customStyle="1" w:styleId="UnderlineCharChar4">
    <w:name w:val="Underline Char Char4"/>
    <w:rsid w:val="00D97E7D"/>
    <w:rPr>
      <w:szCs w:val="24"/>
      <w:u w:val="single"/>
      <w:lang w:val="en-US" w:eastAsia="en-US" w:bidi="ar-SA"/>
    </w:rPr>
  </w:style>
  <w:style w:type="character" w:customStyle="1" w:styleId="BoldUnderlineCharChar3">
    <w:name w:val="BoldUnderline Char Char3"/>
    <w:rsid w:val="00D97E7D"/>
    <w:rPr>
      <w:b/>
      <w:szCs w:val="24"/>
      <w:u w:val="single"/>
      <w:lang w:val="en-US" w:eastAsia="en-US" w:bidi="ar-SA"/>
    </w:rPr>
  </w:style>
  <w:style w:type="character" w:customStyle="1" w:styleId="BoldUnderlineCharChar2">
    <w:name w:val="BoldUnderline Char Char2"/>
    <w:rsid w:val="00D97E7D"/>
    <w:rPr>
      <w:b/>
      <w:szCs w:val="24"/>
      <w:u w:val="single"/>
      <w:lang w:val="en-US" w:eastAsia="en-US" w:bidi="ar-SA"/>
    </w:rPr>
  </w:style>
  <w:style w:type="paragraph" w:customStyle="1" w:styleId="UnderlineCard0">
    <w:name w:val="UnderlineCard"/>
    <w:basedOn w:val="Heading3"/>
    <w:link w:val="UnderlineCardChar0"/>
    <w:qFormat/>
    <w:rsid w:val="00D97E7D"/>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D97E7D"/>
    <w:rPr>
      <w:rFonts w:ascii="Georgia" w:eastAsia="Calibri" w:hAnsi="Georgia" w:cs="Times New Roman"/>
      <w:sz w:val="20"/>
      <w:szCs w:val="20"/>
      <w:u w:val="single"/>
      <w:lang w:val="x-none" w:eastAsia="x-none"/>
    </w:rPr>
  </w:style>
  <w:style w:type="character" w:customStyle="1" w:styleId="5Notunderlined">
    <w:name w:val="5 Not underlined"/>
    <w:rsid w:val="00D97E7D"/>
    <w:rPr>
      <w:rFonts w:ascii="Times New Roman" w:hAnsi="Times New Roman"/>
      <w:sz w:val="16"/>
    </w:rPr>
  </w:style>
  <w:style w:type="character" w:customStyle="1" w:styleId="volume-issue">
    <w:name w:val="volume-issue"/>
    <w:rsid w:val="00D97E7D"/>
    <w:rPr>
      <w:rFonts w:cs="Times New Roman"/>
    </w:rPr>
  </w:style>
  <w:style w:type="character" w:customStyle="1" w:styleId="storytext">
    <w:name w:val="storytext"/>
    <w:basedOn w:val="DefaultParagraphFont"/>
    <w:rsid w:val="00D97E7D"/>
  </w:style>
  <w:style w:type="character" w:customStyle="1" w:styleId="boldness1">
    <w:name w:val="boldness1"/>
    <w:rsid w:val="00D97E7D"/>
  </w:style>
  <w:style w:type="paragraph" w:customStyle="1" w:styleId="Cardd">
    <w:name w:val="Cardd"/>
    <w:basedOn w:val="Normal"/>
    <w:uiPriority w:val="4"/>
    <w:qFormat/>
    <w:rsid w:val="00D97E7D"/>
    <w:pPr>
      <w:ind w:left="288" w:right="288"/>
    </w:pPr>
    <w:rPr>
      <w:rFonts w:ascii="Georgia" w:hAnsi="Georgia"/>
    </w:rPr>
  </w:style>
  <w:style w:type="paragraph" w:customStyle="1" w:styleId="document0">
    <w:name w:val="document"/>
    <w:basedOn w:val="Normal"/>
    <w:rsid w:val="00D97E7D"/>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D97E7D"/>
  </w:style>
  <w:style w:type="character" w:customStyle="1" w:styleId="aa">
    <w:name w:val="_"/>
    <w:basedOn w:val="DefaultParagraphFont"/>
    <w:rsid w:val="00D97E7D"/>
  </w:style>
  <w:style w:type="paragraph" w:customStyle="1" w:styleId="Shrink6">
    <w:name w:val="Shrink 6"/>
    <w:basedOn w:val="Normal"/>
    <w:qFormat/>
    <w:rsid w:val="00D97E7D"/>
    <w:rPr>
      <w:rFonts w:ascii="Georgia" w:eastAsia="Calibri" w:hAnsi="Georgia"/>
      <w:sz w:val="12"/>
    </w:rPr>
  </w:style>
  <w:style w:type="character" w:customStyle="1" w:styleId="messagecontent">
    <w:name w:val="message_content"/>
    <w:rsid w:val="00D97E7D"/>
  </w:style>
  <w:style w:type="paragraph" w:customStyle="1" w:styleId="BriefTitleWorks">
    <w:name w:val="Brief Title Works"/>
    <w:basedOn w:val="Heading1"/>
    <w:link w:val="BriefTitleWorksChar"/>
    <w:rsid w:val="00D97E7D"/>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D97E7D"/>
    <w:rPr>
      <w:rFonts w:ascii="Georgia" w:eastAsia="Times New Roman" w:hAnsi="Georgia" w:cs="Arial"/>
      <w:b/>
      <w:bCs/>
      <w:kern w:val="32"/>
      <w:szCs w:val="32"/>
      <w:u w:val="single"/>
    </w:rPr>
  </w:style>
  <w:style w:type="character" w:customStyle="1" w:styleId="twelptblackblack1">
    <w:name w:val="twelptblackblack1"/>
    <w:basedOn w:val="DefaultParagraphFont"/>
    <w:rsid w:val="00D97E7D"/>
    <w:rPr>
      <w:rFonts w:ascii="Verdana" w:hAnsi="Verdana" w:hint="default"/>
      <w:color w:val="000000"/>
      <w:sz w:val="16"/>
      <w:szCs w:val="16"/>
    </w:rPr>
  </w:style>
  <w:style w:type="character" w:customStyle="1" w:styleId="Heading3CharCharCharChar1">
    <w:name w:val="Heading 3 Char Char Char Char1"/>
    <w:rsid w:val="00D97E7D"/>
    <w:rPr>
      <w:rFonts w:cs="Arial"/>
      <w:bCs/>
      <w:szCs w:val="26"/>
      <w:u w:val="single"/>
      <w:lang w:val="en-US" w:eastAsia="en-US" w:bidi="ar-SA"/>
    </w:rPr>
  </w:style>
  <w:style w:type="paragraph" w:customStyle="1" w:styleId="conintrotext">
    <w:name w:val="conintrotext"/>
    <w:basedOn w:val="Normal"/>
    <w:uiPriority w:val="99"/>
    <w:rsid w:val="00D97E7D"/>
    <w:pPr>
      <w:spacing w:before="100" w:beforeAutospacing="1" w:after="100" w:afterAutospacing="1"/>
    </w:pPr>
    <w:rPr>
      <w:rFonts w:ascii="Georgia" w:eastAsia="Times New Roman" w:hAnsi="Georgia"/>
      <w:sz w:val="24"/>
    </w:rPr>
  </w:style>
  <w:style w:type="character" w:customStyle="1" w:styleId="comment-body">
    <w:name w:val="comment-body"/>
    <w:rsid w:val="00D97E7D"/>
  </w:style>
  <w:style w:type="character" w:customStyle="1" w:styleId="UnderlineCharCharChar1">
    <w:name w:val="Underline Char Char Char1"/>
    <w:rsid w:val="00D97E7D"/>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D97E7D"/>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D97E7D"/>
    <w:rPr>
      <w:rFonts w:asciiTheme="minorHAnsi" w:eastAsia="MS Mincho" w:hAnsiTheme="minorHAnsi"/>
      <w:b/>
      <w:sz w:val="24"/>
      <w:u w:val="single"/>
    </w:rPr>
  </w:style>
  <w:style w:type="character" w:customStyle="1" w:styleId="mw-headline">
    <w:name w:val="mw-headline"/>
    <w:rsid w:val="00D97E7D"/>
  </w:style>
  <w:style w:type="character" w:customStyle="1" w:styleId="flagicon">
    <w:name w:val="flagicon"/>
    <w:rsid w:val="00D97E7D"/>
  </w:style>
  <w:style w:type="paragraph" w:customStyle="1" w:styleId="assert">
    <w:name w:val="assert"/>
    <w:basedOn w:val="Normal"/>
    <w:uiPriority w:val="99"/>
    <w:rsid w:val="00D97E7D"/>
    <w:pPr>
      <w:spacing w:before="100" w:beforeAutospacing="1" w:after="100" w:afterAutospacing="1"/>
    </w:pPr>
    <w:rPr>
      <w:rFonts w:ascii="Georgia" w:eastAsia="Times New Roman" w:hAnsi="Georgia"/>
      <w:sz w:val="24"/>
    </w:rPr>
  </w:style>
  <w:style w:type="character" w:customStyle="1" w:styleId="apturelink">
    <w:name w:val="apturelink"/>
    <w:rsid w:val="00D97E7D"/>
  </w:style>
  <w:style w:type="character" w:customStyle="1" w:styleId="apturelinkicon">
    <w:name w:val="apturelinkicon"/>
    <w:rsid w:val="00D97E7D"/>
  </w:style>
  <w:style w:type="paragraph" w:customStyle="1" w:styleId="Default1">
    <w:name w:val="Default1"/>
    <w:basedOn w:val="Default"/>
    <w:next w:val="Default"/>
    <w:uiPriority w:val="99"/>
    <w:rsid w:val="00D97E7D"/>
    <w:rPr>
      <w:color w:val="auto"/>
    </w:rPr>
  </w:style>
  <w:style w:type="paragraph" w:customStyle="1" w:styleId="center">
    <w:name w:val="center"/>
    <w:basedOn w:val="Normal"/>
    <w:uiPriority w:val="99"/>
    <w:rsid w:val="00D97E7D"/>
    <w:pPr>
      <w:spacing w:before="100" w:beforeAutospacing="1" w:after="100" w:afterAutospacing="1"/>
    </w:pPr>
    <w:rPr>
      <w:rFonts w:ascii="Georgia" w:eastAsia="Times New Roman" w:hAnsi="Georgia"/>
      <w:sz w:val="24"/>
    </w:rPr>
  </w:style>
  <w:style w:type="character" w:customStyle="1" w:styleId="LittleChar">
    <w:name w:val="Little Char"/>
    <w:link w:val="Little"/>
    <w:rsid w:val="00D97E7D"/>
    <w:rPr>
      <w:rFonts w:ascii="Calibri" w:eastAsia="Times New Roman" w:hAnsi="Calibri"/>
      <w:sz w:val="16"/>
    </w:rPr>
  </w:style>
  <w:style w:type="character" w:customStyle="1" w:styleId="UnderlineChar1Char">
    <w:name w:val="Underline Char1 Char"/>
    <w:rsid w:val="00D97E7D"/>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D97E7D"/>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D97E7D"/>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D97E7D"/>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D97E7D"/>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D97E7D"/>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D97E7D"/>
    <w:rPr>
      <w:rFonts w:asciiTheme="minorHAnsi" w:eastAsia="MS Mincho" w:hAnsiTheme="minorHAnsi"/>
      <w:b/>
      <w:sz w:val="24"/>
      <w:u w:val="single"/>
    </w:rPr>
  </w:style>
  <w:style w:type="paragraph" w:customStyle="1" w:styleId="CardBody">
    <w:name w:val="Card Body"/>
    <w:basedOn w:val="Normal"/>
    <w:link w:val="CardBodyChar"/>
    <w:rsid w:val="00D97E7D"/>
    <w:rPr>
      <w:rFonts w:ascii="Georgia" w:eastAsia="Times New Roman" w:hAnsi="Georgia"/>
      <w:sz w:val="16"/>
    </w:rPr>
  </w:style>
  <w:style w:type="character" w:customStyle="1" w:styleId="CardBodyChar">
    <w:name w:val="Card Body Char"/>
    <w:link w:val="CardBody"/>
    <w:rsid w:val="00D97E7D"/>
    <w:rPr>
      <w:rFonts w:ascii="Georgia" w:eastAsia="Times New Roman" w:hAnsi="Georgia"/>
      <w:sz w:val="16"/>
    </w:rPr>
  </w:style>
  <w:style w:type="character" w:customStyle="1" w:styleId="ptitleinside">
    <w:name w:val="p_title_inside"/>
    <w:rsid w:val="00D97E7D"/>
  </w:style>
  <w:style w:type="paragraph" w:customStyle="1" w:styleId="StyleBoldandUnderlineChar11ptBorderSinglesolidline">
    <w:name w:val="Style Bold and Underline Char + 11 pt Border: : (Single solid line..."/>
    <w:link w:val="StyleBoldandUnderlineChar11ptBorderSinglesolidlineChar"/>
    <w:rsid w:val="00D97E7D"/>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D97E7D"/>
    <w:rPr>
      <w:rFonts w:eastAsia="Times New Roman"/>
      <w:b/>
      <w:bCs/>
      <w:sz w:val="22"/>
      <w:szCs w:val="20"/>
      <w:u w:val="single"/>
      <w:bdr w:val="single" w:sz="4" w:space="0" w:color="auto"/>
    </w:rPr>
  </w:style>
  <w:style w:type="paragraph" w:customStyle="1" w:styleId="Indentation">
    <w:name w:val="Indentation"/>
    <w:basedOn w:val="Normal"/>
    <w:uiPriority w:val="99"/>
    <w:rsid w:val="00D97E7D"/>
    <w:pPr>
      <w:ind w:left="288" w:right="288"/>
    </w:pPr>
    <w:rPr>
      <w:rFonts w:ascii="Georgia" w:hAnsi="Georgia"/>
    </w:rPr>
  </w:style>
  <w:style w:type="character" w:customStyle="1" w:styleId="StyleUnderlineCharChar9ptBold">
    <w:name w:val="Style Underline Char Char + 9 pt Bold"/>
    <w:rsid w:val="00D97E7D"/>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D97E7D"/>
    <w:rPr>
      <w:rFonts w:ascii="Georgia" w:eastAsia="Times New Roman" w:hAnsi="Georgia"/>
      <w:u w:val="single"/>
    </w:rPr>
  </w:style>
  <w:style w:type="character" w:customStyle="1" w:styleId="StyleStyle4ArialNarrow9ptChar">
    <w:name w:val="Style Style4 + Arial Narrow 9 pt Char"/>
    <w:link w:val="StyleStyle4ArialNarrow9pt"/>
    <w:rsid w:val="00D97E7D"/>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D97E7D"/>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D97E7D"/>
    <w:rPr>
      <w:rFonts w:ascii="Georgia" w:eastAsia="Times New Roman" w:hAnsi="Georgia"/>
      <w:b/>
      <w:bCs/>
      <w:sz w:val="22"/>
      <w:u w:val="single"/>
    </w:rPr>
  </w:style>
  <w:style w:type="character" w:customStyle="1" w:styleId="StyleBoldandUnderlineCharChar29pt">
    <w:name w:val="Style Bold and Underline Char Char2 + 9 pt"/>
    <w:rsid w:val="00D97E7D"/>
    <w:rPr>
      <w:rFonts w:ascii="Times New Roman" w:hAnsi="Times New Roman"/>
      <w:b/>
      <w:bCs/>
      <w:noProof w:val="0"/>
      <w:sz w:val="20"/>
      <w:u w:val="single"/>
    </w:rPr>
  </w:style>
  <w:style w:type="character" w:customStyle="1" w:styleId="StyleUnderlineCharChar19pt">
    <w:name w:val="Style Underline Char Char1 + 9 pt"/>
    <w:rsid w:val="00D97E7D"/>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D97E7D"/>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D97E7D"/>
    <w:rPr>
      <w:rFonts w:ascii="Georgia" w:eastAsia="Times New Roman" w:hAnsi="Georgia"/>
      <w:b/>
      <w:smallCaps/>
      <w:sz w:val="24"/>
      <w:szCs w:val="24"/>
      <w:u w:val="single"/>
    </w:rPr>
  </w:style>
  <w:style w:type="character" w:customStyle="1" w:styleId="CardTextCharChar">
    <w:name w:val="Card Text Char Char"/>
    <w:rsid w:val="00D97E7D"/>
    <w:rPr>
      <w:rFonts w:ascii="Times New Roman" w:eastAsia="Times New Roman" w:hAnsi="Times New Roman" w:cs="Times New Roman"/>
      <w:sz w:val="20"/>
      <w:szCs w:val="20"/>
    </w:rPr>
  </w:style>
  <w:style w:type="character" w:customStyle="1" w:styleId="Underline-Highlighted-WFU">
    <w:name w:val="Underline-Highlighted-WFU"/>
    <w:uiPriority w:val="1"/>
    <w:qFormat/>
    <w:rsid w:val="00D97E7D"/>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D97E7D"/>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D97E7D"/>
    <w:rPr>
      <w:rFonts w:ascii="Times New Roman" w:hAnsi="Times New Roman"/>
      <w:sz w:val="24"/>
      <w:u w:val="single"/>
      <w:bdr w:val="none" w:sz="0" w:space="0" w:color="auto"/>
      <w:shd w:val="clear" w:color="auto" w:fill="auto"/>
    </w:rPr>
  </w:style>
  <w:style w:type="character" w:customStyle="1" w:styleId="FifthChar">
    <w:name w:val="Fifth Char"/>
    <w:link w:val="Fifth"/>
    <w:rsid w:val="00D97E7D"/>
    <w:rPr>
      <w:rFonts w:ascii="Arial" w:eastAsia="Calibri" w:hAnsi="Arial"/>
      <w:sz w:val="22"/>
    </w:rPr>
  </w:style>
  <w:style w:type="paragraph" w:customStyle="1" w:styleId="Third">
    <w:name w:val="Third"/>
    <w:basedOn w:val="Normal"/>
    <w:link w:val="ThirdChar"/>
    <w:rsid w:val="00D97E7D"/>
    <w:rPr>
      <w:rFonts w:ascii="Georgia" w:eastAsia="Times New Roman" w:hAnsi="Georgia"/>
      <w:b/>
      <w:u w:val="single"/>
      <w:lang w:val="x-none" w:eastAsia="x-none"/>
    </w:rPr>
  </w:style>
  <w:style w:type="character" w:customStyle="1" w:styleId="ThirdChar">
    <w:name w:val="Third Char"/>
    <w:link w:val="Third"/>
    <w:rsid w:val="00D97E7D"/>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next w:val="Normal"/>
    <w:rsid w:val="00D97E7D"/>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D97E7D"/>
  </w:style>
  <w:style w:type="paragraph" w:customStyle="1" w:styleId="DebateUnderlineBoldChar">
    <w:name w:val="Debate Underline Bold Char"/>
    <w:basedOn w:val="Normal"/>
    <w:link w:val="DebateUnderlineBoldCharChar"/>
    <w:rsid w:val="00D97E7D"/>
    <w:pPr>
      <w:jc w:val="both"/>
    </w:pPr>
    <w:rPr>
      <w:rFonts w:ascii="Georgia" w:eastAsia="Times New Roman" w:hAnsi="Georgia"/>
      <w:b/>
      <w:u w:val="thick"/>
    </w:rPr>
  </w:style>
  <w:style w:type="character" w:customStyle="1" w:styleId="DebateUnderlineBoldCharChar">
    <w:name w:val="Debate Underline Bold Char Char"/>
    <w:link w:val="DebateUnderlineBoldChar"/>
    <w:rsid w:val="00D97E7D"/>
    <w:rPr>
      <w:rFonts w:ascii="Georgia" w:eastAsia="Times New Roman" w:hAnsi="Georgia"/>
      <w:b/>
      <w:sz w:val="22"/>
      <w:u w:val="thick"/>
    </w:rPr>
  </w:style>
  <w:style w:type="character" w:customStyle="1" w:styleId="bloctitlesChar">
    <w:name w:val="bloc titles Char"/>
    <w:link w:val="bloctitles"/>
    <w:rsid w:val="00D97E7D"/>
    <w:rPr>
      <w:rFonts w:ascii="Calibri" w:eastAsia="Malgun Gothic" w:hAnsi="Calibri" w:cs="Arial"/>
      <w:b/>
      <w:kern w:val="32"/>
      <w:sz w:val="32"/>
      <w:szCs w:val="32"/>
      <w:u w:val="single"/>
    </w:rPr>
  </w:style>
  <w:style w:type="paragraph" w:customStyle="1" w:styleId="CiteSmallText">
    <w:name w:val="Cite Small Text"/>
    <w:basedOn w:val="Normal"/>
    <w:uiPriority w:val="99"/>
    <w:rsid w:val="00D97E7D"/>
    <w:pPr>
      <w:widowControl w:val="0"/>
      <w:spacing w:after="200"/>
    </w:pPr>
    <w:rPr>
      <w:rFonts w:ascii="Helvetica Neue" w:hAnsi="Helvetica Neue"/>
      <w:b/>
      <w:sz w:val="18"/>
    </w:rPr>
  </w:style>
  <w:style w:type="character" w:customStyle="1" w:styleId="3TagCite">
    <w:name w:val="3 Tag/Cite"/>
    <w:rsid w:val="00D97E7D"/>
    <w:rPr>
      <w:rFonts w:ascii="Times New Roman" w:hAnsi="Times New Roman"/>
      <w:b/>
    </w:rPr>
  </w:style>
  <w:style w:type="character" w:customStyle="1" w:styleId="4Qualifications">
    <w:name w:val="4 Qualifications"/>
    <w:rsid w:val="00D97E7D"/>
    <w:rPr>
      <w:rFonts w:ascii="Times New Roman" w:hAnsi="Times New Roman"/>
      <w:sz w:val="19"/>
    </w:rPr>
  </w:style>
  <w:style w:type="character" w:customStyle="1" w:styleId="6Underlined">
    <w:name w:val="6 Underlined"/>
    <w:rsid w:val="00D97E7D"/>
    <w:rPr>
      <w:rFonts w:ascii="Times New Roman" w:hAnsi="Times New Roman"/>
      <w:b/>
      <w:sz w:val="21"/>
      <w:u w:val="single"/>
    </w:rPr>
  </w:style>
  <w:style w:type="paragraph" w:customStyle="1" w:styleId="Cards1CharChar">
    <w:name w:val="Cards1 Char Char"/>
    <w:basedOn w:val="Normal"/>
    <w:link w:val="Cards1CharCharChar"/>
    <w:rsid w:val="00D97E7D"/>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D97E7D"/>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D97E7D"/>
    <w:rPr>
      <w:rFonts w:asciiTheme="minorHAnsi" w:hAnsiTheme="minorHAnsi"/>
      <w:sz w:val="24"/>
      <w:u w:val="single"/>
    </w:rPr>
  </w:style>
  <w:style w:type="character" w:customStyle="1" w:styleId="CitesCharCharChar">
    <w:name w:val="Cites Char Char Char"/>
    <w:rsid w:val="00D97E7D"/>
    <w:rPr>
      <w:rFonts w:ascii="Times New Roman" w:eastAsia="Times New Roman" w:hAnsi="Times New Roman" w:cs="Times New Roman"/>
      <w:sz w:val="20"/>
      <w:szCs w:val="24"/>
    </w:rPr>
  </w:style>
  <w:style w:type="character" w:customStyle="1" w:styleId="nohighlighting">
    <w:name w:val="no highlighting"/>
    <w:rsid w:val="00D97E7D"/>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D97E7D"/>
    <w:rPr>
      <w:rFonts w:ascii="Cambria" w:hAnsi="Cambria" w:hint="default"/>
      <w:sz w:val="21"/>
      <w:u w:val="single"/>
    </w:rPr>
  </w:style>
  <w:style w:type="paragraph" w:customStyle="1" w:styleId="Swag">
    <w:name w:val="Swag"/>
    <w:basedOn w:val="Normal"/>
    <w:link w:val="SwagChar"/>
    <w:qFormat/>
    <w:rsid w:val="00D97E7D"/>
    <w:rPr>
      <w:rFonts w:ascii="Georgia" w:hAnsi="Georgia"/>
      <w:color w:val="0000FF"/>
      <w:sz w:val="12"/>
      <w:u w:val="single"/>
    </w:rPr>
  </w:style>
  <w:style w:type="character" w:customStyle="1" w:styleId="SwagChar">
    <w:name w:val="Swag Char"/>
    <w:link w:val="Swag"/>
    <w:rsid w:val="00D97E7D"/>
    <w:rPr>
      <w:rFonts w:ascii="Georgia" w:hAnsi="Georgia"/>
      <w:color w:val="0000FF"/>
      <w:sz w:val="12"/>
      <w:u w:val="single"/>
    </w:rPr>
  </w:style>
  <w:style w:type="paragraph" w:customStyle="1" w:styleId="StyleUnderlineTimesNewRoman1">
    <w:name w:val="Style Underline + Times New Roman1"/>
    <w:link w:val="StyleUnderlineTimesNewRoman1Char"/>
    <w:rsid w:val="00D97E7D"/>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D97E7D"/>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D97E7D"/>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D97E7D"/>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D97E7D"/>
    <w:rPr>
      <w:rFonts w:eastAsia="MS Mincho"/>
    </w:rPr>
  </w:style>
  <w:style w:type="character" w:customStyle="1" w:styleId="StyleStyleCardTextLeft-075Right0Char">
    <w:name w:val="Style Style Card Text + Left:  -0.75&quot; + Right:  0&quot; Char"/>
    <w:link w:val="StyleStyleCardTextLeft-075Right0"/>
    <w:rsid w:val="00D97E7D"/>
    <w:rPr>
      <w:rFonts w:ascii="Calibri" w:eastAsia="MS Mincho" w:hAnsi="Calibri"/>
      <w:sz w:val="22"/>
    </w:rPr>
  </w:style>
  <w:style w:type="character" w:customStyle="1" w:styleId="CharChar61">
    <w:name w:val="Char Char61"/>
    <w:rsid w:val="00D97E7D"/>
    <w:rPr>
      <w:rFonts w:cs="Arial"/>
      <w:bCs/>
      <w:sz w:val="16"/>
      <w:szCs w:val="26"/>
      <w:lang w:val="en-US" w:eastAsia="en-US" w:bidi="ar-SA"/>
    </w:rPr>
  </w:style>
  <w:style w:type="character" w:customStyle="1" w:styleId="ListBulletChar">
    <w:name w:val="List Bullet Char"/>
    <w:link w:val="ListBullet"/>
    <w:uiPriority w:val="99"/>
    <w:rsid w:val="00D97E7D"/>
    <w:rPr>
      <w:rFonts w:ascii="Calibri" w:eastAsia="Calibri" w:hAnsi="Calibri"/>
      <w:sz w:val="22"/>
    </w:rPr>
  </w:style>
  <w:style w:type="paragraph" w:customStyle="1" w:styleId="subhead10">
    <w:name w:val="subhead1"/>
    <w:basedOn w:val="Normal"/>
    <w:uiPriority w:val="99"/>
    <w:rsid w:val="00D97E7D"/>
    <w:pPr>
      <w:spacing w:before="100" w:beforeAutospacing="1" w:after="100" w:afterAutospacing="1"/>
    </w:pPr>
    <w:rPr>
      <w:rFonts w:ascii="Georgia" w:eastAsia="Times New Roman" w:hAnsi="Georgia"/>
      <w:sz w:val="24"/>
    </w:rPr>
  </w:style>
  <w:style w:type="character" w:customStyle="1" w:styleId="styledate0">
    <w:name w:val="styledate"/>
    <w:rsid w:val="00D97E7D"/>
  </w:style>
  <w:style w:type="character" w:customStyle="1" w:styleId="BoldandUnderlineChar1">
    <w:name w:val="Bold and Underline Char1"/>
    <w:rsid w:val="00D97E7D"/>
    <w:rPr>
      <w:b/>
      <w:szCs w:val="24"/>
      <w:u w:val="single"/>
      <w:lang w:val="en-US" w:eastAsia="en-US" w:bidi="ar-SA"/>
    </w:rPr>
  </w:style>
  <w:style w:type="character" w:customStyle="1" w:styleId="BoldandUnderlineChar1Char2">
    <w:name w:val="Bold and Underline Char1 Char2"/>
    <w:rsid w:val="00D97E7D"/>
    <w:rPr>
      <w:b/>
      <w:szCs w:val="24"/>
      <w:u w:val="single"/>
      <w:lang w:val="en-US" w:eastAsia="en-US" w:bidi="ar-SA"/>
    </w:rPr>
  </w:style>
  <w:style w:type="character" w:customStyle="1" w:styleId="BoldandUnderlineCharChar1">
    <w:name w:val="Bold and Underline Char Char1"/>
    <w:rsid w:val="00D97E7D"/>
    <w:rPr>
      <w:b/>
      <w:szCs w:val="24"/>
      <w:u w:val="single"/>
      <w:lang w:val="en-US" w:eastAsia="en-US" w:bidi="ar-SA"/>
    </w:rPr>
  </w:style>
  <w:style w:type="character" w:customStyle="1" w:styleId="BoldandUnderlineChar6">
    <w:name w:val="Bold and Underline Char6"/>
    <w:rsid w:val="00D97E7D"/>
    <w:rPr>
      <w:b/>
      <w:szCs w:val="24"/>
      <w:u w:val="single"/>
      <w:lang w:val="en-US" w:eastAsia="en-US" w:bidi="ar-SA"/>
    </w:rPr>
  </w:style>
  <w:style w:type="paragraph" w:customStyle="1" w:styleId="abstract">
    <w:name w:val="abstract"/>
    <w:basedOn w:val="Normal"/>
    <w:uiPriority w:val="99"/>
    <w:rsid w:val="00D97E7D"/>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D97E7D"/>
    <w:rPr>
      <w:rFonts w:ascii="Georgia" w:eastAsia="Times New Roman" w:hAnsi="Georgia"/>
      <w:b/>
      <w:bCs/>
      <w:u w:val="single"/>
    </w:rPr>
  </w:style>
  <w:style w:type="character" w:customStyle="1" w:styleId="StyleUnderlineChar11ptBold2Char">
    <w:name w:val="Style Underline Char + 11 pt Bold2 Char"/>
    <w:link w:val="StyleUnderlineChar11ptBold2"/>
    <w:rsid w:val="00D97E7D"/>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D97E7D"/>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D97E7D"/>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D97E7D"/>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D97E7D"/>
    <w:rPr>
      <w:rFonts w:ascii="Georgia" w:eastAsia="Times New Roman" w:hAnsi="Georgia"/>
      <w:sz w:val="22"/>
      <w:u w:val="single"/>
    </w:rPr>
  </w:style>
  <w:style w:type="character" w:customStyle="1" w:styleId="style13">
    <w:name w:val="style1"/>
    <w:rsid w:val="00D97E7D"/>
  </w:style>
  <w:style w:type="character" w:customStyle="1" w:styleId="pmtermsel">
    <w:name w:val="pmtermsel"/>
    <w:rsid w:val="00D97E7D"/>
  </w:style>
  <w:style w:type="character" w:customStyle="1" w:styleId="showipapr">
    <w:name w:val="show_ipapr"/>
    <w:rsid w:val="00D97E7D"/>
  </w:style>
  <w:style w:type="character" w:customStyle="1" w:styleId="dnindex">
    <w:name w:val="dnindex"/>
    <w:rsid w:val="00D97E7D"/>
  </w:style>
  <w:style w:type="character" w:customStyle="1" w:styleId="23">
    <w:name w:val="23"/>
    <w:rsid w:val="00D97E7D"/>
    <w:rPr>
      <w:rFonts w:ascii="Times New Roman" w:hAnsi="Times New Roman" w:cs="Arial"/>
      <w:bCs/>
      <w:sz w:val="20"/>
      <w:u w:val="single"/>
      <w:lang w:val="en-US" w:eastAsia="en-US" w:bidi="ar-SA"/>
    </w:rPr>
  </w:style>
  <w:style w:type="character" w:customStyle="1" w:styleId="33">
    <w:name w:val="33"/>
    <w:rsid w:val="00D97E7D"/>
    <w:rPr>
      <w:rFonts w:ascii="Times New Roman" w:hAnsi="Times New Roman" w:cs="Arial"/>
      <w:b/>
      <w:bCs/>
      <w:sz w:val="20"/>
      <w:u w:val="single"/>
      <w:lang w:val="en-US" w:eastAsia="en-US" w:bidi="ar-SA"/>
    </w:rPr>
  </w:style>
  <w:style w:type="character" w:customStyle="1" w:styleId="55">
    <w:name w:val="55"/>
    <w:rsid w:val="00D97E7D"/>
    <w:rPr>
      <w:rFonts w:cs="Arial"/>
      <w:bCs/>
      <w:sz w:val="20"/>
      <w:u w:val="single"/>
      <w:lang w:val="en-US" w:eastAsia="en-US" w:bidi="ar-SA"/>
    </w:rPr>
  </w:style>
  <w:style w:type="character" w:customStyle="1" w:styleId="authoraffil">
    <w:name w:val="authoraffil"/>
    <w:rsid w:val="00D97E7D"/>
  </w:style>
  <w:style w:type="character" w:customStyle="1" w:styleId="CharChar8">
    <w:name w:val="Char Char8"/>
    <w:rsid w:val="00D97E7D"/>
    <w:rPr>
      <w:rFonts w:ascii="Georgia" w:eastAsia="Times New Roman" w:hAnsi="Georgia"/>
      <w:b/>
      <w:bCs/>
      <w:sz w:val="30"/>
      <w:szCs w:val="28"/>
      <w:u w:val="single"/>
    </w:rPr>
  </w:style>
  <w:style w:type="character" w:customStyle="1" w:styleId="FontStyle13">
    <w:name w:val="Font Style13"/>
    <w:uiPriority w:val="99"/>
    <w:rsid w:val="00D97E7D"/>
    <w:rPr>
      <w:rFonts w:ascii="Constantia" w:hAnsi="Constantia" w:cs="Constantia"/>
      <w:sz w:val="18"/>
      <w:szCs w:val="18"/>
    </w:rPr>
  </w:style>
  <w:style w:type="character" w:customStyle="1" w:styleId="TagsCharCharCharChar">
    <w:name w:val="Tags Char Char Char Char"/>
    <w:rsid w:val="00D97E7D"/>
    <w:rPr>
      <w:rFonts w:ascii="Times New Roman" w:eastAsia="Times New Roman" w:hAnsi="Times New Roman" w:cs="Times New Roman"/>
      <w:b/>
      <w:sz w:val="24"/>
      <w:szCs w:val="24"/>
    </w:rPr>
  </w:style>
  <w:style w:type="character" w:customStyle="1" w:styleId="Citation1Char">
    <w:name w:val="Citation1 Char"/>
    <w:link w:val="Citation10"/>
    <w:locked/>
    <w:rsid w:val="00D97E7D"/>
    <w:rPr>
      <w:rFonts w:ascii="Georgia" w:hAnsi="Georgia"/>
      <w:b/>
      <w:u w:val="single"/>
    </w:rPr>
  </w:style>
  <w:style w:type="paragraph" w:customStyle="1" w:styleId="Citation10">
    <w:name w:val="Citation1"/>
    <w:basedOn w:val="Normal"/>
    <w:link w:val="Citation1Char"/>
    <w:qFormat/>
    <w:rsid w:val="00D97E7D"/>
    <w:rPr>
      <w:rFonts w:ascii="Georgia" w:hAnsi="Georgia"/>
      <w:b/>
      <w:sz w:val="24"/>
      <w:u w:val="single"/>
    </w:rPr>
  </w:style>
  <w:style w:type="character" w:customStyle="1" w:styleId="TaglineChar">
    <w:name w:val="Tagline Char"/>
    <w:link w:val="Tagline2"/>
    <w:locked/>
    <w:rsid w:val="00D97E7D"/>
    <w:rPr>
      <w:rFonts w:ascii="Georgia" w:hAnsi="Georgia"/>
      <w:b/>
    </w:rPr>
  </w:style>
  <w:style w:type="paragraph" w:customStyle="1" w:styleId="Tagline2">
    <w:name w:val="Tagline"/>
    <w:basedOn w:val="Normal"/>
    <w:link w:val="TaglineChar"/>
    <w:qFormat/>
    <w:rsid w:val="00D97E7D"/>
    <w:rPr>
      <w:rFonts w:ascii="Georgia" w:hAnsi="Georgia"/>
      <w:b/>
      <w:sz w:val="24"/>
    </w:rPr>
  </w:style>
  <w:style w:type="paragraph" w:customStyle="1" w:styleId="StyleLeft021">
    <w:name w:val="Style Left:  0.2&quot;1"/>
    <w:basedOn w:val="Normal"/>
    <w:uiPriority w:val="99"/>
    <w:rsid w:val="00D97E7D"/>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D97E7D"/>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D97E7D"/>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D97E7D"/>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D97E7D"/>
    <w:rPr>
      <w:rFonts w:ascii="Georgia" w:eastAsia="Times New Roman" w:hAnsi="Georgia"/>
      <w:sz w:val="22"/>
      <w:u w:val="single"/>
      <w:bdr w:val="single" w:sz="4" w:space="0" w:color="auto"/>
    </w:rPr>
  </w:style>
  <w:style w:type="character" w:customStyle="1" w:styleId="boldcitationChar">
    <w:name w:val="bold citation Char"/>
    <w:rsid w:val="00D97E7D"/>
    <w:rPr>
      <w:rFonts w:ascii="Arial" w:hAnsi="Arial"/>
      <w:b/>
      <w:sz w:val="28"/>
      <w:szCs w:val="24"/>
      <w:u w:val="thick"/>
      <w:lang w:val="en-US" w:eastAsia="en-US" w:bidi="ar-SA"/>
    </w:rPr>
  </w:style>
  <w:style w:type="paragraph" w:customStyle="1" w:styleId="BlockTitle20">
    <w:name w:val="Block Title #2"/>
    <w:basedOn w:val="Normal"/>
    <w:uiPriority w:val="99"/>
    <w:rsid w:val="00D97E7D"/>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D97E7D"/>
    <w:rPr>
      <w:rFonts w:ascii="Georgia" w:hAnsi="Georgia"/>
      <w:b/>
    </w:rPr>
  </w:style>
  <w:style w:type="character" w:customStyle="1" w:styleId="BoldunderlineChar3">
    <w:name w:val="Bold/underline Char"/>
    <w:rsid w:val="00D97E7D"/>
    <w:rPr>
      <w:rFonts w:eastAsia="SimSun"/>
      <w:b/>
      <w:noProof w:val="0"/>
      <w:sz w:val="24"/>
      <w:szCs w:val="24"/>
      <w:u w:val="single"/>
      <w:lang w:val="en-US" w:eastAsia="zh-CN" w:bidi="ar-SA"/>
    </w:rPr>
  </w:style>
  <w:style w:type="character" w:customStyle="1" w:styleId="underlinetextchar0">
    <w:name w:val="underlinetextchar"/>
    <w:rsid w:val="00D97E7D"/>
  </w:style>
  <w:style w:type="character" w:customStyle="1" w:styleId="boldciteChar1">
    <w:name w:val="bold cite Char1"/>
    <w:rsid w:val="00D97E7D"/>
    <w:rPr>
      <w:b/>
      <w:sz w:val="28"/>
      <w:u w:val="thick" w:color="000000"/>
    </w:rPr>
  </w:style>
  <w:style w:type="character" w:customStyle="1" w:styleId="tagCharCharChar1">
    <w:name w:val="tag Char Char Char1"/>
    <w:rsid w:val="00D97E7D"/>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D97E7D"/>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D97E7D"/>
    <w:rPr>
      <w:rFonts w:ascii="Times New Roman" w:hAnsi="Times New Roman" w:cs="Times New Roman"/>
      <w:sz w:val="18"/>
      <w:szCs w:val="18"/>
    </w:rPr>
  </w:style>
  <w:style w:type="character" w:customStyle="1" w:styleId="bylines">
    <w:name w:val="bylines"/>
    <w:basedOn w:val="DefaultParagraphFont"/>
    <w:rsid w:val="00D97E7D"/>
  </w:style>
  <w:style w:type="character" w:customStyle="1" w:styleId="StyleStyleBoldUnderlineUnderlineIntenseEmphasis1apple-style-2">
    <w:name w:val="Style Style Bold UnderlineUnderlineIntense Emphasis1apple-style-...2"/>
    <w:basedOn w:val="DefaultParagraphFont"/>
    <w:rsid w:val="00D97E7D"/>
    <w:rPr>
      <w:b w:val="0"/>
      <w:bCs/>
      <w:sz w:val="22"/>
      <w:u w:val="single"/>
    </w:rPr>
  </w:style>
  <w:style w:type="character" w:customStyle="1" w:styleId="FontStyle57">
    <w:name w:val="Font Style57"/>
    <w:rsid w:val="00D97E7D"/>
    <w:rPr>
      <w:rFonts w:ascii="Georgia" w:hAnsi="Georgia" w:cs="Georgia"/>
      <w:b/>
      <w:bCs/>
      <w:sz w:val="14"/>
      <w:szCs w:val="14"/>
    </w:rPr>
  </w:style>
  <w:style w:type="character" w:customStyle="1" w:styleId="FontStyle89">
    <w:name w:val="Font Style89"/>
    <w:rsid w:val="00D97E7D"/>
    <w:rPr>
      <w:rFonts w:ascii="Times New Roman" w:hAnsi="Times New Roman" w:cs="Times New Roman"/>
      <w:b/>
      <w:bCs/>
      <w:smallCaps/>
      <w:spacing w:val="40"/>
      <w:sz w:val="16"/>
      <w:szCs w:val="16"/>
    </w:rPr>
  </w:style>
  <w:style w:type="character" w:customStyle="1" w:styleId="style3Char0">
    <w:name w:val="style 3 Char"/>
    <w:rsid w:val="00D97E7D"/>
    <w:rPr>
      <w:sz w:val="18"/>
      <w:szCs w:val="24"/>
      <w:lang w:val="en-US" w:eastAsia="en-US" w:bidi="ar-SA"/>
    </w:rPr>
  </w:style>
  <w:style w:type="paragraph" w:customStyle="1" w:styleId="003Cite">
    <w:name w:val="003Cite"/>
    <w:basedOn w:val="Normal"/>
    <w:qFormat/>
    <w:rsid w:val="00D97E7D"/>
    <w:rPr>
      <w:rFonts w:eastAsia="Calibri"/>
      <w:sz w:val="16"/>
      <w:szCs w:val="16"/>
    </w:rPr>
  </w:style>
  <w:style w:type="paragraph" w:customStyle="1" w:styleId="NormalBold">
    <w:name w:val="Normal + Bold"/>
    <w:aliases w:val="Double Underline"/>
    <w:basedOn w:val="Normal"/>
    <w:link w:val="NormalBoldChar"/>
    <w:rsid w:val="00D97E7D"/>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D97E7D"/>
    <w:rPr>
      <w:rFonts w:ascii="Georgia" w:hAnsi="Georgia"/>
      <w:b/>
      <w:color w:val="000000"/>
      <w:sz w:val="22"/>
      <w:u w:val="single"/>
    </w:rPr>
  </w:style>
  <w:style w:type="character" w:customStyle="1" w:styleId="BlockHeadingsChar1">
    <w:name w:val="Block Headings Char1"/>
    <w:rsid w:val="00D97E7D"/>
    <w:rPr>
      <w:b/>
      <w:caps/>
    </w:rPr>
  </w:style>
  <w:style w:type="character" w:customStyle="1" w:styleId="FontStyle170">
    <w:name w:val="Font Style170"/>
    <w:uiPriority w:val="99"/>
    <w:rsid w:val="00D97E7D"/>
    <w:rPr>
      <w:rFonts w:ascii="Bookman Old Style" w:hAnsi="Bookman Old Style" w:cs="Bookman Old Style"/>
      <w:sz w:val="16"/>
      <w:szCs w:val="16"/>
    </w:rPr>
  </w:style>
  <w:style w:type="character" w:customStyle="1" w:styleId="FontStyle17">
    <w:name w:val="Font Style17"/>
    <w:uiPriority w:val="99"/>
    <w:rsid w:val="00D97E7D"/>
    <w:rPr>
      <w:rFonts w:ascii="Book Antiqua" w:hAnsi="Book Antiqua" w:cs="Book Antiqua"/>
      <w:i/>
      <w:iCs/>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tandfonline.com/doi/pdf/10.1080/00455091.2016.1278150?needAccess=tr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13492</Words>
  <Characters>76908</Characters>
  <Application>Microsoft Office Word</Application>
  <DocSecurity>0</DocSecurity>
  <Lines>640</Lines>
  <Paragraphs>180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90220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5</cp:revision>
  <dcterms:created xsi:type="dcterms:W3CDTF">2022-02-12T21:09:00Z</dcterms:created>
  <dcterms:modified xsi:type="dcterms:W3CDTF">2022-02-12T21:19:00Z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