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D15D9" w14:textId="4024FF20" w:rsidR="00367662" w:rsidRDefault="00367662" w:rsidP="00807F60">
      <w:pPr>
        <w:pStyle w:val="Heading3"/>
      </w:pPr>
      <w:r>
        <w:t>1AC – Plan</w:t>
      </w:r>
    </w:p>
    <w:p w14:paraId="665C392D" w14:textId="77777777" w:rsidR="00807F60" w:rsidRPr="00807F60" w:rsidRDefault="00807F60" w:rsidP="00807F60"/>
    <w:p w14:paraId="2EAEFBDE" w14:textId="647605D1" w:rsidR="00367662" w:rsidRDefault="00367662" w:rsidP="00367662">
      <w:pPr>
        <w:pStyle w:val="Heading4"/>
      </w:pPr>
      <w:r>
        <w:t>Plan: Space faring nations should establish a</w:t>
      </w:r>
      <w:r w:rsidR="000A149F">
        <w:t xml:space="preserve">n </w:t>
      </w:r>
      <w:r>
        <w:t>agreement that restricts asteroid mining done by private entities</w:t>
      </w:r>
    </w:p>
    <w:p w14:paraId="73A149FE" w14:textId="77777777" w:rsidR="00367662" w:rsidRPr="00367662" w:rsidRDefault="00367662" w:rsidP="00367662"/>
    <w:p w14:paraId="77484F3B" w14:textId="0085FB1D" w:rsidR="00BD3BB9" w:rsidRDefault="00240A28" w:rsidP="00BD3BB9">
      <w:pPr>
        <w:pStyle w:val="Heading3"/>
      </w:pPr>
      <w:r>
        <w:lastRenderedPageBreak/>
        <w:t>1AC - Mining</w:t>
      </w:r>
      <w:r w:rsidR="00BD3BB9" w:rsidRPr="00BD3BB9">
        <w:t xml:space="preserve"> </w:t>
      </w:r>
    </w:p>
    <w:p w14:paraId="26F9CD41" w14:textId="77777777" w:rsidR="001028CD" w:rsidRPr="00370276" w:rsidRDefault="001028CD" w:rsidP="001028CD">
      <w:pPr>
        <w:pStyle w:val="Heading4"/>
      </w:pPr>
      <w:r>
        <w:t xml:space="preserve">Private entities are increasing mining now </w:t>
      </w:r>
    </w:p>
    <w:p w14:paraId="58440729" w14:textId="77777777" w:rsidR="001028CD" w:rsidRDefault="001028CD" w:rsidP="001028CD">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4D393D9" w14:textId="77777777" w:rsidR="001028CD" w:rsidRPr="00240A28" w:rsidRDefault="001028CD" w:rsidP="001028CD">
      <w:pPr>
        <w:rPr>
          <w:u w:val="single"/>
        </w:rPr>
      </w:pPr>
      <w:r w:rsidRPr="007831F9">
        <w:rPr>
          <w:rStyle w:val="StyleUnderline"/>
        </w:rPr>
        <w:t>I</w:t>
      </w:r>
      <w:r w:rsidRPr="005F2FEF">
        <w:rPr>
          <w:rStyle w:val="StyleUnderline"/>
          <w:highlight w:val="cyan"/>
        </w:rPr>
        <w:t xml:space="preserve">n 2015, the United States passed the </w:t>
      </w:r>
      <w:r w:rsidRPr="00CF6A93">
        <w:rPr>
          <w:rStyle w:val="StyleUnderline"/>
        </w:rPr>
        <w:t xml:space="preserve">U.S. Commercial Space </w:t>
      </w:r>
      <w:r w:rsidRPr="005F2FEF">
        <w:rPr>
          <w:rStyle w:val="StyleUnderline"/>
          <w:highlight w:val="cyan"/>
        </w:rPr>
        <w:t>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 xml:space="preserve">scholars contend that the United States would be in breach of its </w:t>
      </w:r>
      <w:r w:rsidRPr="00CF6A93">
        <w:rPr>
          <w:rStyle w:val="StyleUnderline"/>
        </w:rPr>
        <w:t xml:space="preserve">international </w:t>
      </w:r>
      <w:r w:rsidRPr="005F2FEF">
        <w:rPr>
          <w:rStyle w:val="StyleUnderline"/>
          <w:highlight w:val="cyan"/>
        </w:rPr>
        <w:t>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21C3F800" w14:textId="77777777" w:rsidR="001028CD" w:rsidRDefault="001028CD" w:rsidP="001028CD">
      <w:pPr>
        <w:pStyle w:val="Heading4"/>
      </w:pPr>
      <w:r>
        <w:t xml:space="preserve">Dangerous mining greatly increases the risk of space debris. </w:t>
      </w:r>
    </w:p>
    <w:p w14:paraId="760DD06B" w14:textId="77777777" w:rsidR="001028CD" w:rsidRDefault="001028CD" w:rsidP="001028CD">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B019076" w14:textId="77777777" w:rsidR="001028CD" w:rsidRPr="00DF65BB" w:rsidRDefault="001028CD" w:rsidP="001028CD">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 xml:space="preserve">5 per cent of the escaped debris will end up in regions traversed by </w:t>
      </w:r>
      <w:r w:rsidRPr="00364AB4">
        <w:rPr>
          <w:rStyle w:val="StyleUnderline"/>
        </w:rPr>
        <w:lastRenderedPageBreak/>
        <w:t>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560FAE72" w14:textId="77777777" w:rsidR="001028CD" w:rsidRPr="00DF65BB" w:rsidRDefault="001028CD" w:rsidP="001028CD">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32A4325E" w14:textId="77777777" w:rsidR="001028CD" w:rsidRDefault="001028CD" w:rsidP="001028CD">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02D09A7" w14:textId="77777777" w:rsidR="001028CD" w:rsidRPr="00B40499" w:rsidRDefault="001028CD" w:rsidP="001028CD">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w:t>
      </w:r>
      <w:r w:rsidRPr="00240935">
        <w:rPr>
          <w:sz w:val="16"/>
        </w:rPr>
        <w:lastRenderedPageBreak/>
        <w:t xml:space="preserve">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3AD82CC7" w14:textId="77777777" w:rsidR="001028CD" w:rsidRDefault="001028CD" w:rsidP="001028CD">
      <w:pPr>
        <w:pStyle w:val="Heading4"/>
        <w:rPr>
          <w:rFonts w:cs="Arial"/>
        </w:rPr>
      </w:pPr>
      <w:r>
        <w:rPr>
          <w:rFonts w:cs="Arial"/>
        </w:rPr>
        <w:t xml:space="preserve">Debris cascades cause </w:t>
      </w:r>
      <w:r>
        <w:rPr>
          <w:rFonts w:cs="Arial"/>
          <w:u w:val="single"/>
        </w:rPr>
        <w:t>global</w:t>
      </w:r>
      <w:r>
        <w:rPr>
          <w:rFonts w:cs="Arial"/>
        </w:rPr>
        <w:t xml:space="preserve"> nuke war</w:t>
      </w:r>
    </w:p>
    <w:p w14:paraId="123A915B" w14:textId="77777777" w:rsidR="001028CD" w:rsidRPr="00DE79D4" w:rsidRDefault="001028CD" w:rsidP="001028CD">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BE71956" w14:textId="77777777" w:rsidR="001028CD" w:rsidRDefault="001028CD" w:rsidP="001028CD">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t>
      </w:r>
      <w:r w:rsidRPr="009324B7">
        <w:rPr>
          <w:sz w:val="12"/>
        </w:rPr>
        <w:lastRenderedPageBreak/>
        <w:t xml:space="preserve">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DABC619" w14:textId="77777777" w:rsidR="001028CD" w:rsidRDefault="001028CD" w:rsidP="001028CD">
      <w:pPr>
        <w:pStyle w:val="Heading4"/>
      </w:pPr>
      <w:r>
        <w:t xml:space="preserve">Independently, </w:t>
      </w:r>
      <w:r>
        <w:rPr>
          <w:u w:val="single"/>
        </w:rPr>
        <w:t>unregulated</w:t>
      </w:r>
      <w:r>
        <w:t xml:space="preserve"> mining causes </w:t>
      </w:r>
      <w:r>
        <w:rPr>
          <w:u w:val="single"/>
        </w:rPr>
        <w:t>space war</w:t>
      </w:r>
      <w:r>
        <w:t xml:space="preserve"> </w:t>
      </w:r>
    </w:p>
    <w:p w14:paraId="71DBAACF" w14:textId="77777777" w:rsidR="001028CD" w:rsidRDefault="001028CD" w:rsidP="001028CD">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1334BF9D" w14:textId="6946EFB0" w:rsidR="001028CD" w:rsidRPr="00DF65BB" w:rsidRDefault="001028CD" w:rsidP="001028CD">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w:t>
      </w:r>
    </w:p>
    <w:p w14:paraId="69A7999D" w14:textId="77777777" w:rsidR="001028CD" w:rsidRPr="00490C90" w:rsidRDefault="001028CD" w:rsidP="001028CD">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D02FC" w14:textId="77777777" w:rsidR="001028CD" w:rsidRPr="00A42713" w:rsidRDefault="001028CD" w:rsidP="001028CD">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37286D6A" w14:textId="77777777" w:rsidR="001028CD" w:rsidRPr="00A42713" w:rsidRDefault="001028CD" w:rsidP="001028CD">
      <w:pPr>
        <w:rPr>
          <w:sz w:val="16"/>
        </w:rPr>
      </w:pPr>
      <w:r w:rsidRPr="00A42713">
        <w:rPr>
          <w:sz w:val="16"/>
        </w:rPr>
        <w:t xml:space="preserve">Why </w:t>
      </w:r>
      <w:r w:rsidRPr="00A42713">
        <w:rPr>
          <w:rStyle w:val="Emphasis"/>
        </w:rPr>
        <w:t>space is a particular problem for crisis stability</w:t>
      </w:r>
    </w:p>
    <w:p w14:paraId="24FA5C9E" w14:textId="77777777" w:rsidR="001028CD" w:rsidRPr="00A42713" w:rsidRDefault="001028CD" w:rsidP="001028CD">
      <w:pPr>
        <w:rPr>
          <w:sz w:val="16"/>
        </w:rPr>
      </w:pPr>
      <w:r w:rsidRPr="00A42713">
        <w:rPr>
          <w:sz w:val="16"/>
        </w:rPr>
        <w:lastRenderedPageBreak/>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3BFDC76" w14:textId="77777777" w:rsidR="001028CD" w:rsidRPr="00A42713" w:rsidRDefault="001028CD" w:rsidP="001028CD">
      <w:pPr>
        <w:rPr>
          <w:sz w:val="16"/>
        </w:rPr>
      </w:pPr>
      <w:r w:rsidRPr="00A42713">
        <w:rPr>
          <w:sz w:val="16"/>
        </w:rPr>
        <w:t>The vulnerability of satellites and first strike incentives</w:t>
      </w:r>
    </w:p>
    <w:p w14:paraId="62796425" w14:textId="77777777" w:rsidR="001028CD" w:rsidRPr="00A42713" w:rsidRDefault="001028CD" w:rsidP="001028CD">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6603D201" w14:textId="77777777" w:rsidR="001028CD" w:rsidRPr="00A42713" w:rsidRDefault="001028CD" w:rsidP="001028CD">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B9C6627" w14:textId="77777777" w:rsidR="001028CD" w:rsidRPr="00A42713" w:rsidRDefault="001028CD" w:rsidP="001028CD">
      <w:pPr>
        <w:rPr>
          <w:sz w:val="16"/>
        </w:rPr>
      </w:pPr>
      <w:r w:rsidRPr="00A42713">
        <w:rPr>
          <w:sz w:val="16"/>
        </w:rPr>
        <w:t>A RAND Corporation monograph commissioned by the Air Force15 described the issue this way:</w:t>
      </w:r>
    </w:p>
    <w:p w14:paraId="7A07AE52" w14:textId="77777777" w:rsidR="001028CD" w:rsidRPr="00A42713" w:rsidRDefault="001028CD" w:rsidP="001028CD">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13B77CEC" w14:textId="77777777" w:rsidR="001028CD" w:rsidRPr="00A42713" w:rsidRDefault="001028CD" w:rsidP="001028CD">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01402A67" w14:textId="77777777" w:rsidR="001028CD" w:rsidRPr="00A42713" w:rsidRDefault="001028CD" w:rsidP="001028CD">
      <w:pPr>
        <w:rPr>
          <w:sz w:val="16"/>
        </w:rPr>
      </w:pPr>
      <w:r w:rsidRPr="00A42713">
        <w:rPr>
          <w:sz w:val="16"/>
        </w:rPr>
        <w:t>Short timelines and difficulty of attribution</w:t>
      </w:r>
    </w:p>
    <w:p w14:paraId="15A75B88" w14:textId="77777777" w:rsidR="001028CD" w:rsidRPr="00A42713" w:rsidRDefault="001028CD" w:rsidP="001028CD">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06F2708" w14:textId="77777777" w:rsidR="001028CD" w:rsidRPr="00A42713" w:rsidRDefault="001028CD" w:rsidP="001028CD">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3392CD8" w14:textId="77777777" w:rsidR="001028CD" w:rsidRPr="00A42713" w:rsidRDefault="001028CD" w:rsidP="001028CD">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37A2ED6" w14:textId="77777777" w:rsidR="001028CD" w:rsidRPr="00A42713" w:rsidRDefault="001028CD" w:rsidP="001028CD">
      <w:pPr>
        <w:rPr>
          <w:sz w:val="16"/>
        </w:rPr>
      </w:pPr>
      <w:r w:rsidRPr="00A42713">
        <w:rPr>
          <w:sz w:val="16"/>
        </w:rPr>
        <w:t>Entanglement of strategic and tactical missions</w:t>
      </w:r>
    </w:p>
    <w:p w14:paraId="1163B5D1" w14:textId="77777777" w:rsidR="001028CD" w:rsidRPr="00A42713" w:rsidRDefault="001028CD" w:rsidP="001028CD">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w:t>
      </w:r>
      <w:r w:rsidRPr="00A42713">
        <w:rPr>
          <w:sz w:val="16"/>
        </w:rPr>
        <w:lastRenderedPageBreak/>
        <w:t>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942BFE2" w14:textId="77777777" w:rsidR="001028CD" w:rsidRPr="00A42713" w:rsidRDefault="001028CD" w:rsidP="001028CD">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0C81A57" w14:textId="77777777" w:rsidR="001028CD" w:rsidRPr="00A42713" w:rsidRDefault="001028CD" w:rsidP="001028CD">
      <w:pPr>
        <w:rPr>
          <w:sz w:val="16"/>
        </w:rPr>
      </w:pPr>
      <w:r w:rsidRPr="00A42713">
        <w:rPr>
          <w:sz w:val="16"/>
        </w:rPr>
        <w:t>Misperception and dual-use technologies</w:t>
      </w:r>
    </w:p>
    <w:p w14:paraId="27A76242" w14:textId="77777777" w:rsidR="001028CD" w:rsidRPr="00A42713" w:rsidRDefault="001028CD" w:rsidP="001028CD">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B7151F8" w14:textId="77777777" w:rsidR="001028CD" w:rsidRPr="00A42713" w:rsidRDefault="001028CD" w:rsidP="001028CD">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56288B0" w14:textId="77777777" w:rsidR="001028CD" w:rsidRPr="00A42713" w:rsidRDefault="001028CD" w:rsidP="001028CD">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0228980" w14:textId="77777777" w:rsidR="001028CD" w:rsidRPr="00A42713" w:rsidRDefault="001028CD" w:rsidP="001028CD">
      <w:pPr>
        <w:rPr>
          <w:sz w:val="16"/>
        </w:rPr>
      </w:pPr>
      <w:r w:rsidRPr="00A42713">
        <w:rPr>
          <w:sz w:val="16"/>
        </w:rPr>
        <w:t>Discrimination</w:t>
      </w:r>
    </w:p>
    <w:p w14:paraId="5801CADE" w14:textId="77777777" w:rsidR="001028CD" w:rsidRPr="00A42713" w:rsidRDefault="001028CD" w:rsidP="001028CD">
      <w:pPr>
        <w:rPr>
          <w:sz w:val="16"/>
        </w:rPr>
      </w:pPr>
      <w:r w:rsidRPr="00A42713">
        <w:rPr>
          <w:sz w:val="16"/>
        </w:rPr>
        <w:t>The consequences of interfering with a satellite may be vastly different depending on who is affected and how, and whether the satellite represents a legitimate military objective.</w:t>
      </w:r>
    </w:p>
    <w:p w14:paraId="57D0788B" w14:textId="77777777" w:rsidR="001028CD" w:rsidRPr="00A42713" w:rsidRDefault="001028CD" w:rsidP="001028CD">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3AD5ACA" w14:textId="77777777" w:rsidR="001028CD" w:rsidRPr="00A42713" w:rsidRDefault="001028CD" w:rsidP="001028CD">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C80DF9B" w14:textId="77777777" w:rsidR="001028CD" w:rsidRPr="00A42713" w:rsidRDefault="001028CD" w:rsidP="001028CD">
      <w:pPr>
        <w:rPr>
          <w:sz w:val="16"/>
        </w:rPr>
      </w:pPr>
      <w:r w:rsidRPr="00A42713">
        <w:rPr>
          <w:sz w:val="16"/>
        </w:rPr>
        <w:lastRenderedPageBreak/>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70F309F" w14:textId="77777777" w:rsidR="001028CD" w:rsidRPr="00A42713" w:rsidRDefault="001028CD" w:rsidP="001028CD">
      <w:pPr>
        <w:rPr>
          <w:sz w:val="16"/>
        </w:rPr>
      </w:pPr>
      <w:r w:rsidRPr="00A42713">
        <w:rPr>
          <w:sz w:val="16"/>
        </w:rPr>
        <w:t>Lack of shared understanding of consequences/proportionality</w:t>
      </w:r>
    </w:p>
    <w:p w14:paraId="7CC93281" w14:textId="77777777" w:rsidR="001028CD" w:rsidRPr="00A42713" w:rsidRDefault="001028CD" w:rsidP="001028CD">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DA36A89" w14:textId="77777777" w:rsidR="001028CD" w:rsidRPr="00A42713" w:rsidRDefault="001028CD" w:rsidP="001028CD">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12233CD8" w14:textId="7F4EFBE0" w:rsidR="00BD3BB9" w:rsidRDefault="00BD3BB9" w:rsidP="00BD3BB9">
      <w:pPr>
        <w:pStyle w:val="Heading3"/>
      </w:pPr>
      <w:r>
        <w:lastRenderedPageBreak/>
        <w:t xml:space="preserve">1AC </w:t>
      </w:r>
      <w:r w:rsidR="00C42EA7">
        <w:t>–</w:t>
      </w:r>
      <w:r>
        <w:t xml:space="preserve"> </w:t>
      </w:r>
      <w:r w:rsidR="00230268">
        <w:t>Multilateralism</w:t>
      </w:r>
    </w:p>
    <w:p w14:paraId="1421B604" w14:textId="77777777" w:rsidR="00230268" w:rsidRPr="008D2860" w:rsidRDefault="00230268" w:rsidP="00230268">
      <w:pPr>
        <w:pStyle w:val="Heading4"/>
      </w:pPr>
      <w:r>
        <w:t>Pursuing mining multilaterally to the benefit of all is key to solve future space governance and cooperation on ot</w:t>
      </w:r>
      <w:r w:rsidRPr="00DF65BB">
        <w:t>h</w:t>
      </w:r>
      <w:r>
        <w:t xml:space="preserve">er issues. </w:t>
      </w:r>
    </w:p>
    <w:p w14:paraId="6C5071D2" w14:textId="77777777" w:rsidR="00230268" w:rsidRDefault="00230268" w:rsidP="00230268">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652B723C" w14:textId="77777777" w:rsidR="00230268" w:rsidRPr="00D72C6F" w:rsidRDefault="00230268" w:rsidP="00230268">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4ECA45D5" w14:textId="77777777" w:rsidR="00230268" w:rsidRDefault="00230268" w:rsidP="00230268">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40E5D4A5" w14:textId="77777777" w:rsidR="00230268" w:rsidRPr="00D72C6F" w:rsidRDefault="00230268" w:rsidP="00230268">
      <w:r w:rsidRPr="00D72C6F">
        <w:t>[FOOTNOTE]</w:t>
      </w:r>
    </w:p>
    <w:p w14:paraId="4C1B96BB" w14:textId="77777777" w:rsidR="00230268" w:rsidRDefault="00230268" w:rsidP="00230268">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9726723" w14:textId="77777777" w:rsidR="00230268" w:rsidRPr="00D72C6F" w:rsidRDefault="00230268" w:rsidP="00230268">
      <w:r w:rsidRPr="00D72C6F">
        <w:t>[END FOOTNOTE]</w:t>
      </w:r>
    </w:p>
    <w:p w14:paraId="14EB9670" w14:textId="77777777" w:rsidR="00230268" w:rsidRPr="00D72C6F" w:rsidRDefault="00230268" w:rsidP="00230268">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CF70FAB" w14:textId="77777777" w:rsidR="00230268" w:rsidRPr="005C36AC" w:rsidRDefault="00230268" w:rsidP="00230268">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w:t>
      </w:r>
      <w:r w:rsidRPr="00D72C6F">
        <w:rPr>
          <w:rStyle w:val="StyleUnderline"/>
        </w:rPr>
        <w:lastRenderedPageBreak/>
        <w:t>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1D20E9D1" w14:textId="77777777" w:rsidR="00230268" w:rsidRPr="00DF65BB" w:rsidRDefault="00230268" w:rsidP="00230268">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2B6B079" w14:textId="77777777" w:rsidR="00230268" w:rsidRDefault="00230268" w:rsidP="00230268">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059CD89E" w14:textId="77777777" w:rsidR="00230268" w:rsidRPr="0095009A" w:rsidRDefault="00230268" w:rsidP="00230268">
      <w:pPr>
        <w:rPr>
          <w:sz w:val="16"/>
          <w:szCs w:val="18"/>
        </w:rPr>
      </w:pPr>
      <w:r w:rsidRPr="0095009A">
        <w:rPr>
          <w:sz w:val="16"/>
          <w:szCs w:val="18"/>
        </w:rPr>
        <w:t>Are We Humans Doomed to Extinction?</w:t>
      </w:r>
    </w:p>
    <w:p w14:paraId="6D2EE3E3" w14:textId="77777777" w:rsidR="00230268" w:rsidRDefault="00230268" w:rsidP="00230268">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w:t>
      </w:r>
      <w:r w:rsidRPr="0095009A">
        <w:rPr>
          <w:sz w:val="12"/>
          <w:szCs w:val="18"/>
        </w:rPr>
        <w:lastRenderedPageBreak/>
        <w:t xml:space="preserve">—a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44E773BB" w14:textId="06C44EC1" w:rsidR="00230268" w:rsidRPr="00BF18C2" w:rsidRDefault="00230268" w:rsidP="00230268">
      <w:pPr>
        <w:pStyle w:val="Heading4"/>
      </w:pPr>
      <w:r>
        <w:t>Resource s</w:t>
      </w:r>
      <w:r w:rsidRPr="00DF65BB">
        <w:t>h</w:t>
      </w:r>
      <w:r>
        <w:t xml:space="preserve">ortages cause war </w:t>
      </w:r>
    </w:p>
    <w:p w14:paraId="7E4FA426" w14:textId="77777777" w:rsidR="00230268" w:rsidRPr="00DA0C49" w:rsidRDefault="00230268" w:rsidP="00230268">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50593021" w14:textId="77777777" w:rsidR="00230268" w:rsidRDefault="00230268" w:rsidP="00230268">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lastRenderedPageBreak/>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0898323D" w14:textId="77777777" w:rsidR="00230268" w:rsidRPr="009C6994" w:rsidRDefault="00230268" w:rsidP="00230268">
      <w:pPr>
        <w:pStyle w:val="Heading4"/>
      </w:pPr>
      <w:r>
        <w:t xml:space="preserve">Extinction’s </w:t>
      </w:r>
      <w:r>
        <w:rPr>
          <w:u w:val="single"/>
        </w:rPr>
        <w:t>inevitable</w:t>
      </w:r>
      <w:r>
        <w:t xml:space="preserve"> without multilateral space governance</w:t>
      </w:r>
    </w:p>
    <w:p w14:paraId="51CC163E" w14:textId="77777777" w:rsidR="00230268" w:rsidRPr="009C6994" w:rsidRDefault="00230268" w:rsidP="00230268">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4DA6D2B" w14:textId="4F9DD2D4" w:rsidR="00C42EA7" w:rsidRDefault="00230268" w:rsidP="00C42EA7">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0C23E874" w14:textId="6E7458F7" w:rsidR="00175604" w:rsidRDefault="000E617F" w:rsidP="00367662">
      <w:pPr>
        <w:pStyle w:val="Heading3"/>
      </w:pPr>
      <w:r>
        <w:lastRenderedPageBreak/>
        <w:t>1</w:t>
      </w:r>
      <w:r w:rsidR="00BD3BB9">
        <w:t>AC – Solvency</w:t>
      </w:r>
    </w:p>
    <w:p w14:paraId="12B0E7D7" w14:textId="2DE02CD0" w:rsidR="00BD3BB9" w:rsidRDefault="00BD3BB9" w:rsidP="00BD3BB9">
      <w:pPr>
        <w:pStyle w:val="Heading4"/>
      </w:pPr>
      <w:r>
        <w:t xml:space="preserve">Creating a legal regime so everyone benefits from mining creates sustainable mining while avoiding conflict. </w:t>
      </w:r>
    </w:p>
    <w:p w14:paraId="27BAEC2A" w14:textId="77777777" w:rsidR="00BD3BB9" w:rsidRDefault="00BD3BB9" w:rsidP="00BD3BB9">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902BE8E" w14:textId="123D4D4F" w:rsidR="00BD3BB9" w:rsidRDefault="00BD3BB9" w:rsidP="00BD3BB9">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6C2F63">
        <w:rPr>
          <w:rStyle w:val="StyleUnderline"/>
          <w:highlight w:val="cyan"/>
        </w:rPr>
        <w:t>The riches exist, but how will humanity benefit from mining in outer space</w:t>
      </w:r>
      <w:r w:rsidRPr="00410C6E">
        <w:rPr>
          <w:rStyle w:val="StyleUnderline"/>
        </w:rPr>
        <w:t xml:space="preserve">, or for that matter, </w:t>
      </w:r>
      <w:r w:rsidRPr="00410C6E">
        <w:rPr>
          <w:rStyle w:val="Emphasis"/>
        </w:rPr>
        <w:t xml:space="preserve">other global commons such as the </w:t>
      </w:r>
      <w:proofErr w:type="gramStart"/>
      <w:r w:rsidRPr="00410C6E">
        <w:rPr>
          <w:rStyle w:val="Emphasis"/>
        </w:rPr>
        <w:t>deep sea</w:t>
      </w:r>
      <w:proofErr w:type="gramEnd"/>
      <w:r w:rsidRPr="00410C6E">
        <w:rPr>
          <w:rStyle w:val="Emphasis"/>
        </w:rPr>
        <w:t xml:space="preserve"> floor?</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6C2F63">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6C2F63">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6C2F63">
        <w:rPr>
          <w:rStyle w:val="Emphasis"/>
          <w:highlight w:val="cyan"/>
        </w:rPr>
        <w:t>This would provide the stable business and investment environment that entrepreneurs seek by ensuring international law and obligations are met</w:t>
      </w:r>
      <w:r w:rsidRPr="006C2F63">
        <w:rPr>
          <w:sz w:val="12"/>
          <w:highlight w:val="cyan"/>
        </w:rPr>
        <w:t>.</w:t>
      </w:r>
      <w:r w:rsidRPr="00531E7E">
        <w:rPr>
          <w:sz w:val="12"/>
        </w:rPr>
        <w:t xml:space="preserve"> </w:t>
      </w:r>
      <w:r w:rsidRPr="006C2F63">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6C2F63">
        <w:rPr>
          <w:rStyle w:val="StyleUnderline"/>
          <w:highlight w:val="cyan"/>
        </w:rPr>
        <w:t xml:space="preserve">In turn, these revenues, or a significant portion thereof, would be deposited in a Space Resource Fund, </w:t>
      </w:r>
      <w:r w:rsidRPr="00B30061">
        <w:rPr>
          <w:rStyle w:val="StyleUnderline"/>
        </w:rPr>
        <w:t>possibly under the aegis of the World Bank. And every single citizen on Earth, say aged 18 or above, would receive a dividend on a yearly basis as their rightful share as owners of the common province of humankind</w:t>
      </w:r>
      <w:r w:rsidRPr="00B30061">
        <w:rPr>
          <w:sz w:val="12"/>
        </w:rPr>
        <w:t xml:space="preserve">. </w:t>
      </w:r>
      <w:r w:rsidRPr="00B30061">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w:t>
      </w:r>
      <w:proofErr w:type="spellStart"/>
      <w:r w:rsidRPr="00531E7E">
        <w:rPr>
          <w:rStyle w:val="StyleUnderline"/>
        </w:rPr>
        <w:t>philanthopist</w:t>
      </w:r>
      <w:proofErr w:type="spellEnd"/>
      <w:r w:rsidRPr="00531E7E">
        <w:rPr>
          <w:rStyle w:val="StyleUnderline"/>
        </w:rPr>
        <w:t xml:space="preserve">; </w:t>
      </w:r>
      <w:r w:rsidRPr="006C2F63">
        <w:rPr>
          <w:rStyle w:val="StyleUnderline"/>
          <w:highlight w:val="cyan"/>
        </w:rPr>
        <w:t xml:space="preserve">it pays </w:t>
      </w:r>
      <w:r w:rsidRPr="006C2F63">
        <w:rPr>
          <w:rStyle w:val="Emphasis"/>
          <w:highlight w:val="cyan"/>
        </w:rPr>
        <w:t xml:space="preserve">every owner in a </w:t>
      </w:r>
      <w:proofErr w:type="gramStart"/>
      <w:r w:rsidRPr="006C2F63">
        <w:rPr>
          <w:rStyle w:val="Emphasis"/>
          <w:highlight w:val="cyan"/>
        </w:rPr>
        <w:t>global commons</w:t>
      </w:r>
      <w:proofErr w:type="gramEnd"/>
      <w:r w:rsidRPr="006C2F63">
        <w:rPr>
          <w:rStyle w:val="Emphasis"/>
          <w:highlight w:val="cyan"/>
        </w:rPr>
        <w:t xml:space="preserve"> a share of what is rightfully theirs. </w:t>
      </w:r>
      <w:r w:rsidRPr="006C2F63">
        <w:rPr>
          <w:rStyle w:val="StyleUnderline"/>
          <w:highlight w:val="cyan"/>
        </w:rPr>
        <w:t xml:space="preserve">Even tiny dividends </w:t>
      </w:r>
      <w:r w:rsidRPr="00B30061">
        <w:rPr>
          <w:rStyle w:val="StyleUnderline"/>
        </w:rPr>
        <w:t xml:space="preserve">by the standards of the world’s wealthy nations </w:t>
      </w:r>
      <w:r w:rsidRPr="006C2F63">
        <w:rPr>
          <w:rStyle w:val="StyleUnderline"/>
          <w:highlight w:val="cyan"/>
        </w:rPr>
        <w:t>would make a difference for some developing world farmers</w:t>
      </w:r>
      <w:r w:rsidRPr="006C2F63">
        <w:rPr>
          <w:sz w:val="12"/>
          <w:highlight w:val="cyan"/>
        </w:rPr>
        <w:t xml:space="preserve">. </w:t>
      </w:r>
      <w:r w:rsidRPr="006C2F63">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1DB38FB0" w14:textId="07206B69" w:rsidR="00DC7D09" w:rsidRDefault="009F3B1F" w:rsidP="00DC7D09">
      <w:pPr>
        <w:pStyle w:val="Heading4"/>
      </w:pPr>
      <w:r>
        <w:t>The plan</w:t>
      </w:r>
      <w:r w:rsidR="00DC7D09">
        <w:t xml:space="preserve"> </w:t>
      </w:r>
      <w:r w:rsidR="00822610">
        <w:t>solves</w:t>
      </w:r>
      <w:r w:rsidR="00DC7D09">
        <w:t xml:space="preserve"> dangerous space mining and </w:t>
      </w:r>
      <w:r w:rsidR="00DC7D09">
        <w:rPr>
          <w:u w:val="single"/>
        </w:rPr>
        <w:t>deregulation</w:t>
      </w:r>
      <w:r w:rsidR="00DC7D09">
        <w:t xml:space="preserve"> globally </w:t>
      </w:r>
    </w:p>
    <w:p w14:paraId="0C9C0D89" w14:textId="77777777" w:rsidR="00DC7D09" w:rsidRDefault="00DC7D09" w:rsidP="00DC7D09">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4CB7E27" w14:textId="344923B7" w:rsidR="00DC7D09" w:rsidRDefault="00DC7D09" w:rsidP="00BD3BB9">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 xml:space="preserve">for space mining to attract </w:t>
      </w:r>
      <w:r w:rsidRPr="00EB6DA0">
        <w:rPr>
          <w:rStyle w:val="StyleUnderline"/>
          <w:highlight w:val="cyan"/>
        </w:rPr>
        <w:lastRenderedPageBreak/>
        <w:t>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9552960" w14:textId="3A1B9727" w:rsidR="00BD3BB9" w:rsidRDefault="003423DB" w:rsidP="00BD3BB9">
      <w:pPr>
        <w:pStyle w:val="Heading3"/>
      </w:pPr>
      <w:r>
        <w:lastRenderedPageBreak/>
        <w:t>1</w:t>
      </w:r>
      <w:r w:rsidR="00BD3BB9">
        <w:t>AC – Framing</w:t>
      </w:r>
    </w:p>
    <w:p w14:paraId="1BD1046D" w14:textId="77777777" w:rsidR="00C10084" w:rsidRPr="00031C51" w:rsidRDefault="00C10084" w:rsidP="00C10084">
      <w:pPr>
        <w:pStyle w:val="Heading4"/>
        <w:rPr>
          <w:rFonts w:cs="Calibri"/>
        </w:rPr>
      </w:pPr>
      <w:r w:rsidRPr="00031C51">
        <w:rPr>
          <w:rFonts w:cs="Calibri"/>
        </w:rPr>
        <w:t>The standard is maximizing expected well-being.</w:t>
      </w:r>
    </w:p>
    <w:p w14:paraId="3CA3810C" w14:textId="77777777" w:rsidR="00C10084" w:rsidRDefault="00C10084" w:rsidP="00C10084">
      <w:pPr>
        <w:pStyle w:val="Heading4"/>
        <w:rPr>
          <w:rFonts w:cs="Calibri"/>
        </w:rPr>
      </w:pPr>
      <w:r>
        <w:rPr>
          <w:rFonts w:cs="Calibri"/>
        </w:rPr>
        <w:t xml:space="preserve">1. </w:t>
      </w:r>
      <w:r w:rsidRPr="00031C51">
        <w:rPr>
          <w:rFonts w:cs="Calibri"/>
        </w:rPr>
        <w:t xml:space="preserve">Science proves non util ethics are impossible and our version of util solves all aff offense </w:t>
      </w:r>
    </w:p>
    <w:p w14:paraId="679A6CB8" w14:textId="77777777" w:rsidR="00C10084" w:rsidRPr="001F7A51" w:rsidRDefault="00C10084" w:rsidP="001F7A51">
      <w:r w:rsidRPr="000F4422">
        <w:rPr>
          <w:rStyle w:val="Style13ptBold"/>
          <w:rFonts w:cs="Calibri"/>
        </w:rPr>
        <w:t>Greene 10</w:t>
      </w:r>
      <w:r w:rsidRPr="00031C51">
        <w:t xml:space="preserve"> </w:t>
      </w:r>
      <w:r w:rsidRPr="001F7A51">
        <w:t xml:space="preserve">– Joshua, Associate Professor of Social science in the Department of Psychology at Harvard University </w:t>
      </w:r>
    </w:p>
    <w:p w14:paraId="2A49B400" w14:textId="77777777" w:rsidR="00C10084" w:rsidRPr="001F7A51" w:rsidRDefault="00C10084" w:rsidP="001F7A51">
      <w:r w:rsidRPr="001F7A51">
        <w:t>(The Secret Joke of Kant’s Soul published in Moral Psychology: Historical and Contemporary Readings, accessed: www.fed.cuhk.edu.hk/~lchang/material/Evolutionary/Developmental/Greene-KantSoul.pdf)</w:t>
      </w:r>
    </w:p>
    <w:p w14:paraId="688B1FB7" w14:textId="77777777" w:rsidR="00C10084" w:rsidRPr="00031C51" w:rsidRDefault="00C10084" w:rsidP="00C10084">
      <w:pPr>
        <w:rPr>
          <w:rFonts w:cs="Calibri"/>
          <w:sz w:val="16"/>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15682E">
        <w:rPr>
          <w:rFonts w:cs="Calibri"/>
          <w:b/>
          <w:highlight w:val="cyan"/>
          <w:u w:val="single"/>
        </w:rPr>
        <w:t>judgments are driven by a hodgepodge of emotional dispositions</w:t>
      </w:r>
      <w:r w:rsidRPr="00031C51">
        <w:rPr>
          <w:rFonts w:cs="Calibri"/>
          <w:b/>
          <w:u w:val="single"/>
        </w:rPr>
        <w:t xml:space="preserve">, which themselves were </w:t>
      </w:r>
      <w:r w:rsidRPr="0015682E">
        <w:rPr>
          <w:rFonts w:cs="Calibri"/>
          <w:b/>
          <w:highlight w:val="cyan"/>
          <w:u w:val="single"/>
        </w:rPr>
        <w:t>shaped by a hodgepodge of evolutionary forces,</w:t>
      </w:r>
      <w:r w:rsidRPr="00031C51">
        <w:rPr>
          <w:rFonts w:cs="Calibri"/>
          <w:b/>
          <w:u w:val="single"/>
        </w:rPr>
        <w:t xml:space="preserve"> both </w:t>
      </w:r>
      <w:r w:rsidRPr="0015682E">
        <w:rPr>
          <w:rFonts w:cs="Calibri"/>
          <w:b/>
          <w:highlight w:val="cyan"/>
          <w:u w:val="single"/>
        </w:rPr>
        <w:t>biological and cultural</w:t>
      </w:r>
      <w:r w:rsidRPr="00031C51">
        <w:rPr>
          <w:rFonts w:cs="Calibri"/>
          <w:sz w:val="16"/>
        </w:rPr>
        <w:t xml:space="preserve">. </w:t>
      </w:r>
      <w:r w:rsidRPr="00031C51">
        <w:rPr>
          <w:rFonts w:cs="Calibri"/>
          <w:b/>
          <w:u w:val="single"/>
        </w:rPr>
        <w:t xml:space="preserve">Because of this, </w:t>
      </w:r>
      <w:r w:rsidRPr="0015682E">
        <w:rPr>
          <w:rFonts w:cs="Calibri"/>
          <w:b/>
          <w:highlight w:val="cyan"/>
          <w:u w:val="single"/>
        </w:rPr>
        <w:t xml:space="preserve">it is </w:t>
      </w:r>
      <w:r w:rsidRPr="0015682E">
        <w:rPr>
          <w:rFonts w:cs="Calibri"/>
          <w:b/>
          <w:iCs/>
          <w:highlight w:val="cyan"/>
          <w:u w:val="single"/>
          <w:bdr w:val="single" w:sz="8" w:space="0" w:color="auto"/>
        </w:rPr>
        <w:t>exceedingly 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w:t>
      </w:r>
      <w:proofErr w:type="gramStart"/>
      <w:r w:rsidRPr="00031C51">
        <w:rPr>
          <w:rFonts w:cs="Calibri"/>
          <w:sz w:val="16"/>
        </w:rPr>
        <w:t>Point</w:t>
      </w:r>
      <w:proofErr w:type="gramEnd"/>
      <w:r w:rsidRPr="00031C51">
        <w:rPr>
          <w:rFonts w:cs="Calibri"/>
          <w:sz w:val="16"/>
        </w:rPr>
        <w:t xml:space="preserve">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Above all else, it's about respect for persons. It's about treating others as fellow rational creatures rather than as mere objects, about acting for reasons rational beings can share. And so on (</w:t>
      </w:r>
      <w:proofErr w:type="spellStart"/>
      <w:r w:rsidRPr="00031C51">
        <w:rPr>
          <w:rFonts w:cs="Calibri"/>
          <w:sz w:val="16"/>
        </w:rPr>
        <w:t>Korsgaard</w:t>
      </w:r>
      <w:proofErr w:type="spellEnd"/>
      <w:r w:rsidRPr="00031C51">
        <w:rPr>
          <w:rFonts w:cs="Calibri"/>
          <w:sz w:val="16"/>
        </w:rPr>
        <w:t xml:space="preserve">, 1996a; </w:t>
      </w:r>
      <w:proofErr w:type="spellStart"/>
      <w:r w:rsidRPr="00031C51">
        <w:rPr>
          <w:rFonts w:cs="Calibri"/>
          <w:sz w:val="16"/>
        </w:rPr>
        <w:t>Korsgaard</w:t>
      </w:r>
      <w:proofErr w:type="spellEnd"/>
      <w:r w:rsidRPr="00031C51">
        <w:rPr>
          <w:rFonts w:cs="Calibri"/>
          <w:sz w:val="16"/>
        </w:rPr>
        <w:t xml:space="preserve">,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15682E">
        <w:rPr>
          <w:rFonts w:cs="Calibri"/>
          <w:b/>
          <w:highlight w:val="cyan"/>
          <w:u w:val="single"/>
        </w:rPr>
        <w:t>When one asks a religious person to explain the essence</w:t>
      </w:r>
      <w:r w:rsidRPr="00031C51">
        <w:rPr>
          <w:rFonts w:cs="Calibri"/>
          <w:b/>
          <w:u w:val="single"/>
        </w:rPr>
        <w:t xml:space="preserve"> of his religion, </w:t>
      </w:r>
      <w:r w:rsidRPr="0015682E">
        <w:rPr>
          <w:rFonts w:cs="Calibri"/>
          <w:b/>
          <w:highlight w:val="cyan"/>
          <w:u w:val="single"/>
        </w:rPr>
        <w:t>one</w:t>
      </w:r>
      <w:r w:rsidRPr="00031C51">
        <w:rPr>
          <w:rFonts w:cs="Calibri"/>
          <w:b/>
          <w:u w:val="single"/>
        </w:rPr>
        <w:t xml:space="preserve"> often </w:t>
      </w:r>
      <w:r w:rsidRPr="0015682E">
        <w:rPr>
          <w:rFonts w:cs="Calibri"/>
          <w:b/>
          <w:highlight w:val="cyan"/>
          <w:u w:val="single"/>
        </w:rPr>
        <w:t>gets an answer like</w:t>
      </w:r>
      <w:r w:rsidRPr="00031C51">
        <w:rPr>
          <w:rFonts w:cs="Calibri"/>
          <w:b/>
          <w:u w:val="single"/>
        </w:rPr>
        <w:t xml:space="preserve"> this: "</w:t>
      </w:r>
      <w:r w:rsidRPr="0015682E">
        <w:rPr>
          <w:rFonts w:cs="Calibri"/>
          <w:b/>
          <w:highlight w:val="cyan"/>
          <w:u w:val="single"/>
        </w:rPr>
        <w:t>It's about love</w:t>
      </w:r>
      <w:r w:rsidRPr="00031C51">
        <w:rPr>
          <w:rFonts w:cs="Calibri"/>
          <w:sz w:val="16"/>
        </w:rPr>
        <w:t xml:space="preserve">, really. It's about looking out for other people, looking beyond oneself. It's about community, being part of something larger than oneself." </w:t>
      </w:r>
      <w:r w:rsidRPr="00031C51">
        <w:rPr>
          <w:rFonts w:cs="Calibri"/>
          <w:b/>
          <w:u w:val="single"/>
        </w:rPr>
        <w:t xml:space="preserve">This sort of answer accurately captures the phenomenology of many people's religion, but </w:t>
      </w:r>
      <w:r w:rsidRPr="0015682E">
        <w:rPr>
          <w:rFonts w:cs="Calibri"/>
          <w:b/>
          <w:highlight w:val="cyan"/>
          <w:u w:val="single"/>
        </w:rPr>
        <w:t xml:space="preserve">it's </w:t>
      </w:r>
      <w:r w:rsidRPr="00031C51">
        <w:rPr>
          <w:rFonts w:cs="Calibri"/>
          <w:b/>
          <w:u w:val="single"/>
        </w:rPr>
        <w:t xml:space="preserve">nevertheless </w:t>
      </w:r>
      <w:r w:rsidRPr="0015682E">
        <w:rPr>
          <w:rFonts w:cs="Calibri"/>
          <w:b/>
          <w:highlight w:val="cyan"/>
          <w:u w:val="single"/>
        </w:rPr>
        <w:t>inadequate for distinguishing religion from other things</w:t>
      </w:r>
      <w:r w:rsidRPr="00031C51">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31C51">
        <w:rPr>
          <w:rFonts w:cs="Calibri"/>
          <w:b/>
          <w:u w:val="single"/>
        </w:rPr>
        <w:t xml:space="preserve">the standard </w:t>
      </w:r>
      <w:r w:rsidRPr="0015682E">
        <w:rPr>
          <w:rFonts w:cs="Calibri"/>
          <w:b/>
          <w:highlight w:val="cyan"/>
          <w:u w:val="single"/>
        </w:rPr>
        <w:t>deontological/</w:t>
      </w:r>
      <w:r w:rsidRPr="00031C51">
        <w:rPr>
          <w:rFonts w:cs="Calibri"/>
          <w:b/>
          <w:u w:val="single"/>
        </w:rPr>
        <w:t xml:space="preserve">Kantian </w:t>
      </w:r>
      <w:r w:rsidRPr="0015682E">
        <w:rPr>
          <w:rFonts w:cs="Calibri"/>
          <w:b/>
          <w:highlight w:val="cyan"/>
          <w:u w:val="single"/>
        </w:rPr>
        <w:t>self-</w:t>
      </w:r>
      <w:proofErr w:type="spellStart"/>
      <w:r w:rsidRPr="0015682E">
        <w:rPr>
          <w:rFonts w:cs="Calibri"/>
          <w:b/>
          <w:highlight w:val="cyan"/>
          <w:u w:val="single"/>
        </w:rPr>
        <w:t>characterizatons</w:t>
      </w:r>
      <w:proofErr w:type="spellEnd"/>
      <w:r w:rsidRPr="0015682E">
        <w:rPr>
          <w:rFonts w:cs="Calibri"/>
          <w:b/>
          <w:highlight w:val="cyan"/>
          <w:u w:val="single"/>
        </w:rPr>
        <w:t xml:space="preserve"> </w:t>
      </w:r>
      <w:r w:rsidRPr="0015682E">
        <w:rPr>
          <w:rFonts w:cs="Calibri"/>
          <w:b/>
          <w:iCs/>
          <w:highlight w:val="cyan"/>
          <w:u w:val="single"/>
          <w:bdr w:val="single" w:sz="8" w:space="0" w:color="auto"/>
        </w:rPr>
        <w:t>fail to distinguish deontology from other approaches to ethics</w:t>
      </w:r>
      <w:r w:rsidRPr="00031C51">
        <w:rPr>
          <w:rFonts w:cs="Calibri"/>
          <w:sz w:val="16"/>
        </w:rPr>
        <w:t xml:space="preserve">. (See also Kagan (Kagan, 1997, pp. 70-78.) on the difficulty of defining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w:t>
      </w:r>
      <w:r w:rsidRPr="00031C51">
        <w:rPr>
          <w:rFonts w:cs="Calibri"/>
          <w:sz w:val="16"/>
        </w:rPr>
        <w:lastRenderedPageBreak/>
        <w:t xml:space="preserve">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etc</w:t>
      </w:r>
      <w:r w:rsidRPr="00031C51">
        <w:rPr>
          <w:rFonts w:cs="Calibri"/>
          <w:sz w:val="16"/>
        </w:rPr>
        <w:t xml:space="preserve">. </w:t>
      </w:r>
      <w:r w:rsidRPr="0015682E">
        <w:rPr>
          <w:rFonts w:cs="Calibri"/>
          <w:b/>
          <w:highlight w:val="cyan"/>
          <w:u w:val="single"/>
        </w:rPr>
        <w:t xml:space="preserve">A </w:t>
      </w:r>
      <w:proofErr w:type="gramStart"/>
      <w:r w:rsidRPr="0015682E">
        <w:rPr>
          <w:rFonts w:cs="Calibri"/>
          <w:b/>
          <w:highlight w:val="cyan"/>
          <w:u w:val="single"/>
        </w:rPr>
        <w:t>consequentialist</w:t>
      </w:r>
      <w:r w:rsidRPr="00031C51">
        <w:rPr>
          <w:rFonts w:cs="Calibri"/>
          <w:b/>
          <w:u w:val="single"/>
        </w:rPr>
        <w:t xml:space="preserve"> respects other persons</w:t>
      </w:r>
      <w:proofErr w:type="gramEnd"/>
      <w:r w:rsidRPr="00031C51">
        <w:rPr>
          <w:rFonts w:cs="Calibri"/>
          <w:b/>
          <w:u w:val="single"/>
        </w:rPr>
        <w:t xml:space="preserve">, and </w:t>
      </w:r>
      <w:r w:rsidRPr="0015682E">
        <w:rPr>
          <w:rFonts w:cs="Calibri"/>
          <w:b/>
          <w:highlight w:val="cyan"/>
          <w:u w:val="single"/>
        </w:rPr>
        <w:t xml:space="preserve">refrains from treating them as mere objects, by </w:t>
      </w:r>
      <w:r w:rsidRPr="0015682E">
        <w:rPr>
          <w:rFonts w:cs="Calibri"/>
          <w:b/>
          <w:iCs/>
          <w:highlight w:val="cyan"/>
          <w:u w:val="single"/>
          <w:bdr w:val="single" w:sz="8" w:space="0" w:color="auto"/>
        </w:rPr>
        <w:t>counting every person's well-being in the decision-making process</w:t>
      </w:r>
      <w:r w:rsidRPr="00031C51">
        <w:rPr>
          <w:rFonts w:cs="Calibri"/>
          <w:sz w:val="16"/>
        </w:rPr>
        <w:t xml:space="preserve">. </w:t>
      </w:r>
      <w:r w:rsidRPr="00031C51">
        <w:rPr>
          <w:rFonts w:cs="Calibri"/>
          <w:b/>
          <w:u w:val="single"/>
        </w:rPr>
        <w:t xml:space="preserve">Likewise, </w:t>
      </w:r>
      <w:r w:rsidRPr="0015682E">
        <w:rPr>
          <w:rFonts w:cs="Calibri"/>
          <w:b/>
          <w:highlight w:val="cyan"/>
          <w:u w:val="single"/>
        </w:rPr>
        <w:t xml:space="preserve">a </w:t>
      </w:r>
      <w:proofErr w:type="gramStart"/>
      <w:r w:rsidRPr="0015682E">
        <w:rPr>
          <w:rFonts w:cs="Calibri"/>
          <w:b/>
          <w:highlight w:val="cyan"/>
          <w:u w:val="single"/>
        </w:rPr>
        <w:t>consequentialist attempts</w:t>
      </w:r>
      <w:proofErr w:type="gramEnd"/>
      <w:r w:rsidRPr="0015682E">
        <w:rPr>
          <w:rFonts w:cs="Calibri"/>
          <w:b/>
          <w:highlight w:val="cyan"/>
          <w:u w:val="single"/>
        </w:rPr>
        <w:t xml:space="preserve"> to 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63A68DA2" w14:textId="37BD9506" w:rsidR="00C10084" w:rsidRPr="00382340" w:rsidRDefault="00C10084" w:rsidP="00382340">
      <w:pPr>
        <w:pStyle w:val="Heading4"/>
        <w:rPr>
          <w:rFonts w:cs="Calibri"/>
          <w:b w:val="0"/>
          <w:bCs w:val="0"/>
          <w:sz w:val="22"/>
          <w:szCs w:val="22"/>
        </w:rPr>
      </w:pPr>
      <w:r>
        <w:rPr>
          <w:rFonts w:cs="Calibri"/>
        </w:rPr>
        <w:t xml:space="preserve">2. </w:t>
      </w:r>
      <w:r w:rsidRPr="00031C51">
        <w:rPr>
          <w:rFonts w:cs="Calibri"/>
        </w:rPr>
        <w:t xml:space="preserve">Uncertainty and social contract require governments use util </w:t>
      </w:r>
      <w:r w:rsidR="00382340">
        <w:rPr>
          <w:rFonts w:cs="Calibri"/>
        </w:rPr>
        <w:br/>
      </w:r>
      <w:proofErr w:type="spellStart"/>
      <w:r w:rsidRPr="00382340">
        <w:t>Goodin</w:t>
      </w:r>
      <w:proofErr w:type="spellEnd"/>
      <w:r w:rsidR="008D21C6">
        <w:t xml:space="preserve"> </w:t>
      </w:r>
      <w:proofErr w:type="gramStart"/>
      <w:r w:rsidRPr="00382340">
        <w:t xml:space="preserve">95  </w:t>
      </w:r>
      <w:r w:rsidRPr="00382340">
        <w:rPr>
          <w:b w:val="0"/>
          <w:bCs w:val="0"/>
          <w:sz w:val="22"/>
          <w:szCs w:val="22"/>
        </w:rPr>
        <w:t>(</w:t>
      </w:r>
      <w:proofErr w:type="gramEnd"/>
      <w:r w:rsidRPr="00382340">
        <w:rPr>
          <w:b w:val="0"/>
          <w:bCs w:val="0"/>
          <w:sz w:val="22"/>
          <w:szCs w:val="22"/>
        </w:rPr>
        <w:t xml:space="preserve">Robert, </w:t>
      </w:r>
      <w:proofErr w:type="spellStart"/>
      <w:r w:rsidRPr="00382340">
        <w:rPr>
          <w:b w:val="0"/>
          <w:bCs w:val="0"/>
          <w:sz w:val="22"/>
          <w:szCs w:val="22"/>
        </w:rPr>
        <w:t>philsopher</w:t>
      </w:r>
      <w:proofErr w:type="spellEnd"/>
      <w:r w:rsidRPr="00382340">
        <w:rPr>
          <w:b w:val="0"/>
          <w:bCs w:val="0"/>
          <w:sz w:val="22"/>
          <w:szCs w:val="22"/>
        </w:rPr>
        <w:t xml:space="preserve"> at the Research School of the Social Sciences, Utilitarianism as Public Philosophy. P. 62-63)</w:t>
      </w:r>
    </w:p>
    <w:p w14:paraId="0794774B" w14:textId="77777777" w:rsidR="00C10084" w:rsidRPr="00031C51" w:rsidRDefault="00C10084" w:rsidP="00C10084">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w:t>
      </w:r>
      <w:proofErr w:type="gramStart"/>
      <w:r w:rsidRPr="00031C51">
        <w:rPr>
          <w:rFonts w:cs="Calibri"/>
          <w:u w:val="single"/>
        </w:rPr>
        <w:t>rules</w:t>
      </w:r>
      <w:proofErr w:type="gramEnd"/>
      <w:r w:rsidRPr="00031C51">
        <w:rPr>
          <w:rFonts w:cs="Calibri"/>
          <w:u w:val="single"/>
        </w:rPr>
        <w:t>.</w:t>
      </w:r>
    </w:p>
    <w:p w14:paraId="65B119E3" w14:textId="77777777" w:rsidR="00C10084" w:rsidRPr="00031C51" w:rsidRDefault="00C10084" w:rsidP="00C10084">
      <w:pPr>
        <w:pStyle w:val="Heading4"/>
        <w:rPr>
          <w:rFonts w:cs="Calibri"/>
        </w:rPr>
      </w:pPr>
      <w:r w:rsidRPr="00031C51">
        <w:rPr>
          <w:rFonts w:cs="Calibri"/>
        </w:rPr>
        <w:t>3. Disregarding foreseeable harm reifies structures of domination</w:t>
      </w:r>
    </w:p>
    <w:p w14:paraId="563B08A8" w14:textId="77777777" w:rsidR="00C10084" w:rsidRPr="00031C51" w:rsidRDefault="00C10084" w:rsidP="00C10084">
      <w:pPr>
        <w:rPr>
          <w:rFonts w:cs="Calibri"/>
        </w:rPr>
      </w:pPr>
      <w:r w:rsidRPr="00453D2A">
        <w:rPr>
          <w:rFonts w:eastAsiaTheme="majorEastAsia" w:cstheme="majorBidi"/>
          <w:b/>
          <w:bCs/>
          <w:sz w:val="26"/>
          <w:szCs w:val="26"/>
        </w:rPr>
        <w:t>McCluskey 12</w:t>
      </w:r>
      <w:r w:rsidRPr="00031C51">
        <w:rPr>
          <w:rFonts w:cs="Calibri"/>
        </w:rPr>
        <w:t xml:space="preserve"> – JSD @ Columbia, Professor of Law @ SUNY-Buffalo</w:t>
      </w:r>
    </w:p>
    <w:p w14:paraId="31C80427" w14:textId="77777777" w:rsidR="00C10084" w:rsidRPr="00031C51" w:rsidRDefault="00C10084" w:rsidP="00C10084">
      <w:pPr>
        <w:rPr>
          <w:rFonts w:cs="Calibri"/>
        </w:rPr>
      </w:pPr>
      <w:r w:rsidRPr="00031C51">
        <w:rPr>
          <w:rFonts w:cs="Calibri"/>
        </w:rPr>
        <w:t xml:space="preserve">(Martha, “How the "Unintended Consequences" Story Promotes Unjust Intent and Impact,” Berkeley La Raza, </w:t>
      </w:r>
      <w:proofErr w:type="spellStart"/>
      <w:r w:rsidRPr="00031C51">
        <w:rPr>
          <w:rFonts w:cs="Calibri"/>
        </w:rPr>
        <w:t>doi</w:t>
      </w:r>
      <w:proofErr w:type="spellEnd"/>
      <w:r w:rsidRPr="00031C51">
        <w:rPr>
          <w:rFonts w:cs="Calibri"/>
        </w:rPr>
        <w:t>: dx.doi.org/doi:10.15779/Z381664)</w:t>
      </w:r>
    </w:p>
    <w:p w14:paraId="61540DF4" w14:textId="77777777" w:rsidR="00C10084" w:rsidRPr="00031C51" w:rsidRDefault="00C10084" w:rsidP="00C10084">
      <w:pPr>
        <w:rPr>
          <w:rFonts w:cs="Calibri"/>
          <w:sz w:val="16"/>
        </w:rPr>
      </w:pPr>
      <w:r w:rsidRPr="0015682E">
        <w:rPr>
          <w:rFonts w:cs="Calibri"/>
          <w:b/>
          <w:highlight w:val="cyan"/>
          <w:u w:val="single"/>
        </w:rPr>
        <w:lastRenderedPageBreak/>
        <w:t>By</w:t>
      </w:r>
      <w:r w:rsidRPr="00031C51">
        <w:rPr>
          <w:rFonts w:cs="Calibri"/>
          <w:b/>
          <w:u w:val="single"/>
        </w:rPr>
        <w:t xml:space="preserve"> similarly </w:t>
      </w:r>
      <w:r w:rsidRPr="0015682E">
        <w:rPr>
          <w:rFonts w:cs="Calibri"/>
          <w:b/>
          <w:highlight w:val="cyan"/>
          <w:u w:val="single"/>
        </w:rPr>
        <w:t>making structures of inequality appear beyond the</w:t>
      </w:r>
      <w:r w:rsidRPr="00031C51">
        <w:rPr>
          <w:rFonts w:cs="Calibri"/>
          <w:b/>
          <w:u w:val="single"/>
        </w:rPr>
        <w:t xml:space="preserve"> reach of </w:t>
      </w:r>
      <w:r w:rsidRPr="0015682E">
        <w:rPr>
          <w:rFonts w:cs="Calibri"/>
          <w:b/>
          <w:highlight w:val="cyan"/>
          <w:u w:val="single"/>
        </w:rPr>
        <w:t>law</w:t>
      </w:r>
      <w:r w:rsidRPr="00031C51">
        <w:rPr>
          <w:rFonts w:cs="Calibri"/>
          <w:sz w:val="16"/>
        </w:rPr>
        <w:t xml:space="preserve"> reform, </w:t>
      </w:r>
      <w:r w:rsidRPr="0015682E">
        <w:rPr>
          <w:rFonts w:cs="Calibri"/>
          <w:b/>
          <w:highlight w:val="cyan"/>
          <w:u w:val="single"/>
        </w:rPr>
        <w:t>the "unintended consequences" message helps</w:t>
      </w:r>
      <w:r w:rsidRPr="00031C51">
        <w:rPr>
          <w:rFonts w:cs="Calibri"/>
          <w:b/>
          <w:u w:val="single"/>
        </w:rPr>
        <w:t xml:space="preserve"> update and </w:t>
      </w:r>
      <w:r w:rsidRPr="0015682E">
        <w:rPr>
          <w:rFonts w:cs="Calibri"/>
          <w:b/>
          <w:highlight w:val="cyan"/>
          <w:u w:val="single"/>
        </w:rPr>
        <w:t>reinforce the narrowing of protections against intentional racial harm</w:t>
      </w:r>
      <w:r w:rsidRPr="00031C51">
        <w:rPr>
          <w:rFonts w:cs="Calibri"/>
          <w:b/>
          <w:u w:val="single"/>
        </w:rPr>
        <w:t>. Justice is centrally a question of whose</w:t>
      </w:r>
      <w:r w:rsidRPr="00031C51">
        <w:rPr>
          <w:rFonts w:cs="Calibri"/>
          <w:sz w:val="16"/>
        </w:rPr>
        <w:t xml:space="preserve"> interests and whose </w:t>
      </w:r>
      <w:r w:rsidRPr="00031C51">
        <w:rPr>
          <w:rFonts w:cs="Calibri"/>
          <w:b/>
          <w:u w:val="single"/>
        </w:rPr>
        <w:t>harms should count</w:t>
      </w:r>
      <w:r w:rsidRPr="00031C51">
        <w:rPr>
          <w:rFonts w:cs="Calibri"/>
          <w:sz w:val="16"/>
        </w:rPr>
        <w:t xml:space="preserve">, in what context and in what form and to whom. </w:t>
      </w:r>
      <w:r w:rsidRPr="0015682E">
        <w:rPr>
          <w:rFonts w:cs="Calibri"/>
          <w:b/>
          <w:highlight w:val="cyan"/>
          <w:u w:val="single"/>
        </w:rPr>
        <w:t xml:space="preserve">Power is </w:t>
      </w:r>
      <w:r w:rsidRPr="00031C51">
        <w:rPr>
          <w:rFonts w:cs="Calibri"/>
          <w:b/>
          <w:u w:val="single"/>
        </w:rPr>
        <w:t xml:space="preserve">centrally </w:t>
      </w:r>
      <w:r w:rsidRPr="0015682E">
        <w:rPr>
          <w:rFonts w:cs="Calibri"/>
          <w:b/>
          <w:highlight w:val="cyan"/>
          <w:u w:val="single"/>
        </w:rPr>
        <w:t xml:space="preserve">about being able to act </w:t>
      </w:r>
      <w:r w:rsidRPr="0015682E">
        <w:rPr>
          <w:rFonts w:cs="Calibri"/>
          <w:b/>
          <w:iCs/>
          <w:highlight w:val="cyan"/>
          <w:u w:val="single"/>
          <w:bdr w:val="single" w:sz="8" w:space="0" w:color="auto"/>
        </w:rPr>
        <w:t>without having to take harm to others into account</w:t>
      </w:r>
      <w:r w:rsidRPr="00031C51">
        <w:rPr>
          <w:rFonts w:cs="Calibri"/>
          <w:sz w:val="16"/>
        </w:rPr>
        <w:t xml:space="preserve">. </w:t>
      </w:r>
      <w:r w:rsidRPr="0015682E">
        <w:rPr>
          <w:rFonts w:cs="Calibri"/>
          <w:b/>
          <w:highlight w:val="cyan"/>
          <w:u w:val="single"/>
        </w:rPr>
        <w:t xml:space="preserve">This </w:t>
      </w:r>
      <w:r w:rsidRPr="00031C51">
        <w:rPr>
          <w:rFonts w:cs="Calibri"/>
          <w:b/>
          <w:u w:val="single"/>
        </w:rPr>
        <w:t xml:space="preserve">power to gain by harming others </w:t>
      </w:r>
      <w:r w:rsidRPr="0015682E">
        <w:rPr>
          <w:rFonts w:cs="Calibri"/>
          <w:b/>
          <w:highlight w:val="cyan"/>
          <w:u w:val="single"/>
        </w:rPr>
        <w:t>is strongest when it operates through</w:t>
      </w:r>
      <w:r w:rsidRPr="0015682E">
        <w:rPr>
          <w:rFonts w:cs="Calibri"/>
          <w:sz w:val="16"/>
          <w:highlight w:val="cyan"/>
        </w:rPr>
        <w:t xml:space="preserve"> </w:t>
      </w:r>
      <w:r w:rsidRPr="00031C51">
        <w:rPr>
          <w:rFonts w:cs="Calibri"/>
          <w:sz w:val="16"/>
        </w:rPr>
        <w:t xml:space="preserve">systems and </w:t>
      </w:r>
      <w:r w:rsidRPr="0015682E">
        <w:rPr>
          <w:rFonts w:cs="Calibri"/>
          <w:b/>
          <w:highlight w:val="cyan"/>
          <w:u w:val="single"/>
        </w:rPr>
        <w:t xml:space="preserve">structures that make </w:t>
      </w:r>
      <w:r w:rsidRPr="0015682E">
        <w:rPr>
          <w:rFonts w:cs="Calibri"/>
          <w:b/>
          <w:iCs/>
          <w:highlight w:val="cyan"/>
          <w:u w:val="single"/>
          <w:bdr w:val="single" w:sz="8" w:space="0" w:color="auto"/>
        </w:rPr>
        <w:t>disregarding that harm</w:t>
      </w:r>
      <w:r w:rsidRPr="0015682E">
        <w:rPr>
          <w:rFonts w:cs="Calibri"/>
          <w:b/>
          <w:highlight w:val="cyan"/>
          <w:u w:val="single"/>
        </w:rPr>
        <w:t xml:space="preserve"> </w:t>
      </w:r>
      <w:r w:rsidRPr="0015682E">
        <w:rPr>
          <w:rFonts w:cs="Calibri"/>
          <w:b/>
          <w:iCs/>
          <w:highlight w:val="cyan"/>
          <w:u w:val="single"/>
          <w:bdr w:val="single" w:sz="8" w:space="0" w:color="auto"/>
        </w:rPr>
        <w:t>appear</w:t>
      </w:r>
      <w:r w:rsidRPr="0015682E">
        <w:rPr>
          <w:rFonts w:cs="Calibri"/>
          <w:sz w:val="16"/>
          <w:highlight w:val="cyan"/>
        </w:rPr>
        <w:t xml:space="preserve"> </w:t>
      </w:r>
      <w:r w:rsidRPr="00031C51">
        <w:rPr>
          <w:rFonts w:cs="Calibri"/>
          <w:sz w:val="16"/>
        </w:rPr>
        <w:t xml:space="preserve">routine, rational, and beneficial or at least </w:t>
      </w:r>
      <w:r w:rsidRPr="0015682E">
        <w:rPr>
          <w:rFonts w:cs="Calibri"/>
          <w:b/>
          <w:iCs/>
          <w:highlight w:val="cyan"/>
          <w:u w:val="single"/>
          <w:bdr w:val="single" w:sz="8" w:space="0" w:color="auto"/>
        </w:rPr>
        <w:t>acceptable</w:t>
      </w:r>
      <w:r w:rsidRPr="0015682E">
        <w:rPr>
          <w:rFonts w:cs="Calibri"/>
          <w:sz w:val="16"/>
          <w:highlight w:val="cyan"/>
        </w:rPr>
        <w:t xml:space="preserve"> </w:t>
      </w:r>
      <w:r w:rsidRPr="00031C51">
        <w:rPr>
          <w:rFonts w:cs="Calibri"/>
          <w:sz w:val="16"/>
        </w:rPr>
        <w:t xml:space="preserve">or perhaps inevitable. By portraying law's unequal harms as the "side effects" of systems and structures with unquestionable "main effects," </w:t>
      </w:r>
      <w:r w:rsidRPr="00031C51">
        <w:rPr>
          <w:rFonts w:cs="Calibri"/>
          <w:b/>
          <w:u w:val="single"/>
        </w:rPr>
        <w:t>the</w:t>
      </w:r>
      <w:r w:rsidRPr="00031C51">
        <w:rPr>
          <w:rFonts w:cs="Calibri"/>
          <w:sz w:val="16"/>
        </w:rPr>
        <w:t xml:space="preserve"> "</w:t>
      </w:r>
      <w:r w:rsidRPr="00031C51">
        <w:rPr>
          <w:rFonts w:cs="Calibri"/>
          <w:b/>
          <w:u w:val="single"/>
        </w:rPr>
        <w:t>unintended consequences" story helps affirm the resulting harm</w:t>
      </w:r>
      <w:r w:rsidRPr="00031C51">
        <w:rPr>
          <w:rFonts w:cs="Calibri"/>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031C51">
        <w:rPr>
          <w:rFonts w:cs="Calibri"/>
          <w:b/>
          <w:u w:val="single"/>
        </w:rPr>
        <w:t xml:space="preserve">The </w:t>
      </w:r>
      <w:r w:rsidRPr="0015682E">
        <w:rPr>
          <w:rFonts w:cs="Calibri"/>
          <w:b/>
          <w:highlight w:val="cyan"/>
          <w:u w:val="single"/>
        </w:rPr>
        <w:t>unequal effects of</w:t>
      </w:r>
      <w:r w:rsidRPr="00031C51">
        <w:rPr>
          <w:rFonts w:cs="Calibri"/>
          <w:sz w:val="16"/>
        </w:rPr>
        <w:t xml:space="preserve"> the prevailing </w:t>
      </w:r>
      <w:r w:rsidRPr="0015682E">
        <w:rPr>
          <w:rFonts w:cs="Calibri"/>
          <w:b/>
          <w:highlight w:val="cyan"/>
          <w:u w:val="single"/>
        </w:rPr>
        <w:t>policy</w:t>
      </w:r>
      <w:r w:rsidRPr="00031C51">
        <w:rPr>
          <w:rFonts w:cs="Calibri"/>
          <w:sz w:val="16"/>
        </w:rPr>
        <w:t xml:space="preserve"> response to the crisis </w:t>
      </w:r>
      <w:r w:rsidRPr="0015682E">
        <w:rPr>
          <w:rFonts w:cs="Calibri"/>
          <w:b/>
          <w:highlight w:val="cyan"/>
          <w:u w:val="single"/>
        </w:rPr>
        <w:t>are foreseeable and obvious, not accidental</w:t>
      </w:r>
      <w:r w:rsidRPr="00031C51">
        <w:rPr>
          <w:rFonts w:cs="Calibri"/>
          <w:b/>
          <w:u w:val="single"/>
        </w:rPr>
        <w:t xml:space="preserve"> or surprising</w:t>
      </w:r>
      <w:r w:rsidRPr="00031C51">
        <w:rPr>
          <w:rFonts w:cs="Calibri"/>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031C51">
        <w:rPr>
          <w:rFonts w:cs="Calibri"/>
          <w:b/>
          <w:u w:val="single"/>
        </w:rPr>
        <w:t xml:space="preserve">justice requires careful attention to both </w:t>
      </w:r>
      <w:r w:rsidRPr="00031C51">
        <w:rPr>
          <w:rFonts w:cs="Calibri"/>
          <w:b/>
          <w:iCs/>
          <w:u w:val="single"/>
          <w:bdr w:val="single" w:sz="8" w:space="0" w:color="auto"/>
        </w:rPr>
        <w:t>harmful intent</w:t>
      </w:r>
      <w:r w:rsidRPr="00031C51">
        <w:rPr>
          <w:rFonts w:cs="Calibri"/>
          <w:b/>
          <w:u w:val="single"/>
        </w:rPr>
        <w:t xml:space="preserve"> and to </w:t>
      </w:r>
      <w:r w:rsidRPr="00031C51">
        <w:rPr>
          <w:rFonts w:cs="Calibri"/>
          <w:b/>
          <w:iCs/>
          <w:u w:val="single"/>
          <w:bdr w:val="single" w:sz="8" w:space="0" w:color="auto"/>
        </w:rPr>
        <w:t>complex harmful effects</w:t>
      </w:r>
      <w:r w:rsidRPr="00031C51">
        <w:rPr>
          <w:rFonts w:cs="Calibri"/>
          <w:sz w:val="16"/>
        </w:rPr>
        <w:t xml:space="preserve">. But </w:t>
      </w:r>
      <w:r w:rsidRPr="00031C51">
        <w:rPr>
          <w:rFonts w:cs="Calibri"/>
          <w:b/>
          <w:u w:val="single"/>
        </w:rPr>
        <w:t>the concept of "</w:t>
      </w:r>
      <w:r w:rsidRPr="0015682E">
        <w:rPr>
          <w:rFonts w:cs="Calibri"/>
          <w:b/>
          <w:highlight w:val="cyan"/>
          <w:u w:val="single"/>
        </w:rPr>
        <w:t>unintended consequences" inverts justice by suggesting that the best way to care</w:t>
      </w:r>
      <w:r w:rsidRPr="00031C51">
        <w:rPr>
          <w:rFonts w:cs="Calibri"/>
          <w:sz w:val="16"/>
        </w:rPr>
        <w:t xml:space="preserve"> for those at the bottom </w:t>
      </w:r>
      <w:r w:rsidRPr="0015682E">
        <w:rPr>
          <w:rFonts w:cs="Calibri"/>
          <w:b/>
          <w:highlight w:val="cyan"/>
          <w:u w:val="single"/>
        </w:rPr>
        <w:t>is to not care to make law more attentive</w:t>
      </w:r>
      <w:r w:rsidRPr="00031C51">
        <w:rPr>
          <w:rFonts w:cs="Calibri"/>
          <w:sz w:val="16"/>
        </w:rPr>
        <w:t xml:space="preserve"> to the bottom. "</w:t>
      </w:r>
      <w:r w:rsidRPr="0015682E">
        <w:rPr>
          <w:rFonts w:cs="Calibri"/>
          <w:b/>
          <w:highlight w:val="cyan"/>
          <w:u w:val="single"/>
        </w:rPr>
        <w:t>U</w:t>
      </w:r>
      <w:r w:rsidRPr="00031C51">
        <w:rPr>
          <w:rFonts w:cs="Calibri"/>
          <w:b/>
          <w:u w:val="single"/>
        </w:rPr>
        <w:t xml:space="preserve">nintended </w:t>
      </w:r>
      <w:r w:rsidRPr="0015682E">
        <w:rPr>
          <w:rFonts w:cs="Calibri"/>
          <w:b/>
          <w:highlight w:val="cyan"/>
          <w:u w:val="single"/>
        </w:rPr>
        <w:t>c</w:t>
      </w:r>
      <w:r w:rsidRPr="00031C51">
        <w:rPr>
          <w:rFonts w:cs="Calibri"/>
          <w:b/>
          <w:u w:val="single"/>
        </w:rPr>
        <w:t xml:space="preserve">onsequences" </w:t>
      </w:r>
      <w:r w:rsidRPr="0015682E">
        <w:rPr>
          <w:rFonts w:cs="Calibri"/>
          <w:b/>
          <w:highlight w:val="cyan"/>
          <w:u w:val="single"/>
        </w:rPr>
        <w:t>arguments promote</w:t>
      </w:r>
      <w:r w:rsidRPr="00031C51">
        <w:rPr>
          <w:rFonts w:cs="Calibri"/>
          <w:b/>
          <w:u w:val="single"/>
        </w:rPr>
        <w:t xml:space="preserve"> a </w:t>
      </w:r>
      <w:r w:rsidRPr="0015682E">
        <w:rPr>
          <w:rFonts w:cs="Calibri"/>
          <w:b/>
          <w:iCs/>
          <w:highlight w:val="cyan"/>
          <w:u w:val="single"/>
          <w:bdr w:val="single" w:sz="8" w:space="0" w:color="auto"/>
        </w:rPr>
        <w:t>simplistic moral message</w:t>
      </w:r>
      <w:r w:rsidRPr="0015682E">
        <w:rPr>
          <w:rFonts w:cs="Calibri"/>
          <w:b/>
          <w:highlight w:val="cyan"/>
          <w:u w:val="single"/>
        </w:rPr>
        <w:t xml:space="preserve"> in the </w:t>
      </w:r>
      <w:r w:rsidRPr="0015682E">
        <w:rPr>
          <w:rFonts w:cs="Calibri"/>
          <w:b/>
          <w:iCs/>
          <w:highlight w:val="cyan"/>
          <w:u w:val="single"/>
          <w:bdr w:val="single" w:sz="8" w:space="0" w:color="auto"/>
        </w:rPr>
        <w:t>guise</w:t>
      </w:r>
      <w:r w:rsidRPr="0015682E">
        <w:rPr>
          <w:rFonts w:cs="Calibri"/>
          <w:b/>
          <w:highlight w:val="cyan"/>
          <w:u w:val="single"/>
        </w:rPr>
        <w:t xml:space="preserve"> of sophisticated</w:t>
      </w:r>
      <w:r w:rsidRPr="00031C51">
        <w:rPr>
          <w:rFonts w:cs="Calibri"/>
          <w:b/>
          <w:u w:val="single"/>
        </w:rPr>
        <w:t xml:space="preserve"> intellectual </w:t>
      </w:r>
      <w:r w:rsidRPr="0015682E">
        <w:rPr>
          <w:rFonts w:cs="Calibri"/>
          <w:b/>
          <w:highlight w:val="cyan"/>
          <w:u w:val="single"/>
        </w:rPr>
        <w:t>critique</w:t>
      </w:r>
      <w:r w:rsidRPr="00031C51">
        <w:rPr>
          <w:rFonts w:cs="Calibri"/>
          <w:sz w:val="16"/>
        </w:rPr>
        <w:t xml:space="preserve">-the message that those who lack power should not seek it because the desire for more power is what hurts most. Further, </w:t>
      </w:r>
      <w:r w:rsidRPr="00031C51">
        <w:rPr>
          <w:rFonts w:cs="Calibri"/>
          <w:b/>
          <w:u w:val="single"/>
        </w:rPr>
        <w:t>like Ayn Rand's overt philosophy of selfishness, that message promotes the theme that those who have power to ignore</w:t>
      </w:r>
      <w:r w:rsidRPr="00031C51">
        <w:rPr>
          <w:rFonts w:cs="Calibri"/>
          <w:sz w:val="16"/>
        </w:rPr>
        <w:t xml:space="preserve"> their </w:t>
      </w:r>
      <w:r w:rsidRPr="00031C51">
        <w:rPr>
          <w:rFonts w:cs="Calibri"/>
          <w:b/>
          <w:u w:val="single"/>
        </w:rPr>
        <w:t>harmful effects on others need not-indeed should not-be induced by law to care about this harm</w:t>
      </w:r>
      <w:r w:rsidRPr="00031C51">
        <w:rPr>
          <w:rFonts w:cs="Calibri"/>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031C51">
        <w:rPr>
          <w:rFonts w:cs="Calibri"/>
          <w:b/>
          <w:u w:val="single"/>
        </w:rPr>
        <w:t>Legal scholars and advocates who intend to put intellectual rigor and justice ahead of service to</w:t>
      </w:r>
      <w:r w:rsidRPr="00031C51">
        <w:rPr>
          <w:rFonts w:cs="Calibri"/>
          <w:sz w:val="16"/>
        </w:rPr>
        <w:t xml:space="preserve"> financial </w:t>
      </w:r>
      <w:r w:rsidRPr="00031C51">
        <w:rPr>
          <w:rFonts w:cs="Calibri"/>
          <w:b/>
          <w:u w:val="single"/>
        </w:rPr>
        <w:t>elites should reject stories of "unintended consequences" and instead scrutinize the power and laws that have so effectively achieved the intention of making devastating losses to so many of us seem natural, inevitable, and beneficial</w:t>
      </w:r>
      <w:r w:rsidRPr="00031C51">
        <w:rPr>
          <w:rFonts w:cs="Calibri"/>
          <w:sz w:val="16"/>
        </w:rPr>
        <w:t>.</w:t>
      </w:r>
    </w:p>
    <w:p w14:paraId="70A835E9" w14:textId="77777777" w:rsidR="00C10084" w:rsidRPr="00031C51" w:rsidRDefault="00C10084" w:rsidP="00C10084">
      <w:pPr>
        <w:pStyle w:val="Heading4"/>
        <w:rPr>
          <w:rFonts w:cs="Calibri"/>
        </w:rPr>
      </w:pPr>
      <w:r w:rsidRPr="00031C51">
        <w:rPr>
          <w:rFonts w:cs="Calibri"/>
        </w:rPr>
        <w:t xml:space="preserve">4. Reducing existential risks is the top priority in any coherent moral theory </w:t>
      </w:r>
    </w:p>
    <w:p w14:paraId="0029178C" w14:textId="77777777" w:rsidR="00C10084" w:rsidRPr="00031C51" w:rsidRDefault="00C10084" w:rsidP="00C10084">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4378F88D" w14:textId="77777777" w:rsidR="00C10084" w:rsidRPr="00031C51" w:rsidRDefault="00C10084" w:rsidP="00C10084">
      <w:pPr>
        <w:rPr>
          <w:rFonts w:cs="Calibri"/>
          <w:sz w:val="16"/>
        </w:rPr>
      </w:pPr>
      <w:r w:rsidRPr="00031C51">
        <w:rPr>
          <w:rFonts w:cs="Calibri"/>
          <w:sz w:val="16"/>
        </w:rPr>
        <w:t>(Theron, Philosophy @St. Andrews http://blog.practicalethics.ox.ac.uk/2015/05/moral-agreement-on-saving-the-world/)</w:t>
      </w:r>
    </w:p>
    <w:p w14:paraId="12E416E3" w14:textId="77777777" w:rsidR="00C10084" w:rsidRDefault="00C10084" w:rsidP="00C10084">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lastRenderedPageBreak/>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w:t>
      </w:r>
      <w:r w:rsidRPr="00031C51">
        <w:rPr>
          <w:rStyle w:val="Emphasis"/>
          <w:rFonts w:cs="Calibri"/>
        </w:rPr>
        <w:lastRenderedPageBreak/>
        <w:t xml:space="preserve">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E75063E" w14:textId="5D53F236" w:rsidR="00BD3BB9" w:rsidRPr="00CB1318" w:rsidRDefault="009C0B07" w:rsidP="00BD3BB9">
      <w:pPr>
        <w:pStyle w:val="Heading4"/>
        <w:rPr>
          <w:rFonts w:cs="Arial"/>
        </w:rPr>
      </w:pPr>
      <w:r>
        <w:rPr>
          <w:rFonts w:cs="Arial"/>
        </w:rPr>
        <w:t xml:space="preserve">5. </w:t>
      </w:r>
      <w:r w:rsidR="00BD3BB9" w:rsidRPr="00CB1318">
        <w:rPr>
          <w:rFonts w:cs="Arial"/>
        </w:rPr>
        <w:t>Extinction outweighs---it’s the upmost moral evil and disavowal of the risk makes it more likely.</w:t>
      </w:r>
    </w:p>
    <w:p w14:paraId="0A7D2EED" w14:textId="77777777" w:rsidR="00BD3BB9" w:rsidRPr="00CB1318" w:rsidRDefault="00BD3BB9" w:rsidP="00BD3BB9">
      <w:pPr>
        <w:rPr>
          <w:rStyle w:val="Style13ptBold"/>
          <w:b w:val="0"/>
        </w:rPr>
      </w:pPr>
      <w:r w:rsidRPr="00CB1318">
        <w:rPr>
          <w:rStyle w:val="Style13ptBold"/>
          <w:rFonts w:eastAsia="Calibri"/>
        </w:rPr>
        <w:t>Burns</w:t>
      </w:r>
      <w:r w:rsidRPr="00CB1318">
        <w:rPr>
          <w:rStyle w:val="Style13ptBold"/>
        </w:rPr>
        <w:t xml:space="preserve"> 2017 </w:t>
      </w:r>
      <w:r w:rsidRPr="00105F0C">
        <w:t xml:space="preserve">(Elizabeth </w:t>
      </w:r>
      <w:proofErr w:type="spellStart"/>
      <w:r w:rsidRPr="00105F0C">
        <w:t>Finneron</w:t>
      </w:r>
      <w:proofErr w:type="spellEnd"/>
      <w:r w:rsidRPr="00105F0C">
        <w:t>-Burns is a Teaching Fellow at the University of Warwick and an Affiliated Researcher at the Institute for Futures Studies in Stockholm, What’s wrong with human extinction?,</w:t>
      </w:r>
      <w:r w:rsidRPr="00CB1318">
        <w:rPr>
          <w:rStyle w:val="Style13ptBold"/>
        </w:rPr>
        <w:t xml:space="preserve"> </w:t>
      </w:r>
      <w:hyperlink r:id="rId10" w:history="1">
        <w:r w:rsidRPr="00105F0C">
          <w:rPr>
            <w:rStyle w:val="Hyperlink"/>
          </w:rPr>
          <w:t>http://www.tandfonline.com/doi/pdf/10.1080/00455091.2016.1278150?needAccess=true</w:t>
        </w:r>
      </w:hyperlink>
      <w:r w:rsidRPr="00105F0C">
        <w:t>, Canadian Journal of Philosophy, 2017)</w:t>
      </w:r>
    </w:p>
    <w:p w14:paraId="0C306C4C" w14:textId="40EC796D" w:rsidR="009642E0" w:rsidRPr="00C858DE" w:rsidRDefault="00BD3BB9" w:rsidP="008A5598">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it</w:t>
      </w:r>
      <w:r w:rsidRPr="006C2F63">
        <w:rPr>
          <w:rStyle w:val="StyleUnderline"/>
          <w:highlight w:val="cyan"/>
        </w:rPr>
        <w:t xml:space="preserve"> </w:t>
      </w:r>
      <w:r w:rsidRPr="006C2F63">
        <w:rPr>
          <w:rStyle w:val="StyleUnderline"/>
          <w:rFonts w:eastAsia="Calibri"/>
          <w:highlight w:val="cyan"/>
        </w:rPr>
        <w:t>is</w:t>
      </w:r>
      <w:r w:rsidRPr="006C2F63">
        <w:rPr>
          <w:rStyle w:val="StyleUnderline"/>
          <w:highlight w:val="cyan"/>
        </w:rPr>
        <w:t xml:space="preserve"> </w:t>
      </w:r>
      <w:r w:rsidRPr="00CB1318">
        <w:rPr>
          <w:rStyle w:val="StyleUnderline"/>
          <w:rFonts w:eastAsia="Calibri"/>
        </w:rPr>
        <w:t>a</w:t>
      </w:r>
      <w:r w:rsidRPr="00CB1318">
        <w:rPr>
          <w:rStyle w:val="StyleUnderline"/>
        </w:rPr>
        <w:t xml:space="preserve"> </w:t>
      </w:r>
      <w:r w:rsidRPr="006C2F63">
        <w:rPr>
          <w:rStyle w:val="StyleUnderline"/>
          <w:rFonts w:eastAsia="Calibri"/>
          <w:highlight w:val="cyan"/>
        </w:rPr>
        <w:t>good</w:t>
      </w:r>
      <w:r w:rsidRPr="006C2F63">
        <w:rPr>
          <w:rStyle w:val="StyleUnderline"/>
          <w:highlight w:val="cyan"/>
        </w:rPr>
        <w:t xml:space="preserve"> </w:t>
      </w:r>
      <w:r w:rsidRPr="00CB1318">
        <w:rPr>
          <w:rStyle w:val="StyleUnderline"/>
          <w:rFonts w:eastAsia="Calibri"/>
        </w:rPr>
        <w:t>thing</w:t>
      </w:r>
      <w:r w:rsidRPr="00CB1318">
        <w:rPr>
          <w:rStyle w:val="StyleUnderline"/>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to</w:t>
      </w:r>
      <w:r w:rsidRPr="006C2F63">
        <w:rPr>
          <w:rStyle w:val="StyleUnderline"/>
          <w:highlight w:val="cyan"/>
        </w:rPr>
        <w:t xml:space="preserve"> </w:t>
      </w:r>
      <w:r w:rsidRPr="006C2F63">
        <w:rPr>
          <w:rStyle w:val="StyleUnderline"/>
          <w:rFonts w:eastAsia="Calibri"/>
          <w:highlight w:val="cyan"/>
        </w:rPr>
        <w:t>exist</w:t>
      </w:r>
      <w:r w:rsidRPr="006C2F63">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extinction</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deprive</w:t>
      </w:r>
      <w:r w:rsidRPr="006C2F63">
        <w:rPr>
          <w:rStyle w:val="StyleUnderline"/>
          <w:highlight w:val="cyan"/>
        </w:rPr>
        <w:t xml:space="preserve"> </w:t>
      </w:r>
      <w:r w:rsidRPr="00CB1318">
        <w:rPr>
          <w:rStyle w:val="StyleUnderline"/>
          <w:rFonts w:eastAsia="Calibri"/>
        </w:rPr>
        <w:t>more</w:t>
      </w:r>
      <w:r w:rsidRPr="00CB1318">
        <w:rPr>
          <w:rStyle w:val="StyleUnderline"/>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CB1318">
        <w:rPr>
          <w:rStyle w:val="StyleUnderline"/>
          <w:rFonts w:eastAsia="Calibri"/>
        </w:rPr>
        <w:t>enjoying</w:t>
      </w:r>
      <w:r w:rsidRPr="00CB1318">
        <w:rPr>
          <w:rStyle w:val="StyleUnderline"/>
        </w:rPr>
        <w:t xml:space="preserve"> </w:t>
      </w:r>
      <w:r w:rsidRPr="006C2F63">
        <w:rPr>
          <w:rStyle w:val="StyleUnderline"/>
          <w:rFonts w:eastAsia="Calibri"/>
          <w:highlight w:val="cyan"/>
        </w:rPr>
        <w:t>this</w:t>
      </w:r>
      <w:r w:rsidRPr="006C2F63">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proofErr w:type="spellStart"/>
      <w:r w:rsidRPr="00CB1318">
        <w:rPr>
          <w:rFonts w:eastAsia="Calibri"/>
          <w:sz w:val="8"/>
        </w:rPr>
        <w:t>Beckstead</w:t>
      </w:r>
      <w:proofErr w:type="spellEnd"/>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Emphasis"/>
          <w:rFonts w:eastAsia="Calibri"/>
          <w:highlight w:val="cyan"/>
        </w:rPr>
        <w:t>billions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CB1318">
        <w:rPr>
          <w:rStyle w:val="Emphasis"/>
          <w:rFonts w:eastAsia="Calibri"/>
        </w:rPr>
        <w:t>likely</w:t>
      </w:r>
      <w:r w:rsidRPr="00CB1318">
        <w:rPr>
          <w:rStyle w:val="Emphasis"/>
        </w:rPr>
        <w:t xml:space="preserve"> </w:t>
      </w:r>
      <w:r w:rsidRPr="006C2F63">
        <w:rPr>
          <w:rStyle w:val="Emphasis"/>
          <w:rFonts w:eastAsia="Calibri"/>
          <w:highlight w:val="cyan"/>
        </w:rPr>
        <w:t>die</w:t>
      </w:r>
      <w:r w:rsidRPr="006C2F63">
        <w:rPr>
          <w:rStyle w:val="Emphasis"/>
          <w:highlight w:val="cyan"/>
        </w:rPr>
        <w:t xml:space="preserve"> </w:t>
      </w:r>
      <w:r w:rsidRPr="006C2F63">
        <w:rPr>
          <w:rStyle w:val="Emphasis"/>
          <w:rFonts w:eastAsia="Calibri"/>
          <w:highlight w:val="cyan"/>
        </w:rPr>
        <w:t>painful</w:t>
      </w:r>
      <w:r w:rsidRPr="006C2F63">
        <w:rPr>
          <w:rStyle w:val="Emphasis"/>
          <w:highlight w:val="cyan"/>
        </w:rPr>
        <w:t xml:space="preserve"> </w:t>
      </w:r>
      <w:r w:rsidRPr="006C2F63">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future</w:t>
      </w:r>
      <w:r w:rsidRPr="006C2F63">
        <w:rPr>
          <w:rStyle w:val="StyleUnderline"/>
          <w:highlight w:val="cyan"/>
        </w:rPr>
        <w:t xml:space="preserve"> </w:t>
      </w:r>
      <w:r w:rsidRPr="006C2F63">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all</w:t>
      </w:r>
      <w:r w:rsidRPr="006C2F63">
        <w:rPr>
          <w:rStyle w:val="Emphasis"/>
          <w:highlight w:val="cyan"/>
        </w:rPr>
        <w:t xml:space="preserve"> </w:t>
      </w:r>
      <w:r w:rsidRPr="006C2F63">
        <w:rPr>
          <w:rStyle w:val="Emphasis"/>
          <w:rFonts w:eastAsia="Calibri"/>
          <w:highlight w:val="cyan"/>
        </w:rPr>
        <w:t>those</w:t>
      </w:r>
      <w:r w:rsidRPr="006C2F63">
        <w:rPr>
          <w:rStyle w:val="Emphasis"/>
          <w:highlight w:val="cyan"/>
        </w:rPr>
        <w:t xml:space="preserve"> </w:t>
      </w:r>
      <w:r w:rsidRPr="006C2F63">
        <w:rPr>
          <w:rStyle w:val="Emphasis"/>
          <w:rFonts w:eastAsia="Calibri"/>
          <w:highlight w:val="cyan"/>
        </w:rPr>
        <w:t>generations</w:t>
      </w:r>
      <w:r w:rsidRPr="006C2F63">
        <w:rPr>
          <w:rStyle w:val="Emphasis"/>
          <w:highlight w:val="cyan"/>
        </w:rPr>
        <w:t xml:space="preserve"> </w:t>
      </w:r>
      <w:r w:rsidRPr="006C2F63">
        <w:rPr>
          <w:rStyle w:val="Emphasis"/>
          <w:rFonts w:eastAsia="Calibri"/>
          <w:highlight w:val="cyan"/>
        </w:rPr>
        <w:t>together</w:t>
      </w:r>
      <w:r w:rsidRPr="006C2F63">
        <w:rPr>
          <w:rStyle w:val="Emphasis"/>
          <w:highlight w:val="cyan"/>
        </w:rPr>
        <w:t xml:space="preserve"> </w:t>
      </w:r>
      <w:r w:rsidRPr="006C2F63">
        <w:rPr>
          <w:rStyle w:val="Emphasis"/>
          <w:rFonts w:eastAsia="Calibri"/>
          <w:highlight w:val="cyan"/>
        </w:rPr>
        <w:t>greatly</w:t>
      </w:r>
      <w:r w:rsidRPr="006C2F63">
        <w:rPr>
          <w:rStyle w:val="Emphasis"/>
          <w:highlight w:val="cyan"/>
        </w:rPr>
        <w:t xml:space="preserve"> </w:t>
      </w:r>
      <w:r w:rsidRPr="006C2F63">
        <w:rPr>
          <w:rStyle w:val="Emphasis"/>
          <w:rFonts w:eastAsia="Calibri"/>
          <w:highlight w:val="cyan"/>
        </w:rPr>
        <w:t>exceeds</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current</w:t>
      </w:r>
      <w:r w:rsidRPr="006C2F63">
        <w:rPr>
          <w:rStyle w:val="Emphasis"/>
          <w:highlight w:val="cyan"/>
        </w:rPr>
        <w:t xml:space="preserve"> </w:t>
      </w:r>
      <w:r w:rsidRPr="006C2F63">
        <w:rPr>
          <w:rStyle w:val="Emphasis"/>
          <w:rFonts w:eastAsia="Calibri"/>
          <w:highlight w:val="cyan"/>
        </w:rPr>
        <w:t>generation</w:t>
      </w:r>
      <w:r w:rsidRPr="00CB1318">
        <w:rPr>
          <w:sz w:val="8"/>
        </w:rPr>
        <w:t>. (</w:t>
      </w:r>
      <w:proofErr w:type="spellStart"/>
      <w:r w:rsidRPr="00CB1318">
        <w:rPr>
          <w:rFonts w:eastAsia="Calibri"/>
          <w:sz w:val="8"/>
        </w:rPr>
        <w:t>Beckstead</w:t>
      </w:r>
      <w:proofErr w:type="spellEnd"/>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proofErr w:type="spellStart"/>
      <w:r w:rsidRPr="00CB1318">
        <w:rPr>
          <w:rFonts w:eastAsia="Calibri"/>
          <w:sz w:val="8"/>
        </w:rPr>
        <w:t>utilitarians</w:t>
      </w:r>
      <w:proofErr w:type="spellEnd"/>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lastRenderedPageBreak/>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proofErr w:type="gramStart"/>
      <w:r w:rsidRPr="00CB1318">
        <w:rPr>
          <w:rFonts w:eastAsia="Calibri"/>
          <w:sz w:val="8"/>
        </w:rPr>
        <w:t>all</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proofErr w:type="spellStart"/>
      <w:r w:rsidRPr="00CB1318">
        <w:rPr>
          <w:rFonts w:eastAsia="Calibri"/>
          <w:sz w:val="8"/>
        </w:rPr>
        <w:t>hypothesi</w:t>
      </w:r>
      <w:proofErr w:type="spellEnd"/>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6C2F63">
        <w:rPr>
          <w:rStyle w:val="Emphasis"/>
          <w:rFonts w:eastAsia="Calibri"/>
          <w:highlight w:val="cyan"/>
        </w:rPr>
        <w:t>It</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mean</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loss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only</w:t>
      </w:r>
      <w:r w:rsidRPr="006C2F63">
        <w:rPr>
          <w:rStyle w:val="Emphasis"/>
          <w:highlight w:val="cyan"/>
        </w:rPr>
        <w:t xml:space="preserve"> </w:t>
      </w:r>
      <w:r w:rsidRPr="006C2F63">
        <w:rPr>
          <w:rStyle w:val="Emphasis"/>
          <w:rFonts w:eastAsia="Calibri"/>
          <w:highlight w:val="cyan"/>
        </w:rPr>
        <w:t>known</w:t>
      </w:r>
      <w:r w:rsidRPr="006C2F63">
        <w:rPr>
          <w:rStyle w:val="Emphasis"/>
          <w:highlight w:val="cyan"/>
        </w:rPr>
        <w:t xml:space="preserve"> </w:t>
      </w:r>
      <w:r w:rsidRPr="006C2F63">
        <w:rPr>
          <w:rStyle w:val="Emphasis"/>
          <w:rFonts w:eastAsia="Calibri"/>
          <w:highlight w:val="cyan"/>
        </w:rPr>
        <w:t>form</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intelligent</w:t>
      </w:r>
      <w:r w:rsidRPr="006C2F63">
        <w:rPr>
          <w:rStyle w:val="Emphasis"/>
          <w:highlight w:val="cyan"/>
        </w:rPr>
        <w:t xml:space="preserve"> </w:t>
      </w:r>
      <w:r w:rsidRPr="006C2F63">
        <w:rPr>
          <w:rStyle w:val="Emphasis"/>
          <w:rFonts w:eastAsia="Calibri"/>
          <w:highlight w:val="cyan"/>
        </w:rPr>
        <w:t>life</w:t>
      </w:r>
      <w:r w:rsidRPr="006C2F63">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capacity</w:t>
      </w:r>
      <w:r w:rsidRPr="006C2F63">
        <w:rPr>
          <w:rStyle w:val="StyleUnderline"/>
          <w:highlight w:val="cyan"/>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rationality</w:t>
      </w:r>
      <w:r w:rsidRPr="006C2F63">
        <w:rPr>
          <w:sz w:val="8"/>
          <w:highlight w:val="cyan"/>
        </w:rPr>
        <w:t xml:space="preserve"> </w:t>
      </w:r>
      <w:r w:rsidRPr="00CB1318">
        <w:rPr>
          <w:rFonts w:eastAsia="Calibri"/>
          <w:sz w:val="8"/>
        </w:rPr>
        <w:t>which</w:t>
      </w:r>
      <w:r w:rsidRPr="00CB1318">
        <w:rPr>
          <w:sz w:val="8"/>
        </w:rPr>
        <w:t xml:space="preserve"> </w:t>
      </w:r>
      <w:r w:rsidRPr="006C2F63">
        <w:rPr>
          <w:rStyle w:val="StyleUnderline"/>
          <w:rFonts w:eastAsia="Calibri"/>
          <w:highlight w:val="cyan"/>
        </w:rPr>
        <w:t>is</w:t>
      </w:r>
      <w:r w:rsidRPr="006C2F63">
        <w:rPr>
          <w:rStyle w:val="StyleUnderline"/>
          <w:highlight w:val="cyan"/>
        </w:rPr>
        <w:t xml:space="preserve"> </w:t>
      </w:r>
      <w:r w:rsidRPr="006C2F63">
        <w:rPr>
          <w:rStyle w:val="StyleUnderline"/>
          <w:rFonts w:eastAsia="Calibri"/>
          <w:highlight w:val="cyan"/>
        </w:rPr>
        <w:t>valuable</w:t>
      </w:r>
      <w:r w:rsidRPr="006C2F63">
        <w:rPr>
          <w:rStyle w:val="StyleUnderline"/>
          <w:highlight w:val="cyan"/>
        </w:rPr>
        <w:t xml:space="preserve"> </w:t>
      </w:r>
      <w:r w:rsidRPr="006C2F63">
        <w:rPr>
          <w:rStyle w:val="StyleUnderline"/>
          <w:rFonts w:eastAsia="Calibri"/>
          <w:highlight w:val="cyan"/>
        </w:rPr>
        <w:t>in</w:t>
      </w:r>
      <w:r w:rsidRPr="006C2F63">
        <w:rPr>
          <w:rStyle w:val="StyleUnderline"/>
          <w:highlight w:val="cyan"/>
        </w:rPr>
        <w:t xml:space="preserve"> </w:t>
      </w:r>
      <w:r w:rsidRPr="006C2F63">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6C2F63">
        <w:rPr>
          <w:rStyle w:val="Emphasis"/>
          <w:rFonts w:eastAsia="Calibri"/>
          <w:highlight w:val="cyan"/>
        </w:rPr>
        <w:t>Existing</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endure</w:t>
      </w:r>
      <w:r w:rsidRPr="006C2F63">
        <w:rPr>
          <w:rStyle w:val="Emphasis"/>
          <w:highlight w:val="cyan"/>
        </w:rPr>
        <w:t xml:space="preserve"> </w:t>
      </w:r>
      <w:r w:rsidRPr="006C2F63">
        <w:rPr>
          <w:rStyle w:val="Emphasis"/>
          <w:rFonts w:eastAsia="Calibri"/>
          <w:highlight w:val="cyan"/>
        </w:rPr>
        <w:t>physical</w:t>
      </w:r>
      <w:r w:rsidRPr="006C2F63">
        <w:rPr>
          <w:rStyle w:val="Emphasis"/>
          <w:highlight w:val="cyan"/>
        </w:rPr>
        <w:t xml:space="preserve"> </w:t>
      </w:r>
      <w:r w:rsidRPr="006C2F63">
        <w:rPr>
          <w:rStyle w:val="Emphasis"/>
          <w:rFonts w:eastAsia="Calibri"/>
          <w:highlight w:val="cyan"/>
        </w:rPr>
        <w:t>pain</w:t>
      </w:r>
      <w:r w:rsidRPr="006C2F63">
        <w:rPr>
          <w:rStyle w:val="Emphasis"/>
          <w:highlight w:val="cyan"/>
        </w:rPr>
        <w:t xml:space="preserve"> </w:t>
      </w:r>
      <w:r w:rsidRPr="006C2F63">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painful</w:t>
      </w:r>
      <w:r w:rsidRPr="006C2F63">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premature</w:t>
      </w:r>
      <w:r w:rsidRPr="006C2F63">
        <w:rPr>
          <w:rStyle w:val="Emphasis"/>
          <w:highlight w:val="cyan"/>
        </w:rPr>
        <w:t xml:space="preserve"> </w:t>
      </w:r>
      <w:r w:rsidRPr="006C2F63">
        <w:rPr>
          <w:rStyle w:val="Emphasis"/>
          <w:rFonts w:eastAsia="Calibri"/>
          <w:highlight w:val="cyan"/>
        </w:rPr>
        <w:t>deaths</w:t>
      </w:r>
      <w:r w:rsidRPr="006C2F63">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proofErr w:type="gramStart"/>
      <w:r w:rsidRPr="00CB1318">
        <w:rPr>
          <w:rStyle w:val="StyleUnderline"/>
          <w:rFonts w:eastAsia="Calibri"/>
        </w:rPr>
        <w:t>anyone</w:t>
      </w:r>
      <w:r w:rsidRPr="00CB1318">
        <w:rPr>
          <w:rStyle w:val="StyleUnderline"/>
        </w:rPr>
        <w:t xml:space="preserve">, </w:t>
      </w:r>
      <w:r w:rsidRPr="00CB1318">
        <w:rPr>
          <w:rStyle w:val="StyleUnderline"/>
          <w:rFonts w:eastAsia="Calibri"/>
        </w:rPr>
        <w:t>but</w:t>
      </w:r>
      <w:proofErr w:type="gramEnd"/>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proofErr w:type="gramStart"/>
      <w:r w:rsidRPr="00CB1318">
        <w:rPr>
          <w:rFonts w:eastAsia="Calibri"/>
          <w:sz w:val="8"/>
        </w:rPr>
        <w:t>life</w:t>
      </w:r>
      <w:r w:rsidRPr="00CB1318">
        <w:rPr>
          <w:sz w:val="8"/>
        </w:rPr>
        <w:t>-</w:t>
      </w:r>
      <w:r w:rsidRPr="00CB1318">
        <w:rPr>
          <w:rFonts w:eastAsia="Calibri"/>
          <w:sz w:val="8"/>
        </w:rPr>
        <w:t>saving</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proofErr w:type="gramStart"/>
      <w:r w:rsidRPr="00CB1318">
        <w:rPr>
          <w:rFonts w:eastAsia="Calibri"/>
          <w:sz w:val="8"/>
        </w:rPr>
        <w:t>Of</w:t>
      </w:r>
      <w:r w:rsidRPr="00CB1318">
        <w:rPr>
          <w:sz w:val="8"/>
        </w:rPr>
        <w:t xml:space="preserve"> </w:t>
      </w:r>
      <w:r w:rsidRPr="00CB1318">
        <w:rPr>
          <w:rFonts w:eastAsia="Calibri"/>
          <w:sz w:val="8"/>
        </w:rPr>
        <w:t>course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could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various</w:t>
      </w:r>
      <w:r w:rsidRPr="006C2F63">
        <w:rPr>
          <w:rStyle w:val="StyleUnderline"/>
          <w:highlight w:val="cyan"/>
        </w:rPr>
        <w:t xml:space="preserve"> </w:t>
      </w:r>
      <w:r w:rsidRPr="00CB1318">
        <w:rPr>
          <w:rStyle w:val="StyleUnderline"/>
          <w:rFonts w:eastAsia="Calibri"/>
        </w:rPr>
        <w:lastRenderedPageBreak/>
        <w:t>deleterious</w:t>
      </w:r>
      <w:r w:rsidRPr="00CB1318">
        <w:rPr>
          <w:rStyle w:val="StyleUnderline"/>
        </w:rPr>
        <w:t xml:space="preserve"> </w:t>
      </w:r>
      <w:r w:rsidRPr="006C2F63">
        <w:rPr>
          <w:rStyle w:val="StyleUnderline"/>
          <w:rFonts w:eastAsia="Calibri"/>
          <w:highlight w:val="cyan"/>
        </w:rPr>
        <w:t>psychological</w:t>
      </w:r>
      <w:r w:rsidRPr="006C2F63">
        <w:rPr>
          <w:rStyle w:val="StyleUnderline"/>
          <w:highlight w:val="cyan"/>
        </w:rPr>
        <w:t xml:space="preserve"> </w:t>
      </w:r>
      <w:r w:rsidRPr="006C2F63">
        <w:rPr>
          <w:rStyle w:val="StyleUnderline"/>
          <w:rFonts w:eastAsia="Calibri"/>
          <w:highlight w:val="cyan"/>
        </w:rPr>
        <w:t>effects</w:t>
      </w:r>
      <w:r w:rsidRPr="006C2F63">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6C2F63">
        <w:rPr>
          <w:rStyle w:val="StyleUnderline"/>
          <w:rFonts w:eastAsia="Calibri"/>
          <w:highlight w:val="cyan"/>
        </w:rPr>
        <w:t>sense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6C2F63">
        <w:rPr>
          <w:rStyle w:val="StyleUnderline"/>
          <w:rFonts w:eastAsia="Calibri"/>
          <w:highlight w:val="cyan"/>
        </w:rPr>
        <w:t>hopelessness</w:t>
      </w:r>
      <w:r w:rsidRPr="006C2F63">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more</w:t>
      </w:r>
      <w:r w:rsidRPr="006C2F63">
        <w:rPr>
          <w:rStyle w:val="StyleUnderline"/>
          <w:highlight w:val="cyan"/>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that</w:t>
      </w:r>
      <w:r w:rsidRPr="006C2F63">
        <w:rPr>
          <w:rStyle w:val="StyleUnderline"/>
          <w:highlight w:val="cyan"/>
        </w:rPr>
        <w:t xml:space="preserve"> </w:t>
      </w:r>
      <w:r w:rsidRPr="006C2F63">
        <w:rPr>
          <w:rStyle w:val="StyleUnderline"/>
          <w:rFonts w:eastAsia="Calibri"/>
          <w:highlight w:val="cyan"/>
        </w:rPr>
        <w:t>your</w:t>
      </w:r>
      <w:r w:rsidRPr="006C2F63">
        <w:rPr>
          <w:rStyle w:val="StyleUnderline"/>
          <w:highlight w:val="cyan"/>
        </w:rPr>
        <w:t xml:space="preserve"> </w:t>
      </w:r>
      <w:r w:rsidRPr="006C2F63">
        <w:rPr>
          <w:rStyle w:val="StyleUnderline"/>
          <w:rFonts w:eastAsia="Calibri"/>
          <w:highlight w:val="cyan"/>
        </w:rPr>
        <w:t>projects</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end</w:t>
      </w:r>
      <w:r w:rsidRPr="006C2F63">
        <w:rPr>
          <w:rStyle w:val="StyleUnderline"/>
          <w:highlight w:val="cyan"/>
        </w:rPr>
        <w:t xml:space="preserve"> </w:t>
      </w:r>
      <w:r w:rsidRPr="006C2F63">
        <w:rPr>
          <w:rStyle w:val="StyleUnderline"/>
          <w:rFonts w:eastAsia="Calibri"/>
          <w:highlight w:val="cyan"/>
        </w:rPr>
        <w:t>with</w:t>
      </w:r>
      <w:r w:rsidRPr="006C2F63">
        <w:rPr>
          <w:rStyle w:val="StyleUnderline"/>
          <w:highlight w:val="cyan"/>
        </w:rPr>
        <w:t xml:space="preserve"> </w:t>
      </w:r>
      <w:r w:rsidRPr="006C2F63">
        <w:rPr>
          <w:rStyle w:val="StyleUnderline"/>
          <w:rFonts w:eastAsia="Calibri"/>
          <w:highlight w:val="cyan"/>
        </w:rPr>
        <w:t>you</w:t>
      </w:r>
      <w:r w:rsidRPr="006C2F63">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proofErr w:type="spellStart"/>
      <w:r w:rsidRPr="00CB1318">
        <w:rPr>
          <w:rFonts w:eastAsia="Calibri"/>
          <w:sz w:val="8"/>
        </w:rPr>
        <w:t>Faron</w:t>
      </w:r>
      <w:proofErr w:type="spellEnd"/>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proofErr w:type="spellStart"/>
      <w:r w:rsidRPr="00CB1318">
        <w:rPr>
          <w:rStyle w:val="StyleUnderline"/>
          <w:rFonts w:eastAsia="Calibri"/>
        </w:rPr>
        <w:t>defences</w:t>
      </w:r>
      <w:proofErr w:type="spellEnd"/>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sectPr w:rsidR="009642E0" w:rsidRPr="00C858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렐艞羷"/>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auto"/>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4D"/>
    <w:family w:val="roman"/>
    <w:notTrueType/>
    <w:pitch w:val="default"/>
    <w:sig w:usb0="03000000" w:usb1="00000000" w:usb2="00000000" w:usb3="00000000" w:csb0="00000001" w:csb1="00000000"/>
  </w:font>
  <w:font w:name="Frutiger LT Std 55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E0002AFF" w:usb1="C0007841" w:usb2="00000009" w:usb3="00000000" w:csb0="000001FF"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0"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0"/>
  </w:num>
  <w:num w:numId="14">
    <w:abstractNumId w:val="21"/>
  </w:num>
  <w:num w:numId="15">
    <w:abstractNumId w:val="40"/>
  </w:num>
  <w:num w:numId="16">
    <w:abstractNumId w:val="38"/>
  </w:num>
  <w:num w:numId="17">
    <w:abstractNumId w:val="29"/>
  </w:num>
  <w:num w:numId="18">
    <w:abstractNumId w:val="39"/>
  </w:num>
  <w:num w:numId="19">
    <w:abstractNumId w:val="24"/>
  </w:num>
  <w:num w:numId="20">
    <w:abstractNumId w:val="16"/>
  </w:num>
  <w:num w:numId="21">
    <w:abstractNumId w:val="19"/>
  </w:num>
  <w:num w:numId="22">
    <w:abstractNumId w:val="44"/>
  </w:num>
  <w:num w:numId="23">
    <w:abstractNumId w:val="15"/>
  </w:num>
  <w:num w:numId="24">
    <w:abstractNumId w:val="28"/>
  </w:num>
  <w:num w:numId="25">
    <w:abstractNumId w:val="22"/>
  </w:num>
  <w:num w:numId="26">
    <w:abstractNumId w:val="37"/>
  </w:num>
  <w:num w:numId="27">
    <w:abstractNumId w:val="12"/>
  </w:num>
  <w:num w:numId="28">
    <w:abstractNumId w:val="18"/>
  </w:num>
  <w:num w:numId="29">
    <w:abstractNumId w:val="27"/>
  </w:num>
  <w:num w:numId="30">
    <w:abstractNumId w:val="26"/>
  </w:num>
  <w:num w:numId="31">
    <w:abstractNumId w:val="20"/>
  </w:num>
  <w:num w:numId="32">
    <w:abstractNumId w:val="23"/>
  </w:num>
  <w:num w:numId="33">
    <w:abstractNumId w:val="14"/>
  </w:num>
  <w:num w:numId="34">
    <w:abstractNumId w:val="36"/>
  </w:num>
  <w:num w:numId="35">
    <w:abstractNumId w:val="42"/>
  </w:num>
  <w:num w:numId="36">
    <w:abstractNumId w:val="35"/>
  </w:num>
  <w:num w:numId="37">
    <w:abstractNumId w:val="32"/>
  </w:num>
  <w:num w:numId="38">
    <w:abstractNumId w:val="11"/>
  </w:num>
  <w:num w:numId="39">
    <w:abstractNumId w:val="17"/>
  </w:num>
  <w:num w:numId="40">
    <w:abstractNumId w:val="33"/>
  </w:num>
  <w:num w:numId="41">
    <w:abstractNumId w:val="31"/>
  </w:num>
  <w:num w:numId="42">
    <w:abstractNumId w:val="25"/>
  </w:num>
  <w:num w:numId="43">
    <w:abstractNumId w:val="43"/>
  </w:num>
  <w:num w:numId="44">
    <w:abstractNumId w:val="1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282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49F"/>
    <w:rsid w:val="000A2D8A"/>
    <w:rsid w:val="000D26A6"/>
    <w:rsid w:val="000D2B90"/>
    <w:rsid w:val="000D6ED8"/>
    <w:rsid w:val="000D717B"/>
    <w:rsid w:val="000E617F"/>
    <w:rsid w:val="00100B28"/>
    <w:rsid w:val="001028CD"/>
    <w:rsid w:val="00105F0C"/>
    <w:rsid w:val="00117316"/>
    <w:rsid w:val="001209B4"/>
    <w:rsid w:val="00163EDB"/>
    <w:rsid w:val="001756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A51"/>
    <w:rsid w:val="002005A8"/>
    <w:rsid w:val="00203DD8"/>
    <w:rsid w:val="00204E1D"/>
    <w:rsid w:val="002059BD"/>
    <w:rsid w:val="00206444"/>
    <w:rsid w:val="00207FD8"/>
    <w:rsid w:val="00210FAF"/>
    <w:rsid w:val="00213B1E"/>
    <w:rsid w:val="00215284"/>
    <w:rsid w:val="002168F2"/>
    <w:rsid w:val="0022589F"/>
    <w:rsid w:val="00230268"/>
    <w:rsid w:val="0023034A"/>
    <w:rsid w:val="002343FE"/>
    <w:rsid w:val="00235F7B"/>
    <w:rsid w:val="00240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DB"/>
    <w:rsid w:val="00351841"/>
    <w:rsid w:val="003624A6"/>
    <w:rsid w:val="00364ADF"/>
    <w:rsid w:val="00365C8D"/>
    <w:rsid w:val="003670D9"/>
    <w:rsid w:val="00367662"/>
    <w:rsid w:val="00370B41"/>
    <w:rsid w:val="00371B27"/>
    <w:rsid w:val="003726C3"/>
    <w:rsid w:val="00375D2E"/>
    <w:rsid w:val="0038234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8B4"/>
    <w:rsid w:val="003F41EA"/>
    <w:rsid w:val="003F7DF0"/>
    <w:rsid w:val="004039AF"/>
    <w:rsid w:val="00407AFF"/>
    <w:rsid w:val="00410C6E"/>
    <w:rsid w:val="0041155D"/>
    <w:rsid w:val="004170BF"/>
    <w:rsid w:val="004270E3"/>
    <w:rsid w:val="004348DC"/>
    <w:rsid w:val="00434921"/>
    <w:rsid w:val="004379D8"/>
    <w:rsid w:val="00442018"/>
    <w:rsid w:val="00446567"/>
    <w:rsid w:val="00447B10"/>
    <w:rsid w:val="00452EE4"/>
    <w:rsid w:val="00452F0B"/>
    <w:rsid w:val="004536D6"/>
    <w:rsid w:val="00453D2A"/>
    <w:rsid w:val="00457224"/>
    <w:rsid w:val="0047482C"/>
    <w:rsid w:val="00475436"/>
    <w:rsid w:val="0048047E"/>
    <w:rsid w:val="00482AF9"/>
    <w:rsid w:val="00496BB2"/>
    <w:rsid w:val="004B37B4"/>
    <w:rsid w:val="004B72B4"/>
    <w:rsid w:val="004C0314"/>
    <w:rsid w:val="004C0D3D"/>
    <w:rsid w:val="004C213E"/>
    <w:rsid w:val="004C376C"/>
    <w:rsid w:val="004C37AD"/>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AC"/>
    <w:rsid w:val="005C4515"/>
    <w:rsid w:val="005C5602"/>
    <w:rsid w:val="005C74A6"/>
    <w:rsid w:val="005D3B4D"/>
    <w:rsid w:val="005D615C"/>
    <w:rsid w:val="005E1860"/>
    <w:rsid w:val="005F063B"/>
    <w:rsid w:val="005F192D"/>
    <w:rsid w:val="005F24C8"/>
    <w:rsid w:val="005F26AF"/>
    <w:rsid w:val="00607D6C"/>
    <w:rsid w:val="00610F62"/>
    <w:rsid w:val="0061383D"/>
    <w:rsid w:val="00614777"/>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023"/>
    <w:rsid w:val="00696A16"/>
    <w:rsid w:val="006A4840"/>
    <w:rsid w:val="006A52A0"/>
    <w:rsid w:val="006A7E1D"/>
    <w:rsid w:val="006C024A"/>
    <w:rsid w:val="006C3A56"/>
    <w:rsid w:val="006D13F4"/>
    <w:rsid w:val="006D6AED"/>
    <w:rsid w:val="006E6D0B"/>
    <w:rsid w:val="006F126E"/>
    <w:rsid w:val="006F32C9"/>
    <w:rsid w:val="006F3834"/>
    <w:rsid w:val="006F5693"/>
    <w:rsid w:val="006F5D4C"/>
    <w:rsid w:val="00702197"/>
    <w:rsid w:val="00717B01"/>
    <w:rsid w:val="00717FDA"/>
    <w:rsid w:val="007227D9"/>
    <w:rsid w:val="0072491F"/>
    <w:rsid w:val="00725598"/>
    <w:rsid w:val="007374A1"/>
    <w:rsid w:val="0074770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F60"/>
    <w:rsid w:val="00822610"/>
    <w:rsid w:val="008266F9"/>
    <w:rsid w:val="008267E2"/>
    <w:rsid w:val="00826A9B"/>
    <w:rsid w:val="00834842"/>
    <w:rsid w:val="00840E7B"/>
    <w:rsid w:val="008504F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598"/>
    <w:rsid w:val="008B032E"/>
    <w:rsid w:val="008C0FA2"/>
    <w:rsid w:val="008C2342"/>
    <w:rsid w:val="008C6D48"/>
    <w:rsid w:val="008C77B6"/>
    <w:rsid w:val="008D1B91"/>
    <w:rsid w:val="008D21C6"/>
    <w:rsid w:val="008D724A"/>
    <w:rsid w:val="008E7A3E"/>
    <w:rsid w:val="008F41FD"/>
    <w:rsid w:val="008F4479"/>
    <w:rsid w:val="008F4BA0"/>
    <w:rsid w:val="00901726"/>
    <w:rsid w:val="00907577"/>
    <w:rsid w:val="00920E6A"/>
    <w:rsid w:val="00931816"/>
    <w:rsid w:val="00932C71"/>
    <w:rsid w:val="009509D5"/>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0B07"/>
    <w:rsid w:val="009C5FF7"/>
    <w:rsid w:val="009C6292"/>
    <w:rsid w:val="009D15DB"/>
    <w:rsid w:val="009D3133"/>
    <w:rsid w:val="009E160D"/>
    <w:rsid w:val="009F1CBB"/>
    <w:rsid w:val="009F3305"/>
    <w:rsid w:val="009F3B1F"/>
    <w:rsid w:val="009F5681"/>
    <w:rsid w:val="009F6FB2"/>
    <w:rsid w:val="00A01E08"/>
    <w:rsid w:val="00A071C0"/>
    <w:rsid w:val="00A22670"/>
    <w:rsid w:val="00A24B35"/>
    <w:rsid w:val="00A26C4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AA"/>
    <w:rsid w:val="00B30061"/>
    <w:rsid w:val="00B3569C"/>
    <w:rsid w:val="00B37318"/>
    <w:rsid w:val="00B43676"/>
    <w:rsid w:val="00B5602D"/>
    <w:rsid w:val="00B60125"/>
    <w:rsid w:val="00B6656B"/>
    <w:rsid w:val="00B71625"/>
    <w:rsid w:val="00B740DC"/>
    <w:rsid w:val="00B75C54"/>
    <w:rsid w:val="00B8710E"/>
    <w:rsid w:val="00B9057A"/>
    <w:rsid w:val="00B92A93"/>
    <w:rsid w:val="00BA17A8"/>
    <w:rsid w:val="00BA3C33"/>
    <w:rsid w:val="00BB0878"/>
    <w:rsid w:val="00BB1879"/>
    <w:rsid w:val="00BC0ABE"/>
    <w:rsid w:val="00BC30DB"/>
    <w:rsid w:val="00BC64FF"/>
    <w:rsid w:val="00BC7C37"/>
    <w:rsid w:val="00BD2244"/>
    <w:rsid w:val="00BD3BB9"/>
    <w:rsid w:val="00BE6472"/>
    <w:rsid w:val="00BF29B8"/>
    <w:rsid w:val="00BF46EA"/>
    <w:rsid w:val="00C07769"/>
    <w:rsid w:val="00C07D05"/>
    <w:rsid w:val="00C10084"/>
    <w:rsid w:val="00C10856"/>
    <w:rsid w:val="00C14833"/>
    <w:rsid w:val="00C203FA"/>
    <w:rsid w:val="00C244F5"/>
    <w:rsid w:val="00C3164F"/>
    <w:rsid w:val="00C31B5E"/>
    <w:rsid w:val="00C34D3E"/>
    <w:rsid w:val="00C35B37"/>
    <w:rsid w:val="00C3747A"/>
    <w:rsid w:val="00C37F29"/>
    <w:rsid w:val="00C42EA7"/>
    <w:rsid w:val="00C56DCC"/>
    <w:rsid w:val="00C57075"/>
    <w:rsid w:val="00C72AFE"/>
    <w:rsid w:val="00C81619"/>
    <w:rsid w:val="00C858DE"/>
    <w:rsid w:val="00C953C3"/>
    <w:rsid w:val="00CA013C"/>
    <w:rsid w:val="00CA2F37"/>
    <w:rsid w:val="00CA6D6D"/>
    <w:rsid w:val="00CC7A4E"/>
    <w:rsid w:val="00CD1359"/>
    <w:rsid w:val="00CD4C83"/>
    <w:rsid w:val="00CF6A9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58"/>
    <w:rsid w:val="00D92077"/>
    <w:rsid w:val="00D951E2"/>
    <w:rsid w:val="00D9565A"/>
    <w:rsid w:val="00DB2337"/>
    <w:rsid w:val="00DB5F87"/>
    <w:rsid w:val="00DB699B"/>
    <w:rsid w:val="00DC0376"/>
    <w:rsid w:val="00DC099B"/>
    <w:rsid w:val="00DC2BE5"/>
    <w:rsid w:val="00DC7D09"/>
    <w:rsid w:val="00DD4CD4"/>
    <w:rsid w:val="00DD65A2"/>
    <w:rsid w:val="00DD6770"/>
    <w:rsid w:val="00DE0749"/>
    <w:rsid w:val="00DE1CE2"/>
    <w:rsid w:val="00DE4548"/>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36C28"/>
    <w:rsid w:val="00E42E4C"/>
    <w:rsid w:val="00E47013"/>
    <w:rsid w:val="00E541F9"/>
    <w:rsid w:val="00E57B79"/>
    <w:rsid w:val="00E63419"/>
    <w:rsid w:val="00E64496"/>
    <w:rsid w:val="00E72115"/>
    <w:rsid w:val="00E8322E"/>
    <w:rsid w:val="00E84880"/>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D6"/>
    <w:rsid w:val="00FA56F6"/>
    <w:rsid w:val="00FB329D"/>
    <w:rsid w:val="00FC27E3"/>
    <w:rsid w:val="00FC521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0084"/>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C100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C100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C100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C1008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BD3BB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BD3BB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D3BB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D3BB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D3BB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100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08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C10084"/>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C1008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C1008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C100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0084"/>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C1008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C1008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1008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C10084"/>
    <w:rPr>
      <w:color w:val="auto"/>
      <w:u w:val="none"/>
    </w:rPr>
  </w:style>
  <w:style w:type="paragraph" w:styleId="DocumentMap">
    <w:name w:val="Document Map"/>
    <w:basedOn w:val="Normal"/>
    <w:link w:val="DocumentMapChar"/>
    <w:uiPriority w:val="99"/>
    <w:unhideWhenUsed/>
    <w:rsid w:val="00C100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10084"/>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40A28"/>
    <w:pPr>
      <w:ind w:left="720"/>
      <w:contextualSpacing/>
    </w:pPr>
  </w:style>
  <w:style w:type="character" w:customStyle="1" w:styleId="Heading5Char">
    <w:name w:val="Heading 5 Char"/>
    <w:basedOn w:val="DefaultParagraphFont"/>
    <w:link w:val="Heading5"/>
    <w:uiPriority w:val="99"/>
    <w:rsid w:val="00BD3BB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BD3BB9"/>
    <w:rPr>
      <w:rFonts w:ascii="Cambria" w:eastAsia="Times New Roman" w:hAnsi="Cambria"/>
      <w:b/>
      <w:bCs/>
      <w:i/>
      <w:iCs/>
      <w:sz w:val="20"/>
      <w:lang w:bidi="en-US"/>
    </w:rPr>
  </w:style>
  <w:style w:type="character" w:customStyle="1" w:styleId="Heading7Char">
    <w:name w:val="Heading 7 Char"/>
    <w:basedOn w:val="DefaultParagraphFont"/>
    <w:link w:val="Heading7"/>
    <w:rsid w:val="00BD3BB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BD3BB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BD3BB9"/>
    <w:rPr>
      <w:rFonts w:ascii="Cambria" w:eastAsia="Times New Roman" w:hAnsi="Cambria"/>
      <w:i/>
      <w:iCs/>
      <w:sz w:val="18"/>
      <w:szCs w:val="18"/>
      <w:lang w:bidi="en-US"/>
    </w:rPr>
  </w:style>
  <w:style w:type="paragraph" w:customStyle="1" w:styleId="Analytic">
    <w:name w:val="Analytic"/>
    <w:basedOn w:val="Heading4"/>
    <w:link w:val="AnalyticChar"/>
    <w:autoRedefine/>
    <w:uiPriority w:val="4"/>
    <w:qFormat/>
    <w:rsid w:val="00BD3BB9"/>
    <w:rPr>
      <w:color w:val="C00000"/>
    </w:rPr>
  </w:style>
  <w:style w:type="paragraph" w:customStyle="1" w:styleId="textbold">
    <w:name w:val="text bold"/>
    <w:basedOn w:val="Normal"/>
    <w:uiPriority w:val="20"/>
    <w:qFormat/>
    <w:rsid w:val="00BD3BB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D3BB9"/>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BD3BB9"/>
  </w:style>
  <w:style w:type="character" w:styleId="UnresolvedMention">
    <w:name w:val="Unresolved Mention"/>
    <w:basedOn w:val="DefaultParagraphFont"/>
    <w:uiPriority w:val="99"/>
    <w:unhideWhenUsed/>
    <w:rsid w:val="00BD3BB9"/>
    <w:rPr>
      <w:color w:val="605E5C"/>
      <w:shd w:val="clear" w:color="auto" w:fill="E1DFDD"/>
    </w:rPr>
  </w:style>
  <w:style w:type="paragraph" w:styleId="BalloonText">
    <w:name w:val="Balloon Text"/>
    <w:basedOn w:val="Normal"/>
    <w:link w:val="BalloonTextChar"/>
    <w:uiPriority w:val="99"/>
    <w:unhideWhenUsed/>
    <w:qFormat/>
    <w:rsid w:val="00BD3BB9"/>
    <w:pPr>
      <w:spacing w:after="0" w:line="240" w:lineRule="auto"/>
    </w:pPr>
    <w:rPr>
      <w:sz w:val="18"/>
      <w:szCs w:val="18"/>
    </w:rPr>
  </w:style>
  <w:style w:type="character" w:customStyle="1" w:styleId="BalloonTextChar">
    <w:name w:val="Balloon Text Char"/>
    <w:basedOn w:val="DefaultParagraphFont"/>
    <w:link w:val="BalloonText"/>
    <w:uiPriority w:val="99"/>
    <w:qFormat/>
    <w:rsid w:val="00BD3BB9"/>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D3BB9"/>
    <w:rPr>
      <w:sz w:val="22"/>
      <w:u w:val="single"/>
    </w:rPr>
  </w:style>
  <w:style w:type="character" w:customStyle="1" w:styleId="AnalyticChar">
    <w:name w:val="Analytic Char"/>
    <w:basedOn w:val="DefaultParagraphFont"/>
    <w:link w:val="Analytic"/>
    <w:uiPriority w:val="4"/>
    <w:rsid w:val="00BD3BB9"/>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BD3BB9"/>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BD3BB9"/>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BD3BB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BD3B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
    <w:basedOn w:val="Normal"/>
    <w:next w:val="Normal"/>
    <w:link w:val="cardChar"/>
    <w:autoRedefine/>
    <w:qFormat/>
    <w:rsid w:val="00BD3BB9"/>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BD3BB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D3BB9"/>
    <w:rPr>
      <w:rFonts w:ascii="Calibri" w:hAnsi="Calibri"/>
      <w:b/>
      <w:sz w:val="26"/>
    </w:rPr>
  </w:style>
  <w:style w:type="character" w:customStyle="1" w:styleId="Heading4Char3">
    <w:name w:val="Heading 4 Char3"/>
    <w:aliases w:val="Tag Char3,heading 2 Char3,Heading 2 Char2 Char Char1,Heading 2 Char1 Char Char Char1,ta Char"/>
    <w:rsid w:val="00BD3BB9"/>
    <w:rPr>
      <w:rFonts w:ascii="Calibri" w:hAnsi="Calibri"/>
      <w:b/>
      <w:sz w:val="26"/>
    </w:rPr>
  </w:style>
  <w:style w:type="character" w:customStyle="1" w:styleId="UnderlineBold">
    <w:name w:val="Underline + Bold"/>
    <w:uiPriority w:val="1"/>
    <w:qFormat/>
    <w:rsid w:val="00BD3BB9"/>
    <w:rPr>
      <w:rFonts w:ascii="Georgia" w:hAnsi="Georgia"/>
      <w:b w:val="0"/>
      <w:bCs w:val="0"/>
      <w:sz w:val="22"/>
      <w:u w:val="single"/>
    </w:rPr>
  </w:style>
  <w:style w:type="paragraph" w:customStyle="1" w:styleId="underlined">
    <w:name w:val="underlined"/>
    <w:next w:val="Normal"/>
    <w:link w:val="underlinedChar"/>
    <w:autoRedefine/>
    <w:qFormat/>
    <w:rsid w:val="00BD3BB9"/>
    <w:pPr>
      <w:contextualSpacing/>
    </w:pPr>
    <w:rPr>
      <w:rFonts w:ascii="Times New Roman" w:eastAsia="Malgun Gothic" w:hAnsi="Times New Roman" w:cs="Times New Roman"/>
      <w:u w:val="single"/>
    </w:rPr>
  </w:style>
  <w:style w:type="character" w:customStyle="1" w:styleId="underlinedChar">
    <w:name w:val="underlined Char"/>
    <w:link w:val="underlined"/>
    <w:rsid w:val="00BD3BB9"/>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D3BB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BD3BB9"/>
    <w:pPr>
      <w:spacing w:after="0" w:line="240" w:lineRule="auto"/>
    </w:pPr>
    <w:rPr>
      <w:rFonts w:eastAsia="Calibri"/>
      <w:sz w:val="24"/>
      <w:u w:val="single"/>
      <w:lang w:val="x-none"/>
    </w:rPr>
  </w:style>
  <w:style w:type="character" w:customStyle="1" w:styleId="Style4Char">
    <w:name w:val="Style4 Char"/>
    <w:link w:val="Style4"/>
    <w:qFormat/>
    <w:rsid w:val="00BD3BB9"/>
    <w:rPr>
      <w:rFonts w:ascii="Calibri" w:eastAsia="Calibri" w:hAnsi="Calibri"/>
      <w:u w:val="single"/>
      <w:lang w:val="x-none"/>
    </w:rPr>
  </w:style>
  <w:style w:type="paragraph" w:customStyle="1" w:styleId="Analytics">
    <w:name w:val="Analytics"/>
    <w:basedOn w:val="Heading4"/>
    <w:link w:val="AnalyticsChar"/>
    <w:uiPriority w:val="99"/>
    <w:qFormat/>
    <w:rsid w:val="00BD3BB9"/>
    <w:rPr>
      <w:bCs w:val="0"/>
    </w:rPr>
  </w:style>
  <w:style w:type="character" w:customStyle="1" w:styleId="AnalyticsChar">
    <w:name w:val="Analytics Char"/>
    <w:basedOn w:val="DefaultParagraphFont"/>
    <w:link w:val="Analytics"/>
    <w:uiPriority w:val="99"/>
    <w:rsid w:val="00BD3BB9"/>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BD3BB9"/>
    <w:rPr>
      <w:rFonts w:cs="Arial"/>
      <w:b/>
      <w:bCs/>
      <w:iCs/>
      <w:szCs w:val="28"/>
      <w:lang w:val="en-US" w:eastAsia="en-US" w:bidi="ar-SA"/>
    </w:rPr>
  </w:style>
  <w:style w:type="numbering" w:customStyle="1" w:styleId="NoList1">
    <w:name w:val="No List1"/>
    <w:next w:val="NoList"/>
    <w:uiPriority w:val="99"/>
    <w:semiHidden/>
    <w:unhideWhenUsed/>
    <w:rsid w:val="00BD3BB9"/>
  </w:style>
  <w:style w:type="character" w:customStyle="1" w:styleId="underline">
    <w:name w:val="underline"/>
    <w:basedOn w:val="DefaultParagraphFont"/>
    <w:qFormat/>
    <w:locked/>
    <w:rsid w:val="00BD3BB9"/>
    <w:rPr>
      <w:rFonts w:ascii="Times New Roman" w:hAnsi="Times New Roman" w:cs="Times New Roman" w:hint="default"/>
      <w:u w:val="single"/>
    </w:rPr>
  </w:style>
  <w:style w:type="character" w:customStyle="1" w:styleId="Style11ptUnderline">
    <w:name w:val="Style 11 pt Underline"/>
    <w:basedOn w:val="DefaultParagraphFont"/>
    <w:qFormat/>
    <w:rsid w:val="00BD3BB9"/>
    <w:rPr>
      <w:sz w:val="20"/>
      <w:u w:val="single"/>
    </w:rPr>
  </w:style>
  <w:style w:type="character" w:customStyle="1" w:styleId="Style11pt">
    <w:name w:val="Style 11 pt"/>
    <w:basedOn w:val="DefaultParagraphFont"/>
    <w:qFormat/>
    <w:rsid w:val="00BD3BB9"/>
    <w:rPr>
      <w:sz w:val="20"/>
    </w:rPr>
  </w:style>
  <w:style w:type="character" w:customStyle="1" w:styleId="Style1Char1">
    <w:name w:val="Style1 Char1"/>
    <w:basedOn w:val="DefaultParagraphFont"/>
    <w:qFormat/>
    <w:rsid w:val="00BD3BB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D3BB9"/>
    <w:rPr>
      <w:sz w:val="18"/>
      <w:szCs w:val="18"/>
    </w:rPr>
  </w:style>
  <w:style w:type="paragraph" w:styleId="CommentText">
    <w:name w:val="annotation text"/>
    <w:basedOn w:val="Normal"/>
    <w:link w:val="CommentTextChar"/>
    <w:uiPriority w:val="99"/>
    <w:unhideWhenUsed/>
    <w:rsid w:val="00BD3BB9"/>
    <w:pPr>
      <w:spacing w:line="240" w:lineRule="auto"/>
    </w:pPr>
    <w:rPr>
      <w:sz w:val="24"/>
    </w:rPr>
  </w:style>
  <w:style w:type="character" w:customStyle="1" w:styleId="CommentTextChar">
    <w:name w:val="Comment Text Char"/>
    <w:basedOn w:val="DefaultParagraphFont"/>
    <w:link w:val="CommentText"/>
    <w:uiPriority w:val="99"/>
    <w:rsid w:val="00BD3BB9"/>
    <w:rPr>
      <w:rFonts w:ascii="Calibri" w:hAnsi="Calibri"/>
    </w:rPr>
  </w:style>
  <w:style w:type="paragraph" w:styleId="CommentSubject">
    <w:name w:val="annotation subject"/>
    <w:basedOn w:val="CommentText"/>
    <w:next w:val="CommentText"/>
    <w:link w:val="CommentSubjectChar"/>
    <w:uiPriority w:val="99"/>
    <w:unhideWhenUsed/>
    <w:rsid w:val="00BD3BB9"/>
    <w:rPr>
      <w:b/>
      <w:bCs/>
      <w:sz w:val="20"/>
      <w:szCs w:val="20"/>
    </w:rPr>
  </w:style>
  <w:style w:type="character" w:customStyle="1" w:styleId="CommentSubjectChar">
    <w:name w:val="Comment Subject Char"/>
    <w:basedOn w:val="CommentTextChar"/>
    <w:link w:val="CommentSubject"/>
    <w:uiPriority w:val="99"/>
    <w:rsid w:val="00BD3BB9"/>
    <w:rPr>
      <w:rFonts w:ascii="Calibri" w:hAnsi="Calibri"/>
      <w:b/>
      <w:bCs/>
      <w:sz w:val="20"/>
      <w:szCs w:val="20"/>
    </w:rPr>
  </w:style>
  <w:style w:type="character" w:customStyle="1" w:styleId="cardChar">
    <w:name w:val="card Char"/>
    <w:aliases w:val="Bold Cite Char Char,Speed Cite Char"/>
    <w:link w:val="card"/>
    <w:qFormat/>
    <w:rsid w:val="00BD3BB9"/>
    <w:rPr>
      <w:rFonts w:ascii="Calibri" w:hAnsi="Calibri"/>
      <w:sz w:val="16"/>
    </w:rPr>
  </w:style>
  <w:style w:type="character" w:customStyle="1" w:styleId="StyleDate">
    <w:name w:val="Style Date"/>
    <w:aliases w:val="Author"/>
    <w:uiPriority w:val="1"/>
    <w:qFormat/>
    <w:rsid w:val="00BD3BB9"/>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BD3BB9"/>
    <w:rPr>
      <w:b/>
      <w:bCs/>
    </w:rPr>
  </w:style>
  <w:style w:type="character" w:customStyle="1" w:styleId="apple-converted-space">
    <w:name w:val="apple-converted-space"/>
    <w:basedOn w:val="DefaultParagraphFont"/>
    <w:qFormat/>
    <w:rsid w:val="00BD3BB9"/>
  </w:style>
  <w:style w:type="character" w:customStyle="1" w:styleId="st">
    <w:name w:val="st"/>
    <w:rsid w:val="00BD3BB9"/>
  </w:style>
  <w:style w:type="character" w:customStyle="1" w:styleId="CharChar11">
    <w:name w:val="Char Char11"/>
    <w:rsid w:val="00BD3BB9"/>
    <w:rPr>
      <w:rFonts w:cs="Arial"/>
      <w:bCs/>
      <w:szCs w:val="26"/>
      <w:u w:val="single"/>
      <w:lang w:val="en-US" w:eastAsia="en-US" w:bidi="ar-SA"/>
    </w:rPr>
  </w:style>
  <w:style w:type="character" w:customStyle="1" w:styleId="DebateHighlighted">
    <w:name w:val="Debate Highlighted"/>
    <w:basedOn w:val="DefaultParagraphFont"/>
    <w:qFormat/>
    <w:rsid w:val="00BD3BB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BD3BB9"/>
    <w:rPr>
      <w:rFonts w:ascii="Times New Roman" w:eastAsia="MS Mincho" w:hAnsi="Times New Roman" w:cs="Times New Roman"/>
      <w:sz w:val="16"/>
    </w:rPr>
  </w:style>
  <w:style w:type="character" w:customStyle="1" w:styleId="Highlightedunderline">
    <w:name w:val="Highlighted underline"/>
    <w:qFormat/>
    <w:rsid w:val="00BD3BB9"/>
    <w:rPr>
      <w:rFonts w:ascii="Times New Roman" w:hAnsi="Times New Roman"/>
      <w:sz w:val="20"/>
      <w:shd w:val="clear" w:color="auto" w:fill="C0C0C0"/>
    </w:rPr>
  </w:style>
  <w:style w:type="paragraph" w:customStyle="1" w:styleId="CITE">
    <w:name w:val="CITE"/>
    <w:basedOn w:val="Normal"/>
    <w:next w:val="Normal"/>
    <w:link w:val="CITEChar"/>
    <w:qFormat/>
    <w:rsid w:val="00BD3BB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D3BB9"/>
    <w:rPr>
      <w:rFonts w:ascii="Liberation Sans" w:hAnsi="Liberation Sans" w:cs="Georgia"/>
      <w:sz w:val="20"/>
      <w:szCs w:val="20"/>
      <w:u w:val="single"/>
    </w:rPr>
  </w:style>
  <w:style w:type="paragraph" w:customStyle="1" w:styleId="cardtext">
    <w:name w:val="card text"/>
    <w:basedOn w:val="Normal"/>
    <w:link w:val="cardtextChar"/>
    <w:qFormat/>
    <w:rsid w:val="00BD3BB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BD3BB9"/>
    <w:rPr>
      <w:rFonts w:ascii="Georgia" w:eastAsia="Calibri" w:hAnsi="Georgia"/>
    </w:rPr>
  </w:style>
  <w:style w:type="character" w:customStyle="1" w:styleId="UnderlineBold0">
    <w:name w:val="Underline Bold"/>
    <w:basedOn w:val="DefaultParagraphFont"/>
    <w:qFormat/>
    <w:rsid w:val="00BD3BB9"/>
    <w:rPr>
      <w:b/>
      <w:sz w:val="20"/>
      <w:u w:val="single"/>
    </w:rPr>
  </w:style>
  <w:style w:type="paragraph" w:styleId="BodyText">
    <w:name w:val="Body Text"/>
    <w:basedOn w:val="Normal"/>
    <w:link w:val="BodyTextChar"/>
    <w:unhideWhenUsed/>
    <w:qFormat/>
    <w:rsid w:val="00BD3BB9"/>
    <w:pPr>
      <w:spacing w:after="120"/>
    </w:pPr>
  </w:style>
  <w:style w:type="character" w:customStyle="1" w:styleId="BodyTextChar">
    <w:name w:val="Body Text Char"/>
    <w:basedOn w:val="DefaultParagraphFont"/>
    <w:link w:val="BodyText"/>
    <w:qFormat/>
    <w:rsid w:val="00BD3BB9"/>
    <w:rPr>
      <w:rFonts w:ascii="Calibri" w:hAnsi="Calibri"/>
      <w:sz w:val="22"/>
    </w:rPr>
  </w:style>
  <w:style w:type="character" w:customStyle="1" w:styleId="titlechar0">
    <w:name w:val="titlechar"/>
    <w:basedOn w:val="DefaultParagraphFont"/>
    <w:rsid w:val="00BD3BB9"/>
  </w:style>
  <w:style w:type="paragraph" w:customStyle="1" w:styleId="tiny">
    <w:name w:val="tiny"/>
    <w:next w:val="Normal"/>
    <w:link w:val="tinyChar"/>
    <w:autoRedefine/>
    <w:qFormat/>
    <w:rsid w:val="00BD3BB9"/>
    <w:pPr>
      <w:contextualSpacing/>
    </w:pPr>
    <w:rPr>
      <w:rFonts w:ascii="Times New Roman" w:eastAsia="Malgun Gothic" w:hAnsi="Times New Roman" w:cs="Times New Roman"/>
      <w:sz w:val="12"/>
    </w:rPr>
  </w:style>
  <w:style w:type="character" w:customStyle="1" w:styleId="tinyChar">
    <w:name w:val="tiny Char"/>
    <w:link w:val="tiny"/>
    <w:rsid w:val="00BD3BB9"/>
    <w:rPr>
      <w:rFonts w:ascii="Times New Roman" w:eastAsia="Malgun Gothic" w:hAnsi="Times New Roman" w:cs="Times New Roman"/>
      <w:sz w:val="12"/>
    </w:rPr>
  </w:style>
  <w:style w:type="character" w:customStyle="1" w:styleId="DocumentMapChar1">
    <w:name w:val="Document Map Char1"/>
    <w:basedOn w:val="DefaultParagraphFont"/>
    <w:uiPriority w:val="99"/>
    <w:rsid w:val="00BD3BB9"/>
    <w:rPr>
      <w:rFonts w:ascii="Segoe UI" w:hAnsi="Segoe UI" w:cs="Segoe UI"/>
      <w:sz w:val="16"/>
      <w:szCs w:val="16"/>
    </w:rPr>
  </w:style>
  <w:style w:type="character" w:customStyle="1" w:styleId="CommentSubjectChar1">
    <w:name w:val="Comment Subject Char1"/>
    <w:basedOn w:val="CommentTextChar"/>
    <w:uiPriority w:val="99"/>
    <w:semiHidden/>
    <w:rsid w:val="00BD3BB9"/>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BD3BB9"/>
    <w:rPr>
      <w:rFonts w:ascii="Lucida Grande" w:eastAsiaTheme="minorHAnsi" w:hAnsi="Lucida Grande" w:cs="Lucida Grande"/>
      <w:sz w:val="18"/>
      <w:szCs w:val="18"/>
    </w:rPr>
  </w:style>
  <w:style w:type="character" w:customStyle="1" w:styleId="Style1Char">
    <w:name w:val="Style1 Char"/>
    <w:basedOn w:val="DefaultParagraphFont"/>
    <w:qFormat/>
    <w:rsid w:val="00BD3BB9"/>
    <w:rPr>
      <w:rFonts w:eastAsia="SimSun"/>
      <w:sz w:val="20"/>
      <w:szCs w:val="24"/>
      <w:u w:val="single"/>
      <w:lang w:val="en-US" w:eastAsia="zh-CN" w:bidi="ar-SA"/>
    </w:rPr>
  </w:style>
  <w:style w:type="paragraph" w:customStyle="1" w:styleId="Tag2">
    <w:name w:val="Tag2"/>
    <w:basedOn w:val="Normal"/>
    <w:autoRedefine/>
    <w:uiPriority w:val="99"/>
    <w:qFormat/>
    <w:rsid w:val="00BD3BB9"/>
    <w:rPr>
      <w:rFonts w:eastAsia="Calibri" w:cs="Arial"/>
      <w:b/>
    </w:rPr>
  </w:style>
  <w:style w:type="character" w:customStyle="1" w:styleId="CommentTextChar1">
    <w:name w:val="Comment Text Char1"/>
    <w:basedOn w:val="DefaultParagraphFont"/>
    <w:uiPriority w:val="99"/>
    <w:rsid w:val="00BD3BB9"/>
    <w:rPr>
      <w:rFonts w:ascii="Calibri" w:hAnsi="Calibri"/>
    </w:rPr>
  </w:style>
  <w:style w:type="character" w:customStyle="1" w:styleId="apple-style-span">
    <w:name w:val="apple-style-span"/>
    <w:basedOn w:val="DefaultParagraphFont"/>
    <w:qFormat/>
    <w:rsid w:val="00BD3BB9"/>
  </w:style>
  <w:style w:type="character" w:customStyle="1" w:styleId="FootnoteTextChar">
    <w:name w:val="Footnote Text Char"/>
    <w:basedOn w:val="DefaultParagraphFont"/>
    <w:link w:val="FootnoteText"/>
    <w:rsid w:val="00BD3BB9"/>
    <w:rPr>
      <w:rFonts w:ascii="Calibri" w:hAnsi="Calibri"/>
    </w:rPr>
  </w:style>
  <w:style w:type="paragraph" w:styleId="FootnoteText">
    <w:name w:val="footnote text"/>
    <w:basedOn w:val="Normal"/>
    <w:link w:val="FootnoteTextChar"/>
    <w:unhideWhenUsed/>
    <w:qFormat/>
    <w:rsid w:val="00BD3BB9"/>
    <w:pPr>
      <w:spacing w:after="0" w:line="240" w:lineRule="auto"/>
    </w:pPr>
    <w:rPr>
      <w:sz w:val="24"/>
    </w:rPr>
  </w:style>
  <w:style w:type="character" w:customStyle="1" w:styleId="FootnoteTextChar1">
    <w:name w:val="Footnote Text Char1"/>
    <w:basedOn w:val="DefaultParagraphFont"/>
    <w:uiPriority w:val="99"/>
    <w:rsid w:val="00BD3BB9"/>
    <w:rPr>
      <w:rFonts w:ascii="Calibri" w:hAnsi="Calibri"/>
      <w:sz w:val="20"/>
      <w:szCs w:val="20"/>
    </w:rPr>
  </w:style>
  <w:style w:type="paragraph" w:customStyle="1" w:styleId="p">
    <w:name w:val="p"/>
    <w:basedOn w:val="Normal"/>
    <w:rsid w:val="00BD3BB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D3BB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D3BB9"/>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BD3BB9"/>
    <w:rPr>
      <w:vertAlign w:val="superscript"/>
    </w:rPr>
  </w:style>
  <w:style w:type="paragraph" w:customStyle="1" w:styleId="para">
    <w:name w:val="para"/>
    <w:basedOn w:val="Normal"/>
    <w:rsid w:val="00BD3BB9"/>
    <w:pPr>
      <w:spacing w:before="100" w:beforeAutospacing="1" w:after="100" w:afterAutospacing="1" w:line="240" w:lineRule="auto"/>
    </w:pPr>
  </w:style>
  <w:style w:type="paragraph" w:customStyle="1" w:styleId="selectionshareable">
    <w:name w:val="selectionshareable"/>
    <w:basedOn w:val="Normal"/>
    <w:uiPriority w:val="99"/>
    <w:qFormat/>
    <w:rsid w:val="00BD3BB9"/>
    <w:pPr>
      <w:spacing w:before="100" w:beforeAutospacing="1" w:after="100" w:afterAutospacing="1" w:line="240" w:lineRule="auto"/>
    </w:pPr>
  </w:style>
  <w:style w:type="character" w:customStyle="1" w:styleId="vm-hook">
    <w:name w:val="vm-hook"/>
    <w:basedOn w:val="DefaultParagraphFont"/>
    <w:rsid w:val="00BD3BB9"/>
  </w:style>
  <w:style w:type="character" w:customStyle="1" w:styleId="dfm-title">
    <w:name w:val="dfm-title"/>
    <w:basedOn w:val="DefaultParagraphFont"/>
    <w:rsid w:val="00BD3BB9"/>
  </w:style>
  <w:style w:type="paragraph" w:customStyle="1" w:styleId="evidencetext">
    <w:name w:val="evidence text"/>
    <w:basedOn w:val="Normal"/>
    <w:link w:val="evidencetextChar1"/>
    <w:qFormat/>
    <w:rsid w:val="00BD3BB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D3BB9"/>
    <w:rPr>
      <w:rFonts w:ascii="Arial" w:hAnsi="Arial" w:cs="Arial"/>
      <w:color w:val="000000"/>
      <w:sz w:val="22"/>
      <w:lang w:val="x-none" w:eastAsia="x-none"/>
    </w:rPr>
  </w:style>
  <w:style w:type="paragraph" w:customStyle="1" w:styleId="CardIndented">
    <w:name w:val="Card (Indented)"/>
    <w:basedOn w:val="Normal"/>
    <w:link w:val="CardIndentedChar"/>
    <w:qFormat/>
    <w:rsid w:val="00BD3BB9"/>
    <w:pPr>
      <w:spacing w:after="0" w:line="240" w:lineRule="auto"/>
      <w:ind w:left="288"/>
    </w:pPr>
    <w:rPr>
      <w:rFonts w:ascii="Arial" w:hAnsi="Arial" w:cs="Arial"/>
    </w:rPr>
  </w:style>
  <w:style w:type="paragraph" w:customStyle="1" w:styleId="Emphasize">
    <w:name w:val="Emphasize"/>
    <w:basedOn w:val="Normal"/>
    <w:uiPriority w:val="7"/>
    <w:qFormat/>
    <w:rsid w:val="00BD3B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D3BB9"/>
    <w:rPr>
      <w:rFonts w:asciiTheme="minorHAnsi" w:hAnsiTheme="minorHAnsi"/>
      <w:sz w:val="22"/>
    </w:rPr>
  </w:style>
  <w:style w:type="character" w:customStyle="1" w:styleId="UnresolvedMention1">
    <w:name w:val="Unresolved Mention1"/>
    <w:basedOn w:val="DefaultParagraphFont"/>
    <w:uiPriority w:val="99"/>
    <w:unhideWhenUsed/>
    <w:rsid w:val="00BD3BB9"/>
    <w:rPr>
      <w:color w:val="808080"/>
      <w:shd w:val="clear" w:color="auto" w:fill="E6E6E6"/>
    </w:rPr>
  </w:style>
  <w:style w:type="character" w:customStyle="1" w:styleId="BodyTextChar1">
    <w:name w:val="Body Text Char1"/>
    <w:aliases w:val="Very Small Text Char1"/>
    <w:basedOn w:val="DefaultParagraphFont"/>
    <w:rsid w:val="00BD3BB9"/>
    <w:rPr>
      <w:rFonts w:ascii="Times New Roman" w:hAnsi="Times New Roman"/>
      <w:sz w:val="24"/>
    </w:rPr>
  </w:style>
  <w:style w:type="character" w:customStyle="1" w:styleId="UnresolvedMention2">
    <w:name w:val="Unresolved Mention2"/>
    <w:basedOn w:val="DefaultParagraphFont"/>
    <w:uiPriority w:val="99"/>
    <w:unhideWhenUsed/>
    <w:rsid w:val="00BD3BB9"/>
    <w:rPr>
      <w:color w:val="808080"/>
      <w:shd w:val="clear" w:color="auto" w:fill="E6E6E6"/>
    </w:rPr>
  </w:style>
  <w:style w:type="character" w:customStyle="1" w:styleId="Author-Date">
    <w:name w:val="Author-Date"/>
    <w:qFormat/>
    <w:rsid w:val="00BD3BB9"/>
    <w:rPr>
      <w:b/>
      <w:sz w:val="24"/>
    </w:rPr>
  </w:style>
  <w:style w:type="character" w:customStyle="1" w:styleId="ListLabel12">
    <w:name w:val="ListLabel 12"/>
    <w:qFormat/>
    <w:rsid w:val="00BD3BB9"/>
    <w:rPr>
      <w:strike w:val="0"/>
      <w:dstrike w:val="0"/>
      <w:color w:val="000000"/>
      <w:spacing w:val="0"/>
      <w:w w:val="100"/>
      <w:sz w:val="16"/>
      <w:lang w:val="en-US"/>
    </w:rPr>
  </w:style>
  <w:style w:type="character" w:customStyle="1" w:styleId="ListLabel11">
    <w:name w:val="ListLabel 11"/>
    <w:qFormat/>
    <w:rsid w:val="00BD3BB9"/>
    <w:rPr>
      <w:strike w:val="0"/>
      <w:dstrike w:val="0"/>
      <w:color w:val="000000"/>
      <w:spacing w:val="70"/>
      <w:w w:val="100"/>
      <w:sz w:val="16"/>
      <w:lang w:val="en-US"/>
    </w:rPr>
  </w:style>
  <w:style w:type="character" w:customStyle="1" w:styleId="ListLabel10">
    <w:name w:val="ListLabel 10"/>
    <w:qFormat/>
    <w:rsid w:val="00BD3BB9"/>
    <w:rPr>
      <w:strike w:val="0"/>
      <w:dstrike w:val="0"/>
      <w:color w:val="000000"/>
      <w:spacing w:val="0"/>
      <w:w w:val="100"/>
      <w:sz w:val="18"/>
      <w:lang w:val="en-US"/>
    </w:rPr>
  </w:style>
  <w:style w:type="character" w:customStyle="1" w:styleId="ListLabel9">
    <w:name w:val="ListLabel 9"/>
    <w:qFormat/>
    <w:rsid w:val="00BD3BB9"/>
    <w:rPr>
      <w:strike w:val="0"/>
      <w:dstrike w:val="0"/>
      <w:color w:val="000000"/>
      <w:spacing w:val="0"/>
      <w:w w:val="100"/>
      <w:sz w:val="21"/>
      <w:lang w:val="en-US"/>
    </w:rPr>
  </w:style>
  <w:style w:type="character" w:customStyle="1" w:styleId="ListLabel8">
    <w:name w:val="ListLabel 8"/>
    <w:qFormat/>
    <w:rsid w:val="00BD3BB9"/>
    <w:rPr>
      <w:strike w:val="0"/>
      <w:dstrike w:val="0"/>
      <w:color w:val="000000"/>
      <w:spacing w:val="0"/>
      <w:w w:val="100"/>
      <w:sz w:val="20"/>
      <w:lang w:val="en-US"/>
    </w:rPr>
  </w:style>
  <w:style w:type="character" w:customStyle="1" w:styleId="ListLabel7">
    <w:name w:val="ListLabel 7"/>
    <w:qFormat/>
    <w:rsid w:val="00BD3BB9"/>
    <w:rPr>
      <w:strike w:val="0"/>
      <w:dstrike w:val="0"/>
      <w:color w:val="000000"/>
      <w:spacing w:val="0"/>
      <w:w w:val="100"/>
      <w:sz w:val="20"/>
      <w:lang w:val="en-US"/>
    </w:rPr>
  </w:style>
  <w:style w:type="character" w:customStyle="1" w:styleId="ListLabel6">
    <w:name w:val="ListLabel 6"/>
    <w:qFormat/>
    <w:rsid w:val="00BD3BB9"/>
    <w:rPr>
      <w:i/>
      <w:strike w:val="0"/>
      <w:dstrike w:val="0"/>
      <w:color w:val="000000"/>
      <w:spacing w:val="0"/>
      <w:w w:val="100"/>
      <w:sz w:val="20"/>
      <w:lang w:val="en-US"/>
    </w:rPr>
  </w:style>
  <w:style w:type="character" w:customStyle="1" w:styleId="ListLabel5">
    <w:name w:val="ListLabel 5"/>
    <w:qFormat/>
    <w:rsid w:val="00BD3BB9"/>
    <w:rPr>
      <w:strike w:val="0"/>
      <w:dstrike w:val="0"/>
      <w:color w:val="000000"/>
      <w:spacing w:val="0"/>
      <w:w w:val="100"/>
      <w:sz w:val="20"/>
      <w:lang w:val="en-US"/>
    </w:rPr>
  </w:style>
  <w:style w:type="character" w:customStyle="1" w:styleId="ListLabel4">
    <w:name w:val="ListLabel 4"/>
    <w:qFormat/>
    <w:rsid w:val="00BD3BB9"/>
    <w:rPr>
      <w:strike w:val="0"/>
      <w:dstrike w:val="0"/>
      <w:color w:val="000000"/>
      <w:spacing w:val="0"/>
      <w:w w:val="100"/>
      <w:sz w:val="19"/>
      <w:lang w:val="en-US"/>
    </w:rPr>
  </w:style>
  <w:style w:type="character" w:customStyle="1" w:styleId="ListLabel3">
    <w:name w:val="ListLabel 3"/>
    <w:qFormat/>
    <w:rsid w:val="00BD3BB9"/>
    <w:rPr>
      <w:i/>
      <w:strike w:val="0"/>
      <w:dstrike w:val="0"/>
      <w:color w:val="000000"/>
      <w:spacing w:val="0"/>
      <w:w w:val="100"/>
      <w:sz w:val="20"/>
      <w:lang w:val="en-US"/>
    </w:rPr>
  </w:style>
  <w:style w:type="character" w:customStyle="1" w:styleId="ListLabel2">
    <w:name w:val="ListLabel 2"/>
    <w:qFormat/>
    <w:rsid w:val="00BD3BB9"/>
    <w:rPr>
      <w:strike w:val="0"/>
      <w:dstrike w:val="0"/>
      <w:color w:val="000000"/>
      <w:spacing w:val="0"/>
      <w:w w:val="100"/>
      <w:sz w:val="20"/>
      <w:lang w:val="en-US"/>
    </w:rPr>
  </w:style>
  <w:style w:type="character" w:customStyle="1" w:styleId="ListLabel1">
    <w:name w:val="ListLabel 1"/>
    <w:qFormat/>
    <w:rsid w:val="00BD3BB9"/>
    <w:rPr>
      <w:i/>
      <w:strike w:val="0"/>
      <w:dstrike w:val="0"/>
      <w:color w:val="000000"/>
      <w:spacing w:val="0"/>
      <w:w w:val="100"/>
      <w:sz w:val="18"/>
      <w:lang w:val="en-US"/>
    </w:rPr>
  </w:style>
  <w:style w:type="character" w:customStyle="1" w:styleId="verdana">
    <w:name w:val="verdana"/>
    <w:basedOn w:val="DefaultParagraphFont"/>
    <w:qFormat/>
    <w:rsid w:val="00BD3BB9"/>
    <w:rPr>
      <w:rFonts w:cs="Times New Roman"/>
    </w:rPr>
  </w:style>
  <w:style w:type="character" w:customStyle="1" w:styleId="italic">
    <w:name w:val="italic"/>
    <w:basedOn w:val="DefaultParagraphFont"/>
    <w:qFormat/>
    <w:rsid w:val="00BD3BB9"/>
    <w:rPr>
      <w:rFonts w:cs="Times New Roman"/>
    </w:rPr>
  </w:style>
  <w:style w:type="character" w:customStyle="1" w:styleId="hit">
    <w:name w:val="hit"/>
    <w:basedOn w:val="DefaultParagraphFont"/>
    <w:qFormat/>
    <w:rsid w:val="00BD3BB9"/>
    <w:rPr>
      <w:rFonts w:cs="Times New Roman"/>
    </w:rPr>
  </w:style>
  <w:style w:type="character" w:customStyle="1" w:styleId="blue">
    <w:name w:val="blue"/>
    <w:basedOn w:val="DefaultParagraphFont"/>
    <w:qFormat/>
    <w:rsid w:val="00BD3BB9"/>
    <w:rPr>
      <w:rFonts w:cs="Times New Roman"/>
    </w:rPr>
  </w:style>
  <w:style w:type="character" w:customStyle="1" w:styleId="copyrightdescription">
    <w:name w:val="copyrightdescription"/>
    <w:basedOn w:val="DefaultParagraphFont"/>
    <w:qFormat/>
    <w:rsid w:val="00BD3BB9"/>
    <w:rPr>
      <w:rFonts w:cs="Times New Roman"/>
    </w:rPr>
  </w:style>
  <w:style w:type="character" w:customStyle="1" w:styleId="tabtitle">
    <w:name w:val="tabtitle"/>
    <w:basedOn w:val="DefaultParagraphFont"/>
    <w:qFormat/>
    <w:rsid w:val="00BD3BB9"/>
    <w:rPr>
      <w:rFonts w:cs="Times New Roman"/>
    </w:rPr>
  </w:style>
  <w:style w:type="character" w:customStyle="1" w:styleId="resultbodyblack">
    <w:name w:val="resultbodyblack"/>
    <w:basedOn w:val="DefaultParagraphFont"/>
    <w:qFormat/>
    <w:rsid w:val="00BD3BB9"/>
    <w:rPr>
      <w:rFonts w:cs="Times New Roman"/>
    </w:rPr>
  </w:style>
  <w:style w:type="character" w:customStyle="1" w:styleId="resultbody">
    <w:name w:val="resultbody"/>
    <w:basedOn w:val="DefaultParagraphFont"/>
    <w:qFormat/>
    <w:rsid w:val="00BD3BB9"/>
    <w:rPr>
      <w:rFonts w:cs="Times New Roman"/>
    </w:rPr>
  </w:style>
  <w:style w:type="character" w:customStyle="1" w:styleId="resultbodysmallitalic">
    <w:name w:val="resultbodysmallitalic"/>
    <w:basedOn w:val="DefaultParagraphFont"/>
    <w:qFormat/>
    <w:rsid w:val="00BD3BB9"/>
    <w:rPr>
      <w:rFonts w:cs="Times New Roman"/>
    </w:rPr>
  </w:style>
  <w:style w:type="character" w:customStyle="1" w:styleId="resultpron">
    <w:name w:val="resultpron"/>
    <w:basedOn w:val="DefaultParagraphFont"/>
    <w:qFormat/>
    <w:rsid w:val="00BD3BB9"/>
    <w:rPr>
      <w:rFonts w:cs="Times New Roman"/>
    </w:rPr>
  </w:style>
  <w:style w:type="character" w:customStyle="1" w:styleId="NumberingSymbols">
    <w:name w:val="Numbering Symbols"/>
    <w:qFormat/>
    <w:rsid w:val="00BD3BB9"/>
  </w:style>
  <w:style w:type="character" w:customStyle="1" w:styleId="StrongEmphasis">
    <w:name w:val="Strong Emphasis"/>
    <w:qFormat/>
    <w:rsid w:val="00BD3BB9"/>
    <w:rPr>
      <w:b/>
      <w:bCs/>
    </w:rPr>
  </w:style>
  <w:style w:type="character" w:customStyle="1" w:styleId="Emphasis2">
    <w:name w:val="Emphasis2"/>
    <w:basedOn w:val="DefaultParagraphFont"/>
    <w:qFormat/>
    <w:rsid w:val="00BD3BB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D3BB9"/>
    <w:rPr>
      <w:rFonts w:ascii="Times New Roman" w:hAnsi="Times New Roman"/>
      <w:sz w:val="20"/>
      <w:szCs w:val="24"/>
      <w:u w:val="single"/>
      <w:lang w:val="en-US" w:eastAsia="en-US" w:bidi="ar-SA"/>
    </w:rPr>
  </w:style>
  <w:style w:type="character" w:customStyle="1" w:styleId="pg">
    <w:name w:val="pg"/>
    <w:basedOn w:val="DefaultParagraphFont"/>
    <w:qFormat/>
    <w:rsid w:val="00BD3BB9"/>
  </w:style>
  <w:style w:type="character" w:customStyle="1" w:styleId="ital-inline">
    <w:name w:val="ital-inline"/>
    <w:basedOn w:val="DefaultParagraphFont"/>
    <w:qFormat/>
    <w:rsid w:val="00BD3BB9"/>
  </w:style>
  <w:style w:type="character" w:customStyle="1" w:styleId="senselabelstart">
    <w:name w:val="sense_label start"/>
    <w:basedOn w:val="DefaultParagraphFont"/>
    <w:qFormat/>
    <w:rsid w:val="00BD3BB9"/>
  </w:style>
  <w:style w:type="character" w:customStyle="1" w:styleId="sensecontent">
    <w:name w:val="sense_content"/>
    <w:basedOn w:val="DefaultParagraphFont"/>
    <w:qFormat/>
    <w:rsid w:val="00BD3BB9"/>
  </w:style>
  <w:style w:type="character" w:customStyle="1" w:styleId="vi">
    <w:name w:val="vi"/>
    <w:basedOn w:val="DefaultParagraphFont"/>
    <w:qFormat/>
    <w:rsid w:val="00BD3BB9"/>
  </w:style>
  <w:style w:type="character" w:customStyle="1" w:styleId="senselabel">
    <w:name w:val="sense_label"/>
    <w:basedOn w:val="DefaultParagraphFont"/>
    <w:qFormat/>
    <w:rsid w:val="00BD3BB9"/>
  </w:style>
  <w:style w:type="character" w:customStyle="1" w:styleId="Style11ptItalicUnderline">
    <w:name w:val="Style 11 pt Italic Underline"/>
    <w:basedOn w:val="DefaultParagraphFont"/>
    <w:qFormat/>
    <w:rsid w:val="00BD3BB9"/>
    <w:rPr>
      <w:i/>
      <w:iCs/>
      <w:sz w:val="20"/>
      <w:u w:val="single"/>
    </w:rPr>
  </w:style>
  <w:style w:type="character" w:customStyle="1" w:styleId="Style11ptBoldUnderline">
    <w:name w:val="Style 11 pt Bold Underline"/>
    <w:basedOn w:val="DefaultParagraphFont"/>
    <w:qFormat/>
    <w:rsid w:val="00BD3BB9"/>
    <w:rPr>
      <w:b/>
      <w:bCs/>
      <w:sz w:val="20"/>
      <w:u w:val="single"/>
    </w:rPr>
  </w:style>
  <w:style w:type="character" w:customStyle="1" w:styleId="StyleStyle4CharTimesNewRoman11ptItalic">
    <w:name w:val="Style Style4 Char + Times New Roman 11 pt Italic"/>
    <w:basedOn w:val="DefaultParagraphFont"/>
    <w:qFormat/>
    <w:rsid w:val="00BD3BB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D3BB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D3BB9"/>
    <w:rPr>
      <w:color w:val="000000"/>
      <w:sz w:val="20"/>
    </w:rPr>
  </w:style>
  <w:style w:type="character" w:customStyle="1" w:styleId="Style11ptBlackUnderline">
    <w:name w:val="Style 11 pt Black Underline"/>
    <w:basedOn w:val="DefaultParagraphFont"/>
    <w:qFormat/>
    <w:rsid w:val="00BD3BB9"/>
    <w:rPr>
      <w:color w:val="000000"/>
      <w:sz w:val="20"/>
      <w:u w:val="single"/>
    </w:rPr>
  </w:style>
  <w:style w:type="character" w:customStyle="1" w:styleId="pmterms1">
    <w:name w:val="pmterms1"/>
    <w:basedOn w:val="DefaultParagraphFont"/>
    <w:qFormat/>
    <w:rsid w:val="00BD3BB9"/>
  </w:style>
  <w:style w:type="character" w:customStyle="1" w:styleId="HTMLTypewriter3">
    <w:name w:val="HTML Typewriter3"/>
    <w:basedOn w:val="DefaultParagraphFont"/>
    <w:qFormat/>
    <w:rsid w:val="00BD3BB9"/>
    <w:rPr>
      <w:rFonts w:ascii="Courier New" w:eastAsia="SimSun" w:hAnsi="Courier New" w:cs="Courier New"/>
      <w:sz w:val="20"/>
      <w:szCs w:val="20"/>
    </w:rPr>
  </w:style>
  <w:style w:type="character" w:customStyle="1" w:styleId="CardsChar">
    <w:name w:val="Cards Char"/>
    <w:basedOn w:val="DefaultParagraphFont"/>
    <w:qFormat/>
    <w:rsid w:val="00BD3BB9"/>
    <w:rPr>
      <w:rFonts w:ascii="Times New Roman" w:hAnsi="Times New Roman" w:cs="Times New Roman"/>
      <w:lang w:val="en-US" w:bidi="ar-SA"/>
    </w:rPr>
  </w:style>
  <w:style w:type="character" w:customStyle="1" w:styleId="CardsFont12pt0">
    <w:name w:val="Cards + Font 12pt"/>
    <w:basedOn w:val="CardsChar"/>
    <w:uiPriority w:val="1"/>
    <w:qFormat/>
    <w:rsid w:val="00BD3BB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D3BB9"/>
    <w:rPr>
      <w:rFonts w:ascii="Times New Roman" w:hAnsi="Times New Roman" w:cs="Times New Roman"/>
      <w:b/>
      <w:sz w:val="24"/>
      <w:u w:val="single"/>
      <w:lang w:val="en-US" w:bidi="ar-SA"/>
    </w:rPr>
  </w:style>
  <w:style w:type="character" w:styleId="HTMLCite">
    <w:name w:val="HTML Cite"/>
    <w:basedOn w:val="DefaultParagraphFont"/>
    <w:uiPriority w:val="99"/>
    <w:qFormat/>
    <w:rsid w:val="00BD3BB9"/>
    <w:rPr>
      <w:rFonts w:cs="Times New Roman"/>
      <w:i/>
    </w:rPr>
  </w:style>
  <w:style w:type="character" w:customStyle="1" w:styleId="VisitedInternetLink">
    <w:name w:val="Visited Internet Link"/>
    <w:basedOn w:val="DefaultParagraphFont"/>
    <w:rsid w:val="00BD3BB9"/>
    <w:rPr>
      <w:color w:val="800080"/>
      <w:u w:val="single"/>
    </w:rPr>
  </w:style>
  <w:style w:type="character" w:customStyle="1" w:styleId="CitesChar">
    <w:name w:val="Cites Char"/>
    <w:basedOn w:val="DefaultParagraphFont"/>
    <w:qFormat/>
    <w:rsid w:val="00BD3BB9"/>
    <w:rPr>
      <w:szCs w:val="24"/>
      <w:lang w:val="en-US" w:bidi="ar-SA"/>
    </w:rPr>
  </w:style>
  <w:style w:type="character" w:customStyle="1" w:styleId="loose">
    <w:name w:val="loose"/>
    <w:qFormat/>
    <w:rsid w:val="00BD3BB9"/>
  </w:style>
  <w:style w:type="character" w:customStyle="1" w:styleId="domtooltips">
    <w:name w:val="domtooltips"/>
    <w:basedOn w:val="DefaultParagraphFont"/>
    <w:qFormat/>
    <w:rsid w:val="00BD3BB9"/>
  </w:style>
  <w:style w:type="character" w:customStyle="1" w:styleId="caps">
    <w:name w:val="caps"/>
    <w:basedOn w:val="DefaultParagraphFont"/>
    <w:qFormat/>
    <w:rsid w:val="00BD3BB9"/>
  </w:style>
  <w:style w:type="character" w:customStyle="1" w:styleId="Style11ptUnderlineBorderSinglesolidlineAuto05pt">
    <w:name w:val="Style 11 pt Underline Border: : (Single solid line Auto  0.5 pt..."/>
    <w:basedOn w:val="DefaultParagraphFont"/>
    <w:qFormat/>
    <w:rsid w:val="00BD3BB9"/>
    <w:rPr>
      <w:sz w:val="20"/>
      <w:u w:val="single"/>
      <w:bdr w:val="single" w:sz="4" w:space="0" w:color="00000A"/>
    </w:rPr>
  </w:style>
  <w:style w:type="character" w:customStyle="1" w:styleId="StyleUnderlineChar11pt">
    <w:name w:val="Style Underline Char + 11 pt"/>
    <w:basedOn w:val="DefaultParagraphFont"/>
    <w:qFormat/>
    <w:rsid w:val="00BD3BB9"/>
    <w:rPr>
      <w:rFonts w:ascii="Times New Roman" w:hAnsi="Times New Roman"/>
      <w:sz w:val="20"/>
      <w:szCs w:val="24"/>
      <w:u w:val="single"/>
      <w:lang w:val="en-US" w:eastAsia="en-US" w:bidi="ar-SA"/>
    </w:rPr>
  </w:style>
  <w:style w:type="paragraph" w:styleId="List">
    <w:name w:val="List"/>
    <w:basedOn w:val="BodyText"/>
    <w:uiPriority w:val="99"/>
    <w:rsid w:val="00BD3BB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D3BB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D3BB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D3BB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D3BB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D3BB9"/>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D3BB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BD3BB9"/>
    <w:rPr>
      <w:rFonts w:ascii="Liberation Sans" w:eastAsia="Droid Sans Fallback" w:hAnsi="Liberation Sans"/>
      <w:color w:val="00000A"/>
      <w:sz w:val="22"/>
    </w:rPr>
  </w:style>
  <w:style w:type="paragraph" w:customStyle="1" w:styleId="FrameContents">
    <w:name w:val="Frame Contents"/>
    <w:basedOn w:val="Normal"/>
    <w:qFormat/>
    <w:rsid w:val="00BD3BB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BD3BB9"/>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BD3BB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BD3BB9"/>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BD3BB9"/>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D3BB9"/>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BD3BB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D3BB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D3BB9"/>
    <w:rPr>
      <w:rFonts w:ascii="Times New Roman" w:eastAsia="Times New Roman" w:hAnsi="Times New Roman" w:cs="Arial"/>
      <w:bCs/>
      <w:caps/>
      <w:color w:val="00000A"/>
      <w:sz w:val="20"/>
      <w:szCs w:val="20"/>
    </w:rPr>
  </w:style>
  <w:style w:type="character" w:customStyle="1" w:styleId="Heading3Char1">
    <w:name w:val="Heading 3 Char1"/>
    <w:qFormat/>
    <w:rsid w:val="00BD3BB9"/>
    <w:rPr>
      <w:rFonts w:cs="Arial"/>
      <w:bCs/>
      <w:szCs w:val="26"/>
      <w:u w:val="single"/>
      <w:lang w:val="en-US" w:eastAsia="en-US" w:bidi="ar-SA"/>
    </w:rPr>
  </w:style>
  <w:style w:type="paragraph" w:styleId="Revision">
    <w:name w:val="Revision"/>
    <w:hidden/>
    <w:uiPriority w:val="99"/>
    <w:semiHidden/>
    <w:rsid w:val="00BD3BB9"/>
    <w:rPr>
      <w:rFonts w:ascii="Calibri" w:hAnsi="Calibri"/>
      <w:sz w:val="22"/>
    </w:rPr>
  </w:style>
  <w:style w:type="paragraph" w:customStyle="1" w:styleId="Smalltext">
    <w:name w:val="Small text"/>
    <w:aliases w:val="Quote1,Quote11"/>
    <w:basedOn w:val="Normal"/>
    <w:link w:val="SmalltextChar"/>
    <w:qFormat/>
    <w:rsid w:val="00BD3BB9"/>
    <w:rPr>
      <w:rFonts w:ascii="Times New Roman" w:eastAsia="MS Mincho" w:hAnsi="Times New Roman" w:cs="Times New Roman"/>
      <w:sz w:val="16"/>
    </w:rPr>
  </w:style>
  <w:style w:type="character" w:customStyle="1" w:styleId="BoldUnderlineChar">
    <w:name w:val="Bold Underline Char"/>
    <w:basedOn w:val="DefaultParagraphFont"/>
    <w:locked/>
    <w:rsid w:val="00BD3BB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BD3BB9"/>
    <w:rPr>
      <w:b w:val="0"/>
      <w:bCs w:val="0"/>
      <w:sz w:val="22"/>
      <w:u w:val="single"/>
    </w:rPr>
  </w:style>
  <w:style w:type="character" w:customStyle="1" w:styleId="StyleGaramond">
    <w:name w:val="Style Garamond"/>
    <w:qFormat/>
    <w:rsid w:val="00BD3BB9"/>
    <w:rPr>
      <w:rFonts w:ascii="Garamond" w:hAnsi="Garamond" w:cs="Garamond"/>
    </w:rPr>
  </w:style>
  <w:style w:type="character" w:customStyle="1" w:styleId="StyletagGaramondChar">
    <w:name w:val="Style tag + Garamond Char"/>
    <w:qFormat/>
    <w:rsid w:val="00BD3BB9"/>
    <w:rPr>
      <w:rFonts w:ascii="Garamond" w:hAnsi="Garamond" w:cs="Garamond"/>
      <w:b/>
      <w:bCs/>
      <w:sz w:val="24"/>
      <w:szCs w:val="24"/>
      <w:lang w:val="en-US" w:bidi="ar-SA"/>
    </w:rPr>
  </w:style>
  <w:style w:type="character" w:customStyle="1" w:styleId="StylecardGaramond12ptUnderlineChar">
    <w:name w:val="Style card + Garamond 12 pt Underline Char"/>
    <w:qFormat/>
    <w:rsid w:val="00BD3BB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D3BB9"/>
    <w:rPr>
      <w:rFonts w:ascii="Arial" w:hAnsi="Arial"/>
      <w:b/>
      <w:sz w:val="20"/>
      <w:u w:val="single"/>
    </w:rPr>
  </w:style>
  <w:style w:type="character" w:customStyle="1" w:styleId="WW8Num2z0">
    <w:name w:val="WW8Num2z0"/>
    <w:qFormat/>
    <w:rsid w:val="00BD3BB9"/>
  </w:style>
  <w:style w:type="character" w:customStyle="1" w:styleId="WW8Num2z1">
    <w:name w:val="WW8Num2z1"/>
    <w:qFormat/>
    <w:rsid w:val="00BD3BB9"/>
  </w:style>
  <w:style w:type="character" w:customStyle="1" w:styleId="WW8Num2z2">
    <w:name w:val="WW8Num2z2"/>
    <w:qFormat/>
    <w:rsid w:val="00BD3BB9"/>
  </w:style>
  <w:style w:type="character" w:customStyle="1" w:styleId="WW8Num2z3">
    <w:name w:val="WW8Num2z3"/>
    <w:qFormat/>
    <w:rsid w:val="00BD3BB9"/>
  </w:style>
  <w:style w:type="character" w:customStyle="1" w:styleId="WW8Num2z4">
    <w:name w:val="WW8Num2z4"/>
    <w:qFormat/>
    <w:rsid w:val="00BD3BB9"/>
  </w:style>
  <w:style w:type="character" w:customStyle="1" w:styleId="WW8Num2z5">
    <w:name w:val="WW8Num2z5"/>
    <w:qFormat/>
    <w:rsid w:val="00BD3BB9"/>
  </w:style>
  <w:style w:type="character" w:customStyle="1" w:styleId="WW8Num2z6">
    <w:name w:val="WW8Num2z6"/>
    <w:qFormat/>
    <w:rsid w:val="00BD3BB9"/>
  </w:style>
  <w:style w:type="character" w:customStyle="1" w:styleId="WW8Num2z7">
    <w:name w:val="WW8Num2z7"/>
    <w:qFormat/>
    <w:rsid w:val="00BD3BB9"/>
  </w:style>
  <w:style w:type="character" w:customStyle="1" w:styleId="WW8Num2z8">
    <w:name w:val="WW8Num2z8"/>
    <w:qFormat/>
    <w:rsid w:val="00BD3BB9"/>
  </w:style>
  <w:style w:type="character" w:customStyle="1" w:styleId="WW8Num5z0">
    <w:name w:val="WW8Num5z0"/>
    <w:qFormat/>
    <w:rsid w:val="00BD3BB9"/>
  </w:style>
  <w:style w:type="character" w:customStyle="1" w:styleId="WW8Num5z1">
    <w:name w:val="WW8Num5z1"/>
    <w:qFormat/>
    <w:rsid w:val="00BD3BB9"/>
  </w:style>
  <w:style w:type="character" w:customStyle="1" w:styleId="WW8Num5z2">
    <w:name w:val="WW8Num5z2"/>
    <w:qFormat/>
    <w:rsid w:val="00BD3BB9"/>
  </w:style>
  <w:style w:type="character" w:customStyle="1" w:styleId="WW8Num5z3">
    <w:name w:val="WW8Num5z3"/>
    <w:qFormat/>
    <w:rsid w:val="00BD3BB9"/>
  </w:style>
  <w:style w:type="character" w:customStyle="1" w:styleId="WW8Num5z4">
    <w:name w:val="WW8Num5z4"/>
    <w:qFormat/>
    <w:rsid w:val="00BD3BB9"/>
  </w:style>
  <w:style w:type="character" w:customStyle="1" w:styleId="WW8Num5z5">
    <w:name w:val="WW8Num5z5"/>
    <w:qFormat/>
    <w:rsid w:val="00BD3BB9"/>
  </w:style>
  <w:style w:type="character" w:customStyle="1" w:styleId="WW8Num5z6">
    <w:name w:val="WW8Num5z6"/>
    <w:qFormat/>
    <w:rsid w:val="00BD3BB9"/>
  </w:style>
  <w:style w:type="character" w:customStyle="1" w:styleId="WW8Num5z7">
    <w:name w:val="WW8Num5z7"/>
    <w:qFormat/>
    <w:rsid w:val="00BD3BB9"/>
  </w:style>
  <w:style w:type="character" w:customStyle="1" w:styleId="WW8Num5z8">
    <w:name w:val="WW8Num5z8"/>
    <w:qFormat/>
    <w:rsid w:val="00BD3BB9"/>
  </w:style>
  <w:style w:type="character" w:customStyle="1" w:styleId="CiteChar0">
    <w:name w:val="Cite Char"/>
    <w:aliases w:val="cite_tag Char,Char Char Char Char1 Char Char1,Char Char Char Char1 Char,Taglines Char Char, Cha"/>
    <w:basedOn w:val="DefaultParagraphFont"/>
    <w:qFormat/>
    <w:rsid w:val="00BD3BB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D3BB9"/>
    <w:rPr>
      <w:rFonts w:ascii="Times New Roman" w:eastAsia="Times New Roman" w:hAnsi="Times New Roman" w:cs="Times New Roman"/>
      <w:u w:val="thick"/>
    </w:rPr>
  </w:style>
  <w:style w:type="character" w:customStyle="1" w:styleId="ListLabel19">
    <w:name w:val="ListLabel 19"/>
    <w:qFormat/>
    <w:rsid w:val="00BD3BB9"/>
    <w:rPr>
      <w:b/>
      <w:i/>
      <w:strike w:val="0"/>
      <w:dstrike w:val="0"/>
      <w:spacing w:val="0"/>
      <w:w w:val="100"/>
      <w:sz w:val="26"/>
    </w:rPr>
  </w:style>
  <w:style w:type="paragraph" w:styleId="Footer">
    <w:name w:val="footer"/>
    <w:basedOn w:val="Normal"/>
    <w:link w:val="FooterChar"/>
    <w:uiPriority w:val="99"/>
    <w:rsid w:val="00BD3BB9"/>
  </w:style>
  <w:style w:type="character" w:customStyle="1" w:styleId="FooterChar">
    <w:name w:val="Footer Char"/>
    <w:basedOn w:val="DefaultParagraphFont"/>
    <w:link w:val="Footer"/>
    <w:uiPriority w:val="99"/>
    <w:rsid w:val="00BD3BB9"/>
    <w:rPr>
      <w:rFonts w:ascii="Calibri" w:hAnsi="Calibri"/>
      <w:sz w:val="22"/>
    </w:rPr>
  </w:style>
  <w:style w:type="paragraph" w:customStyle="1" w:styleId="TagCite">
    <w:name w:val="Tag/Cite"/>
    <w:basedOn w:val="Normal"/>
    <w:uiPriority w:val="99"/>
    <w:qFormat/>
    <w:rsid w:val="00BD3BB9"/>
    <w:rPr>
      <w:rFonts w:eastAsia="Times New Roman"/>
      <w:b/>
    </w:rPr>
  </w:style>
  <w:style w:type="paragraph" w:customStyle="1" w:styleId="NormalText">
    <w:name w:val="Normal Text"/>
    <w:basedOn w:val="Normal"/>
    <w:link w:val="NormalTextChar"/>
    <w:qFormat/>
    <w:rsid w:val="00BD3BB9"/>
    <w:pPr>
      <w:jc w:val="both"/>
    </w:pPr>
    <w:rPr>
      <w:sz w:val="20"/>
      <w:szCs w:val="26"/>
    </w:rPr>
  </w:style>
  <w:style w:type="paragraph" w:customStyle="1" w:styleId="CardsFont6pt">
    <w:name w:val="Cards + Font: 6 pt"/>
    <w:basedOn w:val="Normal"/>
    <w:link w:val="CardsFont6ptChar1"/>
    <w:qFormat/>
    <w:rsid w:val="00BD3BB9"/>
    <w:pPr>
      <w:ind w:left="432" w:right="432"/>
      <w:jc w:val="both"/>
    </w:pPr>
    <w:rPr>
      <w:rFonts w:eastAsia="Times New Roman"/>
      <w:sz w:val="12"/>
      <w:szCs w:val="20"/>
    </w:rPr>
  </w:style>
  <w:style w:type="paragraph" w:customStyle="1" w:styleId="Small">
    <w:name w:val="Small"/>
    <w:basedOn w:val="Normal"/>
    <w:uiPriority w:val="99"/>
    <w:qFormat/>
    <w:rsid w:val="00BD3BB9"/>
    <w:rPr>
      <w:sz w:val="14"/>
    </w:rPr>
  </w:style>
  <w:style w:type="paragraph" w:customStyle="1" w:styleId="NotUnderlined">
    <w:name w:val="Not Underlined"/>
    <w:basedOn w:val="Normal"/>
    <w:uiPriority w:val="99"/>
    <w:qFormat/>
    <w:rsid w:val="00BD3BB9"/>
  </w:style>
  <w:style w:type="numbering" w:customStyle="1" w:styleId="WW8Num2">
    <w:name w:val="WW8Num2"/>
    <w:qFormat/>
    <w:rsid w:val="00BD3BB9"/>
  </w:style>
  <w:style w:type="numbering" w:customStyle="1" w:styleId="WW8Num5">
    <w:name w:val="WW8Num5"/>
    <w:qFormat/>
    <w:rsid w:val="00BD3BB9"/>
  </w:style>
  <w:style w:type="paragraph" w:customStyle="1" w:styleId="citenon-bold">
    <w:name w:val="cite non-bold"/>
    <w:basedOn w:val="Normal"/>
    <w:link w:val="citenon-boldChar"/>
    <w:qFormat/>
    <w:rsid w:val="00BD3BB9"/>
    <w:rPr>
      <w:rFonts w:ascii="Georgia" w:eastAsia="Calibri" w:hAnsi="Georgia"/>
    </w:rPr>
  </w:style>
  <w:style w:type="character" w:customStyle="1" w:styleId="citenon-boldChar">
    <w:name w:val="cite non-bold Char"/>
    <w:link w:val="citenon-bold"/>
    <w:rsid w:val="00BD3BB9"/>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D3BB9"/>
    <w:rPr>
      <w:rFonts w:ascii="Times" w:eastAsia="MS Mincho" w:hAnsi="Times"/>
      <w:sz w:val="20"/>
      <w:szCs w:val="20"/>
    </w:rPr>
  </w:style>
  <w:style w:type="paragraph" w:customStyle="1" w:styleId="NewDebate">
    <w:name w:val="New Debate"/>
    <w:basedOn w:val="Heading4"/>
    <w:link w:val="NewDebateChar"/>
    <w:uiPriority w:val="4"/>
    <w:qFormat/>
    <w:rsid w:val="00BD3BB9"/>
  </w:style>
  <w:style w:type="character" w:customStyle="1" w:styleId="NewDebateChar">
    <w:name w:val="New Debate Char"/>
    <w:basedOn w:val="DefaultParagraphFont"/>
    <w:link w:val="NewDebate"/>
    <w:uiPriority w:val="4"/>
    <w:rsid w:val="00BD3BB9"/>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BD3BB9"/>
    <w:rPr>
      <w:rFonts w:eastAsia="Calibri"/>
      <w:sz w:val="10"/>
    </w:rPr>
  </w:style>
  <w:style w:type="character" w:customStyle="1" w:styleId="ReallyfuckingsmallChar">
    <w:name w:val="Really fucking small Char"/>
    <w:basedOn w:val="DefaultParagraphFont"/>
    <w:link w:val="Reallyfuckingsmall"/>
    <w:rsid w:val="00BD3BB9"/>
    <w:rPr>
      <w:rFonts w:ascii="Calibri" w:eastAsia="Calibri" w:hAnsi="Calibri"/>
      <w:sz w:val="10"/>
    </w:rPr>
  </w:style>
  <w:style w:type="character" w:customStyle="1" w:styleId="NothingChar">
    <w:name w:val="Nothing Char"/>
    <w:link w:val="Nothing"/>
    <w:uiPriority w:val="99"/>
    <w:rsid w:val="00BD3BB9"/>
    <w:rPr>
      <w:rFonts w:ascii="Times New Roman" w:eastAsia="Times New Roman" w:hAnsi="Times New Roman" w:cs="Times New Roman"/>
      <w:color w:val="00000A"/>
      <w:sz w:val="20"/>
    </w:rPr>
  </w:style>
  <w:style w:type="character" w:customStyle="1" w:styleId="Footnote2Char">
    <w:name w:val="Footnote2 Char"/>
    <w:link w:val="Footnote2"/>
    <w:locked/>
    <w:rsid w:val="00BD3BB9"/>
  </w:style>
  <w:style w:type="paragraph" w:customStyle="1" w:styleId="Footnote2">
    <w:name w:val="Footnote2"/>
    <w:basedOn w:val="Normal"/>
    <w:next w:val="Normal"/>
    <w:link w:val="Footnote2Char"/>
    <w:autoRedefine/>
    <w:qFormat/>
    <w:rsid w:val="00BD3BB9"/>
    <w:pPr>
      <w:spacing w:after="120" w:line="480" w:lineRule="auto"/>
    </w:pPr>
    <w:rPr>
      <w:rFonts w:asciiTheme="minorHAnsi" w:hAnsiTheme="minorHAnsi"/>
      <w:sz w:val="24"/>
    </w:rPr>
  </w:style>
  <w:style w:type="character" w:customStyle="1" w:styleId="UnderlineCharChar">
    <w:name w:val="Underline Char Char"/>
    <w:basedOn w:val="DefaultParagraphFont"/>
    <w:rsid w:val="00BD3BB9"/>
    <w:rPr>
      <w:noProof w:val="0"/>
      <w:u w:val="single"/>
      <w:lang w:val="en-US" w:eastAsia="en-US" w:bidi="ar-SA"/>
    </w:rPr>
  </w:style>
  <w:style w:type="character" w:customStyle="1" w:styleId="UnderlinesCharChar">
    <w:name w:val="Underlines Char Char"/>
    <w:basedOn w:val="DefaultParagraphFont"/>
    <w:rsid w:val="00BD3BB9"/>
    <w:rPr>
      <w:rFonts w:cs="Arial"/>
      <w:b/>
      <w:bCs/>
      <w:noProof w:val="0"/>
      <w:sz w:val="22"/>
      <w:szCs w:val="26"/>
      <w:u w:val="single"/>
      <w:lang w:val="en-US" w:eastAsia="en-US" w:bidi="ar-SA"/>
    </w:rPr>
  </w:style>
  <w:style w:type="paragraph" w:customStyle="1" w:styleId="Style3">
    <w:name w:val="Style3"/>
    <w:basedOn w:val="Normal"/>
    <w:link w:val="Style3Char"/>
    <w:qFormat/>
    <w:rsid w:val="00BD3BB9"/>
    <w:rPr>
      <w:rFonts w:ascii="Arial Narrow" w:eastAsia="Times New Roman" w:hAnsi="Arial Narrow"/>
      <w:b/>
      <w:sz w:val="20"/>
    </w:rPr>
  </w:style>
  <w:style w:type="character" w:customStyle="1" w:styleId="Style3Char">
    <w:name w:val="Style3 Char"/>
    <w:basedOn w:val="DefaultParagraphFont"/>
    <w:link w:val="Style3"/>
    <w:rsid w:val="00BD3BB9"/>
    <w:rPr>
      <w:rFonts w:ascii="Arial Narrow" w:eastAsia="Times New Roman" w:hAnsi="Arial Narrow"/>
      <w:b/>
      <w:sz w:val="20"/>
    </w:rPr>
  </w:style>
  <w:style w:type="paragraph" w:customStyle="1" w:styleId="StyleStyle411pt">
    <w:name w:val="Style Style4 + 11 pt"/>
    <w:basedOn w:val="Normal"/>
    <w:link w:val="StyleStyle411ptChar"/>
    <w:qFormat/>
    <w:rsid w:val="00BD3BB9"/>
    <w:rPr>
      <w:rFonts w:eastAsia="Times New Roman"/>
      <w:sz w:val="20"/>
      <w:u w:val="single"/>
    </w:rPr>
  </w:style>
  <w:style w:type="character" w:customStyle="1" w:styleId="StyleStyle411ptChar">
    <w:name w:val="Style Style4 + 11 pt Char"/>
    <w:link w:val="StyleStyle411pt"/>
    <w:rsid w:val="00BD3BB9"/>
    <w:rPr>
      <w:rFonts w:ascii="Calibri" w:eastAsia="Times New Roman" w:hAnsi="Calibri"/>
      <w:sz w:val="20"/>
      <w:u w:val="single"/>
    </w:rPr>
  </w:style>
  <w:style w:type="paragraph" w:customStyle="1" w:styleId="StyleStyle411ptBold">
    <w:name w:val="Style Style4 + 11 pt Bold"/>
    <w:basedOn w:val="Normal"/>
    <w:link w:val="StyleStyle411ptBoldChar"/>
    <w:qFormat/>
    <w:rsid w:val="00BD3BB9"/>
    <w:rPr>
      <w:b/>
      <w:bCs/>
      <w:sz w:val="20"/>
      <w:u w:val="single"/>
    </w:rPr>
  </w:style>
  <w:style w:type="character" w:customStyle="1" w:styleId="StyleStyle411ptBoldChar">
    <w:name w:val="Style Style4 + 11 pt Bold Char"/>
    <w:link w:val="StyleStyle411ptBold"/>
    <w:rsid w:val="00BD3BB9"/>
    <w:rPr>
      <w:rFonts w:ascii="Calibri" w:hAnsi="Calibri"/>
      <w:b/>
      <w:bCs/>
      <w:sz w:val="20"/>
      <w:u w:val="single"/>
    </w:rPr>
  </w:style>
  <w:style w:type="paragraph" w:customStyle="1" w:styleId="Underlining">
    <w:name w:val="Underlining"/>
    <w:basedOn w:val="Normal"/>
    <w:link w:val="UnderliningChar"/>
    <w:qFormat/>
    <w:rsid w:val="00BD3BB9"/>
    <w:rPr>
      <w:rFonts w:eastAsia="Times New Roman"/>
      <w:sz w:val="20"/>
      <w:u w:val="single"/>
    </w:rPr>
  </w:style>
  <w:style w:type="character" w:customStyle="1" w:styleId="UnderliningChar">
    <w:name w:val="Underlining Char"/>
    <w:basedOn w:val="DefaultParagraphFont"/>
    <w:link w:val="Underlining"/>
    <w:rsid w:val="00BD3BB9"/>
    <w:rPr>
      <w:rFonts w:ascii="Calibri" w:eastAsia="Times New Roman" w:hAnsi="Calibri"/>
      <w:sz w:val="20"/>
      <w:u w:val="single"/>
    </w:rPr>
  </w:style>
  <w:style w:type="character" w:customStyle="1" w:styleId="StyleTimesNewRoman12ptBold">
    <w:name w:val="Style Times New Roman 12 pt Bold"/>
    <w:rsid w:val="00BD3BB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BD3BB9"/>
    <w:rPr>
      <w:rFonts w:ascii="Century Gothic" w:hAnsi="Century Gothic"/>
      <w:sz w:val="24"/>
      <w:u w:val="thick"/>
    </w:rPr>
  </w:style>
  <w:style w:type="paragraph" w:customStyle="1" w:styleId="Cardstyle">
    <w:name w:val="Cardstyle"/>
    <w:basedOn w:val="Normal"/>
    <w:next w:val="Normal"/>
    <w:uiPriority w:val="99"/>
    <w:qFormat/>
    <w:rsid w:val="00BD3BB9"/>
    <w:rPr>
      <w:rFonts w:eastAsia="Times New Roman"/>
      <w:sz w:val="20"/>
    </w:rPr>
  </w:style>
  <w:style w:type="character" w:customStyle="1" w:styleId="Style8pt1">
    <w:name w:val="Style 8 pt1"/>
    <w:basedOn w:val="DefaultParagraphFont"/>
    <w:rsid w:val="00BD3BB9"/>
    <w:rPr>
      <w:rFonts w:ascii="Georgia" w:hAnsi="Georgia"/>
      <w:sz w:val="16"/>
    </w:rPr>
  </w:style>
  <w:style w:type="character" w:customStyle="1" w:styleId="Style8pt">
    <w:name w:val="Style 8 pt"/>
    <w:basedOn w:val="DefaultParagraphFont"/>
    <w:rsid w:val="00BD3BB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D3BB9"/>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D3BB9"/>
    <w:rPr>
      <w:rFonts w:ascii="Calibri" w:eastAsia="Times New Roman" w:hAnsi="Calibri"/>
      <w:sz w:val="22"/>
      <w:u w:val="single"/>
      <w:bdr w:val="single" w:sz="4" w:space="0" w:color="auto"/>
    </w:rPr>
  </w:style>
  <w:style w:type="character" w:customStyle="1" w:styleId="StyleUnderlineChar11ptChar">
    <w:name w:val="Style Underline Char + 11 pt Char"/>
    <w:rsid w:val="00BD3BB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D3BB9"/>
    <w:rPr>
      <w:rFonts w:eastAsia="Times New Roman"/>
      <w:b/>
      <w:bCs/>
      <w:sz w:val="20"/>
      <w:u w:val="single"/>
    </w:rPr>
  </w:style>
  <w:style w:type="character" w:customStyle="1" w:styleId="StyleUnderlineChar11ptBoldChar">
    <w:name w:val="Style Underline Char + 11 pt Bold Char"/>
    <w:link w:val="StyleUnderlineChar11ptBold"/>
    <w:rsid w:val="00BD3BB9"/>
    <w:rPr>
      <w:rFonts w:ascii="Calibri" w:eastAsia="Times New Roman" w:hAnsi="Calibri"/>
      <w:b/>
      <w:bCs/>
      <w:sz w:val="20"/>
      <w:u w:val="single"/>
    </w:rPr>
  </w:style>
  <w:style w:type="character" w:customStyle="1" w:styleId="NormalTextChar">
    <w:name w:val="Normal Text Char"/>
    <w:link w:val="NormalText"/>
    <w:rsid w:val="00BD3BB9"/>
    <w:rPr>
      <w:rFonts w:ascii="Calibri" w:hAnsi="Calibri"/>
      <w:sz w:val="20"/>
      <w:szCs w:val="26"/>
    </w:rPr>
  </w:style>
  <w:style w:type="character" w:customStyle="1" w:styleId="ShrinkChar">
    <w:name w:val="Shrink Char"/>
    <w:link w:val="Shrink"/>
    <w:rsid w:val="00BD3BB9"/>
    <w:rPr>
      <w:rFonts w:ascii="Garamond" w:hAnsi="Garamond"/>
      <w:sz w:val="12"/>
    </w:rPr>
  </w:style>
  <w:style w:type="paragraph" w:customStyle="1" w:styleId="Shrink">
    <w:name w:val="Shrink"/>
    <w:link w:val="ShrinkChar"/>
    <w:qFormat/>
    <w:rsid w:val="00BD3BB9"/>
    <w:pPr>
      <w:ind w:left="288" w:right="288"/>
    </w:pPr>
    <w:rPr>
      <w:rFonts w:ascii="Garamond" w:hAnsi="Garamond"/>
      <w:sz w:val="12"/>
    </w:rPr>
  </w:style>
  <w:style w:type="paragraph" w:customStyle="1" w:styleId="cites0">
    <w:name w:val="cites"/>
    <w:link w:val="citesChar0"/>
    <w:autoRedefine/>
    <w:qFormat/>
    <w:rsid w:val="00BD3BB9"/>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BD3BB9"/>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BD3BB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D3BB9"/>
    <w:rPr>
      <w:rFonts w:ascii="Times New Roman" w:eastAsia="Times New Roman" w:hAnsi="Times New Roman" w:cs="Times New Roman"/>
      <w:strike/>
      <w:sz w:val="20"/>
    </w:rPr>
  </w:style>
  <w:style w:type="character" w:customStyle="1" w:styleId="CardsHighlight">
    <w:name w:val="Cards Highlight"/>
    <w:basedOn w:val="DefaultParagraphFont"/>
    <w:rsid w:val="00BD3BB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D3BB9"/>
  </w:style>
  <w:style w:type="character" w:customStyle="1" w:styleId="CardsChar1">
    <w:name w:val="Cards Char1"/>
    <w:uiPriority w:val="99"/>
    <w:rsid w:val="00BD3BB9"/>
    <w:rPr>
      <w:rFonts w:ascii="Times New Roman" w:hAnsi="Times New Roman" w:cs="Times New Roman"/>
      <w:sz w:val="20"/>
      <w:szCs w:val="20"/>
    </w:rPr>
  </w:style>
  <w:style w:type="character" w:customStyle="1" w:styleId="AuthorYear">
    <w:name w:val="AuthorYear"/>
    <w:uiPriority w:val="1"/>
    <w:qFormat/>
    <w:rsid w:val="00BD3BB9"/>
    <w:rPr>
      <w:rFonts w:ascii="Georgia" w:hAnsi="Georgia"/>
      <w:b/>
      <w:sz w:val="24"/>
    </w:rPr>
  </w:style>
  <w:style w:type="paragraph" w:customStyle="1" w:styleId="Shrink8">
    <w:name w:val="Shrink8"/>
    <w:basedOn w:val="Normal"/>
    <w:uiPriority w:val="99"/>
    <w:qFormat/>
    <w:rsid w:val="00BD3BB9"/>
    <w:rPr>
      <w:sz w:val="16"/>
    </w:rPr>
  </w:style>
  <w:style w:type="paragraph" w:customStyle="1" w:styleId="Normal1">
    <w:name w:val="Normal1"/>
    <w:uiPriority w:val="99"/>
    <w:qFormat/>
    <w:rsid w:val="00BD3BB9"/>
    <w:rPr>
      <w:rFonts w:ascii="Calibri" w:eastAsia="Calibri" w:hAnsi="Calibri" w:cs="Calibri"/>
      <w:color w:val="000000"/>
      <w:sz w:val="22"/>
      <w:szCs w:val="20"/>
      <w:lang w:val="es-US" w:eastAsia="es-US"/>
    </w:rPr>
  </w:style>
  <w:style w:type="character" w:customStyle="1" w:styleId="highlight2">
    <w:name w:val="highlight2"/>
    <w:rsid w:val="00BD3BB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BD3BB9"/>
    <w:rPr>
      <w:rFonts w:eastAsia="SimSun"/>
      <w:color w:val="00000A"/>
      <w:sz w:val="20"/>
      <w:lang w:eastAsia="zh-CN"/>
    </w:rPr>
  </w:style>
  <w:style w:type="character" w:customStyle="1" w:styleId="Stylecard11ptChar">
    <w:name w:val="Style card + 11 pt Char"/>
    <w:basedOn w:val="cardChar"/>
    <w:link w:val="Stylecard11pt"/>
    <w:rsid w:val="00BD3BB9"/>
    <w:rPr>
      <w:rFonts w:ascii="Calibri" w:eastAsia="SimSun" w:hAnsi="Calibri"/>
      <w:color w:val="00000A"/>
      <w:sz w:val="20"/>
      <w:lang w:eastAsia="zh-CN"/>
    </w:rPr>
  </w:style>
  <w:style w:type="paragraph" w:customStyle="1" w:styleId="Stylecard11ptUnderline">
    <w:name w:val="Style card + 11 pt Underline"/>
    <w:basedOn w:val="card"/>
    <w:link w:val="Stylecard11ptUnderlineChar"/>
    <w:qFormat/>
    <w:rsid w:val="00BD3BB9"/>
    <w:rPr>
      <w:rFonts w:eastAsia="SimSun"/>
      <w:color w:val="00000A"/>
      <w:sz w:val="20"/>
      <w:lang w:eastAsia="zh-CN"/>
    </w:rPr>
  </w:style>
  <w:style w:type="character" w:customStyle="1" w:styleId="Stylecard11ptUnderlineChar">
    <w:name w:val="Style card + 11 pt Underline Char"/>
    <w:basedOn w:val="cardChar"/>
    <w:link w:val="Stylecard11ptUnderline"/>
    <w:rsid w:val="00BD3BB9"/>
    <w:rPr>
      <w:rFonts w:ascii="Calibri" w:eastAsia="SimSun" w:hAnsi="Calibri"/>
      <w:color w:val="00000A"/>
      <w:sz w:val="20"/>
      <w:lang w:eastAsia="zh-CN"/>
    </w:rPr>
  </w:style>
  <w:style w:type="character" w:customStyle="1" w:styleId="UnderlinedChar0">
    <w:name w:val="Underlined Char"/>
    <w:aliases w:val="small text Char Char"/>
    <w:rsid w:val="00BD3BB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BD3BB9"/>
    <w:rPr>
      <w:rFonts w:cs="Arial"/>
      <w:b/>
      <w:bCs/>
      <w:kern w:val="32"/>
      <w:sz w:val="32"/>
      <w:szCs w:val="32"/>
      <w:u w:val="single"/>
      <w:lang w:val="en-US" w:eastAsia="en-US" w:bidi="ar-SA"/>
    </w:rPr>
  </w:style>
  <w:style w:type="character" w:customStyle="1" w:styleId="UNDERLINECharChar0">
    <w:name w:val="UNDERLINE Char Char"/>
    <w:basedOn w:val="DefaultParagraphFont"/>
    <w:rsid w:val="00BD3BB9"/>
    <w:rPr>
      <w:bCs/>
      <w:kern w:val="28"/>
      <w:szCs w:val="32"/>
      <w:u w:val="single"/>
    </w:rPr>
  </w:style>
  <w:style w:type="character" w:customStyle="1" w:styleId="term">
    <w:name w:val="term"/>
    <w:basedOn w:val="DefaultParagraphFont"/>
    <w:rsid w:val="00BD3BB9"/>
  </w:style>
  <w:style w:type="character" w:customStyle="1" w:styleId="SmallFontCharCharCharChar">
    <w:name w:val="Small Font Char Char Char Char"/>
    <w:basedOn w:val="DefaultParagraphFont"/>
    <w:rsid w:val="00BD3BB9"/>
    <w:rPr>
      <w:rFonts w:ascii="Arial" w:hAnsi="Arial"/>
      <w:sz w:val="12"/>
      <w:szCs w:val="24"/>
    </w:rPr>
  </w:style>
  <w:style w:type="character" w:customStyle="1" w:styleId="vitstoryheadline">
    <w:name w:val="vitstoryheadline"/>
    <w:basedOn w:val="DefaultParagraphFont"/>
    <w:rsid w:val="00BD3BB9"/>
  </w:style>
  <w:style w:type="character" w:customStyle="1" w:styleId="regtext">
    <w:name w:val="regtext"/>
    <w:basedOn w:val="DefaultParagraphFont"/>
    <w:rsid w:val="00BD3BB9"/>
  </w:style>
  <w:style w:type="character" w:customStyle="1" w:styleId="bps-topic-ident">
    <w:name w:val="bps-topic-ident"/>
    <w:basedOn w:val="DefaultParagraphFont"/>
    <w:rsid w:val="00BD3BB9"/>
  </w:style>
  <w:style w:type="character" w:customStyle="1" w:styleId="CharChar4">
    <w:name w:val="Char Char4"/>
    <w:basedOn w:val="DefaultParagraphFont"/>
    <w:rsid w:val="00BD3BB9"/>
    <w:rPr>
      <w:b/>
      <w:bCs/>
      <w:sz w:val="28"/>
      <w:szCs w:val="28"/>
    </w:rPr>
  </w:style>
  <w:style w:type="character" w:customStyle="1" w:styleId="CharChar5">
    <w:name w:val="Char Char5"/>
    <w:basedOn w:val="DefaultParagraphFont"/>
    <w:rsid w:val="00BD3BB9"/>
    <w:rPr>
      <w:rFonts w:ascii="Arial" w:hAnsi="Arial" w:cs="Arial"/>
      <w:b/>
      <w:bCs/>
      <w:sz w:val="26"/>
      <w:szCs w:val="26"/>
    </w:rPr>
  </w:style>
  <w:style w:type="paragraph" w:customStyle="1" w:styleId="tagcite0">
    <w:name w:val="tagcite"/>
    <w:basedOn w:val="Normal"/>
    <w:qFormat/>
    <w:rsid w:val="00BD3BB9"/>
    <w:rPr>
      <w:rFonts w:eastAsia="Times New Roman"/>
      <w:b/>
    </w:rPr>
  </w:style>
  <w:style w:type="paragraph" w:customStyle="1" w:styleId="Regular">
    <w:name w:val="Regular"/>
    <w:link w:val="RegularChar"/>
    <w:rsid w:val="00BD3BB9"/>
    <w:rPr>
      <w:rFonts w:ascii="Garamond" w:eastAsia="Times New Roman" w:hAnsi="Garamond" w:cs="Arial"/>
      <w:bCs/>
      <w:kern w:val="20"/>
      <w:sz w:val="20"/>
      <w:szCs w:val="32"/>
    </w:rPr>
  </w:style>
  <w:style w:type="paragraph" w:customStyle="1" w:styleId="Boldunderline0">
    <w:name w:val="Bold underline"/>
    <w:basedOn w:val="Normal"/>
    <w:rsid w:val="00BD3BB9"/>
    <w:rPr>
      <w:rFonts w:eastAsia="Times New Roman" w:cs="Arial"/>
      <w:b/>
      <w:bCs/>
      <w:kern w:val="20"/>
      <w:sz w:val="20"/>
      <w:szCs w:val="32"/>
      <w:u w:val="single"/>
    </w:rPr>
  </w:style>
  <w:style w:type="character" w:customStyle="1" w:styleId="BoldunderlineChar0">
    <w:name w:val="Bold underline Char"/>
    <w:basedOn w:val="DefaultParagraphFont"/>
    <w:rsid w:val="00BD3BB9"/>
    <w:rPr>
      <w:rFonts w:ascii="Garamond" w:hAnsi="Garamond" w:cs="Arial"/>
      <w:b/>
      <w:bCs/>
      <w:kern w:val="20"/>
      <w:szCs w:val="32"/>
      <w:u w:val="single"/>
      <w:lang w:val="en-US" w:eastAsia="en-US" w:bidi="ar-SA"/>
    </w:rPr>
  </w:style>
  <w:style w:type="paragraph" w:customStyle="1" w:styleId="tag1">
    <w:name w:val="tag1"/>
    <w:basedOn w:val="Normal"/>
    <w:qFormat/>
    <w:rsid w:val="00BD3BB9"/>
    <w:rPr>
      <w:rFonts w:eastAsia="Times New Roman"/>
      <w:b/>
      <w:szCs w:val="20"/>
    </w:rPr>
  </w:style>
  <w:style w:type="character" w:customStyle="1" w:styleId="byline">
    <w:name w:val="byline"/>
    <w:basedOn w:val="DefaultParagraphFont"/>
    <w:rsid w:val="00BD3BB9"/>
  </w:style>
  <w:style w:type="character" w:customStyle="1" w:styleId="7TimesNewRoman">
    <w:name w:val="7 Times New Roman"/>
    <w:rsid w:val="00BD3BB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D3BB9"/>
    <w:rPr>
      <w:rFonts w:ascii="Cambria" w:eastAsia="Times New Roman" w:hAnsi="Cambria"/>
      <w:sz w:val="18"/>
      <w:szCs w:val="20"/>
    </w:rPr>
  </w:style>
  <w:style w:type="character" w:customStyle="1" w:styleId="Boxed">
    <w:name w:val="Boxed"/>
    <w:qFormat/>
    <w:rsid w:val="00BD3BB9"/>
    <w:rPr>
      <w:rFonts w:ascii="Garamond" w:hAnsi="Garamond"/>
      <w:sz w:val="20"/>
      <w:bdr w:val="single" w:sz="6" w:space="0" w:color="auto"/>
    </w:rPr>
  </w:style>
  <w:style w:type="character" w:customStyle="1" w:styleId="CardtextChar0">
    <w:name w:val="Card text Char"/>
    <w:basedOn w:val="DefaultParagraphFont"/>
    <w:link w:val="Cardtext0"/>
    <w:rsid w:val="00BD3BB9"/>
    <w:rPr>
      <w:rFonts w:ascii="Garamond" w:hAnsi="Garamond"/>
      <w:u w:val="single"/>
    </w:rPr>
  </w:style>
  <w:style w:type="paragraph" w:styleId="Date">
    <w:name w:val="Date"/>
    <w:aliases w:val="date"/>
    <w:basedOn w:val="Normal"/>
    <w:next w:val="Normal"/>
    <w:link w:val="DateChar"/>
    <w:uiPriority w:val="99"/>
    <w:rsid w:val="00BD3BB9"/>
    <w:rPr>
      <w:rFonts w:eastAsia="Times New Roman"/>
      <w:sz w:val="16"/>
    </w:rPr>
  </w:style>
  <w:style w:type="character" w:customStyle="1" w:styleId="DateChar">
    <w:name w:val="Date Char"/>
    <w:aliases w:val="date Char"/>
    <w:basedOn w:val="DefaultParagraphFont"/>
    <w:link w:val="Date"/>
    <w:uiPriority w:val="99"/>
    <w:rsid w:val="00BD3BB9"/>
    <w:rPr>
      <w:rFonts w:ascii="Calibri" w:eastAsia="Times New Roman" w:hAnsi="Calibri"/>
      <w:sz w:val="16"/>
    </w:rPr>
  </w:style>
  <w:style w:type="paragraph" w:customStyle="1" w:styleId="DebateCardSmall">
    <w:name w:val="Debate Card Small"/>
    <w:basedOn w:val="Normal"/>
    <w:link w:val="DebateCardSmallChar"/>
    <w:qFormat/>
    <w:rsid w:val="00BD3BB9"/>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BD3BB9"/>
    <w:rPr>
      <w:rFonts w:ascii="Calibri" w:eastAsia="Times New Roman" w:hAnsi="Calibri"/>
      <w:sz w:val="16"/>
      <w:szCs w:val="16"/>
      <w:lang w:val="x-none" w:eastAsia="x-none"/>
    </w:rPr>
  </w:style>
  <w:style w:type="character" w:customStyle="1" w:styleId="reduce2">
    <w:name w:val="reduce2"/>
    <w:rsid w:val="00BD3BB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D3BB9"/>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D3BB9"/>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BD3BB9"/>
  </w:style>
  <w:style w:type="character" w:customStyle="1" w:styleId="Style1CharChar">
    <w:name w:val="Style1 Char Char"/>
    <w:basedOn w:val="DefaultParagraphFont"/>
    <w:rsid w:val="00BD3BB9"/>
    <w:rPr>
      <w:sz w:val="16"/>
      <w:szCs w:val="16"/>
      <w:lang w:val="en-US" w:eastAsia="en-US" w:bidi="ar-SA"/>
    </w:rPr>
  </w:style>
  <w:style w:type="character" w:customStyle="1" w:styleId="Style2CharChar">
    <w:name w:val="Style2 Char Char"/>
    <w:basedOn w:val="DefaultParagraphFont"/>
    <w:rsid w:val="00BD3BB9"/>
    <w:rPr>
      <w:u w:val="thick"/>
      <w:lang w:val="en-US" w:eastAsia="en-US" w:bidi="ar-SA"/>
    </w:rPr>
  </w:style>
  <w:style w:type="character" w:customStyle="1" w:styleId="dateline">
    <w:name w:val="dateline"/>
    <w:basedOn w:val="DefaultParagraphFont"/>
    <w:rsid w:val="00BD3BB9"/>
  </w:style>
  <w:style w:type="character" w:customStyle="1" w:styleId="date-display-single">
    <w:name w:val="date-display-single"/>
    <w:basedOn w:val="DefaultParagraphFont"/>
    <w:rsid w:val="00BD3BB9"/>
  </w:style>
  <w:style w:type="character" w:customStyle="1" w:styleId="wikigeneratedlinkcontent">
    <w:name w:val="wikigeneratedlinkcontent"/>
    <w:basedOn w:val="DefaultParagraphFont"/>
    <w:rsid w:val="00BD3BB9"/>
  </w:style>
  <w:style w:type="character" w:customStyle="1" w:styleId="Heading3CharCharChar3">
    <w:name w:val="Heading 3 Char Char Char3"/>
    <w:aliases w:val=" Char Char Char3,Char Char Char3,Heading 3 Char Char Char2, Char Char Char2,Char Char Char2"/>
    <w:basedOn w:val="DefaultParagraphFont"/>
    <w:rsid w:val="00BD3BB9"/>
    <w:rPr>
      <w:rFonts w:cs="Arial"/>
      <w:bCs/>
      <w:szCs w:val="26"/>
      <w:u w:val="single"/>
      <w:lang w:val="en-US" w:eastAsia="en-US" w:bidi="ar-SA"/>
    </w:rPr>
  </w:style>
  <w:style w:type="character" w:customStyle="1" w:styleId="aqj">
    <w:name w:val="aqj"/>
    <w:rsid w:val="00BD3BB9"/>
  </w:style>
  <w:style w:type="character" w:customStyle="1" w:styleId="CardTextChar1">
    <w:name w:val="CardText Char"/>
    <w:basedOn w:val="DefaultParagraphFont"/>
    <w:link w:val="CardText1"/>
    <w:locked/>
    <w:rsid w:val="00BD3BB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BD3BB9"/>
    <w:pPr>
      <w:ind w:left="288" w:right="288"/>
    </w:pPr>
    <w:rPr>
      <w:rFonts w:ascii="Times New Roman" w:eastAsia="Times New Roman" w:hAnsi="Times New Roman" w:cs="Times New Roman"/>
      <w:sz w:val="16"/>
    </w:rPr>
  </w:style>
  <w:style w:type="character" w:customStyle="1" w:styleId="ilad">
    <w:name w:val="il_ad"/>
    <w:rsid w:val="00BD3BB9"/>
  </w:style>
  <w:style w:type="character" w:customStyle="1" w:styleId="CardsUnderlined">
    <w:name w:val="Cards Underlined"/>
    <w:qFormat/>
    <w:rsid w:val="00BD3BB9"/>
    <w:rPr>
      <w:rFonts w:ascii="Helvetica" w:hAnsi="Helvetica"/>
      <w:sz w:val="22"/>
      <w:szCs w:val="24"/>
      <w:u w:val="thick"/>
    </w:rPr>
  </w:style>
  <w:style w:type="paragraph" w:customStyle="1" w:styleId="BBCite">
    <w:name w:val="BB Cite"/>
    <w:basedOn w:val="Normal"/>
    <w:autoRedefine/>
    <w:rsid w:val="00BD3BB9"/>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BD3BB9"/>
  </w:style>
  <w:style w:type="character" w:customStyle="1" w:styleId="StyleStyleUnderline411pt">
    <w:name w:val="Style Style Underline4 + 11 pt"/>
    <w:basedOn w:val="DefaultParagraphFont"/>
    <w:rsid w:val="00BD3BB9"/>
    <w:rPr>
      <w:sz w:val="20"/>
      <w:u w:val="single"/>
    </w:rPr>
  </w:style>
  <w:style w:type="character" w:customStyle="1" w:styleId="StyleStyleUnderline411ptBold">
    <w:name w:val="Style Style Underline4 + 11 pt Bold"/>
    <w:basedOn w:val="DefaultParagraphFont"/>
    <w:rsid w:val="00BD3BB9"/>
    <w:rPr>
      <w:b/>
      <w:bCs/>
      <w:sz w:val="20"/>
      <w:u w:val="single"/>
    </w:rPr>
  </w:style>
  <w:style w:type="character" w:customStyle="1" w:styleId="StyleStyleUnderline311pt">
    <w:name w:val="Style Style Underline3 + 11 pt"/>
    <w:basedOn w:val="DefaultParagraphFont"/>
    <w:rsid w:val="00BD3BB9"/>
    <w:rPr>
      <w:sz w:val="20"/>
      <w:u w:val="single"/>
    </w:rPr>
  </w:style>
  <w:style w:type="character" w:customStyle="1" w:styleId="StyleStyleUnderline311ptBold">
    <w:name w:val="Style Style Underline3 + 11 pt Bold"/>
    <w:basedOn w:val="DefaultParagraphFont"/>
    <w:rsid w:val="00BD3BB9"/>
    <w:rPr>
      <w:b/>
      <w:bCs/>
      <w:sz w:val="20"/>
      <w:u w:val="single"/>
    </w:rPr>
  </w:style>
  <w:style w:type="character" w:customStyle="1" w:styleId="red-subtitle">
    <w:name w:val="red-subtitle"/>
    <w:basedOn w:val="DefaultParagraphFont"/>
    <w:rsid w:val="00BD3BB9"/>
  </w:style>
  <w:style w:type="character" w:styleId="PageNumber">
    <w:name w:val="page number"/>
    <w:aliases w:val="card ununderlined"/>
    <w:basedOn w:val="DefaultParagraphFont"/>
    <w:uiPriority w:val="99"/>
    <w:unhideWhenUsed/>
    <w:rsid w:val="00BD3BB9"/>
  </w:style>
  <w:style w:type="character" w:customStyle="1" w:styleId="ft1">
    <w:name w:val="ft1"/>
    <w:basedOn w:val="DefaultParagraphFont"/>
    <w:rsid w:val="00BD3BB9"/>
  </w:style>
  <w:style w:type="character" w:customStyle="1" w:styleId="dropcap">
    <w:name w:val="dropcap"/>
    <w:basedOn w:val="DefaultParagraphFont"/>
    <w:rsid w:val="00BD3BB9"/>
  </w:style>
  <w:style w:type="paragraph" w:customStyle="1" w:styleId="TagText">
    <w:name w:val="TagText"/>
    <w:basedOn w:val="Normal"/>
    <w:uiPriority w:val="99"/>
    <w:qFormat/>
    <w:rsid w:val="00BD3BB9"/>
    <w:pPr>
      <w:spacing w:before="200"/>
    </w:pPr>
    <w:rPr>
      <w:rFonts w:eastAsia="Calibri"/>
      <w:b/>
      <w:sz w:val="24"/>
    </w:rPr>
  </w:style>
  <w:style w:type="paragraph" w:customStyle="1" w:styleId="BreakTag">
    <w:name w:val="Break Tag"/>
    <w:basedOn w:val="Normal"/>
    <w:autoRedefine/>
    <w:uiPriority w:val="4"/>
    <w:qFormat/>
    <w:rsid w:val="00BD3BB9"/>
    <w:pPr>
      <w:spacing w:before="240"/>
    </w:pPr>
    <w:rPr>
      <w:rFonts w:ascii="Arial" w:hAnsi="Arial" w:cs="Arial"/>
      <w:b/>
      <w:sz w:val="26"/>
    </w:rPr>
  </w:style>
  <w:style w:type="paragraph" w:customStyle="1" w:styleId="BreakBlock">
    <w:name w:val="Break Block"/>
    <w:basedOn w:val="Normal"/>
    <w:link w:val="BreakBlockChar"/>
    <w:autoRedefine/>
    <w:qFormat/>
    <w:rsid w:val="00BD3BB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D3BB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D3BB9"/>
  </w:style>
  <w:style w:type="character" w:customStyle="1" w:styleId="Mention1">
    <w:name w:val="Mention1"/>
    <w:basedOn w:val="DefaultParagraphFont"/>
    <w:uiPriority w:val="99"/>
    <w:semiHidden/>
    <w:unhideWhenUsed/>
    <w:rsid w:val="00BD3BB9"/>
    <w:rPr>
      <w:color w:val="2B579A"/>
      <w:shd w:val="clear" w:color="auto" w:fill="E6E6E6"/>
    </w:rPr>
  </w:style>
  <w:style w:type="character" w:customStyle="1" w:styleId="Styleunderline11pt">
    <w:name w:val="Style underline + 11 pt"/>
    <w:rsid w:val="00BD3BB9"/>
    <w:rPr>
      <w:rFonts w:ascii="Times New Roman" w:hAnsi="Times New Roman"/>
      <w:sz w:val="20"/>
      <w:u w:val="single"/>
    </w:rPr>
  </w:style>
  <w:style w:type="paragraph" w:customStyle="1" w:styleId="Minimize">
    <w:name w:val="Minimize"/>
    <w:basedOn w:val="card"/>
    <w:next w:val="Normal"/>
    <w:link w:val="MinimizeChar"/>
    <w:qFormat/>
    <w:rsid w:val="00BD3BB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BD3BB9"/>
    <w:rPr>
      <w:rFonts w:ascii="Georgia" w:hAnsi="Georgia"/>
      <w:bCs/>
      <w:color w:val="000000"/>
      <w:sz w:val="12"/>
      <w:szCs w:val="20"/>
    </w:rPr>
  </w:style>
  <w:style w:type="character" w:customStyle="1" w:styleId="hilite1">
    <w:name w:val="hilite1"/>
    <w:basedOn w:val="DefaultParagraphFont"/>
    <w:rsid w:val="00BD3BB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BD3BB9"/>
    <w:rPr>
      <w:rFonts w:eastAsia="Times New Roman"/>
      <w:b/>
      <w:szCs w:val="20"/>
    </w:rPr>
  </w:style>
  <w:style w:type="character" w:customStyle="1" w:styleId="NormaltagChar">
    <w:name w:val="Normal tag Char"/>
    <w:basedOn w:val="DefaultParagraphFont"/>
    <w:link w:val="Normaltag"/>
    <w:locked/>
    <w:rsid w:val="00BD3BB9"/>
    <w:rPr>
      <w:rFonts w:ascii="Calibri" w:eastAsia="Times New Roman" w:hAnsi="Calibri"/>
      <w:b/>
      <w:sz w:val="22"/>
      <w:szCs w:val="20"/>
    </w:rPr>
  </w:style>
  <w:style w:type="character" w:customStyle="1" w:styleId="CitesChar2">
    <w:name w:val="Cites Char2"/>
    <w:link w:val="Cites"/>
    <w:rsid w:val="00BD3BB9"/>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BD3BB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D3BB9"/>
    <w:pPr>
      <w:spacing w:before="120" w:after="120"/>
    </w:pPr>
    <w:rPr>
      <w:rFonts w:eastAsia="Times New Roman"/>
      <w:b/>
      <w:u w:val="single"/>
      <w:lang w:bidi="en-US"/>
    </w:rPr>
  </w:style>
  <w:style w:type="paragraph" w:styleId="TOC9">
    <w:name w:val="toc 9"/>
    <w:basedOn w:val="Normal"/>
    <w:next w:val="Normal"/>
    <w:autoRedefine/>
    <w:uiPriority w:val="39"/>
    <w:rsid w:val="00BD3BB9"/>
    <w:pPr>
      <w:ind w:left="1600"/>
    </w:pPr>
    <w:rPr>
      <w:rFonts w:eastAsia="Times New Roman"/>
      <w:sz w:val="20"/>
      <w:lang w:bidi="en-US"/>
    </w:rPr>
  </w:style>
  <w:style w:type="paragraph" w:customStyle="1" w:styleId="TxBrp1">
    <w:name w:val="TxBr_p1"/>
    <w:basedOn w:val="Normal"/>
    <w:uiPriority w:val="99"/>
    <w:qFormat/>
    <w:rsid w:val="00BD3BB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BD3BB9"/>
    <w:pPr>
      <w:spacing w:before="100" w:beforeAutospacing="1" w:after="100" w:afterAutospacing="1"/>
    </w:pPr>
    <w:rPr>
      <w:rFonts w:eastAsia="Times New Roman"/>
      <w:lang w:bidi="en-US"/>
    </w:rPr>
  </w:style>
  <w:style w:type="character" w:customStyle="1" w:styleId="standardcontent">
    <w:name w:val="standardcontent"/>
    <w:basedOn w:val="DefaultParagraphFont"/>
    <w:rsid w:val="00BD3BB9"/>
  </w:style>
  <w:style w:type="paragraph" w:customStyle="1" w:styleId="hat">
    <w:name w:val="hat"/>
    <w:basedOn w:val="Normal"/>
    <w:next w:val="Normal"/>
    <w:link w:val="hatChar"/>
    <w:qFormat/>
    <w:rsid w:val="00BD3BB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D3BB9"/>
  </w:style>
  <w:style w:type="paragraph" w:customStyle="1" w:styleId="HotRouteChar">
    <w:name w:val="Hot Route! Char"/>
    <w:basedOn w:val="Normal"/>
    <w:uiPriority w:val="99"/>
    <w:qFormat/>
    <w:rsid w:val="00BD3BB9"/>
    <w:pPr>
      <w:ind w:left="144"/>
    </w:pPr>
    <w:rPr>
      <w:rFonts w:eastAsia="Times New Roman"/>
      <w:sz w:val="20"/>
      <w:lang w:bidi="en-US"/>
    </w:rPr>
  </w:style>
  <w:style w:type="paragraph" w:customStyle="1" w:styleId="Default">
    <w:name w:val="Default"/>
    <w:uiPriority w:val="99"/>
    <w:qFormat/>
    <w:rsid w:val="00BD3BB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D3BB9"/>
    <w:rPr>
      <w:rFonts w:ascii="Cambria" w:hAnsi="Cambria" w:cs="Times New Roman"/>
      <w:b/>
      <w:bCs/>
      <w:sz w:val="26"/>
      <w:szCs w:val="26"/>
    </w:rPr>
  </w:style>
  <w:style w:type="character" w:customStyle="1" w:styleId="CardCharChar1">
    <w:name w:val="Card Char Char1"/>
    <w:basedOn w:val="DefaultParagraphFont"/>
    <w:rsid w:val="00BD3BB9"/>
    <w:rPr>
      <w:rFonts w:cs="Times New Roman"/>
      <w:b/>
      <w:bCs/>
      <w:sz w:val="28"/>
      <w:szCs w:val="28"/>
    </w:rPr>
  </w:style>
  <w:style w:type="paragraph" w:customStyle="1" w:styleId="SmallFont">
    <w:name w:val="Small Font"/>
    <w:basedOn w:val="Normal"/>
    <w:link w:val="SmallFontChar"/>
    <w:qFormat/>
    <w:rsid w:val="00BD3BB9"/>
    <w:pPr>
      <w:spacing w:after="200"/>
      <w:jc w:val="both"/>
    </w:pPr>
    <w:rPr>
      <w:rFonts w:eastAsia="Calibri"/>
      <w:szCs w:val="18"/>
    </w:rPr>
  </w:style>
  <w:style w:type="character" w:customStyle="1" w:styleId="SmallFontChar">
    <w:name w:val="Small Font Char"/>
    <w:basedOn w:val="DefaultParagraphFont"/>
    <w:link w:val="SmallFont"/>
    <w:locked/>
    <w:rsid w:val="00BD3BB9"/>
    <w:rPr>
      <w:rFonts w:ascii="Calibri" w:eastAsia="Calibri" w:hAnsi="Calibri"/>
      <w:sz w:val="22"/>
      <w:szCs w:val="18"/>
    </w:rPr>
  </w:style>
  <w:style w:type="character" w:customStyle="1" w:styleId="CircleChar1">
    <w:name w:val="Circle Char1"/>
    <w:basedOn w:val="DefaultParagraphFont"/>
    <w:rsid w:val="00BD3BB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D3BB9"/>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BD3BB9"/>
    <w:rPr>
      <w:rFonts w:ascii="Calibri" w:eastAsia="Times New Roman" w:hAnsi="Calibri"/>
      <w:b/>
      <w:sz w:val="20"/>
      <w:szCs w:val="20"/>
    </w:rPr>
  </w:style>
  <w:style w:type="character" w:customStyle="1" w:styleId="hit1">
    <w:name w:val="hit1"/>
    <w:basedOn w:val="DefaultParagraphFont"/>
    <w:rsid w:val="00BD3BB9"/>
    <w:rPr>
      <w:b/>
      <w:bCs/>
      <w:color w:val="CC0033"/>
    </w:rPr>
  </w:style>
  <w:style w:type="character" w:customStyle="1" w:styleId="upper">
    <w:name w:val="upper"/>
    <w:basedOn w:val="DefaultParagraphFont"/>
    <w:rsid w:val="00BD3BB9"/>
  </w:style>
  <w:style w:type="character" w:customStyle="1" w:styleId="SmallFont7pt">
    <w:name w:val="Small Font (7 pt)"/>
    <w:basedOn w:val="DefaultParagraphFont"/>
    <w:qFormat/>
    <w:rsid w:val="00BD3BB9"/>
    <w:rPr>
      <w:sz w:val="14"/>
    </w:rPr>
  </w:style>
  <w:style w:type="paragraph" w:customStyle="1" w:styleId="UnderlinedText">
    <w:name w:val="Underlined Text"/>
    <w:basedOn w:val="Normal"/>
    <w:uiPriority w:val="99"/>
    <w:qFormat/>
    <w:rsid w:val="00BD3BB9"/>
    <w:rPr>
      <w:rFonts w:eastAsia="Times New Roman"/>
      <w:b/>
      <w:szCs w:val="20"/>
    </w:rPr>
  </w:style>
  <w:style w:type="character" w:customStyle="1" w:styleId="SmallText-New">
    <w:name w:val="Small Text - New"/>
    <w:basedOn w:val="DefaultParagraphFont"/>
    <w:rsid w:val="00BD3BB9"/>
    <w:rPr>
      <w:rFonts w:ascii="Arial Narrow" w:hAnsi="Arial Narrow"/>
      <w:sz w:val="14"/>
    </w:rPr>
  </w:style>
  <w:style w:type="character" w:customStyle="1" w:styleId="Underlined-New">
    <w:name w:val="Underlined - New"/>
    <w:basedOn w:val="DefaultParagraphFont"/>
    <w:rsid w:val="00BD3BB9"/>
    <w:rPr>
      <w:rFonts w:ascii="Arial Narrow" w:hAnsi="Arial Narrow"/>
      <w:sz w:val="16"/>
      <w:u w:val="single"/>
    </w:rPr>
  </w:style>
  <w:style w:type="paragraph" w:styleId="TOC2">
    <w:name w:val="toc 2"/>
    <w:basedOn w:val="Normal"/>
    <w:next w:val="Normal"/>
    <w:autoRedefine/>
    <w:uiPriority w:val="39"/>
    <w:qFormat/>
    <w:rsid w:val="00BD3BB9"/>
    <w:pPr>
      <w:ind w:left="200"/>
    </w:pPr>
    <w:rPr>
      <w:rFonts w:eastAsia="Times New Roman"/>
      <w:sz w:val="20"/>
      <w:lang w:bidi="en-US"/>
    </w:rPr>
  </w:style>
  <w:style w:type="paragraph" w:styleId="TOCHeading">
    <w:name w:val="TOC Heading"/>
    <w:basedOn w:val="Heading1"/>
    <w:next w:val="Normal"/>
    <w:uiPriority w:val="39"/>
    <w:qFormat/>
    <w:rsid w:val="00BD3BB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D3BB9"/>
    <w:rPr>
      <w:rFonts w:ascii="Arial Narrow" w:hAnsi="Arial Narrow"/>
      <w:dstrike w:val="0"/>
      <w:sz w:val="20"/>
      <w:bdr w:val="single" w:sz="2" w:space="0" w:color="auto"/>
      <w:vertAlign w:val="baseline"/>
    </w:rPr>
  </w:style>
  <w:style w:type="character" w:customStyle="1" w:styleId="style65">
    <w:name w:val="style65"/>
    <w:basedOn w:val="DefaultParagraphFont"/>
    <w:rsid w:val="00BD3BB9"/>
    <w:rPr>
      <w:rFonts w:cs="Times New Roman"/>
    </w:rPr>
  </w:style>
  <w:style w:type="character" w:customStyle="1" w:styleId="qlabel">
    <w:name w:val="q_label"/>
    <w:basedOn w:val="DefaultParagraphFont"/>
    <w:rsid w:val="00BD3BB9"/>
  </w:style>
  <w:style w:type="character" w:customStyle="1" w:styleId="alabel">
    <w:name w:val="a_label"/>
    <w:basedOn w:val="DefaultParagraphFont"/>
    <w:rsid w:val="00BD3BB9"/>
  </w:style>
  <w:style w:type="character" w:customStyle="1" w:styleId="BoldandUnderlineCharChar">
    <w:name w:val="Bold and Underline Char Char"/>
    <w:basedOn w:val="DefaultParagraphFont"/>
    <w:rsid w:val="00BD3BB9"/>
    <w:rPr>
      <w:rFonts w:eastAsia="MS Mincho"/>
      <w:b/>
      <w:u w:val="single"/>
      <w:lang w:val="en-US" w:eastAsia="en-US" w:bidi="ar-SA"/>
    </w:rPr>
  </w:style>
  <w:style w:type="character" w:customStyle="1" w:styleId="CardTextChar2">
    <w:name w:val="Card Text Char"/>
    <w:basedOn w:val="DefaultParagraphFont"/>
    <w:rsid w:val="00BD3BB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BD3BB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D3BB9"/>
    <w:rPr>
      <w:rFonts w:cs="Arial"/>
      <w:bCs/>
      <w:szCs w:val="26"/>
      <w:u w:val="single"/>
      <w:lang w:val="en-US" w:eastAsia="en-US" w:bidi="ar-SA"/>
    </w:rPr>
  </w:style>
  <w:style w:type="paragraph" w:customStyle="1" w:styleId="evidencetextChar">
    <w:name w:val="evidence text Char"/>
    <w:basedOn w:val="Normal"/>
    <w:uiPriority w:val="99"/>
    <w:qFormat/>
    <w:rsid w:val="00BD3BB9"/>
    <w:pPr>
      <w:ind w:left="1728" w:right="1008"/>
    </w:pPr>
    <w:rPr>
      <w:rFonts w:eastAsia="Times New Roman"/>
      <w:color w:val="000000"/>
      <w:sz w:val="18"/>
    </w:rPr>
  </w:style>
  <w:style w:type="character" w:customStyle="1" w:styleId="underline2">
    <w:name w:val="underline2"/>
    <w:basedOn w:val="DefaultParagraphFont"/>
    <w:rsid w:val="00BD3BB9"/>
    <w:rPr>
      <w:u w:val="single"/>
    </w:rPr>
  </w:style>
  <w:style w:type="character" w:customStyle="1" w:styleId="UnderlineChar4Char">
    <w:name w:val="Underline Char4 Char"/>
    <w:basedOn w:val="DefaultParagraphFont"/>
    <w:link w:val="UnderlineChar4"/>
    <w:rsid w:val="00BD3BB9"/>
    <w:rPr>
      <w:u w:val="single"/>
    </w:rPr>
  </w:style>
  <w:style w:type="paragraph" w:customStyle="1" w:styleId="UnderlineChar4">
    <w:name w:val="Underline Char4"/>
    <w:basedOn w:val="Normal"/>
    <w:link w:val="UnderlineChar4Char"/>
    <w:qFormat/>
    <w:rsid w:val="00BD3BB9"/>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BD3BB9"/>
    <w:rPr>
      <w:b/>
      <w:u w:val="single"/>
    </w:rPr>
  </w:style>
  <w:style w:type="paragraph" w:customStyle="1" w:styleId="BoldandUnderlineChar3">
    <w:name w:val="Bold and Underline Char3"/>
    <w:basedOn w:val="Normal"/>
    <w:link w:val="BoldandUnderlineChar3Char2"/>
    <w:qFormat/>
    <w:rsid w:val="00BD3BB9"/>
    <w:rPr>
      <w:rFonts w:asciiTheme="minorHAnsi" w:hAnsiTheme="minorHAnsi"/>
      <w:b/>
      <w:sz w:val="24"/>
      <w:u w:val="single"/>
    </w:rPr>
  </w:style>
  <w:style w:type="character" w:customStyle="1" w:styleId="inside-head">
    <w:name w:val="inside-head"/>
    <w:basedOn w:val="DefaultParagraphFont"/>
    <w:rsid w:val="00BD3BB9"/>
  </w:style>
  <w:style w:type="character" w:customStyle="1" w:styleId="officialstitle-">
    <w:name w:val="official_s_title-"/>
    <w:basedOn w:val="DefaultParagraphFont"/>
    <w:rsid w:val="00BD3BB9"/>
  </w:style>
  <w:style w:type="character" w:customStyle="1" w:styleId="officialsbureau">
    <w:name w:val="official_s_bureau"/>
    <w:basedOn w:val="DefaultParagraphFont"/>
    <w:rsid w:val="00BD3BB9"/>
  </w:style>
  <w:style w:type="paragraph" w:customStyle="1" w:styleId="Stylecard11ptBoldUnderline">
    <w:name w:val="Style card + 11 pt Bold Underline"/>
    <w:basedOn w:val="card"/>
    <w:link w:val="Stylecard11ptBoldUnderlineChar"/>
    <w:qFormat/>
    <w:rsid w:val="00BD3BB9"/>
    <w:rPr>
      <w:rFonts w:ascii="Georgia" w:eastAsia="SimSun" w:hAnsi="Georgia"/>
      <w:b/>
      <w:lang w:eastAsia="zh-CN"/>
    </w:rPr>
  </w:style>
  <w:style w:type="character" w:customStyle="1" w:styleId="Stylecard11ptBoldUnderlineChar">
    <w:name w:val="Style card + 11 pt Bold Underline Char"/>
    <w:link w:val="Stylecard11ptBoldUnderline"/>
    <w:rsid w:val="00BD3BB9"/>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BD3BB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BD3BB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BD3BB9"/>
    <w:rPr>
      <w:rFonts w:ascii="Georgia" w:eastAsia="SimSun" w:hAnsi="Georgia"/>
      <w:bCs/>
      <w:sz w:val="16"/>
      <w:lang w:eastAsia="zh-CN"/>
    </w:rPr>
  </w:style>
  <w:style w:type="paragraph" w:styleId="HTMLPreformatted">
    <w:name w:val="HTML Preformatted"/>
    <w:basedOn w:val="Normal"/>
    <w:link w:val="HTMLPreformattedChar"/>
    <w:uiPriority w:val="99"/>
    <w:rsid w:val="00BD3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BD3BB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D3BB9"/>
    <w:rPr>
      <w:u w:val="single"/>
    </w:rPr>
  </w:style>
  <w:style w:type="character" w:customStyle="1" w:styleId="StyleUnderlining11ptChar">
    <w:name w:val="Style Underlining + 11 pt Char"/>
    <w:basedOn w:val="DefaultParagraphFont"/>
    <w:link w:val="StyleUnderlining11pt"/>
    <w:rsid w:val="00BD3BB9"/>
    <w:rPr>
      <w:rFonts w:ascii="Calibri" w:hAnsi="Calibri"/>
      <w:sz w:val="22"/>
      <w:u w:val="single"/>
    </w:rPr>
  </w:style>
  <w:style w:type="paragraph" w:customStyle="1" w:styleId="StyleCardText9pt">
    <w:name w:val="Style Card Text + 9 pt"/>
    <w:basedOn w:val="Normal"/>
    <w:link w:val="StyleCardText9ptChar"/>
    <w:qFormat/>
    <w:rsid w:val="00BD3BB9"/>
    <w:pPr>
      <w:spacing w:after="200"/>
      <w:contextualSpacing/>
    </w:pPr>
    <w:rPr>
      <w:rFonts w:eastAsia="Calibri"/>
    </w:rPr>
  </w:style>
  <w:style w:type="character" w:customStyle="1" w:styleId="StyleCardText9ptChar">
    <w:name w:val="Style Card Text + 9 pt Char"/>
    <w:basedOn w:val="DefaultParagraphFont"/>
    <w:link w:val="StyleCardText9pt"/>
    <w:rsid w:val="00BD3BB9"/>
    <w:rPr>
      <w:rFonts w:ascii="Calibri" w:eastAsia="Calibri" w:hAnsi="Calibri"/>
      <w:sz w:val="22"/>
    </w:rPr>
  </w:style>
  <w:style w:type="paragraph" w:styleId="Quote">
    <w:name w:val="Quote"/>
    <w:basedOn w:val="Normal"/>
    <w:next w:val="Normal"/>
    <w:link w:val="QuoteChar"/>
    <w:uiPriority w:val="29"/>
    <w:qFormat/>
    <w:rsid w:val="00BD3BB9"/>
    <w:pPr>
      <w:widowControl w:val="0"/>
    </w:pPr>
    <w:rPr>
      <w:rFonts w:eastAsia="Times New Roman"/>
      <w:iCs/>
      <w:color w:val="000000"/>
      <w:lang w:bidi="en-US"/>
    </w:rPr>
  </w:style>
  <w:style w:type="character" w:customStyle="1" w:styleId="QuoteChar">
    <w:name w:val="Quote Char"/>
    <w:basedOn w:val="DefaultParagraphFont"/>
    <w:link w:val="Quote"/>
    <w:uiPriority w:val="29"/>
    <w:rsid w:val="00BD3BB9"/>
    <w:rPr>
      <w:rFonts w:ascii="Calibri" w:eastAsia="Times New Roman" w:hAnsi="Calibri"/>
      <w:iCs/>
      <w:color w:val="000000"/>
      <w:sz w:val="22"/>
      <w:lang w:bidi="en-US"/>
    </w:rPr>
  </w:style>
  <w:style w:type="character" w:customStyle="1" w:styleId="underlineChar">
    <w:name w:val="underline Char"/>
    <w:basedOn w:val="DefaultParagraphFont"/>
    <w:rsid w:val="00BD3BB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D3BB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D3BB9"/>
    <w:rPr>
      <w:sz w:val="20"/>
      <w:u w:val="single"/>
    </w:rPr>
  </w:style>
  <w:style w:type="paragraph" w:styleId="BodyTextIndent2">
    <w:name w:val="Body Text Indent 2"/>
    <w:basedOn w:val="Normal"/>
    <w:link w:val="BodyTextIndent2Char"/>
    <w:unhideWhenUsed/>
    <w:rsid w:val="00BD3BB9"/>
    <w:pPr>
      <w:spacing w:after="120" w:line="480" w:lineRule="auto"/>
      <w:ind w:left="360"/>
    </w:pPr>
  </w:style>
  <w:style w:type="character" w:customStyle="1" w:styleId="BodyTextIndent2Char">
    <w:name w:val="Body Text Indent 2 Char"/>
    <w:basedOn w:val="DefaultParagraphFont"/>
    <w:link w:val="BodyTextIndent2"/>
    <w:rsid w:val="00BD3BB9"/>
    <w:rPr>
      <w:rFonts w:ascii="Calibri" w:hAnsi="Calibri"/>
      <w:sz w:val="22"/>
    </w:rPr>
  </w:style>
  <w:style w:type="paragraph" w:styleId="BodyTextIndent3">
    <w:name w:val="Body Text Indent 3"/>
    <w:basedOn w:val="Normal"/>
    <w:link w:val="BodyTextIndent3Char"/>
    <w:uiPriority w:val="99"/>
    <w:unhideWhenUsed/>
    <w:rsid w:val="00BD3BB9"/>
    <w:pPr>
      <w:spacing w:after="120"/>
      <w:ind w:left="360"/>
    </w:pPr>
    <w:rPr>
      <w:szCs w:val="16"/>
    </w:rPr>
  </w:style>
  <w:style w:type="character" w:customStyle="1" w:styleId="BodyTextIndent3Char">
    <w:name w:val="Body Text Indent 3 Char"/>
    <w:basedOn w:val="DefaultParagraphFont"/>
    <w:link w:val="BodyTextIndent3"/>
    <w:uiPriority w:val="99"/>
    <w:rsid w:val="00BD3BB9"/>
    <w:rPr>
      <w:rFonts w:ascii="Calibri" w:hAnsi="Calibri"/>
      <w:sz w:val="22"/>
      <w:szCs w:val="16"/>
    </w:rPr>
  </w:style>
  <w:style w:type="paragraph" w:styleId="BodyText2">
    <w:name w:val="Body Text 2"/>
    <w:basedOn w:val="Normal"/>
    <w:link w:val="BodyText2Char"/>
    <w:unhideWhenUsed/>
    <w:rsid w:val="00BD3BB9"/>
    <w:pPr>
      <w:spacing w:after="120" w:line="480" w:lineRule="auto"/>
    </w:pPr>
  </w:style>
  <w:style w:type="character" w:customStyle="1" w:styleId="BodyText2Char">
    <w:name w:val="Body Text 2 Char"/>
    <w:basedOn w:val="DefaultParagraphFont"/>
    <w:link w:val="BodyText2"/>
    <w:rsid w:val="00BD3BB9"/>
    <w:rPr>
      <w:rFonts w:ascii="Calibri" w:hAnsi="Calibri"/>
      <w:sz w:val="22"/>
    </w:rPr>
  </w:style>
  <w:style w:type="paragraph" w:styleId="BodyTextIndent">
    <w:name w:val="Body Text Indent"/>
    <w:basedOn w:val="Normal"/>
    <w:link w:val="BodyTextIndentChar"/>
    <w:uiPriority w:val="99"/>
    <w:unhideWhenUsed/>
    <w:rsid w:val="00BD3BB9"/>
    <w:pPr>
      <w:spacing w:after="120"/>
      <w:ind w:left="360"/>
    </w:pPr>
  </w:style>
  <w:style w:type="character" w:customStyle="1" w:styleId="BodyTextIndentChar">
    <w:name w:val="Body Text Indent Char"/>
    <w:basedOn w:val="DefaultParagraphFont"/>
    <w:link w:val="BodyTextIndent"/>
    <w:uiPriority w:val="99"/>
    <w:rsid w:val="00BD3BB9"/>
    <w:rPr>
      <w:rFonts w:ascii="Calibri" w:hAnsi="Calibri"/>
      <w:sz w:val="22"/>
    </w:rPr>
  </w:style>
  <w:style w:type="paragraph" w:styleId="BodyText3">
    <w:name w:val="Body Text 3"/>
    <w:basedOn w:val="Normal"/>
    <w:link w:val="BodyText3Char"/>
    <w:unhideWhenUsed/>
    <w:rsid w:val="00BD3BB9"/>
    <w:pPr>
      <w:spacing w:after="120"/>
    </w:pPr>
    <w:rPr>
      <w:szCs w:val="16"/>
    </w:rPr>
  </w:style>
  <w:style w:type="character" w:customStyle="1" w:styleId="BodyText3Char">
    <w:name w:val="Body Text 3 Char"/>
    <w:basedOn w:val="DefaultParagraphFont"/>
    <w:link w:val="BodyText3"/>
    <w:rsid w:val="00BD3BB9"/>
    <w:rPr>
      <w:rFonts w:ascii="Calibri" w:hAnsi="Calibri"/>
      <w:sz w:val="22"/>
      <w:szCs w:val="16"/>
    </w:rPr>
  </w:style>
  <w:style w:type="character" w:customStyle="1" w:styleId="StyleBold">
    <w:name w:val="Style Bold"/>
    <w:basedOn w:val="DefaultParagraphFont"/>
    <w:uiPriority w:val="9"/>
    <w:semiHidden/>
    <w:qFormat/>
    <w:rsid w:val="00BD3BB9"/>
    <w:rPr>
      <w:b/>
      <w:bCs/>
    </w:rPr>
  </w:style>
  <w:style w:type="character" w:customStyle="1" w:styleId="body-text">
    <w:name w:val="body-text"/>
    <w:basedOn w:val="DefaultParagraphFont"/>
    <w:rsid w:val="00BD3BB9"/>
  </w:style>
  <w:style w:type="paragraph" w:customStyle="1" w:styleId="StyleStyle411ptBoldBorderSinglesolidlineAuto0">
    <w:name w:val="Style Style4 + 11 pt Bold Border: : (Single solid line Auto  0...."/>
    <w:basedOn w:val="Normal"/>
    <w:link w:val="StyleStyle411ptBoldBorderSinglesolidlineAuto0Char"/>
    <w:qFormat/>
    <w:rsid w:val="00BD3BB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D3BB9"/>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BD3BB9"/>
  </w:style>
  <w:style w:type="paragraph" w:customStyle="1" w:styleId="StyleStyle112pt">
    <w:name w:val="Style Style1 + 12 pt"/>
    <w:basedOn w:val="Normal"/>
    <w:link w:val="StyleStyle112ptChar"/>
    <w:qFormat/>
    <w:rsid w:val="00BD3BB9"/>
    <w:rPr>
      <w:rFonts w:eastAsia="SimSun"/>
      <w:u w:val="single"/>
      <w:lang w:eastAsia="zh-CN"/>
    </w:rPr>
  </w:style>
  <w:style w:type="character" w:customStyle="1" w:styleId="StyleStyle112ptChar">
    <w:name w:val="Style Style1 + 12 pt Char"/>
    <w:basedOn w:val="DefaultParagraphFont"/>
    <w:link w:val="StyleStyle112pt"/>
    <w:rsid w:val="00BD3BB9"/>
    <w:rPr>
      <w:rFonts w:ascii="Calibri" w:eastAsia="SimSun" w:hAnsi="Calibri"/>
      <w:sz w:val="22"/>
      <w:u w:val="single"/>
      <w:lang w:eastAsia="zh-CN"/>
    </w:rPr>
  </w:style>
  <w:style w:type="paragraph" w:customStyle="1" w:styleId="MinimizedText">
    <w:name w:val="Minimized Text"/>
    <w:basedOn w:val="Normal"/>
    <w:link w:val="MinimizedTextChar"/>
    <w:qFormat/>
    <w:rsid w:val="00BD3BB9"/>
    <w:rPr>
      <w:rFonts w:eastAsia="Times New Roman"/>
    </w:rPr>
  </w:style>
  <w:style w:type="character" w:customStyle="1" w:styleId="MinimizedTextChar">
    <w:name w:val="Minimized Text Char"/>
    <w:basedOn w:val="DefaultParagraphFont"/>
    <w:link w:val="MinimizedText"/>
    <w:rsid w:val="00BD3BB9"/>
    <w:rPr>
      <w:rFonts w:ascii="Calibri" w:eastAsia="Times New Roman" w:hAnsi="Calibri"/>
      <w:sz w:val="22"/>
    </w:rPr>
  </w:style>
  <w:style w:type="character" w:customStyle="1" w:styleId="term1">
    <w:name w:val="term1"/>
    <w:basedOn w:val="DefaultParagraphFont"/>
    <w:rsid w:val="00BD3BB9"/>
    <w:rPr>
      <w:b/>
      <w:bCs/>
    </w:rPr>
  </w:style>
  <w:style w:type="character" w:customStyle="1" w:styleId="Styleterm111ptUnderline">
    <w:name w:val="Style term1 + 11 pt Underline"/>
    <w:basedOn w:val="term1"/>
    <w:rsid w:val="00BD3BB9"/>
    <w:rPr>
      <w:b/>
      <w:bCs/>
      <w:sz w:val="20"/>
      <w:u w:val="single"/>
    </w:rPr>
  </w:style>
  <w:style w:type="paragraph" w:customStyle="1" w:styleId="StyleMinimizedTextArialNarrow10pt">
    <w:name w:val="Style Minimized Text + Arial Narrow 10 pt"/>
    <w:basedOn w:val="MinimizedText"/>
    <w:link w:val="StyleMinimizedTextArialNarrow10ptChar"/>
    <w:qFormat/>
    <w:rsid w:val="00BD3BB9"/>
    <w:rPr>
      <w:sz w:val="20"/>
    </w:rPr>
  </w:style>
  <w:style w:type="character" w:customStyle="1" w:styleId="StyleMinimizedTextArialNarrow10ptChar">
    <w:name w:val="Style Minimized Text + Arial Narrow 10 pt Char"/>
    <w:basedOn w:val="MinimizedTextChar"/>
    <w:link w:val="StyleMinimizedTextArialNarrow10pt"/>
    <w:rsid w:val="00BD3BB9"/>
    <w:rPr>
      <w:rFonts w:ascii="Calibri" w:eastAsia="Times New Roman" w:hAnsi="Calibri"/>
      <w:sz w:val="20"/>
    </w:rPr>
  </w:style>
  <w:style w:type="character" w:customStyle="1" w:styleId="Styleunderline11ptBold">
    <w:name w:val="Style underline + 11 pt Bold"/>
    <w:basedOn w:val="underline"/>
    <w:rsid w:val="00BD3BB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D3BB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D3BB9"/>
    <w:rPr>
      <w:rFonts w:ascii="Calibri" w:eastAsia="Times New Roman" w:hAnsi="Calibri"/>
      <w:sz w:val="22"/>
      <w:u w:val="single"/>
      <w:bdr w:val="single" w:sz="4" w:space="0" w:color="auto"/>
    </w:rPr>
  </w:style>
  <w:style w:type="character" w:customStyle="1" w:styleId="Style9pt">
    <w:name w:val="Style 9 pt"/>
    <w:basedOn w:val="DefaultParagraphFont"/>
    <w:rsid w:val="00BD3BB9"/>
    <w:rPr>
      <w:rFonts w:ascii="Times New Roman" w:hAnsi="Times New Roman"/>
      <w:sz w:val="20"/>
    </w:rPr>
  </w:style>
  <w:style w:type="paragraph" w:customStyle="1" w:styleId="StyleStyle49pt3">
    <w:name w:val="Style Style4 + 9 pt3"/>
    <w:basedOn w:val="Style4"/>
    <w:link w:val="StyleStyle49pt3Char"/>
    <w:qFormat/>
    <w:rsid w:val="00BD3BB9"/>
    <w:pPr>
      <w:spacing w:after="160" w:line="259" w:lineRule="auto"/>
    </w:pPr>
    <w:rPr>
      <w:rFonts w:eastAsia="Times New Roman"/>
    </w:rPr>
  </w:style>
  <w:style w:type="character" w:customStyle="1" w:styleId="StyleStyle49pt3Char">
    <w:name w:val="Style Style4 + 9 pt3 Char"/>
    <w:basedOn w:val="Style4Char"/>
    <w:link w:val="StyleStyle49pt3"/>
    <w:rsid w:val="00BD3BB9"/>
    <w:rPr>
      <w:rFonts w:ascii="Calibri" w:eastAsia="Times New Roman" w:hAnsi="Calibri"/>
      <w:u w:val="single"/>
      <w:lang w:val="x-none"/>
    </w:rPr>
  </w:style>
  <w:style w:type="paragraph" w:customStyle="1" w:styleId="StyleStyle4Bold">
    <w:name w:val="Style Style4 + Bold"/>
    <w:basedOn w:val="Style4"/>
    <w:link w:val="StyleStyle4BoldChar"/>
    <w:qFormat/>
    <w:rsid w:val="00BD3BB9"/>
    <w:pPr>
      <w:spacing w:after="160" w:line="259" w:lineRule="auto"/>
    </w:pPr>
    <w:rPr>
      <w:rFonts w:eastAsia="Times New Roman"/>
      <w:b/>
      <w:bCs/>
    </w:rPr>
  </w:style>
  <w:style w:type="character" w:customStyle="1" w:styleId="StyleStyle4BoldChar">
    <w:name w:val="Style Style4 + Bold Char"/>
    <w:basedOn w:val="Style4Char"/>
    <w:link w:val="StyleStyle4Bold"/>
    <w:rsid w:val="00BD3BB9"/>
    <w:rPr>
      <w:rFonts w:ascii="Calibri" w:eastAsia="Times New Roman" w:hAnsi="Calibri"/>
      <w:b/>
      <w:bCs/>
      <w:u w:val="single"/>
      <w:lang w:val="x-none"/>
    </w:rPr>
  </w:style>
  <w:style w:type="character" w:customStyle="1" w:styleId="a">
    <w:name w:val="a"/>
    <w:basedOn w:val="DefaultParagraphFont"/>
    <w:rsid w:val="00BD3BB9"/>
  </w:style>
  <w:style w:type="character" w:customStyle="1" w:styleId="StyleUnderline3">
    <w:name w:val="Style Underline3"/>
    <w:basedOn w:val="DefaultParagraphFont"/>
    <w:rsid w:val="00BD3BB9"/>
    <w:rPr>
      <w:u w:val="single"/>
    </w:rPr>
  </w:style>
  <w:style w:type="paragraph" w:customStyle="1" w:styleId="StyleStyle111ptBorderSinglesolidlineAuto05ptL">
    <w:name w:val="Style Style1 + 11 pt Border: : (Single solid line Auto  0.5 pt L..."/>
    <w:link w:val="StyleStyle111ptBorderSinglesolidlineAuto05ptLChar"/>
    <w:qFormat/>
    <w:rsid w:val="00BD3BB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D3BB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D3BB9"/>
    <w:rPr>
      <w:u w:val="single"/>
    </w:rPr>
  </w:style>
  <w:style w:type="paragraph" w:customStyle="1" w:styleId="Circled">
    <w:name w:val="Circled"/>
    <w:link w:val="CircledChar"/>
    <w:qFormat/>
    <w:rsid w:val="00BD3BB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BD3BB9"/>
    <w:rPr>
      <w:rFonts w:ascii="Times New Roman" w:eastAsia="MS Mincho" w:hAnsi="Times New Roman" w:cs="Times New Roman"/>
      <w:b/>
      <w:sz w:val="22"/>
      <w:szCs w:val="20"/>
      <w:u w:val="single"/>
      <w:lang w:eastAsia="ja-JP"/>
    </w:rPr>
  </w:style>
  <w:style w:type="character" w:customStyle="1" w:styleId="base">
    <w:name w:val="base"/>
    <w:basedOn w:val="DefaultParagraphFont"/>
    <w:rsid w:val="00BD3BB9"/>
  </w:style>
  <w:style w:type="character" w:customStyle="1" w:styleId="part-of-speech">
    <w:name w:val="part-of-speech"/>
    <w:basedOn w:val="DefaultParagraphFont"/>
    <w:rsid w:val="00BD3BB9"/>
  </w:style>
  <w:style w:type="character" w:customStyle="1" w:styleId="sep">
    <w:name w:val="sep"/>
    <w:basedOn w:val="DefaultParagraphFont"/>
    <w:rsid w:val="00BD3BB9"/>
  </w:style>
  <w:style w:type="character" w:customStyle="1" w:styleId="pron">
    <w:name w:val="pron"/>
    <w:basedOn w:val="DefaultParagraphFont"/>
    <w:rsid w:val="00BD3BB9"/>
  </w:style>
  <w:style w:type="paragraph" w:customStyle="1" w:styleId="StyleStyle4LatinTimesNewRomanAsianSimSun">
    <w:name w:val="Style Style4 + (Latin) Times New Roman (Asian) SimSun"/>
    <w:basedOn w:val="Normal"/>
    <w:link w:val="StyleStyle4LatinTimesNewRomanAsianSimSunChar"/>
    <w:qFormat/>
    <w:rsid w:val="00BD3BB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D3BB9"/>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D3BB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D3BB9"/>
    <w:rPr>
      <w:rFonts w:ascii="Calibri" w:eastAsia="SimSun" w:hAnsi="Calibri"/>
      <w:b/>
      <w:bCs/>
      <w:sz w:val="22"/>
      <w:u w:val="single"/>
    </w:rPr>
  </w:style>
  <w:style w:type="character" w:customStyle="1" w:styleId="CharChar3">
    <w:name w:val="Char Char3"/>
    <w:basedOn w:val="DefaultParagraphFont"/>
    <w:rsid w:val="00BD3BB9"/>
    <w:rPr>
      <w:rFonts w:cs="Arial"/>
      <w:b/>
      <w:bCs/>
      <w:iCs/>
      <w:lang w:val="en-US" w:eastAsia="en-US" w:bidi="ar-SA"/>
    </w:rPr>
  </w:style>
  <w:style w:type="character" w:customStyle="1" w:styleId="SubtitleChar1">
    <w:name w:val="Subtitle Char1"/>
    <w:aliases w:val="Underlined card text Char1"/>
    <w:basedOn w:val="DefaultParagraphFont"/>
    <w:uiPriority w:val="11"/>
    <w:rsid w:val="00BD3BB9"/>
    <w:rPr>
      <w:color w:val="5A5A5A" w:themeColor="text1" w:themeTint="A5"/>
      <w:spacing w:val="15"/>
      <w:sz w:val="22"/>
      <w:szCs w:val="22"/>
    </w:rPr>
  </w:style>
  <w:style w:type="paragraph" w:customStyle="1" w:styleId="StyleStyle411pt1">
    <w:name w:val="Style Style4 + 11 pt1"/>
    <w:basedOn w:val="Style4"/>
    <w:link w:val="StyleStyle411pt1Char"/>
    <w:qFormat/>
    <w:rsid w:val="00BD3BB9"/>
    <w:pPr>
      <w:spacing w:after="160" w:line="259" w:lineRule="auto"/>
    </w:pPr>
    <w:rPr>
      <w:rFonts w:eastAsia="Times New Roman"/>
    </w:rPr>
  </w:style>
  <w:style w:type="character" w:customStyle="1" w:styleId="StyleStyle411pt1Char">
    <w:name w:val="Style Style4 + 11 pt1 Char"/>
    <w:basedOn w:val="Style4Char"/>
    <w:link w:val="StyleStyle411pt1"/>
    <w:rsid w:val="00BD3BB9"/>
    <w:rPr>
      <w:rFonts w:ascii="Calibri" w:eastAsia="Times New Roman" w:hAnsi="Calibri"/>
      <w:u w:val="single"/>
      <w:lang w:val="x-none"/>
    </w:rPr>
  </w:style>
  <w:style w:type="character" w:customStyle="1" w:styleId="BoldandUnderlineCharChar2">
    <w:name w:val="Bold and Underline Char Char2"/>
    <w:basedOn w:val="DefaultParagraphFont"/>
    <w:rsid w:val="00BD3BB9"/>
    <w:rPr>
      <w:b/>
      <w:u w:val="single"/>
      <w:lang w:val="en-US" w:eastAsia="en-US" w:bidi="ar-SA"/>
    </w:rPr>
  </w:style>
  <w:style w:type="character" w:customStyle="1" w:styleId="StyleUnderlineCharChar111pt">
    <w:name w:val="Style Underline Char Char1 + 11 pt"/>
    <w:basedOn w:val="DefaultParagraphFont"/>
    <w:rsid w:val="00BD3BB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D3BB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D3BB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D3BB9"/>
    <w:rPr>
      <w:sz w:val="22"/>
      <w:u w:val="single"/>
    </w:rPr>
  </w:style>
  <w:style w:type="paragraph" w:customStyle="1" w:styleId="StyleMinimizedTextArialNarrow9pt">
    <w:name w:val="Style Minimized Text + Arial Narrow 9 pt"/>
    <w:basedOn w:val="Normal"/>
    <w:link w:val="StyleMinimizedTextArialNarrow9ptChar"/>
    <w:qFormat/>
    <w:rsid w:val="00BD3BB9"/>
    <w:rPr>
      <w:rFonts w:eastAsia="Times New Roman"/>
    </w:rPr>
  </w:style>
  <w:style w:type="character" w:customStyle="1" w:styleId="StyleMinimizedTextArialNarrow9ptChar">
    <w:name w:val="Style Minimized Text + Arial Narrow 9 pt Char"/>
    <w:basedOn w:val="DefaultParagraphFont"/>
    <w:link w:val="StyleMinimizedTextArialNarrow9pt"/>
    <w:rsid w:val="00BD3BB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BD3BB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D3BB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D3BB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D3BB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D3BB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D3BB9"/>
    <w:rPr>
      <w:b w:val="0"/>
      <w:bCs/>
      <w:sz w:val="20"/>
      <w:u w:val="single"/>
      <w:lang w:val="en-US" w:eastAsia="en-US" w:bidi="ar-SA"/>
    </w:rPr>
  </w:style>
  <w:style w:type="character" w:customStyle="1" w:styleId="Styleunderline9pt">
    <w:name w:val="Style underline + 9 pt"/>
    <w:basedOn w:val="underline"/>
    <w:rsid w:val="00BD3BB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D3BB9"/>
    <w:rPr>
      <w:rFonts w:ascii="Times New Roman" w:hAnsi="Times New Roman"/>
      <w:sz w:val="20"/>
    </w:rPr>
  </w:style>
  <w:style w:type="character" w:customStyle="1" w:styleId="Styleunderline9pt1">
    <w:name w:val="Style underline + 9 pt1"/>
    <w:basedOn w:val="underline"/>
    <w:rsid w:val="00BD3BB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D3BB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D3BB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D3BB9"/>
    <w:rPr>
      <w:b/>
      <w:bCs/>
      <w:noProof w:val="0"/>
      <w:sz w:val="20"/>
      <w:u w:val="single"/>
      <w:lang w:val="en-US" w:eastAsia="en-US" w:bidi="ar-SA"/>
    </w:rPr>
  </w:style>
  <w:style w:type="character" w:customStyle="1" w:styleId="Hyperlink23">
    <w:name w:val="Hyperlink23"/>
    <w:basedOn w:val="DefaultParagraphFont"/>
    <w:rsid w:val="00BD3BB9"/>
    <w:rPr>
      <w:color w:val="3300CC"/>
      <w:u w:val="single"/>
    </w:rPr>
  </w:style>
  <w:style w:type="paragraph" w:customStyle="1" w:styleId="cardCharChar">
    <w:name w:val="card Char Char"/>
    <w:basedOn w:val="Normal"/>
    <w:link w:val="cardCharCharChar"/>
    <w:qFormat/>
    <w:rsid w:val="00BD3BB9"/>
    <w:pPr>
      <w:ind w:left="288" w:right="288"/>
    </w:pPr>
    <w:rPr>
      <w:rFonts w:eastAsia="Times New Roman"/>
      <w:szCs w:val="20"/>
    </w:rPr>
  </w:style>
  <w:style w:type="character" w:customStyle="1" w:styleId="cardCharCharChar">
    <w:name w:val="card Char Char Char"/>
    <w:basedOn w:val="DefaultParagraphFont"/>
    <w:link w:val="cardCharChar"/>
    <w:rsid w:val="00BD3BB9"/>
    <w:rPr>
      <w:rFonts w:ascii="Calibri" w:eastAsia="Times New Roman" w:hAnsi="Calibri"/>
      <w:sz w:val="22"/>
      <w:szCs w:val="20"/>
    </w:rPr>
  </w:style>
  <w:style w:type="character" w:customStyle="1" w:styleId="StyleunderlineArialNarrow9ptBold">
    <w:name w:val="Style underline + Arial Narrow 9 pt Bold"/>
    <w:basedOn w:val="underline"/>
    <w:rsid w:val="00BD3BB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D3BB9"/>
  </w:style>
  <w:style w:type="character" w:customStyle="1" w:styleId="StylecardCharCharArialNarrow9ptChar">
    <w:name w:val="Style card Char Char + Arial Narrow 9 pt Char"/>
    <w:basedOn w:val="cardCharCharChar"/>
    <w:link w:val="StylecardCharCharArialNarrow9pt"/>
    <w:rsid w:val="00BD3BB9"/>
    <w:rPr>
      <w:rFonts w:ascii="Calibri" w:eastAsia="Times New Roman" w:hAnsi="Calibri"/>
      <w:sz w:val="22"/>
      <w:szCs w:val="20"/>
    </w:rPr>
  </w:style>
  <w:style w:type="character" w:customStyle="1" w:styleId="CardTextChar10">
    <w:name w:val="Card Text Char1"/>
    <w:basedOn w:val="DefaultParagraphFont"/>
    <w:rsid w:val="00BD3BB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D3BB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BD3BB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D3BB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D3BB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BD3BB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D3BB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BD3BB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D3BB9"/>
    <w:rPr>
      <w:rFonts w:eastAsia="Times New Roman"/>
    </w:rPr>
  </w:style>
  <w:style w:type="character" w:customStyle="1" w:styleId="TextsmallChar">
    <w:name w:val="Textsmall Char"/>
    <w:basedOn w:val="DefaultParagraphFont"/>
    <w:link w:val="Textsmall"/>
    <w:rsid w:val="00BD3BB9"/>
    <w:rPr>
      <w:rFonts w:ascii="Calibri" w:eastAsia="Times New Roman" w:hAnsi="Calibri"/>
      <w:sz w:val="22"/>
    </w:rPr>
  </w:style>
  <w:style w:type="character" w:customStyle="1" w:styleId="CharChar111">
    <w:name w:val="Char Char111"/>
    <w:basedOn w:val="DefaultParagraphFont"/>
    <w:rsid w:val="00BD3BB9"/>
    <w:rPr>
      <w:rFonts w:cs="Arial"/>
      <w:bCs/>
      <w:szCs w:val="26"/>
      <w:u w:val="single"/>
      <w:lang w:val="en-US" w:eastAsia="en-US" w:bidi="ar-SA"/>
    </w:rPr>
  </w:style>
  <w:style w:type="paragraph" w:customStyle="1" w:styleId="cardtextsmall">
    <w:name w:val="card text small"/>
    <w:basedOn w:val="Normal"/>
    <w:uiPriority w:val="99"/>
    <w:qFormat/>
    <w:rsid w:val="00BD3BB9"/>
    <w:rPr>
      <w:rFonts w:ascii="Arial Narrow" w:eastAsia="Times New Roman" w:hAnsi="Arial Narrow"/>
    </w:rPr>
  </w:style>
  <w:style w:type="character" w:customStyle="1" w:styleId="AUnterdline">
    <w:name w:val="AUnterdline"/>
    <w:qFormat/>
    <w:rsid w:val="00BD3BB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D3BB9"/>
    <w:rPr>
      <w:rFonts w:ascii="Times New Roman" w:hAnsi="Times New Roman"/>
      <w:b/>
      <w:bCs/>
      <w:sz w:val="20"/>
      <w:u w:val="single"/>
      <w:bdr w:val="single" w:sz="4" w:space="0" w:color="auto"/>
    </w:rPr>
  </w:style>
  <w:style w:type="character" w:customStyle="1" w:styleId="highlightedsearchterm">
    <w:name w:val="highlightedsearchterm"/>
    <w:rsid w:val="00BD3BB9"/>
  </w:style>
  <w:style w:type="character" w:customStyle="1" w:styleId="StyleUnderline1">
    <w:name w:val="Style Underline1"/>
    <w:basedOn w:val="DefaultParagraphFont"/>
    <w:rsid w:val="00BD3BB9"/>
    <w:rPr>
      <w:rFonts w:ascii="Times New Roman" w:hAnsi="Times New Roman"/>
      <w:sz w:val="20"/>
      <w:u w:val="single"/>
    </w:rPr>
  </w:style>
  <w:style w:type="paragraph" w:customStyle="1" w:styleId="StyleStyle49pt10">
    <w:name w:val="Style Style4 + 9 pt10"/>
    <w:basedOn w:val="Style4"/>
    <w:link w:val="StyleStyle49pt10Char"/>
    <w:qFormat/>
    <w:rsid w:val="00BD3BB9"/>
    <w:pPr>
      <w:spacing w:after="160" w:line="259" w:lineRule="auto"/>
    </w:pPr>
    <w:rPr>
      <w:rFonts w:eastAsia="Times New Roman"/>
    </w:rPr>
  </w:style>
  <w:style w:type="character" w:customStyle="1" w:styleId="StyleStyle49pt10Char">
    <w:name w:val="Style Style4 + 9 pt10 Char"/>
    <w:basedOn w:val="Style4Char"/>
    <w:link w:val="StyleStyle49pt10"/>
    <w:rsid w:val="00BD3BB9"/>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BD3BB9"/>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BD3BB9"/>
    <w:rPr>
      <w:rFonts w:ascii="Calibri" w:eastAsia="Times New Roman" w:hAnsi="Calibri"/>
      <w:b/>
      <w:bCs/>
      <w:sz w:val="22"/>
      <w:u w:val="single"/>
    </w:rPr>
  </w:style>
  <w:style w:type="paragraph" w:customStyle="1" w:styleId="NormalUnderline">
    <w:name w:val="Normal Underline"/>
    <w:basedOn w:val="Normal"/>
    <w:link w:val="NormalUnderlineChar"/>
    <w:qFormat/>
    <w:rsid w:val="00BD3BB9"/>
    <w:pPr>
      <w:ind w:left="288"/>
    </w:pPr>
    <w:rPr>
      <w:rFonts w:eastAsia="Times New Roman"/>
      <w:u w:val="single"/>
    </w:rPr>
  </w:style>
  <w:style w:type="character" w:customStyle="1" w:styleId="NormalUnderlineChar">
    <w:name w:val="Normal Underline Char"/>
    <w:link w:val="NormalUnderline"/>
    <w:rsid w:val="00BD3BB9"/>
    <w:rPr>
      <w:rFonts w:ascii="Calibri" w:eastAsia="Times New Roman" w:hAnsi="Calibri"/>
      <w:sz w:val="22"/>
      <w:u w:val="single"/>
    </w:rPr>
  </w:style>
  <w:style w:type="character" w:customStyle="1" w:styleId="DontRead">
    <w:name w:val="Don't Read"/>
    <w:qFormat/>
    <w:rsid w:val="00BD3BB9"/>
    <w:rPr>
      <w:rFonts w:ascii="Times New Roman" w:hAnsi="Times New Roman"/>
      <w:sz w:val="16"/>
    </w:rPr>
  </w:style>
  <w:style w:type="paragraph" w:customStyle="1" w:styleId="Underlinestyle">
    <w:name w:val="Underline style"/>
    <w:basedOn w:val="Normal"/>
    <w:uiPriority w:val="99"/>
    <w:qFormat/>
    <w:rsid w:val="00BD3BB9"/>
    <w:rPr>
      <w:rFonts w:eastAsia="Times New Roman"/>
      <w:u w:val="single"/>
    </w:rPr>
  </w:style>
  <w:style w:type="character" w:customStyle="1" w:styleId="Style11ptUnderline3">
    <w:name w:val="Style 11 pt Underline3"/>
    <w:rsid w:val="00BD3BB9"/>
    <w:rPr>
      <w:sz w:val="20"/>
      <w:u w:val="single"/>
    </w:rPr>
  </w:style>
  <w:style w:type="character" w:customStyle="1" w:styleId="27">
    <w:name w:val="27"/>
    <w:rsid w:val="00BD3BB9"/>
    <w:rPr>
      <w:rFonts w:cs="Arial"/>
      <w:bCs/>
      <w:sz w:val="20"/>
      <w:u w:val="single"/>
      <w:lang w:val="en-US" w:eastAsia="en-US" w:bidi="ar-SA"/>
    </w:rPr>
  </w:style>
  <w:style w:type="character" w:customStyle="1" w:styleId="2">
    <w:name w:val="2"/>
    <w:rsid w:val="00BD3BB9"/>
    <w:rPr>
      <w:rFonts w:cs="Arial"/>
      <w:bCs/>
      <w:sz w:val="20"/>
      <w:u w:val="single"/>
      <w:lang w:val="en-US" w:eastAsia="en-US" w:bidi="ar-SA"/>
    </w:rPr>
  </w:style>
  <w:style w:type="character" w:customStyle="1" w:styleId="Style9ptUnderline11">
    <w:name w:val="Style 9 pt Underline11"/>
    <w:basedOn w:val="DefaultParagraphFont"/>
    <w:rsid w:val="00BD3BB9"/>
    <w:rPr>
      <w:sz w:val="20"/>
      <w:u w:val="single"/>
    </w:rPr>
  </w:style>
  <w:style w:type="character" w:customStyle="1" w:styleId="Style9ptBoldUnderline5">
    <w:name w:val="Style 9 pt Bold Underline5"/>
    <w:basedOn w:val="DefaultParagraphFont"/>
    <w:rsid w:val="00BD3BB9"/>
    <w:rPr>
      <w:b/>
      <w:bCs/>
      <w:sz w:val="20"/>
      <w:u w:val="single"/>
    </w:rPr>
  </w:style>
  <w:style w:type="character" w:customStyle="1" w:styleId="CharChar114">
    <w:name w:val="Char Char114"/>
    <w:basedOn w:val="DefaultParagraphFont"/>
    <w:rsid w:val="00BD3BB9"/>
    <w:rPr>
      <w:rFonts w:cs="Arial"/>
      <w:bCs/>
      <w:szCs w:val="26"/>
      <w:u w:val="single"/>
      <w:lang w:val="en-US" w:eastAsia="en-US" w:bidi="ar-SA"/>
    </w:rPr>
  </w:style>
  <w:style w:type="character" w:customStyle="1" w:styleId="CharChar113">
    <w:name w:val="Char Char113"/>
    <w:basedOn w:val="DefaultParagraphFont"/>
    <w:rsid w:val="00BD3BB9"/>
    <w:rPr>
      <w:rFonts w:cs="Arial"/>
      <w:bCs/>
      <w:szCs w:val="26"/>
      <w:u w:val="single"/>
      <w:lang w:val="en-US" w:eastAsia="en-US" w:bidi="ar-SA"/>
    </w:rPr>
  </w:style>
  <w:style w:type="character" w:customStyle="1" w:styleId="CharChar112">
    <w:name w:val="Char Char112"/>
    <w:basedOn w:val="DefaultParagraphFont"/>
    <w:rsid w:val="00BD3BB9"/>
    <w:rPr>
      <w:rFonts w:cs="Arial"/>
      <w:bCs/>
      <w:szCs w:val="26"/>
      <w:u w:val="single"/>
      <w:lang w:val="en-US" w:eastAsia="en-US" w:bidi="ar-SA"/>
    </w:rPr>
  </w:style>
  <w:style w:type="character" w:customStyle="1" w:styleId="ssl0">
    <w:name w:val="ss_l0"/>
    <w:basedOn w:val="DefaultParagraphFont"/>
    <w:rsid w:val="00BD3BB9"/>
  </w:style>
  <w:style w:type="paragraph" w:customStyle="1" w:styleId="WW-Default1">
    <w:name w:val="WW-Default1"/>
    <w:basedOn w:val="Normal"/>
    <w:uiPriority w:val="99"/>
    <w:qFormat/>
    <w:rsid w:val="00BD3BB9"/>
    <w:pPr>
      <w:suppressAutoHyphens/>
    </w:pPr>
    <w:rPr>
      <w:rFonts w:eastAsia="Times New Roman"/>
      <w:b/>
      <w:bCs/>
      <w:szCs w:val="20"/>
      <w:lang w:eastAsia="ar-SA"/>
    </w:rPr>
  </w:style>
  <w:style w:type="character" w:customStyle="1" w:styleId="zoomme">
    <w:name w:val="zoomme"/>
    <w:basedOn w:val="DefaultParagraphFont"/>
    <w:rsid w:val="00BD3BB9"/>
  </w:style>
  <w:style w:type="character" w:customStyle="1" w:styleId="Date1">
    <w:name w:val="Date1"/>
    <w:basedOn w:val="DefaultParagraphFont"/>
    <w:rsid w:val="00BD3BB9"/>
  </w:style>
  <w:style w:type="character" w:customStyle="1" w:styleId="classauthor">
    <w:name w:val="class=&quot;author&quot;"/>
    <w:basedOn w:val="DefaultParagraphFont"/>
    <w:rsid w:val="00BD3BB9"/>
  </w:style>
  <w:style w:type="paragraph" w:customStyle="1" w:styleId="CardStyle0">
    <w:name w:val="Card Style"/>
    <w:basedOn w:val="Normal"/>
    <w:link w:val="CardStyleChar"/>
    <w:qFormat/>
    <w:rsid w:val="00BD3BB9"/>
    <w:rPr>
      <w:rFonts w:eastAsia="Times New Roman"/>
    </w:rPr>
  </w:style>
  <w:style w:type="character" w:customStyle="1" w:styleId="CharCharChar">
    <w:name w:val="Char Char Char"/>
    <w:basedOn w:val="DefaultParagraphFont"/>
    <w:rsid w:val="00BD3BB9"/>
    <w:rPr>
      <w:rFonts w:cs="Arial"/>
      <w:bCs/>
      <w:szCs w:val="26"/>
      <w:u w:val="single"/>
      <w:lang w:val="en-US" w:eastAsia="en-US" w:bidi="ar-SA"/>
    </w:rPr>
  </w:style>
  <w:style w:type="character" w:customStyle="1" w:styleId="texto1">
    <w:name w:val="texto1"/>
    <w:rsid w:val="00BD3BB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D3BB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D3BB9"/>
    <w:rPr>
      <w:rFonts w:ascii="Calibri" w:eastAsia="Times New Roman" w:hAnsi="Calibri" w:cs="Arial"/>
      <w:b/>
      <w:szCs w:val="28"/>
    </w:rPr>
  </w:style>
  <w:style w:type="paragraph" w:customStyle="1" w:styleId="Style23">
    <w:name w:val="Style23"/>
    <w:basedOn w:val="Normal"/>
    <w:uiPriority w:val="99"/>
    <w:qFormat/>
    <w:rsid w:val="00BD3BB9"/>
    <w:pPr>
      <w:widowControl w:val="0"/>
      <w:autoSpaceDE w:val="0"/>
      <w:autoSpaceDN w:val="0"/>
      <w:adjustRightInd w:val="0"/>
      <w:spacing w:line="209" w:lineRule="exact"/>
    </w:pPr>
    <w:rPr>
      <w:rFonts w:eastAsia="SimSun"/>
    </w:rPr>
  </w:style>
  <w:style w:type="character" w:customStyle="1" w:styleId="gray">
    <w:name w:val="gray"/>
    <w:basedOn w:val="DefaultParagraphFont"/>
    <w:rsid w:val="00BD3BB9"/>
  </w:style>
  <w:style w:type="paragraph" w:customStyle="1" w:styleId="Tagtemplate">
    <w:name w:val="Tagtemplate"/>
    <w:basedOn w:val="Normal"/>
    <w:link w:val="TagtemplateChar"/>
    <w:autoRedefine/>
    <w:qFormat/>
    <w:rsid w:val="00BD3BB9"/>
    <w:pPr>
      <w:keepNext/>
      <w:keepLines/>
    </w:pPr>
    <w:rPr>
      <w:rFonts w:eastAsia="Calibri"/>
      <w:b/>
    </w:rPr>
  </w:style>
  <w:style w:type="character" w:customStyle="1" w:styleId="TagtemplateChar">
    <w:name w:val="Tagtemplate Char"/>
    <w:basedOn w:val="DefaultParagraphFont"/>
    <w:link w:val="Tagtemplate"/>
    <w:rsid w:val="00BD3BB9"/>
    <w:rPr>
      <w:rFonts w:ascii="Calibri" w:eastAsia="Calibri" w:hAnsi="Calibri"/>
      <w:b/>
      <w:sz w:val="22"/>
    </w:rPr>
  </w:style>
  <w:style w:type="character" w:customStyle="1" w:styleId="Styleunderline11ptBorderSinglesolidlineAuto05p">
    <w:name w:val="Style underline + 11 pt Border: : (Single solid line Auto  0.5 p..."/>
    <w:rsid w:val="00BD3BB9"/>
    <w:rPr>
      <w:sz w:val="20"/>
      <w:u w:val="single"/>
      <w:bdr w:val="single" w:sz="4" w:space="0" w:color="auto"/>
    </w:rPr>
  </w:style>
  <w:style w:type="paragraph" w:customStyle="1" w:styleId="Citation-FirstLine">
    <w:name w:val="Citation - First Line"/>
    <w:basedOn w:val="Normal"/>
    <w:next w:val="Normal"/>
    <w:autoRedefine/>
    <w:uiPriority w:val="99"/>
    <w:qFormat/>
    <w:rsid w:val="00BD3BB9"/>
    <w:pPr>
      <w:spacing w:line="240" w:lineRule="atLeast"/>
      <w:jc w:val="both"/>
    </w:pPr>
    <w:rPr>
      <w:rFonts w:ascii="Book Antiqua" w:eastAsia="Times New Roman" w:hAnsi="Book Antiqua"/>
    </w:rPr>
  </w:style>
  <w:style w:type="character" w:customStyle="1" w:styleId="CardText-Underlined">
    <w:name w:val="Card Text - Underlined"/>
    <w:rsid w:val="00BD3BB9"/>
    <w:rPr>
      <w:b/>
      <w:sz w:val="20"/>
      <w:u w:val="single"/>
    </w:rPr>
  </w:style>
  <w:style w:type="paragraph" w:customStyle="1" w:styleId="Citation-Complete">
    <w:name w:val="Citation - Complete"/>
    <w:basedOn w:val="Normal"/>
    <w:next w:val="Normal"/>
    <w:link w:val="Citation-CompleteChar"/>
    <w:autoRedefine/>
    <w:qFormat/>
    <w:rsid w:val="00BD3BB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D3BB9"/>
    <w:rPr>
      <w:rFonts w:ascii="Book Antiqua" w:eastAsia="Times New Roman" w:hAnsi="Book Antiqua"/>
      <w:sz w:val="22"/>
    </w:rPr>
  </w:style>
  <w:style w:type="character" w:customStyle="1" w:styleId="MicroTextChar">
    <w:name w:val="MicroText Char"/>
    <w:link w:val="MicroText"/>
    <w:rsid w:val="00BD3BB9"/>
    <w:rPr>
      <w:rFonts w:ascii="Arial Narrow" w:hAnsi="Arial Narrow"/>
      <w:sz w:val="12"/>
    </w:rPr>
  </w:style>
  <w:style w:type="character" w:customStyle="1" w:styleId="Style11ptItalic">
    <w:name w:val="Style 11 pt Italic"/>
    <w:basedOn w:val="DefaultParagraphFont"/>
    <w:rsid w:val="00BD3BB9"/>
    <w:rPr>
      <w:rFonts w:ascii="Times New Roman" w:hAnsi="Times New Roman"/>
      <w:i/>
      <w:iCs/>
      <w:sz w:val="20"/>
    </w:rPr>
  </w:style>
  <w:style w:type="character" w:customStyle="1" w:styleId="BoldandUnderlineChar">
    <w:name w:val="Bold and Underline Char"/>
    <w:basedOn w:val="DefaultParagraphFont"/>
    <w:link w:val="BoldandUnderline"/>
    <w:locked/>
    <w:rsid w:val="00BD3BB9"/>
    <w:rPr>
      <w:b/>
      <w:u w:val="single"/>
    </w:rPr>
  </w:style>
  <w:style w:type="paragraph" w:customStyle="1" w:styleId="BoldandUnderline">
    <w:name w:val="Bold and Underline"/>
    <w:basedOn w:val="Normal"/>
    <w:link w:val="BoldandUnderlineChar"/>
    <w:qFormat/>
    <w:rsid w:val="00BD3BB9"/>
    <w:rPr>
      <w:rFonts w:asciiTheme="minorHAnsi" w:hAnsiTheme="minorHAnsi"/>
      <w:b/>
      <w:sz w:val="24"/>
      <w:u w:val="single"/>
    </w:rPr>
  </w:style>
  <w:style w:type="character" w:customStyle="1" w:styleId="hdr">
    <w:name w:val="hdr"/>
    <w:basedOn w:val="DefaultParagraphFont"/>
    <w:rsid w:val="00BD3BB9"/>
  </w:style>
  <w:style w:type="paragraph" w:customStyle="1" w:styleId="StyleStyle49ptBold3">
    <w:name w:val="Style Style4 + 9 pt Bold3"/>
    <w:basedOn w:val="Style4"/>
    <w:link w:val="StyleStyle49ptBold3Char"/>
    <w:qFormat/>
    <w:rsid w:val="00BD3BB9"/>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BD3BB9"/>
    <w:rPr>
      <w:rFonts w:ascii="Calibri" w:eastAsia="Times New Roman" w:hAnsi="Calibri"/>
      <w:b/>
      <w:bCs/>
      <w:u w:val="single"/>
      <w:lang w:val="x-none"/>
    </w:rPr>
  </w:style>
  <w:style w:type="character" w:customStyle="1" w:styleId="Style9ptUnderline6">
    <w:name w:val="Style 9 pt Underline6"/>
    <w:basedOn w:val="DefaultParagraphFont"/>
    <w:rsid w:val="00BD3BB9"/>
    <w:rPr>
      <w:sz w:val="20"/>
      <w:u w:val="single"/>
    </w:rPr>
  </w:style>
  <w:style w:type="character" w:customStyle="1" w:styleId="ct-with-fmlt">
    <w:name w:val="ct-with-fmlt"/>
    <w:basedOn w:val="DefaultParagraphFont"/>
    <w:rsid w:val="00BD3BB9"/>
  </w:style>
  <w:style w:type="paragraph" w:customStyle="1" w:styleId="StyleStyle49pt">
    <w:name w:val="Style Style4 + 9 pt"/>
    <w:basedOn w:val="Normal"/>
    <w:link w:val="StyleStyle49ptChar"/>
    <w:qFormat/>
    <w:rsid w:val="00BD3BB9"/>
    <w:rPr>
      <w:rFonts w:eastAsia="Times New Roman"/>
      <w:u w:val="single"/>
    </w:rPr>
  </w:style>
  <w:style w:type="character" w:customStyle="1" w:styleId="StyleStyle49ptChar">
    <w:name w:val="Style Style4 + 9 pt Char"/>
    <w:basedOn w:val="DefaultParagraphFont"/>
    <w:link w:val="StyleStyle49pt"/>
    <w:rsid w:val="00BD3BB9"/>
    <w:rPr>
      <w:rFonts w:ascii="Calibri" w:eastAsia="Times New Roman" w:hAnsi="Calibri"/>
      <w:sz w:val="22"/>
      <w:u w:val="single"/>
    </w:rPr>
  </w:style>
  <w:style w:type="paragraph" w:customStyle="1" w:styleId="StyleStyle49ptBold">
    <w:name w:val="Style Style4 + 9 pt Bold"/>
    <w:basedOn w:val="Normal"/>
    <w:link w:val="StyleStyle49ptBoldChar"/>
    <w:qFormat/>
    <w:rsid w:val="00BD3BB9"/>
    <w:rPr>
      <w:rFonts w:eastAsia="Times New Roman"/>
      <w:b/>
      <w:bCs/>
      <w:u w:val="single"/>
    </w:rPr>
  </w:style>
  <w:style w:type="character" w:customStyle="1" w:styleId="StyleStyle49ptBoldChar">
    <w:name w:val="Style Style4 + 9 pt Bold Char"/>
    <w:basedOn w:val="DefaultParagraphFont"/>
    <w:link w:val="StyleStyle49ptBold"/>
    <w:rsid w:val="00BD3BB9"/>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BD3BB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D3BB9"/>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BD3BB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D3BB9"/>
    <w:rPr>
      <w:rFonts w:ascii="Arial" w:eastAsia="Times New Roman" w:hAnsi="Arial" w:cs="Arial"/>
      <w:b/>
      <w:bCs/>
      <w:sz w:val="22"/>
      <w:u w:val="single"/>
    </w:rPr>
  </w:style>
  <w:style w:type="paragraph" w:customStyle="1" w:styleId="StyleUnderlined11pt">
    <w:name w:val="Style Underlined + 11 pt"/>
    <w:link w:val="StyleUnderlined11ptChar"/>
    <w:qFormat/>
    <w:rsid w:val="00BD3BB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D3BB9"/>
    <w:rPr>
      <w:rFonts w:ascii="Arial" w:eastAsia="Times New Roman" w:hAnsi="Arial" w:cs="Arial"/>
      <w:sz w:val="22"/>
      <w:u w:val="single"/>
    </w:rPr>
  </w:style>
  <w:style w:type="character" w:customStyle="1" w:styleId="newscontent">
    <w:name w:val="newscontent"/>
    <w:rsid w:val="00BD3BB9"/>
  </w:style>
  <w:style w:type="character" w:customStyle="1" w:styleId="StyleUnderlinePatternClearYellow">
    <w:name w:val="Style Underline Pattern: Clear (Yellow)"/>
    <w:basedOn w:val="DefaultParagraphFont"/>
    <w:rsid w:val="00BD3BB9"/>
    <w:rPr>
      <w:u w:val="single"/>
      <w:shd w:val="clear" w:color="auto" w:fill="00FF00"/>
    </w:rPr>
  </w:style>
  <w:style w:type="paragraph" w:customStyle="1" w:styleId="StyleUnderlineChar11pt3">
    <w:name w:val="Style Underline Char + 11 pt3"/>
    <w:link w:val="StyleUnderlineChar11pt3Char"/>
    <w:qFormat/>
    <w:rsid w:val="00BD3BB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D3BB9"/>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BD3BB9"/>
    <w:rPr>
      <w:b w:val="0"/>
      <w:bCs/>
      <w:u w:val="single"/>
    </w:rPr>
  </w:style>
  <w:style w:type="paragraph" w:customStyle="1" w:styleId="Cite2">
    <w:name w:val="Cite 2"/>
    <w:basedOn w:val="Normal"/>
    <w:uiPriority w:val="99"/>
    <w:qFormat/>
    <w:rsid w:val="00BD3BB9"/>
    <w:rPr>
      <w:rFonts w:eastAsia="MS Mincho"/>
      <w:b/>
      <w:u w:val="single"/>
    </w:rPr>
  </w:style>
  <w:style w:type="character" w:customStyle="1" w:styleId="StyleunderlineBold">
    <w:name w:val="Style underline + Bold"/>
    <w:basedOn w:val="underline"/>
    <w:rsid w:val="00BD3BB9"/>
    <w:rPr>
      <w:rFonts w:ascii="Times New Roman" w:hAnsi="Times New Roman" w:cs="Times New Roman" w:hint="default"/>
      <w:b w:val="0"/>
      <w:bCs/>
      <w:sz w:val="20"/>
      <w:u w:val="single"/>
    </w:rPr>
  </w:style>
  <w:style w:type="paragraph" w:customStyle="1" w:styleId="cards0">
    <w:name w:val="cards"/>
    <w:basedOn w:val="Cites"/>
    <w:uiPriority w:val="99"/>
    <w:qFormat/>
    <w:rsid w:val="00BD3BB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D3BB9"/>
    <w:rPr>
      <w:sz w:val="20"/>
      <w:u w:val="single"/>
    </w:rPr>
  </w:style>
  <w:style w:type="character" w:customStyle="1" w:styleId="slug-pub-date">
    <w:name w:val="slug-pub-date"/>
    <w:basedOn w:val="DefaultParagraphFont"/>
    <w:rsid w:val="00BD3BB9"/>
  </w:style>
  <w:style w:type="character" w:customStyle="1" w:styleId="slug-vol">
    <w:name w:val="slug-vol"/>
    <w:basedOn w:val="DefaultParagraphFont"/>
    <w:rsid w:val="00BD3BB9"/>
  </w:style>
  <w:style w:type="character" w:customStyle="1" w:styleId="slug-issue">
    <w:name w:val="slug-issue"/>
    <w:basedOn w:val="DefaultParagraphFont"/>
    <w:rsid w:val="00BD3BB9"/>
  </w:style>
  <w:style w:type="character" w:customStyle="1" w:styleId="slug-pages">
    <w:name w:val="slug-pages"/>
    <w:basedOn w:val="DefaultParagraphFont"/>
    <w:rsid w:val="00BD3BB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D3BB9"/>
    <w:rPr>
      <w:b/>
      <w:bCs/>
      <w:strike w:val="0"/>
      <w:dstrike w:val="0"/>
      <w:sz w:val="24"/>
      <w:u w:val="none"/>
      <w:effect w:val="none"/>
    </w:rPr>
  </w:style>
  <w:style w:type="character" w:customStyle="1" w:styleId="tagchar">
    <w:name w:val="tagchar"/>
    <w:basedOn w:val="DefaultParagraphFont"/>
    <w:rsid w:val="00BD3BB9"/>
  </w:style>
  <w:style w:type="character" w:customStyle="1" w:styleId="pmterms11">
    <w:name w:val="pmterms11"/>
    <w:basedOn w:val="DefaultParagraphFont"/>
    <w:rsid w:val="00BD3BB9"/>
    <w:rPr>
      <w:b/>
      <w:bCs/>
      <w:i w:val="0"/>
      <w:iCs w:val="0"/>
      <w:color w:val="000000"/>
    </w:rPr>
  </w:style>
  <w:style w:type="character" w:customStyle="1" w:styleId="StyleUnderlineChar9ptBold">
    <w:name w:val="Style Underline Char + 9 pt Bold"/>
    <w:basedOn w:val="DefaultParagraphFont"/>
    <w:rsid w:val="00BD3BB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D3BB9"/>
    <w:rPr>
      <w:szCs w:val="24"/>
      <w:u w:val="single"/>
      <w:lang w:val="en-US" w:eastAsia="en-US" w:bidi="ar-SA"/>
    </w:rPr>
  </w:style>
  <w:style w:type="character" w:customStyle="1" w:styleId="BoldandUnderlineChar2Char1">
    <w:name w:val="Bold and Underline Char2 Char1"/>
    <w:basedOn w:val="DefaultParagraphFont"/>
    <w:rsid w:val="00BD3BB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D3BB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D3BB9"/>
    <w:rPr>
      <w:szCs w:val="24"/>
      <w:u w:val="single"/>
      <w:lang w:val="en-US" w:eastAsia="en-US" w:bidi="ar-SA"/>
    </w:rPr>
  </w:style>
  <w:style w:type="paragraph" w:customStyle="1" w:styleId="Language">
    <w:name w:val="Language"/>
    <w:basedOn w:val="Normal"/>
    <w:link w:val="LanguageChar"/>
    <w:qFormat/>
    <w:rsid w:val="00BD3BB9"/>
    <w:rPr>
      <w:rFonts w:eastAsia="Times New Roman"/>
      <w:strike/>
      <w:szCs w:val="20"/>
    </w:rPr>
  </w:style>
  <w:style w:type="character" w:customStyle="1" w:styleId="LanguageChar">
    <w:name w:val="Language Char"/>
    <w:basedOn w:val="DefaultParagraphFont"/>
    <w:link w:val="Language"/>
    <w:rsid w:val="00BD3BB9"/>
    <w:rPr>
      <w:rFonts w:ascii="Calibri" w:eastAsia="Times New Roman" w:hAnsi="Calibri"/>
      <w:strike/>
      <w:sz w:val="22"/>
      <w:szCs w:val="20"/>
    </w:rPr>
  </w:style>
  <w:style w:type="paragraph" w:customStyle="1" w:styleId="UnderlineChar3">
    <w:name w:val="Underline Char3"/>
    <w:basedOn w:val="Normal"/>
    <w:link w:val="UnderlineChar3Char"/>
    <w:qFormat/>
    <w:rsid w:val="00BD3BB9"/>
    <w:rPr>
      <w:rFonts w:eastAsia="Times New Roman"/>
      <w:u w:val="single"/>
    </w:rPr>
  </w:style>
  <w:style w:type="character" w:customStyle="1" w:styleId="UnderlineChar3Char">
    <w:name w:val="Underline Char3 Char"/>
    <w:basedOn w:val="DefaultParagraphFont"/>
    <w:link w:val="UnderlineChar3"/>
    <w:rsid w:val="00BD3BB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BD3BB9"/>
    <w:rPr>
      <w:rFonts w:eastAsia="Times New Roman"/>
      <w:b/>
      <w:u w:val="single"/>
    </w:rPr>
  </w:style>
  <w:style w:type="character" w:customStyle="1" w:styleId="BoldandUnderlineChar3CharChar">
    <w:name w:val="Bold and Underline Char3 Char Char"/>
    <w:basedOn w:val="DefaultParagraphFont"/>
    <w:link w:val="BoldandUnderlineChar3Char"/>
    <w:rsid w:val="00BD3BB9"/>
    <w:rPr>
      <w:rFonts w:ascii="Calibri" w:eastAsia="Times New Roman" w:hAnsi="Calibri"/>
      <w:b/>
      <w:sz w:val="22"/>
      <w:u w:val="single"/>
    </w:rPr>
  </w:style>
  <w:style w:type="character" w:customStyle="1" w:styleId="UnderlineChar1">
    <w:name w:val="Underline Char1"/>
    <w:basedOn w:val="DefaultParagraphFont"/>
    <w:rsid w:val="00BD3BB9"/>
    <w:rPr>
      <w:szCs w:val="24"/>
      <w:u w:val="single"/>
      <w:lang w:val="en-US" w:eastAsia="en-US" w:bidi="ar-SA"/>
    </w:rPr>
  </w:style>
  <w:style w:type="character" w:customStyle="1" w:styleId="BoldandUnderlineChar1Char2Char">
    <w:name w:val="Bold and Underline Char1 Char2 Char"/>
    <w:basedOn w:val="DefaultParagraphFont"/>
    <w:rsid w:val="00BD3BB9"/>
    <w:rPr>
      <w:b/>
      <w:szCs w:val="24"/>
      <w:u w:val="single"/>
      <w:lang w:val="en-US" w:eastAsia="en-US" w:bidi="ar-SA"/>
    </w:rPr>
  </w:style>
  <w:style w:type="paragraph" w:customStyle="1" w:styleId="HotRoute">
    <w:name w:val="Hot Route"/>
    <w:basedOn w:val="Normal"/>
    <w:link w:val="HotRouteChar0"/>
    <w:qFormat/>
    <w:rsid w:val="00BD3BB9"/>
    <w:pPr>
      <w:ind w:left="144"/>
    </w:pPr>
    <w:rPr>
      <w:rFonts w:eastAsia="Times New Roman"/>
    </w:rPr>
  </w:style>
  <w:style w:type="character" w:customStyle="1" w:styleId="Style12ptBoldUnderline1">
    <w:name w:val="Style 12 pt Bold Underline1"/>
    <w:basedOn w:val="DefaultParagraphFont"/>
    <w:rsid w:val="00BD3BB9"/>
    <w:rPr>
      <w:b/>
      <w:bCs/>
      <w:sz w:val="24"/>
      <w:u w:val="single"/>
    </w:rPr>
  </w:style>
  <w:style w:type="character" w:customStyle="1" w:styleId="StyleEmphasisArial12ptBoldNotItalic">
    <w:name w:val="Style Emphasis + Arial 12 pt Bold Not Italic"/>
    <w:basedOn w:val="Emphasis"/>
    <w:rsid w:val="00BD3BB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D3BB9"/>
    <w:rPr>
      <w:rFonts w:ascii="SimSun" w:eastAsia="SimSun" w:hAnsi="SimSun"/>
      <w:sz w:val="15"/>
      <w:lang w:eastAsia="zh-CN"/>
    </w:rPr>
  </w:style>
  <w:style w:type="paragraph" w:customStyle="1" w:styleId="UnreadText">
    <w:name w:val="Unread Text"/>
    <w:basedOn w:val="Normal"/>
    <w:next w:val="Normal"/>
    <w:link w:val="UnreadTextChar"/>
    <w:autoRedefine/>
    <w:qFormat/>
    <w:rsid w:val="00BD3BB9"/>
    <w:pPr>
      <w:ind w:left="360"/>
    </w:pPr>
    <w:rPr>
      <w:rFonts w:ascii="SimSun" w:eastAsia="SimSun" w:hAnsi="SimSun"/>
      <w:sz w:val="15"/>
      <w:lang w:eastAsia="zh-CN"/>
    </w:rPr>
  </w:style>
  <w:style w:type="character" w:customStyle="1" w:styleId="smallChar">
    <w:name w:val="small Char"/>
    <w:rsid w:val="00BD3BB9"/>
    <w:rPr>
      <w:rFonts w:ascii="Calibri" w:eastAsia="Calibri" w:hAnsi="Calibri" w:cs="Calibri"/>
      <w:sz w:val="16"/>
      <w:szCs w:val="20"/>
      <w:lang w:val="x-none" w:eastAsia="x-none"/>
    </w:rPr>
  </w:style>
  <w:style w:type="paragraph" w:customStyle="1" w:styleId="HotRoute0">
    <w:name w:val="Hot Route!"/>
    <w:basedOn w:val="Normal"/>
    <w:uiPriority w:val="99"/>
    <w:qFormat/>
    <w:rsid w:val="00BD3BB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D3BB9"/>
    <w:rPr>
      <w:rFonts w:ascii="Times New Roman" w:hAnsi="Times New Roman" w:cs="Times New Roman"/>
      <w:sz w:val="16"/>
      <w:szCs w:val="16"/>
    </w:rPr>
  </w:style>
  <w:style w:type="character" w:customStyle="1" w:styleId="BodyText2Char1">
    <w:name w:val="Body Text 2 Char1"/>
    <w:basedOn w:val="DefaultParagraphFont"/>
    <w:uiPriority w:val="99"/>
    <w:semiHidden/>
    <w:rsid w:val="00BD3BB9"/>
    <w:rPr>
      <w:rFonts w:ascii="Times New Roman" w:hAnsi="Times New Roman" w:cs="Times New Roman"/>
      <w:sz w:val="20"/>
    </w:rPr>
  </w:style>
  <w:style w:type="character" w:customStyle="1" w:styleId="Heading2Char1CharCharCharCharCharC">
    <w:name w:val="Heading 2 Char1 Char Char Char Char Char C"/>
    <w:rsid w:val="00BD3BB9"/>
    <w:rPr>
      <w:rFonts w:cs="Arial"/>
      <w:b/>
      <w:bCs/>
      <w:iCs/>
      <w:sz w:val="24"/>
      <w:szCs w:val="28"/>
      <w:lang w:val="en-US" w:eastAsia="en-US" w:bidi="ar-SA"/>
    </w:rPr>
  </w:style>
  <w:style w:type="character" w:customStyle="1" w:styleId="underline1">
    <w:name w:val="underline1"/>
    <w:basedOn w:val="DefaultParagraphFont"/>
    <w:rsid w:val="00BD3BB9"/>
    <w:rPr>
      <w:u w:val="single"/>
    </w:rPr>
  </w:style>
  <w:style w:type="character" w:customStyle="1" w:styleId="author">
    <w:name w:val="author"/>
    <w:basedOn w:val="DefaultParagraphFont"/>
    <w:rsid w:val="00BD3BB9"/>
    <w:rPr>
      <w:rFonts w:ascii="Times New Roman" w:hAnsi="Times New Roman"/>
      <w:b/>
      <w:sz w:val="24"/>
    </w:rPr>
  </w:style>
  <w:style w:type="character" w:customStyle="1" w:styleId="FontStyle291">
    <w:name w:val="Font Style291"/>
    <w:basedOn w:val="DefaultParagraphFont"/>
    <w:uiPriority w:val="99"/>
    <w:rsid w:val="00BD3BB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D3BB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D3BB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D3BB9"/>
    <w:rPr>
      <w:rFonts w:ascii="Calibri" w:eastAsia="Times New Roman" w:hAnsi="Calibri"/>
      <w:sz w:val="22"/>
    </w:rPr>
  </w:style>
  <w:style w:type="paragraph" w:customStyle="1" w:styleId="Cards1">
    <w:name w:val="Cards1"/>
    <w:basedOn w:val="Normal"/>
    <w:link w:val="Cards1Char"/>
    <w:qFormat/>
    <w:rsid w:val="00BD3BB9"/>
    <w:pPr>
      <w:ind w:left="288"/>
    </w:pPr>
    <w:rPr>
      <w:rFonts w:eastAsia="Times New Roman"/>
      <w:u w:val="single"/>
    </w:rPr>
  </w:style>
  <w:style w:type="character" w:customStyle="1" w:styleId="Cards1Char">
    <w:name w:val="Cards1 Char"/>
    <w:basedOn w:val="DefaultParagraphFont"/>
    <w:link w:val="Cards1"/>
    <w:rsid w:val="00BD3BB9"/>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BD3BB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D3BB9"/>
    <w:rPr>
      <w:rFonts w:ascii="Arial" w:eastAsia="Calibri" w:hAnsi="Arial" w:cs="Arial"/>
      <w:sz w:val="22"/>
      <w:szCs w:val="22"/>
      <w:u w:val="single"/>
    </w:rPr>
  </w:style>
  <w:style w:type="character" w:customStyle="1" w:styleId="EmphasizeThis">
    <w:name w:val="EmphasizeThis"/>
    <w:rsid w:val="00BD3BB9"/>
    <w:rPr>
      <w:rFonts w:ascii="Georgia" w:hAnsi="Georgia"/>
      <w:b/>
      <w:iCs/>
      <w:sz w:val="24"/>
      <w:u w:val="thick"/>
    </w:rPr>
  </w:style>
  <w:style w:type="paragraph" w:customStyle="1" w:styleId="Stylecard8pt">
    <w:name w:val="Style card + 8 pt"/>
    <w:basedOn w:val="card"/>
    <w:link w:val="Stylecard8ptChar"/>
    <w:qFormat/>
    <w:rsid w:val="00BD3BB9"/>
    <w:rPr>
      <w:rFonts w:ascii="Georgia" w:hAnsi="Georgia"/>
      <w:bCs/>
      <w:color w:val="000000"/>
      <w:lang w:eastAsia="ar-SA"/>
    </w:rPr>
  </w:style>
  <w:style w:type="character" w:customStyle="1" w:styleId="Stylecard8ptChar">
    <w:name w:val="Style card + 8 pt Char"/>
    <w:basedOn w:val="cardChar"/>
    <w:link w:val="Stylecard8pt"/>
    <w:rsid w:val="00BD3BB9"/>
    <w:rPr>
      <w:rFonts w:ascii="Georgia" w:hAnsi="Georgia"/>
      <w:bCs/>
      <w:color w:val="000000"/>
      <w:sz w:val="16"/>
      <w:lang w:eastAsia="ar-SA"/>
    </w:rPr>
  </w:style>
  <w:style w:type="character" w:customStyle="1" w:styleId="bhl">
    <w:name w:val="bhl"/>
    <w:basedOn w:val="DefaultParagraphFont"/>
    <w:rsid w:val="00BD3BB9"/>
  </w:style>
  <w:style w:type="paragraph" w:customStyle="1" w:styleId="TagGA11">
    <w:name w:val="Tag GA 11"/>
    <w:basedOn w:val="TOC1"/>
    <w:uiPriority w:val="99"/>
    <w:qFormat/>
    <w:rsid w:val="00BD3BB9"/>
    <w:pPr>
      <w:spacing w:before="0" w:after="160"/>
    </w:pPr>
    <w:rPr>
      <w:rFonts w:ascii="Georgia" w:eastAsia="Calibri" w:hAnsi="Georgia"/>
      <w:u w:val="none"/>
      <w:lang w:bidi="ar-SA"/>
    </w:rPr>
  </w:style>
  <w:style w:type="paragraph" w:customStyle="1" w:styleId="CiteCard">
    <w:name w:val="Cite/Card"/>
    <w:basedOn w:val="TOC2"/>
    <w:uiPriority w:val="99"/>
    <w:qFormat/>
    <w:rsid w:val="00BD3BB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D3BB9"/>
    <w:rPr>
      <w:rFonts w:ascii="Georgia" w:eastAsia="Times New Roman" w:hAnsi="Georgia" w:hint="default"/>
      <w:sz w:val="22"/>
      <w:u w:val="single"/>
      <w:lang w:eastAsia="zh-CN"/>
    </w:rPr>
  </w:style>
  <w:style w:type="character" w:customStyle="1" w:styleId="addmd">
    <w:name w:val="addmd"/>
    <w:basedOn w:val="DefaultParagraphFont"/>
    <w:rsid w:val="00BD3BB9"/>
  </w:style>
  <w:style w:type="character" w:customStyle="1" w:styleId="UnderlinedTextCharChar">
    <w:name w:val="Underlined Text Char Char"/>
    <w:basedOn w:val="DefaultParagraphFont"/>
    <w:rsid w:val="00BD3BB9"/>
    <w:rPr>
      <w:rFonts w:cs="Arial"/>
      <w:bCs/>
      <w:noProof w:val="0"/>
      <w:szCs w:val="26"/>
      <w:u w:val="single"/>
      <w:lang w:val="en-US" w:eastAsia="en-US" w:bidi="ar-SA"/>
    </w:rPr>
  </w:style>
  <w:style w:type="character" w:customStyle="1" w:styleId="CardText1Char">
    <w:name w:val="Card Text 1 Char"/>
    <w:rsid w:val="00BD3BB9"/>
    <w:rPr>
      <w:rFonts w:ascii="Georgia" w:hAnsi="Georgia"/>
      <w:color w:val="000000"/>
      <w:sz w:val="22"/>
      <w:szCs w:val="22"/>
      <w:u w:val="single"/>
    </w:rPr>
  </w:style>
  <w:style w:type="character" w:customStyle="1" w:styleId="BoldUnderlining">
    <w:name w:val="Bold Underlining"/>
    <w:rsid w:val="00BD3BB9"/>
    <w:rPr>
      <w:u w:val="single"/>
    </w:rPr>
  </w:style>
  <w:style w:type="character" w:customStyle="1" w:styleId="Intemphasis">
    <w:name w:val="Intemphasis"/>
    <w:uiPriority w:val="1"/>
    <w:qFormat/>
    <w:rsid w:val="00BD3BB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D3BB9"/>
    <w:pPr>
      <w:ind w:left="288" w:right="288"/>
    </w:pPr>
    <w:rPr>
      <w:szCs w:val="16"/>
    </w:rPr>
  </w:style>
  <w:style w:type="character" w:customStyle="1" w:styleId="cardtextChar3">
    <w:name w:val="cardtext Char"/>
    <w:basedOn w:val="DefaultParagraphFont"/>
    <w:link w:val="cardtext2"/>
    <w:rsid w:val="00BD3BB9"/>
    <w:rPr>
      <w:rFonts w:ascii="Calibri" w:hAnsi="Calibri"/>
      <w:sz w:val="22"/>
      <w:szCs w:val="16"/>
    </w:rPr>
  </w:style>
  <w:style w:type="character" w:customStyle="1" w:styleId="BoldUnderlineChar10">
    <w:name w:val="BoldUnderline Char1"/>
    <w:rsid w:val="00BD3BB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D3BB9"/>
    <w:pPr>
      <w:spacing w:after="200"/>
      <w:contextualSpacing/>
    </w:pPr>
    <w:rPr>
      <w:rFonts w:eastAsia="Calibri"/>
      <w:u w:val="single"/>
    </w:rPr>
  </w:style>
  <w:style w:type="character" w:customStyle="1" w:styleId="UnderlinedCardTextChar">
    <w:name w:val="Underlined Card Text Char"/>
    <w:link w:val="UnderlinedCardText"/>
    <w:rsid w:val="00BD3BB9"/>
    <w:rPr>
      <w:rFonts w:ascii="Calibri" w:eastAsia="Calibri" w:hAnsi="Calibri"/>
      <w:sz w:val="22"/>
      <w:u w:val="single"/>
    </w:rPr>
  </w:style>
  <w:style w:type="character" w:customStyle="1" w:styleId="Hyperlink6">
    <w:name w:val="Hyperlink6"/>
    <w:basedOn w:val="DefaultParagraphFont"/>
    <w:rsid w:val="00BD3BB9"/>
    <w:rPr>
      <w:color w:val="3300CC"/>
      <w:u w:val="single"/>
    </w:rPr>
  </w:style>
  <w:style w:type="paragraph" w:customStyle="1" w:styleId="Tag12">
    <w:name w:val="Tag12"/>
    <w:basedOn w:val="Normal"/>
    <w:uiPriority w:val="99"/>
    <w:qFormat/>
    <w:rsid w:val="00BD3BB9"/>
    <w:pPr>
      <w:contextualSpacing/>
    </w:pPr>
    <w:rPr>
      <w:rFonts w:eastAsia="Cambria"/>
      <w:b/>
    </w:rPr>
  </w:style>
  <w:style w:type="character" w:customStyle="1" w:styleId="citation">
    <w:name w:val="citation"/>
    <w:basedOn w:val="DefaultParagraphFont"/>
    <w:rsid w:val="00BD3BB9"/>
  </w:style>
  <w:style w:type="paragraph" w:customStyle="1" w:styleId="UnderlineText">
    <w:name w:val="Underline Text"/>
    <w:basedOn w:val="Normal"/>
    <w:link w:val="UnderlineTextChar"/>
    <w:qFormat/>
    <w:rsid w:val="00BD3BB9"/>
    <w:pPr>
      <w:ind w:left="288"/>
    </w:pPr>
    <w:rPr>
      <w:rFonts w:eastAsia="Times New Roman"/>
      <w:u w:val="single"/>
    </w:rPr>
  </w:style>
  <w:style w:type="character" w:customStyle="1" w:styleId="UnderlineTextChar">
    <w:name w:val="Underline Text Char"/>
    <w:basedOn w:val="DefaultParagraphFont"/>
    <w:link w:val="UnderlineText"/>
    <w:rsid w:val="00BD3BB9"/>
    <w:rPr>
      <w:rFonts w:ascii="Calibri" w:eastAsia="Times New Roman" w:hAnsi="Calibri"/>
      <w:sz w:val="22"/>
      <w:u w:val="single"/>
    </w:rPr>
  </w:style>
  <w:style w:type="character" w:customStyle="1" w:styleId="il">
    <w:name w:val="il"/>
    <w:basedOn w:val="DefaultParagraphFont"/>
    <w:rsid w:val="00BD3BB9"/>
  </w:style>
  <w:style w:type="character" w:customStyle="1" w:styleId="commentstext">
    <w:name w:val="comments_text"/>
    <w:uiPriority w:val="99"/>
    <w:rsid w:val="00BD3BB9"/>
    <w:rPr>
      <w:rFonts w:cs="Times New Roman"/>
    </w:rPr>
  </w:style>
  <w:style w:type="paragraph" w:customStyle="1" w:styleId="Heading42">
    <w:name w:val="Heading 42"/>
    <w:basedOn w:val="Normal"/>
    <w:uiPriority w:val="99"/>
    <w:qFormat/>
    <w:rsid w:val="00BD3BB9"/>
    <w:rPr>
      <w:rFonts w:eastAsia="Times New Roman"/>
    </w:rPr>
  </w:style>
  <w:style w:type="paragraph" w:customStyle="1" w:styleId="DebateNormal">
    <w:name w:val="DebateNormal"/>
    <w:basedOn w:val="Normal"/>
    <w:link w:val="DebateNormalChar"/>
    <w:qFormat/>
    <w:rsid w:val="00BD3BB9"/>
    <w:pPr>
      <w:spacing w:line="276" w:lineRule="auto"/>
    </w:pPr>
    <w:rPr>
      <w:rFonts w:eastAsia="Calibri"/>
      <w:szCs w:val="20"/>
    </w:rPr>
  </w:style>
  <w:style w:type="character" w:customStyle="1" w:styleId="DebateNormalChar">
    <w:name w:val="DebateNormal Char"/>
    <w:basedOn w:val="DefaultParagraphFont"/>
    <w:link w:val="DebateNormal"/>
    <w:rsid w:val="00BD3BB9"/>
    <w:rPr>
      <w:rFonts w:ascii="Calibri" w:eastAsia="Calibri" w:hAnsi="Calibri"/>
      <w:sz w:val="22"/>
      <w:szCs w:val="20"/>
    </w:rPr>
  </w:style>
  <w:style w:type="paragraph" w:customStyle="1" w:styleId="DebateEmphasis">
    <w:name w:val="DebateEmphasis"/>
    <w:basedOn w:val="Normal"/>
    <w:link w:val="DebateEmphasisChar"/>
    <w:qFormat/>
    <w:rsid w:val="00BD3BB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D3BB9"/>
    <w:rPr>
      <w:rFonts w:ascii="Calibri" w:eastAsia="Calibri" w:hAnsi="Calibri"/>
      <w:b/>
      <w:sz w:val="22"/>
      <w:szCs w:val="20"/>
      <w:u w:val="single"/>
    </w:rPr>
  </w:style>
  <w:style w:type="paragraph" w:customStyle="1" w:styleId="NormalCite">
    <w:name w:val="NormalCite"/>
    <w:link w:val="NormalCiteChar"/>
    <w:qFormat/>
    <w:rsid w:val="00BD3BB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D3BB9"/>
    <w:rPr>
      <w:rFonts w:ascii="Times New Roman" w:eastAsiaTheme="minorHAnsi" w:hAnsi="Times New Roman" w:cs="Times New Roman"/>
      <w:sz w:val="18"/>
      <w:szCs w:val="22"/>
    </w:rPr>
  </w:style>
  <w:style w:type="character" w:customStyle="1" w:styleId="articletext">
    <w:name w:val="articletext"/>
    <w:basedOn w:val="DefaultParagraphFont"/>
    <w:rsid w:val="00BD3BB9"/>
  </w:style>
  <w:style w:type="character" w:customStyle="1" w:styleId="grey10">
    <w:name w:val="grey10"/>
    <w:basedOn w:val="DefaultParagraphFont"/>
    <w:rsid w:val="00BD3BB9"/>
  </w:style>
  <w:style w:type="character" w:customStyle="1" w:styleId="navy13bd">
    <w:name w:val="navy13bd"/>
    <w:basedOn w:val="DefaultParagraphFont"/>
    <w:rsid w:val="00BD3BB9"/>
  </w:style>
  <w:style w:type="character" w:customStyle="1" w:styleId="Style9ptUnderline2">
    <w:name w:val="Style 9 pt Underline2"/>
    <w:basedOn w:val="DefaultParagraphFont"/>
    <w:rsid w:val="00BD3BB9"/>
    <w:rPr>
      <w:sz w:val="20"/>
      <w:u w:val="single"/>
    </w:rPr>
  </w:style>
  <w:style w:type="character" w:customStyle="1" w:styleId="Style9ptBoldUnderline1">
    <w:name w:val="Style 9 pt Bold Underline1"/>
    <w:basedOn w:val="DefaultParagraphFont"/>
    <w:rsid w:val="00BD3BB9"/>
    <w:rPr>
      <w:b/>
      <w:bCs/>
      <w:sz w:val="20"/>
      <w:u w:val="single"/>
    </w:rPr>
  </w:style>
  <w:style w:type="character" w:customStyle="1" w:styleId="TagsCharChar">
    <w:name w:val="Tags Char Char"/>
    <w:basedOn w:val="DefaultParagraphFont"/>
    <w:rsid w:val="00BD3BB9"/>
    <w:rPr>
      <w:rFonts w:eastAsia="SimSun"/>
      <w:b/>
      <w:sz w:val="24"/>
      <w:lang w:val="en-US" w:eastAsia="zh-CN" w:bidi="ar-SA"/>
    </w:rPr>
  </w:style>
  <w:style w:type="paragraph" w:customStyle="1" w:styleId="cardCharCharCharChar">
    <w:name w:val="card Char Char Char Char"/>
    <w:basedOn w:val="Normal"/>
    <w:uiPriority w:val="99"/>
    <w:qFormat/>
    <w:rsid w:val="00BD3BB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D3BB9"/>
    <w:rPr>
      <w:rFonts w:eastAsia="Times New Roman"/>
      <w:u w:val="single"/>
    </w:rPr>
  </w:style>
  <w:style w:type="character" w:customStyle="1" w:styleId="CARDChar0">
    <w:name w:val="CARD Char"/>
    <w:basedOn w:val="DefaultParagraphFont"/>
    <w:link w:val="CARD0"/>
    <w:rsid w:val="00BD3BB9"/>
    <w:rPr>
      <w:rFonts w:ascii="Calibri" w:eastAsia="Times New Roman" w:hAnsi="Calibri"/>
      <w:sz w:val="22"/>
      <w:u w:val="single"/>
    </w:rPr>
  </w:style>
  <w:style w:type="paragraph" w:customStyle="1" w:styleId="Normal2">
    <w:name w:val="Normal2"/>
    <w:basedOn w:val="Normal"/>
    <w:uiPriority w:val="99"/>
    <w:qFormat/>
    <w:rsid w:val="00BD3BB9"/>
    <w:rPr>
      <w:rFonts w:eastAsia="Times New Roman"/>
    </w:rPr>
  </w:style>
  <w:style w:type="character" w:customStyle="1" w:styleId="Style11ptThickunderline">
    <w:name w:val="Style 11 pt Thick underline"/>
    <w:rsid w:val="00BD3BB9"/>
    <w:rPr>
      <w:rFonts w:ascii="Times New Roman" w:hAnsi="Times New Roman"/>
      <w:sz w:val="20"/>
      <w:u w:val="single"/>
    </w:rPr>
  </w:style>
  <w:style w:type="character" w:customStyle="1" w:styleId="Style11ptBoldThickunderline">
    <w:name w:val="Style 11 pt Bold Thick underline"/>
    <w:rsid w:val="00BD3BB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D3BB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D3BB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BD3BB9"/>
    <w:rPr>
      <w:u w:val="single"/>
    </w:rPr>
  </w:style>
  <w:style w:type="character" w:customStyle="1" w:styleId="StyleUnderlineBoldIndent11ptChar">
    <w:name w:val="Style Underline + Bold Indent + 11 pt Char"/>
    <w:link w:val="StyleUnderlineBoldIndent11pt"/>
    <w:rsid w:val="00BD3BB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D3BB9"/>
    <w:rPr>
      <w:b/>
      <w:bCs/>
      <w:u w:val="single"/>
    </w:rPr>
  </w:style>
  <w:style w:type="character" w:customStyle="1" w:styleId="StyleUnderlineBoldIndent11ptBoldChar">
    <w:name w:val="Style Underline + Bold Indent + 11 pt Bold Char"/>
    <w:link w:val="StyleUnderlineBoldIndent11ptBold"/>
    <w:rsid w:val="00BD3BB9"/>
    <w:rPr>
      <w:rFonts w:ascii="Calibri" w:eastAsia="Times New Roman" w:hAnsi="Calibri"/>
      <w:b/>
      <w:bCs/>
      <w:sz w:val="22"/>
      <w:szCs w:val="20"/>
      <w:u w:val="single"/>
    </w:rPr>
  </w:style>
  <w:style w:type="paragraph" w:customStyle="1" w:styleId="Normal20pt">
    <w:name w:val="Normal  + 20 pt"/>
    <w:basedOn w:val="Normal"/>
    <w:uiPriority w:val="6"/>
    <w:qFormat/>
    <w:rsid w:val="00BD3BB9"/>
    <w:rPr>
      <w:bCs/>
      <w:u w:val="single"/>
    </w:rPr>
  </w:style>
  <w:style w:type="paragraph" w:customStyle="1" w:styleId="author-name">
    <w:name w:val="author-name"/>
    <w:basedOn w:val="Normal"/>
    <w:uiPriority w:val="99"/>
    <w:qFormat/>
    <w:rsid w:val="00BD3BB9"/>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BD3BB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D3BB9"/>
    <w:rPr>
      <w:rFonts w:ascii="Consolas" w:hAnsi="Consolas" w:cs="Consolas"/>
      <w:sz w:val="20"/>
      <w:szCs w:val="20"/>
    </w:rPr>
  </w:style>
  <w:style w:type="character" w:customStyle="1" w:styleId="headline">
    <w:name w:val="headline"/>
    <w:basedOn w:val="DefaultParagraphFont"/>
    <w:rsid w:val="00BD3BB9"/>
  </w:style>
  <w:style w:type="character" w:customStyle="1" w:styleId="yshortcuts">
    <w:name w:val="yshortcuts"/>
    <w:basedOn w:val="DefaultParagraphFont"/>
    <w:rsid w:val="00BD3BB9"/>
  </w:style>
  <w:style w:type="character" w:customStyle="1" w:styleId="HotRouteChar0">
    <w:name w:val="Hot Route Char"/>
    <w:link w:val="HotRoute"/>
    <w:rsid w:val="00BD3BB9"/>
    <w:rPr>
      <w:rFonts w:ascii="Calibri" w:eastAsia="Times New Roman" w:hAnsi="Calibri"/>
      <w:sz w:val="22"/>
    </w:rPr>
  </w:style>
  <w:style w:type="paragraph" w:styleId="PlainText">
    <w:name w:val="Plain Text"/>
    <w:basedOn w:val="Normal"/>
    <w:link w:val="PlainTextChar"/>
    <w:rsid w:val="00BD3BB9"/>
    <w:rPr>
      <w:rFonts w:ascii="Courier New" w:eastAsia="Times New Roman" w:hAnsi="Courier New" w:cs="Courier New"/>
      <w:szCs w:val="20"/>
    </w:rPr>
  </w:style>
  <w:style w:type="character" w:customStyle="1" w:styleId="PlainTextChar">
    <w:name w:val="Plain Text Char"/>
    <w:basedOn w:val="DefaultParagraphFont"/>
    <w:link w:val="PlainText"/>
    <w:rsid w:val="00BD3BB9"/>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BD3BB9"/>
    <w:rPr>
      <w:sz w:val="12"/>
    </w:rPr>
  </w:style>
  <w:style w:type="character" w:customStyle="1" w:styleId="MicrotextChar0">
    <w:name w:val="Microtext Char"/>
    <w:link w:val="Microtext0"/>
    <w:rsid w:val="00BD3BB9"/>
    <w:rPr>
      <w:rFonts w:ascii="Calibri" w:hAnsi="Calibri"/>
      <w:sz w:val="12"/>
    </w:rPr>
  </w:style>
  <w:style w:type="paragraph" w:customStyle="1" w:styleId="Style6">
    <w:name w:val="Style6"/>
    <w:basedOn w:val="Normal"/>
    <w:link w:val="Style6Char"/>
    <w:autoRedefine/>
    <w:uiPriority w:val="99"/>
    <w:qFormat/>
    <w:rsid w:val="00BD3BB9"/>
    <w:rPr>
      <w:b/>
    </w:rPr>
  </w:style>
  <w:style w:type="character" w:customStyle="1" w:styleId="Style6Char">
    <w:name w:val="Style6 Char"/>
    <w:basedOn w:val="DefaultParagraphFont"/>
    <w:link w:val="Style6"/>
    <w:uiPriority w:val="99"/>
    <w:rsid w:val="00BD3BB9"/>
    <w:rPr>
      <w:rFonts w:ascii="Calibri" w:hAnsi="Calibri"/>
      <w:b/>
      <w:sz w:val="22"/>
    </w:rPr>
  </w:style>
  <w:style w:type="paragraph" w:customStyle="1" w:styleId="Style11">
    <w:name w:val="Style11"/>
    <w:basedOn w:val="Normal"/>
    <w:link w:val="Style11Char"/>
    <w:qFormat/>
    <w:rsid w:val="00BD3BB9"/>
    <w:rPr>
      <w:rFonts w:eastAsia="Times New Roman"/>
      <w:b/>
      <w:szCs w:val="20"/>
      <w:u w:val="thick"/>
    </w:rPr>
  </w:style>
  <w:style w:type="paragraph" w:customStyle="1" w:styleId="Style12">
    <w:name w:val="Style12"/>
    <w:basedOn w:val="Normal"/>
    <w:link w:val="Style12Char"/>
    <w:qFormat/>
    <w:rsid w:val="00BD3BB9"/>
    <w:rPr>
      <w:rFonts w:eastAsia="Times New Roman"/>
      <w:b/>
      <w:u w:val="thick"/>
    </w:rPr>
  </w:style>
  <w:style w:type="character" w:customStyle="1" w:styleId="Style11Char">
    <w:name w:val="Style11 Char"/>
    <w:basedOn w:val="DefaultParagraphFont"/>
    <w:link w:val="Style11"/>
    <w:rsid w:val="00BD3BB9"/>
    <w:rPr>
      <w:rFonts w:ascii="Calibri" w:eastAsia="Times New Roman" w:hAnsi="Calibri"/>
      <w:b/>
      <w:sz w:val="22"/>
      <w:szCs w:val="20"/>
      <w:u w:val="thick"/>
    </w:rPr>
  </w:style>
  <w:style w:type="character" w:customStyle="1" w:styleId="Style12Char">
    <w:name w:val="Style12 Char"/>
    <w:basedOn w:val="DefaultParagraphFont"/>
    <w:link w:val="Style12"/>
    <w:rsid w:val="00BD3BB9"/>
    <w:rPr>
      <w:rFonts w:ascii="Calibri" w:eastAsia="Times New Roman" w:hAnsi="Calibri"/>
      <w:b/>
      <w:sz w:val="22"/>
      <w:u w:val="thick"/>
    </w:rPr>
  </w:style>
  <w:style w:type="character" w:customStyle="1" w:styleId="caps-label">
    <w:name w:val="caps-label"/>
    <w:basedOn w:val="DefaultParagraphFont"/>
    <w:rsid w:val="00BD3BB9"/>
  </w:style>
  <w:style w:type="character" w:customStyle="1" w:styleId="wikiexternallink">
    <w:name w:val="wikiexternallink"/>
    <w:basedOn w:val="DefaultParagraphFont"/>
    <w:rsid w:val="00BD3BB9"/>
  </w:style>
  <w:style w:type="character" w:customStyle="1" w:styleId="StyleStyleBoldUnderlineIntenseEmphasisUnderlineapple-style-s">
    <w:name w:val="Style Style Bold UnderlineIntense EmphasisUnderlineapple-style-s..."/>
    <w:basedOn w:val="DefaultParagraphFont"/>
    <w:rsid w:val="00BD3BB9"/>
    <w:rPr>
      <w:b w:val="0"/>
      <w:bCs w:val="0"/>
      <w:sz w:val="22"/>
      <w:u w:val="single"/>
      <w:bdr w:val="none" w:sz="0" w:space="0" w:color="auto"/>
    </w:rPr>
  </w:style>
  <w:style w:type="paragraph" w:customStyle="1" w:styleId="blocktitle0">
    <w:name w:val="block title"/>
    <w:basedOn w:val="Normal"/>
    <w:link w:val="blocktitleChar0"/>
    <w:autoRedefine/>
    <w:qFormat/>
    <w:rsid w:val="00BD3BB9"/>
    <w:pPr>
      <w:spacing w:after="240"/>
      <w:jc w:val="center"/>
      <w:outlineLvl w:val="0"/>
    </w:pPr>
    <w:rPr>
      <w:rFonts w:eastAsia="Calibri"/>
      <w:b/>
      <w:caps/>
      <w:sz w:val="28"/>
      <w:szCs w:val="28"/>
      <w:lang w:val="es-ES"/>
    </w:rPr>
  </w:style>
  <w:style w:type="character" w:customStyle="1" w:styleId="UnderlineCard">
    <w:name w:val="Underline Card"/>
    <w:uiPriority w:val="6"/>
    <w:qFormat/>
    <w:rsid w:val="00BD3BB9"/>
    <w:rPr>
      <w:rFonts w:ascii="Arial" w:hAnsi="Arial"/>
      <w:b w:val="0"/>
      <w:bCs/>
      <w:sz w:val="20"/>
      <w:u w:val="single"/>
    </w:rPr>
  </w:style>
  <w:style w:type="character" w:customStyle="1" w:styleId="story-author">
    <w:name w:val="story-author"/>
    <w:basedOn w:val="DefaultParagraphFont"/>
    <w:rsid w:val="00BD3BB9"/>
  </w:style>
  <w:style w:type="paragraph" w:customStyle="1" w:styleId="type">
    <w:name w:val="type"/>
    <w:basedOn w:val="Normal"/>
    <w:uiPriority w:val="99"/>
    <w:qFormat/>
    <w:rsid w:val="00BD3BB9"/>
    <w:pPr>
      <w:spacing w:before="100" w:beforeAutospacing="1" w:after="100" w:afterAutospacing="1"/>
    </w:pPr>
    <w:rPr>
      <w:rFonts w:eastAsia="Times New Roman"/>
    </w:rPr>
  </w:style>
  <w:style w:type="character" w:customStyle="1" w:styleId="institution">
    <w:name w:val="institution"/>
    <w:basedOn w:val="DefaultParagraphFont"/>
    <w:rsid w:val="00BD3BB9"/>
  </w:style>
  <w:style w:type="character" w:customStyle="1" w:styleId="abodyblack3">
    <w:name w:val="abodyblack3"/>
    <w:basedOn w:val="DefaultParagraphFont"/>
    <w:rsid w:val="00BD3BB9"/>
  </w:style>
  <w:style w:type="paragraph" w:customStyle="1" w:styleId="UnderlineChar2CharChar">
    <w:name w:val="Underline Char2 Char Char"/>
    <w:basedOn w:val="Normal"/>
    <w:link w:val="UnderlineChar2CharCharChar"/>
    <w:qFormat/>
    <w:rsid w:val="00BD3BB9"/>
    <w:rPr>
      <w:rFonts w:eastAsia="MS Mincho"/>
      <w:szCs w:val="20"/>
      <w:u w:val="single"/>
    </w:rPr>
  </w:style>
  <w:style w:type="character" w:customStyle="1" w:styleId="UnderlineChar2CharCharChar">
    <w:name w:val="Underline Char2 Char Char Char"/>
    <w:link w:val="UnderlineChar2CharChar"/>
    <w:rsid w:val="00BD3BB9"/>
    <w:rPr>
      <w:rFonts w:ascii="Calibri" w:eastAsia="MS Mincho" w:hAnsi="Calibri"/>
      <w:sz w:val="22"/>
      <w:szCs w:val="20"/>
      <w:u w:val="single"/>
    </w:rPr>
  </w:style>
  <w:style w:type="character" w:customStyle="1" w:styleId="CharacterStyle1">
    <w:name w:val="Character Style 1"/>
    <w:rsid w:val="00BD3BB9"/>
    <w:rPr>
      <w:sz w:val="20"/>
      <w:szCs w:val="20"/>
    </w:rPr>
  </w:style>
  <w:style w:type="character" w:customStyle="1" w:styleId="FontStyle177">
    <w:name w:val="Font Style177"/>
    <w:basedOn w:val="DefaultParagraphFont"/>
    <w:uiPriority w:val="99"/>
    <w:rsid w:val="00BD3BB9"/>
    <w:rPr>
      <w:rFonts w:ascii="Times New Roman" w:hAnsi="Times New Roman" w:cs="Times New Roman"/>
      <w:sz w:val="20"/>
      <w:szCs w:val="20"/>
    </w:rPr>
  </w:style>
  <w:style w:type="character" w:customStyle="1" w:styleId="FontStyle173">
    <w:name w:val="Font Style173"/>
    <w:basedOn w:val="DefaultParagraphFont"/>
    <w:uiPriority w:val="99"/>
    <w:rsid w:val="00BD3BB9"/>
    <w:rPr>
      <w:rFonts w:ascii="Times New Roman" w:hAnsi="Times New Roman" w:cs="Times New Roman"/>
      <w:sz w:val="14"/>
      <w:szCs w:val="14"/>
    </w:rPr>
  </w:style>
  <w:style w:type="character" w:customStyle="1" w:styleId="FontStyle151">
    <w:name w:val="Font Style151"/>
    <w:basedOn w:val="DefaultParagraphFont"/>
    <w:uiPriority w:val="99"/>
    <w:rsid w:val="00BD3BB9"/>
    <w:rPr>
      <w:rFonts w:ascii="Arial Narrow" w:hAnsi="Arial Narrow" w:cs="Arial Narrow"/>
      <w:b/>
      <w:bCs/>
      <w:sz w:val="12"/>
      <w:szCs w:val="12"/>
    </w:rPr>
  </w:style>
  <w:style w:type="character" w:customStyle="1" w:styleId="FontStyle156">
    <w:name w:val="Font Style156"/>
    <w:basedOn w:val="DefaultParagraphFont"/>
    <w:uiPriority w:val="99"/>
    <w:rsid w:val="00BD3BB9"/>
    <w:rPr>
      <w:rFonts w:ascii="Arial Narrow" w:hAnsi="Arial Narrow" w:cs="Arial Narrow"/>
      <w:sz w:val="8"/>
      <w:szCs w:val="8"/>
    </w:rPr>
  </w:style>
  <w:style w:type="character" w:customStyle="1" w:styleId="FontStyle160">
    <w:name w:val="Font Style160"/>
    <w:basedOn w:val="DefaultParagraphFont"/>
    <w:uiPriority w:val="99"/>
    <w:rsid w:val="00BD3BB9"/>
    <w:rPr>
      <w:rFonts w:ascii="Times New Roman" w:hAnsi="Times New Roman" w:cs="Times New Roman"/>
      <w:b/>
      <w:bCs/>
      <w:sz w:val="20"/>
      <w:szCs w:val="20"/>
    </w:rPr>
  </w:style>
  <w:style w:type="character" w:customStyle="1" w:styleId="FontStyle178">
    <w:name w:val="Font Style178"/>
    <w:basedOn w:val="DefaultParagraphFont"/>
    <w:uiPriority w:val="99"/>
    <w:rsid w:val="00BD3BB9"/>
    <w:rPr>
      <w:rFonts w:ascii="Times New Roman" w:hAnsi="Times New Roman" w:cs="Times New Roman"/>
      <w:sz w:val="18"/>
      <w:szCs w:val="18"/>
    </w:rPr>
  </w:style>
  <w:style w:type="paragraph" w:customStyle="1" w:styleId="Style14">
    <w:name w:val="Style14"/>
    <w:basedOn w:val="Normal"/>
    <w:uiPriority w:val="99"/>
    <w:qFormat/>
    <w:rsid w:val="00BD3BB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D3BB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D3BB9"/>
    <w:rPr>
      <w:rFonts w:ascii="Times New Roman" w:hAnsi="Times New Roman" w:cs="Times New Roman"/>
      <w:sz w:val="12"/>
      <w:szCs w:val="12"/>
    </w:rPr>
  </w:style>
  <w:style w:type="paragraph" w:customStyle="1" w:styleId="Style9">
    <w:name w:val="Style9"/>
    <w:basedOn w:val="Normal"/>
    <w:uiPriority w:val="99"/>
    <w:qFormat/>
    <w:rsid w:val="00BD3BB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D3BB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D3BB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D3BB9"/>
    <w:rPr>
      <w:rFonts w:ascii="Times New Roman" w:hAnsi="Times New Roman" w:cs="Times New Roman"/>
      <w:sz w:val="16"/>
      <w:szCs w:val="16"/>
    </w:rPr>
  </w:style>
  <w:style w:type="character" w:customStyle="1" w:styleId="f">
    <w:name w:val="f"/>
    <w:basedOn w:val="DefaultParagraphFont"/>
    <w:rsid w:val="00BD3BB9"/>
  </w:style>
  <w:style w:type="character" w:customStyle="1" w:styleId="TagsChar2">
    <w:name w:val="Tags Char2"/>
    <w:uiPriority w:val="99"/>
    <w:rsid w:val="00BD3BB9"/>
    <w:rPr>
      <w:b/>
      <w:sz w:val="24"/>
    </w:rPr>
  </w:style>
  <w:style w:type="paragraph" w:customStyle="1" w:styleId="CardsFont6ptChar">
    <w:name w:val="Cards + Font: 6 pt Char"/>
    <w:basedOn w:val="Normal"/>
    <w:link w:val="CardsFont6ptCharChar"/>
    <w:qFormat/>
    <w:rsid w:val="00BD3BB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D3BB9"/>
    <w:rPr>
      <w:rFonts w:ascii="Calibri" w:eastAsia="Times New Roman" w:hAnsi="Calibri"/>
      <w:sz w:val="12"/>
    </w:rPr>
  </w:style>
  <w:style w:type="character" w:customStyle="1" w:styleId="FontStyle172">
    <w:name w:val="Font Style172"/>
    <w:basedOn w:val="DefaultParagraphFont"/>
    <w:uiPriority w:val="99"/>
    <w:rsid w:val="00BD3BB9"/>
    <w:rPr>
      <w:rFonts w:ascii="Times New Roman" w:hAnsi="Times New Roman" w:cs="Times New Roman"/>
      <w:b/>
      <w:bCs/>
      <w:sz w:val="16"/>
      <w:szCs w:val="16"/>
    </w:rPr>
  </w:style>
  <w:style w:type="paragraph" w:customStyle="1" w:styleId="Style18">
    <w:name w:val="Style18"/>
    <w:basedOn w:val="Normal"/>
    <w:uiPriority w:val="99"/>
    <w:qFormat/>
    <w:rsid w:val="00BD3BB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D3BB9"/>
    <w:rPr>
      <w:rFonts w:ascii="Times New Roman" w:hAnsi="Times New Roman" w:cs="Times New Roman"/>
      <w:i/>
      <w:iCs/>
      <w:sz w:val="16"/>
      <w:szCs w:val="16"/>
    </w:rPr>
  </w:style>
  <w:style w:type="character" w:customStyle="1" w:styleId="FontStyle162">
    <w:name w:val="Font Style162"/>
    <w:basedOn w:val="DefaultParagraphFont"/>
    <w:uiPriority w:val="99"/>
    <w:rsid w:val="00BD3BB9"/>
    <w:rPr>
      <w:rFonts w:ascii="Times New Roman" w:hAnsi="Times New Roman" w:cs="Times New Roman"/>
      <w:b/>
      <w:bCs/>
      <w:sz w:val="18"/>
      <w:szCs w:val="18"/>
    </w:rPr>
  </w:style>
  <w:style w:type="character" w:customStyle="1" w:styleId="FontStyle167">
    <w:name w:val="Font Style167"/>
    <w:basedOn w:val="DefaultParagraphFont"/>
    <w:uiPriority w:val="99"/>
    <w:rsid w:val="00BD3BB9"/>
    <w:rPr>
      <w:rFonts w:ascii="Times New Roman" w:hAnsi="Times New Roman" w:cs="Times New Roman"/>
      <w:sz w:val="10"/>
      <w:szCs w:val="10"/>
    </w:rPr>
  </w:style>
  <w:style w:type="character" w:customStyle="1" w:styleId="FontStyle174">
    <w:name w:val="Font Style174"/>
    <w:basedOn w:val="DefaultParagraphFont"/>
    <w:uiPriority w:val="99"/>
    <w:rsid w:val="00BD3BB9"/>
    <w:rPr>
      <w:rFonts w:ascii="Arial Narrow" w:hAnsi="Arial Narrow" w:cs="Arial Narrow"/>
      <w:b/>
      <w:bCs/>
      <w:sz w:val="18"/>
      <w:szCs w:val="18"/>
    </w:rPr>
  </w:style>
  <w:style w:type="paragraph" w:customStyle="1" w:styleId="Style47">
    <w:name w:val="Style47"/>
    <w:basedOn w:val="Normal"/>
    <w:uiPriority w:val="99"/>
    <w:qFormat/>
    <w:rsid w:val="00BD3BB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D3BB9"/>
    <w:rPr>
      <w:rFonts w:ascii="Times New Roman" w:hAnsi="Times New Roman" w:cs="Times New Roman"/>
      <w:sz w:val="12"/>
      <w:szCs w:val="12"/>
    </w:rPr>
  </w:style>
  <w:style w:type="paragraph" w:customStyle="1" w:styleId="Style24">
    <w:name w:val="Style24"/>
    <w:basedOn w:val="Normal"/>
    <w:uiPriority w:val="99"/>
    <w:qFormat/>
    <w:rsid w:val="00BD3BB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D3BB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D3BB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D3BB9"/>
    <w:rPr>
      <w:rFonts w:ascii="Times New Roman" w:hAnsi="Times New Roman" w:cs="Times New Roman"/>
      <w:b/>
      <w:bCs/>
      <w:sz w:val="18"/>
      <w:szCs w:val="18"/>
    </w:rPr>
  </w:style>
  <w:style w:type="paragraph" w:customStyle="1" w:styleId="Style21">
    <w:name w:val="Style21"/>
    <w:basedOn w:val="Normal"/>
    <w:uiPriority w:val="99"/>
    <w:qFormat/>
    <w:rsid w:val="00BD3BB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D3BB9"/>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BD3BB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D3BB9"/>
    <w:rPr>
      <w:color w:val="000000"/>
      <w:sz w:val="32"/>
      <w:szCs w:val="32"/>
    </w:rPr>
  </w:style>
  <w:style w:type="paragraph" w:customStyle="1" w:styleId="Cardnon-underlined">
    <w:name w:val="Card non-underlined"/>
    <w:basedOn w:val="Normal"/>
    <w:link w:val="Cardnon-underlinedChar"/>
    <w:autoRedefine/>
    <w:qFormat/>
    <w:rsid w:val="00BD3BB9"/>
    <w:rPr>
      <w:rFonts w:eastAsia="Times New Roman"/>
      <w:szCs w:val="20"/>
    </w:rPr>
  </w:style>
  <w:style w:type="character" w:customStyle="1" w:styleId="Cardnon-underlinedChar">
    <w:name w:val="Card non-underlined Char"/>
    <w:basedOn w:val="DefaultParagraphFont"/>
    <w:link w:val="Cardnon-underlined"/>
    <w:rsid w:val="00BD3BB9"/>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BD3BB9"/>
    <w:rPr>
      <w:b/>
      <w:bCs/>
      <w:u w:val="single"/>
    </w:rPr>
  </w:style>
  <w:style w:type="paragraph" w:styleId="TOC3">
    <w:name w:val="toc 3"/>
    <w:basedOn w:val="Normal"/>
    <w:next w:val="Normal"/>
    <w:autoRedefine/>
    <w:uiPriority w:val="39"/>
    <w:qFormat/>
    <w:rsid w:val="00BD3BB9"/>
    <w:pPr>
      <w:ind w:left="400"/>
    </w:pPr>
    <w:rPr>
      <w:rFonts w:eastAsia="Times New Roman"/>
      <w:szCs w:val="20"/>
    </w:rPr>
  </w:style>
  <w:style w:type="paragraph" w:styleId="TOC4">
    <w:name w:val="toc 4"/>
    <w:basedOn w:val="Normal"/>
    <w:next w:val="Normal"/>
    <w:autoRedefine/>
    <w:uiPriority w:val="39"/>
    <w:rsid w:val="00BD3BB9"/>
    <w:pPr>
      <w:ind w:left="600"/>
    </w:pPr>
    <w:rPr>
      <w:rFonts w:eastAsia="Times New Roman"/>
      <w:szCs w:val="20"/>
    </w:rPr>
  </w:style>
  <w:style w:type="paragraph" w:styleId="TOC5">
    <w:name w:val="toc 5"/>
    <w:basedOn w:val="Normal"/>
    <w:next w:val="Normal"/>
    <w:autoRedefine/>
    <w:uiPriority w:val="39"/>
    <w:rsid w:val="00BD3BB9"/>
    <w:pPr>
      <w:ind w:left="800"/>
    </w:pPr>
    <w:rPr>
      <w:rFonts w:eastAsia="Times New Roman"/>
      <w:szCs w:val="20"/>
    </w:rPr>
  </w:style>
  <w:style w:type="paragraph" w:styleId="TOC6">
    <w:name w:val="toc 6"/>
    <w:basedOn w:val="Normal"/>
    <w:next w:val="Normal"/>
    <w:autoRedefine/>
    <w:uiPriority w:val="39"/>
    <w:rsid w:val="00BD3BB9"/>
    <w:pPr>
      <w:ind w:left="1000"/>
    </w:pPr>
    <w:rPr>
      <w:rFonts w:eastAsia="Times New Roman"/>
      <w:szCs w:val="20"/>
    </w:rPr>
  </w:style>
  <w:style w:type="paragraph" w:styleId="TOC7">
    <w:name w:val="toc 7"/>
    <w:basedOn w:val="Normal"/>
    <w:next w:val="Normal"/>
    <w:autoRedefine/>
    <w:uiPriority w:val="39"/>
    <w:rsid w:val="00BD3BB9"/>
    <w:pPr>
      <w:ind w:left="1200"/>
    </w:pPr>
    <w:rPr>
      <w:rFonts w:eastAsia="Times New Roman"/>
      <w:szCs w:val="20"/>
    </w:rPr>
  </w:style>
  <w:style w:type="paragraph" w:styleId="TOC8">
    <w:name w:val="toc 8"/>
    <w:basedOn w:val="Normal"/>
    <w:next w:val="Normal"/>
    <w:autoRedefine/>
    <w:uiPriority w:val="39"/>
    <w:rsid w:val="00BD3BB9"/>
    <w:pPr>
      <w:ind w:left="1400"/>
    </w:pPr>
    <w:rPr>
      <w:rFonts w:eastAsia="Times New Roman"/>
      <w:szCs w:val="20"/>
    </w:rPr>
  </w:style>
  <w:style w:type="character" w:customStyle="1" w:styleId="allocatoragentsleft">
    <w:name w:val="al_locatoragentsleft"/>
    <w:basedOn w:val="DefaultParagraphFont"/>
    <w:rsid w:val="00BD3BB9"/>
  </w:style>
  <w:style w:type="character" w:styleId="HTMLTypewriter">
    <w:name w:val="HTML Typewriter"/>
    <w:basedOn w:val="DefaultParagraphFont"/>
    <w:unhideWhenUsed/>
    <w:rsid w:val="00BD3BB9"/>
    <w:rPr>
      <w:rFonts w:ascii="Courier New" w:eastAsia="Times New Roman" w:hAnsi="Courier New" w:cs="Courier New"/>
      <w:sz w:val="20"/>
      <w:szCs w:val="20"/>
    </w:rPr>
  </w:style>
  <w:style w:type="paragraph" w:customStyle="1" w:styleId="Carding">
    <w:name w:val="Carding"/>
    <w:basedOn w:val="Normal"/>
    <w:uiPriority w:val="99"/>
    <w:qFormat/>
    <w:rsid w:val="00BD3BB9"/>
    <w:rPr>
      <w:rFonts w:eastAsia="Times New Roman"/>
      <w:sz w:val="18"/>
    </w:rPr>
  </w:style>
  <w:style w:type="character" w:customStyle="1" w:styleId="TagsChar1">
    <w:name w:val="Tags Char1"/>
    <w:aliases w:val="Super Script Char1,TagStyle Char1"/>
    <w:basedOn w:val="DefaultParagraphFont"/>
    <w:rsid w:val="00BD3BB9"/>
    <w:rPr>
      <w:rFonts w:ascii="Arial Narrow" w:hAnsi="Arial Narrow"/>
      <w:b/>
      <w:noProof w:val="0"/>
      <w:sz w:val="22"/>
      <w:szCs w:val="60"/>
      <w:lang w:val="en-US" w:eastAsia="en-US" w:bidi="ar-SA"/>
    </w:rPr>
  </w:style>
  <w:style w:type="character" w:customStyle="1" w:styleId="aunderline">
    <w:name w:val="aunderline"/>
    <w:basedOn w:val="DefaultParagraphFont"/>
    <w:qFormat/>
    <w:rsid w:val="00BD3BB9"/>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BD3BB9"/>
    <w:rPr>
      <w:b/>
      <w:noProof w:val="0"/>
      <w:sz w:val="24"/>
      <w:lang w:val="en-US" w:eastAsia="en-US" w:bidi="ar-SA"/>
    </w:rPr>
  </w:style>
  <w:style w:type="character" w:customStyle="1" w:styleId="tagChar2">
    <w:name w:val="tag Char2"/>
    <w:basedOn w:val="DefaultParagraphFont"/>
    <w:uiPriority w:val="9"/>
    <w:qFormat/>
    <w:rsid w:val="00BD3BB9"/>
    <w:rPr>
      <w:b/>
      <w:noProof w:val="0"/>
      <w:sz w:val="24"/>
      <w:lang w:val="en-US" w:eastAsia="en-US" w:bidi="ar-SA"/>
    </w:rPr>
  </w:style>
  <w:style w:type="character" w:customStyle="1" w:styleId="Taggin-New">
    <w:name w:val="Taggin - New"/>
    <w:basedOn w:val="DefaultParagraphFont"/>
    <w:rsid w:val="00BD3BB9"/>
    <w:rPr>
      <w:rFonts w:ascii="Arial Narrow" w:hAnsi="Arial Narrow"/>
      <w:b/>
      <w:sz w:val="22"/>
    </w:rPr>
  </w:style>
  <w:style w:type="character" w:customStyle="1" w:styleId="Boxing-New">
    <w:name w:val="Boxing - New"/>
    <w:basedOn w:val="DefaultParagraphFont"/>
    <w:rsid w:val="00BD3BB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D3BB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D3BB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D3BB9"/>
    <w:rPr>
      <w:rFonts w:ascii="Garamond" w:hAnsi="Garamond"/>
      <w:sz w:val="22"/>
      <w:szCs w:val="24"/>
      <w:u w:val="single"/>
      <w:lang w:val="en-US" w:eastAsia="en-US" w:bidi="ar-SA"/>
    </w:rPr>
  </w:style>
  <w:style w:type="paragraph" w:customStyle="1" w:styleId="Style2">
    <w:name w:val="Style2"/>
    <w:basedOn w:val="Heading4"/>
    <w:uiPriority w:val="99"/>
    <w:qFormat/>
    <w:rsid w:val="00BD3BB9"/>
    <w:rPr>
      <w:rFonts w:eastAsia="Times New Roman" w:cs="Times New Roman"/>
      <w:iCs/>
      <w:caps/>
      <w:szCs w:val="20"/>
    </w:rPr>
  </w:style>
  <w:style w:type="character" w:customStyle="1" w:styleId="pagetitle">
    <w:name w:val="pagetitle"/>
    <w:basedOn w:val="DefaultParagraphFont"/>
    <w:rsid w:val="00BD3BB9"/>
  </w:style>
  <w:style w:type="paragraph" w:customStyle="1" w:styleId="text">
    <w:name w:val="text"/>
    <w:basedOn w:val="Normal"/>
    <w:uiPriority w:val="99"/>
    <w:qFormat/>
    <w:rsid w:val="00BD3BB9"/>
    <w:pPr>
      <w:spacing w:before="100" w:beforeAutospacing="1" w:after="100" w:afterAutospacing="1"/>
    </w:pPr>
    <w:rPr>
      <w:rFonts w:eastAsia="Times New Roman"/>
    </w:rPr>
  </w:style>
  <w:style w:type="character" w:customStyle="1" w:styleId="StyleUnderlineCharChar9ptBold1">
    <w:name w:val="Style Underline Char Char + 9 pt Bold1"/>
    <w:rsid w:val="00BD3BB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D3BB9"/>
    <w:rPr>
      <w:rFonts w:ascii="Times New Roman" w:hAnsi="Times New Roman"/>
      <w:sz w:val="20"/>
      <w:szCs w:val="24"/>
      <w:u w:val="single"/>
      <w:lang w:val="en-US" w:eastAsia="en-US" w:bidi="ar-SA"/>
    </w:rPr>
  </w:style>
  <w:style w:type="character" w:customStyle="1" w:styleId="Style9ptBoldUnderline">
    <w:name w:val="Style 9 pt Bold Underline"/>
    <w:rsid w:val="00BD3BB9"/>
    <w:rPr>
      <w:b/>
      <w:bCs/>
      <w:sz w:val="20"/>
      <w:u w:val="single"/>
    </w:rPr>
  </w:style>
  <w:style w:type="paragraph" w:customStyle="1" w:styleId="StyleUnderline9pt0">
    <w:name w:val="Style Underline + 9 pt"/>
    <w:link w:val="StyleUnderline9ptChar"/>
    <w:qFormat/>
    <w:rsid w:val="00BD3BB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D3BB9"/>
    <w:rPr>
      <w:rFonts w:ascii="Arial" w:eastAsia="Times New Roman" w:hAnsi="Arial" w:cs="Times New Roman"/>
      <w:sz w:val="22"/>
      <w:szCs w:val="20"/>
      <w:u w:val="single"/>
    </w:rPr>
  </w:style>
  <w:style w:type="character" w:customStyle="1" w:styleId="StyleUnderlineChar1Bold">
    <w:name w:val="Style Underline Char1 + Bold"/>
    <w:rsid w:val="00BD3BB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BD3BB9"/>
    <w:pPr>
      <w:widowControl w:val="0"/>
    </w:pPr>
    <w:rPr>
      <w:bCs/>
      <w:kern w:val="32"/>
      <w:szCs w:val="20"/>
      <w:lang w:eastAsia="ar-SA"/>
    </w:rPr>
  </w:style>
  <w:style w:type="character" w:customStyle="1" w:styleId="Stylecard9ptChar">
    <w:name w:val="Style card + 9 pt Char"/>
    <w:basedOn w:val="cardChar"/>
    <w:link w:val="Stylecard9pt"/>
    <w:rsid w:val="00BD3BB9"/>
    <w:rPr>
      <w:rFonts w:ascii="Calibri" w:hAnsi="Calibri"/>
      <w:bCs/>
      <w:kern w:val="32"/>
      <w:sz w:val="16"/>
      <w:szCs w:val="20"/>
      <w:lang w:eastAsia="ar-SA"/>
    </w:rPr>
  </w:style>
  <w:style w:type="character" w:customStyle="1" w:styleId="TagsCharCharChar">
    <w:name w:val="Tags Char Char Char"/>
    <w:basedOn w:val="DefaultParagraphFont"/>
    <w:rsid w:val="00BD3BB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D3BB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D3BB9"/>
    <w:rPr>
      <w:rFonts w:ascii="Times" w:hAnsi="Times"/>
      <w:b w:val="0"/>
      <w:bCs/>
      <w:sz w:val="20"/>
      <w:u w:val="single"/>
    </w:rPr>
  </w:style>
  <w:style w:type="character" w:customStyle="1" w:styleId="blubigktbiz">
    <w:name w:val="blubigktbiz"/>
    <w:rsid w:val="00BD3BB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D3BB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D3BB9"/>
    <w:rPr>
      <w:rFonts w:ascii="Calibri" w:hAnsi="Calibri"/>
      <w:color w:val="000000"/>
      <w:sz w:val="22"/>
      <w:lang w:val="x-none" w:eastAsia="x-none"/>
    </w:rPr>
  </w:style>
  <w:style w:type="character" w:customStyle="1" w:styleId="Style4CharChar">
    <w:name w:val="Style4 Char Char"/>
    <w:basedOn w:val="DefaultParagraphFont"/>
    <w:rsid w:val="00BD3BB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D3BB9"/>
    <w:rPr>
      <w:rFonts w:ascii="Times New Roman" w:hAnsi="Times New Roman" w:cs="Times New Roman"/>
      <w:sz w:val="16"/>
      <w:szCs w:val="16"/>
    </w:rPr>
  </w:style>
  <w:style w:type="character" w:customStyle="1" w:styleId="StyleEmphasisArial12ptBold">
    <w:name w:val="Style Emphasis + Arial 12 pt Bold"/>
    <w:rsid w:val="00BD3BB9"/>
    <w:rPr>
      <w:rFonts w:ascii="Arial" w:hAnsi="Arial"/>
      <w:b/>
      <w:bCs/>
      <w:i/>
      <w:iCs/>
      <w:sz w:val="24"/>
    </w:rPr>
  </w:style>
  <w:style w:type="character" w:customStyle="1" w:styleId="super">
    <w:name w:val="super"/>
    <w:rsid w:val="00BD3BB9"/>
  </w:style>
  <w:style w:type="character" w:customStyle="1" w:styleId="text30">
    <w:name w:val="text30"/>
    <w:rsid w:val="00BD3BB9"/>
  </w:style>
  <w:style w:type="character" w:customStyle="1" w:styleId="uppercase">
    <w:name w:val="uppercase"/>
    <w:rsid w:val="00BD3BB9"/>
  </w:style>
  <w:style w:type="character" w:customStyle="1" w:styleId="bodytext0">
    <w:name w:val="bodytext"/>
    <w:rsid w:val="00BD3BB9"/>
  </w:style>
  <w:style w:type="character" w:customStyle="1" w:styleId="entry-title">
    <w:name w:val="entry-title"/>
    <w:rsid w:val="00BD3BB9"/>
  </w:style>
  <w:style w:type="character" w:customStyle="1" w:styleId="BodyTextIndentChar1">
    <w:name w:val="Body Text Indent Char1"/>
    <w:basedOn w:val="DefaultParagraphFont"/>
    <w:uiPriority w:val="99"/>
    <w:semiHidden/>
    <w:rsid w:val="00BD3BB9"/>
    <w:rPr>
      <w:rFonts w:ascii="Times New Roman" w:hAnsi="Times New Roman" w:cs="Times New Roman"/>
      <w:sz w:val="20"/>
    </w:rPr>
  </w:style>
  <w:style w:type="character" w:customStyle="1" w:styleId="Style6pt">
    <w:name w:val="Style 6 pt"/>
    <w:basedOn w:val="DefaultParagraphFont"/>
    <w:qFormat/>
    <w:rsid w:val="00BD3BB9"/>
    <w:rPr>
      <w:sz w:val="12"/>
    </w:rPr>
  </w:style>
  <w:style w:type="character" w:customStyle="1" w:styleId="CiteCharCharCharCharCharChar">
    <w:name w:val="Cite Char Char Char Char Char Char"/>
    <w:basedOn w:val="DefaultParagraphFont"/>
    <w:rsid w:val="00BD3BB9"/>
    <w:rPr>
      <w:b/>
      <w:noProof w:val="0"/>
      <w:sz w:val="22"/>
      <w:szCs w:val="24"/>
      <w:u w:val="single"/>
      <w:lang w:val="en-US" w:eastAsia="en-US" w:bidi="ar-SA"/>
    </w:rPr>
  </w:style>
  <w:style w:type="character" w:customStyle="1" w:styleId="mainbody1">
    <w:name w:val="mainbody1"/>
    <w:basedOn w:val="DefaultParagraphFont"/>
    <w:rsid w:val="00BD3BB9"/>
    <w:rPr>
      <w:rFonts w:ascii="Verdana" w:hAnsi="Verdana" w:hint="default"/>
      <w:color w:val="000000"/>
      <w:sz w:val="22"/>
      <w:szCs w:val="22"/>
    </w:rPr>
  </w:style>
  <w:style w:type="character" w:customStyle="1" w:styleId="ssl4">
    <w:name w:val="ss_l4"/>
    <w:basedOn w:val="DefaultParagraphFont"/>
    <w:rsid w:val="00BD3BB9"/>
  </w:style>
  <w:style w:type="paragraph" w:customStyle="1" w:styleId="StyleNormalWeb11ptUnderline">
    <w:name w:val="Style Normal (Web) + 11 pt Underline"/>
    <w:basedOn w:val="NormalWeb"/>
    <w:link w:val="StyleNormalWeb11ptUnderlineChar"/>
    <w:qFormat/>
    <w:rsid w:val="00BD3BB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BD3BB9"/>
    <w:rPr>
      <w:rFonts w:ascii="Calibri" w:eastAsia="Calibri" w:hAnsi="Calibri" w:cs="Calibri"/>
      <w:sz w:val="22"/>
      <w:szCs w:val="22"/>
      <w:u w:val="single"/>
    </w:rPr>
  </w:style>
  <w:style w:type="character" w:customStyle="1" w:styleId="cit-first-element">
    <w:name w:val="cit-first-element"/>
    <w:basedOn w:val="DefaultParagraphFont"/>
    <w:rsid w:val="00BD3BB9"/>
  </w:style>
  <w:style w:type="character" w:customStyle="1" w:styleId="title1">
    <w:name w:val="title1"/>
    <w:basedOn w:val="DefaultParagraphFont"/>
    <w:rsid w:val="00BD3BB9"/>
  </w:style>
  <w:style w:type="character" w:customStyle="1" w:styleId="StyleThickunderline1">
    <w:name w:val="Style Thick underline1"/>
    <w:basedOn w:val="DefaultParagraphFont"/>
    <w:rsid w:val="00BD3BB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D3BB9"/>
    <w:rPr>
      <w:rFonts w:ascii="Georgia" w:hAnsi="Georgia"/>
    </w:rPr>
  </w:style>
  <w:style w:type="character" w:customStyle="1" w:styleId="FooterChar1">
    <w:name w:val="Footer Char1"/>
    <w:basedOn w:val="DefaultParagraphFont"/>
    <w:uiPriority w:val="99"/>
    <w:semiHidden/>
    <w:rsid w:val="00BD3BB9"/>
    <w:rPr>
      <w:rFonts w:ascii="Georgia" w:hAnsi="Georgia"/>
    </w:rPr>
  </w:style>
  <w:style w:type="paragraph" w:customStyle="1" w:styleId="Underline20">
    <w:name w:val="Underline2"/>
    <w:basedOn w:val="Normal"/>
    <w:link w:val="Underline2Char"/>
    <w:autoRedefine/>
    <w:uiPriority w:val="4"/>
    <w:qFormat/>
    <w:rsid w:val="00BD3BB9"/>
    <w:rPr>
      <w:b/>
      <w:u w:val="single"/>
    </w:rPr>
  </w:style>
  <w:style w:type="character" w:customStyle="1" w:styleId="Underline2Char">
    <w:name w:val="Underline2 Char"/>
    <w:basedOn w:val="DefaultParagraphFont"/>
    <w:link w:val="Underline20"/>
    <w:uiPriority w:val="4"/>
    <w:qFormat/>
    <w:rsid w:val="00BD3BB9"/>
    <w:rPr>
      <w:rFonts w:ascii="Calibri" w:hAnsi="Calibri"/>
      <w:b/>
      <w:sz w:val="22"/>
      <w:u w:val="single"/>
    </w:rPr>
  </w:style>
  <w:style w:type="paragraph" w:customStyle="1" w:styleId="TableParagraph">
    <w:name w:val="Table Paragraph"/>
    <w:basedOn w:val="Normal"/>
    <w:uiPriority w:val="1"/>
    <w:qFormat/>
    <w:rsid w:val="00BD3BB9"/>
    <w:pPr>
      <w:widowControl w:val="0"/>
    </w:pPr>
  </w:style>
  <w:style w:type="character" w:customStyle="1" w:styleId="UnderlineChar0">
    <w:name w:val="UnderlineChar"/>
    <w:rsid w:val="00BD3BB9"/>
    <w:rPr>
      <w:sz w:val="24"/>
      <w:u w:val="single"/>
      <w:shd w:val="clear" w:color="auto" w:fill="auto"/>
    </w:rPr>
  </w:style>
  <w:style w:type="character" w:customStyle="1" w:styleId="foreground">
    <w:name w:val="foreground"/>
    <w:basedOn w:val="DefaultParagraphFont"/>
    <w:rsid w:val="00BD3BB9"/>
  </w:style>
  <w:style w:type="paragraph" w:customStyle="1" w:styleId="StyleCircled11pt">
    <w:name w:val="Style Circled + 11 pt"/>
    <w:basedOn w:val="Normal"/>
    <w:link w:val="StyleCircled11ptChar"/>
    <w:qFormat/>
    <w:rsid w:val="00BD3BB9"/>
    <w:rPr>
      <w:rFonts w:eastAsia="Times New Roman"/>
      <w:b/>
      <w:bCs/>
      <w:sz w:val="20"/>
      <w:u w:val="single"/>
    </w:rPr>
  </w:style>
  <w:style w:type="character" w:customStyle="1" w:styleId="StyleCircled11ptChar">
    <w:name w:val="Style Circled + 11 pt Char"/>
    <w:link w:val="StyleCircled11pt"/>
    <w:rsid w:val="00BD3BB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BD3BB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D3BB9"/>
    <w:rPr>
      <w:rFonts w:ascii="Times" w:eastAsia="Times New Roman" w:hAnsi="Times"/>
      <w:sz w:val="20"/>
      <w:szCs w:val="28"/>
      <w:u w:val="single"/>
    </w:rPr>
  </w:style>
  <w:style w:type="paragraph" w:customStyle="1" w:styleId="cite20">
    <w:name w:val="cite2"/>
    <w:basedOn w:val="Normal"/>
    <w:uiPriority w:val="99"/>
    <w:qFormat/>
    <w:rsid w:val="00BD3BB9"/>
    <w:rPr>
      <w:rFonts w:eastAsia="Times New Roman"/>
      <w:color w:val="000000"/>
      <w:sz w:val="20"/>
      <w:szCs w:val="20"/>
    </w:rPr>
  </w:style>
  <w:style w:type="character" w:customStyle="1" w:styleId="postby">
    <w:name w:val="post_by"/>
    <w:basedOn w:val="DefaultParagraphFont"/>
    <w:rsid w:val="00BD3BB9"/>
  </w:style>
  <w:style w:type="character" w:customStyle="1" w:styleId="Style11ptBorderSinglesolidlineAuto05ptLinewidth">
    <w:name w:val="Style 11 pt Border: : (Single solid line Auto  0.5 pt Line width)"/>
    <w:rsid w:val="00BD3BB9"/>
    <w:rPr>
      <w:sz w:val="20"/>
      <w:bdr w:val="single" w:sz="4" w:space="0" w:color="auto" w:frame="1"/>
    </w:rPr>
  </w:style>
  <w:style w:type="character" w:customStyle="1" w:styleId="StyleUnderlineChar9ptBorderSinglesolidlineAuto0">
    <w:name w:val="Style Underline Char + 9 pt Border: : (Single solid line Auto  0..."/>
    <w:rsid w:val="00BD3BB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D3BB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D3BB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D3BB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D3BB9"/>
    <w:rPr>
      <w:sz w:val="20"/>
      <w:szCs w:val="24"/>
      <w:u w:val="single"/>
      <w:bdr w:val="single" w:sz="4" w:space="0" w:color="auto"/>
      <w:lang w:val="en-US" w:eastAsia="en-US" w:bidi="ar-SA"/>
    </w:rPr>
  </w:style>
  <w:style w:type="character" w:customStyle="1" w:styleId="StyleLatinGaramondUnderline">
    <w:name w:val="Style (Latin) Garamond Underline"/>
    <w:rsid w:val="00BD3BB9"/>
    <w:rPr>
      <w:rFonts w:ascii="Times New Roman" w:hAnsi="Times New Roman"/>
      <w:sz w:val="20"/>
      <w:u w:val="single"/>
    </w:rPr>
  </w:style>
  <w:style w:type="character" w:customStyle="1" w:styleId="StyleLatinGaramond">
    <w:name w:val="Style (Latin) Garamond"/>
    <w:rsid w:val="00BD3BB9"/>
    <w:rPr>
      <w:rFonts w:ascii="Times New Roman" w:hAnsi="Times New Roman"/>
      <w:sz w:val="20"/>
    </w:rPr>
  </w:style>
  <w:style w:type="character" w:customStyle="1" w:styleId="styletimesnewroman12ptbold0">
    <w:name w:val="styletimesnewroman12ptbold"/>
    <w:basedOn w:val="DefaultParagraphFont"/>
    <w:rsid w:val="00BD3BB9"/>
  </w:style>
  <w:style w:type="character" w:customStyle="1" w:styleId="mainheading">
    <w:name w:val="mainheading"/>
    <w:basedOn w:val="DefaultParagraphFont"/>
    <w:rsid w:val="00BD3BB9"/>
  </w:style>
  <w:style w:type="paragraph" w:customStyle="1" w:styleId="BoldandUnderlineChar2CharChar">
    <w:name w:val="Bold and Underline Char2 Char Char"/>
    <w:basedOn w:val="Normal"/>
    <w:link w:val="BoldandUnderlineChar2CharCharChar"/>
    <w:qFormat/>
    <w:rsid w:val="00BD3BB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D3BB9"/>
    <w:rPr>
      <w:rFonts w:ascii="Calibri" w:eastAsia="Times New Roman" w:hAnsi="Calibri"/>
      <w:b/>
      <w:sz w:val="22"/>
      <w:u w:val="single"/>
    </w:rPr>
  </w:style>
  <w:style w:type="character" w:customStyle="1" w:styleId="StyleUnderlineChar9ptChar">
    <w:name w:val="Style Underline Char + 9 pt Char"/>
    <w:basedOn w:val="UnderlineCharChar"/>
    <w:rsid w:val="00BD3BB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D3BB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D3BB9"/>
    <w:rPr>
      <w:sz w:val="16"/>
    </w:rPr>
  </w:style>
  <w:style w:type="paragraph" w:customStyle="1" w:styleId="Reduce8pt">
    <w:name w:val="Reduce 8pt"/>
    <w:basedOn w:val="Normal"/>
    <w:link w:val="Reduce8ptCharChar"/>
    <w:qFormat/>
    <w:rsid w:val="00BD3BB9"/>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D3BB9"/>
    <w:rPr>
      <w:rFonts w:ascii="Arial" w:hAnsi="Arial" w:cs="Arial"/>
      <w:sz w:val="22"/>
    </w:rPr>
  </w:style>
  <w:style w:type="character" w:customStyle="1" w:styleId="boldciteChar4">
    <w:name w:val="bold cite Char4"/>
    <w:link w:val="boldcite"/>
    <w:locked/>
    <w:rsid w:val="00BD3BB9"/>
    <w:rPr>
      <w:rFonts w:eastAsia="Times New Roman" w:cs="Times New Roman"/>
      <w:b/>
      <w:color w:val="000000"/>
      <w:sz w:val="20"/>
      <w:u w:val="thick" w:color="000000"/>
    </w:rPr>
  </w:style>
  <w:style w:type="paragraph" w:customStyle="1" w:styleId="boldcite">
    <w:name w:val="bold cite"/>
    <w:basedOn w:val="Normal"/>
    <w:link w:val="boldciteChar4"/>
    <w:qFormat/>
    <w:rsid w:val="00BD3BB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D3BB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BD3BB9"/>
    <w:rPr>
      <w:rFonts w:eastAsia="Calibri"/>
      <w:b/>
    </w:rPr>
  </w:style>
  <w:style w:type="character" w:customStyle="1" w:styleId="HeadingsBaseChar">
    <w:name w:val="Headings Base Char"/>
    <w:basedOn w:val="DefaultParagraphFont"/>
    <w:link w:val="HeadingsBase"/>
    <w:locked/>
    <w:rsid w:val="00BD3BB9"/>
    <w:rPr>
      <w:rFonts w:ascii="Times New Roman" w:hAnsi="Times New Roman" w:cs="Times New Roman"/>
      <w:b/>
      <w:sz w:val="32"/>
    </w:rPr>
  </w:style>
  <w:style w:type="paragraph" w:customStyle="1" w:styleId="HeadingsBase">
    <w:name w:val="Headings Base"/>
    <w:basedOn w:val="Normal"/>
    <w:link w:val="HeadingsBaseChar"/>
    <w:qFormat/>
    <w:rsid w:val="00BD3BB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BD3BB9"/>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BD3BB9"/>
    <w:pPr>
      <w:spacing w:line="480" w:lineRule="auto"/>
      <w:ind w:firstLine="720"/>
    </w:pPr>
    <w:rPr>
      <w:rFonts w:eastAsia="Calibri"/>
    </w:rPr>
  </w:style>
  <w:style w:type="paragraph" w:customStyle="1" w:styleId="SchoolBlockQuote">
    <w:name w:val="School Block Quote"/>
    <w:basedOn w:val="SchoolPaper"/>
    <w:uiPriority w:val="99"/>
    <w:qFormat/>
    <w:rsid w:val="00BD3BB9"/>
  </w:style>
  <w:style w:type="paragraph" w:customStyle="1" w:styleId="SchoolWorksCited">
    <w:name w:val="School Works Cited"/>
    <w:basedOn w:val="SchoolPaper"/>
    <w:uiPriority w:val="99"/>
    <w:qFormat/>
    <w:rsid w:val="00BD3BB9"/>
  </w:style>
  <w:style w:type="paragraph" w:customStyle="1" w:styleId="BlockQuote">
    <w:name w:val="Block Quote"/>
    <w:basedOn w:val="Normal"/>
    <w:uiPriority w:val="99"/>
    <w:qFormat/>
    <w:rsid w:val="00BD3BB9"/>
    <w:pPr>
      <w:ind w:left="720" w:right="720"/>
    </w:pPr>
    <w:rPr>
      <w:rFonts w:eastAsia="Calibri"/>
    </w:rPr>
  </w:style>
  <w:style w:type="paragraph" w:customStyle="1" w:styleId="PaperBody">
    <w:name w:val="Paper Body"/>
    <w:basedOn w:val="Normal"/>
    <w:uiPriority w:val="99"/>
    <w:qFormat/>
    <w:rsid w:val="00BD3BB9"/>
    <w:pPr>
      <w:spacing w:line="480" w:lineRule="auto"/>
      <w:ind w:firstLine="720"/>
    </w:pPr>
    <w:rPr>
      <w:rFonts w:eastAsia="Calibri"/>
    </w:rPr>
  </w:style>
  <w:style w:type="paragraph" w:customStyle="1" w:styleId="PaperCitation">
    <w:name w:val="Paper Citation"/>
    <w:basedOn w:val="Normal"/>
    <w:uiPriority w:val="99"/>
    <w:qFormat/>
    <w:rsid w:val="00BD3BB9"/>
    <w:pPr>
      <w:spacing w:line="480" w:lineRule="auto"/>
      <w:ind w:left="720" w:hanging="720"/>
    </w:pPr>
    <w:rPr>
      <w:rFonts w:eastAsia="Calibri"/>
    </w:rPr>
  </w:style>
  <w:style w:type="character" w:customStyle="1" w:styleId="hatChar">
    <w:name w:val="hat Char"/>
    <w:basedOn w:val="DefaultParagraphFont"/>
    <w:link w:val="hat"/>
    <w:locked/>
    <w:rsid w:val="00BD3BB9"/>
    <w:rPr>
      <w:rFonts w:ascii="Calibri" w:eastAsia="Times New Roman" w:hAnsi="Calibri"/>
      <w:b/>
      <w:bCs/>
      <w:sz w:val="32"/>
      <w:u w:val="single"/>
      <w:lang w:bidi="en-US"/>
    </w:rPr>
  </w:style>
  <w:style w:type="paragraph" w:customStyle="1" w:styleId="WW-Default">
    <w:name w:val="WW-Default"/>
    <w:uiPriority w:val="99"/>
    <w:qFormat/>
    <w:rsid w:val="00BD3BB9"/>
    <w:pPr>
      <w:suppressAutoHyphens/>
    </w:pPr>
    <w:rPr>
      <w:rFonts w:ascii="Georgia" w:eastAsia="Calibri" w:hAnsi="Georgia" w:cs="Calibri"/>
      <w:sz w:val="22"/>
      <w:szCs w:val="22"/>
      <w:lang w:eastAsia="ar-SA"/>
    </w:rPr>
  </w:style>
  <w:style w:type="paragraph" w:customStyle="1" w:styleId="B-TagCite">
    <w:name w:val="B-TagCite"/>
    <w:uiPriority w:val="99"/>
    <w:qFormat/>
    <w:rsid w:val="00BD3BB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D3BB9"/>
    <w:rPr>
      <w:rFonts w:ascii="Times New Roman" w:hAnsi="Times New Roman" w:cs="Times New Roman"/>
      <w:b/>
      <w:sz w:val="20"/>
    </w:rPr>
  </w:style>
  <w:style w:type="paragraph" w:customStyle="1" w:styleId="MicroText">
    <w:name w:val="MicroText"/>
    <w:basedOn w:val="Normal"/>
    <w:next w:val="Normal"/>
    <w:link w:val="MicroTextChar"/>
    <w:qFormat/>
    <w:rsid w:val="00BD3BB9"/>
    <w:rPr>
      <w:rFonts w:ascii="Arial Narrow" w:hAnsi="Arial Narrow"/>
      <w:sz w:val="12"/>
    </w:rPr>
  </w:style>
  <w:style w:type="paragraph" w:customStyle="1" w:styleId="indent">
    <w:name w:val="indent"/>
    <w:basedOn w:val="Normal"/>
    <w:uiPriority w:val="99"/>
    <w:qFormat/>
    <w:rsid w:val="00BD3BB9"/>
    <w:pPr>
      <w:spacing w:before="100" w:beforeAutospacing="1" w:after="100" w:afterAutospacing="1"/>
    </w:pPr>
    <w:rPr>
      <w:rFonts w:eastAsia="Times New Roman"/>
    </w:rPr>
  </w:style>
  <w:style w:type="paragraph" w:customStyle="1" w:styleId="PageHeaderLine1">
    <w:name w:val="PageHeaderLine1"/>
    <w:basedOn w:val="Normal"/>
    <w:uiPriority w:val="99"/>
    <w:qFormat/>
    <w:rsid w:val="00BD3BB9"/>
    <w:pPr>
      <w:tabs>
        <w:tab w:val="right" w:pos="10800"/>
      </w:tabs>
    </w:pPr>
    <w:rPr>
      <w:rFonts w:eastAsia="Calibri"/>
      <w:b/>
    </w:rPr>
  </w:style>
  <w:style w:type="paragraph" w:customStyle="1" w:styleId="PageHeaderLine2">
    <w:name w:val="PageHeaderLine2"/>
    <w:basedOn w:val="Normal"/>
    <w:next w:val="Normal"/>
    <w:link w:val="PageHeaderLine2Char"/>
    <w:qFormat/>
    <w:rsid w:val="00BD3BB9"/>
    <w:pPr>
      <w:tabs>
        <w:tab w:val="right" w:pos="10800"/>
      </w:tabs>
      <w:spacing w:line="480" w:lineRule="auto"/>
    </w:pPr>
    <w:rPr>
      <w:rFonts w:eastAsia="Calibri"/>
      <w:b/>
    </w:rPr>
  </w:style>
  <w:style w:type="character" w:customStyle="1" w:styleId="styleboldunderline">
    <w:name w:val="styleboldunderline"/>
    <w:basedOn w:val="DefaultParagraphFont"/>
    <w:rsid w:val="00BD3BB9"/>
  </w:style>
  <w:style w:type="character" w:customStyle="1" w:styleId="box">
    <w:name w:val="box"/>
    <w:basedOn w:val="DefaultParagraphFont"/>
    <w:rsid w:val="00BD3BB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D3BB9"/>
    <w:rPr>
      <w:rFonts w:ascii="Arial Narrow" w:hAnsi="Arial Narrow" w:cs="Arial Narrow" w:hint="default"/>
      <w:sz w:val="18"/>
      <w:szCs w:val="18"/>
    </w:rPr>
  </w:style>
  <w:style w:type="character" w:customStyle="1" w:styleId="FontStyle14">
    <w:name w:val="Font Style14"/>
    <w:basedOn w:val="DefaultParagraphFont"/>
    <w:uiPriority w:val="99"/>
    <w:rsid w:val="00BD3BB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D3BB9"/>
    <w:rPr>
      <w:rFonts w:ascii="Arial Narrow" w:hAnsi="Arial Narrow" w:cs="Arial Narrow" w:hint="default"/>
      <w:b/>
      <w:bCs/>
      <w:sz w:val="10"/>
      <w:szCs w:val="10"/>
    </w:rPr>
  </w:style>
  <w:style w:type="character" w:customStyle="1" w:styleId="CardTagandCiteChar">
    <w:name w:val="Card Tag and Cite Char"/>
    <w:basedOn w:val="DefaultParagraphFont"/>
    <w:rsid w:val="00BD3BB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D3BB9"/>
    <w:rPr>
      <w:rFonts w:ascii="Arial Narrow" w:hAnsi="Arial Narrow"/>
      <w:b/>
      <w:color w:val="000000"/>
      <w:sz w:val="22"/>
      <w:szCs w:val="22"/>
      <w:u w:val="single"/>
    </w:rPr>
  </w:style>
  <w:style w:type="character" w:customStyle="1" w:styleId="SmallText0">
    <w:name w:val="SmallText"/>
    <w:rsid w:val="00BD3BB9"/>
    <w:rPr>
      <w:color w:val="000000"/>
    </w:rPr>
  </w:style>
  <w:style w:type="character" w:customStyle="1" w:styleId="CitesChar1">
    <w:name w:val="Cites Char1"/>
    <w:basedOn w:val="DefaultParagraphFont"/>
    <w:rsid w:val="00BD3BB9"/>
    <w:rPr>
      <w:b/>
      <w:bCs w:val="0"/>
      <w:szCs w:val="24"/>
      <w:u w:val="single"/>
      <w:lang w:val="en-US" w:eastAsia="en-US" w:bidi="ar-SA"/>
    </w:rPr>
  </w:style>
  <w:style w:type="character" w:customStyle="1" w:styleId="CardUnderlinedChar">
    <w:name w:val="Card Underlined Char"/>
    <w:basedOn w:val="DefaultParagraphFont"/>
    <w:rsid w:val="00BD3BB9"/>
    <w:rPr>
      <w:rFonts w:ascii="Arial Narrow" w:hAnsi="Arial Narrow" w:hint="default"/>
      <w:sz w:val="22"/>
      <w:szCs w:val="24"/>
      <w:u w:val="single"/>
      <w:lang w:val="en-US" w:eastAsia="en-US" w:bidi="ar-SA"/>
    </w:rPr>
  </w:style>
  <w:style w:type="character" w:customStyle="1" w:styleId="underline3">
    <w:name w:val="underline3"/>
    <w:basedOn w:val="underline2"/>
    <w:rsid w:val="00BD3BB9"/>
    <w:rPr>
      <w:rFonts w:ascii="Arial" w:hAnsi="Arial"/>
      <w:sz w:val="18"/>
      <w:u w:val="single"/>
      <w:bdr w:val="none" w:sz="0" w:space="0" w:color="auto" w:frame="1"/>
      <w:shd w:val="clear" w:color="auto" w:fill="FFFF00"/>
    </w:rPr>
  </w:style>
  <w:style w:type="character" w:customStyle="1" w:styleId="menu">
    <w:name w:val="menu"/>
    <w:basedOn w:val="DefaultParagraphFont"/>
    <w:rsid w:val="00BD3BB9"/>
  </w:style>
  <w:style w:type="character" w:customStyle="1" w:styleId="itxtrst">
    <w:name w:val="itxtrst"/>
    <w:rsid w:val="00BD3BB9"/>
  </w:style>
  <w:style w:type="character" w:customStyle="1" w:styleId="A-Underlining">
    <w:name w:val="A-Underlining"/>
    <w:basedOn w:val="DefaultParagraphFont"/>
    <w:rsid w:val="00BD3BB9"/>
    <w:rPr>
      <w:rFonts w:ascii="Garamond" w:hAnsi="Garamond" w:hint="default"/>
      <w:color w:val="auto"/>
      <w:sz w:val="24"/>
      <w:u w:val="single"/>
    </w:rPr>
  </w:style>
  <w:style w:type="character" w:customStyle="1" w:styleId="StyleUnderlineBold0">
    <w:name w:val="Style Underline + Bold"/>
    <w:rsid w:val="00BD3BB9"/>
    <w:rPr>
      <w:b/>
      <w:bCs/>
      <w:u w:val="single"/>
    </w:rPr>
  </w:style>
  <w:style w:type="character" w:customStyle="1" w:styleId="Underline-Highlighted">
    <w:name w:val="Underline-Highlighted"/>
    <w:uiPriority w:val="1"/>
    <w:qFormat/>
    <w:rsid w:val="00BD3BB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D3BB9"/>
  </w:style>
  <w:style w:type="character" w:customStyle="1" w:styleId="newsmain">
    <w:name w:val="news_main"/>
    <w:basedOn w:val="DefaultParagraphFont"/>
    <w:rsid w:val="00BD3BB9"/>
  </w:style>
  <w:style w:type="character" w:customStyle="1" w:styleId="AuthorDate0">
    <w:name w:val="Author Date"/>
    <w:rsid w:val="00BD3BB9"/>
    <w:rPr>
      <w:b/>
      <w:bCs w:val="0"/>
      <w:sz w:val="24"/>
      <w:u w:val="thick"/>
    </w:rPr>
  </w:style>
  <w:style w:type="character" w:customStyle="1" w:styleId="red">
    <w:name w:val="red"/>
    <w:basedOn w:val="DefaultParagraphFont"/>
    <w:rsid w:val="00BD3BB9"/>
  </w:style>
  <w:style w:type="character" w:customStyle="1" w:styleId="at">
    <w:name w:val="at"/>
    <w:rsid w:val="00BD3BB9"/>
  </w:style>
  <w:style w:type="character" w:customStyle="1" w:styleId="org">
    <w:name w:val="org"/>
    <w:rsid w:val="00BD3BB9"/>
  </w:style>
  <w:style w:type="character" w:customStyle="1" w:styleId="pnumber">
    <w:name w:val="pnumber"/>
    <w:rsid w:val="00BD3BB9"/>
  </w:style>
  <w:style w:type="character" w:customStyle="1" w:styleId="ital">
    <w:name w:val="ital"/>
    <w:rsid w:val="00BD3BB9"/>
  </w:style>
  <w:style w:type="character" w:customStyle="1" w:styleId="orgdiv">
    <w:name w:val="orgdiv"/>
    <w:rsid w:val="00BD3BB9"/>
  </w:style>
  <w:style w:type="character" w:customStyle="1" w:styleId="orgname">
    <w:name w:val="orgname"/>
    <w:rsid w:val="00BD3BB9"/>
  </w:style>
  <w:style w:type="character" w:customStyle="1" w:styleId="city">
    <w:name w:val="city"/>
    <w:rsid w:val="00BD3BB9"/>
  </w:style>
  <w:style w:type="character" w:customStyle="1" w:styleId="state">
    <w:name w:val="state"/>
    <w:rsid w:val="00BD3BB9"/>
  </w:style>
  <w:style w:type="character" w:customStyle="1" w:styleId="country">
    <w:name w:val="country"/>
    <w:rsid w:val="00BD3BB9"/>
  </w:style>
  <w:style w:type="character" w:customStyle="1" w:styleId="articletitle">
    <w:name w:val="articletitle"/>
    <w:rsid w:val="00BD3BB9"/>
    <w:rPr>
      <w:rFonts w:ascii="Times New Roman" w:hAnsi="Times New Roman" w:cs="Times New Roman" w:hint="default"/>
    </w:rPr>
  </w:style>
  <w:style w:type="character" w:customStyle="1" w:styleId="6pointChar">
    <w:name w:val="6 point Char"/>
    <w:rsid w:val="00BD3BB9"/>
    <w:rPr>
      <w:rFonts w:ascii="Times New Roman" w:hAnsi="Times New Roman" w:cs="Times New Roman" w:hint="default"/>
      <w:sz w:val="12"/>
      <w:lang w:val="en-US" w:eastAsia="en-US"/>
    </w:rPr>
  </w:style>
  <w:style w:type="character" w:customStyle="1" w:styleId="StyleThickunderline">
    <w:name w:val="Style Thick underline"/>
    <w:qFormat/>
    <w:rsid w:val="00BD3BB9"/>
    <w:rPr>
      <w:u w:val="thick"/>
    </w:rPr>
  </w:style>
  <w:style w:type="character" w:customStyle="1" w:styleId="Box0">
    <w:name w:val="Box!"/>
    <w:uiPriority w:val="1"/>
    <w:rsid w:val="00BD3BB9"/>
    <w:rPr>
      <w:rFonts w:ascii="Garamond" w:hAnsi="Garamond" w:hint="default"/>
      <w:sz w:val="24"/>
      <w:u w:val="single"/>
      <w:bdr w:val="single" w:sz="4" w:space="0" w:color="auto" w:frame="1"/>
    </w:rPr>
  </w:style>
  <w:style w:type="character" w:customStyle="1" w:styleId="citechar1">
    <w:name w:val="citechar"/>
    <w:basedOn w:val="DefaultParagraphFont"/>
    <w:rsid w:val="00BD3BB9"/>
  </w:style>
  <w:style w:type="character" w:customStyle="1" w:styleId="underlinechar2">
    <w:name w:val="underlinechar"/>
    <w:basedOn w:val="DefaultParagraphFont"/>
    <w:rsid w:val="00BD3BB9"/>
  </w:style>
  <w:style w:type="character" w:customStyle="1" w:styleId="CardUnderlineChar">
    <w:name w:val="Card Underline Char"/>
    <w:rsid w:val="00BD3BB9"/>
    <w:rPr>
      <w:szCs w:val="24"/>
      <w:u w:val="single"/>
      <w:lang w:val="en-US" w:eastAsia="en-US" w:bidi="ar-SA"/>
    </w:rPr>
  </w:style>
  <w:style w:type="character" w:customStyle="1" w:styleId="tagciteChar">
    <w:name w:val="tag/cite Char"/>
    <w:basedOn w:val="DefaultParagraphFont"/>
    <w:rsid w:val="00BD3BB9"/>
    <w:rPr>
      <w:b/>
      <w:bCs w:val="0"/>
      <w:sz w:val="24"/>
      <w:lang w:val="en-US" w:eastAsia="en-US" w:bidi="ar-SA"/>
    </w:rPr>
  </w:style>
  <w:style w:type="character" w:customStyle="1" w:styleId="8pointChar">
    <w:name w:val="8 point Char"/>
    <w:basedOn w:val="DefaultParagraphFont"/>
    <w:rsid w:val="00BD3BB9"/>
    <w:rPr>
      <w:sz w:val="16"/>
      <w:lang w:val="en-US" w:eastAsia="en-US" w:bidi="ar-SA"/>
    </w:rPr>
  </w:style>
  <w:style w:type="character" w:customStyle="1" w:styleId="BoldText12pt">
    <w:name w:val="Bold Text 12 pt"/>
    <w:rsid w:val="00BD3BB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D3BB9"/>
  </w:style>
  <w:style w:type="table" w:styleId="TableGrid">
    <w:name w:val="Table Grid"/>
    <w:basedOn w:val="TableNormal"/>
    <w:rsid w:val="00BD3BB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D3BB9"/>
    <w:rPr>
      <w:b/>
      <w:bCs w:val="0"/>
      <w:sz w:val="24"/>
      <w:lang w:val="en-US" w:eastAsia="en-US" w:bidi="ar-SA"/>
    </w:rPr>
  </w:style>
  <w:style w:type="character" w:customStyle="1" w:styleId="Mention11">
    <w:name w:val="Mention11"/>
    <w:basedOn w:val="DefaultParagraphFont"/>
    <w:uiPriority w:val="99"/>
    <w:semiHidden/>
    <w:unhideWhenUsed/>
    <w:rsid w:val="00BD3BB9"/>
    <w:rPr>
      <w:color w:val="2B579A"/>
      <w:shd w:val="clear" w:color="auto" w:fill="E6E6E6"/>
    </w:rPr>
  </w:style>
  <w:style w:type="character" w:customStyle="1" w:styleId="Emph">
    <w:name w:val="Emph"/>
    <w:basedOn w:val="DefaultParagraphFont"/>
    <w:uiPriority w:val="1"/>
    <w:qFormat/>
    <w:rsid w:val="00BD3BB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D3BB9"/>
  </w:style>
  <w:style w:type="character" w:customStyle="1" w:styleId="Mention2">
    <w:name w:val="Mention2"/>
    <w:basedOn w:val="DefaultParagraphFont"/>
    <w:uiPriority w:val="99"/>
    <w:semiHidden/>
    <w:unhideWhenUsed/>
    <w:rsid w:val="00BD3BB9"/>
    <w:rPr>
      <w:color w:val="2B579A"/>
      <w:shd w:val="clear" w:color="auto" w:fill="E6E6E6"/>
    </w:rPr>
  </w:style>
  <w:style w:type="paragraph" w:customStyle="1" w:styleId="FlashTag">
    <w:name w:val="FlashTag"/>
    <w:basedOn w:val="Normal"/>
    <w:link w:val="FlashTagChar"/>
    <w:autoRedefine/>
    <w:uiPriority w:val="4"/>
    <w:qFormat/>
    <w:rsid w:val="00BD3BB9"/>
    <w:rPr>
      <w:rFonts w:asciiTheme="majorHAnsi" w:hAnsiTheme="majorHAnsi"/>
      <w:b/>
      <w:sz w:val="28"/>
    </w:rPr>
  </w:style>
  <w:style w:type="character" w:customStyle="1" w:styleId="FlashTagChar">
    <w:name w:val="FlashTag Char"/>
    <w:basedOn w:val="DefaultParagraphFont"/>
    <w:link w:val="FlashTag"/>
    <w:uiPriority w:val="4"/>
    <w:rsid w:val="00BD3BB9"/>
    <w:rPr>
      <w:rFonts w:asciiTheme="majorHAnsi" w:hAnsiTheme="majorHAnsi"/>
      <w:b/>
      <w:sz w:val="28"/>
    </w:rPr>
  </w:style>
  <w:style w:type="paragraph" w:customStyle="1" w:styleId="Warrant">
    <w:name w:val="Warrant"/>
    <w:autoRedefine/>
    <w:uiPriority w:val="4"/>
    <w:qFormat/>
    <w:rsid w:val="00BD3BB9"/>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BD3BB9"/>
  </w:style>
  <w:style w:type="character" w:customStyle="1" w:styleId="m-8793234324905335251gmail-style13ptbold">
    <w:name w:val="m_-8793234324905335251gmail-style13ptbold"/>
    <w:basedOn w:val="DefaultParagraphFont"/>
    <w:rsid w:val="00BD3BB9"/>
  </w:style>
  <w:style w:type="character" w:customStyle="1" w:styleId="EndnoteTextChar">
    <w:name w:val="Endnote Text Char"/>
    <w:basedOn w:val="DefaultParagraphFont"/>
    <w:link w:val="EndnoteText"/>
    <w:locked/>
    <w:rsid w:val="00BD3BB9"/>
    <w:rPr>
      <w:rFonts w:ascii="Georgia" w:eastAsia="Times New Roman" w:hAnsi="Georgia"/>
      <w:szCs w:val="20"/>
    </w:rPr>
  </w:style>
  <w:style w:type="paragraph" w:styleId="EndnoteText">
    <w:name w:val="endnote text"/>
    <w:basedOn w:val="Normal"/>
    <w:link w:val="EndnoteTextChar"/>
    <w:unhideWhenUsed/>
    <w:rsid w:val="00BD3BB9"/>
    <w:rPr>
      <w:rFonts w:ascii="Georgia" w:eastAsia="Times New Roman" w:hAnsi="Georgia"/>
      <w:sz w:val="24"/>
      <w:szCs w:val="20"/>
    </w:rPr>
  </w:style>
  <w:style w:type="character" w:customStyle="1" w:styleId="EndnoteTextChar1">
    <w:name w:val="Endnote Text Char1"/>
    <w:basedOn w:val="DefaultParagraphFont"/>
    <w:semiHidden/>
    <w:rsid w:val="00BD3BB9"/>
    <w:rPr>
      <w:rFonts w:ascii="Calibri" w:hAnsi="Calibri"/>
      <w:sz w:val="20"/>
      <w:szCs w:val="20"/>
    </w:rPr>
  </w:style>
  <w:style w:type="character" w:customStyle="1" w:styleId="DateChar1">
    <w:name w:val="Date Char1"/>
    <w:basedOn w:val="DefaultParagraphFont"/>
    <w:uiPriority w:val="99"/>
    <w:rsid w:val="00BD3BB9"/>
    <w:rPr>
      <w:rFonts w:ascii="Calibri" w:hAnsi="Calibri"/>
      <w:sz w:val="22"/>
    </w:rPr>
  </w:style>
  <w:style w:type="character" w:customStyle="1" w:styleId="BodyTextFirstIndentChar">
    <w:name w:val="Body Text First Indent Char"/>
    <w:basedOn w:val="BodyTextChar"/>
    <w:link w:val="BodyTextFirstIndent"/>
    <w:locked/>
    <w:rsid w:val="00BD3BB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D3BB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BD3BB9"/>
    <w:rPr>
      <w:rFonts w:ascii="Calibri" w:hAnsi="Calibri"/>
      <w:sz w:val="22"/>
    </w:rPr>
  </w:style>
  <w:style w:type="character" w:customStyle="1" w:styleId="BodyTextIndent2Char1">
    <w:name w:val="Body Text Indent 2 Char1"/>
    <w:basedOn w:val="DefaultParagraphFont"/>
    <w:semiHidden/>
    <w:rsid w:val="00BD3BB9"/>
    <w:rPr>
      <w:rFonts w:ascii="Calibri" w:hAnsi="Calibri" w:cs="Calibri"/>
    </w:rPr>
  </w:style>
  <w:style w:type="character" w:customStyle="1" w:styleId="PlainTextChar1">
    <w:name w:val="Plain Text Char1"/>
    <w:basedOn w:val="DefaultParagraphFont"/>
    <w:semiHidden/>
    <w:rsid w:val="00BD3BB9"/>
    <w:rPr>
      <w:rFonts w:ascii="Consolas" w:hAnsi="Consolas" w:cs="Calibri"/>
      <w:sz w:val="21"/>
      <w:szCs w:val="21"/>
    </w:rPr>
  </w:style>
  <w:style w:type="paragraph" w:customStyle="1" w:styleId="msolistparagraphcxspfirst">
    <w:name w:val="msolistparagraphcxspfirst"/>
    <w:basedOn w:val="Normal"/>
    <w:uiPriority w:val="99"/>
    <w:qFormat/>
    <w:rsid w:val="00BD3BB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D3BB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D3BB9"/>
    <w:rPr>
      <w:rFonts w:ascii="Calibri" w:hAnsi="Calibri" w:cs="Calibri"/>
      <w:i/>
      <w:iCs/>
      <w:color w:val="000000" w:themeColor="text1"/>
    </w:rPr>
  </w:style>
  <w:style w:type="paragraph" w:customStyle="1" w:styleId="Heading2-NotBold">
    <w:name w:val="Heading 2 - Not Bold"/>
    <w:basedOn w:val="Heading2"/>
    <w:autoRedefine/>
    <w:uiPriority w:val="99"/>
    <w:qFormat/>
    <w:rsid w:val="00BD3BB9"/>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BD3BB9"/>
    <w:rPr>
      <w:rFonts w:ascii="Calibri" w:eastAsia="Calibri" w:hAnsi="Calibri"/>
      <w:b/>
      <w:sz w:val="22"/>
    </w:rPr>
  </w:style>
  <w:style w:type="paragraph" w:customStyle="1" w:styleId="Heading2-Bold">
    <w:name w:val="Heading 2 - Bold"/>
    <w:basedOn w:val="Normal"/>
    <w:autoRedefine/>
    <w:uiPriority w:val="99"/>
    <w:qFormat/>
    <w:rsid w:val="00BD3BB9"/>
    <w:rPr>
      <w:rFonts w:eastAsia="Calibri"/>
      <w:b/>
    </w:rPr>
  </w:style>
  <w:style w:type="paragraph" w:customStyle="1" w:styleId="tag">
    <w:name w:val="%tag"/>
    <w:basedOn w:val="Normal"/>
    <w:next w:val="Normal"/>
    <w:uiPriority w:val="99"/>
    <w:qFormat/>
    <w:rsid w:val="00BD3BB9"/>
    <w:rPr>
      <w:rFonts w:eastAsia="Calibri"/>
      <w:bCs/>
      <w:sz w:val="18"/>
    </w:rPr>
  </w:style>
  <w:style w:type="character" w:customStyle="1" w:styleId="Style2Char">
    <w:name w:val="Style 2 Char"/>
    <w:link w:val="Style20"/>
    <w:uiPriority w:val="99"/>
    <w:locked/>
    <w:rsid w:val="00BD3BB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D3BB9"/>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BD3BB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D3BB9"/>
    <w:rPr>
      <w:rFonts w:ascii="Garamond" w:eastAsia="Times New Roman" w:hAnsi="Garamond"/>
      <w:sz w:val="24"/>
      <w:szCs w:val="20"/>
      <w:u w:val="single"/>
      <w:lang w:val="x-none" w:eastAsia="x-none"/>
    </w:rPr>
  </w:style>
  <w:style w:type="character" w:customStyle="1" w:styleId="textsmallChar0">
    <w:name w:val="textsmall Char"/>
    <w:link w:val="textsmall0"/>
    <w:locked/>
    <w:rsid w:val="00BD3BB9"/>
    <w:rPr>
      <w:rFonts w:ascii="Georgia" w:eastAsia="Times New Roman" w:hAnsi="Georgia"/>
      <w:sz w:val="18"/>
      <w:szCs w:val="20"/>
      <w:lang w:val="x-none" w:eastAsia="x-none"/>
    </w:rPr>
  </w:style>
  <w:style w:type="paragraph" w:customStyle="1" w:styleId="textsmall0">
    <w:name w:val="textsmall"/>
    <w:basedOn w:val="Normal"/>
    <w:link w:val="textsmallChar0"/>
    <w:qFormat/>
    <w:rsid w:val="00BD3BB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BD3BB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D3BB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BD3BB9"/>
    <w:rPr>
      <w:rFonts w:ascii="Arial" w:eastAsia="Times New Roman" w:hAnsi="Arial" w:cs="Arial"/>
      <w:sz w:val="12"/>
    </w:rPr>
  </w:style>
  <w:style w:type="paragraph" w:customStyle="1" w:styleId="Micro">
    <w:name w:val="Micro"/>
    <w:basedOn w:val="Normal"/>
    <w:next w:val="Normal"/>
    <w:link w:val="MicroChar"/>
    <w:qFormat/>
    <w:rsid w:val="00BD3BB9"/>
    <w:rPr>
      <w:rFonts w:ascii="Arial" w:eastAsia="Times New Roman" w:hAnsi="Arial" w:cs="Arial"/>
      <w:sz w:val="12"/>
    </w:rPr>
  </w:style>
  <w:style w:type="character" w:customStyle="1" w:styleId="CardNotUnderlinedChar1">
    <w:name w:val="Card Not Underlined Char1"/>
    <w:link w:val="CardNotUnderlined"/>
    <w:locked/>
    <w:rsid w:val="00BD3BB9"/>
    <w:rPr>
      <w:rFonts w:ascii="Cambria" w:eastAsia="Times New Roman" w:hAnsi="Cambria"/>
      <w:sz w:val="18"/>
      <w:szCs w:val="20"/>
    </w:rPr>
  </w:style>
  <w:style w:type="paragraph" w:customStyle="1" w:styleId="h-lead">
    <w:name w:val="h-lead"/>
    <w:basedOn w:val="Normal"/>
    <w:uiPriority w:val="99"/>
    <w:qFormat/>
    <w:rsid w:val="00BD3BB9"/>
    <w:pPr>
      <w:spacing w:before="100" w:beforeAutospacing="1" w:after="100" w:afterAutospacing="1"/>
    </w:pPr>
    <w:rPr>
      <w:rFonts w:eastAsia="Times New Roman"/>
      <w:sz w:val="24"/>
    </w:rPr>
  </w:style>
  <w:style w:type="paragraph" w:customStyle="1" w:styleId="intro">
    <w:name w:val="intro"/>
    <w:basedOn w:val="Normal"/>
    <w:uiPriority w:val="99"/>
    <w:qFormat/>
    <w:rsid w:val="00BD3BB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D3BB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D3BB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D3BB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D3BB9"/>
    <w:rPr>
      <w:rFonts w:eastAsia="Calibri"/>
    </w:rPr>
  </w:style>
  <w:style w:type="paragraph" w:customStyle="1" w:styleId="F3-TagAuthor">
    <w:name w:val="F3 - Tag/Author"/>
    <w:basedOn w:val="Normal"/>
    <w:uiPriority w:val="99"/>
    <w:qFormat/>
    <w:rsid w:val="00BD3BB9"/>
    <w:rPr>
      <w:rFonts w:eastAsia="Times New Roman"/>
      <w:b/>
    </w:rPr>
  </w:style>
  <w:style w:type="paragraph" w:customStyle="1" w:styleId="F5-UnderlineNormal">
    <w:name w:val="F5 - Underline Normal"/>
    <w:basedOn w:val="Normal"/>
    <w:uiPriority w:val="99"/>
    <w:qFormat/>
    <w:rsid w:val="00BD3BB9"/>
    <w:rPr>
      <w:rFonts w:eastAsia="Calibri"/>
      <w:u w:val="single"/>
    </w:rPr>
  </w:style>
  <w:style w:type="paragraph" w:customStyle="1" w:styleId="Brief-PrimarySource">
    <w:name w:val="Brief - Primary Source"/>
    <w:basedOn w:val="Normal"/>
    <w:uiPriority w:val="99"/>
    <w:qFormat/>
    <w:rsid w:val="00BD3BB9"/>
    <w:rPr>
      <w:rFonts w:eastAsia="Times New Roman"/>
      <w:b/>
      <w:sz w:val="24"/>
      <w:u w:val="single"/>
    </w:rPr>
  </w:style>
  <w:style w:type="paragraph" w:customStyle="1" w:styleId="Brief-Underline">
    <w:name w:val="Brief - Underline"/>
    <w:basedOn w:val="Normal"/>
    <w:uiPriority w:val="99"/>
    <w:qFormat/>
    <w:rsid w:val="00BD3BB9"/>
    <w:rPr>
      <w:rFonts w:eastAsia="Times New Roman"/>
      <w:u w:val="single"/>
    </w:rPr>
  </w:style>
  <w:style w:type="paragraph" w:customStyle="1" w:styleId="Brief">
    <w:name w:val="Brief"/>
    <w:basedOn w:val="Brief-PrimarySource"/>
    <w:uiPriority w:val="99"/>
    <w:qFormat/>
    <w:rsid w:val="00BD3BB9"/>
    <w:rPr>
      <w:b w:val="0"/>
    </w:rPr>
  </w:style>
  <w:style w:type="paragraph" w:customStyle="1" w:styleId="CM2">
    <w:name w:val="CM2"/>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D3BB9"/>
    <w:pPr>
      <w:widowControl w:val="0"/>
      <w:spacing w:line="276" w:lineRule="atLeast"/>
    </w:pPr>
    <w:rPr>
      <w:color w:val="auto"/>
    </w:rPr>
  </w:style>
  <w:style w:type="paragraph" w:customStyle="1" w:styleId="CM34">
    <w:name w:val="CM34"/>
    <w:basedOn w:val="Default"/>
    <w:next w:val="Default"/>
    <w:uiPriority w:val="99"/>
    <w:qFormat/>
    <w:rsid w:val="00BD3BB9"/>
    <w:pPr>
      <w:widowControl w:val="0"/>
    </w:pPr>
    <w:rPr>
      <w:color w:val="auto"/>
    </w:rPr>
  </w:style>
  <w:style w:type="paragraph" w:customStyle="1" w:styleId="CM56">
    <w:name w:val="CM56"/>
    <w:basedOn w:val="Default"/>
    <w:next w:val="Default"/>
    <w:uiPriority w:val="99"/>
    <w:qFormat/>
    <w:rsid w:val="00BD3BB9"/>
    <w:pPr>
      <w:widowControl w:val="0"/>
    </w:pPr>
    <w:rPr>
      <w:rFonts w:eastAsia="Calibri"/>
      <w:color w:val="auto"/>
    </w:rPr>
  </w:style>
  <w:style w:type="paragraph" w:customStyle="1" w:styleId="CM58">
    <w:name w:val="CM58"/>
    <w:basedOn w:val="Default"/>
    <w:next w:val="Default"/>
    <w:uiPriority w:val="99"/>
    <w:qFormat/>
    <w:rsid w:val="00BD3BB9"/>
    <w:pPr>
      <w:widowControl w:val="0"/>
    </w:pPr>
    <w:rPr>
      <w:rFonts w:eastAsia="Calibri"/>
      <w:color w:val="auto"/>
    </w:rPr>
  </w:style>
  <w:style w:type="paragraph" w:customStyle="1" w:styleId="CM57">
    <w:name w:val="CM57"/>
    <w:basedOn w:val="Default"/>
    <w:next w:val="Default"/>
    <w:uiPriority w:val="99"/>
    <w:qFormat/>
    <w:rsid w:val="00BD3BB9"/>
    <w:pPr>
      <w:widowControl w:val="0"/>
    </w:pPr>
    <w:rPr>
      <w:rFonts w:eastAsia="Calibri"/>
      <w:color w:val="auto"/>
    </w:rPr>
  </w:style>
  <w:style w:type="paragraph" w:customStyle="1" w:styleId="CM1">
    <w:name w:val="CM1"/>
    <w:basedOn w:val="Default"/>
    <w:next w:val="Default"/>
    <w:uiPriority w:val="99"/>
    <w:qFormat/>
    <w:rsid w:val="00BD3BB9"/>
    <w:pPr>
      <w:widowControl w:val="0"/>
    </w:pPr>
    <w:rPr>
      <w:rFonts w:eastAsia="Calibri"/>
      <w:color w:val="auto"/>
    </w:rPr>
  </w:style>
  <w:style w:type="paragraph" w:customStyle="1" w:styleId="CM49">
    <w:name w:val="CM49"/>
    <w:basedOn w:val="Default"/>
    <w:next w:val="Default"/>
    <w:uiPriority w:val="99"/>
    <w:qFormat/>
    <w:rsid w:val="00BD3BB9"/>
    <w:pPr>
      <w:widowControl w:val="0"/>
    </w:pPr>
    <w:rPr>
      <w:rFonts w:eastAsia="Calibri"/>
      <w:color w:val="auto"/>
    </w:rPr>
  </w:style>
  <w:style w:type="paragraph" w:customStyle="1" w:styleId="CM41">
    <w:name w:val="CM41"/>
    <w:basedOn w:val="Default"/>
    <w:next w:val="Default"/>
    <w:uiPriority w:val="99"/>
    <w:qFormat/>
    <w:rsid w:val="00BD3BB9"/>
    <w:pPr>
      <w:widowControl w:val="0"/>
    </w:pPr>
    <w:rPr>
      <w:rFonts w:eastAsia="Calibri"/>
      <w:color w:val="auto"/>
    </w:rPr>
  </w:style>
  <w:style w:type="paragraph" w:customStyle="1" w:styleId="3rdOrderPara">
    <w:name w:val="3rd Order Para"/>
    <w:basedOn w:val="Default"/>
    <w:next w:val="Default"/>
    <w:uiPriority w:val="99"/>
    <w:qFormat/>
    <w:rsid w:val="00BD3BB9"/>
    <w:pPr>
      <w:widowControl w:val="0"/>
    </w:pPr>
    <w:rPr>
      <w:rFonts w:eastAsia="Calibri"/>
      <w:color w:val="auto"/>
    </w:rPr>
  </w:style>
  <w:style w:type="paragraph" w:customStyle="1" w:styleId="2ndOrderPara">
    <w:name w:val="2nd Order Para"/>
    <w:basedOn w:val="Default"/>
    <w:next w:val="Default"/>
    <w:uiPriority w:val="99"/>
    <w:qFormat/>
    <w:rsid w:val="00BD3BB9"/>
    <w:pPr>
      <w:widowControl w:val="0"/>
    </w:pPr>
    <w:rPr>
      <w:rFonts w:eastAsia="Calibri"/>
      <w:color w:val="auto"/>
    </w:rPr>
  </w:style>
  <w:style w:type="paragraph" w:customStyle="1" w:styleId="Normal-SIGN2">
    <w:name w:val="Normal-SIGN2"/>
    <w:basedOn w:val="Default"/>
    <w:next w:val="Default"/>
    <w:uiPriority w:val="99"/>
    <w:qFormat/>
    <w:rsid w:val="00BD3BB9"/>
    <w:pPr>
      <w:widowControl w:val="0"/>
    </w:pPr>
    <w:rPr>
      <w:rFonts w:eastAsia="Calibri"/>
      <w:color w:val="auto"/>
    </w:rPr>
  </w:style>
  <w:style w:type="paragraph" w:customStyle="1" w:styleId="Normal-SIGN1">
    <w:name w:val="Normal-SIGN1"/>
    <w:basedOn w:val="Default"/>
    <w:next w:val="Default"/>
    <w:uiPriority w:val="99"/>
    <w:qFormat/>
    <w:rsid w:val="00BD3BB9"/>
    <w:pPr>
      <w:widowControl w:val="0"/>
    </w:pPr>
    <w:rPr>
      <w:rFonts w:eastAsia="Calibri"/>
      <w:color w:val="auto"/>
    </w:rPr>
  </w:style>
  <w:style w:type="paragraph" w:customStyle="1" w:styleId="CM3">
    <w:name w:val="CM3"/>
    <w:basedOn w:val="Default"/>
    <w:next w:val="Default"/>
    <w:uiPriority w:val="99"/>
    <w:qFormat/>
    <w:rsid w:val="00BD3BB9"/>
    <w:pPr>
      <w:widowControl w:val="0"/>
      <w:spacing w:line="553" w:lineRule="atLeast"/>
    </w:pPr>
    <w:rPr>
      <w:rFonts w:eastAsia="Calibri"/>
      <w:color w:val="auto"/>
    </w:rPr>
  </w:style>
  <w:style w:type="paragraph" w:customStyle="1" w:styleId="CM33">
    <w:name w:val="CM33"/>
    <w:basedOn w:val="Default"/>
    <w:next w:val="Default"/>
    <w:uiPriority w:val="99"/>
    <w:qFormat/>
    <w:rsid w:val="00BD3BB9"/>
    <w:pPr>
      <w:widowControl w:val="0"/>
    </w:pPr>
    <w:rPr>
      <w:rFonts w:eastAsia="Calibri"/>
      <w:color w:val="auto"/>
    </w:rPr>
  </w:style>
  <w:style w:type="paragraph" w:customStyle="1" w:styleId="CM37">
    <w:name w:val="CM37"/>
    <w:basedOn w:val="Default"/>
    <w:next w:val="Default"/>
    <w:uiPriority w:val="99"/>
    <w:qFormat/>
    <w:rsid w:val="00BD3BB9"/>
    <w:pPr>
      <w:widowControl w:val="0"/>
    </w:pPr>
    <w:rPr>
      <w:rFonts w:eastAsia="Calibri"/>
      <w:color w:val="auto"/>
    </w:rPr>
  </w:style>
  <w:style w:type="paragraph" w:customStyle="1" w:styleId="CM7">
    <w:name w:val="CM7"/>
    <w:basedOn w:val="Default"/>
    <w:next w:val="Default"/>
    <w:uiPriority w:val="99"/>
    <w:qFormat/>
    <w:rsid w:val="00BD3BB9"/>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BD3BB9"/>
    <w:rPr>
      <w:rFonts w:eastAsia="Times New Roman"/>
      <w:sz w:val="14"/>
      <w:szCs w:val="20"/>
    </w:rPr>
  </w:style>
  <w:style w:type="paragraph" w:customStyle="1" w:styleId="Brief-Card">
    <w:name w:val="Brief - Card"/>
    <w:basedOn w:val="Normal"/>
    <w:uiPriority w:val="99"/>
    <w:qFormat/>
    <w:rsid w:val="00BD3BB9"/>
    <w:rPr>
      <w:rFonts w:eastAsia="Times New Roman"/>
    </w:rPr>
  </w:style>
  <w:style w:type="paragraph" w:customStyle="1" w:styleId="Pa2">
    <w:name w:val="Pa2"/>
    <w:basedOn w:val="Default"/>
    <w:next w:val="Default"/>
    <w:uiPriority w:val="99"/>
    <w:qFormat/>
    <w:rsid w:val="00BD3BB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D3BB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D3BB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D3BB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D3BB9"/>
    <w:pPr>
      <w:widowControl w:val="0"/>
    </w:pPr>
    <w:rPr>
      <w:rFonts w:ascii="Arial Black" w:hAnsi="Arial Black"/>
      <w:color w:val="auto"/>
    </w:rPr>
  </w:style>
  <w:style w:type="paragraph" w:customStyle="1" w:styleId="Cover1">
    <w:name w:val="Cover 1"/>
    <w:basedOn w:val="Normal"/>
    <w:next w:val="Normal"/>
    <w:uiPriority w:val="99"/>
    <w:qFormat/>
    <w:rsid w:val="00BD3BB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D3BB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D3BB9"/>
    <w:pPr>
      <w:widowControl w:val="0"/>
    </w:pPr>
    <w:rPr>
      <w:color w:val="auto"/>
    </w:rPr>
  </w:style>
  <w:style w:type="paragraph" w:customStyle="1" w:styleId="Pa11">
    <w:name w:val="Pa11"/>
    <w:basedOn w:val="Normal"/>
    <w:next w:val="Normal"/>
    <w:uiPriority w:val="99"/>
    <w:qFormat/>
    <w:rsid w:val="00BD3BB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D3BB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BD3BB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D3BB9"/>
    <w:pPr>
      <w:widowControl w:val="0"/>
    </w:pPr>
    <w:rPr>
      <w:rFonts w:eastAsia="Calibri"/>
      <w:color w:val="auto"/>
    </w:rPr>
  </w:style>
  <w:style w:type="paragraph" w:customStyle="1" w:styleId="CM5">
    <w:name w:val="CM5"/>
    <w:basedOn w:val="Default"/>
    <w:next w:val="Default"/>
    <w:uiPriority w:val="99"/>
    <w:qFormat/>
    <w:rsid w:val="00BD3BB9"/>
    <w:pPr>
      <w:widowControl w:val="0"/>
      <w:spacing w:line="553" w:lineRule="atLeast"/>
    </w:pPr>
    <w:rPr>
      <w:rFonts w:eastAsia="Calibri"/>
      <w:color w:val="auto"/>
    </w:rPr>
  </w:style>
  <w:style w:type="paragraph" w:customStyle="1" w:styleId="CM28">
    <w:name w:val="CM28"/>
    <w:basedOn w:val="Default"/>
    <w:next w:val="Default"/>
    <w:uiPriority w:val="99"/>
    <w:qFormat/>
    <w:rsid w:val="00BD3BB9"/>
    <w:pPr>
      <w:widowControl w:val="0"/>
    </w:pPr>
    <w:rPr>
      <w:rFonts w:eastAsia="Calibri"/>
      <w:color w:val="auto"/>
    </w:rPr>
  </w:style>
  <w:style w:type="paragraph" w:customStyle="1" w:styleId="CM8">
    <w:name w:val="CM8"/>
    <w:basedOn w:val="Default"/>
    <w:next w:val="Default"/>
    <w:uiPriority w:val="99"/>
    <w:qFormat/>
    <w:rsid w:val="00BD3BB9"/>
    <w:pPr>
      <w:widowControl w:val="0"/>
    </w:pPr>
    <w:rPr>
      <w:rFonts w:eastAsia="Calibri"/>
      <w:color w:val="auto"/>
    </w:rPr>
  </w:style>
  <w:style w:type="paragraph" w:customStyle="1" w:styleId="CM6">
    <w:name w:val="CM6"/>
    <w:basedOn w:val="Default"/>
    <w:next w:val="Default"/>
    <w:uiPriority w:val="99"/>
    <w:qFormat/>
    <w:rsid w:val="00BD3BB9"/>
    <w:pPr>
      <w:widowControl w:val="0"/>
      <w:spacing w:line="553" w:lineRule="atLeast"/>
    </w:pPr>
    <w:rPr>
      <w:rFonts w:eastAsia="Calibri"/>
      <w:color w:val="auto"/>
    </w:rPr>
  </w:style>
  <w:style w:type="paragraph" w:customStyle="1" w:styleId="CM22">
    <w:name w:val="CM22"/>
    <w:basedOn w:val="Default"/>
    <w:next w:val="Default"/>
    <w:uiPriority w:val="99"/>
    <w:qFormat/>
    <w:rsid w:val="00BD3BB9"/>
    <w:pPr>
      <w:widowControl w:val="0"/>
    </w:pPr>
    <w:rPr>
      <w:rFonts w:eastAsia="Calibri"/>
      <w:color w:val="auto"/>
    </w:rPr>
  </w:style>
  <w:style w:type="paragraph" w:customStyle="1" w:styleId="DoubleUnderlined">
    <w:name w:val="Double Underlined"/>
    <w:basedOn w:val="Heading2"/>
    <w:autoRedefine/>
    <w:uiPriority w:val="99"/>
    <w:qFormat/>
    <w:rsid w:val="00BD3BB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D3BB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D3BB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D3BB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D3BB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D3BB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D3BB9"/>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BD3BB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D3BB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BD3BB9"/>
  </w:style>
  <w:style w:type="paragraph" w:customStyle="1" w:styleId="StyleUnderliningTimesNewRomanBoldNounderlineKernat16">
    <w:name w:val="Style Underlining + Times New Roman Bold No underline Kern at 16..."/>
    <w:basedOn w:val="Normal"/>
    <w:uiPriority w:val="99"/>
    <w:qFormat/>
    <w:rsid w:val="00BD3BB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D3BB9"/>
    <w:rPr>
      <w:rFonts w:eastAsia="Times New Roman"/>
      <w:b/>
      <w:bCs/>
      <w:kern w:val="32"/>
      <w:sz w:val="32"/>
      <w:szCs w:val="32"/>
    </w:rPr>
  </w:style>
  <w:style w:type="paragraph" w:customStyle="1" w:styleId="StyleBoldUnderliningKernat16pt">
    <w:name w:val="Style Bold Underlining + Kern at 16 pt"/>
    <w:uiPriority w:val="99"/>
    <w:qFormat/>
    <w:rsid w:val="00BD3BB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D3BB9"/>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BD3BB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D3BB9"/>
    <w:pPr>
      <w:ind w:left="400"/>
    </w:pPr>
    <w:rPr>
      <w:rFonts w:eastAsia="Times New Roman"/>
      <w:szCs w:val="20"/>
    </w:rPr>
  </w:style>
  <w:style w:type="paragraph" w:customStyle="1" w:styleId="Paste">
    <w:name w:val="Paste"/>
    <w:basedOn w:val="card"/>
    <w:uiPriority w:val="99"/>
    <w:qFormat/>
    <w:rsid w:val="00BD3BB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BD3BB9"/>
    <w:rPr>
      <w:rFonts w:ascii="Georgia" w:eastAsia="Times New Roman" w:hAnsi="Georgia"/>
      <w:b/>
      <w:u w:val="single"/>
    </w:rPr>
  </w:style>
  <w:style w:type="paragraph" w:customStyle="1" w:styleId="UnderlineStyle0">
    <w:name w:val="Underline Style"/>
    <w:basedOn w:val="Normal"/>
    <w:link w:val="UnderlineStyleChar"/>
    <w:qFormat/>
    <w:rsid w:val="00BD3BB9"/>
    <w:rPr>
      <w:rFonts w:ascii="Georgia" w:eastAsia="Times New Roman" w:hAnsi="Georgia"/>
      <w:b/>
      <w:sz w:val="24"/>
      <w:u w:val="single"/>
    </w:rPr>
  </w:style>
  <w:style w:type="paragraph" w:customStyle="1" w:styleId="Normalization">
    <w:name w:val="Normalization"/>
    <w:basedOn w:val="Normal"/>
    <w:uiPriority w:val="99"/>
    <w:qFormat/>
    <w:rsid w:val="00BD3BB9"/>
    <w:rPr>
      <w:rFonts w:eastAsia="Times New Roman"/>
      <w:sz w:val="18"/>
    </w:rPr>
  </w:style>
  <w:style w:type="paragraph" w:customStyle="1" w:styleId="BreifTitle">
    <w:name w:val="Breif Title"/>
    <w:basedOn w:val="Normal"/>
    <w:autoRedefine/>
    <w:uiPriority w:val="99"/>
    <w:qFormat/>
    <w:rsid w:val="00BD3BB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BD3BB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D3BB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D3BB9"/>
    <w:rPr>
      <w:rFonts w:eastAsia="Times New Roman"/>
      <w:color w:val="333333"/>
    </w:rPr>
  </w:style>
  <w:style w:type="paragraph" w:customStyle="1" w:styleId="StyleTagandCiteFranklinGothicDemi">
    <w:name w:val="Style Tag and Cite + Franklin Gothic Demi"/>
    <w:basedOn w:val="Normal"/>
    <w:autoRedefine/>
    <w:uiPriority w:val="99"/>
    <w:qFormat/>
    <w:rsid w:val="00BD3BB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D3BB9"/>
    <w:rPr>
      <w:bCs/>
    </w:rPr>
  </w:style>
  <w:style w:type="paragraph" w:customStyle="1" w:styleId="tagCharCharCharCharCharCharChar">
    <w:name w:val="tag Char Char Char Char Char Char Char"/>
    <w:basedOn w:val="Normal"/>
    <w:uiPriority w:val="99"/>
    <w:qFormat/>
    <w:rsid w:val="00BD3BB9"/>
    <w:rPr>
      <w:rFonts w:eastAsia="Times New Roman"/>
      <w:b/>
      <w:sz w:val="24"/>
      <w:szCs w:val="20"/>
    </w:rPr>
  </w:style>
  <w:style w:type="paragraph" w:customStyle="1" w:styleId="title-bold-medium">
    <w:name w:val="title-bold-medium"/>
    <w:basedOn w:val="Normal"/>
    <w:uiPriority w:val="99"/>
    <w:qFormat/>
    <w:rsid w:val="00BD3BB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D3BB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BD3BB9"/>
    <w:rPr>
      <w:rFonts w:ascii="Arial Narrow" w:eastAsia="Times New Roman" w:hAnsi="Arial Narrow"/>
      <w:b/>
      <w:sz w:val="24"/>
    </w:rPr>
  </w:style>
  <w:style w:type="paragraph" w:customStyle="1" w:styleId="BLOCKTITLE1">
    <w:name w:val="BLOCK TITLE"/>
    <w:basedOn w:val="Heading1"/>
    <w:uiPriority w:val="99"/>
    <w:qFormat/>
    <w:rsid w:val="00BD3BB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BD3BB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D3BB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D3BB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D3BB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D3BB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D3BB9"/>
    <w:pPr>
      <w:spacing w:before="100" w:beforeAutospacing="1" w:after="100" w:afterAutospacing="1"/>
    </w:pPr>
    <w:rPr>
      <w:rFonts w:eastAsia="Times New Roman"/>
    </w:rPr>
  </w:style>
  <w:style w:type="paragraph" w:customStyle="1" w:styleId="ToRead">
    <w:name w:val="To Read"/>
    <w:basedOn w:val="Normal"/>
    <w:uiPriority w:val="99"/>
    <w:qFormat/>
    <w:rsid w:val="00BD3BB9"/>
    <w:pPr>
      <w:ind w:left="720"/>
    </w:pPr>
    <w:rPr>
      <w:rFonts w:ascii="Verdana" w:eastAsia="Times New Roman" w:hAnsi="Verdana"/>
      <w:b/>
      <w:u w:val="single"/>
    </w:rPr>
  </w:style>
  <w:style w:type="paragraph" w:customStyle="1" w:styleId="Style1">
    <w:name w:val="Style 1"/>
    <w:basedOn w:val="Normal"/>
    <w:uiPriority w:val="99"/>
    <w:qFormat/>
    <w:rsid w:val="00BD3BB9"/>
    <w:pPr>
      <w:widowControl w:val="0"/>
      <w:ind w:firstLine="216"/>
    </w:pPr>
    <w:rPr>
      <w:rFonts w:eastAsia="Times New Roman"/>
      <w:noProof/>
      <w:color w:val="000000"/>
      <w:szCs w:val="20"/>
    </w:rPr>
  </w:style>
  <w:style w:type="paragraph" w:customStyle="1" w:styleId="Style41">
    <w:name w:val="Style 4"/>
    <w:basedOn w:val="Normal"/>
    <w:uiPriority w:val="99"/>
    <w:qFormat/>
    <w:rsid w:val="00BD3BB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D3BB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D3BB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D3BB9"/>
    <w:pPr>
      <w:ind w:left="1660"/>
    </w:pPr>
  </w:style>
  <w:style w:type="paragraph" w:customStyle="1" w:styleId="PageNumber1">
    <w:name w:val="Page Number1"/>
    <w:basedOn w:val="Normal"/>
    <w:next w:val="Normal"/>
    <w:uiPriority w:val="99"/>
    <w:qFormat/>
    <w:rsid w:val="00BD3BB9"/>
    <w:rPr>
      <w:rFonts w:eastAsia="Times New Roman"/>
    </w:rPr>
  </w:style>
  <w:style w:type="paragraph" w:customStyle="1" w:styleId="Card1">
    <w:name w:val="Card1"/>
    <w:uiPriority w:val="99"/>
    <w:qFormat/>
    <w:rsid w:val="00BD3BB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D3BB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D3BB9"/>
    <w:pPr>
      <w:ind w:left="288" w:right="288"/>
    </w:pPr>
    <w:rPr>
      <w:rFonts w:eastAsia="Times New Roman"/>
    </w:rPr>
  </w:style>
  <w:style w:type="paragraph" w:customStyle="1" w:styleId="CaseListNormal">
    <w:name w:val="Case List Normal"/>
    <w:basedOn w:val="Normal"/>
    <w:uiPriority w:val="99"/>
    <w:qFormat/>
    <w:rsid w:val="00BD3BB9"/>
    <w:rPr>
      <w:rFonts w:ascii="Times" w:eastAsia="Times New Roman" w:hAnsi="Times"/>
      <w:szCs w:val="26"/>
    </w:rPr>
  </w:style>
  <w:style w:type="paragraph" w:customStyle="1" w:styleId="Body">
    <w:name w:val="Body"/>
    <w:basedOn w:val="Normal"/>
    <w:uiPriority w:val="99"/>
    <w:qFormat/>
    <w:rsid w:val="00BD3BB9"/>
    <w:pPr>
      <w:outlineLvl w:val="3"/>
    </w:pPr>
    <w:rPr>
      <w:rFonts w:eastAsia="Times New Roman"/>
      <w:szCs w:val="20"/>
    </w:rPr>
  </w:style>
  <w:style w:type="paragraph" w:customStyle="1" w:styleId="3text">
    <w:name w:val="3text"/>
    <w:basedOn w:val="Normal"/>
    <w:uiPriority w:val="99"/>
    <w:qFormat/>
    <w:rsid w:val="00BD3BB9"/>
    <w:pPr>
      <w:spacing w:before="100" w:beforeAutospacing="1" w:after="100" w:afterAutospacing="1"/>
    </w:pPr>
    <w:rPr>
      <w:rFonts w:eastAsia="Times New Roman"/>
      <w:sz w:val="24"/>
    </w:rPr>
  </w:style>
  <w:style w:type="paragraph" w:customStyle="1" w:styleId="TimesNewRoman12">
    <w:name w:val="TimesNewRoman12"/>
    <w:uiPriority w:val="99"/>
    <w:qFormat/>
    <w:rsid w:val="00BD3BB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D3BB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D3BB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D3BB9"/>
    <w:rPr>
      <w:rFonts w:eastAsia="Times New Roman"/>
      <w:color w:val="000000"/>
      <w:sz w:val="18"/>
    </w:rPr>
  </w:style>
  <w:style w:type="paragraph" w:customStyle="1" w:styleId="text1">
    <w:name w:val="text1"/>
    <w:basedOn w:val="Normal"/>
    <w:autoRedefine/>
    <w:uiPriority w:val="99"/>
    <w:qFormat/>
    <w:rsid w:val="00BD3BB9"/>
    <w:rPr>
      <w:rFonts w:eastAsia="Times New Roman"/>
      <w:szCs w:val="20"/>
    </w:rPr>
  </w:style>
  <w:style w:type="paragraph" w:customStyle="1" w:styleId="RepeatBlockHeading">
    <w:name w:val="Repeat Block Heading"/>
    <w:basedOn w:val="Normal"/>
    <w:autoRedefine/>
    <w:uiPriority w:val="99"/>
    <w:qFormat/>
    <w:rsid w:val="00BD3BB9"/>
    <w:pPr>
      <w:jc w:val="center"/>
    </w:pPr>
    <w:rPr>
      <w:rFonts w:eastAsia="Times New Roman"/>
      <w:b/>
      <w:smallCaps/>
      <w:color w:val="000000"/>
      <w:sz w:val="24"/>
      <w:u w:val="thick"/>
    </w:rPr>
  </w:style>
  <w:style w:type="paragraph" w:customStyle="1" w:styleId="story-headline">
    <w:name w:val="story-headline"/>
    <w:basedOn w:val="Normal"/>
    <w:uiPriority w:val="99"/>
    <w:qFormat/>
    <w:rsid w:val="00BD3BB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D3BB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D3BB9"/>
    <w:rPr>
      <w:rFonts w:ascii="Arial" w:eastAsia="Times New Roman" w:hAnsi="Arial"/>
      <w:b/>
      <w:bCs/>
    </w:rPr>
  </w:style>
  <w:style w:type="paragraph" w:customStyle="1" w:styleId="TextofCards">
    <w:name w:val="Text of Cards"/>
    <w:basedOn w:val="Normal"/>
    <w:uiPriority w:val="99"/>
    <w:qFormat/>
    <w:rsid w:val="00BD3BB9"/>
    <w:rPr>
      <w:rFonts w:eastAsia="Times New Roman"/>
      <w:color w:val="000000"/>
      <w:spacing w:val="6"/>
      <w:szCs w:val="23"/>
    </w:rPr>
  </w:style>
  <w:style w:type="paragraph" w:customStyle="1" w:styleId="Corpotesto">
    <w:name w:val="Corpo testo"/>
    <w:basedOn w:val="Normal"/>
    <w:uiPriority w:val="99"/>
    <w:qFormat/>
    <w:rsid w:val="00BD3BB9"/>
    <w:pPr>
      <w:widowControl w:val="0"/>
      <w:adjustRightInd w:val="0"/>
      <w:spacing w:after="283"/>
    </w:pPr>
    <w:rPr>
      <w:rFonts w:ascii="Times" w:eastAsia="Times New Roman" w:hAnsi="Times"/>
    </w:rPr>
  </w:style>
  <w:style w:type="paragraph" w:customStyle="1" w:styleId="tagCharChar1Char">
    <w:name w:val="tag Char Char1 Char"/>
    <w:uiPriority w:val="99"/>
    <w:qFormat/>
    <w:rsid w:val="00BD3BB9"/>
    <w:rPr>
      <w:rFonts w:eastAsia="Times New Roman" w:cs="Calibri"/>
      <w:b/>
      <w:bCs/>
    </w:rPr>
  </w:style>
  <w:style w:type="paragraph" w:customStyle="1" w:styleId="inside-copy">
    <w:name w:val="inside-copy"/>
    <w:basedOn w:val="Normal"/>
    <w:uiPriority w:val="99"/>
    <w:qFormat/>
    <w:rsid w:val="00BD3BB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D3BB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D3BB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D3BB9"/>
    <w:rPr>
      <w:rFonts w:ascii="Arial" w:hAnsi="Arial"/>
      <w:b w:val="0"/>
      <w:caps w:val="0"/>
      <w:sz w:val="20"/>
    </w:rPr>
  </w:style>
  <w:style w:type="paragraph" w:customStyle="1" w:styleId="ProjectTitleLine">
    <w:name w:val="Project Title Line"/>
    <w:basedOn w:val="Normal"/>
    <w:next w:val="Normal"/>
    <w:autoRedefine/>
    <w:uiPriority w:val="99"/>
    <w:qFormat/>
    <w:rsid w:val="00BD3BB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D3BB9"/>
    <w:rPr>
      <w:rFonts w:ascii="Arial Narrow" w:eastAsia="Times New Roman" w:hAnsi="Arial Narrow"/>
      <w:strike/>
    </w:rPr>
  </w:style>
  <w:style w:type="paragraph" w:customStyle="1" w:styleId="NormalVerdana">
    <w:name w:val="Normal + Verdana"/>
    <w:aliases w:val="10 pt,White,Normal + Arial"/>
    <w:basedOn w:val="Normal"/>
    <w:uiPriority w:val="99"/>
    <w:qFormat/>
    <w:rsid w:val="00BD3BB9"/>
    <w:rPr>
      <w:rFonts w:ascii="Arial" w:eastAsia="Times New Roman" w:hAnsi="Arial"/>
      <w:szCs w:val="20"/>
      <w:u w:val="single"/>
    </w:rPr>
  </w:style>
  <w:style w:type="paragraph" w:customStyle="1" w:styleId="Normal10pt">
    <w:name w:val="Normal + 10 pt"/>
    <w:basedOn w:val="Normal"/>
    <w:uiPriority w:val="99"/>
    <w:qFormat/>
    <w:rsid w:val="00BD3BB9"/>
    <w:rPr>
      <w:rFonts w:eastAsia="Times New Roman"/>
      <w:szCs w:val="20"/>
    </w:rPr>
  </w:style>
  <w:style w:type="paragraph" w:customStyle="1" w:styleId="cardChar1Char">
    <w:name w:val="card Char1 Char"/>
    <w:basedOn w:val="Normal"/>
    <w:uiPriority w:val="99"/>
    <w:qFormat/>
    <w:rsid w:val="00BD3BB9"/>
    <w:pPr>
      <w:ind w:left="288" w:right="288"/>
    </w:pPr>
    <w:rPr>
      <w:rFonts w:eastAsia="Times New Roman"/>
      <w:szCs w:val="20"/>
    </w:rPr>
  </w:style>
  <w:style w:type="paragraph" w:customStyle="1" w:styleId="CM12">
    <w:name w:val="CM12"/>
    <w:basedOn w:val="Default"/>
    <w:next w:val="Default"/>
    <w:uiPriority w:val="99"/>
    <w:qFormat/>
    <w:rsid w:val="00BD3BB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D3BB9"/>
    <w:pPr>
      <w:widowControl w:val="0"/>
      <w:spacing w:after="480"/>
    </w:pPr>
    <w:rPr>
      <w:rFonts w:ascii="Granjon LT Std" w:hAnsi="Granjon LT Std"/>
      <w:color w:val="auto"/>
    </w:rPr>
  </w:style>
  <w:style w:type="paragraph" w:customStyle="1" w:styleId="CM10">
    <w:name w:val="CM10"/>
    <w:basedOn w:val="Default"/>
    <w:next w:val="Default"/>
    <w:uiPriority w:val="99"/>
    <w:qFormat/>
    <w:rsid w:val="00BD3BB9"/>
    <w:pPr>
      <w:widowControl w:val="0"/>
      <w:spacing w:line="320" w:lineRule="atLeast"/>
    </w:pPr>
    <w:rPr>
      <w:rFonts w:ascii="Granjon LT Std" w:hAnsi="Granjon LT Std"/>
      <w:color w:val="auto"/>
    </w:rPr>
  </w:style>
  <w:style w:type="paragraph" w:customStyle="1" w:styleId="bold">
    <w:name w:val="bold"/>
    <w:basedOn w:val="Normal"/>
    <w:uiPriority w:val="99"/>
    <w:qFormat/>
    <w:rsid w:val="00BD3BB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D3BB9"/>
    <w:rPr>
      <w:rFonts w:ascii="Arial Narrow" w:eastAsia="Times New Roman" w:hAnsi="Arial Narrow"/>
      <w:strike/>
      <w:szCs w:val="20"/>
    </w:rPr>
  </w:style>
  <w:style w:type="paragraph" w:customStyle="1" w:styleId="textbodyblack">
    <w:name w:val="textbodyblack"/>
    <w:basedOn w:val="Normal"/>
    <w:uiPriority w:val="99"/>
    <w:qFormat/>
    <w:rsid w:val="00BD3BB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D3BB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BD3B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BD3B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D3BB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D3BB9"/>
    <w:rPr>
      <w:rFonts w:ascii="Georgia" w:eastAsia="Times New Roman" w:hAnsi="Georgia"/>
      <w:b/>
      <w:bCs/>
      <w:szCs w:val="16"/>
      <w:u w:val="single"/>
    </w:rPr>
  </w:style>
  <w:style w:type="paragraph" w:customStyle="1" w:styleId="CiteCorrected">
    <w:name w:val="Cite Corrected"/>
    <w:basedOn w:val="Normal"/>
    <w:link w:val="CiteCorrectedChar"/>
    <w:qFormat/>
    <w:rsid w:val="00BD3BB9"/>
    <w:rPr>
      <w:rFonts w:ascii="Georgia" w:eastAsia="Times New Roman" w:hAnsi="Georgia"/>
      <w:b/>
      <w:bCs/>
      <w:sz w:val="24"/>
      <w:szCs w:val="16"/>
      <w:u w:val="single"/>
    </w:rPr>
  </w:style>
  <w:style w:type="paragraph" w:customStyle="1" w:styleId="CardText20">
    <w:name w:val="Card Text 2"/>
    <w:basedOn w:val="CardText10"/>
    <w:link w:val="CardText2Char"/>
    <w:qFormat/>
    <w:rsid w:val="00BD3BB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BD3BB9"/>
    <w:pPr>
      <w:ind w:left="288"/>
    </w:pPr>
    <w:rPr>
      <w:rFonts w:eastAsia="SimSun"/>
      <w:szCs w:val="20"/>
      <w:lang w:eastAsia="zh-CN"/>
    </w:rPr>
  </w:style>
  <w:style w:type="paragraph" w:customStyle="1" w:styleId="BriefTitle2">
    <w:name w:val="Brief Title 2"/>
    <w:basedOn w:val="BriefTitle"/>
    <w:uiPriority w:val="99"/>
    <w:qFormat/>
    <w:rsid w:val="00BD3BB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D3BB9"/>
    <w:rPr>
      <w:u w:val="single"/>
    </w:rPr>
  </w:style>
  <w:style w:type="paragraph" w:customStyle="1" w:styleId="StyleCardText11ptUnderline">
    <w:name w:val="Style Card Text + 11 pt Underline"/>
    <w:link w:val="StyleCardText11ptUnderlineChar"/>
    <w:qFormat/>
    <w:rsid w:val="00BD3BB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D3BB9"/>
    <w:rPr>
      <w:rFonts w:ascii="Georgia" w:hAnsi="Georgia"/>
      <w:sz w:val="16"/>
    </w:rPr>
  </w:style>
  <w:style w:type="paragraph" w:customStyle="1" w:styleId="StyleMinimizedText11pt">
    <w:name w:val="Style Minimized Text + 11 pt"/>
    <w:basedOn w:val="Normal"/>
    <w:link w:val="StyleMinimizedText11ptChar"/>
    <w:qFormat/>
    <w:rsid w:val="00BD3BB9"/>
    <w:rPr>
      <w:rFonts w:ascii="Georgia" w:hAnsi="Georgia"/>
      <w:sz w:val="16"/>
    </w:rPr>
  </w:style>
  <w:style w:type="character" w:customStyle="1" w:styleId="StyleMinimizedText11pt1Char">
    <w:name w:val="Style Minimized Text + 11 pt1 Char"/>
    <w:basedOn w:val="DefaultParagraphFont"/>
    <w:link w:val="StyleMinimizedText11pt1"/>
    <w:locked/>
    <w:rsid w:val="00BD3BB9"/>
    <w:rPr>
      <w:rFonts w:ascii="Georgia" w:hAnsi="Georgia"/>
      <w:sz w:val="16"/>
    </w:rPr>
  </w:style>
  <w:style w:type="paragraph" w:customStyle="1" w:styleId="StyleMinimizedText11pt1">
    <w:name w:val="Style Minimized Text + 11 pt1"/>
    <w:basedOn w:val="Normal"/>
    <w:link w:val="StyleMinimizedText11pt1Char"/>
    <w:qFormat/>
    <w:rsid w:val="00BD3BB9"/>
    <w:rPr>
      <w:rFonts w:ascii="Georgia" w:hAnsi="Georgia"/>
      <w:sz w:val="16"/>
    </w:rPr>
  </w:style>
  <w:style w:type="character" w:customStyle="1" w:styleId="Debate-CardSmalltextF2Char">
    <w:name w:val="Debate- Card Small text F2 Char"/>
    <w:link w:val="Debate-CardSmalltextF2"/>
    <w:locked/>
    <w:rsid w:val="00BD3BB9"/>
    <w:rPr>
      <w:rFonts w:ascii="Arial Narrow" w:hAnsi="Arial Narrow"/>
      <w:sz w:val="16"/>
    </w:rPr>
  </w:style>
  <w:style w:type="paragraph" w:customStyle="1" w:styleId="Debate-CardSmalltextF2">
    <w:name w:val="Debate- Card Small text F2"/>
    <w:basedOn w:val="Normal"/>
    <w:next w:val="Normal"/>
    <w:link w:val="Debate-CardSmalltextF2Char"/>
    <w:qFormat/>
    <w:rsid w:val="00BD3BB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BD3BB9"/>
    <w:rPr>
      <w:rFonts w:ascii="Arial Narrow" w:hAnsi="Arial Narrow"/>
      <w:b/>
      <w:sz w:val="18"/>
      <w:u w:val="single"/>
    </w:rPr>
  </w:style>
  <w:style w:type="paragraph" w:customStyle="1" w:styleId="Debate-EmphasizedText-F5">
    <w:name w:val="Debate- Emphasized Text- F5"/>
    <w:basedOn w:val="Normal"/>
    <w:link w:val="Debate-EmphasizedText-F5Char"/>
    <w:qFormat/>
    <w:rsid w:val="00BD3BB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BD3BB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D3BB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BD3BB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D3BB9"/>
    <w:rPr>
      <w:rFonts w:ascii="Times New Roman" w:eastAsia="Times New Roman" w:hAnsi="Times New Roman" w:cs="Calibri"/>
      <w:sz w:val="16"/>
    </w:rPr>
  </w:style>
  <w:style w:type="character" w:customStyle="1" w:styleId="CardStyleChar">
    <w:name w:val="Card Style Char"/>
    <w:link w:val="CardStyle0"/>
    <w:locked/>
    <w:rsid w:val="00BD3BB9"/>
    <w:rPr>
      <w:rFonts w:ascii="Calibri" w:eastAsia="Times New Roman" w:hAnsi="Calibri"/>
      <w:sz w:val="22"/>
    </w:rPr>
  </w:style>
  <w:style w:type="paragraph" w:customStyle="1" w:styleId="emactive">
    <w:name w:val="emactive"/>
    <w:basedOn w:val="Normal"/>
    <w:uiPriority w:val="99"/>
    <w:qFormat/>
    <w:rsid w:val="00BD3BB9"/>
    <w:pPr>
      <w:spacing w:before="100" w:beforeAutospacing="1" w:after="100" w:afterAutospacing="1"/>
    </w:pPr>
    <w:rPr>
      <w:rFonts w:eastAsia="Times New Roman"/>
      <w:sz w:val="24"/>
    </w:rPr>
  </w:style>
  <w:style w:type="paragraph" w:customStyle="1" w:styleId="emready">
    <w:name w:val="emready"/>
    <w:basedOn w:val="Normal"/>
    <w:uiPriority w:val="99"/>
    <w:qFormat/>
    <w:rsid w:val="00BD3BB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D3BB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D3BB9"/>
    <w:rPr>
      <w:rFonts w:ascii="Georgia" w:eastAsia="Times New Roman" w:hAnsi="Georgia" w:cs="Times New Roman"/>
      <w:b/>
      <w:sz w:val="24"/>
      <w:u w:val="single"/>
    </w:rPr>
  </w:style>
  <w:style w:type="character" w:customStyle="1" w:styleId="CardHighlightChar">
    <w:name w:val="Card Highlight Char"/>
    <w:link w:val="CardHighlight"/>
    <w:locked/>
    <w:rsid w:val="00BD3BB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D3BB9"/>
    <w:pPr>
      <w:shd w:val="clear" w:color="auto" w:fill="66FFFF"/>
    </w:pPr>
    <w:rPr>
      <w:rFonts w:eastAsia="Calibri" w:cs="Calibri"/>
      <w:sz w:val="24"/>
      <w:u w:val="single"/>
    </w:rPr>
  </w:style>
  <w:style w:type="character" w:customStyle="1" w:styleId="BlockHeaderHiddenChar">
    <w:name w:val="Block Header Hidden Char"/>
    <w:link w:val="BlockHeaderHidden"/>
    <w:locked/>
    <w:rsid w:val="00BD3BB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D3BB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D3BB9"/>
    <w:pPr>
      <w:spacing w:before="100" w:beforeAutospacing="1" w:after="100" w:afterAutospacing="1"/>
    </w:pPr>
    <w:rPr>
      <w:rFonts w:eastAsia="Times New Roman"/>
      <w:sz w:val="24"/>
    </w:rPr>
  </w:style>
  <w:style w:type="paragraph" w:customStyle="1" w:styleId="norma">
    <w:name w:val="norma"/>
    <w:basedOn w:val="Heading3"/>
    <w:uiPriority w:val="99"/>
    <w:qFormat/>
    <w:rsid w:val="00BD3BB9"/>
    <w:rPr>
      <w:rFonts w:eastAsia="MS Gothic" w:cs="Arial"/>
      <w:bCs w:val="0"/>
      <w:sz w:val="24"/>
    </w:rPr>
  </w:style>
  <w:style w:type="paragraph" w:customStyle="1" w:styleId="nromal">
    <w:name w:val="nromal"/>
    <w:basedOn w:val="Normal"/>
    <w:uiPriority w:val="99"/>
    <w:qFormat/>
    <w:rsid w:val="00BD3BB9"/>
    <w:pPr>
      <w:keepNext/>
      <w:keepLines/>
      <w:spacing w:before="200"/>
      <w:outlineLvl w:val="3"/>
    </w:pPr>
    <w:rPr>
      <w:rFonts w:eastAsia="Times New Roman" w:cs="Cambria"/>
      <w:b/>
      <w:iCs/>
    </w:rPr>
  </w:style>
  <w:style w:type="paragraph" w:customStyle="1" w:styleId="natural">
    <w:name w:val="natural"/>
    <w:basedOn w:val="Normal"/>
    <w:uiPriority w:val="99"/>
    <w:qFormat/>
    <w:rsid w:val="00BD3BB9"/>
    <w:pPr>
      <w:keepNext/>
      <w:keepLines/>
      <w:spacing w:before="200"/>
      <w:outlineLvl w:val="3"/>
    </w:pPr>
    <w:rPr>
      <w:rFonts w:eastAsia="Times New Roman"/>
      <w:b/>
      <w:iCs/>
    </w:rPr>
  </w:style>
  <w:style w:type="paragraph" w:customStyle="1" w:styleId="nroaml">
    <w:name w:val="nroaml"/>
    <w:basedOn w:val="Normal"/>
    <w:uiPriority w:val="99"/>
    <w:qFormat/>
    <w:rsid w:val="00BD3BB9"/>
    <w:pPr>
      <w:keepNext/>
      <w:keepLines/>
      <w:spacing w:before="200"/>
      <w:outlineLvl w:val="3"/>
    </w:pPr>
    <w:rPr>
      <w:rFonts w:eastAsia="Times New Roman"/>
      <w:b/>
      <w:iCs/>
    </w:rPr>
  </w:style>
  <w:style w:type="paragraph" w:customStyle="1" w:styleId="noraml">
    <w:name w:val="noraml"/>
    <w:basedOn w:val="Normal"/>
    <w:uiPriority w:val="99"/>
    <w:qFormat/>
    <w:rsid w:val="00BD3BB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D3BB9"/>
    <w:rPr>
      <w:rFonts w:ascii="Georgia" w:eastAsia="Calibri" w:hAnsi="Georgia"/>
      <w:sz w:val="16"/>
      <w:szCs w:val="16"/>
    </w:rPr>
  </w:style>
  <w:style w:type="paragraph" w:customStyle="1" w:styleId="SmallSizeParagraph">
    <w:name w:val="Small Size Paragraph"/>
    <w:basedOn w:val="Normal"/>
    <w:link w:val="SmallSizeParagraphChar"/>
    <w:qFormat/>
    <w:rsid w:val="00BD3BB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D3BB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D3BB9"/>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BD3BB9"/>
    <w:rPr>
      <w:rFonts w:ascii="Arial" w:eastAsia="Calibri" w:hAnsi="Arial" w:cs="Arial"/>
      <w:kern w:val="2"/>
      <w:sz w:val="14"/>
      <w:szCs w:val="14"/>
      <w:lang w:eastAsia="zh-TW"/>
    </w:rPr>
  </w:style>
  <w:style w:type="paragraph" w:customStyle="1" w:styleId="CardT1">
    <w:name w:val="CardT1"/>
    <w:basedOn w:val="Normal"/>
    <w:link w:val="CardT1Char"/>
    <w:qFormat/>
    <w:rsid w:val="00BD3BB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D3BB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D3BB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D3BB9"/>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BD3BB9"/>
    <w:rPr>
      <w:rFonts w:ascii="Arial" w:eastAsia="MS Mincho" w:hAnsi="Arial"/>
      <w:b/>
      <w:sz w:val="24"/>
      <w:u w:val="single"/>
    </w:rPr>
  </w:style>
  <w:style w:type="paragraph" w:customStyle="1" w:styleId="2909F619802848F09E01365C32F34654">
    <w:name w:val="2909F619802848F09E01365C32F34654"/>
    <w:uiPriority w:val="99"/>
    <w:qFormat/>
    <w:rsid w:val="00BD3BB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D3BB9"/>
    <w:rPr>
      <w:rFonts w:ascii="Georgia" w:eastAsia="Calibri" w:hAnsi="Georgia"/>
      <w:u w:val="single"/>
      <w:lang w:val="x-none" w:eastAsia="zh-CN"/>
    </w:rPr>
  </w:style>
  <w:style w:type="paragraph" w:customStyle="1" w:styleId="UnderlineS">
    <w:name w:val="Underline S"/>
    <w:basedOn w:val="Normal"/>
    <w:link w:val="UnderlineSChar"/>
    <w:qFormat/>
    <w:rsid w:val="00BD3BB9"/>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BD3BB9"/>
    <w:rPr>
      <w:rFonts w:ascii="Georgia" w:eastAsia="SimSun" w:hAnsi="Georgia"/>
      <w:sz w:val="12"/>
    </w:rPr>
  </w:style>
  <w:style w:type="paragraph" w:customStyle="1" w:styleId="Ununderlined">
    <w:name w:val="Ununderlined"/>
    <w:basedOn w:val="Normal"/>
    <w:link w:val="UnunderlinedChar"/>
    <w:qFormat/>
    <w:rsid w:val="00BD3BB9"/>
    <w:rPr>
      <w:rFonts w:ascii="Georgia" w:eastAsia="SimSun" w:hAnsi="Georgia"/>
      <w:sz w:val="12"/>
    </w:rPr>
  </w:style>
  <w:style w:type="character" w:customStyle="1" w:styleId="HighlightingChar">
    <w:name w:val="Highlighting Char"/>
    <w:link w:val="Highlighting"/>
    <w:locked/>
    <w:rsid w:val="00BD3BB9"/>
    <w:rPr>
      <w:rFonts w:ascii="Georgia" w:eastAsia="SimSun" w:hAnsi="Georgia"/>
      <w:u w:val="thick"/>
    </w:rPr>
  </w:style>
  <w:style w:type="paragraph" w:customStyle="1" w:styleId="Highlighting">
    <w:name w:val="Highlighting"/>
    <w:basedOn w:val="Normal"/>
    <w:link w:val="HighlightingChar"/>
    <w:autoRedefine/>
    <w:qFormat/>
    <w:rsid w:val="00BD3BB9"/>
    <w:rPr>
      <w:rFonts w:ascii="Georgia" w:eastAsia="SimSun" w:hAnsi="Georgia"/>
      <w:sz w:val="24"/>
      <w:u w:val="thick"/>
    </w:rPr>
  </w:style>
  <w:style w:type="character" w:customStyle="1" w:styleId="CITEChar">
    <w:name w:val="CITE Char"/>
    <w:link w:val="CITE"/>
    <w:locked/>
    <w:rsid w:val="00BD3BB9"/>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BD3BB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D3BB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D3BB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D3BB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BD3BB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D3BB9"/>
    <w:rPr>
      <w:b/>
      <w:sz w:val="28"/>
    </w:rPr>
  </w:style>
  <w:style w:type="character" w:customStyle="1" w:styleId="SourcenameChar">
    <w:name w:val="Source name Char"/>
    <w:link w:val="Sourcename"/>
    <w:locked/>
    <w:rsid w:val="00BD3BB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D3BB9"/>
    <w:rPr>
      <w:b/>
      <w:bCs/>
      <w:sz w:val="20"/>
    </w:rPr>
  </w:style>
  <w:style w:type="character" w:customStyle="1" w:styleId="underlinedcardChar">
    <w:name w:val="underlined card Char"/>
    <w:link w:val="underlinedcard0"/>
    <w:locked/>
    <w:rsid w:val="00BD3BB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D3BB9"/>
    <w:rPr>
      <w:sz w:val="24"/>
      <w:u w:val="single"/>
    </w:rPr>
  </w:style>
  <w:style w:type="paragraph" w:customStyle="1" w:styleId="FullText">
    <w:name w:val="Full Text"/>
    <w:basedOn w:val="Normal"/>
    <w:uiPriority w:val="99"/>
    <w:qFormat/>
    <w:rsid w:val="00BD3BB9"/>
    <w:rPr>
      <w:rFonts w:eastAsia="Times New Roman"/>
      <w:sz w:val="16"/>
    </w:rPr>
  </w:style>
  <w:style w:type="character" w:customStyle="1" w:styleId="TextUnderlineChar">
    <w:name w:val="Text Underline Char"/>
    <w:link w:val="TextUnderline"/>
    <w:locked/>
    <w:rsid w:val="00BD3BB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D3BB9"/>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BD3BB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D3BB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BD3BB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D3BB9"/>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BD3BB9"/>
    <w:pPr>
      <w:spacing w:before="240"/>
      <w:outlineLvl w:val="2"/>
    </w:pPr>
    <w:rPr>
      <w:rFonts w:eastAsia="Times New Roman"/>
      <w:b/>
    </w:rPr>
  </w:style>
  <w:style w:type="character" w:customStyle="1" w:styleId="CiteCardChar">
    <w:name w:val="Cite_Card Char"/>
    <w:link w:val="CiteCard0"/>
    <w:locked/>
    <w:rsid w:val="00BD3BB9"/>
    <w:rPr>
      <w:rFonts w:ascii="Times New Roman" w:eastAsia="Times New Roman" w:hAnsi="Times New Roman" w:cs="Arial"/>
      <w:bCs/>
      <w:sz w:val="20"/>
      <w:szCs w:val="20"/>
    </w:rPr>
  </w:style>
  <w:style w:type="paragraph" w:customStyle="1" w:styleId="CiteCard0">
    <w:name w:val="Cite_Card"/>
    <w:link w:val="CiteCardChar"/>
    <w:qFormat/>
    <w:rsid w:val="00BD3BB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D3BB9"/>
    <w:pPr>
      <w:widowControl w:val="0"/>
    </w:pPr>
    <w:rPr>
      <w:rFonts w:eastAsia="MS Mincho"/>
      <w:color w:val="auto"/>
    </w:rPr>
  </w:style>
  <w:style w:type="character" w:customStyle="1" w:styleId="StyleStyle49pt6Char">
    <w:name w:val="Style Style4 + 9 pt6 Char"/>
    <w:basedOn w:val="Style4Char"/>
    <w:link w:val="StyleStyle49pt6"/>
    <w:locked/>
    <w:rsid w:val="00BD3BB9"/>
    <w:rPr>
      <w:rFonts w:ascii="Georgia" w:eastAsia="Times New Roman" w:hAnsi="Georgia"/>
      <w:u w:val="single"/>
      <w:lang w:val="x-none"/>
    </w:rPr>
  </w:style>
  <w:style w:type="paragraph" w:customStyle="1" w:styleId="StyleStyle49pt6">
    <w:name w:val="Style Style4 + 9 pt6"/>
    <w:basedOn w:val="Style4"/>
    <w:link w:val="StyleStyle49pt6Char"/>
    <w:qFormat/>
    <w:rsid w:val="00BD3BB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D3BB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D3BB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D3BB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D3BB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D3BB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D3BB9"/>
    <w:rPr>
      <w:rFonts w:ascii="Georgia" w:hAnsi="Georgia" w:cs="Calibri"/>
      <w:b/>
      <w:bCs/>
      <w:sz w:val="24"/>
      <w:u w:val="single"/>
    </w:rPr>
  </w:style>
  <w:style w:type="character" w:customStyle="1" w:styleId="DebatenoramlChar">
    <w:name w:val="Debatenoraml Char"/>
    <w:link w:val="Debatenoraml"/>
    <w:locked/>
    <w:rsid w:val="00BD3BB9"/>
    <w:rPr>
      <w:rFonts w:ascii="Times New Roman" w:hAnsi="Times New Roman" w:cs="Times New Roman"/>
    </w:rPr>
  </w:style>
  <w:style w:type="paragraph" w:customStyle="1" w:styleId="Debatenoraml">
    <w:name w:val="Debatenoraml"/>
    <w:basedOn w:val="NoSpacing"/>
    <w:link w:val="DebatenoramlChar"/>
    <w:qFormat/>
    <w:rsid w:val="00BD3BB9"/>
    <w:pPr>
      <w:spacing w:before="0" w:line="240" w:lineRule="auto"/>
    </w:pPr>
    <w:rPr>
      <w:rFonts w:ascii="Times New Roman" w:hAnsi="Times New Roman" w:cs="Times New Roman"/>
    </w:rPr>
  </w:style>
  <w:style w:type="paragraph" w:customStyle="1" w:styleId="SynergyTag">
    <w:name w:val="SynergyTag"/>
    <w:basedOn w:val="Normal"/>
    <w:uiPriority w:val="99"/>
    <w:qFormat/>
    <w:rsid w:val="00BD3BB9"/>
    <w:rPr>
      <w:rFonts w:eastAsia="Calibri"/>
      <w:b/>
    </w:rPr>
  </w:style>
  <w:style w:type="character" w:customStyle="1" w:styleId="QualsChar">
    <w:name w:val="Quals Char"/>
    <w:link w:val="Quals"/>
    <w:locked/>
    <w:rsid w:val="00BD3BB9"/>
    <w:rPr>
      <w:rFonts w:ascii="Georgia" w:eastAsia="Calibri" w:hAnsi="Georgia"/>
      <w:sz w:val="18"/>
    </w:rPr>
  </w:style>
  <w:style w:type="paragraph" w:customStyle="1" w:styleId="Quals">
    <w:name w:val="Quals"/>
    <w:basedOn w:val="Normal"/>
    <w:link w:val="QualsChar"/>
    <w:qFormat/>
    <w:rsid w:val="00BD3BB9"/>
    <w:rPr>
      <w:rFonts w:ascii="Georgia" w:eastAsia="Calibri" w:hAnsi="Georgia"/>
      <w:sz w:val="18"/>
    </w:rPr>
  </w:style>
  <w:style w:type="paragraph" w:customStyle="1" w:styleId="times">
    <w:name w:val="times"/>
    <w:basedOn w:val="Normal"/>
    <w:uiPriority w:val="99"/>
    <w:qFormat/>
    <w:rsid w:val="00BD3BB9"/>
    <w:pPr>
      <w:spacing w:before="100" w:beforeAutospacing="1" w:after="100" w:afterAutospacing="1"/>
    </w:pPr>
    <w:rPr>
      <w:rFonts w:eastAsia="Times New Roman"/>
      <w:sz w:val="24"/>
    </w:rPr>
  </w:style>
  <w:style w:type="paragraph" w:customStyle="1" w:styleId="BodyA">
    <w:name w:val="Body A"/>
    <w:uiPriority w:val="99"/>
    <w:qFormat/>
    <w:rsid w:val="00BD3BB9"/>
    <w:rPr>
      <w:rFonts w:ascii="Helvetica" w:eastAsia="ヒラギノ角ゴ Pro W3" w:hAnsi="Helvetica" w:cs="Times New Roman"/>
      <w:color w:val="000000"/>
      <w:szCs w:val="20"/>
    </w:rPr>
  </w:style>
  <w:style w:type="character" w:customStyle="1" w:styleId="StarredChar">
    <w:name w:val="Starred Char"/>
    <w:link w:val="Starred"/>
    <w:locked/>
    <w:rsid w:val="00BD3BB9"/>
    <w:rPr>
      <w:rFonts w:ascii="Georgia" w:eastAsia="Times New Roman" w:hAnsi="Georgia"/>
      <w:b/>
      <w:caps/>
      <w:szCs w:val="28"/>
      <w:u w:val="single"/>
    </w:rPr>
  </w:style>
  <w:style w:type="paragraph" w:customStyle="1" w:styleId="Starred">
    <w:name w:val="Starred"/>
    <w:basedOn w:val="Normal"/>
    <w:link w:val="StarredChar"/>
    <w:qFormat/>
    <w:rsid w:val="00BD3BB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BD3BB9"/>
    <w:rPr>
      <w:rFonts w:ascii="Georgia" w:eastAsia="Times New Roman" w:hAnsi="Georgia"/>
      <w:b/>
      <w:caps/>
      <w:szCs w:val="28"/>
      <w:u w:val="single"/>
    </w:rPr>
  </w:style>
  <w:style w:type="paragraph" w:customStyle="1" w:styleId="NotStarred">
    <w:name w:val="NotStarred"/>
    <w:basedOn w:val="Normal"/>
    <w:link w:val="NotStarredChar"/>
    <w:qFormat/>
    <w:rsid w:val="00BD3BB9"/>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BD3BB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D3BB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D3BB9"/>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BD3BB9"/>
    <w:rPr>
      <w:rFonts w:ascii="Georgia" w:eastAsia="Calibri" w:hAnsi="Georgia"/>
      <w:b/>
    </w:rPr>
  </w:style>
  <w:style w:type="paragraph" w:customStyle="1" w:styleId="H4Tag">
    <w:name w:val="H4 (Tag)"/>
    <w:basedOn w:val="Normal"/>
    <w:link w:val="H4TagChar1"/>
    <w:qFormat/>
    <w:rsid w:val="00BD3BB9"/>
    <w:rPr>
      <w:rFonts w:ascii="Georgia" w:eastAsia="Calibri" w:hAnsi="Georgia"/>
      <w:b/>
      <w:sz w:val="24"/>
    </w:rPr>
  </w:style>
  <w:style w:type="paragraph" w:customStyle="1" w:styleId="CM25">
    <w:name w:val="CM25"/>
    <w:basedOn w:val="Default"/>
    <w:next w:val="Default"/>
    <w:uiPriority w:val="99"/>
    <w:qFormat/>
    <w:rsid w:val="00BD3BB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D3BB9"/>
    <w:rPr>
      <w:rFonts w:ascii="Georgia" w:hAnsi="Georgia"/>
      <w:b/>
    </w:rPr>
  </w:style>
  <w:style w:type="paragraph" w:customStyle="1" w:styleId="Debate-CardTagandCite-F6">
    <w:name w:val="Debate- Card Tag and Cite- F6"/>
    <w:basedOn w:val="Normal"/>
    <w:link w:val="Debate-CardTagandCite-F6Char"/>
    <w:qFormat/>
    <w:rsid w:val="00BD3BB9"/>
    <w:pPr>
      <w:contextualSpacing/>
    </w:pPr>
    <w:rPr>
      <w:rFonts w:ascii="Georgia" w:hAnsi="Georgia"/>
      <w:b/>
      <w:sz w:val="24"/>
    </w:rPr>
  </w:style>
  <w:style w:type="paragraph" w:customStyle="1" w:styleId="Cardtext0">
    <w:name w:val="Card text"/>
    <w:link w:val="CardtextChar0"/>
    <w:qFormat/>
    <w:rsid w:val="00BD3BB9"/>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BD3BB9"/>
    <w:rPr>
      <w:rFonts w:ascii="Georgia" w:eastAsia="Times New Roman" w:hAnsi="Georgia"/>
      <w:b/>
      <w:szCs w:val="28"/>
      <w:u w:val="single"/>
    </w:rPr>
  </w:style>
  <w:style w:type="paragraph" w:customStyle="1" w:styleId="NewHeading2">
    <w:name w:val="NewHeading2"/>
    <w:basedOn w:val="Normal"/>
    <w:link w:val="NewHeading2Char"/>
    <w:qFormat/>
    <w:rsid w:val="00BD3BB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BD3BB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D3BB9"/>
    <w:rPr>
      <w:rFonts w:eastAsia="Calibri"/>
    </w:rPr>
  </w:style>
  <w:style w:type="paragraph" w:customStyle="1" w:styleId="Card6pt">
    <w:name w:val="Card 6pt"/>
    <w:basedOn w:val="card"/>
    <w:uiPriority w:val="99"/>
    <w:qFormat/>
    <w:rsid w:val="00BD3BB9"/>
    <w:rPr>
      <w:rFonts w:ascii="Georgia" w:eastAsia="Calibri" w:hAnsi="Georgia"/>
      <w:bCs/>
      <w:color w:val="000000"/>
      <w:sz w:val="12"/>
      <w:szCs w:val="20"/>
    </w:rPr>
  </w:style>
  <w:style w:type="character" w:customStyle="1" w:styleId="FullCiteChar">
    <w:name w:val="Full Cite Char"/>
    <w:link w:val="FullCite"/>
    <w:locked/>
    <w:rsid w:val="00BD3BB9"/>
    <w:rPr>
      <w:rFonts w:ascii="Garamond" w:eastAsia="Calibri" w:hAnsi="Garamond"/>
    </w:rPr>
  </w:style>
  <w:style w:type="paragraph" w:customStyle="1" w:styleId="FullCite">
    <w:name w:val="Full Cite"/>
    <w:basedOn w:val="Normal"/>
    <w:next w:val="Normal"/>
    <w:link w:val="FullCiteChar"/>
    <w:qFormat/>
    <w:rsid w:val="00BD3BB9"/>
    <w:rPr>
      <w:rFonts w:ascii="Garamond" w:eastAsia="Calibri" w:hAnsi="Garamond"/>
      <w:sz w:val="24"/>
    </w:rPr>
  </w:style>
  <w:style w:type="character" w:customStyle="1" w:styleId="StyleCardStyleBlackUnderlineChar">
    <w:name w:val="Style Card Style + Black Underline Char"/>
    <w:link w:val="StyleCardStyleBlackUnderline"/>
    <w:locked/>
    <w:rsid w:val="00BD3BB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D3BB9"/>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BD3BB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D3BB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BD3BB9"/>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BD3BB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BD3BB9"/>
    <w:rPr>
      <w:rFonts w:ascii="Georgia" w:eastAsia="SimSun" w:hAnsi="Georgia"/>
      <w:b/>
      <w:bCs/>
      <w:sz w:val="24"/>
      <w:u w:val="single"/>
      <w:lang w:eastAsia="zh-CN"/>
    </w:rPr>
  </w:style>
  <w:style w:type="paragraph" w:customStyle="1" w:styleId="CM27">
    <w:name w:val="CM27"/>
    <w:basedOn w:val="Default"/>
    <w:next w:val="Default"/>
    <w:uiPriority w:val="99"/>
    <w:qFormat/>
    <w:rsid w:val="00BD3BB9"/>
    <w:pPr>
      <w:spacing w:after="200" w:line="276" w:lineRule="auto"/>
    </w:pPr>
    <w:rPr>
      <w:rFonts w:eastAsia="Calibri"/>
      <w:color w:val="auto"/>
      <w:sz w:val="22"/>
    </w:rPr>
  </w:style>
  <w:style w:type="paragraph" w:customStyle="1" w:styleId="font-null">
    <w:name w:val="font-null"/>
    <w:basedOn w:val="Normal"/>
    <w:uiPriority w:val="99"/>
    <w:qFormat/>
    <w:rsid w:val="00BD3BB9"/>
    <w:pPr>
      <w:spacing w:before="100" w:beforeAutospacing="1" w:after="100" w:afterAutospacing="1"/>
    </w:pPr>
    <w:rPr>
      <w:rFonts w:eastAsia="Times New Roman"/>
      <w:sz w:val="24"/>
    </w:rPr>
  </w:style>
  <w:style w:type="paragraph" w:customStyle="1" w:styleId="rteindent1">
    <w:name w:val="rteindent1"/>
    <w:basedOn w:val="Normal"/>
    <w:uiPriority w:val="99"/>
    <w:qFormat/>
    <w:rsid w:val="00BD3BB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D3BB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D3BB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D3BB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D3BB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D3BB9"/>
    <w:pPr>
      <w:spacing w:before="100" w:beforeAutospacing="1" w:after="100" w:afterAutospacing="1"/>
    </w:pPr>
    <w:rPr>
      <w:rFonts w:eastAsia="Times New Roman"/>
      <w:sz w:val="24"/>
    </w:rPr>
  </w:style>
  <w:style w:type="paragraph" w:customStyle="1" w:styleId="class">
    <w:name w:val="class"/>
    <w:basedOn w:val="Normal"/>
    <w:uiPriority w:val="99"/>
    <w:qFormat/>
    <w:rsid w:val="00BD3BB9"/>
    <w:pPr>
      <w:spacing w:before="100" w:beforeAutospacing="1" w:after="100" w:afterAutospacing="1"/>
    </w:pPr>
    <w:rPr>
      <w:rFonts w:eastAsia="Times New Roman"/>
      <w:sz w:val="24"/>
    </w:rPr>
  </w:style>
  <w:style w:type="character" w:customStyle="1" w:styleId="blocktitleChar0">
    <w:name w:val="block title Char"/>
    <w:link w:val="blocktitle0"/>
    <w:locked/>
    <w:rsid w:val="00BD3BB9"/>
    <w:rPr>
      <w:rFonts w:ascii="Calibri" w:eastAsia="Calibri" w:hAnsi="Calibri"/>
      <w:b/>
      <w:caps/>
      <w:sz w:val="28"/>
      <w:szCs w:val="28"/>
      <w:lang w:val="es-ES"/>
    </w:rPr>
  </w:style>
  <w:style w:type="paragraph" w:customStyle="1" w:styleId="Pa6">
    <w:name w:val="Pa6"/>
    <w:basedOn w:val="Normal"/>
    <w:next w:val="Normal"/>
    <w:uiPriority w:val="99"/>
    <w:qFormat/>
    <w:rsid w:val="00BD3BB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D3BB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D3BB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D3BB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D3BB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D3BB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D3BB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D3BB9"/>
    <w:pPr>
      <w:spacing w:after="160" w:line="259" w:lineRule="auto"/>
    </w:pPr>
    <w:rPr>
      <w:rFonts w:ascii="Georgia" w:eastAsia="SimSun" w:hAnsi="Georgia"/>
      <w:b/>
      <w:bCs/>
      <w:lang w:val="en-US"/>
    </w:rPr>
  </w:style>
  <w:style w:type="paragraph" w:customStyle="1" w:styleId="summary">
    <w:name w:val="summary"/>
    <w:basedOn w:val="Normal"/>
    <w:uiPriority w:val="99"/>
    <w:qFormat/>
    <w:rsid w:val="00BD3BB9"/>
    <w:pPr>
      <w:spacing w:before="100" w:beforeAutospacing="1" w:after="100" w:afterAutospacing="1"/>
    </w:pPr>
    <w:rPr>
      <w:rFonts w:eastAsia="Times New Roman"/>
      <w:sz w:val="24"/>
    </w:rPr>
  </w:style>
  <w:style w:type="paragraph" w:customStyle="1" w:styleId="Caption2">
    <w:name w:val="Caption2"/>
    <w:basedOn w:val="Normal"/>
    <w:uiPriority w:val="99"/>
    <w:qFormat/>
    <w:rsid w:val="00BD3BB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D3BB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D3BB9"/>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BD3BB9"/>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BD3BB9"/>
    <w:pPr>
      <w:ind w:left="288"/>
    </w:pPr>
    <w:rPr>
      <w:rFonts w:eastAsia="Times New Roman"/>
      <w:sz w:val="16"/>
    </w:rPr>
  </w:style>
  <w:style w:type="paragraph" w:customStyle="1" w:styleId="AAAcard">
    <w:name w:val="AAAcard"/>
    <w:basedOn w:val="Normal"/>
    <w:uiPriority w:val="99"/>
    <w:qFormat/>
    <w:rsid w:val="00BD3BB9"/>
    <w:pPr>
      <w:ind w:left="288" w:right="288"/>
    </w:pPr>
    <w:rPr>
      <w:rFonts w:eastAsia="Times New Roman"/>
    </w:rPr>
  </w:style>
  <w:style w:type="paragraph" w:customStyle="1" w:styleId="Caption3">
    <w:name w:val="Caption3"/>
    <w:basedOn w:val="Normal"/>
    <w:uiPriority w:val="99"/>
    <w:qFormat/>
    <w:rsid w:val="00BD3BB9"/>
    <w:pPr>
      <w:spacing w:before="100" w:beforeAutospacing="1" w:after="100" w:afterAutospacing="1"/>
    </w:pPr>
    <w:rPr>
      <w:rFonts w:eastAsia="Times New Roman"/>
      <w:sz w:val="24"/>
    </w:rPr>
  </w:style>
  <w:style w:type="paragraph" w:customStyle="1" w:styleId="body-12-5">
    <w:name w:val="body-12-5"/>
    <w:basedOn w:val="Normal"/>
    <w:uiPriority w:val="99"/>
    <w:qFormat/>
    <w:rsid w:val="00BD3BB9"/>
    <w:pPr>
      <w:spacing w:before="100" w:beforeAutospacing="1" w:after="100" w:afterAutospacing="1"/>
    </w:pPr>
    <w:rPr>
      <w:rFonts w:eastAsia="Times New Roman"/>
      <w:sz w:val="24"/>
    </w:rPr>
  </w:style>
  <w:style w:type="paragraph" w:customStyle="1" w:styleId="infuse">
    <w:name w:val="infuse"/>
    <w:basedOn w:val="Normal"/>
    <w:uiPriority w:val="99"/>
    <w:qFormat/>
    <w:rsid w:val="00BD3BB9"/>
    <w:pPr>
      <w:spacing w:before="100" w:beforeAutospacing="1" w:after="100" w:afterAutospacing="1"/>
    </w:pPr>
    <w:rPr>
      <w:rFonts w:eastAsia="Times New Roman"/>
      <w:sz w:val="24"/>
    </w:rPr>
  </w:style>
  <w:style w:type="paragraph" w:customStyle="1" w:styleId="fontreg">
    <w:name w:val="font_reg"/>
    <w:basedOn w:val="Normal"/>
    <w:uiPriority w:val="99"/>
    <w:qFormat/>
    <w:rsid w:val="00BD3BB9"/>
    <w:pPr>
      <w:spacing w:before="100" w:beforeAutospacing="1" w:after="100" w:afterAutospacing="1"/>
    </w:pPr>
    <w:rPr>
      <w:rFonts w:eastAsia="Times New Roman"/>
      <w:sz w:val="24"/>
    </w:rPr>
  </w:style>
  <w:style w:type="paragraph" w:customStyle="1" w:styleId="CITEF3">
    <w:name w:val="CITE F3"/>
    <w:uiPriority w:val="99"/>
    <w:qFormat/>
    <w:rsid w:val="00BD3BB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D3BB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D3BB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D3BB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D3BB9"/>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BD3BB9"/>
    <w:pPr>
      <w:ind w:left="144"/>
    </w:pPr>
    <w:rPr>
      <w:rFonts w:ascii="Cambria" w:eastAsia="Calibri" w:hAnsi="Cambria"/>
      <w:sz w:val="24"/>
    </w:rPr>
  </w:style>
  <w:style w:type="paragraph" w:customStyle="1" w:styleId="FreeFormA">
    <w:name w:val="Free Form A"/>
    <w:autoRedefine/>
    <w:uiPriority w:val="99"/>
    <w:qFormat/>
    <w:rsid w:val="00BD3BB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D3BB9"/>
    <w:pPr>
      <w:spacing w:before="100" w:beforeAutospacing="1" w:after="100" w:afterAutospacing="1"/>
    </w:pPr>
    <w:rPr>
      <w:rFonts w:eastAsia="Times New Roman"/>
      <w:sz w:val="24"/>
    </w:rPr>
  </w:style>
  <w:style w:type="paragraph" w:customStyle="1" w:styleId="subheader">
    <w:name w:val="subheader"/>
    <w:basedOn w:val="Normal"/>
    <w:uiPriority w:val="99"/>
    <w:qFormat/>
    <w:rsid w:val="00BD3BB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D3BB9"/>
    <w:pPr>
      <w:spacing w:before="100" w:beforeAutospacing="1" w:after="100" w:afterAutospacing="1"/>
    </w:pPr>
    <w:rPr>
      <w:rFonts w:eastAsia="Times New Roman"/>
      <w:sz w:val="24"/>
    </w:rPr>
  </w:style>
  <w:style w:type="paragraph" w:customStyle="1" w:styleId="more">
    <w:name w:val="more"/>
    <w:basedOn w:val="Normal"/>
    <w:uiPriority w:val="99"/>
    <w:qFormat/>
    <w:rsid w:val="00BD3BB9"/>
    <w:pPr>
      <w:spacing w:before="100" w:beforeAutospacing="1" w:after="100" w:afterAutospacing="1"/>
    </w:pPr>
    <w:rPr>
      <w:rFonts w:eastAsia="Times New Roman"/>
      <w:sz w:val="24"/>
    </w:rPr>
  </w:style>
  <w:style w:type="paragraph" w:customStyle="1" w:styleId="story">
    <w:name w:val="story"/>
    <w:basedOn w:val="Normal"/>
    <w:uiPriority w:val="99"/>
    <w:qFormat/>
    <w:rsid w:val="00BD3BB9"/>
    <w:pPr>
      <w:spacing w:before="100" w:beforeAutospacing="1" w:after="100" w:afterAutospacing="1"/>
    </w:pPr>
    <w:rPr>
      <w:rFonts w:eastAsia="Times New Roman"/>
      <w:sz w:val="24"/>
    </w:rPr>
  </w:style>
  <w:style w:type="paragraph" w:customStyle="1" w:styleId="H1numbered">
    <w:name w:val="H1 numbered"/>
    <w:basedOn w:val="Normal"/>
    <w:uiPriority w:val="99"/>
    <w:qFormat/>
    <w:rsid w:val="00BD3BB9"/>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D3BB9"/>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D3BB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D3BB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D3BB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D3BB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D3BB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D3BB9"/>
    <w:pPr>
      <w:widowControl w:val="0"/>
      <w:spacing w:after="63"/>
    </w:pPr>
    <w:rPr>
      <w:rFonts w:ascii="Arial" w:hAnsi="Arial"/>
      <w:color w:val="auto"/>
    </w:rPr>
  </w:style>
  <w:style w:type="paragraph" w:customStyle="1" w:styleId="CM35">
    <w:name w:val="CM35"/>
    <w:basedOn w:val="Default"/>
    <w:next w:val="Default"/>
    <w:uiPriority w:val="99"/>
    <w:qFormat/>
    <w:rsid w:val="00BD3BB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D3BB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D3BB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D3BB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D3BB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D3BB9"/>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BD3BB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D3BB9"/>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BD3BB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D3BB9"/>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D3BB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D3BB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D3BB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D3BB9"/>
    <w:rPr>
      <w:rFonts w:ascii="Georgia" w:hAnsi="Georgia"/>
      <w:sz w:val="24"/>
      <w:lang w:val="x-none" w:eastAsia="x-none"/>
    </w:rPr>
  </w:style>
  <w:style w:type="character" w:customStyle="1" w:styleId="NormalFontChar">
    <w:name w:val="Normal Font Char"/>
    <w:link w:val="NormalFont"/>
    <w:locked/>
    <w:rsid w:val="00BD3BB9"/>
    <w:rPr>
      <w:rFonts w:ascii="Times New Roman" w:eastAsia="Times New Roman" w:hAnsi="Times New Roman" w:cs="Times New Roman"/>
      <w:sz w:val="20"/>
      <w:szCs w:val="20"/>
    </w:rPr>
  </w:style>
  <w:style w:type="paragraph" w:customStyle="1" w:styleId="NormalFont">
    <w:name w:val="Normal Font"/>
    <w:link w:val="NormalFontChar"/>
    <w:qFormat/>
    <w:rsid w:val="00BD3BB9"/>
    <w:rPr>
      <w:rFonts w:ascii="Times New Roman" w:eastAsia="Times New Roman" w:hAnsi="Times New Roman" w:cs="Times New Roman"/>
      <w:sz w:val="20"/>
      <w:szCs w:val="20"/>
    </w:rPr>
  </w:style>
  <w:style w:type="paragraph" w:customStyle="1" w:styleId="StyleSmall11pt">
    <w:name w:val="Style Small + 11 pt"/>
    <w:uiPriority w:val="99"/>
    <w:qFormat/>
    <w:rsid w:val="00BD3BB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D3BB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D3BB9"/>
    <w:rPr>
      <w:u w:val="single"/>
      <w:lang w:val="x-none" w:eastAsia="x-none"/>
    </w:rPr>
  </w:style>
  <w:style w:type="character" w:customStyle="1" w:styleId="StyleNormalFont11ptBoldUnderlineChar">
    <w:name w:val="Style Normal Font + 11 pt Bold Underline Char"/>
    <w:link w:val="StyleNormalFont11ptBoldUnderline"/>
    <w:locked/>
    <w:rsid w:val="00BD3BB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D3BB9"/>
    <w:rPr>
      <w:b/>
      <w:bCs/>
      <w:u w:val="single"/>
      <w:lang w:val="x-none" w:eastAsia="x-none"/>
    </w:rPr>
  </w:style>
  <w:style w:type="paragraph" w:customStyle="1" w:styleId="Smallfont0">
    <w:name w:val="Smallfont"/>
    <w:basedOn w:val="Normal"/>
    <w:uiPriority w:val="99"/>
    <w:qFormat/>
    <w:rsid w:val="00BD3BB9"/>
    <w:rPr>
      <w:rFonts w:eastAsia="Times New Roman"/>
      <w:sz w:val="15"/>
    </w:rPr>
  </w:style>
  <w:style w:type="paragraph" w:customStyle="1" w:styleId="formatvorlage2">
    <w:name w:val="formatvorlage2"/>
    <w:basedOn w:val="Normal"/>
    <w:uiPriority w:val="99"/>
    <w:qFormat/>
    <w:rsid w:val="00BD3BB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D3BB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D3BB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D3BB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D3BB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D3BB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D3BB9"/>
    <w:pPr>
      <w:ind w:left="144"/>
    </w:pPr>
    <w:rPr>
      <w:rFonts w:ascii="Georgia" w:eastAsia="Times New Roman" w:hAnsi="Georgia"/>
      <w:sz w:val="24"/>
      <w:lang w:val="x-none" w:eastAsia="x-none"/>
    </w:rPr>
  </w:style>
  <w:style w:type="paragraph" w:customStyle="1" w:styleId="deck">
    <w:name w:val="deck"/>
    <w:basedOn w:val="Normal"/>
    <w:uiPriority w:val="99"/>
    <w:qFormat/>
    <w:rsid w:val="00BD3BB9"/>
    <w:pPr>
      <w:spacing w:before="100" w:beforeAutospacing="1" w:after="100" w:afterAutospacing="1"/>
    </w:pPr>
    <w:rPr>
      <w:rFonts w:eastAsia="Times New Roman"/>
      <w:sz w:val="24"/>
    </w:rPr>
  </w:style>
  <w:style w:type="paragraph" w:customStyle="1" w:styleId="i1">
    <w:name w:val="i1"/>
    <w:basedOn w:val="Normal"/>
    <w:uiPriority w:val="99"/>
    <w:qFormat/>
    <w:rsid w:val="00BD3BB9"/>
    <w:pPr>
      <w:spacing w:before="100" w:beforeAutospacing="1" w:after="100" w:afterAutospacing="1"/>
    </w:pPr>
    <w:rPr>
      <w:rFonts w:eastAsia="Times New Roman"/>
      <w:sz w:val="24"/>
    </w:rPr>
  </w:style>
  <w:style w:type="paragraph" w:customStyle="1" w:styleId="question">
    <w:name w:val="question"/>
    <w:basedOn w:val="Normal"/>
    <w:uiPriority w:val="99"/>
    <w:qFormat/>
    <w:rsid w:val="00BD3BB9"/>
    <w:pPr>
      <w:spacing w:before="100" w:beforeAutospacing="1" w:after="100" w:afterAutospacing="1"/>
    </w:pPr>
    <w:rPr>
      <w:rFonts w:eastAsia="Times New Roman"/>
      <w:sz w:val="24"/>
    </w:rPr>
  </w:style>
  <w:style w:type="paragraph" w:customStyle="1" w:styleId="bodycopy">
    <w:name w:val="bodycopy"/>
    <w:basedOn w:val="Normal"/>
    <w:uiPriority w:val="99"/>
    <w:qFormat/>
    <w:rsid w:val="00BD3BB9"/>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BD3BB9"/>
    <w:rPr>
      <w:rFonts w:ascii="Arial" w:eastAsia="Calibri" w:hAnsi="Arial"/>
    </w:rPr>
  </w:style>
  <w:style w:type="paragraph" w:customStyle="1" w:styleId="NoteLevel22">
    <w:name w:val="Note Level 22"/>
    <w:basedOn w:val="card"/>
    <w:next w:val="Normal"/>
    <w:uiPriority w:val="99"/>
    <w:qFormat/>
    <w:rsid w:val="00BD3BB9"/>
    <w:pPr>
      <w:keepNext/>
    </w:pPr>
    <w:rPr>
      <w:rFonts w:ascii="Georgia" w:eastAsia="MS Gothic" w:hAnsi="Georgia"/>
      <w:bCs/>
      <w:szCs w:val="20"/>
    </w:rPr>
  </w:style>
  <w:style w:type="paragraph" w:customStyle="1" w:styleId="wp-caption-text">
    <w:name w:val="wp-caption-text"/>
    <w:basedOn w:val="Normal"/>
    <w:uiPriority w:val="99"/>
    <w:qFormat/>
    <w:rsid w:val="00BD3BB9"/>
    <w:pPr>
      <w:spacing w:before="100" w:beforeAutospacing="1" w:after="100" w:afterAutospacing="1"/>
    </w:pPr>
    <w:rPr>
      <w:rFonts w:eastAsia="Times New Roman"/>
      <w:sz w:val="24"/>
    </w:rPr>
  </w:style>
  <w:style w:type="paragraph" w:customStyle="1" w:styleId="svarticle">
    <w:name w:val="svarticle"/>
    <w:basedOn w:val="Normal"/>
    <w:uiPriority w:val="99"/>
    <w:qFormat/>
    <w:rsid w:val="00BD3BB9"/>
    <w:pPr>
      <w:spacing w:before="100" w:beforeAutospacing="1" w:after="100" w:afterAutospacing="1"/>
    </w:pPr>
    <w:rPr>
      <w:rFonts w:eastAsia="Times New Roman"/>
      <w:sz w:val="24"/>
    </w:rPr>
  </w:style>
  <w:style w:type="paragraph" w:customStyle="1" w:styleId="canvas-atom">
    <w:name w:val="canvas-atom"/>
    <w:basedOn w:val="Normal"/>
    <w:uiPriority w:val="99"/>
    <w:qFormat/>
    <w:rsid w:val="00BD3BB9"/>
    <w:pPr>
      <w:spacing w:before="100" w:beforeAutospacing="1" w:after="100" w:afterAutospacing="1"/>
    </w:pPr>
    <w:rPr>
      <w:sz w:val="24"/>
    </w:rPr>
  </w:style>
  <w:style w:type="paragraph" w:customStyle="1" w:styleId="tweet-text">
    <w:name w:val="tweet-text"/>
    <w:basedOn w:val="Normal"/>
    <w:uiPriority w:val="99"/>
    <w:qFormat/>
    <w:rsid w:val="00BD3BB9"/>
    <w:pPr>
      <w:spacing w:before="100" w:beforeAutospacing="1" w:after="100" w:afterAutospacing="1"/>
    </w:pPr>
  </w:style>
  <w:style w:type="paragraph" w:customStyle="1" w:styleId="description">
    <w:name w:val="description"/>
    <w:basedOn w:val="Normal"/>
    <w:uiPriority w:val="99"/>
    <w:qFormat/>
    <w:rsid w:val="00BD3BB9"/>
    <w:pPr>
      <w:spacing w:before="100" w:beforeAutospacing="1" w:after="100" w:afterAutospacing="1"/>
    </w:pPr>
  </w:style>
  <w:style w:type="paragraph" w:customStyle="1" w:styleId="graf">
    <w:name w:val="graf"/>
    <w:basedOn w:val="Normal"/>
    <w:uiPriority w:val="99"/>
    <w:qFormat/>
    <w:rsid w:val="00BD3BB9"/>
    <w:pPr>
      <w:spacing w:before="100" w:beforeAutospacing="1" w:after="100" w:afterAutospacing="1"/>
    </w:pPr>
  </w:style>
  <w:style w:type="paragraph" w:customStyle="1" w:styleId="column">
    <w:name w:val="column"/>
    <w:basedOn w:val="Normal"/>
    <w:uiPriority w:val="99"/>
    <w:qFormat/>
    <w:rsid w:val="00BD3BB9"/>
    <w:pPr>
      <w:spacing w:before="100" w:beforeAutospacing="1" w:after="100" w:afterAutospacing="1"/>
    </w:pPr>
  </w:style>
  <w:style w:type="paragraph" w:customStyle="1" w:styleId="recirc-container">
    <w:name w:val="recirc-container"/>
    <w:basedOn w:val="Normal"/>
    <w:uiPriority w:val="99"/>
    <w:qFormat/>
    <w:rsid w:val="00BD3BB9"/>
    <w:pPr>
      <w:spacing w:before="100" w:beforeAutospacing="1" w:after="100" w:afterAutospacing="1"/>
    </w:pPr>
    <w:rPr>
      <w:sz w:val="24"/>
    </w:rPr>
  </w:style>
  <w:style w:type="paragraph" w:customStyle="1" w:styleId="interstitial-link">
    <w:name w:val="interstitial-link"/>
    <w:basedOn w:val="Normal"/>
    <w:uiPriority w:val="99"/>
    <w:qFormat/>
    <w:rsid w:val="00BD3BB9"/>
    <w:pPr>
      <w:spacing w:before="100" w:beforeAutospacing="1" w:after="100" w:afterAutospacing="1"/>
    </w:pPr>
    <w:rPr>
      <w:sz w:val="24"/>
    </w:rPr>
  </w:style>
  <w:style w:type="paragraph" w:customStyle="1" w:styleId="see-also">
    <w:name w:val="see-also"/>
    <w:basedOn w:val="Normal"/>
    <w:uiPriority w:val="99"/>
    <w:qFormat/>
    <w:rsid w:val="00BD3BB9"/>
    <w:pPr>
      <w:spacing w:before="100" w:beforeAutospacing="1" w:after="100" w:afterAutospacing="1"/>
    </w:pPr>
    <w:rPr>
      <w:sz w:val="24"/>
    </w:rPr>
  </w:style>
  <w:style w:type="character" w:styleId="SubtleEmphasis">
    <w:name w:val="Subtle Emphasis"/>
    <w:uiPriority w:val="19"/>
    <w:qFormat/>
    <w:rsid w:val="00BD3BB9"/>
    <w:rPr>
      <w:rFonts w:ascii="Georgia" w:hAnsi="Georgia" w:hint="default"/>
      <w:i/>
      <w:iCs/>
      <w:color w:val="808080"/>
    </w:rPr>
  </w:style>
  <w:style w:type="character" w:customStyle="1" w:styleId="cardchar00">
    <w:name w:val="cardchar0"/>
    <w:basedOn w:val="DefaultParagraphFont"/>
    <w:rsid w:val="00BD3BB9"/>
  </w:style>
  <w:style w:type="character" w:customStyle="1" w:styleId="UnderlineNon-bold">
    <w:name w:val="Underline Non - bold"/>
    <w:rsid w:val="00BD3BB9"/>
    <w:rPr>
      <w:rFonts w:ascii="Times New Roman" w:hAnsi="Times New Roman" w:cs="Times New Roman" w:hint="default"/>
      <w:iCs/>
      <w:sz w:val="22"/>
      <w:u w:val="single"/>
    </w:rPr>
  </w:style>
  <w:style w:type="character" w:customStyle="1" w:styleId="Heading5Char2">
    <w:name w:val="Heading 5 Char2"/>
    <w:rsid w:val="00BD3BB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D3BB9"/>
    <w:rPr>
      <w:rFonts w:ascii="Arial" w:hAnsi="Arial" w:cs="Arial"/>
      <w:vanish/>
      <w:sz w:val="16"/>
      <w:szCs w:val="16"/>
    </w:rPr>
  </w:style>
  <w:style w:type="paragraph" w:styleId="z-TopofForm">
    <w:name w:val="HTML Top of Form"/>
    <w:basedOn w:val="Normal"/>
    <w:next w:val="Normal"/>
    <w:link w:val="z-TopofFormChar"/>
    <w:hidden/>
    <w:uiPriority w:val="99"/>
    <w:unhideWhenUsed/>
    <w:rsid w:val="00BD3BB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D3BB9"/>
    <w:rPr>
      <w:rFonts w:ascii="Arial" w:hAnsi="Arial" w:cs="Arial"/>
      <w:vanish/>
      <w:sz w:val="16"/>
      <w:szCs w:val="16"/>
    </w:rPr>
  </w:style>
  <w:style w:type="character" w:customStyle="1" w:styleId="z-BottomofFormChar">
    <w:name w:val="z-Bottom of Form Char"/>
    <w:basedOn w:val="DefaultParagraphFont"/>
    <w:link w:val="z-BottomofForm"/>
    <w:uiPriority w:val="99"/>
    <w:rsid w:val="00BD3BB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D3BB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BD3BB9"/>
    <w:rPr>
      <w:rFonts w:ascii="Arial" w:hAnsi="Arial" w:cs="Arial"/>
      <w:vanish/>
      <w:sz w:val="16"/>
      <w:szCs w:val="16"/>
    </w:rPr>
  </w:style>
  <w:style w:type="character" w:customStyle="1" w:styleId="authordate1">
    <w:name w:val="authordate"/>
    <w:rsid w:val="00BD3BB9"/>
  </w:style>
  <w:style w:type="character" w:customStyle="1" w:styleId="underline0">
    <w:name w:val="%underline"/>
    <w:qFormat/>
    <w:rsid w:val="00BD3BB9"/>
    <w:rPr>
      <w:rFonts w:ascii="Times New Roman" w:hAnsi="Times New Roman" w:cs="Times New Roman" w:hint="default"/>
      <w:strike w:val="0"/>
      <w:dstrike w:val="0"/>
      <w:sz w:val="16"/>
      <w:u w:val="none"/>
      <w:effect w:val="none"/>
    </w:rPr>
  </w:style>
  <w:style w:type="character" w:customStyle="1" w:styleId="AUNDERLINE0">
    <w:name w:val="AUNDERLINE"/>
    <w:qFormat/>
    <w:rsid w:val="00BD3BB9"/>
    <w:rPr>
      <w:rFonts w:ascii="Times New Roman" w:hAnsi="Times New Roman" w:cs="Times New Roman" w:hint="default"/>
      <w:sz w:val="20"/>
      <w:u w:val="single"/>
    </w:rPr>
  </w:style>
  <w:style w:type="character" w:customStyle="1" w:styleId="UnderlinedCharChar">
    <w:name w:val="Underlined Char Char"/>
    <w:rsid w:val="00BD3BB9"/>
    <w:rPr>
      <w:rFonts w:ascii="Garamond" w:hAnsi="Garamond" w:hint="default"/>
      <w:szCs w:val="28"/>
      <w:u w:val="single"/>
      <w:lang w:val="en-US" w:eastAsia="en-US" w:bidi="ar-SA"/>
    </w:rPr>
  </w:style>
  <w:style w:type="character" w:customStyle="1" w:styleId="slug-doi">
    <w:name w:val="slug-doi"/>
    <w:basedOn w:val="DefaultParagraphFont"/>
    <w:rsid w:val="00BD3BB9"/>
  </w:style>
  <w:style w:type="character" w:customStyle="1" w:styleId="af">
    <w:name w:val="af"/>
    <w:basedOn w:val="DefaultParagraphFont"/>
    <w:rsid w:val="00BD3BB9"/>
  </w:style>
  <w:style w:type="character" w:customStyle="1" w:styleId="ab">
    <w:name w:val="ab"/>
    <w:basedOn w:val="DefaultParagraphFont"/>
    <w:rsid w:val="00BD3BB9"/>
  </w:style>
  <w:style w:type="character" w:customStyle="1" w:styleId="em">
    <w:name w:val="em"/>
    <w:basedOn w:val="DefaultParagraphFont"/>
    <w:rsid w:val="00BD3BB9"/>
  </w:style>
  <w:style w:type="character" w:customStyle="1" w:styleId="au">
    <w:name w:val="au"/>
    <w:basedOn w:val="DefaultParagraphFont"/>
    <w:rsid w:val="00BD3BB9"/>
  </w:style>
  <w:style w:type="character" w:customStyle="1" w:styleId="ti">
    <w:name w:val="ti"/>
    <w:basedOn w:val="DefaultParagraphFont"/>
    <w:rsid w:val="00BD3BB9"/>
  </w:style>
  <w:style w:type="character" w:customStyle="1" w:styleId="subheadblue">
    <w:name w:val="subhead_blue"/>
    <w:basedOn w:val="DefaultParagraphFont"/>
    <w:rsid w:val="00BD3BB9"/>
  </w:style>
  <w:style w:type="character" w:customStyle="1" w:styleId="affiliation">
    <w:name w:val="affiliation"/>
    <w:basedOn w:val="DefaultParagraphFont"/>
    <w:rsid w:val="00BD3BB9"/>
  </w:style>
  <w:style w:type="character" w:customStyle="1" w:styleId="slug-doi-wrapper">
    <w:name w:val="slug-doi-wrapper"/>
    <w:basedOn w:val="DefaultParagraphFont"/>
    <w:rsid w:val="00BD3BB9"/>
  </w:style>
  <w:style w:type="character" w:customStyle="1" w:styleId="slug-metadata-noteahead-of-print">
    <w:name w:val="slug-metadata-note ahead-of-print"/>
    <w:basedOn w:val="DefaultParagraphFont"/>
    <w:rsid w:val="00BD3BB9"/>
  </w:style>
  <w:style w:type="character" w:customStyle="1" w:styleId="slug-ahead-of-print-date">
    <w:name w:val="slug-ahead-of-print-date"/>
    <w:basedOn w:val="DefaultParagraphFont"/>
    <w:rsid w:val="00BD3BB9"/>
  </w:style>
  <w:style w:type="character" w:customStyle="1" w:styleId="medium-bold">
    <w:name w:val="medium-bold"/>
    <w:basedOn w:val="DefaultParagraphFont"/>
    <w:rsid w:val="00BD3BB9"/>
  </w:style>
  <w:style w:type="character" w:customStyle="1" w:styleId="updated-short-citation">
    <w:name w:val="updated-short-citation"/>
    <w:basedOn w:val="DefaultParagraphFont"/>
    <w:rsid w:val="00BD3BB9"/>
  </w:style>
  <w:style w:type="character" w:customStyle="1" w:styleId="goohl0">
    <w:name w:val="goohl0"/>
    <w:basedOn w:val="DefaultParagraphFont"/>
    <w:rsid w:val="00BD3BB9"/>
  </w:style>
  <w:style w:type="character" w:customStyle="1" w:styleId="CharChar6">
    <w:name w:val="Char Char6"/>
    <w:rsid w:val="00BD3BB9"/>
    <w:rPr>
      <w:rFonts w:ascii="Arial" w:hAnsi="Arial" w:cs="Arial" w:hint="default"/>
      <w:bCs/>
      <w:sz w:val="16"/>
      <w:szCs w:val="26"/>
      <w:lang w:val="en-US" w:eastAsia="en-US" w:bidi="ar-SA"/>
    </w:rPr>
  </w:style>
  <w:style w:type="character" w:customStyle="1" w:styleId="TagCharChar1">
    <w:name w:val="Tag Char Char1"/>
    <w:rsid w:val="00BD3BB9"/>
    <w:rPr>
      <w:b/>
      <w:bCs w:val="0"/>
      <w:sz w:val="24"/>
      <w:szCs w:val="24"/>
      <w:lang w:val="en-US" w:eastAsia="en-US" w:bidi="ar-SA"/>
    </w:rPr>
  </w:style>
  <w:style w:type="character" w:customStyle="1" w:styleId="12TimesNewRoman">
    <w:name w:val="12 Times New Roman"/>
    <w:rsid w:val="00BD3BB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D3BB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D3BB9"/>
    <w:rPr>
      <w:rFonts w:ascii="Times New Roman" w:hAnsi="Times New Roman" w:cs="Times New Roman" w:hint="default"/>
      <w:strike w:val="0"/>
      <w:dstrike w:val="0"/>
      <w:sz w:val="14"/>
      <w:u w:val="none"/>
      <w:effect w:val="none"/>
    </w:rPr>
  </w:style>
  <w:style w:type="character" w:customStyle="1" w:styleId="F8-UnderlineBold">
    <w:name w:val="F8 - Underline/Bold"/>
    <w:rsid w:val="00BD3BB9"/>
    <w:rPr>
      <w:rFonts w:ascii="Times New Roman" w:hAnsi="Times New Roman" w:cs="Times New Roman" w:hint="default"/>
      <w:b/>
      <w:bCs w:val="0"/>
      <w:sz w:val="20"/>
      <w:u w:val="single"/>
    </w:rPr>
  </w:style>
  <w:style w:type="character" w:customStyle="1" w:styleId="F7-SmallFont">
    <w:name w:val="F7 - Small Font"/>
    <w:rsid w:val="00BD3BB9"/>
    <w:rPr>
      <w:rFonts w:ascii="Times New Roman" w:hAnsi="Times New Roman" w:cs="Times New Roman" w:hint="default"/>
      <w:sz w:val="14"/>
    </w:rPr>
  </w:style>
  <w:style w:type="character" w:customStyle="1" w:styleId="Brief-Bold">
    <w:name w:val="Brief - Bold"/>
    <w:rsid w:val="00BD3BB9"/>
    <w:rPr>
      <w:rFonts w:ascii="Times New Roman" w:hAnsi="Times New Roman" w:cs="Times New Roman" w:hint="default"/>
      <w:b/>
      <w:bCs w:val="0"/>
    </w:rPr>
  </w:style>
  <w:style w:type="character" w:customStyle="1" w:styleId="Card-Underline">
    <w:name w:val="Card - Underline"/>
    <w:rsid w:val="00BD3BB9"/>
    <w:rPr>
      <w:rFonts w:ascii="Times New Roman" w:hAnsi="Times New Roman" w:cs="Times New Roman" w:hint="default"/>
      <w:u w:val="single"/>
    </w:rPr>
  </w:style>
  <w:style w:type="character" w:customStyle="1" w:styleId="beriefunderline">
    <w:name w:val="berief = underline"/>
    <w:rsid w:val="00BD3BB9"/>
    <w:rPr>
      <w:rFonts w:ascii="Times New Roman" w:eastAsia="Times New Roman" w:hAnsi="Times New Roman" w:cs="Times New Roman" w:hint="default"/>
      <w:sz w:val="20"/>
      <w:u w:val="single"/>
    </w:rPr>
  </w:style>
  <w:style w:type="character" w:customStyle="1" w:styleId="BoldText10pt">
    <w:name w:val="Bold Text 10 pt"/>
    <w:rsid w:val="00BD3BB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D3BB9"/>
  </w:style>
  <w:style w:type="character" w:customStyle="1" w:styleId="SC4208902">
    <w:name w:val="SC.4.208902"/>
    <w:rsid w:val="00BD3BB9"/>
    <w:rPr>
      <w:rFonts w:ascii="Century" w:hAnsi="Century" w:cs="Century" w:hint="default"/>
      <w:color w:val="000000"/>
      <w:sz w:val="22"/>
      <w:szCs w:val="22"/>
    </w:rPr>
  </w:style>
  <w:style w:type="character" w:customStyle="1" w:styleId="SC4208915">
    <w:name w:val="SC.4.208915"/>
    <w:rsid w:val="00BD3BB9"/>
    <w:rPr>
      <w:rFonts w:ascii="Century" w:hAnsi="Century" w:cs="Century" w:hint="default"/>
      <w:color w:val="000000"/>
      <w:sz w:val="13"/>
      <w:szCs w:val="13"/>
    </w:rPr>
  </w:style>
  <w:style w:type="character" w:customStyle="1" w:styleId="SC273764">
    <w:name w:val="SC.2.73764"/>
    <w:rsid w:val="00BD3BB9"/>
    <w:rPr>
      <w:rFonts w:ascii="Century" w:hAnsi="Century" w:cs="Century" w:hint="default"/>
      <w:color w:val="000000"/>
      <w:sz w:val="72"/>
      <w:szCs w:val="72"/>
    </w:rPr>
  </w:style>
  <w:style w:type="character" w:customStyle="1" w:styleId="SC273779">
    <w:name w:val="SC.2.73779"/>
    <w:rsid w:val="00BD3BB9"/>
    <w:rPr>
      <w:rFonts w:ascii="Century" w:hAnsi="Century" w:cs="Century" w:hint="default"/>
      <w:color w:val="000000"/>
      <w:sz w:val="40"/>
      <w:szCs w:val="40"/>
    </w:rPr>
  </w:style>
  <w:style w:type="character" w:customStyle="1" w:styleId="SC273763">
    <w:name w:val="SC.2.73763"/>
    <w:rsid w:val="00BD3BB9"/>
    <w:rPr>
      <w:rFonts w:ascii="Century" w:hAnsi="Century" w:cs="Century" w:hint="default"/>
      <w:b/>
      <w:bCs/>
      <w:color w:val="000000"/>
    </w:rPr>
  </w:style>
  <w:style w:type="character" w:customStyle="1" w:styleId="SC4208910">
    <w:name w:val="SC.4.208910"/>
    <w:rsid w:val="00BD3BB9"/>
    <w:rPr>
      <w:rFonts w:ascii="Century" w:hAnsi="Century" w:cs="Century" w:hint="default"/>
      <w:color w:val="000000"/>
      <w:sz w:val="28"/>
      <w:szCs w:val="28"/>
    </w:rPr>
  </w:style>
  <w:style w:type="character" w:customStyle="1" w:styleId="SC4208911">
    <w:name w:val="SC.4.208911"/>
    <w:rsid w:val="00BD3BB9"/>
    <w:rPr>
      <w:rFonts w:ascii="Century" w:hAnsi="Century" w:cs="Century" w:hint="default"/>
      <w:color w:val="000000"/>
    </w:rPr>
  </w:style>
  <w:style w:type="character" w:customStyle="1" w:styleId="articlesubtitle">
    <w:name w:val="article_sub_title"/>
    <w:basedOn w:val="DefaultParagraphFont"/>
    <w:rsid w:val="00BD3BB9"/>
  </w:style>
  <w:style w:type="character" w:customStyle="1" w:styleId="newsdate2">
    <w:name w:val="news_date2"/>
    <w:basedOn w:val="DefaultParagraphFont"/>
    <w:rsid w:val="00BD3BB9"/>
  </w:style>
  <w:style w:type="character" w:customStyle="1" w:styleId="readarticleheader">
    <w:name w:val="readarticleheader"/>
    <w:basedOn w:val="DefaultParagraphFont"/>
    <w:rsid w:val="00BD3BB9"/>
  </w:style>
  <w:style w:type="character" w:customStyle="1" w:styleId="UnderlineChar20">
    <w:name w:val="Underline Char2"/>
    <w:rsid w:val="00BD3BB9"/>
    <w:rPr>
      <w:rFonts w:ascii="Trebuchet MS" w:hAnsi="Trebuchet MS" w:hint="default"/>
      <w:u w:val="thick"/>
      <w:lang w:val="en-US" w:eastAsia="zh-CN" w:bidi="ar-SA"/>
    </w:rPr>
  </w:style>
  <w:style w:type="character" w:customStyle="1" w:styleId="BoldUnderliningChar">
    <w:name w:val="Bold Underlining Char"/>
    <w:rsid w:val="00BD3BB9"/>
    <w:rPr>
      <w:rFonts w:ascii="Arial Narrow" w:eastAsia="Times New Roman" w:hAnsi="Arial Narrow" w:hint="default"/>
      <w:b/>
      <w:bCs w:val="0"/>
      <w:szCs w:val="24"/>
      <w:u w:val="single"/>
      <w:lang w:val="en-GB" w:eastAsia="en-US" w:bidi="ar-SA"/>
    </w:rPr>
  </w:style>
  <w:style w:type="character" w:customStyle="1" w:styleId="medium-normal1">
    <w:name w:val="medium-normal1"/>
    <w:rsid w:val="00BD3BB9"/>
    <w:rPr>
      <w:rFonts w:ascii="Arial" w:hAnsi="Arial" w:cs="Arial" w:hint="default"/>
      <w:b w:val="0"/>
      <w:bCs w:val="0"/>
      <w:i w:val="0"/>
      <w:iCs w:val="0"/>
      <w:sz w:val="20"/>
      <w:szCs w:val="20"/>
    </w:rPr>
  </w:style>
  <w:style w:type="character" w:customStyle="1" w:styleId="UnderlinedCardChar0">
    <w:name w:val="Underlined Card Char"/>
    <w:rsid w:val="00BD3BB9"/>
    <w:rPr>
      <w:rFonts w:ascii="Palatino Linotype" w:hAnsi="Palatino Linotype" w:hint="default"/>
      <w:u w:val="single"/>
      <w:lang w:val="en-US" w:eastAsia="en-US" w:bidi="ar-SA"/>
    </w:rPr>
  </w:style>
  <w:style w:type="character" w:customStyle="1" w:styleId="char">
    <w:name w:val="char"/>
    <w:basedOn w:val="DefaultParagraphFont"/>
    <w:rsid w:val="00BD3BB9"/>
  </w:style>
  <w:style w:type="character" w:customStyle="1" w:styleId="UnderlineCharCharCharCharCharChar">
    <w:name w:val="Underline Char Char Char Char Char Char"/>
    <w:rsid w:val="00BD3BB9"/>
    <w:rPr>
      <w:rFonts w:ascii="Arial Narrow" w:hAnsi="Arial Narrow" w:hint="default"/>
      <w:szCs w:val="24"/>
      <w:u w:val="single"/>
      <w:lang w:val="en-US" w:eastAsia="en-US" w:bidi="ar-SA"/>
    </w:rPr>
  </w:style>
  <w:style w:type="character" w:customStyle="1" w:styleId="klink">
    <w:name w:val="klink"/>
    <w:basedOn w:val="DefaultParagraphFont"/>
    <w:rsid w:val="00BD3BB9"/>
  </w:style>
  <w:style w:type="character" w:customStyle="1" w:styleId="date10">
    <w:name w:val="date1"/>
    <w:basedOn w:val="DefaultParagraphFont"/>
    <w:rsid w:val="00BD3BB9"/>
  </w:style>
  <w:style w:type="character" w:customStyle="1" w:styleId="bolding1">
    <w:name w:val="bolding1"/>
    <w:rsid w:val="00BD3BB9"/>
    <w:rPr>
      <w:b/>
      <w:bCs/>
    </w:rPr>
  </w:style>
  <w:style w:type="character" w:customStyle="1" w:styleId="bookoptions1">
    <w:name w:val="book_options1"/>
    <w:rsid w:val="00BD3BB9"/>
    <w:rPr>
      <w:b/>
      <w:bCs/>
      <w:color w:val="333366"/>
    </w:rPr>
  </w:style>
  <w:style w:type="character" w:customStyle="1" w:styleId="descriptionblock">
    <w:name w:val="description block"/>
    <w:basedOn w:val="DefaultParagraphFont"/>
    <w:rsid w:val="00BD3BB9"/>
  </w:style>
  <w:style w:type="character" w:customStyle="1" w:styleId="detailsboxblock">
    <w:name w:val="detailsbox block"/>
    <w:basedOn w:val="DefaultParagraphFont"/>
    <w:rsid w:val="00BD3BB9"/>
  </w:style>
  <w:style w:type="character" w:customStyle="1" w:styleId="Char3">
    <w:name w:val="Char3"/>
    <w:rsid w:val="00BD3BB9"/>
    <w:rPr>
      <w:rFonts w:ascii="Arial" w:hAnsi="Arial" w:cs="Arial" w:hint="default"/>
      <w:bCs/>
      <w:u w:val="thick"/>
      <w:lang w:val="en-US" w:eastAsia="en-US" w:bidi="ar-SA"/>
    </w:rPr>
  </w:style>
  <w:style w:type="character" w:customStyle="1" w:styleId="texto11">
    <w:name w:val="texto11"/>
    <w:rsid w:val="00BD3BB9"/>
    <w:rPr>
      <w:rFonts w:ascii="Arial" w:hAnsi="Arial" w:cs="Arial" w:hint="default"/>
      <w:b w:val="0"/>
      <w:bCs w:val="0"/>
      <w:i w:val="0"/>
      <w:iCs w:val="0"/>
      <w:caps w:val="0"/>
      <w:color w:val="000000"/>
      <w:sz w:val="26"/>
      <w:szCs w:val="26"/>
    </w:rPr>
  </w:style>
  <w:style w:type="character" w:customStyle="1" w:styleId="CardTagChar">
    <w:name w:val="Card Tag Char"/>
    <w:rsid w:val="00BD3BB9"/>
    <w:rPr>
      <w:rFonts w:ascii="Arial Narrow" w:hAnsi="Arial Narrow" w:hint="default"/>
      <w:b/>
      <w:bCs w:val="0"/>
      <w:sz w:val="24"/>
      <w:szCs w:val="24"/>
      <w:lang w:val="en-US" w:eastAsia="en-US" w:bidi="ar-SA"/>
    </w:rPr>
  </w:style>
  <w:style w:type="character" w:customStyle="1" w:styleId="DebateCiteCharCharChar">
    <w:name w:val="Debate Cite Char Char Char"/>
    <w:rsid w:val="00BD3BB9"/>
    <w:rPr>
      <w:b/>
      <w:bCs w:val="0"/>
      <w:sz w:val="32"/>
      <w:szCs w:val="32"/>
      <w:lang w:val="en-US" w:eastAsia="en-US" w:bidi="ar-SA"/>
    </w:rPr>
  </w:style>
  <w:style w:type="character" w:customStyle="1" w:styleId="TagandCiteChar">
    <w:name w:val="Tag and Cite Char"/>
    <w:rsid w:val="00BD3BB9"/>
    <w:rPr>
      <w:color w:val="333333"/>
      <w:sz w:val="22"/>
      <w:szCs w:val="22"/>
      <w:lang w:val="en-US" w:eastAsia="en-US" w:bidi="ar-SA"/>
    </w:rPr>
  </w:style>
  <w:style w:type="character" w:customStyle="1" w:styleId="Style10ptBold">
    <w:name w:val="Style 10 pt Bold"/>
    <w:rsid w:val="00BD3BB9"/>
    <w:rPr>
      <w:b/>
      <w:bCs/>
      <w:sz w:val="20"/>
    </w:rPr>
  </w:style>
  <w:style w:type="character" w:customStyle="1" w:styleId="text9">
    <w:name w:val="text9"/>
    <w:basedOn w:val="DefaultParagraphFont"/>
    <w:rsid w:val="00BD3BB9"/>
  </w:style>
  <w:style w:type="character" w:customStyle="1" w:styleId="text21">
    <w:name w:val="text21"/>
    <w:basedOn w:val="DefaultParagraphFont"/>
    <w:rsid w:val="00BD3BB9"/>
  </w:style>
  <w:style w:type="character" w:customStyle="1" w:styleId="text19">
    <w:name w:val="text19"/>
    <w:basedOn w:val="DefaultParagraphFont"/>
    <w:rsid w:val="00BD3BB9"/>
  </w:style>
  <w:style w:type="character" w:customStyle="1" w:styleId="term2">
    <w:name w:val="term2"/>
    <w:rsid w:val="00BD3BB9"/>
    <w:rPr>
      <w:b/>
      <w:bCs/>
    </w:rPr>
  </w:style>
  <w:style w:type="character" w:customStyle="1" w:styleId="pmterms12">
    <w:name w:val="pmterms12"/>
    <w:rsid w:val="00BD3BB9"/>
    <w:rPr>
      <w:b/>
      <w:bCs/>
      <w:i w:val="0"/>
      <w:iCs w:val="0"/>
      <w:color w:val="000000"/>
    </w:rPr>
  </w:style>
  <w:style w:type="character" w:customStyle="1" w:styleId="ToReadChar">
    <w:name w:val="To Read Char"/>
    <w:rsid w:val="00BD3BB9"/>
    <w:rPr>
      <w:rFonts w:ascii="Verdana" w:hAnsi="Verdana" w:hint="default"/>
      <w:b/>
      <w:bCs w:val="0"/>
      <w:szCs w:val="24"/>
      <w:u w:val="single"/>
      <w:lang w:val="en-US" w:eastAsia="en-US" w:bidi="ar-SA"/>
    </w:rPr>
  </w:style>
  <w:style w:type="character" w:customStyle="1" w:styleId="ToReadCharChar">
    <w:name w:val="To Read Char Char"/>
    <w:rsid w:val="00BD3BB9"/>
    <w:rPr>
      <w:rFonts w:ascii="Verdana" w:hAnsi="Verdana" w:hint="default"/>
      <w:b/>
      <w:bCs w:val="0"/>
      <w:szCs w:val="24"/>
      <w:u w:val="single"/>
      <w:lang w:val="en-US" w:eastAsia="en-US" w:bidi="ar-SA"/>
    </w:rPr>
  </w:style>
  <w:style w:type="character" w:customStyle="1" w:styleId="bio">
    <w:name w:val="bio"/>
    <w:basedOn w:val="DefaultParagraphFont"/>
    <w:rsid w:val="00BD3BB9"/>
  </w:style>
  <w:style w:type="character" w:customStyle="1" w:styleId="storytextstyle">
    <w:name w:val="storytextstyle"/>
    <w:basedOn w:val="DefaultParagraphFont"/>
    <w:rsid w:val="00BD3BB9"/>
  </w:style>
  <w:style w:type="character" w:customStyle="1" w:styleId="cardunderlinedCharChar">
    <w:name w:val="card underlined Char Char"/>
    <w:rsid w:val="00BD3BB9"/>
    <w:rPr>
      <w:rFonts w:ascii="Arial" w:hAnsi="Arial" w:cs="Arial" w:hint="default"/>
      <w:sz w:val="22"/>
      <w:szCs w:val="24"/>
      <w:u w:val="single"/>
      <w:lang w:val="en-US" w:eastAsia="en-US" w:bidi="ar-SA"/>
    </w:rPr>
  </w:style>
  <w:style w:type="character" w:customStyle="1" w:styleId="Style2Char0">
    <w:name w:val="Style2 Char"/>
    <w:rsid w:val="00BD3BB9"/>
    <w:rPr>
      <w:rFonts w:ascii="Book Antiqua" w:hAnsi="Book Antiqua" w:hint="default"/>
      <w:u w:val="thick"/>
      <w:lang w:val="en-US" w:eastAsia="en-US" w:bidi="ar-SA"/>
    </w:rPr>
  </w:style>
  <w:style w:type="character" w:customStyle="1" w:styleId="Style2Char1">
    <w:name w:val="Style2 Char1"/>
    <w:rsid w:val="00BD3BB9"/>
    <w:rPr>
      <w:rFonts w:ascii="Book Antiqua" w:hAnsi="Book Antiqua" w:hint="default"/>
      <w:szCs w:val="24"/>
      <w:u w:val="thick"/>
      <w:lang w:val="en-US" w:eastAsia="en-US" w:bidi="ar-SA"/>
    </w:rPr>
  </w:style>
  <w:style w:type="character" w:customStyle="1" w:styleId="articlehead21">
    <w:name w:val="articlehead21"/>
    <w:rsid w:val="00BD3BB9"/>
    <w:rPr>
      <w:rFonts w:ascii="Arial" w:hAnsi="Arial" w:cs="Arial" w:hint="default"/>
      <w:b/>
      <w:bCs/>
      <w:color w:val="660000"/>
      <w:sz w:val="20"/>
      <w:szCs w:val="20"/>
    </w:rPr>
  </w:style>
  <w:style w:type="character" w:customStyle="1" w:styleId="TagCiteChar1">
    <w:name w:val="Tag/Cite Char1"/>
    <w:rsid w:val="00BD3BB9"/>
    <w:rPr>
      <w:b/>
      <w:bCs w:val="0"/>
      <w:lang w:val="en-US" w:eastAsia="en-US" w:bidi="ar-SA"/>
    </w:rPr>
  </w:style>
  <w:style w:type="character" w:customStyle="1" w:styleId="goohl2">
    <w:name w:val="goohl2"/>
    <w:basedOn w:val="DefaultParagraphFont"/>
    <w:rsid w:val="00BD3BB9"/>
  </w:style>
  <w:style w:type="character" w:customStyle="1" w:styleId="CardCharChar0">
    <w:name w:val="Card Char Char"/>
    <w:rsid w:val="00BD3BB9"/>
    <w:rPr>
      <w:lang w:val="en-US" w:eastAsia="en-US" w:bidi="ar-SA"/>
    </w:rPr>
  </w:style>
  <w:style w:type="character" w:customStyle="1" w:styleId="BriefTitle1Char">
    <w:name w:val="Brief Title 1 Char"/>
    <w:rsid w:val="00BD3BB9"/>
    <w:rPr>
      <w:b/>
      <w:bCs w:val="0"/>
      <w:u w:val="single"/>
      <w:lang w:val="en-US" w:eastAsia="en-US" w:bidi="ar-SA"/>
    </w:rPr>
  </w:style>
  <w:style w:type="character" w:customStyle="1" w:styleId="TagCiteCharChar">
    <w:name w:val="Tag/Cite Char Char"/>
    <w:rsid w:val="00BD3BB9"/>
    <w:rPr>
      <w:b/>
      <w:bCs w:val="0"/>
      <w:lang w:val="en-US" w:eastAsia="en-US" w:bidi="ar-SA"/>
    </w:rPr>
  </w:style>
  <w:style w:type="character" w:customStyle="1" w:styleId="btx">
    <w:name w:val="btx"/>
    <w:basedOn w:val="DefaultParagraphFont"/>
    <w:rsid w:val="00BD3BB9"/>
  </w:style>
  <w:style w:type="character" w:customStyle="1" w:styleId="CardChar1">
    <w:name w:val="Card Char1"/>
    <w:rsid w:val="00BD3BB9"/>
    <w:rPr>
      <w:lang w:val="en-US" w:eastAsia="en-US" w:bidi="ar-SA"/>
    </w:rPr>
  </w:style>
  <w:style w:type="character" w:customStyle="1" w:styleId="prodgeneral1">
    <w:name w:val="prodgeneral1"/>
    <w:rsid w:val="00BD3BB9"/>
    <w:rPr>
      <w:rFonts w:ascii="Verdana" w:hAnsi="Verdana" w:hint="default"/>
      <w:b w:val="0"/>
      <w:bCs w:val="0"/>
      <w:caps w:val="0"/>
      <w:color w:val="000000"/>
      <w:spacing w:val="0"/>
      <w:sz w:val="16"/>
      <w:szCs w:val="16"/>
    </w:rPr>
  </w:style>
  <w:style w:type="character" w:customStyle="1" w:styleId="summary1">
    <w:name w:val="summary1"/>
    <w:rsid w:val="00BD3BB9"/>
    <w:rPr>
      <w:rFonts w:ascii="Arial" w:hAnsi="Arial" w:cs="Arial" w:hint="default"/>
      <w:sz w:val="18"/>
      <w:szCs w:val="18"/>
    </w:rPr>
  </w:style>
  <w:style w:type="character" w:customStyle="1" w:styleId="text3">
    <w:name w:val="text3"/>
    <w:basedOn w:val="DefaultParagraphFont"/>
    <w:rsid w:val="00BD3BB9"/>
  </w:style>
  <w:style w:type="character" w:customStyle="1" w:styleId="cardtextsmallChar">
    <w:name w:val="card text small Char"/>
    <w:rsid w:val="00BD3BB9"/>
    <w:rPr>
      <w:rFonts w:ascii="Arial Narrow" w:hAnsi="Arial Narrow" w:hint="default"/>
      <w:sz w:val="16"/>
      <w:szCs w:val="24"/>
      <w:lang w:val="en-US" w:eastAsia="en-US" w:bidi="ar-SA"/>
    </w:rPr>
  </w:style>
  <w:style w:type="character" w:customStyle="1" w:styleId="countrytitle1">
    <w:name w:val="countrytitle1"/>
    <w:rsid w:val="00BD3BB9"/>
    <w:rPr>
      <w:rFonts w:ascii="Verdana" w:hAnsi="Verdana" w:hint="default"/>
      <w:b/>
      <w:bCs/>
      <w:color w:val="293643"/>
      <w:sz w:val="24"/>
      <w:szCs w:val="24"/>
    </w:rPr>
  </w:style>
  <w:style w:type="character" w:customStyle="1" w:styleId="storyheader1">
    <w:name w:val="storyheader1"/>
    <w:rsid w:val="00BD3BB9"/>
    <w:rPr>
      <w:rFonts w:ascii="Verdana" w:hAnsi="Verdana" w:hint="default"/>
      <w:b/>
      <w:bCs/>
      <w:color w:val="000000"/>
      <w:sz w:val="21"/>
      <w:szCs w:val="21"/>
    </w:rPr>
  </w:style>
  <w:style w:type="character" w:customStyle="1" w:styleId="cardunderlinedChar0">
    <w:name w:val="card underlined Char"/>
    <w:rsid w:val="00BD3BB9"/>
    <w:rPr>
      <w:rFonts w:ascii="Arial" w:hAnsi="Arial" w:cs="Arial" w:hint="default"/>
      <w:sz w:val="22"/>
      <w:szCs w:val="24"/>
      <w:u w:val="single"/>
      <w:lang w:val="en-US" w:eastAsia="en-US" w:bidi="ar-SA"/>
    </w:rPr>
  </w:style>
  <w:style w:type="character" w:customStyle="1" w:styleId="article1">
    <w:name w:val="article1"/>
    <w:rsid w:val="00BD3BB9"/>
    <w:rPr>
      <w:rFonts w:ascii="Verdana" w:hAnsi="Verdana" w:hint="default"/>
      <w:color w:val="333333"/>
      <w:sz w:val="16"/>
      <w:szCs w:val="16"/>
    </w:rPr>
  </w:style>
  <w:style w:type="character" w:customStyle="1" w:styleId="story-posted-date1">
    <w:name w:val="story-posted-date1"/>
    <w:rsid w:val="00BD3BB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D3BB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D3BB9"/>
  </w:style>
  <w:style w:type="character" w:customStyle="1" w:styleId="textmedium">
    <w:name w:val="textmedium"/>
    <w:basedOn w:val="DefaultParagraphFont"/>
    <w:rsid w:val="00BD3BB9"/>
  </w:style>
  <w:style w:type="character" w:customStyle="1" w:styleId="citation1">
    <w:name w:val="citation1"/>
    <w:rsid w:val="00BD3BB9"/>
    <w:rPr>
      <w:rFonts w:ascii="Verdana" w:hAnsi="Verdana" w:hint="default"/>
      <w:sz w:val="17"/>
      <w:szCs w:val="17"/>
    </w:rPr>
  </w:style>
  <w:style w:type="character" w:customStyle="1" w:styleId="hithighlite">
    <w:name w:val="hithighlite"/>
    <w:basedOn w:val="DefaultParagraphFont"/>
    <w:rsid w:val="00BD3BB9"/>
  </w:style>
  <w:style w:type="character" w:customStyle="1" w:styleId="articlecontent">
    <w:name w:val="articlecontent"/>
    <w:basedOn w:val="DefaultParagraphFont"/>
    <w:rsid w:val="00BD3BB9"/>
  </w:style>
  <w:style w:type="character" w:customStyle="1" w:styleId="fource1">
    <w:name w:val="fource1"/>
    <w:rsid w:val="00BD3BB9"/>
    <w:rPr>
      <w:sz w:val="34"/>
      <w:szCs w:val="34"/>
    </w:rPr>
  </w:style>
  <w:style w:type="character" w:customStyle="1" w:styleId="LanguageStrikeChar">
    <w:name w:val="Language Strike Char"/>
    <w:rsid w:val="00BD3BB9"/>
    <w:rPr>
      <w:rFonts w:ascii="Arial Narrow" w:hAnsi="Arial Narrow" w:hint="default"/>
      <w:strike/>
      <w:szCs w:val="24"/>
      <w:lang w:val="en-US" w:eastAsia="en-US" w:bidi="ar-SA"/>
    </w:rPr>
  </w:style>
  <w:style w:type="character" w:customStyle="1" w:styleId="normal11">
    <w:name w:val="normal1"/>
    <w:basedOn w:val="DefaultParagraphFont"/>
    <w:rsid w:val="00BD3BB9"/>
  </w:style>
  <w:style w:type="character" w:customStyle="1" w:styleId="ds">
    <w:name w:val="ds"/>
    <w:basedOn w:val="DefaultParagraphFont"/>
    <w:rsid w:val="00BD3BB9"/>
  </w:style>
  <w:style w:type="character" w:customStyle="1" w:styleId="UnderliningChar1">
    <w:name w:val="Underlining Char1"/>
    <w:rsid w:val="00BD3BB9"/>
    <w:rPr>
      <w:rFonts w:ascii="Arial Narrow" w:hAnsi="Arial Narrow" w:hint="default"/>
      <w:szCs w:val="24"/>
      <w:u w:val="single"/>
      <w:lang w:val="en-US" w:eastAsia="en-US" w:bidi="ar-SA"/>
    </w:rPr>
  </w:style>
  <w:style w:type="character" w:customStyle="1" w:styleId="UnderliningChar2">
    <w:name w:val="Underlining Char2"/>
    <w:rsid w:val="00BD3BB9"/>
    <w:rPr>
      <w:rFonts w:ascii="Arial Narrow" w:hAnsi="Arial Narrow" w:hint="default"/>
      <w:szCs w:val="24"/>
      <w:u w:val="single"/>
      <w:lang w:val="en-US" w:eastAsia="en-US" w:bidi="ar-SA"/>
    </w:rPr>
  </w:style>
  <w:style w:type="character" w:customStyle="1" w:styleId="MicroTextChar1">
    <w:name w:val="MicroText Char1"/>
    <w:rsid w:val="00BD3BB9"/>
    <w:rPr>
      <w:rFonts w:ascii="Arial Narrow" w:hAnsi="Arial Narrow" w:hint="default"/>
      <w:sz w:val="12"/>
      <w:szCs w:val="24"/>
      <w:lang w:val="en-US" w:eastAsia="en-US" w:bidi="ar-SA"/>
    </w:rPr>
  </w:style>
  <w:style w:type="character" w:customStyle="1" w:styleId="DefaultPara">
    <w:name w:val="Default Para"/>
    <w:rsid w:val="00BD3BB9"/>
    <w:rPr>
      <w:sz w:val="20"/>
    </w:rPr>
  </w:style>
  <w:style w:type="character" w:customStyle="1" w:styleId="SYSHYPERTEXT">
    <w:name w:val="SYS_HYPERTEXT"/>
    <w:rsid w:val="00BD3BB9"/>
    <w:rPr>
      <w:color w:val="0000FF"/>
      <w:u w:val="single"/>
    </w:rPr>
  </w:style>
  <w:style w:type="character" w:customStyle="1" w:styleId="Hyperlink1">
    <w:name w:val="Hyperlink1"/>
    <w:rsid w:val="00BD3BB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D3BB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D3BB9"/>
    <w:rPr>
      <w:rFonts w:ascii="Arial Narrow" w:hAnsi="Arial Narrow" w:hint="default"/>
      <w:noProof w:val="0"/>
      <w:szCs w:val="24"/>
      <w:u w:val="single"/>
      <w:lang w:val="en-US" w:eastAsia="en-US" w:bidi="ar-SA"/>
    </w:rPr>
  </w:style>
  <w:style w:type="character" w:customStyle="1" w:styleId="BlockHeading1Char">
    <w:name w:val="Block Heading 1 Char"/>
    <w:rsid w:val="00BD3BB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D3BB9"/>
    <w:rPr>
      <w:b/>
      <w:bCs w:val="0"/>
      <w:sz w:val="24"/>
      <w:szCs w:val="24"/>
      <w:u w:val="single"/>
      <w:lang w:val="en-US" w:eastAsia="en-US" w:bidi="ar-SA"/>
    </w:rPr>
  </w:style>
  <w:style w:type="character" w:customStyle="1" w:styleId="StyleTagTimesNewRomanChar">
    <w:name w:val="Style Tag + Times New Roman Char"/>
    <w:rsid w:val="00BD3BB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D3BB9"/>
    <w:rPr>
      <w:rFonts w:ascii="Arial Narrow" w:hAnsi="Arial Narrow" w:cs="Arial" w:hint="default"/>
      <w:b/>
      <w:bCs/>
      <w:iCs/>
      <w:sz w:val="24"/>
      <w:szCs w:val="28"/>
      <w:lang w:val="en-US" w:eastAsia="en-US" w:bidi="ar-SA"/>
    </w:rPr>
  </w:style>
  <w:style w:type="character" w:customStyle="1" w:styleId="UnderliningCharChar">
    <w:name w:val="Underlining Char Char"/>
    <w:rsid w:val="00BD3BB9"/>
    <w:rPr>
      <w:rFonts w:ascii="Arial Narrow" w:hAnsi="Arial Narrow" w:hint="default"/>
      <w:szCs w:val="24"/>
      <w:u w:val="single"/>
      <w:lang w:val="en-US" w:eastAsia="en-US" w:bidi="ar-SA"/>
    </w:rPr>
  </w:style>
  <w:style w:type="character" w:customStyle="1" w:styleId="StyleArialNarrow12ptBold">
    <w:name w:val="Style Arial Narrow 12 pt Bold"/>
    <w:rsid w:val="00BD3BB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D3BB9"/>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D3BB9"/>
    <w:rPr>
      <w:u w:val="single"/>
    </w:rPr>
  </w:style>
  <w:style w:type="character" w:customStyle="1" w:styleId="UnderlinedCharChar1">
    <w:name w:val="Underlined Char Char1"/>
    <w:rsid w:val="00BD3BB9"/>
    <w:rPr>
      <w:rFonts w:ascii="Bell MT" w:eastAsia="Times New Roman" w:hAnsi="Bell MT" w:hint="default"/>
      <w:bCs/>
      <w:iCs/>
      <w:sz w:val="22"/>
      <w:u w:val="single"/>
    </w:rPr>
  </w:style>
  <w:style w:type="character" w:customStyle="1" w:styleId="Heading2CharChar2">
    <w:name w:val="Heading 2 Char Char2"/>
    <w:rsid w:val="00BD3BB9"/>
    <w:rPr>
      <w:rFonts w:ascii="Arial" w:hAnsi="Arial" w:cs="Arial" w:hint="default"/>
      <w:b/>
      <w:bCs/>
      <w:iCs/>
      <w:sz w:val="22"/>
      <w:szCs w:val="28"/>
      <w:lang w:val="en-US" w:eastAsia="en-US" w:bidi="ar-SA"/>
    </w:rPr>
  </w:style>
  <w:style w:type="character" w:customStyle="1" w:styleId="doctitle">
    <w:name w:val="doctitle"/>
    <w:rsid w:val="00BD3BB9"/>
  </w:style>
  <w:style w:type="character" w:customStyle="1" w:styleId="cardtext-underlined0">
    <w:name w:val="card text- underlined"/>
    <w:rsid w:val="00BD3BB9"/>
    <w:rPr>
      <w:rFonts w:ascii="Garamond" w:hAnsi="Garamond" w:hint="default"/>
      <w:u w:val="single"/>
    </w:rPr>
  </w:style>
  <w:style w:type="character" w:customStyle="1" w:styleId="BodyText1">
    <w:name w:val="Body Text1"/>
    <w:basedOn w:val="DefaultParagraphFont"/>
    <w:rsid w:val="00BD3BB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D3BB9"/>
  </w:style>
  <w:style w:type="character" w:customStyle="1" w:styleId="BriefTitleChar">
    <w:name w:val="Brief Title Char"/>
    <w:basedOn w:val="DefaultParagraphFont"/>
    <w:rsid w:val="00BD3BB9"/>
    <w:rPr>
      <w:b/>
      <w:bCs w:val="0"/>
      <w:sz w:val="24"/>
      <w:szCs w:val="24"/>
      <w:u w:val="single"/>
      <w:lang w:val="en-US" w:eastAsia="en-US" w:bidi="ar-SA"/>
    </w:rPr>
  </w:style>
  <w:style w:type="character" w:customStyle="1" w:styleId="BriefTitle2Char">
    <w:name w:val="Brief Title 2 Char"/>
    <w:basedOn w:val="BriefTitleChar"/>
    <w:rsid w:val="00BD3BB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D3BB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D3BB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D3BB9"/>
    <w:rPr>
      <w:rFonts w:ascii="AGaramond" w:hAnsi="AGaramond" w:cs="AGaramond" w:hint="default"/>
      <w:color w:val="211D1E"/>
      <w:sz w:val="14"/>
      <w:szCs w:val="14"/>
    </w:rPr>
  </w:style>
  <w:style w:type="character" w:customStyle="1" w:styleId="CharacterStyle2">
    <w:name w:val="Character Style 2"/>
    <w:uiPriority w:val="99"/>
    <w:rsid w:val="00BD3BB9"/>
    <w:rPr>
      <w:sz w:val="20"/>
      <w:szCs w:val="20"/>
    </w:rPr>
  </w:style>
  <w:style w:type="character" w:customStyle="1" w:styleId="cross-head">
    <w:name w:val="cross-head"/>
    <w:rsid w:val="00BD3BB9"/>
  </w:style>
  <w:style w:type="character" w:customStyle="1" w:styleId="Subtitle1">
    <w:name w:val="Subtitle1"/>
    <w:rsid w:val="00BD3BB9"/>
  </w:style>
  <w:style w:type="character" w:customStyle="1" w:styleId="metaorigin">
    <w:name w:val="meta_origin"/>
    <w:rsid w:val="00BD3BB9"/>
  </w:style>
  <w:style w:type="character" w:customStyle="1" w:styleId="mandelbrotrefrag">
    <w:name w:val="mandelbrot_refrag"/>
    <w:rsid w:val="00BD3BB9"/>
  </w:style>
  <w:style w:type="character" w:customStyle="1" w:styleId="eminfo">
    <w:name w:val="eminfo"/>
    <w:rsid w:val="00BD3BB9"/>
  </w:style>
  <w:style w:type="character" w:customStyle="1" w:styleId="emhighlight">
    <w:name w:val="emhighlight"/>
    <w:rsid w:val="00BD3BB9"/>
  </w:style>
  <w:style w:type="character" w:customStyle="1" w:styleId="name">
    <w:name w:val="name"/>
    <w:rsid w:val="00BD3BB9"/>
  </w:style>
  <w:style w:type="character" w:customStyle="1" w:styleId="tkrname">
    <w:name w:val="tkrname"/>
    <w:rsid w:val="00BD3BB9"/>
  </w:style>
  <w:style w:type="character" w:customStyle="1" w:styleId="tkrchange">
    <w:name w:val="tkrchange"/>
    <w:rsid w:val="00BD3BB9"/>
  </w:style>
  <w:style w:type="character" w:customStyle="1" w:styleId="source-org">
    <w:name w:val="source-org"/>
    <w:rsid w:val="00BD3BB9"/>
  </w:style>
  <w:style w:type="character" w:customStyle="1" w:styleId="updated">
    <w:name w:val="updated"/>
    <w:rsid w:val="00BD3BB9"/>
  </w:style>
  <w:style w:type="character" w:customStyle="1" w:styleId="last">
    <w:name w:val="last"/>
    <w:rsid w:val="00BD3BB9"/>
  </w:style>
  <w:style w:type="character" w:customStyle="1" w:styleId="Style11ptBoldUnderline1">
    <w:name w:val="Style 11 pt Bold Underline1"/>
    <w:rsid w:val="00BD3BB9"/>
    <w:rPr>
      <w:b/>
      <w:bCs/>
      <w:sz w:val="20"/>
      <w:u w:val="single"/>
    </w:rPr>
  </w:style>
  <w:style w:type="character" w:customStyle="1" w:styleId="StyleStyleunderlineBold11pt">
    <w:name w:val="Style Style underline + Bold + 11 pt"/>
    <w:rsid w:val="00BD3BB9"/>
    <w:rPr>
      <w:bCs/>
      <w:sz w:val="20"/>
      <w:u w:val="single"/>
    </w:rPr>
  </w:style>
  <w:style w:type="character" w:customStyle="1" w:styleId="StyleunderlineAsianTimesNewRomanBold">
    <w:name w:val="Style underline + (Asian) Times New Roman Bold"/>
    <w:rsid w:val="00BD3BB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D3BB9"/>
    <w:rPr>
      <w:b/>
      <w:bCs/>
      <w:sz w:val="20"/>
      <w:u w:val="single"/>
      <w:bdr w:val="single" w:sz="4" w:space="0" w:color="auto" w:frame="1"/>
    </w:rPr>
  </w:style>
  <w:style w:type="character" w:customStyle="1" w:styleId="A5">
    <w:name w:val="A5"/>
    <w:uiPriority w:val="99"/>
    <w:rsid w:val="00BD3BB9"/>
    <w:rPr>
      <w:rFonts w:ascii="Times New Roman" w:hAnsi="Times New Roman" w:cs="Times New Roman" w:hint="default"/>
      <w:color w:val="000000"/>
      <w:sz w:val="13"/>
      <w:szCs w:val="13"/>
    </w:rPr>
  </w:style>
  <w:style w:type="character" w:customStyle="1" w:styleId="quotepeekbase">
    <w:name w:val="quotepeekbase"/>
    <w:rsid w:val="00BD3BB9"/>
  </w:style>
  <w:style w:type="character" w:customStyle="1" w:styleId="cardChar10">
    <w:name w:val="card Char1"/>
    <w:rsid w:val="00BD3BB9"/>
    <w:rPr>
      <w:rFonts w:ascii="Calibri" w:eastAsia="Calibri" w:hAnsi="Calibri" w:cs="Calibri" w:hint="default"/>
      <w:sz w:val="24"/>
      <w:szCs w:val="22"/>
      <w:lang w:val="x-none" w:eastAsia="x-none"/>
    </w:rPr>
  </w:style>
  <w:style w:type="character" w:customStyle="1" w:styleId="NormalCard">
    <w:name w:val="Normal Card"/>
    <w:uiPriority w:val="1"/>
    <w:qFormat/>
    <w:rsid w:val="00BD3BB9"/>
    <w:rPr>
      <w:rFonts w:ascii="Times New Roman" w:hAnsi="Times New Roman" w:cs="Times New Roman" w:hint="default"/>
      <w:sz w:val="24"/>
    </w:rPr>
  </w:style>
  <w:style w:type="character" w:customStyle="1" w:styleId="HighlightedUnderline0">
    <w:name w:val="Highlighted Underline"/>
    <w:uiPriority w:val="1"/>
    <w:qFormat/>
    <w:rsid w:val="00BD3BB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D3BB9"/>
    <w:rPr>
      <w:rFonts w:ascii="Times New Roman" w:hAnsi="Times New Roman" w:cs="Times New Roman" w:hint="default"/>
      <w:sz w:val="16"/>
      <w:szCs w:val="16"/>
    </w:rPr>
  </w:style>
  <w:style w:type="character" w:customStyle="1" w:styleId="timebox">
    <w:name w:val="timebox"/>
    <w:rsid w:val="00BD3BB9"/>
  </w:style>
  <w:style w:type="character" w:customStyle="1" w:styleId="Heading2Subtext">
    <w:name w:val="Heading 2 Subtext"/>
    <w:rsid w:val="00BD3BB9"/>
    <w:rPr>
      <w:rFonts w:ascii="Times New Roman" w:hAnsi="Times New Roman" w:cs="Times New Roman" w:hint="default"/>
      <w:sz w:val="16"/>
    </w:rPr>
  </w:style>
  <w:style w:type="character" w:customStyle="1" w:styleId="-SmallText-">
    <w:name w:val="-Small Text-"/>
    <w:rsid w:val="00BD3BB9"/>
    <w:rPr>
      <w:rFonts w:ascii="Garamond" w:hAnsi="Garamond" w:hint="default"/>
      <w:sz w:val="16"/>
    </w:rPr>
  </w:style>
  <w:style w:type="character" w:customStyle="1" w:styleId="label">
    <w:name w:val="label"/>
    <w:rsid w:val="00BD3BB9"/>
  </w:style>
  <w:style w:type="character" w:customStyle="1" w:styleId="BoldUnderlineCharChar">
    <w:name w:val="BoldUnderline Char Char"/>
    <w:rsid w:val="00BD3BB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D3BB9"/>
  </w:style>
  <w:style w:type="character" w:customStyle="1" w:styleId="FontStyle477">
    <w:name w:val="Font Style477"/>
    <w:basedOn w:val="DefaultParagraphFont"/>
    <w:uiPriority w:val="99"/>
    <w:rsid w:val="00BD3BB9"/>
    <w:rPr>
      <w:rFonts w:ascii="Times New Roman" w:hAnsi="Times New Roman" w:cs="Times New Roman" w:hint="default"/>
      <w:sz w:val="18"/>
      <w:szCs w:val="18"/>
    </w:rPr>
  </w:style>
  <w:style w:type="character" w:customStyle="1" w:styleId="FontStyle505">
    <w:name w:val="Font Style505"/>
    <w:basedOn w:val="DefaultParagraphFont"/>
    <w:uiPriority w:val="99"/>
    <w:rsid w:val="00BD3BB9"/>
    <w:rPr>
      <w:rFonts w:ascii="Times New Roman" w:hAnsi="Times New Roman" w:cs="Times New Roman" w:hint="default"/>
      <w:sz w:val="18"/>
      <w:szCs w:val="18"/>
    </w:rPr>
  </w:style>
  <w:style w:type="character" w:customStyle="1" w:styleId="FontStyle514">
    <w:name w:val="Font Style514"/>
    <w:basedOn w:val="DefaultParagraphFont"/>
    <w:uiPriority w:val="99"/>
    <w:rsid w:val="00BD3BB9"/>
    <w:rPr>
      <w:rFonts w:ascii="Times New Roman" w:hAnsi="Times New Roman" w:cs="Times New Roman" w:hint="default"/>
      <w:sz w:val="14"/>
      <w:szCs w:val="14"/>
    </w:rPr>
  </w:style>
  <w:style w:type="character" w:customStyle="1" w:styleId="FontStyle500">
    <w:name w:val="Font Style500"/>
    <w:basedOn w:val="DefaultParagraphFont"/>
    <w:uiPriority w:val="99"/>
    <w:rsid w:val="00BD3BB9"/>
    <w:rPr>
      <w:rFonts w:ascii="Times New Roman" w:hAnsi="Times New Roman" w:cs="Times New Roman" w:hint="default"/>
      <w:b/>
      <w:bCs/>
      <w:sz w:val="16"/>
      <w:szCs w:val="16"/>
    </w:rPr>
  </w:style>
  <w:style w:type="character" w:customStyle="1" w:styleId="CardCite1">
    <w:name w:val="CardCite1"/>
    <w:qFormat/>
    <w:rsid w:val="00BD3BB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D3BB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D3BB9"/>
    <w:rPr>
      <w:rFonts w:ascii="Times New Roman" w:hAnsi="Times New Roman" w:cs="Times New Roman" w:hint="default"/>
      <w:b/>
      <w:bCs/>
      <w:sz w:val="22"/>
      <w:szCs w:val="22"/>
    </w:rPr>
  </w:style>
  <w:style w:type="character" w:customStyle="1" w:styleId="CharacterStyle3">
    <w:name w:val="Character Style 3"/>
    <w:uiPriority w:val="99"/>
    <w:rsid w:val="00BD3BB9"/>
    <w:rPr>
      <w:rFonts w:ascii="Bookman Old Style" w:hAnsi="Bookman Old Style" w:cs="Bookman Old Style" w:hint="default"/>
      <w:spacing w:val="-5"/>
      <w:sz w:val="18"/>
      <w:szCs w:val="18"/>
    </w:rPr>
  </w:style>
  <w:style w:type="character" w:customStyle="1" w:styleId="UnderlineStyleChar7">
    <w:name w:val="Underline Style Char7"/>
    <w:rsid w:val="00BD3BB9"/>
    <w:rPr>
      <w:rFonts w:ascii="Garamond" w:hAnsi="Garamond" w:hint="default"/>
      <w:sz w:val="22"/>
      <w:szCs w:val="24"/>
      <w:u w:val="single"/>
      <w:lang w:val="en-US" w:eastAsia="en-US" w:bidi="ar-SA"/>
    </w:rPr>
  </w:style>
  <w:style w:type="character" w:customStyle="1" w:styleId="StyleArial6ptBold">
    <w:name w:val="Style Arial 6 pt Bold"/>
    <w:rsid w:val="00BD3BB9"/>
    <w:rPr>
      <w:rFonts w:ascii="Arial" w:hAnsi="Arial" w:cs="Arial" w:hint="default"/>
      <w:bCs/>
      <w:sz w:val="12"/>
    </w:rPr>
  </w:style>
  <w:style w:type="character" w:customStyle="1" w:styleId="Heading2Char5">
    <w:name w:val="Heading 2 Char5"/>
    <w:rsid w:val="00BD3BB9"/>
    <w:rPr>
      <w:rFonts w:ascii="Garamond" w:hAnsi="Garamond" w:cs="Arial" w:hint="default"/>
      <w:b/>
      <w:bCs/>
      <w:iCs/>
      <w:sz w:val="24"/>
      <w:szCs w:val="28"/>
      <w:lang w:val="en-US" w:eastAsia="en-US" w:bidi="ar-SA"/>
    </w:rPr>
  </w:style>
  <w:style w:type="character" w:customStyle="1" w:styleId="TagGreg">
    <w:name w:val="TagGreg"/>
    <w:uiPriority w:val="1"/>
    <w:qFormat/>
    <w:rsid w:val="00BD3BB9"/>
    <w:rPr>
      <w:b/>
      <w:bCs w:val="0"/>
      <w:sz w:val="24"/>
    </w:rPr>
  </w:style>
  <w:style w:type="character" w:customStyle="1" w:styleId="StyleDebateUnderline10pt">
    <w:name w:val="Style Debate Underline + 10 pt"/>
    <w:rsid w:val="00BD3BB9"/>
    <w:rPr>
      <w:rFonts w:ascii="Times New Roman" w:hAnsi="Times New Roman" w:cs="Times New Roman" w:hint="default"/>
      <w:sz w:val="20"/>
      <w:szCs w:val="20"/>
      <w:u w:val="single"/>
    </w:rPr>
  </w:style>
  <w:style w:type="character" w:customStyle="1" w:styleId="underlinedCharChar0">
    <w:name w:val="underlined Char Char"/>
    <w:locked/>
    <w:rsid w:val="00BD3BB9"/>
    <w:rPr>
      <w:u w:val="single"/>
    </w:rPr>
  </w:style>
  <w:style w:type="character" w:customStyle="1" w:styleId="SourceBold">
    <w:name w:val="Source Bold"/>
    <w:rsid w:val="00BD3BB9"/>
    <w:rPr>
      <w:rFonts w:ascii="Arial Narrow" w:hAnsi="Arial Narrow" w:hint="default"/>
      <w:b/>
      <w:bCs w:val="0"/>
      <w:strike w:val="0"/>
      <w:dstrike w:val="0"/>
      <w:sz w:val="24"/>
      <w:u w:val="none"/>
      <w:effect w:val="none"/>
    </w:rPr>
  </w:style>
  <w:style w:type="character" w:customStyle="1" w:styleId="2xBoldUnderline">
    <w:name w:val="2x_Bold_Underline"/>
    <w:rsid w:val="00BD3BB9"/>
    <w:rPr>
      <w:b/>
      <w:bCs/>
      <w:sz w:val="24"/>
      <w:u w:val="thick"/>
    </w:rPr>
  </w:style>
  <w:style w:type="character" w:customStyle="1" w:styleId="Dottedunderline">
    <w:name w:val="Dotted underline"/>
    <w:rsid w:val="00BD3BB9"/>
    <w:rPr>
      <w:u w:val="dotted"/>
    </w:rPr>
  </w:style>
  <w:style w:type="character" w:customStyle="1" w:styleId="readChar">
    <w:name w:val="read Char"/>
    <w:rsid w:val="00BD3BB9"/>
    <w:rPr>
      <w:szCs w:val="22"/>
      <w:u w:val="single"/>
      <w:lang w:val="en-US" w:eastAsia="en-US" w:bidi="ar-SA"/>
    </w:rPr>
  </w:style>
  <w:style w:type="character" w:customStyle="1" w:styleId="underlining0">
    <w:name w:val="underlining"/>
    <w:rsid w:val="00BD3BB9"/>
    <w:rPr>
      <w:u w:val="single"/>
    </w:rPr>
  </w:style>
  <w:style w:type="character" w:customStyle="1" w:styleId="btitle">
    <w:name w:val="btitle"/>
    <w:rsid w:val="00BD3BB9"/>
  </w:style>
  <w:style w:type="character" w:customStyle="1" w:styleId="green">
    <w:name w:val="green"/>
    <w:rsid w:val="00BD3BB9"/>
  </w:style>
  <w:style w:type="character" w:customStyle="1" w:styleId="BodyText20">
    <w:name w:val="Body Text2"/>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BD3BB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D3BB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D3BB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D3BB9"/>
    <w:rPr>
      <w:rFonts w:ascii="Sylfaen" w:hAnsi="Sylfaen" w:cs="Sylfaen" w:hint="default"/>
      <w:i/>
      <w:iCs/>
      <w:strike w:val="0"/>
      <w:dstrike w:val="0"/>
      <w:sz w:val="19"/>
      <w:szCs w:val="19"/>
      <w:u w:val="none"/>
      <w:effect w:val="none"/>
      <w:shd w:val="clear" w:color="auto" w:fill="FFFFFF"/>
    </w:rPr>
  </w:style>
  <w:style w:type="character" w:customStyle="1" w:styleId="1">
    <w:name w:val="1"/>
    <w:rsid w:val="00BD3BB9"/>
    <w:rPr>
      <w:rFonts w:ascii="Arial" w:hAnsi="Arial" w:cs="Arial" w:hint="default"/>
      <w:bCs/>
      <w:sz w:val="20"/>
      <w:u w:val="single"/>
      <w:lang w:val="en-US" w:eastAsia="en-US" w:bidi="ar-SA"/>
    </w:rPr>
  </w:style>
  <w:style w:type="character" w:customStyle="1" w:styleId="CharChar31">
    <w:name w:val="Char Char31"/>
    <w:rsid w:val="00BD3BB9"/>
    <w:rPr>
      <w:rFonts w:ascii="Arial" w:hAnsi="Arial" w:cs="Arial" w:hint="default"/>
      <w:b/>
      <w:bCs/>
      <w:iCs/>
      <w:lang w:val="en-US" w:eastAsia="en-US" w:bidi="ar-SA"/>
    </w:rPr>
  </w:style>
  <w:style w:type="character" w:customStyle="1" w:styleId="Subtitle2">
    <w:name w:val="Subtitle2"/>
    <w:rsid w:val="00BD3BB9"/>
  </w:style>
  <w:style w:type="character" w:customStyle="1" w:styleId="drop">
    <w:name w:val="drop"/>
    <w:rsid w:val="00BD3BB9"/>
  </w:style>
  <w:style w:type="character" w:customStyle="1" w:styleId="bioline">
    <w:name w:val="bioline"/>
    <w:rsid w:val="00BD3BB9"/>
  </w:style>
  <w:style w:type="character" w:customStyle="1" w:styleId="articletitle0">
    <w:name w:val="article_title"/>
    <w:rsid w:val="00BD3BB9"/>
  </w:style>
  <w:style w:type="character" w:customStyle="1" w:styleId="A4">
    <w:name w:val="A4"/>
    <w:uiPriority w:val="99"/>
    <w:rsid w:val="00BD3BB9"/>
    <w:rPr>
      <w:color w:val="000000"/>
    </w:rPr>
  </w:style>
  <w:style w:type="character" w:customStyle="1" w:styleId="s2">
    <w:name w:val="s2"/>
    <w:rsid w:val="00BD3BB9"/>
  </w:style>
  <w:style w:type="character" w:customStyle="1" w:styleId="s4">
    <w:name w:val="s4"/>
    <w:rsid w:val="00BD3BB9"/>
  </w:style>
  <w:style w:type="character" w:customStyle="1" w:styleId="s5">
    <w:name w:val="s5"/>
    <w:rsid w:val="00BD3BB9"/>
  </w:style>
  <w:style w:type="character" w:customStyle="1" w:styleId="cap">
    <w:name w:val="cap"/>
    <w:rsid w:val="00BD3BB9"/>
  </w:style>
  <w:style w:type="character" w:customStyle="1" w:styleId="rightsnotice">
    <w:name w:val="rightsnotice"/>
    <w:rsid w:val="00BD3BB9"/>
  </w:style>
  <w:style w:type="character" w:customStyle="1" w:styleId="Caption1">
    <w:name w:val="Caption1"/>
    <w:rsid w:val="00BD3BB9"/>
  </w:style>
  <w:style w:type="character" w:customStyle="1" w:styleId="credit">
    <w:name w:val="credit"/>
    <w:rsid w:val="00BD3BB9"/>
  </w:style>
  <w:style w:type="character" w:customStyle="1" w:styleId="scaps">
    <w:name w:val="scaps"/>
    <w:rsid w:val="00BD3BB9"/>
  </w:style>
  <w:style w:type="character" w:customStyle="1" w:styleId="current-article">
    <w:name w:val="current-article"/>
    <w:rsid w:val="00BD3BB9"/>
  </w:style>
  <w:style w:type="character" w:customStyle="1" w:styleId="related-current-indicator">
    <w:name w:val="related-current-indicator"/>
    <w:rsid w:val="00BD3BB9"/>
  </w:style>
  <w:style w:type="character" w:customStyle="1" w:styleId="bylclear">
    <w:name w:val="bylclear"/>
    <w:rsid w:val="00BD3BB9"/>
  </w:style>
  <w:style w:type="character" w:customStyle="1" w:styleId="timestamp">
    <w:name w:val="timestamp"/>
    <w:rsid w:val="00BD3BB9"/>
  </w:style>
  <w:style w:type="character" w:customStyle="1" w:styleId="comments">
    <w:name w:val="comments"/>
    <w:rsid w:val="00BD3BB9"/>
  </w:style>
  <w:style w:type="character" w:customStyle="1" w:styleId="essaytext">
    <w:name w:val="essaytext"/>
    <w:rsid w:val="00BD3BB9"/>
  </w:style>
  <w:style w:type="character" w:customStyle="1" w:styleId="username">
    <w:name w:val="username"/>
    <w:rsid w:val="00BD3BB9"/>
  </w:style>
  <w:style w:type="character" w:customStyle="1" w:styleId="toplinks">
    <w:name w:val="toplinks"/>
    <w:rsid w:val="00BD3BB9"/>
  </w:style>
  <w:style w:type="character" w:customStyle="1" w:styleId="A3">
    <w:name w:val="A3"/>
    <w:rsid w:val="00BD3BB9"/>
    <w:rPr>
      <w:rFonts w:ascii="Perpetua" w:hAnsi="Perpetua" w:cs="Perpetua" w:hint="default"/>
      <w:color w:val="000000"/>
      <w:sz w:val="15"/>
      <w:szCs w:val="15"/>
    </w:rPr>
  </w:style>
  <w:style w:type="character" w:customStyle="1" w:styleId="see">
    <w:name w:val="see"/>
    <w:rsid w:val="00BD3BB9"/>
  </w:style>
  <w:style w:type="character" w:customStyle="1" w:styleId="first-letter">
    <w:name w:val="first-letter"/>
    <w:rsid w:val="00BD3BB9"/>
  </w:style>
  <w:style w:type="character" w:customStyle="1" w:styleId="focusparagraph">
    <w:name w:val="focusparagraph"/>
    <w:rsid w:val="00BD3BB9"/>
  </w:style>
  <w:style w:type="character" w:customStyle="1" w:styleId="lightblue">
    <w:name w:val="lightblue"/>
    <w:rsid w:val="00BD3BB9"/>
  </w:style>
  <w:style w:type="character" w:customStyle="1" w:styleId="StyleUnderlineCharChar9pt">
    <w:name w:val="Style Underline Char Char + 9 pt"/>
    <w:rsid w:val="00BD3BB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D3BB9"/>
  </w:style>
  <w:style w:type="character" w:customStyle="1" w:styleId="Title10">
    <w:name w:val="Title1"/>
    <w:rsid w:val="00BD3BB9"/>
  </w:style>
  <w:style w:type="character" w:customStyle="1" w:styleId="BoldandUnderlineCharCharCharChar">
    <w:name w:val="Bold and Underline Char Char Char Char"/>
    <w:rsid w:val="00BD3BB9"/>
    <w:rPr>
      <w:b/>
      <w:bCs w:val="0"/>
      <w:noProof w:val="0"/>
      <w:u w:val="single"/>
      <w:lang w:val="en-US" w:eastAsia="en-US" w:bidi="ar-SA"/>
    </w:rPr>
  </w:style>
  <w:style w:type="character" w:customStyle="1" w:styleId="FontStyle29">
    <w:name w:val="Font Style29"/>
    <w:uiPriority w:val="99"/>
    <w:rsid w:val="00BD3BB9"/>
    <w:rPr>
      <w:rFonts w:ascii="Arial" w:hAnsi="Arial" w:cs="Arial" w:hint="default"/>
      <w:sz w:val="14"/>
      <w:szCs w:val="14"/>
    </w:rPr>
  </w:style>
  <w:style w:type="character" w:customStyle="1" w:styleId="titles">
    <w:name w:val="titles"/>
    <w:rsid w:val="00BD3BB9"/>
  </w:style>
  <w:style w:type="character" w:customStyle="1" w:styleId="articletext0">
    <w:name w:val="article_text"/>
    <w:rsid w:val="00BD3BB9"/>
  </w:style>
  <w:style w:type="character" w:customStyle="1" w:styleId="contentauthor">
    <w:name w:val="contentauthor"/>
    <w:rsid w:val="00BD3BB9"/>
  </w:style>
  <w:style w:type="character" w:customStyle="1" w:styleId="subarticleheader">
    <w:name w:val="subarticleheader"/>
    <w:rsid w:val="00BD3BB9"/>
  </w:style>
  <w:style w:type="character" w:customStyle="1" w:styleId="spelle">
    <w:name w:val="spelle"/>
    <w:rsid w:val="00BD3BB9"/>
  </w:style>
  <w:style w:type="character" w:customStyle="1" w:styleId="grame">
    <w:name w:val="grame"/>
    <w:rsid w:val="00BD3BB9"/>
  </w:style>
  <w:style w:type="character" w:customStyle="1" w:styleId="newstitle1">
    <w:name w:val="newstitle1"/>
    <w:rsid w:val="00BD3BB9"/>
  </w:style>
  <w:style w:type="character" w:customStyle="1" w:styleId="copy">
    <w:name w:val="copy"/>
    <w:rsid w:val="00BD3BB9"/>
  </w:style>
  <w:style w:type="character" w:customStyle="1" w:styleId="topheadline">
    <w:name w:val="topheadline"/>
    <w:rsid w:val="00BD3BB9"/>
  </w:style>
  <w:style w:type="character" w:customStyle="1" w:styleId="Stylereduce27pt">
    <w:name w:val="Style reduce2 + 7 pt"/>
    <w:rsid w:val="00BD3BB9"/>
    <w:rPr>
      <w:rFonts w:ascii="Times New Roman" w:hAnsi="Times New Roman" w:cs="Arial" w:hint="default"/>
      <w:color w:val="000000"/>
      <w:sz w:val="14"/>
      <w:szCs w:val="22"/>
    </w:rPr>
  </w:style>
  <w:style w:type="character" w:customStyle="1" w:styleId="srtitle">
    <w:name w:val="srtitle"/>
    <w:rsid w:val="00BD3BB9"/>
  </w:style>
  <w:style w:type="character" w:customStyle="1" w:styleId="st1">
    <w:name w:val="st1"/>
    <w:rsid w:val="00BD3BB9"/>
  </w:style>
  <w:style w:type="character" w:customStyle="1" w:styleId="StyleStyleGaramond">
    <w:name w:val="Style Style Garamond +"/>
    <w:rsid w:val="00BD3BB9"/>
    <w:rPr>
      <w:rFonts w:ascii="Garamond" w:hAnsi="Garamond" w:cs="Times New Roman" w:hint="default"/>
      <w:sz w:val="20"/>
    </w:rPr>
  </w:style>
  <w:style w:type="character" w:customStyle="1" w:styleId="quotechar0">
    <w:name w:val="quotechar"/>
    <w:rsid w:val="00BD3BB9"/>
  </w:style>
  <w:style w:type="character" w:customStyle="1" w:styleId="boldunderline1">
    <w:name w:val="boldunderline"/>
    <w:rsid w:val="00BD3BB9"/>
  </w:style>
  <w:style w:type="character" w:customStyle="1" w:styleId="A8">
    <w:name w:val="A8"/>
    <w:rsid w:val="00BD3BB9"/>
    <w:rPr>
      <w:rFonts w:ascii="Scala" w:hAnsi="Scala" w:cs="Scala" w:hint="default"/>
      <w:color w:val="000000"/>
      <w:sz w:val="15"/>
      <w:szCs w:val="15"/>
    </w:rPr>
  </w:style>
  <w:style w:type="character" w:customStyle="1" w:styleId="A0">
    <w:name w:val="A0"/>
    <w:uiPriority w:val="99"/>
    <w:rsid w:val="00BD3BB9"/>
    <w:rPr>
      <w:rFonts w:ascii="Scala" w:hAnsi="Scala" w:cs="Scala" w:hint="default"/>
      <w:color w:val="000000"/>
      <w:sz w:val="16"/>
      <w:szCs w:val="16"/>
    </w:rPr>
  </w:style>
  <w:style w:type="character" w:customStyle="1" w:styleId="Date11">
    <w:name w:val="Date11"/>
    <w:rsid w:val="00BD3BB9"/>
  </w:style>
  <w:style w:type="character" w:customStyle="1" w:styleId="Boxout">
    <w:name w:val="Box out"/>
    <w:uiPriority w:val="1"/>
    <w:qFormat/>
    <w:rsid w:val="00BD3BB9"/>
    <w:rPr>
      <w:rFonts w:ascii="Tahoma" w:hAnsi="Tahoma" w:cs="Tahoma" w:hint="default"/>
      <w:b/>
      <w:bCs w:val="0"/>
      <w:sz w:val="20"/>
      <w:u w:val="single"/>
      <w:bdr w:val="none" w:sz="0" w:space="0" w:color="auto" w:frame="1"/>
      <w:shd w:val="clear" w:color="auto" w:fill="A9E8F5"/>
    </w:rPr>
  </w:style>
  <w:style w:type="character" w:customStyle="1" w:styleId="metad">
    <w:name w:val="metad"/>
    <w:rsid w:val="00BD3BB9"/>
  </w:style>
  <w:style w:type="character" w:customStyle="1" w:styleId="sifr-alternate">
    <w:name w:val="sifr-alternate"/>
    <w:rsid w:val="00BD3BB9"/>
  </w:style>
  <w:style w:type="character" w:customStyle="1" w:styleId="justify1">
    <w:name w:val="justify1"/>
    <w:rsid w:val="00BD3BB9"/>
  </w:style>
  <w:style w:type="character" w:customStyle="1" w:styleId="artbody1">
    <w:name w:val="art_body1"/>
    <w:rsid w:val="00BD3BB9"/>
    <w:rPr>
      <w:rFonts w:ascii="Arial" w:hAnsi="Arial" w:cs="Arial" w:hint="default"/>
    </w:rPr>
  </w:style>
  <w:style w:type="character" w:customStyle="1" w:styleId="A1">
    <w:name w:val="A1"/>
    <w:uiPriority w:val="99"/>
    <w:rsid w:val="00BD3BB9"/>
    <w:rPr>
      <w:rFonts w:ascii="Book Antiqua" w:hAnsi="Book Antiqua" w:cs="Book Antiqua" w:hint="default"/>
      <w:color w:val="221E1F"/>
      <w:sz w:val="22"/>
      <w:szCs w:val="22"/>
    </w:rPr>
  </w:style>
  <w:style w:type="character" w:customStyle="1" w:styleId="reality">
    <w:name w:val="reality"/>
    <w:rsid w:val="00BD3BB9"/>
  </w:style>
  <w:style w:type="character" w:customStyle="1" w:styleId="text2">
    <w:name w:val="text2"/>
    <w:rsid w:val="00BD3BB9"/>
  </w:style>
  <w:style w:type="character" w:customStyle="1" w:styleId="StyleUnderlineChar2CharChar11pt">
    <w:name w:val="Style Underline Char2 Char Char + 11 pt"/>
    <w:rsid w:val="00BD3BB9"/>
    <w:rPr>
      <w:rFonts w:ascii="Times New Roman" w:hAnsi="Times New Roman" w:cs="Times New Roman" w:hint="default"/>
      <w:sz w:val="20"/>
      <w:u w:val="single"/>
    </w:rPr>
  </w:style>
  <w:style w:type="character" w:customStyle="1" w:styleId="StyleStyleBoldUnderline11pt">
    <w:name w:val="Style Style Bold Underline + 11 pt"/>
    <w:rsid w:val="00BD3BB9"/>
    <w:rPr>
      <w:b/>
      <w:bCs/>
      <w:sz w:val="20"/>
      <w:u w:val="single"/>
    </w:rPr>
  </w:style>
  <w:style w:type="character" w:customStyle="1" w:styleId="articlehead2">
    <w:name w:val="articlehead2"/>
    <w:rsid w:val="00BD3BB9"/>
  </w:style>
  <w:style w:type="character" w:customStyle="1" w:styleId="pronset">
    <w:name w:val="pronset"/>
    <w:rsid w:val="00BD3BB9"/>
  </w:style>
  <w:style w:type="character" w:customStyle="1" w:styleId="prondelim">
    <w:name w:val="prondelim"/>
    <w:rsid w:val="00BD3BB9"/>
  </w:style>
  <w:style w:type="character" w:customStyle="1" w:styleId="prontoggle">
    <w:name w:val="pron_toggle"/>
    <w:rsid w:val="00BD3BB9"/>
  </w:style>
  <w:style w:type="character" w:customStyle="1" w:styleId="boldface">
    <w:name w:val="boldface"/>
    <w:rsid w:val="00BD3BB9"/>
  </w:style>
  <w:style w:type="character" w:customStyle="1" w:styleId="secondary-bf">
    <w:name w:val="secondary-bf"/>
    <w:rsid w:val="00BD3BB9"/>
  </w:style>
  <w:style w:type="table" w:styleId="ColorfulGrid-Accent1">
    <w:name w:val="Colorful Grid Accent 1"/>
    <w:basedOn w:val="TableNormal"/>
    <w:link w:val="ColorfulGrid-Accent1Char"/>
    <w:uiPriority w:val="29"/>
    <w:unhideWhenUsed/>
    <w:rsid w:val="00BD3BB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D3BB9"/>
    <w:rPr>
      <w:rFonts w:ascii="Times New Roman" w:hAnsi="Times New Roman" w:cs="Times New Roman" w:hint="default"/>
      <w:iCs/>
      <w:color w:val="000000"/>
      <w:sz w:val="16"/>
    </w:rPr>
  </w:style>
  <w:style w:type="character" w:customStyle="1" w:styleId="Boxout0">
    <w:name w:val="Boxout"/>
    <w:uiPriority w:val="1"/>
    <w:qFormat/>
    <w:rsid w:val="00BD3BB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D3BB9"/>
  </w:style>
  <w:style w:type="character" w:customStyle="1" w:styleId="detailtitle">
    <w:name w:val="detailtitle"/>
    <w:rsid w:val="00BD3BB9"/>
  </w:style>
  <w:style w:type="character" w:customStyle="1" w:styleId="storydate">
    <w:name w:val="storydate"/>
    <w:rsid w:val="00BD3BB9"/>
  </w:style>
  <w:style w:type="character" w:customStyle="1" w:styleId="preloadwrap">
    <w:name w:val="preloadwrap"/>
    <w:rsid w:val="00BD3BB9"/>
  </w:style>
  <w:style w:type="character" w:customStyle="1" w:styleId="creditwrap">
    <w:name w:val="creditwrap"/>
    <w:rsid w:val="00BD3BB9"/>
  </w:style>
  <w:style w:type="character" w:customStyle="1" w:styleId="DefaultChar1">
    <w:name w:val="Default Char1"/>
    <w:rsid w:val="00BD3BB9"/>
    <w:rPr>
      <w:noProof w:val="0"/>
      <w:color w:val="000000"/>
      <w:lang w:val="en-US" w:eastAsia="en-US" w:bidi="ar-SA"/>
    </w:rPr>
  </w:style>
  <w:style w:type="character" w:customStyle="1" w:styleId="textunderlineChar0">
    <w:name w:val="text underline Char"/>
    <w:link w:val="textunderline0"/>
    <w:rsid w:val="00BD3BB9"/>
    <w:rPr>
      <w:u w:val="thick"/>
    </w:rPr>
  </w:style>
  <w:style w:type="character" w:customStyle="1" w:styleId="BoldChar">
    <w:name w:val="Bold Char"/>
    <w:rsid w:val="00BD3BB9"/>
    <w:rPr>
      <w:rFonts w:ascii="Times New Roman" w:eastAsia="Times New Roman" w:hAnsi="Times New Roman" w:cs="Times New Roman" w:hint="default"/>
      <w:b/>
      <w:bCs w:val="0"/>
      <w:szCs w:val="24"/>
    </w:rPr>
  </w:style>
  <w:style w:type="character" w:customStyle="1" w:styleId="pmterms31">
    <w:name w:val="pmterms31"/>
    <w:rsid w:val="00BD3BB9"/>
    <w:rPr>
      <w:b/>
      <w:bCs/>
      <w:i w:val="0"/>
      <w:iCs w:val="0"/>
      <w:color w:val="000000"/>
    </w:rPr>
  </w:style>
  <w:style w:type="character" w:customStyle="1" w:styleId="ft01">
    <w:name w:val="ft01"/>
    <w:rsid w:val="00BD3BB9"/>
    <w:rPr>
      <w:rFonts w:ascii="Times" w:hAnsi="Times" w:cs="Times" w:hint="default"/>
      <w:color w:val="000000"/>
      <w:sz w:val="14"/>
      <w:szCs w:val="14"/>
    </w:rPr>
  </w:style>
  <w:style w:type="character" w:customStyle="1" w:styleId="ft11">
    <w:name w:val="ft11"/>
    <w:rsid w:val="00BD3BB9"/>
    <w:rPr>
      <w:rFonts w:ascii="Times" w:hAnsi="Times" w:cs="Times" w:hint="default"/>
      <w:color w:val="000000"/>
      <w:sz w:val="17"/>
      <w:szCs w:val="17"/>
    </w:rPr>
  </w:style>
  <w:style w:type="character" w:customStyle="1" w:styleId="ft21">
    <w:name w:val="ft21"/>
    <w:rsid w:val="00BD3BB9"/>
    <w:rPr>
      <w:rFonts w:ascii="Times" w:hAnsi="Times" w:cs="Times" w:hint="default"/>
      <w:color w:val="000000"/>
      <w:sz w:val="15"/>
      <w:szCs w:val="15"/>
    </w:rPr>
  </w:style>
  <w:style w:type="character" w:customStyle="1" w:styleId="ft31">
    <w:name w:val="ft31"/>
    <w:rsid w:val="00BD3BB9"/>
    <w:rPr>
      <w:rFonts w:ascii="Times" w:hAnsi="Times" w:cs="Times" w:hint="default"/>
      <w:color w:val="000000"/>
      <w:sz w:val="15"/>
      <w:szCs w:val="15"/>
    </w:rPr>
  </w:style>
  <w:style w:type="character" w:customStyle="1" w:styleId="dquo">
    <w:name w:val="dquo"/>
    <w:rsid w:val="00BD3BB9"/>
  </w:style>
  <w:style w:type="character" w:customStyle="1" w:styleId="caps2">
    <w:name w:val="caps2"/>
    <w:rsid w:val="00BD3BB9"/>
  </w:style>
  <w:style w:type="character" w:customStyle="1" w:styleId="CardsFont12ptCharCharCharChar">
    <w:name w:val="Cards + Font: 12 pt Char Char Char Char"/>
    <w:rsid w:val="00BD3BB9"/>
    <w:rPr>
      <w:sz w:val="24"/>
      <w:szCs w:val="24"/>
      <w:u w:val="thick"/>
      <w:lang w:val="en-US" w:eastAsia="en-US" w:bidi="ar-SA"/>
    </w:rPr>
  </w:style>
  <w:style w:type="character" w:customStyle="1" w:styleId="ccs">
    <w:name w:val="c cs"/>
    <w:rsid w:val="00BD3BB9"/>
  </w:style>
  <w:style w:type="character" w:customStyle="1" w:styleId="UnderlinedEvChar">
    <w:name w:val="Underlined Ev Char"/>
    <w:link w:val="UnderlinedEv"/>
    <w:rsid w:val="00BD3BB9"/>
    <w:rPr>
      <w:rFonts w:ascii="Times New Roman" w:eastAsia="Times New Roman" w:hAnsi="Times New Roman" w:cs="Times New Roman"/>
      <w:u w:val="single"/>
    </w:rPr>
  </w:style>
  <w:style w:type="character" w:customStyle="1" w:styleId="dropshadow">
    <w:name w:val="dropshadow"/>
    <w:rsid w:val="00BD3BB9"/>
  </w:style>
  <w:style w:type="character" w:customStyle="1" w:styleId="d05ws">
    <w:name w:val="d05ws"/>
    <w:rsid w:val="00BD3BB9"/>
  </w:style>
  <w:style w:type="character" w:customStyle="1" w:styleId="rzibod">
    <w:name w:val="rzibod"/>
    <w:rsid w:val="00BD3BB9"/>
  </w:style>
  <w:style w:type="character" w:customStyle="1" w:styleId="StyleBold1">
    <w:name w:val="Style Bold1"/>
    <w:rsid w:val="00BD3BB9"/>
    <w:rPr>
      <w:rFonts w:ascii="Georgia" w:hAnsi="Georgia" w:hint="default"/>
      <w:b/>
      <w:bCs/>
      <w:sz w:val="22"/>
    </w:rPr>
  </w:style>
  <w:style w:type="character" w:customStyle="1" w:styleId="headertext">
    <w:name w:val="headertext"/>
    <w:rsid w:val="00BD3BB9"/>
  </w:style>
  <w:style w:type="character" w:customStyle="1" w:styleId="endnote-reference">
    <w:name w:val="endnote-reference"/>
    <w:rsid w:val="00BD3BB9"/>
  </w:style>
  <w:style w:type="character" w:customStyle="1" w:styleId="officialsname">
    <w:name w:val="official_s_name"/>
    <w:rsid w:val="00BD3BB9"/>
  </w:style>
  <w:style w:type="character" w:customStyle="1" w:styleId="audience">
    <w:name w:val="audience"/>
    <w:rsid w:val="00BD3BB9"/>
  </w:style>
  <w:style w:type="character" w:customStyle="1" w:styleId="A7">
    <w:name w:val="A7"/>
    <w:uiPriority w:val="99"/>
    <w:rsid w:val="00BD3BB9"/>
    <w:rPr>
      <w:rFonts w:ascii="Myriad Pro" w:hAnsi="Myriad Pro" w:cs="Myriad Pro" w:hint="default"/>
      <w:color w:val="0066B1"/>
      <w:sz w:val="22"/>
      <w:szCs w:val="22"/>
    </w:rPr>
  </w:style>
  <w:style w:type="character" w:customStyle="1" w:styleId="normalchar">
    <w:name w:val="normal__char"/>
    <w:rsid w:val="00BD3BB9"/>
  </w:style>
  <w:style w:type="character" w:customStyle="1" w:styleId="hyperlink002cheading0020100200028block0020title0029char">
    <w:name w:val="hyperlink_002cheading_00201_0020_0028block_0020title_0029__char"/>
    <w:rsid w:val="00BD3BB9"/>
  </w:style>
  <w:style w:type="character" w:customStyle="1" w:styleId="underline002cstyle0020bold0020underlinechar">
    <w:name w:val="underline_002cstyle_0020bold_0020underline__char"/>
    <w:rsid w:val="00BD3BB9"/>
  </w:style>
  <w:style w:type="character" w:customStyle="1" w:styleId="copyboldblack">
    <w:name w:val="copyboldblack"/>
    <w:rsid w:val="00BD3BB9"/>
  </w:style>
  <w:style w:type="character" w:customStyle="1" w:styleId="copybold">
    <w:name w:val="copybold"/>
    <w:rsid w:val="00BD3BB9"/>
  </w:style>
  <w:style w:type="character" w:customStyle="1" w:styleId="author-date0">
    <w:name w:val="author-date"/>
    <w:rsid w:val="00BD3BB9"/>
  </w:style>
  <w:style w:type="character" w:customStyle="1" w:styleId="hidden">
    <w:name w:val="hidden"/>
    <w:rsid w:val="00BD3BB9"/>
  </w:style>
  <w:style w:type="character" w:customStyle="1" w:styleId="articlebegin">
    <w:name w:val="articlebegin"/>
    <w:rsid w:val="00BD3BB9"/>
  </w:style>
  <w:style w:type="character" w:customStyle="1" w:styleId="mediaoverlay">
    <w:name w:val="mediaoverlay"/>
    <w:rsid w:val="00BD3BB9"/>
  </w:style>
  <w:style w:type="character" w:customStyle="1" w:styleId="blogcaption">
    <w:name w:val="blog_caption"/>
    <w:rsid w:val="00BD3BB9"/>
  </w:style>
  <w:style w:type="character" w:customStyle="1" w:styleId="commnet-abuzz">
    <w:name w:val="commnet-abuzz"/>
    <w:rsid w:val="00BD3BB9"/>
  </w:style>
  <w:style w:type="character" w:customStyle="1" w:styleId="fbconnectbuttontext">
    <w:name w:val="fbconnectbutton_text"/>
    <w:rsid w:val="00BD3BB9"/>
  </w:style>
  <w:style w:type="character" w:customStyle="1" w:styleId="fbsharecountinner">
    <w:name w:val="fb_share_count_inner"/>
    <w:rsid w:val="00BD3BB9"/>
  </w:style>
  <w:style w:type="character" w:customStyle="1" w:styleId="stbuttontext">
    <w:name w:val="stbuttontext"/>
    <w:rsid w:val="00BD3BB9"/>
  </w:style>
  <w:style w:type="character" w:customStyle="1" w:styleId="source">
    <w:name w:val="source"/>
    <w:rsid w:val="00BD3BB9"/>
  </w:style>
  <w:style w:type="character" w:customStyle="1" w:styleId="pubdate">
    <w:name w:val="pubdate"/>
    <w:rsid w:val="00BD3BB9"/>
  </w:style>
  <w:style w:type="character" w:customStyle="1" w:styleId="grey">
    <w:name w:val="grey"/>
    <w:rsid w:val="00BD3BB9"/>
  </w:style>
  <w:style w:type="character" w:customStyle="1" w:styleId="postdate">
    <w:name w:val="post_date"/>
    <w:rsid w:val="00BD3BB9"/>
  </w:style>
  <w:style w:type="character" w:customStyle="1" w:styleId="bdx">
    <w:name w:val="bdx"/>
    <w:rsid w:val="00BD3BB9"/>
  </w:style>
  <w:style w:type="character" w:customStyle="1" w:styleId="bdl">
    <w:name w:val="bdl"/>
    <w:rsid w:val="00BD3BB9"/>
  </w:style>
  <w:style w:type="character" w:customStyle="1" w:styleId="breadcrumbitemcurrent">
    <w:name w:val="breadcrumbitemcurrent"/>
    <w:rsid w:val="00BD3BB9"/>
  </w:style>
  <w:style w:type="character" w:customStyle="1" w:styleId="bbl">
    <w:name w:val="bbl"/>
    <w:rsid w:val="00BD3BB9"/>
  </w:style>
  <w:style w:type="character" w:customStyle="1" w:styleId="Date2">
    <w:name w:val="Date2"/>
    <w:rsid w:val="00BD3BB9"/>
  </w:style>
  <w:style w:type="character" w:customStyle="1" w:styleId="company">
    <w:name w:val="company"/>
    <w:rsid w:val="00BD3BB9"/>
  </w:style>
  <w:style w:type="character" w:customStyle="1" w:styleId="itxtnewhookspan">
    <w:name w:val="itxtnewhookspan"/>
    <w:rsid w:val="00BD3BB9"/>
  </w:style>
  <w:style w:type="character" w:customStyle="1" w:styleId="gstxthlt">
    <w:name w:val="gstxt_hlt"/>
    <w:rsid w:val="00BD3BB9"/>
  </w:style>
  <w:style w:type="character" w:customStyle="1" w:styleId="SubtleEmphasis1">
    <w:name w:val="Subtle Emphasis1"/>
    <w:uiPriority w:val="19"/>
    <w:qFormat/>
    <w:rsid w:val="00BD3BB9"/>
    <w:rPr>
      <w:rFonts w:ascii="Times New Roman" w:hAnsi="Times New Roman" w:cs="Times New Roman" w:hint="default"/>
      <w:b/>
      <w:bCs w:val="0"/>
      <w:iCs/>
      <w:color w:val="auto"/>
      <w:sz w:val="22"/>
    </w:rPr>
  </w:style>
  <w:style w:type="character" w:customStyle="1" w:styleId="StyleBoldRed">
    <w:name w:val="Style Bold Red"/>
    <w:rsid w:val="00BD3BB9"/>
    <w:rPr>
      <w:b/>
      <w:bCs/>
      <w:color w:val="auto"/>
    </w:rPr>
  </w:style>
  <w:style w:type="character" w:customStyle="1" w:styleId="StyleTimesNewRoman8pt">
    <w:name w:val="Style Times New Roman 8 pt"/>
    <w:rsid w:val="00BD3BB9"/>
    <w:rPr>
      <w:rFonts w:ascii="Georgia" w:hAnsi="Georgia" w:hint="default"/>
      <w:sz w:val="16"/>
    </w:rPr>
  </w:style>
  <w:style w:type="character" w:customStyle="1" w:styleId="StyleStyle7pt8pt">
    <w:name w:val="Style Style 7 pt + 8 pt"/>
    <w:rsid w:val="00BD3BB9"/>
    <w:rPr>
      <w:sz w:val="16"/>
    </w:rPr>
  </w:style>
  <w:style w:type="character" w:customStyle="1" w:styleId="StyleStyleThickunderlineBold1">
    <w:name w:val="Style Style Thick underline + Bold1"/>
    <w:rsid w:val="00BD3BB9"/>
    <w:rPr>
      <w:b/>
      <w:bCs/>
      <w:u w:val="thick"/>
    </w:rPr>
  </w:style>
  <w:style w:type="character" w:customStyle="1" w:styleId="StyleUnderline2">
    <w:name w:val="Style Underline2"/>
    <w:rsid w:val="00BD3BB9"/>
    <w:rPr>
      <w:u w:val="single"/>
    </w:rPr>
  </w:style>
  <w:style w:type="character" w:customStyle="1" w:styleId="ShrinkText">
    <w:name w:val="Shrink Text"/>
    <w:rsid w:val="00BD3BB9"/>
    <w:rPr>
      <w:sz w:val="16"/>
    </w:rPr>
  </w:style>
  <w:style w:type="character" w:customStyle="1" w:styleId="smallcaps">
    <w:name w:val="smallcaps"/>
    <w:rsid w:val="00BD3BB9"/>
  </w:style>
  <w:style w:type="character" w:customStyle="1" w:styleId="goldbldtext">
    <w:name w:val="goldbldtext"/>
    <w:rsid w:val="00BD3BB9"/>
  </w:style>
  <w:style w:type="character" w:customStyle="1" w:styleId="cardshighlight0">
    <w:name w:val="cardshighlight"/>
    <w:rsid w:val="00BD3BB9"/>
  </w:style>
  <w:style w:type="character" w:customStyle="1" w:styleId="cardsfont12pt1">
    <w:name w:val="cardsfont12pt"/>
    <w:rsid w:val="00BD3BB9"/>
  </w:style>
  <w:style w:type="character" w:customStyle="1" w:styleId="ft6">
    <w:name w:val="ft6"/>
    <w:rsid w:val="00BD3BB9"/>
  </w:style>
  <w:style w:type="character" w:customStyle="1" w:styleId="kicker">
    <w:name w:val="kicker"/>
    <w:rsid w:val="00BD3BB9"/>
  </w:style>
  <w:style w:type="character" w:customStyle="1" w:styleId="backcontent">
    <w:name w:val="backcontent"/>
    <w:rsid w:val="00BD3BB9"/>
  </w:style>
  <w:style w:type="character" w:customStyle="1" w:styleId="daystmp">
    <w:name w:val="daystmp"/>
    <w:rsid w:val="00BD3BB9"/>
  </w:style>
  <w:style w:type="character" w:customStyle="1" w:styleId="cardsfont12ptchar">
    <w:name w:val="cardsfont12ptchar"/>
    <w:rsid w:val="00BD3BB9"/>
  </w:style>
  <w:style w:type="character" w:customStyle="1" w:styleId="gal">
    <w:name w:val="gal"/>
    <w:rsid w:val="00BD3BB9"/>
  </w:style>
  <w:style w:type="character" w:customStyle="1" w:styleId="submitted">
    <w:name w:val="submitted"/>
    <w:rsid w:val="00BD3BB9"/>
  </w:style>
  <w:style w:type="character" w:customStyle="1" w:styleId="imagedateline">
    <w:name w:val="image_dateline"/>
    <w:rsid w:val="00BD3BB9"/>
  </w:style>
  <w:style w:type="character" w:customStyle="1" w:styleId="authordatecharchar">
    <w:name w:val="authordatecharchar"/>
    <w:rsid w:val="00BD3BB9"/>
  </w:style>
  <w:style w:type="character" w:customStyle="1" w:styleId="style1char0">
    <w:name w:val="style1char"/>
    <w:rsid w:val="00BD3BB9"/>
  </w:style>
  <w:style w:type="character" w:customStyle="1" w:styleId="tagcharchar0">
    <w:name w:val="tagcharchar"/>
    <w:rsid w:val="00BD3BB9"/>
  </w:style>
  <w:style w:type="character" w:customStyle="1" w:styleId="underlinedcharchar2">
    <w:name w:val="underlinedcharchar"/>
    <w:rsid w:val="00BD3BB9"/>
  </w:style>
  <w:style w:type="character" w:customStyle="1" w:styleId="BoxedChar">
    <w:name w:val="Boxed Char"/>
    <w:rsid w:val="00BD3BB9"/>
    <w:rPr>
      <w:rFonts w:ascii="Arial Narrow" w:hAnsi="Arial Narrow" w:hint="default"/>
      <w:b/>
      <w:bCs w:val="0"/>
      <w:sz w:val="18"/>
      <w:bdr w:val="single" w:sz="6" w:space="0" w:color="auto" w:frame="1"/>
    </w:rPr>
  </w:style>
  <w:style w:type="character" w:customStyle="1" w:styleId="Style11ptUnderline2">
    <w:name w:val="Style 11 pt Underline2"/>
    <w:rsid w:val="00BD3BB9"/>
    <w:rPr>
      <w:sz w:val="20"/>
      <w:u w:val="single"/>
    </w:rPr>
  </w:style>
  <w:style w:type="character" w:customStyle="1" w:styleId="Style11ptBoldUnderline2">
    <w:name w:val="Style 11 pt Bold Underline2"/>
    <w:rsid w:val="00BD3BB9"/>
    <w:rPr>
      <w:b/>
      <w:bCs/>
      <w:sz w:val="20"/>
      <w:u w:val="single"/>
    </w:rPr>
  </w:style>
  <w:style w:type="character" w:customStyle="1" w:styleId="nw">
    <w:name w:val="nw"/>
    <w:rsid w:val="00BD3BB9"/>
  </w:style>
  <w:style w:type="character" w:customStyle="1" w:styleId="Styleunderline11ptBoldBorderSinglesolidlineAuto">
    <w:name w:val="Style underline + 11 pt Bold Border: : (Single solid line Auto ..."/>
    <w:rsid w:val="00BD3BB9"/>
    <w:rPr>
      <w:b/>
      <w:bCs/>
      <w:sz w:val="20"/>
      <w:u w:val="single"/>
      <w:bdr w:val="single" w:sz="4" w:space="0" w:color="auto" w:frame="1"/>
    </w:rPr>
  </w:style>
  <w:style w:type="character" w:customStyle="1" w:styleId="cardCharCharChar1">
    <w:name w:val="card Char Char Char1"/>
    <w:rsid w:val="00BD3BB9"/>
    <w:rPr>
      <w:lang w:val="en-US" w:eastAsia="en-US" w:bidi="ar-SA"/>
    </w:rPr>
  </w:style>
  <w:style w:type="character" w:customStyle="1" w:styleId="authors1">
    <w:name w:val="authors1"/>
    <w:rsid w:val="00BD3BB9"/>
    <w:rPr>
      <w:rFonts w:ascii="Verdana" w:hAnsi="Verdana" w:hint="default"/>
      <w:b/>
      <w:bCs/>
      <w:color w:val="006699"/>
      <w:sz w:val="20"/>
      <w:szCs w:val="20"/>
    </w:rPr>
  </w:style>
  <w:style w:type="character" w:customStyle="1" w:styleId="headlinesectionlarge">
    <w:name w:val="headline_section_large"/>
    <w:rsid w:val="00BD3BB9"/>
  </w:style>
  <w:style w:type="character" w:customStyle="1" w:styleId="Styleunderline11ptBlack">
    <w:name w:val="Style underline + 11 pt Black"/>
    <w:rsid w:val="00BD3BB9"/>
    <w:rPr>
      <w:color w:val="000000"/>
      <w:sz w:val="20"/>
      <w:u w:val="single"/>
    </w:rPr>
  </w:style>
  <w:style w:type="character" w:customStyle="1" w:styleId="Styleunderline11ptBoldBlack">
    <w:name w:val="Style underline + 11 pt Bold Black"/>
    <w:rsid w:val="00BD3BB9"/>
    <w:rPr>
      <w:b/>
      <w:bCs/>
      <w:color w:val="000000"/>
      <w:sz w:val="20"/>
      <w:u w:val="single"/>
    </w:rPr>
  </w:style>
  <w:style w:type="character" w:customStyle="1" w:styleId="Style11ptBoldBlackUnderline">
    <w:name w:val="Style 11 pt Bold Black Underline"/>
    <w:rsid w:val="00BD3BB9"/>
    <w:rPr>
      <w:b/>
      <w:bCs/>
      <w:color w:val="000000"/>
      <w:sz w:val="20"/>
      <w:u w:val="single"/>
    </w:rPr>
  </w:style>
  <w:style w:type="character" w:customStyle="1" w:styleId="Style11ptBoldBlackUnderlineBorderSinglesolidline">
    <w:name w:val="Style 11 pt Bold Black Underline Border: : (Single solid line ..."/>
    <w:rsid w:val="00BD3BB9"/>
    <w:rPr>
      <w:b/>
      <w:bCs/>
      <w:color w:val="000000"/>
      <w:sz w:val="20"/>
      <w:u w:val="single"/>
      <w:bdr w:val="single" w:sz="4" w:space="0" w:color="auto" w:frame="1"/>
    </w:rPr>
  </w:style>
  <w:style w:type="character" w:customStyle="1" w:styleId="StyleLatinMeridien-Italic11ptItalicUnderline">
    <w:name w:val="Style (Latin) Meridien-Italic 11 pt Italic Underline"/>
    <w:rsid w:val="00BD3BB9"/>
    <w:rPr>
      <w:rFonts w:ascii="Meridien-Italic" w:hAnsi="Meridien-Italic" w:hint="default"/>
      <w:i/>
      <w:iCs/>
      <w:sz w:val="20"/>
      <w:u w:val="single"/>
    </w:rPr>
  </w:style>
  <w:style w:type="character" w:customStyle="1" w:styleId="Citation-AuthorDate">
    <w:name w:val="Citation - Author/Date"/>
    <w:rsid w:val="00BD3BB9"/>
    <w:rPr>
      <w:b/>
      <w:bCs w:val="0"/>
      <w:smallCaps/>
      <w:sz w:val="24"/>
      <w:u w:val="single"/>
    </w:rPr>
  </w:style>
  <w:style w:type="character" w:customStyle="1" w:styleId="underlinestylechar0">
    <w:name w:val="underlinestylechar"/>
    <w:rsid w:val="00BD3BB9"/>
  </w:style>
  <w:style w:type="character" w:customStyle="1" w:styleId="highlight">
    <w:name w:val="highlight"/>
    <w:rsid w:val="00BD3BB9"/>
  </w:style>
  <w:style w:type="character" w:customStyle="1" w:styleId="DottedUnderline0">
    <w:name w:val="Dotted Underline"/>
    <w:rsid w:val="00BD3BB9"/>
    <w:rPr>
      <w:rFonts w:ascii="Times New Roman" w:hAnsi="Times New Roman" w:cs="Times New Roman" w:hint="default"/>
      <w:sz w:val="20"/>
      <w:u w:val="dottedHeavy"/>
    </w:rPr>
  </w:style>
  <w:style w:type="character" w:customStyle="1" w:styleId="titleauthoretc">
    <w:name w:val="titleauthoretc"/>
    <w:rsid w:val="00BD3BB9"/>
  </w:style>
  <w:style w:type="character" w:customStyle="1" w:styleId="labeltext">
    <w:name w:val="labeltext"/>
    <w:rsid w:val="00BD3BB9"/>
  </w:style>
  <w:style w:type="character" w:customStyle="1" w:styleId="viewlink">
    <w:name w:val="viewlink"/>
    <w:rsid w:val="00BD3BB9"/>
  </w:style>
  <w:style w:type="character" w:customStyle="1" w:styleId="share">
    <w:name w:val="share"/>
    <w:rsid w:val="00BD3BB9"/>
  </w:style>
  <w:style w:type="character" w:customStyle="1" w:styleId="inlinkchart">
    <w:name w:val="inlink_chart"/>
    <w:rsid w:val="00BD3BB9"/>
  </w:style>
  <w:style w:type="character" w:customStyle="1" w:styleId="underLight">
    <w:name w:val="underLight"/>
    <w:uiPriority w:val="1"/>
    <w:qFormat/>
    <w:rsid w:val="00BD3BB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D3BB9"/>
  </w:style>
  <w:style w:type="character" w:customStyle="1" w:styleId="author-rss">
    <w:name w:val="author-rss"/>
    <w:rsid w:val="00BD3BB9"/>
  </w:style>
  <w:style w:type="character" w:customStyle="1" w:styleId="fbsharecountwrapper">
    <w:name w:val="fb_share_count_wrapper"/>
    <w:rsid w:val="00BD3BB9"/>
  </w:style>
  <w:style w:type="character" w:customStyle="1" w:styleId="fbbuttontext">
    <w:name w:val="fb_button_text"/>
    <w:rsid w:val="00BD3BB9"/>
  </w:style>
  <w:style w:type="character" w:customStyle="1" w:styleId="hw">
    <w:name w:val="hw"/>
    <w:rsid w:val="00BD3BB9"/>
  </w:style>
  <w:style w:type="character" w:customStyle="1" w:styleId="linktotop">
    <w:name w:val="linktotop"/>
    <w:rsid w:val="00BD3BB9"/>
  </w:style>
  <w:style w:type="character" w:customStyle="1" w:styleId="maintextbldleft">
    <w:name w:val="maintextbldleft"/>
    <w:rsid w:val="00BD3BB9"/>
  </w:style>
  <w:style w:type="character" w:customStyle="1" w:styleId="maintextleft">
    <w:name w:val="maintextleft"/>
    <w:rsid w:val="00BD3BB9"/>
  </w:style>
  <w:style w:type="character" w:customStyle="1" w:styleId="descriptionstyle1block">
    <w:name w:val="description style1 block"/>
    <w:rsid w:val="00BD3BB9"/>
  </w:style>
  <w:style w:type="character" w:customStyle="1" w:styleId="gutter-right-1">
    <w:name w:val="gutter-right-1"/>
    <w:basedOn w:val="DefaultParagraphFont"/>
    <w:rsid w:val="00BD3BB9"/>
  </w:style>
  <w:style w:type="character" w:customStyle="1" w:styleId="ssl3">
    <w:name w:val="ss_l3"/>
    <w:rsid w:val="00BD3BB9"/>
  </w:style>
  <w:style w:type="character" w:customStyle="1" w:styleId="FontStyle39">
    <w:name w:val="Font Style39"/>
    <w:uiPriority w:val="99"/>
    <w:rsid w:val="00BD3BB9"/>
    <w:rPr>
      <w:rFonts w:ascii="Constantia" w:hAnsi="Constantia" w:cs="Constantia" w:hint="default"/>
      <w:b/>
      <w:bCs/>
      <w:sz w:val="18"/>
      <w:szCs w:val="18"/>
    </w:rPr>
  </w:style>
  <w:style w:type="character" w:customStyle="1" w:styleId="6">
    <w:name w:val="6"/>
    <w:rsid w:val="00BD3BB9"/>
    <w:rPr>
      <w:rFonts w:ascii="Arial" w:hAnsi="Arial" w:cs="Arial" w:hint="default"/>
      <w:bCs/>
      <w:sz w:val="20"/>
      <w:u w:val="single"/>
      <w:lang w:val="en-US" w:eastAsia="en-US" w:bidi="ar-SA"/>
    </w:rPr>
  </w:style>
  <w:style w:type="character" w:customStyle="1" w:styleId="Header11">
    <w:name w:val="Header11"/>
    <w:rsid w:val="00BD3BB9"/>
  </w:style>
  <w:style w:type="character" w:customStyle="1" w:styleId="posa">
    <w:name w:val="pos(a)"/>
    <w:basedOn w:val="DefaultParagraphFont"/>
    <w:rsid w:val="00BD3BB9"/>
  </w:style>
  <w:style w:type="character" w:customStyle="1" w:styleId="u-hiddeninnarrowenv">
    <w:name w:val="u-hiddeninnarrowenv"/>
    <w:basedOn w:val="DefaultParagraphFont"/>
    <w:rsid w:val="00BD3BB9"/>
  </w:style>
  <w:style w:type="character" w:customStyle="1" w:styleId="followbutton-bird">
    <w:name w:val="followbutton-bird"/>
    <w:basedOn w:val="DefaultParagraphFont"/>
    <w:rsid w:val="00BD3BB9"/>
  </w:style>
  <w:style w:type="character" w:customStyle="1" w:styleId="tweetauthor-name">
    <w:name w:val="tweetauthor-name"/>
    <w:basedOn w:val="DefaultParagraphFont"/>
    <w:rsid w:val="00BD3BB9"/>
  </w:style>
  <w:style w:type="character" w:customStyle="1" w:styleId="tweetauthor-verifiedbadge">
    <w:name w:val="tweetauthor-verifiedbadge"/>
    <w:basedOn w:val="DefaultParagraphFont"/>
    <w:rsid w:val="00BD3BB9"/>
  </w:style>
  <w:style w:type="character" w:customStyle="1" w:styleId="tweetauthor-screenname">
    <w:name w:val="tweetauthor-screenname"/>
    <w:basedOn w:val="DefaultParagraphFont"/>
    <w:rsid w:val="00BD3BB9"/>
  </w:style>
  <w:style w:type="character" w:customStyle="1" w:styleId="u-hiddenvisually">
    <w:name w:val="u-hiddenvisually"/>
    <w:basedOn w:val="DefaultParagraphFont"/>
    <w:rsid w:val="00BD3BB9"/>
  </w:style>
  <w:style w:type="character" w:customStyle="1" w:styleId="tweetaction-stat">
    <w:name w:val="tweetaction-stat"/>
    <w:basedOn w:val="DefaultParagraphFont"/>
    <w:rsid w:val="00BD3BB9"/>
  </w:style>
  <w:style w:type="character" w:customStyle="1" w:styleId="related">
    <w:name w:val="related"/>
    <w:basedOn w:val="DefaultParagraphFont"/>
    <w:rsid w:val="00BD3BB9"/>
  </w:style>
  <w:style w:type="character" w:customStyle="1" w:styleId="related-content">
    <w:name w:val="related-content"/>
    <w:basedOn w:val="DefaultParagraphFont"/>
    <w:rsid w:val="00BD3BB9"/>
  </w:style>
  <w:style w:type="character" w:customStyle="1" w:styleId="name-of-author">
    <w:name w:val="name-of-author"/>
    <w:basedOn w:val="DefaultParagraphFont"/>
    <w:rsid w:val="00BD3BB9"/>
  </w:style>
  <w:style w:type="character" w:customStyle="1" w:styleId="first-name">
    <w:name w:val="first-name"/>
    <w:basedOn w:val="DefaultParagraphFont"/>
    <w:rsid w:val="00BD3BB9"/>
  </w:style>
  <w:style w:type="character" w:customStyle="1" w:styleId="last-name">
    <w:name w:val="last-name"/>
    <w:basedOn w:val="DefaultParagraphFont"/>
    <w:rsid w:val="00BD3BB9"/>
  </w:style>
  <w:style w:type="character" w:customStyle="1" w:styleId="caption10">
    <w:name w:val="caption1"/>
    <w:basedOn w:val="DefaultParagraphFont"/>
    <w:rsid w:val="00BD3BB9"/>
  </w:style>
  <w:style w:type="character" w:customStyle="1" w:styleId="recirc-text">
    <w:name w:val="&quot;recirc-text”"/>
    <w:basedOn w:val="DefaultParagraphFont"/>
    <w:rsid w:val="00BD3BB9"/>
  </w:style>
  <w:style w:type="character" w:customStyle="1" w:styleId="video-icon">
    <w:name w:val="video-icon"/>
    <w:basedOn w:val="DefaultParagraphFont"/>
    <w:rsid w:val="00BD3BB9"/>
  </w:style>
  <w:style w:type="character" w:customStyle="1" w:styleId="powa-shot-play-btn-text">
    <w:name w:val="powa-shot-play-btn-text"/>
    <w:basedOn w:val="DefaultParagraphFont"/>
    <w:rsid w:val="00BD3BB9"/>
  </w:style>
  <w:style w:type="character" w:customStyle="1" w:styleId="powa-shot-click">
    <w:name w:val="powa-shot-click"/>
    <w:basedOn w:val="DefaultParagraphFont"/>
    <w:rsid w:val="00BD3BB9"/>
  </w:style>
  <w:style w:type="character" w:customStyle="1" w:styleId="wpv-blurb">
    <w:name w:val="wpv-blurb"/>
    <w:basedOn w:val="DefaultParagraphFont"/>
    <w:rsid w:val="00BD3BB9"/>
  </w:style>
  <w:style w:type="character" w:customStyle="1" w:styleId="pb-caption">
    <w:name w:val="pb-caption"/>
    <w:basedOn w:val="DefaultParagraphFont"/>
    <w:rsid w:val="00BD3BB9"/>
  </w:style>
  <w:style w:type="character" w:customStyle="1" w:styleId="Heading5Char1">
    <w:name w:val="Heading 5 Char1"/>
    <w:aliases w:val="Text Char1"/>
    <w:basedOn w:val="DefaultParagraphFont"/>
    <w:semiHidden/>
    <w:rsid w:val="00BD3BB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D3BB9"/>
    <w:rPr>
      <w:vertAlign w:val="baseline"/>
    </w:rPr>
  </w:style>
  <w:style w:type="character" w:customStyle="1" w:styleId="Heading7Char1">
    <w:name w:val="Heading 7 Char1"/>
    <w:basedOn w:val="DefaultParagraphFont"/>
    <w:semiHidden/>
    <w:rsid w:val="00BD3BB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D3BB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D3BB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D3BB9"/>
    <w:rPr>
      <w:rFonts w:ascii="Calibri" w:hAnsi="Calibri" w:cs="Calibri"/>
    </w:rPr>
  </w:style>
  <w:style w:type="numbering" w:customStyle="1" w:styleId="NoList2">
    <w:name w:val="No List2"/>
    <w:next w:val="NoList"/>
    <w:uiPriority w:val="99"/>
    <w:semiHidden/>
    <w:unhideWhenUsed/>
    <w:rsid w:val="00BD3BB9"/>
  </w:style>
  <w:style w:type="numbering" w:customStyle="1" w:styleId="NoList3">
    <w:name w:val="No List3"/>
    <w:next w:val="NoList"/>
    <w:uiPriority w:val="99"/>
    <w:semiHidden/>
    <w:unhideWhenUsed/>
    <w:rsid w:val="00BD3BB9"/>
  </w:style>
  <w:style w:type="numbering" w:customStyle="1" w:styleId="NoList4">
    <w:name w:val="No List4"/>
    <w:next w:val="NoList"/>
    <w:uiPriority w:val="99"/>
    <w:semiHidden/>
    <w:unhideWhenUsed/>
    <w:rsid w:val="00BD3BB9"/>
  </w:style>
  <w:style w:type="numbering" w:customStyle="1" w:styleId="NoList5">
    <w:name w:val="No List5"/>
    <w:next w:val="NoList"/>
    <w:semiHidden/>
    <w:unhideWhenUsed/>
    <w:rsid w:val="00BD3BB9"/>
  </w:style>
  <w:style w:type="paragraph" w:styleId="BlockText">
    <w:name w:val="Block Text"/>
    <w:basedOn w:val="Normal"/>
    <w:rsid w:val="00BD3BB9"/>
    <w:pPr>
      <w:ind w:left="229" w:right="229"/>
    </w:pPr>
    <w:rPr>
      <w:rFonts w:ascii="Verdana" w:eastAsia="Times New Roman" w:hAnsi="Verdana"/>
      <w:sz w:val="16"/>
      <w:szCs w:val="20"/>
    </w:rPr>
  </w:style>
  <w:style w:type="paragraph" w:styleId="NormalIndent">
    <w:name w:val="Normal Indent"/>
    <w:basedOn w:val="Normal"/>
    <w:rsid w:val="00BD3BB9"/>
    <w:pPr>
      <w:ind w:left="720"/>
    </w:pPr>
    <w:rPr>
      <w:rFonts w:eastAsia="Times New Roman"/>
      <w:szCs w:val="20"/>
    </w:rPr>
  </w:style>
  <w:style w:type="paragraph" w:styleId="EnvelopeReturn">
    <w:name w:val="envelope return"/>
    <w:basedOn w:val="Normal"/>
    <w:rsid w:val="00BD3BB9"/>
    <w:rPr>
      <w:rFonts w:ascii="Arial" w:eastAsia="Times New Roman" w:hAnsi="Arial"/>
      <w:sz w:val="24"/>
      <w:szCs w:val="20"/>
    </w:rPr>
  </w:style>
  <w:style w:type="paragraph" w:styleId="EnvelopeAddress">
    <w:name w:val="envelope address"/>
    <w:basedOn w:val="Normal"/>
    <w:rsid w:val="00BD3BB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D3BB9"/>
  </w:style>
  <w:style w:type="numbering" w:customStyle="1" w:styleId="NoList7">
    <w:name w:val="No List7"/>
    <w:next w:val="NoList"/>
    <w:semiHidden/>
    <w:unhideWhenUsed/>
    <w:rsid w:val="00BD3BB9"/>
  </w:style>
  <w:style w:type="paragraph" w:styleId="ListBullet">
    <w:name w:val="List Bullet"/>
    <w:basedOn w:val="Normal"/>
    <w:link w:val="ListBulletChar"/>
    <w:uiPriority w:val="99"/>
    <w:unhideWhenUsed/>
    <w:rsid w:val="00BD3BB9"/>
    <w:pPr>
      <w:tabs>
        <w:tab w:val="num" w:pos="360"/>
      </w:tabs>
      <w:ind w:left="360" w:hanging="360"/>
      <w:contextualSpacing/>
    </w:pPr>
    <w:rPr>
      <w:rFonts w:eastAsia="Calibri"/>
    </w:rPr>
  </w:style>
  <w:style w:type="table" w:styleId="MediumGrid1">
    <w:name w:val="Medium Grid 1"/>
    <w:basedOn w:val="TableNormal"/>
    <w:uiPriority w:val="67"/>
    <w:rsid w:val="00BD3BB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D3BB9"/>
  </w:style>
  <w:style w:type="numbering" w:customStyle="1" w:styleId="NoList111">
    <w:name w:val="No List111"/>
    <w:next w:val="NoList"/>
    <w:uiPriority w:val="99"/>
    <w:semiHidden/>
    <w:unhideWhenUsed/>
    <w:rsid w:val="00BD3BB9"/>
  </w:style>
  <w:style w:type="numbering" w:customStyle="1" w:styleId="NoList1111">
    <w:name w:val="No List1111"/>
    <w:next w:val="NoList"/>
    <w:uiPriority w:val="99"/>
    <w:semiHidden/>
    <w:unhideWhenUsed/>
    <w:rsid w:val="00BD3BB9"/>
  </w:style>
  <w:style w:type="numbering" w:customStyle="1" w:styleId="NoList11111">
    <w:name w:val="No List11111"/>
    <w:next w:val="NoList"/>
    <w:uiPriority w:val="99"/>
    <w:semiHidden/>
    <w:unhideWhenUsed/>
    <w:rsid w:val="00BD3BB9"/>
  </w:style>
  <w:style w:type="numbering" w:customStyle="1" w:styleId="NoList111111">
    <w:name w:val="No List111111"/>
    <w:next w:val="NoList"/>
    <w:uiPriority w:val="99"/>
    <w:semiHidden/>
    <w:unhideWhenUsed/>
    <w:rsid w:val="00BD3BB9"/>
  </w:style>
  <w:style w:type="numbering" w:customStyle="1" w:styleId="NoList1111111">
    <w:name w:val="No List1111111"/>
    <w:next w:val="NoList"/>
    <w:uiPriority w:val="99"/>
    <w:semiHidden/>
    <w:unhideWhenUsed/>
    <w:rsid w:val="00BD3BB9"/>
  </w:style>
  <w:style w:type="numbering" w:customStyle="1" w:styleId="NoList11111111">
    <w:name w:val="No List11111111"/>
    <w:next w:val="NoList"/>
    <w:uiPriority w:val="99"/>
    <w:semiHidden/>
    <w:unhideWhenUsed/>
    <w:rsid w:val="00BD3BB9"/>
  </w:style>
  <w:style w:type="numbering" w:customStyle="1" w:styleId="NoList111111111">
    <w:name w:val="No List111111111"/>
    <w:next w:val="NoList"/>
    <w:uiPriority w:val="99"/>
    <w:semiHidden/>
    <w:unhideWhenUsed/>
    <w:rsid w:val="00BD3BB9"/>
  </w:style>
  <w:style w:type="numbering" w:customStyle="1" w:styleId="NoList1111111111">
    <w:name w:val="No List1111111111"/>
    <w:next w:val="NoList"/>
    <w:uiPriority w:val="99"/>
    <w:semiHidden/>
    <w:unhideWhenUsed/>
    <w:rsid w:val="00BD3BB9"/>
  </w:style>
  <w:style w:type="numbering" w:customStyle="1" w:styleId="NoList11111111111">
    <w:name w:val="No List11111111111"/>
    <w:next w:val="NoList"/>
    <w:uiPriority w:val="99"/>
    <w:semiHidden/>
    <w:unhideWhenUsed/>
    <w:rsid w:val="00BD3BB9"/>
  </w:style>
  <w:style w:type="numbering" w:customStyle="1" w:styleId="NoList111111111111">
    <w:name w:val="No List111111111111"/>
    <w:next w:val="NoList"/>
    <w:uiPriority w:val="99"/>
    <w:semiHidden/>
    <w:unhideWhenUsed/>
    <w:rsid w:val="00BD3BB9"/>
  </w:style>
  <w:style w:type="numbering" w:customStyle="1" w:styleId="NoList1111111111111">
    <w:name w:val="No List1111111111111"/>
    <w:next w:val="NoList"/>
    <w:uiPriority w:val="99"/>
    <w:semiHidden/>
    <w:unhideWhenUsed/>
    <w:rsid w:val="00BD3BB9"/>
  </w:style>
  <w:style w:type="numbering" w:customStyle="1" w:styleId="NoList11111111111111">
    <w:name w:val="No List11111111111111"/>
    <w:next w:val="NoList"/>
    <w:uiPriority w:val="99"/>
    <w:semiHidden/>
    <w:unhideWhenUsed/>
    <w:rsid w:val="00BD3BB9"/>
  </w:style>
  <w:style w:type="numbering" w:customStyle="1" w:styleId="NoList111111111111111">
    <w:name w:val="No List111111111111111"/>
    <w:next w:val="NoList"/>
    <w:uiPriority w:val="99"/>
    <w:semiHidden/>
    <w:unhideWhenUsed/>
    <w:rsid w:val="00BD3BB9"/>
  </w:style>
  <w:style w:type="numbering" w:customStyle="1" w:styleId="NoList1111111111111111">
    <w:name w:val="No List1111111111111111"/>
    <w:next w:val="NoList"/>
    <w:uiPriority w:val="99"/>
    <w:semiHidden/>
    <w:unhideWhenUsed/>
    <w:rsid w:val="00BD3BB9"/>
  </w:style>
  <w:style w:type="numbering" w:customStyle="1" w:styleId="NoList11111111111111111">
    <w:name w:val="No List11111111111111111"/>
    <w:next w:val="NoList"/>
    <w:uiPriority w:val="99"/>
    <w:semiHidden/>
    <w:unhideWhenUsed/>
    <w:rsid w:val="00BD3BB9"/>
  </w:style>
  <w:style w:type="character" w:customStyle="1" w:styleId="FontStyle220">
    <w:name w:val="Font Style220"/>
    <w:basedOn w:val="DefaultParagraphFont"/>
    <w:uiPriority w:val="99"/>
    <w:rsid w:val="00BD3BB9"/>
    <w:rPr>
      <w:rFonts w:ascii="Candara" w:hAnsi="Candara" w:cs="Candara" w:hint="default"/>
      <w:i/>
      <w:iCs/>
      <w:sz w:val="18"/>
      <w:szCs w:val="18"/>
    </w:rPr>
  </w:style>
  <w:style w:type="character" w:customStyle="1" w:styleId="FontStyle290">
    <w:name w:val="Font Style290"/>
    <w:basedOn w:val="DefaultParagraphFont"/>
    <w:uiPriority w:val="99"/>
    <w:rsid w:val="00BD3BB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D3BB9"/>
    <w:rPr>
      <w:rFonts w:ascii="Arial" w:hAnsi="Arial" w:cs="Arial"/>
      <w:b/>
      <w:bCs/>
      <w:sz w:val="16"/>
      <w:szCs w:val="16"/>
    </w:rPr>
  </w:style>
  <w:style w:type="paragraph" w:customStyle="1" w:styleId="articlebodynormaltext">
    <w:name w:val="articlebody_normaltext"/>
    <w:basedOn w:val="Normal"/>
    <w:rsid w:val="00BD3BB9"/>
    <w:pPr>
      <w:spacing w:before="100" w:beforeAutospacing="1" w:after="100" w:afterAutospacing="1"/>
    </w:pPr>
    <w:rPr>
      <w:rFonts w:ascii="Georgia" w:hAnsi="Georgia"/>
    </w:rPr>
  </w:style>
  <w:style w:type="character" w:customStyle="1" w:styleId="Bodytext21">
    <w:name w:val="Body text (2)_"/>
    <w:basedOn w:val="DefaultParagraphFont"/>
    <w:link w:val="Bodytext22"/>
    <w:rsid w:val="00BD3BB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D3BB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D3BB9"/>
    <w:rPr>
      <w:color w:val="000000"/>
      <w:sz w:val="28"/>
      <w:szCs w:val="28"/>
    </w:rPr>
  </w:style>
  <w:style w:type="character" w:customStyle="1" w:styleId="Style9ptItalicUnderline">
    <w:name w:val="Style 9 pt Italic Underline"/>
    <w:rsid w:val="00BD3BB9"/>
    <w:rPr>
      <w:i/>
      <w:iCs/>
      <w:sz w:val="20"/>
      <w:u w:val="single"/>
    </w:rPr>
  </w:style>
  <w:style w:type="paragraph" w:customStyle="1" w:styleId="StyleHeading4TagsmalltextBigcardbodyNormalTagNotBold">
    <w:name w:val="Style Heading 4Tagsmall textBig cardbodyNormal Tag + Not Bold"/>
    <w:basedOn w:val="Heading4"/>
    <w:rsid w:val="00BD3BB9"/>
    <w:rPr>
      <w:bCs w:val="0"/>
      <w:sz w:val="22"/>
    </w:rPr>
  </w:style>
  <w:style w:type="character" w:customStyle="1" w:styleId="StyleBox12ptBold">
    <w:name w:val="Style Box + 12 pt Bold"/>
    <w:basedOn w:val="DefaultParagraphFont"/>
    <w:rsid w:val="00BD3BB9"/>
    <w:rPr>
      <w:rFonts w:ascii="Georgia" w:hAnsi="Georgia"/>
      <w:b/>
      <w:bCs/>
      <w:sz w:val="22"/>
      <w:u w:val="single"/>
      <w:bdr w:val="none" w:sz="0" w:space="0" w:color="auto"/>
    </w:rPr>
  </w:style>
  <w:style w:type="character" w:customStyle="1" w:styleId="StyleBox12pt">
    <w:name w:val="Style Box + 12 pt"/>
    <w:basedOn w:val="DefaultParagraphFont"/>
    <w:rsid w:val="00BD3BB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D3BB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D3BB9"/>
    <w:rPr>
      <w:bCs w:val="0"/>
    </w:rPr>
  </w:style>
  <w:style w:type="character" w:customStyle="1" w:styleId="StyleGaramondText1">
    <w:name w:val="Style Garamond Text 1"/>
    <w:basedOn w:val="DefaultParagraphFont"/>
    <w:rsid w:val="00BD3BB9"/>
    <w:rPr>
      <w:rFonts w:ascii="Georgia" w:hAnsi="Georgia"/>
      <w:color w:val="0D0D0D" w:themeColor="text1" w:themeTint="F2"/>
      <w:sz w:val="22"/>
    </w:rPr>
  </w:style>
  <w:style w:type="character" w:customStyle="1" w:styleId="StyleGaramondText1Underline">
    <w:name w:val="Style Garamond Text 1 Underline"/>
    <w:basedOn w:val="DefaultParagraphFont"/>
    <w:rsid w:val="00BD3BB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D3BB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D3BB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D3BB9"/>
    <w:rPr>
      <w:b w:val="0"/>
      <w:bCs w:val="0"/>
      <w:sz w:val="14"/>
      <w:u w:val="none"/>
    </w:rPr>
  </w:style>
  <w:style w:type="character" w:customStyle="1" w:styleId="Style7ptBold">
    <w:name w:val="Style 7 pt Bold"/>
    <w:basedOn w:val="DefaultParagraphFont"/>
    <w:rsid w:val="00BD3BB9"/>
    <w:rPr>
      <w:b w:val="0"/>
      <w:bCs/>
      <w:sz w:val="14"/>
    </w:rPr>
  </w:style>
  <w:style w:type="paragraph" w:customStyle="1" w:styleId="Stylecardtext8pt">
    <w:name w:val="Style card text + 8 pt"/>
    <w:basedOn w:val="Normal"/>
    <w:rsid w:val="00BD3BB9"/>
    <w:pPr>
      <w:ind w:right="288"/>
    </w:pPr>
    <w:rPr>
      <w:sz w:val="16"/>
    </w:rPr>
  </w:style>
  <w:style w:type="paragraph" w:customStyle="1" w:styleId="Stylecardtext5pt">
    <w:name w:val="Style card text + 5 pt"/>
    <w:basedOn w:val="Normal"/>
    <w:rsid w:val="00BD3BB9"/>
    <w:pPr>
      <w:ind w:right="288"/>
    </w:pPr>
    <w:rPr>
      <w:sz w:val="10"/>
    </w:rPr>
  </w:style>
  <w:style w:type="character" w:customStyle="1" w:styleId="StyleStyleBoldUnderlineUnderlineIntenseEmphasis1apple-style-">
    <w:name w:val="Style Style Bold UnderlineUnderlineIntense Emphasis1apple-style-..."/>
    <w:basedOn w:val="DefaultParagraphFont"/>
    <w:rsid w:val="00BD3BB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D3BB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D3BB9"/>
    <w:rPr>
      <w:rFonts w:ascii="Georgia" w:hAnsi="Georgia"/>
      <w:u w:val="single"/>
    </w:rPr>
  </w:style>
  <w:style w:type="paragraph" w:customStyle="1" w:styleId="StyleCardsGeorgia12ptBoldThickunderlineBorderSin">
    <w:name w:val="Style Cards + Georgia 12 pt Bold Thick underline Border: : (Sin..."/>
    <w:basedOn w:val="Normal"/>
    <w:rsid w:val="00BD3BB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D3BB9"/>
    <w:rPr>
      <w:rFonts w:ascii="Georgia" w:hAnsi="Georgia"/>
      <w:sz w:val="24"/>
      <w:u w:val="single"/>
    </w:rPr>
  </w:style>
  <w:style w:type="paragraph" w:customStyle="1" w:styleId="StyleCardsGeorgia">
    <w:name w:val="Style Cards + Georgia"/>
    <w:basedOn w:val="Normal"/>
    <w:rsid w:val="00BD3BB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D3BB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D3BB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BD3BB9"/>
    <w:rPr>
      <w:rFonts w:eastAsia="Times New Roman"/>
      <w:i/>
      <w:iCs/>
    </w:rPr>
  </w:style>
  <w:style w:type="character" w:customStyle="1" w:styleId="HTMLAddressChar">
    <w:name w:val="HTML Address Char"/>
    <w:basedOn w:val="DefaultParagraphFont"/>
    <w:link w:val="HTMLAddress"/>
    <w:uiPriority w:val="99"/>
    <w:rsid w:val="00BD3BB9"/>
    <w:rPr>
      <w:rFonts w:ascii="Calibri" w:eastAsia="Times New Roman" w:hAnsi="Calibri"/>
      <w:i/>
      <w:iCs/>
      <w:sz w:val="22"/>
    </w:rPr>
  </w:style>
  <w:style w:type="paragraph" w:styleId="Index1">
    <w:name w:val="index 1"/>
    <w:basedOn w:val="Normal"/>
    <w:next w:val="Normal"/>
    <w:autoRedefine/>
    <w:unhideWhenUsed/>
    <w:rsid w:val="00BD3BB9"/>
    <w:pPr>
      <w:ind w:left="220" w:hanging="220"/>
    </w:pPr>
  </w:style>
  <w:style w:type="character" w:customStyle="1" w:styleId="CardsFont6ptChar1">
    <w:name w:val="Cards + Font: 6 pt Char1"/>
    <w:link w:val="CardsFont6pt"/>
    <w:locked/>
    <w:rsid w:val="00BD3BB9"/>
    <w:rPr>
      <w:rFonts w:ascii="Calibri" w:eastAsia="Times New Roman" w:hAnsi="Calibri"/>
      <w:sz w:val="12"/>
      <w:szCs w:val="20"/>
    </w:rPr>
  </w:style>
  <w:style w:type="paragraph" w:customStyle="1" w:styleId="Quote2">
    <w:name w:val="Quote2"/>
    <w:basedOn w:val="Default"/>
    <w:next w:val="Default"/>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D3BB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BD3BB9"/>
    <w:pPr>
      <w:keepNext/>
      <w:keepLines/>
      <w:spacing w:before="200"/>
      <w:outlineLvl w:val="3"/>
    </w:pPr>
    <w:rPr>
      <w:rFonts w:eastAsia="Times New Roman"/>
      <w:b/>
      <w:bCs/>
      <w:iCs/>
      <w:sz w:val="26"/>
    </w:rPr>
  </w:style>
  <w:style w:type="paragraph" w:customStyle="1" w:styleId="post-subtitle">
    <w:name w:val="post-subtitle"/>
    <w:basedOn w:val="Normal"/>
    <w:rsid w:val="00BD3BB9"/>
    <w:pPr>
      <w:spacing w:before="100" w:beforeAutospacing="1" w:after="100" w:afterAutospacing="1"/>
    </w:pPr>
    <w:rPr>
      <w:rFonts w:eastAsia="Times New Roman"/>
    </w:rPr>
  </w:style>
  <w:style w:type="paragraph" w:customStyle="1" w:styleId="Pa0">
    <w:name w:val="Pa0"/>
    <w:basedOn w:val="Default"/>
    <w:next w:val="Default"/>
    <w:uiPriority w:val="99"/>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D3BB9"/>
    <w:pPr>
      <w:spacing w:before="100" w:beforeAutospacing="1" w:after="100" w:afterAutospacing="1"/>
    </w:pPr>
    <w:rPr>
      <w:rFonts w:eastAsia="Times New Roman"/>
    </w:rPr>
  </w:style>
  <w:style w:type="paragraph" w:customStyle="1" w:styleId="tagline1">
    <w:name w:val="tagline"/>
    <w:basedOn w:val="Normal"/>
    <w:rsid w:val="00BD3BB9"/>
    <w:pPr>
      <w:spacing w:before="100" w:beforeAutospacing="1" w:after="100" w:afterAutospacing="1"/>
    </w:pPr>
    <w:rPr>
      <w:rFonts w:eastAsia="Times New Roman"/>
    </w:rPr>
  </w:style>
  <w:style w:type="paragraph" w:customStyle="1" w:styleId="Block1">
    <w:name w:val="Block1"/>
    <w:basedOn w:val="Normal"/>
    <w:next w:val="Normal"/>
    <w:uiPriority w:val="3"/>
    <w:qFormat/>
    <w:rsid w:val="00BD3BB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D3BB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BD3BB9"/>
    <w:rPr>
      <w:sz w:val="10"/>
    </w:rPr>
  </w:style>
  <w:style w:type="paragraph" w:customStyle="1" w:styleId="ReallySamllText">
    <w:name w:val="ReallySamllText"/>
    <w:basedOn w:val="Normal"/>
    <w:link w:val="ReallySamllTextChar"/>
    <w:autoRedefine/>
    <w:rsid w:val="00BD3BB9"/>
    <w:rPr>
      <w:rFonts w:asciiTheme="minorHAnsi" w:hAnsiTheme="minorHAnsi"/>
      <w:sz w:val="10"/>
    </w:rPr>
  </w:style>
  <w:style w:type="paragraph" w:customStyle="1" w:styleId="CardCites">
    <w:name w:val="Card Cites"/>
    <w:basedOn w:val="Normal"/>
    <w:next w:val="Normal"/>
    <w:qFormat/>
    <w:rsid w:val="00BD3BB9"/>
    <w:rPr>
      <w:rFonts w:eastAsia="Times New Roman"/>
      <w:b/>
      <w:sz w:val="20"/>
    </w:rPr>
  </w:style>
  <w:style w:type="paragraph" w:customStyle="1" w:styleId="NormalWeb3">
    <w:name w:val="Normal (Web)3"/>
    <w:basedOn w:val="Normal"/>
    <w:rsid w:val="00BD3BB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D3BB9"/>
    <w:pPr>
      <w:ind w:left="400"/>
    </w:pPr>
    <w:rPr>
      <w:rFonts w:eastAsia="Times New Roman"/>
    </w:rPr>
  </w:style>
  <w:style w:type="paragraph" w:customStyle="1" w:styleId="TagCiteChar2">
    <w:name w:val="Tag / Cite Char"/>
    <w:basedOn w:val="Normal"/>
    <w:rsid w:val="00BD3BB9"/>
    <w:rPr>
      <w:rFonts w:eastAsia="Times New Roman"/>
      <w:b/>
      <w:color w:val="000000"/>
    </w:rPr>
  </w:style>
  <w:style w:type="paragraph" w:customStyle="1" w:styleId="PageNumber2">
    <w:name w:val="Page Number2"/>
    <w:basedOn w:val="Normal"/>
    <w:next w:val="Normal"/>
    <w:rsid w:val="00BD3BB9"/>
    <w:rPr>
      <w:rFonts w:eastAsia="Times New Roman"/>
      <w:sz w:val="20"/>
    </w:rPr>
  </w:style>
  <w:style w:type="paragraph" w:customStyle="1" w:styleId="HeaderFooter">
    <w:name w:val="Header &amp; Footer"/>
    <w:rsid w:val="00BD3BB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D3BB9"/>
    <w:rPr>
      <w:rFonts w:ascii="Arial Narrow" w:eastAsia="Times New Roman" w:hAnsi="Arial Narrow"/>
      <w:color w:val="000000"/>
      <w:sz w:val="16"/>
    </w:rPr>
  </w:style>
  <w:style w:type="paragraph" w:customStyle="1" w:styleId="CardTextUnderlined">
    <w:name w:val="Card Text Underlined"/>
    <w:basedOn w:val="Normal"/>
    <w:uiPriority w:val="99"/>
    <w:qFormat/>
    <w:rsid w:val="00BD3BB9"/>
    <w:rPr>
      <w:rFonts w:ascii="Arial Narrow" w:eastAsia="Times New Roman" w:hAnsi="Arial Narrow"/>
      <w:u w:val="single"/>
    </w:rPr>
  </w:style>
  <w:style w:type="paragraph" w:customStyle="1" w:styleId="HeaderDebate">
    <w:name w:val="Header Debate"/>
    <w:basedOn w:val="Normal"/>
    <w:rsid w:val="00BD3BB9"/>
    <w:pPr>
      <w:jc w:val="center"/>
      <w:outlineLvl w:val="0"/>
    </w:pPr>
    <w:rPr>
      <w:rFonts w:eastAsia="Times New Roman"/>
      <w:b/>
      <w:sz w:val="48"/>
      <w:u w:val="words"/>
    </w:rPr>
  </w:style>
  <w:style w:type="paragraph" w:customStyle="1" w:styleId="NormalWeb1">
    <w:name w:val="Normal (Web)1"/>
    <w:basedOn w:val="Normal"/>
    <w:uiPriority w:val="99"/>
    <w:qFormat/>
    <w:rsid w:val="00BD3BB9"/>
    <w:pPr>
      <w:spacing w:before="100" w:beforeAutospacing="1" w:after="100" w:afterAutospacing="1"/>
    </w:pPr>
    <w:rPr>
      <w:rFonts w:eastAsia="Times New Roman"/>
      <w:sz w:val="20"/>
      <w:szCs w:val="20"/>
    </w:rPr>
  </w:style>
  <w:style w:type="paragraph" w:customStyle="1" w:styleId="CardTagCharChar">
    <w:name w:val="Card Tag Char Char"/>
    <w:basedOn w:val="Normal"/>
    <w:rsid w:val="00BD3BB9"/>
    <w:rPr>
      <w:rFonts w:eastAsia="Times New Roman"/>
      <w:b/>
    </w:rPr>
  </w:style>
  <w:style w:type="paragraph" w:customStyle="1" w:styleId="fixed">
    <w:name w:val="fixed"/>
    <w:basedOn w:val="Normal"/>
    <w:rsid w:val="00BD3BB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D3BB9"/>
    <w:pPr>
      <w:spacing w:before="100" w:beforeAutospacing="1" w:after="100" w:afterAutospacing="1"/>
    </w:pPr>
    <w:rPr>
      <w:rFonts w:eastAsia="Times New Roman"/>
    </w:rPr>
  </w:style>
  <w:style w:type="paragraph" w:customStyle="1" w:styleId="ExecutiveSummarytext">
    <w:name w:val="Executive Summary text"/>
    <w:basedOn w:val="Normal"/>
    <w:next w:val="Normal"/>
    <w:rsid w:val="00BD3BB9"/>
    <w:pPr>
      <w:autoSpaceDE w:val="0"/>
      <w:autoSpaceDN w:val="0"/>
      <w:adjustRightInd w:val="0"/>
    </w:pPr>
    <w:rPr>
      <w:rFonts w:ascii="Arial" w:eastAsia="Times New Roman" w:hAnsi="Arial"/>
    </w:rPr>
  </w:style>
  <w:style w:type="character" w:customStyle="1" w:styleId="NormalUnderlineChar1">
    <w:name w:val="Normal Underline Char1"/>
    <w:locked/>
    <w:rsid w:val="00BD3BB9"/>
    <w:rPr>
      <w:u w:val="single"/>
    </w:rPr>
  </w:style>
  <w:style w:type="character" w:customStyle="1" w:styleId="CardUpSize-LightChar">
    <w:name w:val="CardUpSize - Light Char"/>
    <w:link w:val="CardUpSize-Light"/>
    <w:locked/>
    <w:rsid w:val="00BD3BB9"/>
    <w:rPr>
      <w:rFonts w:ascii="Times New Roman" w:eastAsia="Times New Roman" w:hAnsi="Times New Roman"/>
      <w:szCs w:val="32"/>
      <w:u w:val="single"/>
    </w:rPr>
  </w:style>
  <w:style w:type="paragraph" w:customStyle="1" w:styleId="CardUpSize-Light">
    <w:name w:val="CardUpSize - Light"/>
    <w:basedOn w:val="Normal"/>
    <w:link w:val="CardUpSize-LightChar"/>
    <w:rsid w:val="00BD3BB9"/>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BD3BB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D3BB9"/>
    <w:pPr>
      <w:jc w:val="both"/>
    </w:pPr>
    <w:rPr>
      <w:rFonts w:ascii="Times New Roman" w:eastAsia="Times New Roman" w:hAnsi="Times New Roman"/>
      <w:b/>
      <w:sz w:val="24"/>
      <w:szCs w:val="32"/>
      <w:u w:val="single"/>
    </w:rPr>
  </w:style>
  <w:style w:type="paragraph" w:customStyle="1" w:styleId="SmallCite">
    <w:name w:val="Small Cite"/>
    <w:basedOn w:val="Normal"/>
    <w:rsid w:val="00BD3BB9"/>
    <w:rPr>
      <w:rFonts w:ascii="Verdana" w:eastAsia="Times New Roman" w:hAnsi="Verdana"/>
      <w:sz w:val="16"/>
    </w:rPr>
  </w:style>
  <w:style w:type="paragraph" w:customStyle="1" w:styleId="clearformatting">
    <w:name w:val="clear formatting"/>
    <w:basedOn w:val="Heading2"/>
    <w:rsid w:val="00BD3BB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D3BB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D3BB9"/>
    <w:pPr>
      <w:spacing w:after="240" w:line="360" w:lineRule="atLeast"/>
    </w:pPr>
    <w:rPr>
      <w:rFonts w:eastAsia="Times New Roman"/>
      <w:b/>
      <w:bCs/>
      <w:sz w:val="16"/>
      <w:szCs w:val="16"/>
    </w:rPr>
  </w:style>
  <w:style w:type="paragraph" w:customStyle="1" w:styleId="PlaceholderText1">
    <w:name w:val="Placeholder Text1"/>
    <w:basedOn w:val="Normal"/>
    <w:rsid w:val="00BD3BB9"/>
    <w:pPr>
      <w:keepNext/>
      <w:numPr>
        <w:numId w:val="14"/>
      </w:numPr>
      <w:outlineLvl w:val="0"/>
    </w:pPr>
    <w:rPr>
      <w:rFonts w:eastAsia="MS Gothic"/>
    </w:rPr>
  </w:style>
  <w:style w:type="character" w:customStyle="1" w:styleId="ImportantTextChar">
    <w:name w:val="Important Text Char"/>
    <w:link w:val="ImportantText"/>
    <w:locked/>
    <w:rsid w:val="00BD3BB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D3BB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D3BB9"/>
    <w:rPr>
      <w:rFonts w:ascii="HNKAOE+Arial" w:hAnsi="HNKAOE+Arial"/>
    </w:rPr>
  </w:style>
  <w:style w:type="paragraph" w:customStyle="1" w:styleId="StyleBodyText11ptBlackUnderline">
    <w:name w:val="Style Body Text + 11 pt Black Underline"/>
    <w:basedOn w:val="BodyText"/>
    <w:link w:val="StyleBodyText11ptBlackUnderlineChar"/>
    <w:rsid w:val="00BD3BB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BD3BB9"/>
    <w:rPr>
      <w:rFonts w:ascii="HNKAOE+Arial" w:hAnsi="HNKAOE+Arial"/>
    </w:rPr>
  </w:style>
  <w:style w:type="paragraph" w:customStyle="1" w:styleId="StyleBodyText11ptBoldBlack">
    <w:name w:val="Style Body Text + 11 pt Bold Black"/>
    <w:basedOn w:val="BodyText"/>
    <w:link w:val="StyleBodyText11ptBoldBlackChar"/>
    <w:rsid w:val="00BD3BB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BD3BB9"/>
    <w:rPr>
      <w:rFonts w:ascii="Times New Roman" w:eastAsia="Malgun Gothic" w:hAnsi="Times New Roman"/>
      <w:bCs/>
    </w:rPr>
  </w:style>
  <w:style w:type="paragraph" w:customStyle="1" w:styleId="StyletinyBold">
    <w:name w:val="Style tiny + Bold"/>
    <w:basedOn w:val="tiny"/>
    <w:link w:val="StyletinyBoldChar"/>
    <w:qFormat/>
    <w:rsid w:val="00BD3BB9"/>
    <w:rPr>
      <w:rFonts w:cstheme="minorBidi"/>
      <w:bCs/>
      <w:sz w:val="24"/>
    </w:rPr>
  </w:style>
  <w:style w:type="character" w:customStyle="1" w:styleId="Heading5SizeDownChar">
    <w:name w:val="Heading 5 Size Down Char"/>
    <w:link w:val="Heading5SizeDown"/>
    <w:locked/>
    <w:rsid w:val="00BD3BB9"/>
    <w:rPr>
      <w:rFonts w:ascii="Times New Roman" w:eastAsia="Times New Roman" w:hAnsi="Times New Roman"/>
      <w:szCs w:val="16"/>
    </w:rPr>
  </w:style>
  <w:style w:type="paragraph" w:customStyle="1" w:styleId="Heading5SizeDown">
    <w:name w:val="Heading 5 Size Down"/>
    <w:basedOn w:val="Normal"/>
    <w:link w:val="Heading5SizeDownChar"/>
    <w:autoRedefine/>
    <w:rsid w:val="00BD3BB9"/>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BD3BB9"/>
    <w:rPr>
      <w:rFonts w:ascii="Times New Roman" w:eastAsia="Times New Roman" w:hAnsi="Times New Roman" w:cs="Arial"/>
      <w:b/>
      <w:szCs w:val="44"/>
    </w:rPr>
  </w:style>
  <w:style w:type="paragraph" w:customStyle="1" w:styleId="Normal2Bold">
    <w:name w:val="Normal2 + Bold"/>
    <w:basedOn w:val="Normal"/>
    <w:link w:val="Normal2BoldChar"/>
    <w:rsid w:val="00BD3BB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BD3BB9"/>
    <w:rPr>
      <w:rFonts w:ascii="Times New Roman" w:eastAsia="Times New Roman" w:hAnsi="Times New Roman"/>
      <w:lang w:eastAsia="ar-SA"/>
    </w:rPr>
  </w:style>
  <w:style w:type="paragraph" w:customStyle="1" w:styleId="ListContents">
    <w:name w:val="List Contents"/>
    <w:basedOn w:val="Normal"/>
    <w:link w:val="ListContentsChar"/>
    <w:rsid w:val="00BD3BB9"/>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D3BB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D3BB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D3BB9"/>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BD3BB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D3BB9"/>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BD3BB9"/>
    <w:rPr>
      <w:rFonts w:ascii="Arial" w:eastAsia="Times New Roman" w:hAnsi="Arial"/>
      <w:sz w:val="12"/>
    </w:rPr>
  </w:style>
  <w:style w:type="paragraph" w:customStyle="1" w:styleId="Unimportant">
    <w:name w:val="Unimportant"/>
    <w:basedOn w:val="Normal"/>
    <w:link w:val="UnimportantCharChar"/>
    <w:rsid w:val="00BD3BB9"/>
    <w:pPr>
      <w:jc w:val="both"/>
    </w:pPr>
    <w:rPr>
      <w:rFonts w:ascii="Arial" w:eastAsia="Times New Roman" w:hAnsi="Arial"/>
      <w:sz w:val="12"/>
    </w:rPr>
  </w:style>
  <w:style w:type="character" w:customStyle="1" w:styleId="TagCiteChar3">
    <w:name w:val="Tag &amp; Cite Char"/>
    <w:link w:val="TagCite2"/>
    <w:locked/>
    <w:rsid w:val="00BD3BB9"/>
    <w:rPr>
      <w:rFonts w:ascii="Arial" w:eastAsia="Times New Roman" w:hAnsi="Arial"/>
      <w:b/>
    </w:rPr>
  </w:style>
  <w:style w:type="paragraph" w:customStyle="1" w:styleId="TagCite2">
    <w:name w:val="Tag &amp; Cite"/>
    <w:basedOn w:val="Normal"/>
    <w:link w:val="TagCiteChar3"/>
    <w:rsid w:val="00BD3BB9"/>
    <w:pPr>
      <w:jc w:val="both"/>
    </w:pPr>
    <w:rPr>
      <w:rFonts w:ascii="Arial" w:eastAsia="Times New Roman" w:hAnsi="Arial"/>
      <w:b/>
      <w:sz w:val="24"/>
    </w:rPr>
  </w:style>
  <w:style w:type="character" w:customStyle="1" w:styleId="HighlightedTextChar">
    <w:name w:val="Highlighted Text Char"/>
    <w:link w:val="HighlightedText"/>
    <w:locked/>
    <w:rsid w:val="00BD3BB9"/>
    <w:rPr>
      <w:rFonts w:ascii="Arial" w:eastAsia="Times New Roman" w:hAnsi="Arial"/>
      <w:b/>
      <w:u w:val="thick"/>
    </w:rPr>
  </w:style>
  <w:style w:type="paragraph" w:customStyle="1" w:styleId="HighlightedText">
    <w:name w:val="Highlighted Text"/>
    <w:basedOn w:val="Normal"/>
    <w:link w:val="HighlightedTextChar"/>
    <w:rsid w:val="00BD3BB9"/>
    <w:pPr>
      <w:jc w:val="both"/>
    </w:pPr>
    <w:rPr>
      <w:rFonts w:ascii="Arial" w:eastAsia="Times New Roman" w:hAnsi="Arial"/>
      <w:b/>
      <w:sz w:val="24"/>
      <w:u w:val="thick"/>
    </w:rPr>
  </w:style>
  <w:style w:type="paragraph" w:customStyle="1" w:styleId="StyleHeading1Justified">
    <w:name w:val="Style Heading 1 + Justified"/>
    <w:basedOn w:val="Normal"/>
    <w:next w:val="Normal"/>
    <w:rsid w:val="00BD3BB9"/>
    <w:rPr>
      <w:rFonts w:ascii="Arial" w:eastAsia="Times New Roman" w:hAnsi="Arial"/>
      <w:sz w:val="20"/>
      <w:szCs w:val="20"/>
    </w:rPr>
  </w:style>
  <w:style w:type="paragraph" w:customStyle="1" w:styleId="textunderline0">
    <w:name w:val="text underline"/>
    <w:basedOn w:val="Normal"/>
    <w:link w:val="textunderlineChar0"/>
    <w:autoRedefine/>
    <w:rsid w:val="00BD3BB9"/>
    <w:rPr>
      <w:rFonts w:asciiTheme="minorHAnsi" w:hAnsiTheme="minorHAnsi"/>
      <w:sz w:val="24"/>
      <w:u w:val="thick"/>
    </w:rPr>
  </w:style>
  <w:style w:type="character" w:customStyle="1" w:styleId="DebateTagChar">
    <w:name w:val="Debate Tag Char"/>
    <w:link w:val="DebateTag"/>
    <w:locked/>
    <w:rsid w:val="00BD3BB9"/>
    <w:rPr>
      <w:rFonts w:ascii="Garamond" w:hAnsi="Garamond"/>
      <w:b/>
    </w:rPr>
  </w:style>
  <w:style w:type="paragraph" w:customStyle="1" w:styleId="DebateTag">
    <w:name w:val="Debate Tag"/>
    <w:basedOn w:val="Normal"/>
    <w:link w:val="DebateTagChar"/>
    <w:autoRedefine/>
    <w:rsid w:val="00BD3BB9"/>
    <w:pPr>
      <w:tabs>
        <w:tab w:val="left" w:pos="270"/>
      </w:tabs>
    </w:pPr>
    <w:rPr>
      <w:rFonts w:ascii="Garamond" w:hAnsi="Garamond"/>
      <w:b/>
      <w:sz w:val="24"/>
    </w:rPr>
  </w:style>
  <w:style w:type="paragraph" w:customStyle="1" w:styleId="DebateCite">
    <w:name w:val="Debate Cite"/>
    <w:basedOn w:val="Normal"/>
    <w:autoRedefine/>
    <w:rsid w:val="00BD3BB9"/>
    <w:pPr>
      <w:tabs>
        <w:tab w:val="left" w:pos="270"/>
      </w:tabs>
    </w:pPr>
    <w:rPr>
      <w:rFonts w:eastAsia="Times New Roman"/>
      <w:sz w:val="20"/>
    </w:rPr>
  </w:style>
  <w:style w:type="paragraph" w:customStyle="1" w:styleId="BlockTitle10">
    <w:name w:val="Block Title #1"/>
    <w:basedOn w:val="Heading1"/>
    <w:rsid w:val="00BD3BB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BD3BB9"/>
    <w:pPr>
      <w:widowControl w:val="0"/>
      <w:suppressAutoHyphens/>
    </w:pPr>
    <w:rPr>
      <w:rFonts w:ascii="Courier New" w:eastAsia="Courier New" w:hAnsi="Courier New"/>
      <w:sz w:val="20"/>
      <w:szCs w:val="20"/>
    </w:rPr>
  </w:style>
  <w:style w:type="paragraph" w:customStyle="1" w:styleId="MaggieTag">
    <w:name w:val="MaggieTag"/>
    <w:basedOn w:val="Heading2"/>
    <w:rsid w:val="00BD3BB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D3BB9"/>
    <w:rPr>
      <w:rFonts w:ascii="Times New Roman" w:eastAsia="Times New Roman" w:hAnsi="Times New Roman"/>
    </w:rPr>
  </w:style>
  <w:style w:type="paragraph" w:customStyle="1" w:styleId="Heading4Cite">
    <w:name w:val="Heading 4 Cite"/>
    <w:basedOn w:val="Normal"/>
    <w:link w:val="Heading4CiteChar"/>
    <w:autoRedefine/>
    <w:rsid w:val="00BD3BB9"/>
    <w:rPr>
      <w:rFonts w:ascii="Times New Roman" w:eastAsia="Times New Roman" w:hAnsi="Times New Roman"/>
      <w:sz w:val="24"/>
    </w:rPr>
  </w:style>
  <w:style w:type="paragraph" w:customStyle="1" w:styleId="4">
    <w:name w:val="4"/>
    <w:basedOn w:val="Normal"/>
    <w:rsid w:val="00BD3BB9"/>
    <w:rPr>
      <w:rFonts w:eastAsia="Times New Roman"/>
      <w:sz w:val="20"/>
    </w:rPr>
  </w:style>
  <w:style w:type="character" w:customStyle="1" w:styleId="UnunderlinedTextChar">
    <w:name w:val="Ununderlined Text Char"/>
    <w:link w:val="UnunderlinedText"/>
    <w:locked/>
    <w:rsid w:val="00BD3BB9"/>
    <w:rPr>
      <w:rFonts w:eastAsia="Times New Roman"/>
      <w:bCs/>
      <w:sz w:val="12"/>
    </w:rPr>
  </w:style>
  <w:style w:type="paragraph" w:customStyle="1" w:styleId="UnunderlinedText">
    <w:name w:val="Ununderlined Text"/>
    <w:basedOn w:val="Normal"/>
    <w:link w:val="UnunderlinedTextChar"/>
    <w:autoRedefine/>
    <w:rsid w:val="00BD3BB9"/>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BD3BB9"/>
    <w:pPr>
      <w:spacing w:after="200" w:line="276" w:lineRule="auto"/>
      <w:ind w:left="288" w:right="288"/>
    </w:pPr>
    <w:rPr>
      <w:rFonts w:eastAsia="Times New Roman"/>
      <w:bCs/>
    </w:rPr>
  </w:style>
  <w:style w:type="paragraph" w:customStyle="1" w:styleId="BlockTitle4">
    <w:name w:val="%Block Title"/>
    <w:basedOn w:val="Heading1"/>
    <w:rsid w:val="00BD3BB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D3BB9"/>
    <w:pPr>
      <w:widowControl w:val="0"/>
      <w:autoSpaceDE/>
      <w:autoSpaceDN/>
      <w:adjustRightInd/>
      <w:outlineLvl w:val="9"/>
    </w:pPr>
    <w:rPr>
      <w:rFonts w:cs="Courier New"/>
      <w:bCs/>
      <w:sz w:val="28"/>
      <w:szCs w:val="22"/>
    </w:rPr>
  </w:style>
  <w:style w:type="paragraph" w:customStyle="1" w:styleId="ThickUnderline">
    <w:name w:val="ThickUnderline"/>
    <w:rsid w:val="00BD3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BD3BB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D3BB9"/>
    <w:rPr>
      <w:rFonts w:ascii="Century Gothic" w:eastAsia="Cambria" w:hAnsi="Century Gothic"/>
      <w:u w:val="thick"/>
    </w:rPr>
  </w:style>
  <w:style w:type="paragraph" w:customStyle="1" w:styleId="Card-Underline0">
    <w:name w:val="Card-Underline"/>
    <w:basedOn w:val="Normal"/>
    <w:link w:val="Card-UnderlineChar"/>
    <w:qFormat/>
    <w:rsid w:val="00BD3BB9"/>
    <w:rPr>
      <w:rFonts w:ascii="Century Gothic" w:eastAsia="Cambria" w:hAnsi="Century Gothic"/>
      <w:sz w:val="24"/>
      <w:u w:val="thick"/>
    </w:rPr>
  </w:style>
  <w:style w:type="paragraph" w:customStyle="1" w:styleId="PageNumber3">
    <w:name w:val="Page Number3"/>
    <w:basedOn w:val="Normal"/>
    <w:next w:val="Normal"/>
    <w:rsid w:val="00BD3BB9"/>
    <w:rPr>
      <w:rFonts w:eastAsia="Times New Roman"/>
      <w:sz w:val="20"/>
    </w:rPr>
  </w:style>
  <w:style w:type="paragraph" w:customStyle="1" w:styleId="PageNumber4">
    <w:name w:val="Page Number4"/>
    <w:basedOn w:val="Normal"/>
    <w:next w:val="Normal"/>
    <w:rsid w:val="00BD3BB9"/>
    <w:rPr>
      <w:rFonts w:eastAsia="Times New Roman"/>
      <w:sz w:val="20"/>
    </w:rPr>
  </w:style>
  <w:style w:type="paragraph" w:customStyle="1" w:styleId="PageNumber5">
    <w:name w:val="Page Number5"/>
    <w:basedOn w:val="Normal"/>
    <w:next w:val="Normal"/>
    <w:rsid w:val="00BD3BB9"/>
    <w:rPr>
      <w:rFonts w:eastAsia="Times New Roman"/>
      <w:sz w:val="20"/>
    </w:rPr>
  </w:style>
  <w:style w:type="paragraph" w:customStyle="1" w:styleId="smalltext1">
    <w:name w:val="small text1"/>
    <w:basedOn w:val="Normal"/>
    <w:next w:val="Normal"/>
    <w:uiPriority w:val="4"/>
    <w:qFormat/>
    <w:rsid w:val="00BD3BB9"/>
    <w:pPr>
      <w:keepNext/>
      <w:keepLines/>
      <w:spacing w:before="200"/>
      <w:outlineLvl w:val="3"/>
    </w:pPr>
    <w:rPr>
      <w:rFonts w:eastAsia="Times New Roman"/>
      <w:b/>
      <w:bCs/>
      <w:iCs/>
      <w:sz w:val="26"/>
    </w:rPr>
  </w:style>
  <w:style w:type="character" w:customStyle="1" w:styleId="CircleChar">
    <w:name w:val="Circle Char"/>
    <w:link w:val="Circle"/>
    <w:locked/>
    <w:rsid w:val="00BD3BB9"/>
    <w:rPr>
      <w:rFonts w:ascii="Times New Roman" w:eastAsia="Times New Roman" w:hAnsi="Times New Roman"/>
      <w:b/>
      <w:u w:val="words"/>
    </w:rPr>
  </w:style>
  <w:style w:type="paragraph" w:customStyle="1" w:styleId="Circle">
    <w:name w:val="Circle"/>
    <w:basedOn w:val="Normal"/>
    <w:link w:val="CircleChar"/>
    <w:rsid w:val="00BD3BB9"/>
    <w:rPr>
      <w:rFonts w:ascii="Times New Roman" w:eastAsia="Times New Roman" w:hAnsi="Times New Roman"/>
      <w:b/>
      <w:sz w:val="24"/>
      <w:u w:val="words"/>
    </w:rPr>
  </w:style>
  <w:style w:type="paragraph" w:customStyle="1" w:styleId="PageNumber6">
    <w:name w:val="Page Number6"/>
    <w:basedOn w:val="Normal"/>
    <w:next w:val="Normal"/>
    <w:rsid w:val="00BD3BB9"/>
    <w:rPr>
      <w:rFonts w:eastAsia="Times New Roman"/>
      <w:sz w:val="20"/>
    </w:rPr>
  </w:style>
  <w:style w:type="paragraph" w:customStyle="1" w:styleId="user">
    <w:name w:val="user"/>
    <w:basedOn w:val="Normal"/>
    <w:rsid w:val="00BD3BB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D3BB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D3BB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D3BB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D3BB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D3BB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D3BB9"/>
    <w:rPr>
      <w:rFonts w:eastAsia="Times New Roman"/>
      <w:sz w:val="20"/>
    </w:rPr>
  </w:style>
  <w:style w:type="paragraph" w:customStyle="1" w:styleId="DebateTag0">
    <w:name w:val="DebateTag"/>
    <w:basedOn w:val="Normal"/>
    <w:qFormat/>
    <w:rsid w:val="00BD3BB9"/>
    <w:rPr>
      <w:b/>
    </w:rPr>
  </w:style>
  <w:style w:type="paragraph" w:customStyle="1" w:styleId="date-comments">
    <w:name w:val="date-comments"/>
    <w:basedOn w:val="Normal"/>
    <w:uiPriority w:val="99"/>
    <w:rsid w:val="00BD3BB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D3BB9"/>
    <w:rPr>
      <w:rFonts w:ascii="Garamond" w:eastAsia="Calibri" w:hAnsi="Garamond" w:hint="default"/>
      <w:sz w:val="16"/>
      <w:szCs w:val="22"/>
    </w:rPr>
  </w:style>
  <w:style w:type="character" w:customStyle="1" w:styleId="message-item">
    <w:name w:val="message-item"/>
    <w:rsid w:val="00BD3BB9"/>
  </w:style>
  <w:style w:type="character" w:customStyle="1" w:styleId="lightheader">
    <w:name w:val="lightheader"/>
    <w:rsid w:val="00BD3BB9"/>
  </w:style>
  <w:style w:type="character" w:customStyle="1" w:styleId="datestamp">
    <w:name w:val="datestamp"/>
    <w:rsid w:val="00BD3BB9"/>
  </w:style>
  <w:style w:type="character" w:customStyle="1" w:styleId="i">
    <w:name w:val="i"/>
    <w:uiPriority w:val="99"/>
    <w:rsid w:val="00BD3BB9"/>
  </w:style>
  <w:style w:type="character" w:customStyle="1" w:styleId="forenames">
    <w:name w:val="forenames"/>
    <w:rsid w:val="00BD3BB9"/>
  </w:style>
  <w:style w:type="character" w:customStyle="1" w:styleId="surname">
    <w:name w:val="surname"/>
    <w:rsid w:val="00BD3BB9"/>
  </w:style>
  <w:style w:type="character" w:customStyle="1" w:styleId="medium-font">
    <w:name w:val="medium-font"/>
    <w:rsid w:val="00BD3BB9"/>
  </w:style>
  <w:style w:type="character" w:customStyle="1" w:styleId="title-link-wrapper">
    <w:name w:val="title-link-wrapper"/>
    <w:rsid w:val="00BD3BB9"/>
  </w:style>
  <w:style w:type="character" w:customStyle="1" w:styleId="refpreview">
    <w:name w:val="refpreview"/>
    <w:rsid w:val="00BD3BB9"/>
  </w:style>
  <w:style w:type="character" w:customStyle="1" w:styleId="loose1">
    <w:name w:val="loose1"/>
    <w:rsid w:val="00BD3BB9"/>
  </w:style>
  <w:style w:type="character" w:customStyle="1" w:styleId="email">
    <w:name w:val="email"/>
    <w:rsid w:val="00BD3BB9"/>
  </w:style>
  <w:style w:type="character" w:customStyle="1" w:styleId="gsa">
    <w:name w:val="gs_a"/>
    <w:rsid w:val="00BD3BB9"/>
  </w:style>
  <w:style w:type="character" w:customStyle="1" w:styleId="goohl1">
    <w:name w:val="goohl1"/>
    <w:rsid w:val="00BD3BB9"/>
  </w:style>
  <w:style w:type="character" w:customStyle="1" w:styleId="mainarttitle">
    <w:name w:val="mainarttitle"/>
    <w:rsid w:val="00BD3BB9"/>
  </w:style>
  <w:style w:type="character" w:customStyle="1" w:styleId="mainartauthor">
    <w:name w:val="mainartauthor"/>
    <w:rsid w:val="00BD3BB9"/>
  </w:style>
  <w:style w:type="character" w:customStyle="1" w:styleId="mainartdate">
    <w:name w:val="mainartdate"/>
    <w:rsid w:val="00BD3BB9"/>
  </w:style>
  <w:style w:type="character" w:customStyle="1" w:styleId="gsggs">
    <w:name w:val="gs_ggs"/>
    <w:rsid w:val="00BD3BB9"/>
  </w:style>
  <w:style w:type="character" w:customStyle="1" w:styleId="ahead">
    <w:name w:val="a_head"/>
    <w:rsid w:val="00BD3BB9"/>
  </w:style>
  <w:style w:type="character" w:customStyle="1" w:styleId="articleauthor">
    <w:name w:val="articleauthor"/>
    <w:rsid w:val="00BD3BB9"/>
  </w:style>
  <w:style w:type="character" w:customStyle="1" w:styleId="footnote">
    <w:name w:val="footnote"/>
    <w:rsid w:val="00BD3BB9"/>
  </w:style>
  <w:style w:type="character" w:customStyle="1" w:styleId="docbody">
    <w:name w:val="docbody"/>
    <w:rsid w:val="00BD3BB9"/>
  </w:style>
  <w:style w:type="character" w:customStyle="1" w:styleId="superscript">
    <w:name w:val="superscript"/>
    <w:rsid w:val="00BD3BB9"/>
  </w:style>
  <w:style w:type="character" w:customStyle="1" w:styleId="citeChar2">
    <w:name w:val="cite Char"/>
    <w:locked/>
    <w:rsid w:val="00BD3BB9"/>
    <w:rPr>
      <w:b/>
      <w:bCs w:val="0"/>
      <w:u w:val="single"/>
    </w:rPr>
  </w:style>
  <w:style w:type="character" w:customStyle="1" w:styleId="StyleUnderlineChar">
    <w:name w:val="Style Underline Char"/>
    <w:locked/>
    <w:rsid w:val="00BD3BB9"/>
    <w:rPr>
      <w:u w:val="single"/>
    </w:rPr>
  </w:style>
  <w:style w:type="character" w:customStyle="1" w:styleId="CitesCharChar">
    <w:name w:val="Cites Char Char"/>
    <w:locked/>
    <w:rsid w:val="00BD3BB9"/>
    <w:rPr>
      <w:b/>
      <w:bCs/>
    </w:rPr>
  </w:style>
  <w:style w:type="character" w:customStyle="1" w:styleId="bwxsm">
    <w:name w:val="b w xsm"/>
    <w:rsid w:val="00BD3BB9"/>
  </w:style>
  <w:style w:type="character" w:customStyle="1" w:styleId="fstd">
    <w:name w:val="f std"/>
    <w:rsid w:val="00BD3BB9"/>
  </w:style>
  <w:style w:type="character" w:customStyle="1" w:styleId="gl">
    <w:name w:val="gl"/>
    <w:rsid w:val="00BD3BB9"/>
  </w:style>
  <w:style w:type="character" w:customStyle="1" w:styleId="heading2char2charchar1">
    <w:name w:val="heading2char2charchar1"/>
    <w:rsid w:val="00BD3BB9"/>
  </w:style>
  <w:style w:type="character" w:customStyle="1" w:styleId="charchar60">
    <w:name w:val="charchar6"/>
    <w:rsid w:val="00BD3BB9"/>
  </w:style>
  <w:style w:type="character" w:customStyle="1" w:styleId="bio1">
    <w:name w:val="bio1"/>
    <w:rsid w:val="00BD3BB9"/>
    <w:rPr>
      <w:rFonts w:ascii="Arial" w:hAnsi="Arial" w:cs="Arial" w:hint="default"/>
      <w:i/>
      <w:iCs/>
      <w:color w:val="000000"/>
      <w:sz w:val="20"/>
      <w:szCs w:val="20"/>
    </w:rPr>
  </w:style>
  <w:style w:type="character" w:customStyle="1" w:styleId="cardCharCharCharCharCharChar">
    <w:name w:val="card Char Char Char Char Char Char"/>
    <w:rsid w:val="00BD3BB9"/>
    <w:rPr>
      <w:sz w:val="24"/>
      <w:szCs w:val="24"/>
      <w:lang w:val="en-US" w:eastAsia="en-US" w:bidi="ar-SA"/>
    </w:rPr>
  </w:style>
  <w:style w:type="character" w:customStyle="1" w:styleId="Style24ptBoldUnderlineCenteredCharChar">
    <w:name w:val="Style 24 pt Bold Underline Centered Char Char"/>
    <w:rsid w:val="00BD3BB9"/>
    <w:rPr>
      <w:b/>
      <w:bCs/>
      <w:sz w:val="48"/>
      <w:szCs w:val="24"/>
      <w:u w:val="single"/>
      <w:lang w:val="en-US" w:eastAsia="en-US" w:bidi="ar-SA"/>
    </w:rPr>
  </w:style>
  <w:style w:type="character" w:customStyle="1" w:styleId="TagCiteCharChar0">
    <w:name w:val="Tag / Cite Char Char"/>
    <w:rsid w:val="00BD3BB9"/>
    <w:rPr>
      <w:b/>
      <w:bCs w:val="0"/>
      <w:color w:val="000000"/>
      <w:sz w:val="24"/>
      <w:szCs w:val="24"/>
      <w:lang w:val="en-US" w:eastAsia="en-US" w:bidi="ar-SA"/>
    </w:rPr>
  </w:style>
  <w:style w:type="character" w:customStyle="1" w:styleId="CardTextUnderlinedCharChar">
    <w:name w:val="Card Text Underlined Char Char"/>
    <w:rsid w:val="00BD3BB9"/>
    <w:rPr>
      <w:rFonts w:ascii="Arial Narrow" w:hAnsi="Arial Narrow" w:hint="default"/>
      <w:szCs w:val="24"/>
      <w:u w:val="single"/>
      <w:lang w:val="en-US" w:eastAsia="en-US" w:bidi="ar-SA"/>
    </w:rPr>
  </w:style>
  <w:style w:type="character" w:customStyle="1" w:styleId="CardTagCharCharChar">
    <w:name w:val="Card Tag Char Char Char"/>
    <w:rsid w:val="00BD3BB9"/>
    <w:rPr>
      <w:b/>
      <w:bCs w:val="0"/>
      <w:sz w:val="24"/>
      <w:szCs w:val="24"/>
      <w:lang w:val="en-US" w:eastAsia="en-US" w:bidi="ar-SA"/>
    </w:rPr>
  </w:style>
  <w:style w:type="character" w:customStyle="1" w:styleId="mainbody">
    <w:name w:val="mainbody"/>
    <w:rsid w:val="00BD3BB9"/>
  </w:style>
  <w:style w:type="character" w:customStyle="1" w:styleId="UnderlineStyleChar2">
    <w:name w:val="Underline Style Char2"/>
    <w:rsid w:val="00BD3BB9"/>
    <w:rPr>
      <w:rFonts w:ascii="Garamond" w:hAnsi="Garamond" w:hint="default"/>
      <w:sz w:val="22"/>
      <w:szCs w:val="24"/>
      <w:u w:val="single"/>
      <w:lang w:val="en-US" w:eastAsia="en-US" w:bidi="ar-SA"/>
    </w:rPr>
  </w:style>
  <w:style w:type="character" w:customStyle="1" w:styleId="Style1Char2">
    <w:name w:val="Style1 Char2"/>
    <w:rsid w:val="00BD3BB9"/>
    <w:rPr>
      <w:szCs w:val="24"/>
    </w:rPr>
  </w:style>
  <w:style w:type="character" w:customStyle="1" w:styleId="t13">
    <w:name w:val="t13"/>
    <w:rsid w:val="00BD3BB9"/>
  </w:style>
  <w:style w:type="character" w:customStyle="1" w:styleId="lead">
    <w:name w:val="lead"/>
    <w:rsid w:val="00BD3BB9"/>
  </w:style>
  <w:style w:type="paragraph" w:customStyle="1" w:styleId="CardDownx1">
    <w:name w:val="CardDown x1"/>
    <w:basedOn w:val="Normal"/>
    <w:link w:val="CardDownx1Char"/>
    <w:rsid w:val="00BD3BB9"/>
  </w:style>
  <w:style w:type="character" w:customStyle="1" w:styleId="CardDownx1Char">
    <w:name w:val="CardDown x1 Char"/>
    <w:link w:val="CardDownx1"/>
    <w:locked/>
    <w:rsid w:val="00BD3BB9"/>
    <w:rPr>
      <w:rFonts w:ascii="Calibri" w:hAnsi="Calibri"/>
      <w:sz w:val="22"/>
    </w:rPr>
  </w:style>
  <w:style w:type="character" w:customStyle="1" w:styleId="CharChar17">
    <w:name w:val="Char Char17"/>
    <w:locked/>
    <w:rsid w:val="00BD3BB9"/>
    <w:rPr>
      <w:rFonts w:ascii="Arial" w:hAnsi="Arial" w:cs="Arial" w:hint="default"/>
      <w:b/>
      <w:bCs/>
      <w:sz w:val="26"/>
      <w:szCs w:val="26"/>
    </w:rPr>
  </w:style>
  <w:style w:type="character" w:customStyle="1" w:styleId="address">
    <w:name w:val="address"/>
    <w:rsid w:val="00BD3BB9"/>
  </w:style>
  <w:style w:type="character" w:customStyle="1" w:styleId="ilspan">
    <w:name w:val="il_span"/>
    <w:rsid w:val="00BD3BB9"/>
  </w:style>
  <w:style w:type="character" w:customStyle="1" w:styleId="articletitle1">
    <w:name w:val="articletitle1"/>
    <w:rsid w:val="00BD3BB9"/>
    <w:rPr>
      <w:rFonts w:ascii="Times New Roman" w:hAnsi="Times New Roman" w:cs="Times New Roman" w:hint="default"/>
      <w:b/>
      <w:bCs/>
      <w:sz w:val="36"/>
      <w:szCs w:val="36"/>
    </w:rPr>
  </w:style>
  <w:style w:type="character" w:customStyle="1" w:styleId="leftidx1">
    <w:name w:val="leftidx1"/>
    <w:rsid w:val="00BD3BB9"/>
    <w:rPr>
      <w:rFonts w:ascii="Verdana" w:hAnsi="Verdana" w:hint="default"/>
      <w:sz w:val="22"/>
      <w:szCs w:val="22"/>
    </w:rPr>
  </w:style>
  <w:style w:type="character" w:customStyle="1" w:styleId="blue1">
    <w:name w:val="blue1"/>
    <w:rsid w:val="00BD3BB9"/>
    <w:rPr>
      <w:color w:val="0000FF"/>
    </w:rPr>
  </w:style>
  <w:style w:type="character" w:customStyle="1" w:styleId="author-link1">
    <w:name w:val="author-link1"/>
    <w:rsid w:val="00BD3BB9"/>
    <w:rPr>
      <w:b w:val="0"/>
      <w:bCs w:val="0"/>
    </w:rPr>
  </w:style>
  <w:style w:type="character" w:customStyle="1" w:styleId="black1">
    <w:name w:val="black1"/>
    <w:rsid w:val="00BD3BB9"/>
    <w:rPr>
      <w:color w:val="000000"/>
    </w:rPr>
  </w:style>
  <w:style w:type="character" w:customStyle="1" w:styleId="StyleunderlinedCharBold">
    <w:name w:val="Style underlined Char + Bold"/>
    <w:rsid w:val="00BD3BB9"/>
    <w:rPr>
      <w:rFonts w:ascii="Times New Roman" w:hAnsi="Times New Roman" w:cs="Times New Roman" w:hint="default"/>
      <w:b/>
      <w:bCs/>
      <w:sz w:val="21"/>
      <w:szCs w:val="24"/>
      <w:u w:val="single"/>
    </w:rPr>
  </w:style>
  <w:style w:type="character" w:customStyle="1" w:styleId="ThickUnderlineCharChar">
    <w:name w:val="Thick Underline Char Char"/>
    <w:rsid w:val="00BD3BB9"/>
    <w:rPr>
      <w:rFonts w:ascii="Calibri" w:eastAsia="Calibri" w:hAnsi="Calibri" w:hint="default"/>
    </w:rPr>
  </w:style>
  <w:style w:type="character" w:customStyle="1" w:styleId="CardUnderline">
    <w:name w:val="Card Underline"/>
    <w:rsid w:val="00BD3BB9"/>
    <w:rPr>
      <w:rFonts w:ascii="Times New Roman" w:hAnsi="Times New Roman" w:cs="Times New Roman" w:hint="default"/>
      <w:sz w:val="20"/>
      <w:u w:val="single"/>
    </w:rPr>
  </w:style>
  <w:style w:type="character" w:customStyle="1" w:styleId="lingoregion">
    <w:name w:val="lingo_region"/>
    <w:rsid w:val="00BD3BB9"/>
  </w:style>
  <w:style w:type="character" w:customStyle="1" w:styleId="cite0">
    <w:name w:val="%cite"/>
    <w:rsid w:val="00BD3BB9"/>
    <w:rPr>
      <w:rFonts w:ascii="Times New Roman" w:hAnsi="Times New Roman" w:cs="Times New Roman" w:hint="default"/>
      <w:b/>
      <w:bCs w:val="0"/>
      <w:sz w:val="24"/>
    </w:rPr>
  </w:style>
  <w:style w:type="character" w:customStyle="1" w:styleId="Emphasis21">
    <w:name w:val="%Emphasis2"/>
    <w:rsid w:val="00BD3BB9"/>
    <w:rPr>
      <w:rFonts w:ascii="Cooper Black" w:hAnsi="Cooper Black" w:hint="default"/>
      <w:iCs/>
      <w:u w:val="single"/>
    </w:rPr>
  </w:style>
  <w:style w:type="character" w:customStyle="1" w:styleId="bodycontentlink">
    <w:name w:val="bodycontentlink"/>
    <w:rsid w:val="00BD3BB9"/>
  </w:style>
  <w:style w:type="character" w:customStyle="1" w:styleId="AAAcite">
    <w:name w:val="AAAcite"/>
    <w:rsid w:val="00BD3BB9"/>
    <w:rPr>
      <w:rFonts w:ascii="Times New Roman" w:hAnsi="Times New Roman" w:cs="Times New Roman" w:hint="default"/>
      <w:b/>
      <w:bCs w:val="0"/>
      <w:sz w:val="24"/>
    </w:rPr>
  </w:style>
  <w:style w:type="character" w:customStyle="1" w:styleId="tmplheaderlink">
    <w:name w:val="tmplheaderlink"/>
    <w:rsid w:val="00BD3BB9"/>
    <w:rPr>
      <w:rFonts w:ascii="Times New Roman" w:hAnsi="Times New Roman" w:cs="Times New Roman" w:hint="default"/>
    </w:rPr>
  </w:style>
  <w:style w:type="character" w:customStyle="1" w:styleId="UnderlinedEvidenceCharChar">
    <w:name w:val="Underlined Evidence Char Char"/>
    <w:rsid w:val="00BD3BB9"/>
    <w:rPr>
      <w:rFonts w:ascii="Verdana" w:hAnsi="Verdana" w:hint="default"/>
      <w:sz w:val="21"/>
      <w:szCs w:val="21"/>
      <w:u w:val="thick"/>
      <w:lang w:val="en-US" w:eastAsia="en-US" w:bidi="ar-SA"/>
    </w:rPr>
  </w:style>
  <w:style w:type="character" w:customStyle="1" w:styleId="role">
    <w:name w:val="role"/>
    <w:rsid w:val="00BD3BB9"/>
  </w:style>
  <w:style w:type="character" w:customStyle="1" w:styleId="pagination">
    <w:name w:val="pagination"/>
    <w:rsid w:val="00BD3BB9"/>
  </w:style>
  <w:style w:type="character" w:customStyle="1" w:styleId="doi">
    <w:name w:val="doi"/>
    <w:rsid w:val="00BD3BB9"/>
  </w:style>
  <w:style w:type="character" w:customStyle="1" w:styleId="bodycontents">
    <w:name w:val="bodycontents"/>
    <w:rsid w:val="00BD3BB9"/>
  </w:style>
  <w:style w:type="character" w:customStyle="1" w:styleId="comma">
    <w:name w:val="comma"/>
    <w:rsid w:val="00BD3BB9"/>
  </w:style>
  <w:style w:type="character" w:customStyle="1" w:styleId="pad5right">
    <w:name w:val="pad5right"/>
    <w:rsid w:val="00BD3BB9"/>
  </w:style>
  <w:style w:type="character" w:customStyle="1" w:styleId="entry-date">
    <w:name w:val="entry-date"/>
    <w:rsid w:val="00BD3BB9"/>
  </w:style>
  <w:style w:type="character" w:customStyle="1" w:styleId="desc">
    <w:name w:val="desc"/>
    <w:rsid w:val="00BD3BB9"/>
  </w:style>
  <w:style w:type="character" w:customStyle="1" w:styleId="divider">
    <w:name w:val="divider"/>
    <w:rsid w:val="00BD3BB9"/>
  </w:style>
  <w:style w:type="character" w:customStyle="1" w:styleId="blogdate">
    <w:name w:val="blogdate"/>
    <w:rsid w:val="00BD3BB9"/>
  </w:style>
  <w:style w:type="character" w:customStyle="1" w:styleId="ticker">
    <w:name w:val="ticker"/>
    <w:rsid w:val="00BD3BB9"/>
  </w:style>
  <w:style w:type="character" w:customStyle="1" w:styleId="posted">
    <w:name w:val="posted"/>
    <w:rsid w:val="00BD3BB9"/>
  </w:style>
  <w:style w:type="character" w:customStyle="1" w:styleId="time">
    <w:name w:val="time"/>
    <w:rsid w:val="00BD3BB9"/>
  </w:style>
  <w:style w:type="character" w:customStyle="1" w:styleId="dot">
    <w:name w:val="dot"/>
    <w:rsid w:val="00BD3BB9"/>
  </w:style>
  <w:style w:type="character" w:customStyle="1" w:styleId="hn-date">
    <w:name w:val="hn-date"/>
    <w:rsid w:val="00BD3BB9"/>
  </w:style>
  <w:style w:type="character" w:customStyle="1" w:styleId="location">
    <w:name w:val="location"/>
    <w:rsid w:val="00BD3BB9"/>
  </w:style>
  <w:style w:type="character" w:customStyle="1" w:styleId="arial11">
    <w:name w:val="arial_11"/>
    <w:rsid w:val="00BD3BB9"/>
  </w:style>
  <w:style w:type="character" w:customStyle="1" w:styleId="dropcap-letter">
    <w:name w:val="dropcap-letter"/>
    <w:rsid w:val="00BD3BB9"/>
  </w:style>
  <w:style w:type="character" w:customStyle="1" w:styleId="offscreen">
    <w:name w:val="offscreen"/>
    <w:rsid w:val="00BD3BB9"/>
  </w:style>
  <w:style w:type="character" w:customStyle="1" w:styleId="linked-in">
    <w:name w:val="linked-in"/>
    <w:rsid w:val="00BD3BB9"/>
  </w:style>
  <w:style w:type="character" w:customStyle="1" w:styleId="in-widget">
    <w:name w:val="in-widget"/>
    <w:rsid w:val="00BD3BB9"/>
  </w:style>
  <w:style w:type="character" w:customStyle="1" w:styleId="in-right">
    <w:name w:val="in-right"/>
    <w:rsid w:val="00BD3BB9"/>
  </w:style>
  <w:style w:type="character" w:customStyle="1" w:styleId="tickerwrap">
    <w:name w:val="ticker_wrap"/>
    <w:rsid w:val="00BD3BB9"/>
  </w:style>
  <w:style w:type="character" w:customStyle="1" w:styleId="divs">
    <w:name w:val="divs"/>
    <w:rsid w:val="00BD3BB9"/>
  </w:style>
  <w:style w:type="character" w:customStyle="1" w:styleId="in-top">
    <w:name w:val="in-top"/>
    <w:rsid w:val="00BD3BB9"/>
  </w:style>
  <w:style w:type="character" w:customStyle="1" w:styleId="article-date">
    <w:name w:val="article-date"/>
    <w:rsid w:val="00BD3BB9"/>
  </w:style>
  <w:style w:type="character" w:customStyle="1" w:styleId="bodysubtoc">
    <w:name w:val="bodysubtoc"/>
    <w:rsid w:val="00BD3BB9"/>
  </w:style>
  <w:style w:type="character" w:customStyle="1" w:styleId="lefttitlesmaller">
    <w:name w:val="lefttitlesmaller"/>
    <w:rsid w:val="00BD3BB9"/>
  </w:style>
  <w:style w:type="character" w:customStyle="1" w:styleId="mb">
    <w:name w:val="mb"/>
    <w:rsid w:val="00BD3BB9"/>
  </w:style>
  <w:style w:type="character" w:customStyle="1" w:styleId="field-content">
    <w:name w:val="field-content"/>
    <w:rsid w:val="00BD3BB9"/>
  </w:style>
  <w:style w:type="character" w:customStyle="1" w:styleId="submitted-date">
    <w:name w:val="submitted-date"/>
    <w:rsid w:val="00BD3BB9"/>
  </w:style>
  <w:style w:type="character" w:customStyle="1" w:styleId="submitted-time">
    <w:name w:val="submitted-time"/>
    <w:rsid w:val="00BD3BB9"/>
  </w:style>
  <w:style w:type="character" w:customStyle="1" w:styleId="A2">
    <w:name w:val="A2"/>
    <w:uiPriority w:val="99"/>
    <w:rsid w:val="00BD3BB9"/>
    <w:rPr>
      <w:rFonts w:ascii="Sabon LT Std" w:hAnsi="Sabon LT Std" w:cs="Sabon LT Std" w:hint="default"/>
      <w:color w:val="000000"/>
      <w:sz w:val="15"/>
      <w:szCs w:val="15"/>
    </w:rPr>
  </w:style>
  <w:style w:type="character" w:customStyle="1" w:styleId="searchword">
    <w:name w:val="searchword"/>
    <w:rsid w:val="00BD3BB9"/>
  </w:style>
  <w:style w:type="character" w:customStyle="1" w:styleId="meta-prep">
    <w:name w:val="meta-prep"/>
    <w:rsid w:val="00BD3BB9"/>
  </w:style>
  <w:style w:type="numbering" w:customStyle="1" w:styleId="1ai1">
    <w:name w:val="1 / a / i1"/>
    <w:rsid w:val="00BD3BB9"/>
    <w:pPr>
      <w:numPr>
        <w:numId w:val="14"/>
      </w:numPr>
    </w:pPr>
  </w:style>
  <w:style w:type="numbering" w:styleId="1ai">
    <w:name w:val="Outline List 1"/>
    <w:basedOn w:val="NoList"/>
    <w:unhideWhenUsed/>
    <w:rsid w:val="00BD3BB9"/>
    <w:pPr>
      <w:numPr>
        <w:numId w:val="15"/>
      </w:numPr>
    </w:pPr>
  </w:style>
  <w:style w:type="character" w:customStyle="1" w:styleId="FontStyle310">
    <w:name w:val="Font Style310"/>
    <w:uiPriority w:val="99"/>
    <w:rsid w:val="00BD3BB9"/>
    <w:rPr>
      <w:rFonts w:ascii="Times New Roman" w:hAnsi="Times New Roman" w:cs="Times New Roman"/>
      <w:b/>
      <w:bCs/>
      <w:i/>
      <w:iCs/>
      <w:spacing w:val="-10"/>
      <w:sz w:val="18"/>
      <w:szCs w:val="18"/>
    </w:rPr>
  </w:style>
  <w:style w:type="character" w:customStyle="1" w:styleId="FontStyle329">
    <w:name w:val="Font Style329"/>
    <w:uiPriority w:val="99"/>
    <w:rsid w:val="00BD3BB9"/>
    <w:rPr>
      <w:rFonts w:ascii="Times New Roman" w:hAnsi="Times New Roman" w:cs="Times New Roman"/>
      <w:b/>
      <w:bCs/>
      <w:spacing w:val="-10"/>
      <w:sz w:val="18"/>
      <w:szCs w:val="18"/>
    </w:rPr>
  </w:style>
  <w:style w:type="character" w:customStyle="1" w:styleId="FontStyle370">
    <w:name w:val="Font Style370"/>
    <w:uiPriority w:val="99"/>
    <w:rsid w:val="00BD3BB9"/>
    <w:rPr>
      <w:rFonts w:ascii="Cambria" w:hAnsi="Cambria" w:cs="Cambria"/>
      <w:b/>
      <w:bCs/>
      <w:spacing w:val="-10"/>
      <w:sz w:val="18"/>
      <w:szCs w:val="18"/>
    </w:rPr>
  </w:style>
  <w:style w:type="character" w:customStyle="1" w:styleId="FontStyle302">
    <w:name w:val="Font Style302"/>
    <w:uiPriority w:val="99"/>
    <w:rsid w:val="00BD3BB9"/>
    <w:rPr>
      <w:rFonts w:ascii="Times New Roman" w:hAnsi="Times New Roman" w:cs="Times New Roman"/>
      <w:b/>
      <w:bCs/>
      <w:sz w:val="22"/>
      <w:szCs w:val="22"/>
    </w:rPr>
  </w:style>
  <w:style w:type="character" w:customStyle="1" w:styleId="FontStyle347">
    <w:name w:val="Font Style347"/>
    <w:uiPriority w:val="99"/>
    <w:rsid w:val="00BD3BB9"/>
    <w:rPr>
      <w:rFonts w:ascii="Times New Roman" w:hAnsi="Times New Roman" w:cs="Times New Roman"/>
      <w:b/>
      <w:bCs/>
      <w:spacing w:val="-10"/>
      <w:sz w:val="20"/>
      <w:szCs w:val="20"/>
    </w:rPr>
  </w:style>
  <w:style w:type="paragraph" w:customStyle="1" w:styleId="Style27">
    <w:name w:val="Style27"/>
    <w:basedOn w:val="Normal"/>
    <w:uiPriority w:val="99"/>
    <w:rsid w:val="00BD3BB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D3BB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D3BB9"/>
    <w:rPr>
      <w:rFonts w:ascii="Times New Roman" w:hAnsi="Times New Roman" w:cs="Times New Roman"/>
      <w:spacing w:val="-10"/>
      <w:sz w:val="18"/>
      <w:szCs w:val="18"/>
    </w:rPr>
  </w:style>
  <w:style w:type="character" w:customStyle="1" w:styleId="FontStyle312">
    <w:name w:val="Font Style312"/>
    <w:uiPriority w:val="99"/>
    <w:rsid w:val="00BD3BB9"/>
    <w:rPr>
      <w:rFonts w:ascii="Times New Roman" w:hAnsi="Times New Roman" w:cs="Times New Roman"/>
      <w:b/>
      <w:bCs/>
      <w:spacing w:val="-10"/>
      <w:sz w:val="16"/>
      <w:szCs w:val="16"/>
    </w:rPr>
  </w:style>
  <w:style w:type="character" w:customStyle="1" w:styleId="FontStyle346">
    <w:name w:val="Font Style346"/>
    <w:uiPriority w:val="99"/>
    <w:rsid w:val="00BD3BB9"/>
    <w:rPr>
      <w:rFonts w:ascii="Times New Roman" w:hAnsi="Times New Roman" w:cs="Times New Roman"/>
      <w:b/>
      <w:bCs/>
      <w:spacing w:val="-10"/>
      <w:sz w:val="18"/>
      <w:szCs w:val="18"/>
    </w:rPr>
  </w:style>
  <w:style w:type="character" w:customStyle="1" w:styleId="FontStyle330">
    <w:name w:val="Font Style330"/>
    <w:uiPriority w:val="99"/>
    <w:rsid w:val="00BD3BB9"/>
    <w:rPr>
      <w:rFonts w:ascii="Times New Roman" w:hAnsi="Times New Roman" w:cs="Times New Roman"/>
      <w:b/>
      <w:bCs/>
      <w:sz w:val="16"/>
      <w:szCs w:val="16"/>
    </w:rPr>
  </w:style>
  <w:style w:type="character" w:customStyle="1" w:styleId="FontStyle372">
    <w:name w:val="Font Style372"/>
    <w:uiPriority w:val="99"/>
    <w:rsid w:val="00BD3BB9"/>
    <w:rPr>
      <w:rFonts w:ascii="Times New Roman" w:hAnsi="Times New Roman" w:cs="Times New Roman"/>
      <w:b/>
      <w:bCs/>
      <w:sz w:val="16"/>
      <w:szCs w:val="16"/>
    </w:rPr>
  </w:style>
  <w:style w:type="paragraph" w:customStyle="1" w:styleId="Style59">
    <w:name w:val="Style59"/>
    <w:basedOn w:val="Normal"/>
    <w:uiPriority w:val="99"/>
    <w:rsid w:val="00BD3BB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D3BB9"/>
    <w:rPr>
      <w:rFonts w:ascii="Times New Roman" w:hAnsi="Times New Roman" w:cs="Times New Roman"/>
      <w:b/>
      <w:bCs/>
      <w:i/>
      <w:iCs/>
      <w:sz w:val="16"/>
      <w:szCs w:val="16"/>
    </w:rPr>
  </w:style>
  <w:style w:type="paragraph" w:customStyle="1" w:styleId="Style200">
    <w:name w:val="Style20"/>
    <w:basedOn w:val="Normal"/>
    <w:uiPriority w:val="99"/>
    <w:rsid w:val="00BD3BB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D3BB9"/>
    <w:rPr>
      <w:rFonts w:ascii="Times New Roman" w:hAnsi="Times New Roman" w:cs="Times New Roman"/>
      <w:smallCaps/>
      <w:sz w:val="14"/>
      <w:szCs w:val="14"/>
    </w:rPr>
  </w:style>
  <w:style w:type="paragraph" w:customStyle="1" w:styleId="Style89">
    <w:name w:val="Style89"/>
    <w:basedOn w:val="Normal"/>
    <w:uiPriority w:val="99"/>
    <w:rsid w:val="00BD3BB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D3BB9"/>
    <w:rPr>
      <w:rFonts w:ascii="Times New Roman" w:hAnsi="Times New Roman" w:cs="Times New Roman"/>
      <w:b/>
      <w:bCs/>
      <w:spacing w:val="-10"/>
      <w:sz w:val="22"/>
      <w:szCs w:val="22"/>
    </w:rPr>
  </w:style>
  <w:style w:type="character" w:customStyle="1" w:styleId="FontStyle320">
    <w:name w:val="Font Style320"/>
    <w:uiPriority w:val="99"/>
    <w:rsid w:val="00BD3BB9"/>
    <w:rPr>
      <w:rFonts w:ascii="Times New Roman" w:hAnsi="Times New Roman" w:cs="Times New Roman"/>
      <w:b/>
      <w:bCs/>
      <w:spacing w:val="-10"/>
      <w:sz w:val="22"/>
      <w:szCs w:val="22"/>
    </w:rPr>
  </w:style>
  <w:style w:type="character" w:customStyle="1" w:styleId="FontStyle352">
    <w:name w:val="Font Style352"/>
    <w:uiPriority w:val="99"/>
    <w:rsid w:val="00BD3BB9"/>
    <w:rPr>
      <w:rFonts w:ascii="Times New Roman" w:hAnsi="Times New Roman" w:cs="Times New Roman"/>
      <w:b/>
      <w:bCs/>
      <w:sz w:val="16"/>
      <w:szCs w:val="16"/>
    </w:rPr>
  </w:style>
  <w:style w:type="character" w:customStyle="1" w:styleId="FontStyle356">
    <w:name w:val="Font Style356"/>
    <w:uiPriority w:val="99"/>
    <w:rsid w:val="00BD3BB9"/>
    <w:rPr>
      <w:rFonts w:ascii="Times New Roman" w:hAnsi="Times New Roman" w:cs="Times New Roman"/>
      <w:b/>
      <w:bCs/>
      <w:spacing w:val="-10"/>
      <w:sz w:val="22"/>
      <w:szCs w:val="22"/>
    </w:rPr>
  </w:style>
  <w:style w:type="character" w:customStyle="1" w:styleId="FontStyle298">
    <w:name w:val="Font Style298"/>
    <w:uiPriority w:val="99"/>
    <w:rsid w:val="00BD3BB9"/>
    <w:rPr>
      <w:rFonts w:ascii="Times New Roman" w:hAnsi="Times New Roman" w:cs="Times New Roman"/>
      <w:sz w:val="18"/>
      <w:szCs w:val="18"/>
    </w:rPr>
  </w:style>
  <w:style w:type="character" w:customStyle="1" w:styleId="FontStyle311">
    <w:name w:val="Font Style311"/>
    <w:uiPriority w:val="99"/>
    <w:rsid w:val="00BD3BB9"/>
    <w:rPr>
      <w:rFonts w:ascii="Times New Roman" w:hAnsi="Times New Roman" w:cs="Times New Roman"/>
      <w:b/>
      <w:bCs/>
      <w:spacing w:val="-10"/>
      <w:sz w:val="18"/>
      <w:szCs w:val="18"/>
    </w:rPr>
  </w:style>
  <w:style w:type="character" w:customStyle="1" w:styleId="FontStyle332">
    <w:name w:val="Font Style332"/>
    <w:uiPriority w:val="99"/>
    <w:rsid w:val="00BD3BB9"/>
    <w:rPr>
      <w:rFonts w:ascii="Times New Roman" w:hAnsi="Times New Roman" w:cs="Times New Roman"/>
      <w:b/>
      <w:bCs/>
      <w:i/>
      <w:iCs/>
      <w:spacing w:val="-10"/>
      <w:sz w:val="20"/>
      <w:szCs w:val="20"/>
    </w:rPr>
  </w:style>
  <w:style w:type="character" w:customStyle="1" w:styleId="FontStyle371">
    <w:name w:val="Font Style371"/>
    <w:uiPriority w:val="99"/>
    <w:rsid w:val="00BD3BB9"/>
    <w:rPr>
      <w:rFonts w:ascii="Times New Roman" w:hAnsi="Times New Roman" w:cs="Times New Roman"/>
      <w:sz w:val="16"/>
      <w:szCs w:val="16"/>
    </w:rPr>
  </w:style>
  <w:style w:type="character" w:customStyle="1" w:styleId="FontStyle350">
    <w:name w:val="Font Style350"/>
    <w:uiPriority w:val="99"/>
    <w:rsid w:val="00BD3BB9"/>
    <w:rPr>
      <w:rFonts w:ascii="Times New Roman" w:hAnsi="Times New Roman" w:cs="Times New Roman"/>
      <w:b/>
      <w:bCs/>
      <w:i/>
      <w:iCs/>
      <w:sz w:val="20"/>
      <w:szCs w:val="20"/>
    </w:rPr>
  </w:style>
  <w:style w:type="paragraph" w:customStyle="1" w:styleId="Style8">
    <w:name w:val="Style8"/>
    <w:basedOn w:val="Normal"/>
    <w:uiPriority w:val="99"/>
    <w:rsid w:val="00BD3BB9"/>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BD3BB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D3BB9"/>
    <w:pPr>
      <w:widowControl w:val="0"/>
      <w:autoSpaceDE w:val="0"/>
      <w:autoSpaceDN w:val="0"/>
      <w:adjustRightInd w:val="0"/>
    </w:pPr>
    <w:rPr>
      <w:rFonts w:eastAsia="Times New Roman"/>
      <w:sz w:val="24"/>
    </w:rPr>
  </w:style>
  <w:style w:type="character" w:customStyle="1" w:styleId="FontStyle351">
    <w:name w:val="Font Style351"/>
    <w:uiPriority w:val="99"/>
    <w:rsid w:val="00BD3BB9"/>
    <w:rPr>
      <w:rFonts w:ascii="Times New Roman" w:hAnsi="Times New Roman" w:cs="Times New Roman"/>
      <w:b/>
      <w:bCs/>
      <w:sz w:val="22"/>
      <w:szCs w:val="22"/>
    </w:rPr>
  </w:style>
  <w:style w:type="paragraph" w:customStyle="1" w:styleId="Style10">
    <w:name w:val="Style10"/>
    <w:basedOn w:val="Normal"/>
    <w:link w:val="Style10Char"/>
    <w:qFormat/>
    <w:rsid w:val="00BD3BB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D3BB9"/>
    <w:pPr>
      <w:widowControl w:val="0"/>
      <w:autoSpaceDE w:val="0"/>
      <w:autoSpaceDN w:val="0"/>
      <w:adjustRightInd w:val="0"/>
      <w:jc w:val="both"/>
    </w:pPr>
    <w:rPr>
      <w:rFonts w:eastAsia="Times New Roman"/>
      <w:sz w:val="24"/>
    </w:rPr>
  </w:style>
  <w:style w:type="character" w:customStyle="1" w:styleId="FontStyle369">
    <w:name w:val="Font Style369"/>
    <w:uiPriority w:val="99"/>
    <w:rsid w:val="00BD3BB9"/>
    <w:rPr>
      <w:rFonts w:ascii="Times New Roman" w:hAnsi="Times New Roman" w:cs="Times New Roman"/>
      <w:b/>
      <w:bCs/>
      <w:spacing w:val="-10"/>
      <w:sz w:val="20"/>
      <w:szCs w:val="20"/>
    </w:rPr>
  </w:style>
  <w:style w:type="character" w:customStyle="1" w:styleId="FontStyle357">
    <w:name w:val="Font Style357"/>
    <w:uiPriority w:val="99"/>
    <w:rsid w:val="00BD3BB9"/>
    <w:rPr>
      <w:rFonts w:ascii="Times New Roman" w:hAnsi="Times New Roman" w:cs="Times New Roman"/>
      <w:b/>
      <w:bCs/>
      <w:spacing w:val="-10"/>
      <w:sz w:val="22"/>
      <w:szCs w:val="22"/>
    </w:rPr>
  </w:style>
  <w:style w:type="paragraph" w:customStyle="1" w:styleId="Style67">
    <w:name w:val="Style67"/>
    <w:basedOn w:val="Normal"/>
    <w:uiPriority w:val="99"/>
    <w:rsid w:val="00BD3BB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D3BB9"/>
    <w:rPr>
      <w:rFonts w:ascii="Times New Roman" w:hAnsi="Times New Roman" w:cs="Times New Roman"/>
      <w:sz w:val="20"/>
      <w:szCs w:val="20"/>
    </w:rPr>
  </w:style>
  <w:style w:type="character" w:customStyle="1" w:styleId="FontStyle374">
    <w:name w:val="Font Style374"/>
    <w:uiPriority w:val="99"/>
    <w:rsid w:val="00BD3BB9"/>
    <w:rPr>
      <w:rFonts w:ascii="Times New Roman" w:hAnsi="Times New Roman" w:cs="Times New Roman"/>
      <w:b/>
      <w:bCs/>
      <w:spacing w:val="-10"/>
      <w:sz w:val="22"/>
      <w:szCs w:val="22"/>
    </w:rPr>
  </w:style>
  <w:style w:type="paragraph" w:customStyle="1" w:styleId="Style30">
    <w:name w:val="Style30"/>
    <w:basedOn w:val="Normal"/>
    <w:uiPriority w:val="99"/>
    <w:rsid w:val="00BD3BB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D3BB9"/>
    <w:rPr>
      <w:rFonts w:ascii="Times New Roman" w:hAnsi="Times New Roman" w:cs="Times New Roman"/>
      <w:smallCaps/>
      <w:sz w:val="16"/>
      <w:szCs w:val="16"/>
    </w:rPr>
  </w:style>
  <w:style w:type="paragraph" w:customStyle="1" w:styleId="Style93">
    <w:name w:val="Style93"/>
    <w:basedOn w:val="Normal"/>
    <w:uiPriority w:val="99"/>
    <w:rsid w:val="00BD3BB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D3BB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D3BB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D3BB9"/>
    <w:rPr>
      <w:u w:val="single"/>
    </w:rPr>
  </w:style>
  <w:style w:type="character" w:customStyle="1" w:styleId="SmalltextCharCharCharChar0">
    <w:name w:val="Small text Char Char Char Char"/>
    <w:rsid w:val="00BD3BB9"/>
    <w:rPr>
      <w:sz w:val="16"/>
      <w:szCs w:val="24"/>
      <w:lang w:val="en-US" w:eastAsia="en-US" w:bidi="ar-SA"/>
    </w:rPr>
  </w:style>
  <w:style w:type="paragraph" w:customStyle="1" w:styleId="boldcitation">
    <w:name w:val="bold citation"/>
    <w:basedOn w:val="Normal"/>
    <w:rsid w:val="00BD3BB9"/>
    <w:rPr>
      <w:rFonts w:ascii="Arial" w:eastAsia="Times New Roman" w:hAnsi="Arial"/>
      <w:b/>
      <w:sz w:val="28"/>
      <w:u w:val="thick"/>
    </w:rPr>
  </w:style>
  <w:style w:type="character" w:customStyle="1" w:styleId="underlinecardChar">
    <w:name w:val="underline card Char"/>
    <w:rsid w:val="00BD3BB9"/>
    <w:rPr>
      <w:rFonts w:ascii="Arial" w:hAnsi="Arial"/>
      <w:noProof w:val="0"/>
      <w:sz w:val="18"/>
      <w:szCs w:val="24"/>
      <w:u w:val="single"/>
      <w:lang w:val="en-US" w:eastAsia="en-US" w:bidi="ar-SA"/>
    </w:rPr>
  </w:style>
  <w:style w:type="character" w:customStyle="1" w:styleId="CardsCharCharChar">
    <w:name w:val="Cards Char Char Char"/>
    <w:rsid w:val="00BD3BB9"/>
    <w:rPr>
      <w:szCs w:val="24"/>
      <w:lang w:val="en-US" w:eastAsia="en-US" w:bidi="ar-SA"/>
    </w:rPr>
  </w:style>
  <w:style w:type="character" w:customStyle="1" w:styleId="HiddenBlockHeaderChar">
    <w:name w:val="Hidden Block Header Char"/>
    <w:link w:val="HiddenBlockHeader"/>
    <w:rsid w:val="00BD3BB9"/>
    <w:rPr>
      <w:rFonts w:ascii="Calibri" w:eastAsia="Times New Roman" w:hAnsi="Calibri" w:cs="Courier New"/>
      <w:b/>
      <w:bCs/>
      <w:sz w:val="28"/>
      <w:szCs w:val="22"/>
    </w:rPr>
  </w:style>
  <w:style w:type="paragraph" w:customStyle="1" w:styleId="NothingCharChar">
    <w:name w:val="Nothing Char Char"/>
    <w:link w:val="NothingCharCharChar"/>
    <w:rsid w:val="00BD3BB9"/>
    <w:pPr>
      <w:jc w:val="both"/>
    </w:pPr>
    <w:rPr>
      <w:rFonts w:ascii="Times New Roman" w:eastAsia="MS Mincho" w:hAnsi="Times New Roman" w:cs="Times New Roman"/>
    </w:rPr>
  </w:style>
  <w:style w:type="character" w:customStyle="1" w:styleId="NothingCharCharChar">
    <w:name w:val="Nothing Char Char Char"/>
    <w:link w:val="NothingCharChar"/>
    <w:rsid w:val="00BD3BB9"/>
    <w:rPr>
      <w:rFonts w:ascii="Times New Roman" w:eastAsia="MS Mincho" w:hAnsi="Times New Roman" w:cs="Times New Roman"/>
    </w:rPr>
  </w:style>
  <w:style w:type="character" w:customStyle="1" w:styleId="CardsCharChar">
    <w:name w:val="Cards Char Char"/>
    <w:rsid w:val="00BD3BB9"/>
    <w:rPr>
      <w:szCs w:val="24"/>
      <w:lang w:val="en-US" w:eastAsia="en-US" w:bidi="ar-SA"/>
    </w:rPr>
  </w:style>
  <w:style w:type="character" w:customStyle="1" w:styleId="CardsCharCharCharChar">
    <w:name w:val="Cards Char Char Char Char"/>
    <w:rsid w:val="00BD3BB9"/>
    <w:rPr>
      <w:szCs w:val="24"/>
      <w:lang w:val="en-US" w:eastAsia="en-US" w:bidi="ar-SA"/>
    </w:rPr>
  </w:style>
  <w:style w:type="character" w:customStyle="1" w:styleId="BlockHeadingsCharChar">
    <w:name w:val="Block Headings Char Char"/>
    <w:rsid w:val="00BD3BB9"/>
    <w:rPr>
      <w:b/>
      <w:sz w:val="36"/>
      <w:szCs w:val="24"/>
      <w:u w:val="single"/>
      <w:lang w:val="en-US" w:eastAsia="en-US" w:bidi="ar-SA"/>
    </w:rPr>
  </w:style>
  <w:style w:type="character" w:customStyle="1" w:styleId="NothingChar1">
    <w:name w:val="Nothing Char1"/>
    <w:rsid w:val="00BD3BB9"/>
    <w:rPr>
      <w:szCs w:val="24"/>
      <w:lang w:val="en-US" w:eastAsia="en-US" w:bidi="ar-SA"/>
    </w:rPr>
  </w:style>
  <w:style w:type="paragraph" w:customStyle="1" w:styleId="bloctitles">
    <w:name w:val="bloc titles"/>
    <w:basedOn w:val="Heading1"/>
    <w:next w:val="Normal"/>
    <w:link w:val="bloctitlesChar"/>
    <w:autoRedefine/>
    <w:rsid w:val="00BD3BB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BD3BB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BD3BB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BD3BB9"/>
  </w:style>
  <w:style w:type="character" w:customStyle="1" w:styleId="RegularChar">
    <w:name w:val="Regular Char"/>
    <w:link w:val="Regular"/>
    <w:rsid w:val="00BD3BB9"/>
    <w:rPr>
      <w:rFonts w:ascii="Garamond" w:eastAsia="Times New Roman" w:hAnsi="Garamond" w:cs="Arial"/>
      <w:bCs/>
      <w:kern w:val="20"/>
      <w:sz w:val="20"/>
      <w:szCs w:val="32"/>
    </w:rPr>
  </w:style>
  <w:style w:type="character" w:customStyle="1" w:styleId="StyleTimesNewRoman">
    <w:name w:val="Style Times New Roman"/>
    <w:rsid w:val="00BD3BB9"/>
    <w:rPr>
      <w:rFonts w:ascii="Garamond" w:hAnsi="Garamond"/>
    </w:rPr>
  </w:style>
  <w:style w:type="paragraph" w:customStyle="1" w:styleId="INDENTEDPARAGRAPH">
    <w:name w:val="INDENTED PARAGRAPH"/>
    <w:rsid w:val="00BD3BB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BD3BB9"/>
    <w:rPr>
      <w:rFonts w:cs="Arial"/>
      <w:bCs/>
      <w:caps/>
      <w:color w:val="FFFFFF"/>
      <w:sz w:val="2"/>
      <w:szCs w:val="2"/>
      <w:lang w:val="en-US" w:eastAsia="en-US" w:bidi="ar-SA"/>
    </w:rPr>
  </w:style>
  <w:style w:type="paragraph" w:customStyle="1" w:styleId="Numbering">
    <w:name w:val="Numbering"/>
    <w:basedOn w:val="Normal"/>
    <w:next w:val="Normal"/>
    <w:rsid w:val="00BD3BB9"/>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BD3BB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BD3BB9"/>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D3BB9"/>
    <w:pPr>
      <w:numPr>
        <w:numId w:val="18"/>
      </w:numPr>
    </w:pPr>
  </w:style>
  <w:style w:type="paragraph" w:customStyle="1" w:styleId="Lettering">
    <w:name w:val="Lettering"/>
    <w:basedOn w:val="Numbering"/>
    <w:next w:val="Normal"/>
    <w:rsid w:val="00BD3BB9"/>
    <w:pPr>
      <w:numPr>
        <w:numId w:val="16"/>
      </w:numPr>
    </w:pPr>
    <w:rPr>
      <w:szCs w:val="22"/>
    </w:rPr>
  </w:style>
  <w:style w:type="paragraph" w:customStyle="1" w:styleId="FileName">
    <w:name w:val="File Name"/>
    <w:basedOn w:val="Normal"/>
    <w:next w:val="Normal"/>
    <w:rsid w:val="00BD3BB9"/>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D3BB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D3BB9"/>
    <w:pPr>
      <w:numPr>
        <w:numId w:val="19"/>
      </w:numPr>
      <w:tabs>
        <w:tab w:val="num" w:pos="360"/>
      </w:tabs>
      <w:ind w:left="360"/>
    </w:pPr>
  </w:style>
  <w:style w:type="paragraph" w:customStyle="1" w:styleId="CardContinued1">
    <w:name w:val="Card Continued 1"/>
    <w:basedOn w:val="Normal"/>
    <w:next w:val="Normal"/>
    <w:rsid w:val="00BD3BB9"/>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D3BB9"/>
    <w:pPr>
      <w:numPr>
        <w:numId w:val="0"/>
      </w:numPr>
      <w:spacing w:before="0" w:after="120"/>
      <w:jc w:val="left"/>
    </w:pPr>
  </w:style>
  <w:style w:type="paragraph" w:customStyle="1" w:styleId="Clearformatting0">
    <w:name w:val="Clear formatting"/>
    <w:basedOn w:val="Normal"/>
    <w:rsid w:val="00BD3BB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D3BB9"/>
  </w:style>
  <w:style w:type="paragraph" w:customStyle="1" w:styleId="SmallCardText">
    <w:name w:val="Small Card Text"/>
    <w:rsid w:val="00BD3BB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D3BB9"/>
    <w:rPr>
      <w:sz w:val="16"/>
      <w:szCs w:val="16"/>
      <w:lang w:val="en-US" w:eastAsia="en-US" w:bidi="ar-SA"/>
    </w:rPr>
  </w:style>
  <w:style w:type="paragraph" w:customStyle="1" w:styleId="TAGFONT">
    <w:name w:val="TAG FONT"/>
    <w:basedOn w:val="Normal"/>
    <w:autoRedefine/>
    <w:rsid w:val="00BD3BB9"/>
    <w:rPr>
      <w:rFonts w:eastAsia="Times New Roman"/>
      <w:sz w:val="24"/>
    </w:rPr>
  </w:style>
  <w:style w:type="character" w:customStyle="1" w:styleId="mainarttxt">
    <w:name w:val="mainarttxt"/>
    <w:basedOn w:val="DefaultParagraphFont"/>
    <w:rsid w:val="00BD3BB9"/>
  </w:style>
  <w:style w:type="paragraph" w:customStyle="1" w:styleId="TagChar1CharCharCharChar">
    <w:name w:val="Tag Char1 Char Char Char Char"/>
    <w:basedOn w:val="Normal"/>
    <w:rsid w:val="00BD3BB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D3BB9"/>
    <w:rPr>
      <w:sz w:val="20"/>
    </w:rPr>
  </w:style>
  <w:style w:type="character" w:customStyle="1" w:styleId="highlightChar">
    <w:name w:val="highlight Char"/>
    <w:rsid w:val="00BD3BB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D3BB9"/>
    <w:rPr>
      <w:rFonts w:eastAsia="Batang" w:cs="Arial"/>
      <w:b/>
      <w:bCs/>
      <w:iCs/>
      <w:sz w:val="24"/>
      <w:szCs w:val="28"/>
      <w:lang w:val="en-US" w:eastAsia="en-US" w:bidi="ar-SA"/>
    </w:rPr>
  </w:style>
  <w:style w:type="paragraph" w:customStyle="1" w:styleId="formfldssel">
    <w:name w:val="formfldssel"/>
    <w:basedOn w:val="Normal"/>
    <w:rsid w:val="00BD3BB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D3BB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D3BB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D3BB9"/>
  </w:style>
  <w:style w:type="character" w:customStyle="1" w:styleId="StyleCardTextUnderline3Char">
    <w:name w:val="Style Card Text + Underline3 Char"/>
    <w:rsid w:val="00BD3BB9"/>
    <w:rPr>
      <w:rFonts w:eastAsia="SimSun"/>
      <w:szCs w:val="24"/>
      <w:u w:val="thick"/>
      <w:lang w:val="en-US" w:eastAsia="zh-CN" w:bidi="ar-SA"/>
    </w:rPr>
  </w:style>
  <w:style w:type="character" w:customStyle="1" w:styleId="BoldandUnderlineChar1Char2CharChar">
    <w:name w:val="Bold and Underline Char1 Char2 Char Char"/>
    <w:rsid w:val="00BD3BB9"/>
    <w:rPr>
      <w:b/>
      <w:noProof w:val="0"/>
      <w:szCs w:val="24"/>
      <w:u w:val="single"/>
      <w:lang w:val="en-US" w:eastAsia="en-US" w:bidi="ar-SA"/>
    </w:rPr>
  </w:style>
  <w:style w:type="character" w:customStyle="1" w:styleId="UnderlineChar1Char1">
    <w:name w:val="Underline Char1 Char1"/>
    <w:rsid w:val="00BD3BB9"/>
    <w:rPr>
      <w:noProof w:val="0"/>
      <w:szCs w:val="24"/>
      <w:u w:val="single"/>
      <w:lang w:val="en-US" w:eastAsia="en-US" w:bidi="ar-SA"/>
    </w:rPr>
  </w:style>
  <w:style w:type="paragraph" w:customStyle="1" w:styleId="Underlinestyle1">
    <w:name w:val="Underlinestyle"/>
    <w:basedOn w:val="Normal"/>
    <w:rsid w:val="00BD3BB9"/>
    <w:pPr>
      <w:tabs>
        <w:tab w:val="left" w:pos="720"/>
      </w:tabs>
      <w:ind w:left="720"/>
    </w:pPr>
    <w:rPr>
      <w:rFonts w:eastAsia="Times New Roman"/>
      <w:szCs w:val="20"/>
      <w:u w:val="single"/>
    </w:rPr>
  </w:style>
  <w:style w:type="character" w:customStyle="1" w:styleId="featurecontentgray1">
    <w:name w:val="featurecontentgray1"/>
    <w:rsid w:val="00BD3BB9"/>
    <w:rPr>
      <w:rFonts w:ascii="Arial" w:hAnsi="Arial" w:cs="Arial" w:hint="default"/>
      <w:color w:val="666666"/>
    </w:rPr>
  </w:style>
  <w:style w:type="character" w:customStyle="1" w:styleId="CardCharCharChar0">
    <w:name w:val="Card Char Char Char"/>
    <w:rsid w:val="00BD3BB9"/>
    <w:rPr>
      <w:rFonts w:ascii="Book Antiqua" w:hAnsi="Book Antiqua"/>
      <w:szCs w:val="24"/>
      <w:lang w:val="en-US" w:eastAsia="en-US" w:bidi="ar-SA"/>
    </w:rPr>
  </w:style>
  <w:style w:type="character" w:customStyle="1" w:styleId="big1">
    <w:name w:val="big1"/>
    <w:rsid w:val="00BD3BB9"/>
    <w:rPr>
      <w:sz w:val="28"/>
      <w:szCs w:val="28"/>
    </w:rPr>
  </w:style>
  <w:style w:type="character" w:customStyle="1" w:styleId="prodgeneral">
    <w:name w:val="prodgeneral"/>
    <w:basedOn w:val="DefaultParagraphFont"/>
    <w:rsid w:val="00BD3BB9"/>
  </w:style>
  <w:style w:type="character" w:customStyle="1" w:styleId="StyleUnderlineChar0">
    <w:name w:val="Style Underline + Char"/>
    <w:rsid w:val="00BD3BB9"/>
    <w:rPr>
      <w:rFonts w:eastAsia="SimSun" w:cs="Arial"/>
      <w:b/>
      <w:bCs/>
      <w:iCs/>
      <w:caps/>
      <w:sz w:val="24"/>
      <w:szCs w:val="24"/>
      <w:u w:val="single"/>
      <w:lang w:val="en-US" w:eastAsia="en-US" w:bidi="ar-SA"/>
    </w:rPr>
  </w:style>
  <w:style w:type="character" w:customStyle="1" w:styleId="StyleciteChar">
    <w:name w:val="Style cite + Char"/>
    <w:basedOn w:val="citeChar2"/>
    <w:rsid w:val="00BD3BB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D3BB9"/>
    <w:rPr>
      <w:rFonts w:eastAsia="Times New Roman"/>
      <w:b/>
      <w:sz w:val="24"/>
    </w:rPr>
  </w:style>
  <w:style w:type="paragraph" w:customStyle="1" w:styleId="RepeatHeader">
    <w:name w:val="Repeat Header"/>
    <w:basedOn w:val="HeaderDebate"/>
    <w:rsid w:val="00BD3BB9"/>
    <w:pPr>
      <w:outlineLvl w:val="1"/>
    </w:pPr>
    <w:rPr>
      <w:szCs w:val="48"/>
    </w:rPr>
  </w:style>
  <w:style w:type="character" w:customStyle="1" w:styleId="sectiontitle">
    <w:name w:val="sectiontitle"/>
    <w:basedOn w:val="DefaultParagraphFont"/>
    <w:rsid w:val="00BD3BB9"/>
  </w:style>
  <w:style w:type="character" w:customStyle="1" w:styleId="sectionsubtitle">
    <w:name w:val="sectionsubtitle"/>
    <w:basedOn w:val="DefaultParagraphFont"/>
    <w:rsid w:val="00BD3BB9"/>
  </w:style>
  <w:style w:type="character" w:customStyle="1" w:styleId="copyright">
    <w:name w:val="copyright"/>
    <w:basedOn w:val="DefaultParagraphFont"/>
    <w:rsid w:val="00BD3BB9"/>
  </w:style>
  <w:style w:type="character" w:customStyle="1" w:styleId="EvidenceTag">
    <w:name w:val="Evidence Tag"/>
    <w:rsid w:val="00BD3BB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D3BB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D3BB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D3BB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D3BB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D3BB9"/>
    <w:rPr>
      <w:rFonts w:eastAsia="Times New Roman"/>
      <w:sz w:val="16"/>
    </w:rPr>
  </w:style>
  <w:style w:type="paragraph" w:customStyle="1" w:styleId="citationunderline">
    <w:name w:val="citation/underline"/>
    <w:autoRedefine/>
    <w:rsid w:val="00BD3BB9"/>
    <w:rPr>
      <w:rFonts w:ascii="Times New Roman" w:eastAsia="Times New Roman" w:hAnsi="Times New Roman" w:cs="Times New Roman"/>
      <w:b/>
      <w:u w:val="single"/>
    </w:rPr>
  </w:style>
  <w:style w:type="character" w:customStyle="1" w:styleId="smcaps">
    <w:name w:val="smcaps"/>
    <w:basedOn w:val="DefaultParagraphFont"/>
    <w:rsid w:val="00BD3BB9"/>
  </w:style>
  <w:style w:type="character" w:customStyle="1" w:styleId="inside-head1">
    <w:name w:val="inside-head1"/>
    <w:rsid w:val="00BD3BB9"/>
    <w:rPr>
      <w:rFonts w:ascii="Arial" w:hAnsi="Arial" w:cs="Arial" w:hint="default"/>
      <w:b/>
      <w:bCs/>
      <w:color w:val="000000"/>
      <w:spacing w:val="-15"/>
      <w:sz w:val="45"/>
      <w:szCs w:val="45"/>
    </w:rPr>
  </w:style>
  <w:style w:type="character" w:customStyle="1" w:styleId="datestamp1">
    <w:name w:val="datestamp1"/>
    <w:rsid w:val="00BD3BB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D3BB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D3BB9"/>
  </w:style>
  <w:style w:type="paragraph" w:customStyle="1" w:styleId="links1">
    <w:name w:val="links1"/>
    <w:basedOn w:val="Normal"/>
    <w:rsid w:val="00BD3BB9"/>
    <w:pPr>
      <w:spacing w:before="100" w:beforeAutospacing="1" w:after="100" w:afterAutospacing="1"/>
    </w:pPr>
    <w:rPr>
      <w:rFonts w:eastAsia="Times New Roman"/>
      <w:color w:val="FFFFFF"/>
      <w:sz w:val="16"/>
      <w:szCs w:val="16"/>
    </w:rPr>
  </w:style>
  <w:style w:type="paragraph" w:customStyle="1" w:styleId="endtext">
    <w:name w:val="endtext"/>
    <w:basedOn w:val="Normal"/>
    <w:rsid w:val="00BD3BB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D3BB9"/>
    <w:rPr>
      <w:rFonts w:ascii="Verdana" w:hAnsi="Verdana" w:hint="default"/>
      <w:b/>
      <w:bCs/>
      <w:sz w:val="32"/>
      <w:szCs w:val="32"/>
    </w:rPr>
  </w:style>
  <w:style w:type="character" w:customStyle="1" w:styleId="storydeck31">
    <w:name w:val="storydeck31"/>
    <w:rsid w:val="00BD3BB9"/>
    <w:rPr>
      <w:rFonts w:ascii="Verdana" w:hAnsi="Verdana" w:hint="default"/>
      <w:i w:val="0"/>
      <w:iCs w:val="0"/>
      <w:sz w:val="21"/>
      <w:szCs w:val="21"/>
    </w:rPr>
  </w:style>
  <w:style w:type="character" w:customStyle="1" w:styleId="subtitle10">
    <w:name w:val="subtitle1"/>
    <w:rsid w:val="00BD3BB9"/>
    <w:rPr>
      <w:rFonts w:ascii="Verdana" w:hAnsi="Verdana" w:hint="default"/>
      <w:b w:val="0"/>
      <w:bCs w:val="0"/>
      <w:vanish w:val="0"/>
      <w:webHidden w:val="0"/>
      <w:color w:val="484848"/>
      <w:sz w:val="14"/>
      <w:szCs w:val="14"/>
      <w:specVanish w:val="0"/>
    </w:rPr>
  </w:style>
  <w:style w:type="paragraph" w:customStyle="1" w:styleId="g">
    <w:name w:val="g"/>
    <w:basedOn w:val="Normal"/>
    <w:rsid w:val="00BD3BB9"/>
    <w:pPr>
      <w:spacing w:before="240" w:after="240"/>
    </w:pPr>
    <w:rPr>
      <w:rFonts w:eastAsia="Times New Roman"/>
      <w:sz w:val="24"/>
    </w:rPr>
  </w:style>
  <w:style w:type="character" w:customStyle="1" w:styleId="clsbiolink">
    <w:name w:val="clsbiolink"/>
    <w:basedOn w:val="DefaultParagraphFont"/>
    <w:rsid w:val="00BD3BB9"/>
  </w:style>
  <w:style w:type="character" w:customStyle="1" w:styleId="clssmaller">
    <w:name w:val="clssmaller"/>
    <w:basedOn w:val="DefaultParagraphFont"/>
    <w:rsid w:val="00BD3BB9"/>
  </w:style>
  <w:style w:type="character" w:customStyle="1" w:styleId="sm1">
    <w:name w:val="sm1"/>
    <w:rsid w:val="00BD3BB9"/>
    <w:rPr>
      <w:rFonts w:ascii="Verdana" w:hAnsi="Verdana" w:hint="default"/>
      <w:i w:val="0"/>
      <w:iCs w:val="0"/>
      <w:smallCaps w:val="0"/>
      <w:color w:val="000000"/>
      <w:sz w:val="17"/>
      <w:szCs w:val="17"/>
    </w:rPr>
  </w:style>
  <w:style w:type="character" w:customStyle="1" w:styleId="noindentChar">
    <w:name w:val="noindent Char"/>
    <w:rsid w:val="00BD3BB9"/>
    <w:rPr>
      <w:rFonts w:ascii="Arial" w:hAnsi="Arial" w:cs="Arial"/>
      <w:sz w:val="24"/>
      <w:szCs w:val="24"/>
      <w:lang w:val="en-US" w:eastAsia="en-US" w:bidi="ar-SA"/>
    </w:rPr>
  </w:style>
  <w:style w:type="character" w:customStyle="1" w:styleId="SmallChar1">
    <w:name w:val="Small Char1"/>
    <w:rsid w:val="00BD3BB9"/>
    <w:rPr>
      <w:sz w:val="16"/>
      <w:szCs w:val="24"/>
      <w:lang w:val="en-US" w:eastAsia="en-US" w:bidi="ar-SA"/>
    </w:rPr>
  </w:style>
  <w:style w:type="character" w:customStyle="1" w:styleId="fullcite0">
    <w:name w:val="fullcite"/>
    <w:basedOn w:val="DefaultParagraphFont"/>
    <w:rsid w:val="00BD3BB9"/>
  </w:style>
  <w:style w:type="character" w:customStyle="1" w:styleId="Style9ptThickunderline">
    <w:name w:val="Style 9 pt Thick underline"/>
    <w:rsid w:val="00BD3BB9"/>
    <w:rPr>
      <w:sz w:val="24"/>
      <w:u w:val="thick"/>
    </w:rPr>
  </w:style>
  <w:style w:type="paragraph" w:customStyle="1" w:styleId="Repeatheader0">
    <w:name w:val="Repeat header"/>
    <w:basedOn w:val="Normal"/>
    <w:autoRedefine/>
    <w:rsid w:val="00BD3BB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D3BB9"/>
    <w:rPr>
      <w:rFonts w:ascii="Times New Roman" w:hAnsi="Times New Roman" w:cs="Calibri"/>
      <w:sz w:val="16"/>
    </w:rPr>
  </w:style>
  <w:style w:type="character" w:customStyle="1" w:styleId="CardNotUnderlinedChar">
    <w:name w:val="Card Not Underlined Char"/>
    <w:rsid w:val="00BD3BB9"/>
    <w:rPr>
      <w:sz w:val="16"/>
      <w:lang w:val="en-US" w:eastAsia="en-US" w:bidi="ar-SA"/>
    </w:rPr>
  </w:style>
  <w:style w:type="paragraph" w:customStyle="1" w:styleId="CardNotUnderlined3">
    <w:name w:val="Card Not Underlined 3"/>
    <w:basedOn w:val="CardNotUnderlined"/>
    <w:rsid w:val="00BD3BB9"/>
    <w:rPr>
      <w:rFonts w:ascii="Times New Roman" w:hAnsi="Times New Roman" w:cs="Calibri"/>
    </w:rPr>
  </w:style>
  <w:style w:type="paragraph" w:customStyle="1" w:styleId="CardNotUnderlinedFinal">
    <w:name w:val="Card Not Underlined Final"/>
    <w:basedOn w:val="CardNotUnderlined3"/>
    <w:rsid w:val="00BD3BB9"/>
    <w:rPr>
      <w:sz w:val="20"/>
    </w:rPr>
  </w:style>
  <w:style w:type="character" w:customStyle="1" w:styleId="tagChar3">
    <w:name w:val="tag Char3"/>
    <w:rsid w:val="00BD3BB9"/>
    <w:rPr>
      <w:b/>
      <w:sz w:val="24"/>
      <w:szCs w:val="24"/>
      <w:lang w:val="en-US" w:eastAsia="en-US" w:bidi="ar-SA"/>
    </w:rPr>
  </w:style>
  <w:style w:type="character" w:customStyle="1" w:styleId="link-mailto">
    <w:name w:val="link-mailto"/>
    <w:basedOn w:val="DefaultParagraphFont"/>
    <w:rsid w:val="00BD3BB9"/>
  </w:style>
  <w:style w:type="character" w:customStyle="1" w:styleId="StyleUnderlineUnderlineChar">
    <w:name w:val="Style Underline + Underline Char"/>
    <w:rsid w:val="00BD3BB9"/>
    <w:rPr>
      <w:rFonts w:ascii="Trebuchet MS" w:hAnsi="Trebuchet MS"/>
      <w:szCs w:val="18"/>
      <w:u w:val="single"/>
      <w:lang w:val="en-US" w:eastAsia="en-US" w:bidi="ar-SA"/>
    </w:rPr>
  </w:style>
  <w:style w:type="paragraph" w:customStyle="1" w:styleId="formfld">
    <w:name w:val="formfld"/>
    <w:basedOn w:val="Normal"/>
    <w:rsid w:val="00BD3BB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BD3BB9"/>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BD3BB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D3BB9"/>
    <w:rPr>
      <w:rFonts w:ascii="Times New Roman" w:eastAsia="Times New Roman" w:hAnsi="Times New Roman" w:cs="Times New Roman"/>
      <w:sz w:val="20"/>
      <w:u w:val="thick"/>
    </w:rPr>
  </w:style>
  <w:style w:type="paragraph" w:customStyle="1" w:styleId="SmallCards">
    <w:name w:val="Small Cards"/>
    <w:basedOn w:val="Cards"/>
    <w:link w:val="SmallCardsChar"/>
    <w:rsid w:val="00BD3BB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D3BB9"/>
    <w:rPr>
      <w:rFonts w:ascii="Times New Roman" w:eastAsia="Times New Roman" w:hAnsi="Times New Roman" w:cs="Times New Roman"/>
      <w:sz w:val="14"/>
    </w:rPr>
  </w:style>
  <w:style w:type="paragraph" w:customStyle="1" w:styleId="ReadingCites">
    <w:name w:val="Reading Cites"/>
    <w:basedOn w:val="Normal"/>
    <w:link w:val="ReadingCitesChar"/>
    <w:rsid w:val="00BD3BB9"/>
    <w:rPr>
      <w:rFonts w:eastAsia="Times New Roman"/>
      <w:b/>
      <w:sz w:val="20"/>
      <w:szCs w:val="20"/>
    </w:rPr>
  </w:style>
  <w:style w:type="character" w:customStyle="1" w:styleId="ReadingCitesChar">
    <w:name w:val="Reading Cites Char"/>
    <w:link w:val="ReadingCites"/>
    <w:rsid w:val="00BD3BB9"/>
    <w:rPr>
      <w:rFonts w:ascii="Calibri" w:eastAsia="Times New Roman" w:hAnsi="Calibri"/>
      <w:b/>
      <w:sz w:val="20"/>
      <w:szCs w:val="20"/>
    </w:rPr>
  </w:style>
  <w:style w:type="paragraph" w:customStyle="1" w:styleId="ContentsHeading">
    <w:name w:val="Contents Heading"/>
    <w:basedOn w:val="Heading1"/>
    <w:next w:val="Normal"/>
    <w:rsid w:val="00BD3BB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BD3BB9"/>
    <w:pPr>
      <w:spacing w:before="100" w:beforeAutospacing="1" w:after="100" w:afterAutospacing="1"/>
    </w:pPr>
    <w:rPr>
      <w:rFonts w:eastAsia="Times New Roman"/>
      <w:sz w:val="20"/>
    </w:rPr>
  </w:style>
  <w:style w:type="character" w:customStyle="1" w:styleId="CharacterStyle8">
    <w:name w:val="Character Style 8"/>
    <w:rsid w:val="00BD3BB9"/>
    <w:rPr>
      <w:sz w:val="22"/>
      <w:szCs w:val="22"/>
    </w:rPr>
  </w:style>
  <w:style w:type="paragraph" w:customStyle="1" w:styleId="Style110">
    <w:name w:val="Style 11"/>
    <w:rsid w:val="00BD3BB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D3BB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BD3BB9"/>
    <w:rPr>
      <w:b/>
      <w:sz w:val="24"/>
    </w:rPr>
  </w:style>
  <w:style w:type="character" w:customStyle="1" w:styleId="CardText1CharChar">
    <w:name w:val="Card Text 1 Char Char"/>
    <w:rsid w:val="00BD3BB9"/>
    <w:rPr>
      <w:rFonts w:ascii="Arial Narrow" w:hAnsi="Arial Narrow"/>
      <w:color w:val="000000"/>
      <w:sz w:val="22"/>
      <w:szCs w:val="22"/>
      <w:u w:val="single"/>
      <w:lang w:val="en-US" w:eastAsia="en-US" w:bidi="ar-SA"/>
    </w:rPr>
  </w:style>
  <w:style w:type="character" w:customStyle="1" w:styleId="CardText1Char1">
    <w:name w:val="Card Text 1 Char1"/>
    <w:rsid w:val="00BD3BB9"/>
    <w:rPr>
      <w:rFonts w:ascii="Arial Narrow" w:hAnsi="Arial Narrow"/>
      <w:color w:val="000000"/>
      <w:sz w:val="22"/>
      <w:szCs w:val="22"/>
      <w:u w:val="single"/>
      <w:lang w:val="en-US" w:eastAsia="en-US" w:bidi="ar-SA"/>
    </w:rPr>
  </w:style>
  <w:style w:type="paragraph" w:customStyle="1" w:styleId="Style70">
    <w:name w:val="Style 7"/>
    <w:rsid w:val="00BD3BB9"/>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BD3BB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D3BB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D3BB9"/>
  </w:style>
  <w:style w:type="paragraph" w:customStyle="1" w:styleId="Header1">
    <w:name w:val="Header1"/>
    <w:aliases w:val="Header Char Char,Header Char Char Char Char Char Char Char Cha,Char Char Char Cha"/>
    <w:basedOn w:val="Heading1"/>
    <w:next w:val="Heading1"/>
    <w:uiPriority w:val="99"/>
    <w:qFormat/>
    <w:rsid w:val="00BD3BB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D3BB9"/>
    <w:rPr>
      <w:b/>
      <w:bCs/>
      <w:color w:val="695B54"/>
    </w:rPr>
  </w:style>
  <w:style w:type="paragraph" w:customStyle="1" w:styleId="Heading11">
    <w:name w:val="Heading 11"/>
    <w:basedOn w:val="Normal"/>
    <w:next w:val="Normal"/>
    <w:rsid w:val="00BD3BB9"/>
    <w:pPr>
      <w:keepNext/>
      <w:widowControl w:val="0"/>
      <w:suppressAutoHyphens/>
      <w:jc w:val="center"/>
    </w:pPr>
    <w:rPr>
      <w:rFonts w:eastAsia="Tahoma"/>
      <w:b/>
      <w:sz w:val="48"/>
      <w:szCs w:val="32"/>
      <w:u w:val="single"/>
    </w:rPr>
  </w:style>
  <w:style w:type="paragraph" w:customStyle="1" w:styleId="TextHeading">
    <w:name w:val="Text Heading"/>
    <w:basedOn w:val="Heading3"/>
    <w:rsid w:val="00BD3BB9"/>
    <w:pPr>
      <w:keepLines w:val="0"/>
      <w:pageBreakBefore w:val="0"/>
      <w:spacing w:before="0"/>
      <w:jc w:val="left"/>
    </w:pPr>
    <w:rPr>
      <w:rFonts w:eastAsia="Times New Roman" w:cs="Arial"/>
      <w:bCs w:val="0"/>
      <w:sz w:val="22"/>
      <w:szCs w:val="26"/>
    </w:rPr>
  </w:style>
  <w:style w:type="character" w:customStyle="1" w:styleId="TextHeadingChar">
    <w:name w:val="Text Heading Char"/>
    <w:rsid w:val="00BD3BB9"/>
    <w:rPr>
      <w:rFonts w:cs="Arial"/>
      <w:b/>
      <w:bCs/>
      <w:sz w:val="22"/>
      <w:szCs w:val="26"/>
      <w:u w:val="single"/>
      <w:lang w:val="en-US" w:eastAsia="en-US" w:bidi="ar-SA"/>
    </w:rPr>
  </w:style>
  <w:style w:type="character" w:customStyle="1" w:styleId="FootnoteCharacters">
    <w:name w:val="Footnote Characters"/>
    <w:rsid w:val="00BD3BB9"/>
    <w:rPr>
      <w:vertAlign w:val="superscript"/>
    </w:rPr>
  </w:style>
  <w:style w:type="paragraph" w:customStyle="1" w:styleId="StyleHeading1BlockTitleHeading1Char1ALEXHeadingBrief-He2">
    <w:name w:val="Style Heading 1Block TitleHeading 1 Char1ALEXHeadingBrief - He...2"/>
    <w:basedOn w:val="Heading1"/>
    <w:autoRedefine/>
    <w:rsid w:val="00BD3BB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D3BB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D3BB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BD3BB9"/>
    <w:rPr>
      <w:rFonts w:ascii="Arial" w:eastAsia="Times New Roman" w:hAnsi="Arial"/>
      <w:smallCaps/>
    </w:rPr>
  </w:style>
  <w:style w:type="paragraph" w:customStyle="1" w:styleId="DebateBody">
    <w:name w:val="Debate Body"/>
    <w:basedOn w:val="Normal"/>
    <w:qFormat/>
    <w:rsid w:val="00BD3BB9"/>
    <w:rPr>
      <w:rFonts w:ascii="Cambria" w:eastAsia="Cambria" w:hAnsi="Cambria"/>
      <w:b/>
      <w:caps/>
      <w:sz w:val="24"/>
    </w:rPr>
  </w:style>
  <w:style w:type="paragraph" w:customStyle="1" w:styleId="StyleDebateBodyBefore12pt">
    <w:name w:val="Style Debate Body + Before:  12 pt"/>
    <w:basedOn w:val="Normal"/>
    <w:next w:val="Normal"/>
    <w:rsid w:val="00BD3BB9"/>
    <w:pPr>
      <w:spacing w:before="240"/>
    </w:pPr>
    <w:rPr>
      <w:rFonts w:eastAsia="Times New Roman"/>
      <w:bCs/>
      <w:sz w:val="20"/>
      <w:szCs w:val="20"/>
    </w:rPr>
  </w:style>
  <w:style w:type="paragraph" w:customStyle="1" w:styleId="StyleDebateBodyBefore12pt1">
    <w:name w:val="Style Debate Body + Before:  12 pt1"/>
    <w:basedOn w:val="Normal"/>
    <w:rsid w:val="00BD3BB9"/>
    <w:pPr>
      <w:spacing w:before="240"/>
    </w:pPr>
    <w:rPr>
      <w:rFonts w:eastAsia="Times New Roman"/>
      <w:bCs/>
      <w:sz w:val="20"/>
      <w:szCs w:val="20"/>
    </w:rPr>
  </w:style>
  <w:style w:type="character" w:customStyle="1" w:styleId="10ptnotbold">
    <w:name w:val="10ptnotbold"/>
    <w:rsid w:val="00BD3BB9"/>
    <w:rPr>
      <w:sz w:val="20"/>
    </w:rPr>
  </w:style>
  <w:style w:type="paragraph" w:customStyle="1" w:styleId="PageNumber11">
    <w:name w:val="Page Number11"/>
    <w:basedOn w:val="Normal"/>
    <w:next w:val="Normal"/>
    <w:rsid w:val="00BD3BB9"/>
    <w:rPr>
      <w:rFonts w:eastAsia="Times New Roman"/>
      <w:sz w:val="20"/>
    </w:rPr>
  </w:style>
  <w:style w:type="character" w:customStyle="1" w:styleId="Heading2CharCharCharCharCharCharCharCharCharCharCharCharCharChar1">
    <w:name w:val="Heading 2 Char Char Char Char Char Char Char Char Char Char Char Char Char Char1"/>
    <w:rsid w:val="00BD3BB9"/>
    <w:rPr>
      <w:rFonts w:eastAsia="SimSun" w:cs="Arial"/>
      <w:b/>
      <w:bCs/>
      <w:iCs/>
      <w:sz w:val="24"/>
      <w:szCs w:val="28"/>
      <w:lang w:val="en-US" w:eastAsia="zh-CN" w:bidi="ar-SA"/>
    </w:rPr>
  </w:style>
  <w:style w:type="character" w:customStyle="1" w:styleId="Char31">
    <w:name w:val="Char31"/>
    <w:rsid w:val="00BD3BB9"/>
    <w:rPr>
      <w:rFonts w:cs="Arial"/>
      <w:bCs/>
      <w:u w:val="thick"/>
      <w:lang w:val="en-US" w:eastAsia="en-US" w:bidi="ar-SA"/>
    </w:rPr>
  </w:style>
  <w:style w:type="paragraph" w:customStyle="1" w:styleId="StyleHeading1Centered">
    <w:name w:val="Style Heading 1 + Centered"/>
    <w:basedOn w:val="Heading1"/>
    <w:rsid w:val="00BD3BB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BD3BB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BD3BB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BD3BB9"/>
    <w:pPr>
      <w:spacing w:before="120"/>
    </w:pPr>
    <w:rPr>
      <w:rFonts w:eastAsia="Times New Roman"/>
      <w:sz w:val="20"/>
    </w:rPr>
  </w:style>
  <w:style w:type="character" w:customStyle="1" w:styleId="underliningChar0">
    <w:name w:val="underlining Char"/>
    <w:rsid w:val="00BD3BB9"/>
    <w:rPr>
      <w:b/>
      <w:szCs w:val="24"/>
      <w:u w:val="single"/>
      <w:lang w:val="en-US" w:eastAsia="en-US" w:bidi="ar-SA"/>
    </w:rPr>
  </w:style>
  <w:style w:type="character" w:customStyle="1" w:styleId="notreadChar">
    <w:name w:val="not read Char"/>
    <w:rsid w:val="00BD3BB9"/>
    <w:rPr>
      <w:sz w:val="18"/>
      <w:szCs w:val="24"/>
      <w:lang w:val="en-US" w:eastAsia="en-US" w:bidi="ar-SA"/>
    </w:rPr>
  </w:style>
  <w:style w:type="paragraph" w:customStyle="1" w:styleId="StyleStrong10ptNotBold">
    <w:name w:val="Style Strong + 10 pt Not Bold"/>
    <w:basedOn w:val="Normal"/>
    <w:autoRedefine/>
    <w:rsid w:val="00BD3BB9"/>
    <w:pPr>
      <w:ind w:left="720" w:hanging="360"/>
    </w:pPr>
    <w:rPr>
      <w:rFonts w:eastAsia="Times New Roman"/>
      <w:sz w:val="26"/>
      <w:szCs w:val="26"/>
    </w:rPr>
  </w:style>
  <w:style w:type="character" w:customStyle="1" w:styleId="prbodytext1">
    <w:name w:val="pr_bodytext1"/>
    <w:rsid w:val="00BD3BB9"/>
    <w:rPr>
      <w:rFonts w:ascii="Arial" w:hAnsi="Arial" w:cs="Arial" w:hint="default"/>
      <w:sz w:val="20"/>
      <w:szCs w:val="20"/>
    </w:rPr>
  </w:style>
  <w:style w:type="character" w:customStyle="1" w:styleId="smallCharChar">
    <w:name w:val="small Char Char"/>
    <w:rsid w:val="00BD3BB9"/>
    <w:rPr>
      <w:rFonts w:ascii="Times New Roman" w:eastAsia="Times New Roman" w:hAnsi="Times New Roman" w:cs="Times New Roman"/>
      <w:sz w:val="12"/>
      <w:szCs w:val="16"/>
    </w:rPr>
  </w:style>
  <w:style w:type="character" w:customStyle="1" w:styleId="Undlerine">
    <w:name w:val="Undlerine"/>
    <w:qFormat/>
    <w:rsid w:val="00BD3BB9"/>
    <w:rPr>
      <w:rFonts w:ascii="Times New Roman" w:hAnsi="Times New Roman"/>
      <w:w w:val="110"/>
      <w:sz w:val="20"/>
      <w:szCs w:val="20"/>
      <w:u w:val="single"/>
      <w:bdr w:val="none" w:sz="0" w:space="0" w:color="auto"/>
      <w:lang w:bidi="he-IL"/>
    </w:rPr>
  </w:style>
  <w:style w:type="character" w:customStyle="1" w:styleId="Aunderline1">
    <w:name w:val="Aunderline"/>
    <w:qFormat/>
    <w:rsid w:val="00BD3BB9"/>
    <w:rPr>
      <w:rFonts w:ascii="Times New Roman" w:hAnsi="Times New Roman"/>
      <w:sz w:val="20"/>
      <w:u w:val="single"/>
    </w:rPr>
  </w:style>
  <w:style w:type="paragraph" w:customStyle="1" w:styleId="NormalUnderline0">
    <w:name w:val="Normal + Underline"/>
    <w:basedOn w:val="Normal"/>
    <w:link w:val="NormalUnderlineChar0"/>
    <w:rsid w:val="00BD3BB9"/>
    <w:pPr>
      <w:ind w:left="720"/>
    </w:pPr>
    <w:rPr>
      <w:rFonts w:eastAsia="Times New Roman"/>
      <w:b/>
      <w:sz w:val="20"/>
      <w:u w:val="single"/>
      <w:lang w:val="x-none" w:eastAsia="x-none"/>
    </w:rPr>
  </w:style>
  <w:style w:type="character" w:customStyle="1" w:styleId="NormalUnderlineChar0">
    <w:name w:val="Normal + Underline Char"/>
    <w:link w:val="NormalUnderline0"/>
    <w:rsid w:val="00BD3BB9"/>
    <w:rPr>
      <w:rFonts w:ascii="Calibri" w:eastAsia="Times New Roman" w:hAnsi="Calibri"/>
      <w:b/>
      <w:sz w:val="20"/>
      <w:u w:val="single"/>
      <w:lang w:val="x-none" w:eastAsia="x-none"/>
    </w:rPr>
  </w:style>
  <w:style w:type="character" w:customStyle="1" w:styleId="Boxes">
    <w:name w:val="Boxes"/>
    <w:qFormat/>
    <w:rsid w:val="00BD3BB9"/>
    <w:rPr>
      <w:rFonts w:ascii="Times New Roman" w:hAnsi="Times New Roman"/>
      <w:sz w:val="20"/>
      <w:u w:val="single"/>
      <w:bdr w:val="single" w:sz="4" w:space="0" w:color="auto"/>
    </w:rPr>
  </w:style>
  <w:style w:type="character" w:customStyle="1" w:styleId="tim">
    <w:name w:val="tim"/>
    <w:qFormat/>
    <w:rsid w:val="00BD3BB9"/>
    <w:rPr>
      <w:rFonts w:ascii="Times New Roman" w:hAnsi="Times New Roman"/>
      <w:sz w:val="20"/>
      <w:u w:val="single"/>
    </w:rPr>
  </w:style>
  <w:style w:type="character" w:customStyle="1" w:styleId="hl">
    <w:name w:val="hl"/>
    <w:basedOn w:val="DefaultParagraphFont"/>
    <w:rsid w:val="00BD3BB9"/>
  </w:style>
  <w:style w:type="character" w:customStyle="1" w:styleId="clock1">
    <w:name w:val="clock1"/>
    <w:rsid w:val="00BD3BB9"/>
    <w:rPr>
      <w:color w:val="B51B1B"/>
    </w:rPr>
  </w:style>
  <w:style w:type="character" w:customStyle="1" w:styleId="smallChar10">
    <w:name w:val="small Char1"/>
    <w:rsid w:val="00BD3BB9"/>
    <w:rPr>
      <w:sz w:val="12"/>
      <w:szCs w:val="16"/>
      <w:lang w:val="en-US" w:eastAsia="en-US" w:bidi="ar-SA"/>
    </w:rPr>
  </w:style>
  <w:style w:type="character" w:customStyle="1" w:styleId="SmallCardsCharChar">
    <w:name w:val="Small Cards Char Char"/>
    <w:rsid w:val="00BD3BB9"/>
    <w:rPr>
      <w:sz w:val="14"/>
      <w:szCs w:val="24"/>
      <w:lang w:val="en-US" w:eastAsia="en-US" w:bidi="ar-SA"/>
    </w:rPr>
  </w:style>
  <w:style w:type="paragraph" w:customStyle="1" w:styleId="NormalCards">
    <w:name w:val="Normal Cards"/>
    <w:basedOn w:val="Normal"/>
    <w:rsid w:val="00BD3BB9"/>
    <w:pPr>
      <w:ind w:left="288"/>
    </w:pPr>
    <w:rPr>
      <w:rFonts w:eastAsia="Times New Roman"/>
      <w:sz w:val="20"/>
    </w:rPr>
  </w:style>
  <w:style w:type="character" w:customStyle="1" w:styleId="iniciales">
    <w:name w:val="iniciales"/>
    <w:basedOn w:val="DefaultParagraphFont"/>
    <w:rsid w:val="00BD3BB9"/>
  </w:style>
  <w:style w:type="character" w:customStyle="1" w:styleId="Style10ptBoldUnderline">
    <w:name w:val="Style 10 pt Bold Underline"/>
    <w:rsid w:val="00BD3BB9"/>
    <w:rPr>
      <w:b/>
      <w:bCs/>
      <w:sz w:val="20"/>
      <w:u w:val="single"/>
    </w:rPr>
  </w:style>
  <w:style w:type="paragraph" w:customStyle="1" w:styleId="outdent">
    <w:name w:val="outdent"/>
    <w:basedOn w:val="Normal"/>
    <w:rsid w:val="00BD3BB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D3BB9"/>
    <w:pPr>
      <w:spacing w:before="100" w:beforeAutospacing="1" w:after="100" w:afterAutospacing="1"/>
    </w:pPr>
    <w:rPr>
      <w:rFonts w:eastAsia="Times New Roman"/>
      <w:sz w:val="24"/>
    </w:rPr>
  </w:style>
  <w:style w:type="paragraph" w:customStyle="1" w:styleId="separator">
    <w:name w:val="separator"/>
    <w:basedOn w:val="Normal"/>
    <w:rsid w:val="00BD3BB9"/>
    <w:pPr>
      <w:spacing w:before="100" w:beforeAutospacing="1" w:after="100" w:afterAutospacing="1"/>
    </w:pPr>
    <w:rPr>
      <w:rFonts w:eastAsia="Times New Roman"/>
      <w:sz w:val="24"/>
    </w:rPr>
  </w:style>
  <w:style w:type="paragraph" w:customStyle="1" w:styleId="bulletfollow">
    <w:name w:val="bulletfollow"/>
    <w:basedOn w:val="Normal"/>
    <w:rsid w:val="00BD3BB9"/>
    <w:pPr>
      <w:spacing w:before="100" w:beforeAutospacing="1" w:after="100" w:afterAutospacing="1"/>
    </w:pPr>
    <w:rPr>
      <w:rFonts w:eastAsia="Times New Roman"/>
      <w:sz w:val="24"/>
    </w:rPr>
  </w:style>
  <w:style w:type="paragraph" w:customStyle="1" w:styleId="bulleted">
    <w:name w:val="bulleted"/>
    <w:basedOn w:val="Normal"/>
    <w:rsid w:val="00BD3BB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D3BB9"/>
    <w:rPr>
      <w:rFonts w:ascii="Times New Roman" w:eastAsia="Times New Roman" w:hAnsi="Times New Roman" w:cs="Times New Roman"/>
      <w:strike/>
      <w:sz w:val="20"/>
      <w:szCs w:val="20"/>
    </w:rPr>
  </w:style>
  <w:style w:type="character" w:customStyle="1" w:styleId="StrikethroughChar">
    <w:name w:val="Strikethrough Char"/>
    <w:link w:val="Strikethrough0"/>
    <w:rsid w:val="00BD3BB9"/>
    <w:rPr>
      <w:rFonts w:ascii="Times New Roman" w:eastAsia="Times New Roman" w:hAnsi="Times New Roman" w:cs="Times New Roman"/>
      <w:strike/>
      <w:sz w:val="20"/>
      <w:szCs w:val="20"/>
    </w:rPr>
  </w:style>
  <w:style w:type="character" w:customStyle="1" w:styleId="UnderlineCardsCharChar">
    <w:name w:val="Underline Cards Char Char"/>
    <w:rsid w:val="00BD3BB9"/>
    <w:rPr>
      <w:rFonts w:eastAsia="SimSun"/>
      <w:szCs w:val="24"/>
      <w:u w:val="thick"/>
      <w:lang w:val="en-US" w:eastAsia="en-US" w:bidi="ar-SA"/>
    </w:rPr>
  </w:style>
  <w:style w:type="character" w:customStyle="1" w:styleId="head">
    <w:name w:val="head"/>
    <w:basedOn w:val="DefaultParagraphFont"/>
    <w:rsid w:val="00BD3BB9"/>
  </w:style>
  <w:style w:type="paragraph" w:customStyle="1" w:styleId="authorgroup">
    <w:name w:val="authorgroup"/>
    <w:basedOn w:val="Normal"/>
    <w:rsid w:val="00BD3BB9"/>
    <w:pPr>
      <w:spacing w:before="100" w:beforeAutospacing="1" w:after="100" w:afterAutospacing="1"/>
    </w:pPr>
    <w:rPr>
      <w:rFonts w:eastAsia="Calibri"/>
      <w:sz w:val="24"/>
    </w:rPr>
  </w:style>
  <w:style w:type="paragraph" w:customStyle="1" w:styleId="affiliation1">
    <w:name w:val="affiliation1"/>
    <w:basedOn w:val="Normal"/>
    <w:rsid w:val="00BD3BB9"/>
    <w:pPr>
      <w:spacing w:before="100" w:beforeAutospacing="1" w:after="100" w:afterAutospacing="1"/>
    </w:pPr>
    <w:rPr>
      <w:rFonts w:eastAsia="Calibri"/>
      <w:sz w:val="24"/>
    </w:rPr>
  </w:style>
  <w:style w:type="paragraph" w:customStyle="1" w:styleId="norm">
    <w:name w:val="norm"/>
    <w:basedOn w:val="Normal"/>
    <w:rsid w:val="00BD3BB9"/>
    <w:pPr>
      <w:spacing w:before="100" w:beforeAutospacing="1" w:after="100" w:afterAutospacing="1"/>
    </w:pPr>
    <w:rPr>
      <w:rFonts w:eastAsia="Calibri"/>
      <w:sz w:val="24"/>
    </w:rPr>
  </w:style>
  <w:style w:type="character" w:customStyle="1" w:styleId="smallcapitals">
    <w:name w:val="smallcapitals"/>
    <w:basedOn w:val="DefaultParagraphFont"/>
    <w:rsid w:val="00BD3BB9"/>
  </w:style>
  <w:style w:type="character" w:customStyle="1" w:styleId="number0">
    <w:name w:val="number"/>
    <w:basedOn w:val="DefaultParagraphFont"/>
    <w:rsid w:val="00BD3BB9"/>
  </w:style>
  <w:style w:type="character" w:customStyle="1" w:styleId="swauthor">
    <w:name w:val="sw_author"/>
    <w:rsid w:val="00BD3BB9"/>
  </w:style>
  <w:style w:type="character" w:customStyle="1" w:styleId="articlebody1">
    <w:name w:val="articlebody1"/>
    <w:rsid w:val="00BD3BB9"/>
  </w:style>
  <w:style w:type="character" w:customStyle="1" w:styleId="small1">
    <w:name w:val="small1"/>
    <w:rsid w:val="00BD3BB9"/>
  </w:style>
  <w:style w:type="paragraph" w:customStyle="1" w:styleId="AuthorDate2">
    <w:name w:val="Author/Date"/>
    <w:basedOn w:val="Normal"/>
    <w:link w:val="AuthorDateChar1"/>
    <w:rsid w:val="00BD3BB9"/>
    <w:rPr>
      <w:rFonts w:eastAsia="Times New Roman"/>
      <w:b/>
      <w:sz w:val="24"/>
      <w:u w:val="single"/>
    </w:rPr>
  </w:style>
  <w:style w:type="character" w:customStyle="1" w:styleId="AuthorDateChar1">
    <w:name w:val="Author/Date Char1"/>
    <w:link w:val="AuthorDate2"/>
    <w:rsid w:val="00BD3BB9"/>
    <w:rPr>
      <w:rFonts w:ascii="Calibri" w:eastAsia="Times New Roman" w:hAnsi="Calibri"/>
      <w:b/>
      <w:u w:val="single"/>
    </w:rPr>
  </w:style>
  <w:style w:type="character" w:customStyle="1" w:styleId="Shortcite">
    <w:name w:val="Shortcite"/>
    <w:basedOn w:val="DefaultParagraphFont"/>
    <w:rsid w:val="00BD3BB9"/>
    <w:rPr>
      <w:rFonts w:ascii="Times New Roman" w:hAnsi="Times New Roman"/>
      <w:b/>
      <w:bCs/>
      <w:sz w:val="20"/>
    </w:rPr>
  </w:style>
  <w:style w:type="character" w:customStyle="1" w:styleId="Longcite">
    <w:name w:val="Longcite"/>
    <w:basedOn w:val="DefaultParagraphFont"/>
    <w:rsid w:val="00BD3BB9"/>
    <w:rPr>
      <w:sz w:val="16"/>
    </w:rPr>
  </w:style>
  <w:style w:type="paragraph" w:customStyle="1" w:styleId="analytic0">
    <w:name w:val="analytic"/>
    <w:basedOn w:val="Normal"/>
    <w:link w:val="analyticChar0"/>
    <w:uiPriority w:val="4"/>
    <w:qFormat/>
    <w:rsid w:val="00BD3BB9"/>
    <w:pPr>
      <w:spacing w:before="120"/>
    </w:pPr>
    <w:rPr>
      <w:rFonts w:ascii="Arial" w:hAnsi="Arial"/>
      <w:b/>
      <w:sz w:val="20"/>
    </w:rPr>
  </w:style>
  <w:style w:type="character" w:customStyle="1" w:styleId="analyticChar0">
    <w:name w:val="analytic Char"/>
    <w:basedOn w:val="DefaultParagraphFont"/>
    <w:link w:val="analytic0"/>
    <w:uiPriority w:val="4"/>
    <w:rsid w:val="00BD3BB9"/>
    <w:rPr>
      <w:rFonts w:ascii="Arial" w:hAnsi="Arial"/>
      <w:b/>
      <w:sz w:val="20"/>
    </w:rPr>
  </w:style>
  <w:style w:type="character" w:customStyle="1" w:styleId="Normal30">
    <w:name w:val="Normal3"/>
    <w:basedOn w:val="DefaultParagraphFont"/>
    <w:rsid w:val="00BD3BB9"/>
  </w:style>
  <w:style w:type="paragraph" w:customStyle="1" w:styleId="PageNumber8">
    <w:name w:val="Page Number8"/>
    <w:basedOn w:val="Normal"/>
    <w:next w:val="Normal"/>
    <w:rsid w:val="00BD3BB9"/>
    <w:pPr>
      <w:spacing w:after="0" w:line="240" w:lineRule="auto"/>
    </w:pPr>
    <w:rPr>
      <w:rFonts w:eastAsia="Times New Roman"/>
      <w:sz w:val="20"/>
    </w:rPr>
  </w:style>
  <w:style w:type="paragraph" w:customStyle="1" w:styleId="Header2">
    <w:name w:val="Header2"/>
    <w:basedOn w:val="Heading1"/>
    <w:next w:val="Heading1"/>
    <w:rsid w:val="00BD3BB9"/>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BD3BB9"/>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BD3BB9"/>
    <w:rPr>
      <w:rFonts w:cs="New Baskerville"/>
      <w:color w:val="000000"/>
    </w:rPr>
  </w:style>
  <w:style w:type="character" w:customStyle="1" w:styleId="postauthor">
    <w:name w:val="postauthor"/>
    <w:basedOn w:val="DefaultParagraphFont"/>
    <w:rsid w:val="00BD3BB9"/>
  </w:style>
  <w:style w:type="paragraph" w:customStyle="1" w:styleId="notes-source-hasnotes">
    <w:name w:val="notes-source-hasnotes"/>
    <w:basedOn w:val="Normal"/>
    <w:rsid w:val="00BD3BB9"/>
    <w:pPr>
      <w:spacing w:before="100" w:beforeAutospacing="1" w:after="100" w:afterAutospacing="1"/>
    </w:pPr>
    <w:rPr>
      <w:rFonts w:ascii="Times" w:hAnsi="Times"/>
      <w:sz w:val="20"/>
      <w:szCs w:val="20"/>
    </w:rPr>
  </w:style>
  <w:style w:type="character" w:customStyle="1" w:styleId="span">
    <w:name w:val="span"/>
    <w:basedOn w:val="DefaultParagraphFont"/>
    <w:rsid w:val="00BD3BB9"/>
  </w:style>
  <w:style w:type="character" w:customStyle="1" w:styleId="maintitle">
    <w:name w:val="maintitle"/>
    <w:basedOn w:val="DefaultParagraphFont"/>
    <w:rsid w:val="00BD3BB9"/>
  </w:style>
  <w:style w:type="character" w:customStyle="1" w:styleId="thirdparty-logo">
    <w:name w:val="thirdparty-logo"/>
    <w:basedOn w:val="DefaultParagraphFont"/>
    <w:rsid w:val="00BD3BB9"/>
  </w:style>
  <w:style w:type="paragraph" w:customStyle="1" w:styleId="articlemeta">
    <w:name w:val="articlemeta"/>
    <w:basedOn w:val="Normal"/>
    <w:rsid w:val="00BD3BB9"/>
    <w:pPr>
      <w:spacing w:before="100" w:beforeAutospacing="1" w:after="100" w:afterAutospacing="1"/>
    </w:pPr>
    <w:rPr>
      <w:rFonts w:ascii="Times" w:hAnsi="Times"/>
      <w:sz w:val="20"/>
      <w:szCs w:val="20"/>
    </w:rPr>
  </w:style>
  <w:style w:type="character" w:customStyle="1" w:styleId="vcard">
    <w:name w:val="vcard"/>
    <w:basedOn w:val="DefaultParagraphFont"/>
    <w:rsid w:val="00BD3BB9"/>
  </w:style>
  <w:style w:type="character" w:customStyle="1" w:styleId="print-footnote">
    <w:name w:val="print-footnote"/>
    <w:basedOn w:val="DefaultParagraphFont"/>
    <w:rsid w:val="00BD3BB9"/>
  </w:style>
  <w:style w:type="character" w:customStyle="1" w:styleId="datestring">
    <w:name w:val="datestring"/>
    <w:basedOn w:val="DefaultParagraphFont"/>
    <w:rsid w:val="00BD3BB9"/>
  </w:style>
  <w:style w:type="paragraph" w:customStyle="1" w:styleId="left">
    <w:name w:val="left"/>
    <w:basedOn w:val="Normal"/>
    <w:rsid w:val="00BD3BB9"/>
    <w:pPr>
      <w:spacing w:before="100" w:beforeAutospacing="1" w:after="100" w:afterAutospacing="1"/>
    </w:pPr>
    <w:rPr>
      <w:rFonts w:ascii="Times" w:hAnsi="Times"/>
      <w:sz w:val="20"/>
      <w:szCs w:val="20"/>
    </w:rPr>
  </w:style>
  <w:style w:type="paragraph" w:customStyle="1" w:styleId="right">
    <w:name w:val="right"/>
    <w:basedOn w:val="Normal"/>
    <w:rsid w:val="00BD3BB9"/>
    <w:pPr>
      <w:spacing w:before="100" w:beforeAutospacing="1" w:after="100" w:afterAutospacing="1"/>
    </w:pPr>
    <w:rPr>
      <w:rFonts w:ascii="Times" w:hAnsi="Times"/>
      <w:sz w:val="20"/>
      <w:szCs w:val="20"/>
    </w:rPr>
  </w:style>
  <w:style w:type="character" w:customStyle="1" w:styleId="gptad">
    <w:name w:val="gptad"/>
    <w:basedOn w:val="DefaultParagraphFont"/>
    <w:rsid w:val="00BD3BB9"/>
  </w:style>
  <w:style w:type="paragraph" w:customStyle="1" w:styleId="creditpostedmodified">
    <w:name w:val="credit_posted_modified"/>
    <w:basedOn w:val="Normal"/>
    <w:rsid w:val="00BD3BB9"/>
    <w:pPr>
      <w:spacing w:before="100" w:beforeAutospacing="1" w:after="100" w:afterAutospacing="1"/>
    </w:pPr>
    <w:rPr>
      <w:rFonts w:ascii="Times" w:hAnsi="Times"/>
      <w:sz w:val="20"/>
      <w:szCs w:val="20"/>
    </w:rPr>
  </w:style>
  <w:style w:type="character" w:customStyle="1" w:styleId="creditline">
    <w:name w:val="creditline"/>
    <w:basedOn w:val="DefaultParagraphFont"/>
    <w:rsid w:val="00BD3BB9"/>
  </w:style>
  <w:style w:type="character" w:customStyle="1" w:styleId="grd">
    <w:name w:val="grd"/>
    <w:basedOn w:val="DefaultParagraphFont"/>
    <w:rsid w:val="00BD3BB9"/>
  </w:style>
  <w:style w:type="paragraph" w:customStyle="1" w:styleId="hs-text-container">
    <w:name w:val="hs-text-container"/>
    <w:basedOn w:val="Normal"/>
    <w:rsid w:val="00BD3BB9"/>
    <w:pPr>
      <w:spacing w:before="100" w:beforeAutospacing="1" w:after="100" w:afterAutospacing="1"/>
    </w:pPr>
    <w:rPr>
      <w:rFonts w:ascii="Times" w:hAnsi="Times"/>
      <w:sz w:val="20"/>
      <w:szCs w:val="20"/>
    </w:rPr>
  </w:style>
  <w:style w:type="character" w:customStyle="1" w:styleId="created">
    <w:name w:val="created"/>
    <w:basedOn w:val="DefaultParagraphFont"/>
    <w:rsid w:val="00BD3BB9"/>
  </w:style>
  <w:style w:type="character" w:customStyle="1" w:styleId="changed">
    <w:name w:val="changed"/>
    <w:basedOn w:val="DefaultParagraphFont"/>
    <w:rsid w:val="00BD3BB9"/>
  </w:style>
  <w:style w:type="character" w:customStyle="1" w:styleId="article-author-name">
    <w:name w:val="article-author-name"/>
    <w:basedOn w:val="DefaultParagraphFont"/>
    <w:rsid w:val="00BD3BB9"/>
  </w:style>
  <w:style w:type="character" w:customStyle="1" w:styleId="bioexcerpt">
    <w:name w:val="bio_excerpt"/>
    <w:basedOn w:val="DefaultParagraphFont"/>
    <w:rsid w:val="00BD3BB9"/>
  </w:style>
  <w:style w:type="character" w:customStyle="1" w:styleId="commentcount">
    <w:name w:val="comment_count"/>
    <w:basedOn w:val="DefaultParagraphFont"/>
    <w:rsid w:val="00BD3BB9"/>
  </w:style>
  <w:style w:type="character" w:customStyle="1" w:styleId="searchtermshighlighted">
    <w:name w:val="searchtermshighlighted"/>
    <w:basedOn w:val="DefaultParagraphFont"/>
    <w:rsid w:val="00BD3BB9"/>
  </w:style>
  <w:style w:type="character" w:customStyle="1" w:styleId="contributornametrigger">
    <w:name w:val="contributornametrigger"/>
    <w:basedOn w:val="DefaultParagraphFont"/>
    <w:rsid w:val="00BD3BB9"/>
  </w:style>
  <w:style w:type="character" w:customStyle="1" w:styleId="bylinepipe">
    <w:name w:val="bylinepipe"/>
    <w:basedOn w:val="DefaultParagraphFont"/>
    <w:rsid w:val="00BD3BB9"/>
  </w:style>
  <w:style w:type="character" w:customStyle="1" w:styleId="lucenesearchresulturlb">
    <w:name w:val="lucene_search_result_url_b"/>
    <w:basedOn w:val="DefaultParagraphFont"/>
    <w:rsid w:val="00BD3BB9"/>
  </w:style>
  <w:style w:type="character" w:customStyle="1" w:styleId="faculty-title">
    <w:name w:val="faculty-title"/>
    <w:basedOn w:val="DefaultParagraphFont"/>
    <w:rsid w:val="00BD3BB9"/>
  </w:style>
  <w:style w:type="character" w:customStyle="1" w:styleId="count">
    <w:name w:val="count"/>
    <w:basedOn w:val="DefaultParagraphFont"/>
    <w:rsid w:val="00BD3BB9"/>
  </w:style>
  <w:style w:type="character" w:customStyle="1" w:styleId="volume">
    <w:name w:val="volume"/>
    <w:basedOn w:val="DefaultParagraphFont"/>
    <w:rsid w:val="00BD3BB9"/>
  </w:style>
  <w:style w:type="character" w:customStyle="1" w:styleId="issue">
    <w:name w:val="issue"/>
    <w:basedOn w:val="DefaultParagraphFont"/>
    <w:rsid w:val="00BD3BB9"/>
  </w:style>
  <w:style w:type="character" w:customStyle="1" w:styleId="pages">
    <w:name w:val="pages"/>
    <w:basedOn w:val="DefaultParagraphFont"/>
    <w:rsid w:val="00BD3BB9"/>
  </w:style>
  <w:style w:type="character" w:customStyle="1" w:styleId="person">
    <w:name w:val="person"/>
    <w:basedOn w:val="DefaultParagraphFont"/>
    <w:rsid w:val="00BD3BB9"/>
  </w:style>
  <w:style w:type="character" w:customStyle="1" w:styleId="corresponding">
    <w:name w:val="corresponding"/>
    <w:basedOn w:val="DefaultParagraphFont"/>
    <w:rsid w:val="00BD3BB9"/>
  </w:style>
  <w:style w:type="paragraph" w:customStyle="1" w:styleId="entry-meta">
    <w:name w:val="entry-meta"/>
    <w:basedOn w:val="Normal"/>
    <w:rsid w:val="00BD3BB9"/>
    <w:pPr>
      <w:spacing w:before="100" w:beforeAutospacing="1" w:after="100" w:afterAutospacing="1"/>
    </w:pPr>
    <w:rPr>
      <w:rFonts w:ascii="Times" w:hAnsi="Times"/>
      <w:sz w:val="20"/>
      <w:szCs w:val="20"/>
    </w:rPr>
  </w:style>
  <w:style w:type="character" w:customStyle="1" w:styleId="post-time">
    <w:name w:val="post-time"/>
    <w:basedOn w:val="DefaultParagraphFont"/>
    <w:rsid w:val="00BD3BB9"/>
  </w:style>
  <w:style w:type="character" w:customStyle="1" w:styleId="post-category">
    <w:name w:val="post-category"/>
    <w:basedOn w:val="DefaultParagraphFont"/>
    <w:rsid w:val="00BD3BB9"/>
  </w:style>
  <w:style w:type="character" w:customStyle="1" w:styleId="post-author">
    <w:name w:val="post-author"/>
    <w:basedOn w:val="DefaultParagraphFont"/>
    <w:rsid w:val="00BD3BB9"/>
  </w:style>
  <w:style w:type="character" w:customStyle="1" w:styleId="A10">
    <w:name w:val="A10"/>
    <w:uiPriority w:val="99"/>
    <w:rsid w:val="00BD3BB9"/>
    <w:rPr>
      <w:rFonts w:cs="Trebuchet MS"/>
      <w:color w:val="000000"/>
      <w:sz w:val="11"/>
      <w:szCs w:val="11"/>
    </w:rPr>
  </w:style>
  <w:style w:type="paragraph" w:customStyle="1" w:styleId="Pa10">
    <w:name w:val="Pa10"/>
    <w:basedOn w:val="Default"/>
    <w:next w:val="Default"/>
    <w:uiPriority w:val="99"/>
    <w:rsid w:val="00BD3BB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D3BB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D3BB9"/>
  </w:style>
  <w:style w:type="paragraph" w:customStyle="1" w:styleId="aff">
    <w:name w:val="aff"/>
    <w:basedOn w:val="Normal"/>
    <w:rsid w:val="00BD3BB9"/>
    <w:pPr>
      <w:spacing w:before="100" w:beforeAutospacing="1" w:after="100" w:afterAutospacing="1"/>
    </w:pPr>
    <w:rPr>
      <w:rFonts w:ascii="Times" w:hAnsi="Times"/>
      <w:sz w:val="20"/>
      <w:szCs w:val="20"/>
    </w:rPr>
  </w:style>
  <w:style w:type="character" w:customStyle="1" w:styleId="entry-author">
    <w:name w:val="entry-author"/>
    <w:basedOn w:val="DefaultParagraphFont"/>
    <w:rsid w:val="00BD3BB9"/>
  </w:style>
  <w:style w:type="character" w:customStyle="1" w:styleId="entry-author-name">
    <w:name w:val="entry-author-name"/>
    <w:basedOn w:val="DefaultParagraphFont"/>
    <w:rsid w:val="00BD3BB9"/>
  </w:style>
  <w:style w:type="character" w:customStyle="1" w:styleId="contrib-degrees">
    <w:name w:val="contrib-degrees"/>
    <w:basedOn w:val="DefaultParagraphFont"/>
    <w:rsid w:val="00BD3BB9"/>
  </w:style>
  <w:style w:type="character" w:customStyle="1" w:styleId="contrib-on-behalf-of">
    <w:name w:val="contrib-on-behalf-of"/>
    <w:basedOn w:val="DefaultParagraphFont"/>
    <w:rsid w:val="00BD3BB9"/>
  </w:style>
  <w:style w:type="character" w:customStyle="1" w:styleId="pubtime">
    <w:name w:val="pubtime"/>
    <w:basedOn w:val="DefaultParagraphFont"/>
    <w:rsid w:val="00BD3BB9"/>
  </w:style>
  <w:style w:type="character" w:customStyle="1" w:styleId="fbcommentscount">
    <w:name w:val="fb_comments_count"/>
    <w:basedOn w:val="DefaultParagraphFont"/>
    <w:rsid w:val="00BD3BB9"/>
  </w:style>
  <w:style w:type="character" w:customStyle="1" w:styleId="stsharethiscustom">
    <w:name w:val="st_sharethis_custom"/>
    <w:basedOn w:val="DefaultParagraphFont"/>
    <w:rsid w:val="00BD3BB9"/>
  </w:style>
  <w:style w:type="paragraph" w:customStyle="1" w:styleId="permalinkable">
    <w:name w:val="permalinkable"/>
    <w:basedOn w:val="Normal"/>
    <w:rsid w:val="00BD3BB9"/>
    <w:pPr>
      <w:spacing w:before="100" w:beforeAutospacing="1" w:after="100" w:afterAutospacing="1"/>
    </w:pPr>
    <w:rPr>
      <w:rFonts w:ascii="Times" w:hAnsi="Times"/>
      <w:sz w:val="20"/>
      <w:szCs w:val="20"/>
    </w:rPr>
  </w:style>
  <w:style w:type="character" w:customStyle="1" w:styleId="post-date">
    <w:name w:val="post-date"/>
    <w:basedOn w:val="DefaultParagraphFont"/>
    <w:rsid w:val="00BD3BB9"/>
  </w:style>
  <w:style w:type="character" w:customStyle="1" w:styleId="link-external">
    <w:name w:val="link-external"/>
    <w:basedOn w:val="DefaultParagraphFont"/>
    <w:rsid w:val="00BD3BB9"/>
  </w:style>
  <w:style w:type="character" w:customStyle="1" w:styleId="articleauthor0">
    <w:name w:val="article_author"/>
    <w:basedOn w:val="DefaultParagraphFont"/>
    <w:rsid w:val="00BD3BB9"/>
  </w:style>
  <w:style w:type="character" w:customStyle="1" w:styleId="articleissue">
    <w:name w:val="article_issue"/>
    <w:basedOn w:val="DefaultParagraphFont"/>
    <w:rsid w:val="00BD3BB9"/>
  </w:style>
  <w:style w:type="character" w:customStyle="1" w:styleId="a-size-large">
    <w:name w:val="a-size-large"/>
    <w:basedOn w:val="DefaultParagraphFont"/>
    <w:rsid w:val="00BD3BB9"/>
  </w:style>
  <w:style w:type="character" w:customStyle="1" w:styleId="a-size-medium">
    <w:name w:val="a-size-medium"/>
    <w:basedOn w:val="DefaultParagraphFont"/>
    <w:rsid w:val="00BD3BB9"/>
  </w:style>
  <w:style w:type="character" w:customStyle="1" w:styleId="contribution">
    <w:name w:val="contribution"/>
    <w:basedOn w:val="DefaultParagraphFont"/>
    <w:rsid w:val="00BD3BB9"/>
  </w:style>
  <w:style w:type="character" w:customStyle="1" w:styleId="a-color-secondary">
    <w:name w:val="a-color-secondary"/>
    <w:basedOn w:val="DefaultParagraphFont"/>
    <w:rsid w:val="00BD3BB9"/>
  </w:style>
  <w:style w:type="paragraph" w:customStyle="1" w:styleId="sbyline">
    <w:name w:val="sbyline"/>
    <w:basedOn w:val="Normal"/>
    <w:rsid w:val="00BD3BB9"/>
    <w:pPr>
      <w:spacing w:before="100" w:beforeAutospacing="1" w:after="100" w:afterAutospacing="1"/>
    </w:pPr>
    <w:rPr>
      <w:rFonts w:ascii="Times" w:hAnsi="Times"/>
      <w:sz w:val="20"/>
      <w:szCs w:val="20"/>
    </w:rPr>
  </w:style>
  <w:style w:type="character" w:customStyle="1" w:styleId="ui-author">
    <w:name w:val="ui-author"/>
    <w:basedOn w:val="DefaultParagraphFont"/>
    <w:rsid w:val="00BD3BB9"/>
  </w:style>
  <w:style w:type="character" w:customStyle="1" w:styleId="ui-staffline">
    <w:name w:val="ui-staffline"/>
    <w:basedOn w:val="DefaultParagraphFont"/>
    <w:rsid w:val="00BD3BB9"/>
  </w:style>
  <w:style w:type="paragraph" w:customStyle="1" w:styleId="promotion-tag-p">
    <w:name w:val="promotion-tag-p"/>
    <w:basedOn w:val="Normal"/>
    <w:rsid w:val="00BD3BB9"/>
    <w:pPr>
      <w:spacing w:before="100" w:beforeAutospacing="1" w:after="100" w:afterAutospacing="1"/>
    </w:pPr>
    <w:rPr>
      <w:rFonts w:ascii="Times" w:hAnsi="Times"/>
      <w:sz w:val="20"/>
      <w:szCs w:val="20"/>
    </w:rPr>
  </w:style>
  <w:style w:type="paragraph" w:customStyle="1" w:styleId="heading">
    <w:name w:val="heading"/>
    <w:basedOn w:val="Normal"/>
    <w:rsid w:val="00BD3BB9"/>
    <w:pPr>
      <w:spacing w:before="100" w:beforeAutospacing="1" w:after="100" w:afterAutospacing="1"/>
    </w:pPr>
    <w:rPr>
      <w:rFonts w:ascii="Times" w:hAnsi="Times"/>
      <w:sz w:val="20"/>
      <w:szCs w:val="20"/>
    </w:rPr>
  </w:style>
  <w:style w:type="character" w:customStyle="1" w:styleId="value">
    <w:name w:val="value"/>
    <w:basedOn w:val="DefaultParagraphFont"/>
    <w:rsid w:val="00BD3BB9"/>
  </w:style>
  <w:style w:type="character" w:customStyle="1" w:styleId="specialissuelabel">
    <w:name w:val="specialissuelabel"/>
    <w:basedOn w:val="DefaultParagraphFont"/>
    <w:rsid w:val="00BD3BB9"/>
  </w:style>
  <w:style w:type="character" w:customStyle="1" w:styleId="referencediv">
    <w:name w:val="referencediv"/>
    <w:basedOn w:val="DefaultParagraphFont"/>
    <w:rsid w:val="00BD3BB9"/>
  </w:style>
  <w:style w:type="character" w:customStyle="1" w:styleId="wp-smiley">
    <w:name w:val="wp-smiley"/>
    <w:basedOn w:val="DefaultParagraphFont"/>
    <w:rsid w:val="00BD3BB9"/>
  </w:style>
  <w:style w:type="character" w:customStyle="1" w:styleId="artjournal">
    <w:name w:val="art_journal"/>
    <w:basedOn w:val="DefaultParagraphFont"/>
    <w:rsid w:val="00BD3BB9"/>
  </w:style>
  <w:style w:type="character" w:customStyle="1" w:styleId="artdatevolumeissuepart">
    <w:name w:val="art_datevolumeissuepart"/>
    <w:basedOn w:val="DefaultParagraphFont"/>
    <w:rsid w:val="00BD3BB9"/>
  </w:style>
  <w:style w:type="character" w:customStyle="1" w:styleId="artpages">
    <w:name w:val="art_pages"/>
    <w:basedOn w:val="DefaultParagraphFont"/>
    <w:rsid w:val="00BD3BB9"/>
  </w:style>
  <w:style w:type="character" w:customStyle="1" w:styleId="singlehighlightclass">
    <w:name w:val="single_highlight_class"/>
    <w:basedOn w:val="DefaultParagraphFont"/>
    <w:rsid w:val="00BD3BB9"/>
  </w:style>
  <w:style w:type="character" w:customStyle="1" w:styleId="degree">
    <w:name w:val="degree"/>
    <w:basedOn w:val="DefaultParagraphFont"/>
    <w:rsid w:val="00BD3BB9"/>
  </w:style>
  <w:style w:type="character" w:customStyle="1" w:styleId="major">
    <w:name w:val="major"/>
    <w:basedOn w:val="DefaultParagraphFont"/>
    <w:rsid w:val="00BD3BB9"/>
  </w:style>
  <w:style w:type="character" w:customStyle="1" w:styleId="authors">
    <w:name w:val="authors"/>
    <w:basedOn w:val="DefaultParagraphFont"/>
    <w:rsid w:val="00BD3BB9"/>
  </w:style>
  <w:style w:type="character" w:customStyle="1" w:styleId="views">
    <w:name w:val="views"/>
    <w:basedOn w:val="DefaultParagraphFont"/>
    <w:rsid w:val="00BD3BB9"/>
  </w:style>
  <w:style w:type="character" w:customStyle="1" w:styleId="stmainservices">
    <w:name w:val="stmainservices"/>
    <w:basedOn w:val="DefaultParagraphFont"/>
    <w:rsid w:val="00BD3BB9"/>
  </w:style>
  <w:style w:type="character" w:customStyle="1" w:styleId="stbubblehcount">
    <w:name w:val="stbubble_hcount"/>
    <w:basedOn w:val="DefaultParagraphFont"/>
    <w:rsid w:val="00BD3BB9"/>
  </w:style>
  <w:style w:type="paragraph" w:customStyle="1" w:styleId="Document">
    <w:name w:val="_Document"/>
    <w:basedOn w:val="Default"/>
    <w:next w:val="Default"/>
    <w:uiPriority w:val="99"/>
    <w:rsid w:val="00BD3BB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D3BB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D3BB9"/>
    <w:pPr>
      <w:widowControl w:val="0"/>
    </w:pPr>
    <w:rPr>
      <w:rFonts w:ascii="New Baskerville" w:eastAsiaTheme="minorEastAsia" w:hAnsi="New Baskerville"/>
      <w:color w:val="auto"/>
    </w:rPr>
  </w:style>
  <w:style w:type="paragraph" w:customStyle="1" w:styleId="collapsed-hide">
    <w:name w:val="collapsed-hide"/>
    <w:basedOn w:val="Normal"/>
    <w:rsid w:val="00BD3BB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D3BB9"/>
    <w:pPr>
      <w:widowControl w:val="0"/>
      <w:spacing w:line="211" w:lineRule="atLeast"/>
    </w:pPr>
    <w:rPr>
      <w:rFonts w:ascii="Mokka" w:eastAsiaTheme="minorEastAsia" w:hAnsi="Mokka"/>
      <w:color w:val="auto"/>
    </w:rPr>
  </w:style>
  <w:style w:type="paragraph" w:customStyle="1" w:styleId="odd">
    <w:name w:val="odd"/>
    <w:basedOn w:val="Normal"/>
    <w:rsid w:val="00BD3BB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D3BB9"/>
  </w:style>
  <w:style w:type="character" w:customStyle="1" w:styleId="tolocaltime">
    <w:name w:val="tolocaltime"/>
    <w:basedOn w:val="DefaultParagraphFont"/>
    <w:rsid w:val="00BD3BB9"/>
  </w:style>
  <w:style w:type="character" w:customStyle="1" w:styleId="pb-byline">
    <w:name w:val="pb-byline"/>
    <w:basedOn w:val="DefaultParagraphFont"/>
    <w:rsid w:val="00BD3BB9"/>
  </w:style>
  <w:style w:type="character" w:customStyle="1" w:styleId="pb-timestamp">
    <w:name w:val="pb-timestamp"/>
    <w:basedOn w:val="DefaultParagraphFont"/>
    <w:rsid w:val="00BD3BB9"/>
  </w:style>
  <w:style w:type="character" w:customStyle="1" w:styleId="posted-on">
    <w:name w:val="posted-on"/>
    <w:basedOn w:val="DefaultParagraphFont"/>
    <w:rsid w:val="00BD3BB9"/>
  </w:style>
  <w:style w:type="character" w:customStyle="1" w:styleId="even">
    <w:name w:val="even"/>
    <w:basedOn w:val="DefaultParagraphFont"/>
    <w:rsid w:val="00BD3BB9"/>
  </w:style>
  <w:style w:type="paragraph" w:customStyle="1" w:styleId="volissue">
    <w:name w:val="volissue"/>
    <w:basedOn w:val="Normal"/>
    <w:rsid w:val="00BD3BB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D3BB9"/>
  </w:style>
  <w:style w:type="character" w:customStyle="1" w:styleId="articledate">
    <w:name w:val="articledate"/>
    <w:basedOn w:val="DefaultParagraphFont"/>
    <w:rsid w:val="00BD3BB9"/>
  </w:style>
  <w:style w:type="character" w:customStyle="1" w:styleId="post-byline">
    <w:name w:val="post-byline"/>
    <w:basedOn w:val="DefaultParagraphFont"/>
    <w:rsid w:val="00BD3BB9"/>
  </w:style>
  <w:style w:type="character" w:customStyle="1" w:styleId="metadate">
    <w:name w:val="meta_date"/>
    <w:basedOn w:val="DefaultParagraphFont"/>
    <w:rsid w:val="00BD3BB9"/>
  </w:style>
  <w:style w:type="character" w:customStyle="1" w:styleId="fa">
    <w:name w:val="fa"/>
    <w:basedOn w:val="DefaultParagraphFont"/>
    <w:rsid w:val="00BD3BB9"/>
  </w:style>
  <w:style w:type="character" w:customStyle="1" w:styleId="longname">
    <w:name w:val="longname"/>
    <w:basedOn w:val="DefaultParagraphFont"/>
    <w:rsid w:val="00BD3BB9"/>
  </w:style>
  <w:style w:type="character" w:customStyle="1" w:styleId="echocontainer">
    <w:name w:val="echo_container"/>
    <w:basedOn w:val="DefaultParagraphFont"/>
    <w:rsid w:val="00BD3BB9"/>
  </w:style>
  <w:style w:type="character" w:customStyle="1" w:styleId="comment-display">
    <w:name w:val="comment-display"/>
    <w:basedOn w:val="DefaultParagraphFont"/>
    <w:rsid w:val="00BD3BB9"/>
  </w:style>
  <w:style w:type="paragraph" w:customStyle="1" w:styleId="comment-count-label">
    <w:name w:val="comment-count-label"/>
    <w:basedOn w:val="Normal"/>
    <w:rsid w:val="00BD3BB9"/>
    <w:pPr>
      <w:spacing w:before="100" w:beforeAutospacing="1" w:after="100" w:afterAutospacing="1"/>
    </w:pPr>
    <w:rPr>
      <w:rFonts w:ascii="Times" w:hAnsi="Times"/>
      <w:sz w:val="20"/>
      <w:szCs w:val="20"/>
    </w:rPr>
  </w:style>
  <w:style w:type="character" w:customStyle="1" w:styleId="echo-counter">
    <w:name w:val="echo-counter"/>
    <w:basedOn w:val="DefaultParagraphFont"/>
    <w:rsid w:val="00BD3BB9"/>
  </w:style>
  <w:style w:type="character" w:customStyle="1" w:styleId="discussion-policy">
    <w:name w:val="discussion-policy"/>
    <w:basedOn w:val="DefaultParagraphFont"/>
    <w:rsid w:val="00BD3BB9"/>
  </w:style>
  <w:style w:type="character" w:customStyle="1" w:styleId="echo-apps-conversations-streamcaption">
    <w:name w:val="echo-apps-conversations-streamcaption"/>
    <w:basedOn w:val="DefaultParagraphFont"/>
    <w:rsid w:val="00BD3BB9"/>
  </w:style>
  <w:style w:type="character" w:customStyle="1" w:styleId="echo-streamserver-controls-stream-item-text">
    <w:name w:val="echo-streamserver-controls-stream-item-text"/>
    <w:basedOn w:val="DefaultParagraphFont"/>
    <w:rsid w:val="00BD3BB9"/>
  </w:style>
  <w:style w:type="character" w:customStyle="1" w:styleId="echo-streamserver-controls-facepile-more">
    <w:name w:val="echo-streamserver-controls-facepile-more"/>
    <w:basedOn w:val="DefaultParagraphFont"/>
    <w:rsid w:val="00BD3BB9"/>
  </w:style>
  <w:style w:type="character" w:customStyle="1" w:styleId="echo-primaryfont">
    <w:name w:val="echo-primaryfont"/>
    <w:basedOn w:val="DefaultParagraphFont"/>
    <w:rsid w:val="00BD3BB9"/>
  </w:style>
  <w:style w:type="character" w:customStyle="1" w:styleId="section">
    <w:name w:val="section"/>
    <w:basedOn w:val="DefaultParagraphFont"/>
    <w:rsid w:val="00BD3BB9"/>
  </w:style>
  <w:style w:type="character" w:customStyle="1" w:styleId="wpsr-txt-headline">
    <w:name w:val="wpsr-txt-headline"/>
    <w:basedOn w:val="DefaultParagraphFont"/>
    <w:rsid w:val="00BD3BB9"/>
  </w:style>
  <w:style w:type="character" w:customStyle="1" w:styleId="asset-metabar-author">
    <w:name w:val="asset-metabar-author"/>
    <w:basedOn w:val="DefaultParagraphFont"/>
    <w:rsid w:val="00BD3BB9"/>
  </w:style>
  <w:style w:type="character" w:customStyle="1" w:styleId="eza-dateline">
    <w:name w:val="eza-dateline"/>
    <w:basedOn w:val="DefaultParagraphFont"/>
    <w:rsid w:val="00BD3BB9"/>
  </w:style>
  <w:style w:type="character" w:customStyle="1" w:styleId="eza-authors">
    <w:name w:val="eza-authors"/>
    <w:basedOn w:val="DefaultParagraphFont"/>
    <w:rsid w:val="00BD3BB9"/>
  </w:style>
  <w:style w:type="character" w:customStyle="1" w:styleId="csmstaff">
    <w:name w:val="csm_staff"/>
    <w:basedOn w:val="DefaultParagraphFont"/>
    <w:rsid w:val="00BD3BB9"/>
  </w:style>
  <w:style w:type="paragraph" w:customStyle="1" w:styleId="mol-para-with-font">
    <w:name w:val="mol-para-with-font"/>
    <w:basedOn w:val="Normal"/>
    <w:rsid w:val="00BD3BB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D3BB9"/>
  </w:style>
  <w:style w:type="character" w:customStyle="1" w:styleId="byline-text">
    <w:name w:val="byline-text"/>
    <w:basedOn w:val="DefaultParagraphFont"/>
    <w:rsid w:val="00BD3BB9"/>
  </w:style>
  <w:style w:type="character" w:customStyle="1" w:styleId="itemauthor">
    <w:name w:val="itemauthor"/>
    <w:basedOn w:val="DefaultParagraphFont"/>
    <w:rsid w:val="00BD3BB9"/>
  </w:style>
  <w:style w:type="character" w:customStyle="1" w:styleId="itemdatecreated">
    <w:name w:val="itemdatecreated"/>
    <w:basedOn w:val="DefaultParagraphFont"/>
    <w:rsid w:val="00BD3BB9"/>
  </w:style>
  <w:style w:type="character" w:customStyle="1" w:styleId="slug-metadata-note">
    <w:name w:val="slug-metadata-note"/>
    <w:basedOn w:val="DefaultParagraphFont"/>
    <w:rsid w:val="00BD3BB9"/>
  </w:style>
  <w:style w:type="character" w:customStyle="1" w:styleId="drop-capped">
    <w:name w:val="drop-capped"/>
    <w:basedOn w:val="DefaultParagraphFont"/>
    <w:rsid w:val="00BD3BB9"/>
  </w:style>
  <w:style w:type="character" w:customStyle="1" w:styleId="published">
    <w:name w:val="published"/>
    <w:basedOn w:val="DefaultParagraphFont"/>
    <w:rsid w:val="00BD3BB9"/>
  </w:style>
  <w:style w:type="paragraph" w:customStyle="1" w:styleId="articleopinion-standfirst">
    <w:name w:val="articleopinion-standfirst"/>
    <w:basedOn w:val="Normal"/>
    <w:rsid w:val="00BD3BB9"/>
    <w:pPr>
      <w:spacing w:before="100" w:beforeAutospacing="1" w:after="100" w:afterAutospacing="1"/>
    </w:pPr>
    <w:rPr>
      <w:rFonts w:ascii="Times" w:hAnsi="Times"/>
      <w:sz w:val="20"/>
      <w:szCs w:val="20"/>
    </w:rPr>
  </w:style>
  <w:style w:type="paragraph" w:customStyle="1" w:styleId="snippet">
    <w:name w:val="snippet"/>
    <w:basedOn w:val="Normal"/>
    <w:rsid w:val="00BD3BB9"/>
    <w:pPr>
      <w:spacing w:before="100" w:beforeAutospacing="1" w:after="100" w:afterAutospacing="1"/>
    </w:pPr>
    <w:rPr>
      <w:rFonts w:ascii="Times" w:hAnsi="Times"/>
      <w:sz w:val="20"/>
      <w:szCs w:val="20"/>
    </w:rPr>
  </w:style>
  <w:style w:type="character" w:customStyle="1" w:styleId="thetitle">
    <w:name w:val="the_title"/>
    <w:basedOn w:val="DefaultParagraphFont"/>
    <w:rsid w:val="00BD3BB9"/>
  </w:style>
  <w:style w:type="character" w:customStyle="1" w:styleId="view-count">
    <w:name w:val="view-count"/>
    <w:basedOn w:val="DefaultParagraphFont"/>
    <w:rsid w:val="00BD3BB9"/>
  </w:style>
  <w:style w:type="character" w:customStyle="1" w:styleId="rupee">
    <w:name w:val="rupee"/>
    <w:basedOn w:val="DefaultParagraphFont"/>
    <w:rsid w:val="00BD3BB9"/>
  </w:style>
  <w:style w:type="character" w:customStyle="1" w:styleId="grey1">
    <w:name w:val="grey1"/>
    <w:basedOn w:val="DefaultParagraphFont"/>
    <w:rsid w:val="00BD3BB9"/>
  </w:style>
  <w:style w:type="paragraph" w:customStyle="1" w:styleId="Pa13">
    <w:name w:val="Pa13"/>
    <w:basedOn w:val="Default"/>
    <w:next w:val="Default"/>
    <w:uiPriority w:val="99"/>
    <w:rsid w:val="00BD3BB9"/>
    <w:pPr>
      <w:widowControl w:val="0"/>
      <w:spacing w:line="201" w:lineRule="atLeast"/>
    </w:pPr>
    <w:rPr>
      <w:rFonts w:eastAsiaTheme="minorEastAsia"/>
      <w:color w:val="auto"/>
    </w:rPr>
  </w:style>
  <w:style w:type="paragraph" w:customStyle="1" w:styleId="Pa14">
    <w:name w:val="Pa14"/>
    <w:basedOn w:val="Default"/>
    <w:next w:val="Default"/>
    <w:uiPriority w:val="99"/>
    <w:rsid w:val="00BD3BB9"/>
    <w:pPr>
      <w:widowControl w:val="0"/>
      <w:spacing w:line="241" w:lineRule="atLeast"/>
    </w:pPr>
    <w:rPr>
      <w:rFonts w:eastAsiaTheme="minorEastAsia"/>
      <w:color w:val="auto"/>
    </w:rPr>
  </w:style>
  <w:style w:type="paragraph" w:customStyle="1" w:styleId="Pa9">
    <w:name w:val="Pa9"/>
    <w:basedOn w:val="Default"/>
    <w:next w:val="Default"/>
    <w:uiPriority w:val="99"/>
    <w:rsid w:val="00BD3BB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D3BB9"/>
  </w:style>
  <w:style w:type="character" w:customStyle="1" w:styleId="reporttitle">
    <w:name w:val="report_title"/>
    <w:basedOn w:val="DefaultParagraphFont"/>
    <w:rsid w:val="00BD3BB9"/>
  </w:style>
  <w:style w:type="character" w:customStyle="1" w:styleId="documenttype-longreleases">
    <w:name w:val="document_type_-_long_releases"/>
    <w:basedOn w:val="DefaultParagraphFont"/>
    <w:rsid w:val="00BD3BB9"/>
  </w:style>
  <w:style w:type="character" w:customStyle="1" w:styleId="alt-date">
    <w:name w:val="alt-date"/>
    <w:basedOn w:val="DefaultParagraphFont"/>
    <w:rsid w:val="00BD3BB9"/>
  </w:style>
  <w:style w:type="character" w:customStyle="1" w:styleId="entry-byline">
    <w:name w:val="entry-byline"/>
    <w:basedOn w:val="DefaultParagraphFont"/>
    <w:rsid w:val="00BD3BB9"/>
  </w:style>
  <w:style w:type="character" w:customStyle="1" w:styleId="taglinecontrib">
    <w:name w:val="tagline_contrib"/>
    <w:basedOn w:val="DefaultParagraphFont"/>
    <w:rsid w:val="00BD3BB9"/>
  </w:style>
  <w:style w:type="character" w:customStyle="1" w:styleId="articledate0">
    <w:name w:val="article_date"/>
    <w:basedOn w:val="DefaultParagraphFont"/>
    <w:rsid w:val="00BD3BB9"/>
  </w:style>
  <w:style w:type="paragraph" w:customStyle="1" w:styleId="hg-daily">
    <w:name w:val="hg-daily"/>
    <w:basedOn w:val="Normal"/>
    <w:rsid w:val="00BD3BB9"/>
    <w:pPr>
      <w:spacing w:before="100" w:beforeAutospacing="1" w:after="100" w:afterAutospacing="1"/>
    </w:pPr>
    <w:rPr>
      <w:rFonts w:ascii="Times" w:hAnsi="Times"/>
      <w:sz w:val="20"/>
      <w:szCs w:val="20"/>
    </w:rPr>
  </w:style>
  <w:style w:type="character" w:customStyle="1" w:styleId="cit">
    <w:name w:val="cit"/>
    <w:basedOn w:val="DefaultParagraphFont"/>
    <w:rsid w:val="00BD3BB9"/>
  </w:style>
  <w:style w:type="paragraph" w:customStyle="1" w:styleId="buttonheading">
    <w:name w:val="buttonheading"/>
    <w:basedOn w:val="Normal"/>
    <w:rsid w:val="00BD3BB9"/>
    <w:pPr>
      <w:spacing w:before="100" w:beforeAutospacing="1" w:after="100" w:afterAutospacing="1"/>
    </w:pPr>
    <w:rPr>
      <w:rFonts w:ascii="Times" w:hAnsi="Times"/>
      <w:sz w:val="20"/>
      <w:szCs w:val="20"/>
    </w:rPr>
  </w:style>
  <w:style w:type="character" w:customStyle="1" w:styleId="createdate">
    <w:name w:val="createdate"/>
    <w:basedOn w:val="DefaultParagraphFont"/>
    <w:rsid w:val="00BD3BB9"/>
  </w:style>
  <w:style w:type="character" w:customStyle="1" w:styleId="text-label">
    <w:name w:val="text-label"/>
    <w:basedOn w:val="DefaultParagraphFont"/>
    <w:rsid w:val="00BD3BB9"/>
  </w:style>
  <w:style w:type="paragraph" w:customStyle="1" w:styleId="TOC3Char">
    <w:name w:val="TOC 3 Char"/>
    <w:basedOn w:val="Normal"/>
    <w:next w:val="Normal"/>
    <w:rsid w:val="00BD3BB9"/>
    <w:rPr>
      <w:rFonts w:eastAsia="Times New Roman"/>
      <w:sz w:val="24"/>
      <w:szCs w:val="20"/>
    </w:rPr>
  </w:style>
  <w:style w:type="paragraph" w:customStyle="1" w:styleId="TOC1Char">
    <w:name w:val="TOC 1 Char"/>
    <w:basedOn w:val="Normal"/>
    <w:next w:val="Normal"/>
    <w:rsid w:val="00BD3BB9"/>
    <w:rPr>
      <w:rFonts w:eastAsia="Times New Roman"/>
      <w:b/>
      <w:sz w:val="24"/>
      <w:szCs w:val="20"/>
    </w:rPr>
  </w:style>
  <w:style w:type="character" w:customStyle="1" w:styleId="StyleCardtextChar10pt">
    <w:name w:val="Style Card text Char + 10 pt"/>
    <w:rsid w:val="00BD3BB9"/>
    <w:rPr>
      <w:rFonts w:ascii="Georgia" w:eastAsia="Calibri" w:hAnsi="Georgia"/>
      <w:sz w:val="20"/>
      <w:u w:val="single"/>
      <w:lang w:bidi="ar-SA"/>
    </w:rPr>
  </w:style>
  <w:style w:type="paragraph" w:customStyle="1" w:styleId="ColorfulList-Accent11">
    <w:name w:val="Colorful List - Accent 11"/>
    <w:basedOn w:val="Normal"/>
    <w:uiPriority w:val="34"/>
    <w:qFormat/>
    <w:rsid w:val="00BD3BB9"/>
    <w:pPr>
      <w:ind w:left="720"/>
      <w:contextualSpacing/>
      <w:jc w:val="both"/>
    </w:pPr>
    <w:rPr>
      <w:rFonts w:eastAsia="Times New Roman"/>
      <w:sz w:val="20"/>
      <w:szCs w:val="20"/>
    </w:rPr>
  </w:style>
  <w:style w:type="paragraph" w:customStyle="1" w:styleId="NoteLevel11">
    <w:name w:val="Note Level 11"/>
    <w:basedOn w:val="Normal"/>
    <w:uiPriority w:val="99"/>
    <w:rsid w:val="00BD3BB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D3BB9"/>
    <w:pPr>
      <w:keepNext/>
      <w:tabs>
        <w:tab w:val="num" w:pos="1440"/>
      </w:tabs>
      <w:ind w:left="1800" w:hanging="360"/>
      <w:outlineLvl w:val="2"/>
    </w:pPr>
    <w:rPr>
      <w:rFonts w:eastAsia="MS Gothic"/>
    </w:rPr>
  </w:style>
  <w:style w:type="paragraph" w:customStyle="1" w:styleId="NoteLevel41">
    <w:name w:val="Note Level 41"/>
    <w:basedOn w:val="Normal"/>
    <w:rsid w:val="00BD3BB9"/>
    <w:pPr>
      <w:keepNext/>
      <w:tabs>
        <w:tab w:val="num" w:pos="2160"/>
      </w:tabs>
      <w:ind w:left="2520" w:hanging="360"/>
      <w:outlineLvl w:val="3"/>
    </w:pPr>
    <w:rPr>
      <w:rFonts w:eastAsia="MS Gothic"/>
    </w:rPr>
  </w:style>
  <w:style w:type="paragraph" w:customStyle="1" w:styleId="NoteLevel51">
    <w:name w:val="Note Level 51"/>
    <w:basedOn w:val="Normal"/>
    <w:rsid w:val="00BD3BB9"/>
    <w:pPr>
      <w:keepNext/>
      <w:tabs>
        <w:tab w:val="num" w:pos="2880"/>
      </w:tabs>
      <w:ind w:left="3240" w:hanging="360"/>
      <w:outlineLvl w:val="4"/>
    </w:pPr>
    <w:rPr>
      <w:rFonts w:eastAsia="MS Gothic"/>
    </w:rPr>
  </w:style>
  <w:style w:type="paragraph" w:customStyle="1" w:styleId="NoteLevel61">
    <w:name w:val="Note Level 61"/>
    <w:basedOn w:val="Normal"/>
    <w:rsid w:val="00BD3BB9"/>
    <w:pPr>
      <w:keepNext/>
      <w:tabs>
        <w:tab w:val="num" w:pos="3600"/>
      </w:tabs>
      <w:ind w:left="3960" w:hanging="360"/>
      <w:outlineLvl w:val="5"/>
    </w:pPr>
    <w:rPr>
      <w:rFonts w:eastAsia="MS Gothic"/>
    </w:rPr>
  </w:style>
  <w:style w:type="paragraph" w:customStyle="1" w:styleId="NoteLevel71">
    <w:name w:val="Note Level 71"/>
    <w:basedOn w:val="Normal"/>
    <w:rsid w:val="00BD3BB9"/>
    <w:pPr>
      <w:keepNext/>
      <w:tabs>
        <w:tab w:val="num" w:pos="4320"/>
      </w:tabs>
      <w:ind w:left="4680" w:hanging="360"/>
      <w:outlineLvl w:val="6"/>
    </w:pPr>
    <w:rPr>
      <w:rFonts w:eastAsia="MS Gothic"/>
    </w:rPr>
  </w:style>
  <w:style w:type="paragraph" w:customStyle="1" w:styleId="NoteLevel81">
    <w:name w:val="Note Level 81"/>
    <w:basedOn w:val="Normal"/>
    <w:rsid w:val="00BD3BB9"/>
    <w:pPr>
      <w:keepNext/>
      <w:tabs>
        <w:tab w:val="num" w:pos="5040"/>
      </w:tabs>
      <w:ind w:left="5400" w:hanging="360"/>
      <w:outlineLvl w:val="7"/>
    </w:pPr>
    <w:rPr>
      <w:rFonts w:eastAsia="MS Gothic"/>
    </w:rPr>
  </w:style>
  <w:style w:type="paragraph" w:customStyle="1" w:styleId="NoteLevel91">
    <w:name w:val="Note Level 91"/>
    <w:basedOn w:val="Normal"/>
    <w:rsid w:val="00BD3BB9"/>
    <w:pPr>
      <w:keepNext/>
      <w:tabs>
        <w:tab w:val="num" w:pos="5760"/>
      </w:tabs>
      <w:ind w:left="6120" w:hanging="360"/>
      <w:outlineLvl w:val="8"/>
    </w:pPr>
    <w:rPr>
      <w:rFonts w:eastAsia="MS Gothic"/>
    </w:rPr>
  </w:style>
  <w:style w:type="paragraph" w:styleId="Index2">
    <w:name w:val="index 2"/>
    <w:basedOn w:val="Normal"/>
    <w:next w:val="Normal"/>
    <w:autoRedefine/>
    <w:rsid w:val="00BD3BB9"/>
    <w:pPr>
      <w:spacing w:after="200" w:line="276" w:lineRule="auto"/>
      <w:ind w:left="400" w:hanging="200"/>
    </w:pPr>
    <w:rPr>
      <w:rFonts w:eastAsia="Times New Roman"/>
      <w:bCs/>
    </w:rPr>
  </w:style>
  <w:style w:type="paragraph" w:styleId="Index3">
    <w:name w:val="index 3"/>
    <w:basedOn w:val="Normal"/>
    <w:next w:val="Normal"/>
    <w:autoRedefine/>
    <w:rsid w:val="00BD3BB9"/>
    <w:pPr>
      <w:spacing w:after="200" w:line="276" w:lineRule="auto"/>
      <w:ind w:left="600" w:hanging="200"/>
    </w:pPr>
    <w:rPr>
      <w:rFonts w:eastAsia="Times New Roman"/>
      <w:bCs/>
    </w:rPr>
  </w:style>
  <w:style w:type="paragraph" w:styleId="Index4">
    <w:name w:val="index 4"/>
    <w:basedOn w:val="Normal"/>
    <w:next w:val="Normal"/>
    <w:autoRedefine/>
    <w:rsid w:val="00BD3BB9"/>
    <w:pPr>
      <w:spacing w:after="200" w:line="276" w:lineRule="auto"/>
      <w:ind w:left="800" w:hanging="200"/>
    </w:pPr>
    <w:rPr>
      <w:rFonts w:eastAsia="Times New Roman"/>
      <w:bCs/>
    </w:rPr>
  </w:style>
  <w:style w:type="paragraph" w:styleId="Index5">
    <w:name w:val="index 5"/>
    <w:basedOn w:val="Normal"/>
    <w:next w:val="Normal"/>
    <w:autoRedefine/>
    <w:rsid w:val="00BD3BB9"/>
    <w:pPr>
      <w:spacing w:after="200" w:line="276" w:lineRule="auto"/>
      <w:ind w:left="1000" w:hanging="200"/>
    </w:pPr>
    <w:rPr>
      <w:rFonts w:eastAsia="Times New Roman"/>
      <w:bCs/>
    </w:rPr>
  </w:style>
  <w:style w:type="paragraph" w:styleId="Index6">
    <w:name w:val="index 6"/>
    <w:basedOn w:val="Normal"/>
    <w:next w:val="Normal"/>
    <w:autoRedefine/>
    <w:rsid w:val="00BD3BB9"/>
    <w:pPr>
      <w:spacing w:after="200" w:line="276" w:lineRule="auto"/>
      <w:ind w:left="1200" w:hanging="200"/>
    </w:pPr>
    <w:rPr>
      <w:rFonts w:eastAsia="Times New Roman"/>
      <w:bCs/>
    </w:rPr>
  </w:style>
  <w:style w:type="paragraph" w:styleId="Index7">
    <w:name w:val="index 7"/>
    <w:basedOn w:val="Normal"/>
    <w:next w:val="Normal"/>
    <w:autoRedefine/>
    <w:rsid w:val="00BD3BB9"/>
    <w:pPr>
      <w:spacing w:after="200" w:line="276" w:lineRule="auto"/>
      <w:ind w:left="1400" w:hanging="200"/>
    </w:pPr>
    <w:rPr>
      <w:rFonts w:eastAsia="Times New Roman"/>
      <w:bCs/>
    </w:rPr>
  </w:style>
  <w:style w:type="paragraph" w:styleId="Index8">
    <w:name w:val="index 8"/>
    <w:basedOn w:val="Normal"/>
    <w:next w:val="Normal"/>
    <w:autoRedefine/>
    <w:rsid w:val="00BD3BB9"/>
    <w:pPr>
      <w:spacing w:after="200" w:line="276" w:lineRule="auto"/>
      <w:ind w:left="1600" w:hanging="200"/>
    </w:pPr>
    <w:rPr>
      <w:rFonts w:eastAsia="Times New Roman"/>
      <w:bCs/>
    </w:rPr>
  </w:style>
  <w:style w:type="paragraph" w:styleId="Index9">
    <w:name w:val="index 9"/>
    <w:basedOn w:val="Normal"/>
    <w:next w:val="Normal"/>
    <w:autoRedefine/>
    <w:rsid w:val="00BD3BB9"/>
    <w:pPr>
      <w:spacing w:after="200" w:line="276" w:lineRule="auto"/>
      <w:ind w:left="1800" w:hanging="200"/>
    </w:pPr>
    <w:rPr>
      <w:rFonts w:eastAsia="Times New Roman"/>
      <w:bCs/>
    </w:rPr>
  </w:style>
  <w:style w:type="paragraph" w:styleId="IndexHeading">
    <w:name w:val="index heading"/>
    <w:basedOn w:val="Normal"/>
    <w:next w:val="Index1"/>
    <w:rsid w:val="00BD3BB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D3BB9"/>
    <w:pPr>
      <w:jc w:val="both"/>
    </w:pPr>
    <w:rPr>
      <w:rFonts w:eastAsia="Times New Roman"/>
      <w:i/>
      <w:iCs/>
      <w:color w:val="000000"/>
      <w:sz w:val="20"/>
    </w:rPr>
  </w:style>
  <w:style w:type="character" w:customStyle="1" w:styleId="MediumGrid11">
    <w:name w:val="Medium Grid 11"/>
    <w:uiPriority w:val="99"/>
    <w:rsid w:val="00BD3BB9"/>
    <w:rPr>
      <w:color w:val="808080"/>
    </w:rPr>
  </w:style>
  <w:style w:type="numbering" w:customStyle="1" w:styleId="NoList8">
    <w:name w:val="No List8"/>
    <w:next w:val="NoList"/>
    <w:uiPriority w:val="99"/>
    <w:semiHidden/>
    <w:unhideWhenUsed/>
    <w:rsid w:val="00BD3BB9"/>
  </w:style>
  <w:style w:type="numbering" w:customStyle="1" w:styleId="NoList9">
    <w:name w:val="No List9"/>
    <w:next w:val="NoList"/>
    <w:semiHidden/>
    <w:unhideWhenUsed/>
    <w:rsid w:val="00BD3BB9"/>
  </w:style>
  <w:style w:type="numbering" w:customStyle="1" w:styleId="NoList10">
    <w:name w:val="No List10"/>
    <w:next w:val="NoList"/>
    <w:semiHidden/>
    <w:unhideWhenUsed/>
    <w:rsid w:val="00BD3BB9"/>
  </w:style>
  <w:style w:type="numbering" w:customStyle="1" w:styleId="NoList12">
    <w:name w:val="No List12"/>
    <w:next w:val="NoList"/>
    <w:uiPriority w:val="99"/>
    <w:semiHidden/>
    <w:unhideWhenUsed/>
    <w:rsid w:val="00BD3BB9"/>
  </w:style>
  <w:style w:type="numbering" w:customStyle="1" w:styleId="NoList13">
    <w:name w:val="No List13"/>
    <w:next w:val="NoList"/>
    <w:uiPriority w:val="99"/>
    <w:semiHidden/>
    <w:unhideWhenUsed/>
    <w:rsid w:val="00BD3BB9"/>
  </w:style>
  <w:style w:type="numbering" w:customStyle="1" w:styleId="NoList14">
    <w:name w:val="No List14"/>
    <w:next w:val="NoList"/>
    <w:uiPriority w:val="99"/>
    <w:semiHidden/>
    <w:unhideWhenUsed/>
    <w:rsid w:val="00BD3BB9"/>
  </w:style>
  <w:style w:type="numbering" w:customStyle="1" w:styleId="NoList15">
    <w:name w:val="No List15"/>
    <w:next w:val="NoList"/>
    <w:uiPriority w:val="99"/>
    <w:semiHidden/>
    <w:unhideWhenUsed/>
    <w:rsid w:val="00BD3BB9"/>
  </w:style>
  <w:style w:type="numbering" w:customStyle="1" w:styleId="NoList16">
    <w:name w:val="No List16"/>
    <w:next w:val="NoList"/>
    <w:uiPriority w:val="99"/>
    <w:semiHidden/>
    <w:unhideWhenUsed/>
    <w:rsid w:val="00BD3BB9"/>
  </w:style>
  <w:style w:type="numbering" w:customStyle="1" w:styleId="NoList17">
    <w:name w:val="No List17"/>
    <w:next w:val="NoList"/>
    <w:uiPriority w:val="99"/>
    <w:semiHidden/>
    <w:unhideWhenUsed/>
    <w:rsid w:val="00BD3BB9"/>
  </w:style>
  <w:style w:type="numbering" w:customStyle="1" w:styleId="NoList18">
    <w:name w:val="No List18"/>
    <w:next w:val="NoList"/>
    <w:uiPriority w:val="99"/>
    <w:semiHidden/>
    <w:unhideWhenUsed/>
    <w:rsid w:val="00BD3BB9"/>
  </w:style>
  <w:style w:type="numbering" w:customStyle="1" w:styleId="NoList19">
    <w:name w:val="No List19"/>
    <w:next w:val="NoList"/>
    <w:uiPriority w:val="99"/>
    <w:semiHidden/>
    <w:unhideWhenUsed/>
    <w:rsid w:val="00BD3BB9"/>
  </w:style>
  <w:style w:type="numbering" w:customStyle="1" w:styleId="NoList20">
    <w:name w:val="No List20"/>
    <w:next w:val="NoList"/>
    <w:semiHidden/>
    <w:unhideWhenUsed/>
    <w:rsid w:val="00BD3BB9"/>
  </w:style>
  <w:style w:type="numbering" w:customStyle="1" w:styleId="NoList21">
    <w:name w:val="No List21"/>
    <w:next w:val="NoList"/>
    <w:uiPriority w:val="99"/>
    <w:semiHidden/>
    <w:unhideWhenUsed/>
    <w:rsid w:val="00BD3BB9"/>
  </w:style>
  <w:style w:type="paragraph" w:customStyle="1" w:styleId="PlaceholderText2">
    <w:name w:val="Placeholder Text2"/>
    <w:basedOn w:val="Normal"/>
    <w:uiPriority w:val="99"/>
    <w:rsid w:val="00BD3BB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D3BB9"/>
    <w:pPr>
      <w:keepNext/>
      <w:tabs>
        <w:tab w:val="num" w:pos="1440"/>
      </w:tabs>
      <w:ind w:left="1800" w:hanging="360"/>
      <w:outlineLvl w:val="2"/>
    </w:pPr>
    <w:rPr>
      <w:rFonts w:eastAsia="MS Gothic"/>
      <w:sz w:val="24"/>
    </w:rPr>
  </w:style>
  <w:style w:type="paragraph" w:customStyle="1" w:styleId="LightList1">
    <w:name w:val="Light List1"/>
    <w:basedOn w:val="Normal"/>
    <w:rsid w:val="00BD3BB9"/>
    <w:pPr>
      <w:keepNext/>
      <w:tabs>
        <w:tab w:val="num" w:pos="2160"/>
      </w:tabs>
      <w:ind w:left="2520" w:hanging="360"/>
      <w:outlineLvl w:val="3"/>
    </w:pPr>
    <w:rPr>
      <w:rFonts w:eastAsia="MS Gothic"/>
      <w:sz w:val="24"/>
    </w:rPr>
  </w:style>
  <w:style w:type="paragraph" w:customStyle="1" w:styleId="LightGrid1">
    <w:name w:val="Light Grid1"/>
    <w:basedOn w:val="Normal"/>
    <w:rsid w:val="00BD3BB9"/>
    <w:pPr>
      <w:keepNext/>
      <w:tabs>
        <w:tab w:val="num" w:pos="2880"/>
      </w:tabs>
      <w:ind w:left="3240" w:hanging="360"/>
      <w:outlineLvl w:val="4"/>
    </w:pPr>
    <w:rPr>
      <w:rFonts w:eastAsia="MS Gothic"/>
      <w:sz w:val="24"/>
    </w:rPr>
  </w:style>
  <w:style w:type="paragraph" w:customStyle="1" w:styleId="MediumShading11">
    <w:name w:val="Medium Shading 11"/>
    <w:basedOn w:val="Normal"/>
    <w:rsid w:val="00BD3BB9"/>
    <w:pPr>
      <w:keepNext/>
      <w:tabs>
        <w:tab w:val="num" w:pos="3600"/>
      </w:tabs>
      <w:ind w:left="3960" w:hanging="360"/>
      <w:outlineLvl w:val="5"/>
    </w:pPr>
    <w:rPr>
      <w:rFonts w:eastAsia="MS Gothic"/>
      <w:sz w:val="24"/>
    </w:rPr>
  </w:style>
  <w:style w:type="paragraph" w:customStyle="1" w:styleId="MediumShading21">
    <w:name w:val="Medium Shading 21"/>
    <w:basedOn w:val="Normal"/>
    <w:rsid w:val="00BD3BB9"/>
    <w:pPr>
      <w:keepNext/>
      <w:tabs>
        <w:tab w:val="num" w:pos="4320"/>
      </w:tabs>
      <w:ind w:left="4680" w:hanging="360"/>
      <w:outlineLvl w:val="6"/>
    </w:pPr>
    <w:rPr>
      <w:rFonts w:eastAsia="MS Gothic"/>
      <w:sz w:val="24"/>
    </w:rPr>
  </w:style>
  <w:style w:type="paragraph" w:customStyle="1" w:styleId="MediumList11">
    <w:name w:val="Medium List 11"/>
    <w:basedOn w:val="Normal"/>
    <w:rsid w:val="00BD3BB9"/>
    <w:pPr>
      <w:keepNext/>
      <w:tabs>
        <w:tab w:val="num" w:pos="5040"/>
      </w:tabs>
      <w:ind w:left="5400" w:hanging="360"/>
      <w:outlineLvl w:val="7"/>
    </w:pPr>
    <w:rPr>
      <w:rFonts w:eastAsia="MS Gothic"/>
      <w:sz w:val="24"/>
    </w:rPr>
  </w:style>
  <w:style w:type="paragraph" w:customStyle="1" w:styleId="MediumList21">
    <w:name w:val="Medium List 21"/>
    <w:basedOn w:val="Normal"/>
    <w:rsid w:val="00BD3BB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D3BB9"/>
    <w:rPr>
      <w:sz w:val="17"/>
      <w:szCs w:val="24"/>
      <w:lang w:val="en-US" w:eastAsia="en-US" w:bidi="ar-SA"/>
    </w:rPr>
  </w:style>
  <w:style w:type="paragraph" w:customStyle="1" w:styleId="TagsFutura">
    <w:name w:val="TagsFutura"/>
    <w:basedOn w:val="Normal"/>
    <w:next w:val="Cites"/>
    <w:rsid w:val="00BD3BB9"/>
    <w:rPr>
      <w:rFonts w:ascii="Futura" w:eastAsia="Times" w:hAnsi="Futura"/>
      <w:b/>
      <w:caps/>
      <w:sz w:val="18"/>
      <w:szCs w:val="20"/>
    </w:rPr>
  </w:style>
  <w:style w:type="character" w:customStyle="1" w:styleId="italics">
    <w:name w:val="italics"/>
    <w:basedOn w:val="DefaultParagraphFont"/>
    <w:rsid w:val="00BD3BB9"/>
  </w:style>
  <w:style w:type="character" w:customStyle="1" w:styleId="m-3583723223135346788gmail-style13ptbold">
    <w:name w:val="m_-3583723223135346788gmail-style13ptbold"/>
    <w:basedOn w:val="DefaultParagraphFont"/>
    <w:rsid w:val="00BD3BB9"/>
  </w:style>
  <w:style w:type="character" w:customStyle="1" w:styleId="m-3583723223135346788gmail-styleunderline">
    <w:name w:val="m_-3583723223135346788gmail-styleunderline"/>
    <w:basedOn w:val="DefaultParagraphFont"/>
    <w:rsid w:val="00BD3BB9"/>
  </w:style>
  <w:style w:type="paragraph" w:customStyle="1" w:styleId="speakable">
    <w:name w:val="speakable"/>
    <w:basedOn w:val="Normal"/>
    <w:uiPriority w:val="99"/>
    <w:qFormat/>
    <w:rsid w:val="00BD3BB9"/>
    <w:pPr>
      <w:spacing w:before="100" w:beforeAutospacing="1" w:after="100" w:afterAutospacing="1"/>
    </w:pPr>
  </w:style>
  <w:style w:type="character" w:customStyle="1" w:styleId="BoldUnderline2">
    <w:name w:val="Bold.Underline"/>
    <w:uiPriority w:val="1"/>
    <w:qFormat/>
    <w:rsid w:val="00BD3BB9"/>
    <w:rPr>
      <w:b/>
      <w:u w:val="single"/>
    </w:rPr>
  </w:style>
  <w:style w:type="character" w:customStyle="1" w:styleId="UnresolvedMention3">
    <w:name w:val="Unresolved Mention3"/>
    <w:basedOn w:val="DefaultParagraphFont"/>
    <w:uiPriority w:val="99"/>
    <w:unhideWhenUsed/>
    <w:rsid w:val="00BD3BB9"/>
    <w:rPr>
      <w:color w:val="808080"/>
      <w:shd w:val="clear" w:color="auto" w:fill="E6E6E6"/>
    </w:rPr>
  </w:style>
  <w:style w:type="paragraph" w:customStyle="1" w:styleId="useless">
    <w:name w:val="useless"/>
    <w:basedOn w:val="Normal"/>
    <w:uiPriority w:val="99"/>
    <w:qFormat/>
    <w:rsid w:val="00BD3BB9"/>
    <w:rPr>
      <w:rFonts w:eastAsia="Times New Roman"/>
      <w:sz w:val="12"/>
    </w:rPr>
  </w:style>
  <w:style w:type="character" w:customStyle="1" w:styleId="tagCharCharCharChar">
    <w:name w:val="tag Char Char Char Char"/>
    <w:rsid w:val="00BD3BB9"/>
    <w:rPr>
      <w:b/>
      <w:sz w:val="24"/>
      <w:szCs w:val="24"/>
      <w:lang w:val="en-US" w:eastAsia="en-US" w:bidi="ar-SA"/>
    </w:rPr>
  </w:style>
  <w:style w:type="character" w:customStyle="1" w:styleId="DebateUnderlined">
    <w:name w:val="Debate Underlined"/>
    <w:rsid w:val="00BD3BB9"/>
    <w:rPr>
      <w:rFonts w:ascii="Helvetica" w:hAnsi="Helvetica"/>
      <w:sz w:val="20"/>
      <w:u w:val="single"/>
    </w:rPr>
  </w:style>
  <w:style w:type="character" w:styleId="PlaceholderText">
    <w:name w:val="Placeholder Text"/>
    <w:basedOn w:val="DefaultParagraphFont"/>
    <w:uiPriority w:val="99"/>
    <w:rsid w:val="00BD3BB9"/>
    <w:rPr>
      <w:color w:val="808080"/>
    </w:rPr>
  </w:style>
  <w:style w:type="character" w:customStyle="1" w:styleId="byl">
    <w:name w:val="byl"/>
    <w:rsid w:val="00BD3BB9"/>
  </w:style>
  <w:style w:type="paragraph" w:customStyle="1" w:styleId="css-xhhu0i">
    <w:name w:val="css-xhhu0i"/>
    <w:basedOn w:val="Normal"/>
    <w:rsid w:val="00BD3BB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D3BB9"/>
  </w:style>
  <w:style w:type="character" w:customStyle="1" w:styleId="m-8878800405382358272gmail-styleunderline">
    <w:name w:val="m_-8878800405382358272gmail-styleunderline"/>
    <w:basedOn w:val="DefaultParagraphFont"/>
    <w:rsid w:val="00BD3BB9"/>
  </w:style>
  <w:style w:type="character" w:customStyle="1" w:styleId="m-5498913268213319940gmail-styleunderline">
    <w:name w:val="m_-5498913268213319940gmail-styleunderline"/>
    <w:basedOn w:val="DefaultParagraphFont"/>
    <w:rsid w:val="00BD3BB9"/>
  </w:style>
  <w:style w:type="character" w:customStyle="1" w:styleId="overlay">
    <w:name w:val="overlay"/>
    <w:basedOn w:val="DefaultParagraphFont"/>
    <w:rsid w:val="00BD3BB9"/>
  </w:style>
  <w:style w:type="character" w:customStyle="1" w:styleId="TagCharCharCharChar0">
    <w:name w:val="Tag Char Char Char Char"/>
    <w:basedOn w:val="DefaultParagraphFont"/>
    <w:rsid w:val="00BD3BB9"/>
    <w:rPr>
      <w:rFonts w:ascii="Calibri" w:hAnsi="Calibri" w:cs="Calibri"/>
      <w:b/>
      <w:sz w:val="24"/>
    </w:rPr>
  </w:style>
  <w:style w:type="paragraph" w:customStyle="1" w:styleId="g-body">
    <w:name w:val="g-body"/>
    <w:basedOn w:val="Normal"/>
    <w:uiPriority w:val="99"/>
    <w:qFormat/>
    <w:rsid w:val="00BD3BB9"/>
    <w:pPr>
      <w:spacing w:before="100" w:beforeAutospacing="1" w:after="100" w:afterAutospacing="1"/>
    </w:pPr>
    <w:rPr>
      <w:rFonts w:eastAsia="Times New Roman"/>
      <w:sz w:val="24"/>
    </w:rPr>
  </w:style>
  <w:style w:type="paragraph" w:customStyle="1" w:styleId="g-pstyle0">
    <w:name w:val="g-pstyle0"/>
    <w:basedOn w:val="Normal"/>
    <w:uiPriority w:val="99"/>
    <w:qFormat/>
    <w:rsid w:val="00BD3BB9"/>
    <w:pPr>
      <w:spacing w:before="100" w:beforeAutospacing="1" w:after="100" w:afterAutospacing="1"/>
    </w:pPr>
    <w:rPr>
      <w:rFonts w:eastAsia="Times New Roman"/>
      <w:sz w:val="24"/>
    </w:rPr>
  </w:style>
  <w:style w:type="paragraph" w:customStyle="1" w:styleId="g-pstyle1">
    <w:name w:val="g-pstyle1"/>
    <w:basedOn w:val="Normal"/>
    <w:uiPriority w:val="99"/>
    <w:qFormat/>
    <w:rsid w:val="00BD3BB9"/>
    <w:pPr>
      <w:spacing w:before="100" w:beforeAutospacing="1" w:after="100" w:afterAutospacing="1"/>
    </w:pPr>
    <w:rPr>
      <w:rFonts w:eastAsia="Times New Roman"/>
      <w:sz w:val="24"/>
    </w:rPr>
  </w:style>
  <w:style w:type="paragraph" w:customStyle="1" w:styleId="g-asset-hed">
    <w:name w:val="g-asset-hed"/>
    <w:basedOn w:val="Normal"/>
    <w:uiPriority w:val="99"/>
    <w:qFormat/>
    <w:rsid w:val="00BD3BB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D3BB9"/>
    <w:pPr>
      <w:spacing w:before="100" w:beforeAutospacing="1" w:after="100" w:afterAutospacing="1"/>
    </w:pPr>
    <w:rPr>
      <w:rFonts w:ascii="Arial" w:hAnsi="Arial"/>
      <w:sz w:val="24"/>
    </w:rPr>
  </w:style>
  <w:style w:type="paragraph" w:customStyle="1" w:styleId="speech">
    <w:name w:val="speech"/>
    <w:basedOn w:val="Normal"/>
    <w:uiPriority w:val="99"/>
    <w:qFormat/>
    <w:rsid w:val="00BD3BB9"/>
    <w:pPr>
      <w:spacing w:before="100" w:beforeAutospacing="1" w:after="100" w:afterAutospacing="1"/>
    </w:pPr>
    <w:rPr>
      <w:sz w:val="24"/>
    </w:rPr>
  </w:style>
  <w:style w:type="character" w:customStyle="1" w:styleId="adtext">
    <w:name w:val="adtext"/>
    <w:basedOn w:val="DefaultParagraphFont"/>
    <w:rsid w:val="00BD3BB9"/>
  </w:style>
  <w:style w:type="character" w:customStyle="1" w:styleId="UL-Bold">
    <w:name w:val="UL-Bold"/>
    <w:basedOn w:val="DefaultParagraphFont"/>
    <w:rsid w:val="00BD3BB9"/>
    <w:rPr>
      <w:u w:val="thick"/>
    </w:rPr>
  </w:style>
  <w:style w:type="character" w:customStyle="1" w:styleId="UL-None">
    <w:name w:val="UL-None"/>
    <w:basedOn w:val="DefaultParagraphFont"/>
    <w:rsid w:val="00BD3BB9"/>
    <w:rPr>
      <w:strike w:val="0"/>
      <w:dstrike w:val="0"/>
      <w:u w:val="none"/>
      <w:effect w:val="none"/>
    </w:rPr>
  </w:style>
  <w:style w:type="character" w:customStyle="1" w:styleId="qu730rj69h">
    <w:name w:val="qu730rj69h"/>
    <w:basedOn w:val="DefaultParagraphFont"/>
    <w:rsid w:val="00BD3BB9"/>
  </w:style>
  <w:style w:type="paragraph" w:customStyle="1" w:styleId="optext">
    <w:name w:val="optext"/>
    <w:basedOn w:val="Normal"/>
    <w:uiPriority w:val="99"/>
    <w:qFormat/>
    <w:rsid w:val="00BD3BB9"/>
    <w:pPr>
      <w:spacing w:before="100" w:beforeAutospacing="1" w:after="100" w:afterAutospacing="1"/>
    </w:pPr>
    <w:rPr>
      <w:sz w:val="24"/>
    </w:rPr>
  </w:style>
  <w:style w:type="character" w:customStyle="1" w:styleId="lmy74qr12z">
    <w:name w:val="lmy74qr12z"/>
    <w:basedOn w:val="DefaultParagraphFont"/>
    <w:rsid w:val="00BD3BB9"/>
  </w:style>
  <w:style w:type="character" w:customStyle="1" w:styleId="icr880">
    <w:name w:val="icr880"/>
    <w:basedOn w:val="DefaultParagraphFont"/>
    <w:rsid w:val="00BD3BB9"/>
  </w:style>
  <w:style w:type="character" w:customStyle="1" w:styleId="hx23q54">
    <w:name w:val="hx23q54"/>
    <w:basedOn w:val="DefaultParagraphFont"/>
    <w:rsid w:val="00BD3BB9"/>
  </w:style>
  <w:style w:type="character" w:customStyle="1" w:styleId="m-5348258726587825636gmail-style13ptbold">
    <w:name w:val="m_-5348258726587825636gmail-style13ptbold"/>
    <w:basedOn w:val="DefaultParagraphFont"/>
    <w:rsid w:val="00BD3BB9"/>
  </w:style>
  <w:style w:type="character" w:customStyle="1" w:styleId="m-5348258726587825636gmail-styleunderline">
    <w:name w:val="m_-5348258726587825636gmail-styleunderline"/>
    <w:basedOn w:val="DefaultParagraphFont"/>
    <w:rsid w:val="00BD3BB9"/>
  </w:style>
  <w:style w:type="character" w:customStyle="1" w:styleId="m4385445901877740177gmail-styleunderline">
    <w:name w:val="m_4385445901877740177gmail-styleunderline"/>
    <w:basedOn w:val="DefaultParagraphFont"/>
    <w:rsid w:val="00BD3BB9"/>
  </w:style>
  <w:style w:type="character" w:customStyle="1" w:styleId="DDIUnderline">
    <w:name w:val="DDI Underline"/>
    <w:qFormat/>
    <w:rsid w:val="00BD3BB9"/>
    <w:rPr>
      <w:rFonts w:ascii="Times New Roman" w:hAnsi="Times New Roman"/>
      <w:sz w:val="24"/>
      <w:u w:val="single"/>
    </w:rPr>
  </w:style>
  <w:style w:type="paragraph" w:customStyle="1" w:styleId="ALLCAPS">
    <w:name w:val="ALL CAPS"/>
    <w:basedOn w:val="Normal"/>
    <w:link w:val="ALLCAPSChar"/>
    <w:qFormat/>
    <w:rsid w:val="00BD3BB9"/>
    <w:rPr>
      <w:rFonts w:eastAsia="Times New Roman"/>
      <w:b/>
      <w:caps/>
    </w:rPr>
  </w:style>
  <w:style w:type="character" w:customStyle="1" w:styleId="ALLCAPSChar">
    <w:name w:val="ALL CAPS Char"/>
    <w:basedOn w:val="DefaultParagraphFont"/>
    <w:link w:val="ALLCAPS"/>
    <w:rsid w:val="00BD3BB9"/>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BD3BB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D3BB9"/>
    <w:rPr>
      <w:rFonts w:ascii="Calibri" w:eastAsia="Times New Roman" w:hAnsi="Calibri"/>
      <w:b/>
    </w:rPr>
  </w:style>
  <w:style w:type="character" w:customStyle="1" w:styleId="Cites-AuthorDate">
    <w:name w:val="Cites-Author/Date"/>
    <w:rsid w:val="00BD3BB9"/>
    <w:rPr>
      <w:rFonts w:ascii="Helvetica" w:hAnsi="Helvetica"/>
      <w:b/>
      <w:sz w:val="22"/>
      <w:szCs w:val="24"/>
      <w:u w:val="thick"/>
    </w:rPr>
  </w:style>
  <w:style w:type="paragraph" w:customStyle="1" w:styleId="CiteTag">
    <w:name w:val="Cite/Tag"/>
    <w:basedOn w:val="Normal"/>
    <w:uiPriority w:val="99"/>
    <w:qFormat/>
    <w:rsid w:val="00BD3BB9"/>
    <w:rPr>
      <w:rFonts w:eastAsia="Cambria"/>
      <w:b/>
    </w:rPr>
  </w:style>
  <w:style w:type="character" w:customStyle="1" w:styleId="m489902567989944824gmail-style13ptbold">
    <w:name w:val="m_489902567989944824gmail-style13ptbold"/>
    <w:basedOn w:val="DefaultParagraphFont"/>
    <w:rsid w:val="00BD3BB9"/>
  </w:style>
  <w:style w:type="character" w:customStyle="1" w:styleId="m489902567989944824gmail-styleunderline">
    <w:name w:val="m_489902567989944824gmail-styleunderline"/>
    <w:basedOn w:val="DefaultParagraphFont"/>
    <w:rsid w:val="00BD3BB9"/>
  </w:style>
  <w:style w:type="character" w:customStyle="1" w:styleId="UnderlineCharChar3">
    <w:name w:val="Underline Char Char3"/>
    <w:rsid w:val="00BD3BB9"/>
    <w:rPr>
      <w:szCs w:val="24"/>
      <w:u w:val="single"/>
      <w:lang w:val="en-US" w:eastAsia="en-US" w:bidi="ar-SA"/>
    </w:rPr>
  </w:style>
  <w:style w:type="character" w:customStyle="1" w:styleId="tl8wme">
    <w:name w:val="tl8wme"/>
    <w:basedOn w:val="DefaultParagraphFont"/>
    <w:rsid w:val="00BD3BB9"/>
  </w:style>
  <w:style w:type="character" w:customStyle="1" w:styleId="Mention3">
    <w:name w:val="Mention3"/>
    <w:basedOn w:val="DefaultParagraphFont"/>
    <w:uiPriority w:val="99"/>
    <w:semiHidden/>
    <w:unhideWhenUsed/>
    <w:rsid w:val="00BD3BB9"/>
    <w:rPr>
      <w:color w:val="2B579A"/>
      <w:shd w:val="clear" w:color="auto" w:fill="E6E6E6"/>
    </w:rPr>
  </w:style>
  <w:style w:type="character" w:customStyle="1" w:styleId="m-5251091010484660064gmail-style13ptbold">
    <w:name w:val="m_-5251091010484660064gmail-style13ptbold"/>
    <w:basedOn w:val="DefaultParagraphFont"/>
    <w:rsid w:val="00BD3BB9"/>
  </w:style>
  <w:style w:type="character" w:customStyle="1" w:styleId="m-5251091010484660064gmail-styleunderline">
    <w:name w:val="m_-5251091010484660064gmail-styleunderline"/>
    <w:basedOn w:val="DefaultParagraphFont"/>
    <w:rsid w:val="00BD3BB9"/>
  </w:style>
  <w:style w:type="character" w:customStyle="1" w:styleId="tablecaption">
    <w:name w:val="tablecaption"/>
    <w:basedOn w:val="DefaultParagraphFont"/>
    <w:rsid w:val="00BD3BB9"/>
  </w:style>
  <w:style w:type="character" w:customStyle="1" w:styleId="StyleLatinHelvetica105ptBlack">
    <w:name w:val="Style (Latin) Helvetica 10.5 pt Black"/>
    <w:basedOn w:val="DefaultParagraphFont"/>
    <w:rsid w:val="00BD3BB9"/>
    <w:rPr>
      <w:rFonts w:ascii="Times New Roman" w:hAnsi="Times New Roman"/>
      <w:color w:val="000000"/>
      <w:sz w:val="21"/>
    </w:rPr>
  </w:style>
  <w:style w:type="character" w:customStyle="1" w:styleId="Quotation">
    <w:name w:val="Quotation"/>
    <w:qFormat/>
    <w:rsid w:val="00BD3BB9"/>
    <w:rPr>
      <w:rFonts w:ascii="Arial" w:hAnsi="Arial"/>
      <w:b/>
      <w:i/>
      <w:iCs/>
      <w:sz w:val="24"/>
      <w:u w:val="single"/>
    </w:rPr>
  </w:style>
  <w:style w:type="paragraph" w:customStyle="1" w:styleId="DateTime">
    <w:name w:val="DateTime"/>
    <w:basedOn w:val="Normal"/>
    <w:link w:val="DateTimeChar"/>
    <w:autoRedefine/>
    <w:uiPriority w:val="4"/>
    <w:qFormat/>
    <w:rsid w:val="00BD3BB9"/>
  </w:style>
  <w:style w:type="character" w:customStyle="1" w:styleId="DateTimeChar">
    <w:name w:val="DateTime Char"/>
    <w:basedOn w:val="DefaultParagraphFont"/>
    <w:link w:val="DateTime"/>
    <w:uiPriority w:val="4"/>
    <w:rsid w:val="00BD3BB9"/>
    <w:rPr>
      <w:rFonts w:ascii="Calibri" w:hAnsi="Calibri"/>
      <w:sz w:val="22"/>
    </w:rPr>
  </w:style>
  <w:style w:type="paragraph" w:customStyle="1" w:styleId="Lecture">
    <w:name w:val="Lecture"/>
    <w:next w:val="BodyText"/>
    <w:link w:val="LectureChar"/>
    <w:autoRedefine/>
    <w:uiPriority w:val="4"/>
    <w:qFormat/>
    <w:rsid w:val="00BD3BB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D3BB9"/>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BD3BB9"/>
  </w:style>
  <w:style w:type="character" w:customStyle="1" w:styleId="m-413333960618644972gmail-styleunderline">
    <w:name w:val="m_-413333960618644972gmail-styleunderline"/>
    <w:basedOn w:val="DefaultParagraphFont"/>
    <w:rsid w:val="00BD3BB9"/>
  </w:style>
  <w:style w:type="character" w:customStyle="1" w:styleId="m8314098763611656848gmail-stylestylebold12pt">
    <w:name w:val="m_8314098763611656848gmail-stylestylebold12pt"/>
    <w:basedOn w:val="DefaultParagraphFont"/>
    <w:rsid w:val="00BD3BB9"/>
  </w:style>
  <w:style w:type="character" w:customStyle="1" w:styleId="m8314098763611656848gmail-styleboldunderline">
    <w:name w:val="m_8314098763611656848gmail-styleboldunderline"/>
    <w:basedOn w:val="DefaultParagraphFont"/>
    <w:rsid w:val="00BD3BB9"/>
  </w:style>
  <w:style w:type="paragraph" w:customStyle="1" w:styleId="Spacer">
    <w:name w:val="Spacer"/>
    <w:basedOn w:val="Heading1"/>
    <w:link w:val="SpacerChar"/>
    <w:autoRedefine/>
    <w:uiPriority w:val="4"/>
    <w:qFormat/>
    <w:rsid w:val="00BD3BB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D3BB9"/>
    <w:rPr>
      <w:rFonts w:ascii="Georgia" w:eastAsiaTheme="majorEastAsia" w:hAnsi="Georgia" w:cstheme="majorBidi"/>
      <w:b/>
      <w:bCs/>
      <w:szCs w:val="32"/>
    </w:rPr>
  </w:style>
  <w:style w:type="paragraph" w:customStyle="1" w:styleId="msonormal0">
    <w:name w:val="msonormal"/>
    <w:basedOn w:val="Normal"/>
    <w:qFormat/>
    <w:rsid w:val="00BD3BB9"/>
    <w:pPr>
      <w:spacing w:before="100" w:beforeAutospacing="1" w:after="100" w:afterAutospacing="1"/>
    </w:pPr>
    <w:rPr>
      <w:rFonts w:eastAsia="Times New Roman"/>
      <w:sz w:val="24"/>
    </w:rPr>
  </w:style>
  <w:style w:type="paragraph" w:customStyle="1" w:styleId="TxBr41p1">
    <w:name w:val="TxBr_41p1"/>
    <w:basedOn w:val="Normal"/>
    <w:qFormat/>
    <w:rsid w:val="00BD3BB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D3BB9"/>
    <w:rPr>
      <w:rFonts w:ascii="Georgia" w:eastAsia="Times New Roman" w:hAnsi="Georgia" w:cs="Arial" w:hint="default"/>
      <w:b/>
      <w:bCs/>
      <w:kern w:val="32"/>
      <w:sz w:val="28"/>
      <w:szCs w:val="32"/>
    </w:rPr>
  </w:style>
  <w:style w:type="character" w:customStyle="1" w:styleId="CiteReal0">
    <w:name w:val="CiteReal"/>
    <w:uiPriority w:val="1"/>
    <w:qFormat/>
    <w:rsid w:val="00BD3BB9"/>
    <w:rPr>
      <w:rFonts w:ascii="Arial" w:hAnsi="Arial"/>
      <w:b/>
      <w:sz w:val="24"/>
      <w:u w:val="single"/>
    </w:rPr>
  </w:style>
  <w:style w:type="character" w:customStyle="1" w:styleId="dropcap1">
    <w:name w:val="dropcap1"/>
    <w:rsid w:val="00BD3BB9"/>
  </w:style>
  <w:style w:type="paragraph" w:customStyle="1" w:styleId="Style42">
    <w:name w:val="Style42"/>
    <w:basedOn w:val="Normal"/>
    <w:uiPriority w:val="99"/>
    <w:rsid w:val="00BD3BB9"/>
    <w:pPr>
      <w:spacing w:line="202" w:lineRule="exact"/>
      <w:jc w:val="both"/>
    </w:pPr>
    <w:rPr>
      <w:rFonts w:ascii="Palatino Linotype" w:hAnsi="Palatino Linotype" w:cs="Palatino Linotype"/>
    </w:rPr>
  </w:style>
  <w:style w:type="character" w:customStyle="1" w:styleId="FontStyle72">
    <w:name w:val="Font Style72"/>
    <w:uiPriority w:val="99"/>
    <w:rsid w:val="00BD3BB9"/>
    <w:rPr>
      <w:rFonts w:ascii="Cambria" w:hAnsi="Cambria" w:cs="Cambria" w:hint="default"/>
      <w:sz w:val="16"/>
      <w:szCs w:val="16"/>
    </w:rPr>
  </w:style>
  <w:style w:type="character" w:customStyle="1" w:styleId="FontStyle73">
    <w:name w:val="Font Style73"/>
    <w:uiPriority w:val="99"/>
    <w:rsid w:val="00BD3BB9"/>
    <w:rPr>
      <w:rFonts w:ascii="Cambria" w:hAnsi="Cambria" w:cs="Cambria" w:hint="default"/>
      <w:i/>
      <w:iCs/>
      <w:sz w:val="16"/>
      <w:szCs w:val="16"/>
    </w:rPr>
  </w:style>
  <w:style w:type="character" w:customStyle="1" w:styleId="UnderlinestyleChar20">
    <w:name w:val="Underline style Char2"/>
    <w:rsid w:val="00BD3BB9"/>
    <w:rPr>
      <w:sz w:val="22"/>
      <w:szCs w:val="24"/>
      <w:u w:val="single"/>
      <w:lang w:val="en-US" w:eastAsia="en-US" w:bidi="ar-SA"/>
    </w:rPr>
  </w:style>
  <w:style w:type="character" w:customStyle="1" w:styleId="FontStyle49">
    <w:name w:val="Font Style49"/>
    <w:uiPriority w:val="99"/>
    <w:rsid w:val="00BD3BB9"/>
    <w:rPr>
      <w:rFonts w:ascii="Cambria" w:hAnsi="Cambria" w:cs="Cambria"/>
      <w:sz w:val="20"/>
      <w:szCs w:val="20"/>
    </w:rPr>
  </w:style>
  <w:style w:type="character" w:customStyle="1" w:styleId="FontStyle50">
    <w:name w:val="Font Style50"/>
    <w:uiPriority w:val="99"/>
    <w:rsid w:val="00BD3BB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D3BB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D3BB9"/>
    <w:rPr>
      <w:rFonts w:ascii="Cambria" w:eastAsia="Cambria" w:hAnsi="Cambria" w:cs="Cambria"/>
      <w:spacing w:val="-3"/>
      <w:sz w:val="22"/>
      <w:szCs w:val="20"/>
    </w:rPr>
  </w:style>
  <w:style w:type="character" w:customStyle="1" w:styleId="kn">
    <w:name w:val="kn"/>
    <w:basedOn w:val="DefaultParagraphFont"/>
    <w:rsid w:val="00BD3BB9"/>
  </w:style>
  <w:style w:type="character" w:customStyle="1" w:styleId="StyleStyleUnderlineUnderlineStyleBoldUnderlineIntenseEmphas">
    <w:name w:val="Style Style UnderlineUnderlineStyle Bold UnderlineIntense Emphas..."/>
    <w:basedOn w:val="DefaultParagraphFont"/>
    <w:rsid w:val="00BD3BB9"/>
    <w:rPr>
      <w:b/>
      <w:bCs/>
      <w:sz w:val="26"/>
      <w:u w:val="single"/>
    </w:rPr>
  </w:style>
  <w:style w:type="character" w:customStyle="1" w:styleId="articoloinside">
    <w:name w:val="articolo_inside"/>
    <w:rsid w:val="00BD3BB9"/>
  </w:style>
  <w:style w:type="paragraph" w:customStyle="1" w:styleId="pagetools">
    <w:name w:val="pagetools"/>
    <w:basedOn w:val="Normal"/>
    <w:rsid w:val="00BD3BB9"/>
    <w:pPr>
      <w:spacing w:before="100" w:beforeAutospacing="1" w:after="100" w:afterAutospacing="1"/>
    </w:pPr>
    <w:rPr>
      <w:rFonts w:ascii="Cambria" w:eastAsia="Cambria" w:hAnsi="Cambria"/>
      <w:sz w:val="24"/>
    </w:rPr>
  </w:style>
  <w:style w:type="character" w:customStyle="1" w:styleId="job">
    <w:name w:val="job"/>
    <w:basedOn w:val="DefaultParagraphFont"/>
    <w:rsid w:val="00BD3BB9"/>
  </w:style>
  <w:style w:type="character" w:customStyle="1" w:styleId="publisher">
    <w:name w:val="publisher"/>
    <w:basedOn w:val="DefaultParagraphFont"/>
    <w:rsid w:val="00BD3BB9"/>
  </w:style>
  <w:style w:type="character" w:customStyle="1" w:styleId="pubyear">
    <w:name w:val="pubyear"/>
    <w:basedOn w:val="DefaultParagraphFont"/>
    <w:rsid w:val="00BD3BB9"/>
  </w:style>
  <w:style w:type="character" w:customStyle="1" w:styleId="pubcity">
    <w:name w:val="pubcity"/>
    <w:basedOn w:val="DefaultParagraphFont"/>
    <w:rsid w:val="00BD3BB9"/>
  </w:style>
  <w:style w:type="paragraph" w:customStyle="1" w:styleId="C-Text">
    <w:name w:val="C-Text"/>
    <w:basedOn w:val="Normal"/>
    <w:rsid w:val="00BD3BB9"/>
    <w:pPr>
      <w:tabs>
        <w:tab w:val="num" w:pos="720"/>
      </w:tabs>
      <w:ind w:left="720" w:hanging="360"/>
    </w:pPr>
    <w:rPr>
      <w:rFonts w:ascii="Book Antiqua" w:hAnsi="Book Antiqua"/>
      <w:sz w:val="24"/>
    </w:rPr>
  </w:style>
  <w:style w:type="character" w:customStyle="1" w:styleId="ecdate">
    <w:name w:val="ec_date"/>
    <w:basedOn w:val="DefaultParagraphFont"/>
    <w:rsid w:val="00BD3BB9"/>
    <w:rPr>
      <w:rFonts w:ascii="Symbol" w:hAnsi="Symbol" w:hint="default"/>
      <w:sz w:val="20"/>
      <w:szCs w:val="20"/>
      <w:shd w:val="clear" w:color="auto" w:fill="FFFFFF"/>
    </w:rPr>
  </w:style>
  <w:style w:type="paragraph" w:customStyle="1" w:styleId="ecmsonormal">
    <w:name w:val="ec_msonormal"/>
    <w:basedOn w:val="Normal"/>
    <w:rsid w:val="00BD3BB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D3BB9"/>
  </w:style>
  <w:style w:type="character" w:customStyle="1" w:styleId="articleheadline">
    <w:name w:val="articleheadline"/>
    <w:basedOn w:val="DefaultParagraphFont"/>
    <w:rsid w:val="00BD3BB9"/>
  </w:style>
  <w:style w:type="paragraph" w:customStyle="1" w:styleId="u-intro">
    <w:name w:val="u-intro"/>
    <w:basedOn w:val="Normal"/>
    <w:rsid w:val="00BD3BB9"/>
    <w:pPr>
      <w:spacing w:before="100" w:beforeAutospacing="1" w:after="100" w:afterAutospacing="1"/>
    </w:pPr>
    <w:rPr>
      <w:rFonts w:ascii="Georgia" w:hAnsi="Georgia"/>
      <w:sz w:val="24"/>
    </w:rPr>
  </w:style>
  <w:style w:type="character" w:customStyle="1" w:styleId="u-byline">
    <w:name w:val="u-byline"/>
    <w:basedOn w:val="DefaultParagraphFont"/>
    <w:rsid w:val="00BD3BB9"/>
  </w:style>
  <w:style w:type="character" w:customStyle="1" w:styleId="articlebya">
    <w:name w:val="articleby_a"/>
    <w:basedOn w:val="DefaultParagraphFont"/>
    <w:rsid w:val="00BD3BB9"/>
  </w:style>
  <w:style w:type="character" w:customStyle="1" w:styleId="popupwinby">
    <w:name w:val="popupwinby"/>
    <w:basedOn w:val="DefaultParagraphFont"/>
    <w:rsid w:val="00BD3BB9"/>
  </w:style>
  <w:style w:type="character" w:customStyle="1" w:styleId="storyheader">
    <w:name w:val="storyheader"/>
    <w:basedOn w:val="DefaultParagraphFont"/>
    <w:rsid w:val="00BD3BB9"/>
  </w:style>
  <w:style w:type="character" w:customStyle="1" w:styleId="marron">
    <w:name w:val="marron"/>
    <w:basedOn w:val="DefaultParagraphFont"/>
    <w:rsid w:val="00BD3BB9"/>
  </w:style>
  <w:style w:type="paragraph" w:customStyle="1" w:styleId="StyleNormalWeb10pt">
    <w:name w:val="Style Normal (Web) + 10 pt"/>
    <w:basedOn w:val="NormalWeb"/>
    <w:next w:val="Normal"/>
    <w:rsid w:val="00BD3BB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BD3BB9"/>
    <w:rPr>
      <w:szCs w:val="24"/>
      <w:lang w:val="en-US" w:eastAsia="en-US" w:bidi="ar-SA"/>
    </w:rPr>
  </w:style>
  <w:style w:type="paragraph" w:customStyle="1" w:styleId="TagCiteShells">
    <w:name w:val="Tag/Cite/Shells"/>
    <w:basedOn w:val="Normal"/>
    <w:rsid w:val="00BD3BB9"/>
    <w:rPr>
      <w:rFonts w:ascii="Georgia" w:hAnsi="Georgia"/>
      <w:b/>
    </w:rPr>
  </w:style>
  <w:style w:type="paragraph" w:customStyle="1" w:styleId="DefinitionTerm">
    <w:name w:val="Definition Term"/>
    <w:basedOn w:val="Normal"/>
    <w:next w:val="Normal"/>
    <w:rsid w:val="00BD3BB9"/>
    <w:rPr>
      <w:rFonts w:ascii="Georgia" w:hAnsi="Georgia"/>
      <w:snapToGrid w:val="0"/>
      <w:sz w:val="24"/>
    </w:rPr>
  </w:style>
  <w:style w:type="character" w:customStyle="1" w:styleId="Style3CharChar">
    <w:name w:val="Style3 Char Char"/>
    <w:basedOn w:val="DefaultParagraphFont"/>
    <w:rsid w:val="00BD3BB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D3BB9"/>
    <w:pPr>
      <w:spacing w:after="60"/>
    </w:pPr>
    <w:rPr>
      <w:rFonts w:ascii="Georgia" w:eastAsia="Segoe UI" w:hAnsi="Georgia" w:cs="Cambria"/>
      <w:caps/>
      <w:sz w:val="20"/>
      <w:lang w:eastAsia="zh-CN"/>
    </w:rPr>
  </w:style>
  <w:style w:type="character" w:customStyle="1" w:styleId="NormalChar0">
    <w:name w:val="Normal Char"/>
    <w:basedOn w:val="DefaultParagraphFont"/>
    <w:rsid w:val="00BD3BB9"/>
    <w:rPr>
      <w:lang w:eastAsia="en-US"/>
    </w:rPr>
  </w:style>
  <w:style w:type="character" w:customStyle="1" w:styleId="BoldUnderlineChar2">
    <w:name w:val="Bold + Underline Char"/>
    <w:basedOn w:val="DefaultParagraphFont"/>
    <w:rsid w:val="00BD3BB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D3BB9"/>
  </w:style>
  <w:style w:type="character" w:customStyle="1" w:styleId="CharacterStyle7">
    <w:name w:val="Character Style 7"/>
    <w:rsid w:val="00BD3BB9"/>
    <w:rPr>
      <w:rFonts w:ascii="Trebuchet MS" w:hAnsi="Trebuchet MS" w:cs="Trebuchet MS"/>
      <w:sz w:val="20"/>
      <w:szCs w:val="20"/>
      <w:u w:val="single"/>
    </w:rPr>
  </w:style>
  <w:style w:type="character" w:customStyle="1" w:styleId="StyleStyle4Char">
    <w:name w:val="Style Style4 + Char"/>
    <w:basedOn w:val="DefaultParagraphFont"/>
    <w:rsid w:val="00BD3BB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D3BB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D3BB9"/>
    <w:rPr>
      <w:rFonts w:ascii="Symbol" w:hAnsi="Symbol"/>
      <w:sz w:val="21"/>
      <w:szCs w:val="21"/>
      <w:u w:val="thick"/>
    </w:rPr>
  </w:style>
  <w:style w:type="paragraph" w:customStyle="1" w:styleId="Cite8">
    <w:name w:val="Cite8"/>
    <w:basedOn w:val="Normal"/>
    <w:autoRedefine/>
    <w:qFormat/>
    <w:rsid w:val="00BD3BB9"/>
    <w:rPr>
      <w:rFonts w:ascii="Trebuchet MS" w:eastAsia="Verdana" w:hAnsi="Trebuchet MS" w:cs="Cambria"/>
      <w:sz w:val="16"/>
    </w:rPr>
  </w:style>
  <w:style w:type="paragraph" w:customStyle="1" w:styleId="8font">
    <w:name w:val="8font"/>
    <w:basedOn w:val="Normal"/>
    <w:next w:val="Normal"/>
    <w:autoRedefine/>
    <w:qFormat/>
    <w:rsid w:val="00BD3BB9"/>
    <w:rPr>
      <w:rFonts w:ascii="Georgia" w:eastAsia="Cambria Math" w:hAnsi="Georgia" w:cs="Cambria"/>
      <w:sz w:val="16"/>
      <w:szCs w:val="16"/>
    </w:rPr>
  </w:style>
  <w:style w:type="paragraph" w:customStyle="1" w:styleId="BoldUnderlineChar20">
    <w:name w:val="BoldUnderline Char2"/>
    <w:link w:val="BoldUnderlineChar2Char"/>
    <w:rsid w:val="00BD3BB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D3BB9"/>
    <w:rPr>
      <w:rFonts w:ascii="Times New Roman" w:eastAsia="Times New Roman" w:hAnsi="Times New Roman" w:cs="Times New Roman"/>
      <w:b/>
      <w:sz w:val="20"/>
      <w:u w:val="single"/>
    </w:rPr>
  </w:style>
  <w:style w:type="character" w:customStyle="1" w:styleId="UnderlineCharChar4">
    <w:name w:val="Underline Char Char4"/>
    <w:rsid w:val="00BD3BB9"/>
    <w:rPr>
      <w:szCs w:val="24"/>
      <w:u w:val="single"/>
      <w:lang w:val="en-US" w:eastAsia="en-US" w:bidi="ar-SA"/>
    </w:rPr>
  </w:style>
  <w:style w:type="character" w:customStyle="1" w:styleId="BoldUnderlineCharChar3">
    <w:name w:val="BoldUnderline Char Char3"/>
    <w:rsid w:val="00BD3BB9"/>
    <w:rPr>
      <w:b/>
      <w:szCs w:val="24"/>
      <w:u w:val="single"/>
      <w:lang w:val="en-US" w:eastAsia="en-US" w:bidi="ar-SA"/>
    </w:rPr>
  </w:style>
  <w:style w:type="character" w:customStyle="1" w:styleId="BoldUnderlineCharChar2">
    <w:name w:val="BoldUnderline Char Char2"/>
    <w:rsid w:val="00BD3BB9"/>
    <w:rPr>
      <w:b/>
      <w:szCs w:val="24"/>
      <w:u w:val="single"/>
      <w:lang w:val="en-US" w:eastAsia="en-US" w:bidi="ar-SA"/>
    </w:rPr>
  </w:style>
  <w:style w:type="paragraph" w:customStyle="1" w:styleId="UnderlineCard0">
    <w:name w:val="UnderlineCard"/>
    <w:basedOn w:val="Heading3"/>
    <w:link w:val="UnderlineCardChar0"/>
    <w:qFormat/>
    <w:rsid w:val="00BD3BB9"/>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BD3BB9"/>
    <w:rPr>
      <w:rFonts w:ascii="Georgia" w:eastAsia="Calibri" w:hAnsi="Georgia" w:cs="Times New Roman"/>
      <w:sz w:val="20"/>
      <w:szCs w:val="20"/>
      <w:u w:val="single"/>
      <w:lang w:val="x-none" w:eastAsia="x-none"/>
    </w:rPr>
  </w:style>
  <w:style w:type="character" w:customStyle="1" w:styleId="5Notunderlined">
    <w:name w:val="5 Not underlined"/>
    <w:rsid w:val="00BD3BB9"/>
    <w:rPr>
      <w:rFonts w:ascii="Times New Roman" w:hAnsi="Times New Roman"/>
      <w:sz w:val="16"/>
    </w:rPr>
  </w:style>
  <w:style w:type="character" w:customStyle="1" w:styleId="volume-issue">
    <w:name w:val="volume-issue"/>
    <w:rsid w:val="00BD3BB9"/>
    <w:rPr>
      <w:rFonts w:cs="Times New Roman"/>
    </w:rPr>
  </w:style>
  <w:style w:type="character" w:customStyle="1" w:styleId="storytext">
    <w:name w:val="storytext"/>
    <w:basedOn w:val="DefaultParagraphFont"/>
    <w:rsid w:val="00BD3BB9"/>
  </w:style>
  <w:style w:type="character" w:customStyle="1" w:styleId="boldness1">
    <w:name w:val="boldness1"/>
    <w:rsid w:val="00BD3BB9"/>
  </w:style>
  <w:style w:type="paragraph" w:customStyle="1" w:styleId="Cardd">
    <w:name w:val="Cardd"/>
    <w:basedOn w:val="Normal"/>
    <w:uiPriority w:val="4"/>
    <w:qFormat/>
    <w:rsid w:val="00BD3BB9"/>
    <w:pPr>
      <w:ind w:left="288" w:right="288"/>
    </w:pPr>
    <w:rPr>
      <w:rFonts w:ascii="Georgia" w:hAnsi="Georgia"/>
    </w:rPr>
  </w:style>
  <w:style w:type="paragraph" w:customStyle="1" w:styleId="document0">
    <w:name w:val="document"/>
    <w:basedOn w:val="Normal"/>
    <w:qFormat/>
    <w:rsid w:val="00BD3BB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D3BB9"/>
  </w:style>
  <w:style w:type="character" w:customStyle="1" w:styleId="aa">
    <w:name w:val="_"/>
    <w:basedOn w:val="DefaultParagraphFont"/>
    <w:rsid w:val="00BD3BB9"/>
  </w:style>
  <w:style w:type="paragraph" w:customStyle="1" w:styleId="Shrink6">
    <w:name w:val="Shrink 6"/>
    <w:basedOn w:val="Normal"/>
    <w:qFormat/>
    <w:rsid w:val="00BD3BB9"/>
    <w:rPr>
      <w:rFonts w:ascii="Georgia" w:eastAsia="Calibri" w:hAnsi="Georgia"/>
      <w:sz w:val="12"/>
    </w:rPr>
  </w:style>
  <w:style w:type="character" w:customStyle="1" w:styleId="messagecontent">
    <w:name w:val="message_content"/>
    <w:rsid w:val="00BD3BB9"/>
  </w:style>
  <w:style w:type="paragraph" w:customStyle="1" w:styleId="BriefTitleWorks">
    <w:name w:val="Brief Title Works"/>
    <w:basedOn w:val="Heading1"/>
    <w:link w:val="BriefTitleWorksChar"/>
    <w:rsid w:val="00BD3BB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D3BB9"/>
    <w:rPr>
      <w:rFonts w:ascii="Georgia" w:eastAsia="Times New Roman" w:hAnsi="Georgia" w:cs="Arial"/>
      <w:b/>
      <w:bCs/>
      <w:kern w:val="32"/>
      <w:szCs w:val="32"/>
      <w:u w:val="single"/>
    </w:rPr>
  </w:style>
  <w:style w:type="character" w:customStyle="1" w:styleId="twelptblackblack1">
    <w:name w:val="twelptblackblack1"/>
    <w:basedOn w:val="DefaultParagraphFont"/>
    <w:rsid w:val="00BD3BB9"/>
    <w:rPr>
      <w:rFonts w:ascii="Verdana" w:hAnsi="Verdana" w:hint="default"/>
      <w:color w:val="000000"/>
      <w:sz w:val="16"/>
      <w:szCs w:val="16"/>
    </w:rPr>
  </w:style>
  <w:style w:type="character" w:customStyle="1" w:styleId="Heading3CharCharCharChar1">
    <w:name w:val="Heading 3 Char Char Char Char1"/>
    <w:rsid w:val="00BD3BB9"/>
    <w:rPr>
      <w:rFonts w:cs="Arial"/>
      <w:bCs/>
      <w:szCs w:val="26"/>
      <w:u w:val="single"/>
      <w:lang w:val="en-US" w:eastAsia="en-US" w:bidi="ar-SA"/>
    </w:rPr>
  </w:style>
  <w:style w:type="paragraph" w:customStyle="1" w:styleId="conintrotext">
    <w:name w:val="conintrotext"/>
    <w:basedOn w:val="Normal"/>
    <w:uiPriority w:val="99"/>
    <w:rsid w:val="00BD3BB9"/>
    <w:pPr>
      <w:spacing w:before="100" w:beforeAutospacing="1" w:after="100" w:afterAutospacing="1"/>
    </w:pPr>
    <w:rPr>
      <w:rFonts w:ascii="Georgia" w:eastAsia="Times New Roman" w:hAnsi="Georgia"/>
      <w:sz w:val="24"/>
    </w:rPr>
  </w:style>
  <w:style w:type="character" w:customStyle="1" w:styleId="comment-body">
    <w:name w:val="comment-body"/>
    <w:rsid w:val="00BD3BB9"/>
  </w:style>
  <w:style w:type="character" w:customStyle="1" w:styleId="UnderlineCharCharChar1">
    <w:name w:val="Underline Char Char Char1"/>
    <w:rsid w:val="00BD3BB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D3BB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D3BB9"/>
    <w:rPr>
      <w:rFonts w:asciiTheme="minorHAnsi" w:eastAsia="MS Mincho" w:hAnsiTheme="minorHAnsi"/>
      <w:b/>
      <w:sz w:val="24"/>
      <w:u w:val="single"/>
    </w:rPr>
  </w:style>
  <w:style w:type="character" w:customStyle="1" w:styleId="mw-headline">
    <w:name w:val="mw-headline"/>
    <w:rsid w:val="00BD3BB9"/>
  </w:style>
  <w:style w:type="character" w:customStyle="1" w:styleId="flagicon">
    <w:name w:val="flagicon"/>
    <w:rsid w:val="00BD3BB9"/>
  </w:style>
  <w:style w:type="paragraph" w:customStyle="1" w:styleId="assert">
    <w:name w:val="assert"/>
    <w:basedOn w:val="Normal"/>
    <w:uiPriority w:val="99"/>
    <w:rsid w:val="00BD3BB9"/>
    <w:pPr>
      <w:spacing w:before="100" w:beforeAutospacing="1" w:after="100" w:afterAutospacing="1"/>
    </w:pPr>
    <w:rPr>
      <w:rFonts w:ascii="Georgia" w:eastAsia="Times New Roman" w:hAnsi="Georgia"/>
      <w:sz w:val="24"/>
    </w:rPr>
  </w:style>
  <w:style w:type="character" w:customStyle="1" w:styleId="apturelink">
    <w:name w:val="apturelink"/>
    <w:rsid w:val="00BD3BB9"/>
  </w:style>
  <w:style w:type="character" w:customStyle="1" w:styleId="apturelinkicon">
    <w:name w:val="apturelinkicon"/>
    <w:rsid w:val="00BD3BB9"/>
  </w:style>
  <w:style w:type="paragraph" w:customStyle="1" w:styleId="Default1">
    <w:name w:val="Default1"/>
    <w:basedOn w:val="Default"/>
    <w:next w:val="Default"/>
    <w:uiPriority w:val="99"/>
    <w:rsid w:val="00BD3BB9"/>
    <w:rPr>
      <w:color w:val="auto"/>
    </w:rPr>
  </w:style>
  <w:style w:type="paragraph" w:customStyle="1" w:styleId="center">
    <w:name w:val="center"/>
    <w:basedOn w:val="Normal"/>
    <w:uiPriority w:val="99"/>
    <w:rsid w:val="00BD3BB9"/>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BD3BB9"/>
    <w:rPr>
      <w:rFonts w:ascii="Calibri" w:eastAsia="Times New Roman" w:hAnsi="Calibri"/>
      <w:sz w:val="16"/>
    </w:rPr>
  </w:style>
  <w:style w:type="character" w:customStyle="1" w:styleId="UnderlineChar1Char">
    <w:name w:val="Underline Char1 Char"/>
    <w:rsid w:val="00BD3BB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D3BB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D3BB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D3BB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D3BB9"/>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D3BB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D3BB9"/>
    <w:rPr>
      <w:rFonts w:asciiTheme="minorHAnsi" w:eastAsia="MS Mincho" w:hAnsiTheme="minorHAnsi"/>
      <w:b/>
      <w:sz w:val="24"/>
      <w:u w:val="single"/>
    </w:rPr>
  </w:style>
  <w:style w:type="paragraph" w:customStyle="1" w:styleId="CardBody">
    <w:name w:val="Card Body"/>
    <w:basedOn w:val="Normal"/>
    <w:link w:val="CardBodyChar"/>
    <w:qFormat/>
    <w:rsid w:val="00BD3BB9"/>
    <w:rPr>
      <w:rFonts w:ascii="Georgia" w:eastAsia="Times New Roman" w:hAnsi="Georgia"/>
      <w:sz w:val="16"/>
    </w:rPr>
  </w:style>
  <w:style w:type="character" w:customStyle="1" w:styleId="CardBodyChar">
    <w:name w:val="Card Body Char"/>
    <w:link w:val="CardBody"/>
    <w:rsid w:val="00BD3BB9"/>
    <w:rPr>
      <w:rFonts w:ascii="Georgia" w:eastAsia="Times New Roman" w:hAnsi="Georgia"/>
      <w:sz w:val="16"/>
    </w:rPr>
  </w:style>
  <w:style w:type="character" w:customStyle="1" w:styleId="ptitleinside">
    <w:name w:val="p_title_inside"/>
    <w:rsid w:val="00BD3BB9"/>
  </w:style>
  <w:style w:type="paragraph" w:customStyle="1" w:styleId="StyleBoldandUnderlineChar11ptBorderSinglesolidline">
    <w:name w:val="Style Bold and Underline Char + 11 pt Border: : (Single solid line..."/>
    <w:link w:val="StyleBoldandUnderlineChar11ptBorderSinglesolidlineChar"/>
    <w:qFormat/>
    <w:rsid w:val="00BD3BB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D3BB9"/>
    <w:rPr>
      <w:rFonts w:eastAsia="Times New Roman"/>
      <w:b/>
      <w:bCs/>
      <w:sz w:val="22"/>
      <w:szCs w:val="20"/>
      <w:u w:val="single"/>
      <w:bdr w:val="single" w:sz="4" w:space="0" w:color="auto"/>
    </w:rPr>
  </w:style>
  <w:style w:type="paragraph" w:customStyle="1" w:styleId="Indentation">
    <w:name w:val="Indentation"/>
    <w:basedOn w:val="Normal"/>
    <w:uiPriority w:val="99"/>
    <w:rsid w:val="00BD3BB9"/>
    <w:pPr>
      <w:ind w:left="288" w:right="288"/>
    </w:pPr>
    <w:rPr>
      <w:rFonts w:ascii="Georgia" w:hAnsi="Georgia"/>
    </w:rPr>
  </w:style>
  <w:style w:type="character" w:customStyle="1" w:styleId="StyleUnderlineCharChar9ptBold">
    <w:name w:val="Style Underline Char Char + 9 pt Bold"/>
    <w:rsid w:val="00BD3BB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D3BB9"/>
    <w:rPr>
      <w:rFonts w:ascii="Georgia" w:eastAsia="Times New Roman" w:hAnsi="Georgia"/>
      <w:u w:val="single"/>
    </w:rPr>
  </w:style>
  <w:style w:type="character" w:customStyle="1" w:styleId="StyleStyle4ArialNarrow9ptChar">
    <w:name w:val="Style Style4 + Arial Narrow 9 pt Char"/>
    <w:link w:val="StyleStyle4ArialNarrow9pt"/>
    <w:rsid w:val="00BD3BB9"/>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BD3BB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D3BB9"/>
    <w:rPr>
      <w:rFonts w:ascii="Georgia" w:eastAsia="Times New Roman" w:hAnsi="Georgia"/>
      <w:b/>
      <w:bCs/>
      <w:sz w:val="22"/>
      <w:u w:val="single"/>
    </w:rPr>
  </w:style>
  <w:style w:type="character" w:customStyle="1" w:styleId="StyleBoldandUnderlineCharChar29pt">
    <w:name w:val="Style Bold and Underline Char Char2 + 9 pt"/>
    <w:rsid w:val="00BD3BB9"/>
    <w:rPr>
      <w:rFonts w:ascii="Times New Roman" w:hAnsi="Times New Roman"/>
      <w:b/>
      <w:bCs/>
      <w:noProof w:val="0"/>
      <w:sz w:val="20"/>
      <w:u w:val="single"/>
    </w:rPr>
  </w:style>
  <w:style w:type="character" w:customStyle="1" w:styleId="StyleUnderlineCharChar19pt">
    <w:name w:val="Style Underline Char Char1 + 9 pt"/>
    <w:rsid w:val="00BD3BB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D3BB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D3BB9"/>
    <w:rPr>
      <w:rFonts w:ascii="Georgia" w:eastAsia="Times New Roman" w:hAnsi="Georgia"/>
      <w:b/>
      <w:smallCaps/>
      <w:sz w:val="24"/>
      <w:szCs w:val="24"/>
      <w:u w:val="single"/>
    </w:rPr>
  </w:style>
  <w:style w:type="character" w:customStyle="1" w:styleId="CardTextCharChar">
    <w:name w:val="Card Text Char Char"/>
    <w:rsid w:val="00BD3BB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D3BB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D3BB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BD3BB9"/>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BD3BB9"/>
    <w:rPr>
      <w:rFonts w:ascii="Arial" w:eastAsia="Calibri" w:hAnsi="Arial"/>
      <w:sz w:val="22"/>
    </w:rPr>
  </w:style>
  <w:style w:type="paragraph" w:customStyle="1" w:styleId="Third">
    <w:name w:val="Third"/>
    <w:basedOn w:val="Normal"/>
    <w:link w:val="ThirdChar"/>
    <w:rsid w:val="00BD3BB9"/>
    <w:rPr>
      <w:rFonts w:ascii="Georgia" w:eastAsia="Times New Roman" w:hAnsi="Georgia"/>
      <w:b/>
      <w:u w:val="single"/>
      <w:lang w:val="x-none" w:eastAsia="x-none"/>
    </w:rPr>
  </w:style>
  <w:style w:type="character" w:customStyle="1" w:styleId="ThirdChar">
    <w:name w:val="Third Char"/>
    <w:link w:val="Third"/>
    <w:rsid w:val="00BD3BB9"/>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BD3BB9"/>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D3BB9"/>
  </w:style>
  <w:style w:type="paragraph" w:customStyle="1" w:styleId="DebateUnderlineBoldChar">
    <w:name w:val="Debate Underline Bold Char"/>
    <w:basedOn w:val="Normal"/>
    <w:link w:val="DebateUnderlineBoldCharChar"/>
    <w:rsid w:val="00BD3BB9"/>
    <w:pPr>
      <w:jc w:val="both"/>
    </w:pPr>
    <w:rPr>
      <w:rFonts w:ascii="Georgia" w:eastAsia="Times New Roman" w:hAnsi="Georgia"/>
      <w:b/>
      <w:u w:val="thick"/>
    </w:rPr>
  </w:style>
  <w:style w:type="character" w:customStyle="1" w:styleId="DebateUnderlineBoldCharChar">
    <w:name w:val="Debate Underline Bold Char Char"/>
    <w:link w:val="DebateUnderlineBoldChar"/>
    <w:rsid w:val="00BD3BB9"/>
    <w:rPr>
      <w:rFonts w:ascii="Georgia" w:eastAsia="Times New Roman" w:hAnsi="Georgia"/>
      <w:b/>
      <w:sz w:val="22"/>
      <w:u w:val="thick"/>
    </w:rPr>
  </w:style>
  <w:style w:type="character" w:customStyle="1" w:styleId="bloctitlesChar">
    <w:name w:val="bloc titles Char"/>
    <w:link w:val="bloctitles"/>
    <w:rsid w:val="00BD3BB9"/>
    <w:rPr>
      <w:rFonts w:ascii="Calibri" w:eastAsia="Malgun Gothic" w:hAnsi="Calibri" w:cs="Arial"/>
      <w:b/>
      <w:kern w:val="32"/>
      <w:sz w:val="32"/>
      <w:szCs w:val="32"/>
      <w:u w:val="single"/>
    </w:rPr>
  </w:style>
  <w:style w:type="paragraph" w:customStyle="1" w:styleId="CiteSmallText">
    <w:name w:val="Cite Small Text"/>
    <w:basedOn w:val="Normal"/>
    <w:uiPriority w:val="99"/>
    <w:rsid w:val="00BD3BB9"/>
    <w:pPr>
      <w:widowControl w:val="0"/>
      <w:spacing w:after="200"/>
    </w:pPr>
    <w:rPr>
      <w:rFonts w:ascii="Helvetica Neue" w:hAnsi="Helvetica Neue"/>
      <w:b/>
      <w:sz w:val="18"/>
    </w:rPr>
  </w:style>
  <w:style w:type="character" w:customStyle="1" w:styleId="3TagCite">
    <w:name w:val="3 Tag/Cite"/>
    <w:rsid w:val="00BD3BB9"/>
    <w:rPr>
      <w:rFonts w:ascii="Times New Roman" w:hAnsi="Times New Roman"/>
      <w:b/>
    </w:rPr>
  </w:style>
  <w:style w:type="character" w:customStyle="1" w:styleId="4Qualifications">
    <w:name w:val="4 Qualifications"/>
    <w:rsid w:val="00BD3BB9"/>
    <w:rPr>
      <w:rFonts w:ascii="Times New Roman" w:hAnsi="Times New Roman"/>
      <w:sz w:val="19"/>
    </w:rPr>
  </w:style>
  <w:style w:type="character" w:customStyle="1" w:styleId="6Underlined">
    <w:name w:val="6 Underlined"/>
    <w:rsid w:val="00BD3BB9"/>
    <w:rPr>
      <w:rFonts w:ascii="Times New Roman" w:hAnsi="Times New Roman"/>
      <w:b/>
      <w:sz w:val="21"/>
      <w:u w:val="single"/>
    </w:rPr>
  </w:style>
  <w:style w:type="paragraph" w:customStyle="1" w:styleId="Cards1CharChar">
    <w:name w:val="Cards1 Char Char"/>
    <w:basedOn w:val="Normal"/>
    <w:link w:val="Cards1CharCharChar"/>
    <w:rsid w:val="00BD3BB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D3BB9"/>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BD3BB9"/>
    <w:rPr>
      <w:rFonts w:asciiTheme="minorHAnsi" w:hAnsiTheme="minorHAnsi"/>
      <w:sz w:val="24"/>
      <w:u w:val="single"/>
    </w:rPr>
  </w:style>
  <w:style w:type="character" w:customStyle="1" w:styleId="CitesCharCharChar">
    <w:name w:val="Cites Char Char Char"/>
    <w:rsid w:val="00BD3BB9"/>
    <w:rPr>
      <w:rFonts w:ascii="Times New Roman" w:eastAsia="Times New Roman" w:hAnsi="Times New Roman" w:cs="Times New Roman"/>
      <w:sz w:val="20"/>
      <w:szCs w:val="24"/>
    </w:rPr>
  </w:style>
  <w:style w:type="character" w:customStyle="1" w:styleId="nohighlighting">
    <w:name w:val="no highlighting"/>
    <w:rsid w:val="00BD3BB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D3BB9"/>
    <w:rPr>
      <w:rFonts w:ascii="Cambria" w:hAnsi="Cambria" w:hint="default"/>
      <w:sz w:val="21"/>
      <w:u w:val="single"/>
    </w:rPr>
  </w:style>
  <w:style w:type="paragraph" w:customStyle="1" w:styleId="Swag">
    <w:name w:val="Swag"/>
    <w:basedOn w:val="Normal"/>
    <w:link w:val="SwagChar"/>
    <w:qFormat/>
    <w:rsid w:val="00BD3BB9"/>
    <w:rPr>
      <w:rFonts w:ascii="Georgia" w:hAnsi="Georgia"/>
      <w:color w:val="0000FF"/>
      <w:sz w:val="12"/>
      <w:u w:val="single"/>
    </w:rPr>
  </w:style>
  <w:style w:type="character" w:customStyle="1" w:styleId="SwagChar">
    <w:name w:val="Swag Char"/>
    <w:link w:val="Swag"/>
    <w:rsid w:val="00BD3BB9"/>
    <w:rPr>
      <w:rFonts w:ascii="Georgia" w:hAnsi="Georgia"/>
      <w:color w:val="0000FF"/>
      <w:sz w:val="12"/>
      <w:u w:val="single"/>
    </w:rPr>
  </w:style>
  <w:style w:type="paragraph" w:customStyle="1" w:styleId="StyleUnderlineTimesNewRoman1">
    <w:name w:val="Style Underline + Times New Roman1"/>
    <w:link w:val="StyleUnderlineTimesNewRoman1Char"/>
    <w:rsid w:val="00BD3BB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D3BB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D3BB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D3BB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BD3BB9"/>
    <w:rPr>
      <w:rFonts w:eastAsia="MS Mincho"/>
    </w:rPr>
  </w:style>
  <w:style w:type="character" w:customStyle="1" w:styleId="StyleStyleCardTextLeft-075Right0Char">
    <w:name w:val="Style Style Card Text + Left:  -0.75&quot; + Right:  0&quot; Char"/>
    <w:link w:val="StyleStyleCardTextLeft-075Right0"/>
    <w:rsid w:val="00BD3BB9"/>
    <w:rPr>
      <w:rFonts w:ascii="Calibri" w:eastAsia="MS Mincho" w:hAnsi="Calibri"/>
      <w:sz w:val="22"/>
    </w:rPr>
  </w:style>
  <w:style w:type="character" w:customStyle="1" w:styleId="CharChar61">
    <w:name w:val="Char Char61"/>
    <w:rsid w:val="00BD3BB9"/>
    <w:rPr>
      <w:rFonts w:cs="Arial"/>
      <w:bCs/>
      <w:sz w:val="16"/>
      <w:szCs w:val="26"/>
      <w:lang w:val="en-US" w:eastAsia="en-US" w:bidi="ar-SA"/>
    </w:rPr>
  </w:style>
  <w:style w:type="character" w:customStyle="1" w:styleId="ListBulletChar">
    <w:name w:val="List Bullet Char"/>
    <w:link w:val="ListBullet"/>
    <w:uiPriority w:val="99"/>
    <w:rsid w:val="00BD3BB9"/>
    <w:rPr>
      <w:rFonts w:ascii="Calibri" w:eastAsia="Calibri" w:hAnsi="Calibri"/>
      <w:sz w:val="22"/>
    </w:rPr>
  </w:style>
  <w:style w:type="paragraph" w:customStyle="1" w:styleId="subhead10">
    <w:name w:val="subhead1"/>
    <w:basedOn w:val="Normal"/>
    <w:uiPriority w:val="99"/>
    <w:rsid w:val="00BD3BB9"/>
    <w:pPr>
      <w:spacing w:before="100" w:beforeAutospacing="1" w:after="100" w:afterAutospacing="1"/>
    </w:pPr>
    <w:rPr>
      <w:rFonts w:ascii="Georgia" w:eastAsia="Times New Roman" w:hAnsi="Georgia"/>
      <w:sz w:val="24"/>
    </w:rPr>
  </w:style>
  <w:style w:type="character" w:customStyle="1" w:styleId="styledate0">
    <w:name w:val="styledate"/>
    <w:rsid w:val="00BD3BB9"/>
  </w:style>
  <w:style w:type="character" w:customStyle="1" w:styleId="BoldandUnderlineChar1">
    <w:name w:val="Bold and Underline Char1"/>
    <w:rsid w:val="00BD3BB9"/>
    <w:rPr>
      <w:b/>
      <w:szCs w:val="24"/>
      <w:u w:val="single"/>
      <w:lang w:val="en-US" w:eastAsia="en-US" w:bidi="ar-SA"/>
    </w:rPr>
  </w:style>
  <w:style w:type="character" w:customStyle="1" w:styleId="BoldandUnderlineChar1Char2">
    <w:name w:val="Bold and Underline Char1 Char2"/>
    <w:rsid w:val="00BD3BB9"/>
    <w:rPr>
      <w:b/>
      <w:szCs w:val="24"/>
      <w:u w:val="single"/>
      <w:lang w:val="en-US" w:eastAsia="en-US" w:bidi="ar-SA"/>
    </w:rPr>
  </w:style>
  <w:style w:type="character" w:customStyle="1" w:styleId="BoldandUnderlineCharChar1">
    <w:name w:val="Bold and Underline Char Char1"/>
    <w:rsid w:val="00BD3BB9"/>
    <w:rPr>
      <w:b/>
      <w:szCs w:val="24"/>
      <w:u w:val="single"/>
      <w:lang w:val="en-US" w:eastAsia="en-US" w:bidi="ar-SA"/>
    </w:rPr>
  </w:style>
  <w:style w:type="character" w:customStyle="1" w:styleId="BoldandUnderlineChar6">
    <w:name w:val="Bold and Underline Char6"/>
    <w:rsid w:val="00BD3BB9"/>
    <w:rPr>
      <w:b/>
      <w:szCs w:val="24"/>
      <w:u w:val="single"/>
      <w:lang w:val="en-US" w:eastAsia="en-US" w:bidi="ar-SA"/>
    </w:rPr>
  </w:style>
  <w:style w:type="paragraph" w:customStyle="1" w:styleId="abstract">
    <w:name w:val="abstract"/>
    <w:basedOn w:val="Normal"/>
    <w:uiPriority w:val="99"/>
    <w:rsid w:val="00BD3BB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BD3BB9"/>
    <w:rPr>
      <w:rFonts w:ascii="Georgia" w:eastAsia="Times New Roman" w:hAnsi="Georgia"/>
      <w:b/>
      <w:bCs/>
      <w:u w:val="single"/>
    </w:rPr>
  </w:style>
  <w:style w:type="character" w:customStyle="1" w:styleId="StyleUnderlineChar11ptBold2Char">
    <w:name w:val="Style Underline Char + 11 pt Bold2 Char"/>
    <w:link w:val="StyleUnderlineChar11ptBold2"/>
    <w:rsid w:val="00BD3BB9"/>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BD3BB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D3BB9"/>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D3BB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D3BB9"/>
    <w:rPr>
      <w:rFonts w:ascii="Georgia" w:eastAsia="Times New Roman" w:hAnsi="Georgia"/>
      <w:sz w:val="22"/>
      <w:u w:val="single"/>
    </w:rPr>
  </w:style>
  <w:style w:type="character" w:customStyle="1" w:styleId="style13">
    <w:name w:val="style1"/>
    <w:rsid w:val="00BD3BB9"/>
  </w:style>
  <w:style w:type="character" w:customStyle="1" w:styleId="pmtermsel">
    <w:name w:val="pmtermsel"/>
    <w:rsid w:val="00BD3BB9"/>
  </w:style>
  <w:style w:type="character" w:customStyle="1" w:styleId="showipapr">
    <w:name w:val="show_ipapr"/>
    <w:rsid w:val="00BD3BB9"/>
  </w:style>
  <w:style w:type="character" w:customStyle="1" w:styleId="dnindex">
    <w:name w:val="dnindex"/>
    <w:rsid w:val="00BD3BB9"/>
  </w:style>
  <w:style w:type="character" w:customStyle="1" w:styleId="23">
    <w:name w:val="23"/>
    <w:rsid w:val="00BD3BB9"/>
    <w:rPr>
      <w:rFonts w:ascii="Times New Roman" w:hAnsi="Times New Roman" w:cs="Arial"/>
      <w:bCs/>
      <w:sz w:val="20"/>
      <w:u w:val="single"/>
      <w:lang w:val="en-US" w:eastAsia="en-US" w:bidi="ar-SA"/>
    </w:rPr>
  </w:style>
  <w:style w:type="character" w:customStyle="1" w:styleId="33">
    <w:name w:val="33"/>
    <w:rsid w:val="00BD3BB9"/>
    <w:rPr>
      <w:rFonts w:ascii="Times New Roman" w:hAnsi="Times New Roman" w:cs="Arial"/>
      <w:b/>
      <w:bCs/>
      <w:sz w:val="20"/>
      <w:u w:val="single"/>
      <w:lang w:val="en-US" w:eastAsia="en-US" w:bidi="ar-SA"/>
    </w:rPr>
  </w:style>
  <w:style w:type="character" w:customStyle="1" w:styleId="55">
    <w:name w:val="55"/>
    <w:rsid w:val="00BD3BB9"/>
    <w:rPr>
      <w:rFonts w:cs="Arial"/>
      <w:bCs/>
      <w:sz w:val="20"/>
      <w:u w:val="single"/>
      <w:lang w:val="en-US" w:eastAsia="en-US" w:bidi="ar-SA"/>
    </w:rPr>
  </w:style>
  <w:style w:type="character" w:customStyle="1" w:styleId="authoraffil">
    <w:name w:val="authoraffil"/>
    <w:rsid w:val="00BD3BB9"/>
  </w:style>
  <w:style w:type="character" w:customStyle="1" w:styleId="CharChar8">
    <w:name w:val="Char Char8"/>
    <w:rsid w:val="00BD3BB9"/>
    <w:rPr>
      <w:rFonts w:ascii="Georgia" w:eastAsia="Times New Roman" w:hAnsi="Georgia"/>
      <w:b/>
      <w:bCs/>
      <w:sz w:val="30"/>
      <w:szCs w:val="28"/>
      <w:u w:val="single"/>
    </w:rPr>
  </w:style>
  <w:style w:type="character" w:customStyle="1" w:styleId="FontStyle13">
    <w:name w:val="Font Style13"/>
    <w:uiPriority w:val="99"/>
    <w:rsid w:val="00BD3BB9"/>
    <w:rPr>
      <w:rFonts w:ascii="Constantia" w:hAnsi="Constantia" w:cs="Constantia"/>
      <w:sz w:val="18"/>
      <w:szCs w:val="18"/>
    </w:rPr>
  </w:style>
  <w:style w:type="character" w:customStyle="1" w:styleId="TagsCharCharCharChar">
    <w:name w:val="Tags Char Char Char Char"/>
    <w:rsid w:val="00BD3BB9"/>
    <w:rPr>
      <w:rFonts w:ascii="Times New Roman" w:eastAsia="Times New Roman" w:hAnsi="Times New Roman" w:cs="Times New Roman"/>
      <w:b/>
      <w:sz w:val="24"/>
      <w:szCs w:val="24"/>
    </w:rPr>
  </w:style>
  <w:style w:type="character" w:customStyle="1" w:styleId="Citation1Char">
    <w:name w:val="Citation1 Char"/>
    <w:link w:val="Citation10"/>
    <w:locked/>
    <w:rsid w:val="00BD3BB9"/>
    <w:rPr>
      <w:rFonts w:ascii="Georgia" w:hAnsi="Georgia"/>
      <w:b/>
      <w:u w:val="single"/>
    </w:rPr>
  </w:style>
  <w:style w:type="paragraph" w:customStyle="1" w:styleId="Citation10">
    <w:name w:val="Citation1"/>
    <w:basedOn w:val="Normal"/>
    <w:link w:val="Citation1Char"/>
    <w:qFormat/>
    <w:rsid w:val="00BD3BB9"/>
    <w:rPr>
      <w:rFonts w:ascii="Georgia" w:hAnsi="Georgia"/>
      <w:b/>
      <w:sz w:val="24"/>
      <w:u w:val="single"/>
    </w:rPr>
  </w:style>
  <w:style w:type="character" w:customStyle="1" w:styleId="TaglineChar">
    <w:name w:val="Tagline Char"/>
    <w:link w:val="Tagline2"/>
    <w:locked/>
    <w:rsid w:val="00BD3BB9"/>
    <w:rPr>
      <w:rFonts w:ascii="Georgia" w:hAnsi="Georgia"/>
      <w:b/>
    </w:rPr>
  </w:style>
  <w:style w:type="paragraph" w:customStyle="1" w:styleId="Tagline2">
    <w:name w:val="Tagline"/>
    <w:basedOn w:val="Normal"/>
    <w:link w:val="TaglineChar"/>
    <w:qFormat/>
    <w:rsid w:val="00BD3BB9"/>
    <w:rPr>
      <w:rFonts w:ascii="Georgia" w:hAnsi="Georgia"/>
      <w:b/>
      <w:sz w:val="24"/>
    </w:rPr>
  </w:style>
  <w:style w:type="paragraph" w:customStyle="1" w:styleId="StyleLeft021">
    <w:name w:val="Style Left:  0.2&quot;1"/>
    <w:basedOn w:val="Normal"/>
    <w:uiPriority w:val="99"/>
    <w:rsid w:val="00BD3BB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D3BB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D3BB9"/>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D3BB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D3BB9"/>
    <w:rPr>
      <w:rFonts w:ascii="Georgia" w:eastAsia="Times New Roman" w:hAnsi="Georgia"/>
      <w:sz w:val="22"/>
      <w:u w:val="single"/>
      <w:bdr w:val="single" w:sz="4" w:space="0" w:color="auto"/>
    </w:rPr>
  </w:style>
  <w:style w:type="character" w:customStyle="1" w:styleId="boldcitationChar">
    <w:name w:val="bold citation Char"/>
    <w:rsid w:val="00BD3BB9"/>
    <w:rPr>
      <w:rFonts w:ascii="Arial" w:hAnsi="Arial"/>
      <w:b/>
      <w:sz w:val="28"/>
      <w:szCs w:val="24"/>
      <w:u w:val="thick"/>
      <w:lang w:val="en-US" w:eastAsia="en-US" w:bidi="ar-SA"/>
    </w:rPr>
  </w:style>
  <w:style w:type="paragraph" w:customStyle="1" w:styleId="BlockTitle20">
    <w:name w:val="Block Title #2"/>
    <w:basedOn w:val="Normal"/>
    <w:uiPriority w:val="99"/>
    <w:rsid w:val="00BD3BB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D3BB9"/>
    <w:rPr>
      <w:rFonts w:ascii="Georgia" w:hAnsi="Georgia"/>
      <w:b/>
    </w:rPr>
  </w:style>
  <w:style w:type="character" w:customStyle="1" w:styleId="BoldunderlineChar3">
    <w:name w:val="Bold/underline Char"/>
    <w:rsid w:val="00BD3BB9"/>
    <w:rPr>
      <w:rFonts w:eastAsia="SimSun"/>
      <w:b/>
      <w:noProof w:val="0"/>
      <w:sz w:val="24"/>
      <w:szCs w:val="24"/>
      <w:u w:val="single"/>
      <w:lang w:val="en-US" w:eastAsia="zh-CN" w:bidi="ar-SA"/>
    </w:rPr>
  </w:style>
  <w:style w:type="character" w:customStyle="1" w:styleId="underlinetextchar0">
    <w:name w:val="underlinetextchar"/>
    <w:rsid w:val="00BD3BB9"/>
  </w:style>
  <w:style w:type="character" w:customStyle="1" w:styleId="boldciteChar1">
    <w:name w:val="bold cite Char1"/>
    <w:rsid w:val="00BD3BB9"/>
    <w:rPr>
      <w:b/>
      <w:sz w:val="28"/>
      <w:u w:val="thick" w:color="000000"/>
    </w:rPr>
  </w:style>
  <w:style w:type="character" w:customStyle="1" w:styleId="tagCharCharChar1">
    <w:name w:val="tag Char Char Char1"/>
    <w:rsid w:val="00BD3BB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D3BB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D3BB9"/>
    <w:rPr>
      <w:rFonts w:ascii="Times New Roman" w:hAnsi="Times New Roman" w:cs="Times New Roman"/>
      <w:sz w:val="18"/>
      <w:szCs w:val="18"/>
    </w:rPr>
  </w:style>
  <w:style w:type="character" w:customStyle="1" w:styleId="bylines">
    <w:name w:val="bylines"/>
    <w:basedOn w:val="DefaultParagraphFont"/>
    <w:rsid w:val="00BD3BB9"/>
  </w:style>
  <w:style w:type="character" w:customStyle="1" w:styleId="StyleStyleBoldUnderlineUnderlineIntenseEmphasis1apple-style-2">
    <w:name w:val="Style Style Bold UnderlineUnderlineIntense Emphasis1apple-style-...2"/>
    <w:basedOn w:val="DefaultParagraphFont"/>
    <w:rsid w:val="00BD3BB9"/>
    <w:rPr>
      <w:b w:val="0"/>
      <w:bCs/>
      <w:sz w:val="22"/>
      <w:u w:val="single"/>
    </w:rPr>
  </w:style>
  <w:style w:type="character" w:customStyle="1" w:styleId="FontStyle57">
    <w:name w:val="Font Style57"/>
    <w:rsid w:val="00BD3BB9"/>
    <w:rPr>
      <w:rFonts w:ascii="Georgia" w:hAnsi="Georgia" w:cs="Georgia"/>
      <w:b/>
      <w:bCs/>
      <w:sz w:val="14"/>
      <w:szCs w:val="14"/>
    </w:rPr>
  </w:style>
  <w:style w:type="character" w:customStyle="1" w:styleId="FontStyle89">
    <w:name w:val="Font Style89"/>
    <w:rsid w:val="00BD3BB9"/>
    <w:rPr>
      <w:rFonts w:ascii="Times New Roman" w:hAnsi="Times New Roman" w:cs="Times New Roman"/>
      <w:b/>
      <w:bCs/>
      <w:smallCaps/>
      <w:spacing w:val="40"/>
      <w:sz w:val="16"/>
      <w:szCs w:val="16"/>
    </w:rPr>
  </w:style>
  <w:style w:type="character" w:customStyle="1" w:styleId="style3Char0">
    <w:name w:val="style 3 Char"/>
    <w:rsid w:val="00BD3BB9"/>
    <w:rPr>
      <w:sz w:val="18"/>
      <w:szCs w:val="24"/>
      <w:lang w:val="en-US" w:eastAsia="en-US" w:bidi="ar-SA"/>
    </w:rPr>
  </w:style>
  <w:style w:type="paragraph" w:customStyle="1" w:styleId="003Cite">
    <w:name w:val="003Cite"/>
    <w:basedOn w:val="Normal"/>
    <w:qFormat/>
    <w:rsid w:val="00BD3BB9"/>
    <w:rPr>
      <w:rFonts w:eastAsia="Calibri"/>
      <w:sz w:val="16"/>
      <w:szCs w:val="16"/>
    </w:rPr>
  </w:style>
  <w:style w:type="paragraph" w:customStyle="1" w:styleId="NormalBold">
    <w:name w:val="Normal + Bold"/>
    <w:aliases w:val="Double Underline"/>
    <w:basedOn w:val="Normal"/>
    <w:link w:val="NormalBoldChar"/>
    <w:rsid w:val="00BD3BB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D3BB9"/>
    <w:rPr>
      <w:rFonts w:ascii="Georgia" w:hAnsi="Georgia"/>
      <w:b/>
      <w:color w:val="000000"/>
      <w:sz w:val="22"/>
      <w:u w:val="single"/>
    </w:rPr>
  </w:style>
  <w:style w:type="character" w:customStyle="1" w:styleId="BlockHeadingsChar1">
    <w:name w:val="Block Headings Char1"/>
    <w:rsid w:val="00BD3BB9"/>
    <w:rPr>
      <w:b/>
      <w:caps/>
    </w:rPr>
  </w:style>
  <w:style w:type="character" w:customStyle="1" w:styleId="FontStyle170">
    <w:name w:val="Font Style170"/>
    <w:uiPriority w:val="99"/>
    <w:rsid w:val="00BD3BB9"/>
    <w:rPr>
      <w:rFonts w:ascii="Bookman Old Style" w:hAnsi="Bookman Old Style" w:cs="Bookman Old Style"/>
      <w:sz w:val="16"/>
      <w:szCs w:val="16"/>
    </w:rPr>
  </w:style>
  <w:style w:type="character" w:customStyle="1" w:styleId="FontStyle17">
    <w:name w:val="Font Style17"/>
    <w:uiPriority w:val="99"/>
    <w:rsid w:val="00BD3BB9"/>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BD3BB9"/>
    <w:rPr>
      <w:u w:val="single"/>
    </w:rPr>
  </w:style>
  <w:style w:type="character" w:customStyle="1" w:styleId="SmallChar0">
    <w:name w:val="Small Char"/>
    <w:aliases w:val="Debate Text Char1,No Spacing2 Char1,No Spacing11 Char1,Read stuff Char,Very Small Text Char,Dont use Char"/>
    <w:qFormat/>
    <w:rsid w:val="00BD3BB9"/>
    <w:rPr>
      <w:rFonts w:ascii="Arial Narrow" w:hAnsi="Arial Narrow" w:cs="Times New Roman"/>
      <w:color w:val="000000"/>
      <w:sz w:val="16"/>
    </w:rPr>
  </w:style>
  <w:style w:type="paragraph" w:customStyle="1" w:styleId="CitationCharChar">
    <w:name w:val="Citation Char Char"/>
    <w:basedOn w:val="Normal"/>
    <w:uiPriority w:val="6"/>
    <w:qFormat/>
    <w:rsid w:val="00BD3BB9"/>
    <w:pPr>
      <w:ind w:left="1440" w:right="1440"/>
    </w:pPr>
    <w:rPr>
      <w:rFonts w:ascii="Cambria" w:eastAsia="Verdana" w:hAnsi="Cambria" w:cs="Cambria"/>
      <w:szCs w:val="20"/>
      <w:u w:val="single"/>
    </w:rPr>
  </w:style>
  <w:style w:type="character" w:customStyle="1" w:styleId="tChar">
    <w:name w:val="t Char"/>
    <w:rsid w:val="00BD3BB9"/>
    <w:rPr>
      <w:rFonts w:ascii="Georgia" w:eastAsia="Times New Roman" w:hAnsi="Georgia" w:cs="Calibri"/>
      <w:b/>
      <w:lang w:val="x-none" w:eastAsia="x-none"/>
    </w:rPr>
  </w:style>
  <w:style w:type="character" w:customStyle="1" w:styleId="Heading3CharCharCharChar">
    <w:name w:val="Heading 3 Char Char Char Char"/>
    <w:basedOn w:val="DefaultParagraphFont"/>
    <w:rsid w:val="00BD3BB9"/>
    <w:rPr>
      <w:rFonts w:cs="Arial"/>
      <w:bCs/>
      <w:szCs w:val="26"/>
      <w:u w:val="single"/>
      <w:lang w:val="en-US" w:eastAsia="en-US" w:bidi="ar-SA"/>
    </w:rPr>
  </w:style>
  <w:style w:type="character" w:customStyle="1" w:styleId="Mention4">
    <w:name w:val="Mention4"/>
    <w:basedOn w:val="DefaultParagraphFont"/>
    <w:uiPriority w:val="99"/>
    <w:semiHidden/>
    <w:unhideWhenUsed/>
    <w:rsid w:val="00BD3BB9"/>
    <w:rPr>
      <w:color w:val="2B579A"/>
      <w:shd w:val="clear" w:color="auto" w:fill="E6E6E6"/>
    </w:rPr>
  </w:style>
  <w:style w:type="character" w:customStyle="1" w:styleId="m-895152127622952443gmail-style13ptbold">
    <w:name w:val="m_-895152127622952443gmail-style13ptbold"/>
    <w:basedOn w:val="DefaultParagraphFont"/>
    <w:rsid w:val="00BD3BB9"/>
  </w:style>
  <w:style w:type="character" w:customStyle="1" w:styleId="m4133802843404377303gmail-style13ptbold">
    <w:name w:val="m_4133802843404377303gmail-style13ptbold"/>
    <w:basedOn w:val="DefaultParagraphFont"/>
    <w:rsid w:val="00BD3BB9"/>
  </w:style>
  <w:style w:type="character" w:customStyle="1" w:styleId="m4133802843404377303gmail-styleunderline">
    <w:name w:val="m_4133802843404377303gmail-styleunderline"/>
    <w:basedOn w:val="DefaultParagraphFont"/>
    <w:rsid w:val="00BD3BB9"/>
  </w:style>
  <w:style w:type="character" w:customStyle="1" w:styleId="m1864609289044096952gmail-style13ptbold">
    <w:name w:val="m_1864609289044096952gmail-style13ptbold"/>
    <w:basedOn w:val="DefaultParagraphFont"/>
    <w:rsid w:val="00BD3BB9"/>
  </w:style>
  <w:style w:type="character" w:customStyle="1" w:styleId="m-2434640214339110092gmail-style13ptbold">
    <w:name w:val="m_-2434640214339110092gmail-style13ptbold"/>
    <w:basedOn w:val="DefaultParagraphFont"/>
    <w:rsid w:val="00BD3BB9"/>
  </w:style>
  <w:style w:type="character" w:customStyle="1" w:styleId="m-2434640214339110092gmail-styleunderline">
    <w:name w:val="m_-2434640214339110092gmail-styleunderline"/>
    <w:basedOn w:val="DefaultParagraphFont"/>
    <w:rsid w:val="00BD3BB9"/>
  </w:style>
  <w:style w:type="character" w:customStyle="1" w:styleId="articlepage-articlebody-firstletter">
    <w:name w:val="articlepage-articlebody-firstletter"/>
    <w:basedOn w:val="DefaultParagraphFont"/>
    <w:rsid w:val="00BD3BB9"/>
  </w:style>
  <w:style w:type="character" w:customStyle="1" w:styleId="UnresolvedMention32">
    <w:name w:val="Unresolved Mention32"/>
    <w:basedOn w:val="DefaultParagraphFont"/>
    <w:uiPriority w:val="99"/>
    <w:semiHidden/>
    <w:unhideWhenUsed/>
    <w:rsid w:val="00BD3BB9"/>
    <w:rPr>
      <w:color w:val="605E5C"/>
      <w:shd w:val="clear" w:color="auto" w:fill="E1DFDD"/>
    </w:rPr>
  </w:style>
  <w:style w:type="character" w:customStyle="1" w:styleId="m-2745674872889869693gmail-style13ptbold">
    <w:name w:val="m_-2745674872889869693gmail-style13ptbold"/>
    <w:basedOn w:val="DefaultParagraphFont"/>
    <w:rsid w:val="00BD3BB9"/>
  </w:style>
  <w:style w:type="character" w:customStyle="1" w:styleId="m-2745674872889869693gmail-styleunderline">
    <w:name w:val="m_-2745674872889869693gmail-styleunderline"/>
    <w:basedOn w:val="DefaultParagraphFont"/>
    <w:rsid w:val="00BD3BB9"/>
  </w:style>
  <w:style w:type="character" w:customStyle="1" w:styleId="UnresolvedMention31">
    <w:name w:val="Unresolved Mention31"/>
    <w:basedOn w:val="DefaultParagraphFont"/>
    <w:uiPriority w:val="99"/>
    <w:semiHidden/>
    <w:unhideWhenUsed/>
    <w:rsid w:val="00BD3BB9"/>
    <w:rPr>
      <w:color w:val="808080"/>
      <w:shd w:val="clear" w:color="auto" w:fill="E6E6E6"/>
    </w:rPr>
  </w:style>
  <w:style w:type="character" w:customStyle="1" w:styleId="UnresolvedMention4">
    <w:name w:val="Unresolved Mention4"/>
    <w:basedOn w:val="DefaultParagraphFont"/>
    <w:uiPriority w:val="99"/>
    <w:semiHidden/>
    <w:unhideWhenUsed/>
    <w:rsid w:val="00BD3BB9"/>
    <w:rPr>
      <w:color w:val="808080"/>
      <w:shd w:val="clear" w:color="auto" w:fill="E6E6E6"/>
    </w:rPr>
  </w:style>
  <w:style w:type="character" w:customStyle="1" w:styleId="m-8082899869479211226gmail-styleunderline">
    <w:name w:val="m_-8082899869479211226gmail-styleunderline"/>
    <w:basedOn w:val="DefaultParagraphFont"/>
    <w:rsid w:val="00BD3BB9"/>
  </w:style>
  <w:style w:type="paragraph" w:customStyle="1" w:styleId="NoteLevel23">
    <w:name w:val="Note Level 23"/>
    <w:basedOn w:val="Normal"/>
    <w:next w:val="Normal"/>
    <w:uiPriority w:val="99"/>
    <w:qFormat/>
    <w:rsid w:val="00BD3BB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BD3BB9"/>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BD3BB9"/>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BD3BB9"/>
    <w:rPr>
      <w:color w:val="605E5C"/>
      <w:shd w:val="clear" w:color="auto" w:fill="E1DFDD"/>
    </w:rPr>
  </w:style>
  <w:style w:type="character" w:customStyle="1" w:styleId="UnresolvedMention6">
    <w:name w:val="Unresolved Mention6"/>
    <w:basedOn w:val="DefaultParagraphFont"/>
    <w:uiPriority w:val="99"/>
    <w:semiHidden/>
    <w:unhideWhenUsed/>
    <w:rsid w:val="00BD3BB9"/>
    <w:rPr>
      <w:color w:val="605E5C"/>
      <w:shd w:val="clear" w:color="auto" w:fill="E1DFDD"/>
    </w:rPr>
  </w:style>
  <w:style w:type="character" w:customStyle="1" w:styleId="hubidentifier">
    <w:name w:val="hub_identifier"/>
    <w:basedOn w:val="DefaultParagraphFont"/>
    <w:rsid w:val="00BD3BB9"/>
  </w:style>
  <w:style w:type="paragraph" w:customStyle="1" w:styleId="standardeinzug">
    <w:name w:val="standardeinzug"/>
    <w:basedOn w:val="Normal"/>
    <w:rsid w:val="00BD3BB9"/>
    <w:pPr>
      <w:spacing w:before="100" w:beforeAutospacing="1" w:after="100" w:afterAutospacing="1"/>
    </w:pPr>
    <w:rPr>
      <w:rFonts w:eastAsia="Times New Roman"/>
      <w:sz w:val="24"/>
    </w:rPr>
  </w:style>
  <w:style w:type="paragraph" w:customStyle="1" w:styleId="aufzhlungnormal">
    <w:name w:val="aufzhlungnormal"/>
    <w:basedOn w:val="Normal"/>
    <w:rsid w:val="00BD3BB9"/>
    <w:pPr>
      <w:spacing w:before="100" w:beforeAutospacing="1" w:after="100" w:afterAutospacing="1"/>
    </w:pPr>
    <w:rPr>
      <w:rFonts w:eastAsia="Times New Roman"/>
      <w:sz w:val="24"/>
    </w:rPr>
  </w:style>
  <w:style w:type="character" w:customStyle="1" w:styleId="auszeichnungkursiv">
    <w:name w:val="auszeichnungkursiv"/>
    <w:basedOn w:val="DefaultParagraphFont"/>
    <w:rsid w:val="00BD3BB9"/>
  </w:style>
  <w:style w:type="paragraph" w:customStyle="1" w:styleId="entrefilet">
    <w:name w:val="entrefilet"/>
    <w:basedOn w:val="Normal"/>
    <w:rsid w:val="00BD3BB9"/>
    <w:pPr>
      <w:spacing w:before="100" w:beforeAutospacing="1" w:after="100" w:afterAutospacing="1"/>
    </w:pPr>
    <w:rPr>
      <w:rFonts w:eastAsia="Times New Roman"/>
      <w:sz w:val="24"/>
    </w:rPr>
  </w:style>
  <w:style w:type="paragraph" w:customStyle="1" w:styleId="kapitelreferenzkopf">
    <w:name w:val="kapitelreferenzkopf"/>
    <w:basedOn w:val="Normal"/>
    <w:rsid w:val="00BD3BB9"/>
    <w:pPr>
      <w:spacing w:before="100" w:beforeAutospacing="1" w:after="100" w:afterAutospacing="1"/>
    </w:pPr>
    <w:rPr>
      <w:rFonts w:eastAsia="Times New Roman"/>
      <w:sz w:val="24"/>
    </w:rPr>
  </w:style>
  <w:style w:type="paragraph" w:customStyle="1" w:styleId="tabberschrift">
    <w:name w:val="tabberschrift"/>
    <w:basedOn w:val="Normal"/>
    <w:rsid w:val="00BD3BB9"/>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BD3BB9"/>
  </w:style>
  <w:style w:type="character" w:customStyle="1" w:styleId="m-268162420547309261gmail-stylestylebold12pt">
    <w:name w:val="m_-268162420547309261gmail-stylestylebold12pt"/>
    <w:basedOn w:val="DefaultParagraphFont"/>
    <w:rsid w:val="00BD3BB9"/>
  </w:style>
  <w:style w:type="character" w:customStyle="1" w:styleId="m-268162420547309261gmail-styleboldunderline">
    <w:name w:val="m_-268162420547309261gmail-styleboldunderline"/>
    <w:basedOn w:val="DefaultParagraphFont"/>
    <w:rsid w:val="00BD3BB9"/>
  </w:style>
  <w:style w:type="character" w:customStyle="1" w:styleId="m-5621139387307470627gmail-style13ptbold">
    <w:name w:val="m_-5621139387307470627gmail-style13ptbold"/>
    <w:basedOn w:val="DefaultParagraphFont"/>
    <w:rsid w:val="00BD3BB9"/>
  </w:style>
  <w:style w:type="character" w:customStyle="1" w:styleId="m-5621139387307470627gmail-styleunderline">
    <w:name w:val="m_-5621139387307470627gmail-styleunderline"/>
    <w:basedOn w:val="DefaultParagraphFont"/>
    <w:rsid w:val="00BD3BB9"/>
  </w:style>
  <w:style w:type="character" w:customStyle="1" w:styleId="m-4930835733434609408gmail-style13ptbold">
    <w:name w:val="m_-4930835733434609408gmail-style13ptbold"/>
    <w:basedOn w:val="DefaultParagraphFont"/>
    <w:rsid w:val="00BD3BB9"/>
  </w:style>
  <w:style w:type="character" w:customStyle="1" w:styleId="m-4930835733434609408gmail-styleunderline">
    <w:name w:val="m_-4930835733434609408gmail-styleunderline"/>
    <w:basedOn w:val="DefaultParagraphFont"/>
    <w:rsid w:val="00BD3BB9"/>
  </w:style>
  <w:style w:type="character" w:customStyle="1" w:styleId="m-2456650549122369157gmail-style13ptbold">
    <w:name w:val="m_-2456650549122369157gmail-style13ptbold"/>
    <w:basedOn w:val="DefaultParagraphFont"/>
    <w:rsid w:val="00BD3BB9"/>
  </w:style>
  <w:style w:type="character" w:customStyle="1" w:styleId="m-2456650549122369157gmail-styleunderline">
    <w:name w:val="m_-2456650549122369157gmail-styleunderline"/>
    <w:basedOn w:val="DefaultParagraphFont"/>
    <w:rsid w:val="00BD3BB9"/>
  </w:style>
  <w:style w:type="character" w:customStyle="1" w:styleId="hvr">
    <w:name w:val="hvr"/>
    <w:basedOn w:val="DefaultParagraphFont"/>
    <w:rsid w:val="00BD3BB9"/>
  </w:style>
  <w:style w:type="character" w:customStyle="1" w:styleId="m-3350902899047358468gmail-styleunderline">
    <w:name w:val="m_-3350902899047358468gmail-styleunderline"/>
    <w:basedOn w:val="DefaultParagraphFont"/>
    <w:rsid w:val="00BD3BB9"/>
  </w:style>
  <w:style w:type="paragraph" w:customStyle="1" w:styleId="Style5pt">
    <w:name w:val="Style 5 pt"/>
    <w:basedOn w:val="Normal"/>
    <w:link w:val="Style5ptChar"/>
    <w:rsid w:val="00BD3BB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D3BB9"/>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BD3BB9"/>
  </w:style>
  <w:style w:type="paragraph" w:customStyle="1" w:styleId="m462447500549623171gmail-msonormal">
    <w:name w:val="m_462447500549623171gmail-msonormal"/>
    <w:basedOn w:val="Normal"/>
    <w:uiPriority w:val="99"/>
    <w:rsid w:val="00BD3BB9"/>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BD3BB9"/>
  </w:style>
  <w:style w:type="character" w:customStyle="1" w:styleId="SmallerReal">
    <w:name w:val="SmallerReal"/>
    <w:basedOn w:val="DefaultParagraphFont"/>
    <w:uiPriority w:val="1"/>
    <w:qFormat/>
    <w:rsid w:val="00BD3BB9"/>
    <w:rPr>
      <w:rFonts w:ascii="Garamond" w:hAnsi="Garamond" w:hint="default"/>
      <w:sz w:val="16"/>
    </w:rPr>
  </w:style>
  <w:style w:type="paragraph" w:customStyle="1" w:styleId="dek">
    <w:name w:val="dek"/>
    <w:basedOn w:val="Normal"/>
    <w:uiPriority w:val="99"/>
    <w:rsid w:val="00BD3BB9"/>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BD3BB9"/>
  </w:style>
  <w:style w:type="character" w:customStyle="1" w:styleId="serialtitle">
    <w:name w:val="serial_title"/>
    <w:basedOn w:val="DefaultParagraphFont"/>
    <w:rsid w:val="00BD3BB9"/>
  </w:style>
  <w:style w:type="character" w:customStyle="1" w:styleId="volumeissue">
    <w:name w:val="volume_issue"/>
    <w:basedOn w:val="DefaultParagraphFont"/>
    <w:rsid w:val="00BD3BB9"/>
  </w:style>
  <w:style w:type="character" w:customStyle="1" w:styleId="pagerange">
    <w:name w:val="page_range"/>
    <w:basedOn w:val="DefaultParagraphFont"/>
    <w:rsid w:val="00BD3BB9"/>
  </w:style>
  <w:style w:type="character" w:customStyle="1" w:styleId="doilink">
    <w:name w:val="doi_link"/>
    <w:basedOn w:val="DefaultParagraphFont"/>
    <w:rsid w:val="00BD3BB9"/>
  </w:style>
  <w:style w:type="character" w:customStyle="1" w:styleId="headingnumber">
    <w:name w:val="headingnumber"/>
    <w:basedOn w:val="DefaultParagraphFont"/>
    <w:rsid w:val="00BD3BB9"/>
  </w:style>
  <w:style w:type="character" w:customStyle="1" w:styleId="internalref">
    <w:name w:val="internalref"/>
    <w:basedOn w:val="DefaultParagraphFont"/>
    <w:rsid w:val="00BD3BB9"/>
  </w:style>
  <w:style w:type="paragraph" w:customStyle="1" w:styleId="Analyitc">
    <w:name w:val="Analyitc"/>
    <w:basedOn w:val="Normal"/>
    <w:uiPriority w:val="4"/>
    <w:qFormat/>
    <w:rsid w:val="00BD3BB9"/>
    <w:rPr>
      <w:b/>
      <w:color w:val="0070C0"/>
      <w:sz w:val="28"/>
    </w:rPr>
  </w:style>
  <w:style w:type="character" w:customStyle="1" w:styleId="l7">
    <w:name w:val="l7"/>
    <w:basedOn w:val="DefaultParagraphFont"/>
    <w:rsid w:val="00BD3BB9"/>
  </w:style>
  <w:style w:type="character" w:customStyle="1" w:styleId="l6">
    <w:name w:val="l6"/>
    <w:basedOn w:val="DefaultParagraphFont"/>
    <w:rsid w:val="00BD3BB9"/>
  </w:style>
  <w:style w:type="character" w:customStyle="1" w:styleId="l8">
    <w:name w:val="l8"/>
    <w:basedOn w:val="DefaultParagraphFont"/>
    <w:rsid w:val="00BD3BB9"/>
  </w:style>
  <w:style w:type="character" w:customStyle="1" w:styleId="l9">
    <w:name w:val="l9"/>
    <w:basedOn w:val="DefaultParagraphFont"/>
    <w:rsid w:val="00BD3BB9"/>
  </w:style>
  <w:style w:type="character" w:customStyle="1" w:styleId="m-134349766280542120gmail-style13ptbold">
    <w:name w:val="m_-134349766280542120gmail-style13ptbold"/>
    <w:basedOn w:val="DefaultParagraphFont"/>
    <w:rsid w:val="00BD3BB9"/>
  </w:style>
  <w:style w:type="character" w:customStyle="1" w:styleId="m-134349766280542120gmail-msohyperlink">
    <w:name w:val="m_-134349766280542120gmail-msohyperlink"/>
    <w:basedOn w:val="DefaultParagraphFont"/>
    <w:rsid w:val="00BD3BB9"/>
  </w:style>
  <w:style w:type="character" w:customStyle="1" w:styleId="m-134349766280542120gmail-styleunderline">
    <w:name w:val="m_-134349766280542120gmail-styleunderline"/>
    <w:basedOn w:val="DefaultParagraphFont"/>
    <w:rsid w:val="00BD3BB9"/>
  </w:style>
  <w:style w:type="character" w:customStyle="1" w:styleId="m-134349766280542120gmail-cite">
    <w:name w:val="m_-134349766280542120gmail-cite"/>
    <w:basedOn w:val="DefaultParagraphFont"/>
    <w:rsid w:val="00BD3BB9"/>
  </w:style>
  <w:style w:type="character" w:customStyle="1" w:styleId="m-134349766280542120gmail-underline">
    <w:name w:val="m_-134349766280542120gmail-underline"/>
    <w:basedOn w:val="DefaultParagraphFont"/>
    <w:rsid w:val="00BD3BB9"/>
  </w:style>
  <w:style w:type="character" w:customStyle="1" w:styleId="m-134349766280542120gmail-underline0">
    <w:name w:val="m_-134349766280542120gmail-underline0"/>
    <w:basedOn w:val="DefaultParagraphFont"/>
    <w:rsid w:val="00BD3BB9"/>
  </w:style>
  <w:style w:type="paragraph" w:customStyle="1" w:styleId="element">
    <w:name w:val="element"/>
    <w:basedOn w:val="Normal"/>
    <w:rsid w:val="00BD3BB9"/>
    <w:pPr>
      <w:spacing w:before="100" w:beforeAutospacing="1" w:after="100" w:afterAutospacing="1" w:line="240" w:lineRule="auto"/>
    </w:pPr>
    <w:rPr>
      <w:rFonts w:eastAsia="Times New Roman"/>
      <w:sz w:val="24"/>
      <w:lang w:eastAsia="zh-CN"/>
    </w:rPr>
  </w:style>
  <w:style w:type="paragraph" w:customStyle="1" w:styleId="p1">
    <w:name w:val="p1"/>
    <w:basedOn w:val="Normal"/>
    <w:rsid w:val="00BD3BB9"/>
    <w:pPr>
      <w:spacing w:before="100" w:beforeAutospacing="1" w:after="100" w:afterAutospacing="1" w:line="240" w:lineRule="auto"/>
    </w:pPr>
    <w:rPr>
      <w:rFonts w:eastAsia="Times New Roman"/>
      <w:sz w:val="24"/>
      <w:lang w:eastAsia="zh-CN"/>
    </w:rPr>
  </w:style>
  <w:style w:type="paragraph" w:customStyle="1" w:styleId="p3">
    <w:name w:val="p3"/>
    <w:basedOn w:val="Normal"/>
    <w:rsid w:val="00BD3BB9"/>
    <w:pPr>
      <w:spacing w:before="100" w:beforeAutospacing="1" w:after="100" w:afterAutospacing="1" w:line="240" w:lineRule="auto"/>
    </w:pPr>
    <w:rPr>
      <w:rFonts w:eastAsia="Times New Roman"/>
      <w:sz w:val="24"/>
      <w:lang w:eastAsia="zh-CN"/>
    </w:rPr>
  </w:style>
  <w:style w:type="paragraph" w:customStyle="1" w:styleId="p5">
    <w:name w:val="p5"/>
    <w:basedOn w:val="Normal"/>
    <w:rsid w:val="00BD3BB9"/>
    <w:pPr>
      <w:spacing w:before="100" w:beforeAutospacing="1" w:after="100" w:afterAutospacing="1" w:line="240" w:lineRule="auto"/>
    </w:pPr>
    <w:rPr>
      <w:rFonts w:eastAsia="Times New Roman"/>
      <w:sz w:val="24"/>
      <w:lang w:eastAsia="zh-CN"/>
    </w:rPr>
  </w:style>
  <w:style w:type="paragraph" w:customStyle="1" w:styleId="p7">
    <w:name w:val="p7"/>
    <w:basedOn w:val="Normal"/>
    <w:rsid w:val="00BD3BB9"/>
    <w:pPr>
      <w:spacing w:before="100" w:beforeAutospacing="1" w:after="100" w:afterAutospacing="1" w:line="240" w:lineRule="auto"/>
    </w:pPr>
    <w:rPr>
      <w:rFonts w:eastAsia="Times New Roman"/>
      <w:sz w:val="24"/>
      <w:lang w:eastAsia="zh-CN"/>
    </w:rPr>
  </w:style>
  <w:style w:type="paragraph" w:customStyle="1" w:styleId="p9">
    <w:name w:val="p9"/>
    <w:basedOn w:val="Normal"/>
    <w:rsid w:val="00BD3BB9"/>
    <w:pPr>
      <w:spacing w:before="100" w:beforeAutospacing="1" w:after="100" w:afterAutospacing="1" w:line="240" w:lineRule="auto"/>
    </w:pPr>
    <w:rPr>
      <w:rFonts w:eastAsia="Times New Roman"/>
      <w:sz w:val="24"/>
      <w:lang w:eastAsia="zh-CN"/>
    </w:rPr>
  </w:style>
  <w:style w:type="paragraph" w:customStyle="1" w:styleId="p11">
    <w:name w:val="p11"/>
    <w:basedOn w:val="Normal"/>
    <w:rsid w:val="00BD3BB9"/>
    <w:pPr>
      <w:spacing w:before="100" w:beforeAutospacing="1" w:after="100" w:afterAutospacing="1" w:line="240" w:lineRule="auto"/>
    </w:pPr>
    <w:rPr>
      <w:rFonts w:eastAsia="Times New Roman"/>
      <w:sz w:val="24"/>
      <w:lang w:eastAsia="zh-CN"/>
    </w:rPr>
  </w:style>
  <w:style w:type="paragraph" w:customStyle="1" w:styleId="p2">
    <w:name w:val="p2"/>
    <w:basedOn w:val="Normal"/>
    <w:rsid w:val="00BD3BB9"/>
    <w:pPr>
      <w:spacing w:before="100" w:beforeAutospacing="1" w:after="100" w:afterAutospacing="1" w:line="240" w:lineRule="auto"/>
    </w:pPr>
    <w:rPr>
      <w:rFonts w:eastAsia="Times New Roman"/>
      <w:sz w:val="24"/>
      <w:lang w:eastAsia="zh-CN"/>
    </w:rPr>
  </w:style>
  <w:style w:type="paragraph" w:customStyle="1" w:styleId="p4">
    <w:name w:val="p4"/>
    <w:basedOn w:val="Normal"/>
    <w:rsid w:val="00BD3BB9"/>
    <w:pPr>
      <w:spacing w:before="100" w:beforeAutospacing="1" w:after="100" w:afterAutospacing="1" w:line="240" w:lineRule="auto"/>
    </w:pPr>
    <w:rPr>
      <w:rFonts w:eastAsia="Times New Roman"/>
      <w:sz w:val="24"/>
      <w:lang w:eastAsia="zh-CN"/>
    </w:rPr>
  </w:style>
  <w:style w:type="paragraph" w:customStyle="1" w:styleId="p6">
    <w:name w:val="p6"/>
    <w:basedOn w:val="Normal"/>
    <w:rsid w:val="00BD3BB9"/>
    <w:pPr>
      <w:spacing w:before="100" w:beforeAutospacing="1" w:after="100" w:afterAutospacing="1" w:line="240" w:lineRule="auto"/>
    </w:pPr>
    <w:rPr>
      <w:rFonts w:eastAsia="Times New Roman"/>
      <w:sz w:val="24"/>
      <w:lang w:eastAsia="zh-CN"/>
    </w:rPr>
  </w:style>
  <w:style w:type="paragraph" w:customStyle="1" w:styleId="p8">
    <w:name w:val="p8"/>
    <w:basedOn w:val="Normal"/>
    <w:rsid w:val="00BD3BB9"/>
    <w:pPr>
      <w:spacing w:before="100" w:beforeAutospacing="1" w:after="100" w:afterAutospacing="1" w:line="240" w:lineRule="auto"/>
    </w:pPr>
    <w:rPr>
      <w:rFonts w:eastAsia="Times New Roman"/>
      <w:sz w:val="24"/>
      <w:lang w:eastAsia="zh-CN"/>
    </w:rPr>
  </w:style>
  <w:style w:type="paragraph" w:customStyle="1" w:styleId="p10">
    <w:name w:val="p10"/>
    <w:basedOn w:val="Normal"/>
    <w:rsid w:val="00BD3BB9"/>
    <w:pPr>
      <w:spacing w:before="100" w:beforeAutospacing="1" w:after="100" w:afterAutospacing="1" w:line="240" w:lineRule="auto"/>
    </w:pPr>
    <w:rPr>
      <w:rFonts w:eastAsia="Times New Roman"/>
      <w:sz w:val="24"/>
      <w:lang w:eastAsia="zh-CN"/>
    </w:rPr>
  </w:style>
  <w:style w:type="paragraph" w:customStyle="1" w:styleId="p12">
    <w:name w:val="p12"/>
    <w:basedOn w:val="Normal"/>
    <w:rsid w:val="00BD3BB9"/>
    <w:pPr>
      <w:spacing w:before="100" w:beforeAutospacing="1" w:after="100" w:afterAutospacing="1" w:line="240" w:lineRule="auto"/>
    </w:pPr>
    <w:rPr>
      <w:rFonts w:eastAsia="Times New Roman"/>
      <w:sz w:val="24"/>
      <w:lang w:eastAsia="zh-CN"/>
    </w:rPr>
  </w:style>
  <w:style w:type="paragraph" w:customStyle="1" w:styleId="p14">
    <w:name w:val="p14"/>
    <w:basedOn w:val="Normal"/>
    <w:rsid w:val="00BD3BB9"/>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BD3BB9"/>
  </w:style>
  <w:style w:type="character" w:customStyle="1" w:styleId="wsj-article-credit">
    <w:name w:val="wsj-article-credit"/>
    <w:basedOn w:val="DefaultParagraphFont"/>
    <w:rsid w:val="00BD3BB9"/>
  </w:style>
  <w:style w:type="character" w:customStyle="1" w:styleId="wsj-article-credit-tag">
    <w:name w:val="wsj-article-credit-tag"/>
    <w:basedOn w:val="DefaultParagraphFont"/>
    <w:rsid w:val="00BD3BB9"/>
  </w:style>
  <w:style w:type="paragraph" w:customStyle="1" w:styleId="initial">
    <w:name w:val="initial"/>
    <w:basedOn w:val="Normal"/>
    <w:rsid w:val="00BD3BB9"/>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BD3BB9"/>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BD3BB9"/>
    <w:rPr>
      <w:rFonts w:ascii="Arial Narrow" w:hAnsi="Arial Narrow"/>
      <w:sz w:val="22"/>
      <w:szCs w:val="24"/>
      <w:u w:val="single"/>
      <w:lang w:val="en-US" w:eastAsia="en-US" w:bidi="ar-SA"/>
    </w:rPr>
  </w:style>
  <w:style w:type="paragraph" w:customStyle="1" w:styleId="detailsub">
    <w:name w:val="detail__sub"/>
    <w:basedOn w:val="Normal"/>
    <w:rsid w:val="00BD3BB9"/>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BD3BB9"/>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BD3BB9"/>
  </w:style>
  <w:style w:type="character" w:customStyle="1" w:styleId="m-299895914748161361gmail-styleunderline">
    <w:name w:val="m_-299895914748161361gmail-styleunderline"/>
    <w:basedOn w:val="DefaultParagraphFont"/>
    <w:rsid w:val="00BD3BB9"/>
  </w:style>
  <w:style w:type="paragraph" w:customStyle="1" w:styleId="counter-paragraph">
    <w:name w:val="counter-paragraph"/>
    <w:basedOn w:val="Normal"/>
    <w:rsid w:val="00BD3BB9"/>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BD3BB9"/>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BD3BB9"/>
  </w:style>
  <w:style w:type="paragraph" w:customStyle="1" w:styleId="m-266642551691440061gmail-cards">
    <w:name w:val="m_-266642551691440061gmail-cards"/>
    <w:basedOn w:val="Normal"/>
    <w:rsid w:val="00BD3BB9"/>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BD3BB9"/>
  </w:style>
  <w:style w:type="paragraph" w:customStyle="1" w:styleId="listingexcerpt">
    <w:name w:val="listing__excerpt"/>
    <w:basedOn w:val="Normal"/>
    <w:rsid w:val="00BD3BB9"/>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BD3BB9"/>
  </w:style>
  <w:style w:type="paragraph" w:customStyle="1" w:styleId="specialbutton">
    <w:name w:val="special__button"/>
    <w:basedOn w:val="Normal"/>
    <w:rsid w:val="00BD3BB9"/>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BD3BB9"/>
  </w:style>
  <w:style w:type="character" w:customStyle="1" w:styleId="StyleUnderliningChar9ptBold">
    <w:name w:val="Style Underlining Char + 9 pt Bold"/>
    <w:rsid w:val="00BD3BB9"/>
    <w:rPr>
      <w:rFonts w:ascii="Times New Roman" w:hAnsi="Times New Roman"/>
      <w:b/>
      <w:bCs/>
      <w:sz w:val="20"/>
      <w:szCs w:val="24"/>
      <w:u w:val="single"/>
    </w:rPr>
  </w:style>
  <w:style w:type="character" w:customStyle="1" w:styleId="StyleUnderliningChar9pt">
    <w:name w:val="Style Underlining Char + 9 pt"/>
    <w:rsid w:val="00BD3BB9"/>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BD3BB9"/>
  </w:style>
  <w:style w:type="paragraph" w:customStyle="1" w:styleId="font--body">
    <w:name w:val="font--body"/>
    <w:basedOn w:val="Normal"/>
    <w:rsid w:val="00BD3BB9"/>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BD3BB9"/>
  </w:style>
  <w:style w:type="character" w:customStyle="1" w:styleId="playbutton-flyout">
    <w:name w:val="playbutton-flyout"/>
    <w:basedOn w:val="DefaultParagraphFont"/>
    <w:rsid w:val="00BD3BB9"/>
  </w:style>
  <w:style w:type="character" w:customStyle="1" w:styleId="inlinevideo-videolabel">
    <w:name w:val="inlinevideo-videolabel"/>
    <w:basedOn w:val="DefaultParagraphFont"/>
    <w:rsid w:val="00BD3BB9"/>
  </w:style>
  <w:style w:type="character" w:customStyle="1" w:styleId="inlinevideo-videoduration">
    <w:name w:val="inlinevideo-videoduration"/>
    <w:basedOn w:val="DefaultParagraphFont"/>
    <w:rsid w:val="00BD3BB9"/>
  </w:style>
  <w:style w:type="character" w:customStyle="1" w:styleId="m2037045589135560752gmail-style13ptbold">
    <w:name w:val="m_2037045589135560752gmail-style13ptbold"/>
    <w:basedOn w:val="DefaultParagraphFont"/>
    <w:rsid w:val="00BD3BB9"/>
  </w:style>
  <w:style w:type="paragraph" w:customStyle="1" w:styleId="css-exrw3m">
    <w:name w:val="css-exrw3m"/>
    <w:basedOn w:val="Normal"/>
    <w:rsid w:val="00BD3BB9"/>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BD3BB9"/>
  </w:style>
  <w:style w:type="character" w:customStyle="1" w:styleId="m5672147096563703424gmail-styleunderline">
    <w:name w:val="m_5672147096563703424gmail-styleunderline"/>
    <w:basedOn w:val="DefaultParagraphFont"/>
    <w:rsid w:val="00BD3BB9"/>
  </w:style>
  <w:style w:type="character" w:customStyle="1" w:styleId="m-4276249887353823691gmail-style13ptbold">
    <w:name w:val="m_-4276249887353823691gmail-style13ptbold"/>
    <w:basedOn w:val="DefaultParagraphFont"/>
    <w:rsid w:val="00BD3BB9"/>
  </w:style>
  <w:style w:type="character" w:customStyle="1" w:styleId="m-4276249887353823691gmail-styleunderline">
    <w:name w:val="m_-4276249887353823691gmail-styleunderline"/>
    <w:basedOn w:val="DefaultParagraphFont"/>
    <w:rsid w:val="00BD3BB9"/>
  </w:style>
  <w:style w:type="character" w:customStyle="1" w:styleId="legacybig">
    <w:name w:val="legacybig"/>
    <w:basedOn w:val="DefaultParagraphFont"/>
    <w:rsid w:val="00BD3BB9"/>
  </w:style>
  <w:style w:type="character" w:customStyle="1" w:styleId="art-author">
    <w:name w:val="art-author"/>
    <w:basedOn w:val="DefaultParagraphFont"/>
    <w:rsid w:val="00BD3BB9"/>
  </w:style>
  <w:style w:type="paragraph" w:customStyle="1" w:styleId="first">
    <w:name w:val="first"/>
    <w:basedOn w:val="Normal"/>
    <w:qFormat/>
    <w:rsid w:val="00BD3BB9"/>
    <w:pPr>
      <w:spacing w:before="100" w:beforeAutospacing="1" w:after="100" w:afterAutospacing="1"/>
    </w:pPr>
    <w:rPr>
      <w:rFonts w:eastAsia="Times New Roman" w:cs="Calibri"/>
    </w:rPr>
  </w:style>
  <w:style w:type="character" w:customStyle="1" w:styleId="fpred">
    <w:name w:val="fp_red"/>
    <w:basedOn w:val="DefaultParagraphFont"/>
    <w:rsid w:val="00BD3BB9"/>
  </w:style>
  <w:style w:type="paragraph" w:customStyle="1" w:styleId="Style32">
    <w:name w:val="Style 3"/>
    <w:qFormat/>
    <w:rsid w:val="00BD3BB9"/>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BD3BB9"/>
  </w:style>
  <w:style w:type="character" w:customStyle="1" w:styleId="snapnoshots">
    <w:name w:val="snap_noshots"/>
    <w:basedOn w:val="DefaultParagraphFont"/>
    <w:rsid w:val="00BD3BB9"/>
  </w:style>
  <w:style w:type="character" w:customStyle="1" w:styleId="typarticle">
    <w:name w:val="typ_article"/>
    <w:basedOn w:val="DefaultParagraphFont"/>
    <w:rsid w:val="00BD3BB9"/>
  </w:style>
  <w:style w:type="paragraph" w:customStyle="1" w:styleId="normalweb10">
    <w:name w:val="normalweb1"/>
    <w:basedOn w:val="Normal"/>
    <w:qFormat/>
    <w:rsid w:val="00BD3BB9"/>
    <w:pPr>
      <w:spacing w:before="100" w:beforeAutospacing="1" w:after="100" w:afterAutospacing="1"/>
    </w:pPr>
    <w:rPr>
      <w:rFonts w:eastAsia="Times New Roman" w:cs="Calibri"/>
    </w:rPr>
  </w:style>
  <w:style w:type="character" w:customStyle="1" w:styleId="dispurl">
    <w:name w:val="dispurl"/>
    <w:basedOn w:val="DefaultParagraphFont"/>
    <w:rsid w:val="00BD3BB9"/>
  </w:style>
  <w:style w:type="character" w:customStyle="1" w:styleId="resultbodyitalic">
    <w:name w:val="resultbodyitalic"/>
    <w:basedOn w:val="DefaultParagraphFont"/>
    <w:rsid w:val="00BD3BB9"/>
  </w:style>
  <w:style w:type="paragraph" w:customStyle="1" w:styleId="10">
    <w:name w:val="... 1"/>
    <w:basedOn w:val="Default"/>
    <w:next w:val="Default"/>
    <w:qFormat/>
    <w:rsid w:val="00BD3BB9"/>
    <w:rPr>
      <w:color w:val="auto"/>
    </w:rPr>
  </w:style>
  <w:style w:type="paragraph" w:customStyle="1" w:styleId="ac">
    <w:name w:val=".."/>
    <w:basedOn w:val="Default"/>
    <w:next w:val="Default"/>
    <w:qFormat/>
    <w:rsid w:val="00BD3BB9"/>
    <w:rPr>
      <w:color w:val="auto"/>
    </w:rPr>
  </w:style>
  <w:style w:type="paragraph" w:customStyle="1" w:styleId="ad">
    <w:name w:val="...."/>
    <w:basedOn w:val="Default"/>
    <w:next w:val="Default"/>
    <w:qFormat/>
    <w:rsid w:val="00BD3BB9"/>
    <w:rPr>
      <w:color w:val="auto"/>
    </w:rPr>
  </w:style>
  <w:style w:type="paragraph" w:customStyle="1" w:styleId="s0">
    <w:name w:val="s0"/>
    <w:basedOn w:val="Normal"/>
    <w:qFormat/>
    <w:rsid w:val="00BD3BB9"/>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BD3BB9"/>
  </w:style>
  <w:style w:type="numbering" w:customStyle="1" w:styleId="NoList121">
    <w:name w:val="No List121"/>
    <w:next w:val="NoList"/>
    <w:uiPriority w:val="99"/>
    <w:semiHidden/>
    <w:unhideWhenUsed/>
    <w:rsid w:val="00BD3BB9"/>
  </w:style>
  <w:style w:type="numbering" w:customStyle="1" w:styleId="NoList41">
    <w:name w:val="No List41"/>
    <w:next w:val="NoList"/>
    <w:uiPriority w:val="99"/>
    <w:semiHidden/>
    <w:unhideWhenUsed/>
    <w:rsid w:val="00BD3BB9"/>
  </w:style>
  <w:style w:type="numbering" w:customStyle="1" w:styleId="NoList131">
    <w:name w:val="No List131"/>
    <w:next w:val="NoList"/>
    <w:uiPriority w:val="99"/>
    <w:semiHidden/>
    <w:unhideWhenUsed/>
    <w:rsid w:val="00BD3BB9"/>
  </w:style>
  <w:style w:type="numbering" w:customStyle="1" w:styleId="NoList51">
    <w:name w:val="No List51"/>
    <w:next w:val="NoList"/>
    <w:uiPriority w:val="99"/>
    <w:semiHidden/>
    <w:unhideWhenUsed/>
    <w:rsid w:val="00BD3BB9"/>
  </w:style>
  <w:style w:type="numbering" w:customStyle="1" w:styleId="NoList141">
    <w:name w:val="No List141"/>
    <w:next w:val="NoList"/>
    <w:uiPriority w:val="99"/>
    <w:semiHidden/>
    <w:unhideWhenUsed/>
    <w:rsid w:val="00BD3BB9"/>
  </w:style>
  <w:style w:type="numbering" w:customStyle="1" w:styleId="NoList61">
    <w:name w:val="No List61"/>
    <w:next w:val="NoList"/>
    <w:uiPriority w:val="99"/>
    <w:semiHidden/>
    <w:unhideWhenUsed/>
    <w:rsid w:val="00BD3BB9"/>
  </w:style>
  <w:style w:type="numbering" w:customStyle="1" w:styleId="NoList151">
    <w:name w:val="No List151"/>
    <w:next w:val="NoList"/>
    <w:uiPriority w:val="99"/>
    <w:semiHidden/>
    <w:unhideWhenUsed/>
    <w:rsid w:val="00BD3BB9"/>
  </w:style>
  <w:style w:type="numbering" w:customStyle="1" w:styleId="NoList22">
    <w:name w:val="No List22"/>
    <w:next w:val="NoList"/>
    <w:uiPriority w:val="99"/>
    <w:semiHidden/>
    <w:unhideWhenUsed/>
    <w:rsid w:val="00BD3BB9"/>
  </w:style>
  <w:style w:type="numbering" w:customStyle="1" w:styleId="NoList112">
    <w:name w:val="No List112"/>
    <w:next w:val="NoList"/>
    <w:uiPriority w:val="99"/>
    <w:semiHidden/>
    <w:unhideWhenUsed/>
    <w:rsid w:val="00BD3BB9"/>
  </w:style>
  <w:style w:type="numbering" w:customStyle="1" w:styleId="NoList32">
    <w:name w:val="No List32"/>
    <w:next w:val="NoList"/>
    <w:uiPriority w:val="99"/>
    <w:semiHidden/>
    <w:unhideWhenUsed/>
    <w:rsid w:val="00BD3BB9"/>
  </w:style>
  <w:style w:type="numbering" w:customStyle="1" w:styleId="NoList122">
    <w:name w:val="No List122"/>
    <w:next w:val="NoList"/>
    <w:uiPriority w:val="99"/>
    <w:semiHidden/>
    <w:unhideWhenUsed/>
    <w:rsid w:val="00BD3BB9"/>
  </w:style>
  <w:style w:type="numbering" w:customStyle="1" w:styleId="NoList42">
    <w:name w:val="No List42"/>
    <w:next w:val="NoList"/>
    <w:uiPriority w:val="99"/>
    <w:semiHidden/>
    <w:unhideWhenUsed/>
    <w:rsid w:val="00BD3BB9"/>
  </w:style>
  <w:style w:type="numbering" w:customStyle="1" w:styleId="NoList132">
    <w:name w:val="No List132"/>
    <w:next w:val="NoList"/>
    <w:uiPriority w:val="99"/>
    <w:semiHidden/>
    <w:unhideWhenUsed/>
    <w:rsid w:val="00BD3BB9"/>
  </w:style>
  <w:style w:type="numbering" w:customStyle="1" w:styleId="NoList52">
    <w:name w:val="No List52"/>
    <w:next w:val="NoList"/>
    <w:uiPriority w:val="99"/>
    <w:semiHidden/>
    <w:unhideWhenUsed/>
    <w:rsid w:val="00BD3BB9"/>
  </w:style>
  <w:style w:type="numbering" w:customStyle="1" w:styleId="NoList142">
    <w:name w:val="No List142"/>
    <w:next w:val="NoList"/>
    <w:uiPriority w:val="99"/>
    <w:semiHidden/>
    <w:unhideWhenUsed/>
    <w:rsid w:val="00BD3BB9"/>
  </w:style>
  <w:style w:type="numbering" w:customStyle="1" w:styleId="NoList62">
    <w:name w:val="No List62"/>
    <w:next w:val="NoList"/>
    <w:uiPriority w:val="99"/>
    <w:semiHidden/>
    <w:unhideWhenUsed/>
    <w:rsid w:val="00BD3BB9"/>
  </w:style>
  <w:style w:type="numbering" w:customStyle="1" w:styleId="NoList152">
    <w:name w:val="No List152"/>
    <w:next w:val="NoList"/>
    <w:uiPriority w:val="99"/>
    <w:semiHidden/>
    <w:unhideWhenUsed/>
    <w:rsid w:val="00BD3BB9"/>
  </w:style>
  <w:style w:type="character" w:customStyle="1" w:styleId="oldTagChar">
    <w:name w:val="oldTag Char"/>
    <w:link w:val="oldTag"/>
    <w:locked/>
    <w:rsid w:val="00BD3BB9"/>
    <w:rPr>
      <w:rFonts w:ascii="Times New Roman" w:hAnsi="Times New Roman" w:cs="Times New Roman"/>
      <w:b/>
    </w:rPr>
  </w:style>
  <w:style w:type="paragraph" w:customStyle="1" w:styleId="oldTag">
    <w:name w:val="oldTag"/>
    <w:basedOn w:val="Normal"/>
    <w:next w:val="Normal"/>
    <w:link w:val="oldTagChar"/>
    <w:qFormat/>
    <w:rsid w:val="00BD3BB9"/>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BD3BB9"/>
    <w:rPr>
      <w:bCs/>
      <w:caps/>
      <w:sz w:val="20"/>
    </w:rPr>
  </w:style>
  <w:style w:type="paragraph" w:customStyle="1" w:styleId="FakeHeader">
    <w:name w:val="Fake Header"/>
    <w:basedOn w:val="Smalltext"/>
    <w:uiPriority w:val="99"/>
    <w:qFormat/>
    <w:rsid w:val="00BD3BB9"/>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BD3BB9"/>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BD3BB9"/>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BD3BB9"/>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BD3BB9"/>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BD3BB9"/>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BD3BB9"/>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BD3BB9"/>
    <w:rPr>
      <w:b/>
      <w:u w:val="single"/>
    </w:rPr>
  </w:style>
  <w:style w:type="paragraph" w:customStyle="1" w:styleId="EmphasisText">
    <w:name w:val="Emphasis Text"/>
    <w:basedOn w:val="UnderlinedText"/>
    <w:link w:val="EmphasisTextChar"/>
    <w:qFormat/>
    <w:rsid w:val="00BD3BB9"/>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BD3BB9"/>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BD3BB9"/>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BD3BB9"/>
    <w:rPr>
      <w:b/>
      <w:bCs/>
      <w:u w:val="single"/>
    </w:rPr>
  </w:style>
  <w:style w:type="paragraph" w:customStyle="1" w:styleId="StyleStyle49ptBold1">
    <w:name w:val="Style Style4 + 9 pt Bold1"/>
    <w:basedOn w:val="Style4"/>
    <w:link w:val="StyleStyle49ptBold1Char"/>
    <w:qFormat/>
    <w:rsid w:val="00BD3BB9"/>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BD3BB9"/>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BD3BB9"/>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BD3BB9"/>
    <w:rPr>
      <w:b/>
      <w:bCs/>
      <w:u w:val="single"/>
    </w:rPr>
  </w:style>
  <w:style w:type="paragraph" w:customStyle="1" w:styleId="StyleStyle49ptBold2">
    <w:name w:val="Style Style4 + 9 pt Bold2"/>
    <w:basedOn w:val="Style4"/>
    <w:link w:val="StyleStyle49ptBold2Char"/>
    <w:qFormat/>
    <w:rsid w:val="00BD3BB9"/>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BD3BB9"/>
    <w:rPr>
      <w:szCs w:val="16"/>
    </w:rPr>
  </w:style>
  <w:style w:type="paragraph" w:customStyle="1" w:styleId="CiteBody">
    <w:name w:val="Cite Body"/>
    <w:basedOn w:val="Normal"/>
    <w:link w:val="CiteBodyChar"/>
    <w:qFormat/>
    <w:rsid w:val="00BD3BB9"/>
    <w:pPr>
      <w:spacing w:line="256" w:lineRule="auto"/>
    </w:pPr>
    <w:rPr>
      <w:rFonts w:asciiTheme="minorHAnsi" w:hAnsiTheme="minorHAnsi"/>
      <w:sz w:val="24"/>
      <w:szCs w:val="16"/>
    </w:rPr>
  </w:style>
  <w:style w:type="character" w:customStyle="1" w:styleId="CiteBoldChar">
    <w:name w:val="Cite Bold Char"/>
    <w:link w:val="CiteBold"/>
    <w:locked/>
    <w:rsid w:val="00BD3BB9"/>
    <w:rPr>
      <w:b/>
      <w:szCs w:val="16"/>
    </w:rPr>
  </w:style>
  <w:style w:type="paragraph" w:customStyle="1" w:styleId="CiteBold">
    <w:name w:val="Cite Bold"/>
    <w:basedOn w:val="CiteBody"/>
    <w:link w:val="CiteBoldChar"/>
    <w:qFormat/>
    <w:rsid w:val="00BD3BB9"/>
    <w:rPr>
      <w:b/>
    </w:rPr>
  </w:style>
  <w:style w:type="character" w:customStyle="1" w:styleId="StyleCardBody11ptUnderlineChar">
    <w:name w:val="Style Card Body + 11 pt Underline Char"/>
    <w:link w:val="StyleCardBody11ptUnderline"/>
    <w:locked/>
    <w:rsid w:val="00BD3BB9"/>
    <w:rPr>
      <w:u w:val="single"/>
    </w:rPr>
  </w:style>
  <w:style w:type="paragraph" w:customStyle="1" w:styleId="StyleCardBody11ptUnderline">
    <w:name w:val="Style Card Body + 11 pt Underline"/>
    <w:basedOn w:val="CardBody"/>
    <w:link w:val="StyleCardBody11ptUnderlineChar"/>
    <w:qFormat/>
    <w:rsid w:val="00BD3BB9"/>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BD3BB9"/>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BD3BB9"/>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BD3BB9"/>
    <w:rPr>
      <w:b/>
      <w:bCs/>
      <w:u w:val="single"/>
    </w:rPr>
  </w:style>
  <w:style w:type="paragraph" w:customStyle="1" w:styleId="StyleStyle49ptBold4">
    <w:name w:val="Style Style4 + 9 pt Bold4"/>
    <w:basedOn w:val="Style4"/>
    <w:link w:val="StyleStyle49ptBold4Char"/>
    <w:qFormat/>
    <w:rsid w:val="00BD3BB9"/>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BD3BB9"/>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BD3BB9"/>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BD3BB9"/>
    <w:rPr>
      <w:b/>
      <w:bCs/>
      <w:u w:val="single"/>
    </w:rPr>
  </w:style>
  <w:style w:type="paragraph" w:customStyle="1" w:styleId="StyleStyle49ptBold5">
    <w:name w:val="Style Style4 + 9 pt Bold5"/>
    <w:basedOn w:val="Style4"/>
    <w:link w:val="StyleStyle49ptBold5Char"/>
    <w:qFormat/>
    <w:rsid w:val="00BD3BB9"/>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BD3BB9"/>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BD3BB9"/>
    <w:pPr>
      <w:spacing w:after="160" w:line="256" w:lineRule="auto"/>
    </w:pPr>
    <w:rPr>
      <w:rFonts w:ascii="Arial Narrow" w:eastAsia="Times New Roman" w:hAnsi="Arial Narrow" w:cs="Calibri"/>
      <w:sz w:val="20"/>
    </w:rPr>
  </w:style>
  <w:style w:type="paragraph" w:customStyle="1" w:styleId="FONT7">
    <w:name w:val="FONT 7"/>
    <w:uiPriority w:val="99"/>
    <w:qFormat/>
    <w:rsid w:val="00BD3BB9"/>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BD3BB9"/>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BD3BB9"/>
    <w:rPr>
      <w:b/>
      <w:bCs/>
      <w:u w:val="single"/>
    </w:rPr>
  </w:style>
  <w:style w:type="paragraph" w:customStyle="1" w:styleId="StyleCardText11ptBoldUnderline">
    <w:name w:val="Style Card Text + 11 pt Bold Underline"/>
    <w:basedOn w:val="Normal"/>
    <w:link w:val="StyleCardText11ptBoldUnderlineChar"/>
    <w:qFormat/>
    <w:rsid w:val="00BD3BB9"/>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BD3BB9"/>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BD3BB9"/>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BD3BB9"/>
    <w:rPr>
      <w:b/>
      <w:bCs/>
      <w:u w:val="single"/>
    </w:rPr>
  </w:style>
  <w:style w:type="paragraph" w:customStyle="1" w:styleId="StyleStyle49ptBold6">
    <w:name w:val="Style Style4 + 9 pt Bold6"/>
    <w:basedOn w:val="Style4"/>
    <w:link w:val="StyleStyle49ptBold6Char"/>
    <w:qFormat/>
    <w:rsid w:val="00BD3BB9"/>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BD3BB9"/>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BD3BB9"/>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D3BB9"/>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D3BB9"/>
    <w:pPr>
      <w:spacing w:line="256" w:lineRule="auto"/>
    </w:pPr>
    <w:rPr>
      <w:rFonts w:asciiTheme="minorHAnsi" w:hAnsiTheme="minorHAnsi"/>
      <w:b/>
      <w:sz w:val="24"/>
      <w:u w:val="single"/>
    </w:rPr>
  </w:style>
  <w:style w:type="character" w:customStyle="1" w:styleId="textboldCharChar">
    <w:name w:val="text bold Char Char"/>
    <w:link w:val="textboldChar"/>
    <w:locked/>
    <w:rsid w:val="00BD3BB9"/>
    <w:rPr>
      <w:b/>
      <w:u w:val="thick"/>
    </w:rPr>
  </w:style>
  <w:style w:type="paragraph" w:customStyle="1" w:styleId="textboldChar">
    <w:name w:val="text bold Char"/>
    <w:basedOn w:val="Normal"/>
    <w:link w:val="textboldCharChar"/>
    <w:qFormat/>
    <w:rsid w:val="00BD3BB9"/>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BD3BB9"/>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BD3BB9"/>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BD3BB9"/>
    <w:pPr>
      <w:spacing w:line="256" w:lineRule="auto"/>
    </w:pPr>
    <w:rPr>
      <w:rFonts w:eastAsia="Calibri" w:cs="Calibri"/>
      <w:szCs w:val="20"/>
    </w:rPr>
  </w:style>
  <w:style w:type="paragraph" w:customStyle="1" w:styleId="StyleStyle1">
    <w:name w:val="Style Style1 +"/>
    <w:basedOn w:val="Normal"/>
    <w:uiPriority w:val="99"/>
    <w:qFormat/>
    <w:rsid w:val="00BD3BB9"/>
    <w:pPr>
      <w:spacing w:line="256" w:lineRule="auto"/>
    </w:pPr>
    <w:rPr>
      <w:rFonts w:eastAsia="Calibri" w:cs="Calibri"/>
    </w:rPr>
  </w:style>
  <w:style w:type="paragraph" w:customStyle="1" w:styleId="StyleLinespacingDouble">
    <w:name w:val="Style Line spacing:  Double"/>
    <w:basedOn w:val="Normal"/>
    <w:uiPriority w:val="99"/>
    <w:qFormat/>
    <w:rsid w:val="00BD3BB9"/>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BD3BB9"/>
  </w:style>
  <w:style w:type="paragraph" w:customStyle="1" w:styleId="normalChar1">
    <w:name w:val="normal Char"/>
    <w:basedOn w:val="Normal"/>
    <w:uiPriority w:val="99"/>
    <w:qFormat/>
    <w:rsid w:val="00BD3BB9"/>
    <w:pPr>
      <w:spacing w:line="256" w:lineRule="auto"/>
    </w:pPr>
    <w:rPr>
      <w:rFonts w:eastAsia="Calibri" w:cs="Calibri"/>
    </w:rPr>
  </w:style>
  <w:style w:type="character" w:customStyle="1" w:styleId="MicroMicroTextChar">
    <w:name w:val="MicroMicroText Char"/>
    <w:link w:val="MicroMicroText"/>
    <w:locked/>
    <w:rsid w:val="00BD3BB9"/>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BD3BB9"/>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BD3BB9"/>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BD3BB9"/>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BD3BB9"/>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BD3BB9"/>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BD3BB9"/>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BD3BB9"/>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BD3BB9"/>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BD3BB9"/>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BD3BB9"/>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BD3BB9"/>
    <w:pPr>
      <w:jc w:val="center"/>
    </w:pPr>
    <w:rPr>
      <w:rFonts w:eastAsia="Times New Roman" w:cs="Calibri"/>
      <w:b/>
      <w:szCs w:val="20"/>
      <w:u w:val="single"/>
    </w:rPr>
  </w:style>
  <w:style w:type="paragraph" w:customStyle="1" w:styleId="Pa19">
    <w:name w:val="Pa19"/>
    <w:basedOn w:val="Normal"/>
    <w:next w:val="Normal"/>
    <w:autoRedefine/>
    <w:qFormat/>
    <w:rsid w:val="00BD3BB9"/>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BD3BB9"/>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BD3BB9"/>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BD3BB9"/>
    <w:rPr>
      <w:rFonts w:ascii="Arial" w:hAnsi="Arial"/>
      <w:color w:val="auto"/>
    </w:rPr>
  </w:style>
  <w:style w:type="paragraph" w:customStyle="1" w:styleId="prnewsp">
    <w:name w:val="prnews_p"/>
    <w:basedOn w:val="Normal"/>
    <w:qFormat/>
    <w:rsid w:val="00BD3BB9"/>
    <w:pPr>
      <w:spacing w:before="100" w:beforeAutospacing="1" w:after="100" w:afterAutospacing="1"/>
    </w:pPr>
    <w:rPr>
      <w:rFonts w:eastAsia="Times New Roman" w:cs="Calibri"/>
    </w:rPr>
  </w:style>
  <w:style w:type="character" w:customStyle="1" w:styleId="author-bio-box">
    <w:name w:val="author-bio-box"/>
    <w:basedOn w:val="DefaultParagraphFont"/>
    <w:rsid w:val="00BD3BB9"/>
  </w:style>
  <w:style w:type="character" w:customStyle="1" w:styleId="CharChar32">
    <w:name w:val="Char Char32"/>
    <w:basedOn w:val="DefaultParagraphFont"/>
    <w:rsid w:val="00BD3BB9"/>
    <w:rPr>
      <w:rFonts w:ascii="Arial" w:hAnsi="Arial" w:cs="Arial" w:hint="default"/>
      <w:b/>
      <w:bCs/>
      <w:iCs/>
      <w:lang w:val="en-US" w:eastAsia="en-US" w:bidi="ar-SA"/>
    </w:rPr>
  </w:style>
  <w:style w:type="character" w:customStyle="1" w:styleId="CharChar13">
    <w:name w:val="Char Char13"/>
    <w:rsid w:val="00BD3BB9"/>
    <w:rPr>
      <w:rFonts w:ascii="Arial" w:hAnsi="Arial" w:cs="Arial" w:hint="default"/>
      <w:b/>
      <w:bCs/>
      <w:iCs/>
      <w:sz w:val="22"/>
      <w:szCs w:val="28"/>
      <w:lang w:val="en-US" w:eastAsia="en-US" w:bidi="ar-SA"/>
    </w:rPr>
  </w:style>
  <w:style w:type="character" w:customStyle="1" w:styleId="CharChar116">
    <w:name w:val="Char Char116"/>
    <w:rsid w:val="00BD3BB9"/>
    <w:rPr>
      <w:rFonts w:ascii="Arial" w:hAnsi="Arial" w:cs="Arial" w:hint="default"/>
      <w:bCs/>
      <w:szCs w:val="26"/>
      <w:u w:val="single"/>
      <w:lang w:val="en-US" w:eastAsia="en-US" w:bidi="ar-SA"/>
    </w:rPr>
  </w:style>
  <w:style w:type="character" w:customStyle="1" w:styleId="CharChar12">
    <w:name w:val="Char Char12"/>
    <w:rsid w:val="00BD3BB9"/>
    <w:rPr>
      <w:rFonts w:ascii="Arial" w:hAnsi="Arial" w:cs="Arial" w:hint="default"/>
      <w:bCs/>
      <w:szCs w:val="26"/>
      <w:u w:val="single"/>
      <w:lang w:val="en-US" w:eastAsia="en-US" w:bidi="ar-SA"/>
    </w:rPr>
  </w:style>
  <w:style w:type="character" w:customStyle="1" w:styleId="CharChar115">
    <w:name w:val="Char Char115"/>
    <w:rsid w:val="00BD3BB9"/>
    <w:rPr>
      <w:rFonts w:ascii="Arial" w:hAnsi="Arial" w:cs="Arial" w:hint="default"/>
      <w:bCs/>
      <w:szCs w:val="26"/>
      <w:u w:val="single"/>
      <w:lang w:val="en-US" w:eastAsia="en-US" w:bidi="ar-SA"/>
    </w:rPr>
  </w:style>
  <w:style w:type="character" w:customStyle="1" w:styleId="StylePalatinoLinotype6pt">
    <w:name w:val="Style Palatino Linotype 6 pt"/>
    <w:rsid w:val="00BD3BB9"/>
    <w:rPr>
      <w:rFonts w:ascii="Times New Roman" w:hAnsi="Times New Roman" w:cs="Times New Roman" w:hint="default"/>
      <w:sz w:val="20"/>
    </w:rPr>
  </w:style>
  <w:style w:type="character" w:customStyle="1" w:styleId="Highighted-New">
    <w:name w:val="Highighted - New"/>
    <w:rsid w:val="00BD3BB9"/>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BD3BB9"/>
    <w:rPr>
      <w:rFonts w:ascii="Arial" w:hAnsi="Arial" w:cs="Arial" w:hint="default"/>
      <w:b/>
      <w:bCs/>
      <w:sz w:val="24"/>
      <w:szCs w:val="26"/>
      <w:lang w:val="en-US" w:eastAsia="en-US" w:bidi="ar-SA"/>
    </w:rPr>
  </w:style>
  <w:style w:type="character" w:customStyle="1" w:styleId="cardCharChar10">
    <w:name w:val="card Char Char1"/>
    <w:rsid w:val="00BD3BB9"/>
    <w:rPr>
      <w:lang w:val="en-US" w:eastAsia="en-US" w:bidi="ar-SA"/>
    </w:rPr>
  </w:style>
  <w:style w:type="character" w:customStyle="1" w:styleId="BlockTitleCharChar1Char">
    <w:name w:val="Block Title Char Char1 Char"/>
    <w:rsid w:val="00BD3BB9"/>
    <w:rPr>
      <w:b/>
      <w:bCs w:val="0"/>
      <w:sz w:val="32"/>
      <w:u w:val="single"/>
    </w:rPr>
  </w:style>
  <w:style w:type="character" w:customStyle="1" w:styleId="Header1Char">
    <w:name w:val="Header1 Char"/>
    <w:rsid w:val="00BD3BB9"/>
    <w:rPr>
      <w:rFonts w:ascii="Arial" w:hAnsi="Arial" w:cs="Arial" w:hint="default"/>
      <w:b/>
      <w:bCs/>
      <w:caps/>
      <w:kern w:val="32"/>
      <w:sz w:val="28"/>
      <w:szCs w:val="28"/>
    </w:rPr>
  </w:style>
  <w:style w:type="character" w:customStyle="1" w:styleId="StyleArial12ptBoldItalic">
    <w:name w:val="Style Arial 12 pt Bold Italic"/>
    <w:rsid w:val="00BD3BB9"/>
    <w:rPr>
      <w:rFonts w:ascii="Times New Roman" w:hAnsi="Times New Roman" w:cs="Times New Roman" w:hint="default"/>
      <w:b/>
      <w:bCs/>
      <w:iCs/>
      <w:sz w:val="24"/>
    </w:rPr>
  </w:style>
  <w:style w:type="character" w:customStyle="1" w:styleId="Styleunderline12pt">
    <w:name w:val="Style underline + 12 pt"/>
    <w:rsid w:val="00BD3BB9"/>
    <w:rPr>
      <w:rFonts w:ascii="Times New Roman" w:hAnsi="Times New Roman" w:cs="Times New Roman" w:hint="default"/>
      <w:bCs/>
      <w:sz w:val="20"/>
      <w:u w:val="single"/>
    </w:rPr>
  </w:style>
  <w:style w:type="character" w:customStyle="1" w:styleId="StyleUnderlineChar19pt">
    <w:name w:val="Style Underline Char1 + 9 pt"/>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BD3BB9"/>
    <w:rPr>
      <w:rFonts w:ascii="Times New Roman" w:hAnsi="Times New Roman" w:cs="Times New Roman" w:hint="default"/>
      <w:sz w:val="20"/>
      <w:u w:val="single"/>
      <w:lang w:val="en-US" w:eastAsia="en-US" w:bidi="ar-SA"/>
    </w:rPr>
  </w:style>
  <w:style w:type="character" w:customStyle="1" w:styleId="Style9ptUnderline1">
    <w:name w:val="Style 9 pt Underline1"/>
    <w:rsid w:val="00BD3BB9"/>
    <w:rPr>
      <w:sz w:val="20"/>
      <w:u w:val="single"/>
    </w:rPr>
  </w:style>
  <w:style w:type="character" w:customStyle="1" w:styleId="StyleUnderlineChar19pt2">
    <w:name w:val="Style Underline Char1 + 9 pt2"/>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BD3BB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BD3BB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BD3BB9"/>
  </w:style>
  <w:style w:type="character" w:customStyle="1" w:styleId="3">
    <w:name w:val="3"/>
    <w:rsid w:val="00BD3BB9"/>
    <w:rPr>
      <w:rFonts w:ascii="Arial" w:hAnsi="Arial" w:cs="Arial" w:hint="default"/>
      <w:bCs/>
      <w:sz w:val="20"/>
      <w:u w:val="single"/>
      <w:lang w:val="en-US" w:eastAsia="en-US" w:bidi="ar-SA"/>
    </w:rPr>
  </w:style>
  <w:style w:type="character" w:customStyle="1" w:styleId="7">
    <w:name w:val="7"/>
    <w:rsid w:val="00BD3BB9"/>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BD3BB9"/>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BD3BB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BD3BB9"/>
    <w:rPr>
      <w:sz w:val="20"/>
      <w:u w:val="single"/>
    </w:rPr>
  </w:style>
  <w:style w:type="character" w:customStyle="1" w:styleId="StyleUnderlineChar9ptBold1">
    <w:name w:val="Style Underline Char + 9 pt Bold1"/>
    <w:rsid w:val="00BD3BB9"/>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BD3BB9"/>
    <w:rPr>
      <w:sz w:val="20"/>
      <w:u w:val="single"/>
    </w:rPr>
  </w:style>
  <w:style w:type="character" w:customStyle="1" w:styleId="Styleunderline9ptBold">
    <w:name w:val="Style underline + 9 pt Bold"/>
    <w:rsid w:val="00BD3BB9"/>
    <w:rPr>
      <w:b/>
      <w:bCs/>
      <w:sz w:val="20"/>
      <w:u w:val="single"/>
    </w:rPr>
  </w:style>
  <w:style w:type="character" w:customStyle="1" w:styleId="newsstorytitle">
    <w:name w:val="news_story_title"/>
    <w:basedOn w:val="DefaultParagraphFont"/>
    <w:rsid w:val="00BD3BB9"/>
  </w:style>
  <w:style w:type="character" w:customStyle="1" w:styleId="34">
    <w:name w:val="34"/>
    <w:rsid w:val="00BD3BB9"/>
    <w:rPr>
      <w:rFonts w:ascii="Times New Roman" w:hAnsi="Times New Roman" w:cs="Arial" w:hint="default"/>
      <w:bCs/>
      <w:sz w:val="20"/>
      <w:u w:val="single"/>
      <w:lang w:val="en-US" w:eastAsia="en-US" w:bidi="ar-SA"/>
    </w:rPr>
  </w:style>
  <w:style w:type="character" w:customStyle="1" w:styleId="45">
    <w:name w:val="45"/>
    <w:rsid w:val="00BD3BB9"/>
    <w:rPr>
      <w:rFonts w:ascii="Times New Roman" w:hAnsi="Times New Roman" w:cs="Arial" w:hint="default"/>
      <w:b/>
      <w:bCs/>
      <w:sz w:val="20"/>
      <w:u w:val="single"/>
      <w:lang w:val="en-US" w:eastAsia="en-US" w:bidi="ar-SA"/>
    </w:rPr>
  </w:style>
  <w:style w:type="character" w:customStyle="1" w:styleId="Style9ptUnderline5">
    <w:name w:val="Style 9 pt Underline5"/>
    <w:rsid w:val="00BD3BB9"/>
    <w:rPr>
      <w:rFonts w:ascii="Times New Roman" w:hAnsi="Times New Roman" w:cs="Times New Roman" w:hint="default"/>
      <w:sz w:val="20"/>
      <w:u w:val="single"/>
    </w:rPr>
  </w:style>
  <w:style w:type="character" w:customStyle="1" w:styleId="Style9ptBoldUnderline2">
    <w:name w:val="Style 9 pt Bold Underline2"/>
    <w:rsid w:val="00BD3BB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BD3BB9"/>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BD3BB9"/>
    <w:rPr>
      <w:rFonts w:ascii="Times New Roman" w:hAnsi="Times New Roman" w:cs="Times New Roman" w:hint="default"/>
      <w:sz w:val="20"/>
    </w:rPr>
  </w:style>
  <w:style w:type="character" w:customStyle="1" w:styleId="StyleUnderlineCharChar9pt2">
    <w:name w:val="Style Underline Char Char + 9 pt2"/>
    <w:basedOn w:val="UnderlineCharChar"/>
    <w:rsid w:val="00BD3BB9"/>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BD3BB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BD3BB9"/>
    <w:rPr>
      <w:b/>
      <w:bCs/>
      <w:sz w:val="20"/>
      <w:u w:val="single"/>
      <w:bdr w:val="single" w:sz="4" w:space="0" w:color="auto" w:frame="1"/>
    </w:rPr>
  </w:style>
  <w:style w:type="character" w:customStyle="1" w:styleId="Style9ptUnderline7">
    <w:name w:val="Style 9 pt Underline7"/>
    <w:rsid w:val="00BD3BB9"/>
    <w:rPr>
      <w:sz w:val="20"/>
      <w:u w:val="single"/>
    </w:rPr>
  </w:style>
  <w:style w:type="character" w:customStyle="1" w:styleId="Style9ptBoldUnderline3">
    <w:name w:val="Style 9 pt Bold Underline3"/>
    <w:rsid w:val="00BD3BB9"/>
    <w:rPr>
      <w:b/>
      <w:bCs/>
      <w:sz w:val="20"/>
      <w:u w:val="single"/>
    </w:rPr>
  </w:style>
  <w:style w:type="character" w:customStyle="1" w:styleId="Style9ptUnderline8">
    <w:name w:val="Style 9 pt Underline8"/>
    <w:rsid w:val="00BD3BB9"/>
    <w:rPr>
      <w:sz w:val="20"/>
      <w:u w:val="single"/>
    </w:rPr>
  </w:style>
  <w:style w:type="character" w:customStyle="1" w:styleId="66">
    <w:name w:val="66"/>
    <w:rsid w:val="00BD3BB9"/>
    <w:rPr>
      <w:rFonts w:ascii="Arial" w:hAnsi="Arial" w:cs="Arial" w:hint="default"/>
      <w:bCs/>
      <w:sz w:val="20"/>
      <w:u w:val="single"/>
      <w:lang w:val="en-US" w:eastAsia="en-US" w:bidi="ar-SA"/>
    </w:rPr>
  </w:style>
  <w:style w:type="character" w:customStyle="1" w:styleId="Style9ptUnderline9">
    <w:name w:val="Style 9 pt Underline9"/>
    <w:rsid w:val="00BD3BB9"/>
    <w:rPr>
      <w:sz w:val="20"/>
      <w:u w:val="single"/>
    </w:rPr>
  </w:style>
  <w:style w:type="character" w:customStyle="1" w:styleId="Style9ptBoldUnderline4">
    <w:name w:val="Style 9 pt Bold Underline4"/>
    <w:rsid w:val="00BD3BB9"/>
    <w:rPr>
      <w:b/>
      <w:bCs/>
      <w:sz w:val="20"/>
      <w:u w:val="single"/>
    </w:rPr>
  </w:style>
  <w:style w:type="character" w:customStyle="1" w:styleId="titleblue14">
    <w:name w:val="titleblue14"/>
    <w:basedOn w:val="DefaultParagraphFont"/>
    <w:rsid w:val="00BD3BB9"/>
  </w:style>
  <w:style w:type="character" w:customStyle="1" w:styleId="b">
    <w:name w:val="b"/>
    <w:basedOn w:val="DefaultParagraphFont"/>
    <w:rsid w:val="00BD3BB9"/>
  </w:style>
  <w:style w:type="character" w:customStyle="1" w:styleId="StyleUnderlineCharChar9pt3">
    <w:name w:val="Style Underline Char Char + 9 pt3"/>
    <w:basedOn w:val="UnderlineCharChar"/>
    <w:rsid w:val="00BD3BB9"/>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BD3BB9"/>
    <w:rPr>
      <w:sz w:val="20"/>
      <w:u w:val="single"/>
    </w:rPr>
  </w:style>
  <w:style w:type="character" w:customStyle="1" w:styleId="manchettebig2">
    <w:name w:val="manchettebig2"/>
    <w:basedOn w:val="DefaultParagraphFont"/>
    <w:rsid w:val="00BD3BB9"/>
  </w:style>
  <w:style w:type="character" w:customStyle="1" w:styleId="ln2">
    <w:name w:val="ln2"/>
    <w:basedOn w:val="DefaultParagraphFont"/>
    <w:rsid w:val="00BD3BB9"/>
  </w:style>
  <w:style w:type="character" w:customStyle="1" w:styleId="StyleStyle1Char">
    <w:name w:val="Style Style1 + Char"/>
    <w:basedOn w:val="Style1Char"/>
    <w:rsid w:val="00BD3BB9"/>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BD3BB9"/>
  </w:style>
  <w:style w:type="character" w:customStyle="1" w:styleId="Card10f2Char">
    <w:name w:val="Card.10.f2 Char"/>
    <w:basedOn w:val="DefaultParagraphFont"/>
    <w:rsid w:val="00BD3BB9"/>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BD3BB9"/>
    <w:rPr>
      <w:rFonts w:ascii="Cambria" w:hAnsi="Cambria" w:cs="Times New Roman" w:hint="default"/>
      <w:sz w:val="20"/>
      <w:szCs w:val="20"/>
    </w:rPr>
  </w:style>
  <w:style w:type="character" w:customStyle="1" w:styleId="NormalspacingChar">
    <w:name w:val="Normal + spacing Char"/>
    <w:basedOn w:val="StyleLinespacingDoubleChar"/>
    <w:rsid w:val="00BD3BB9"/>
    <w:rPr>
      <w:rFonts w:ascii="Cambria" w:hAnsi="Cambria" w:cs="Times New Roman" w:hint="default"/>
      <w:sz w:val="20"/>
      <w:szCs w:val="20"/>
    </w:rPr>
  </w:style>
  <w:style w:type="character" w:customStyle="1" w:styleId="textbold0">
    <w:name w:val="textbold"/>
    <w:basedOn w:val="DefaultParagraphFont"/>
    <w:rsid w:val="00BD3BB9"/>
  </w:style>
  <w:style w:type="character" w:customStyle="1" w:styleId="textitalics">
    <w:name w:val="textitalics"/>
    <w:basedOn w:val="DefaultParagraphFont"/>
    <w:rsid w:val="00BD3BB9"/>
  </w:style>
  <w:style w:type="character" w:customStyle="1" w:styleId="cardtextsmallCharChar">
    <w:name w:val="card text small Char Char"/>
    <w:basedOn w:val="DefaultParagraphFont"/>
    <w:rsid w:val="00BD3BB9"/>
    <w:rPr>
      <w:rFonts w:ascii="Arial Narrow" w:hAnsi="Arial Narrow" w:cs="Times New Roman" w:hint="default"/>
      <w:sz w:val="16"/>
    </w:rPr>
  </w:style>
  <w:style w:type="character" w:customStyle="1" w:styleId="reportbody1">
    <w:name w:val="reportbody1"/>
    <w:basedOn w:val="DefaultParagraphFont"/>
    <w:rsid w:val="00BD3BB9"/>
    <w:rPr>
      <w:rFonts w:ascii="Tahoma" w:hAnsi="Tahoma" w:cs="Tahoma" w:hint="default"/>
      <w:color w:val="000000"/>
      <w:sz w:val="14"/>
      <w:szCs w:val="14"/>
    </w:rPr>
  </w:style>
  <w:style w:type="character" w:customStyle="1" w:styleId="Bold12">
    <w:name w:val="Bold12"/>
    <w:uiPriority w:val="1"/>
    <w:qFormat/>
    <w:rsid w:val="00BD3BB9"/>
    <w:rPr>
      <w:rFonts w:ascii="Times New Roman" w:hAnsi="Times New Roman" w:cs="Times New Roman" w:hint="default"/>
      <w:b/>
      <w:bCs w:val="0"/>
      <w:sz w:val="24"/>
    </w:rPr>
  </w:style>
  <w:style w:type="character" w:customStyle="1" w:styleId="NotBold10Final">
    <w:name w:val="NotBold10Final"/>
    <w:uiPriority w:val="1"/>
    <w:qFormat/>
    <w:rsid w:val="00BD3BB9"/>
    <w:rPr>
      <w:rFonts w:ascii="Times New Roman" w:hAnsi="Times New Roman" w:cs="Times New Roman" w:hint="default"/>
      <w:b w:val="0"/>
      <w:bCs w:val="0"/>
      <w:i w:val="0"/>
      <w:iCs w:val="0"/>
      <w:sz w:val="20"/>
    </w:rPr>
  </w:style>
  <w:style w:type="character" w:customStyle="1" w:styleId="gsstx">
    <w:name w:val="gsstx"/>
    <w:rsid w:val="00BD3BB9"/>
  </w:style>
  <w:style w:type="character" w:customStyle="1" w:styleId="bcktital">
    <w:name w:val="bckt_ital"/>
    <w:rsid w:val="00BD3BB9"/>
  </w:style>
  <w:style w:type="character" w:customStyle="1" w:styleId="A13">
    <w:name w:val="A13"/>
    <w:rsid w:val="00BD3BB9"/>
    <w:rPr>
      <w:rFonts w:ascii="Baskerville" w:hAnsi="Baskerville" w:cs="Baskerville" w:hint="default"/>
      <w:color w:val="000000"/>
      <w:sz w:val="106"/>
      <w:szCs w:val="106"/>
    </w:rPr>
  </w:style>
  <w:style w:type="character" w:customStyle="1" w:styleId="A17">
    <w:name w:val="A17"/>
    <w:rsid w:val="00BD3BB9"/>
    <w:rPr>
      <w:rFonts w:ascii="Baskerville" w:hAnsi="Baskerville" w:cs="Baskerville" w:hint="default"/>
      <w:color w:val="000000"/>
      <w:sz w:val="12"/>
      <w:szCs w:val="12"/>
    </w:rPr>
  </w:style>
  <w:style w:type="character" w:customStyle="1" w:styleId="A14">
    <w:name w:val="A14"/>
    <w:rsid w:val="00BD3BB9"/>
    <w:rPr>
      <w:rFonts w:ascii="Frutiger 45 Light" w:hAnsi="Frutiger 45 Light" w:cs="Frutiger 45 Light" w:hint="default"/>
      <w:b/>
      <w:bCs/>
      <w:i/>
      <w:iCs/>
      <w:color w:val="000000"/>
      <w:sz w:val="36"/>
      <w:szCs w:val="36"/>
    </w:rPr>
  </w:style>
  <w:style w:type="character" w:customStyle="1" w:styleId="A20">
    <w:name w:val="A20"/>
    <w:rsid w:val="00BD3BB9"/>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BD3BB9"/>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BD3BB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D3BB9"/>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BD3BB9"/>
    <w:rPr>
      <w:rFonts w:ascii="Arial" w:hAnsi="Arial" w:cs="Arial" w:hint="default"/>
      <w:b/>
      <w:bCs/>
      <w:sz w:val="24"/>
      <w:szCs w:val="26"/>
      <w:lang w:val="en-US" w:eastAsia="en-US" w:bidi="ar-SA"/>
    </w:rPr>
  </w:style>
  <w:style w:type="character" w:customStyle="1" w:styleId="brief-smalltext0">
    <w:name w:val="brief-smalltext"/>
    <w:basedOn w:val="DefaultParagraphFont"/>
    <w:rsid w:val="00BD3BB9"/>
  </w:style>
  <w:style w:type="character" w:customStyle="1" w:styleId="style53">
    <w:name w:val="style5"/>
    <w:basedOn w:val="DefaultParagraphFont"/>
    <w:rsid w:val="00BD3BB9"/>
  </w:style>
  <w:style w:type="character" w:customStyle="1" w:styleId="TagCharCharCharCharCharChar">
    <w:name w:val="Tag Char Char Char Char Char Char"/>
    <w:rsid w:val="00BD3BB9"/>
    <w:rPr>
      <w:rFonts w:ascii="Arial" w:hAnsi="Arial" w:cs="Arial" w:hint="default"/>
      <w:b/>
      <w:bCs/>
      <w:sz w:val="24"/>
      <w:szCs w:val="26"/>
      <w:lang w:val="en-US" w:eastAsia="en-US" w:bidi="ar-SA"/>
    </w:rPr>
  </w:style>
  <w:style w:type="character" w:customStyle="1" w:styleId="pmterms3">
    <w:name w:val="pmterms3"/>
    <w:basedOn w:val="DefaultParagraphFont"/>
    <w:rsid w:val="00BD3BB9"/>
  </w:style>
  <w:style w:type="character" w:customStyle="1" w:styleId="interiorheadline">
    <w:name w:val="interiorheadline"/>
    <w:basedOn w:val="DefaultParagraphFont"/>
    <w:rsid w:val="00BD3BB9"/>
  </w:style>
  <w:style w:type="character" w:customStyle="1" w:styleId="Heading31CharCharCharChar1">
    <w:name w:val="Heading 31 Char Char Char Char1"/>
    <w:rsid w:val="00BD3BB9"/>
    <w:rPr>
      <w:rFonts w:ascii="Arial" w:hAnsi="Arial" w:cs="Arial" w:hint="default"/>
      <w:b/>
      <w:bCs/>
      <w:sz w:val="24"/>
      <w:szCs w:val="26"/>
      <w:lang w:val="en-US" w:eastAsia="en-US" w:bidi="ar-SA"/>
    </w:rPr>
  </w:style>
  <w:style w:type="character" w:customStyle="1" w:styleId="Heading31CharCharChar">
    <w:name w:val="Heading 31 Char Char Char"/>
    <w:rsid w:val="00BD3BB9"/>
    <w:rPr>
      <w:rFonts w:ascii="Arial" w:hAnsi="Arial" w:cs="Arial" w:hint="default"/>
      <w:b/>
      <w:bCs/>
      <w:sz w:val="24"/>
      <w:szCs w:val="26"/>
      <w:lang w:val="en-US" w:eastAsia="en-US" w:bidi="ar-SA"/>
    </w:rPr>
  </w:style>
  <w:style w:type="character" w:customStyle="1" w:styleId="CharChar33">
    <w:name w:val="Char Char33"/>
    <w:rsid w:val="00BD3BB9"/>
    <w:rPr>
      <w:rFonts w:ascii="Arial" w:hAnsi="Arial" w:cs="Arial" w:hint="default"/>
      <w:b/>
      <w:bCs/>
      <w:szCs w:val="32"/>
      <w:lang w:val="en-US" w:eastAsia="en-US" w:bidi="ar-SA"/>
    </w:rPr>
  </w:style>
  <w:style w:type="character" w:customStyle="1" w:styleId="CharChar117">
    <w:name w:val="Char Char117"/>
    <w:rsid w:val="00BD3BB9"/>
    <w:rPr>
      <w:rFonts w:ascii="Arial" w:hAnsi="Arial" w:cs="Arial" w:hint="default"/>
      <w:bCs/>
      <w:szCs w:val="26"/>
      <w:u w:val="single"/>
      <w:lang w:val="en-US" w:eastAsia="en-US" w:bidi="ar-SA"/>
    </w:rPr>
  </w:style>
  <w:style w:type="character" w:customStyle="1" w:styleId="prnewsspan">
    <w:name w:val="prnews_span"/>
    <w:basedOn w:val="DefaultParagraphFont"/>
    <w:rsid w:val="00BD3BB9"/>
  </w:style>
  <w:style w:type="table" w:customStyle="1" w:styleId="TableGrid1">
    <w:name w:val="Table Grid1"/>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BD3BB9"/>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BD3BB9"/>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BD3BB9"/>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BD3BB9"/>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BD3BB9"/>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BD3BB9"/>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BD3BB9"/>
    <w:rPr>
      <w:rFonts w:ascii="Calibri" w:eastAsia="MS Mincho" w:hAnsi="Calibri" w:cs="Calibri"/>
      <w:b/>
      <w:sz w:val="22"/>
      <w:u w:val="single"/>
    </w:rPr>
  </w:style>
  <w:style w:type="character" w:customStyle="1" w:styleId="SubtitleChar2">
    <w:name w:val="Subtitle Char2"/>
    <w:basedOn w:val="DefaultParagraphFont"/>
    <w:uiPriority w:val="11"/>
    <w:rsid w:val="00BD3BB9"/>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BD3BB9"/>
  </w:style>
  <w:style w:type="character" w:customStyle="1" w:styleId="m1575249786560259391gmail-style13ptbold">
    <w:name w:val="m_1575249786560259391gmail-style13ptbold"/>
    <w:basedOn w:val="DefaultParagraphFont"/>
    <w:rsid w:val="00BD3BB9"/>
  </w:style>
  <w:style w:type="paragraph" w:customStyle="1" w:styleId="m-8120030040935583278gmail-msonospacing">
    <w:name w:val="m_-8120030040935583278gmail-msonospacing"/>
    <w:basedOn w:val="Normal"/>
    <w:qFormat/>
    <w:rsid w:val="00BD3BB9"/>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BD3BB9"/>
  </w:style>
  <w:style w:type="character" w:customStyle="1" w:styleId="m-8120030040935583278gmail-styleunderline">
    <w:name w:val="m_-8120030040935583278gmail-styleunderline"/>
    <w:basedOn w:val="DefaultParagraphFont"/>
    <w:rsid w:val="00BD3BB9"/>
  </w:style>
  <w:style w:type="character" w:customStyle="1" w:styleId="m3640724044946509868gmail-m-753298044461936151gmail-style13ptbold">
    <w:name w:val="m_3640724044946509868gmail-m_-753298044461936151gmail-style13ptbold"/>
    <w:basedOn w:val="DefaultParagraphFont"/>
    <w:rsid w:val="00BD3BB9"/>
  </w:style>
  <w:style w:type="character" w:customStyle="1" w:styleId="m3640724044946509868gmail-m-753298044461936151gmail-styleunderline">
    <w:name w:val="m_3640724044946509868gmail-m_-753298044461936151gmail-styleunderline"/>
    <w:basedOn w:val="DefaultParagraphFont"/>
    <w:rsid w:val="00BD3BB9"/>
  </w:style>
  <w:style w:type="character" w:customStyle="1" w:styleId="m6193703118997007224gmail-style13ptbold">
    <w:name w:val="m_6193703118997007224gmail-style13ptbold"/>
    <w:basedOn w:val="DefaultParagraphFont"/>
    <w:rsid w:val="00BD3BB9"/>
  </w:style>
  <w:style w:type="character" w:customStyle="1" w:styleId="m6193703118997007224gmail-styleunderline">
    <w:name w:val="m_6193703118997007224gmail-styleunderline"/>
    <w:basedOn w:val="DefaultParagraphFont"/>
    <w:rsid w:val="00BD3BB9"/>
  </w:style>
  <w:style w:type="character" w:customStyle="1" w:styleId="m-1239616313416637319gmail-style13ptbold">
    <w:name w:val="m_-1239616313416637319gmail-style13ptbold"/>
    <w:basedOn w:val="DefaultParagraphFont"/>
    <w:rsid w:val="00BD3BB9"/>
  </w:style>
  <w:style w:type="character" w:customStyle="1" w:styleId="m-1239616313416637319gmail-styleunderline">
    <w:name w:val="m_-1239616313416637319gmail-styleunderline"/>
    <w:basedOn w:val="DefaultParagraphFont"/>
    <w:rsid w:val="00BD3BB9"/>
  </w:style>
  <w:style w:type="paragraph" w:customStyle="1" w:styleId="m-5451374272084387600gmail-msonormal">
    <w:name w:val="m_-5451374272084387600gmail-msonormal"/>
    <w:basedOn w:val="Normal"/>
    <w:qFormat/>
    <w:rsid w:val="00BD3BB9"/>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BD3BB9"/>
  </w:style>
  <w:style w:type="character" w:customStyle="1" w:styleId="m-5451374272084387600gmail-styleunderline">
    <w:name w:val="m_-5451374272084387600gmail-styleunderline"/>
    <w:basedOn w:val="DefaultParagraphFont"/>
    <w:rsid w:val="00BD3BB9"/>
  </w:style>
  <w:style w:type="character" w:customStyle="1" w:styleId="standardtext1b">
    <w:name w:val="standardtext1b"/>
    <w:basedOn w:val="DefaultParagraphFont"/>
    <w:rsid w:val="00BD3BB9"/>
  </w:style>
  <w:style w:type="character" w:customStyle="1" w:styleId="postsubtitle">
    <w:name w:val="post_subtitle"/>
    <w:basedOn w:val="DefaultParagraphFont"/>
    <w:rsid w:val="00BD3BB9"/>
  </w:style>
  <w:style w:type="character" w:customStyle="1" w:styleId="m8349405746915611004gmail-styleunderline">
    <w:name w:val="m_8349405746915611004gmail-styleunderline"/>
    <w:basedOn w:val="DefaultParagraphFont"/>
    <w:rsid w:val="00BD3BB9"/>
  </w:style>
  <w:style w:type="character" w:customStyle="1" w:styleId="m-8890476860932431250gmail-styleunderline">
    <w:name w:val="m_-8890476860932431250gmail-styleunderline"/>
    <w:basedOn w:val="DefaultParagraphFont"/>
    <w:rsid w:val="00BD3BB9"/>
  </w:style>
  <w:style w:type="character" w:customStyle="1" w:styleId="m-7985672042231231606gmail-style13ptbold">
    <w:name w:val="m_-7985672042231231606gmail-style13ptbold"/>
    <w:basedOn w:val="DefaultParagraphFont"/>
    <w:rsid w:val="00BD3BB9"/>
  </w:style>
  <w:style w:type="character" w:customStyle="1" w:styleId="m-7985672042231231606gmail-styleunderline">
    <w:name w:val="m_-7985672042231231606gmail-styleunderline"/>
    <w:basedOn w:val="DefaultParagraphFont"/>
    <w:rsid w:val="00BD3BB9"/>
  </w:style>
  <w:style w:type="paragraph" w:customStyle="1" w:styleId="StylecardArialNarrow9pt">
    <w:name w:val="Style card + Arial Narrow 9 pt"/>
    <w:basedOn w:val="Normal"/>
    <w:link w:val="StylecardArialNarrow9ptChar"/>
    <w:qFormat/>
    <w:rsid w:val="00BD3BB9"/>
    <w:pPr>
      <w:ind w:left="288" w:right="288"/>
    </w:pPr>
    <w:rPr>
      <w:rFonts w:eastAsia="Times New Roman" w:cs="Calibri"/>
      <w:sz w:val="16"/>
    </w:rPr>
  </w:style>
  <w:style w:type="character" w:customStyle="1" w:styleId="StylecardArialNarrow9ptChar">
    <w:name w:val="Style card + Arial Narrow 9 pt Char"/>
    <w:link w:val="StylecardArialNarrow9pt"/>
    <w:rsid w:val="00BD3BB9"/>
    <w:rPr>
      <w:rFonts w:ascii="Calibri" w:eastAsia="Times New Roman" w:hAnsi="Calibri" w:cs="Calibri"/>
      <w:sz w:val="16"/>
    </w:rPr>
  </w:style>
  <w:style w:type="character" w:customStyle="1" w:styleId="StyleunderlineArialNarrow9pt">
    <w:name w:val="Style underline + Arial Narrow 9 pt"/>
    <w:basedOn w:val="underline"/>
    <w:rsid w:val="00BD3BB9"/>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BD3BB9"/>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BD3BB9"/>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BD3BB9"/>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BD3BB9"/>
    <w:pPr>
      <w:ind w:left="288" w:right="288"/>
    </w:pPr>
    <w:rPr>
      <w:sz w:val="16"/>
    </w:rPr>
  </w:style>
  <w:style w:type="character" w:customStyle="1" w:styleId="m-7723935538954412833gmail-styleunderline">
    <w:name w:val="m_-7723935538954412833gmail-styleunderline"/>
    <w:basedOn w:val="DefaultParagraphFont"/>
    <w:rsid w:val="00BD3BB9"/>
  </w:style>
  <w:style w:type="character" w:customStyle="1" w:styleId="m8315103747088905037gmail-style13ptbold">
    <w:name w:val="m_8315103747088905037gmail-style13ptbold"/>
    <w:basedOn w:val="DefaultParagraphFont"/>
    <w:rsid w:val="00BD3BB9"/>
  </w:style>
  <w:style w:type="character" w:customStyle="1" w:styleId="m8315103747088905037gmail-styleunderline">
    <w:name w:val="m_8315103747088905037gmail-styleunderline"/>
    <w:basedOn w:val="DefaultParagraphFont"/>
    <w:rsid w:val="00BD3BB9"/>
  </w:style>
  <w:style w:type="character" w:customStyle="1" w:styleId="m-5918764401038664981gmail-heading4char">
    <w:name w:val="m_-5918764401038664981gmail-heading4char"/>
    <w:basedOn w:val="DefaultParagraphFont"/>
    <w:rsid w:val="00BD3BB9"/>
  </w:style>
  <w:style w:type="character" w:customStyle="1" w:styleId="m-5918764401038664981gmail-styleunderline">
    <w:name w:val="m_-5918764401038664981gmail-styleunderline"/>
    <w:basedOn w:val="DefaultParagraphFont"/>
    <w:rsid w:val="00BD3BB9"/>
  </w:style>
  <w:style w:type="character" w:customStyle="1" w:styleId="SmallFont5pt">
    <w:name w:val="Small Font (5 pt)"/>
    <w:rsid w:val="00BD3BB9"/>
    <w:rPr>
      <w:sz w:val="10"/>
    </w:rPr>
  </w:style>
  <w:style w:type="character" w:customStyle="1" w:styleId="11">
    <w:name w:val="11"/>
    <w:rsid w:val="00BD3BB9"/>
    <w:rPr>
      <w:rFonts w:ascii="Arial" w:hAnsi="Arial" w:cs="Arial" w:hint="default"/>
      <w:bCs/>
      <w:sz w:val="20"/>
      <w:u w:val="single"/>
      <w:lang w:val="en-US" w:eastAsia="en-US" w:bidi="ar-SA"/>
    </w:rPr>
  </w:style>
  <w:style w:type="character" w:customStyle="1" w:styleId="cardChar2">
    <w:name w:val="%card Char"/>
    <w:link w:val="card2"/>
    <w:uiPriority w:val="99"/>
    <w:rsid w:val="00BD3BB9"/>
    <w:rPr>
      <w:rFonts w:ascii="Calibri" w:eastAsia="Times New Roman" w:hAnsi="Calibri"/>
      <w:bCs/>
      <w:sz w:val="22"/>
    </w:rPr>
  </w:style>
  <w:style w:type="paragraph" w:customStyle="1" w:styleId="Caption4">
    <w:name w:val="Caption4"/>
    <w:basedOn w:val="Normal"/>
    <w:rsid w:val="00BD3BB9"/>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BD3BB9"/>
  </w:style>
  <w:style w:type="character" w:customStyle="1" w:styleId="ff1">
    <w:name w:val="ff1"/>
    <w:basedOn w:val="DefaultParagraphFont"/>
    <w:rsid w:val="00BD3BB9"/>
  </w:style>
  <w:style w:type="character" w:customStyle="1" w:styleId="ff2">
    <w:name w:val="ff2"/>
    <w:basedOn w:val="DefaultParagraphFont"/>
    <w:rsid w:val="00BD3BB9"/>
  </w:style>
  <w:style w:type="character" w:customStyle="1" w:styleId="display">
    <w:name w:val="display"/>
    <w:basedOn w:val="DefaultParagraphFont"/>
    <w:rsid w:val="00BD3BB9"/>
  </w:style>
  <w:style w:type="character" w:customStyle="1" w:styleId="m-5176787357700846886gmail-style13ptbold">
    <w:name w:val="m_-5176787357700846886gmail-style13ptbold"/>
    <w:basedOn w:val="DefaultParagraphFont"/>
    <w:rsid w:val="00BD3BB9"/>
  </w:style>
  <w:style w:type="character" w:customStyle="1" w:styleId="storylink">
    <w:name w:val="story_link"/>
    <w:basedOn w:val="DefaultParagraphFont"/>
    <w:rsid w:val="00BD3BB9"/>
  </w:style>
  <w:style w:type="paragraph" w:customStyle="1" w:styleId="AnalyticsGBN">
    <w:name w:val="AnalyticsGBN"/>
    <w:basedOn w:val="Normal"/>
    <w:link w:val="AnalyticsGBNChar"/>
    <w:autoRedefine/>
    <w:uiPriority w:val="4"/>
    <w:qFormat/>
    <w:rsid w:val="00BD3BB9"/>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BD3BB9"/>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BD3BB9"/>
  </w:style>
  <w:style w:type="character" w:customStyle="1" w:styleId="article-published-date">
    <w:name w:val="article-published-date"/>
    <w:basedOn w:val="DefaultParagraphFont"/>
    <w:rsid w:val="00BD3BB9"/>
  </w:style>
  <w:style w:type="paragraph" w:customStyle="1" w:styleId="m-6964456894805451263gmail-msonormal">
    <w:name w:val="m_-6964456894805451263gmail-msonormal"/>
    <w:basedOn w:val="Normal"/>
    <w:rsid w:val="00BD3BB9"/>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BD3BB9"/>
  </w:style>
  <w:style w:type="character" w:customStyle="1" w:styleId="m-2807258978724535836gmail-heading4char">
    <w:name w:val="m_-2807258978724535836gmail-heading4char"/>
    <w:basedOn w:val="DefaultParagraphFont"/>
    <w:rsid w:val="00BD3BB9"/>
  </w:style>
  <w:style w:type="character" w:customStyle="1" w:styleId="m-2807258978724535836gmail-styleunderline">
    <w:name w:val="m_-2807258978724535836gmail-styleunderline"/>
    <w:basedOn w:val="DefaultParagraphFont"/>
    <w:rsid w:val="00BD3BB9"/>
  </w:style>
  <w:style w:type="character" w:customStyle="1" w:styleId="m6004444545773425567gmail-style13ptbold">
    <w:name w:val="m_6004444545773425567gmail-style13ptbold"/>
    <w:basedOn w:val="DefaultParagraphFont"/>
    <w:rsid w:val="00BD3BB9"/>
  </w:style>
  <w:style w:type="character" w:customStyle="1" w:styleId="m6004444545773425567gmail-styleunderline">
    <w:name w:val="m_6004444545773425567gmail-styleunderline"/>
    <w:basedOn w:val="DefaultParagraphFont"/>
    <w:rsid w:val="00BD3BB9"/>
  </w:style>
  <w:style w:type="paragraph" w:customStyle="1" w:styleId="m38239159385702382gmail-msonormal">
    <w:name w:val="m_38239159385702382gmail-msonormal"/>
    <w:basedOn w:val="Normal"/>
    <w:rsid w:val="00BD3BB9"/>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BD3BB9"/>
  </w:style>
  <w:style w:type="paragraph" w:customStyle="1" w:styleId="m38239159385702382gmail-card">
    <w:name w:val="m_38239159385702382gmail-card"/>
    <w:basedOn w:val="Normal"/>
    <w:rsid w:val="00BD3BB9"/>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BD3BB9"/>
  </w:style>
  <w:style w:type="character" w:customStyle="1" w:styleId="m38239159385702382gmail-underline">
    <w:name w:val="m_38239159385702382gmail-underline"/>
    <w:basedOn w:val="DefaultParagraphFont"/>
    <w:rsid w:val="00BD3BB9"/>
  </w:style>
  <w:style w:type="character" w:customStyle="1" w:styleId="m-2593922536640332098gmail-style13ptbold">
    <w:name w:val="m_-2593922536640332098gmail-style13ptbold"/>
    <w:basedOn w:val="DefaultParagraphFont"/>
    <w:rsid w:val="00BD3BB9"/>
  </w:style>
  <w:style w:type="character" w:customStyle="1" w:styleId="m-2593922536640332098gmail-styleunderline">
    <w:name w:val="m_-2593922536640332098gmail-styleunderline"/>
    <w:basedOn w:val="DefaultParagraphFont"/>
    <w:rsid w:val="00BD3BB9"/>
  </w:style>
  <w:style w:type="character" w:customStyle="1" w:styleId="m-3222177990783861315gmail-style13ptbold">
    <w:name w:val="m_-3222177990783861315gmail-style13ptbold"/>
    <w:basedOn w:val="DefaultParagraphFont"/>
    <w:rsid w:val="00BD3BB9"/>
  </w:style>
  <w:style w:type="character" w:customStyle="1" w:styleId="m-3222177990783861315gmail-styleunderline">
    <w:name w:val="m_-3222177990783861315gmail-styleunderline"/>
    <w:basedOn w:val="DefaultParagraphFont"/>
    <w:rsid w:val="00BD3BB9"/>
  </w:style>
  <w:style w:type="character" w:customStyle="1" w:styleId="DebateSmallText">
    <w:name w:val="DebateSmallText"/>
    <w:rsid w:val="00BD3BB9"/>
    <w:rPr>
      <w:rFonts w:ascii="Times New Roman" w:hAnsi="Times New Roman"/>
      <w:sz w:val="20"/>
    </w:rPr>
  </w:style>
  <w:style w:type="character" w:customStyle="1" w:styleId="m-3401163095456589440gmail-styleunderline">
    <w:name w:val="m_-3401163095456589440gmail-styleunderline"/>
    <w:basedOn w:val="DefaultParagraphFont"/>
    <w:rsid w:val="00BD3BB9"/>
  </w:style>
  <w:style w:type="character" w:customStyle="1" w:styleId="articleimagecaption">
    <w:name w:val="article__image__caption"/>
    <w:basedOn w:val="DefaultParagraphFont"/>
    <w:rsid w:val="00BD3BB9"/>
  </w:style>
  <w:style w:type="character" w:customStyle="1" w:styleId="articleimagecredits">
    <w:name w:val="article__image__credits"/>
    <w:basedOn w:val="DefaultParagraphFont"/>
    <w:rsid w:val="00BD3BB9"/>
  </w:style>
  <w:style w:type="paragraph" w:customStyle="1" w:styleId="noname">
    <w:name w:val="no_name"/>
    <w:basedOn w:val="Normal"/>
    <w:rsid w:val="00BD3BB9"/>
    <w:pPr>
      <w:spacing w:before="100" w:beforeAutospacing="1" w:after="100" w:afterAutospacing="1"/>
    </w:pPr>
    <w:rPr>
      <w:rFonts w:eastAsia="Times New Roman"/>
      <w:sz w:val="24"/>
    </w:rPr>
  </w:style>
  <w:style w:type="character" w:customStyle="1" w:styleId="3oh-">
    <w:name w:val="_3oh-"/>
    <w:basedOn w:val="DefaultParagraphFont"/>
    <w:rsid w:val="00BD3BB9"/>
  </w:style>
  <w:style w:type="paragraph" w:customStyle="1" w:styleId="clay-paragraph">
    <w:name w:val="clay-paragraph"/>
    <w:basedOn w:val="Normal"/>
    <w:rsid w:val="00BD3BB9"/>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BD3BB9"/>
  </w:style>
  <w:style w:type="character" w:customStyle="1" w:styleId="m-5156237671796814033gmail-styleunderline">
    <w:name w:val="m_-5156237671796814033gmail-styleunderline"/>
    <w:basedOn w:val="DefaultParagraphFont"/>
    <w:rsid w:val="00BD3BB9"/>
  </w:style>
  <w:style w:type="paragraph" w:customStyle="1" w:styleId="css-1i0edl6">
    <w:name w:val="css-1i0edl6"/>
    <w:basedOn w:val="Normal"/>
    <w:rsid w:val="00BD3BB9"/>
    <w:pPr>
      <w:spacing w:before="100" w:beforeAutospacing="1" w:after="100" w:afterAutospacing="1"/>
    </w:pPr>
    <w:rPr>
      <w:rFonts w:ascii="Times" w:hAnsi="Times"/>
      <w:sz w:val="20"/>
      <w:szCs w:val="20"/>
    </w:rPr>
  </w:style>
  <w:style w:type="paragraph" w:customStyle="1" w:styleId="desktop-rev">
    <w:name w:val="desktop-rev"/>
    <w:basedOn w:val="Normal"/>
    <w:rsid w:val="00BD3BB9"/>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BD3BB9"/>
  </w:style>
  <w:style w:type="character" w:customStyle="1" w:styleId="m-5842435219695499946gmail-style13ptbold">
    <w:name w:val="m_-5842435219695499946gmail-style13ptbold"/>
    <w:basedOn w:val="DefaultParagraphFont"/>
    <w:rsid w:val="00BD3BB9"/>
  </w:style>
  <w:style w:type="paragraph" w:customStyle="1" w:styleId="removeTag">
    <w:name w:val="removeTag"/>
    <w:basedOn w:val="Normal"/>
    <w:link w:val="removeTagChar"/>
    <w:uiPriority w:val="4"/>
    <w:qFormat/>
    <w:rsid w:val="00BD3BB9"/>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BD3BB9"/>
    <w:rPr>
      <w:rFonts w:ascii="Calibri" w:eastAsiaTheme="majorEastAsia" w:hAnsi="Calibri" w:cstheme="majorBidi"/>
      <w:b/>
      <w:iCs/>
      <w:sz w:val="26"/>
    </w:rPr>
  </w:style>
  <w:style w:type="paragraph" w:customStyle="1" w:styleId="p402premiuminside">
    <w:name w:val="p402_premiuminside"/>
    <w:basedOn w:val="Normal"/>
    <w:rsid w:val="00BD3BB9"/>
    <w:pPr>
      <w:spacing w:before="100" w:beforeAutospacing="1" w:after="100" w:afterAutospacing="1"/>
    </w:pPr>
  </w:style>
  <w:style w:type="character" w:customStyle="1" w:styleId="xstyle13ptbold">
    <w:name w:val="x_style13ptbold"/>
    <w:basedOn w:val="DefaultParagraphFont"/>
    <w:rsid w:val="00BD3BB9"/>
  </w:style>
  <w:style w:type="paragraph" w:customStyle="1" w:styleId="xmsonormal">
    <w:name w:val="x_msonormal"/>
    <w:basedOn w:val="Normal"/>
    <w:rsid w:val="00BD3BB9"/>
    <w:pPr>
      <w:spacing w:before="100" w:beforeAutospacing="1" w:after="100" w:afterAutospacing="1"/>
    </w:pPr>
    <w:rPr>
      <w:rFonts w:eastAsia="Times New Roman"/>
      <w:sz w:val="24"/>
    </w:rPr>
  </w:style>
  <w:style w:type="paragraph" w:customStyle="1" w:styleId="paragraph">
    <w:name w:val="paragraph"/>
    <w:basedOn w:val="Normal"/>
    <w:rsid w:val="00BD3BB9"/>
    <w:pPr>
      <w:spacing w:before="100" w:beforeAutospacing="1" w:after="100" w:afterAutospacing="1"/>
    </w:pPr>
    <w:rPr>
      <w:rFonts w:eastAsia="Times New Roman"/>
      <w:sz w:val="24"/>
    </w:rPr>
  </w:style>
  <w:style w:type="character" w:customStyle="1" w:styleId="normaltextrun">
    <w:name w:val="normaltextrun"/>
    <w:basedOn w:val="DefaultParagraphFont"/>
    <w:rsid w:val="00BD3BB9"/>
  </w:style>
  <w:style w:type="character" w:customStyle="1" w:styleId="eop">
    <w:name w:val="eop"/>
    <w:basedOn w:val="DefaultParagraphFont"/>
    <w:rsid w:val="00BD3BB9"/>
  </w:style>
  <w:style w:type="paragraph" w:customStyle="1" w:styleId="TxBr16p1">
    <w:name w:val="TxBr_16p1"/>
    <w:basedOn w:val="Normal"/>
    <w:rsid w:val="00BD3BB9"/>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BD3BB9"/>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BD3B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D3B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D3BB9"/>
  </w:style>
  <w:style w:type="paragraph" w:customStyle="1" w:styleId="StyleJustified">
    <w:name w:val="Style Justified"/>
    <w:basedOn w:val="Normal"/>
    <w:rsid w:val="00BD3BB9"/>
    <w:rPr>
      <w:rFonts w:eastAsia="Times New Roman"/>
      <w:szCs w:val="20"/>
    </w:rPr>
  </w:style>
  <w:style w:type="character" w:customStyle="1" w:styleId="Style5Char">
    <w:name w:val="Style5 Char"/>
    <w:link w:val="Style5"/>
    <w:rsid w:val="00BD3BB9"/>
    <w:rPr>
      <w:rFonts w:ascii="Calibri" w:eastAsia="Times New Roman" w:hAnsi="Calibri"/>
    </w:rPr>
  </w:style>
  <w:style w:type="character" w:customStyle="1" w:styleId="Style10Char">
    <w:name w:val="Style10 Char"/>
    <w:link w:val="Style10"/>
    <w:rsid w:val="00BD3BB9"/>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BD3BB9"/>
    <w:rPr>
      <w:b w:val="0"/>
      <w:bCs w:val="0"/>
      <w:sz w:val="22"/>
      <w:u w:val="single"/>
      <w:bdr w:val="none" w:sz="0" w:space="0" w:color="auto"/>
    </w:rPr>
  </w:style>
  <w:style w:type="character" w:customStyle="1" w:styleId="Headerorfooter">
    <w:name w:val="Header or footer"/>
    <w:basedOn w:val="DefaultParagraphFont"/>
    <w:rsid w:val="00BD3BB9"/>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BD3BB9"/>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BD3BB9"/>
    <w:rPr>
      <w:rFonts w:ascii="Times New Roman" w:eastAsia="Times New Roman" w:hAnsi="Times New Roman" w:cs="Times New Roman"/>
      <w:sz w:val="24"/>
      <w:u w:val="single"/>
    </w:rPr>
  </w:style>
  <w:style w:type="character" w:customStyle="1" w:styleId="amp">
    <w:name w:val="amp"/>
    <w:basedOn w:val="DefaultParagraphFont"/>
    <w:rsid w:val="00BD3BB9"/>
  </w:style>
  <w:style w:type="character" w:customStyle="1" w:styleId="StyleUnderlineBorderSinglesolidlineAuto225ptLine">
    <w:name w:val="Style Underline Border: : (Single solid line Auto  2.25 pt Line ..."/>
    <w:basedOn w:val="DefaultParagraphFont"/>
    <w:rsid w:val="00BD3BB9"/>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D3BB9"/>
    <w:rPr>
      <w:b w:val="0"/>
      <w:sz w:val="24"/>
      <w:u w:val="single"/>
      <w:bdr w:val="none" w:sz="0" w:space="0" w:color="auto"/>
    </w:rPr>
  </w:style>
  <w:style w:type="character" w:customStyle="1" w:styleId="Bodytext10pt">
    <w:name w:val="Body text + 10 pt"/>
    <w:basedOn w:val="Bodytext5"/>
    <w:rsid w:val="00BD3BB9"/>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BD3BB9"/>
  </w:style>
  <w:style w:type="character" w:customStyle="1" w:styleId="m4567405558892197225gmail-styleunderline">
    <w:name w:val="m_4567405558892197225gmail-styleunderline"/>
    <w:basedOn w:val="DefaultParagraphFont"/>
    <w:rsid w:val="00BD3BB9"/>
  </w:style>
  <w:style w:type="character" w:customStyle="1" w:styleId="m2942784716910838910gmail-style13ptbold">
    <w:name w:val="m_2942784716910838910gmail-style13ptbold"/>
    <w:basedOn w:val="DefaultParagraphFont"/>
    <w:rsid w:val="00BD3BB9"/>
  </w:style>
  <w:style w:type="character" w:customStyle="1" w:styleId="m2942784716910838910gmail-msohyperlink">
    <w:name w:val="m_2942784716910838910gmail-msohyperlink"/>
    <w:basedOn w:val="DefaultParagraphFont"/>
    <w:rsid w:val="00BD3BB9"/>
  </w:style>
  <w:style w:type="character" w:customStyle="1" w:styleId="m2942784716910838910gmail-styleunderline">
    <w:name w:val="m_2942784716910838910gmail-styleunderline"/>
    <w:basedOn w:val="DefaultParagraphFont"/>
    <w:rsid w:val="00BD3BB9"/>
  </w:style>
  <w:style w:type="paragraph" w:customStyle="1" w:styleId="font8">
    <w:name w:val="font_8"/>
    <w:basedOn w:val="Normal"/>
    <w:rsid w:val="00BD3BB9"/>
    <w:pPr>
      <w:spacing w:before="100" w:beforeAutospacing="1" w:after="100" w:afterAutospacing="1"/>
    </w:pPr>
  </w:style>
  <w:style w:type="paragraph" w:customStyle="1" w:styleId="font9">
    <w:name w:val="font_9"/>
    <w:basedOn w:val="Normal"/>
    <w:rsid w:val="00BD3BB9"/>
    <w:pPr>
      <w:spacing w:before="100" w:beforeAutospacing="1" w:after="100" w:afterAutospacing="1"/>
    </w:pPr>
  </w:style>
  <w:style w:type="character" w:customStyle="1" w:styleId="m-750723176661811423gmail-style13ptbold">
    <w:name w:val="m_-750723176661811423gmail-style13ptbold"/>
    <w:basedOn w:val="DefaultParagraphFont"/>
    <w:rsid w:val="00BD3BB9"/>
  </w:style>
  <w:style w:type="character" w:customStyle="1" w:styleId="m-1958352629725285173style13ptbold">
    <w:name w:val="m_-1958352629725285173style13ptbold"/>
    <w:basedOn w:val="DefaultParagraphFont"/>
    <w:rsid w:val="00BD3BB9"/>
  </w:style>
  <w:style w:type="character" w:customStyle="1" w:styleId="m-1958352629725285173styleunderline">
    <w:name w:val="m_-1958352629725285173styleunderline"/>
    <w:basedOn w:val="DefaultParagraphFont"/>
    <w:rsid w:val="00BD3BB9"/>
  </w:style>
  <w:style w:type="paragraph" w:customStyle="1" w:styleId="generic-articlebody">
    <w:name w:val="generic-article__body"/>
    <w:basedOn w:val="Normal"/>
    <w:rsid w:val="00BD3BB9"/>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BD3BB9"/>
  </w:style>
  <w:style w:type="paragraph" w:customStyle="1" w:styleId="Genealogy">
    <w:name w:val="Genealogy"/>
    <w:basedOn w:val="Heading4"/>
    <w:autoRedefine/>
    <w:qFormat/>
    <w:rsid w:val="00BD3BB9"/>
    <w:rPr>
      <w:rFonts w:cs="Calibri"/>
    </w:rPr>
  </w:style>
  <w:style w:type="paragraph" w:customStyle="1" w:styleId="tag0">
    <w:name w:val="tag"/>
    <w:basedOn w:val="Normal"/>
    <w:link w:val="UnderlineCharChar1"/>
    <w:qFormat/>
    <w:rsid w:val="00BD3BB9"/>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BD3BB9"/>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22</Pages>
  <Words>17480</Words>
  <Characters>99636</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5</cp:revision>
  <dcterms:created xsi:type="dcterms:W3CDTF">2022-02-13T23:42:00Z</dcterms:created>
  <dcterms:modified xsi:type="dcterms:W3CDTF">2022-02-14T00:09:00Z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