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B00BE" w14:textId="582F9C88" w:rsidR="00AD5F20" w:rsidRPr="00E85B08" w:rsidRDefault="00136E51" w:rsidP="00AD5F20">
      <w:pPr>
        <w:pStyle w:val="Heading3"/>
      </w:pPr>
      <w:r>
        <w:t>1AC - Disease</w:t>
      </w:r>
      <w:r w:rsidR="00AD5F20">
        <w:t xml:space="preserve"> </w:t>
      </w:r>
    </w:p>
    <w:p w14:paraId="621544D6" w14:textId="77777777" w:rsidR="00732131" w:rsidRDefault="00732131" w:rsidP="00732131">
      <w:pPr>
        <w:pStyle w:val="Heading4"/>
      </w:pPr>
      <w:r w:rsidRPr="00484D22">
        <w:t>Plan: The member nations of the World Trade Organization ought to reduce intellectual property protections for emergency use listing medicines during public health emergencies of international concer</w:t>
      </w:r>
      <w:r>
        <w:t>n</w:t>
      </w:r>
      <w:r w:rsidRPr="00484D22">
        <w:t>.</w:t>
      </w:r>
    </w:p>
    <w:p w14:paraId="799DA93B" w14:textId="6765A0C4" w:rsidR="00AD5F20" w:rsidRDefault="00AD5F20" w:rsidP="00AD5F20">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3072366B" w14:textId="77777777" w:rsidR="00AD5F20" w:rsidRPr="00F42EA0" w:rsidRDefault="00AD5F20" w:rsidP="00AD5F20">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89E759F" w14:textId="77777777" w:rsidR="00AD5F20" w:rsidRPr="007016DC" w:rsidRDefault="00AD5F20" w:rsidP="00AD5F20">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62132AED" w14:textId="77777777" w:rsidR="00AD5F20" w:rsidRPr="007016DC" w:rsidRDefault="00AD5F20" w:rsidP="00AD5F20">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1462C1F5" w14:textId="77777777" w:rsidR="00AD5F20" w:rsidRPr="007016DC" w:rsidRDefault="00AD5F20" w:rsidP="00AD5F20">
      <w:pPr>
        <w:rPr>
          <w:sz w:val="16"/>
        </w:rPr>
      </w:pPr>
      <w:r w:rsidRPr="007016DC">
        <w:rPr>
          <w:sz w:val="16"/>
        </w:rPr>
        <w:t>THE NATURE OF THE PATENT BARGAIN</w:t>
      </w:r>
    </w:p>
    <w:p w14:paraId="2BB79126" w14:textId="77777777" w:rsidR="00AD5F20" w:rsidRPr="007016DC" w:rsidRDefault="00AD5F20" w:rsidP="00AD5F20">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E137C4">
        <w:rPr>
          <w:rStyle w:val="StyleUnderline"/>
          <w:highlight w:val="cyan"/>
        </w:rPr>
        <w:t>that,</w:t>
      </w:r>
      <w:r w:rsidRPr="00F42EA0">
        <w:rPr>
          <w:rStyle w:val="StyleUnderline"/>
        </w:rPr>
        <w:t xml:space="preserve"> </w:t>
      </w:r>
      <w:r w:rsidRPr="00E137C4">
        <w:rPr>
          <w:rStyle w:val="StyleUnderline"/>
          <w:highlight w:val="cyan"/>
        </w:rPr>
        <w:t>in emergencies</w:t>
      </w:r>
      <w:r w:rsidRPr="00F42EA0">
        <w:rPr>
          <w:rStyle w:val="StyleUnderline"/>
        </w:rPr>
        <w:t xml:space="preserve"> of this kind, </w:t>
      </w:r>
      <w:r w:rsidRPr="00E137C4">
        <w:rPr>
          <w:rStyle w:val="StyleUnderline"/>
          <w:highlight w:val="cyan"/>
        </w:rPr>
        <w:t>governments should employ</w:t>
      </w:r>
      <w:r w:rsidRPr="00F42EA0">
        <w:rPr>
          <w:rStyle w:val="StyleUnderline"/>
        </w:rPr>
        <w:t xml:space="preserve"> other, more </w:t>
      </w:r>
      <w:r w:rsidRPr="00E137C4">
        <w:rPr>
          <w:rStyle w:val="StyleUnderline"/>
          <w:highlight w:val="cyan"/>
        </w:rPr>
        <w:t>direct means to incentivize</w:t>
      </w:r>
      <w:r w:rsidRPr="00F42EA0">
        <w:rPr>
          <w:rStyle w:val="StyleUnderline"/>
        </w:rPr>
        <w:t xml:space="preserve"> the development of </w:t>
      </w:r>
      <w:r w:rsidRPr="00E137C4">
        <w:rPr>
          <w:rStyle w:val="StyleUnderline"/>
          <w:highlight w:val="cyan"/>
        </w:rPr>
        <w:t>new drugs</w:t>
      </w:r>
      <w:r w:rsidRPr="007016DC">
        <w:rPr>
          <w:sz w:val="16"/>
        </w:rPr>
        <w:t>.</w:t>
      </w:r>
    </w:p>
    <w:p w14:paraId="3C481AAC" w14:textId="62FB8D39" w:rsidR="00AD5F20" w:rsidRPr="00D3313B" w:rsidRDefault="00AD5F20" w:rsidP="00AD5F20">
      <w:pPr>
        <w:pStyle w:val="Heading4"/>
      </w:pPr>
      <w:r>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35341758" w14:textId="77777777" w:rsidR="00AD5F20" w:rsidRPr="00D3313B" w:rsidRDefault="00AD5F20" w:rsidP="00AD5F20">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2A706329" w14:textId="77777777" w:rsidR="00AD5F20" w:rsidRPr="0004612F" w:rsidRDefault="00AD5F20" w:rsidP="00AD5F20">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E137C4">
        <w:rPr>
          <w:rStyle w:val="StyleUnderline"/>
          <w:highlight w:val="cyan"/>
        </w:rPr>
        <w:t>NBS highlights</w:t>
      </w:r>
      <w:r w:rsidRPr="005762BD">
        <w:rPr>
          <w:rStyle w:val="StyleUnderline"/>
        </w:rPr>
        <w:t xml:space="preserve"> recent,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E137C4">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3498EDB8" w14:textId="385654AF" w:rsidR="00AD5F20" w:rsidRPr="00B6703C" w:rsidRDefault="00AD5F20" w:rsidP="00AD5F20">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69E46CCE" w14:textId="77777777" w:rsidR="00AD5F20" w:rsidRPr="002F0BE0" w:rsidRDefault="00AD5F20" w:rsidP="00AD5F20">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7B2F072E" w14:textId="77777777" w:rsidR="00AD5F20" w:rsidRPr="00120348" w:rsidRDefault="00AD5F20" w:rsidP="00AD5F20">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impede access to pharmaceuticals for 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Emphasis"/>
          <w:highlight w:val="cyan"/>
        </w:rPr>
        <w:t>maintains</w:t>
      </w:r>
      <w:r w:rsidRPr="00981B25">
        <w:rPr>
          <w:rStyle w:val="Emphasis"/>
        </w:rPr>
        <w:t xml:space="preserve"> several </w:t>
      </w:r>
      <w:r w:rsidRPr="00E137C4">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w:t>
      </w:r>
      <w:proofErr w:type="spellStart"/>
      <w:r w:rsidRPr="00F42EA0">
        <w:rPr>
          <w:rStyle w:val="StyleUnderline"/>
        </w:rPr>
        <w:t>States's</w:t>
      </w:r>
      <w:proofErr w:type="spellEnd"/>
      <w:r w:rsidRPr="00F42EA0">
        <w:rPr>
          <w:rStyle w:val="StyleUnderline"/>
        </w:rPr>
        <w:t xml:space="preserve">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56336293" w14:textId="77777777" w:rsidR="00AD5F20" w:rsidRPr="00872E12" w:rsidRDefault="00AD5F20" w:rsidP="00AD5F20">
      <w:pPr>
        <w:rPr>
          <w:sz w:val="10"/>
          <w:szCs w:val="18"/>
        </w:rPr>
      </w:pPr>
      <w:r w:rsidRPr="00872E12">
        <w:rPr>
          <w:sz w:val="10"/>
          <w:szCs w:val="18"/>
        </w:rPr>
        <w:t>A. Values and Ideals in U.S. Patent Law</w:t>
      </w:r>
    </w:p>
    <w:p w14:paraId="0C598CC7" w14:textId="77777777" w:rsidR="00AD5F20" w:rsidRPr="00872E12" w:rsidRDefault="00AD5F20" w:rsidP="00AD5F20">
      <w:pPr>
        <w:rPr>
          <w:sz w:val="10"/>
          <w:szCs w:val="18"/>
        </w:rPr>
      </w:pPr>
      <w:r w:rsidRPr="00872E12">
        <w:rPr>
          <w:sz w:val="10"/>
          <w:szCs w:val="18"/>
        </w:rPr>
        <w:t xml:space="preserve">The preeminence of patents in the United States is evidenced by the fact that patents are constitutionally protected to promote </w:t>
      </w:r>
      <w:proofErr w:type="spellStart"/>
      <w:r w:rsidRPr="00872E12">
        <w:rPr>
          <w:sz w:val="10"/>
          <w:szCs w:val="18"/>
        </w:rPr>
        <w:t>innova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and discovery.46 A patent is a grant of property issued by a gov- </w:t>
      </w:r>
      <w:proofErr w:type="spellStart"/>
      <w:r w:rsidRPr="00872E12">
        <w:rPr>
          <w:sz w:val="10"/>
          <w:szCs w:val="18"/>
        </w:rPr>
        <w:t>ernment</w:t>
      </w:r>
      <w:proofErr w:type="spellEnd"/>
      <w:r w:rsidRPr="00872E12">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872E12">
        <w:rPr>
          <w:sz w:val="10"/>
          <w:szCs w:val="18"/>
        </w:rPr>
        <w:t>ent</w:t>
      </w:r>
      <w:proofErr w:type="spellEnd"/>
      <w:r w:rsidRPr="00872E12">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27A6CEE" w14:textId="77777777" w:rsidR="00AD5F20" w:rsidRPr="00872E12" w:rsidRDefault="00AD5F20" w:rsidP="00AD5F20">
      <w:pPr>
        <w:rPr>
          <w:sz w:val="10"/>
          <w:szCs w:val="18"/>
        </w:rPr>
      </w:pPr>
      <w:r w:rsidRPr="00872E12">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872E12">
        <w:rPr>
          <w:sz w:val="10"/>
          <w:szCs w:val="18"/>
        </w:rPr>
        <w:t>medi</w:t>
      </w:r>
      <w:proofErr w:type="spellEnd"/>
      <w:r w:rsidRPr="00872E12">
        <w:rPr>
          <w:sz w:val="10"/>
          <w:szCs w:val="18"/>
        </w:rPr>
        <w:t>- cines at much lower prices.53 Pharmaceutical companies assert that re- search and development challenges require a rigid patent system to recover investment, turn profit, and promote continued innovation.54</w:t>
      </w:r>
    </w:p>
    <w:p w14:paraId="0DB1E0F9" w14:textId="77777777" w:rsidR="00AD5F20" w:rsidRPr="00872E12" w:rsidRDefault="00AD5F20" w:rsidP="00AD5F20">
      <w:pPr>
        <w:rPr>
          <w:sz w:val="10"/>
          <w:szCs w:val="18"/>
        </w:rPr>
      </w:pPr>
      <w:r w:rsidRPr="00872E12">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872E12">
        <w:rPr>
          <w:sz w:val="10"/>
          <w:szCs w:val="18"/>
        </w:rPr>
        <w:t>cerns</w:t>
      </w:r>
      <w:proofErr w:type="spellEnd"/>
      <w:r w:rsidRPr="00872E12">
        <w:rPr>
          <w:sz w:val="10"/>
          <w:szCs w:val="18"/>
        </w:rPr>
        <w:t xml:space="preserve"> have led to the development of powerful special interest groups that the United States relies on when considering trade agreements, in- </w:t>
      </w:r>
      <w:proofErr w:type="spellStart"/>
      <w:r w:rsidRPr="00872E12">
        <w:rPr>
          <w:sz w:val="10"/>
          <w:szCs w:val="18"/>
        </w:rPr>
        <w:t>cluding</w:t>
      </w:r>
      <w:proofErr w:type="spellEnd"/>
      <w:r w:rsidRPr="00872E12">
        <w:rPr>
          <w:sz w:val="10"/>
          <w:szCs w:val="18"/>
        </w:rPr>
        <w:t xml:space="preserve"> the TRIPS Agreement.56</w:t>
      </w:r>
    </w:p>
    <w:p w14:paraId="7C106341" w14:textId="77777777" w:rsidR="00AD5F20" w:rsidRPr="00872E12" w:rsidRDefault="00AD5F20" w:rsidP="00AD5F20">
      <w:pPr>
        <w:rPr>
          <w:sz w:val="10"/>
          <w:szCs w:val="18"/>
        </w:rPr>
      </w:pPr>
      <w:r w:rsidRPr="00872E12">
        <w:rPr>
          <w:sz w:val="10"/>
          <w:szCs w:val="18"/>
        </w:rPr>
        <w:t>B. Global Expansion of U.S. Patent Ideals Through the TRIPS Agreement</w:t>
      </w:r>
    </w:p>
    <w:p w14:paraId="1BBCBAAA" w14:textId="77777777" w:rsidR="00AD5F20" w:rsidRPr="00872E12" w:rsidRDefault="00AD5F20" w:rsidP="00AD5F20">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3251BD96" w14:textId="77777777" w:rsidR="00AD5F20" w:rsidRPr="00872E12" w:rsidRDefault="00AD5F20" w:rsidP="00AD5F20">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04E2F551" w14:textId="77777777" w:rsidR="00AD5F20" w:rsidRPr="00120348" w:rsidRDefault="00AD5F20" w:rsidP="00AD5F20">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compulsory licensing</w:t>
      </w:r>
      <w:r w:rsidRPr="00120348">
        <w:rPr>
          <w:sz w:val="14"/>
        </w:rPr>
        <w:t>.66</w:t>
      </w:r>
    </w:p>
    <w:p w14:paraId="11E9E564" w14:textId="77777777" w:rsidR="00AD5F20" w:rsidRPr="00872E12" w:rsidRDefault="00AD5F20" w:rsidP="00AD5F20">
      <w:pPr>
        <w:rPr>
          <w:sz w:val="10"/>
          <w:szCs w:val="18"/>
        </w:rPr>
      </w:pPr>
      <w:r w:rsidRPr="00872E12">
        <w:rPr>
          <w:sz w:val="10"/>
          <w:szCs w:val="18"/>
        </w:rPr>
        <w:t>1. Data Exclusivity</w:t>
      </w:r>
    </w:p>
    <w:p w14:paraId="5511F34F" w14:textId="77777777" w:rsidR="00AD5F20" w:rsidRPr="00872E12" w:rsidRDefault="00AD5F20" w:rsidP="00AD5F20">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2CB01091" w14:textId="77777777" w:rsidR="00AD5F20" w:rsidRPr="00872E12" w:rsidRDefault="00AD5F20" w:rsidP="00AD5F20">
      <w:pPr>
        <w:rPr>
          <w:sz w:val="10"/>
          <w:szCs w:val="18"/>
        </w:rPr>
      </w:pPr>
      <w:r w:rsidRPr="00872E12">
        <w:rPr>
          <w:sz w:val="10"/>
          <w:szCs w:val="18"/>
        </w:rPr>
        <w:t>2. Compulsory Licensing</w:t>
      </w:r>
    </w:p>
    <w:p w14:paraId="79784F9B" w14:textId="77777777" w:rsidR="00AD5F20" w:rsidRPr="004A68D7" w:rsidRDefault="00AD5F20" w:rsidP="00AD5F20">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1792F1B6" w14:textId="77777777" w:rsidR="00AD5F20" w:rsidRPr="00872E12" w:rsidRDefault="00AD5F20" w:rsidP="00AD5F20">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7B4F8517" w14:textId="77777777" w:rsidR="00AD5F20" w:rsidRPr="00120348" w:rsidRDefault="00AD5F20" w:rsidP="00AD5F20">
      <w:pPr>
        <w:rPr>
          <w:sz w:val="14"/>
        </w:rPr>
      </w:pPr>
      <w:r w:rsidRPr="00120348">
        <w:rPr>
          <w:sz w:val="14"/>
        </w:rPr>
        <w:t>C. A Blow to U.S. Interests: The Doha Declaration and Article 31bis</w:t>
      </w:r>
    </w:p>
    <w:p w14:paraId="34B1C97A" w14:textId="77777777" w:rsidR="00AD5F20" w:rsidRPr="00120348" w:rsidRDefault="00AD5F20" w:rsidP="00AD5F20">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238B2C8E" w14:textId="77777777" w:rsidR="00AD5F20" w:rsidRPr="00120348" w:rsidRDefault="00AD5F20" w:rsidP="00AD5F20">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2D391842" w14:textId="77777777" w:rsidR="00AD5F20" w:rsidRPr="00120348" w:rsidRDefault="00AD5F20" w:rsidP="00AD5F20">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E137C4">
        <w:rPr>
          <w:rStyle w:val="StyleUnderline"/>
          <w:highlight w:val="cyan"/>
        </w:rPr>
        <w:t xml:space="preserve">spurred </w:t>
      </w:r>
      <w:r w:rsidRPr="00E1249E">
        <w:rPr>
          <w:rStyle w:val="StyleUnderline"/>
        </w:rPr>
        <w:t xml:space="preserve">the </w:t>
      </w:r>
      <w:r w:rsidRPr="00E137C4">
        <w:rPr>
          <w:rStyle w:val="Emphasis"/>
          <w:highlight w:val="cyan"/>
        </w:rPr>
        <w:t>proliferation of TRIPS-Plus provisions</w:t>
      </w:r>
      <w:r w:rsidRPr="00F42EA0">
        <w:rPr>
          <w:rStyle w:val="StyleUnderline"/>
        </w:rPr>
        <w:t xml:space="preserve"> in bilateral U.S. FTAs</w:t>
      </w:r>
      <w:r w:rsidRPr="00120348">
        <w:rPr>
          <w:sz w:val="14"/>
        </w:rPr>
        <w:t>.95</w:t>
      </w:r>
    </w:p>
    <w:p w14:paraId="02645932" w14:textId="77777777" w:rsidR="00AD5F20" w:rsidRPr="00120348" w:rsidRDefault="00AD5F20" w:rsidP="00AD5F20">
      <w:pPr>
        <w:rPr>
          <w:sz w:val="14"/>
        </w:rPr>
      </w:pPr>
      <w:r w:rsidRPr="00120348">
        <w:rPr>
          <w:sz w:val="14"/>
        </w:rPr>
        <w:t>D. The Proliferation of TRIPS-Plus Provisions in U.S. FTAs</w:t>
      </w:r>
    </w:p>
    <w:p w14:paraId="5EBE9600" w14:textId="77777777" w:rsidR="00AD5F20" w:rsidRPr="00120348" w:rsidRDefault="00AD5F20" w:rsidP="00AD5F20">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E137C4">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508D58BD" w14:textId="77777777" w:rsidR="00AD5F20" w:rsidRPr="00120348" w:rsidRDefault="00AD5F20" w:rsidP="00AD5F20">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59923A3A" w14:textId="77777777" w:rsidR="00AD5F20" w:rsidRPr="00120348" w:rsidRDefault="00AD5F20" w:rsidP="00AD5F20">
      <w:pPr>
        <w:rPr>
          <w:sz w:val="14"/>
        </w:rPr>
      </w:pPr>
      <w:r w:rsidRPr="00120348">
        <w:rPr>
          <w:sz w:val="14"/>
        </w:rPr>
        <w:t>1. TRIPS-Plus Impact on Data Exclusivity Provisions</w:t>
      </w:r>
    </w:p>
    <w:p w14:paraId="59D0AEAB" w14:textId="77777777" w:rsidR="00AD5F20" w:rsidRPr="00120348" w:rsidRDefault="00AD5F20" w:rsidP="00AD5F20">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prohibited from relying on clinical 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E137C4">
        <w:rPr>
          <w:rStyle w:val="StyleUnderline"/>
          <w:highlight w:val="cyan"/>
        </w:rPr>
        <w:t xml:space="preserve">enable drug companies to </w:t>
      </w:r>
      <w:r w:rsidRPr="00E137C4">
        <w:rPr>
          <w:rStyle w:val="Emphasis"/>
          <w:highlight w:val="cyan"/>
        </w:rPr>
        <w:t>exploit profits by suspending competition</w:t>
      </w:r>
      <w:r w:rsidRPr="00120348">
        <w:rPr>
          <w:sz w:val="14"/>
        </w:rPr>
        <w:t>.104</w:t>
      </w:r>
    </w:p>
    <w:p w14:paraId="35C9A9AB" w14:textId="77777777" w:rsidR="00AD5F20" w:rsidRPr="00120348" w:rsidRDefault="00AD5F20" w:rsidP="00AD5F20">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E137C4">
        <w:rPr>
          <w:rStyle w:val="StyleUnderline"/>
          <w:highlight w:val="cyan"/>
        </w:rPr>
        <w:t xml:space="preserve">generic 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and </w:t>
      </w:r>
      <w:r w:rsidRPr="00E137C4">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147ECCE8" w14:textId="77777777" w:rsidR="00AD5F20" w:rsidRPr="00120348" w:rsidRDefault="00AD5F20" w:rsidP="00AD5F20">
      <w:pPr>
        <w:rPr>
          <w:sz w:val="14"/>
        </w:rPr>
      </w:pPr>
      <w:r w:rsidRPr="00120348">
        <w:rPr>
          <w:sz w:val="14"/>
        </w:rPr>
        <w:t>2. TRIPS-Plus Impact on Compulsory Licensing</w:t>
      </w:r>
    </w:p>
    <w:p w14:paraId="5F879434" w14:textId="77777777" w:rsidR="00AD5F20" w:rsidRPr="00120348" w:rsidRDefault="00AD5F20" w:rsidP="00AD5F20">
      <w:pPr>
        <w:rPr>
          <w:sz w:val="14"/>
        </w:rPr>
      </w:pPr>
      <w:r w:rsidRPr="00120348">
        <w:rPr>
          <w:sz w:val="14"/>
        </w:rPr>
        <w:t xml:space="preserve">Although to the TRIPS Agreement enables WTO signatories to es- </w:t>
      </w:r>
      <w:proofErr w:type="spellStart"/>
      <w:r w:rsidRPr="00120348">
        <w:rPr>
          <w:sz w:val="14"/>
        </w:rPr>
        <w:t>tablish</w:t>
      </w:r>
      <w:proofErr w:type="spellEnd"/>
      <w:r w:rsidRPr="00120348">
        <w:rPr>
          <w:sz w:val="14"/>
        </w:rPr>
        <w:t xml:space="preserve"> their own national compulsory licensing scheme, </w:t>
      </w:r>
      <w:r w:rsidRPr="00E137C4">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E137C4">
        <w:rPr>
          <w:rStyle w:val="Emphasis"/>
          <w:highlight w:val="cyan"/>
        </w:rPr>
        <w:t>limit compulsory licensing</w:t>
      </w:r>
      <w:r w:rsidRPr="00120348">
        <w:rPr>
          <w:sz w:val="14"/>
        </w:rPr>
        <w:t xml:space="preserve">.109 </w:t>
      </w:r>
      <w:r w:rsidRPr="00F42EA0">
        <w:rPr>
          <w:rStyle w:val="StyleUnderline"/>
        </w:rPr>
        <w:t xml:space="preserve">Under U.S. FTAs, </w:t>
      </w:r>
      <w:r w:rsidRPr="00E137C4">
        <w:rPr>
          <w:rStyle w:val="StyleUnderline"/>
          <w:highlight w:val="cyan"/>
        </w:rPr>
        <w:t>parties may typically only grant c</w:t>
      </w:r>
      <w:r w:rsidRPr="00F42EA0">
        <w:rPr>
          <w:rStyle w:val="StyleUnderline"/>
        </w:rPr>
        <w:t>ompulsory</w:t>
      </w:r>
      <w:r w:rsidRPr="00E137C4">
        <w:rPr>
          <w:rStyle w:val="StyleUnderline"/>
          <w:highlight w:val="cyan"/>
        </w:rPr>
        <w:t xml:space="preserve"> l</w:t>
      </w:r>
      <w:r w:rsidRPr="00F42EA0">
        <w:rPr>
          <w:rStyle w:val="StyleUnderline"/>
        </w:rPr>
        <w:t>icenses</w:t>
      </w:r>
      <w:r w:rsidRPr="00E137C4">
        <w:rPr>
          <w:rStyle w:val="StyleUnderline"/>
          <w:highlight w:val="cyan"/>
        </w:rPr>
        <w:t xml:space="preserve"> in </w:t>
      </w:r>
      <w:r w:rsidRPr="00A26F99">
        <w:rPr>
          <w:rStyle w:val="Emphasis"/>
        </w:rPr>
        <w:t xml:space="preserve">emergency </w:t>
      </w:r>
      <w:r w:rsidRPr="00E137C4">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w:t>
      </w:r>
      <w:proofErr w:type="spellStart"/>
      <w:r w:rsidRPr="00120348">
        <w:rPr>
          <w:sz w:val="14"/>
        </w:rPr>
        <w:t>situa</w:t>
      </w:r>
      <w:proofErr w:type="spellEnd"/>
      <w:r w:rsidRPr="00120348">
        <w:rPr>
          <w:sz w:val="14"/>
        </w:rPr>
        <w:t xml:space="preserve">- </w:t>
      </w:r>
      <w:proofErr w:type="spellStart"/>
      <w:r w:rsidRPr="00120348">
        <w:rPr>
          <w:sz w:val="14"/>
        </w:rPr>
        <w:t>tions</w:t>
      </w:r>
      <w:proofErr w:type="spellEnd"/>
      <w:r w:rsidRPr="00120348">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6F4D8A5F" w14:textId="77777777" w:rsidR="00AD5F20" w:rsidRPr="00E1249E" w:rsidRDefault="00AD5F20" w:rsidP="00AD5F20">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0CC2458B" w14:textId="77777777" w:rsidR="00AD5F20" w:rsidRPr="00120348" w:rsidRDefault="00AD5F20" w:rsidP="00AD5F20">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E137C4">
        <w:rPr>
          <w:rStyle w:val="StyleUnderline"/>
          <w:highlight w:val="cyan"/>
        </w:rPr>
        <w:t xml:space="preserve">ominican </w:t>
      </w:r>
      <w:r w:rsidRPr="00E137C4">
        <w:rPr>
          <w:rStyle w:val="Emphasis"/>
          <w:highlight w:val="cyan"/>
        </w:rPr>
        <w:t>R</w:t>
      </w:r>
      <w:r w:rsidRPr="00E137C4">
        <w:rPr>
          <w:rStyle w:val="StyleUnderline"/>
          <w:highlight w:val="cyan"/>
        </w:rPr>
        <w:t xml:space="preserve">epublic, </w:t>
      </w:r>
      <w:r w:rsidRPr="00E137C4">
        <w:rPr>
          <w:rStyle w:val="Emphasis"/>
          <w:highlight w:val="cyan"/>
        </w:rPr>
        <w:t>Thailand</w:t>
      </w:r>
      <w:r w:rsidRPr="00E137C4">
        <w:rPr>
          <w:rStyle w:val="StyleUnderline"/>
          <w:highlight w:val="cyan"/>
        </w:rPr>
        <w:t>, 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E137C4">
        <w:rPr>
          <w:rStyle w:val="StyleUnderline"/>
          <w:highlight w:val="cyan"/>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13F28FAF" w14:textId="7A76BDA5" w:rsidR="00AD5F20" w:rsidRPr="009368FC" w:rsidRDefault="00AD5F20" w:rsidP="00AD5F20">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5B7EEA2A" w14:textId="77777777" w:rsidR="00AD5F20" w:rsidRDefault="00AD5F20" w:rsidP="00AD5F20">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2EEA32F0" w14:textId="77777777" w:rsidR="00AD5F20" w:rsidRDefault="00AD5F20" w:rsidP="00AD5F20">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69B0E751" w14:textId="77777777" w:rsidR="00AD5F20" w:rsidRDefault="00AD5F20" w:rsidP="00AD5F20">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42A70F3A" w14:textId="77777777" w:rsidR="00AD5F20" w:rsidRDefault="00AD5F20" w:rsidP="00AD5F20">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1E000721" w14:textId="77777777" w:rsidR="00AD5F20" w:rsidRDefault="00AD5F20" w:rsidP="00AD5F20">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021E356A" w14:textId="77777777" w:rsidR="00AD5F20" w:rsidRDefault="00AD5F20" w:rsidP="00AD5F20">
      <w:pPr>
        <w:rPr>
          <w:u w:val="single"/>
        </w:rPr>
      </w:pPr>
      <w:r>
        <w:rPr>
          <w:u w:val="single"/>
        </w:rPr>
        <w:t xml:space="preserve">Experts have mapped out plans for how the </w:t>
      </w:r>
      <w:r>
        <w:rPr>
          <w:highlight w:val="cyan"/>
          <w:u w:val="single"/>
        </w:rPr>
        <w:t>manufacturing of mRNA</w:t>
      </w:r>
      <w:r>
        <w:rPr>
          <w:u w:val="single"/>
        </w:rPr>
        <w:t xml:space="preserve"> and </w:t>
      </w:r>
      <w:r>
        <w:rPr>
          <w:highlight w:val="cyan"/>
          <w:u w:val="single"/>
        </w:rPr>
        <w:t>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5BF3CE5E" w14:textId="77777777" w:rsidR="00AD5F20" w:rsidRDefault="00AD5F20" w:rsidP="00AD5F20">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3340C218" w14:textId="77777777" w:rsidR="00AD5F20" w:rsidRDefault="00AD5F20" w:rsidP="00AD5F20">
      <w:pPr>
        <w:rPr>
          <w:sz w:val="12"/>
          <w:szCs w:val="12"/>
        </w:rPr>
      </w:pPr>
      <w:r>
        <w:rPr>
          <w:sz w:val="12"/>
          <w:szCs w:val="12"/>
        </w:rPr>
        <w:t>Dose-sharing and COVAX will not be enough to deliver universal and equitable vaccine access.</w:t>
      </w:r>
    </w:p>
    <w:p w14:paraId="5662EA4F" w14:textId="77777777" w:rsidR="00AD5F20" w:rsidRDefault="00AD5F20" w:rsidP="00AD5F20">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2BC3BF81" w14:textId="77777777" w:rsidR="00AD5F20" w:rsidRDefault="00AD5F20" w:rsidP="00AD5F20">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0F96736F" w14:textId="77777777" w:rsidR="00AD5F20" w:rsidRDefault="00AD5F20" w:rsidP="00AD5F20">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19D72C50" w14:textId="77777777" w:rsidR="00AD5F20" w:rsidRDefault="00AD5F20" w:rsidP="00AD5F20">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6ECBBB5F" w14:textId="77777777" w:rsidR="00AD5F20" w:rsidRDefault="00AD5F20" w:rsidP="00AD5F20">
      <w:pPr>
        <w:rPr>
          <w:sz w:val="12"/>
          <w:szCs w:val="12"/>
        </w:rPr>
      </w:pPr>
      <w:r>
        <w:rPr>
          <w:sz w:val="12"/>
          <w:szCs w:val="12"/>
        </w:rPr>
        <w:t>Temporarily waiving patent monopolies will not end all future innovation to develop vaccines and drugs.</w:t>
      </w:r>
    </w:p>
    <w:p w14:paraId="18E02233" w14:textId="77777777" w:rsidR="00AD5F20" w:rsidRDefault="00AD5F20" w:rsidP="00AD5F20">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698CCD93" w14:textId="77777777" w:rsidR="00AD5F20" w:rsidRDefault="00AD5F20" w:rsidP="00AD5F20">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9B77271" w14:textId="77777777" w:rsidR="00AD5F20" w:rsidRDefault="00AD5F20" w:rsidP="00AD5F20">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6DAE446C" w14:textId="77777777" w:rsidR="00AD5F20" w:rsidRDefault="00AD5F20" w:rsidP="00AD5F20">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183C83D" w14:textId="77777777" w:rsidR="00AD5F20" w:rsidRPr="009368FC" w:rsidRDefault="00AD5F20" w:rsidP="00AD5F20">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47A5A04E" w14:textId="062CA9B2" w:rsidR="00AD5F20" w:rsidRPr="00426C23" w:rsidRDefault="00AD5F20" w:rsidP="00AD5F20">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3803A980" w14:textId="77777777" w:rsidR="00AD5F20" w:rsidRPr="00426C23" w:rsidRDefault="00AD5F20" w:rsidP="00AD5F20">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7F8A732E" w14:textId="77777777" w:rsidR="00AD5F20" w:rsidRDefault="00AD5F20" w:rsidP="00AD5F20">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 xml:space="preserve">Of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xml:space="preserve">,” Mr. </w:t>
      </w:r>
      <w:proofErr w:type="spellStart"/>
      <w:r w:rsidRPr="00426C23">
        <w:rPr>
          <w:sz w:val="16"/>
        </w:rPr>
        <w:t>Makhoana</w:t>
      </w:r>
      <w:proofErr w:type="spellEnd"/>
      <w:r w:rsidRPr="00426C23">
        <w:rPr>
          <w:sz w:val="16"/>
        </w:rPr>
        <w:t xml:space="preserve"> said. “</w:t>
      </w:r>
      <w:r w:rsidRPr="00426C23">
        <w:rPr>
          <w:rStyle w:val="StyleUnderline"/>
        </w:rPr>
        <w:t xml:space="preserve">We cannot continue to rely on </w:t>
      </w:r>
      <w:r w:rsidRPr="00426C23">
        <w:rPr>
          <w:rStyle w:val="Emphasis"/>
        </w:rPr>
        <w:t>external sources</w:t>
      </w:r>
      <w:r w:rsidRPr="00426C23">
        <w:rPr>
          <w:sz w:val="16"/>
        </w:rPr>
        <w:t>.”</w:t>
      </w:r>
    </w:p>
    <w:p w14:paraId="7D71AA30" w14:textId="71CAA519" w:rsidR="00AD5F20" w:rsidRPr="0036159B" w:rsidRDefault="00AD5F20" w:rsidP="00AD5F20">
      <w:pPr>
        <w:pStyle w:val="Heading4"/>
      </w:pPr>
      <w:r>
        <w:t>Counterfeiting, innovation, donation, and manufacturing arguments are all wrong—strong domestic manufacturing is essential to pandemic containment</w:t>
      </w:r>
    </w:p>
    <w:p w14:paraId="0C9AE4A8" w14:textId="77777777" w:rsidR="00AD5F20" w:rsidRDefault="00AD5F20" w:rsidP="00AD5F20">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2D42C631" w14:textId="77777777" w:rsidR="00AD5F20" w:rsidRPr="00B4761C" w:rsidRDefault="00AD5F20" w:rsidP="00AD5F20">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amplify supplies globally</w:t>
      </w:r>
      <w:r w:rsidRPr="00B4761C">
        <w:rPr>
          <w:u w:val="single"/>
        </w:rPr>
        <w:t xml:space="preserve"> and </w:t>
      </w:r>
      <w:r w:rsidRPr="00B4761C">
        <w:rPr>
          <w:highlight w:val="cyan"/>
          <w:u w:val="single"/>
        </w:rPr>
        <w:t>enable countries to 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75BA1260" w14:textId="77777777" w:rsidR="00AD5F20" w:rsidRPr="00B4761C" w:rsidRDefault="00AD5F20" w:rsidP="00AD5F20">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B4761C">
        <w:rPr>
          <w:highlight w:val="cyan"/>
          <w:u w:val="single"/>
        </w:rPr>
        <w:t>Pfizer-</w:t>
      </w:r>
      <w:proofErr w:type="spellStart"/>
      <w:r w:rsidRPr="00B4761C">
        <w:rPr>
          <w:highlight w:val="cyan"/>
          <w:u w:val="single"/>
        </w:rPr>
        <w:t>BioNTech</w:t>
      </w:r>
      <w:proofErr w:type="spellEnd"/>
      <w:r w:rsidRPr="00B4761C">
        <w:rPr>
          <w:u w:val="single"/>
        </w:rPr>
        <w:t xml:space="preserve"> and </w:t>
      </w:r>
      <w:proofErr w:type="spellStart"/>
      <w:r w:rsidRPr="00B4761C">
        <w:rPr>
          <w:highlight w:val="cyan"/>
          <w:u w:val="single"/>
        </w:rPr>
        <w:t>Moderna</w:t>
      </w:r>
      <w:proofErr w:type="spellEnd"/>
      <w:r w:rsidRPr="00B4761C">
        <w:rPr>
          <w:u w:val="single"/>
        </w:rPr>
        <w:t xml:space="preserve"> have thus far </w:t>
      </w:r>
      <w:r w:rsidRPr="00B4761C">
        <w:rPr>
          <w:highlight w:val="cyan"/>
          <w:u w:val="single"/>
        </w:rPr>
        <w:t>kept</w:t>
      </w:r>
      <w:r w:rsidRPr="00B4761C">
        <w:rPr>
          <w:u w:val="single"/>
        </w:rPr>
        <w:t xml:space="preserve"> their </w:t>
      </w:r>
      <w:r w:rsidRPr="00B4761C">
        <w:rPr>
          <w:highlight w:val="cyan"/>
          <w:u w:val="single"/>
        </w:rPr>
        <w:t>i</w:t>
      </w:r>
      <w:r w:rsidRPr="00B4761C">
        <w:rPr>
          <w:u w:val="single"/>
        </w:rPr>
        <w:t xml:space="preserve">ntellectual </w:t>
      </w:r>
      <w:r w:rsidRPr="00B4761C">
        <w:rPr>
          <w:highlight w:val="cyan"/>
          <w:u w:val="single"/>
        </w:rPr>
        <w:t>p</w:t>
      </w:r>
      <w:r w:rsidRPr="00B4761C">
        <w:rPr>
          <w:u w:val="single"/>
        </w:rPr>
        <w:t xml:space="preserve">roperty and trade secrets </w:t>
      </w:r>
      <w:r w:rsidRPr="00B4761C">
        <w:rPr>
          <w:highlight w:val="cyan"/>
          <w:u w:val="single"/>
        </w:rPr>
        <w:t>close</w:t>
      </w:r>
      <w:r w:rsidRPr="00B4761C">
        <w:rPr>
          <w:u w:val="single"/>
        </w:rPr>
        <w:t xml:space="preserve"> to the chest. </w:t>
      </w:r>
      <w:r w:rsidRPr="005C1A57">
        <w:rPr>
          <w:sz w:val="14"/>
        </w:rPr>
        <w:t>(</w:t>
      </w:r>
      <w:proofErr w:type="spellStart"/>
      <w:r w:rsidRPr="005C1A57">
        <w:rPr>
          <w:sz w:val="14"/>
        </w:rPr>
        <w:t>Moderna</w:t>
      </w:r>
      <w:proofErr w:type="spellEnd"/>
      <w:r w:rsidRPr="005C1A57">
        <w:rPr>
          <w:sz w:val="14"/>
        </w:rPr>
        <w:t xml:space="preserve"> has said it will not enforce its patents related to its coronavirus vaccine, but that doesn’t mean it will share its patented information with others, let alone its manufacturing know-how.)</w:t>
      </w:r>
    </w:p>
    <w:p w14:paraId="7E5FDF23" w14:textId="77777777" w:rsidR="00AD5F20" w:rsidRPr="00B4761C" w:rsidRDefault="00AD5F20" w:rsidP="00AD5F20">
      <w:pPr>
        <w:rPr>
          <w:u w:val="single"/>
        </w:rPr>
      </w:pP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3F004211" w14:textId="77777777" w:rsidR="00AD5F20" w:rsidRPr="006573D0" w:rsidRDefault="00AD5F20" w:rsidP="00AD5F20">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07F365DD" w14:textId="77777777" w:rsidR="00AD5F20" w:rsidRPr="006573D0" w:rsidRDefault="00AD5F20" w:rsidP="00AD5F20">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1F97810A" w14:textId="77777777" w:rsidR="00AD5F20" w:rsidRDefault="00AD5F20" w:rsidP="00AD5F20">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xml:space="preserve">.) Countries such as Australia, Singapore and South Korea have invested in advanced vaccine technology but they, too, require cooperation from Pfizer and </w:t>
      </w:r>
      <w:proofErr w:type="spellStart"/>
      <w:r w:rsidRPr="00692327">
        <w:rPr>
          <w:u w:val="single"/>
        </w:rPr>
        <w:t>Moderna</w:t>
      </w:r>
      <w:proofErr w:type="spellEnd"/>
      <w:r w:rsidRPr="00692327">
        <w:rPr>
          <w:u w:val="single"/>
        </w:rPr>
        <w:t>.</w:t>
      </w:r>
    </w:p>
    <w:p w14:paraId="123E277D" w14:textId="7A4630CA" w:rsidR="00AD5F20" w:rsidRPr="00DA264A" w:rsidRDefault="00AD5F20" w:rsidP="00AD5F20">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757DAB7E" w14:textId="77777777" w:rsidR="00AD5F20" w:rsidRPr="00566E21" w:rsidRDefault="00AD5F20" w:rsidP="00AD5F20">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7128ECBE" w14:textId="77777777" w:rsidR="00AD5F20" w:rsidRPr="00DA264A" w:rsidRDefault="00AD5F20" w:rsidP="00AD5F20">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4A0F2B7C" w14:textId="77777777" w:rsidR="00AD5F20" w:rsidRPr="00DA264A" w:rsidRDefault="00AD5F20" w:rsidP="00AD5F20">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430414A1" w14:textId="77777777" w:rsidR="00AD5F20" w:rsidRPr="0091793C" w:rsidRDefault="00AD5F20" w:rsidP="00AD5F20">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w:t>
      </w:r>
      <w:proofErr w:type="gramStart"/>
      <w:r w:rsidRPr="00CF563F">
        <w:rPr>
          <w:rStyle w:val="StyleUnderline"/>
        </w:rPr>
        <w:t>low and middle income</w:t>
      </w:r>
      <w:proofErr w:type="gramEnd"/>
      <w:r w:rsidRPr="00CF563F">
        <w:rPr>
          <w:rStyle w:val="StyleUnderline"/>
        </w:rPr>
        <w:t xml:space="preserve"> countries</w:t>
      </w:r>
      <w:r w:rsidRPr="00CF563F">
        <w:rPr>
          <w:sz w:val="16"/>
        </w:rPr>
        <w:t xml:space="preserve"> (LMICs) </w:t>
      </w:r>
      <w:r w:rsidRPr="00CF563F">
        <w:rPr>
          <w:rStyle w:val="StyleUnderline"/>
        </w:rPr>
        <w:t>through poor health</w:t>
      </w:r>
      <w:r w:rsidRPr="00CF563F">
        <w:rPr>
          <w:sz w:val="16"/>
        </w:rPr>
        <w:t>.</w:t>
      </w:r>
    </w:p>
    <w:p w14:paraId="0E984380" w14:textId="6B3563E5" w:rsidR="00AD5F20" w:rsidRPr="00FA29FF" w:rsidRDefault="00AD5F20" w:rsidP="00AD5F20">
      <w:pPr>
        <w:pStyle w:val="Heading4"/>
      </w:pPr>
      <w:r>
        <w:t xml:space="preserve">Drug access solves </w:t>
      </w:r>
      <w:r>
        <w:rPr>
          <w:u w:val="single"/>
        </w:rPr>
        <w:t>AMR</w:t>
      </w:r>
      <w:r>
        <w:t xml:space="preserve"> and </w:t>
      </w:r>
      <w:r>
        <w:rPr>
          <w:u w:val="single"/>
        </w:rPr>
        <w:t>15 million</w:t>
      </w:r>
      <w:r>
        <w:t xml:space="preserve"> deaths a year </w:t>
      </w:r>
    </w:p>
    <w:p w14:paraId="02624545" w14:textId="77777777" w:rsidR="00AD5F20" w:rsidRPr="00F91C1C" w:rsidRDefault="00AD5F20" w:rsidP="00AD5F20">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0F080B49" w14:textId="77777777" w:rsidR="00AD5F20" w:rsidRPr="00FA29FF" w:rsidRDefault="00AD5F20" w:rsidP="00AD5F20">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w:t>
      </w:r>
      <w:r w:rsidRPr="00CF563F">
        <w:rPr>
          <w:rStyle w:val="StyleUnderline"/>
        </w:rPr>
        <w:t xml:space="preserve">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CF563F">
        <w:rPr>
          <w:rStyle w:val="Emphasis"/>
        </w:rPr>
        <w:t xml:space="preserve">global </w:t>
      </w:r>
      <w:r w:rsidRPr="004E473C">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14:paraId="42A5B13C" w14:textId="77777777" w:rsidR="00AD5F20" w:rsidRPr="00FA29FF" w:rsidRDefault="00AD5F20" w:rsidP="00AD5F20">
      <w:pPr>
        <w:rPr>
          <w:sz w:val="16"/>
        </w:rPr>
      </w:pPr>
      <w:r w:rsidRPr="00FA29FF">
        <w:rPr>
          <w:sz w:val="16"/>
        </w:rPr>
        <w:t>Global health issues hit lower-income countries the hardest</w:t>
      </w:r>
    </w:p>
    <w:p w14:paraId="698D20BD" w14:textId="77777777" w:rsidR="00AD5F20" w:rsidRPr="00FA29FF" w:rsidRDefault="00AD5F20" w:rsidP="00AD5F20">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662DD99C" w14:textId="77777777" w:rsidR="00AD5F20" w:rsidRPr="00FA29FF" w:rsidRDefault="00AD5F20" w:rsidP="00AD5F20">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4E473C">
        <w:rPr>
          <w:rStyle w:val="StyleUnderline"/>
          <w:highlight w:val="cyan"/>
        </w:rPr>
        <w:t xml:space="preserve">growing challenge due to </w:t>
      </w:r>
      <w:r w:rsidRPr="00CF563F">
        <w:rPr>
          <w:rStyle w:val="StyleUnderline"/>
        </w:rPr>
        <w:t xml:space="preserve">rapid </w:t>
      </w:r>
      <w:proofErr w:type="spellStart"/>
      <w:r w:rsidRPr="004E473C">
        <w:rPr>
          <w:rStyle w:val="Emphasis"/>
          <w:highlight w:val="cyan"/>
        </w:rPr>
        <w:t>urbanisation</w:t>
      </w:r>
      <w:proofErr w:type="spellEnd"/>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4E473C">
        <w:rPr>
          <w:rStyle w:val="StyleUnderline"/>
          <w:highlight w:val="cyan"/>
        </w:rPr>
        <w:t xml:space="preserve">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0802258B" w14:textId="590302C8" w:rsidR="00AD5F20" w:rsidRDefault="00AD5F20" w:rsidP="00AD5F20">
      <w:pPr>
        <w:rPr>
          <w:sz w:val="16"/>
          <w:szCs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CF563F">
        <w:rPr>
          <w:rStyle w:val="Emphasis"/>
        </w:rPr>
        <w:t xml:space="preserve">global </w:t>
      </w:r>
      <w:r w:rsidRPr="004E473C">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5567003D" w14:textId="1E6A330E" w:rsidR="00AD5F20" w:rsidRPr="00150FE5" w:rsidRDefault="00AD5F20" w:rsidP="00AD5F20">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6B810D95" w14:textId="77777777" w:rsidR="00AD5F20" w:rsidRPr="00150FE5" w:rsidRDefault="00AD5F20" w:rsidP="00AD5F20">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14:paraId="50F2FCC5" w14:textId="77777777" w:rsidR="00AD5F20" w:rsidRPr="00150FE5" w:rsidRDefault="00AD5F20" w:rsidP="00AD5F20">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1B29B7">
        <w:rPr>
          <w:rStyle w:val="StyleUnderline"/>
          <w:highlight w:val="cyan"/>
        </w:rPr>
        <w:t xml:space="preserve">basic levels of life </w:t>
      </w:r>
      <w:r w:rsidRPr="0080421F">
        <w:rPr>
          <w:rStyle w:val="StyleUnderline"/>
        </w:rPr>
        <w:t xml:space="preserve">every single system </w:t>
      </w:r>
      <w:r w:rsidRPr="001B29B7">
        <w:rPr>
          <w:rStyle w:val="StyleUnderline"/>
          <w:highlight w:val="cyan"/>
        </w:rPr>
        <w:t xml:space="preserve">on Earth </w:t>
      </w:r>
      <w:r w:rsidRPr="0080421F">
        <w:rPr>
          <w:rStyle w:val="StyleUnderline"/>
        </w:rPr>
        <w:t xml:space="preserve">is </w:t>
      </w:r>
      <w:r w:rsidRPr="001B29B7">
        <w:rPr>
          <w:rStyle w:val="StyleUnderline"/>
          <w:highlight w:val="cyan"/>
        </w:rPr>
        <w:t>controlled</w:t>
      </w:r>
      <w:r w:rsidRPr="00150FE5">
        <w:rPr>
          <w:rStyle w:val="StyleUnderline"/>
        </w:rPr>
        <w:t xml:space="preserve">, or influenced, </w:t>
      </w:r>
      <w:r w:rsidRPr="001B29B7">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1B29B7">
        <w:rPr>
          <w:rStyle w:val="StyleUnderline"/>
          <w:highlight w:val="cyan"/>
        </w:rPr>
        <w:t xml:space="preserve">human </w:t>
      </w:r>
      <w:r w:rsidRPr="0080421F">
        <w:rPr>
          <w:rStyle w:val="StyleUnderline"/>
        </w:rPr>
        <w:t xml:space="preserve">being is </w:t>
      </w:r>
      <w:r w:rsidRPr="001B29B7">
        <w:rPr>
          <w:rStyle w:val="StyleUnderline"/>
          <w:highlight w:val="cyan"/>
        </w:rPr>
        <w:t>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B29B7">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Microbes living on the surface of the oceans</w:t>
      </w:r>
      <w:r w:rsidRPr="00150FE5">
        <w:rPr>
          <w:rStyle w:val="StyleUnderline"/>
        </w:rPr>
        <w:t>, for example</w:t>
      </w:r>
      <w:r w:rsidRPr="001B29B7">
        <w:rPr>
          <w:rStyle w:val="StyleUnderline"/>
          <w:highlight w:val="cyan"/>
        </w:rPr>
        <w:t xml:space="preserve">, aerosolize and end up in the atmosphere, where water droplets collect on their surfaces, forming </w:t>
      </w:r>
      <w:proofErr w:type="gramStart"/>
      <w:r w:rsidRPr="001B29B7">
        <w:rPr>
          <w:rStyle w:val="StyleUnderline"/>
          <w:highlight w:val="cyan"/>
        </w:rPr>
        <w:t>clouds</w:t>
      </w:r>
      <w:r w:rsidRPr="00150FE5">
        <w:rPr>
          <w:rStyle w:val="StyleUnderline"/>
        </w:rPr>
        <w:t xml:space="preserve"> .</w:t>
      </w:r>
      <w:proofErr w:type="gramEnd"/>
      <w:r w:rsidRPr="00150FE5">
        <w:rPr>
          <w:rStyle w:val="StyleUnderline"/>
        </w:rPr>
        <w:t xml:space="preserve"> Eliminating those microbes would directly affect rainfall. </w:t>
      </w:r>
      <w:r w:rsidRPr="001B29B7">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w:t>
      </w:r>
      <w:proofErr w:type="gramStart"/>
      <w:r w:rsidRPr="00150FE5">
        <w:rPr>
          <w:rStyle w:val="StyleUnderline"/>
        </w:rPr>
        <w:t>So</w:t>
      </w:r>
      <w:proofErr w:type="gramEnd"/>
      <w:r w:rsidRPr="00150FE5">
        <w:rPr>
          <w:rStyle w:val="StyleUnderline"/>
        </w:rPr>
        <w:t xml:space="preserve"> </w:t>
      </w:r>
      <w:r w:rsidRPr="001B29B7">
        <w:rPr>
          <w:rStyle w:val="StyleUnderline"/>
          <w:highlight w:val="cyan"/>
        </w:rPr>
        <w:t xml:space="preserve">it should be with some </w:t>
      </w:r>
      <w:r w:rsidRPr="001B29B7">
        <w:rPr>
          <w:rStyle w:val="Emphasis"/>
          <w:highlight w:val="cyan"/>
        </w:rPr>
        <w:t>considerable alarm</w:t>
      </w:r>
      <w:r w:rsidRPr="001B29B7">
        <w:rPr>
          <w:rStyle w:val="StyleUnderline"/>
          <w:highlight w:val="cyan"/>
        </w:rPr>
        <w:t xml:space="preserve"> that we consider </w:t>
      </w:r>
      <w:r w:rsidRPr="001B29B7">
        <w:rPr>
          <w:rStyle w:val="Emphasis"/>
          <w:highlight w:val="cyan"/>
        </w:rPr>
        <w:t>the killing potential manmade antibiotics have for Earth’s microbiome</w:t>
      </w:r>
      <w:r w:rsidRPr="001B29B7">
        <w:rPr>
          <w:rStyle w:val="StyleUnderline"/>
          <w:highlight w:val="cyan"/>
        </w:rPr>
        <w:t>.</w:t>
      </w:r>
    </w:p>
    <w:p w14:paraId="14D80449" w14:textId="2362BFF1" w:rsidR="00AD5F20" w:rsidRPr="000E6DA3" w:rsidRDefault="00AD5F20" w:rsidP="00AD5F20">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3E291B84" w14:textId="77777777" w:rsidR="00AD5F20" w:rsidRDefault="00AD5F20" w:rsidP="00AD5F20">
      <w:pPr>
        <w:rPr>
          <w:u w:val="single"/>
        </w:rPr>
      </w:pPr>
      <w:r>
        <w:rPr>
          <w:b/>
        </w:rPr>
        <w:t xml:space="preserve">CNA 17, </w:t>
      </w:r>
      <w:r>
        <w:t>California Nurses Association, January 2017, “SARS, EBOLA, AND ZIKA: What Registered Nurses Need to Know About Emerging Infectious Diseases,” accessed via Google Cache</w:t>
      </w:r>
    </w:p>
    <w:p w14:paraId="4A117D3B" w14:textId="77777777" w:rsidR="00AD5F20" w:rsidRDefault="00AD5F20" w:rsidP="00AD5F20">
      <w:pPr>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with the exception of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w:t>
      </w:r>
      <w:proofErr w:type="gramStart"/>
      <w:r>
        <w:rPr>
          <w:sz w:val="8"/>
        </w:rPr>
        <w:t>Also</w:t>
      </w:r>
      <w:proofErr w:type="gramEnd"/>
      <w:r>
        <w:rPr>
          <w:sz w:val="8"/>
        </w:rPr>
        <w:t xml:space="preserve">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w:t>
      </w:r>
      <w:proofErr w:type="spellStart"/>
      <w:r>
        <w:rPr>
          <w:sz w:val="8"/>
        </w:rPr>
        <w:t>ic</w:t>
      </w:r>
      <w:proofErr w:type="spellEnd"/>
      <w:r>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high risk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proofErr w:type="gramStart"/>
      <w:r w:rsidRPr="00D12E80">
        <w:rPr>
          <w:rStyle w:val="StyleUnderline"/>
        </w:rPr>
        <w:t>The</w:t>
      </w:r>
      <w:proofErr w:type="gramEnd"/>
      <w:r w:rsidRPr="00D12E80">
        <w:rPr>
          <w:rStyle w:val="StyleUnderline"/>
        </w:rPr>
        <w:t xml:space="preserv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 xml:space="preserve">airplane </w:t>
      </w:r>
      <w:proofErr w:type="gramStart"/>
      <w:r>
        <w:rPr>
          <w:rStyle w:val="Emphasis"/>
        </w:rPr>
        <w:t>travel</w:t>
      </w:r>
      <w:proofErr w:type="gramEnd"/>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E137C4">
        <w:rPr>
          <w:rStyle w:val="StyleUnderline"/>
          <w:highlight w:val="cyan"/>
        </w:rPr>
        <w:t>and can create conditions that help mosquito populations</w:t>
      </w:r>
      <w:r>
        <w:rPr>
          <w:rStyle w:val="StyleUnderline"/>
        </w:rPr>
        <w:t>, and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1BFE17F4" w14:textId="288C248B" w:rsidR="00AD5F20" w:rsidRPr="009368FC" w:rsidRDefault="00AD5F20" w:rsidP="00AD5F20">
      <w:pPr>
        <w:pStyle w:val="Heading4"/>
        <w:rPr>
          <w:bCs w:val="0"/>
        </w:rPr>
      </w:pPr>
      <w:r w:rsidRPr="009368FC">
        <w:t>New diseases cause extinction – uniquely probable due to environmental changes.</w:t>
      </w:r>
    </w:p>
    <w:p w14:paraId="7DE9A51B" w14:textId="77777777" w:rsidR="00AD5F20" w:rsidRDefault="00AD5F20" w:rsidP="00AD5F20">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0770093A" w14:textId="77777777" w:rsidR="00AD5F20" w:rsidRDefault="00AD5F20" w:rsidP="00AD5F20">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701EB8D4" w14:textId="77777777" w:rsidR="00AD5F20" w:rsidRDefault="00AD5F20" w:rsidP="00AD5F20">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
          <w:bCs/>
        </w:rPr>
        <w:t xml:space="preserve">The </w:t>
      </w:r>
      <w:r>
        <w:rPr>
          <w:rStyle w:val="StyleUnderline"/>
          <w:b/>
          <w:bCs/>
          <w:highlight w:val="cyan"/>
        </w:rPr>
        <w:t xml:space="preserve">threat of Disease X infecting </w:t>
      </w:r>
      <w:r w:rsidRPr="00880800">
        <w:rPr>
          <w:rStyle w:val="StyleUnderline"/>
          <w:b/>
          <w:bCs/>
        </w:rPr>
        <w:t xml:space="preserve">the </w:t>
      </w:r>
      <w:r>
        <w:rPr>
          <w:rStyle w:val="StyleUnderline"/>
          <w:b/>
          <w:bCs/>
          <w:highlight w:val="cyan"/>
        </w:rPr>
        <w:t xml:space="preserve">human population, </w:t>
      </w:r>
      <w:r w:rsidRPr="00880800">
        <w:rPr>
          <w:rStyle w:val="StyleUnderline"/>
          <w:b/>
          <w:bCs/>
        </w:rPr>
        <w:t xml:space="preserve">and </w:t>
      </w:r>
      <w:r>
        <w:rPr>
          <w:rStyle w:val="StyleUnderline"/>
          <w:b/>
          <w:bCs/>
          <w:highlight w:val="cyan"/>
        </w:rPr>
        <w:t>spreading quickly</w:t>
      </w:r>
      <w:r>
        <w:rPr>
          <w:rStyle w:val="StyleUnderline"/>
          <w:b/>
          <w:bCs/>
        </w:rPr>
        <w:t xml:space="preserve"> around the world</w:t>
      </w:r>
      <w:r>
        <w:rPr>
          <w:rStyle w:val="StyleUnderline"/>
          <w:b/>
          <w:bCs/>
          <w:highlight w:val="cyan"/>
        </w:rPr>
        <w:t>,</w:t>
      </w:r>
      <w:r w:rsidRPr="00880800">
        <w:rPr>
          <w:rStyle w:val="StyleUnderline"/>
          <w:b/>
          <w:bCs/>
        </w:rPr>
        <w:t xml:space="preserve"> is </w:t>
      </w:r>
      <w:r>
        <w:rPr>
          <w:rStyle w:val="StyleUnderline"/>
          <w:b/>
          <w:bCs/>
          <w:highlight w:val="cyan"/>
        </w:rPr>
        <w:t>greater than ever before.</w:t>
      </w:r>
    </w:p>
    <w:p w14:paraId="65A59726" w14:textId="77777777" w:rsidR="00AD5F20" w:rsidRDefault="00AD5F20" w:rsidP="00AD5F20">
      <w:pPr>
        <w:rPr>
          <w:sz w:val="16"/>
        </w:rPr>
      </w:pPr>
      <w:r>
        <w:rPr>
          <w:sz w:val="16"/>
        </w:rPr>
        <w:t>COVID-19: CEPI’s first Disease X</w:t>
      </w:r>
    </w:p>
    <w:p w14:paraId="1CA469A5" w14:textId="77777777" w:rsidR="00AD5F20" w:rsidRDefault="00AD5F20" w:rsidP="00AD5F20">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6A759470" w14:textId="77777777" w:rsidR="00AD5F20" w:rsidRDefault="00AD5F20" w:rsidP="00AD5F20">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BCC810D" w14:textId="77777777" w:rsidR="00AD5F20" w:rsidRDefault="00AD5F20" w:rsidP="00AD5F20">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2F7FACEF" w14:textId="77777777" w:rsidR="00AD5F20" w:rsidRDefault="00AD5F20" w:rsidP="00AD5F20">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01A252A" w14:textId="77777777" w:rsidR="00AD5F20" w:rsidRDefault="00AD5F20" w:rsidP="00AD5F20">
      <w:pPr>
        <w:rPr>
          <w:sz w:val="16"/>
        </w:rPr>
      </w:pPr>
      <w:r>
        <w:rPr>
          <w:sz w:val="16"/>
        </w:rPr>
        <w:t>So, could we move even faster next time?</w:t>
      </w:r>
    </w:p>
    <w:p w14:paraId="16109C05" w14:textId="77777777" w:rsidR="00AD5F20" w:rsidRDefault="00AD5F20" w:rsidP="00AD5F20">
      <w:pPr>
        <w:rPr>
          <w:sz w:val="16"/>
        </w:rPr>
      </w:pPr>
      <w:r>
        <w:rPr>
          <w:sz w:val="16"/>
        </w:rPr>
        <w:t>What next for Disease X?</w:t>
      </w:r>
    </w:p>
    <w:p w14:paraId="163E248A" w14:textId="77777777" w:rsidR="00AD5F20" w:rsidRDefault="00AD5F20" w:rsidP="00AD5F20">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690C88DD" w14:textId="77777777" w:rsidR="00AD5F20" w:rsidRDefault="00AD5F20" w:rsidP="00AD5F20">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20EB721C" w14:textId="77777777" w:rsidR="00AD5F20" w:rsidRDefault="00AD5F20" w:rsidP="00AD5F20">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03855E43" w14:textId="77777777" w:rsidR="00AD5F20" w:rsidRDefault="00AD5F20" w:rsidP="00AD5F20">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E7DEBC2" w14:textId="77777777" w:rsidR="00AD5F20" w:rsidRDefault="00AD5F20" w:rsidP="00AD5F20">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2FCA4CE4" w14:textId="38F79BCB" w:rsidR="00AD5F20" w:rsidRDefault="00AD5F20" w:rsidP="00AD5F20">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
          <w:bCs/>
        </w:rPr>
        <w:t xml:space="preserve">Disease X and other emerging infectious </w:t>
      </w:r>
      <w:r>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128C74B2" w14:textId="77777777" w:rsidR="00A77C76" w:rsidRPr="004053AD" w:rsidRDefault="00A77C76" w:rsidP="00A77C76">
      <w:pPr>
        <w:pStyle w:val="Heading4"/>
      </w:pPr>
      <w:r>
        <w:t>Pandemics increase the risk of regional and dyadic conflict</w:t>
      </w:r>
    </w:p>
    <w:p w14:paraId="31657A7A" w14:textId="77777777" w:rsidR="00A77C76" w:rsidRDefault="00A77C76" w:rsidP="00A77C76">
      <w:r w:rsidRPr="004053AD">
        <w:rPr>
          <w:rStyle w:val="Style13ptBold"/>
        </w:rPr>
        <w:t>Ide 12/14</w:t>
      </w:r>
      <w:r w:rsidRPr="00A02A27">
        <w:t xml:space="preserve"> — (Tobias</w:t>
      </w:r>
      <w:r>
        <w:t xml:space="preserve"> Ide, Tobias Ide’s research </w:t>
      </w:r>
      <w:r w:rsidRPr="004053AD">
        <w:t xml:space="preserve">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w:t>
      </w:r>
      <w:proofErr w:type="spellStart"/>
      <w:r w:rsidRPr="004053AD">
        <w:t>utilise</w:t>
      </w:r>
      <w:proofErr w:type="spellEnd"/>
      <w:r w:rsidRPr="004053AD">
        <w:t xml:space="preserve"> interactive methods to increase learning success. I hold an MA in Political Science (Leipzig, 2012), a PhD in Earth Sciences (Hamburg, 2015) and an advanced PhD (Habilitation) in Political Science (Braunschweig, 2019). Previously, I worked at the Georg Eckert Institute and the University of </w:t>
      </w:r>
      <w:proofErr w:type="gramStart"/>
      <w:r w:rsidRPr="004053AD">
        <w:t>Melbourne, and</w:t>
      </w:r>
      <w:proofErr w:type="gramEnd"/>
      <w:r w:rsidRPr="004053AD">
        <w:t xml:space="preserve">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w:t>
      </w:r>
      <w:proofErr w:type="spellStart"/>
      <w:r w:rsidRPr="004053AD">
        <w:t>EnPAx</w:t>
      </w:r>
      <w:proofErr w:type="spellEnd"/>
      <w:r w:rsidRPr="004053AD">
        <w:t>) and have consulted several decision makers (see Professional and community service).</w:t>
      </w:r>
      <w:r w:rsidRPr="00A02A27">
        <w:t xml:space="preserve">, “COVID-19 and armed </w:t>
      </w:r>
      <w:proofErr w:type="spellStart"/>
      <w:proofErr w:type="gramStart"/>
      <w:r w:rsidRPr="00A02A27">
        <w:t>conflict“</w:t>
      </w:r>
      <w:proofErr w:type="gramEnd"/>
      <w:r w:rsidRPr="00A02A27">
        <w:t>,Available</w:t>
      </w:r>
      <w:proofErr w:type="spellEnd"/>
      <w:r w:rsidRPr="00A02A27">
        <w:t xml:space="preserve"> Online at https://www.sciencedirect.com/science/article/abs/pii/S0305750X20304836?via%3Dihub, accessed 10-6-2021, HKR-AR)</w:t>
      </w:r>
    </w:p>
    <w:p w14:paraId="1D185B6F" w14:textId="77777777" w:rsidR="00A77C76" w:rsidRPr="00BC1F4B" w:rsidRDefault="00A77C76" w:rsidP="00A77C76">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w:t>
      </w:r>
      <w:proofErr w:type="spellStart"/>
      <w:r w:rsidRPr="00BC1F4B">
        <w:rPr>
          <w:sz w:val="16"/>
        </w:rPr>
        <w:t>infectionand</w:t>
      </w:r>
      <w:proofErr w:type="spellEnd"/>
      <w:r w:rsidRPr="00BC1F4B">
        <w:rPr>
          <w:sz w:val="16"/>
        </w:rPr>
        <w:t xml:space="preserve">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w:t>
      </w:r>
      <w:proofErr w:type="gramStart"/>
      <w:r w:rsidRPr="00BC1F4B">
        <w:rPr>
          <w:sz w:val="16"/>
        </w:rPr>
        <w:t>2020;Kujur</w:t>
      </w:r>
      <w:proofErr w:type="gramEnd"/>
      <w:r w:rsidRPr="00BC1F4B">
        <w:rPr>
          <w:sz w:val="16"/>
        </w:rPr>
        <w:t xml:space="preserve">,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w:t>
      </w:r>
      <w:proofErr w:type="gramStart"/>
      <w:r w:rsidRPr="00BC1F4B">
        <w:rPr>
          <w:sz w:val="16"/>
        </w:rPr>
        <w:t>pandemic(</w:t>
      </w:r>
      <w:proofErr w:type="spellStart"/>
      <w:proofErr w:type="gramEnd"/>
      <w:r w:rsidRPr="00BC1F4B">
        <w:rPr>
          <w:sz w:val="16"/>
        </w:rPr>
        <w:t>Staniland</w:t>
      </w:r>
      <w:proofErr w:type="spellEnd"/>
      <w:r w:rsidRPr="00BC1F4B">
        <w:rPr>
          <w:sz w:val="16"/>
        </w:rPr>
        <w:t xml:space="preserve">,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additional pressure 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 xml:space="preserve">n army </w:t>
      </w:r>
      <w:proofErr w:type="spellStart"/>
      <w:r w:rsidRPr="005A2545">
        <w:rPr>
          <w:u w:val="single"/>
        </w:rPr>
        <w:t>capitalised</w:t>
      </w:r>
      <w:proofErr w:type="spellEnd"/>
      <w:r w:rsidRPr="005A2545">
        <w:rPr>
          <w:u w:val="single"/>
        </w:rPr>
        <w:t xml:space="preserve"> on the comprehensive restrictions and the occupation of public attention with the pandemic to launch a heavy crackdown campaign against (presumed) insurgents</w:t>
      </w:r>
      <w:r w:rsidRPr="00BC1F4B">
        <w:rPr>
          <w:u w:val="single"/>
        </w:rPr>
        <w:t xml:space="preserve"> in Kashmir (</w:t>
      </w:r>
      <w:proofErr w:type="spellStart"/>
      <w:r w:rsidRPr="00BC1F4B">
        <w:rPr>
          <w:u w:val="single"/>
        </w:rPr>
        <w:t>Basu</w:t>
      </w:r>
      <w:proofErr w:type="spellEnd"/>
      <w:r w:rsidRPr="00BC1F4B">
        <w:rPr>
          <w:u w:val="single"/>
        </w:rPr>
        <w:t xml:space="preserve">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w:t>
      </w:r>
      <w:proofErr w:type="spellStart"/>
      <w:r w:rsidRPr="00BC1F4B">
        <w:rPr>
          <w:sz w:val="16"/>
        </w:rPr>
        <w:t>Kapur</w:t>
      </w:r>
      <w:proofErr w:type="spellEnd"/>
      <w:r w:rsidRPr="00BC1F4B">
        <w:rPr>
          <w:sz w:val="16"/>
        </w:rPr>
        <w:t>, 2020).</w:t>
      </w:r>
    </w:p>
    <w:p w14:paraId="4A78853E" w14:textId="77777777" w:rsidR="00A77C76" w:rsidRPr="00BC1F4B" w:rsidRDefault="00A77C76" w:rsidP="00A77C76">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BC1F4B">
        <w:rPr>
          <w:highlight w:val="cyan"/>
          <w:u w:val="single"/>
        </w:rPr>
        <w:t>severely 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proofErr w:type="gramStart"/>
      <w:r w:rsidRPr="00BC1F4B">
        <w:rPr>
          <w:highlight w:val="cyan"/>
          <w:u w:val="single"/>
        </w:rPr>
        <w:t>responses</w:t>
      </w:r>
      <w:r w:rsidRPr="00BC1F4B">
        <w:rPr>
          <w:u w:val="single"/>
        </w:rPr>
        <w:t>(</w:t>
      </w:r>
      <w:proofErr w:type="gramEnd"/>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 xml:space="preserve">joint </w:t>
      </w:r>
      <w:proofErr w:type="gramStart"/>
      <w:r w:rsidRPr="00BC1F4B">
        <w:rPr>
          <w:highlight w:val="cyan"/>
          <w:u w:val="single"/>
        </w:rPr>
        <w:t>missions</w:t>
      </w:r>
      <w:r w:rsidRPr="00BC1F4B">
        <w:rPr>
          <w:u w:val="single"/>
        </w:rPr>
        <w:t>, and</w:t>
      </w:r>
      <w:proofErr w:type="gramEnd"/>
      <w:r w:rsidRPr="00BC1F4B">
        <w:rPr>
          <w:u w:val="single"/>
        </w:rPr>
        <w:t xml:space="preserve">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 xml:space="preserve">in Iraq during the first months </w:t>
      </w:r>
      <w:proofErr w:type="spellStart"/>
      <w:r w:rsidRPr="00BC1F4B">
        <w:rPr>
          <w:sz w:val="16"/>
        </w:rPr>
        <w:t>ofthe</w:t>
      </w:r>
      <w:proofErr w:type="spellEnd"/>
      <w:r w:rsidRPr="00BC1F4B">
        <w:rPr>
          <w:sz w:val="16"/>
        </w:rPr>
        <w:t xml:space="preserv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0C9C8626" w14:textId="77777777" w:rsidR="00A77C76" w:rsidRPr="00320DD6" w:rsidRDefault="00A77C76" w:rsidP="00A77C76">
      <w:pPr>
        <w:rPr>
          <w:u w:val="single"/>
        </w:rPr>
      </w:pPr>
      <w:r w:rsidRPr="00BC1F4B">
        <w:rPr>
          <w:u w:val="single"/>
        </w:rPr>
        <w:t xml:space="preserve">The </w:t>
      </w:r>
      <w:r w:rsidRPr="00320DD6">
        <w:rPr>
          <w:u w:val="single"/>
        </w:rPr>
        <w:t xml:space="preserve">civil war in Libya between the Government of National Accord (GNA) and the Libyan National Army (LNA) has intensified since March 2020. Both parties aimed to launch decisive strikes and received significant logistical and material support from their international patrons. Therefore, an escalation of the war would have taken place irrespective of COVID-19. But the pandemic accelerated this escalation in two minor ways: It distracted the world’s attention from the fact that both sides ignored the peace agreement concluded in January 2020. Furthermore, the GNA and the LNA believed that the other side might collapse very soon under the combined pressure of military offensives and the </w:t>
      </w:r>
      <w:proofErr w:type="gramStart"/>
      <w:r w:rsidRPr="00320DD6">
        <w:rPr>
          <w:u w:val="single"/>
        </w:rPr>
        <w:t>virus(</w:t>
      </w:r>
      <w:proofErr w:type="spellStart"/>
      <w:proofErr w:type="gramEnd"/>
      <w:r w:rsidRPr="00320DD6">
        <w:rPr>
          <w:u w:val="single"/>
        </w:rPr>
        <w:t>Allahoum</w:t>
      </w:r>
      <w:proofErr w:type="spellEnd"/>
      <w:r w:rsidRPr="00320DD6">
        <w:rPr>
          <w:u w:val="single"/>
        </w:rPr>
        <w:t xml:space="preserve">, 2020; </w:t>
      </w:r>
      <w:proofErr w:type="spellStart"/>
      <w:r w:rsidRPr="00320DD6">
        <w:rPr>
          <w:u w:val="single"/>
        </w:rPr>
        <w:t>Mustasilta</w:t>
      </w:r>
      <w:proofErr w:type="spellEnd"/>
      <w:r w:rsidRPr="00320DD6">
        <w:rPr>
          <w:u w:val="single"/>
        </w:rPr>
        <w:t xml:space="preserve">, 2020). Conflict intensity saw a rapid decline in June 2020, but this was due to the mutual acceptance of a military stand-off and renewed peace negotiations, </w:t>
      </w:r>
      <w:r w:rsidRPr="00320DD6">
        <w:rPr>
          <w:b/>
          <w:bCs/>
          <w:sz w:val="24"/>
          <w:u w:val="single"/>
        </w:rPr>
        <w:t>rather than related to the pandemic</w:t>
      </w:r>
      <w:r w:rsidRPr="00320DD6">
        <w:rPr>
          <w:u w:val="single"/>
        </w:rPr>
        <w:t xml:space="preserve"> (Gosh, 2020).</w:t>
      </w:r>
    </w:p>
    <w:p w14:paraId="6BD3257C" w14:textId="77777777" w:rsidR="00A77C76" w:rsidRPr="00BC1F4B" w:rsidRDefault="00A77C76" w:rsidP="00A77C76">
      <w:pPr>
        <w:rPr>
          <w:u w:val="single"/>
        </w:rPr>
      </w:pPr>
      <w:r w:rsidRPr="00320DD6">
        <w:rPr>
          <w:u w:val="single"/>
        </w:rPr>
        <w:t xml:space="preserve">The military of Pakistan engaged in more battles with the Indian army and local Taliban </w:t>
      </w:r>
      <w:r w:rsidRPr="00320DD6">
        <w:rPr>
          <w:sz w:val="16"/>
        </w:rPr>
        <w:t>groups from April 2020 onwards. The intensification of the India-Pakistani conflict is linked to other factors than COVID-19 (</w:t>
      </w:r>
      <w:proofErr w:type="spellStart"/>
      <w:r w:rsidRPr="00320DD6">
        <w:rPr>
          <w:sz w:val="16"/>
        </w:rPr>
        <w:t>Staniland</w:t>
      </w:r>
      <w:proofErr w:type="spellEnd"/>
      <w:r w:rsidRPr="00320DD6">
        <w:rPr>
          <w:sz w:val="16"/>
        </w:rPr>
        <w:t>, 2020).</w:t>
      </w:r>
      <w:r w:rsidRPr="00320DD6">
        <w:rPr>
          <w:u w:val="single"/>
        </w:rPr>
        <w:t xml:space="preserve"> It is plausible that groups like the Taliban have attempted to exploit a situation where the state is weakened, border controls with Afghanistan get more difficult, dissatisfaction with the government’s response is widespread (especially among religious groups), and a rise in poverty makes recruitment easier (Ahmed, 2020; </w:t>
      </w:r>
      <w:proofErr w:type="spellStart"/>
      <w:r w:rsidRPr="00320DD6">
        <w:rPr>
          <w:u w:val="single"/>
        </w:rPr>
        <w:t>Guz</w:t>
      </w:r>
      <w:proofErr w:type="spellEnd"/>
      <w:r w:rsidRPr="00320DD6">
        <w:rPr>
          <w:u w:val="single"/>
        </w:rPr>
        <w:t xml:space="preserve">, 2020). </w:t>
      </w:r>
      <w:r w:rsidRPr="00320DD6">
        <w:rPr>
          <w:sz w:val="16"/>
        </w:rPr>
        <w:t>Concrete evidence of this is currently lacking, however. A reason for the slight bump in violent events in May and early June could be that many senior Taliban leaders and commanders became infect with S</w:t>
      </w:r>
      <w:r w:rsidRPr="00BC1F4B">
        <w:rPr>
          <w:sz w:val="16"/>
        </w:rPr>
        <w:t>ARSCoV-2 (O’Donnell &amp; Khan, 2020).</w:t>
      </w:r>
    </w:p>
    <w:p w14:paraId="1E520367" w14:textId="77777777" w:rsidR="00A77C76" w:rsidRPr="00BC1F4B" w:rsidRDefault="00A77C76" w:rsidP="00A77C76">
      <w:pPr>
        <w:rPr>
          <w:sz w:val="16"/>
        </w:rPr>
      </w:pPr>
      <w:r w:rsidRPr="00BC1F4B">
        <w:rPr>
          <w:sz w:val="16"/>
        </w:rPr>
        <w:t xml:space="preserve">In the </w:t>
      </w:r>
      <w:r w:rsidRPr="00BC1F4B">
        <w:rPr>
          <w:highlight w:val="cyan"/>
          <w:u w:val="single"/>
        </w:rPr>
        <w:t>Philippines</w:t>
      </w:r>
      <w:r w:rsidRPr="00BC1F4B">
        <w:rPr>
          <w:sz w:val="16"/>
        </w:rPr>
        <w:t xml:space="preserve">, the upwards trend in armed conflict events was mostly driven by a steep rise of clashes between the military and the Communist New People’s Army (NPA). Both sides declared unilateral ceasefires when the number of infections increase </w:t>
      </w:r>
      <w:proofErr w:type="spellStart"/>
      <w:r w:rsidRPr="00BC1F4B">
        <w:rPr>
          <w:sz w:val="16"/>
        </w:rPr>
        <w:t>drapidly</w:t>
      </w:r>
      <w:proofErr w:type="spellEnd"/>
      <w:r w:rsidRPr="00BC1F4B">
        <w:rPr>
          <w:sz w:val="16"/>
        </w:rPr>
        <w:t xml:space="preserve"> in late March to facilitate responses to COVID-19. Accusing each other of continuing attacks, the government and the NPA decided not to extend their respective ceasefires in late April. </w:t>
      </w:r>
      <w:r w:rsidRPr="00BC1F4B">
        <w:rPr>
          <w:u w:val="single"/>
        </w:rPr>
        <w:t xml:space="preserve">There have been reports that the </w:t>
      </w:r>
      <w:r w:rsidRPr="00BC1F4B">
        <w:rPr>
          <w:highlight w:val="cyan"/>
          <w:u w:val="single"/>
        </w:rPr>
        <w:t>government utilized</w:t>
      </w:r>
      <w:r w:rsidRPr="00BC1F4B">
        <w:rPr>
          <w:u w:val="single"/>
        </w:rPr>
        <w:t xml:space="preserve"> the </w:t>
      </w:r>
      <w:r w:rsidRPr="00BC1F4B">
        <w:rPr>
          <w:highlight w:val="cyan"/>
          <w:u w:val="single"/>
        </w:rPr>
        <w:t>distraction</w:t>
      </w:r>
      <w:r w:rsidRPr="00BC1F4B">
        <w:rPr>
          <w:u w:val="single"/>
        </w:rPr>
        <w:t xml:space="preserve"> caused by the pandemic as well as the </w:t>
      </w:r>
      <w:r w:rsidRPr="00BC1F4B">
        <w:rPr>
          <w:highlight w:val="cyan"/>
          <w:u w:val="single"/>
        </w:rPr>
        <w:t>increased control</w:t>
      </w:r>
      <w:r w:rsidRPr="00BC1F4B">
        <w:rPr>
          <w:u w:val="single"/>
        </w:rPr>
        <w:t xml:space="preserve"> gained during a strict lockdown </w:t>
      </w:r>
      <w:r w:rsidRPr="00BC1F4B">
        <w:rPr>
          <w:highlight w:val="cyan"/>
          <w:u w:val="single"/>
        </w:rPr>
        <w:t>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4B595BE9" w14:textId="77777777" w:rsidR="00A77C76" w:rsidRPr="00BC1F4B" w:rsidRDefault="00A77C76" w:rsidP="00A77C76">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513B8121" w14:textId="57104E89" w:rsidR="00A77C76" w:rsidRPr="00BC1F4B" w:rsidRDefault="00A77C76" w:rsidP="00A77C76">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w:t>
      </w:r>
      <w:proofErr w:type="spellStart"/>
      <w:r w:rsidRPr="00BC1F4B">
        <w:rPr>
          <w:u w:val="single"/>
        </w:rPr>
        <w:t>favourable</w:t>
      </w:r>
      <w:proofErr w:type="spellEnd"/>
      <w:r w:rsidRPr="00BC1F4B">
        <w:rPr>
          <w:u w:val="single"/>
        </w:rPr>
        <w:t xml:space="preserv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72D5A72D" w14:textId="77777777" w:rsidR="00A77C76" w:rsidRPr="00BC1F4B" w:rsidRDefault="00A77C76" w:rsidP="00A77C76">
      <w:pPr>
        <w:rPr>
          <w:u w:val="single"/>
        </w:rPr>
      </w:pPr>
      <w:r w:rsidRPr="00BC1F4B">
        <w:rPr>
          <w:sz w:val="16"/>
        </w:rPr>
        <w:t xml:space="preserve">In five of the nine countries </w:t>
      </w:r>
      <w:proofErr w:type="spellStart"/>
      <w:r w:rsidRPr="00BC1F4B">
        <w:rPr>
          <w:sz w:val="16"/>
        </w:rPr>
        <w:t>analysed</w:t>
      </w:r>
      <w:proofErr w:type="spellEnd"/>
      <w:r w:rsidRPr="00BC1F4B">
        <w:rPr>
          <w:sz w:val="16"/>
        </w:rPr>
        <w:t xml:space="preserve">,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0E2091F7" w14:textId="5D5985BB" w:rsidR="00A77C76" w:rsidRDefault="00A77C76" w:rsidP="00AD5F20">
      <w:pPr>
        <w:rPr>
          <w:sz w:val="16"/>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households </w:t>
      </w:r>
      <w:r w:rsidRPr="00BC1F4B">
        <w:rPr>
          <w:highlight w:val="cyan"/>
          <w:u w:val="single"/>
        </w:rPr>
        <w:t>that did</w:t>
      </w:r>
      <w:r w:rsidRPr="00BC1F4B">
        <w:rPr>
          <w:u w:val="single"/>
        </w:rPr>
        <w:t xml:space="preserve"> relatively well </w:t>
      </w:r>
      <w:r w:rsidRPr="00BC1F4B">
        <w:rPr>
          <w:highlight w:val="cyan"/>
          <w:u w:val="single"/>
        </w:rPr>
        <w:t>during</w:t>
      </w:r>
      <w:r w:rsidRPr="00BC1F4B">
        <w:rPr>
          <w:u w:val="single"/>
        </w:rPr>
        <w:t xml:space="preserve"> the </w:t>
      </w:r>
      <w:r w:rsidRPr="00BC1F4B">
        <w:rPr>
          <w:highlight w:val="cyan"/>
          <w:u w:val="single"/>
        </w:rPr>
        <w:t>first</w:t>
      </w:r>
      <w:r w:rsidRPr="00BC1F4B">
        <w:rPr>
          <w:u w:val="single"/>
        </w:rPr>
        <w:t xml:space="preserve"> COVID-19 </w:t>
      </w:r>
      <w:r w:rsidRPr="00BC1F4B">
        <w:rPr>
          <w:highlight w:val="cyan"/>
          <w:u w:val="single"/>
        </w:rPr>
        <w:t>wave</w:t>
      </w:r>
      <w:r w:rsidRPr="00BC1F4B">
        <w:rPr>
          <w:u w:val="single"/>
        </w:rPr>
        <w:t xml:space="preserve">. In coincidence with ethnic or religious </w:t>
      </w:r>
      <w:proofErr w:type="gramStart"/>
      <w:r w:rsidRPr="00BC1F4B">
        <w:rPr>
          <w:u w:val="single"/>
        </w:rPr>
        <w:t>cleavages ,this</w:t>
      </w:r>
      <w:proofErr w:type="gramEnd"/>
      <w:r w:rsidRPr="00BC1F4B">
        <w:rPr>
          <w:u w:val="single"/>
        </w:rPr>
        <w:t xml:space="preserve">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w:t>
      </w:r>
      <w:proofErr w:type="spellStart"/>
      <w:r w:rsidRPr="00BC1F4B">
        <w:rPr>
          <w:u w:val="single"/>
        </w:rPr>
        <w:t>organised</w:t>
      </w:r>
      <w:proofErr w:type="spellEnd"/>
      <w:r w:rsidRPr="00BC1F4B">
        <w:rPr>
          <w:u w:val="single"/>
        </w:rPr>
        <w:t xml:space="preserve">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w:t>
      </w:r>
      <w:proofErr w:type="spellStart"/>
      <w:r w:rsidRPr="00BC1F4B">
        <w:rPr>
          <w:u w:val="single"/>
        </w:rPr>
        <w:t>Cederman</w:t>
      </w:r>
      <w:proofErr w:type="spellEnd"/>
      <w:r w:rsidRPr="00BC1F4B">
        <w:rPr>
          <w:u w:val="single"/>
        </w:rPr>
        <w:t xml:space="preserve"> &amp; Vogt, 2017).</w:t>
      </w:r>
    </w:p>
    <w:p w14:paraId="6DFA914A" w14:textId="0698CE6E" w:rsidR="003169FE" w:rsidRDefault="00DB6952" w:rsidP="003169FE">
      <w:pPr>
        <w:pStyle w:val="Heading3"/>
      </w:pPr>
      <w:r>
        <w:t>1AC - Framing</w:t>
      </w:r>
    </w:p>
    <w:p w14:paraId="064B1828" w14:textId="53DDC86C" w:rsidR="00E42E4C" w:rsidRDefault="00C055A5" w:rsidP="00C055A5">
      <w:pPr>
        <w:pStyle w:val="Heading4"/>
        <w:rPr>
          <w:rFonts w:cs="Calibri"/>
        </w:rPr>
      </w:pPr>
      <w:r w:rsidRPr="00031C51">
        <w:rPr>
          <w:rFonts w:cs="Calibri"/>
        </w:rPr>
        <w:t>The standard is maximizing expected well-being.</w:t>
      </w:r>
    </w:p>
    <w:p w14:paraId="4BF0D614" w14:textId="77777777" w:rsidR="00DD0873" w:rsidRPr="00031C51" w:rsidRDefault="00DD0873" w:rsidP="00DD0873">
      <w:pPr>
        <w:pStyle w:val="Heading4"/>
        <w:rPr>
          <w:rFonts w:cs="Calibri"/>
        </w:rPr>
      </w:pPr>
      <w:r w:rsidRPr="00031C51">
        <w:rPr>
          <w:rFonts w:cs="Calibri"/>
        </w:rPr>
        <w:t xml:space="preserve">Reducing existential risks is the top priority in any coherent moral theory </w:t>
      </w:r>
    </w:p>
    <w:p w14:paraId="7151A6B0" w14:textId="77777777" w:rsidR="00DD0873" w:rsidRPr="00031C51" w:rsidRDefault="00DD0873" w:rsidP="00DD0873">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64749D94" w14:textId="77777777" w:rsidR="00DD0873" w:rsidRPr="00031C51" w:rsidRDefault="00DD0873" w:rsidP="00DD0873">
      <w:pPr>
        <w:rPr>
          <w:rFonts w:cs="Calibri"/>
          <w:sz w:val="16"/>
        </w:rPr>
      </w:pPr>
      <w:r w:rsidRPr="00031C51">
        <w:rPr>
          <w:rFonts w:cs="Calibri"/>
          <w:sz w:val="16"/>
        </w:rPr>
        <w:t>(Theron, Philosophy @St. Andrews http://blog.practicalethics.ox.ac.uk/2015/05/moral-agreement-on-saving-the-world/)</w:t>
      </w:r>
    </w:p>
    <w:p w14:paraId="7E5EA6E1" w14:textId="481A310B" w:rsidR="00DD0873" w:rsidRPr="00DD0873" w:rsidRDefault="00DD0873" w:rsidP="00DD0873">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sectPr w:rsidR="00DD0873" w:rsidRPr="00DD08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69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E51"/>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30D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F9C"/>
    <w:rsid w:val="003106B3"/>
    <w:rsid w:val="0031385D"/>
    <w:rsid w:val="003169FE"/>
    <w:rsid w:val="003171AB"/>
    <w:rsid w:val="00320DD6"/>
    <w:rsid w:val="003223B2"/>
    <w:rsid w:val="00322A67"/>
    <w:rsid w:val="00330E13"/>
    <w:rsid w:val="00335A23"/>
    <w:rsid w:val="00340707"/>
    <w:rsid w:val="00341C61"/>
    <w:rsid w:val="00351841"/>
    <w:rsid w:val="003624A6"/>
    <w:rsid w:val="00364ADF"/>
    <w:rsid w:val="00365C8D"/>
    <w:rsid w:val="00365CC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D2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82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C0F"/>
    <w:rsid w:val="006C3A56"/>
    <w:rsid w:val="006D13F4"/>
    <w:rsid w:val="006D6AED"/>
    <w:rsid w:val="006E6D0B"/>
    <w:rsid w:val="006F126E"/>
    <w:rsid w:val="006F32C9"/>
    <w:rsid w:val="006F3834"/>
    <w:rsid w:val="006F5693"/>
    <w:rsid w:val="006F5D4C"/>
    <w:rsid w:val="00717B01"/>
    <w:rsid w:val="007227D9"/>
    <w:rsid w:val="0072491F"/>
    <w:rsid w:val="00725598"/>
    <w:rsid w:val="00732131"/>
    <w:rsid w:val="007374A1"/>
    <w:rsid w:val="00752712"/>
    <w:rsid w:val="00753A84"/>
    <w:rsid w:val="007611F5"/>
    <w:rsid w:val="007619E4"/>
    <w:rsid w:val="00761E75"/>
    <w:rsid w:val="0076495E"/>
    <w:rsid w:val="00765FC8"/>
    <w:rsid w:val="0077224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0E6"/>
    <w:rsid w:val="00840E7B"/>
    <w:rsid w:val="008529B7"/>
    <w:rsid w:val="008536AF"/>
    <w:rsid w:val="00853D40"/>
    <w:rsid w:val="008564FC"/>
    <w:rsid w:val="00864E76"/>
    <w:rsid w:val="00872581"/>
    <w:rsid w:val="0087459D"/>
    <w:rsid w:val="0087550F"/>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63B"/>
    <w:rsid w:val="009F1CBB"/>
    <w:rsid w:val="009F3305"/>
    <w:rsid w:val="009F6FB2"/>
    <w:rsid w:val="00A071C0"/>
    <w:rsid w:val="00A22670"/>
    <w:rsid w:val="00A24B35"/>
    <w:rsid w:val="00A271BA"/>
    <w:rsid w:val="00A27F86"/>
    <w:rsid w:val="00A431C6"/>
    <w:rsid w:val="00A54315"/>
    <w:rsid w:val="00A60FBC"/>
    <w:rsid w:val="00A65C0B"/>
    <w:rsid w:val="00A776BA"/>
    <w:rsid w:val="00A77C76"/>
    <w:rsid w:val="00A81653"/>
    <w:rsid w:val="00A81FD2"/>
    <w:rsid w:val="00A8441A"/>
    <w:rsid w:val="00A8674A"/>
    <w:rsid w:val="00A96E24"/>
    <w:rsid w:val="00AA6F6E"/>
    <w:rsid w:val="00AB122B"/>
    <w:rsid w:val="00AB21B0"/>
    <w:rsid w:val="00AB48D3"/>
    <w:rsid w:val="00AD5F2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14B"/>
    <w:rsid w:val="00B5602D"/>
    <w:rsid w:val="00B60125"/>
    <w:rsid w:val="00B6656B"/>
    <w:rsid w:val="00B71625"/>
    <w:rsid w:val="00B75C54"/>
    <w:rsid w:val="00B8710E"/>
    <w:rsid w:val="00B92A93"/>
    <w:rsid w:val="00BA17A8"/>
    <w:rsid w:val="00BA3C33"/>
    <w:rsid w:val="00BB0878"/>
    <w:rsid w:val="00BB1879"/>
    <w:rsid w:val="00BB1AFE"/>
    <w:rsid w:val="00BC0ABE"/>
    <w:rsid w:val="00BC30DB"/>
    <w:rsid w:val="00BC64FF"/>
    <w:rsid w:val="00BC7C37"/>
    <w:rsid w:val="00BD2244"/>
    <w:rsid w:val="00BE6472"/>
    <w:rsid w:val="00BF29B8"/>
    <w:rsid w:val="00BF46EA"/>
    <w:rsid w:val="00C055A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7D9"/>
    <w:rsid w:val="00D078AA"/>
    <w:rsid w:val="00D10058"/>
    <w:rsid w:val="00D11978"/>
    <w:rsid w:val="00D15E30"/>
    <w:rsid w:val="00D16129"/>
    <w:rsid w:val="00D21EC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52"/>
    <w:rsid w:val="00DB699B"/>
    <w:rsid w:val="00DC0376"/>
    <w:rsid w:val="00DC099B"/>
    <w:rsid w:val="00DC2BE5"/>
    <w:rsid w:val="00DD0873"/>
    <w:rsid w:val="00DD4CD4"/>
    <w:rsid w:val="00DD65A2"/>
    <w:rsid w:val="00DD6770"/>
    <w:rsid w:val="00DE0749"/>
    <w:rsid w:val="00DE1CE2"/>
    <w:rsid w:val="00DF1210"/>
    <w:rsid w:val="00DF31E9"/>
    <w:rsid w:val="00DF400D"/>
    <w:rsid w:val="00DF5C23"/>
    <w:rsid w:val="00E002CB"/>
    <w:rsid w:val="00E01DAD"/>
    <w:rsid w:val="00E021DC"/>
    <w:rsid w:val="00E03F91"/>
    <w:rsid w:val="00E064EF"/>
    <w:rsid w:val="00E064F2"/>
    <w:rsid w:val="00E0717B"/>
    <w:rsid w:val="00E149E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41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7CB"/>
    <w:rsid w:val="00F73954"/>
    <w:rsid w:val="00F94060"/>
    <w:rsid w:val="00FA56F6"/>
    <w:rsid w:val="00FB329D"/>
    <w:rsid w:val="00FC27E3"/>
    <w:rsid w:val="00FC74C7"/>
    <w:rsid w:val="00FD451D"/>
    <w:rsid w:val="00FD5B22"/>
    <w:rsid w:val="00FE1B01"/>
    <w:rsid w:val="00FF0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09D3C"/>
  <w14:defaultImageDpi w14:val="300"/>
  <w15:docId w15:val="{DA971660-ED7C-F044-B881-C069AFD1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22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22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22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7722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7722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22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242"/>
  </w:style>
  <w:style w:type="character" w:customStyle="1" w:styleId="Heading1Char">
    <w:name w:val="Heading 1 Char"/>
    <w:aliases w:val="Pocket Char"/>
    <w:basedOn w:val="DefaultParagraphFont"/>
    <w:link w:val="Heading1"/>
    <w:uiPriority w:val="9"/>
    <w:rsid w:val="007722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224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77224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722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224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772242"/>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7722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2242"/>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772242"/>
    <w:rPr>
      <w:color w:val="auto"/>
      <w:u w:val="none"/>
    </w:rPr>
  </w:style>
  <w:style w:type="paragraph" w:styleId="DocumentMap">
    <w:name w:val="Document Map"/>
    <w:basedOn w:val="Normal"/>
    <w:link w:val="DocumentMapChar"/>
    <w:uiPriority w:val="99"/>
    <w:semiHidden/>
    <w:unhideWhenUsed/>
    <w:rsid w:val="007722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2242"/>
    <w:rPr>
      <w:rFonts w:ascii="Lucida Grande" w:hAnsi="Lucida Grande" w:cs="Lucida Grande"/>
    </w:rPr>
  </w:style>
  <w:style w:type="paragraph" w:customStyle="1" w:styleId="textbold">
    <w:name w:val="text bold"/>
    <w:basedOn w:val="Normal"/>
    <w:link w:val="Emphasis"/>
    <w:uiPriority w:val="20"/>
    <w:qFormat/>
    <w:rsid w:val="003169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169FE"/>
    <w:rPr>
      <w:sz w:val="22"/>
      <w:u w:val="single"/>
    </w:rPr>
  </w:style>
  <w:style w:type="paragraph" w:customStyle="1" w:styleId="Emphasis1">
    <w:name w:val="Emphasis1"/>
    <w:basedOn w:val="Normal"/>
    <w:autoRedefine/>
    <w:uiPriority w:val="20"/>
    <w:qFormat/>
    <w:rsid w:val="003169F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3169FE"/>
    <w:rPr>
      <w:color w:val="605E5C"/>
      <w:shd w:val="clear" w:color="auto" w:fill="E1DFDD"/>
    </w:rPr>
  </w:style>
  <w:style w:type="paragraph" w:styleId="ListParagraph">
    <w:name w:val="List Paragraph"/>
    <w:basedOn w:val="Normal"/>
    <w:uiPriority w:val="99"/>
    <w:unhideWhenUsed/>
    <w:qFormat/>
    <w:rsid w:val="003169FE"/>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3169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16716</Words>
  <Characters>95282</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30</cp:revision>
  <dcterms:created xsi:type="dcterms:W3CDTF">2021-10-08T23:00:00Z</dcterms:created>
  <dcterms:modified xsi:type="dcterms:W3CDTF">2021-10-17T18:29:00Z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