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95A77" w14:textId="77777777" w:rsidR="006E6CCA" w:rsidRPr="00F87FBD" w:rsidRDefault="006E6CCA" w:rsidP="006E6CCA">
      <w:pPr>
        <w:pStyle w:val="Heading2"/>
      </w:pPr>
      <w:r>
        <w:t>AC</w:t>
      </w:r>
    </w:p>
    <w:p w14:paraId="3A807095" w14:textId="77777777" w:rsidR="006E6CCA" w:rsidRDefault="006E6CCA" w:rsidP="006E6CCA">
      <w:pPr>
        <w:pStyle w:val="Heading3"/>
      </w:pPr>
      <w:r>
        <w:lastRenderedPageBreak/>
        <w:t>1</w:t>
      </w:r>
    </w:p>
    <w:p w14:paraId="6C6BC670" w14:textId="77777777" w:rsidR="006E6CCA" w:rsidRDefault="006E6CCA" w:rsidP="006E6CCA">
      <w:pPr>
        <w:pStyle w:val="Heading4"/>
        <w:rPr>
          <w:u w:val="single"/>
        </w:rPr>
      </w:pPr>
      <w:r>
        <w:t xml:space="preserve">Advantage 1 is </w:t>
      </w:r>
      <w:r>
        <w:rPr>
          <w:u w:val="single"/>
        </w:rPr>
        <w:t>Whistleblowing</w:t>
      </w:r>
    </w:p>
    <w:p w14:paraId="7DA8AD5F" w14:textId="77777777" w:rsidR="006E6CCA" w:rsidRPr="00DD1271" w:rsidRDefault="006E6CCA" w:rsidP="006E6CCA"/>
    <w:p w14:paraId="4B100AED" w14:textId="77777777" w:rsidR="006E6CCA" w:rsidRPr="00F87FBD" w:rsidRDefault="006E6CCA" w:rsidP="006E6CCA">
      <w:pPr>
        <w:pStyle w:val="Heading4"/>
      </w:pPr>
      <w:r w:rsidRPr="00F87FBD">
        <w:t>European trade secrets protections</w:t>
      </w:r>
      <w:r>
        <w:t xml:space="preserve"> for medicine chill whistleblowing – that undermines public health and drug efficacy</w:t>
      </w:r>
    </w:p>
    <w:p w14:paraId="417FF1DA" w14:textId="77777777" w:rsidR="006E6CCA" w:rsidRPr="00F87FBD" w:rsidRDefault="006E6CCA" w:rsidP="006E6CCA">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9" w:history="1">
        <w:r w:rsidRPr="00F87FBD">
          <w:rPr>
            <w:rStyle w:val="Hyperlink"/>
          </w:rPr>
          <w:t>https://corporateeurope.org/sites/default/files/attachments/statement_-_eu_trade_secrets_directive_needs_amendments.pdf</w:t>
        </w:r>
      </w:hyperlink>
      <w:r w:rsidRPr="00F87FBD">
        <w:t>, accessed 9-8-21, HKR-AM)</w:t>
      </w:r>
    </w:p>
    <w:p w14:paraId="646E042C" w14:textId="77777777" w:rsidR="006E6CCA" w:rsidRPr="00C04139" w:rsidRDefault="006E6CCA" w:rsidP="006E6CCA">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xml:space="preserve">, or do more harm than </w:t>
      </w:r>
      <w:proofErr w:type="spellStart"/>
      <w:r w:rsidRPr="00AB5A04">
        <w:rPr>
          <w:rStyle w:val="StyleUnderline"/>
        </w:rPr>
        <w:t>good</w:t>
      </w:r>
      <w:r w:rsidRPr="00C04139">
        <w:rPr>
          <w:sz w:val="16"/>
        </w:rPr>
        <w:t>.iii</w:t>
      </w:r>
      <w:proofErr w:type="spellEnd"/>
      <w:r w:rsidRPr="00C04139">
        <w:rPr>
          <w:sz w:val="16"/>
        </w:rPr>
        <w:t xml:space="preserve"> Moreover, </w:t>
      </w:r>
      <w:r w:rsidRPr="00AB5A04">
        <w:rPr>
          <w:rStyle w:val="StyleUnderline"/>
        </w:rPr>
        <w:t>disclosure of pharmaceutical research is needed to avoid unethical repetition of clinical trials on people</w:t>
      </w:r>
      <w:r w:rsidRPr="00C04139">
        <w:rPr>
          <w:sz w:val="16"/>
        </w:rPr>
        <w:t xml:space="preserve">. </w:t>
      </w:r>
      <w:proofErr w:type="spellStart"/>
      <w:r w:rsidRPr="00C04139">
        <w:rPr>
          <w:sz w:val="16"/>
        </w:rPr>
        <w:t>iv</w:t>
      </w:r>
      <w:proofErr w:type="spellEnd"/>
      <w:r w:rsidRPr="00C04139">
        <w:rPr>
          <w:sz w:val="16"/>
        </w:rPr>
        <w:t xml:space="preserve"> The proposed directive should not obstruct recent EU developments to increase sharing and transparency of this </w:t>
      </w:r>
      <w:proofErr w:type="spellStart"/>
      <w:proofErr w:type="gramStart"/>
      <w:r w:rsidRPr="00C04139">
        <w:rPr>
          <w:sz w:val="16"/>
        </w:rPr>
        <w:t>data.v</w:t>
      </w:r>
      <w:proofErr w:type="spellEnd"/>
      <w:proofErr w:type="gramEnd"/>
      <w:r w:rsidRPr="00C04139">
        <w:rPr>
          <w:sz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sidRPr="00C04139">
        <w:rPr>
          <w:sz w:val="16"/>
        </w:rPr>
        <w:t>disclosure.vii</w:t>
      </w:r>
      <w:proofErr w:type="spellEnd"/>
      <w:r w:rsidRPr="00C04139">
        <w:rPr>
          <w:sz w:val="16"/>
        </w:rPr>
        <w:t xml:space="preserve">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w:t>
      </w:r>
      <w:proofErr w:type="spellStart"/>
      <w:r w:rsidRPr="00C04139">
        <w:rPr>
          <w:rStyle w:val="StyleUnderline"/>
        </w:rPr>
        <w:t>specialise</w:t>
      </w:r>
      <w:proofErr w:type="spellEnd"/>
      <w:r w:rsidRPr="00C04139">
        <w:rPr>
          <w:rStyle w:val="StyleUnderline"/>
        </w:rPr>
        <w:t xml:space="preserve"> in </w:t>
      </w:r>
      <w:r w:rsidRPr="00C04139">
        <w:rPr>
          <w:rStyle w:val="StyleUnderline"/>
        </w:rPr>
        <w:lastRenderedPageBreak/>
        <w:t xml:space="preserve">economic </w:t>
      </w:r>
      <w:proofErr w:type="spellStart"/>
      <w:proofErr w:type="gramStart"/>
      <w:r w:rsidRPr="00C04139">
        <w:rPr>
          <w:rStyle w:val="StyleUnderline"/>
        </w:rPr>
        <w:t>investigationsviii</w:t>
      </w:r>
      <w:proofErr w:type="spellEnd"/>
      <w:r w:rsidRPr="00C04139">
        <w:rPr>
          <w:rStyle w:val="StyleUnderline"/>
        </w:rPr>
        <w:t xml:space="preserve"> ,</w:t>
      </w:r>
      <w:proofErr w:type="gramEnd"/>
      <w:r w:rsidRPr="00C04139">
        <w:rPr>
          <w:rStyle w:val="StyleUnderline"/>
        </w:rPr>
        <w:t xml:space="preserve"> </w:t>
      </w:r>
      <w:r w:rsidRPr="00994EB5">
        <w:rPr>
          <w:rStyle w:val="StyleUnderline"/>
          <w:highlight w:val="cyan"/>
        </w:rPr>
        <w:t xml:space="preserve">and </w:t>
      </w:r>
      <w:proofErr w:type="spellStart"/>
      <w:r w:rsidRPr="00994EB5">
        <w:rPr>
          <w:rStyle w:val="StyleUnderline"/>
          <w:highlight w:val="cyan"/>
        </w:rPr>
        <w:t>whistleblowers</w:t>
      </w:r>
      <w:r w:rsidRPr="00C04139">
        <w:rPr>
          <w:rStyle w:val="StyleUnderline"/>
        </w:rPr>
        <w:t>.</w:t>
      </w:r>
      <w:r w:rsidRPr="00C04139">
        <w:rPr>
          <w:sz w:val="16"/>
        </w:rPr>
        <w:t>ix</w:t>
      </w:r>
      <w:proofErr w:type="spellEnd"/>
      <w:r w:rsidRPr="00C04139">
        <w:rPr>
          <w:sz w:val="16"/>
        </w:rPr>
        <w:t xml:space="preserve">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C04139">
        <w:rPr>
          <w:sz w:val="16"/>
        </w:rPr>
        <w:t>competences, and</w:t>
      </w:r>
      <w:proofErr w:type="gramEnd"/>
      <w:r w:rsidRPr="00C04139">
        <w:rPr>
          <w:sz w:val="16"/>
        </w:rPr>
        <w:t xml:space="preserve"> being liable for damages. This inhibits one’s career development, as well as professional and geographical mobility in the </w:t>
      </w:r>
      <w:proofErr w:type="spellStart"/>
      <w:r w:rsidRPr="00C04139">
        <w:rPr>
          <w:sz w:val="16"/>
        </w:rPr>
        <w:t>labour</w:t>
      </w:r>
      <w:proofErr w:type="spellEnd"/>
      <w:r w:rsidRPr="00C04139">
        <w:rPr>
          <w:sz w:val="16"/>
        </w:rPr>
        <w:t xml:space="preserve"> </w:t>
      </w:r>
      <w:proofErr w:type="spellStart"/>
      <w:r w:rsidRPr="00C04139">
        <w:rPr>
          <w:sz w:val="16"/>
        </w:rPr>
        <w:t>market.x</w:t>
      </w:r>
      <w:proofErr w:type="spellEnd"/>
      <w:r w:rsidRPr="00C04139">
        <w:rPr>
          <w:sz w:val="16"/>
        </w:rPr>
        <w:t xml:space="preserve">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sidRPr="00C04139">
        <w:rPr>
          <w:sz w:val="16"/>
        </w:rPr>
        <w:t>behaviour</w:t>
      </w:r>
      <w:proofErr w:type="spellEnd"/>
      <w:r w:rsidRPr="00C04139">
        <w:rPr>
          <w:sz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sidRPr="00C04139">
        <w:rPr>
          <w:sz w:val="16"/>
        </w:rPr>
        <w:t>protection.xi</w:t>
      </w:r>
      <w:proofErr w:type="spellEnd"/>
      <w:proofErr w:type="gramEnd"/>
      <w:r w:rsidRPr="00C04139">
        <w:rPr>
          <w:sz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r w:rsidRPr="00C04139">
        <w:rPr>
          <w:sz w:val="16"/>
        </w:rPr>
        <w:t>processes.xiii</w:t>
      </w:r>
      <w:proofErr w:type="spellEnd"/>
      <w:r w:rsidRPr="00C04139">
        <w:rPr>
          <w:sz w:val="16"/>
        </w:rPr>
        <w:t xml:space="preserve">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6BA2ECDD" w14:textId="77777777" w:rsidR="006E6CCA" w:rsidRPr="00F87FBD" w:rsidRDefault="006E6CCA" w:rsidP="006E6CCA"/>
    <w:p w14:paraId="6465D52A" w14:textId="77777777" w:rsidR="006E6CCA" w:rsidRPr="00F87FBD" w:rsidRDefault="006E6CCA" w:rsidP="006E6CCA"/>
    <w:p w14:paraId="31AFA844" w14:textId="77777777" w:rsidR="006E6CCA" w:rsidRPr="00F87FBD" w:rsidRDefault="006E6CCA" w:rsidP="006E6CCA">
      <w:pPr>
        <w:pStyle w:val="Heading4"/>
      </w:pPr>
      <w:r>
        <w:t>Current law places the burden of proof on whistleblowers, which reinforces legal uncertainty – empirics prove a lack of accountability for corporations.</w:t>
      </w:r>
    </w:p>
    <w:p w14:paraId="3AD703C8" w14:textId="77777777" w:rsidR="006E6CCA" w:rsidRPr="00F87FBD" w:rsidRDefault="006E6CCA" w:rsidP="006E6CCA">
      <w:r w:rsidRPr="00F87FBD">
        <w:rPr>
          <w:rStyle w:val="Style13ptBold"/>
        </w:rPr>
        <w:t>Moody 16</w:t>
      </w:r>
      <w:r w:rsidRPr="00F87FBD">
        <w:t xml:space="preserve"> — (Glyn Moody, Contributing Policy Editor at Ars </w:t>
      </w:r>
      <w:proofErr w:type="spellStart"/>
      <w:r w:rsidRPr="00F87FBD">
        <w:t>Technica</w:t>
      </w:r>
      <w:proofErr w:type="spellEnd"/>
      <w:r w:rsidRPr="00F87FBD">
        <w:t xml:space="preserve">. He has been writing about the Internet, free software, copyright, patents and digital rights for over 20 years., “New EU trade secrets law could jail whistleblowers, block drug trial data access”, Ars </w:t>
      </w:r>
      <w:proofErr w:type="spellStart"/>
      <w:r w:rsidRPr="00F87FBD">
        <w:t>Technica</w:t>
      </w:r>
      <w:proofErr w:type="spellEnd"/>
      <w:r w:rsidRPr="00F87FBD">
        <w:t xml:space="preserve">, 4-14-16, Available Online at </w:t>
      </w:r>
      <w:hyperlink r:id="rId10" w:history="1">
        <w:r w:rsidRPr="00F87FBD">
          <w:rPr>
            <w:rStyle w:val="Hyperlink"/>
          </w:rPr>
          <w:t>https://arstechnica.com/tech-policy/2016/04/new-eu-trade-secrets-law-whistleblowers-journalists-drug-trials/</w:t>
        </w:r>
      </w:hyperlink>
      <w:r w:rsidRPr="00F87FBD">
        <w:t>, accessed 8-27-21, HKR-AM)</w:t>
      </w:r>
    </w:p>
    <w:p w14:paraId="65B8E9A5" w14:textId="77777777" w:rsidR="006E6CCA" w:rsidRPr="00EF1870" w:rsidRDefault="006E6CCA" w:rsidP="006E6CCA">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01E83E8E" w14:textId="77777777" w:rsidR="006E6CCA" w:rsidRPr="00EF1870" w:rsidRDefault="006E6CCA" w:rsidP="006E6CCA">
      <w:pPr>
        <w:rPr>
          <w:rStyle w:val="StyleUnderline"/>
        </w:rPr>
      </w:pPr>
      <w:r w:rsidRPr="00EF1870">
        <w:rPr>
          <w:rStyle w:val="StyleUnderline"/>
        </w:rPr>
        <w:t xml:space="preserve">One area where whistleblowing is crucially important concerns drug safety. Health Action International (HAI), a non-governmental </w:t>
      </w:r>
      <w:proofErr w:type="spellStart"/>
      <w:r w:rsidRPr="00EF1870">
        <w:rPr>
          <w:rStyle w:val="StyleUnderline"/>
        </w:rPr>
        <w:t>organisation</w:t>
      </w:r>
      <w:proofErr w:type="spellEnd"/>
      <w:r w:rsidRPr="00EF1870">
        <w:rPr>
          <w:rStyle w:val="StyleUnderline"/>
        </w:rPr>
        <w:t xml:space="preserve"> dedicated to strengthening medicines policy to improve public health, said it was </w:t>
      </w:r>
      <w:proofErr w:type="spellStart"/>
      <w:r w:rsidRPr="00EF1870">
        <w:rPr>
          <w:rStyle w:val="StyleUnderline"/>
        </w:rPr>
        <w:t>was</w:t>
      </w:r>
      <w:proofErr w:type="spellEnd"/>
      <w:r w:rsidRPr="00EF1870">
        <w:rPr>
          <w:rStyle w:val="StyleUnderline"/>
        </w:rPr>
        <w:t xml:space="preserve"> "deeply disappointed with today’s adoption of the European Union Trade Secrets Directive."</w:t>
      </w:r>
    </w:p>
    <w:p w14:paraId="45B4785F" w14:textId="77777777" w:rsidR="006E6CCA" w:rsidRPr="00501BD4" w:rsidRDefault="006E6CCA" w:rsidP="006E6CCA">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377AA37D" w14:textId="77777777" w:rsidR="006E6CCA" w:rsidRPr="00EF1870" w:rsidRDefault="006E6CCA" w:rsidP="006E6CCA">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 xml:space="preserve">where one person </w:t>
      </w:r>
      <w:proofErr w:type="gramStart"/>
      <w:r w:rsidRPr="005F5CB5">
        <w:rPr>
          <w:rStyle w:val="StyleUnderline"/>
          <w:highlight w:val="cyan"/>
        </w:rPr>
        <w:t>died</w:t>
      </w:r>
      <w:proofErr w:type="gramEnd"/>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76DECE1F" w14:textId="77777777" w:rsidR="006E6CCA" w:rsidRPr="00F87FBD" w:rsidRDefault="006E6CCA" w:rsidP="006E6CCA"/>
    <w:p w14:paraId="5C9661B0" w14:textId="77777777" w:rsidR="006E6CCA" w:rsidRPr="00F87FBD" w:rsidRDefault="006E6CCA" w:rsidP="006E6CCA"/>
    <w:p w14:paraId="102E8278" w14:textId="77777777" w:rsidR="006E6CCA" w:rsidRPr="00F87FBD" w:rsidRDefault="006E6CCA" w:rsidP="006E6CCA"/>
    <w:p w14:paraId="634FEDCA" w14:textId="77777777" w:rsidR="006E6CCA" w:rsidRPr="00F87FBD" w:rsidRDefault="006E6CCA" w:rsidP="006E6CCA">
      <w:pPr>
        <w:pStyle w:val="Heading4"/>
      </w:pPr>
      <w:r>
        <w:t>This burden structure makes intimidation lawsuits inevitable, further deterring whistleblowing.</w:t>
      </w:r>
    </w:p>
    <w:p w14:paraId="0C624111" w14:textId="77777777" w:rsidR="006E6CCA" w:rsidRPr="00F87FBD" w:rsidRDefault="006E6CCA" w:rsidP="006E6CCA">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history="1">
        <w:r w:rsidRPr="00F87FBD">
          <w:rPr>
            <w:rStyle w:val="Hyperlink"/>
          </w:rPr>
          <w:t>https://corporateeurope.org/sites/default/files/attachments/trade_secrets_protection_directive_-_a_transposition_briefing.pdf</w:t>
        </w:r>
      </w:hyperlink>
      <w:r w:rsidRPr="00F87FBD">
        <w:t>, accessed 9-9-21, HKR-AM)</w:t>
      </w:r>
    </w:p>
    <w:p w14:paraId="3066E51F" w14:textId="77777777" w:rsidR="006E6CCA" w:rsidRPr="00EF1870" w:rsidRDefault="006E6CCA" w:rsidP="006E6CCA">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w:t>
      </w:r>
      <w:proofErr w:type="spellStart"/>
      <w:r w:rsidRPr="00EF1870">
        <w:rPr>
          <w:rStyle w:val="StyleUnderline"/>
        </w:rPr>
        <w:t>Deltour</w:t>
      </w:r>
      <w:proofErr w:type="spellEnd"/>
      <w:r w:rsidRPr="00EF1870">
        <w:rPr>
          <w:rStyle w:val="StyleUnderline"/>
        </w:rPr>
        <w:t xml:space="preserve">, Raphaël </w:t>
      </w:r>
      <w:proofErr w:type="spellStart"/>
      <w:r w:rsidRPr="00EF1870">
        <w:rPr>
          <w:rStyle w:val="StyleUnderline"/>
        </w:rPr>
        <w:t>Halet</w:t>
      </w:r>
      <w:proofErr w:type="spellEnd"/>
      <w:r w:rsidRPr="00EF1870">
        <w:rPr>
          <w:rStyle w:val="StyleUnderline"/>
        </w:rPr>
        <w:t xml:space="preserve">) by companies or governments. Given the veil of secrecy many corporate activities operate under, whistleblowers are sometimes the only available sources on corporate wrongdoing. </w:t>
      </w:r>
    </w:p>
    <w:p w14:paraId="767095B9" w14:textId="77777777" w:rsidR="006E6CCA" w:rsidRPr="00EF1870" w:rsidRDefault="006E6CCA" w:rsidP="006E6CCA">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 xml:space="preserve">sources are </w:t>
      </w:r>
      <w:proofErr w:type="spellStart"/>
      <w:r w:rsidRPr="005F5CB5">
        <w:rPr>
          <w:rStyle w:val="StyleUnderline"/>
          <w:highlight w:val="cyan"/>
        </w:rPr>
        <w:t>criminalised</w:t>
      </w:r>
      <w:proofErr w:type="spellEnd"/>
      <w:r w:rsidRPr="005F5CB5">
        <w:rPr>
          <w:rStyle w:val="StyleUnderline"/>
          <w:highlight w:val="cyan"/>
        </w:rPr>
        <w:t xml:space="preserve">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582CD4A4" w14:textId="77777777" w:rsidR="006E6CCA" w:rsidRPr="00501BD4" w:rsidRDefault="006E6CCA" w:rsidP="006E6CCA">
      <w:pPr>
        <w:rPr>
          <w:sz w:val="16"/>
        </w:rPr>
      </w:pPr>
      <w:r w:rsidRPr="00501BD4">
        <w:rPr>
          <w:sz w:val="16"/>
        </w:rPr>
        <w:t xml:space="preserve">It must be said that the Directive is the first EU legislation which actually acknowledges the role of whistleblowers, in its Recital 20: </w:t>
      </w:r>
    </w:p>
    <w:p w14:paraId="4AE669ED" w14:textId="77777777" w:rsidR="006E6CCA" w:rsidRPr="00501BD4" w:rsidRDefault="006E6CCA" w:rsidP="006E6CCA">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047A747B" w14:textId="77777777" w:rsidR="006E6CCA" w:rsidRPr="00501BD4" w:rsidRDefault="006E6CCA" w:rsidP="006E6CCA">
      <w:pPr>
        <w:rPr>
          <w:sz w:val="16"/>
        </w:rPr>
      </w:pPr>
      <w:r w:rsidRPr="00501BD4">
        <w:rPr>
          <w:sz w:val="16"/>
        </w:rPr>
        <w:t xml:space="preserve">But while they reflect the intention of the legislator for the judges to take public interest into account when they interpret the law, recitals are not </w:t>
      </w:r>
      <w:proofErr w:type="gramStart"/>
      <w:r w:rsidRPr="00501BD4">
        <w:rPr>
          <w:sz w:val="16"/>
        </w:rPr>
        <w:t>binding</w:t>
      </w:r>
      <w:proofErr w:type="gramEnd"/>
      <w:r w:rsidRPr="00501BD4">
        <w:rPr>
          <w:sz w:val="16"/>
        </w:rPr>
        <w:t xml:space="preserve"> and such positive language is not present in the Articles. </w:t>
      </w:r>
    </w:p>
    <w:p w14:paraId="68D33BD1" w14:textId="77777777" w:rsidR="006E6CCA" w:rsidRPr="00501BD4" w:rsidRDefault="006E6CCA" w:rsidP="006E6CCA">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0AAAB66B" w14:textId="77777777" w:rsidR="006E6CCA" w:rsidRPr="00501BD4" w:rsidRDefault="006E6CCA" w:rsidP="006E6CCA">
      <w:pPr>
        <w:rPr>
          <w:sz w:val="16"/>
        </w:rPr>
      </w:pPr>
      <w:r w:rsidRPr="00501BD4">
        <w:rPr>
          <w:sz w:val="16"/>
        </w:rPr>
        <w:t xml:space="preserve">Now what we have is an improved wording where the whistleblower is only judged on his intention to protect the public interest, making a “honesty” / “good faith” </w:t>
      </w:r>
      <w:proofErr w:type="spellStart"/>
      <w:r w:rsidRPr="00501BD4">
        <w:rPr>
          <w:sz w:val="16"/>
        </w:rPr>
        <w:t>defence</w:t>
      </w:r>
      <w:proofErr w:type="spellEnd"/>
      <w:r w:rsidRPr="00501BD4">
        <w:rPr>
          <w:sz w:val="16"/>
        </w:rPr>
        <w:t xml:space="preserv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lastRenderedPageBreak/>
        <w:t>against</w:t>
      </w:r>
      <w:r w:rsidRPr="00501BD4">
        <w:rPr>
          <w:rStyle w:val="StyleUnderline"/>
        </w:rPr>
        <w:t xml:space="preserve"> most recent </w:t>
      </w:r>
      <w:r w:rsidRPr="005F5CB5">
        <w:rPr>
          <w:rStyle w:val="StyleUnderline"/>
          <w:highlight w:val="cyan"/>
        </w:rPr>
        <w:t>international standards</w:t>
      </w:r>
      <w:r w:rsidRPr="00501BD4">
        <w:rPr>
          <w:rStyle w:val="StyleUnderline"/>
        </w:rPr>
        <w:t xml:space="preserve">, such as the 2014 definition by the Council of </w:t>
      </w:r>
      <w:proofErr w:type="spellStart"/>
      <w:r w:rsidRPr="00501BD4">
        <w:rPr>
          <w:rStyle w:val="StyleUnderline"/>
        </w:rPr>
        <w:t>Europe</w:t>
      </w:r>
      <w:r w:rsidRPr="00501BD4">
        <w:rPr>
          <w:sz w:val="16"/>
        </w:rPr>
        <w:t>.a</w:t>
      </w:r>
      <w:proofErr w:type="spellEnd"/>
    </w:p>
    <w:p w14:paraId="5224D327" w14:textId="77777777" w:rsidR="006E6CCA" w:rsidRPr="00501BD4" w:rsidRDefault="006E6CCA" w:rsidP="006E6CCA">
      <w:pPr>
        <w:rPr>
          <w:sz w:val="16"/>
        </w:rPr>
      </w:pPr>
      <w:proofErr w:type="gramStart"/>
      <w:r w:rsidRPr="00501BD4">
        <w:rPr>
          <w:sz w:val="16"/>
        </w:rPr>
        <w:t>“ The</w:t>
      </w:r>
      <w:proofErr w:type="gramEnd"/>
      <w:r w:rsidRPr="00501BD4">
        <w:rPr>
          <w:sz w:val="16"/>
        </w:rPr>
        <w:t xml:space="preserv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69C5666B" w14:textId="77777777" w:rsidR="006E6CCA" w:rsidRPr="00501BD4" w:rsidRDefault="006E6CCA" w:rsidP="006E6CCA">
      <w:pPr>
        <w:rPr>
          <w:sz w:val="16"/>
        </w:rPr>
      </w:pPr>
      <w:r w:rsidRPr="00501BD4">
        <w:rPr>
          <w:sz w:val="16"/>
        </w:rPr>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xml:space="preserve">. If the case is not clear enough, the content of the directive becomes very important.17 — Martin </w:t>
      </w:r>
      <w:proofErr w:type="spellStart"/>
      <w:r w:rsidRPr="00501BD4">
        <w:rPr>
          <w:sz w:val="16"/>
        </w:rPr>
        <w:t>Jefflén</w:t>
      </w:r>
      <w:proofErr w:type="spellEnd"/>
      <w:r w:rsidRPr="00501BD4">
        <w:rPr>
          <w:sz w:val="16"/>
        </w:rPr>
        <w:t>, President of the Council of European Professional and Managerial Staff (</w:t>
      </w:r>
      <w:proofErr w:type="spellStart"/>
      <w:r w:rsidRPr="00501BD4">
        <w:rPr>
          <w:sz w:val="16"/>
        </w:rPr>
        <w:t>Eurocadres</w:t>
      </w:r>
      <w:proofErr w:type="spellEnd"/>
      <w:r w:rsidRPr="00501BD4">
        <w:rPr>
          <w:sz w:val="16"/>
        </w:rPr>
        <w:t>)</w:t>
      </w:r>
    </w:p>
    <w:p w14:paraId="54F6FC40" w14:textId="77777777" w:rsidR="006E6CCA" w:rsidRDefault="006E6CCA" w:rsidP="006E6CCA">
      <w:pPr>
        <w:rPr>
          <w:rStyle w:val="StyleUnderline"/>
        </w:rPr>
      </w:pPr>
      <w:r w:rsidRPr="005F5CB5">
        <w:rPr>
          <w:rStyle w:val="StyleUnderline"/>
          <w:highlight w:val="cyan"/>
        </w:rPr>
        <w:t>What if this Directive</w:t>
      </w:r>
      <w:r w:rsidRPr="00501BD4">
        <w:rPr>
          <w:rStyle w:val="StyleUnderline"/>
        </w:rPr>
        <w:t xml:space="preserve"> in reality gets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2237F3E0" w14:textId="77777777" w:rsidR="006E6CCA" w:rsidRPr="00501BD4" w:rsidRDefault="006E6CCA" w:rsidP="006E6CCA">
      <w:pPr>
        <w:rPr>
          <w:sz w:val="16"/>
        </w:rPr>
      </w:pPr>
    </w:p>
    <w:p w14:paraId="57939CEF" w14:textId="77777777" w:rsidR="006E6CCA" w:rsidRPr="00F87FBD" w:rsidRDefault="006E6CCA" w:rsidP="006E6CCA"/>
    <w:p w14:paraId="54F85E61" w14:textId="77777777" w:rsidR="006E6CCA" w:rsidRPr="00F87FBD" w:rsidRDefault="006E6CCA" w:rsidP="006E6CCA">
      <w:pPr>
        <w:pStyle w:val="Heading4"/>
      </w:pPr>
      <w:r w:rsidRPr="00F87FBD">
        <w:t>Effective protections for European medical whistleblowers are crucial to strengthening public health and prevent pandemics – COVID was the test run</w:t>
      </w:r>
    </w:p>
    <w:p w14:paraId="57499C1C" w14:textId="77777777" w:rsidR="006E6CCA" w:rsidRPr="00F87FBD" w:rsidRDefault="006E6CCA" w:rsidP="006E6CCA">
      <w:r w:rsidRPr="00F87FBD">
        <w:rPr>
          <w:rStyle w:val="Style13ptBold"/>
        </w:rPr>
        <w:t xml:space="preserve">Dreyfus and </w:t>
      </w:r>
      <w:proofErr w:type="spellStart"/>
      <w:r w:rsidRPr="00F87FBD">
        <w:rPr>
          <w:rStyle w:val="Style13ptBold"/>
        </w:rPr>
        <w:t>Galizzi</w:t>
      </w:r>
      <w:proofErr w:type="spellEnd"/>
      <w:r w:rsidRPr="00F87FBD">
        <w:rPr>
          <w:rStyle w:val="Style13ptBold"/>
        </w:rPr>
        <w:t xml:space="preserve"> 20</w:t>
      </w:r>
      <w:r w:rsidRPr="00F87FBD">
        <w:t xml:space="preserve"> — (</w:t>
      </w:r>
      <w:proofErr w:type="spellStart"/>
      <w:r w:rsidRPr="00F87FBD">
        <w:t>Suelette</w:t>
      </w:r>
      <w:proofErr w:type="spellEnd"/>
      <w:r w:rsidRPr="00F87FBD">
        <w:t xml:space="preserve"> Dreyfus, PhD, Researcher at the University of Melbourne, and Bruno </w:t>
      </w:r>
      <w:proofErr w:type="spellStart"/>
      <w:r w:rsidRPr="00F87FBD">
        <w:t>Galizzi</w:t>
      </w:r>
      <w:proofErr w:type="spellEnd"/>
      <w:r w:rsidRPr="00F87FBD">
        <w:t xml:space="preserve">, part of the Blueprint for Free Speech Spain, “Protect whistleblowers, protect everyone's health”, 5-19-20, Blueprint for Free Speech, Available Online at </w:t>
      </w:r>
      <w:hyperlink r:id="rId12" w:history="1">
        <w:r w:rsidRPr="00F87FBD">
          <w:rPr>
            <w:rStyle w:val="Hyperlink"/>
          </w:rPr>
          <w:t>https://www.blueprintforfreespeech.net/en/news/protect-whistleblowers-protect-everyones-health</w:t>
        </w:r>
      </w:hyperlink>
      <w:r w:rsidRPr="00F87FBD">
        <w:t>, accessed 9-8-21, HKR-AM)</w:t>
      </w:r>
    </w:p>
    <w:p w14:paraId="3DF6B517" w14:textId="77777777" w:rsidR="006E6CCA" w:rsidRPr="00046494" w:rsidRDefault="006E6CCA" w:rsidP="006E6CCA">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3C8E01CE" w14:textId="77777777" w:rsidR="006E6CCA" w:rsidRPr="00501BD4" w:rsidRDefault="006E6CCA" w:rsidP="006E6CCA">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lastRenderedPageBreak/>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2EE81C7F" w14:textId="77777777" w:rsidR="006E6CCA" w:rsidRPr="00046494" w:rsidRDefault="006E6CCA" w:rsidP="006E6CCA">
      <w:pPr>
        <w:rPr>
          <w:sz w:val="16"/>
        </w:rPr>
      </w:pPr>
      <w:r w:rsidRPr="00046494">
        <w:rPr>
          <w:sz w:val="16"/>
        </w:rPr>
        <w:t>Neither heroes nor martyrs</w:t>
      </w:r>
    </w:p>
    <w:p w14:paraId="1999F3C1" w14:textId="77777777" w:rsidR="006E6CCA" w:rsidRPr="00046494" w:rsidRDefault="006E6CCA" w:rsidP="006E6CCA">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 xml:space="preserve">Not surprisingly, unions are valuable institutions to which </w:t>
      </w:r>
      <w:proofErr w:type="gramStart"/>
      <w:r w:rsidRPr="00046494">
        <w:rPr>
          <w:sz w:val="16"/>
        </w:rPr>
        <w:t>an</w:t>
      </w:r>
      <w:proofErr w:type="gramEnd"/>
      <w:r w:rsidRPr="00046494">
        <w:rPr>
          <w:sz w:val="16"/>
        </w:rPr>
        <w:t xml:space="preserve"> whistleblower could turn to report a fact, particularly on public health and safety.</w:t>
      </w:r>
    </w:p>
    <w:p w14:paraId="4228EEC2" w14:textId="77777777" w:rsidR="006E6CCA" w:rsidRPr="00046494" w:rsidRDefault="006E6CCA" w:rsidP="006E6CCA">
      <w:pPr>
        <w:rPr>
          <w:sz w:val="16"/>
        </w:rPr>
      </w:pPr>
      <w:r w:rsidRPr="00046494">
        <w:rPr>
          <w:sz w:val="16"/>
        </w:rPr>
        <w:t xml:space="preserve">Although this is not always the case in Spain, many unions and organizations have exposed the lack </w:t>
      </w:r>
      <w:proofErr w:type="spellStart"/>
      <w:r w:rsidRPr="00046494">
        <w:rPr>
          <w:sz w:val="16"/>
        </w:rPr>
        <w:t>or</w:t>
      </w:r>
      <w:proofErr w:type="spellEnd"/>
      <w:r w:rsidRPr="00046494">
        <w:rPr>
          <w:sz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375C526F" w14:textId="77777777" w:rsidR="006E6CCA" w:rsidRPr="00046494" w:rsidRDefault="006E6CCA" w:rsidP="006E6CCA">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6BD32A83" w14:textId="77777777" w:rsidR="006E6CCA" w:rsidRPr="00046494" w:rsidRDefault="006E6CCA" w:rsidP="006E6CCA">
      <w:pPr>
        <w:rPr>
          <w:sz w:val="16"/>
        </w:rPr>
      </w:pPr>
      <w:r w:rsidRPr="00046494">
        <w:rPr>
          <w:sz w:val="16"/>
        </w:rPr>
        <w:t>Just a fight against corruption?</w:t>
      </w:r>
    </w:p>
    <w:p w14:paraId="1F12DAA7" w14:textId="77777777" w:rsidR="006E6CCA" w:rsidRPr="00501BD4" w:rsidRDefault="006E6CCA" w:rsidP="006E6CCA">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fraudulent practices have an effect on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315B0446" w14:textId="77777777" w:rsidR="006E6CCA" w:rsidRPr="00046494" w:rsidRDefault="006E6CCA" w:rsidP="006E6CCA">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0BBFAF79" w14:textId="77777777" w:rsidR="006E6CCA" w:rsidRPr="00046494" w:rsidRDefault="006E6CCA" w:rsidP="006E6CCA">
      <w:pPr>
        <w:rPr>
          <w:sz w:val="16"/>
        </w:rPr>
      </w:pPr>
      <w:r w:rsidRPr="00046494">
        <w:rPr>
          <w:sz w:val="16"/>
        </w:rPr>
        <w:t xml:space="preserve">But </w:t>
      </w:r>
      <w:r w:rsidRPr="00501BD4">
        <w:rPr>
          <w:rStyle w:val="StyleUnderline"/>
        </w:rPr>
        <w:t xml:space="preserve">the protection of whistleblowers goes </w:t>
      </w:r>
      <w:proofErr w:type="gramStart"/>
      <w:r w:rsidRPr="00501BD4">
        <w:rPr>
          <w:rStyle w:val="StyleUnderline"/>
        </w:rPr>
        <w:t>further, and</w:t>
      </w:r>
      <w:proofErr w:type="gramEnd"/>
      <w:r w:rsidRPr="00501BD4">
        <w:rPr>
          <w:rStyle w:val="StyleUnderline"/>
        </w:rPr>
        <w:t xml:space="preserve">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xml:space="preserve">. This is recognized by the rapporteur of the Committee on Legal Affairs of the European Parliament Sylvain </w:t>
      </w:r>
      <w:proofErr w:type="spellStart"/>
      <w:r w:rsidRPr="00046494">
        <w:rPr>
          <w:sz w:val="16"/>
        </w:rPr>
        <w:t>Waserman</w:t>
      </w:r>
      <w:proofErr w:type="spellEnd"/>
      <w:r w:rsidRPr="00046494">
        <w:rPr>
          <w:sz w:val="16"/>
        </w:rPr>
        <w:t>, in his latest report last October.</w:t>
      </w:r>
    </w:p>
    <w:p w14:paraId="53BB77B8" w14:textId="77777777" w:rsidR="006E6CCA" w:rsidRPr="00501BD4" w:rsidRDefault="006E6CCA" w:rsidP="006E6CCA">
      <w:pPr>
        <w:rPr>
          <w:rStyle w:val="StyleUnderline"/>
        </w:rPr>
      </w:pPr>
      <w:r w:rsidRPr="00501BD4">
        <w:rPr>
          <w:rStyle w:val="StyleUnderline"/>
        </w:rPr>
        <w:t xml:space="preserve">In Poland, Andrzej </w:t>
      </w:r>
      <w:proofErr w:type="spellStart"/>
      <w:r w:rsidRPr="00501BD4">
        <w:rPr>
          <w:rStyle w:val="StyleUnderline"/>
        </w:rPr>
        <w:t>Hawranek</w:t>
      </w:r>
      <w:proofErr w:type="spellEnd"/>
      <w:r w:rsidRPr="00501BD4">
        <w:rPr>
          <w:rStyle w:val="StyleUnderlin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59ECA19D" w14:textId="77777777" w:rsidR="006E6CCA" w:rsidRPr="00046494" w:rsidRDefault="006E6CCA" w:rsidP="006E6CCA">
      <w:pPr>
        <w:rPr>
          <w:sz w:val="16"/>
        </w:rPr>
      </w:pPr>
      <w:r w:rsidRPr="00046494">
        <w:rPr>
          <w:sz w:val="16"/>
        </w:rPr>
        <w:t>Towards the new normality, protecting those who protect us</w:t>
      </w:r>
    </w:p>
    <w:p w14:paraId="6600E0B8" w14:textId="77777777" w:rsidR="006E6CCA" w:rsidRPr="00046494" w:rsidRDefault="006E6CCA" w:rsidP="006E6CCA">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4AB9E722" w14:textId="77777777" w:rsidR="006E6CCA" w:rsidRPr="00046494" w:rsidRDefault="006E6CCA" w:rsidP="006E6CCA">
      <w:pPr>
        <w:rPr>
          <w:rStyle w:val="StyleUnderline"/>
        </w:rPr>
      </w:pPr>
      <w:r w:rsidRPr="00046494">
        <w:rPr>
          <w:rStyle w:val="StyleUnderline"/>
        </w:rPr>
        <w:lastRenderedPageBreak/>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w:t>
      </w:r>
      <w:proofErr w:type="gramStart"/>
      <w:r w:rsidRPr="00046494">
        <w:rPr>
          <w:rStyle w:val="StyleUnderline"/>
        </w:rPr>
        <w:t>level, and</w:t>
      </w:r>
      <w:proofErr w:type="gramEnd"/>
      <w:r w:rsidRPr="00046494">
        <w:rPr>
          <w:rStyle w:val="StyleUnderline"/>
        </w:rPr>
        <w:t xml:space="preserve"> promote a cultural change to provide citizens with </w:t>
      </w:r>
      <w:r w:rsidRPr="000F6091">
        <w:rPr>
          <w:rStyle w:val="StyleUnderline"/>
          <w:highlight w:val="cyan"/>
        </w:rPr>
        <w:t>mechanisms for active participation in the protection of the public interest.</w:t>
      </w:r>
    </w:p>
    <w:p w14:paraId="58E4D998" w14:textId="77777777" w:rsidR="006E6CCA" w:rsidRPr="00046494" w:rsidRDefault="006E6CCA" w:rsidP="006E6CCA">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046494">
        <w:rPr>
          <w:sz w:val="16"/>
        </w:rPr>
        <w:t>Ciudadanos</w:t>
      </w:r>
      <w:proofErr w:type="spellEnd"/>
      <w:r w:rsidRPr="00046494">
        <w:rPr>
          <w:sz w:val="16"/>
        </w:rPr>
        <w:t xml:space="preserve">, </w:t>
      </w:r>
      <w:proofErr w:type="spellStart"/>
      <w:r w:rsidRPr="00046494">
        <w:rPr>
          <w:sz w:val="16"/>
        </w:rPr>
        <w:t>Esquerra</w:t>
      </w:r>
      <w:proofErr w:type="spellEnd"/>
      <w:r w:rsidRPr="00046494">
        <w:rPr>
          <w:sz w:val="16"/>
        </w:rPr>
        <w:t xml:space="preserve"> </w:t>
      </w:r>
      <w:proofErr w:type="spellStart"/>
      <w:r w:rsidRPr="00046494">
        <w:rPr>
          <w:sz w:val="16"/>
        </w:rPr>
        <w:t>Republicana</w:t>
      </w:r>
      <w:proofErr w:type="spellEnd"/>
      <w:r w:rsidRPr="00046494">
        <w:rPr>
          <w:sz w:val="16"/>
        </w:rPr>
        <w:t xml:space="preserve">, Partido Popular, </w:t>
      </w:r>
      <w:proofErr w:type="spellStart"/>
      <w:r w:rsidRPr="00046494">
        <w:rPr>
          <w:sz w:val="16"/>
        </w:rPr>
        <w:t>Unidas</w:t>
      </w:r>
      <w:proofErr w:type="spellEnd"/>
      <w:r w:rsidRPr="00046494">
        <w:rPr>
          <w:sz w:val="16"/>
        </w:rPr>
        <w:t xml:space="preserve"> Podemos, Vox) sat publicly in Madrid to discuss protection of whistleblowers.</w:t>
      </w:r>
    </w:p>
    <w:p w14:paraId="5E7C78AE" w14:textId="77777777" w:rsidR="006E6CCA" w:rsidRPr="00046494" w:rsidRDefault="006E6CCA" w:rsidP="006E6CCA">
      <w:pPr>
        <w:rPr>
          <w:sz w:val="16"/>
        </w:rPr>
      </w:pPr>
      <w:r w:rsidRPr="00046494">
        <w:rPr>
          <w:sz w:val="16"/>
        </w:rPr>
        <w:t xml:space="preserve">Different positions were heard, some of them distant from what was established by the aforementioned European Directive, but all recognized the complete need to protect </w:t>
      </w:r>
      <w:proofErr w:type="spellStart"/>
      <w:r w:rsidRPr="00046494">
        <w:rPr>
          <w:sz w:val="16"/>
        </w:rPr>
        <w:t>alerters</w:t>
      </w:r>
      <w:proofErr w:type="spellEnd"/>
      <w:r w:rsidRPr="00046494">
        <w:rPr>
          <w:sz w:val="16"/>
        </w:rPr>
        <w:t xml:space="preserve"> in an integral way. Civil society was once again ahead of the interests of legislators proposing various alternatives that were waiting to be debated, one of them currently on the Table of Congress.</w:t>
      </w:r>
    </w:p>
    <w:p w14:paraId="682E8A98" w14:textId="77777777" w:rsidR="006E6CCA" w:rsidRPr="00046494" w:rsidRDefault="006E6CCA" w:rsidP="006E6CCA">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5C87CBD3" w14:textId="77777777" w:rsidR="006E6CCA" w:rsidRDefault="006E6CCA" w:rsidP="006E6CCA">
      <w:pPr>
        <w:pStyle w:val="Heading4"/>
      </w:pPr>
      <w:r>
        <w:br/>
        <w:t>New diseases cause extinction – uniquely probable due to environmental changes.</w:t>
      </w:r>
    </w:p>
    <w:p w14:paraId="60A338FD" w14:textId="77777777" w:rsidR="006E6CCA" w:rsidRPr="00C55312" w:rsidRDefault="006E6CCA" w:rsidP="006E6CCA">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3" w:history="1">
        <w:r w:rsidRPr="00D53B9C">
          <w:rPr>
            <w:rStyle w:val="Hyperlink"/>
          </w:rPr>
          <w:t>https://cepi.net/news_cepi/preparing-for-the-next-disease-x/</w:t>
        </w:r>
      </w:hyperlink>
      <w:r>
        <w:t>, accessed 9-10-21, HKR-AM)</w:t>
      </w:r>
    </w:p>
    <w:p w14:paraId="70CE2BDB" w14:textId="77777777" w:rsidR="006E6CCA" w:rsidRPr="008B2D1D" w:rsidRDefault="006E6CCA" w:rsidP="006E6CCA">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30756A9E" w14:textId="77777777" w:rsidR="006E6CCA" w:rsidRPr="008B2D1D" w:rsidRDefault="006E6CCA" w:rsidP="006E6CCA">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proofErr w:type="spellStart"/>
      <w:r w:rsidRPr="008B2D1D">
        <w:rPr>
          <w:rStyle w:val="StyleUnderline"/>
          <w:highlight w:val="cyan"/>
        </w:rPr>
        <w:t>urbanisation</w:t>
      </w:r>
      <w:proofErr w:type="spellEnd"/>
      <w:r w:rsidRPr="008B2D1D">
        <w:rPr>
          <w:rStyle w:val="StyleUnderline"/>
          <w:highlight w:val="cyan"/>
        </w:rPr>
        <w:t>,</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proofErr w:type="spellStart"/>
      <w:r w:rsidRPr="008B2D1D">
        <w:rPr>
          <w:rStyle w:val="StyleUnderline"/>
          <w:highlight w:val="cyan"/>
        </w:rPr>
        <w:t>globalisation</w:t>
      </w:r>
      <w:proofErr w:type="spellEnd"/>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Cs/>
          <w:highlight w:val="cyan"/>
        </w:rPr>
        <w:t>The threat of Disease X infecting the human population, and spreading quickly</w:t>
      </w:r>
      <w:r w:rsidRPr="008B2D1D">
        <w:rPr>
          <w:rStyle w:val="StyleUnderline"/>
          <w:bCs/>
        </w:rPr>
        <w:t xml:space="preserve"> around the world</w:t>
      </w:r>
      <w:r w:rsidRPr="008B2D1D">
        <w:rPr>
          <w:rStyle w:val="StyleUnderline"/>
          <w:bCs/>
          <w:highlight w:val="cyan"/>
        </w:rPr>
        <w:t>, is greater than ever before.</w:t>
      </w:r>
    </w:p>
    <w:p w14:paraId="23880532" w14:textId="77777777" w:rsidR="006E6CCA" w:rsidRPr="008B2D1D" w:rsidRDefault="006E6CCA" w:rsidP="006E6CCA">
      <w:pPr>
        <w:rPr>
          <w:sz w:val="16"/>
        </w:rPr>
      </w:pPr>
      <w:r w:rsidRPr="008B2D1D">
        <w:rPr>
          <w:sz w:val="16"/>
        </w:rPr>
        <w:t>COVID-19: CEPI’s first Disease X</w:t>
      </w:r>
    </w:p>
    <w:p w14:paraId="343C01D1" w14:textId="77777777" w:rsidR="006E6CCA" w:rsidRPr="008B2D1D" w:rsidRDefault="006E6CCA" w:rsidP="006E6CCA">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w:t>
      </w:r>
      <w:proofErr w:type="spellStart"/>
      <w:r w:rsidRPr="008B2D1D">
        <w:rPr>
          <w:sz w:val="16"/>
        </w:rPr>
        <w:t>programme</w:t>
      </w:r>
      <w:proofErr w:type="spellEnd"/>
      <w:r w:rsidRPr="008B2D1D">
        <w:rPr>
          <w:sz w:val="16"/>
        </w:rPr>
        <w:t>—including mRNA vaccines—against novel pathogens. Our goal was to be able to start safety testing of vaccines within months of a new pathogen being genetically sequenced.</w:t>
      </w:r>
    </w:p>
    <w:p w14:paraId="7D1E80AB" w14:textId="77777777" w:rsidR="006E6CCA" w:rsidRPr="008B2D1D" w:rsidRDefault="006E6CCA" w:rsidP="006E6CCA">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163B26D8" w14:textId="77777777" w:rsidR="006E6CCA" w:rsidRPr="008B2D1D" w:rsidRDefault="006E6CCA" w:rsidP="006E6CCA">
      <w:pPr>
        <w:rPr>
          <w:sz w:val="16"/>
        </w:rPr>
      </w:pPr>
      <w:r w:rsidRPr="008B2D1D">
        <w:rPr>
          <w:sz w:val="16"/>
        </w:rPr>
        <w:lastRenderedPageBreak/>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764DF6B8" w14:textId="77777777" w:rsidR="006E6CCA" w:rsidRPr="008B2D1D" w:rsidRDefault="006E6CCA" w:rsidP="006E6CCA">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27FEF146" w14:textId="77777777" w:rsidR="006E6CCA" w:rsidRPr="008B2D1D" w:rsidRDefault="006E6CCA" w:rsidP="006E6CCA">
      <w:pPr>
        <w:rPr>
          <w:sz w:val="16"/>
        </w:rPr>
      </w:pPr>
      <w:r w:rsidRPr="008B2D1D">
        <w:rPr>
          <w:sz w:val="16"/>
        </w:rPr>
        <w:t>So, could we move even faster next time?</w:t>
      </w:r>
    </w:p>
    <w:p w14:paraId="7A7ACACA" w14:textId="77777777" w:rsidR="006E6CCA" w:rsidRPr="008B2D1D" w:rsidRDefault="006E6CCA" w:rsidP="006E6CCA">
      <w:pPr>
        <w:rPr>
          <w:sz w:val="16"/>
        </w:rPr>
      </w:pPr>
      <w:r w:rsidRPr="008B2D1D">
        <w:rPr>
          <w:sz w:val="16"/>
        </w:rPr>
        <w:t>What next for Disease X?</w:t>
      </w:r>
    </w:p>
    <w:p w14:paraId="53C2A8B5" w14:textId="77777777" w:rsidR="006E6CCA" w:rsidRPr="008B2D1D" w:rsidRDefault="006E6CCA" w:rsidP="006E6CCA">
      <w:pPr>
        <w:rPr>
          <w:rStyle w:val="StyleUnderline"/>
        </w:rPr>
      </w:pPr>
      <w:r w:rsidRPr="008B2D1D">
        <w:rPr>
          <w:rStyle w:val="StyleUnderline"/>
        </w:rPr>
        <w:t xml:space="preserve">We don’t know where or when the next Disease X will emerge, only that it will. As COVID-19 has demonstrated, diseases do not respect </w:t>
      </w:r>
      <w:proofErr w:type="gramStart"/>
      <w:r w:rsidRPr="008B2D1D">
        <w:rPr>
          <w:rStyle w:val="StyleUnderline"/>
        </w:rPr>
        <w:t>borders</w:t>
      </w:r>
      <w:proofErr w:type="gramEnd"/>
      <w:r w:rsidRPr="008B2D1D">
        <w:rPr>
          <w:rStyle w:val="StyleUnderline"/>
        </w:rPr>
        <w:t xml:space="preserve"> so we need to be prepared on a global scale to respond to future outbreaks of Disease X, and we need to do it fast.</w:t>
      </w:r>
    </w:p>
    <w:p w14:paraId="6DCF155F" w14:textId="77777777" w:rsidR="006E6CCA" w:rsidRPr="008B2D1D" w:rsidRDefault="006E6CCA" w:rsidP="006E6CCA">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3C73D3C0" w14:textId="77777777" w:rsidR="006E6CCA" w:rsidRPr="008B2D1D" w:rsidRDefault="006E6CCA" w:rsidP="006E6CCA">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428F3881" w14:textId="77777777" w:rsidR="006E6CCA" w:rsidRPr="008B2D1D" w:rsidRDefault="006E6CCA" w:rsidP="006E6CCA">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0B7778D8" w14:textId="77777777" w:rsidR="006E6CCA" w:rsidRPr="008B2D1D" w:rsidRDefault="006E6CCA" w:rsidP="006E6CCA">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 xml:space="preserve">The emergence of a coronavirus variant combining the transmissibility of COVID-19 with the lethality of SARS or MERS would be utterly devastating. We must </w:t>
      </w:r>
      <w:proofErr w:type="spellStart"/>
      <w:r w:rsidRPr="008B2D1D">
        <w:rPr>
          <w:rStyle w:val="StyleUnderline"/>
        </w:rPr>
        <w:t>minimise</w:t>
      </w:r>
      <w:proofErr w:type="spellEnd"/>
      <w:r w:rsidRPr="008B2D1D">
        <w:rPr>
          <w:rStyle w:val="StyleUnderline"/>
        </w:rPr>
        <w:t xml:space="preserve"> this threat as a matter of urgency</w:t>
      </w:r>
      <w:r w:rsidRPr="008B2D1D">
        <w:rPr>
          <w:sz w:val="16"/>
        </w:rPr>
        <w:t>. One way to do this in the long-term would be to develop a vaccine that provides broad protection against coronaviruses in general.</w:t>
      </w:r>
    </w:p>
    <w:p w14:paraId="0163B0FE" w14:textId="77777777" w:rsidR="006E6CCA" w:rsidRDefault="006E6CCA" w:rsidP="006E6CCA">
      <w:pPr>
        <w:rPr>
          <w:sz w:val="16"/>
        </w:rPr>
      </w:pPr>
      <w:r w:rsidRPr="008B2D1D">
        <w:rPr>
          <w:sz w:val="16"/>
        </w:rPr>
        <w:t xml:space="preserve">If we can produce vaccines against Disease X in a matter of months instead of a year or more, we could </w:t>
      </w:r>
      <w:proofErr w:type="spellStart"/>
      <w:r w:rsidRPr="008B2D1D">
        <w:rPr>
          <w:sz w:val="16"/>
        </w:rPr>
        <w:t>revolutionise</w:t>
      </w:r>
      <w:proofErr w:type="spellEnd"/>
      <w:r w:rsidRPr="008B2D1D">
        <w:rPr>
          <w:sz w:val="16"/>
        </w:rPr>
        <w:t xml:space="preserve"> the world’s ability to respond to epidemic and pandemic diseases. </w:t>
      </w:r>
      <w:r w:rsidRPr="008B2D1D">
        <w:rPr>
          <w:rStyle w:val="StyleUnderline"/>
          <w:bCs/>
        </w:rPr>
        <w:t xml:space="preserve">Disease X and other emerging infectious </w:t>
      </w:r>
      <w:r w:rsidRPr="008B2D1D">
        <w:rPr>
          <w:rStyle w:val="StyleUnderline"/>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6889AE6D" w14:textId="77777777" w:rsidR="006E6CCA" w:rsidRDefault="006E6CCA" w:rsidP="006E6CCA">
      <w:pPr>
        <w:rPr>
          <w:sz w:val="16"/>
        </w:rPr>
      </w:pPr>
    </w:p>
    <w:p w14:paraId="04F5879C" w14:textId="77777777" w:rsidR="006E6CCA" w:rsidRDefault="006E6CCA" w:rsidP="006E6CCA">
      <w:pPr>
        <w:pStyle w:val="Heading4"/>
      </w:pPr>
      <w:r>
        <w:t xml:space="preserve">COVID causes a societal </w:t>
      </w:r>
      <w:r w:rsidRPr="00BA38B5">
        <w:rPr>
          <w:u w:val="single"/>
        </w:rPr>
        <w:t>illusion</w:t>
      </w:r>
      <w:r>
        <w:t xml:space="preserve"> of preparedness – but even given current policy we’re still </w:t>
      </w:r>
      <w:r w:rsidRPr="00BA38B5">
        <w:rPr>
          <w:u w:val="single"/>
        </w:rPr>
        <w:t>incredibly</w:t>
      </w:r>
      <w:r>
        <w:t xml:space="preserve"> vulnerable </w:t>
      </w:r>
    </w:p>
    <w:p w14:paraId="5A601BD9" w14:textId="77777777" w:rsidR="006E6CCA" w:rsidRPr="00AC1140" w:rsidRDefault="006E6CCA" w:rsidP="006E6CCA">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34194C2B" w14:textId="77777777" w:rsidR="006E6CCA" w:rsidRPr="00FA2454" w:rsidRDefault="00753E46" w:rsidP="006E6CCA">
      <w:pPr>
        <w:rPr>
          <w:rStyle w:val="Emphasis"/>
        </w:rPr>
      </w:pPr>
      <w:hyperlink r:id="rId14" w:tgtFrame="_blank" w:history="1">
        <w:r w:rsidR="006E6CCA" w:rsidRPr="00FA2454">
          <w:rPr>
            <w:rStyle w:val="StyleUnderline"/>
          </w:rPr>
          <w:t>Coronavirus</w:t>
        </w:r>
      </w:hyperlink>
      <w:r w:rsidR="006E6CCA" w:rsidRPr="00FA2454">
        <w:rPr>
          <w:rStyle w:val="StyleUnderline"/>
        </w:rPr>
        <w:t> </w:t>
      </w:r>
      <w:r w:rsidR="006E6CCA" w:rsidRPr="00FA2454">
        <w:rPr>
          <w:rStyle w:val="StyleUnderline"/>
          <w:highlight w:val="cyan"/>
        </w:rPr>
        <w:t>vaccines can end the current pandemi</w:t>
      </w:r>
      <w:r w:rsidR="006E6CCA" w:rsidRPr="00FA2454">
        <w:rPr>
          <w:rStyle w:val="StyleUnderline"/>
          <w:highlight w:val="lightGray"/>
        </w:rPr>
        <w:t>c</w:t>
      </w:r>
      <w:r w:rsidR="006E6CCA" w:rsidRPr="00EE58E5">
        <w:t xml:space="preserve"> if enough people choose to protect themselves and their loved ones by getting vaccinated. </w:t>
      </w:r>
      <w:r w:rsidR="006E6CCA" w:rsidRPr="00FA2454">
        <w:rPr>
          <w:rStyle w:val="StyleUnderline"/>
          <w:highlight w:val="cyan"/>
        </w:rPr>
        <w:t>But</w:t>
      </w:r>
      <w:r w:rsidR="006E6CCA" w:rsidRPr="00FA2454">
        <w:rPr>
          <w:rStyle w:val="StyleUnderline"/>
        </w:rPr>
        <w:t xml:space="preserve"> in the years to come, </w:t>
      </w:r>
      <w:r w:rsidR="006E6CCA" w:rsidRPr="00FA2454">
        <w:rPr>
          <w:rStyle w:val="StyleUnderline"/>
          <w:highlight w:val="cyan"/>
        </w:rPr>
        <w:t>we</w:t>
      </w:r>
      <w:r w:rsidR="006E6CCA" w:rsidRPr="00FA2454">
        <w:rPr>
          <w:rStyle w:val="StyleUnderline"/>
        </w:rPr>
        <w:t xml:space="preserve"> will still </w:t>
      </w:r>
      <w:r w:rsidR="006E6CCA" w:rsidRPr="00FA2454">
        <w:rPr>
          <w:rStyle w:val="StyleUnderline"/>
          <w:highlight w:val="cyan"/>
        </w:rPr>
        <w:t>need</w:t>
      </w:r>
      <w:r w:rsidR="006E6CCA" w:rsidRPr="00FA2454">
        <w:rPr>
          <w:rStyle w:val="StyleUnderline"/>
        </w:rPr>
        <w:t xml:space="preserve"> </w:t>
      </w:r>
      <w:r w:rsidR="006E6CCA" w:rsidRPr="00FA2454">
        <w:rPr>
          <w:rStyle w:val="StyleUnderline"/>
          <w:highlight w:val="cyan"/>
        </w:rPr>
        <w:t>to defend against</w:t>
      </w:r>
      <w:r w:rsidR="006E6CCA" w:rsidRPr="00FA2454">
        <w:rPr>
          <w:rStyle w:val="StyleUnderline"/>
        </w:rPr>
        <w:t xml:space="preserve"> a pandemic side effect: </w:t>
      </w:r>
      <w:r w:rsidR="006E6CCA" w:rsidRPr="00FA2454">
        <w:rPr>
          <w:rStyle w:val="Emphasis"/>
          <w:highlight w:val="cyan"/>
        </w:rPr>
        <w:t>collective amnesia.</w:t>
      </w:r>
    </w:p>
    <w:p w14:paraId="498BDC85" w14:textId="77777777" w:rsidR="006E6CCA" w:rsidRPr="00EE58E5" w:rsidRDefault="006E6CCA" w:rsidP="006E6CCA">
      <w:r w:rsidRPr="00894FED">
        <w:rPr>
          <w:u w:val="single"/>
        </w:rPr>
        <w:t xml:space="preserve">As public health emergencies recede, </w:t>
      </w:r>
      <w:r w:rsidRPr="00FA2454">
        <w:rPr>
          <w:highlight w:val="cyan"/>
          <w:u w:val="single"/>
        </w:rPr>
        <w:t>societies</w:t>
      </w:r>
      <w:r w:rsidRPr="00894FED">
        <w:rPr>
          <w:u w:val="single"/>
        </w:rPr>
        <w:t xml:space="preserve"> </w:t>
      </w:r>
      <w:r w:rsidRPr="00FA2454">
        <w:rPr>
          <w:highlight w:val="cyan"/>
          <w:u w:val="single"/>
        </w:rPr>
        <w:t>often</w:t>
      </w:r>
      <w:r w:rsidRPr="00894FED">
        <w:rPr>
          <w:u w:val="single"/>
        </w:rPr>
        <w:t xml:space="preserve"> quickly </w:t>
      </w:r>
      <w:r w:rsidRPr="00FA2454">
        <w:rPr>
          <w:highlight w:val="cyan"/>
          <w:u w:val="single"/>
        </w:rPr>
        <w:t>forget</w:t>
      </w:r>
      <w:r w:rsidRPr="00894FED">
        <w:rPr>
          <w:u w:val="single"/>
        </w:rPr>
        <w:t xml:space="preserve"> their </w:t>
      </w:r>
      <w:r w:rsidRPr="00FA2454">
        <w:rPr>
          <w:highlight w:val="cyan"/>
          <w:u w:val="single"/>
        </w:rPr>
        <w:t>experiences</w:t>
      </w:r>
      <w:r w:rsidRPr="00894FED">
        <w:rPr>
          <w:u w:val="single"/>
        </w:rPr>
        <w:t xml:space="preserve"> — </w:t>
      </w:r>
      <w:r w:rsidRPr="00FA2454">
        <w:rPr>
          <w:highlight w:val="cyan"/>
          <w:u w:val="single"/>
        </w:rPr>
        <w:t xml:space="preserve">and </w:t>
      </w:r>
      <w:r w:rsidRPr="00FA2454">
        <w:rPr>
          <w:b/>
          <w:bCs/>
          <w:highlight w:val="cyan"/>
          <w:u w:val="single"/>
        </w:rPr>
        <w:t>fail to prepare for future challenges</w:t>
      </w:r>
      <w:r w:rsidRPr="00EE58E5">
        <w:t>. For pandemics, such a course would be disastrous.</w:t>
      </w:r>
    </w:p>
    <w:p w14:paraId="1597BE6C" w14:textId="77777777" w:rsidR="006E6CCA" w:rsidRPr="00EE58E5" w:rsidRDefault="006E6CCA" w:rsidP="006E6CCA">
      <w:r w:rsidRPr="00A12174">
        <w:rPr>
          <w:b/>
          <w:bCs/>
          <w:highlight w:val="cyan"/>
          <w:u w:val="single"/>
        </w:rPr>
        <w:lastRenderedPageBreak/>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7971027B" w14:textId="77777777" w:rsidR="006E6CCA" w:rsidRPr="00EE58E5" w:rsidRDefault="006E6CCA" w:rsidP="006E6CCA">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7F79334C" w14:textId="77777777" w:rsidR="006E6CCA" w:rsidRPr="00894FED" w:rsidRDefault="006E6CCA" w:rsidP="006E6CCA">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67B1EC4F" w14:textId="77777777" w:rsidR="006E6CCA" w:rsidRPr="00EE58E5" w:rsidRDefault="006E6CCA" w:rsidP="006E6CCA">
      <w:r w:rsidRPr="00EE58E5">
        <w:t>Covid-19 has been a catastrophe: The toll in the United States alone is </w:t>
      </w:r>
      <w:hyperlink r:id="rId15" w:tgtFrame="_blank" w:history="1">
        <w:r w:rsidRPr="00EE58E5">
          <w:rPr>
            <w:rStyle w:val="Hyperlink"/>
          </w:rPr>
          <w:t>more than 614,000 lives</w:t>
        </w:r>
      </w:hyperlink>
      <w:r w:rsidRPr="00EE58E5">
        <w:t> and has been estimated to exceed </w:t>
      </w:r>
      <w:hyperlink r:id="rId16" w:history="1">
        <w:r w:rsidRPr="00EE58E5">
          <w:rPr>
            <w:rStyle w:val="Hyperlink"/>
          </w:rPr>
          <w:t>$16 trillion</w:t>
        </w:r>
      </w:hyperlink>
      <w:r w:rsidRPr="00EE58E5">
        <w:t>, with disproportionate impact on vulnerable and marginalized communities.</w:t>
      </w:r>
    </w:p>
    <w:p w14:paraId="2FC37CB9" w14:textId="77777777" w:rsidR="006E6CCA" w:rsidRPr="00EE58E5" w:rsidRDefault="006E6CCA" w:rsidP="006E6CCA">
      <w:r w:rsidRPr="00EE58E5">
        <w:t xml:space="preserve">But </w:t>
      </w:r>
      <w:r w:rsidRPr="00FA2454">
        <w:rPr>
          <w:rStyle w:val="StyleUnderline"/>
          <w:highlight w:val="cyan"/>
        </w:rPr>
        <w:t xml:space="preserve">a future pandemic </w:t>
      </w:r>
      <w:r w:rsidRPr="00FA2454">
        <w:rPr>
          <w:rStyle w:val="Emphasis"/>
          <w:highlight w:val="cyan"/>
        </w:rPr>
        <w:t>could be even worse</w:t>
      </w:r>
      <w:r w:rsidRPr="00EE58E5">
        <w:t xml:space="preserve"> — unless we take steps now.</w:t>
      </w:r>
    </w:p>
    <w:p w14:paraId="79949FDE" w14:textId="77777777" w:rsidR="006E6CCA" w:rsidRPr="00EE58E5" w:rsidRDefault="006E6CCA" w:rsidP="006E6CCA">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7" w:tgtFrame="_blank" w:history="1">
        <w:r w:rsidRPr="00894FED">
          <w:rPr>
            <w:rStyle w:val="Hyperlink"/>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55C5FF9C" w14:textId="77777777" w:rsidR="006E6CCA" w:rsidRPr="00EE58E5" w:rsidRDefault="006E6CCA" w:rsidP="006E6CCA">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27EBD62B" w14:textId="77777777" w:rsidR="006E6CCA" w:rsidRPr="00EE58E5" w:rsidRDefault="006E6CCA" w:rsidP="006E6CCA">
      <w:r w:rsidRPr="00EE58E5">
        <w:t>The development of </w:t>
      </w:r>
      <w:hyperlink r:id="rId18"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1D8408F0" w14:textId="77777777" w:rsidR="006E6CCA" w:rsidRPr="00DA1B8A" w:rsidRDefault="006E6CCA" w:rsidP="006E6CCA">
      <w:pPr>
        <w:rPr>
          <w:b/>
          <w:bCs/>
          <w:u w:val="single"/>
        </w:rPr>
      </w:pPr>
      <w:r w:rsidRPr="00EE58E5">
        <w:t xml:space="preserve">Still, there’s much more to do. </w:t>
      </w:r>
      <w:r w:rsidRPr="00FA2454">
        <w:rPr>
          <w:highlight w:val="cyan"/>
          <w:u w:val="single"/>
        </w:rPr>
        <w:t>We don’t</w:t>
      </w:r>
      <w:r w:rsidRPr="00894FED">
        <w:rPr>
          <w:u w:val="single"/>
        </w:rPr>
        <w:t xml:space="preserve"> yet </w:t>
      </w:r>
      <w:r w:rsidRPr="00FA2454">
        <w:rPr>
          <w:highlight w:val="cyan"/>
          <w:u w:val="single"/>
        </w:rPr>
        <w:t>know how</w:t>
      </w:r>
      <w:r w:rsidRPr="00894FED">
        <w:rPr>
          <w:u w:val="single"/>
        </w:rPr>
        <w:t xml:space="preserve"> </w:t>
      </w:r>
      <w:r w:rsidRPr="00FA2454">
        <w:rPr>
          <w:highlight w:val="cyan"/>
          <w:u w:val="single"/>
        </w:rPr>
        <w:t>mRNA</w:t>
      </w:r>
      <w:r w:rsidRPr="00894FED">
        <w:rPr>
          <w:u w:val="single"/>
        </w:rPr>
        <w:t xml:space="preserve"> vaccines </w:t>
      </w:r>
      <w:r w:rsidRPr="00FA2454">
        <w:rPr>
          <w:highlight w:val="cyan"/>
          <w:u w:val="single"/>
        </w:rPr>
        <w:t>will perform agains</w:t>
      </w:r>
      <w:r w:rsidRPr="00894FED">
        <w:rPr>
          <w:u w:val="single"/>
        </w:rPr>
        <w:t xml:space="preserve">t </w:t>
      </w:r>
      <w:r w:rsidRPr="00FA2454">
        <w:rPr>
          <w:rStyle w:val="Emphasis"/>
          <w:highlight w:val="cyan"/>
        </w:rPr>
        <w:t>other viruses down the road</w:t>
      </w:r>
      <w:r w:rsidRPr="00EE58E5">
        <w:t xml:space="preserve">. And </w:t>
      </w:r>
      <w:r w:rsidRPr="00FA2454">
        <w:rPr>
          <w:b/>
          <w:bCs/>
          <w:highlight w:val="cyan"/>
          <w:u w:val="single"/>
        </w:rPr>
        <w:t>when the next pandemic breaks</w:t>
      </w:r>
      <w:r w:rsidRPr="00260CD5">
        <w:rPr>
          <w:b/>
          <w:bCs/>
          <w:u w:val="single"/>
        </w:rPr>
        <w:t xml:space="preserve">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6D57A671" w14:textId="77777777" w:rsidR="006E6CCA" w:rsidRPr="00F87FBD" w:rsidRDefault="006E6CCA" w:rsidP="006E6CCA"/>
    <w:p w14:paraId="56993349" w14:textId="77777777" w:rsidR="006E6CCA" w:rsidRPr="00DD1271" w:rsidRDefault="006E6CCA" w:rsidP="006E6CCA">
      <w:pPr>
        <w:pStyle w:val="Heading3"/>
      </w:pPr>
      <w:r>
        <w:lastRenderedPageBreak/>
        <w:t>2</w:t>
      </w:r>
    </w:p>
    <w:p w14:paraId="4E5169A3" w14:textId="77777777" w:rsidR="006E6CCA" w:rsidRDefault="006E6CCA" w:rsidP="006E6CCA">
      <w:pPr>
        <w:pStyle w:val="Heading4"/>
      </w:pPr>
      <w:r>
        <w:t xml:space="preserve">Advantage 2 is </w:t>
      </w:r>
      <w:r>
        <w:rPr>
          <w:u w:val="single"/>
        </w:rPr>
        <w:t>Uniformity</w:t>
      </w:r>
    </w:p>
    <w:p w14:paraId="244E5E32" w14:textId="77777777" w:rsidR="006E6CCA" w:rsidRPr="00DD1271" w:rsidRDefault="006E6CCA" w:rsidP="006E6CCA"/>
    <w:p w14:paraId="6D805EAE" w14:textId="77777777" w:rsidR="006E6CCA" w:rsidRPr="00F87FBD" w:rsidRDefault="006E6CCA" w:rsidP="006E6CCA">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70BD3417" w14:textId="77777777" w:rsidR="006E6CCA" w:rsidRPr="00F87FBD" w:rsidRDefault="006E6CCA" w:rsidP="006E6CCA">
      <w:pPr>
        <w:rPr>
          <w:i/>
          <w:iCs/>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9" w:history="1">
        <w:r w:rsidRPr="00F87FBD">
          <w:rPr>
            <w:rStyle w:val="Hyperlink"/>
          </w:rPr>
          <w:t>https://papers.ssrn.com/sol3/papers.cfm?abstract_id=2839693</w:t>
        </w:r>
      </w:hyperlink>
      <w:r w:rsidRPr="00F87FBD">
        <w:t>, accessed 9-8-21, HKR-AM)</w:t>
      </w:r>
    </w:p>
    <w:p w14:paraId="2584525D" w14:textId="77777777" w:rsidR="006E6CCA" w:rsidRPr="00DD1271" w:rsidRDefault="006E6CCA" w:rsidP="006E6CCA">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political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605884F0" w14:textId="77777777" w:rsidR="006E6CCA" w:rsidRPr="00DD1271" w:rsidRDefault="006E6CCA" w:rsidP="006E6CCA">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3EF0CC25" w14:textId="77777777" w:rsidR="006E6CCA" w:rsidRPr="00DD1271" w:rsidRDefault="006E6CCA" w:rsidP="006E6CCA">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36D482EE" w14:textId="77777777" w:rsidR="006E6CCA" w:rsidRPr="00DD1271" w:rsidRDefault="006E6CCA" w:rsidP="006E6CCA">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11AFB5FC" w14:textId="77777777" w:rsidR="006E6CCA" w:rsidRPr="00DD1271" w:rsidRDefault="006E6CCA" w:rsidP="006E6CCA">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1CE55001" w14:textId="77777777" w:rsidR="006E6CCA" w:rsidRPr="00DD1271" w:rsidRDefault="006E6CCA" w:rsidP="006E6CCA">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w:t>
      </w:r>
      <w:proofErr w:type="spellStart"/>
      <w:r w:rsidRPr="00DD1271">
        <w:rPr>
          <w:sz w:val="16"/>
        </w:rPr>
        <w:t>misappropriator</w:t>
      </w:r>
      <w:proofErr w:type="spellEnd"/>
      <w:r w:rsidRPr="00DD1271">
        <w:rPr>
          <w:sz w:val="16"/>
        </w:rPr>
        <w:t xml:space="preserve">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243AE678" w14:textId="77777777" w:rsidR="006E6CCA" w:rsidRPr="00DD1271" w:rsidRDefault="006E6CCA" w:rsidP="006E6CCA">
      <w:pPr>
        <w:rPr>
          <w:sz w:val="16"/>
        </w:rPr>
      </w:pPr>
      <w:r w:rsidRPr="00DD1271">
        <w:rPr>
          <w:sz w:val="16"/>
        </w:rPr>
        <w:lastRenderedPageBreak/>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02A8549A" w14:textId="77777777" w:rsidR="006E6CCA" w:rsidRPr="00DD1271" w:rsidRDefault="006E6CCA" w:rsidP="006E6CCA">
      <w:pPr>
        <w:rPr>
          <w:sz w:val="16"/>
        </w:rPr>
      </w:pPr>
      <w:r w:rsidRPr="00DD1271">
        <w:rPr>
          <w:sz w:val="16"/>
        </w:rPr>
        <w:t xml:space="preserve">If the </w:t>
      </w:r>
      <w:proofErr w:type="spellStart"/>
      <w:r w:rsidRPr="00DD1271">
        <w:rPr>
          <w:sz w:val="16"/>
        </w:rPr>
        <w:t>misappropriator</w:t>
      </w:r>
      <w:proofErr w:type="spellEnd"/>
      <w:r w:rsidRPr="00DD1271">
        <w:rPr>
          <w:sz w:val="16"/>
        </w:rPr>
        <w:t xml:space="preserve">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w:t>
      </w:r>
      <w:proofErr w:type="spellStart"/>
      <w:r w:rsidRPr="00DD1271">
        <w:rPr>
          <w:sz w:val="16"/>
        </w:rPr>
        <w:t>misappropriator</w:t>
      </w:r>
      <w:proofErr w:type="spellEnd"/>
      <w:r w:rsidRPr="00DD1271">
        <w:rPr>
          <w:sz w:val="16"/>
        </w:rPr>
        <w:t xml:space="preserve"> in a Member State or third country not providing trade secret protection for the legitimate trade secret holder could be freely sold on the internal market.</w:t>
      </w:r>
    </w:p>
    <w:p w14:paraId="0EC2449B" w14:textId="77777777" w:rsidR="006E6CCA" w:rsidRPr="00DD1271" w:rsidRDefault="006E6CCA" w:rsidP="006E6CCA">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4DCEABAD" w14:textId="77777777" w:rsidR="006E6CCA" w:rsidRDefault="006E6CCA" w:rsidP="006E6CCA">
      <w:pPr>
        <w:spacing w:after="0" w:line="240" w:lineRule="auto"/>
        <w:rPr>
          <w:rFonts w:eastAsia="Times New Roman"/>
          <w:sz w:val="24"/>
          <w:lang w:eastAsia="zh-CN"/>
        </w:rPr>
      </w:pPr>
    </w:p>
    <w:p w14:paraId="0C9CF3A0" w14:textId="77777777" w:rsidR="006E6CCA" w:rsidRPr="00F87FBD" w:rsidRDefault="006E6CCA" w:rsidP="006E6CCA"/>
    <w:p w14:paraId="7C3B0A8D" w14:textId="77777777" w:rsidR="006E6CCA" w:rsidRPr="00F87FBD" w:rsidRDefault="006E6CCA" w:rsidP="006E6CCA">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0010C3BB" w14:textId="77777777" w:rsidR="006E6CCA" w:rsidRPr="00F87FBD" w:rsidRDefault="006E6CCA" w:rsidP="006E6CCA">
      <w:pPr>
        <w:rPr>
          <w:i/>
          <w:iCs/>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20" w:history="1">
        <w:r w:rsidRPr="00F87FBD">
          <w:rPr>
            <w:rStyle w:val="Hyperlink"/>
          </w:rPr>
          <w:t>https://papers.ssrn.com/sol3/papers.cfm?abstract_id=2839693</w:t>
        </w:r>
      </w:hyperlink>
      <w:r w:rsidRPr="00F87FBD">
        <w:t>, accessed 8-27-21, HKR-AM)</w:t>
      </w:r>
    </w:p>
    <w:p w14:paraId="1E317DD4" w14:textId="77777777" w:rsidR="006E6CCA" w:rsidRPr="00DD1271" w:rsidRDefault="006E6CCA" w:rsidP="006E6CCA">
      <w:pPr>
        <w:rPr>
          <w:sz w:val="16"/>
        </w:rPr>
      </w:pPr>
      <w:r w:rsidRPr="00DD1271">
        <w:rPr>
          <w:rStyle w:val="StyleUnderline"/>
        </w:rPr>
        <w:t xml:space="preserve">Art. 5 (b) in conjunction with Recital 20 Trade Secrets Directive embodies the </w:t>
      </w:r>
      <w:proofErr w:type="gramStart"/>
      <w:r w:rsidRPr="00DD1271">
        <w:rPr>
          <w:rStyle w:val="StyleUnderline"/>
        </w:rPr>
        <w:t>so called</w:t>
      </w:r>
      <w:proofErr w:type="gramEnd"/>
      <w:r w:rsidRPr="00DD1271">
        <w:rPr>
          <w:rStyle w:val="StyleUnderline"/>
        </w:rPr>
        <w:t xml:space="preserve">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6BB4FDE3" w14:textId="77777777" w:rsidR="006E6CCA" w:rsidRPr="00DD1271" w:rsidRDefault="006E6CCA" w:rsidP="006E6CCA">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197CED12" w14:textId="77777777" w:rsidR="006E6CCA" w:rsidRPr="00FA1B9E" w:rsidRDefault="006E6CCA" w:rsidP="006E6CCA">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w:t>
      </w:r>
      <w:proofErr w:type="gramStart"/>
      <w:r w:rsidRPr="00DD1271">
        <w:rPr>
          <w:rStyle w:val="StyleUnderline"/>
        </w:rPr>
        <w:t>journalists</w:t>
      </w:r>
      <w:proofErr w:type="gramEnd"/>
      <w:r w:rsidRPr="00DD1271">
        <w:rPr>
          <w:rStyle w:val="StyleUnderline"/>
        </w:rPr>
        <w:t xml:space="preserve">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highlight w:val="cyan"/>
        </w:rPr>
        <w:t>and they need to prove that the criteria for protection are fulfilled.</w:t>
      </w:r>
      <w:r w:rsidRPr="00FA1B9E">
        <w:rPr>
          <w:rStyle w:val="StyleUnderline"/>
        </w:rPr>
        <w:t xml:space="preserve"> </w:t>
      </w:r>
    </w:p>
    <w:p w14:paraId="689F8BE6" w14:textId="77777777" w:rsidR="006E6CCA" w:rsidRPr="00DD1271" w:rsidRDefault="006E6CCA" w:rsidP="006E6CCA">
      <w:pPr>
        <w:rPr>
          <w:sz w:val="16"/>
        </w:rPr>
      </w:pPr>
      <w:r w:rsidRPr="00DD1271">
        <w:rPr>
          <w:sz w:val="16"/>
        </w:rPr>
        <w:lastRenderedPageBreak/>
        <w:t xml:space="preserve">Overall, it remains to be seen whether the now adopted provision is sufficient enough to encourage future whistleblower and whether subsequent legislation on European level is necessary to address the issue. </w:t>
      </w:r>
    </w:p>
    <w:p w14:paraId="4BC6F7E1" w14:textId="77777777" w:rsidR="006E6CCA" w:rsidRPr="00DD1271" w:rsidRDefault="006E6CCA" w:rsidP="006E6CCA">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2B206036" w14:textId="77777777" w:rsidR="006E6CCA" w:rsidRPr="00DD1271" w:rsidRDefault="006E6CCA" w:rsidP="006E6CCA">
      <w:pPr>
        <w:rPr>
          <w:rStyle w:val="StyleUnderlin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Cs/>
          <w:highlight w:val="cyan"/>
        </w:rPr>
        <w:t>As long as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1417B98F" w14:textId="77777777" w:rsidR="006E6CCA" w:rsidRPr="003C05B6" w:rsidRDefault="006E6CCA" w:rsidP="006E6CCA">
      <w:pPr>
        <w:spacing w:after="0" w:line="240" w:lineRule="auto"/>
        <w:rPr>
          <w:rFonts w:eastAsia="Times New Roman"/>
          <w:sz w:val="24"/>
          <w:lang w:eastAsia="zh-CN"/>
        </w:rPr>
      </w:pPr>
    </w:p>
    <w:p w14:paraId="6D36506E" w14:textId="77777777" w:rsidR="006E6CCA" w:rsidRPr="003C05B6" w:rsidRDefault="006E6CCA" w:rsidP="006E6CCA">
      <w:pPr>
        <w:spacing w:after="0" w:line="240" w:lineRule="auto"/>
        <w:rPr>
          <w:rFonts w:eastAsia="Times New Roman"/>
          <w:sz w:val="24"/>
          <w:lang w:eastAsia="zh-CN"/>
        </w:rPr>
      </w:pPr>
    </w:p>
    <w:p w14:paraId="57B86F9D" w14:textId="77777777" w:rsidR="006E6CCA" w:rsidRPr="00F87FBD" w:rsidRDefault="006E6CCA" w:rsidP="006E6CCA">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599ECA5A" w14:textId="77777777" w:rsidR="006E6CCA" w:rsidRPr="00F87FBD" w:rsidRDefault="006E6CCA" w:rsidP="006E6CCA">
      <w:pPr>
        <w:rPr>
          <w:i/>
          <w:iCs/>
          <w:lang w:eastAsia="zh-CN"/>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21" w:history="1">
        <w:r w:rsidRPr="00F87FBD">
          <w:rPr>
            <w:rStyle w:val="Hyperlink"/>
          </w:rPr>
          <w:t>https://papers.ssrn.com/sol3/papers.cfm?abstract_id=2839693</w:t>
        </w:r>
      </w:hyperlink>
      <w:r w:rsidRPr="00F87FBD">
        <w:t>, accessed 9-8-21, HKR-AM)</w:t>
      </w:r>
    </w:p>
    <w:p w14:paraId="3BC5C340" w14:textId="77777777" w:rsidR="006E6CCA" w:rsidRPr="00994EB5" w:rsidRDefault="006E6CCA" w:rsidP="006E6CCA">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w:t>
      </w:r>
      <w:proofErr w:type="gramStart"/>
      <w:r w:rsidRPr="00994EB5">
        <w:rPr>
          <w:rStyle w:val="StyleUnderline"/>
        </w:rPr>
        <w:t>Directive, but</w:t>
      </w:r>
      <w:proofErr w:type="gramEnd"/>
      <w:r w:rsidRPr="00994EB5">
        <w:rPr>
          <w:rStyle w:val="StyleUnderline"/>
        </w:rPr>
        <w:t xml:space="preserve">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2CE03EF3" w14:textId="77777777" w:rsidR="006E6CCA" w:rsidRPr="00994EB5" w:rsidRDefault="006E6CCA" w:rsidP="006E6CCA">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31DBBBCE" w14:textId="77777777" w:rsidR="006E6CCA" w:rsidRPr="00994EB5" w:rsidRDefault="006E6CCA" w:rsidP="006E6CCA">
      <w:pPr>
        <w:rPr>
          <w:sz w:val="16"/>
        </w:rPr>
      </w:pPr>
      <w:r w:rsidRPr="00994EB5">
        <w:rPr>
          <w:rStyle w:val="StyleUnderline"/>
        </w:rPr>
        <w:lastRenderedPageBreak/>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55C0AB45" w14:textId="77777777" w:rsidR="006E6CCA" w:rsidRPr="00F87FBD" w:rsidRDefault="006E6CCA" w:rsidP="006E6CCA">
      <w:pPr>
        <w:rPr>
          <w:sz w:val="24"/>
        </w:rPr>
      </w:pPr>
    </w:p>
    <w:p w14:paraId="5B77634F" w14:textId="77777777" w:rsidR="006E6CCA" w:rsidRPr="00F87FBD" w:rsidRDefault="006E6CCA" w:rsidP="006E6CCA"/>
    <w:p w14:paraId="0E29C776" w14:textId="77777777" w:rsidR="006E6CCA" w:rsidRPr="00F87FBD" w:rsidRDefault="006E6CCA" w:rsidP="006E6CCA"/>
    <w:p w14:paraId="73D5B3B6" w14:textId="77777777" w:rsidR="006E6CCA" w:rsidRPr="00F87FBD" w:rsidRDefault="006E6CCA" w:rsidP="006E6CCA">
      <w:pPr>
        <w:pStyle w:val="Heading4"/>
      </w:pPr>
      <w:r w:rsidRPr="00F87FBD">
        <w:t>Independently, whistleblowing protections are key to pre</w:t>
      </w:r>
      <w:r>
        <w:t xml:space="preserve">serving market dynamics </w:t>
      </w:r>
      <w:r w:rsidRPr="00F87FBD">
        <w:t xml:space="preserve">and </w:t>
      </w:r>
      <w:r>
        <w:t>increasing investment.</w:t>
      </w:r>
    </w:p>
    <w:p w14:paraId="685C2FA5" w14:textId="77777777" w:rsidR="006E6CCA" w:rsidRPr="00F87FBD" w:rsidRDefault="006E6CCA" w:rsidP="006E6CCA">
      <w:proofErr w:type="spellStart"/>
      <w:r w:rsidRPr="00F87FBD">
        <w:rPr>
          <w:rStyle w:val="Style13ptBold"/>
        </w:rPr>
        <w:t>Abazi</w:t>
      </w:r>
      <w:proofErr w:type="spellEnd"/>
      <w:r w:rsidRPr="00F87FBD">
        <w:rPr>
          <w:rStyle w:val="Style13ptBold"/>
        </w:rPr>
        <w:t xml:space="preserve"> 16</w:t>
      </w:r>
      <w:r w:rsidRPr="00F87FBD">
        <w:t xml:space="preserve"> — (</w:t>
      </w:r>
      <w:proofErr w:type="spellStart"/>
      <w:r w:rsidRPr="00F87FBD">
        <w:t>Vigjilenca</w:t>
      </w:r>
      <w:proofErr w:type="spellEnd"/>
      <w:r w:rsidRPr="00F87FBD">
        <w:t xml:space="preserve"> </w:t>
      </w:r>
      <w:proofErr w:type="spellStart"/>
      <w:r w:rsidRPr="00F87FBD">
        <w:t>Abazi</w:t>
      </w:r>
      <w:proofErr w:type="spellEnd"/>
      <w:r w:rsidRPr="00F87FBD">
        <w:t>,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339CC7C0" w14:textId="77777777" w:rsidR="006E6CCA" w:rsidRPr="00994EB5" w:rsidRDefault="006E6CCA" w:rsidP="006E6CCA">
      <w:pPr>
        <w:rPr>
          <w:sz w:val="16"/>
        </w:rPr>
      </w:pPr>
      <w:r w:rsidRPr="00994EB5">
        <w:rPr>
          <w:rStyle w:val="StyleUnderline"/>
        </w:rPr>
        <w:t xml:space="preserve">Whistleblowing is a compound and complex instrument bringing together elements of accountability, freedom of expression and </w:t>
      </w:r>
      <w:proofErr w:type="spellStart"/>
      <w:r w:rsidRPr="00994EB5">
        <w:rPr>
          <w:rStyle w:val="StyleUnderline"/>
        </w:rPr>
        <w:t>labour</w:t>
      </w:r>
      <w:proofErr w:type="spellEnd"/>
      <w:r w:rsidRPr="00994EB5">
        <w:rPr>
          <w:rStyle w:val="StyleUnderline"/>
        </w:rPr>
        <w:t xml:space="preserve">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20A7DF6D" w14:textId="77777777" w:rsidR="006E6CCA" w:rsidRPr="00994EB5" w:rsidRDefault="006E6CCA" w:rsidP="006E6CCA">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in light of the fact that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633327CC" w14:textId="77777777" w:rsidR="006E6CCA" w:rsidRPr="00994EB5" w:rsidRDefault="006E6CCA" w:rsidP="006E6CCA">
      <w:pPr>
        <w:rPr>
          <w:sz w:val="16"/>
        </w:rPr>
      </w:pPr>
      <w:r w:rsidRPr="00994EB5">
        <w:rPr>
          <w:sz w:val="16"/>
        </w:rPr>
        <w:lastRenderedPageBreak/>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3C8A96B9" w14:textId="77777777" w:rsidR="006E6CCA" w:rsidRPr="00F87FBD" w:rsidRDefault="006E6CCA" w:rsidP="006E6CCA"/>
    <w:p w14:paraId="2BC51A57" w14:textId="77777777" w:rsidR="006E6CCA" w:rsidRPr="00F87FBD" w:rsidRDefault="006E6CCA" w:rsidP="006E6CCA"/>
    <w:p w14:paraId="43903AFF" w14:textId="77777777" w:rsidR="006E6CCA" w:rsidRPr="00F87FBD" w:rsidRDefault="006E6CCA" w:rsidP="006E6CCA"/>
    <w:p w14:paraId="0F3415BE" w14:textId="77777777" w:rsidR="006E6CCA" w:rsidRDefault="006E6CCA" w:rsidP="006E6CCA"/>
    <w:p w14:paraId="5C32C9FA" w14:textId="77777777" w:rsidR="006E6CCA" w:rsidRPr="00ED04EF" w:rsidRDefault="006E6CCA" w:rsidP="006E6CCA">
      <w:pPr>
        <w:pStyle w:val="Heading4"/>
      </w:pPr>
      <w:r>
        <w:t>European economic decline</w:t>
      </w:r>
      <w:r w:rsidRPr="00ED04EF">
        <w:t xml:space="preserve"> causes multiple scenarios for global war</w:t>
      </w:r>
    </w:p>
    <w:p w14:paraId="237B5F41" w14:textId="77777777" w:rsidR="006E6CCA" w:rsidRPr="00ED04EF" w:rsidRDefault="006E6CCA" w:rsidP="006E6CCA">
      <w:r w:rsidRPr="00ED04EF">
        <w:rPr>
          <w:rStyle w:val="Style13ptBold"/>
          <w:szCs w:val="26"/>
        </w:rPr>
        <w:t>Wright 12</w:t>
      </w:r>
      <w:r w:rsidRPr="00ED04EF">
        <w:t xml:space="preserve"> [Thomas Wright, fellow with the Managing Global Order at the Brookings Institution. What if Europe Fails? 2012. </w:t>
      </w:r>
      <w:hyperlink r:id="rId22" w:history="1">
        <w:r w:rsidRPr="00ED04EF">
          <w:rPr>
            <w:rStyle w:val="Hyperlink"/>
          </w:rPr>
          <w:t>http://csis.org/files/publication/twq12SummerWright.pdf</w:t>
        </w:r>
      </w:hyperlink>
      <w:r w:rsidRPr="00ED04EF">
        <w:t>]</w:t>
      </w:r>
    </w:p>
    <w:p w14:paraId="4F01F583" w14:textId="77777777" w:rsidR="006E6CCA" w:rsidRPr="00ED04EF" w:rsidRDefault="006E6CCA" w:rsidP="006E6CCA">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19348593" w14:textId="77777777" w:rsidR="006E6CCA" w:rsidRPr="00ED04EF" w:rsidRDefault="006E6CCA" w:rsidP="006E6CCA">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0EF509DC" w14:textId="77777777" w:rsidR="006E6CCA" w:rsidRPr="00ED04EF" w:rsidRDefault="006E6CCA" w:rsidP="006E6CCA">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6987EBE6" w14:textId="77777777" w:rsidR="006E6CCA" w:rsidRPr="00ED04EF" w:rsidRDefault="006E6CCA" w:rsidP="006E6CCA">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1E71D27D" w14:textId="77777777" w:rsidR="006E6CCA" w:rsidRPr="00ED04EF" w:rsidRDefault="006E6CCA" w:rsidP="006E6CCA">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0FA4C986" w14:textId="77777777" w:rsidR="006E6CCA" w:rsidRPr="00ED04EF" w:rsidRDefault="006E6CCA" w:rsidP="006E6CCA">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w:t>
      </w:r>
      <w:r w:rsidRPr="00ED04EF">
        <w:rPr>
          <w:rStyle w:val="StyleUnderline"/>
        </w:rPr>
        <w:lastRenderedPageBreak/>
        <w:t xml:space="preserve">most at risk are the </w:t>
      </w:r>
      <w:r w:rsidRPr="00ED04EF">
        <w:rPr>
          <w:rStyle w:val="Emphasis"/>
        </w:rPr>
        <w:t>Middle East</w:t>
      </w:r>
      <w:r w:rsidRPr="00ED04EF">
        <w:rPr>
          <w:rStyle w:val="StyleUnderline"/>
        </w:rPr>
        <w:t xml:space="preserve"> and </w:t>
      </w:r>
      <w:r w:rsidRPr="00ED04EF">
        <w:rPr>
          <w:rStyle w:val="Emphasis"/>
        </w:rPr>
        <w:t>China</w:t>
      </w:r>
      <w:r w:rsidRPr="00ED04EF">
        <w:rPr>
          <w:sz w:val="14"/>
        </w:rPr>
        <w:t>.</w:t>
      </w:r>
      <w:r w:rsidRPr="00ED04EF">
        <w:rPr>
          <w:sz w:val="12"/>
        </w:rPr>
        <w:t>¶</w:t>
      </w:r>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3FD3D16D" w14:textId="77777777" w:rsidR="006E6CCA" w:rsidRPr="00ED04EF" w:rsidRDefault="006E6CCA" w:rsidP="006E6CCA">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w:t>
      </w:r>
      <w:proofErr w:type="spellStart"/>
      <w:r w:rsidRPr="00ED04EF">
        <w:rPr>
          <w:sz w:val="14"/>
        </w:rPr>
        <w:t>Eurocrisis</w:t>
      </w:r>
      <w:proofErr w:type="spellEnd"/>
      <w:r w:rsidRPr="00ED04EF">
        <w:rPr>
          <w:sz w:val="14"/>
        </w:rPr>
        <w:t xml:space="preserve">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in order to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3C1621D5" w14:textId="77777777" w:rsidR="006E6CCA" w:rsidRPr="00ED04EF" w:rsidRDefault="006E6CCA" w:rsidP="006E6CCA">
      <w:r w:rsidRPr="00ED04EF">
        <w:rPr>
          <w:sz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sidRPr="00ED04EF">
        <w:rPr>
          <w:sz w:val="4"/>
        </w:rPr>
        <w:t>surviveunder</w:t>
      </w:r>
      <w:proofErr w:type="spellEnd"/>
      <w:r w:rsidRPr="00ED04EF">
        <w:rPr>
          <w:sz w:val="4"/>
        </w:rPr>
        <w:t xml:space="preserve"> conditions of low growth, high unemployment, and social </w:t>
      </w:r>
      <w:proofErr w:type="spellStart"/>
      <w:r w:rsidRPr="00ED04EF">
        <w:rPr>
          <w:sz w:val="4"/>
        </w:rPr>
        <w:t>unrestnot</w:t>
      </w:r>
      <w:proofErr w:type="spellEnd"/>
      <w:r w:rsidRPr="00ED04EF">
        <w:rPr>
          <w:sz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sidRPr="00ED04EF">
        <w:rPr>
          <w:sz w:val="4"/>
        </w:rPr>
        <w:t>scenariosuccess</w:t>
      </w:r>
      <w:proofErr w:type="spellEnd"/>
      <w:r w:rsidRPr="00ED04EF">
        <w:rPr>
          <w:sz w:val="4"/>
        </w:rPr>
        <w:t xml:space="preserve">. I deliberately avoid this scenario in order to comprehensively explore the consequences of failure. However, success is also far from assured for several </w:t>
      </w:r>
      <w:proofErr w:type="spellStart"/>
      <w:r w:rsidRPr="00ED04EF">
        <w:rPr>
          <w:sz w:val="4"/>
        </w:rPr>
        <w:t>reasonsthe</w:t>
      </w:r>
      <w:proofErr w:type="spellEnd"/>
      <w:r w:rsidRPr="00ED04EF">
        <w:rPr>
          <w:sz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sidRPr="00ED04EF">
        <w:rPr>
          <w:sz w:val="4"/>
        </w:rPr>
        <w:t>Eurocrisis</w:t>
      </w:r>
      <w:proofErr w:type="spellEnd"/>
      <w:r w:rsidRPr="00ED04EF">
        <w:rPr>
          <w:sz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sidRPr="00ED04EF">
        <w:rPr>
          <w:sz w:val="4"/>
        </w:rPr>
        <w:t>states</w:t>
      </w:r>
      <w:proofErr w:type="spellEnd"/>
      <w:r w:rsidRPr="00ED04EF">
        <w:rPr>
          <w:sz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sidRPr="00ED04EF">
        <w:rPr>
          <w:sz w:val="4"/>
        </w:rPr>
        <w:t>affairsone</w:t>
      </w:r>
      <w:proofErr w:type="spellEnd"/>
      <w:r w:rsidRPr="00ED04EF">
        <w:rPr>
          <w:sz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ED04EF">
        <w:rPr>
          <w:sz w:val="4"/>
        </w:rPr>
        <w:t>. .</w:t>
      </w:r>
      <w:proofErr w:type="gramEnd"/>
      <w:r w:rsidRPr="00ED04EF">
        <w:rPr>
          <w:sz w:val="4"/>
        </w:rPr>
        <w:t xml:space="preserve"> The Eurozone reforms are implemented but fail. This would lead to the first scenario of </w:t>
      </w:r>
      <w:proofErr w:type="spellStart"/>
      <w:r w:rsidRPr="00ED04EF">
        <w:rPr>
          <w:sz w:val="4"/>
        </w:rPr>
        <w:t>failurebare</w:t>
      </w:r>
      <w:proofErr w:type="spellEnd"/>
      <w:r w:rsidRPr="00ED04EF">
        <w:rPr>
          <w:sz w:val="4"/>
        </w:rPr>
        <w:t xml:space="preserv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ED04EF">
        <w:rPr>
          <w:sz w:val="4"/>
        </w:rPr>
        <w:t>. .</w:t>
      </w:r>
      <w:proofErr w:type="gramEnd"/>
      <w:r w:rsidRPr="00ED04EF">
        <w:rPr>
          <w:sz w:val="4"/>
        </w:rPr>
        <w:t xml:space="preserve">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ED04EF">
        <w:rPr>
          <w:sz w:val="4"/>
        </w:rPr>
        <w:t>2012 .</w:t>
      </w:r>
      <w:proofErr w:type="gramEnd"/>
      <w:r w:rsidRPr="00ED04EF">
        <w:rPr>
          <w:sz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ED04EF">
        <w:rPr>
          <w:sz w:val="4"/>
        </w:rPr>
        <w:t>. .</w:t>
      </w:r>
      <w:proofErr w:type="gramEnd"/>
      <w:r w:rsidRPr="00ED04EF">
        <w:rPr>
          <w:sz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sidRPr="00ED04EF">
        <w:rPr>
          <w:sz w:val="4"/>
        </w:rPr>
        <w:t>Buiter</w:t>
      </w:r>
      <w:proofErr w:type="spellEnd"/>
      <w:r w:rsidRPr="00ED04EF">
        <w:rPr>
          <w:sz w:val="4"/>
        </w:rPr>
        <w:t xml:space="preserve"> wrote that disorderly defaults and eurozone exits by the five periphery </w:t>
      </w:r>
      <w:proofErr w:type="spellStart"/>
      <w:r w:rsidRPr="00ED04EF">
        <w:rPr>
          <w:sz w:val="4"/>
        </w:rPr>
        <w:t>statesGreece</w:t>
      </w:r>
      <w:proofErr w:type="spellEnd"/>
      <w:r w:rsidRPr="00ED04EF">
        <w:rPr>
          <w:sz w:val="4"/>
        </w:rPr>
        <w:t xml:space="preserve">, Ireland, Portugal, Spain, and </w:t>
      </w:r>
      <w:proofErr w:type="spellStart"/>
      <w:r w:rsidRPr="00ED04EF">
        <w:rPr>
          <w:sz w:val="4"/>
        </w:rPr>
        <w:t>Italywould</w:t>
      </w:r>
      <w:proofErr w:type="spellEnd"/>
      <w:r w:rsidRPr="00ED04EF">
        <w:rPr>
          <w:sz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sidRPr="00ED04EF">
        <w:rPr>
          <w:sz w:val="4"/>
        </w:rPr>
        <w:t>Eichengreen</w:t>
      </w:r>
      <w:proofErr w:type="spellEnd"/>
      <w:r w:rsidRPr="00ED04EF">
        <w:rPr>
          <w:sz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ED04EF">
        <w:rPr>
          <w:sz w:val="4"/>
        </w:rPr>
        <w:t>decade</w:t>
      </w:r>
      <w:proofErr w:type="gramEnd"/>
      <w:r w:rsidRPr="00ED04EF">
        <w:rPr>
          <w:sz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sidRPr="00ED04EF">
        <w:rPr>
          <w:sz w:val="4"/>
        </w:rPr>
        <w:t>ordercontinued</w:t>
      </w:r>
      <w:proofErr w:type="spellEnd"/>
      <w:r w:rsidRPr="00ED04EF">
        <w:rPr>
          <w:sz w:val="4"/>
        </w:rPr>
        <w:t xml:space="preserve"> economic integration, including the free movement </w:t>
      </w:r>
      <w:proofErr w:type="gramStart"/>
      <w:r w:rsidRPr="00ED04EF">
        <w:rPr>
          <w:sz w:val="4"/>
        </w:rPr>
        <w:t>The</w:t>
      </w:r>
      <w:proofErr w:type="gramEnd"/>
      <w:r w:rsidRPr="00ED04EF">
        <w:rPr>
          <w:sz w:val="4"/>
        </w:rPr>
        <w:t xml:space="preserv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ED04EF">
        <w:rPr>
          <w:sz w:val="4"/>
        </w:rPr>
        <w:t>The</w:t>
      </w:r>
      <w:proofErr w:type="gramEnd"/>
      <w:r w:rsidRPr="00ED04EF">
        <w:rPr>
          <w:sz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w:t>
      </w:r>
      <w:proofErr w:type="spellStart"/>
      <w:r w:rsidRPr="00ED04EF">
        <w:rPr>
          <w:sz w:val="4"/>
        </w:rPr>
        <w:t>Ponticelli</w:t>
      </w:r>
      <w:proofErr w:type="spellEnd"/>
      <w:r w:rsidRPr="00ED04EF">
        <w:rPr>
          <w:sz w:val="4"/>
        </w:rPr>
        <w:t xml:space="preserve"> and Hans-Joachim </w:t>
      </w:r>
      <w:proofErr w:type="spellStart"/>
      <w:r w:rsidRPr="00ED04EF">
        <w:rPr>
          <w:sz w:val="4"/>
        </w:rPr>
        <w:t>Voth</w:t>
      </w:r>
      <w:proofErr w:type="spellEnd"/>
      <w:r w:rsidRPr="00ED04EF">
        <w:rPr>
          <w:sz w:val="4"/>
        </w:rPr>
        <w:t xml:space="preserve">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sidRPr="00ED04EF">
        <w:rPr>
          <w:sz w:val="4"/>
        </w:rPr>
        <w:t>Orban’s</w:t>
      </w:r>
      <w:proofErr w:type="spellEnd"/>
      <w:r w:rsidRPr="00ED04EF">
        <w:rPr>
          <w:sz w:val="4"/>
        </w:rPr>
        <w:t xml:space="preserve"> efforts to consolidate his party’s hold on power. </w:t>
      </w:r>
      <w:proofErr w:type="spellStart"/>
      <w:r w:rsidRPr="00ED04EF">
        <w:rPr>
          <w:sz w:val="4"/>
        </w:rPr>
        <w:t>Orban</w:t>
      </w:r>
      <w:proofErr w:type="spellEnd"/>
      <w:r w:rsidRPr="00ED04EF">
        <w:rPr>
          <w:sz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w:t>
      </w:r>
      <w:proofErr w:type="spellStart"/>
      <w:r w:rsidRPr="00ED04EF">
        <w:rPr>
          <w:sz w:val="4"/>
        </w:rPr>
        <w:t>concernthe</w:t>
      </w:r>
      <w:proofErr w:type="spellEnd"/>
      <w:r w:rsidRPr="00ED04EF">
        <w:rPr>
          <w:sz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w:t>
      </w:r>
      <w:proofErr w:type="spellStart"/>
      <w:r w:rsidRPr="00ED04EF">
        <w:rPr>
          <w:sz w:val="4"/>
        </w:rPr>
        <w:t>Eurocrisis</w:t>
      </w:r>
      <w:proofErr w:type="spellEnd"/>
      <w:r w:rsidRPr="00ED04EF">
        <w:rPr>
          <w:sz w:val="4"/>
        </w:rPr>
        <w:t xml:space="preserve">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sidRPr="00ED04EF">
        <w:rPr>
          <w:sz w:val="4"/>
        </w:rPr>
        <w:t>en</w:t>
      </w:r>
      <w:proofErr w:type="spellEnd"/>
      <w:r w:rsidRPr="00ED04EF">
        <w:rPr>
          <w:sz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sidRPr="00ED04EF">
        <w:rPr>
          <w:sz w:val="4"/>
        </w:rPr>
        <w:t>Eurocrisis</w:t>
      </w:r>
      <w:proofErr w:type="spellEnd"/>
      <w:r w:rsidRPr="00ED04EF">
        <w:rPr>
          <w:sz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ED04EF">
        <w:rPr>
          <w:sz w:val="4"/>
        </w:rPr>
        <w:t>interests, but</w:t>
      </w:r>
      <w:proofErr w:type="gramEnd"/>
      <w:r w:rsidRPr="00ED04EF">
        <w:rPr>
          <w:sz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sidRPr="00ED04EF">
        <w:rPr>
          <w:sz w:val="4"/>
        </w:rPr>
        <w:t>Parliamentthe</w:t>
      </w:r>
      <w:proofErr w:type="spellEnd"/>
      <w:r w:rsidRPr="00ED04EF">
        <w:rPr>
          <w:sz w:val="4"/>
        </w:rPr>
        <w:t xml:space="preserve"> so-called ‘‘community </w:t>
      </w:r>
      <w:proofErr w:type="spellStart"/>
      <w:r w:rsidRPr="00ED04EF">
        <w:rPr>
          <w:sz w:val="4"/>
        </w:rPr>
        <w:t>method’’and</w:t>
      </w:r>
      <w:proofErr w:type="spellEnd"/>
      <w:r w:rsidRPr="00ED04EF">
        <w:rPr>
          <w:sz w:val="4"/>
        </w:rPr>
        <w:t xml:space="preserve"> argued in favor of the ‘‘Union </w:t>
      </w:r>
      <w:proofErr w:type="spellStart"/>
      <w:r w:rsidRPr="00ED04EF">
        <w:rPr>
          <w:sz w:val="4"/>
        </w:rPr>
        <w:t>method’’or</w:t>
      </w:r>
      <w:proofErr w:type="spellEnd"/>
      <w:r w:rsidRPr="00ED04EF">
        <w:rPr>
          <w:sz w:val="4"/>
        </w:rPr>
        <w:t xml:space="preserve"> what former German foreign minister </w:t>
      </w:r>
      <w:proofErr w:type="spellStart"/>
      <w:r w:rsidRPr="00ED04EF">
        <w:rPr>
          <w:sz w:val="4"/>
        </w:rPr>
        <w:t>Joschka</w:t>
      </w:r>
      <w:proofErr w:type="spellEnd"/>
      <w:r w:rsidRPr="00ED04EF">
        <w:rPr>
          <w:sz w:val="4"/>
        </w:rPr>
        <w:t xml:space="preserve"> Fischer has called the ‘‘national primacy’’ </w:t>
      </w:r>
      <w:proofErr w:type="spellStart"/>
      <w:r w:rsidRPr="00ED04EF">
        <w:rPr>
          <w:sz w:val="4"/>
        </w:rPr>
        <w:t>approachwhere</w:t>
      </w:r>
      <w:proofErr w:type="spellEnd"/>
      <w:r w:rsidRPr="00ED04EF">
        <w:rPr>
          <w:sz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ED04EF">
        <w:rPr>
          <w:sz w:val="4"/>
        </w:rPr>
        <w:t>it</w:t>
      </w:r>
      <w:proofErr w:type="gramEnd"/>
      <w:r w:rsidRPr="00ED04EF">
        <w:rPr>
          <w:sz w:val="4"/>
        </w:rPr>
        <w:t xml:space="preserve">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w:t>
      </w:r>
      <w:proofErr w:type="spellStart"/>
      <w:r w:rsidRPr="00ED04EF">
        <w:rPr>
          <w:sz w:val="4"/>
        </w:rPr>
        <w:t>Guerot</w:t>
      </w:r>
      <w:proofErr w:type="spellEnd"/>
      <w:r w:rsidRPr="00ED04EF">
        <w:rPr>
          <w:sz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sidRPr="00ED04EF">
        <w:rPr>
          <w:sz w:val="4"/>
        </w:rPr>
        <w:t>Gu¨nther</w:t>
      </w:r>
      <w:proofErr w:type="spellEnd"/>
      <w:r w:rsidRPr="00ED04EF">
        <w:rPr>
          <w:sz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381CBD0C" w14:textId="77777777" w:rsidR="006E6CCA" w:rsidRPr="00ED04EF" w:rsidRDefault="006E6CCA" w:rsidP="006E6CCA">
      <w:pPr>
        <w:rPr>
          <w:sz w:val="14"/>
        </w:rPr>
      </w:pPr>
      <w:r w:rsidRPr="00ED04EF">
        <w:rPr>
          <w:sz w:val="14"/>
        </w:rPr>
        <w:t>China and the Middle East are Particularly Vulnerable</w:t>
      </w:r>
    </w:p>
    <w:p w14:paraId="418D58F0" w14:textId="77777777" w:rsidR="006E6CCA" w:rsidRPr="00ED04EF" w:rsidRDefault="006E6CCA" w:rsidP="006E6CCA">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6699D863" w14:textId="77777777" w:rsidR="006E6CCA" w:rsidRPr="00ED04EF" w:rsidRDefault="006E6CCA" w:rsidP="006E6CCA">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w:t>
      </w:r>
      <w:proofErr w:type="gramStart"/>
      <w:r w:rsidRPr="00ED04EF">
        <w:rPr>
          <w:rStyle w:val="StyleUnderline"/>
        </w:rPr>
        <w:t>it</w:t>
      </w:r>
      <w:proofErr w:type="gramEnd"/>
      <w:r w:rsidRPr="00ED04EF">
        <w:rPr>
          <w:rStyle w:val="StyleUnderline"/>
        </w:rPr>
        <w:t xml:space="preserve">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370F28B4" w14:textId="77777777" w:rsidR="006E6CCA" w:rsidRPr="00ED04EF" w:rsidRDefault="006E6CCA" w:rsidP="006E6CCA">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w:t>
      </w:r>
      <w:r w:rsidRPr="00ED04EF">
        <w:rPr>
          <w:sz w:val="14"/>
        </w:rPr>
        <w:lastRenderedPageBreak/>
        <w:t xml:space="preserve">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5B9959F4" w14:textId="77777777" w:rsidR="006E6CCA" w:rsidRPr="00ED04EF" w:rsidRDefault="006E6CCA" w:rsidP="006E6CCA">
      <w:pPr>
        <w:rPr>
          <w:sz w:val="14"/>
        </w:rPr>
      </w:pPr>
      <w:r w:rsidRPr="00ED04EF">
        <w:rPr>
          <w:sz w:val="14"/>
        </w:rPr>
        <w:t xml:space="preserve">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w:t>
      </w:r>
      <w:proofErr w:type="spellStart"/>
      <w:r w:rsidRPr="00ED04EF">
        <w:rPr>
          <w:sz w:val="14"/>
        </w:rPr>
        <w:t>economiesled</w:t>
      </w:r>
      <w:proofErr w:type="spellEnd"/>
      <w:r w:rsidRPr="00ED04EF">
        <w:rPr>
          <w:sz w:val="14"/>
        </w:rPr>
        <w:t xml:space="preserve"> by </w:t>
      </w:r>
      <w:proofErr w:type="spellStart"/>
      <w:r w:rsidRPr="00ED04EF">
        <w:rPr>
          <w:sz w:val="14"/>
        </w:rPr>
        <w:t>Chinamight</w:t>
      </w:r>
      <w:proofErr w:type="spellEnd"/>
      <w:r w:rsidRPr="00ED04EF">
        <w:rPr>
          <w:sz w:val="14"/>
        </w:rPr>
        <w:t xml:space="preserve">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251CDA4E" w14:textId="77777777" w:rsidR="006E6CCA" w:rsidRPr="00ED04EF" w:rsidRDefault="006E6CCA" w:rsidP="006E6CCA">
      <w:pPr>
        <w:rPr>
          <w:sz w:val="14"/>
        </w:rPr>
      </w:pPr>
      <w:r w:rsidRPr="00ED04EF">
        <w:rPr>
          <w:sz w:val="14"/>
        </w:rPr>
        <w:t>The Western Order Would Be Badly Damaged</w:t>
      </w:r>
    </w:p>
    <w:p w14:paraId="5EEFB50E" w14:textId="77777777" w:rsidR="006E6CCA" w:rsidRPr="0035318D" w:rsidRDefault="006E6CCA" w:rsidP="006E6CCA">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2D01C84F" w14:textId="77777777" w:rsidR="006E6CCA" w:rsidRPr="00ED04EF" w:rsidRDefault="006E6CCA" w:rsidP="006E6CCA">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386E3998" w14:textId="77777777" w:rsidR="006E6CCA" w:rsidRPr="00ED04EF" w:rsidRDefault="006E6CCA" w:rsidP="006E6CCA">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but also in a number of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77A44D37" w14:textId="77777777" w:rsidR="006E6CCA" w:rsidRDefault="006E6CCA" w:rsidP="006E6CCA"/>
    <w:p w14:paraId="75331E61" w14:textId="77777777" w:rsidR="006E6CCA" w:rsidRDefault="006E6CCA" w:rsidP="006E6CCA">
      <w:pPr>
        <w:pStyle w:val="Heading3"/>
      </w:pPr>
      <w:r>
        <w:lastRenderedPageBreak/>
        <w:t>Solvency</w:t>
      </w:r>
    </w:p>
    <w:p w14:paraId="4521628E" w14:textId="77777777" w:rsidR="006E6CCA" w:rsidRPr="00835978" w:rsidRDefault="006E6CCA" w:rsidP="006E6CCA">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2CCEAA0B" w14:textId="77777777" w:rsidR="006E6CCA" w:rsidRDefault="006E6CCA" w:rsidP="006E6CCA"/>
    <w:p w14:paraId="0F5E3447" w14:textId="77777777" w:rsidR="006E6CCA" w:rsidRPr="00F87FBD" w:rsidRDefault="006E6CCA" w:rsidP="006E6CCA">
      <w:pPr>
        <w:pStyle w:val="Heading4"/>
      </w:pPr>
      <w:r>
        <w:t>The plan shifts the burden of proof from whistleblowers to companies.</w:t>
      </w:r>
    </w:p>
    <w:p w14:paraId="2C0837D3" w14:textId="77777777" w:rsidR="006E6CCA" w:rsidRPr="00F87FBD" w:rsidRDefault="006E6CCA" w:rsidP="006E6CCA">
      <w:proofErr w:type="spellStart"/>
      <w:r w:rsidRPr="00F87FBD">
        <w:rPr>
          <w:rStyle w:val="Style13ptBold"/>
        </w:rPr>
        <w:t>Abazi</w:t>
      </w:r>
      <w:proofErr w:type="spellEnd"/>
      <w:r w:rsidRPr="00F87FBD">
        <w:rPr>
          <w:rStyle w:val="Style13ptBold"/>
        </w:rPr>
        <w:t xml:space="preserve"> 16</w:t>
      </w:r>
      <w:r w:rsidRPr="00F87FBD">
        <w:t xml:space="preserve"> — (</w:t>
      </w:r>
      <w:proofErr w:type="spellStart"/>
      <w:r w:rsidRPr="00F87FBD">
        <w:t>Vigjilenca</w:t>
      </w:r>
      <w:proofErr w:type="spellEnd"/>
      <w:r w:rsidRPr="00F87FBD">
        <w:t xml:space="preserve"> </w:t>
      </w:r>
      <w:proofErr w:type="spellStart"/>
      <w:r w:rsidRPr="00F87FBD">
        <w:t>Abazi</w:t>
      </w:r>
      <w:proofErr w:type="spellEnd"/>
      <w:r w:rsidRPr="00F87FBD">
        <w:t>,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52525DB0" w14:textId="77777777" w:rsidR="006E6CCA" w:rsidRPr="00501BD4" w:rsidRDefault="006E6CCA" w:rsidP="006E6CCA">
      <w:pPr>
        <w:rPr>
          <w:sz w:val="16"/>
        </w:rPr>
      </w:pPr>
      <w:r w:rsidRPr="00831A2F">
        <w:rPr>
          <w:rStyle w:val="StyleUnderline"/>
          <w:highlight w:val="cyan"/>
        </w:rPr>
        <w:t>The most disconcerting aspect</w:t>
      </w:r>
      <w:r w:rsidRPr="00831A2F">
        <w:rPr>
          <w:rStyle w:val="StyleUnderline"/>
        </w:rPr>
        <w:t xml:space="preserve"> of Art. 5, let. b</w:t>
      </w:r>
      <w:r w:rsidRPr="00831A2F">
        <w:rPr>
          <w:rStyle w:val="StyleUnderline"/>
          <w:highlight w:val="cyan"/>
        </w:rPr>
        <w:t>), is that the whistleblower has the burden of proof about</w:t>
      </w:r>
      <w:r w:rsidRPr="00831A2F">
        <w:rPr>
          <w:rStyle w:val="StyleUnderline"/>
        </w:rPr>
        <w:t xml:space="preserve">, first, </w:t>
      </w:r>
      <w:r w:rsidRPr="0044358D">
        <w:rPr>
          <w:rStyle w:val="StyleUnderline"/>
          <w:highlight w:val="cyan"/>
        </w:rPr>
        <w:t>whether the information pertains to “misconduct, wrongdoing or illegal activity” and</w:t>
      </w:r>
      <w:r w:rsidRPr="00831A2F">
        <w:rPr>
          <w:rStyle w:val="StyleUnderline"/>
        </w:rPr>
        <w:t xml:space="preserve">, secondly, that the disclosure is made in </w:t>
      </w:r>
      <w:r w:rsidRPr="00831A2F">
        <w:rPr>
          <w:rStyle w:val="StyleUnderline"/>
          <w:highlight w:val="cyan"/>
        </w:rPr>
        <w:t>the public interest</w:t>
      </w:r>
      <w:r w:rsidRPr="00831A2F">
        <w:rPr>
          <w:rStyle w:val="StyleUnderline"/>
        </w:rPr>
        <w:t xml:space="preserve">. </w:t>
      </w:r>
      <w:r w:rsidRPr="000D297D">
        <w:rPr>
          <w:rStyle w:val="StyleUnderline"/>
          <w:bCs/>
          <w:highlight w:val="cyan"/>
        </w:rPr>
        <w:t>In</w:t>
      </w:r>
      <w:r w:rsidRPr="000D297D">
        <w:rPr>
          <w:rStyle w:val="StyleUnderline"/>
          <w:bCs/>
        </w:rPr>
        <w:t xml:space="preserve"> line with best practice and </w:t>
      </w:r>
      <w:r w:rsidRPr="000D297D">
        <w:rPr>
          <w:rStyle w:val="StyleUnderline"/>
          <w:bCs/>
          <w:highlight w:val="cyan"/>
        </w:rPr>
        <w:t>international standards</w:t>
      </w:r>
      <w:r w:rsidRPr="000D297D">
        <w:rPr>
          <w:rStyle w:val="StyleUnderline"/>
          <w:bCs/>
        </w:rPr>
        <w:t>,[16] it is generally</w:t>
      </w:r>
      <w:r w:rsidRPr="00501BD4">
        <w:rPr>
          <w:rStyle w:val="StyleUnderline"/>
        </w:rPr>
        <w:t xml:space="preserve"> </w:t>
      </w:r>
      <w:r w:rsidRPr="000D297D">
        <w:rPr>
          <w:rStyle w:val="StyleUnderline"/>
          <w:bCs/>
          <w:highlight w:val="cyan"/>
        </w:rPr>
        <w:t>the</w:t>
      </w:r>
      <w:r w:rsidRPr="000D297D">
        <w:rPr>
          <w:rStyle w:val="StyleUnderline"/>
          <w:bCs/>
        </w:rPr>
        <w:t xml:space="preserve"> </w:t>
      </w:r>
      <w:r w:rsidRPr="000D297D">
        <w:rPr>
          <w:rStyle w:val="StyleUnderline"/>
          <w:bCs/>
          <w:highlight w:val="cyan"/>
        </w:rPr>
        <w:t>plaintiff</w:t>
      </w:r>
      <w:r w:rsidRPr="000D297D">
        <w:rPr>
          <w:rStyle w:val="StyleUnderline"/>
          <w:bCs/>
        </w:rPr>
        <w:t xml:space="preserve"> who </w:t>
      </w:r>
      <w:r w:rsidRPr="000D297D">
        <w:rPr>
          <w:rStyle w:val="StyleUnderline"/>
          <w:bCs/>
          <w:highlight w:val="cyan"/>
        </w:rPr>
        <w:t>is required to demonstrate</w:t>
      </w:r>
      <w:r w:rsidRPr="00501BD4">
        <w:rPr>
          <w:rStyle w:val="StyleUnderline"/>
        </w:rPr>
        <w:t xml:space="preserve"> by “clear and convincing </w:t>
      </w:r>
      <w:r w:rsidRPr="000D297D">
        <w:rPr>
          <w:rStyle w:val="StyleUnderline"/>
          <w:bCs/>
          <w:highlight w:val="cyan"/>
        </w:rPr>
        <w:t>evidence</w:t>
      </w:r>
      <w:r w:rsidRPr="00501BD4">
        <w:rPr>
          <w:rStyle w:val="StyleUnderline"/>
        </w:rPr>
        <w:t xml:space="preserve"> any claims or statements </w:t>
      </w:r>
      <w:r w:rsidRPr="000D297D">
        <w:rPr>
          <w:rStyle w:val="StyleUnderline"/>
          <w:bCs/>
          <w:highlight w:val="cyan"/>
        </w:rPr>
        <w:t>that the disclosure</w:t>
      </w:r>
      <w:r w:rsidRPr="00501BD4">
        <w:rPr>
          <w:rStyle w:val="StyleUnderline"/>
        </w:rPr>
        <w:t xml:space="preserve"> is purposefully dishonest, or </w:t>
      </w:r>
      <w:r w:rsidRPr="000D297D">
        <w:rPr>
          <w:rStyle w:val="StyleUnderline"/>
          <w:bCs/>
          <w:highlight w:val="cyan"/>
        </w:rPr>
        <w:t>is absent of public interest</w:t>
      </w:r>
      <w:r w:rsidRPr="000D297D">
        <w:rPr>
          <w:rStyle w:val="StyleUnderline"/>
          <w:bCs/>
        </w:rPr>
        <w:t xml:space="preserve"> </w:t>
      </w:r>
      <w:r w:rsidRPr="00501BD4">
        <w:rPr>
          <w:rStyle w:val="StyleUnderline"/>
        </w:rPr>
        <w:t>and that any measures taken against a whistle-blower are not in any way related to the disclosure”.[</w:t>
      </w:r>
      <w:r w:rsidRPr="00501BD4">
        <w:rPr>
          <w:sz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3CE10014" w14:textId="77777777" w:rsidR="006E6CCA" w:rsidRPr="00501BD4" w:rsidRDefault="006E6CCA" w:rsidP="006E6CCA">
      <w:pPr>
        <w:rPr>
          <w:sz w:val="16"/>
        </w:rPr>
      </w:pPr>
      <w:r w:rsidRPr="00501BD4">
        <w:rPr>
          <w:rStyle w:val="StyleUnderline"/>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rPr>
        <w:t>What is precisely the scope of general public interest</w:t>
      </w:r>
      <w:r w:rsidRPr="00501BD4">
        <w:rPr>
          <w:rStyle w:val="StyleUnderline"/>
        </w:rPr>
        <w:t xml:space="preserve">? Will </w:t>
      </w:r>
      <w:r w:rsidRPr="00831A2F">
        <w:rPr>
          <w:rStyle w:val="StyleUnderline"/>
        </w:rPr>
        <w:t>such</w:t>
      </w:r>
      <w:r w:rsidRPr="00501BD4">
        <w:rPr>
          <w:rStyle w:val="StyleUnderline"/>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rPr>
        <w:t xml:space="preserve">?[19] In </w:t>
      </w:r>
      <w:r w:rsidRPr="00831A2F">
        <w:rPr>
          <w:sz w:val="16"/>
        </w:rPr>
        <w:t>addition</w:t>
      </w:r>
      <w:r w:rsidRPr="00501BD4">
        <w:rPr>
          <w:sz w:val="16"/>
        </w:rPr>
        <w:t xml:space="preserve"> to these concerns, it has been rightly pointed out that there are a number of cases, which show the difficulty in determining whether there is a public interest involved. For example, as argued by </w:t>
      </w:r>
      <w:proofErr w:type="spellStart"/>
      <w:r w:rsidRPr="00501BD4">
        <w:rPr>
          <w:sz w:val="16"/>
        </w:rPr>
        <w:t>Aplin</w:t>
      </w:r>
      <w:proofErr w:type="spellEnd"/>
      <w:r w:rsidRPr="00501BD4">
        <w:rPr>
          <w:sz w:val="16"/>
        </w:rPr>
        <w:t>,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1ECCE29F" w14:textId="77777777" w:rsidR="006E6CCA" w:rsidRPr="00501BD4" w:rsidRDefault="006E6CCA" w:rsidP="006E6CCA">
      <w:pPr>
        <w:rPr>
          <w:rStyle w:val="StyleUnderline"/>
        </w:rPr>
      </w:pPr>
      <w:r w:rsidRPr="00501BD4">
        <w:rPr>
          <w:sz w:val="16"/>
        </w:rPr>
        <w:t xml:space="preserve">Overall, Art. 5, let. b), of </w:t>
      </w:r>
      <w:r w:rsidRPr="00501BD4">
        <w:rPr>
          <w:rStyle w:val="StyleUnderlin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highlight w:val="cyan"/>
        </w:rPr>
        <w:t>the exception</w:t>
      </w:r>
      <w:r w:rsidRPr="00501BD4">
        <w:rPr>
          <w:rStyle w:val="StyleUnderline"/>
        </w:rPr>
        <w:t xml:space="preserve"> provided in Art. 5, let. b), </w:t>
      </w:r>
      <w:r w:rsidRPr="00831A2F">
        <w:rPr>
          <w:rStyle w:val="StyleUnderline"/>
          <w:highlight w:val="cyan"/>
        </w:rPr>
        <w:t>should be</w:t>
      </w:r>
      <w:r w:rsidRPr="00501BD4">
        <w:rPr>
          <w:rStyle w:val="StyleUnderline"/>
        </w:rPr>
        <w:t xml:space="preserve"> read and </w:t>
      </w:r>
      <w:r w:rsidRPr="00831A2F">
        <w:rPr>
          <w:rStyle w:val="StyleUnderline"/>
          <w:highlight w:val="cyan"/>
        </w:rPr>
        <w:t>understood in the broader legal context of (</w:t>
      </w:r>
      <w:r w:rsidRPr="00831A2F">
        <w:rPr>
          <w:rStyle w:val="StyleUnderline"/>
        </w:rPr>
        <w:t xml:space="preserve">the </w:t>
      </w:r>
      <w:r w:rsidRPr="00831A2F">
        <w:rPr>
          <w:rStyle w:val="StyleUnderline"/>
          <w:highlight w:val="cyan"/>
        </w:rPr>
        <w:t>missing) whistleblower protection in EU Member States</w:t>
      </w:r>
      <w:r w:rsidRPr="00501BD4">
        <w:rPr>
          <w:rStyle w:val="StyleUnderline"/>
        </w:rPr>
        <w:t>.</w:t>
      </w:r>
    </w:p>
    <w:p w14:paraId="351EC20F" w14:textId="77777777" w:rsidR="006E6CCA" w:rsidRDefault="006E6CCA" w:rsidP="006E6CCA"/>
    <w:p w14:paraId="78077A2F" w14:textId="77777777" w:rsidR="006E6CCA" w:rsidRDefault="006E6CCA" w:rsidP="006E6CCA">
      <w:pPr>
        <w:pStyle w:val="Heading4"/>
      </w:pPr>
      <w:r>
        <w:lastRenderedPageBreak/>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51E75AE1" w14:textId="77777777" w:rsidR="006E6CCA" w:rsidRPr="0044358D" w:rsidRDefault="006E6CCA" w:rsidP="006E6CCA">
      <w:proofErr w:type="spellStart"/>
      <w:r w:rsidRPr="0044358D">
        <w:rPr>
          <w:rStyle w:val="Style13ptBold"/>
        </w:rPr>
        <w:t>Vandekerckhove</w:t>
      </w:r>
      <w:proofErr w:type="spellEnd"/>
      <w:r w:rsidRPr="0044358D">
        <w:rPr>
          <w:rStyle w:val="Style13ptBold"/>
        </w:rPr>
        <w:t xml:space="preserve"> 21</w:t>
      </w:r>
      <w:r>
        <w:t xml:space="preserve"> — (</w:t>
      </w:r>
      <w:r w:rsidRPr="0044358D">
        <w:t xml:space="preserve">Wim </w:t>
      </w:r>
      <w:proofErr w:type="spellStart"/>
      <w:r w:rsidRPr="0044358D">
        <w:t>Vandekerckhove</w:t>
      </w:r>
      <w:proofErr w:type="spellEnd"/>
      <w:r>
        <w:t xml:space="preserve">, </w:t>
      </w:r>
      <w:r w:rsidRPr="0044358D">
        <w:t xml:space="preserve">Professor of Business Ethics </w:t>
      </w:r>
      <w:r>
        <w:t xml:space="preserve">@ University of Greenwich </w:t>
      </w:r>
      <w:r w:rsidRPr="0044358D">
        <w:t>and co-Director of the Centre for Research in Employment and Work</w:t>
      </w:r>
      <w:r>
        <w:t xml:space="preserve">, </w:t>
      </w:r>
      <w:proofErr w:type="spellStart"/>
      <w:r w:rsidRPr="0044358D">
        <w:t>Phd</w:t>
      </w:r>
      <w:proofErr w:type="spellEnd"/>
      <w:r w:rsidRPr="0044358D">
        <w:t xml:space="preserve">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23" w:history="1">
        <w:r w:rsidRPr="00D53B9C">
          <w:rPr>
            <w:rStyle w:val="Hyperlink"/>
          </w:rPr>
          <w:t>https://link.springer.com/article/10.1007/s10551-021-04771-x</w:t>
        </w:r>
      </w:hyperlink>
      <w:r>
        <w:t>, accessed 9-10-21, HKR-AM)</w:t>
      </w:r>
    </w:p>
    <w:p w14:paraId="339642AE" w14:textId="77777777" w:rsidR="006E6CCA" w:rsidRPr="00835978" w:rsidRDefault="006E6CCA" w:rsidP="006E6CCA">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w:t>
      </w:r>
      <w:proofErr w:type="spellStart"/>
      <w:r w:rsidRPr="0044358D">
        <w:rPr>
          <w:sz w:val="16"/>
        </w:rPr>
        <w:t>Abazi</w:t>
      </w:r>
      <w:proofErr w:type="spellEnd"/>
      <w:r w:rsidRPr="0044358D">
        <w:rPr>
          <w:sz w:val="16"/>
        </w:rPr>
        <w:t xml:space="preserve">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proofErr w:type="spellStart"/>
      <w:r w:rsidRPr="0044358D">
        <w:rPr>
          <w:sz w:val="16"/>
        </w:rPr>
        <w:t>Abazi</w:t>
      </w:r>
      <w:proofErr w:type="spellEnd"/>
      <w:r w:rsidRPr="0044358D">
        <w:rPr>
          <w:sz w:val="16"/>
        </w:rPr>
        <w:t xml:space="preserve">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w:t>
      </w:r>
      <w:proofErr w:type="spellStart"/>
      <w:r w:rsidRPr="0044358D">
        <w:rPr>
          <w:sz w:val="16"/>
        </w:rPr>
        <w:t>Abazi</w:t>
      </w:r>
      <w:proofErr w:type="spellEnd"/>
      <w:r w:rsidRPr="0044358D">
        <w:rPr>
          <w:sz w:val="16"/>
        </w:rPr>
        <w:t xml:space="preserve">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Cs/>
          <w:highlight w:val="cyan"/>
        </w:rPr>
        <w:t>burden of proof</w:t>
      </w:r>
      <w:r w:rsidRPr="0044358D">
        <w:rPr>
          <w:rStyle w:val="StyleUnderline"/>
          <w:highlight w:val="cyan"/>
        </w:rPr>
        <w:t xml:space="preserve"> on the person claiming the exception (i.e</w:t>
      </w:r>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proofErr w:type="spellStart"/>
      <w:r w:rsidRPr="0044358D">
        <w:rPr>
          <w:sz w:val="16"/>
          <w:szCs w:val="16"/>
        </w:rPr>
        <w:t>Abazi</w:t>
      </w:r>
      <w:proofErr w:type="spellEnd"/>
      <w:r w:rsidRPr="0044358D">
        <w:rPr>
          <w:sz w:val="16"/>
          <w:szCs w:val="16"/>
        </w:rPr>
        <w:t xml:space="preserve"> (2016, p. 1069) asks ‘What is precisely the scope of general public interest’?</w:t>
      </w:r>
    </w:p>
    <w:p w14:paraId="2688D7FE" w14:textId="77777777" w:rsidR="006E6CCA" w:rsidRPr="0044358D" w:rsidRDefault="006E6CCA" w:rsidP="006E6CCA">
      <w:pPr>
        <w:rPr>
          <w:sz w:val="16"/>
        </w:rPr>
      </w:pPr>
      <w:proofErr w:type="spellStart"/>
      <w:r w:rsidRPr="0044358D">
        <w:rPr>
          <w:sz w:val="16"/>
        </w:rPr>
        <w:t>Abazi</w:t>
      </w:r>
      <w:proofErr w:type="spellEnd"/>
      <w:r w:rsidRPr="0044358D">
        <w:rPr>
          <w:sz w:val="16"/>
        </w:rPr>
        <w:t xml:space="preserve">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Cs/>
          <w:highlight w:val="cyan"/>
        </w:rPr>
        <w:t>too much discretion</w:t>
      </w:r>
      <w:r w:rsidRPr="0044358D">
        <w:rPr>
          <w:rStyle w:val="StyleUnderline"/>
          <w:highlight w:val="cyan"/>
        </w:rPr>
        <w:t xml:space="preserve"> with the employer, and </w:t>
      </w:r>
      <w:r w:rsidRPr="0044358D">
        <w:rPr>
          <w:rStyle w:val="StyleUnderline"/>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w:t>
      </w:r>
      <w:proofErr w:type="spellStart"/>
      <w:r w:rsidRPr="0044358D">
        <w:rPr>
          <w:sz w:val="16"/>
        </w:rPr>
        <w:t>Abazi</w:t>
      </w:r>
      <w:proofErr w:type="spellEnd"/>
      <w:r w:rsidRPr="0044358D">
        <w:rPr>
          <w:sz w:val="16"/>
        </w:rPr>
        <w:t xml:space="preserve">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53E68540" w14:textId="19C24811" w:rsidR="00E42E4C" w:rsidRDefault="00526D61" w:rsidP="00526D61">
      <w:pPr>
        <w:pStyle w:val="Heading3"/>
      </w:pPr>
      <w:r>
        <w:lastRenderedPageBreak/>
        <w:t>Framing</w:t>
      </w:r>
    </w:p>
    <w:p w14:paraId="15C76BCE" w14:textId="77777777" w:rsidR="00526D61" w:rsidRPr="00C7794F" w:rsidRDefault="00526D61" w:rsidP="00526D61">
      <w:pPr>
        <w:pStyle w:val="Heading4"/>
        <w:rPr>
          <w:rFonts w:cs="Calibri"/>
        </w:rPr>
      </w:pPr>
      <w:r>
        <w:rPr>
          <w:rFonts w:cs="Calibri"/>
        </w:rPr>
        <w:t>The</w:t>
      </w:r>
      <w:r w:rsidRPr="00C7794F">
        <w:rPr>
          <w:rFonts w:cs="Calibri"/>
        </w:rPr>
        <w:t xml:space="preserve"> standard is maximizing expected wellbeing</w:t>
      </w:r>
    </w:p>
    <w:p w14:paraId="1E7F8219" w14:textId="095F2C5D" w:rsidR="00526D61" w:rsidRPr="008A282C" w:rsidRDefault="00526D61" w:rsidP="00526D61">
      <w:pPr>
        <w:pStyle w:val="Heading4"/>
        <w:rPr>
          <w:rFonts w:cstheme="minorHAnsi"/>
        </w:rPr>
      </w:pPr>
      <w:r w:rsidRPr="008A282C">
        <w:rPr>
          <w:rFonts w:cstheme="minorHAnsi"/>
        </w:rPr>
        <w:t>Extinction o/</w:t>
      </w:r>
      <w:proofErr w:type="spellStart"/>
      <w:r w:rsidRPr="008A282C">
        <w:rPr>
          <w:rFonts w:cstheme="minorHAnsi"/>
        </w:rPr>
        <w:t>ws</w:t>
      </w:r>
      <w:proofErr w:type="spellEnd"/>
      <w:r w:rsidRPr="008A282C">
        <w:rPr>
          <w:rFonts w:cstheme="minorHAnsi"/>
        </w:rPr>
        <w:t xml:space="preserve"> under any framework </w:t>
      </w:r>
    </w:p>
    <w:p w14:paraId="1CAEBEC5" w14:textId="77777777" w:rsidR="00526D61" w:rsidRPr="008A282C" w:rsidRDefault="00526D61" w:rsidP="00526D61">
      <w:pPr>
        <w:rPr>
          <w:rFonts w:cstheme="minorHAnsi"/>
        </w:rPr>
      </w:pPr>
      <w:proofErr w:type="spellStart"/>
      <w:r>
        <w:rPr>
          <w:rStyle w:val="Style13ptBold"/>
          <w:rFonts w:cstheme="minorHAnsi"/>
        </w:rPr>
        <w:t>Pu</w:t>
      </w:r>
      <w:r w:rsidRPr="008A282C">
        <w:rPr>
          <w:rStyle w:val="Style13ptBold"/>
          <w:rFonts w:cstheme="minorHAnsi"/>
        </w:rPr>
        <w:t>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xml:space="preserve">,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595FB3B4" w14:textId="77777777" w:rsidR="00753E46" w:rsidRDefault="00526D61" w:rsidP="00526D61">
      <w:pPr>
        <w:rPr>
          <w:rStyle w:val="StyleUnderline"/>
          <w:rFonts w:eastAsiaTheme="minorHAnsi" w:cstheme="minorHAnsi"/>
        </w:rPr>
      </w:pPr>
      <w:r w:rsidRPr="008A282C">
        <w:rPr>
          <w:rStyle w:val="StyleUnderline"/>
          <w:rFonts w:eastAsiaTheme="minorHAnsi"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cstheme="minorHAnsi"/>
        </w:rPr>
        <w:t xml:space="preserve">. If the happiness or well-being of possible future people is just as important as that of people who already exist, and if they would have good lives, it is not hard to see how </w:t>
      </w:r>
      <w:r w:rsidRPr="004C605C">
        <w:rPr>
          <w:rStyle w:val="StyleUnderline"/>
          <w:rFonts w:eastAsiaTheme="minorHAnsi" w:cstheme="minorHAnsi"/>
          <w:highlight w:val="cyan"/>
        </w:rPr>
        <w:t>reducing existential risk is</w:t>
      </w:r>
      <w:r w:rsidRPr="008A282C">
        <w:rPr>
          <w:rStyle w:val="StyleUnderline"/>
          <w:rFonts w:eastAsiaTheme="minorHAnsi" w:cstheme="minorHAnsi"/>
        </w:rPr>
        <w:t xml:space="preserve"> easily </w:t>
      </w:r>
      <w:r w:rsidRPr="004C605C">
        <w:rPr>
          <w:rStyle w:val="StyleUnderline"/>
          <w:rFonts w:eastAsiaTheme="minorHAnsi" w:cstheme="minorHAnsi"/>
          <w:highlight w:val="cyan"/>
        </w:rPr>
        <w:t>the most important</w:t>
      </w:r>
      <w:r w:rsidRPr="008A282C">
        <w:rPr>
          <w:rStyle w:val="StyleUnderline"/>
          <w:rFonts w:eastAsiaTheme="minorHAnsi" w:cstheme="minorHAnsi"/>
        </w:rPr>
        <w:t xml:space="preserve"> thing in the whole world. This is for the familiar reason that there are so many people who could exist in the future – </w:t>
      </w:r>
      <w:r w:rsidRPr="004C605C">
        <w:rPr>
          <w:rStyle w:val="StyleUnderline"/>
          <w:rFonts w:eastAsiaTheme="minorHAnsi" w:cstheme="minorHAnsi"/>
          <w:highlight w:val="cyan"/>
        </w:rPr>
        <w:t>there are</w:t>
      </w:r>
      <w:r w:rsidRPr="008A282C">
        <w:rPr>
          <w:rStyle w:val="StyleUnderline"/>
          <w:rFonts w:eastAsiaTheme="minorHAnsi" w:cstheme="minorHAnsi"/>
        </w:rPr>
        <w:t xml:space="preserve"> </w:t>
      </w:r>
      <w:r w:rsidRPr="004C605C">
        <w:rPr>
          <w:rStyle w:val="StyleUnderline"/>
          <w:rFonts w:eastAsiaTheme="minorHAnsi" w:cstheme="minorHAnsi"/>
          <w:highlight w:val="cyan"/>
        </w:rPr>
        <w:t>trillions upon trillions</w:t>
      </w:r>
      <w:r w:rsidRPr="008A282C">
        <w:rPr>
          <w:rStyle w:val="StyleUnderline"/>
          <w:rFonts w:eastAsiaTheme="minorHAnsi" w:cstheme="minorHAnsi"/>
        </w:rPr>
        <w:t>… upon trillions.</w:t>
      </w:r>
      <w:r w:rsidRPr="008A282C">
        <w:rPr>
          <w:rFonts w:cstheme="minorHAnsi"/>
          <w:sz w:val="16"/>
        </w:rPr>
        <w:t xml:space="preserve"> </w:t>
      </w:r>
      <w:r w:rsidRPr="008A282C">
        <w:rPr>
          <w:rStyle w:val="StyleUnderline"/>
          <w:rFonts w:eastAsiaTheme="minorHAnsi" w:cstheme="minorHAnsi"/>
        </w:rPr>
        <w:t xml:space="preserve">There are so many possible </w:t>
      </w:r>
      <w:r w:rsidRPr="004C605C">
        <w:rPr>
          <w:rStyle w:val="StyleUnderline"/>
          <w:rFonts w:eastAsiaTheme="minorHAnsi" w:cstheme="minorHAnsi"/>
          <w:highlight w:val="cyan"/>
        </w:rPr>
        <w:t>future people</w:t>
      </w:r>
      <w:r w:rsidRPr="008A282C">
        <w:rPr>
          <w:rStyle w:val="StyleUnderline"/>
          <w:rFonts w:eastAsiaTheme="minorHAnsi" w:cstheme="minorHAnsi"/>
        </w:rPr>
        <w:t xml:space="preserve"> that reducing existential risk is arguably the most important thing in the world,</w:t>
      </w:r>
      <w:r w:rsidRPr="008A282C">
        <w:rPr>
          <w:rFonts w:cstheme="minorHAnsi"/>
          <w:sz w:val="16"/>
        </w:rPr>
        <w:t xml:space="preserve"> </w:t>
      </w:r>
      <w:r w:rsidRPr="004C605C">
        <w:rPr>
          <w:rStyle w:val="StyleUnderline"/>
          <w:rFonts w:eastAsiaTheme="minorHAnsi" w:cstheme="minorHAnsi"/>
          <w:highlight w:val="cyan"/>
        </w:rPr>
        <w:t>even if the well-being</w:t>
      </w:r>
      <w:r w:rsidRPr="008A282C">
        <w:rPr>
          <w:rStyle w:val="StyleUnderline"/>
          <w:rFonts w:eastAsiaTheme="minorHAnsi" w:cstheme="minorHAnsi"/>
        </w:rPr>
        <w:t xml:space="preserve"> of these possible people </w:t>
      </w:r>
      <w:r w:rsidRPr="004C605C">
        <w:rPr>
          <w:rStyle w:val="StyleUnderline"/>
          <w:rFonts w:eastAsiaTheme="minorHAnsi" w:cstheme="minorHAnsi"/>
          <w:highlight w:val="cyan"/>
        </w:rPr>
        <w:t>were</w:t>
      </w:r>
      <w:r w:rsidRPr="008A282C">
        <w:rPr>
          <w:rStyle w:val="StyleUnderline"/>
          <w:rFonts w:eastAsiaTheme="minorHAnsi" w:cstheme="minorHAnsi"/>
        </w:rPr>
        <w:t xml:space="preserve"> </w:t>
      </w:r>
      <w:r w:rsidRPr="004C605C">
        <w:rPr>
          <w:rStyle w:val="StyleUnderline"/>
          <w:rFonts w:eastAsiaTheme="minorHAnsi" w:cstheme="minorHAnsi"/>
          <w:highlight w:val="cyan"/>
        </w:rPr>
        <w:t>given</w:t>
      </w:r>
      <w:r w:rsidRPr="008A282C">
        <w:rPr>
          <w:rStyle w:val="StyleUnderline"/>
          <w:rFonts w:eastAsiaTheme="minorHAnsi" w:cstheme="minorHAnsi"/>
        </w:rPr>
        <w:t xml:space="preserve"> only </w:t>
      </w:r>
      <w:r w:rsidRPr="004C605C">
        <w:rPr>
          <w:rStyle w:val="StyleUnderline"/>
          <w:rFonts w:eastAsiaTheme="minorHAnsi" w:cstheme="minorHAnsi"/>
          <w:highlight w:val="cyan"/>
        </w:rPr>
        <w:t xml:space="preserve">0.001% </w:t>
      </w:r>
      <w:r w:rsidRPr="008A282C">
        <w:rPr>
          <w:rStyle w:val="StyleUnderline"/>
          <w:rFonts w:eastAsiaTheme="minorHAnsi" w:cstheme="minorHAnsi"/>
        </w:rPr>
        <w:t xml:space="preserve">as much </w:t>
      </w:r>
      <w:r w:rsidRPr="004C605C">
        <w:rPr>
          <w:rStyle w:val="StyleUnderline"/>
          <w:rFonts w:eastAsiaTheme="minorHAnsi" w:cstheme="minorHAnsi"/>
          <w:highlight w:val="cyan"/>
        </w:rPr>
        <w:t>weight</w:t>
      </w:r>
      <w:r w:rsidRPr="008A282C">
        <w:rPr>
          <w:rStyle w:val="StyleUnderline"/>
          <w:rFonts w:eastAsiaTheme="minorHAnsi"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cstheme="minorHAnsi"/>
        </w:rPr>
        <w:t xml:space="preserve">there’s a good chance that many existing people will, with the aid of life-extension technology, live very long and very </w:t>
      </w:r>
      <w:proofErr w:type="gramStart"/>
      <w:r w:rsidRPr="008A282C">
        <w:rPr>
          <w:rStyle w:val="StyleUnderline"/>
          <w:rFonts w:eastAsiaTheme="minorHAnsi" w:cstheme="minorHAnsi"/>
        </w:rPr>
        <w:t>high quality</w:t>
      </w:r>
      <w:proofErr w:type="gramEnd"/>
      <w:r w:rsidRPr="008A282C">
        <w:rPr>
          <w:rStyle w:val="StyleUnderline"/>
          <w:rFonts w:eastAsia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4C605C">
        <w:rPr>
          <w:rStyle w:val="StyleUnderline"/>
          <w:rFonts w:eastAsiaTheme="minorHAnsi" w:cstheme="minorHAnsi"/>
          <w:highlight w:val="cyan"/>
        </w:rPr>
        <w:t xml:space="preserve">Non-consequentialism </w:t>
      </w:r>
      <w:r w:rsidRPr="008A282C">
        <w:rPr>
          <w:rStyle w:val="StyleUnderline"/>
          <w:rFonts w:eastAsiaTheme="minorHAnsi" w:cstheme="minorHAnsi"/>
        </w:rPr>
        <w:t xml:space="preserve">is the view that there’s more that determines rightness than the goodness of consequences or outcomes; it </w:t>
      </w:r>
      <w:r w:rsidRPr="004C605C">
        <w:rPr>
          <w:rStyle w:val="StyleUnderline"/>
          <w:rFonts w:eastAsiaTheme="minorHAnsi" w:cstheme="minorHAnsi"/>
          <w:highlight w:val="cyan"/>
        </w:rPr>
        <w:t>is not</w:t>
      </w:r>
      <w:r w:rsidRPr="008A282C">
        <w:rPr>
          <w:rStyle w:val="StyleUnderline"/>
          <w:rFonts w:eastAsiaTheme="minorHAnsi" w:cstheme="minorHAnsi"/>
        </w:rPr>
        <w:t xml:space="preserve"> the view </w:t>
      </w:r>
      <w:r w:rsidRPr="004C605C">
        <w:rPr>
          <w:rStyle w:val="StyleUnderline"/>
          <w:rFonts w:eastAsiaTheme="minorHAnsi" w:cstheme="minorHAnsi"/>
          <w:highlight w:val="cyan"/>
        </w:rPr>
        <w:t>that the latter don’t matter</w:t>
      </w:r>
      <w:r w:rsidRPr="008A282C">
        <w:rPr>
          <w:rStyle w:val="StyleUnderline"/>
          <w:rFonts w:eastAsiaTheme="minorHAnsi" w:cstheme="minorHAnsi"/>
        </w:rPr>
        <w:t>.</w:t>
      </w:r>
    </w:p>
    <w:p w14:paraId="432C8F77" w14:textId="77777777" w:rsidR="00753E46" w:rsidRDefault="00753E46" w:rsidP="00526D61">
      <w:pPr>
        <w:rPr>
          <w:rStyle w:val="StyleUnderline"/>
          <w:rFonts w:eastAsiaTheme="minorHAnsi" w:cstheme="minorHAnsi"/>
        </w:rPr>
      </w:pPr>
    </w:p>
    <w:p w14:paraId="76D93C31" w14:textId="477DE0F9" w:rsidR="00526D61" w:rsidRPr="008A282C" w:rsidRDefault="00526D61" w:rsidP="00526D61">
      <w:pPr>
        <w:rPr>
          <w:rFonts w:cstheme="minorHAnsi"/>
          <w:sz w:val="16"/>
        </w:rPr>
      </w:pPr>
      <w:r w:rsidRPr="008A282C">
        <w:rPr>
          <w:rStyle w:val="StyleUnderline"/>
          <w:rFonts w:eastAsiaTheme="minorHAnsi" w:cstheme="minorHAnsi"/>
        </w:rPr>
        <w:t xml:space="preserve"> Even John Rawls wrote, “All ethical doctrines worth our attention take consequences into account in judging rightness. One which did not would simply be irrational, crazy.” </w:t>
      </w:r>
      <w:r w:rsidRPr="004C605C">
        <w:rPr>
          <w:rStyle w:val="StyleUnderline"/>
          <w:rFonts w:eastAsiaTheme="minorHAnsi" w:cstheme="minorHAnsi"/>
          <w:highlight w:val="cyan"/>
        </w:rPr>
        <w:t>Minimally plausible versions of deont</w:t>
      </w:r>
      <w:r w:rsidRPr="008A282C">
        <w:rPr>
          <w:rStyle w:val="StyleUnderline"/>
          <w:rFonts w:eastAsiaTheme="minorHAnsi" w:cstheme="minorHAnsi"/>
        </w:rPr>
        <w:t xml:space="preserve">ology </w:t>
      </w:r>
      <w:r w:rsidRPr="004C605C">
        <w:rPr>
          <w:rStyle w:val="StyleUnderline"/>
          <w:rFonts w:eastAsiaTheme="minorHAnsi" w:cstheme="minorHAnsi"/>
          <w:highlight w:val="cyan"/>
        </w:rPr>
        <w:t>and virtue ethics must be concerned</w:t>
      </w:r>
      <w:r w:rsidRPr="008A282C">
        <w:rPr>
          <w:rStyle w:val="StyleUnderline"/>
          <w:rFonts w:eastAsiaTheme="minorHAnsi" w:cstheme="minorHAnsi"/>
        </w:rPr>
        <w:t xml:space="preserve"> in part </w:t>
      </w:r>
      <w:r w:rsidRPr="004C605C">
        <w:rPr>
          <w:rStyle w:val="StyleUnderline"/>
          <w:rFonts w:eastAsiaTheme="minorHAnsi" w:cstheme="minorHAnsi"/>
          <w:highlight w:val="cyan"/>
        </w:rPr>
        <w:t>with promoting the good</w:t>
      </w:r>
      <w:r w:rsidRPr="008A282C">
        <w:rPr>
          <w:rStyle w:val="StyleUnderline"/>
          <w:rFonts w:eastAsiaTheme="minorHAnsi" w:cstheme="minorHAnsi"/>
        </w:rPr>
        <w:t xml:space="preserve">, from an impartial point of view. They’d thus </w:t>
      </w:r>
      <w:r w:rsidRPr="004C605C">
        <w:rPr>
          <w:rStyle w:val="StyleUnderline"/>
          <w:rFonts w:eastAsiaTheme="minorHAnsi" w:cstheme="minorHAnsi"/>
          <w:highlight w:val="cyan"/>
        </w:rPr>
        <w:t>imply</w:t>
      </w:r>
      <w:r w:rsidRPr="008A282C">
        <w:rPr>
          <w:rStyle w:val="StyleUnderline"/>
          <w:rFonts w:eastAsiaTheme="minorHAnsi" w:cstheme="minorHAnsi"/>
        </w:rPr>
        <w:t xml:space="preserve"> very </w:t>
      </w:r>
      <w:r w:rsidRPr="004C605C">
        <w:rPr>
          <w:rStyle w:val="StyleUnderline"/>
          <w:rFonts w:eastAsiaTheme="minorHAnsi" w:cstheme="minorHAnsi"/>
          <w:highlight w:val="cyan"/>
        </w:rPr>
        <w:t>strong reasons to reduce existential risk</w:t>
      </w:r>
      <w:r w:rsidRPr="008A282C">
        <w:rPr>
          <w:rStyle w:val="StyleUnderline"/>
          <w:rFonts w:eastAsiaTheme="minorHAnsi"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w:t>
      </w:r>
      <w:r w:rsidRPr="008A282C">
        <w:rPr>
          <w:rFonts w:cstheme="minorHAnsi"/>
          <w:sz w:val="16"/>
        </w:rPr>
        <w:lastRenderedPageBreak/>
        <w:t xml:space="preserve">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eastAsiaTheme="minorHAnsi" w:cstheme="minorHAnsi"/>
        </w:rPr>
        <w:t xml:space="preserve">. </w:t>
      </w:r>
      <w:r w:rsidRPr="004C605C">
        <w:rPr>
          <w:rStyle w:val="StyleUnderline"/>
          <w:rFonts w:eastAsiaTheme="minorHAnsi" w:cstheme="minorHAnsi"/>
          <w:highlight w:val="cyan"/>
        </w:rPr>
        <w:t xml:space="preserve">Even if they were 90% sure </w:t>
      </w:r>
      <w:r w:rsidRPr="008A282C">
        <w:rPr>
          <w:rStyle w:val="StyleUnderline"/>
          <w:rFonts w:eastAsiaTheme="minorHAnsi" w:cstheme="minorHAnsi"/>
        </w:rPr>
        <w:t xml:space="preserve">that their view is the correct one (and 10% sure that one of these other ones is correct), </w:t>
      </w:r>
      <w:r w:rsidRPr="004C605C">
        <w:rPr>
          <w:rStyle w:val="StyleUnderline"/>
          <w:rFonts w:eastAsiaTheme="minorHAnsi" w:cstheme="minorHAnsi"/>
          <w:highlight w:val="cyan"/>
        </w:rPr>
        <w:t xml:space="preserve">they would have </w:t>
      </w:r>
      <w:r w:rsidRPr="008A282C">
        <w:rPr>
          <w:rStyle w:val="StyleUnderline"/>
          <w:rFonts w:eastAsiaTheme="minorHAnsi" w:cstheme="minorHAnsi"/>
        </w:rPr>
        <w:t xml:space="preserve">pretty strong </w:t>
      </w:r>
      <w:r w:rsidRPr="004C605C">
        <w:rPr>
          <w:rStyle w:val="StyleUnderline"/>
          <w:rFonts w:eastAsiaTheme="minorHAnsi" w:cstheme="minorHAnsi"/>
          <w:highlight w:val="cyan"/>
        </w:rPr>
        <w:t xml:space="preserve">reason, from </w:t>
      </w:r>
      <w:r w:rsidRPr="008A282C">
        <w:rPr>
          <w:rStyle w:val="StyleUnderline"/>
          <w:rFonts w:eastAsiaTheme="minorHAnsi" w:cstheme="minorHAnsi"/>
        </w:rPr>
        <w:t xml:space="preserve">the standpoint of </w:t>
      </w:r>
      <w:r w:rsidRPr="004C605C">
        <w:rPr>
          <w:rStyle w:val="StyleUnderline"/>
          <w:rFonts w:eastAsiaTheme="minorHAnsi" w:cstheme="minorHAnsi"/>
          <w:highlight w:val="cyan"/>
        </w:rPr>
        <w:t>moral uncertainty, to reduce existential risk</w:t>
      </w:r>
      <w:r w:rsidRPr="008A282C">
        <w:rPr>
          <w:rStyle w:val="Style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eastAsia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372C0FAD" w14:textId="77777777" w:rsidR="00526D61" w:rsidRDefault="00526D61" w:rsidP="00526D61">
      <w:pPr>
        <w:pStyle w:val="Heading4"/>
      </w:pPr>
      <w:r>
        <w:t xml:space="preserve">Debates about and </w:t>
      </w:r>
      <w:r w:rsidRPr="00634AAE">
        <w:rPr>
          <w:u w:val="single"/>
        </w:rPr>
        <w:t>exposure</w:t>
      </w:r>
      <w:r>
        <w:t xml:space="preserve"> to the EU are </w:t>
      </w:r>
      <w:r w:rsidRPr="00634AAE">
        <w:rPr>
          <w:u w:val="single"/>
        </w:rPr>
        <w:t>valuable</w:t>
      </w:r>
      <w:r>
        <w:t xml:space="preserve"> for American students.</w:t>
      </w:r>
    </w:p>
    <w:p w14:paraId="30621F03" w14:textId="77777777" w:rsidR="00526D61" w:rsidRDefault="00526D61" w:rsidP="00526D61">
      <w:r>
        <w:rPr>
          <w:rStyle w:val="Style13ptBold"/>
        </w:rPr>
        <w:t>Olsen and McCormick</w:t>
      </w:r>
      <w:r w:rsidRPr="000514B6">
        <w:rPr>
          <w:rStyle w:val="Style13ptBold"/>
        </w:rPr>
        <w:t xml:space="preserve"> '</w:t>
      </w:r>
      <w:r>
        <w:rPr>
          <w:rStyle w:val="Style13ptBold"/>
        </w:rPr>
        <w:t>18</w:t>
      </w:r>
      <w:r w:rsidRPr="000514B6">
        <w:rPr>
          <w:rStyle w:val="Style13ptBold"/>
        </w:rPr>
        <w:t xml:space="preserve"> </w:t>
      </w:r>
      <w:r>
        <w:t>[Jonathan and John; 2018; professor and chair of the department of history and government at Texas Woman’s University; professor of European Union politics at Indiana University– Purdue University Indianapolis; The European Union: Politics and Policies, Preface and Acknowledgements]</w:t>
      </w:r>
    </w:p>
    <w:p w14:paraId="3F4C94A6" w14:textId="77777777" w:rsidR="00526D61" w:rsidRPr="00E05C4C" w:rsidRDefault="00526D61" w:rsidP="00526D61">
      <w:pPr>
        <w:rPr>
          <w:sz w:val="16"/>
        </w:rPr>
      </w:pPr>
      <w:r w:rsidRPr="00E05C4C">
        <w:rPr>
          <w:sz w:val="16"/>
        </w:rPr>
        <w:lastRenderedPageBreak/>
        <w:t xml:space="preserve">Although the </w:t>
      </w:r>
      <w:r w:rsidRPr="0098687F">
        <w:rPr>
          <w:rStyle w:val="StyleUnderline"/>
          <w:rFonts w:eastAsiaTheme="minorHAnsi"/>
        </w:rPr>
        <w:t>crisis</w:t>
      </w:r>
      <w:r w:rsidRPr="00E05C4C">
        <w:rPr>
          <w:sz w:val="16"/>
        </w:rPr>
        <w:t xml:space="preserve"> that broke </w:t>
      </w:r>
      <w:r w:rsidRPr="0098687F">
        <w:rPr>
          <w:rStyle w:val="StyleUnderline"/>
          <w:rFonts w:eastAsiaTheme="minorHAnsi"/>
        </w:rPr>
        <w:t>in the</w:t>
      </w:r>
      <w:r w:rsidRPr="00E05C4C">
        <w:rPr>
          <w:sz w:val="16"/>
        </w:rPr>
        <w:t xml:space="preserve"> </w:t>
      </w:r>
      <w:r w:rsidRPr="0098687F">
        <w:rPr>
          <w:rStyle w:val="Emphasis"/>
        </w:rPr>
        <w:t>eurozone</w:t>
      </w:r>
      <w:r w:rsidRPr="00E05C4C">
        <w:rPr>
          <w:sz w:val="16"/>
        </w:rPr>
        <w:t xml:space="preserve"> in 2009 has given policy makers many sleepless nights, it also has </w:t>
      </w:r>
      <w:r w:rsidRPr="0098687F">
        <w:rPr>
          <w:rStyle w:val="StyleUnderline"/>
          <w:rFonts w:eastAsiaTheme="minorHAnsi"/>
        </w:rPr>
        <w:t xml:space="preserve">had the effect of drawing wider </w:t>
      </w:r>
      <w:r w:rsidRPr="0098687F">
        <w:rPr>
          <w:rStyle w:val="Emphasis"/>
        </w:rPr>
        <w:t>public attention</w:t>
      </w:r>
      <w:r w:rsidRPr="00E05C4C">
        <w:rPr>
          <w:sz w:val="16"/>
        </w:rPr>
        <w:t xml:space="preserve"> </w:t>
      </w:r>
      <w:r w:rsidRPr="0098687F">
        <w:rPr>
          <w:rStyle w:val="StyleUnderline"/>
          <w:rFonts w:eastAsiaTheme="minorHAnsi"/>
        </w:rPr>
        <w:t xml:space="preserve">to an entity about </w:t>
      </w:r>
      <w:r w:rsidRPr="00236B39">
        <w:t>which</w:t>
      </w:r>
      <w:r w:rsidRPr="0098687F">
        <w:rPr>
          <w:rStyle w:val="StyleUnderline"/>
          <w:rFonts w:eastAsiaTheme="minorHAnsi"/>
        </w:rPr>
        <w:t xml:space="preserve"> </w:t>
      </w:r>
      <w:r w:rsidRPr="00F6018E">
        <w:rPr>
          <w:rStyle w:val="StyleUnderline"/>
          <w:rFonts w:eastAsiaTheme="minorHAnsi"/>
        </w:rPr>
        <w:t xml:space="preserve">many Americans knew </w:t>
      </w:r>
      <w:r w:rsidRPr="00F6018E">
        <w:rPr>
          <w:rStyle w:val="Emphasis"/>
        </w:rPr>
        <w:t>little</w:t>
      </w:r>
      <w:r w:rsidRPr="00E05C4C">
        <w:rPr>
          <w:sz w:val="16"/>
        </w:rPr>
        <w:t xml:space="preserve">: </w:t>
      </w:r>
      <w:r w:rsidRPr="0098687F">
        <w:rPr>
          <w:rStyle w:val="StyleUnderline"/>
          <w:rFonts w:eastAsiaTheme="minorHAnsi"/>
        </w:rPr>
        <w:t>the European Union (EU).</w:t>
      </w:r>
      <w:r w:rsidRPr="00E05C4C">
        <w:rPr>
          <w:sz w:val="16"/>
        </w:rPr>
        <w:t xml:space="preserve"> Since the early 1950s, </w:t>
      </w:r>
      <w:r w:rsidRPr="004C605C">
        <w:rPr>
          <w:rStyle w:val="StyleUnderline"/>
          <w:rFonts w:eastAsiaTheme="minorHAnsi"/>
          <w:highlight w:val="cyan"/>
        </w:rPr>
        <w:t xml:space="preserve">Europeans have been working to </w:t>
      </w:r>
      <w:r w:rsidRPr="004C605C">
        <w:rPr>
          <w:rStyle w:val="Emphasis"/>
          <w:highlight w:val="cyan"/>
        </w:rPr>
        <w:t>remove</w:t>
      </w:r>
      <w:r w:rsidRPr="0098687F">
        <w:rPr>
          <w:rStyle w:val="StyleUnderline"/>
          <w:rFonts w:eastAsiaTheme="minorHAnsi"/>
        </w:rPr>
        <w:t xml:space="preserve"> the political, economic, and social</w:t>
      </w:r>
      <w:r w:rsidRPr="00E05C4C">
        <w:rPr>
          <w:sz w:val="16"/>
        </w:rPr>
        <w:t xml:space="preserve"> </w:t>
      </w:r>
      <w:r w:rsidRPr="004C605C">
        <w:rPr>
          <w:rStyle w:val="Emphasis"/>
          <w:highlight w:val="cyan"/>
        </w:rPr>
        <w:t>barriers</w:t>
      </w:r>
      <w:r w:rsidRPr="004C605C">
        <w:rPr>
          <w:sz w:val="16"/>
          <w:highlight w:val="cyan"/>
        </w:rPr>
        <w:t xml:space="preserve"> </w:t>
      </w:r>
      <w:r w:rsidRPr="004C605C">
        <w:rPr>
          <w:rStyle w:val="StyleUnderline"/>
          <w:rFonts w:eastAsiaTheme="minorHAnsi"/>
          <w:highlight w:val="cyan"/>
        </w:rPr>
        <w:t>that</w:t>
      </w:r>
      <w:r w:rsidRPr="008858C7">
        <w:rPr>
          <w:rStyle w:val="StyleUnderline"/>
          <w:rFonts w:eastAsiaTheme="minorHAnsi"/>
        </w:rPr>
        <w:t xml:space="preserve"> have</w:t>
      </w:r>
      <w:r w:rsidRPr="0098687F">
        <w:rPr>
          <w:rStyle w:val="StyleUnderline"/>
          <w:rFonts w:eastAsiaTheme="minorHAnsi"/>
        </w:rPr>
        <w:t xml:space="preserve"> long</w:t>
      </w:r>
      <w:r w:rsidRPr="00E05C4C">
        <w:rPr>
          <w:sz w:val="16"/>
        </w:rPr>
        <w:t xml:space="preserve"> </w:t>
      </w:r>
      <w:r w:rsidRPr="004C605C">
        <w:rPr>
          <w:rStyle w:val="Emphasis"/>
          <w:highlight w:val="cyan"/>
        </w:rPr>
        <w:t>divide</w:t>
      </w:r>
      <w:r w:rsidRPr="008858C7">
        <w:rPr>
          <w:rStyle w:val="Emphasis"/>
        </w:rPr>
        <w:t xml:space="preserve">d </w:t>
      </w:r>
      <w:r w:rsidRPr="004C605C">
        <w:rPr>
          <w:rStyle w:val="Emphasis"/>
          <w:highlight w:val="cyan"/>
        </w:rPr>
        <w:t>them</w:t>
      </w:r>
      <w:r w:rsidRPr="0098687F">
        <w:rPr>
          <w:rStyle w:val="StyleUnderline"/>
          <w:rFonts w:eastAsiaTheme="minorHAnsi"/>
        </w:rPr>
        <w:t xml:space="preserve">, and </w:t>
      </w:r>
      <w:r w:rsidRPr="004C605C">
        <w:rPr>
          <w:rStyle w:val="StyleUnderline"/>
          <w:rFonts w:eastAsiaTheme="minorHAnsi"/>
          <w:highlight w:val="cyan"/>
        </w:rPr>
        <w:t>the result</w:t>
      </w:r>
      <w:r w:rsidRPr="008858C7">
        <w:rPr>
          <w:rStyle w:val="StyleUnderline"/>
          <w:rFonts w:eastAsiaTheme="minorHAnsi"/>
        </w:rPr>
        <w:t xml:space="preserve"> has been</w:t>
      </w:r>
      <w:r w:rsidRPr="0098687F">
        <w:rPr>
          <w:rStyle w:val="StyleUnderline"/>
          <w:rFonts w:eastAsiaTheme="minorHAnsi"/>
        </w:rPr>
        <w:t xml:space="preserve"> the development of </w:t>
      </w:r>
      <w:r w:rsidRPr="004C605C">
        <w:rPr>
          <w:rStyle w:val="StyleUnderline"/>
          <w:rFonts w:eastAsiaTheme="minorHAnsi"/>
          <w:highlight w:val="cyan"/>
        </w:rPr>
        <w:t>the world’s</w:t>
      </w:r>
      <w:r w:rsidRPr="004C605C">
        <w:rPr>
          <w:sz w:val="16"/>
          <w:highlight w:val="cyan"/>
        </w:rPr>
        <w:t xml:space="preserve"> </w:t>
      </w:r>
      <w:r w:rsidRPr="004C605C">
        <w:rPr>
          <w:rStyle w:val="Emphasis"/>
          <w:highlight w:val="cyan"/>
        </w:rPr>
        <w:t>newest superpower</w:t>
      </w:r>
      <w:r w:rsidRPr="0098687F">
        <w:rPr>
          <w:rStyle w:val="StyleUnderline"/>
          <w:rFonts w:eastAsiaTheme="minorHAnsi"/>
        </w:rPr>
        <w:t>, the world’s</w:t>
      </w:r>
      <w:r w:rsidRPr="00E05C4C">
        <w:rPr>
          <w:sz w:val="16"/>
        </w:rPr>
        <w:t xml:space="preserve"> </w:t>
      </w:r>
      <w:r w:rsidRPr="0098687F">
        <w:rPr>
          <w:rStyle w:val="Emphasis"/>
        </w:rPr>
        <w:t>wealthiest marketplace</w:t>
      </w:r>
      <w:r w:rsidRPr="00E05C4C">
        <w:rPr>
          <w:sz w:val="16"/>
        </w:rPr>
        <w:t xml:space="preserve"> </w:t>
      </w:r>
      <w:r w:rsidRPr="0098687F">
        <w:rPr>
          <w:rStyle w:val="StyleUnderline"/>
          <w:rFonts w:eastAsiaTheme="minorHAnsi"/>
        </w:rPr>
        <w:t>and trading power, and the possible</w:t>
      </w:r>
      <w:r w:rsidRPr="00E05C4C">
        <w:rPr>
          <w:sz w:val="16"/>
        </w:rPr>
        <w:t xml:space="preserve"> </w:t>
      </w:r>
      <w:r w:rsidRPr="0098687F">
        <w:rPr>
          <w:rStyle w:val="Emphasis"/>
        </w:rPr>
        <w:t>precursor</w:t>
      </w:r>
      <w:r w:rsidRPr="00E05C4C">
        <w:rPr>
          <w:sz w:val="16"/>
        </w:rPr>
        <w:t xml:space="preserve"> </w:t>
      </w:r>
      <w:r w:rsidRPr="0098687F">
        <w:rPr>
          <w:rStyle w:val="StyleUnderline"/>
          <w:rFonts w:eastAsiaTheme="minorHAnsi"/>
        </w:rPr>
        <w:t>to a United States of Europe</w:t>
      </w:r>
      <w:r w:rsidRPr="00E05C4C">
        <w:rPr>
          <w:sz w:val="16"/>
        </w:rPr>
        <w:t>.</w:t>
      </w:r>
    </w:p>
    <w:p w14:paraId="77EF86FB" w14:textId="77777777" w:rsidR="00526D61" w:rsidRPr="00E05C4C" w:rsidRDefault="00526D61" w:rsidP="00526D61">
      <w:pPr>
        <w:rPr>
          <w:sz w:val="16"/>
        </w:rPr>
      </w:pPr>
      <w:r w:rsidRPr="0033258E">
        <w:rPr>
          <w:rStyle w:val="StyleUnderline"/>
          <w:rFonts w:eastAsiaTheme="minorHAnsi"/>
        </w:rPr>
        <w:t>Worries about</w:t>
      </w:r>
      <w:r w:rsidRPr="0098687F">
        <w:rPr>
          <w:rStyle w:val="StyleUnderline"/>
          <w:rFonts w:eastAsiaTheme="minorHAnsi"/>
        </w:rPr>
        <w:t xml:space="preserve"> the </w:t>
      </w:r>
      <w:r w:rsidRPr="0098687F">
        <w:rPr>
          <w:rStyle w:val="Emphasis"/>
        </w:rPr>
        <w:t>stability</w:t>
      </w:r>
      <w:r w:rsidRPr="0098687F">
        <w:rPr>
          <w:rStyle w:val="StyleUnderline"/>
          <w:rFonts w:eastAsiaTheme="minorHAnsi"/>
        </w:rPr>
        <w:t xml:space="preserve"> of </w:t>
      </w:r>
      <w:r w:rsidRPr="004C605C">
        <w:rPr>
          <w:rStyle w:val="StyleUnderline"/>
          <w:rFonts w:eastAsiaTheme="minorHAnsi"/>
          <w:highlight w:val="cyan"/>
        </w:rPr>
        <w:t>the eurozone</w:t>
      </w:r>
      <w:r w:rsidRPr="0033258E">
        <w:rPr>
          <w:rStyle w:val="StyleUnderline"/>
          <w:rFonts w:eastAsiaTheme="minorHAnsi"/>
        </w:rPr>
        <w:t xml:space="preserve"> and </w:t>
      </w:r>
      <w:r w:rsidRPr="004C605C">
        <w:rPr>
          <w:rStyle w:val="Emphasis"/>
          <w:highlight w:val="cyan"/>
        </w:rPr>
        <w:t>Greece</w:t>
      </w:r>
      <w:r w:rsidRPr="0098687F">
        <w:rPr>
          <w:rStyle w:val="StyleUnderline"/>
          <w:rFonts w:eastAsiaTheme="minorHAnsi"/>
        </w:rPr>
        <w:t xml:space="preserve"> have </w:t>
      </w:r>
      <w:r w:rsidRPr="0033258E">
        <w:rPr>
          <w:rStyle w:val="StyleUnderline"/>
          <w:rFonts w:eastAsiaTheme="minorHAnsi"/>
        </w:rPr>
        <w:t>combined with</w:t>
      </w:r>
      <w:r w:rsidRPr="0098687F">
        <w:rPr>
          <w:rStyle w:val="StyleUnderline"/>
          <w:rFonts w:eastAsiaTheme="minorHAnsi"/>
        </w:rPr>
        <w:t xml:space="preserve"> the “</w:t>
      </w:r>
      <w:r w:rsidRPr="004C605C">
        <w:rPr>
          <w:rStyle w:val="Emphasis"/>
          <w:highlight w:val="cyan"/>
        </w:rPr>
        <w:t>Brexit</w:t>
      </w:r>
      <w:r w:rsidRPr="004C605C">
        <w:rPr>
          <w:rStyle w:val="StyleUnderline"/>
          <w:rFonts w:eastAsiaTheme="minorHAnsi"/>
          <w:highlight w:val="cyan"/>
        </w:rPr>
        <w:t>” and</w:t>
      </w:r>
      <w:r w:rsidRPr="0098687F">
        <w:rPr>
          <w:rStyle w:val="StyleUnderline"/>
          <w:rFonts w:eastAsiaTheme="minorHAnsi"/>
        </w:rPr>
        <w:t xml:space="preserve"> an alarming</w:t>
      </w:r>
      <w:r w:rsidRPr="00E05C4C">
        <w:rPr>
          <w:sz w:val="16"/>
        </w:rPr>
        <w:t xml:space="preserve"> </w:t>
      </w:r>
      <w:r w:rsidRPr="004C605C">
        <w:rPr>
          <w:rStyle w:val="Emphasis"/>
          <w:highlight w:val="cyan"/>
        </w:rPr>
        <w:t>refugee crisis</w:t>
      </w:r>
      <w:r w:rsidRPr="00E05C4C">
        <w:rPr>
          <w:sz w:val="16"/>
        </w:rPr>
        <w:t xml:space="preserve"> </w:t>
      </w:r>
      <w:r w:rsidRPr="0033258E">
        <w:rPr>
          <w:rStyle w:val="StyleUnderline"/>
          <w:rFonts w:eastAsiaTheme="minorHAnsi"/>
        </w:rPr>
        <w:t xml:space="preserve">to </w:t>
      </w:r>
      <w:r w:rsidRPr="004C605C">
        <w:rPr>
          <w:rStyle w:val="StyleUnderline"/>
          <w:rFonts w:eastAsiaTheme="minorHAnsi"/>
          <w:highlight w:val="cyan"/>
        </w:rPr>
        <w:t>raise</w:t>
      </w:r>
      <w:r w:rsidRPr="0098687F">
        <w:rPr>
          <w:rStyle w:val="StyleUnderline"/>
          <w:rFonts w:eastAsiaTheme="minorHAnsi"/>
        </w:rPr>
        <w:t xml:space="preserve"> some deeply </w:t>
      </w:r>
      <w:r w:rsidRPr="0033258E">
        <w:rPr>
          <w:rStyle w:val="Emphasis"/>
        </w:rPr>
        <w:t xml:space="preserve">troubling </w:t>
      </w:r>
      <w:r w:rsidRPr="004C605C">
        <w:rPr>
          <w:rStyle w:val="Emphasis"/>
          <w:highlight w:val="cyan"/>
        </w:rPr>
        <w:t>questions</w:t>
      </w:r>
      <w:r w:rsidRPr="00E05C4C">
        <w:rPr>
          <w:sz w:val="16"/>
        </w:rPr>
        <w:t xml:space="preserve"> </w:t>
      </w:r>
      <w:r w:rsidRPr="0098687F">
        <w:rPr>
          <w:rStyle w:val="StyleUnderline"/>
          <w:rFonts w:eastAsiaTheme="minorHAnsi"/>
        </w:rPr>
        <w:t xml:space="preserve">about </w:t>
      </w:r>
      <w:r w:rsidRPr="0033258E">
        <w:rPr>
          <w:rStyle w:val="StyleUnderline"/>
          <w:rFonts w:eastAsiaTheme="minorHAnsi"/>
        </w:rPr>
        <w:t>the EU’s</w:t>
      </w:r>
      <w:r w:rsidRPr="00F6018E">
        <w:rPr>
          <w:rStyle w:val="StyleUnderline"/>
          <w:rFonts w:eastAsiaTheme="minorHAnsi"/>
        </w:rPr>
        <w:t xml:space="preserve"> capacity</w:t>
      </w:r>
      <w:r w:rsidRPr="0098687F">
        <w:rPr>
          <w:rStyle w:val="StyleUnderline"/>
          <w:rFonts w:eastAsiaTheme="minorHAnsi"/>
        </w:rPr>
        <w:t xml:space="preserve"> for </w:t>
      </w:r>
      <w:r w:rsidRPr="0098687F">
        <w:rPr>
          <w:rStyle w:val="Emphasis"/>
        </w:rPr>
        <w:t>decisive action</w:t>
      </w:r>
      <w:r w:rsidRPr="0098687F">
        <w:rPr>
          <w:rStyle w:val="StyleUnderline"/>
          <w:rFonts w:eastAsiaTheme="minorHAnsi"/>
        </w:rPr>
        <w:t xml:space="preserve">, </w:t>
      </w:r>
      <w:r w:rsidRPr="004C605C">
        <w:rPr>
          <w:rStyle w:val="StyleUnderline"/>
          <w:rFonts w:eastAsiaTheme="minorHAnsi"/>
          <w:highlight w:val="cyan"/>
        </w:rPr>
        <w:t>but it</w:t>
      </w:r>
      <w:r w:rsidRPr="0033258E">
        <w:rPr>
          <w:rStyle w:val="StyleUnderline"/>
          <w:rFonts w:eastAsiaTheme="minorHAnsi"/>
        </w:rPr>
        <w:t xml:space="preserve"> still </w:t>
      </w:r>
      <w:r w:rsidRPr="004C605C">
        <w:rPr>
          <w:rStyle w:val="StyleUnderline"/>
          <w:rFonts w:eastAsiaTheme="minorHAnsi"/>
          <w:highlight w:val="cyan"/>
        </w:rPr>
        <w:t>remains a</w:t>
      </w:r>
      <w:r w:rsidRPr="004C605C">
        <w:rPr>
          <w:sz w:val="16"/>
          <w:highlight w:val="cyan"/>
        </w:rPr>
        <w:t xml:space="preserve"> </w:t>
      </w:r>
      <w:r w:rsidRPr="004C605C">
        <w:rPr>
          <w:rStyle w:val="Emphasis"/>
          <w:highlight w:val="cyan"/>
        </w:rPr>
        <w:t>powerful actor</w:t>
      </w:r>
      <w:r w:rsidRPr="00E05C4C">
        <w:rPr>
          <w:sz w:val="16"/>
        </w:rPr>
        <w:t xml:space="preserve"> in the world—</w:t>
      </w:r>
      <w:r w:rsidRPr="0098687F">
        <w:rPr>
          <w:rStyle w:val="StyleUnderline"/>
          <w:rFonts w:eastAsiaTheme="minorHAnsi"/>
        </w:rPr>
        <w:t xml:space="preserve">one </w:t>
      </w:r>
      <w:r w:rsidRPr="0033258E">
        <w:rPr>
          <w:rStyle w:val="StyleUnderline"/>
          <w:rFonts w:eastAsiaTheme="minorHAnsi"/>
        </w:rPr>
        <w:t>that is</w:t>
      </w:r>
      <w:r w:rsidRPr="0033258E">
        <w:rPr>
          <w:sz w:val="16"/>
        </w:rPr>
        <w:t xml:space="preserve"> </w:t>
      </w:r>
      <w:r w:rsidRPr="004C605C">
        <w:rPr>
          <w:rStyle w:val="Emphasis"/>
          <w:highlight w:val="cyan"/>
        </w:rPr>
        <w:t>important for Americans to understand</w:t>
      </w:r>
      <w:r w:rsidRPr="00E05C4C">
        <w:rPr>
          <w:sz w:val="16"/>
        </w:rPr>
        <w:t xml:space="preserve">: </w:t>
      </w:r>
      <w:r w:rsidRPr="0098687F">
        <w:rPr>
          <w:rStyle w:val="StyleUnderline"/>
          <w:rFonts w:eastAsiaTheme="minorHAnsi"/>
        </w:rPr>
        <w:t>the EU is one of our</w:t>
      </w:r>
      <w:r w:rsidRPr="00E05C4C">
        <w:rPr>
          <w:sz w:val="16"/>
        </w:rPr>
        <w:t xml:space="preserve"> </w:t>
      </w:r>
      <w:r w:rsidRPr="0098687F">
        <w:rPr>
          <w:rStyle w:val="Emphasis"/>
        </w:rPr>
        <w:t>biggest trading partners</w:t>
      </w:r>
      <w:r w:rsidRPr="0098687F">
        <w:rPr>
          <w:rStyle w:val="StyleUnderline"/>
          <w:rFonts w:eastAsiaTheme="minorHAnsi"/>
        </w:rPr>
        <w:t>, it is our most influential and</w:t>
      </w:r>
      <w:r w:rsidRPr="00E05C4C">
        <w:rPr>
          <w:sz w:val="16"/>
        </w:rPr>
        <w:t xml:space="preserve"> </w:t>
      </w:r>
      <w:r w:rsidRPr="0098687F">
        <w:rPr>
          <w:rStyle w:val="Emphasis"/>
        </w:rPr>
        <w:t>dependable ally</w:t>
      </w:r>
      <w:r w:rsidRPr="00E05C4C">
        <w:rPr>
          <w:sz w:val="16"/>
        </w:rPr>
        <w:t xml:space="preserve"> in an uncertain world, </w:t>
      </w:r>
      <w:r w:rsidRPr="0098687F">
        <w:rPr>
          <w:rStyle w:val="StyleUnderline"/>
          <w:rFonts w:eastAsiaTheme="minorHAnsi"/>
        </w:rPr>
        <w:t xml:space="preserve">and </w:t>
      </w:r>
      <w:r w:rsidRPr="00F6018E">
        <w:rPr>
          <w:rStyle w:val="StyleUnderline"/>
          <w:rFonts w:eastAsiaTheme="minorHAnsi"/>
        </w:rPr>
        <w:t>its emergence</w:t>
      </w:r>
      <w:r w:rsidRPr="0098687F">
        <w:rPr>
          <w:rStyle w:val="StyleUnderline"/>
          <w:rFonts w:eastAsiaTheme="minorHAnsi"/>
        </w:rPr>
        <w:t xml:space="preserve"> has been one of the defining events of the modern era, helping</w:t>
      </w:r>
      <w:r w:rsidRPr="00E05C4C">
        <w:rPr>
          <w:sz w:val="16"/>
        </w:rPr>
        <w:t xml:space="preserve"> </w:t>
      </w:r>
      <w:r w:rsidRPr="0098687F">
        <w:rPr>
          <w:rStyle w:val="Emphasis"/>
        </w:rPr>
        <w:t>reorder the international system</w:t>
      </w:r>
      <w:r w:rsidRPr="00E05C4C">
        <w:rPr>
          <w:sz w:val="16"/>
        </w:rPr>
        <w:t xml:space="preserve"> </w:t>
      </w:r>
      <w:r w:rsidRPr="0098687F">
        <w:rPr>
          <w:rStyle w:val="StyleUnderline"/>
          <w:rFonts w:eastAsiaTheme="minorHAnsi"/>
        </w:rPr>
        <w:t>and bringing to Europe the longest spell of general</w:t>
      </w:r>
      <w:r w:rsidRPr="00E05C4C">
        <w:rPr>
          <w:sz w:val="16"/>
        </w:rPr>
        <w:t xml:space="preserve"> </w:t>
      </w:r>
      <w:r w:rsidRPr="0098687F">
        <w:rPr>
          <w:rStyle w:val="Emphasis"/>
        </w:rPr>
        <w:t>peace</w:t>
      </w:r>
      <w:r w:rsidRPr="00E05C4C">
        <w:rPr>
          <w:sz w:val="16"/>
        </w:rPr>
        <w:t xml:space="preserve"> that it has seen in centuries. The achievements of the EU in this last regard were recognized in 2012 when it was awarded the Nobel Prize for Peace. </w:t>
      </w:r>
      <w:r w:rsidRPr="004C605C">
        <w:rPr>
          <w:rStyle w:val="StyleUnderline"/>
          <w:rFonts w:eastAsiaTheme="minorHAnsi"/>
          <w:highlight w:val="cyan"/>
        </w:rPr>
        <w:t>The EU</w:t>
      </w:r>
      <w:r w:rsidRPr="0098687F">
        <w:rPr>
          <w:rStyle w:val="StyleUnderline"/>
          <w:rFonts w:eastAsiaTheme="minorHAnsi"/>
        </w:rPr>
        <w:t xml:space="preserve"> has </w:t>
      </w:r>
      <w:r w:rsidRPr="004C605C">
        <w:rPr>
          <w:rStyle w:val="StyleUnderline"/>
          <w:rFonts w:eastAsiaTheme="minorHAnsi"/>
          <w:highlight w:val="cyan"/>
        </w:rPr>
        <w:t xml:space="preserve">helped </w:t>
      </w:r>
      <w:r w:rsidRPr="004C605C">
        <w:rPr>
          <w:rStyle w:val="Emphasis"/>
          <w:highlight w:val="cyan"/>
        </w:rPr>
        <w:t>promote democracy</w:t>
      </w:r>
      <w:r w:rsidRPr="004C605C">
        <w:rPr>
          <w:sz w:val="16"/>
          <w:highlight w:val="cyan"/>
        </w:rPr>
        <w:t xml:space="preserve"> </w:t>
      </w:r>
      <w:r w:rsidRPr="004C605C">
        <w:rPr>
          <w:rStyle w:val="StyleUnderline"/>
          <w:rFonts w:eastAsiaTheme="minorHAnsi"/>
          <w:highlight w:val="cyan"/>
        </w:rPr>
        <w:t>and</w:t>
      </w:r>
      <w:r w:rsidRPr="00E05C4C">
        <w:rPr>
          <w:sz w:val="16"/>
        </w:rPr>
        <w:t xml:space="preserve"> </w:t>
      </w:r>
      <w:r w:rsidRPr="0098687F">
        <w:rPr>
          <w:rStyle w:val="Emphasis"/>
        </w:rPr>
        <w:t xml:space="preserve">economic </w:t>
      </w:r>
      <w:r w:rsidRPr="004C605C">
        <w:rPr>
          <w:rStyle w:val="Emphasis"/>
          <w:highlight w:val="cyan"/>
        </w:rPr>
        <w:t>development</w:t>
      </w:r>
      <w:r w:rsidRPr="00E05C4C">
        <w:rPr>
          <w:sz w:val="16"/>
        </w:rPr>
        <w:t xml:space="preserve"> </w:t>
      </w:r>
      <w:r w:rsidRPr="0098687F">
        <w:rPr>
          <w:rStyle w:val="StyleUnderline"/>
          <w:rFonts w:eastAsiaTheme="minorHAnsi"/>
        </w:rPr>
        <w:t>throughout Europe;</w:t>
      </w:r>
      <w:r w:rsidRPr="00E05C4C">
        <w:rPr>
          <w:sz w:val="16"/>
        </w:rPr>
        <w:t xml:space="preserve"> it has helped more than half a billion Europeans overcome their political, economic, and social divisions; </w:t>
      </w:r>
      <w:r w:rsidRPr="004C605C">
        <w:rPr>
          <w:rStyle w:val="StyleUnderline"/>
          <w:rFonts w:eastAsiaTheme="minorHAnsi"/>
          <w:highlight w:val="cyan"/>
        </w:rPr>
        <w:t>and</w:t>
      </w:r>
      <w:r w:rsidRPr="00E53436">
        <w:rPr>
          <w:rStyle w:val="StyleUnderline"/>
          <w:rFonts w:eastAsiaTheme="minorHAnsi"/>
        </w:rPr>
        <w:t xml:space="preserve"> it </w:t>
      </w:r>
      <w:r w:rsidRPr="004C605C">
        <w:rPr>
          <w:rStyle w:val="StyleUnderline"/>
          <w:rFonts w:eastAsiaTheme="minorHAnsi"/>
          <w:highlight w:val="cyan"/>
        </w:rPr>
        <w:t xml:space="preserve">stands as a </w:t>
      </w:r>
      <w:r w:rsidRPr="004C605C">
        <w:rPr>
          <w:rStyle w:val="Emphasis"/>
          <w:highlight w:val="cyan"/>
        </w:rPr>
        <w:t>prime example</w:t>
      </w:r>
      <w:r w:rsidRPr="004C605C">
        <w:rPr>
          <w:sz w:val="16"/>
          <w:highlight w:val="cyan"/>
        </w:rPr>
        <w:t xml:space="preserve"> </w:t>
      </w:r>
      <w:r w:rsidRPr="004C605C">
        <w:rPr>
          <w:rStyle w:val="StyleUnderline"/>
          <w:rFonts w:eastAsiaTheme="minorHAnsi"/>
          <w:highlight w:val="cyan"/>
        </w:rPr>
        <w:t>of how</w:t>
      </w:r>
      <w:r w:rsidRPr="004C605C">
        <w:rPr>
          <w:sz w:val="16"/>
          <w:highlight w:val="cyan"/>
        </w:rPr>
        <w:t xml:space="preserve"> </w:t>
      </w:r>
      <w:r w:rsidRPr="004C605C">
        <w:rPr>
          <w:rStyle w:val="Emphasis"/>
          <w:highlight w:val="cyan"/>
        </w:rPr>
        <w:t>peaceful means</w:t>
      </w:r>
      <w:r w:rsidRPr="00E05C4C">
        <w:rPr>
          <w:sz w:val="16"/>
        </w:rPr>
        <w:t xml:space="preserve"> </w:t>
      </w:r>
      <w:r w:rsidRPr="00E53436">
        <w:rPr>
          <w:rStyle w:val="StyleUnderline"/>
          <w:rFonts w:eastAsiaTheme="minorHAnsi"/>
        </w:rPr>
        <w:t xml:space="preserve">can </w:t>
      </w:r>
      <w:r w:rsidRPr="004C605C">
        <w:rPr>
          <w:rStyle w:val="StyleUnderline"/>
          <w:rFonts w:eastAsiaTheme="minorHAnsi"/>
          <w:highlight w:val="cyan"/>
        </w:rPr>
        <w:t>bring</w:t>
      </w:r>
      <w:r w:rsidRPr="004C605C">
        <w:rPr>
          <w:sz w:val="16"/>
          <w:highlight w:val="cyan"/>
        </w:rPr>
        <w:t xml:space="preserve"> </w:t>
      </w:r>
      <w:r w:rsidRPr="004C605C">
        <w:rPr>
          <w:rStyle w:val="Emphasis"/>
          <w:highlight w:val="cyan"/>
        </w:rPr>
        <w:t>lasting change</w:t>
      </w:r>
      <w:r w:rsidRPr="00E05C4C">
        <w:rPr>
          <w:sz w:val="16"/>
        </w:rPr>
        <w:t>.</w:t>
      </w:r>
    </w:p>
    <w:p w14:paraId="3B1A53DA" w14:textId="77777777" w:rsidR="00526D61" w:rsidRPr="00E05C4C" w:rsidRDefault="00526D61" w:rsidP="00526D61">
      <w:pPr>
        <w:rPr>
          <w:sz w:val="16"/>
        </w:rPr>
      </w:pPr>
      <w:r w:rsidRPr="00E05C4C">
        <w:rPr>
          <w:sz w:val="16"/>
        </w:rPr>
        <w:t xml:space="preserve">But </w:t>
      </w:r>
      <w:r w:rsidRPr="00973936">
        <w:rPr>
          <w:rStyle w:val="StyleUnderline"/>
          <w:rFonts w:eastAsiaTheme="minorHAnsi"/>
        </w:rPr>
        <w:t>in spite of all this, it remains</w:t>
      </w:r>
      <w:r w:rsidRPr="00E05C4C">
        <w:rPr>
          <w:sz w:val="16"/>
        </w:rPr>
        <w:t>—for most people—</w:t>
      </w:r>
      <w:r w:rsidRPr="00973936">
        <w:rPr>
          <w:rStyle w:val="StyleUnderline"/>
          <w:rFonts w:eastAsiaTheme="minorHAnsi"/>
        </w:rPr>
        <w:t>a</w:t>
      </w:r>
      <w:r w:rsidRPr="00E05C4C">
        <w:rPr>
          <w:sz w:val="16"/>
        </w:rPr>
        <w:t xml:space="preserve"> </w:t>
      </w:r>
      <w:r w:rsidRPr="00973936">
        <w:rPr>
          <w:rStyle w:val="Emphasis"/>
        </w:rPr>
        <w:t>mystery</w:t>
      </w:r>
      <w:r w:rsidRPr="00E05C4C">
        <w:rPr>
          <w:sz w:val="16"/>
        </w:rPr>
        <w:t xml:space="preserve"> </w:t>
      </w:r>
      <w:r w:rsidRPr="00973936">
        <w:rPr>
          <w:rStyle w:val="StyleUnderline"/>
          <w:rFonts w:eastAsiaTheme="minorHAnsi"/>
        </w:rPr>
        <w:t>and an</w:t>
      </w:r>
      <w:r w:rsidRPr="00E05C4C">
        <w:rPr>
          <w:sz w:val="16"/>
        </w:rPr>
        <w:t xml:space="preserve"> </w:t>
      </w:r>
      <w:r w:rsidRPr="00973936">
        <w:rPr>
          <w:rStyle w:val="Emphasis"/>
        </w:rPr>
        <w:t>enigm</w:t>
      </w:r>
      <w:r w:rsidRPr="00780367">
        <w:rPr>
          <w:rStyle w:val="Emphasis"/>
        </w:rPr>
        <w:t>a</w:t>
      </w:r>
      <w:r w:rsidRPr="00780367">
        <w:rPr>
          <w:sz w:val="16"/>
        </w:rPr>
        <w:t xml:space="preserve">. </w:t>
      </w:r>
      <w:r w:rsidRPr="004C605C">
        <w:rPr>
          <w:rStyle w:val="StyleUnderline"/>
          <w:rFonts w:eastAsiaTheme="minorHAnsi"/>
          <w:highlight w:val="cyan"/>
        </w:rPr>
        <w:t xml:space="preserve">Few </w:t>
      </w:r>
      <w:r w:rsidRPr="004C605C">
        <w:rPr>
          <w:rStyle w:val="Emphasis"/>
          <w:highlight w:val="cyan"/>
        </w:rPr>
        <w:t>Americans</w:t>
      </w:r>
      <w:r w:rsidRPr="004C605C">
        <w:rPr>
          <w:rStyle w:val="StyleUnderline"/>
          <w:rFonts w:eastAsiaTheme="minorHAnsi"/>
          <w:highlight w:val="cyan"/>
        </w:rPr>
        <w:t xml:space="preserve"> know much</w:t>
      </w:r>
      <w:r w:rsidRPr="00973936">
        <w:rPr>
          <w:rStyle w:val="StyleUnderline"/>
          <w:rFonts w:eastAsiaTheme="minorHAnsi"/>
        </w:rPr>
        <w:t xml:space="preserve"> about it beyond the</w:t>
      </w:r>
      <w:r w:rsidRPr="00E05C4C">
        <w:rPr>
          <w:sz w:val="16"/>
        </w:rPr>
        <w:t xml:space="preserve"> </w:t>
      </w:r>
      <w:r w:rsidRPr="00973936">
        <w:rPr>
          <w:rStyle w:val="Emphasis"/>
        </w:rPr>
        <w:t>euro</w:t>
      </w:r>
      <w:r w:rsidRPr="00973936">
        <w:rPr>
          <w:rStyle w:val="StyleUnderline"/>
          <w:rFonts w:eastAsiaTheme="minorHAnsi"/>
        </w:rPr>
        <w:t>, and even Europeans are</w:t>
      </w:r>
      <w:r w:rsidRPr="00E05C4C">
        <w:rPr>
          <w:sz w:val="16"/>
        </w:rPr>
        <w:t xml:space="preserve"> </w:t>
      </w:r>
      <w:r w:rsidRPr="00973936">
        <w:rPr>
          <w:rStyle w:val="Emphasis"/>
        </w:rPr>
        <w:t>perplexed</w:t>
      </w:r>
      <w:r w:rsidRPr="00E05C4C">
        <w:rPr>
          <w:sz w:val="16"/>
        </w:rPr>
        <w:t xml:space="preserve">: </w:t>
      </w:r>
      <w:r w:rsidRPr="00973936">
        <w:rPr>
          <w:rStyle w:val="StyleUnderline"/>
          <w:rFonts w:eastAsiaTheme="minorHAnsi"/>
        </w:rPr>
        <w:t>most support the idea of “Europe” in principle but</w:t>
      </w:r>
      <w:r w:rsidRPr="00E05C4C">
        <w:rPr>
          <w:sz w:val="16"/>
        </w:rPr>
        <w:t xml:space="preserve"> also admit that </w:t>
      </w:r>
      <w:r w:rsidRPr="00973936">
        <w:rPr>
          <w:rStyle w:val="StyleUnderline"/>
          <w:rFonts w:eastAsiaTheme="minorHAnsi"/>
        </w:rPr>
        <w:t xml:space="preserve">they know little </w:t>
      </w:r>
      <w:r w:rsidRPr="004C605C">
        <w:rPr>
          <w:rStyle w:val="StyleUnderline"/>
          <w:rFonts w:eastAsiaTheme="minorHAnsi"/>
          <w:highlight w:val="cyan"/>
        </w:rPr>
        <w:t>about how the EU</w:t>
      </w:r>
      <w:r w:rsidRPr="004C605C">
        <w:rPr>
          <w:sz w:val="16"/>
          <w:highlight w:val="cyan"/>
        </w:rPr>
        <w:t xml:space="preserve"> </w:t>
      </w:r>
      <w:r w:rsidRPr="004C605C">
        <w:rPr>
          <w:rStyle w:val="Emphasis"/>
          <w:highlight w:val="cyan"/>
        </w:rPr>
        <w:t>works</w:t>
      </w:r>
      <w:r w:rsidRPr="004C605C">
        <w:rPr>
          <w:rStyle w:val="StyleUnderline"/>
          <w:rFonts w:eastAsiaTheme="minorHAnsi"/>
          <w:highlight w:val="cyan"/>
        </w:rPr>
        <w:t>, who makes</w:t>
      </w:r>
      <w:r w:rsidRPr="00973936">
        <w:rPr>
          <w:rStyle w:val="StyleUnderline"/>
          <w:rFonts w:eastAsiaTheme="minorHAnsi"/>
        </w:rPr>
        <w:t xml:space="preserve"> the</w:t>
      </w:r>
      <w:r w:rsidRPr="00E05C4C">
        <w:rPr>
          <w:sz w:val="16"/>
        </w:rPr>
        <w:t xml:space="preserve"> </w:t>
      </w:r>
      <w:r w:rsidRPr="004C605C">
        <w:rPr>
          <w:rStyle w:val="Emphasis"/>
          <w:highlight w:val="cyan"/>
        </w:rPr>
        <w:t>decisions</w:t>
      </w:r>
      <w:r w:rsidRPr="004C605C">
        <w:rPr>
          <w:rStyle w:val="StyleUnderline"/>
          <w:rFonts w:eastAsiaTheme="minorHAnsi"/>
          <w:highlight w:val="cyan"/>
        </w:rPr>
        <w:t>, or how the EU has changed</w:t>
      </w:r>
      <w:r w:rsidRPr="00E05C4C">
        <w:rPr>
          <w:sz w:val="16"/>
        </w:rPr>
        <w:t xml:space="preserve"> their lives. Enthusiasm for the EU is harder to find than ambivalence, indifference, or outright hostility. There are several reasons for the confusion:</w:t>
      </w:r>
    </w:p>
    <w:p w14:paraId="7C0FB805" w14:textId="77777777" w:rsidR="00526D61" w:rsidRPr="00E05C4C" w:rsidRDefault="00526D61" w:rsidP="00526D61">
      <w:pPr>
        <w:rPr>
          <w:sz w:val="16"/>
        </w:rPr>
      </w:pPr>
      <w:r w:rsidRPr="00973936">
        <w:rPr>
          <w:rStyle w:val="StyleUnderline"/>
          <w:rFonts w:eastAsiaTheme="minorHAnsi"/>
        </w:rPr>
        <w:t>The EU is</w:t>
      </w:r>
      <w:r w:rsidRPr="00E05C4C">
        <w:rPr>
          <w:sz w:val="16"/>
        </w:rPr>
        <w:t xml:space="preserve"> </w:t>
      </w:r>
      <w:r w:rsidRPr="00973936">
        <w:rPr>
          <w:rStyle w:val="Emphasis"/>
        </w:rPr>
        <w:t>unique</w:t>
      </w:r>
      <w:r w:rsidRPr="00973936">
        <w:rPr>
          <w:rStyle w:val="StyleUnderline"/>
          <w:rFonts w:eastAsiaTheme="minorHAnsi"/>
        </w:rPr>
        <w:t>. There has never been anything quite like it</w:t>
      </w:r>
      <w:r w:rsidRPr="00E05C4C">
        <w:rPr>
          <w:sz w:val="16"/>
        </w:rPr>
        <w:t xml:space="preserve"> before, </w:t>
      </w:r>
      <w:r w:rsidRPr="00973936">
        <w:rPr>
          <w:rStyle w:val="StyleUnderline"/>
          <w:rFonts w:eastAsiaTheme="minorHAnsi"/>
        </w:rPr>
        <w:t xml:space="preserve">and it fits few of our usual ideas about </w:t>
      </w:r>
      <w:r w:rsidRPr="00973936">
        <w:rPr>
          <w:rStyle w:val="Emphasis"/>
        </w:rPr>
        <w:t>politics</w:t>
      </w:r>
      <w:r w:rsidRPr="00E05C4C">
        <w:rPr>
          <w:sz w:val="16"/>
        </w:rPr>
        <w:t xml:space="preserve"> </w:t>
      </w:r>
      <w:r w:rsidRPr="00973936">
        <w:rPr>
          <w:rStyle w:val="StyleUnderline"/>
          <w:rFonts w:eastAsiaTheme="minorHAnsi"/>
        </w:rPr>
        <w:t>and</w:t>
      </w:r>
      <w:r w:rsidRPr="00E05C4C">
        <w:rPr>
          <w:sz w:val="16"/>
        </w:rPr>
        <w:t xml:space="preserve"> </w:t>
      </w:r>
      <w:r w:rsidRPr="00973936">
        <w:rPr>
          <w:rStyle w:val="Emphasis"/>
        </w:rPr>
        <w:t>government</w:t>
      </w:r>
      <w:r w:rsidRPr="00E05C4C">
        <w:rPr>
          <w:sz w:val="16"/>
        </w:rPr>
        <w:t>. Is it an international organization, a new European superstate, or something in between? How much authority does it have relative to its member states? How do its powers and structure differ from those of a conventional national government?</w:t>
      </w:r>
    </w:p>
    <w:p w14:paraId="02139241" w14:textId="77777777" w:rsidR="00526D61" w:rsidRPr="00E05C4C" w:rsidRDefault="00526D61" w:rsidP="00526D61">
      <w:pPr>
        <w:rPr>
          <w:rStyle w:val="StyleUnderline"/>
          <w:rFonts w:eastAsiaTheme="minorHAnsi"/>
        </w:rPr>
      </w:pPr>
      <w:r w:rsidRPr="00973936">
        <w:rPr>
          <w:rStyle w:val="StyleUnderline"/>
          <w:rFonts w:eastAsiaTheme="minorHAnsi"/>
        </w:rPr>
        <w:t xml:space="preserve">It is not always well explained. </w:t>
      </w:r>
      <w:r w:rsidRPr="004C605C">
        <w:rPr>
          <w:rStyle w:val="StyleUnderline"/>
          <w:rFonts w:eastAsiaTheme="minorHAnsi"/>
          <w:highlight w:val="cyan"/>
        </w:rPr>
        <w:t>Publishing</w:t>
      </w:r>
      <w:r w:rsidRPr="00973936">
        <w:rPr>
          <w:rStyle w:val="StyleUnderline"/>
          <w:rFonts w:eastAsiaTheme="minorHAnsi"/>
        </w:rPr>
        <w:t xml:space="preserve"> on the EU </w:t>
      </w:r>
      <w:r w:rsidRPr="004C605C">
        <w:rPr>
          <w:rStyle w:val="StyleUnderline"/>
          <w:rFonts w:eastAsiaTheme="minorHAnsi"/>
          <w:highlight w:val="cyan"/>
        </w:rPr>
        <w:t>has been</w:t>
      </w:r>
      <w:r w:rsidRPr="00973936">
        <w:rPr>
          <w:rStyle w:val="StyleUnderline"/>
          <w:rFonts w:eastAsiaTheme="minorHAnsi"/>
        </w:rPr>
        <w:t xml:space="preserve"> </w:t>
      </w:r>
      <w:r w:rsidRPr="00E05C4C">
        <w:rPr>
          <w:sz w:val="16"/>
        </w:rPr>
        <w:t xml:space="preserve">a growth industry in the last decade, but much of it is </w:t>
      </w:r>
      <w:r w:rsidRPr="004C605C">
        <w:rPr>
          <w:rStyle w:val="StyleUnderline"/>
          <w:rFonts w:eastAsiaTheme="minorHAnsi"/>
          <w:highlight w:val="cyan"/>
        </w:rPr>
        <w:t>bogged down in</w:t>
      </w:r>
      <w:r w:rsidRPr="00973936">
        <w:rPr>
          <w:rStyle w:val="StyleUnderline"/>
          <w:rFonts w:eastAsiaTheme="minorHAnsi"/>
        </w:rPr>
        <w:t xml:space="preserve"> a </w:t>
      </w:r>
      <w:r w:rsidRPr="00973936">
        <w:rPr>
          <w:rStyle w:val="Emphasis"/>
        </w:rPr>
        <w:t xml:space="preserve">morass </w:t>
      </w:r>
      <w:r w:rsidRPr="00973936">
        <w:rPr>
          <w:rStyle w:val="StyleUnderline"/>
          <w:rFonts w:eastAsiaTheme="minorHAnsi"/>
        </w:rPr>
        <w:t>of</w:t>
      </w:r>
      <w:r w:rsidRPr="00E05C4C">
        <w:rPr>
          <w:sz w:val="16"/>
        </w:rPr>
        <w:t xml:space="preserve"> </w:t>
      </w:r>
      <w:r w:rsidRPr="004C605C">
        <w:rPr>
          <w:rStyle w:val="Emphasis"/>
          <w:highlight w:val="cyan"/>
        </w:rPr>
        <w:t>treaty articles</w:t>
      </w:r>
      <w:r w:rsidRPr="004C605C">
        <w:rPr>
          <w:sz w:val="16"/>
          <w:highlight w:val="cyan"/>
        </w:rPr>
        <w:t xml:space="preserve"> </w:t>
      </w:r>
      <w:r w:rsidRPr="004C605C">
        <w:rPr>
          <w:rStyle w:val="StyleUnderline"/>
          <w:rFonts w:eastAsiaTheme="minorHAnsi"/>
          <w:highlight w:val="cyan"/>
        </w:rPr>
        <w:t>and</w:t>
      </w:r>
      <w:r w:rsidRPr="00E05C4C">
        <w:rPr>
          <w:sz w:val="16"/>
        </w:rPr>
        <w:t xml:space="preserve"> </w:t>
      </w:r>
      <w:r w:rsidRPr="00973936">
        <w:rPr>
          <w:rStyle w:val="Emphasis"/>
        </w:rPr>
        <w:t xml:space="preserve">arcane </w:t>
      </w:r>
      <w:r w:rsidRPr="004C605C">
        <w:rPr>
          <w:rStyle w:val="Emphasis"/>
          <w:highlight w:val="cyan"/>
        </w:rPr>
        <w:t>jargon</w:t>
      </w:r>
      <w:r w:rsidRPr="004C605C">
        <w:rPr>
          <w:sz w:val="16"/>
          <w:highlight w:val="cyan"/>
        </w:rPr>
        <w:t xml:space="preserve"> </w:t>
      </w:r>
      <w:r w:rsidRPr="004C605C">
        <w:rPr>
          <w:rStyle w:val="StyleUnderline"/>
          <w:rFonts w:eastAsiaTheme="minorHAnsi"/>
          <w:highlight w:val="cyan"/>
        </w:rPr>
        <w:t>and sidetracked by</w:t>
      </w:r>
      <w:r w:rsidRPr="00973936">
        <w:rPr>
          <w:rStyle w:val="StyleUnderline"/>
          <w:rFonts w:eastAsiaTheme="minorHAnsi"/>
        </w:rPr>
        <w:t xml:space="preserve"> </w:t>
      </w:r>
      <w:r w:rsidRPr="00973936">
        <w:rPr>
          <w:rStyle w:val="Emphasis"/>
        </w:rPr>
        <w:t xml:space="preserve">inconclusive </w:t>
      </w:r>
      <w:r w:rsidRPr="004C605C">
        <w:rPr>
          <w:rStyle w:val="Emphasis"/>
          <w:highlight w:val="cyan"/>
        </w:rPr>
        <w:t>debates</w:t>
      </w:r>
      <w:r w:rsidRPr="004C605C">
        <w:rPr>
          <w:sz w:val="16"/>
          <w:highlight w:val="cyan"/>
        </w:rPr>
        <w:t xml:space="preserve"> </w:t>
      </w:r>
      <w:r w:rsidRPr="004C605C">
        <w:rPr>
          <w:rStyle w:val="StyleUnderline"/>
          <w:rFonts w:eastAsiaTheme="minorHAnsi"/>
          <w:highlight w:val="cyan"/>
        </w:rPr>
        <w:t>over</w:t>
      </w:r>
      <w:r w:rsidRPr="004C605C">
        <w:rPr>
          <w:sz w:val="16"/>
          <w:highlight w:val="cyan"/>
        </w:rPr>
        <w:t xml:space="preserve"> </w:t>
      </w:r>
      <w:r w:rsidRPr="004C605C">
        <w:rPr>
          <w:rStyle w:val="Emphasis"/>
          <w:highlight w:val="cyan"/>
        </w:rPr>
        <w:t>theory</w:t>
      </w:r>
      <w:r w:rsidRPr="00E05C4C">
        <w:rPr>
          <w:sz w:val="16"/>
        </w:rPr>
        <w:t xml:space="preserve">. </w:t>
      </w:r>
      <w:r w:rsidRPr="00973936">
        <w:rPr>
          <w:rStyle w:val="StyleUnderline"/>
          <w:rFonts w:eastAsiaTheme="minorHAnsi"/>
        </w:rPr>
        <w:t>The EU is one of today’s</w:t>
      </w:r>
      <w:r w:rsidRPr="00E05C4C">
        <w:rPr>
          <w:sz w:val="16"/>
        </w:rPr>
        <w:t xml:space="preserve"> </w:t>
      </w:r>
      <w:r w:rsidRPr="00973936">
        <w:rPr>
          <w:rStyle w:val="Emphasis"/>
        </w:rPr>
        <w:t>most important</w:t>
      </w:r>
      <w:r w:rsidRPr="00E05C4C">
        <w:rPr>
          <w:sz w:val="16"/>
        </w:rPr>
        <w:t xml:space="preserve"> </w:t>
      </w:r>
      <w:r w:rsidRPr="00973936">
        <w:rPr>
          <w:rStyle w:val="StyleUnderline"/>
          <w:rFonts w:eastAsiaTheme="minorHAnsi"/>
        </w:rPr>
        <w:t xml:space="preserve">and dramatic political and </w:t>
      </w:r>
      <w:r w:rsidRPr="00E05C4C">
        <w:rPr>
          <w:rStyle w:val="Emphasis"/>
        </w:rPr>
        <w:t>economic developments</w:t>
      </w:r>
      <w:r w:rsidRPr="00973936">
        <w:rPr>
          <w:rStyle w:val="StyleUnderline"/>
          <w:rFonts w:eastAsiaTheme="minorHAnsi"/>
        </w:rPr>
        <w:t>, full of</w:t>
      </w:r>
      <w:r w:rsidRPr="00E05C4C">
        <w:rPr>
          <w:sz w:val="16"/>
        </w:rPr>
        <w:t xml:space="preserve"> fascinating </w:t>
      </w:r>
      <w:r w:rsidRPr="00973936">
        <w:rPr>
          <w:rStyle w:val="StyleUnderline"/>
          <w:rFonts w:eastAsiaTheme="minorHAnsi"/>
        </w:rPr>
        <w:t>characters</w:t>
      </w:r>
      <w:r w:rsidRPr="00E05C4C">
        <w:rPr>
          <w:sz w:val="16"/>
        </w:rPr>
        <w:t xml:space="preserve"> and driven by </w:t>
      </w:r>
      <w:r w:rsidRPr="00E05C4C">
        <w:rPr>
          <w:rStyle w:val="Emphasis"/>
        </w:rPr>
        <w:t>conflicts</w:t>
      </w:r>
      <w:r w:rsidRPr="00E05C4C">
        <w:rPr>
          <w:rStyle w:val="StyleUnderline"/>
          <w:rFonts w:eastAsiaTheme="minorHAnsi"/>
        </w:rPr>
        <w:t xml:space="preserve">, </w:t>
      </w:r>
      <w:r w:rsidRPr="00E05C4C">
        <w:rPr>
          <w:rStyle w:val="Emphasis"/>
        </w:rPr>
        <w:t>conspiracies</w:t>
      </w:r>
      <w:r w:rsidRPr="00E05C4C">
        <w:rPr>
          <w:rStyle w:val="StyleUnderline"/>
          <w:rFonts w:eastAsiaTheme="minorHAnsi"/>
        </w:rPr>
        <w:t xml:space="preserve">, </w:t>
      </w:r>
      <w:r w:rsidRPr="00E05C4C">
        <w:rPr>
          <w:rStyle w:val="Emphasis"/>
        </w:rPr>
        <w:t>successes</w:t>
      </w:r>
      <w:r w:rsidRPr="00E05C4C">
        <w:rPr>
          <w:rStyle w:val="StyleUnderline"/>
          <w:rFonts w:eastAsiaTheme="minorHAnsi"/>
        </w:rPr>
        <w:t xml:space="preserve">, </w:t>
      </w:r>
      <w:r w:rsidRPr="00E05C4C">
        <w:rPr>
          <w:rStyle w:val="Emphasis"/>
        </w:rPr>
        <w:t>crises</w:t>
      </w:r>
      <w:r w:rsidRPr="00E05C4C">
        <w:rPr>
          <w:rStyle w:val="StyleUnderline"/>
          <w:rFonts w:eastAsiaTheme="minorHAnsi"/>
        </w:rPr>
        <w:t xml:space="preserve">, and </w:t>
      </w:r>
      <w:r w:rsidRPr="00E05C4C">
        <w:rPr>
          <w:rStyle w:val="Emphasis"/>
        </w:rPr>
        <w:t>failures</w:t>
      </w:r>
      <w:r w:rsidRPr="00E05C4C">
        <w:rPr>
          <w:rStyle w:val="StyleUnderline"/>
          <w:rFonts w:eastAsiaTheme="minorHAnsi"/>
        </w:rPr>
        <w:t>, and yet much</w:t>
      </w:r>
      <w:r w:rsidRPr="00E05C4C">
        <w:rPr>
          <w:sz w:val="16"/>
        </w:rPr>
        <w:t xml:space="preserve"> of the </w:t>
      </w:r>
      <w:r w:rsidRPr="00E05C4C">
        <w:rPr>
          <w:rStyle w:val="StyleUnderline"/>
          <w:rFonts w:eastAsiaTheme="minorHAnsi"/>
        </w:rPr>
        <w:t>scholarly writing</w:t>
      </w:r>
      <w:r w:rsidRPr="00E05C4C">
        <w:rPr>
          <w:sz w:val="16"/>
        </w:rPr>
        <w:t xml:space="preserve"> about the EU </w:t>
      </w:r>
      <w:r w:rsidRPr="00E05C4C">
        <w:rPr>
          <w:rStyle w:val="StyleUnderline"/>
          <w:rFonts w:eastAsiaTheme="minorHAnsi"/>
        </w:rPr>
        <w:t>makes it sound dull, technocratic, and legalistic.</w:t>
      </w:r>
    </w:p>
    <w:p w14:paraId="43DE7399" w14:textId="77777777" w:rsidR="00526D61" w:rsidRPr="00E05C4C" w:rsidRDefault="00526D61" w:rsidP="00526D61">
      <w:pPr>
        <w:rPr>
          <w:sz w:val="16"/>
        </w:rPr>
      </w:pPr>
      <w:r w:rsidRPr="00E05C4C">
        <w:rPr>
          <w:rStyle w:val="StyleUnderline"/>
          <w:rFonts w:eastAsiaTheme="minorHAnsi"/>
        </w:rPr>
        <w:t>The EU keeps</w:t>
      </w:r>
      <w:r w:rsidRPr="00E05C4C">
        <w:rPr>
          <w:sz w:val="16"/>
        </w:rPr>
        <w:t xml:space="preserve"> </w:t>
      </w:r>
      <w:r w:rsidRPr="00E05C4C">
        <w:rPr>
          <w:rStyle w:val="Emphasis"/>
        </w:rPr>
        <w:t>changing</w:t>
      </w:r>
      <w:r w:rsidRPr="00E05C4C">
        <w:rPr>
          <w:rStyle w:val="StyleUnderline"/>
          <w:rFonts w:eastAsiaTheme="minorHAnsi"/>
        </w:rPr>
        <w:t>. Just when we think we have begun to understand it, a</w:t>
      </w:r>
      <w:r w:rsidRPr="00E05C4C">
        <w:rPr>
          <w:sz w:val="16"/>
        </w:rPr>
        <w:t xml:space="preserve"> </w:t>
      </w:r>
      <w:r w:rsidRPr="00E05C4C">
        <w:rPr>
          <w:rStyle w:val="Emphasis"/>
        </w:rPr>
        <w:t>new treaty</w:t>
      </w:r>
      <w:r w:rsidRPr="00E05C4C">
        <w:rPr>
          <w:sz w:val="16"/>
        </w:rPr>
        <w:t xml:space="preserve"> </w:t>
      </w:r>
      <w:r w:rsidRPr="00E05C4C">
        <w:rPr>
          <w:rStyle w:val="StyleUnderline"/>
          <w:rFonts w:eastAsiaTheme="minorHAnsi"/>
        </w:rPr>
        <w:t>comes along that gives it</w:t>
      </w:r>
      <w:r w:rsidRPr="00E05C4C">
        <w:rPr>
          <w:sz w:val="16"/>
        </w:rPr>
        <w:t xml:space="preserve"> </w:t>
      </w:r>
      <w:r w:rsidRPr="00E05C4C">
        <w:rPr>
          <w:rStyle w:val="Emphasis"/>
        </w:rPr>
        <w:t>new powers</w:t>
      </w:r>
      <w:r w:rsidRPr="00E05C4C">
        <w:rPr>
          <w:rStyle w:val="StyleUnderline"/>
          <w:rFonts w:eastAsiaTheme="minorHAnsi"/>
        </w:rPr>
        <w:t>, or its leaders agree to a</w:t>
      </w:r>
      <w:r w:rsidRPr="00E05C4C">
        <w:rPr>
          <w:sz w:val="16"/>
        </w:rPr>
        <w:t xml:space="preserve"> </w:t>
      </w:r>
      <w:r w:rsidRPr="00E05C4C">
        <w:rPr>
          <w:rStyle w:val="Emphasis"/>
        </w:rPr>
        <w:t>new set of goals</w:t>
      </w:r>
      <w:r w:rsidRPr="00E05C4C">
        <w:rPr>
          <w:sz w:val="16"/>
        </w:rPr>
        <w:t xml:space="preserve"> </w:t>
      </w:r>
      <w:r w:rsidRPr="00E05C4C">
        <w:rPr>
          <w:rStyle w:val="StyleUnderline"/>
          <w:rFonts w:eastAsiaTheme="minorHAnsi"/>
        </w:rPr>
        <w:t xml:space="preserve">that give it a </w:t>
      </w:r>
      <w:r w:rsidRPr="00E05C4C">
        <w:rPr>
          <w:rStyle w:val="Emphasis"/>
        </w:rPr>
        <w:t>different character</w:t>
      </w:r>
      <w:r w:rsidRPr="00E05C4C">
        <w:rPr>
          <w:sz w:val="16"/>
        </w:rPr>
        <w:t xml:space="preserve"> and appearance, </w:t>
      </w:r>
      <w:r w:rsidRPr="00E05C4C">
        <w:rPr>
          <w:rStyle w:val="StyleUnderline"/>
          <w:rFonts w:eastAsiaTheme="minorHAnsi"/>
        </w:rPr>
        <w:t xml:space="preserve">or </w:t>
      </w:r>
      <w:r w:rsidRPr="00E05C4C">
        <w:rPr>
          <w:rStyle w:val="Emphasis"/>
        </w:rPr>
        <w:t>new member states</w:t>
      </w:r>
      <w:r w:rsidRPr="00E05C4C">
        <w:rPr>
          <w:sz w:val="16"/>
        </w:rPr>
        <w:t xml:space="preserve"> </w:t>
      </w:r>
      <w:r w:rsidRPr="00E05C4C">
        <w:rPr>
          <w:rStyle w:val="StyleUnderline"/>
          <w:rFonts w:eastAsiaTheme="minorHAnsi"/>
        </w:rPr>
        <w:t xml:space="preserve">join, changing its </w:t>
      </w:r>
      <w:r w:rsidRPr="00E05C4C">
        <w:rPr>
          <w:rStyle w:val="Emphasis"/>
        </w:rPr>
        <w:t>personality</w:t>
      </w:r>
      <w:r w:rsidRPr="00E05C4C">
        <w:rPr>
          <w:sz w:val="16"/>
        </w:rPr>
        <w:t xml:space="preserve"> </w:t>
      </w:r>
      <w:r w:rsidRPr="00E05C4C">
        <w:rPr>
          <w:rStyle w:val="StyleUnderline"/>
          <w:rFonts w:eastAsiaTheme="minorHAnsi"/>
        </w:rPr>
        <w:t>and its</w:t>
      </w:r>
      <w:r w:rsidRPr="00E05C4C">
        <w:rPr>
          <w:sz w:val="16"/>
        </w:rPr>
        <w:t xml:space="preserve"> </w:t>
      </w:r>
      <w:r w:rsidRPr="00E05C4C">
        <w:rPr>
          <w:rStyle w:val="Emphasis"/>
        </w:rPr>
        <w:t>structure</w:t>
      </w:r>
      <w:r w:rsidRPr="00E05C4C">
        <w:rPr>
          <w:rStyle w:val="StyleUnderline"/>
          <w:rFonts w:eastAsiaTheme="minorHAnsi"/>
        </w:rPr>
        <w:t xml:space="preserve">, or </w:t>
      </w:r>
      <w:r w:rsidRPr="00E05C4C">
        <w:rPr>
          <w:rStyle w:val="Emphasis"/>
        </w:rPr>
        <w:t>new crises</w:t>
      </w:r>
      <w:r w:rsidRPr="00E05C4C">
        <w:rPr>
          <w:rStyle w:val="StyleUnderline"/>
          <w:rFonts w:eastAsiaTheme="minorHAnsi"/>
        </w:rPr>
        <w:t xml:space="preserve"> arise, demanding </w:t>
      </w:r>
      <w:r w:rsidRPr="00E05C4C">
        <w:rPr>
          <w:rStyle w:val="Emphasis"/>
        </w:rPr>
        <w:t>new action</w:t>
      </w:r>
      <w:r w:rsidRPr="00E05C4C">
        <w:rPr>
          <w:sz w:val="16"/>
        </w:rPr>
        <w:t>. Change is, of course, a core feature of politics and government everywhere, but the European target tends to move more quickly than most, with no certainty about where exactly it is headed.</w:t>
      </w:r>
    </w:p>
    <w:p w14:paraId="1A92E438" w14:textId="06172B7E" w:rsidR="00F853B5" w:rsidRPr="00F853B5" w:rsidRDefault="00526D61" w:rsidP="00526D61">
      <w:pPr>
        <w:rPr>
          <w:sz w:val="16"/>
        </w:rPr>
      </w:pPr>
      <w:r w:rsidRPr="00E05C4C">
        <w:rPr>
          <w:sz w:val="16"/>
        </w:rPr>
        <w:t xml:space="preserve">Having taught courses on the EU for many </w:t>
      </w:r>
      <w:proofErr w:type="gramStart"/>
      <w:r w:rsidRPr="00E05C4C">
        <w:rPr>
          <w:sz w:val="16"/>
        </w:rPr>
        <w:t>years, and</w:t>
      </w:r>
      <w:proofErr w:type="gramEnd"/>
      <w:r w:rsidRPr="00E05C4C">
        <w:rPr>
          <w:sz w:val="16"/>
        </w:rPr>
        <w:t xml:space="preserve"> having worked with instructors teaching similar courses at other colleges and universities, we are familiar with the challenge of explaining the EU. </w:t>
      </w:r>
      <w:r w:rsidRPr="004C605C">
        <w:rPr>
          <w:rStyle w:val="StyleUnderline"/>
          <w:rFonts w:eastAsiaTheme="minorHAnsi"/>
          <w:highlight w:val="cyan"/>
        </w:rPr>
        <w:t>As</w:t>
      </w:r>
      <w:r w:rsidRPr="00E05C4C">
        <w:rPr>
          <w:rStyle w:val="StyleUnderline"/>
          <w:rFonts w:eastAsiaTheme="minorHAnsi"/>
        </w:rPr>
        <w:t xml:space="preserve"> the </w:t>
      </w:r>
      <w:r w:rsidRPr="004C605C">
        <w:rPr>
          <w:rStyle w:val="Emphasis"/>
          <w:highlight w:val="cyan"/>
        </w:rPr>
        <w:t>power</w:t>
      </w:r>
      <w:r w:rsidRPr="004C605C">
        <w:rPr>
          <w:sz w:val="16"/>
          <w:highlight w:val="cyan"/>
        </w:rPr>
        <w:t xml:space="preserve"> </w:t>
      </w:r>
      <w:r w:rsidRPr="004C605C">
        <w:rPr>
          <w:rStyle w:val="StyleUnderline"/>
          <w:rFonts w:eastAsiaTheme="minorHAnsi"/>
          <w:highlight w:val="cyan"/>
        </w:rPr>
        <w:t>and</w:t>
      </w:r>
      <w:r w:rsidRPr="004C605C">
        <w:rPr>
          <w:sz w:val="16"/>
          <w:highlight w:val="cyan"/>
        </w:rPr>
        <w:t xml:space="preserve"> </w:t>
      </w:r>
      <w:r w:rsidRPr="004C605C">
        <w:rPr>
          <w:rStyle w:val="Emphasis"/>
          <w:highlight w:val="cyan"/>
        </w:rPr>
        <w:t>influence</w:t>
      </w:r>
      <w:r w:rsidRPr="00E05C4C">
        <w:rPr>
          <w:sz w:val="16"/>
        </w:rPr>
        <w:t xml:space="preserve"> </w:t>
      </w:r>
      <w:r w:rsidRPr="00E05C4C">
        <w:rPr>
          <w:rStyle w:val="StyleUnderline"/>
          <w:rFonts w:eastAsiaTheme="minorHAnsi"/>
        </w:rPr>
        <w:t xml:space="preserve">of </w:t>
      </w:r>
      <w:r w:rsidRPr="00F6018E">
        <w:rPr>
          <w:rStyle w:val="StyleUnderline"/>
          <w:rFonts w:eastAsiaTheme="minorHAnsi"/>
        </w:rPr>
        <w:t>Europe</w:t>
      </w:r>
      <w:r w:rsidRPr="00E05C4C">
        <w:rPr>
          <w:rStyle w:val="StyleUnderline"/>
          <w:rFonts w:eastAsiaTheme="minorHAnsi"/>
        </w:rPr>
        <w:t xml:space="preserve"> </w:t>
      </w:r>
      <w:r w:rsidRPr="004C605C">
        <w:rPr>
          <w:rStyle w:val="StyleUnderline"/>
          <w:rFonts w:eastAsiaTheme="minorHAnsi"/>
          <w:highlight w:val="cyan"/>
        </w:rPr>
        <w:t>grows, so does</w:t>
      </w:r>
      <w:r w:rsidRPr="00E05C4C">
        <w:rPr>
          <w:rStyle w:val="StyleUnderline"/>
          <w:rFonts w:eastAsiaTheme="minorHAnsi"/>
        </w:rPr>
        <w:t xml:space="preserve"> the</w:t>
      </w:r>
      <w:r w:rsidRPr="00E05C4C">
        <w:rPr>
          <w:sz w:val="16"/>
        </w:rPr>
        <w:t xml:space="preserve"> </w:t>
      </w:r>
      <w:r w:rsidRPr="004C605C">
        <w:rPr>
          <w:rStyle w:val="Emphasis"/>
          <w:highlight w:val="cyan"/>
        </w:rPr>
        <w:t>importance of clear guidance</w:t>
      </w:r>
      <w:r w:rsidRPr="004C605C">
        <w:rPr>
          <w:sz w:val="16"/>
          <w:highlight w:val="cyan"/>
        </w:rPr>
        <w:t xml:space="preserve"> </w:t>
      </w:r>
      <w:r w:rsidRPr="004C605C">
        <w:rPr>
          <w:rStyle w:val="StyleUnderline"/>
          <w:rFonts w:eastAsiaTheme="minorHAnsi"/>
          <w:highlight w:val="cyan"/>
        </w:rPr>
        <w:t>through</w:t>
      </w:r>
      <w:r w:rsidRPr="00E05C4C">
        <w:rPr>
          <w:rStyle w:val="StyleUnderline"/>
          <w:rFonts w:eastAsiaTheme="minorHAnsi"/>
        </w:rPr>
        <w:t xml:space="preserve"> the </w:t>
      </w:r>
      <w:r w:rsidRPr="004C605C">
        <w:rPr>
          <w:rStyle w:val="Emphasis"/>
          <w:highlight w:val="cyan"/>
        </w:rPr>
        <w:t>complexities</w:t>
      </w:r>
      <w:r w:rsidRPr="004C605C">
        <w:rPr>
          <w:rStyle w:val="StyleUnderline"/>
          <w:rFonts w:eastAsiaTheme="minorHAnsi"/>
          <w:highlight w:val="cyan"/>
        </w:rPr>
        <w:t xml:space="preserve"> of the EU, and </w:t>
      </w:r>
      <w:r w:rsidRPr="004C605C">
        <w:rPr>
          <w:rStyle w:val="Emphasis"/>
          <w:highlight w:val="cyan"/>
        </w:rPr>
        <w:t>detailed analysis</w:t>
      </w:r>
      <w:r w:rsidRPr="004C605C">
        <w:rPr>
          <w:rStyle w:val="StyleUnderline"/>
          <w:rFonts w:eastAsiaTheme="minorHAnsi"/>
          <w:highlight w:val="cyan"/>
        </w:rPr>
        <w:t xml:space="preserve"> that offers</w:t>
      </w:r>
      <w:r w:rsidRPr="00E05C4C">
        <w:rPr>
          <w:rStyle w:val="StyleUnderline"/>
          <w:rFonts w:eastAsiaTheme="minorHAnsi"/>
        </w:rPr>
        <w:t xml:space="preserve"> observers the </w:t>
      </w:r>
      <w:r w:rsidRPr="004C605C">
        <w:rPr>
          <w:rStyle w:val="StyleUnderline"/>
          <w:rFonts w:eastAsiaTheme="minorHAnsi"/>
          <w:highlight w:val="cyan"/>
        </w:rPr>
        <w:t>context</w:t>
      </w:r>
      <w:r w:rsidRPr="00E05C4C">
        <w:rPr>
          <w:rStyle w:val="StyleUnderline"/>
          <w:rFonts w:eastAsiaTheme="minorHAnsi"/>
        </w:rPr>
        <w:t xml:space="preserve"> they need </w:t>
      </w:r>
      <w:r w:rsidRPr="004C605C">
        <w:rPr>
          <w:rStyle w:val="StyleUnderline"/>
          <w:rFonts w:eastAsiaTheme="minorHAnsi"/>
          <w:highlight w:val="cyan"/>
        </w:rPr>
        <w:t>to</w:t>
      </w:r>
      <w:r w:rsidRPr="00E05C4C">
        <w:rPr>
          <w:rStyle w:val="StyleUnderline"/>
          <w:rFonts w:eastAsiaTheme="minorHAnsi"/>
        </w:rPr>
        <w:t xml:space="preserve"> better </w:t>
      </w:r>
      <w:r w:rsidRPr="004C605C">
        <w:rPr>
          <w:rStyle w:val="StyleUnderline"/>
          <w:rFonts w:eastAsiaTheme="minorHAnsi"/>
          <w:highlight w:val="cyan"/>
        </w:rPr>
        <w:t>appreciate</w:t>
      </w:r>
      <w:r w:rsidRPr="00E05C4C">
        <w:rPr>
          <w:rStyle w:val="StyleUnderline"/>
          <w:rFonts w:eastAsiaTheme="minorHAnsi"/>
        </w:rPr>
        <w:t xml:space="preserve"> the </w:t>
      </w:r>
      <w:r w:rsidRPr="004C605C">
        <w:rPr>
          <w:rStyle w:val="Emphasis"/>
          <w:highlight w:val="cyan"/>
        </w:rPr>
        <w:t>implications</w:t>
      </w:r>
      <w:r w:rsidRPr="00E05C4C">
        <w:rPr>
          <w:sz w:val="16"/>
        </w:rPr>
        <w:t xml:space="preserve"> </w:t>
      </w:r>
      <w:r w:rsidRPr="00E05C4C">
        <w:rPr>
          <w:rStyle w:val="StyleUnderline"/>
          <w:rFonts w:eastAsiaTheme="minorHAnsi"/>
        </w:rPr>
        <w:t>of European integration</w:t>
      </w:r>
      <w:r w:rsidRPr="00E05C4C">
        <w:rPr>
          <w:sz w:val="16"/>
        </w:rPr>
        <w:t>. It was concerns such as these that prompted the writing of this book, which sets out to help answer four fundamental questions:</w:t>
      </w:r>
      <w:r>
        <w:rPr>
          <w:sz w:val="16"/>
        </w:rPr>
        <w:t xml:space="preserve"> What is the EU? How did it evolve? What does it do? What difference does it make?</w:t>
      </w:r>
    </w:p>
    <w:sectPr w:rsidR="00F853B5" w:rsidRPr="00F853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6C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6E5"/>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D6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CCA"/>
    <w:rsid w:val="006E6D0B"/>
    <w:rsid w:val="006F126E"/>
    <w:rsid w:val="006F32C9"/>
    <w:rsid w:val="006F3834"/>
    <w:rsid w:val="006F5693"/>
    <w:rsid w:val="006F5D4C"/>
    <w:rsid w:val="00717B01"/>
    <w:rsid w:val="007227D9"/>
    <w:rsid w:val="0072491F"/>
    <w:rsid w:val="00725598"/>
    <w:rsid w:val="007374A1"/>
    <w:rsid w:val="00752712"/>
    <w:rsid w:val="00753A84"/>
    <w:rsid w:val="00753E46"/>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3B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0FA84E"/>
  <w14:defaultImageDpi w14:val="300"/>
  <w15:docId w15:val="{25EE8FEC-AC78-EB42-B983-F92FCB55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3E4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53E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3E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3E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tags,No Spacing1111,ta"/>
    <w:basedOn w:val="Normal"/>
    <w:next w:val="Normal"/>
    <w:link w:val="Heading4Char"/>
    <w:uiPriority w:val="9"/>
    <w:unhideWhenUsed/>
    <w:qFormat/>
    <w:rsid w:val="00753E4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3E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3E46"/>
  </w:style>
  <w:style w:type="character" w:customStyle="1" w:styleId="Heading1Char">
    <w:name w:val="Heading 1 Char"/>
    <w:aliases w:val="Pocket Char"/>
    <w:basedOn w:val="DefaultParagraphFont"/>
    <w:link w:val="Heading1"/>
    <w:uiPriority w:val="9"/>
    <w:rsid w:val="00753E4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3E4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3E4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753E4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3E46"/>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753E4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753E4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53E46"/>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753E46"/>
    <w:rPr>
      <w:color w:val="auto"/>
      <w:u w:val="none"/>
    </w:rPr>
  </w:style>
  <w:style w:type="paragraph" w:styleId="DocumentMap">
    <w:name w:val="Document Map"/>
    <w:basedOn w:val="Normal"/>
    <w:link w:val="DocumentMapChar"/>
    <w:uiPriority w:val="99"/>
    <w:semiHidden/>
    <w:unhideWhenUsed/>
    <w:rsid w:val="00753E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3E46"/>
    <w:rPr>
      <w:rFonts w:ascii="Lucida Grande" w:hAnsi="Lucida Grande" w:cs="Lucida Grande"/>
    </w:rPr>
  </w:style>
  <w:style w:type="paragraph" w:customStyle="1" w:styleId="Emphasis1">
    <w:name w:val="Emphasis1"/>
    <w:basedOn w:val="Normal"/>
    <w:link w:val="Emphasis"/>
    <w:autoRedefine/>
    <w:uiPriority w:val="20"/>
    <w:qFormat/>
    <w:rsid w:val="006E6CC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6E6CC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i.net/news_cepi/preparing-for-the-next-disease-x/" TargetMode="External"/><Relationship Id="rId18" Type="http://schemas.openxmlformats.org/officeDocument/2006/relationships/hyperlink" Target="https://www.washingtonpost.com/health/2020/12/06/covid-vaccine-messenger-rna/?itid=lk_inline_manual_17" TargetMode="External"/><Relationship Id="rId3" Type="http://schemas.openxmlformats.org/officeDocument/2006/relationships/customXml" Target="../customXml/item3.xml"/><Relationship Id="rId21" Type="http://schemas.openxmlformats.org/officeDocument/2006/relationships/hyperlink" Target="https://papers.ssrn.com/sol3/papers.cfm?abstract_id=2839693" TargetMode="Externa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s://science.sciencemag.org/content/372/6538/109.ful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jamanetwork.com/journals/jama/fullarticle/2771764" TargetMode="External"/><Relationship Id="rId20" Type="http://schemas.openxmlformats.org/officeDocument/2006/relationships/hyperlink" Target="https://papers.ssrn.com/sol3/papers.cfm?abstract_id=283969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ashingtonpost.com/graphics/2020/national/coronavirus-us-cases-deaths/?itid=lk_inline_manual_11" TargetMode="External"/><Relationship Id="rId23" Type="http://schemas.openxmlformats.org/officeDocument/2006/relationships/hyperlink" Target="https://link.springer.com/article/10.1007/s10551-021-04771-x" TargetMode="Externa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hyperlink" Target="https://papers.ssrn.com/sol3/papers.cfm?abstract_id=2839693" TargetMode="Externa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www.washingtonpost.com/coronavirus/?itid=lk_inline_manual_3" TargetMode="External"/><Relationship Id="rId22" Type="http://schemas.openxmlformats.org/officeDocument/2006/relationships/hyperlink" Target="http://csis.org/files/publication/twq12SummerWrigh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21</Pages>
  <Words>16238</Words>
  <Characters>91096</Characters>
  <Application>Microsoft Office Word</Application>
  <DocSecurity>0</DocSecurity>
  <Lines>1110</Lines>
  <Paragraphs>335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5</cp:revision>
  <dcterms:created xsi:type="dcterms:W3CDTF">2021-09-18T17:26:00Z</dcterms:created>
  <dcterms:modified xsi:type="dcterms:W3CDTF">2021-09-18T20:08:00Z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