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1A0CF" w14:textId="3D094AD6" w:rsidR="00D631A2" w:rsidRDefault="00D631A2" w:rsidP="005B74BC">
      <w:pPr>
        <w:pStyle w:val="Heading3"/>
      </w:pPr>
      <w:r>
        <w:t>1AC – Plan</w:t>
      </w:r>
    </w:p>
    <w:p w14:paraId="6D0EF011" w14:textId="41B50107" w:rsidR="000B1A85" w:rsidRDefault="000D156C" w:rsidP="00CA29C2">
      <w:pPr>
        <w:pStyle w:val="Heading4"/>
      </w:pPr>
      <w:r>
        <w:t>Plan: Space faring nations should</w:t>
      </w:r>
      <w:r w:rsidR="005E2803">
        <w:t xml:space="preserve"> ban</w:t>
      </w:r>
      <w:r>
        <w:t xml:space="preserve"> asteroid mining done by private entities</w:t>
      </w:r>
      <w:r w:rsidR="000B1A85">
        <w:t xml:space="preserve"> </w:t>
      </w:r>
    </w:p>
    <w:p w14:paraId="6A03B8C5" w14:textId="77777777" w:rsidR="00344C8C" w:rsidRDefault="00344C8C" w:rsidP="00344C8C">
      <w:pPr>
        <w:pStyle w:val="Heading3"/>
      </w:pPr>
      <w:r>
        <w:t>1AC – Debris</w:t>
      </w:r>
    </w:p>
    <w:p w14:paraId="2BD44365" w14:textId="77777777" w:rsidR="00344C8C" w:rsidRPr="00370276" w:rsidRDefault="00344C8C" w:rsidP="00344C8C">
      <w:pPr>
        <w:pStyle w:val="Heading4"/>
      </w:pPr>
      <w:r>
        <w:t xml:space="preserve">Private entities are increasing mining now </w:t>
      </w:r>
    </w:p>
    <w:p w14:paraId="092A4DC4" w14:textId="77777777" w:rsidR="00344C8C" w:rsidRDefault="00344C8C" w:rsidP="00344C8C">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6F60409" w14:textId="77777777" w:rsidR="00344C8C" w:rsidRPr="00240A28" w:rsidRDefault="00344C8C" w:rsidP="00344C8C">
      <w:pPr>
        <w:rPr>
          <w:u w:val="single"/>
        </w:rPr>
      </w:pPr>
      <w:r w:rsidRPr="004B3A66">
        <w:rPr>
          <w:rStyle w:val="StyleUnderline"/>
        </w:rPr>
        <w:t>In 2015, the United States passed the U.S. Commercial Space Launch Competitiveness Act</w:t>
      </w:r>
      <w:r w:rsidRPr="004B3A66">
        <w:rPr>
          <w:sz w:val="14"/>
        </w:rPr>
        <w:t>. The law’s passage has caused some consternation in the international space exploration community, as it specifically contemplates U.S. citizens performing commercial recovery in what would be a clear appropriation of asteroid and space resources. The law in</w:t>
      </w:r>
      <w:r w:rsidRPr="007831F9">
        <w:rPr>
          <w:sz w:val="14"/>
        </w:rPr>
        <w:t xml:space="preserve">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w:t>
      </w:r>
      <w:r w:rsidRPr="00AD2B3B">
        <w:rPr>
          <w:rStyle w:val="StyleUnderline"/>
        </w:rPr>
        <w:t xml:space="preserve">some legal scholars contend that </w:t>
      </w:r>
      <w:r w:rsidRPr="005F2FEF">
        <w:rPr>
          <w:rStyle w:val="StyleUnderline"/>
          <w:highlight w:val="cyan"/>
        </w:rPr>
        <w:t>the U</w:t>
      </w:r>
      <w:r w:rsidRPr="00AD2B3B">
        <w:rPr>
          <w:rStyle w:val="StyleUnderline"/>
        </w:rPr>
        <w:t xml:space="preserve">nited </w:t>
      </w:r>
      <w:r w:rsidRPr="005F2FEF">
        <w:rPr>
          <w:rStyle w:val="StyleUnderline"/>
          <w:highlight w:val="cyan"/>
        </w:rPr>
        <w:t>S</w:t>
      </w:r>
      <w:r w:rsidRPr="00AD2B3B">
        <w:rPr>
          <w:rStyle w:val="StyleUnderline"/>
        </w:rPr>
        <w:t xml:space="preserve">tates </w:t>
      </w:r>
      <w:r w:rsidRPr="005F2FEF">
        <w:rPr>
          <w:rStyle w:val="StyleUnderline"/>
          <w:highlight w:val="cyan"/>
        </w:rPr>
        <w:t xml:space="preserve">would be in breach of its </w:t>
      </w:r>
      <w:r w:rsidRPr="001F2984">
        <w:rPr>
          <w:rStyle w:val="StyleUnderline"/>
        </w:rPr>
        <w:t xml:space="preserve">international </w:t>
      </w:r>
      <w:r w:rsidRPr="005F2FEF">
        <w:rPr>
          <w:rStyle w:val="StyleUnderline"/>
          <w:highlight w:val="cyan"/>
        </w:rPr>
        <w:t>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1F2984">
        <w:rPr>
          <w:rStyle w:val="StyleUnderline"/>
        </w:rPr>
        <w:t xml:space="preserve">The two nations’ respective pieces of </w:t>
      </w:r>
      <w:r w:rsidRPr="00EB6DA0">
        <w:rPr>
          <w:rStyle w:val="StyleUnderline"/>
          <w:highlight w:val="cyan"/>
        </w:rPr>
        <w:t xml:space="preserve">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05B114" w14:textId="77777777" w:rsidR="00344C8C" w:rsidRDefault="00344C8C" w:rsidP="00344C8C">
      <w:pPr>
        <w:pStyle w:val="Heading4"/>
      </w:pPr>
      <w:r>
        <w:t xml:space="preserve">Dangerous mining greatly increases the risk of space debris. </w:t>
      </w:r>
    </w:p>
    <w:p w14:paraId="5066FDA5" w14:textId="77777777" w:rsidR="00344C8C" w:rsidRDefault="00344C8C" w:rsidP="00344C8C">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1A1D7152" w14:textId="77777777" w:rsidR="00344C8C" w:rsidRPr="00DF65BB" w:rsidRDefault="00344C8C" w:rsidP="00344C8C">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76910A1D" w14:textId="77777777" w:rsidR="00344C8C" w:rsidRDefault="00344C8C" w:rsidP="00344C8C">
      <w:pPr>
        <w:pStyle w:val="Heading4"/>
      </w:pPr>
      <w:r>
        <w:t>Only the plan solves deregulation and unsustainable mining.</w:t>
      </w:r>
    </w:p>
    <w:p w14:paraId="353DE4A2" w14:textId="77777777" w:rsidR="00344C8C" w:rsidRDefault="00344C8C" w:rsidP="00344C8C">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278FC7C" w14:textId="77777777" w:rsidR="00344C8C" w:rsidRDefault="00344C8C" w:rsidP="00344C8C">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67AEE87" w14:textId="77777777" w:rsidR="00344C8C" w:rsidRPr="00DF65BB" w:rsidRDefault="00344C8C" w:rsidP="00344C8C">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51D5D7B" w14:textId="77777777" w:rsidR="00344C8C" w:rsidRDefault="00344C8C" w:rsidP="00344C8C">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297E025" w14:textId="77777777" w:rsidR="00344C8C" w:rsidRPr="00B40499" w:rsidRDefault="00344C8C" w:rsidP="00344C8C">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277EC894" w14:textId="2C821B62" w:rsidR="00344C8C" w:rsidRDefault="00972CEC" w:rsidP="00344C8C">
      <w:pPr>
        <w:pStyle w:val="Heading4"/>
        <w:rPr>
          <w:rFonts w:cs="Arial"/>
        </w:rPr>
      </w:pPr>
      <w:r>
        <w:rPr>
          <w:rFonts w:cs="Arial"/>
        </w:rPr>
        <w:softHyphen/>
      </w:r>
      <w:r>
        <w:rPr>
          <w:rFonts w:cs="Arial"/>
        </w:rPr>
        <w:softHyphen/>
      </w:r>
      <w:r w:rsidR="00344C8C">
        <w:rPr>
          <w:rFonts w:cs="Arial"/>
        </w:rPr>
        <w:t xml:space="preserve">Debris cascades cause </w:t>
      </w:r>
      <w:r w:rsidR="00344C8C">
        <w:rPr>
          <w:rFonts w:cs="Arial"/>
          <w:u w:val="single"/>
        </w:rPr>
        <w:t>global</w:t>
      </w:r>
      <w:r w:rsidR="00344C8C">
        <w:rPr>
          <w:rFonts w:cs="Arial"/>
        </w:rPr>
        <w:t xml:space="preserve"> nuke war</w:t>
      </w:r>
    </w:p>
    <w:p w14:paraId="45E1A723" w14:textId="77777777" w:rsidR="00344C8C" w:rsidRPr="00DE79D4" w:rsidRDefault="00344C8C" w:rsidP="00344C8C">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6A31904" w14:textId="0E5C1116" w:rsidR="00344C8C" w:rsidRDefault="00344C8C" w:rsidP="00344C8C">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700FA161" w14:textId="77777777" w:rsidR="00826AB7" w:rsidRPr="00DE79D4" w:rsidRDefault="00826AB7" w:rsidP="00826AB7">
      <w:pPr>
        <w:pStyle w:val="Heading4"/>
        <w:rPr>
          <w:rFonts w:cs="Arial"/>
        </w:rPr>
      </w:pPr>
      <w:r w:rsidRPr="00DE79D4">
        <w:rPr>
          <w:rFonts w:cs="Arial"/>
        </w:rPr>
        <w:t>Loss of satellites crushes global fisheries</w:t>
      </w:r>
    </w:p>
    <w:p w14:paraId="22AEEB3E" w14:textId="77777777" w:rsidR="00826AB7" w:rsidRPr="00DE79D4" w:rsidRDefault="00826AB7" w:rsidP="00826AB7">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65-66</w:t>
      </w:r>
    </w:p>
    <w:p w14:paraId="5079E9EA" w14:textId="6E78E249" w:rsidR="00826AB7" w:rsidRPr="00EF10B5" w:rsidRDefault="00826AB7" w:rsidP="00826AB7">
      <w:pPr>
        <w:rPr>
          <w:rFonts w:cs="Arial"/>
          <w:sz w:val="16"/>
        </w:rPr>
      </w:pPr>
      <w:r w:rsidRPr="00EF10B5">
        <w:rPr>
          <w:sz w:val="16"/>
        </w:rPr>
        <w:t xml:space="preserve">The Fishing Industry </w:t>
      </w:r>
      <w:r w:rsidRPr="004632BA">
        <w:rPr>
          <w:rStyle w:val="StyleUnderline"/>
          <w:highlight w:val="cyan"/>
        </w:rPr>
        <w:t>Fishing</w:t>
      </w:r>
      <w:r w:rsidRPr="00EF10B5">
        <w:rPr>
          <w:sz w:val="16"/>
        </w:rPr>
        <w:t xml:space="preserve"> is one of the oldest industries in the world and it </w:t>
      </w:r>
      <w:r w:rsidRPr="004632BA">
        <w:rPr>
          <w:rStyle w:val="Emphasis"/>
          <w:highlight w:val="cyan"/>
        </w:rPr>
        <w:t>has gone high-tech</w:t>
      </w:r>
      <w:r w:rsidRPr="00EF10B5">
        <w:rPr>
          <w:sz w:val="16"/>
        </w:rPr>
        <w:t xml:space="preserve">. Ships no longer leave port for parts unknown, hoping to catch fish and bring them home to the local fish market for sale. </w:t>
      </w:r>
      <w:r w:rsidRPr="00DE79D4">
        <w:rPr>
          <w:rStyle w:val="StyleUnderline"/>
        </w:rPr>
        <w:t>Fleets</w:t>
      </w:r>
      <w:r w:rsidRPr="00EF10B5">
        <w:rPr>
          <w:sz w:val="16"/>
        </w:rPr>
        <w:t xml:space="preserve"> of ships now </w:t>
      </w:r>
      <w:r w:rsidRPr="00DE79D4">
        <w:rPr>
          <w:rStyle w:val="StyleUnderline"/>
        </w:rPr>
        <w:t>go to sea, carefully navigating to assure</w:t>
      </w:r>
      <w:r w:rsidRPr="00EF10B5">
        <w:rPr>
          <w:sz w:val="16"/>
        </w:rPr>
        <w:t xml:space="preserve"> that </w:t>
      </w:r>
      <w:r w:rsidRPr="00DE79D4">
        <w:rPr>
          <w:rStyle w:val="StyleUnderline"/>
        </w:rPr>
        <w:t xml:space="preserve">they </w:t>
      </w:r>
      <w:r w:rsidRPr="004632BA">
        <w:rPr>
          <w:rStyle w:val="StyleUnderline"/>
          <w:highlight w:val="cyan"/>
        </w:rPr>
        <w:t>remain in areas approved</w:t>
      </w:r>
      <w:r w:rsidRPr="00EF10B5">
        <w:rPr>
          <w:sz w:val="16"/>
        </w:rPr>
        <w:t xml:space="preserve"> for fishing by the world's governments, </w:t>
      </w:r>
      <w:r w:rsidRPr="004632BA">
        <w:rPr>
          <w:rStyle w:val="StyleUnderline"/>
          <w:highlight w:val="cyan"/>
        </w:rPr>
        <w:t>catching only</w:t>
      </w:r>
      <w:r w:rsidRPr="00DE79D4">
        <w:rPr>
          <w:rStyle w:val="StyleUnderline"/>
        </w:rPr>
        <w:t xml:space="preserve"> the </w:t>
      </w:r>
      <w:r w:rsidRPr="004632BA">
        <w:rPr>
          <w:rStyle w:val="StyleUnderline"/>
          <w:highlight w:val="cyan"/>
        </w:rPr>
        <w:t>numbers</w:t>
      </w:r>
      <w:r w:rsidRPr="00EF10B5">
        <w:rPr>
          <w:sz w:val="16"/>
        </w:rPr>
        <w:t xml:space="preserve"> they are </w:t>
      </w:r>
      <w:r w:rsidRPr="004632BA">
        <w:rPr>
          <w:rStyle w:val="StyleUnderline"/>
          <w:highlight w:val="cyan"/>
        </w:rPr>
        <w:t>approved</w:t>
      </w:r>
      <w:r w:rsidRPr="00EF10B5">
        <w:rPr>
          <w:sz w:val="16"/>
        </w:rPr>
        <w:t xml:space="preserve"> to catch, </w:t>
      </w:r>
      <w:r w:rsidRPr="00DE79D4">
        <w:rPr>
          <w:rStyle w:val="StyleUnderline"/>
        </w:rPr>
        <w:t xml:space="preserve">and </w:t>
      </w:r>
      <w:r w:rsidRPr="004632BA">
        <w:rPr>
          <w:rStyle w:val="StyleUnderline"/>
          <w:highlight w:val="cyan"/>
        </w:rPr>
        <w:t>following</w:t>
      </w:r>
      <w:r w:rsidRPr="00EF10B5">
        <w:rPr>
          <w:sz w:val="16"/>
        </w:rPr>
        <w:t xml:space="preserve"> the </w:t>
      </w:r>
      <w:r w:rsidRPr="00DE79D4">
        <w:rPr>
          <w:rStyle w:val="StyleUnderline"/>
        </w:rPr>
        <w:t xml:space="preserve">prevailing </w:t>
      </w:r>
      <w:r w:rsidRPr="004632BA">
        <w:rPr>
          <w:rStyle w:val="StyleUnderline"/>
          <w:highlight w:val="cyan"/>
        </w:rPr>
        <w:t>market conditions</w:t>
      </w:r>
      <w:r w:rsidRPr="00EF10B5">
        <w:rPr>
          <w:sz w:val="16"/>
        </w:rPr>
        <w:t xml:space="preserve"> that will determine when and where their catch is delivered for sale and processing on the way to your local supermarket shelves. For example, European fishing ships are required to register and report their voyages electronically, apprising government regulators of where they fish, and what and how much they catch. </w:t>
      </w:r>
      <w:r w:rsidRPr="00DE79D4">
        <w:rPr>
          <w:rStyle w:val="StyleUnderline"/>
        </w:rPr>
        <w:t>The</w:t>
      </w:r>
      <w:r w:rsidRPr="00EF10B5">
        <w:rPr>
          <w:sz w:val="16"/>
        </w:rPr>
        <w:t xml:space="preserve"> two </w:t>
      </w:r>
      <w:r w:rsidRPr="00DE79D4">
        <w:rPr>
          <w:rStyle w:val="StyleUnderline"/>
        </w:rPr>
        <w:t>most common approaches used</w:t>
      </w:r>
      <w:r w:rsidRPr="00EF10B5">
        <w:rPr>
          <w:sz w:val="16"/>
        </w:rPr>
        <w:t xml:space="preserve"> by fisherman to meet these regulations </w:t>
      </w:r>
      <w:r w:rsidRPr="00DE79D4">
        <w:rPr>
          <w:rStyle w:val="StyleUnderline"/>
        </w:rPr>
        <w:t>are</w:t>
      </w:r>
      <w:r w:rsidRPr="00EF10B5">
        <w:rPr>
          <w:sz w:val="16"/>
        </w:rPr>
        <w:t xml:space="preserve"> Iridium-based </w:t>
      </w:r>
      <w:r w:rsidRPr="00DE79D4">
        <w:rPr>
          <w:rStyle w:val="StyleUnderline"/>
        </w:rPr>
        <w:t>satellite phones and VSAT terminals aboard ship</w:t>
      </w:r>
      <w:r w:rsidRPr="00EF10B5">
        <w:rPr>
          <w:sz w:val="16"/>
        </w:rPr>
        <w:t xml:space="preserve">. In addition to complying with regulators, fishermen now use these systems to get weather information and fuel costs and to find out at what port they can get the best prices for their catch. And, yes, most fishing ships now use GPS for navigation as well. </w:t>
      </w:r>
      <w:r w:rsidRPr="00DE79D4">
        <w:rPr>
          <w:rStyle w:val="StyleUnderline"/>
        </w:rPr>
        <w:t>Satellite remote sensing, using</w:t>
      </w:r>
      <w:r w:rsidRPr="00EF10B5">
        <w:rPr>
          <w:sz w:val="16"/>
        </w:rPr>
        <w:t xml:space="preserve"> scientific </w:t>
      </w:r>
      <w:r w:rsidRPr="00DE79D4">
        <w:rPr>
          <w:rStyle w:val="StyleUnderline"/>
        </w:rPr>
        <w:t>data collected from</w:t>
      </w:r>
      <w:r w:rsidRPr="00EF10B5">
        <w:rPr>
          <w:sz w:val="16"/>
        </w:rPr>
        <w:t xml:space="preserve"> space </w:t>
      </w:r>
      <w:r w:rsidRPr="004632BA">
        <w:rPr>
          <w:rStyle w:val="StyleUnderline"/>
          <w:highlight w:val="cyan"/>
        </w:rPr>
        <w:t>satellites</w:t>
      </w:r>
      <w:r w:rsidRPr="00EF10B5">
        <w:rPr>
          <w:sz w:val="16"/>
        </w:rPr>
        <w:t xml:space="preserve"> looking at the world's oceans, </w:t>
      </w:r>
      <w:r w:rsidRPr="00DE79D4">
        <w:rPr>
          <w:rStyle w:val="StyleUnderline"/>
        </w:rPr>
        <w:t xml:space="preserve">has increased fishing productivity and is helping to </w:t>
      </w:r>
      <w:r w:rsidRPr="004632BA">
        <w:rPr>
          <w:rStyle w:val="Emphasis"/>
          <w:highlight w:val="cyan"/>
        </w:rPr>
        <w:t>prevent over-fishing</w:t>
      </w:r>
      <w:r w:rsidRPr="00DE79D4">
        <w:rPr>
          <w:rStyle w:val="StyleUnderline"/>
        </w:rPr>
        <w:t xml:space="preserve"> in selected areas. Near-real-time pictures from space, combined with GPS, can </w:t>
      </w:r>
      <w:r w:rsidRPr="004632BA">
        <w:rPr>
          <w:rStyle w:val="StyleUnderline"/>
          <w:highlight w:val="cyan"/>
        </w:rPr>
        <w:t>help</w:t>
      </w:r>
      <w:r w:rsidRPr="00DE79D4">
        <w:rPr>
          <w:rStyle w:val="StyleUnderline"/>
        </w:rPr>
        <w:t xml:space="preserve"> fishing vessels </w:t>
      </w:r>
      <w:r w:rsidRPr="004632BA">
        <w:rPr>
          <w:rStyle w:val="Emphasis"/>
          <w:highlight w:val="cyan"/>
        </w:rPr>
        <w:t>locate</w:t>
      </w:r>
      <w:r w:rsidRPr="004632BA">
        <w:rPr>
          <w:rStyle w:val="StyleUnderline"/>
          <w:highlight w:val="cyan"/>
        </w:rPr>
        <w:t xml:space="preserve"> schools</w:t>
      </w:r>
      <w:r w:rsidRPr="00DE79D4">
        <w:rPr>
          <w:rStyle w:val="StyleUnderline"/>
        </w:rPr>
        <w:t xml:space="preserve"> of fish</w:t>
      </w:r>
      <w:r w:rsidRPr="00EF10B5">
        <w:rPr>
          <w:sz w:val="16"/>
        </w:rPr>
        <w:t xml:space="preserve"> [6]. As a specific example, to determine the best place to go for a day's catch, </w:t>
      </w:r>
      <w:r w:rsidRPr="00DE79D4">
        <w:rPr>
          <w:rStyle w:val="StyleUnderline"/>
        </w:rPr>
        <w:t>fishing fleets use satellite-determined ocean temperatures, which have been correlated</w:t>
      </w:r>
      <w:r w:rsidRPr="00EF10B5">
        <w:rPr>
          <w:sz w:val="16"/>
        </w:rPr>
        <w:t xml:space="preserve"> over time </w:t>
      </w:r>
      <w:r w:rsidRPr="00DE79D4">
        <w:rPr>
          <w:rStyle w:val="StyleUnderline"/>
        </w:rPr>
        <w:t>with the location of schools of tuna</w:t>
      </w:r>
      <w:r w:rsidRPr="00EF10B5">
        <w:rPr>
          <w:sz w:val="16"/>
        </w:rPr>
        <w:t xml:space="preserve">. With modern technology at their fingertips, fishermen can precisely determine where the fish are located and navigate to them so as to catch as many fish as possible. Without these data, the enterprise becomes much less productive, resulting in far fewer fish being caught and a dramatic reduction in commercially available fish and fish products. This multi-billion-dollar industry has been transformed by satellite technology and </w:t>
      </w:r>
      <w:r w:rsidRPr="00DE79D4">
        <w:rPr>
          <w:rStyle w:val="Emphasis"/>
        </w:rPr>
        <w:t>our diets</w:t>
      </w:r>
      <w:r w:rsidRPr="00EF10B5">
        <w:rPr>
          <w:sz w:val="16"/>
        </w:rPr>
        <w:t xml:space="preserve">, as well as the industry itself, </w:t>
      </w:r>
      <w:r w:rsidRPr="00DE79D4">
        <w:rPr>
          <w:rStyle w:val="Emphasis"/>
        </w:rPr>
        <w:t>would suffer greatly if the fishing industry's productivity were to be slashed by the loss of these vital tools</w:t>
      </w:r>
      <w:r w:rsidRPr="00EF10B5">
        <w:rPr>
          <w:sz w:val="16"/>
        </w:rPr>
        <w:t xml:space="preserve">. </w:t>
      </w:r>
      <w:r w:rsidRPr="00DE79D4">
        <w:rPr>
          <w:rStyle w:val="StyleUnderline"/>
        </w:rPr>
        <w:t xml:space="preserve">The impact on the global economy from a reduction in fishing production would be </w:t>
      </w:r>
      <w:r w:rsidRPr="00DE79D4">
        <w:rPr>
          <w:rStyle w:val="Emphasis"/>
        </w:rPr>
        <w:t>widespread</w:t>
      </w:r>
      <w:r w:rsidRPr="00EF10B5">
        <w:rPr>
          <w:sz w:val="16"/>
        </w:rPr>
        <w:t xml:space="preserve">. Not only would there be fewer fish in the grocery store, but restaurants would suffer immensely. Just one species, the pollock, is widely used by fast-food chains like McDonalds to make their fish sandwiches and by other companies in their frozen fish meals. Consumers are buying fish oil supplements at an accelerating rate and all of the businesses associated with this depend upon more fish being caught each year. </w:t>
      </w:r>
      <w:r w:rsidRPr="00DE79D4">
        <w:rPr>
          <w:rStyle w:val="StyleUnderline"/>
        </w:rPr>
        <w:t xml:space="preserve">Without satellites, there is simply </w:t>
      </w:r>
      <w:r w:rsidRPr="00DE79D4">
        <w:rPr>
          <w:rStyle w:val="Emphasis"/>
        </w:rPr>
        <w:t>no way</w:t>
      </w:r>
      <w:r w:rsidRPr="00DE79D4">
        <w:rPr>
          <w:rStyle w:val="StyleUnderline"/>
        </w:rPr>
        <w:t xml:space="preserve"> we could </w:t>
      </w:r>
      <w:r w:rsidRPr="00DE79D4">
        <w:rPr>
          <w:rStyle w:val="Emphasis"/>
        </w:rPr>
        <w:t>maintain</w:t>
      </w:r>
      <w:r w:rsidRPr="00DE79D4">
        <w:rPr>
          <w:rStyle w:val="StyleUnderline"/>
        </w:rPr>
        <w:t xml:space="preserve"> current production levels, let alone </w:t>
      </w:r>
      <w:r w:rsidRPr="00DE79D4">
        <w:rPr>
          <w:rStyle w:val="Emphasis"/>
        </w:rPr>
        <w:t>increase</w:t>
      </w:r>
      <w:r w:rsidRPr="00DE79D4">
        <w:rPr>
          <w:rStyle w:val="StyleUnderline"/>
        </w:rPr>
        <w:t xml:space="preserve"> them</w:t>
      </w:r>
      <w:r w:rsidRPr="00EF10B5">
        <w:rPr>
          <w:sz w:val="16"/>
        </w:rPr>
        <w:t>.</w:t>
      </w:r>
    </w:p>
    <w:p w14:paraId="6D1E3BD3" w14:textId="77777777" w:rsidR="00D06ED2" w:rsidRPr="00DE79D4" w:rsidRDefault="00D06ED2" w:rsidP="00D06ED2">
      <w:pPr>
        <w:pStyle w:val="Heading4"/>
        <w:rPr>
          <w:rFonts w:cs="Arial"/>
        </w:rPr>
      </w:pPr>
      <w:r>
        <w:rPr>
          <w:rFonts w:cs="Arial"/>
        </w:rPr>
        <w:t>Overfishing causes extinction</w:t>
      </w:r>
    </w:p>
    <w:p w14:paraId="3BEA1041" w14:textId="77777777" w:rsidR="00D06ED2" w:rsidRPr="00DE79D4" w:rsidRDefault="00D06ED2" w:rsidP="00D06ED2">
      <w:r w:rsidRPr="00DE79D4">
        <w:t xml:space="preserve">Callum </w:t>
      </w:r>
      <w:r w:rsidRPr="00DE79D4">
        <w:rPr>
          <w:rStyle w:val="Style13ptBold"/>
        </w:rPr>
        <w:t>Roberts 15</w:t>
      </w:r>
      <w:r w:rsidRPr="00DE79D4">
        <w:t>, professor of marine conservation at the University of York, “Our seas are being degraded, fish are dying – but humanity is threatened too,” 9/19/15, http://www.theguardian.com/environment/2015/sep/20/fish-are-dying-but-human-life-is-threatened-too</w:t>
      </w:r>
    </w:p>
    <w:p w14:paraId="1D7E582B" w14:textId="77777777" w:rsidR="00D06ED2" w:rsidRPr="00DE79D4" w:rsidRDefault="00D06ED2" w:rsidP="00D06ED2">
      <w:r w:rsidRPr="00DE79D4">
        <w:rPr>
          <w:rStyle w:val="StyleUnderline"/>
        </w:rPr>
        <w:t>Studies</w:t>
      </w:r>
      <w:r w:rsidRPr="00DE79D4">
        <w:t xml:space="preserve"> like that of the WWF/ZSL </w:t>
      </w:r>
      <w:r w:rsidRPr="00DE79D4">
        <w:rPr>
          <w:rStyle w:val="StyleUnderline"/>
        </w:rPr>
        <w:t>list climate change high among the threats that afflict ocean life</w:t>
      </w:r>
      <w:r w:rsidRPr="00DE79D4">
        <w:t xml:space="preserve">. </w:t>
      </w:r>
      <w:r w:rsidRPr="00DE79D4">
        <w:rPr>
          <w:rStyle w:val="StyleUnderline"/>
        </w:rPr>
        <w:t>While</w:t>
      </w:r>
      <w:r w:rsidRPr="00DE79D4">
        <w:t xml:space="preserve"> </w:t>
      </w:r>
      <w:r w:rsidRPr="00DE79D4">
        <w:rPr>
          <w:rStyle w:val="StyleUnderline"/>
        </w:rPr>
        <w:t>this is certainly true</w:t>
      </w:r>
      <w:r w:rsidRPr="00DE79D4">
        <w:t xml:space="preserve"> now, and it will become increasingly problematic in future, </w:t>
      </w:r>
      <w:r w:rsidRPr="004632BA">
        <w:rPr>
          <w:rStyle w:val="Emphasis"/>
          <w:highlight w:val="cyan"/>
        </w:rPr>
        <w:t>the primary driver</w:t>
      </w:r>
      <w:r w:rsidRPr="004632BA">
        <w:rPr>
          <w:rStyle w:val="StyleUnderline"/>
          <w:highlight w:val="cyan"/>
        </w:rPr>
        <w:t xml:space="preserve"> of decline</w:t>
      </w:r>
      <w:r w:rsidRPr="00DE79D4">
        <w:rPr>
          <w:rStyle w:val="StyleUnderline"/>
        </w:rPr>
        <w:t xml:space="preserve"> to date </w:t>
      </w:r>
      <w:r w:rsidRPr="004632BA">
        <w:rPr>
          <w:rStyle w:val="StyleUnderline"/>
          <w:highlight w:val="cyan"/>
        </w:rPr>
        <w:t>is overfishing</w:t>
      </w:r>
      <w:r w:rsidRPr="004632BA">
        <w:rPr>
          <w:highlight w:val="cyan"/>
        </w:rPr>
        <w:t xml:space="preserve">. </w:t>
      </w:r>
      <w:r w:rsidRPr="00DE79D4">
        <w:rPr>
          <w:rStyle w:val="StyleUnderline"/>
        </w:rPr>
        <w:t xml:space="preserve">To get a true picture of fishing’s impact, you have to </w:t>
      </w:r>
      <w:r w:rsidRPr="00DE79D4">
        <w:rPr>
          <w:rStyle w:val="Emphasis"/>
        </w:rPr>
        <w:t>take the long view</w:t>
      </w:r>
      <w:r w:rsidRPr="00DE79D4">
        <w:t>. Ask an EU official for the latest stock estimate of common skate, and you would get a puzzled look. We no longer fish commercially for species such as common skate because there are hardly any left, so we no longer bother counting them and their disappearance goes unremarked. But fishing carried on long after the skates, halibut, wolf-fish, angel sharks, bluefin tuna, thresher sharks, porbeagle, sturgeon and wild salmon – the list is a long one – dwindled to irrelevance.</w:t>
      </w:r>
    </w:p>
    <w:p w14:paraId="13093933" w14:textId="77777777" w:rsidR="00D06ED2" w:rsidRPr="00DE79D4" w:rsidRDefault="00D06ED2" w:rsidP="00D06ED2">
      <w:r w:rsidRPr="00DE79D4">
        <w:t>What is not widely known among those outside the fishing industry is that managers deliberately aim to reduce stock sizes of the fish we eat. Cutting the amount of fish in a stock frees up resources for the others, so they grow faster. This theory, developed in the mid-20th century, says that maximum productivity is reached when you reduce a stock by half, a point called the maximum sustainable yield. Fishing at MSY was recently embedded in the reformed European fisheries policy, which should have been a good thing given that stocks have been so depleted. But behind the scenes, fisheries scientists have gradually eroded target stock levels, arguing that for many stocks MSY is reached when they have been reduced by 70% or 80%. At these low levels though, we are on dangerous ground.</w:t>
      </w:r>
    </w:p>
    <w:p w14:paraId="63E40941" w14:textId="77777777" w:rsidR="00D06ED2" w:rsidRPr="00DE79D4" w:rsidRDefault="00D06ED2" w:rsidP="00D06ED2">
      <w:r w:rsidRPr="00DE79D4">
        <w:rPr>
          <w:rStyle w:val="StyleUnderline"/>
        </w:rPr>
        <w:t xml:space="preserve">When life is brought low, </w:t>
      </w:r>
      <w:r w:rsidRPr="004632BA">
        <w:rPr>
          <w:rStyle w:val="StyleUnderline"/>
          <w:highlight w:val="cyan"/>
        </w:rPr>
        <w:t>there are</w:t>
      </w:r>
      <w:r w:rsidRPr="00DE79D4">
        <w:rPr>
          <w:rStyle w:val="StyleUnderline"/>
        </w:rPr>
        <w:t xml:space="preserve"> </w:t>
      </w:r>
      <w:r w:rsidRPr="00DE79D4">
        <w:rPr>
          <w:rStyle w:val="Emphasis"/>
        </w:rPr>
        <w:t>unwanted</w:t>
      </w:r>
      <w:r w:rsidRPr="00DE79D4">
        <w:rPr>
          <w:rStyle w:val="StyleUnderline"/>
        </w:rPr>
        <w:t xml:space="preserve"> and </w:t>
      </w:r>
      <w:r w:rsidRPr="004632BA">
        <w:rPr>
          <w:rStyle w:val="Emphasis"/>
          <w:highlight w:val="cyan"/>
        </w:rPr>
        <w:t>unanticipated knock-on effects</w:t>
      </w:r>
      <w:r w:rsidRPr="004632BA">
        <w:rPr>
          <w:highlight w:val="cyan"/>
        </w:rPr>
        <w:t xml:space="preserve">. </w:t>
      </w:r>
      <w:r w:rsidRPr="004632BA">
        <w:rPr>
          <w:rStyle w:val="StyleUnderline"/>
          <w:highlight w:val="cyan"/>
        </w:rPr>
        <w:t>Predators</w:t>
      </w:r>
      <w:r w:rsidRPr="00DE79D4">
        <w:t xml:space="preserve"> like tuna, sharks, porpoises and whales </w:t>
      </w:r>
      <w:r w:rsidRPr="00DE79D4">
        <w:rPr>
          <w:rStyle w:val="StyleUnderline"/>
        </w:rPr>
        <w:t xml:space="preserve">are </w:t>
      </w:r>
      <w:r w:rsidRPr="00DE79D4">
        <w:rPr>
          <w:rStyle w:val="Emphasis"/>
        </w:rPr>
        <w:t>not mere embellishments</w:t>
      </w:r>
      <w:r w:rsidRPr="00DE79D4">
        <w:t xml:space="preserve">, nice to have but not critical if lost. </w:t>
      </w:r>
      <w:r w:rsidRPr="00DE79D4">
        <w:rPr>
          <w:rStyle w:val="StyleUnderline"/>
        </w:rPr>
        <w:t xml:space="preserve">They once regulated the abundance of their prey and </w:t>
      </w:r>
      <w:r w:rsidRPr="004632BA">
        <w:rPr>
          <w:rStyle w:val="StyleUnderline"/>
          <w:highlight w:val="cyan"/>
        </w:rPr>
        <w:t xml:space="preserve">weeded out </w:t>
      </w:r>
      <w:r w:rsidRPr="004632BA">
        <w:rPr>
          <w:rStyle w:val="Emphasis"/>
          <w:highlight w:val="cyan"/>
        </w:rPr>
        <w:t>diseased</w:t>
      </w:r>
      <w:r w:rsidRPr="00DE79D4">
        <w:rPr>
          <w:rStyle w:val="StyleUnderline"/>
        </w:rPr>
        <w:t xml:space="preserve"> and parasite-laden </w:t>
      </w:r>
      <w:r w:rsidRPr="004632BA">
        <w:rPr>
          <w:rStyle w:val="Emphasis"/>
          <w:highlight w:val="cyan"/>
        </w:rPr>
        <w:t>creatures</w:t>
      </w:r>
      <w:r w:rsidRPr="00DE79D4">
        <w:t xml:space="preserve"> before populations became seriously affected. </w:t>
      </w:r>
      <w:r w:rsidRPr="004632BA">
        <w:rPr>
          <w:rStyle w:val="StyleUnderline"/>
          <w:highlight w:val="cyan"/>
        </w:rPr>
        <w:t xml:space="preserve">They were important in </w:t>
      </w:r>
      <w:r w:rsidRPr="004632BA">
        <w:rPr>
          <w:rStyle w:val="Emphasis"/>
          <w:highlight w:val="cyan"/>
        </w:rPr>
        <w:t>cycling nutrients</w:t>
      </w:r>
      <w:r w:rsidRPr="00DE79D4">
        <w:rPr>
          <w:rStyle w:val="StyleUnderline"/>
        </w:rPr>
        <w:t xml:space="preserve"> through ocean ecosystems</w:t>
      </w:r>
      <w:r w:rsidRPr="00DE79D4">
        <w:t xml:space="preserve">, </w:t>
      </w:r>
      <w:r w:rsidRPr="00DE79D4">
        <w:rPr>
          <w:rStyle w:val="StyleUnderline"/>
        </w:rPr>
        <w:t>shuttling them from the depths to the surface</w:t>
      </w:r>
      <w:r w:rsidRPr="00DE79D4">
        <w:t xml:space="preserve"> where sunshine and plants could turn them into the energy that feeds all life in the sea. </w:t>
      </w:r>
      <w:r w:rsidRPr="00DE79D4">
        <w:rPr>
          <w:rStyle w:val="StyleUnderline"/>
        </w:rPr>
        <w:t>Seabed life,</w:t>
      </w:r>
      <w:r w:rsidRPr="00DE79D4">
        <w:t xml:space="preserve"> those waving fields of invertebrates swept aside by trawls, – </w:t>
      </w:r>
      <w:r w:rsidRPr="00DE79D4">
        <w:rPr>
          <w:rStyle w:val="Emphasis"/>
        </w:rPr>
        <w:t>captured carbon and sequestered it</w:t>
      </w:r>
      <w:r w:rsidRPr="00DE79D4">
        <w:rPr>
          <w:rStyle w:val="StyleUnderline"/>
        </w:rPr>
        <w:t xml:space="preserve"> into the sediments</w:t>
      </w:r>
      <w:r w:rsidRPr="00DE79D4">
        <w:t xml:space="preserve">. </w:t>
      </w:r>
      <w:r w:rsidRPr="00DE79D4">
        <w:rPr>
          <w:rStyle w:val="StyleUnderline"/>
        </w:rPr>
        <w:t>They kept the water clean</w:t>
      </w:r>
      <w:r w:rsidRPr="00DE79D4">
        <w:t xml:space="preserve">, boosting photosynthesis, </w:t>
      </w:r>
      <w:r w:rsidRPr="00DE79D4">
        <w:rPr>
          <w:rStyle w:val="StyleUnderline"/>
        </w:rPr>
        <w:t>and removed</w:t>
      </w:r>
      <w:r w:rsidRPr="00DE79D4">
        <w:t xml:space="preserve"> </w:t>
      </w:r>
      <w:r w:rsidRPr="00DE79D4">
        <w:rPr>
          <w:rStyle w:val="StyleUnderline"/>
        </w:rPr>
        <w:t>pathogens and pollutants</w:t>
      </w:r>
      <w:r w:rsidRPr="00DE79D4">
        <w:t xml:space="preserve"> we put in the sea.</w:t>
      </w:r>
    </w:p>
    <w:p w14:paraId="3E43F780" w14:textId="77777777" w:rsidR="00D06ED2" w:rsidRDefault="00D06ED2" w:rsidP="00D06ED2">
      <w:pPr>
        <w:rPr>
          <w:rFonts w:eastAsiaTheme="majorEastAsia" w:cstheme="majorBidi"/>
          <w:b/>
          <w:bCs/>
          <w:sz w:val="26"/>
          <w:szCs w:val="26"/>
        </w:rPr>
      </w:pPr>
      <w:r w:rsidRPr="00DE79D4">
        <w:t xml:space="preserve">So </w:t>
      </w:r>
      <w:r w:rsidRPr="00DE79D4">
        <w:rPr>
          <w:rStyle w:val="StyleUnderline"/>
        </w:rPr>
        <w:t xml:space="preserve">if you are wondering whether it matters that </w:t>
      </w:r>
      <w:r w:rsidRPr="004632BA">
        <w:rPr>
          <w:rStyle w:val="StyleUnderline"/>
          <w:highlight w:val="cyan"/>
        </w:rPr>
        <w:t>life in the sea</w:t>
      </w:r>
      <w:r w:rsidRPr="00DE79D4">
        <w:rPr>
          <w:rStyle w:val="StyleUnderline"/>
        </w:rPr>
        <w:t xml:space="preserve"> has gone down</w:t>
      </w:r>
      <w:r w:rsidRPr="00DE79D4">
        <w:t xml:space="preserve">, </w:t>
      </w:r>
      <w:r w:rsidRPr="00DE79D4">
        <w:rPr>
          <w:rStyle w:val="Emphasis"/>
        </w:rPr>
        <w:t>the answer is yes</w:t>
      </w:r>
      <w:r w:rsidRPr="00DE79D4">
        <w:t xml:space="preserve">. In the long term, </w:t>
      </w:r>
      <w:r w:rsidRPr="00DE79D4">
        <w:rPr>
          <w:rStyle w:val="Emphasis"/>
        </w:rPr>
        <w:t xml:space="preserve">it </w:t>
      </w:r>
      <w:r w:rsidRPr="004632BA">
        <w:rPr>
          <w:rStyle w:val="Emphasis"/>
          <w:highlight w:val="cyan"/>
        </w:rPr>
        <w:t>is a matter of life and death to all of us</w:t>
      </w:r>
      <w:r w:rsidRPr="00DE79D4">
        <w:t xml:space="preserve">. </w:t>
      </w:r>
      <w:r w:rsidRPr="00DE79D4">
        <w:rPr>
          <w:rStyle w:val="StyleUnderline"/>
        </w:rPr>
        <w:t>The oceans are vast</w:t>
      </w:r>
      <w:r w:rsidRPr="00DE79D4">
        <w:t xml:space="preserve">. Once we thought they were too big to suffer anything other than minor damage at our hands. We know that is no longer true. </w:t>
      </w:r>
      <w:r w:rsidRPr="004632BA">
        <w:rPr>
          <w:rStyle w:val="StyleUnderline"/>
          <w:highlight w:val="cyan"/>
        </w:rPr>
        <w:t xml:space="preserve">Human influence reaches </w:t>
      </w:r>
      <w:r w:rsidRPr="004632BA">
        <w:rPr>
          <w:rStyle w:val="Emphasis"/>
          <w:highlight w:val="cyan"/>
        </w:rPr>
        <w:t>every part of the ocean</w:t>
      </w:r>
      <w:r w:rsidRPr="00DE79D4">
        <w:rPr>
          <w:rStyle w:val="StyleUnderline"/>
        </w:rPr>
        <w:t>, from the</w:t>
      </w:r>
      <w:r w:rsidRPr="00DE79D4">
        <w:t xml:space="preserve"> distant </w:t>
      </w:r>
      <w:r w:rsidRPr="00DE79D4">
        <w:rPr>
          <w:rStyle w:val="StyleUnderline"/>
        </w:rPr>
        <w:t>high seas to the deepest abyss.</w:t>
      </w:r>
      <w:r w:rsidRPr="00DE79D4">
        <w:t xml:space="preserve"> What we are just beginning to understand is that </w:t>
      </w:r>
      <w:r w:rsidRPr="004632BA">
        <w:rPr>
          <w:rStyle w:val="Emphasis"/>
          <w:highlight w:val="cyan"/>
        </w:rPr>
        <w:t>they are too big</w:t>
      </w:r>
      <w:r w:rsidRPr="00DE79D4">
        <w:rPr>
          <w:rStyle w:val="Emphasis"/>
        </w:rPr>
        <w:t xml:space="preserve"> for us </w:t>
      </w:r>
      <w:r w:rsidRPr="004632BA">
        <w:rPr>
          <w:rStyle w:val="Emphasis"/>
          <w:highlight w:val="cyan"/>
        </w:rPr>
        <w:t>to</w:t>
      </w:r>
      <w:r w:rsidRPr="00DE79D4">
        <w:rPr>
          <w:rStyle w:val="Emphasis"/>
        </w:rPr>
        <w:t xml:space="preserve"> let them </w:t>
      </w:r>
      <w:r w:rsidRPr="004632BA">
        <w:rPr>
          <w:rStyle w:val="Emphasis"/>
          <w:highlight w:val="cyan"/>
        </w:rPr>
        <w:t>fail</w:t>
      </w:r>
      <w:r w:rsidRPr="004632BA">
        <w:rPr>
          <w:highlight w:val="cyan"/>
        </w:rPr>
        <w:t xml:space="preserve">. </w:t>
      </w:r>
      <w:r w:rsidRPr="004632BA">
        <w:rPr>
          <w:rStyle w:val="StyleUnderline"/>
          <w:highlight w:val="cyan"/>
        </w:rPr>
        <w:t xml:space="preserve">The oceans have </w:t>
      </w:r>
      <w:r w:rsidRPr="004632BA">
        <w:rPr>
          <w:rStyle w:val="Emphasis"/>
          <w:highlight w:val="cyan"/>
        </w:rPr>
        <w:t>colossal importance</w:t>
      </w:r>
      <w:r w:rsidRPr="00DE79D4">
        <w:rPr>
          <w:rStyle w:val="StyleUnderline"/>
        </w:rPr>
        <w:t xml:space="preserve"> in </w:t>
      </w:r>
      <w:r w:rsidRPr="004632BA">
        <w:rPr>
          <w:rStyle w:val="StyleUnderline"/>
          <w:highlight w:val="cyan"/>
        </w:rPr>
        <w:t xml:space="preserve">keeping our planet </w:t>
      </w:r>
      <w:r w:rsidRPr="004632BA">
        <w:rPr>
          <w:rStyle w:val="Emphasis"/>
          <w:highlight w:val="cyan"/>
        </w:rPr>
        <w:t>habitable</w:t>
      </w:r>
      <w:r w:rsidRPr="004632BA">
        <w:rPr>
          <w:highlight w:val="cyan"/>
        </w:rPr>
        <w:t xml:space="preserve">. </w:t>
      </w:r>
      <w:r w:rsidRPr="004632BA">
        <w:rPr>
          <w:rStyle w:val="Emphasis"/>
          <w:highlight w:val="cyan"/>
        </w:rPr>
        <w:t>If they fail, so do we</w:t>
      </w:r>
      <w:r w:rsidRPr="00DE79D4">
        <w:t>.</w:t>
      </w:r>
    </w:p>
    <w:p w14:paraId="3FBE10D3" w14:textId="67FDF558" w:rsidR="00346443" w:rsidRPr="00DE79D4" w:rsidRDefault="00346443" w:rsidP="00346443">
      <w:pPr>
        <w:pStyle w:val="Heading4"/>
        <w:rPr>
          <w:rFonts w:cs="Arial"/>
        </w:rPr>
      </w:pPr>
      <w:r>
        <w:rPr>
          <w:rFonts w:cs="Arial"/>
        </w:rPr>
        <w:t>Independently, it</w:t>
      </w:r>
      <w:r w:rsidRPr="00DE79D4">
        <w:rPr>
          <w:rFonts w:cs="Arial"/>
        </w:rPr>
        <w:t xml:space="preserve"> shreds the ozone</w:t>
      </w:r>
      <w:r w:rsidR="00B631A0">
        <w:rPr>
          <w:rFonts w:cs="Arial"/>
        </w:rPr>
        <w:t xml:space="preserve"> layer</w:t>
      </w:r>
    </w:p>
    <w:p w14:paraId="79983C80" w14:textId="77777777" w:rsidR="00346443" w:rsidRPr="00DE79D4" w:rsidRDefault="00346443" w:rsidP="00346443">
      <w:r w:rsidRPr="00DE79D4">
        <w:t xml:space="preserve">Josy </w:t>
      </w:r>
      <w:r w:rsidRPr="00DE79D4">
        <w:rPr>
          <w:rStyle w:val="Style13ptBold"/>
        </w:rPr>
        <w:t>O’Donnell 18</w:t>
      </w:r>
      <w:r w:rsidRPr="00DE79D4">
        <w:t>, creator of Conservation Institute, “WHAT HAPPENS TO THE “SPACE JUNK” THAT FALLS BACK TO EARTH?,” https://ourplnt.com/space-junk-earth/#axzz5xRXia1uD</w:t>
      </w:r>
    </w:p>
    <w:p w14:paraId="5BEA4F72" w14:textId="65CD7F52" w:rsidR="00346443" w:rsidRPr="00DE79D4" w:rsidRDefault="00346443" w:rsidP="00346443">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DE79D4">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DE79D4">
        <w:t xml:space="preserve">. </w:t>
      </w:r>
      <w:r w:rsidRPr="004632BA">
        <w:rPr>
          <w:rStyle w:val="Emphasis"/>
          <w:highlight w:val="cyan"/>
        </w:rPr>
        <w:t>Nitric oxide is very destructive to the ozone layer</w:t>
      </w:r>
      <w:r w:rsidRPr="00DE79D4">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DE79D4">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6F6B55C" w14:textId="076CF048" w:rsidR="00346443" w:rsidRPr="00DE79D4" w:rsidRDefault="00346443" w:rsidP="00346443">
      <w:pPr>
        <w:pStyle w:val="Heading4"/>
        <w:rPr>
          <w:rFonts w:cs="Arial"/>
        </w:rPr>
      </w:pPr>
      <w:r>
        <w:rPr>
          <w:rFonts w:cs="Arial"/>
        </w:rPr>
        <w:t>Extinction</w:t>
      </w:r>
    </w:p>
    <w:p w14:paraId="01986850" w14:textId="77777777" w:rsidR="00346443" w:rsidRPr="00DE79D4" w:rsidRDefault="00346443" w:rsidP="00346443">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7D083AA0" w14:textId="78581293" w:rsidR="00346443" w:rsidRPr="002944E6" w:rsidRDefault="00346443" w:rsidP="00344C8C">
      <w:pPr>
        <w:rPr>
          <w:sz w:val="16"/>
        </w:rPr>
      </w:pPr>
      <w:r w:rsidRPr="002944E6">
        <w:rPr>
          <w:sz w:val="16"/>
        </w:rPr>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cities, and is only really recovering over Antarctica</w:t>
      </w:r>
      <w:r w:rsidRPr="002944E6">
        <w:rPr>
          <w:sz w:val="16"/>
        </w:rP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4E408328" w14:textId="50BCD0CD" w:rsidR="005B74BC" w:rsidRDefault="005B74BC" w:rsidP="005B74BC">
      <w:pPr>
        <w:pStyle w:val="Heading3"/>
      </w:pPr>
      <w:r>
        <w:t>1AC - Deflection</w:t>
      </w:r>
    </w:p>
    <w:p w14:paraId="22545304" w14:textId="77777777" w:rsidR="005B74BC" w:rsidRPr="00862F77" w:rsidRDefault="005B74BC" w:rsidP="005B74BC">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801974C" w14:textId="77777777" w:rsidR="005B74BC" w:rsidRPr="00DA5043" w:rsidRDefault="005B74BC" w:rsidP="005B74BC">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0160618" w14:textId="77777777" w:rsidR="005B74BC" w:rsidRPr="008E3C60" w:rsidRDefault="005B74BC" w:rsidP="005B74BC">
      <w:pPr>
        <w:rPr>
          <w:sz w:val="16"/>
        </w:rPr>
      </w:pPr>
      <w:r w:rsidRPr="008E3C60">
        <w:rPr>
          <w:sz w:val="16"/>
        </w:rPr>
        <w:t xml:space="preserve">Extensive and prolonged </w:t>
      </w:r>
      <w:r w:rsidRPr="00F45E79">
        <w:rPr>
          <w:rStyle w:val="Emphasis"/>
          <w:highlight w:val="cyan"/>
        </w:rPr>
        <w:t>proximity operations</w:t>
      </w:r>
      <w:r w:rsidRPr="00F45E79">
        <w:rPr>
          <w:highlight w:val="cyan"/>
          <w:u w:val="single"/>
        </w:rPr>
        <w:t xml:space="preserve"> will be an essential element of</w:t>
      </w:r>
      <w:r w:rsidRPr="008E3C60">
        <w:rPr>
          <w:sz w:val="16"/>
        </w:rPr>
        <w:t xml:space="preserve"> most types of </w:t>
      </w:r>
      <w:r w:rsidRPr="00F45E79">
        <w:rPr>
          <w:rStyle w:val="Emphasis"/>
          <w:highlight w:val="cyan"/>
        </w:rPr>
        <w:t>p</w:t>
      </w:r>
      <w:r w:rsidRPr="008E3C60">
        <w:rPr>
          <w:u w:val="single"/>
        </w:rPr>
        <w:t xml:space="preserve">lanetary </w:t>
      </w:r>
      <w:r w:rsidRPr="00F45E79">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7F48523" w14:textId="77777777" w:rsidR="005B74BC" w:rsidRPr="008E3C60" w:rsidRDefault="005B74BC" w:rsidP="005B74BC">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3AA44EF4" w14:textId="77777777" w:rsidR="005B74BC" w:rsidRPr="008E3C60" w:rsidRDefault="005B74BC" w:rsidP="005B74BC">
      <w:pPr>
        <w:rPr>
          <w:sz w:val="16"/>
        </w:rPr>
      </w:pPr>
      <w:r w:rsidRPr="008E3C60">
        <w:rPr>
          <w:sz w:val="16"/>
        </w:rPr>
        <w:t xml:space="preserve">Similarly, </w:t>
      </w:r>
      <w:r w:rsidRPr="00F440B3">
        <w:rPr>
          <w:highlight w:val="cyan"/>
          <w:u w:val="single"/>
        </w:rPr>
        <w:t>asteroid</w:t>
      </w:r>
      <w:r w:rsidRPr="008E3C60">
        <w:rPr>
          <w:u w:val="single"/>
        </w:rPr>
        <w:t xml:space="preserve"> or comet </w:t>
      </w:r>
      <w:r w:rsidRPr="00F45E79">
        <w:rPr>
          <w:highlight w:val="cyan"/>
          <w:u w:val="single"/>
        </w:rPr>
        <w:t xml:space="preserve">mining would </w:t>
      </w:r>
      <w:r w:rsidRPr="00F45E79">
        <w:rPr>
          <w:rStyle w:val="Emphasis"/>
          <w:highlight w:val="cyan"/>
        </w:rPr>
        <w:t>rely entirely</w:t>
      </w:r>
      <w:r w:rsidRPr="00F45E79">
        <w:rPr>
          <w:highlight w:val="cyan"/>
          <w:u w:val="single"/>
        </w:rPr>
        <w:t xml:space="preserve"> on</w:t>
      </w:r>
      <w:r w:rsidRPr="008E3C60">
        <w:rPr>
          <w:u w:val="single"/>
        </w:rPr>
        <w:t xml:space="preserve"> the ability to conduct </w:t>
      </w:r>
      <w:r w:rsidRPr="00F45E79">
        <w:rPr>
          <w:rStyle w:val="Emphasis"/>
          <w:highlight w:val="cyan"/>
        </w:rPr>
        <w:t>reliable</w:t>
      </w:r>
      <w:r w:rsidRPr="008E3C60">
        <w:rPr>
          <w:sz w:val="16"/>
        </w:rPr>
        <w:t xml:space="preserve">, </w:t>
      </w:r>
      <w:r w:rsidRPr="008E3C60">
        <w:rPr>
          <w:rStyle w:val="Emphasis"/>
        </w:rPr>
        <w:t>long-</w:t>
      </w:r>
      <w:r w:rsidRPr="00F45E79">
        <w:rPr>
          <w:rStyle w:val="Emphasis"/>
          <w:highlight w:val="cyan"/>
        </w:rPr>
        <w:t>term</w:t>
      </w:r>
      <w:r w:rsidRPr="008E3C60">
        <w:rPr>
          <w:sz w:val="16"/>
        </w:rPr>
        <w:t xml:space="preserve">, </w:t>
      </w:r>
      <w:r w:rsidRPr="00F45E79">
        <w:rPr>
          <w:rStyle w:val="Emphasis"/>
          <w:highlight w:val="cyan"/>
        </w:rPr>
        <w:t>repetitive</w:t>
      </w:r>
      <w:r w:rsidRPr="00F45E79">
        <w:rPr>
          <w:sz w:val="16"/>
          <w:highlight w:val="cyan"/>
        </w:rPr>
        <w:t xml:space="preserve"> </w:t>
      </w:r>
      <w:r w:rsidRPr="00F45E79">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4C75CC2B" w14:textId="77777777" w:rsidR="005B74BC" w:rsidRPr="008E3C60" w:rsidRDefault="005B74BC" w:rsidP="005B74BC">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F45E79">
        <w:rPr>
          <w:highlight w:val="cyan"/>
          <w:u w:val="single"/>
        </w:rPr>
        <w:t>Each</w:t>
      </w:r>
      <w:r w:rsidRPr="008E3C60">
        <w:rPr>
          <w:u w:val="single"/>
        </w:rPr>
        <w:t xml:space="preserve"> of these activities </w:t>
      </w:r>
      <w:r w:rsidRPr="00F45E79">
        <w:rPr>
          <w:highlight w:val="cyan"/>
          <w:u w:val="single"/>
        </w:rPr>
        <w:t xml:space="preserve">would </w:t>
      </w:r>
      <w:r w:rsidRPr="00F45E79">
        <w:rPr>
          <w:rStyle w:val="Emphasis"/>
          <w:highlight w:val="cyan"/>
        </w:rPr>
        <w:t>require</w:t>
      </w:r>
      <w:r w:rsidRPr="008E3C60">
        <w:rPr>
          <w:u w:val="single"/>
        </w:rPr>
        <w:t xml:space="preserve"> the </w:t>
      </w:r>
      <w:r w:rsidRPr="00F45E79">
        <w:rPr>
          <w:highlight w:val="cyan"/>
          <w:u w:val="single"/>
        </w:rPr>
        <w:t xml:space="preserve">ability to </w:t>
      </w:r>
      <w:r w:rsidRPr="00F45E79">
        <w:rPr>
          <w:rStyle w:val="Emphasis"/>
          <w:highlight w:val="cyan"/>
        </w:rPr>
        <w:t>operate on</w:t>
      </w:r>
      <w:r w:rsidRPr="008E3C60">
        <w:rPr>
          <w:u w:val="single"/>
        </w:rPr>
        <w:t xml:space="preserve"> and near the surface of </w:t>
      </w:r>
      <w:r w:rsidRPr="00F45E79">
        <w:rPr>
          <w:highlight w:val="cyan"/>
          <w:u w:val="single"/>
        </w:rPr>
        <w:t xml:space="preserve">the body for </w:t>
      </w:r>
      <w:r w:rsidRPr="00F45E79">
        <w:rPr>
          <w:rStyle w:val="Emphasis"/>
          <w:highlight w:val="cyan"/>
        </w:rPr>
        <w:t>long periods</w:t>
      </w:r>
      <w:r w:rsidRPr="008E3C60">
        <w:rPr>
          <w:sz w:val="16"/>
        </w:rPr>
        <w:t>.</w:t>
      </w:r>
    </w:p>
    <w:p w14:paraId="5E266C2E" w14:textId="77777777" w:rsidR="005B74BC" w:rsidRPr="008E3C60" w:rsidRDefault="005B74BC" w:rsidP="005B74BC">
      <w:pPr>
        <w:rPr>
          <w:sz w:val="16"/>
        </w:rPr>
      </w:pPr>
      <w:r w:rsidRPr="008E3C60">
        <w:rPr>
          <w:sz w:val="16"/>
        </w:rPr>
        <w:t xml:space="preserve">The </w:t>
      </w:r>
      <w:r w:rsidRPr="00F45E79">
        <w:rPr>
          <w:rStyle w:val="Emphasis"/>
          <w:highlight w:val="cyan"/>
        </w:rPr>
        <w:t>commonalities</w:t>
      </w:r>
      <w:r w:rsidRPr="00F45E79">
        <w:rPr>
          <w:highlight w:val="cyan"/>
          <w:u w:val="single"/>
        </w:rPr>
        <w:t xml:space="preserve"> between </w:t>
      </w:r>
      <w:r w:rsidRPr="00F45E79">
        <w:rPr>
          <w:rStyle w:val="Emphasis"/>
          <w:highlight w:val="cyan"/>
        </w:rPr>
        <w:t>p</w:t>
      </w:r>
      <w:r w:rsidRPr="008E3C60">
        <w:rPr>
          <w:u w:val="single"/>
        </w:rPr>
        <w:t xml:space="preserve">lanetary </w:t>
      </w:r>
      <w:r w:rsidRPr="00F45E79">
        <w:rPr>
          <w:rStyle w:val="Emphasis"/>
          <w:highlight w:val="cyan"/>
        </w:rPr>
        <w:t>d</w:t>
      </w:r>
      <w:r w:rsidRPr="008E3C60">
        <w:rPr>
          <w:u w:val="single"/>
        </w:rPr>
        <w:t xml:space="preserve">efense </w:t>
      </w:r>
      <w:r w:rsidRPr="00F45E79">
        <w:rPr>
          <w:highlight w:val="cyan"/>
          <w:u w:val="single"/>
        </w:rPr>
        <w:t>and</w:t>
      </w:r>
      <w:r w:rsidRPr="008E3C60">
        <w:rPr>
          <w:u w:val="single"/>
        </w:rPr>
        <w:t xml:space="preserve"> </w:t>
      </w:r>
      <w:r w:rsidRPr="008E3C60">
        <w:rPr>
          <w:rStyle w:val="Emphasis"/>
        </w:rPr>
        <w:t xml:space="preserve">asteroid </w:t>
      </w:r>
      <w:r w:rsidRPr="00F45E79">
        <w:rPr>
          <w:rStyle w:val="Emphasis"/>
          <w:highlight w:val="cyan"/>
        </w:rPr>
        <w:t>mining</w:t>
      </w:r>
      <w:r w:rsidRPr="00F45E79">
        <w:rPr>
          <w:highlight w:val="cyan"/>
          <w:u w:val="single"/>
        </w:rPr>
        <w:t xml:space="preserve"> are </w:t>
      </w:r>
      <w:r w:rsidRPr="00F45E79">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F45E79">
        <w:rPr>
          <w:highlight w:val="cyan"/>
          <w:u w:val="single"/>
        </w:rPr>
        <w:t xml:space="preserve">For </w:t>
      </w:r>
      <w:r w:rsidRPr="00F45E79">
        <w:rPr>
          <w:rStyle w:val="Emphasis"/>
          <w:highlight w:val="cyan"/>
        </w:rPr>
        <w:t>both</w:t>
      </w:r>
      <w:r w:rsidRPr="008E3C60">
        <w:rPr>
          <w:u w:val="single"/>
        </w:rPr>
        <w:t xml:space="preserve"> endeavors, </w:t>
      </w:r>
      <w:r w:rsidRPr="00F45E79">
        <w:rPr>
          <w:rStyle w:val="Emphasis"/>
          <w:highlight w:val="cyan"/>
        </w:rPr>
        <w:t>hovering</w:t>
      </w:r>
      <w:r w:rsidRPr="008E3C60">
        <w:rPr>
          <w:u w:val="single"/>
        </w:rPr>
        <w:t xml:space="preserve">, </w:t>
      </w:r>
      <w:r w:rsidRPr="00F45E79">
        <w:rPr>
          <w:rStyle w:val="Emphasis"/>
          <w:highlight w:val="cyan"/>
        </w:rPr>
        <w:t>orbiting</w:t>
      </w:r>
      <w:r w:rsidRPr="008E3C60">
        <w:rPr>
          <w:u w:val="single"/>
        </w:rPr>
        <w:t xml:space="preserve">, </w:t>
      </w:r>
      <w:r w:rsidRPr="00F45E79">
        <w:rPr>
          <w:rStyle w:val="Emphasis"/>
          <w:highlight w:val="cyan"/>
        </w:rPr>
        <w:t>landing</w:t>
      </w:r>
      <w:r w:rsidRPr="008E3C60">
        <w:rPr>
          <w:u w:val="single"/>
        </w:rPr>
        <w:t xml:space="preserve">, </w:t>
      </w:r>
      <w:r w:rsidRPr="00F45E79">
        <w:rPr>
          <w:highlight w:val="cyan"/>
          <w:u w:val="single"/>
        </w:rPr>
        <w:t xml:space="preserve">and </w:t>
      </w:r>
      <w:r w:rsidRPr="00F45E79">
        <w:rPr>
          <w:rStyle w:val="Emphasis"/>
          <w:highlight w:val="cyan"/>
        </w:rPr>
        <w:t>anchoring</w:t>
      </w:r>
      <w:r w:rsidRPr="008E3C60">
        <w:rPr>
          <w:u w:val="single"/>
        </w:rPr>
        <w:t xml:space="preserve"> on the space body </w:t>
      </w:r>
      <w:r w:rsidRPr="00F45E79">
        <w:rPr>
          <w:highlight w:val="cyan"/>
          <w:u w:val="single"/>
        </w:rPr>
        <w:t xml:space="preserve">are </w:t>
      </w:r>
      <w:r w:rsidRPr="00F45E79">
        <w:rPr>
          <w:rStyle w:val="Emphasis"/>
          <w:highlight w:val="cyan"/>
        </w:rPr>
        <w:t>essential competencies</w:t>
      </w:r>
      <w:r w:rsidRPr="008E3C60">
        <w:rPr>
          <w:sz w:val="16"/>
        </w:rPr>
        <w:t xml:space="preserve">. </w:t>
      </w:r>
      <w:r w:rsidRPr="00F45E79">
        <w:rPr>
          <w:highlight w:val="cyan"/>
          <w:u w:val="single"/>
        </w:rPr>
        <w:t xml:space="preserve">The </w:t>
      </w:r>
      <w:r w:rsidRPr="00F45E79">
        <w:rPr>
          <w:rStyle w:val="Emphasis"/>
          <w:highlight w:val="cyan"/>
        </w:rPr>
        <w:t>same</w:t>
      </w:r>
      <w:r w:rsidRPr="008E3C60">
        <w:rPr>
          <w:sz w:val="16"/>
        </w:rPr>
        <w:t xml:space="preserve"> base </w:t>
      </w:r>
      <w:r w:rsidRPr="00F45E79">
        <w:rPr>
          <w:rStyle w:val="Emphasis"/>
          <w:highlight w:val="cyan"/>
        </w:rPr>
        <w:t>tech</w:t>
      </w:r>
      <w:r w:rsidRPr="00C872EB">
        <w:rPr>
          <w:sz w:val="16"/>
        </w:rPr>
        <w:t>nologies</w:t>
      </w:r>
      <w:r w:rsidRPr="008E3C60">
        <w:rPr>
          <w:sz w:val="16"/>
        </w:rPr>
        <w:t xml:space="preserve"> </w:t>
      </w:r>
      <w:r w:rsidRPr="00F45E79">
        <w:rPr>
          <w:highlight w:val="cyan"/>
          <w:u w:val="single"/>
        </w:rPr>
        <w:t>that can</w:t>
      </w:r>
      <w:r w:rsidRPr="008E3C60">
        <w:rPr>
          <w:u w:val="single"/>
        </w:rPr>
        <w:t xml:space="preserve"> be used to </w:t>
      </w:r>
      <w:r w:rsidRPr="00F45E79">
        <w:rPr>
          <w:highlight w:val="cyan"/>
          <w:u w:val="single"/>
        </w:rPr>
        <w:t>mine metals could be employed in burying a nuclear device</w:t>
      </w:r>
      <w:r w:rsidRPr="008E3C60">
        <w:rPr>
          <w:u w:val="single"/>
        </w:rPr>
        <w:t xml:space="preserve"> to fragment an asteroid</w:t>
      </w:r>
      <w:r w:rsidRPr="008E3C60">
        <w:rPr>
          <w:sz w:val="16"/>
        </w:rPr>
        <w:t xml:space="preserve">, or as a mass driver apparatus used in deflection. </w:t>
      </w:r>
      <w:r w:rsidRPr="00F45E79">
        <w:rPr>
          <w:highlight w:val="cyan"/>
          <w:u w:val="single"/>
        </w:rPr>
        <w:t>The tech</w:t>
      </w:r>
      <w:r w:rsidRPr="008E3C60">
        <w:rPr>
          <w:u w:val="single"/>
        </w:rPr>
        <w:t xml:space="preserve">nologies that could be employed </w:t>
      </w:r>
      <w:r w:rsidRPr="00F45E79">
        <w:rPr>
          <w:highlight w:val="cyan"/>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F45E79">
        <w:rPr>
          <w:highlight w:val="cyan"/>
          <w:u w:val="single"/>
        </w:rPr>
        <w:t xml:space="preserve">could be </w:t>
      </w:r>
      <w:r w:rsidRPr="00F45E79">
        <w:rPr>
          <w:rStyle w:val="Emphasis"/>
          <w:highlight w:val="cyan"/>
        </w:rPr>
        <w:t>adapted</w:t>
      </w:r>
      <w:r w:rsidRPr="00F45E79">
        <w:rPr>
          <w:highlight w:val="cyan"/>
          <w:u w:val="single"/>
        </w:rPr>
        <w:t xml:space="preserve"> to </w:t>
      </w:r>
      <w:r w:rsidRPr="00F45E79">
        <w:rPr>
          <w:rStyle w:val="Emphasis"/>
          <w:highlight w:val="cyan"/>
        </w:rPr>
        <w:t>anchor</w:t>
      </w:r>
      <w:r w:rsidRPr="008E3C60">
        <w:rPr>
          <w:sz w:val="16"/>
        </w:rPr>
        <w:t xml:space="preserve"> a full suite of </w:t>
      </w:r>
      <w:r w:rsidRPr="00F45E79">
        <w:rPr>
          <w:rStyle w:val="Emphasis"/>
          <w:highlight w:val="cyan"/>
        </w:rPr>
        <w:t>mining equipment</w:t>
      </w:r>
      <w:r w:rsidRPr="008E3C60">
        <w:rPr>
          <w:sz w:val="16"/>
        </w:rPr>
        <w:t xml:space="preserve"> to the surface of a resource-rich body.</w:t>
      </w:r>
    </w:p>
    <w:p w14:paraId="03110365" w14:textId="77777777" w:rsidR="005B74BC" w:rsidRPr="003475F6" w:rsidRDefault="005B74BC" w:rsidP="005B74BC">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3EBBF5A2" w14:textId="77777777" w:rsidR="005B74BC" w:rsidRPr="002B51C1" w:rsidRDefault="005B74BC" w:rsidP="005B74BC">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4BCB2DAE" w14:textId="77777777" w:rsidR="005B74BC" w:rsidRPr="00732233" w:rsidRDefault="005B74BC" w:rsidP="005B74BC">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F45E79">
        <w:rPr>
          <w:highlight w:val="cyan"/>
          <w:u w:val="single"/>
        </w:rPr>
        <w:t xml:space="preserve">capabilities to prevent </w:t>
      </w:r>
      <w:r w:rsidRPr="00F45E79">
        <w:rPr>
          <w:rStyle w:val="Emphasis"/>
          <w:highlight w:val="cyan"/>
        </w:rPr>
        <w:t>extinction</w:t>
      </w:r>
      <w:r w:rsidRPr="004E40A0">
        <w:rPr>
          <w:rStyle w:val="Emphasis"/>
        </w:rPr>
        <w:t xml:space="preserve">-level impact </w:t>
      </w:r>
      <w:r w:rsidRPr="00F45E79">
        <w:rPr>
          <w:rStyle w:val="Emphasis"/>
          <w:highlight w:val="cyan"/>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F45E79">
        <w:rPr>
          <w:highlight w:val="cyan"/>
          <w:u w:val="single"/>
        </w:rPr>
        <w:t>bring</w:t>
      </w:r>
      <w:r w:rsidRPr="004E40A0">
        <w:rPr>
          <w:u w:val="single"/>
        </w:rPr>
        <w:t xml:space="preserve"> about </w:t>
      </w:r>
      <w:r w:rsidRPr="00F45E79">
        <w:rPr>
          <w:rStyle w:val="Emphasis"/>
          <w:highlight w:val="cyan"/>
        </w:rPr>
        <w:t>new challenges</w:t>
      </w:r>
      <w:r w:rsidRPr="00732233">
        <w:rPr>
          <w:sz w:val="16"/>
        </w:rPr>
        <w:t xml:space="preserve">, </w:t>
      </w:r>
      <w:r w:rsidRPr="004E40A0">
        <w:rPr>
          <w:u w:val="single"/>
        </w:rPr>
        <w:t xml:space="preserve">because new </w:t>
      </w:r>
      <w:r w:rsidRPr="00F45E79">
        <w:rPr>
          <w:highlight w:val="cyan"/>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F45E79">
        <w:rPr>
          <w:highlight w:val="cyan"/>
          <w:u w:val="single"/>
        </w:rPr>
        <w:t>could</w:t>
      </w:r>
      <w:r w:rsidRPr="004E40A0">
        <w:rPr>
          <w:u w:val="single"/>
        </w:rPr>
        <w:t xml:space="preserve"> also </w:t>
      </w:r>
      <w:r w:rsidRPr="00F45E79">
        <w:rPr>
          <w:highlight w:val="cyan"/>
          <w:u w:val="single"/>
        </w:rPr>
        <w:t xml:space="preserve">be used to </w:t>
      </w:r>
      <w:r w:rsidRPr="00F45E79">
        <w:rPr>
          <w:rStyle w:val="Emphasis"/>
          <w:highlight w:val="cyan"/>
        </w:rPr>
        <w:t>direct them towards the Earth</w:t>
      </w:r>
      <w:r w:rsidRPr="00732233">
        <w:rPr>
          <w:sz w:val="16"/>
        </w:rPr>
        <w:t xml:space="preserve">. This means </w:t>
      </w:r>
      <w:r w:rsidRPr="00F45E79">
        <w:rPr>
          <w:highlight w:val="cyan"/>
          <w:u w:val="single"/>
        </w:rPr>
        <w:t>we could</w:t>
      </w:r>
      <w:r w:rsidRPr="004E40A0">
        <w:rPr>
          <w:u w:val="single"/>
        </w:rPr>
        <w:t xml:space="preserve"> potentially </w:t>
      </w:r>
      <w:r w:rsidRPr="00F45E79">
        <w:rPr>
          <w:highlight w:val="cyan"/>
          <w:u w:val="single"/>
        </w:rPr>
        <w:t xml:space="preserve">turn </w:t>
      </w:r>
      <w:r w:rsidRPr="00F45E79">
        <w:rPr>
          <w:rStyle w:val="Emphasis"/>
          <w:highlight w:val="cyan"/>
        </w:rPr>
        <w:t>any future near-miss</w:t>
      </w:r>
      <w:r w:rsidRPr="00F45E79">
        <w:rPr>
          <w:highlight w:val="cyan"/>
          <w:u w:val="single"/>
        </w:rPr>
        <w:t xml:space="preserve"> into an </w:t>
      </w:r>
      <w:r w:rsidRPr="00F45E79">
        <w:rPr>
          <w:rStyle w:val="Emphasis"/>
          <w:highlight w:val="cyan"/>
        </w:rPr>
        <w:t>impact</w:t>
      </w:r>
      <w:r w:rsidRPr="00732233">
        <w:rPr>
          <w:sz w:val="16"/>
        </w:rPr>
        <w:t>, with all its devastating consequences.</w:t>
      </w:r>
    </w:p>
    <w:p w14:paraId="4CA45748" w14:textId="77777777" w:rsidR="005B74BC" w:rsidRPr="00732233" w:rsidRDefault="005B74BC" w:rsidP="005B74BC">
      <w:pPr>
        <w:rPr>
          <w:sz w:val="16"/>
        </w:rPr>
      </w:pPr>
      <w:r w:rsidRPr="00F45E79">
        <w:rPr>
          <w:rStyle w:val="Emphasis"/>
          <w:highlight w:val="cyan"/>
        </w:rPr>
        <w:t>Sagan</w:t>
      </w:r>
      <w:r w:rsidRPr="00732233">
        <w:rPr>
          <w:sz w:val="16"/>
        </w:rPr>
        <w:t xml:space="preserve"> &amp; Ostro (1994b) </w:t>
      </w:r>
      <w:r w:rsidRPr="00F45E79">
        <w:rPr>
          <w:highlight w:val="cyan"/>
          <w:u w:val="single"/>
        </w:rPr>
        <w:t>concluded</w:t>
      </w:r>
      <w:r w:rsidRPr="004E40A0">
        <w:rPr>
          <w:u w:val="single"/>
        </w:rPr>
        <w:t xml:space="preserve"> that </w:t>
      </w:r>
      <w:r w:rsidRPr="00F45E79">
        <w:rPr>
          <w:highlight w:val="cyan"/>
          <w:u w:val="single"/>
        </w:rPr>
        <w:t xml:space="preserve">this is a risk </w:t>
      </w:r>
      <w:r w:rsidRPr="00F45E79">
        <w:rPr>
          <w:rStyle w:val="Emphasis"/>
          <w:highlight w:val="cyan"/>
        </w:rPr>
        <w:t>not worth taking</w:t>
      </w:r>
      <w:r w:rsidRPr="00732233">
        <w:rPr>
          <w:sz w:val="16"/>
        </w:rPr>
        <w:t xml:space="preserve">. </w:t>
      </w:r>
      <w:r w:rsidRPr="00F45E79">
        <w:rPr>
          <w:highlight w:val="cyan"/>
          <w:u w:val="single"/>
        </w:rPr>
        <w:t>Considering</w:t>
      </w:r>
      <w:r w:rsidRPr="004E40A0">
        <w:rPr>
          <w:u w:val="single"/>
        </w:rPr>
        <w:t xml:space="preserve"> the </w:t>
      </w:r>
      <w:r w:rsidRPr="00F45E79">
        <w:rPr>
          <w:rStyle w:val="Emphasis"/>
          <w:highlight w:val="cyan"/>
        </w:rPr>
        <w:t>very low probabilities</w:t>
      </w:r>
      <w:r w:rsidRPr="00F45E79">
        <w:rPr>
          <w:highlight w:val="cyan"/>
          <w:u w:val="single"/>
        </w:rPr>
        <w:t xml:space="preserve"> of impacts</w:t>
      </w:r>
      <w:r w:rsidRPr="004E40A0">
        <w:rPr>
          <w:u w:val="single"/>
        </w:rPr>
        <w:t xml:space="preserve"> with objects </w:t>
      </w:r>
      <w:r w:rsidRPr="00F45E79">
        <w:rPr>
          <w:highlight w:val="cyan"/>
          <w:u w:val="single"/>
        </w:rPr>
        <w:t>larger than 1 km</w:t>
      </w:r>
      <w:r w:rsidRPr="00732233">
        <w:rPr>
          <w:sz w:val="16"/>
        </w:rPr>
        <w:t xml:space="preserve"> (generally </w:t>
      </w:r>
      <w:r w:rsidRPr="00F45E79">
        <w:rPr>
          <w:rStyle w:val="Emphasis"/>
          <w:highlight w:val="cyan"/>
        </w:rPr>
        <w:t>less than 1 in 5000</w:t>
      </w:r>
      <w:r w:rsidRPr="00F45E79">
        <w:rPr>
          <w:highlight w:val="cyan"/>
          <w:u w:val="single"/>
        </w:rPr>
        <w:t xml:space="preserve"> for a</w:t>
      </w:r>
      <w:r w:rsidRPr="004E40A0">
        <w:rPr>
          <w:u w:val="single"/>
        </w:rPr>
        <w:t xml:space="preserve"> given </w:t>
      </w:r>
      <w:r w:rsidRPr="00F45E79">
        <w:rPr>
          <w:highlight w:val="cyan"/>
          <w:u w:val="single"/>
        </w:rPr>
        <w:t>century</w:t>
      </w:r>
      <w:r w:rsidRPr="00732233">
        <w:rPr>
          <w:sz w:val="16"/>
        </w:rPr>
        <w:t xml:space="preserve">), </w:t>
      </w:r>
      <w:r w:rsidRPr="00F45E79">
        <w:rPr>
          <w:highlight w:val="cyan"/>
          <w:u w:val="single"/>
        </w:rPr>
        <w:t xml:space="preserve">they were </w:t>
      </w:r>
      <w:r w:rsidRPr="00F45E79">
        <w:rPr>
          <w:rStyle w:val="Emphasis"/>
          <w:highlight w:val="cyan"/>
        </w:rPr>
        <w:t>more worried</w:t>
      </w:r>
      <w:r w:rsidRPr="00F45E79">
        <w:rPr>
          <w:highlight w:val="cyan"/>
          <w:u w:val="single"/>
        </w:rPr>
        <w:t xml:space="preserve"> about</w:t>
      </w:r>
      <w:r w:rsidRPr="004E40A0">
        <w:rPr>
          <w:u w:val="single"/>
        </w:rPr>
        <w:t xml:space="preserve"> the </w:t>
      </w:r>
      <w:r w:rsidRPr="00F45E79">
        <w:rPr>
          <w:rStyle w:val="Emphasis"/>
          <w:highlight w:val="cyan"/>
        </w:rPr>
        <w:t>misuse</w:t>
      </w:r>
      <w:r w:rsidRPr="00F45E79">
        <w:rPr>
          <w:highlight w:val="cyan"/>
          <w:u w:val="single"/>
        </w:rPr>
        <w:t xml:space="preserve"> of</w:t>
      </w:r>
      <w:r w:rsidRPr="004E40A0">
        <w:rPr>
          <w:u w:val="single"/>
        </w:rPr>
        <w:t xml:space="preserve"> such </w:t>
      </w:r>
      <w:r w:rsidRPr="00F45E79">
        <w:rPr>
          <w:rStyle w:val="Emphasis"/>
          <w:highlight w:val="cyan"/>
        </w:rPr>
        <w:t>trajectory-altering tech</w:t>
      </w:r>
      <w:r w:rsidRPr="00732233">
        <w:rPr>
          <w:sz w:val="16"/>
        </w:rPr>
        <w:t xml:space="preserve">nology </w:t>
      </w:r>
      <w:r w:rsidRPr="00F45E79">
        <w:rPr>
          <w:highlight w:val="cyan"/>
          <w:u w:val="single"/>
        </w:rPr>
        <w:t>than</w:t>
      </w:r>
      <w:r w:rsidRPr="00732233">
        <w:rPr>
          <w:sz w:val="16"/>
        </w:rPr>
        <w:t xml:space="preserve"> the </w:t>
      </w:r>
      <w:r w:rsidRPr="002E16CB">
        <w:rPr>
          <w:rStyle w:val="Emphasis"/>
        </w:rPr>
        <w:t>und</w:t>
      </w:r>
      <w:r w:rsidRPr="00F45E79">
        <w:rPr>
          <w:rStyle w:val="Emphasis"/>
          <w:highlight w:val="cyan"/>
        </w:rPr>
        <w:t>iverted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F45E79">
        <w:rPr>
          <w:highlight w:val="cyan"/>
          <w:u w:val="single"/>
        </w:rPr>
        <w:t>The risk</w:t>
      </w:r>
      <w:r w:rsidRPr="00732233">
        <w:rPr>
          <w:sz w:val="16"/>
        </w:rPr>
        <w:t xml:space="preserve"> that </w:t>
      </w:r>
      <w:r w:rsidRPr="00F45E79">
        <w:rPr>
          <w:highlight w:val="cyan"/>
          <w:u w:val="single"/>
        </w:rPr>
        <w:t>one of humanity's irrational totalitarian powers</w:t>
      </w:r>
      <w:r w:rsidRPr="002E16CB">
        <w:rPr>
          <w:u w:val="single"/>
        </w:rPr>
        <w:t xml:space="preserve"> decides to </w:t>
      </w:r>
      <w:r w:rsidRPr="00F45E79">
        <w:rPr>
          <w:highlight w:val="cyan"/>
          <w:u w:val="single"/>
        </w:rPr>
        <w:t>have some</w:t>
      </w:r>
      <w:r w:rsidRPr="002E16CB">
        <w:rPr>
          <w:u w:val="single"/>
        </w:rPr>
        <w:t xml:space="preserve"> nearby asteroid </w:t>
      </w:r>
      <w:r w:rsidRPr="00F45E79">
        <w:rPr>
          <w:highlight w:val="cyan"/>
          <w:u w:val="single"/>
        </w:rPr>
        <w:t>steered towards Earth might</w:t>
      </w:r>
      <w:r w:rsidRPr="002E16CB">
        <w:rPr>
          <w:u w:val="single"/>
        </w:rPr>
        <w:t xml:space="preserve"> simply </w:t>
      </w:r>
      <w:r w:rsidRPr="00F45E79">
        <w:rPr>
          <w:highlight w:val="cyan"/>
          <w:u w:val="single"/>
        </w:rPr>
        <w:t xml:space="preserve">be </w:t>
      </w:r>
      <w:r w:rsidRPr="00F45E79">
        <w:rPr>
          <w:rStyle w:val="Emphasis"/>
          <w:highlight w:val="cyan"/>
        </w:rPr>
        <w:t>too high</w:t>
      </w:r>
      <w:r w:rsidRPr="00732233">
        <w:rPr>
          <w:sz w:val="16"/>
        </w:rPr>
        <w:t xml:space="preserve">. </w:t>
      </w:r>
      <w:r w:rsidRPr="00F45E79">
        <w:rPr>
          <w:highlight w:val="cyan"/>
          <w:u w:val="single"/>
        </w:rPr>
        <w:t>Many</w:t>
      </w:r>
      <w:r w:rsidRPr="002E16CB">
        <w:rPr>
          <w:u w:val="single"/>
        </w:rPr>
        <w:t xml:space="preserve"> people</w:t>
      </w:r>
      <w:r w:rsidRPr="00732233">
        <w:rPr>
          <w:sz w:val="16"/>
        </w:rPr>
        <w:t xml:space="preserve"> still </w:t>
      </w:r>
      <w:r w:rsidRPr="00F45E79">
        <w:rPr>
          <w:highlight w:val="cyan"/>
          <w:u w:val="single"/>
        </w:rPr>
        <w:t>see</w:t>
      </w:r>
      <w:r w:rsidRPr="002E16CB">
        <w:rPr>
          <w:u w:val="single"/>
        </w:rPr>
        <w:t xml:space="preserve"> the </w:t>
      </w:r>
      <w:r w:rsidRPr="00F45E79">
        <w:rPr>
          <w:rStyle w:val="Emphasis"/>
          <w:highlight w:val="cyan"/>
        </w:rPr>
        <w:t>default cosmic odds</w:t>
      </w:r>
      <w:r w:rsidRPr="002E16CB">
        <w:rPr>
          <w:u w:val="single"/>
        </w:rPr>
        <w:t xml:space="preserve"> as </w:t>
      </w:r>
      <w:r w:rsidRPr="00F45E79">
        <w:rPr>
          <w:rStyle w:val="Emphasis"/>
          <w:highlight w:val="cyan"/>
        </w:rPr>
        <w:t>preferable</w:t>
      </w:r>
      <w:r w:rsidRPr="00F45E79">
        <w:rPr>
          <w:highlight w:val="cyan"/>
          <w:u w:val="single"/>
        </w:rPr>
        <w:t xml:space="preserve"> to</w:t>
      </w:r>
      <w:r w:rsidRPr="002E16CB">
        <w:rPr>
          <w:u w:val="single"/>
        </w:rPr>
        <w:t xml:space="preserve"> the </w:t>
      </w:r>
      <w:r w:rsidRPr="00F45E79">
        <w:rPr>
          <w:rStyle w:val="Emphasis"/>
          <w:highlight w:val="cyan"/>
        </w:rPr>
        <w:t>lessons of</w:t>
      </w:r>
      <w:r w:rsidRPr="00420EBA">
        <w:rPr>
          <w:rStyle w:val="Emphasis"/>
        </w:rPr>
        <w:t xml:space="preserve"> recent</w:t>
      </w:r>
      <w:r w:rsidRPr="002E16CB">
        <w:rPr>
          <w:rStyle w:val="Emphasis"/>
        </w:rPr>
        <w:t xml:space="preserve"> </w:t>
      </w:r>
      <w:r w:rsidRPr="00F45E79">
        <w:rPr>
          <w:rStyle w:val="Emphasis"/>
          <w:highlight w:val="cyan"/>
        </w:rPr>
        <w:t>history</w:t>
      </w:r>
      <w:r w:rsidRPr="00732233">
        <w:rPr>
          <w:sz w:val="16"/>
        </w:rPr>
        <w:t>.</w:t>
      </w:r>
    </w:p>
    <w:p w14:paraId="57B554A6" w14:textId="77777777" w:rsidR="005B74BC" w:rsidRPr="00732233" w:rsidRDefault="005B74BC" w:rsidP="005B74BC">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F45E79">
        <w:rPr>
          <w:highlight w:val="cyan"/>
          <w:u w:val="single"/>
        </w:rPr>
        <w:t>Should</w:t>
      </w:r>
      <w:r w:rsidRPr="002E16CB">
        <w:rPr>
          <w:u w:val="single"/>
        </w:rPr>
        <w:t xml:space="preserve"> such a </w:t>
      </w:r>
      <w:r w:rsidRPr="00F45E79">
        <w:rPr>
          <w:highlight w:val="cyan"/>
          <w:u w:val="single"/>
        </w:rPr>
        <w:t>deflection</w:t>
      </w:r>
      <w:r w:rsidRPr="002E16CB">
        <w:rPr>
          <w:u w:val="single"/>
        </w:rPr>
        <w:t xml:space="preserve"> attempt </w:t>
      </w:r>
      <w:r w:rsidRPr="00F45E79">
        <w:rPr>
          <w:rStyle w:val="Emphasis"/>
          <w:highlight w:val="cyan"/>
        </w:rPr>
        <w:t>fail</w:t>
      </w:r>
      <w:r w:rsidRPr="00732233">
        <w:rPr>
          <w:sz w:val="16"/>
        </w:rPr>
        <w:t xml:space="preserve"> to modify the trajectory sufficiently, </w:t>
      </w:r>
      <w:r w:rsidRPr="002E16CB">
        <w:rPr>
          <w:u w:val="single"/>
        </w:rPr>
        <w:t xml:space="preserve">the </w:t>
      </w:r>
      <w:r w:rsidRPr="00F45E79">
        <w:rPr>
          <w:highlight w:val="cyan"/>
          <w:u w:val="single"/>
        </w:rPr>
        <w:t>impact would</w:t>
      </w:r>
      <w:r w:rsidRPr="00420EBA">
        <w:rPr>
          <w:u w:val="single"/>
        </w:rPr>
        <w:t xml:space="preserve"> still </w:t>
      </w:r>
      <w:r w:rsidRPr="00F45E79">
        <w:rPr>
          <w:highlight w:val="cyan"/>
          <w:u w:val="single"/>
        </w:rPr>
        <w:t>occur</w:t>
      </w:r>
      <w:r w:rsidRPr="00420EBA">
        <w:rPr>
          <w:sz w:val="16"/>
        </w:rPr>
        <w:t>,</w:t>
      </w:r>
      <w:r w:rsidRPr="00732233">
        <w:rPr>
          <w:sz w:val="16"/>
        </w:rPr>
        <w:t xml:space="preserve"> albeit </w:t>
      </w:r>
      <w:r w:rsidRPr="00F45E79">
        <w:rPr>
          <w:highlight w:val="cyan"/>
          <w:u w:val="single"/>
        </w:rPr>
        <w:t xml:space="preserve">in a </w:t>
      </w:r>
      <w:r w:rsidRPr="00F45E79">
        <w:rPr>
          <w:rStyle w:val="Emphasis"/>
          <w:highlight w:val="cyan"/>
        </w:rPr>
        <w:t>different area</w:t>
      </w:r>
      <w:r w:rsidRPr="00732233">
        <w:rPr>
          <w:sz w:val="16"/>
        </w:rPr>
        <w:t xml:space="preserve">. </w:t>
      </w:r>
      <w:r w:rsidRPr="00F45E79">
        <w:rPr>
          <w:highlight w:val="cyan"/>
          <w:u w:val="single"/>
        </w:rPr>
        <w:t>This could expose</w:t>
      </w:r>
      <w:r w:rsidRPr="002E16CB">
        <w:rPr>
          <w:u w:val="single"/>
        </w:rPr>
        <w:t xml:space="preserve"> to risk </w:t>
      </w:r>
      <w:r w:rsidRPr="00F45E79">
        <w:rPr>
          <w:highlight w:val="cyan"/>
          <w:u w:val="single"/>
        </w:rPr>
        <w:t>countries</w:t>
      </w:r>
      <w:r w:rsidRPr="002E16CB">
        <w:rPr>
          <w:u w:val="single"/>
        </w:rPr>
        <w:t xml:space="preserve"> that were </w:t>
      </w:r>
      <w:r w:rsidRPr="00F45E79">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F45E79">
        <w:rPr>
          <w:rStyle w:val="Emphasis"/>
          <w:highlight w:val="cyan"/>
        </w:rPr>
        <w:t>repercussions</w:t>
      </w:r>
      <w:r w:rsidRPr="002E16CB">
        <w:rPr>
          <w:u w:val="single"/>
        </w:rPr>
        <w:t xml:space="preserve"> of such an event </w:t>
      </w:r>
      <w:r w:rsidRPr="00F45E79">
        <w:rPr>
          <w:highlight w:val="cyan"/>
          <w:u w:val="single"/>
        </w:rPr>
        <w:t>would</w:t>
      </w:r>
      <w:r w:rsidRPr="00732233">
        <w:rPr>
          <w:sz w:val="16"/>
        </w:rPr>
        <w:t xml:space="preserve"> certainly</w:t>
      </w:r>
      <w:r w:rsidRPr="00420EBA">
        <w:t xml:space="preserve"> </w:t>
      </w:r>
      <w:r w:rsidRPr="00F45E79">
        <w:rPr>
          <w:highlight w:val="cyan"/>
          <w:u w:val="single"/>
        </w:rPr>
        <w:t xml:space="preserve">be </w:t>
      </w:r>
      <w:r w:rsidRPr="00F45E79">
        <w:rPr>
          <w:rStyle w:val="Emphasis"/>
          <w:highlight w:val="cyan"/>
        </w:rPr>
        <w:t>grave</w:t>
      </w:r>
      <w:r w:rsidRPr="00732233">
        <w:rPr>
          <w:sz w:val="16"/>
        </w:rPr>
        <w:t>.</w:t>
      </w:r>
    </w:p>
    <w:p w14:paraId="627D48EE" w14:textId="77777777" w:rsidR="005B74BC" w:rsidRPr="00732233" w:rsidRDefault="005B74BC" w:rsidP="005B74BC">
      <w:pPr>
        <w:rPr>
          <w:sz w:val="16"/>
        </w:rPr>
      </w:pPr>
      <w:r w:rsidRPr="00732233">
        <w:rPr>
          <w:sz w:val="16"/>
        </w:rPr>
        <w:t>Privatization and industry</w:t>
      </w:r>
    </w:p>
    <w:p w14:paraId="7B63D07D" w14:textId="77777777" w:rsidR="005B74BC" w:rsidRPr="00732233" w:rsidRDefault="005B74BC" w:rsidP="005B74BC">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F45E79">
        <w:rPr>
          <w:rStyle w:val="Emphasis"/>
          <w:highlight w:val="cyan"/>
        </w:rPr>
        <w:t>asteroid mining</w:t>
      </w:r>
      <w:r w:rsidRPr="00732233">
        <w:rPr>
          <w:sz w:val="16"/>
        </w:rPr>
        <w:t xml:space="preserve">, has received increased attention and investment. It has already spawned private companies (such as Deep Space Industries and Planetary Resources, Inc.); this industry </w:t>
      </w:r>
      <w:r w:rsidRPr="00F45E79">
        <w:rPr>
          <w:highlight w:val="cyan"/>
          <w:u w:val="single"/>
        </w:rPr>
        <w:t xml:space="preserve">is </w:t>
      </w:r>
      <w:r w:rsidRPr="00F45E79">
        <w:rPr>
          <w:rStyle w:val="Emphasis"/>
          <w:highlight w:val="cyan"/>
        </w:rPr>
        <w:t>highly relevant</w:t>
      </w:r>
      <w:r w:rsidRPr="00F45E79">
        <w:rPr>
          <w:highlight w:val="cyan"/>
          <w:u w:val="single"/>
        </w:rPr>
        <w:t xml:space="preserve"> to the </w:t>
      </w:r>
      <w:r w:rsidRPr="00F45E79">
        <w:rPr>
          <w:rStyle w:val="Emphasis"/>
          <w:highlight w:val="cyan"/>
        </w:rPr>
        <w:t>deflection dilemma</w:t>
      </w:r>
      <w:r w:rsidRPr="00732233">
        <w:rPr>
          <w:sz w:val="16"/>
        </w:rPr>
        <w:t xml:space="preserve"> (Ostro 1999).</w:t>
      </w:r>
    </w:p>
    <w:p w14:paraId="3F42392E" w14:textId="77777777" w:rsidR="005B74BC" w:rsidRPr="00732233" w:rsidRDefault="005B74BC" w:rsidP="005B74BC">
      <w:pPr>
        <w:rPr>
          <w:sz w:val="16"/>
        </w:rPr>
      </w:pPr>
      <w:bookmarkStart w:id="0" w:name="_Hlk30322620"/>
      <w:r w:rsidRPr="00732233">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A987798" w14:textId="77777777" w:rsidR="005B74BC" w:rsidRPr="00732233" w:rsidRDefault="005B74BC" w:rsidP="005B74BC">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F45E79">
        <w:rPr>
          <w:highlight w:val="cyan"/>
          <w:u w:val="single"/>
        </w:rPr>
        <w:t>Once</w:t>
      </w:r>
      <w:r w:rsidRPr="00732233">
        <w:rPr>
          <w:u w:val="single"/>
        </w:rPr>
        <w:t xml:space="preserve"> private mining </w:t>
      </w:r>
      <w:r w:rsidRPr="00F45E79">
        <w:rPr>
          <w:highlight w:val="cyan"/>
          <w:u w:val="single"/>
        </w:rPr>
        <w:t>companies acquire</w:t>
      </w:r>
      <w:r w:rsidRPr="00732233">
        <w:rPr>
          <w:u w:val="single"/>
        </w:rPr>
        <w:t xml:space="preserve"> the technical </w:t>
      </w:r>
      <w:r w:rsidRPr="00F45E79">
        <w:rPr>
          <w:highlight w:val="cyan"/>
          <w:u w:val="single"/>
        </w:rPr>
        <w:t xml:space="preserve">ability to </w:t>
      </w:r>
      <w:r w:rsidRPr="00F45E79">
        <w:rPr>
          <w:rStyle w:val="Emphasis"/>
          <w:highlight w:val="cyan"/>
        </w:rPr>
        <w:t>redirect</w:t>
      </w:r>
      <w:r w:rsidRPr="00732233">
        <w:rPr>
          <w:u w:val="single"/>
        </w:rPr>
        <w:t xml:space="preserve"> suitable </w:t>
      </w:r>
      <w:r w:rsidRPr="00F45E79">
        <w:rPr>
          <w:rStyle w:val="Emphasis"/>
          <w:highlight w:val="cyan"/>
        </w:rPr>
        <w:t>NEOs</w:t>
      </w:r>
      <w:r w:rsidRPr="00732233">
        <w:rPr>
          <w:sz w:val="16"/>
        </w:rPr>
        <w:t xml:space="preserve"> (Baoyin et al. 2011) in order </w:t>
      </w:r>
      <w:r w:rsidRPr="00732233">
        <w:rPr>
          <w:u w:val="single"/>
        </w:rPr>
        <w:t>to extract</w:t>
      </w:r>
      <w:r w:rsidRPr="00732233">
        <w:rPr>
          <w:sz w:val="16"/>
        </w:rPr>
        <w:t xml:space="preserve"> </w:t>
      </w:r>
      <w:r w:rsidRPr="00732233">
        <w:rPr>
          <w:u w:val="single"/>
        </w:rPr>
        <w:t>platinum</w:t>
      </w:r>
      <w:r w:rsidRPr="00732233">
        <w:rPr>
          <w:sz w:val="16"/>
        </w:rPr>
        <w:t xml:space="preserve"> or water from them, </w:t>
      </w:r>
      <w:r w:rsidRPr="00F45E79">
        <w:rPr>
          <w:rStyle w:val="Emphasis"/>
          <w:highlight w:val="cyan"/>
        </w:rPr>
        <w:t>perilous inflections</w:t>
      </w:r>
      <w:r w:rsidRPr="00F45E79">
        <w:rPr>
          <w:highlight w:val="cyan"/>
          <w:u w:val="single"/>
        </w:rPr>
        <w:t xml:space="preserve"> become </w:t>
      </w:r>
      <w:r w:rsidRPr="00F45E79">
        <w:rPr>
          <w:rStyle w:val="Emphasis"/>
          <w:highlight w:val="cyan"/>
        </w:rPr>
        <w:t>more likely</w:t>
      </w:r>
      <w:r w:rsidRPr="00732233">
        <w:rPr>
          <w:sz w:val="16"/>
        </w:rPr>
        <w:t>.</w:t>
      </w:r>
    </w:p>
    <w:p w14:paraId="7630F2E8" w14:textId="77777777" w:rsidR="005B74BC" w:rsidRPr="00732233" w:rsidRDefault="005B74BC" w:rsidP="005B74BC">
      <w:pPr>
        <w:rPr>
          <w:sz w:val="16"/>
        </w:rPr>
      </w:pPr>
      <w:r w:rsidRPr="00732233">
        <w:rPr>
          <w:sz w:val="16"/>
        </w:rPr>
        <w:t xml:space="preserve">The </w:t>
      </w:r>
      <w:r w:rsidRPr="00F45E79">
        <w:rPr>
          <w:rStyle w:val="Emphasis"/>
          <w:highlight w:val="cyan"/>
        </w:rPr>
        <w:t>probability of accidents</w:t>
      </w:r>
      <w:r w:rsidRPr="00F45E79">
        <w:rPr>
          <w:sz w:val="16"/>
          <w:highlight w:val="cyan"/>
        </w:rPr>
        <w:t xml:space="preserve"> </w:t>
      </w:r>
      <w:r w:rsidRPr="00F45E79">
        <w:rPr>
          <w:highlight w:val="cyan"/>
          <w:u w:val="single"/>
        </w:rPr>
        <w:t xml:space="preserve">will </w:t>
      </w:r>
      <w:r w:rsidRPr="00F45E79">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F45E79">
        <w:rPr>
          <w:rStyle w:val="Emphasis"/>
          <w:highlight w:val="cyan"/>
        </w:rPr>
        <w:t>even</w:t>
      </w:r>
      <w:r w:rsidRPr="00F45E79">
        <w:rPr>
          <w:highlight w:val="cyan"/>
          <w:u w:val="single"/>
        </w:rPr>
        <w:t xml:space="preserve"> a </w:t>
      </w:r>
      <w:r w:rsidRPr="00F45E79">
        <w:rPr>
          <w:rStyle w:val="Emphasis"/>
          <w:highlight w:val="cyan"/>
        </w:rPr>
        <w:t>tiny technical</w:t>
      </w:r>
      <w:r w:rsidRPr="00F45E79">
        <w:rPr>
          <w:highlight w:val="cyan"/>
          <w:u w:val="single"/>
        </w:rPr>
        <w:t xml:space="preserve"> or </w:t>
      </w:r>
      <w:r w:rsidRPr="00F45E79">
        <w:rPr>
          <w:rStyle w:val="Emphasis"/>
          <w:highlight w:val="cyan"/>
        </w:rPr>
        <w:t>human error</w:t>
      </w:r>
      <w:r w:rsidRPr="00732233">
        <w:rPr>
          <w:u w:val="single"/>
        </w:rPr>
        <w:t xml:space="preserve"> in the execution of an inflection meant to place an asteroid into the lunar or geocentric orbit </w:t>
      </w:r>
      <w:r w:rsidRPr="00F45E79">
        <w:rPr>
          <w:highlight w:val="cyan"/>
          <w:u w:val="single"/>
        </w:rPr>
        <w:t>might send it</w:t>
      </w:r>
      <w:r w:rsidRPr="00732233">
        <w:rPr>
          <w:u w:val="single"/>
        </w:rPr>
        <w:t xml:space="preserve"> </w:t>
      </w:r>
      <w:r w:rsidRPr="00732233">
        <w:rPr>
          <w:rStyle w:val="Emphasis"/>
        </w:rPr>
        <w:t xml:space="preserve">crashing </w:t>
      </w:r>
      <w:r w:rsidRPr="00F45E79">
        <w:rPr>
          <w:rStyle w:val="Emphasis"/>
          <w:highlight w:val="cyan"/>
        </w:rPr>
        <w:t>into</w:t>
      </w:r>
      <w:r w:rsidRPr="00732233">
        <w:rPr>
          <w:rStyle w:val="Emphasis"/>
        </w:rPr>
        <w:t xml:space="preserve"> the </w:t>
      </w:r>
      <w:r w:rsidRPr="00F45E79">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F45E79">
        <w:rPr>
          <w:rStyle w:val="Emphasis"/>
          <w:highlight w:val="cyan"/>
        </w:rPr>
        <w:t>industries</w:t>
      </w:r>
      <w:r w:rsidRPr="00F45E79">
        <w:rPr>
          <w:highlight w:val="cyan"/>
          <w:u w:val="single"/>
        </w:rPr>
        <w:t xml:space="preserve"> tend to be </w:t>
      </w:r>
      <w:r w:rsidRPr="00F45E79">
        <w:rPr>
          <w:rStyle w:val="Emphasis"/>
          <w:highlight w:val="cyan"/>
        </w:rPr>
        <w:t>more accident-prone</w:t>
      </w:r>
      <w:r w:rsidRPr="00F45E79">
        <w:rPr>
          <w:highlight w:val="cyan"/>
          <w:u w:val="single"/>
        </w:rPr>
        <w:t xml:space="preserve"> during</w:t>
      </w:r>
      <w:r w:rsidRPr="00732233">
        <w:rPr>
          <w:u w:val="single"/>
        </w:rPr>
        <w:t xml:space="preserve"> their </w:t>
      </w:r>
      <w:r w:rsidRPr="00F45E79">
        <w:rPr>
          <w:rStyle w:val="Emphasis"/>
          <w:highlight w:val="cyan"/>
        </w:rPr>
        <w:t>infancy</w:t>
      </w:r>
      <w:r w:rsidRPr="00F45E79">
        <w:rPr>
          <w:sz w:val="16"/>
          <w:highlight w:val="cya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4EE3B5AD" w14:textId="77777777" w:rsidR="005B74BC" w:rsidRPr="00732233" w:rsidRDefault="005B74BC" w:rsidP="005B74BC">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F45E79">
        <w:rPr>
          <w:rStyle w:val="Emphasis"/>
          <w:highlight w:val="cyan"/>
        </w:rPr>
        <w:t>entry barrier</w:t>
      </w:r>
      <w:r w:rsidRPr="00F45E79">
        <w:rPr>
          <w:highlight w:val="cyan"/>
          <w:u w:val="single"/>
        </w:rPr>
        <w:t xml:space="preserve"> for </w:t>
      </w:r>
      <w:r w:rsidRPr="00F45E79">
        <w:rPr>
          <w:rStyle w:val="Emphasis"/>
          <w:highlight w:val="cyan"/>
        </w:rPr>
        <w:t>asteroid weaponization</w:t>
      </w:r>
      <w:r w:rsidRPr="00F45E79">
        <w:rPr>
          <w:highlight w:val="cyan"/>
          <w:u w:val="single"/>
        </w:rPr>
        <w:t xml:space="preserve"> gets </w:t>
      </w:r>
      <w:r w:rsidRPr="00F45E79">
        <w:rPr>
          <w:rStyle w:val="Emphasis"/>
          <w:highlight w:val="cyan"/>
        </w:rPr>
        <w:t>much lower</w:t>
      </w:r>
      <w:r w:rsidRPr="00F45E79">
        <w:rPr>
          <w:highlight w:val="cyan"/>
          <w:u w:val="single"/>
        </w:rPr>
        <w:t xml:space="preserve"> if </w:t>
      </w:r>
      <w:r w:rsidRPr="00F45E79">
        <w:rPr>
          <w:rStyle w:val="Emphasis"/>
          <w:highlight w:val="cyan"/>
        </w:rPr>
        <w:t>mining</w:t>
      </w:r>
      <w:r w:rsidRPr="00732233">
        <w:rPr>
          <w:u w:val="single"/>
        </w:rPr>
        <w:t xml:space="preserve"> them </w:t>
      </w:r>
      <w:r w:rsidRPr="00F45E79">
        <w:rPr>
          <w:highlight w:val="cyan"/>
          <w:u w:val="single"/>
        </w:rPr>
        <w:t xml:space="preserve">and </w:t>
      </w:r>
      <w:r w:rsidRPr="00F45E79">
        <w:rPr>
          <w:rStyle w:val="Emphasis"/>
          <w:highlight w:val="cyan"/>
        </w:rPr>
        <w:t>moving</w:t>
      </w:r>
      <w:r w:rsidRPr="00F45E79">
        <w:rPr>
          <w:highlight w:val="cyan"/>
          <w:u w:val="single"/>
        </w:rPr>
        <w:t xml:space="preserve"> them</w:t>
      </w:r>
      <w:r w:rsidRPr="00732233">
        <w:rPr>
          <w:u w:val="single"/>
        </w:rPr>
        <w:t xml:space="preserve"> around </w:t>
      </w:r>
      <w:r w:rsidRPr="00F45E79">
        <w:rPr>
          <w:highlight w:val="cyan"/>
          <w:u w:val="single"/>
        </w:rPr>
        <w:t>becomes</w:t>
      </w:r>
      <w:r w:rsidRPr="00732233">
        <w:rPr>
          <w:u w:val="single"/>
        </w:rPr>
        <w:t xml:space="preserve"> a </w:t>
      </w:r>
      <w:r w:rsidRPr="00F45E79">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F45E79">
        <w:rPr>
          <w:highlight w:val="cyan"/>
          <w:u w:val="single"/>
        </w:rPr>
        <w:t xml:space="preserve">This is in </w:t>
      </w:r>
      <w:r w:rsidRPr="00F45E79">
        <w:rPr>
          <w:rStyle w:val="Emphasis"/>
          <w:highlight w:val="cyan"/>
        </w:rPr>
        <w:t>stark contrast</w:t>
      </w:r>
      <w:r w:rsidRPr="00F45E79">
        <w:rPr>
          <w:highlight w:val="cyan"/>
          <w:u w:val="single"/>
        </w:rPr>
        <w:t xml:space="preserve"> to the original </w:t>
      </w:r>
      <w:r w:rsidRPr="00F45E79">
        <w:rPr>
          <w:rStyle w:val="Emphasis"/>
          <w:highlight w:val="cyan"/>
        </w:rPr>
        <w:t>scenario</w:t>
      </w:r>
      <w:r w:rsidRPr="00F45E79">
        <w:rPr>
          <w:highlight w:val="cyan"/>
          <w:u w:val="single"/>
        </w:rPr>
        <w:t xml:space="preserve"> which</w:t>
      </w:r>
      <w:r w:rsidRPr="00732233">
        <w:rPr>
          <w:u w:val="single"/>
        </w:rPr>
        <w:t xml:space="preserve"> </w:t>
      </w:r>
      <w:r w:rsidRPr="00F45E79">
        <w:rPr>
          <w:highlight w:val="cyan"/>
          <w:u w:val="single"/>
        </w:rPr>
        <w:t>envisioned</w:t>
      </w:r>
      <w:r w:rsidRPr="00732233">
        <w:rPr>
          <w:u w:val="single"/>
        </w:rPr>
        <w:t xml:space="preserve"> this </w:t>
      </w:r>
      <w:r w:rsidRPr="00F45E79">
        <w:rPr>
          <w:highlight w:val="cyan"/>
          <w:u w:val="single"/>
        </w:rPr>
        <w:t>tech</w:t>
      </w:r>
      <w:r w:rsidRPr="00732233">
        <w:rPr>
          <w:sz w:val="16"/>
        </w:rPr>
        <w:t xml:space="preserve">nology to be used </w:t>
      </w:r>
      <w:r w:rsidRPr="00F45E79">
        <w:rPr>
          <w:highlight w:val="cyan"/>
          <w:u w:val="single"/>
        </w:rPr>
        <w:t xml:space="preserve">solely for </w:t>
      </w:r>
      <w:r w:rsidRPr="00F45E79">
        <w:rPr>
          <w:rStyle w:val="Emphasis"/>
          <w:highlight w:val="cyan"/>
        </w:rPr>
        <w:t>planetary defence</w:t>
      </w:r>
      <w:r w:rsidRPr="00732233">
        <w:rPr>
          <w:sz w:val="16"/>
        </w:rPr>
        <w:t xml:space="preserve"> and under control of a very small number of the most powerful countries (Morrison 2010). </w:t>
      </w:r>
      <w:r w:rsidRPr="00F45E79">
        <w:rPr>
          <w:highlight w:val="cyan"/>
          <w:u w:val="single"/>
        </w:rPr>
        <w:t>If</w:t>
      </w:r>
      <w:r w:rsidRPr="00732233">
        <w:rPr>
          <w:u w:val="single"/>
        </w:rPr>
        <w:t xml:space="preserve"> such a powerful </w:t>
      </w:r>
      <w:r w:rsidRPr="00F45E79">
        <w:rPr>
          <w:highlight w:val="cyan"/>
          <w:u w:val="single"/>
        </w:rPr>
        <w:t>tech</w:t>
      </w:r>
      <w:r w:rsidRPr="00732233">
        <w:rPr>
          <w:sz w:val="16"/>
        </w:rPr>
        <w:t xml:space="preserve">nology </w:t>
      </w:r>
      <w:r w:rsidRPr="00F45E79">
        <w:rPr>
          <w:highlight w:val="cyan"/>
          <w:u w:val="single"/>
        </w:rPr>
        <w:t xml:space="preserve">becomes </w:t>
      </w:r>
      <w:r w:rsidRPr="00F45E79">
        <w:rPr>
          <w:rStyle w:val="Emphasis"/>
          <w:highlight w:val="cyan"/>
        </w:rPr>
        <w:t>widely</w:t>
      </w:r>
      <w:r w:rsidRPr="00732233">
        <w:rPr>
          <w:sz w:val="16"/>
        </w:rPr>
        <w:t xml:space="preserve"> and commercially </w:t>
      </w:r>
      <w:r w:rsidRPr="00F45E79">
        <w:rPr>
          <w:rStyle w:val="Emphasis"/>
          <w:highlight w:val="cyan"/>
        </w:rPr>
        <w:t>available</w:t>
      </w:r>
      <w:r w:rsidRPr="00732233">
        <w:rPr>
          <w:sz w:val="16"/>
        </w:rPr>
        <w:t xml:space="preserve">, even </w:t>
      </w:r>
      <w:r w:rsidRPr="00F45E79">
        <w:rPr>
          <w:rStyle w:val="Emphasis"/>
          <w:highlight w:val="cyan"/>
        </w:rPr>
        <w:t>rogue states</w:t>
      </w:r>
      <w:r w:rsidRPr="00F45E79">
        <w:rPr>
          <w:sz w:val="16"/>
          <w:highlight w:val="cyan"/>
        </w:rPr>
        <w:t xml:space="preserve"> </w:t>
      </w:r>
      <w:r w:rsidRPr="00F45E79">
        <w:rPr>
          <w:highlight w:val="cyan"/>
          <w:u w:val="single"/>
        </w:rPr>
        <w:t>and</w:t>
      </w:r>
      <w:r w:rsidRPr="00732233">
        <w:rPr>
          <w:sz w:val="16"/>
        </w:rPr>
        <w:t xml:space="preserve"> well-funded </w:t>
      </w:r>
      <w:r w:rsidRPr="00F45E79">
        <w:rPr>
          <w:rStyle w:val="Emphasis"/>
          <w:highlight w:val="cyan"/>
        </w:rPr>
        <w:t>terrorist groups</w:t>
      </w:r>
      <w:r w:rsidRPr="00F45E79">
        <w:rPr>
          <w:sz w:val="16"/>
          <w:highlight w:val="cyan"/>
        </w:rPr>
        <w:t xml:space="preserve"> </w:t>
      </w:r>
      <w:r w:rsidRPr="00F45E79">
        <w:rPr>
          <w:highlight w:val="cyan"/>
          <w:u w:val="single"/>
        </w:rPr>
        <w:t>might</w:t>
      </w:r>
      <w:r w:rsidRPr="00732233">
        <w:rPr>
          <w:u w:val="single"/>
        </w:rPr>
        <w:t xml:space="preserve"> be tempted to </w:t>
      </w:r>
      <w:r w:rsidRPr="00F45E79">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F45E79">
        <w:rPr>
          <w:highlight w:val="cyan"/>
          <w:u w:val="single"/>
        </w:rPr>
        <w:t xml:space="preserve">an </w:t>
      </w:r>
      <w:r w:rsidRPr="00F45E79">
        <w:rPr>
          <w:rStyle w:val="Emphasis"/>
          <w:highlight w:val="cyan"/>
        </w:rPr>
        <w:t>active</w:t>
      </w:r>
      <w:r w:rsidRPr="00732233">
        <w:rPr>
          <w:u w:val="single"/>
        </w:rPr>
        <w:t xml:space="preserve"> asteroid </w:t>
      </w:r>
      <w:r w:rsidRPr="00F45E79">
        <w:rPr>
          <w:highlight w:val="cyan"/>
          <w:u w:val="single"/>
        </w:rPr>
        <w:t xml:space="preserve">mining </w:t>
      </w:r>
      <w:r w:rsidRPr="00F45E79">
        <w:rPr>
          <w:rStyle w:val="Emphasis"/>
          <w:highlight w:val="cyan"/>
        </w:rPr>
        <w:t>industry</w:t>
      </w:r>
      <w:r w:rsidRPr="00F45E79">
        <w:rPr>
          <w:highlight w:val="cyan"/>
          <w:u w:val="single"/>
        </w:rPr>
        <w:t xml:space="preserve"> would make it</w:t>
      </w:r>
      <w:r w:rsidRPr="00732233">
        <w:rPr>
          <w:u w:val="single"/>
        </w:rPr>
        <w:t xml:space="preserve"> </w:t>
      </w:r>
      <w:r w:rsidRPr="00732233">
        <w:rPr>
          <w:rStyle w:val="Emphasis"/>
        </w:rPr>
        <w:t xml:space="preserve">more </w:t>
      </w:r>
      <w:r w:rsidRPr="00F45E79">
        <w:rPr>
          <w:rStyle w:val="Emphasis"/>
          <w:highlight w:val="cyan"/>
        </w:rPr>
        <w:t>difficult</w:t>
      </w:r>
      <w:r w:rsidRPr="00F45E79">
        <w:rPr>
          <w:highlight w:val="cyan"/>
          <w:u w:val="single"/>
        </w:rPr>
        <w:t xml:space="preserve"> to </w:t>
      </w:r>
      <w:r w:rsidRPr="00F45E79">
        <w:rPr>
          <w:rStyle w:val="Emphasis"/>
          <w:highlight w:val="cyan"/>
        </w:rPr>
        <w:t>detect</w:t>
      </w:r>
      <w:r w:rsidRPr="00732233">
        <w:rPr>
          <w:u w:val="single"/>
        </w:rPr>
        <w:t xml:space="preserve"> any </w:t>
      </w:r>
      <w:r w:rsidRPr="00F45E79">
        <w:rPr>
          <w:rStyle w:val="Emphasis"/>
          <w:highlight w:val="cyan"/>
        </w:rPr>
        <w:t>hostile inflection</w:t>
      </w:r>
      <w:r w:rsidRPr="00732233">
        <w:rPr>
          <w:sz w:val="16"/>
        </w:rPr>
        <w:t xml:space="preserve"> attempts </w:t>
      </w:r>
      <w:r w:rsidRPr="00F45E79">
        <w:rPr>
          <w:rStyle w:val="Emphasis"/>
          <w:highlight w:val="cyan"/>
        </w:rPr>
        <w:t>among</w:t>
      </w:r>
      <w:r w:rsidRPr="00732233">
        <w:rPr>
          <w:u w:val="single"/>
        </w:rPr>
        <w:t xml:space="preserve"> the </w:t>
      </w:r>
      <w:r w:rsidRPr="00732233">
        <w:rPr>
          <w:rStyle w:val="Emphasis"/>
        </w:rPr>
        <w:t xml:space="preserve">number of </w:t>
      </w:r>
      <w:r w:rsidRPr="00F45E79">
        <w:rPr>
          <w:rStyle w:val="Emphasis"/>
          <w:highlight w:val="cyan"/>
        </w:rPr>
        <w:t>legitimate</w:t>
      </w:r>
      <w:r w:rsidRPr="00732233">
        <w:rPr>
          <w:u w:val="single"/>
        </w:rPr>
        <w:t xml:space="preserve"> and benign </w:t>
      </w:r>
      <w:r w:rsidRPr="00F45E79">
        <w:rPr>
          <w:rStyle w:val="Emphasis"/>
          <w:highlight w:val="cyan"/>
        </w:rPr>
        <w:t>ones</w:t>
      </w:r>
      <w:r w:rsidRPr="00732233">
        <w:rPr>
          <w:sz w:val="16"/>
        </w:rPr>
        <w:t>.</w:t>
      </w:r>
    </w:p>
    <w:bookmarkEnd w:id="0"/>
    <w:p w14:paraId="10BD9062" w14:textId="6B490B7B" w:rsidR="005B74BC" w:rsidRPr="00390BE2" w:rsidRDefault="005B74BC" w:rsidP="005B74BC">
      <w:pPr>
        <w:pStyle w:val="Heading4"/>
      </w:pPr>
      <w:r>
        <w:t xml:space="preserve">The </w:t>
      </w:r>
      <w:r>
        <w:rPr>
          <w:u w:val="single"/>
        </w:rPr>
        <w:t>dilemma</w:t>
      </w:r>
      <w:r>
        <w:t xml:space="preserve"> causes the </w:t>
      </w:r>
      <w:r>
        <w:rPr>
          <w:u w:val="single"/>
        </w:rPr>
        <w:t>most power</w:t>
      </w:r>
      <w:r w:rsidR="00560DE2">
        <w:rPr>
          <w:u w:val="single"/>
        </w:rPr>
        <w:t>ful</w:t>
      </w:r>
      <w:r>
        <w:rPr>
          <w:u w:val="single"/>
        </w:rPr>
        <w:t xml:space="preserve"> WMD ever</w:t>
      </w:r>
      <w:r>
        <w:t xml:space="preserve"> – it’s </w:t>
      </w:r>
      <w:r>
        <w:rPr>
          <w:u w:val="single"/>
        </w:rPr>
        <w:t>more likely</w:t>
      </w:r>
      <w:r>
        <w:t xml:space="preserve"> than natural hits and </w:t>
      </w:r>
      <w:r>
        <w:rPr>
          <w:u w:val="single"/>
        </w:rPr>
        <w:t>structurally outweighs</w:t>
      </w:r>
      <w:r>
        <w:t xml:space="preserve"> </w:t>
      </w:r>
    </w:p>
    <w:p w14:paraId="5358AD9B" w14:textId="77777777" w:rsidR="005B74BC" w:rsidRPr="00DF7A7E" w:rsidRDefault="005B74BC" w:rsidP="005B74BC">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0C090162" w14:textId="77777777" w:rsidR="005B74BC" w:rsidRPr="00390BE2" w:rsidRDefault="005B74BC" w:rsidP="005B74BC">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5086B98F" w14:textId="77777777" w:rsidR="005B74BC" w:rsidRPr="00390BE2" w:rsidRDefault="005B74BC" w:rsidP="005B74BC">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F45E79">
        <w:rPr>
          <w:rStyle w:val="Emphasis"/>
          <w:highlight w:val="cyan"/>
        </w:rPr>
        <w:t>Sagan</w:t>
      </w:r>
      <w:r w:rsidRPr="00F45E79">
        <w:rPr>
          <w:sz w:val="16"/>
          <w:highlight w:val="cyan"/>
        </w:rPr>
        <w:t xml:space="preserve"> </w:t>
      </w:r>
      <w:r w:rsidRPr="00F45E79">
        <w:rPr>
          <w:rStyle w:val="StyleUnderline"/>
          <w:highlight w:val="cyan"/>
        </w:rPr>
        <w:t>and</w:t>
      </w:r>
      <w:r w:rsidRPr="00390BE2">
        <w:rPr>
          <w:sz w:val="16"/>
        </w:rPr>
        <w:t xml:space="preserve"> Stephen </w:t>
      </w:r>
      <w:r w:rsidRPr="00F45E79">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F45E79">
        <w:rPr>
          <w:rStyle w:val="StyleUnderline"/>
          <w:highlight w:val="cyan"/>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F45E79">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F45E79">
        <w:rPr>
          <w:rStyle w:val="StyleUnderline"/>
          <w:highlight w:val="cyan"/>
        </w:rPr>
        <w:t>an ominous asteroid “</w:t>
      </w:r>
      <w:r w:rsidRPr="00F45E79">
        <w:rPr>
          <w:rStyle w:val="Emphasis"/>
          <w:highlight w:val="cyan"/>
        </w:rPr>
        <w:t>deflection dilemma</w:t>
      </w:r>
      <w:r w:rsidRPr="00390BE2">
        <w:rPr>
          <w:sz w:val="16"/>
        </w:rPr>
        <w:t>.”70</w:t>
      </w:r>
    </w:p>
    <w:p w14:paraId="5B897C30" w14:textId="77777777" w:rsidR="005B74BC" w:rsidRPr="00995EDA" w:rsidRDefault="005B74BC" w:rsidP="005B74BC">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F45E79">
        <w:rPr>
          <w:rStyle w:val="StyleUnderline"/>
          <w:highlight w:val="cyan"/>
        </w:rPr>
        <w:t>the ability to deflect asteroids</w:t>
      </w:r>
      <w:r w:rsidRPr="00995EDA">
        <w:rPr>
          <w:rStyle w:val="StyleUnderline"/>
        </w:rPr>
        <w:t xml:space="preserve"> and comets away from Earth</w:t>
      </w:r>
      <w:r w:rsidRPr="00390BE2">
        <w:rPr>
          <w:sz w:val="16"/>
        </w:rPr>
        <w:t xml:space="preserve">, but this technology also inherently </w:t>
      </w:r>
      <w:r w:rsidRPr="00F45E79">
        <w:rPr>
          <w:rStyle w:val="Emphasis"/>
          <w:highlight w:val="cyan"/>
        </w:rPr>
        <w:t>creates</w:t>
      </w:r>
      <w:r w:rsidRPr="00F45E79">
        <w:rPr>
          <w:sz w:val="16"/>
          <w:highlight w:val="cyan"/>
        </w:rPr>
        <w:t xml:space="preserve"> </w:t>
      </w:r>
      <w:r w:rsidRPr="00F45E79">
        <w:rPr>
          <w:rStyle w:val="StyleUnderline"/>
          <w:highlight w:val="cyan"/>
        </w:rPr>
        <w:t>the possibility</w:t>
      </w:r>
      <w:r w:rsidRPr="00995EDA">
        <w:rPr>
          <w:rStyle w:val="StyleUnderline"/>
        </w:rPr>
        <w:t xml:space="preserve"> that such </w:t>
      </w:r>
      <w:r w:rsidRPr="00F45E79">
        <w:rPr>
          <w:rStyle w:val="StyleUnderline"/>
          <w:highlight w:val="cyan"/>
        </w:rPr>
        <w:t>objects could be directed</w:t>
      </w:r>
      <w:r w:rsidRPr="00995EDA">
        <w:rPr>
          <w:rStyle w:val="StyleUnderline"/>
        </w:rPr>
        <w:t xml:space="preserve"> toward the Earth</w:t>
      </w:r>
      <w:r w:rsidRPr="00390BE2">
        <w:rPr>
          <w:sz w:val="16"/>
        </w:rPr>
        <w:t xml:space="preserve">. </w:t>
      </w:r>
      <w:r w:rsidRPr="00F45E79">
        <w:rPr>
          <w:rStyle w:val="StyleUnderline"/>
          <w:highlight w:val="cyan"/>
        </w:rPr>
        <w:t>The</w:t>
      </w:r>
      <w:r w:rsidRPr="00F45E79">
        <w:rPr>
          <w:sz w:val="16"/>
          <w:highlight w:val="cyan"/>
        </w:rPr>
        <w:t xml:space="preserve"> </w:t>
      </w:r>
      <w:r w:rsidRPr="00F45E79">
        <w:rPr>
          <w:rStyle w:val="Emphasis"/>
          <w:highlight w:val="cyan"/>
        </w:rPr>
        <w:t>existential stakes are clear</w:t>
      </w:r>
      <w:r w:rsidRPr="00390BE2">
        <w:rPr>
          <w:sz w:val="16"/>
        </w:rPr>
        <w:t>: “</w:t>
      </w:r>
      <w:r w:rsidRPr="00F45E79">
        <w:rPr>
          <w:rStyle w:val="StyleUnderline"/>
          <w:highlight w:val="cyan"/>
        </w:rPr>
        <w:t>the destructive energy</w:t>
      </w:r>
      <w:r w:rsidRPr="00995EDA">
        <w:rPr>
          <w:rStyle w:val="StyleUnderline"/>
        </w:rPr>
        <w:t xml:space="preserve"> latent in a large near-Earth asteroid </w:t>
      </w:r>
      <w:r w:rsidRPr="00F45E79">
        <w:rPr>
          <w:rStyle w:val="Emphasis"/>
          <w:highlight w:val="cyan"/>
        </w:rPr>
        <w:t>dwarfs anything else</w:t>
      </w:r>
      <w:r w:rsidRPr="00F45E79">
        <w:rPr>
          <w:rStyle w:val="StyleUnderline"/>
          <w:highlight w:val="cyan"/>
        </w:rPr>
        <w:t xml:space="preserve"> the</w:t>
      </w:r>
      <w:r w:rsidRPr="00995EDA">
        <w:rPr>
          <w:rStyle w:val="StyleUnderline"/>
        </w:rPr>
        <w:t xml:space="preserve"> human </w:t>
      </w:r>
      <w:r w:rsidRPr="00F45E79">
        <w:rPr>
          <w:rStyle w:val="StyleUnderline"/>
          <w:highlight w:val="cyan"/>
        </w:rPr>
        <w:t>species can get its hands on,” making them</w:t>
      </w:r>
      <w:r w:rsidRPr="00995EDA">
        <w:rPr>
          <w:rStyle w:val="StyleUnderline"/>
        </w:rPr>
        <w:t xml:space="preserve"> potentially “</w:t>
      </w:r>
      <w:r w:rsidRPr="00F45E79">
        <w:rPr>
          <w:rStyle w:val="StyleUnderline"/>
          <w:highlight w:val="cyan"/>
        </w:rPr>
        <w:t xml:space="preserve">the </w:t>
      </w:r>
      <w:r w:rsidRPr="00F45E79">
        <w:rPr>
          <w:rStyle w:val="Emphasis"/>
          <w:highlight w:val="cyan"/>
        </w:rPr>
        <w:t>most powerful</w:t>
      </w:r>
      <w:r w:rsidRPr="00F45E79">
        <w:rPr>
          <w:sz w:val="16"/>
          <w:highlight w:val="cyan"/>
        </w:rPr>
        <w:t xml:space="preserve"> </w:t>
      </w:r>
      <w:r w:rsidRPr="00F45E79">
        <w:rPr>
          <w:rStyle w:val="Emphasis"/>
          <w:highlight w:val="cyan"/>
        </w:rPr>
        <w:t>w</w:t>
      </w:r>
      <w:r w:rsidRPr="00390BE2">
        <w:rPr>
          <w:sz w:val="16"/>
        </w:rPr>
        <w:t xml:space="preserve">eapon of </w:t>
      </w:r>
      <w:r w:rsidRPr="00F45E79">
        <w:rPr>
          <w:rStyle w:val="Emphasis"/>
          <w:highlight w:val="cyan"/>
        </w:rPr>
        <w:t>m</w:t>
      </w:r>
      <w:r w:rsidRPr="00390BE2">
        <w:rPr>
          <w:sz w:val="16"/>
        </w:rPr>
        <w:t xml:space="preserve">ass </w:t>
      </w:r>
      <w:r w:rsidRPr="00F45E79">
        <w:rPr>
          <w:rStyle w:val="Emphasis"/>
          <w:highlight w:val="cyan"/>
        </w:rPr>
        <w:t>d</w:t>
      </w:r>
      <w:r w:rsidRPr="00390BE2">
        <w:rPr>
          <w:sz w:val="16"/>
        </w:rPr>
        <w:t xml:space="preserve">estruction </w:t>
      </w:r>
      <w:r w:rsidRPr="00F45E79">
        <w:rPr>
          <w:rStyle w:val="StyleUnderline"/>
          <w:highlight w:val="cyan"/>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F45E79">
        <w:rPr>
          <w:rStyle w:val="StyleUnderline"/>
          <w:highlight w:val="cyan"/>
        </w:rPr>
        <w:t>the prospects for</w:t>
      </w:r>
      <w:r w:rsidRPr="00995EDA">
        <w:rPr>
          <w:rStyle w:val="StyleUnderline"/>
        </w:rPr>
        <w:t xml:space="preserve"> </w:t>
      </w:r>
      <w:r w:rsidRPr="00F45E79">
        <w:rPr>
          <w:rStyle w:val="StyleUnderline"/>
          <w:highlight w:val="cyan"/>
        </w:rPr>
        <w:t xml:space="preserve">collision </w:t>
      </w:r>
      <w:r w:rsidRPr="00F45E79">
        <w:rPr>
          <w:rStyle w:val="Emphasis"/>
          <w:highlight w:val="cyan"/>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F45E79">
        <w:rPr>
          <w:rStyle w:val="StyleUnderline"/>
          <w:highlight w:val="cyan"/>
        </w:rPr>
        <w:t>the dinosaurs lasted</w:t>
      </w:r>
      <w:r w:rsidRPr="00995EDA">
        <w:rPr>
          <w:rStyle w:val="StyleUnderline"/>
        </w:rPr>
        <w:t xml:space="preserve"> for nearly </w:t>
      </w:r>
      <w:r w:rsidRPr="00F45E79">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446E2417" w14:textId="77777777" w:rsidR="005B74BC" w:rsidRPr="00390BE2" w:rsidRDefault="005B74BC" w:rsidP="005B74BC">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F45E79">
        <w:rPr>
          <w:rStyle w:val="StyleUnderline"/>
          <w:highlight w:val="cya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F45E79">
        <w:rPr>
          <w:rStyle w:val="Emphasis"/>
          <w:highlight w:val="cyan"/>
        </w:rPr>
        <w:t>Hitler</w:t>
      </w:r>
      <w:r w:rsidRPr="00F45E79">
        <w:rPr>
          <w:sz w:val="16"/>
          <w:highlight w:val="cyan"/>
        </w:rPr>
        <w:t xml:space="preserve"> </w:t>
      </w:r>
      <w:r w:rsidRPr="00F45E79">
        <w:rPr>
          <w:rStyle w:val="StyleUnderline"/>
          <w:highlight w:val="cyan"/>
        </w:rPr>
        <w:t>and</w:t>
      </w:r>
      <w:r w:rsidRPr="00F45E79">
        <w:rPr>
          <w:sz w:val="16"/>
          <w:highlight w:val="cyan"/>
        </w:rPr>
        <w:t xml:space="preserve"> </w:t>
      </w:r>
      <w:r w:rsidRPr="00F45E79">
        <w:rPr>
          <w:rStyle w:val="Emphasis"/>
          <w:highlight w:val="cyan"/>
        </w:rPr>
        <w:t>Stalin</w:t>
      </w:r>
      <w:r w:rsidRPr="00F45E79">
        <w:rPr>
          <w:sz w:val="16"/>
          <w:highlight w:val="cyan"/>
        </w:rPr>
        <w:t>,</w:t>
      </w:r>
      <w:r w:rsidRPr="00390BE2">
        <w:rPr>
          <w:sz w:val="16"/>
        </w:rPr>
        <w:t xml:space="preserve"> </w:t>
      </w:r>
      <w:r w:rsidRPr="00B66DD8">
        <w:rPr>
          <w:rStyle w:val="StyleUnderline"/>
        </w:rPr>
        <w:t xml:space="preserve">Sagan posits the possibility that </w:t>
      </w:r>
      <w:r w:rsidRPr="00F45E79">
        <w:rPr>
          <w:rStyle w:val="StyleUnderline"/>
          <w:highlight w:val="cyan"/>
        </w:rPr>
        <w:t>a</w:t>
      </w:r>
      <w:r w:rsidRPr="00B66DD8">
        <w:rPr>
          <w:rStyle w:val="StyleUnderline"/>
        </w:rPr>
        <w:t xml:space="preserve"> </w:t>
      </w:r>
      <w:r w:rsidRPr="00390BE2">
        <w:rPr>
          <w:sz w:val="16"/>
        </w:rPr>
        <w:t xml:space="preserve">“misanthropic </w:t>
      </w:r>
      <w:r w:rsidRPr="00F45E79">
        <w:rPr>
          <w:rStyle w:val="Emphasis"/>
          <w:highlight w:val="cyan"/>
        </w:rPr>
        <w:t>psychopath</w:t>
      </w:r>
      <w:r w:rsidRPr="00F45E79">
        <w:rPr>
          <w:sz w:val="16"/>
          <w:highlight w:val="cyan"/>
        </w:rPr>
        <w:t xml:space="preserve">” </w:t>
      </w:r>
      <w:r w:rsidRPr="00F45E79">
        <w:rPr>
          <w:rStyle w:val="StyleUnderline"/>
          <w:highlight w:val="cyan"/>
        </w:rPr>
        <w:t>or a “</w:t>
      </w:r>
      <w:r w:rsidRPr="00F45E79">
        <w:rPr>
          <w:rStyle w:val="Emphasis"/>
          <w:highlight w:val="cyan"/>
        </w:rPr>
        <w:t>megalomaniac</w:t>
      </w:r>
      <w:r w:rsidRPr="00B66DD8">
        <w:rPr>
          <w:rStyle w:val="StyleUnderline"/>
        </w:rPr>
        <w:t xml:space="preserve"> lusting after ‘greatness’ or glory, </w:t>
      </w:r>
      <w:r w:rsidRPr="00F45E79">
        <w:rPr>
          <w:rStyle w:val="StyleUnderline"/>
          <w:highlight w:val="cyan"/>
        </w:rPr>
        <w:t xml:space="preserve">a victim of </w:t>
      </w:r>
      <w:r w:rsidRPr="00F45E79">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F45E79">
        <w:rPr>
          <w:rStyle w:val="StyleUnderline"/>
          <w:highlight w:val="cyan"/>
        </w:rPr>
        <w:t xml:space="preserve">some </w:t>
      </w:r>
      <w:r w:rsidRPr="00F45E79">
        <w:rPr>
          <w:rStyle w:val="Emphasis"/>
          <w:highlight w:val="cyan"/>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B66DD8">
        <w:rPr>
          <w:rStyle w:val="Emphasis"/>
        </w:rPr>
        <w:t>technicians</w:t>
      </w:r>
      <w:r w:rsidRPr="00B66DD8">
        <w:rPr>
          <w:rStyle w:val="StyleUnderline"/>
        </w:rPr>
        <w:t xml:space="preserve"> incompetent or </w:t>
      </w:r>
      <w:r w:rsidRPr="00B66DD8">
        <w:rPr>
          <w:rStyle w:val="Emphasis"/>
        </w:rPr>
        <w:t>insufficiently</w:t>
      </w:r>
      <w:r w:rsidRPr="00B66DD8">
        <w:rPr>
          <w:rStyle w:val="StyleUnderline"/>
        </w:rPr>
        <w:t xml:space="preserve"> vigilant</w:t>
      </w:r>
      <w:r w:rsidRPr="00390BE2">
        <w:rPr>
          <w:sz w:val="16"/>
        </w:rPr>
        <w:t xml:space="preserve">” </w:t>
      </w:r>
      <w:r w:rsidRPr="00F45E79">
        <w:rPr>
          <w:rStyle w:val="StyleUnderline"/>
          <w:highlight w:val="cyan"/>
        </w:rPr>
        <w:t xml:space="preserve">will bring about a catastrophic </w:t>
      </w:r>
      <w:r w:rsidRPr="00F45E79">
        <w:rPr>
          <w:rStyle w:val="Emphasis"/>
          <w:highlight w:val="cyan"/>
        </w:rPr>
        <w:t>collision</w:t>
      </w:r>
      <w:r w:rsidRPr="00390BE2">
        <w:rPr>
          <w:sz w:val="16"/>
        </w:rPr>
        <w:t>.74 Earth-approaching asteroids amount to “30,000 swords of Damocles hanging over our heads,” for which “there is no acceptable national solution.”75 And, like Cole and Salkeld (not mentioned), Sagan points to the possibilities of clandestine use of this technology.</w:t>
      </w:r>
    </w:p>
    <w:p w14:paraId="506B5A59" w14:textId="77777777" w:rsidR="005B74BC" w:rsidRPr="00DD316F" w:rsidRDefault="005B74BC" w:rsidP="005B74BC">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4175F9EC" w14:textId="77777777" w:rsidR="005B74BC" w:rsidRDefault="005B74BC" w:rsidP="005B74BC">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9" w:history="1">
        <w:r w:rsidRPr="00184405">
          <w:rPr>
            <w:rStyle w:val="Hyperlink"/>
          </w:rPr>
          <w:t>http://www.michaeldello.com/asteroids-comets-space-weapons/</w:t>
        </w:r>
      </w:hyperlink>
      <w:r>
        <w:t>]</w:t>
      </w:r>
    </w:p>
    <w:p w14:paraId="6601BAA8" w14:textId="77777777" w:rsidR="005B74BC" w:rsidRPr="004C62E4" w:rsidRDefault="005B74BC" w:rsidP="005B74BC">
      <w:pPr>
        <w:rPr>
          <w:sz w:val="16"/>
        </w:rPr>
      </w:pPr>
      <w:r w:rsidRPr="00365B7E">
        <w:rPr>
          <w:rStyle w:val="StyleUnderline"/>
        </w:rPr>
        <w:t>Ignoring</w:t>
      </w:r>
      <w:r w:rsidRPr="004C62E4">
        <w:rPr>
          <w:sz w:val="16"/>
        </w:rPr>
        <w:t xml:space="preserve"> </w:t>
      </w:r>
      <w:r w:rsidRPr="00F45E79">
        <w:rPr>
          <w:rStyle w:val="Emphasis"/>
          <w:highlight w:val="cyan"/>
        </w:rPr>
        <w:t>accidental</w:t>
      </w:r>
      <w:r w:rsidRPr="00F45E79">
        <w:rPr>
          <w:sz w:val="16"/>
          <w:highlight w:val="cyan"/>
        </w:rPr>
        <w:t xml:space="preserve"> </w:t>
      </w:r>
      <w:r w:rsidRPr="00F45E79">
        <w:rPr>
          <w:rStyle w:val="StyleUnderline"/>
          <w:highlight w:val="cyan"/>
        </w:rPr>
        <w:t>deflection</w:t>
      </w:r>
      <w:r w:rsidRPr="00365B7E">
        <w:rPr>
          <w:rStyle w:val="StyleUnderline"/>
        </w:rPr>
        <w:t xml:space="preserve">, which </w:t>
      </w:r>
      <w:r w:rsidRPr="00F45E79">
        <w:rPr>
          <w:rStyle w:val="StyleUnderline"/>
          <w:highlight w:val="cyan"/>
        </w:rPr>
        <w:t>might occur when an asteroid is moved</w:t>
      </w:r>
      <w:r w:rsidRPr="00365B7E">
        <w:rPr>
          <w:rStyle w:val="StyleUnderline"/>
        </w:rPr>
        <w:t xml:space="preserve"> to an Earth or Lunar orbit </w:t>
      </w:r>
      <w:r w:rsidRPr="00F45E79">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F45E79">
        <w:rPr>
          <w:rStyle w:val="Emphasis"/>
          <w:highlight w:val="cyan"/>
        </w:rPr>
        <w:t>mining</w:t>
      </w:r>
      <w:r w:rsidRPr="00F45E79">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6B62BCC2" w14:textId="77777777" w:rsidR="005B74BC" w:rsidRPr="004C62E4" w:rsidRDefault="005B74BC" w:rsidP="005B74BC">
      <w:pPr>
        <w:rPr>
          <w:sz w:val="16"/>
        </w:rPr>
      </w:pPr>
      <w:r w:rsidRPr="00F45E79">
        <w:rPr>
          <w:rStyle w:val="StyleUnderline"/>
          <w:highlight w:val="cyan"/>
        </w:rPr>
        <w:t>A state actor might</w:t>
      </w:r>
      <w:r w:rsidRPr="00365B7E">
        <w:rPr>
          <w:rStyle w:val="StyleUnderline"/>
        </w:rPr>
        <w:t xml:space="preserve"> be incentivised to </w:t>
      </w:r>
      <w:r w:rsidRPr="00F45E79">
        <w:rPr>
          <w:rStyle w:val="StyleUnderline"/>
          <w:highlight w:val="cyan"/>
        </w:rPr>
        <w:t>authorise an asteroid strike</w:t>
      </w:r>
      <w:r w:rsidRPr="004C62E4">
        <w:rPr>
          <w:sz w:val="16"/>
        </w:rPr>
        <w:t xml:space="preserve"> on an enemy or potential enemy </w:t>
      </w:r>
      <w:r w:rsidRPr="00F45E79">
        <w:rPr>
          <w:rStyle w:val="StyleUnderline"/>
          <w:highlight w:val="cyan"/>
        </w:rPr>
        <w:t>in situations where</w:t>
      </w:r>
      <w:r w:rsidRPr="00365B7E">
        <w:rPr>
          <w:rStyle w:val="StyleUnderline"/>
        </w:rPr>
        <w:t xml:space="preserve"> </w:t>
      </w:r>
      <w:r w:rsidRPr="00F45E79">
        <w:rPr>
          <w:rStyle w:val="StyleUnderline"/>
          <w:highlight w:val="cyan"/>
        </w:rPr>
        <w:t>they wouldn’t</w:t>
      </w:r>
      <w:r w:rsidRPr="00365B7E">
        <w:rPr>
          <w:rStyle w:val="StyleUnderline"/>
        </w:rPr>
        <w:t xml:space="preserve"> necessarily </w:t>
      </w:r>
      <w:r w:rsidRPr="00F45E79">
        <w:rPr>
          <w:rStyle w:val="StyleUnderline"/>
          <w:highlight w:val="cyan"/>
        </w:rPr>
        <w:t xml:space="preserve">authorise a </w:t>
      </w:r>
      <w:r w:rsidRPr="00F45E79">
        <w:rPr>
          <w:rStyle w:val="Emphasis"/>
          <w:highlight w:val="cyan"/>
        </w:rPr>
        <w:t>nuclear</w:t>
      </w:r>
      <w:r w:rsidRPr="00365B7E">
        <w:rPr>
          <w:rStyle w:val="StyleUnderline"/>
        </w:rPr>
        <w:t xml:space="preserve"> strike </w:t>
      </w:r>
      <w:r w:rsidRPr="00F45E79">
        <w:rPr>
          <w:rStyle w:val="StyleUnderline"/>
          <w:highlight w:val="cyan"/>
        </w:rPr>
        <w:t xml:space="preserve">or </w:t>
      </w:r>
      <w:r w:rsidRPr="00F45E79">
        <w:rPr>
          <w:rStyle w:val="Emphasis"/>
          <w:highlight w:val="cyan"/>
        </w:rPr>
        <w:t>conventional</w:t>
      </w:r>
      <w:r w:rsidRPr="00F45E79">
        <w:rPr>
          <w:rStyle w:val="StyleUnderline"/>
          <w:highlight w:val="cyan"/>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F45E79">
        <w:rPr>
          <w:rStyle w:val="StyleUnderline"/>
          <w:highlight w:val="cyan"/>
        </w:rPr>
        <w:t>they can</w:t>
      </w:r>
      <w:r w:rsidRPr="00365B7E">
        <w:rPr>
          <w:rStyle w:val="StyleUnderline"/>
        </w:rPr>
        <w:t xml:space="preserve"> feasibly send a mission to </w:t>
      </w:r>
      <w:r w:rsidRPr="00F45E79">
        <w:rPr>
          <w:rStyle w:val="StyleUnderline"/>
          <w:highlight w:val="cyan"/>
        </w:rPr>
        <w:t>alter its orbit</w:t>
      </w:r>
      <w:r w:rsidRPr="00365B7E">
        <w:rPr>
          <w:rStyle w:val="StyleUnderline"/>
        </w:rPr>
        <w:t xml:space="preserve"> to intersect with Earth in a way such that </w:t>
      </w:r>
      <w:r w:rsidRPr="00F45E79">
        <w:rPr>
          <w:rStyle w:val="StyleUnderline"/>
          <w:highlight w:val="cyan"/>
        </w:rPr>
        <w:t>it would not be</w:t>
      </w:r>
      <w:r w:rsidRPr="00365B7E">
        <w:rPr>
          <w:rStyle w:val="StyleUnderline"/>
        </w:rPr>
        <w:t xml:space="preserve"> </w:t>
      </w:r>
      <w:r w:rsidRPr="00F45E79">
        <w:rPr>
          <w:rStyle w:val="StyleUnderline"/>
          <w:highlight w:val="cyan"/>
        </w:rPr>
        <w:t xml:space="preserve">detected until it is </w:t>
      </w:r>
      <w:r w:rsidRPr="00F45E79">
        <w:rPr>
          <w:rStyle w:val="Emphasis"/>
          <w:highlight w:val="cyan"/>
        </w:rPr>
        <w:t>much too late</w:t>
      </w:r>
      <w:r w:rsidRPr="004C62E4">
        <w:rPr>
          <w:sz w:val="16"/>
        </w:rPr>
        <w:t xml:space="preserve">. Assuming the state actor did its job well enough, </w:t>
      </w:r>
      <w:r w:rsidRPr="00F45E79">
        <w:rPr>
          <w:rStyle w:val="StyleUnderline"/>
          <w:highlight w:val="cyan"/>
        </w:rPr>
        <w:t>it would be impossible</w:t>
      </w:r>
      <w:r w:rsidRPr="00365B7E">
        <w:rPr>
          <w:rStyle w:val="StyleUnderline"/>
        </w:rPr>
        <w:t xml:space="preserve"> for anyone </w:t>
      </w:r>
      <w:r w:rsidRPr="00F45E79">
        <w:rPr>
          <w:rStyle w:val="StyleUnderline"/>
          <w:highlight w:val="cyan"/>
        </w:rPr>
        <w:t xml:space="preserve">to lay </w:t>
      </w:r>
      <w:r w:rsidRPr="00F45E79">
        <w:rPr>
          <w:rStyle w:val="Emphasis"/>
          <w:highlight w:val="cyan"/>
        </w:rPr>
        <w:t>blame on them</w:t>
      </w:r>
      <w:r w:rsidRPr="004C62E4">
        <w:rPr>
          <w:sz w:val="16"/>
        </w:rPr>
        <w:t xml:space="preserve">, let alone even guess that it might have been caused by malicious intent. </w:t>
      </w:r>
    </w:p>
    <w:p w14:paraId="45F056BD" w14:textId="77777777" w:rsidR="005B74BC" w:rsidRPr="004C62E4" w:rsidRDefault="005B74BC" w:rsidP="005B74BC">
      <w:pPr>
        <w:rPr>
          <w:sz w:val="16"/>
        </w:rPr>
      </w:pPr>
      <w:r w:rsidRPr="00F45E79">
        <w:rPr>
          <w:rStyle w:val="StyleUnderline"/>
          <w:highlight w:val="cyan"/>
        </w:rPr>
        <w:t>An asteroid</w:t>
      </w:r>
      <w:r w:rsidRPr="00365B7E">
        <w:rPr>
          <w:rStyle w:val="StyleUnderline"/>
        </w:rPr>
        <w:t xml:space="preserve"> of this size would be expected to have enough energy to </w:t>
      </w:r>
      <w:r w:rsidRPr="00F45E79">
        <w:rPr>
          <w:rStyle w:val="StyleUnderline"/>
          <w:highlight w:val="cyan"/>
        </w:rPr>
        <w:t>cause an explosion</w:t>
      </w:r>
      <w:r w:rsidRPr="004C62E4">
        <w:rPr>
          <w:sz w:val="16"/>
        </w:rPr>
        <w:t xml:space="preserve"> </w:t>
      </w:r>
      <w:r w:rsidRPr="00F45E79">
        <w:rPr>
          <w:rStyle w:val="Emphasis"/>
          <w:highlight w:val="cyan"/>
        </w:rPr>
        <w:t>30 times the strength of the nuclear bomb</w:t>
      </w:r>
      <w:r w:rsidRPr="004C62E4">
        <w:rPr>
          <w:sz w:val="16"/>
        </w:rPr>
        <w:t xml:space="preserve"> dropped over Hiroshima in WWII.</w:t>
      </w:r>
    </w:p>
    <w:p w14:paraId="303C58AB" w14:textId="77777777" w:rsidR="005B74BC" w:rsidRDefault="005B74BC" w:rsidP="005B74BC">
      <w:pPr>
        <w:rPr>
          <w:rStyle w:val="Style13ptBold"/>
        </w:rPr>
      </w:pPr>
      <w:r>
        <w:rPr>
          <w:rStyle w:val="Style13ptBold"/>
        </w:rPr>
        <w:t xml:space="preserve">Footnote </w:t>
      </w:r>
    </w:p>
    <w:p w14:paraId="162260F4" w14:textId="77777777" w:rsidR="005B74BC" w:rsidRPr="00525E10" w:rsidRDefault="005B74BC" w:rsidP="005B74BC">
      <w:pPr>
        <w:rPr>
          <w:rStyle w:val="StyleUnderline"/>
        </w:rPr>
      </w:pPr>
      <w:r w:rsidRPr="004C62E4">
        <w:rPr>
          <w:sz w:val="16"/>
        </w:rPr>
        <w:t xml:space="preserve">* </w:t>
      </w:r>
      <w:r w:rsidRPr="00F45E79">
        <w:rPr>
          <w:rStyle w:val="StyleUnderline"/>
          <w:highlight w:val="cyan"/>
        </w:rPr>
        <w:t>An</w:t>
      </w:r>
      <w:r w:rsidRPr="00F45E79">
        <w:rPr>
          <w:sz w:val="16"/>
          <w:highlight w:val="cyan"/>
        </w:rPr>
        <w:t xml:space="preserve"> ‘</w:t>
      </w:r>
      <w:r w:rsidRPr="00F45E79">
        <w:rPr>
          <w:rStyle w:val="Emphasis"/>
          <w:highlight w:val="cyan"/>
        </w:rPr>
        <w:t>existential threat’</w:t>
      </w:r>
      <w:r w:rsidRPr="004C62E4">
        <w:rPr>
          <w:sz w:val="16"/>
        </w:rPr>
        <w:t xml:space="preserve"> </w:t>
      </w:r>
      <w:r w:rsidRPr="00365B7E">
        <w:rPr>
          <w:rStyle w:val="StyleUnderline"/>
        </w:rPr>
        <w:t xml:space="preserve">typically </w:t>
      </w:r>
      <w:r w:rsidRPr="00F45E79">
        <w:rPr>
          <w:rStyle w:val="StyleUnderline"/>
          <w:highlight w:val="cyan"/>
        </w:rPr>
        <w:t>refers to an event that could kill</w:t>
      </w:r>
      <w:r w:rsidRPr="00365B7E">
        <w:rPr>
          <w:rStyle w:val="StyleUnderline"/>
        </w:rPr>
        <w:t xml:space="preserve"> either </w:t>
      </w:r>
      <w:r w:rsidRPr="00F45E79">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3FEE3965" w14:textId="77777777" w:rsidR="005B74BC" w:rsidRPr="00056654" w:rsidRDefault="005B74BC" w:rsidP="005B74BC">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311CBFD8" w14:textId="77777777" w:rsidR="005B74BC" w:rsidRPr="00E262FA" w:rsidRDefault="005B74BC" w:rsidP="005B74BC">
      <w:pPr>
        <w:contextualSpacing/>
      </w:pPr>
      <w:r w:rsidRPr="00E262FA">
        <w:rPr>
          <w:rStyle w:val="Style13ptBold"/>
        </w:rPr>
        <w:t>Lovett 19</w:t>
      </w:r>
      <w:r w:rsidRPr="00E262FA">
        <w:t xml:space="preserve">, [Richard Lovett is a Cosmos contributor, The biggest danger about an asteroid strike? Lawyers, </w:t>
      </w:r>
      <w:r w:rsidRPr="00F45E79">
        <w:rPr>
          <w:rStyle w:val="StyleUnderline"/>
          <w:highlight w:val="cyan"/>
        </w:rPr>
        <w:t xml:space="preserve">Blasting </w:t>
      </w:r>
      <w:r w:rsidRPr="00E262FA">
        <w:rPr>
          <w:rStyle w:val="StyleUnderline"/>
        </w:rPr>
        <w:t xml:space="preserve">away </w:t>
      </w:r>
      <w:r w:rsidRPr="00F45E79">
        <w:rPr>
          <w:rStyle w:val="StyleUnderline"/>
          <w:highlight w:val="cyan"/>
        </w:rPr>
        <w:t>at</w:t>
      </w:r>
      <w:r w:rsidRPr="00E262FA">
        <w:rPr>
          <w:rStyle w:val="StyleUnderline"/>
        </w:rPr>
        <w:t xml:space="preserve"> incoming </w:t>
      </w:r>
      <w:r w:rsidRPr="00F45E79">
        <w:rPr>
          <w:rStyle w:val="StyleUnderline"/>
          <w:highlight w:val="cyan"/>
        </w:rPr>
        <w:t xml:space="preserve">space rock raises </w:t>
      </w:r>
      <w:r w:rsidRPr="00E262FA">
        <w:rPr>
          <w:rStyle w:val="StyleUnderline"/>
        </w:rPr>
        <w:t xml:space="preserve">real </w:t>
      </w:r>
      <w:r w:rsidRPr="00F45E79">
        <w:rPr>
          <w:rStyle w:val="StyleUnderline"/>
          <w:highlight w:val="cyan"/>
        </w:rPr>
        <w:t xml:space="preserve">risks of </w:t>
      </w:r>
      <w:r w:rsidRPr="00F45E79">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6F88761" w14:textId="77777777" w:rsidR="005B74BC" w:rsidRPr="00810E45" w:rsidRDefault="005B74BC" w:rsidP="005B74BC">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F45E79">
        <w:rPr>
          <w:rStyle w:val="StyleUnderline"/>
          <w:highlight w:val="cyan"/>
        </w:rPr>
        <w:t>if one country</w:t>
      </w:r>
      <w:r w:rsidRPr="00056654">
        <w:rPr>
          <w:sz w:val="16"/>
        </w:rPr>
        <w:t xml:space="preserve">, worried about protecting its own citizens, </w:t>
      </w:r>
      <w:r w:rsidRPr="00F45E79">
        <w:rPr>
          <w:rStyle w:val="StyleUnderline"/>
          <w:highlight w:val="cyan"/>
        </w:rPr>
        <w:t>attempted to deflect</w:t>
      </w:r>
      <w:r w:rsidRPr="00056654">
        <w:rPr>
          <w:sz w:val="16"/>
        </w:rPr>
        <w:t xml:space="preserve"> the asteroid, </w:t>
      </w:r>
      <w:r w:rsidRPr="00F45E79">
        <w:rPr>
          <w:rStyle w:val="StyleUnderline"/>
          <w:highlight w:val="cyan"/>
        </w:rPr>
        <w:t>screwed up, and</w:t>
      </w:r>
      <w:r w:rsidRPr="00E262FA">
        <w:rPr>
          <w:rStyle w:val="StyleUnderline"/>
        </w:rPr>
        <w:t xml:space="preserve"> accidentally </w:t>
      </w:r>
      <w:r w:rsidRPr="00F45E79">
        <w:rPr>
          <w:rStyle w:val="Emphasis"/>
          <w:highlight w:val="cyan"/>
        </w:rPr>
        <w:t xml:space="preserve">dumped it </w:t>
      </w:r>
      <w:r w:rsidRPr="00F45E79">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056654">
        <w:rPr>
          <w:sz w:val="16"/>
          <w:szCs w:val="16"/>
        </w:rPr>
        <w:t xml:space="preserve">rmation </w:t>
      </w:r>
      <w:r w:rsidRPr="00056654">
        <w:rPr>
          <w:rStyle w:val="StyleUnderline"/>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F45E79">
        <w:rPr>
          <w:rStyle w:val="StyleUnderline"/>
          <w:highlight w:val="cyan"/>
        </w:rPr>
        <w:t>the nation hit</w:t>
      </w:r>
      <w:r w:rsidRPr="00056654">
        <w:rPr>
          <w:sz w:val="16"/>
        </w:rPr>
        <w:t xml:space="preserve"> by an asteroid </w:t>
      </w:r>
      <w:r w:rsidRPr="00E262FA">
        <w:rPr>
          <w:rStyle w:val="StyleUnderline"/>
        </w:rPr>
        <w:t xml:space="preserve">might </w:t>
      </w:r>
      <w:r w:rsidRPr="00F45E79">
        <w:rPr>
          <w:rStyle w:val="StyleUnderline"/>
          <w:highlight w:val="cyan"/>
        </w:rPr>
        <w:t>see it as an attack</w:t>
      </w:r>
      <w:r w:rsidRPr="00E262FA">
        <w:rPr>
          <w:rStyle w:val="StyleUnderline"/>
        </w:rPr>
        <w:t xml:space="preserve"> by a foe, </w:t>
      </w:r>
      <w:r w:rsidRPr="00F45E79">
        <w:rPr>
          <w:rStyle w:val="StyleUnderline"/>
          <w:highlight w:val="cyan"/>
        </w:rPr>
        <w:t xml:space="preserve">and </w:t>
      </w:r>
      <w:r w:rsidRPr="00F45E79">
        <w:rPr>
          <w:rStyle w:val="Emphasis"/>
          <w:highlight w:val="cyan"/>
        </w:rPr>
        <w:t>retaliate</w:t>
      </w:r>
      <w:r w:rsidRPr="00E262FA">
        <w:rPr>
          <w:rStyle w:val="StyleUnderline"/>
        </w:rPr>
        <w:t>.</w:t>
      </w:r>
      <w:r>
        <w:rPr>
          <w:rStyle w:val="StyleUnderline"/>
        </w:rPr>
        <w:t xml:space="preserve"> </w:t>
      </w:r>
      <w:r w:rsidRPr="00F45E79">
        <w:rPr>
          <w:rStyle w:val="StyleUnderline"/>
          <w:highlight w:val="cyan"/>
        </w:rPr>
        <w:t xml:space="preserve">“[It] </w:t>
      </w:r>
      <w:r w:rsidRPr="00E262FA">
        <w:rPr>
          <w:rStyle w:val="StyleUnderline"/>
        </w:rPr>
        <w:t xml:space="preserve">could </w:t>
      </w:r>
      <w:r w:rsidRPr="00F45E79">
        <w:rPr>
          <w:rStyle w:val="StyleUnderline"/>
          <w:highlight w:val="cyan"/>
        </w:rPr>
        <w:t>look like</w:t>
      </w:r>
      <w:r w:rsidRPr="00056654">
        <w:rPr>
          <w:sz w:val="16"/>
        </w:rPr>
        <w:t xml:space="preserve"> the damage of </w:t>
      </w:r>
      <w:r w:rsidRPr="00E262FA">
        <w:rPr>
          <w:rStyle w:val="StyleUnderline"/>
        </w:rPr>
        <w:t xml:space="preserve">a </w:t>
      </w:r>
      <w:r w:rsidRPr="00F45E79">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F45E79">
        <w:rPr>
          <w:rStyle w:val="StyleUnderline"/>
          <w:highlight w:val="cyan"/>
        </w:rPr>
        <w:t>prospect [of]</w:t>
      </w:r>
      <w:r w:rsidRPr="00E262FA">
        <w:rPr>
          <w:rStyle w:val="StyleUnderline"/>
        </w:rPr>
        <w:t xml:space="preserve"> a </w:t>
      </w:r>
      <w:r w:rsidRPr="00F45E79">
        <w:rPr>
          <w:rStyle w:val="StyleUnderline"/>
          <w:highlight w:val="cyan"/>
        </w:rPr>
        <w:t>counterattack seems</w:t>
      </w:r>
      <w:r w:rsidRPr="00E262FA">
        <w:rPr>
          <w:rStyle w:val="StyleUnderline"/>
        </w:rPr>
        <w:t xml:space="preserve"> like something </w:t>
      </w:r>
      <w:r w:rsidRPr="00F45E79">
        <w:rPr>
          <w:rStyle w:val="StyleUnderline"/>
          <w:highlight w:val="cyan"/>
        </w:rPr>
        <w:t xml:space="preserve">worth taking </w:t>
      </w:r>
      <w:r w:rsidRPr="00F45E79">
        <w:rPr>
          <w:rStyle w:val="Emphasis"/>
          <w:highlight w:val="cyan"/>
        </w:rPr>
        <w:t>very seriously</w:t>
      </w:r>
      <w:r w:rsidRPr="00F45E79">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1E0AFAEA" w14:textId="77777777" w:rsidR="005B74BC" w:rsidRPr="00A342A1" w:rsidRDefault="005B74BC" w:rsidP="005B74BC">
      <w:pPr>
        <w:pStyle w:val="Heading4"/>
      </w:pPr>
      <w:r>
        <w:t xml:space="preserve">The </w:t>
      </w:r>
      <w:r>
        <w:rPr>
          <w:u w:val="single"/>
        </w:rPr>
        <w:t>mining itself</w:t>
      </w:r>
      <w:r>
        <w:t xml:space="preserve"> increases the risk of asteroid collisions </w:t>
      </w:r>
    </w:p>
    <w:p w14:paraId="2648A612" w14:textId="77777777" w:rsidR="005B74BC" w:rsidRPr="0090528A" w:rsidRDefault="005B74BC" w:rsidP="005B74BC">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r>
        <w:t>]</w:t>
      </w:r>
    </w:p>
    <w:p w14:paraId="4C17C9D2" w14:textId="77777777" w:rsidR="005B74BC" w:rsidRDefault="005B74BC" w:rsidP="005B74BC">
      <w:pPr>
        <w:rPr>
          <w:sz w:val="16"/>
        </w:rPr>
      </w:pPr>
      <w:r w:rsidRPr="00F45E79">
        <w:rPr>
          <w:highlight w:val="cyan"/>
          <w:u w:val="single"/>
        </w:rPr>
        <w:t>Beyond</w:t>
      </w:r>
      <w:r w:rsidRPr="0090528A">
        <w:rPr>
          <w:u w:val="single"/>
        </w:rPr>
        <w:t xml:space="preserve"> the </w:t>
      </w:r>
      <w:r w:rsidRPr="00F45E79">
        <w:rPr>
          <w:highlight w:val="cyan"/>
          <w:u w:val="single"/>
        </w:rPr>
        <w:t>battle over resource extraction lies a</w:t>
      </w:r>
      <w:r w:rsidRPr="0090528A">
        <w:rPr>
          <w:u w:val="single"/>
        </w:rPr>
        <w:t xml:space="preserve"> more </w:t>
      </w:r>
      <w:r w:rsidRPr="00F45E79">
        <w:rPr>
          <w:rStyle w:val="Emphasis"/>
          <w:highlight w:val="cyan"/>
        </w:rPr>
        <w:t>existential threat</w:t>
      </w:r>
      <w:r w:rsidRPr="0090528A">
        <w:rPr>
          <w:sz w:val="16"/>
        </w:rPr>
        <w:t xml:space="preserve">: the act of </w:t>
      </w:r>
      <w:r w:rsidRPr="00F45E79">
        <w:rPr>
          <w:rStyle w:val="Emphasis"/>
          <w:highlight w:val="cyan"/>
        </w:rPr>
        <w:t>removing</w:t>
      </w:r>
      <w:r w:rsidRPr="0090528A">
        <w:rPr>
          <w:u w:val="single"/>
        </w:rPr>
        <w:t xml:space="preserve"> large quantities of </w:t>
      </w:r>
      <w:r w:rsidRPr="00F45E79">
        <w:rPr>
          <w:rStyle w:val="Emphasis"/>
          <w:highlight w:val="cyan"/>
        </w:rPr>
        <w:t>mass from an asteroid</w:t>
      </w:r>
      <w:r w:rsidRPr="00F45E79">
        <w:rPr>
          <w:highlight w:val="cyan"/>
          <w:u w:val="single"/>
        </w:rPr>
        <w:t xml:space="preserve"> could </w:t>
      </w:r>
      <w:r w:rsidRPr="00F45E79">
        <w:rPr>
          <w:rStyle w:val="Emphasis"/>
          <w:highlight w:val="cyan"/>
        </w:rPr>
        <w:t>change</w:t>
      </w:r>
      <w:r w:rsidRPr="00F45E79">
        <w:rPr>
          <w:highlight w:val="cyan"/>
          <w:u w:val="single"/>
        </w:rPr>
        <w:t xml:space="preserve"> its </w:t>
      </w:r>
      <w:r w:rsidRPr="00F45E79">
        <w:rPr>
          <w:rStyle w:val="Emphasis"/>
          <w:highlight w:val="cyan"/>
        </w:rPr>
        <w:t>trajectory</w:t>
      </w:r>
      <w:r w:rsidRPr="0090528A">
        <w:rPr>
          <w:sz w:val="16"/>
        </w:rPr>
        <w:t xml:space="preserve">, potentially </w:t>
      </w:r>
      <w:r w:rsidRPr="00F45E79">
        <w:rPr>
          <w:highlight w:val="cyan"/>
          <w:u w:val="single"/>
        </w:rPr>
        <w:t xml:space="preserve">leading to a </w:t>
      </w:r>
      <w:r w:rsidRPr="00F45E79">
        <w:rPr>
          <w:rStyle w:val="Emphasis"/>
          <w:highlight w:val="cyan"/>
        </w:rPr>
        <w:t>human-caused Earth impact</w:t>
      </w:r>
      <w:r w:rsidRPr="0090528A">
        <w:rPr>
          <w:sz w:val="16"/>
        </w:rPr>
        <w:t xml:space="preserve">. For this reason, </w:t>
      </w:r>
      <w:r w:rsidRPr="0090528A">
        <w:rPr>
          <w:u w:val="single"/>
        </w:rPr>
        <w:t xml:space="preserve">any </w:t>
      </w:r>
      <w:r w:rsidRPr="00F45E79">
        <w:rPr>
          <w:highlight w:val="cyan"/>
          <w:u w:val="single"/>
        </w:rPr>
        <w:t>asteroid mining will have to be</w:t>
      </w:r>
      <w:r w:rsidRPr="0090528A">
        <w:rPr>
          <w:u w:val="single"/>
        </w:rPr>
        <w:t xml:space="preserve"> fully informed by astrodynamics, and </w:t>
      </w:r>
      <w:r w:rsidRPr="00F45E79">
        <w:rPr>
          <w:rStyle w:val="Emphasis"/>
          <w:highlight w:val="cyan"/>
        </w:rPr>
        <w:t>closely regulated</w:t>
      </w:r>
      <w:r w:rsidRPr="00F45E79">
        <w:rPr>
          <w:highlight w:val="cyan"/>
          <w:u w:val="single"/>
        </w:rPr>
        <w:t xml:space="preserve"> under </w:t>
      </w:r>
      <w:r w:rsidRPr="00F45E79">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F45E79">
        <w:rPr>
          <w:highlight w:val="cyan"/>
          <w:u w:val="single"/>
        </w:rPr>
        <w:t>what would happen if a</w:t>
      </w:r>
      <w:r w:rsidRPr="0090528A">
        <w:rPr>
          <w:u w:val="single"/>
        </w:rPr>
        <w:t xml:space="preserve"> mining company </w:t>
      </w:r>
      <w:r w:rsidRPr="00F45E79">
        <w:rPr>
          <w:highlight w:val="cyan"/>
          <w:u w:val="single"/>
        </w:rPr>
        <w:t>were to incorporate a “</w:t>
      </w:r>
      <w:r w:rsidRPr="00F45E79">
        <w:rPr>
          <w:rStyle w:val="Emphasis"/>
          <w:highlight w:val="cyan"/>
        </w:rPr>
        <w:t>flag of convenience state</w:t>
      </w:r>
      <w:r w:rsidRPr="00F45E79">
        <w:rPr>
          <w:highlight w:val="cyan"/>
          <w:u w:val="single"/>
        </w:rPr>
        <w:t xml:space="preserve">” such as </w:t>
      </w:r>
      <w:r w:rsidRPr="00F45E79">
        <w:rPr>
          <w:rStyle w:val="Emphasis"/>
          <w:highlight w:val="cyan"/>
        </w:rPr>
        <w:t>Panama</w:t>
      </w:r>
      <w:r w:rsidRPr="00F45E79">
        <w:rPr>
          <w:highlight w:val="cyan"/>
          <w:u w:val="single"/>
        </w:rPr>
        <w:t xml:space="preserve"> or </w:t>
      </w:r>
      <w:r w:rsidRPr="00F45E79">
        <w:rPr>
          <w:rStyle w:val="Emphasis"/>
          <w:highlight w:val="cyan"/>
        </w:rPr>
        <w:t>Liberia</w:t>
      </w:r>
      <w:r w:rsidRPr="0090528A">
        <w:rPr>
          <w:sz w:val="16"/>
        </w:rPr>
        <w:t>? Would the same respect be paid to science and safety?</w:t>
      </w:r>
    </w:p>
    <w:p w14:paraId="47A6497E" w14:textId="69CDDE60" w:rsidR="005B74BC" w:rsidRPr="00B60772" w:rsidRDefault="00D3445A" w:rsidP="005B74BC">
      <w:pPr>
        <w:pStyle w:val="Heading4"/>
        <w:contextualSpacing/>
        <w:rPr>
          <w:rFonts w:cs="Arial"/>
        </w:rPr>
      </w:pPr>
      <w:r>
        <w:rPr>
          <w:rFonts w:cs="Arial"/>
        </w:rPr>
        <w:t>Collisions cause</w:t>
      </w:r>
      <w:r w:rsidR="005B74BC">
        <w:rPr>
          <w:rFonts w:cs="Arial"/>
        </w:rPr>
        <w:t xml:space="preserve"> </w:t>
      </w:r>
      <w:r w:rsidR="005B74BC">
        <w:rPr>
          <w:rFonts w:cs="Arial"/>
          <w:u w:val="single"/>
        </w:rPr>
        <w:t>nuke war</w:t>
      </w:r>
      <w:r w:rsidR="005B74BC">
        <w:rPr>
          <w:rFonts w:cs="Arial"/>
        </w:rPr>
        <w:t xml:space="preserve">, </w:t>
      </w:r>
      <w:r w:rsidR="005B74BC">
        <w:rPr>
          <w:rFonts w:cs="Arial"/>
          <w:u w:val="single"/>
        </w:rPr>
        <w:t>miscalc</w:t>
      </w:r>
      <w:r w:rsidR="005B74BC">
        <w:rPr>
          <w:rFonts w:cs="Arial"/>
        </w:rPr>
        <w:t xml:space="preserve">, and </w:t>
      </w:r>
      <w:r w:rsidR="005B74BC">
        <w:rPr>
          <w:rFonts w:cs="Arial"/>
          <w:u w:val="single"/>
        </w:rPr>
        <w:t>extinction</w:t>
      </w:r>
      <w:r w:rsidR="005B74BC">
        <w:rPr>
          <w:rFonts w:cs="Arial"/>
        </w:rPr>
        <w:t xml:space="preserve"> </w:t>
      </w:r>
    </w:p>
    <w:p w14:paraId="515E3632" w14:textId="77777777" w:rsidR="005B74BC" w:rsidRPr="00E262FA" w:rsidRDefault="005B74BC" w:rsidP="005B74BC">
      <w:pPr>
        <w:contextualSpacing/>
      </w:pPr>
      <w:r w:rsidRPr="00E262FA">
        <w:rPr>
          <w:rStyle w:val="Style13ptBold"/>
        </w:rPr>
        <w:t xml:space="preserve">Baum 19 </w:t>
      </w:r>
      <w:r w:rsidRPr="00E262FA">
        <w:t>(Executive director of the Global Catastrophic Risk Institute,“Risk-Risk Tradeoff Analysis of Nuclear Explosives for Asteroid Deflection,” May 31, 2019, https://onlinelibrary.wiley.com/doi/epdf/10.1111/risa.13339.)</w:t>
      </w:r>
    </w:p>
    <w:p w14:paraId="26520AAF" w14:textId="77777777" w:rsidR="005B74BC" w:rsidRPr="00056654" w:rsidRDefault="005B74BC" w:rsidP="005B74BC">
      <w:pPr>
        <w:contextualSpacing/>
        <w:rPr>
          <w:sz w:val="16"/>
        </w:rPr>
      </w:pPr>
      <w:r w:rsidRPr="00056654">
        <w:rPr>
          <w:sz w:val="16"/>
        </w:rPr>
        <w:t>The most severe asteroid</w:t>
      </w:r>
      <w:r w:rsidRPr="00E262FA">
        <w:rPr>
          <w:rStyle w:val="StyleUnderline"/>
        </w:rPr>
        <w:t xml:space="preserve"> </w:t>
      </w:r>
      <w:r w:rsidRPr="00F45E79">
        <w:rPr>
          <w:rStyle w:val="StyleUnderline"/>
          <w:highlight w:val="cyan"/>
        </w:rPr>
        <w:t xml:space="preserve">collisions </w:t>
      </w:r>
      <w:r w:rsidRPr="00056654">
        <w:rPr>
          <w:sz w:val="16"/>
        </w:rPr>
        <w:t>and nuclear wars can</w:t>
      </w:r>
      <w:r w:rsidRPr="00E262FA">
        <w:rPr>
          <w:rStyle w:val="StyleUnderline"/>
        </w:rPr>
        <w:t xml:space="preserve"> </w:t>
      </w:r>
      <w:r w:rsidRPr="00F45E79">
        <w:rPr>
          <w:rStyle w:val="StyleUnderline"/>
          <w:highlight w:val="cyan"/>
        </w:rPr>
        <w:t xml:space="preserve">cause </w:t>
      </w:r>
      <w:r w:rsidRPr="00F45E79">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F45E79">
        <w:rPr>
          <w:rStyle w:val="StyleUnderline"/>
          <w:highlight w:val="cyan"/>
        </w:rPr>
        <w:t>eject debris</w:t>
      </w:r>
      <w:r w:rsidRPr="00056654">
        <w:rPr>
          <w:sz w:val="16"/>
        </w:rPr>
        <w:t xml:space="preserve"> from the collision site </w:t>
      </w:r>
      <w:r w:rsidRPr="00F45E79">
        <w:rPr>
          <w:rStyle w:val="StyleUnderline"/>
          <w:highlight w:val="cyan"/>
        </w:rPr>
        <w:t>into space</w:t>
      </w:r>
      <w:r w:rsidRPr="00056654">
        <w:rPr>
          <w:sz w:val="16"/>
        </w:rPr>
        <w:t xml:space="preserve">; upon </w:t>
      </w:r>
      <w:r w:rsidRPr="00F45E79">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F45E79">
        <w:rPr>
          <w:rStyle w:val="StyleUnderline"/>
          <w:highlight w:val="cyan"/>
        </w:rPr>
        <w:t xml:space="preserve">spark </w:t>
      </w:r>
      <w:r w:rsidRPr="00F45E79">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F45E79">
        <w:rPr>
          <w:rStyle w:val="StyleUnderline"/>
          <w:highlight w:val="cyan"/>
        </w:rPr>
        <w:t xml:space="preserve">a </w:t>
      </w:r>
      <w:r w:rsidRPr="00F45E79">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3470B258" w14:textId="77777777" w:rsidR="005B74BC" w:rsidRPr="00056654" w:rsidRDefault="005B74BC" w:rsidP="005B74BC">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F45E79">
        <w:rPr>
          <w:rStyle w:val="StyleUnderline"/>
          <w:highlight w:val="cyan"/>
        </w:rPr>
        <w:t>conditions</w:t>
      </w:r>
      <w:r w:rsidRPr="00E262FA">
        <w:rPr>
          <w:rStyle w:val="StyleUnderline"/>
        </w:rPr>
        <w:t xml:space="preserve"> </w:t>
      </w:r>
      <w:r w:rsidRPr="00F45E79">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62769A7B" w14:textId="77777777" w:rsidR="005B74BC" w:rsidRPr="00056654" w:rsidRDefault="005B74BC" w:rsidP="005B74BC">
      <w:pPr>
        <w:contextualSpacing/>
        <w:rPr>
          <w:sz w:val="16"/>
        </w:rPr>
      </w:pPr>
      <w:r w:rsidRPr="00056654">
        <w:rPr>
          <w:sz w:val="16"/>
        </w:rPr>
        <w:t xml:space="preserve">The harms from asteroid collisions and nuclear wars can also include important secondary effects. The </w:t>
      </w:r>
      <w:r w:rsidRPr="00F45E79">
        <w:rPr>
          <w:rStyle w:val="Emphasis"/>
          <w:highlight w:val="cyan"/>
        </w:rPr>
        <w:t>food shortages</w:t>
      </w:r>
      <w:r w:rsidRPr="00E262FA">
        <w:rPr>
          <w:rStyle w:val="StyleUnderline"/>
        </w:rPr>
        <w:t xml:space="preserve"> from severe global environmental disruption could </w:t>
      </w:r>
      <w:r w:rsidRPr="00F45E79">
        <w:rPr>
          <w:rStyle w:val="Emphasis"/>
          <w:highlight w:val="cyan"/>
        </w:rPr>
        <w:t xml:space="preserve">lead to </w:t>
      </w:r>
      <w:r w:rsidRPr="00E262FA">
        <w:rPr>
          <w:rStyle w:val="Emphasis"/>
        </w:rPr>
        <w:t xml:space="preserve">infectious </w:t>
      </w:r>
      <w:r w:rsidRPr="00F45E79">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7B114994" w14:textId="77777777" w:rsidR="005B74BC" w:rsidRPr="0061423F" w:rsidRDefault="005B74BC" w:rsidP="005B74BC">
      <w:pPr>
        <w:contextualSpacing/>
        <w:rPr>
          <w:sz w:val="16"/>
          <w:szCs w:val="16"/>
        </w:rPr>
      </w:pPr>
      <w:r w:rsidRPr="00E262FA">
        <w:rPr>
          <w:rStyle w:val="Emphasis"/>
        </w:rPr>
        <w:t xml:space="preserve">It is possible for </w:t>
      </w:r>
      <w:r w:rsidRPr="00F45E79">
        <w:rPr>
          <w:rStyle w:val="Emphasis"/>
          <w:highlight w:val="cyan"/>
        </w:rPr>
        <w:t xml:space="preserve">asteroid collisions </w:t>
      </w:r>
      <w:r w:rsidRPr="00E262FA">
        <w:rPr>
          <w:rStyle w:val="Emphasis"/>
        </w:rPr>
        <w:t xml:space="preserve">to </w:t>
      </w:r>
      <w:r w:rsidRPr="00F45E79">
        <w:rPr>
          <w:rStyle w:val="Emphasis"/>
          <w:highlight w:val="cyan"/>
        </w:rPr>
        <w:t>cause nuclear war</w:t>
      </w:r>
      <w:r w:rsidRPr="00E262FA">
        <w:t xml:space="preserve">. </w:t>
      </w:r>
      <w:r w:rsidRPr="00E262FA">
        <w:rPr>
          <w:rStyle w:val="StyleUnderline"/>
        </w:rPr>
        <w:t xml:space="preserve">An </w:t>
      </w:r>
      <w:r w:rsidRPr="00F45E79">
        <w:rPr>
          <w:rStyle w:val="StyleUnderline"/>
          <w:highlight w:val="cyan"/>
        </w:rPr>
        <w:t>asteroid</w:t>
      </w:r>
      <w:r w:rsidRPr="00E262FA">
        <w:rPr>
          <w:rStyle w:val="StyleUnderline"/>
        </w:rPr>
        <w:t xml:space="preserve"> explosion could be </w:t>
      </w:r>
      <w:r w:rsidRPr="00F45E79">
        <w:rPr>
          <w:rStyle w:val="Emphasis"/>
          <w:highlight w:val="cyan"/>
        </w:rPr>
        <w:t xml:space="preserve">misinterpreted as </w:t>
      </w:r>
      <w:r w:rsidRPr="00E262FA">
        <w:rPr>
          <w:rStyle w:val="Emphasis"/>
        </w:rPr>
        <w:t xml:space="preserve">a </w:t>
      </w:r>
      <w:r w:rsidRPr="00F45E79">
        <w:rPr>
          <w:rStyle w:val="Emphasis"/>
          <w:highlight w:val="cyan"/>
        </w:rPr>
        <w:t>nuclear attack</w:t>
      </w:r>
      <w:r w:rsidRPr="00E262FA">
        <w:rPr>
          <w:rStyle w:val="Emphasis"/>
        </w:rPr>
        <w:t xml:space="preserve">, </w:t>
      </w:r>
      <w:r w:rsidRPr="00F45E79">
        <w:rPr>
          <w:rStyle w:val="Emphasis"/>
          <w:highlight w:val="cyan"/>
        </w:rPr>
        <w:t>prompting</w:t>
      </w:r>
      <w:r w:rsidRPr="00E262FA">
        <w:rPr>
          <w:rStyle w:val="Emphasis"/>
        </w:rPr>
        <w:t xml:space="preserve"> nuclear attack that is believed to be </w:t>
      </w:r>
      <w:r w:rsidRPr="00F45E79">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6140BE5B" w14:textId="77777777" w:rsidR="005B74BC" w:rsidRPr="00056654" w:rsidRDefault="005B74BC" w:rsidP="005B74BC">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F45E79">
        <w:rPr>
          <w:rStyle w:val="Emphasis"/>
          <w:highlight w:val="cyan"/>
        </w:rPr>
        <w:t>published</w:t>
      </w:r>
      <w:r w:rsidRPr="00056654">
        <w:rPr>
          <w:sz w:val="16"/>
        </w:rPr>
        <w:t xml:space="preserve"> point </w:t>
      </w:r>
      <w:r w:rsidRPr="00F45E79">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F45E79">
        <w:rPr>
          <w:rStyle w:val="Emphasis"/>
          <w:highlight w:val="cyan"/>
        </w:rPr>
        <w:t>inaccurate</w:t>
      </w:r>
      <w:r w:rsidRPr="00E262FA">
        <w:rPr>
          <w:rStyle w:val="StyleUnderline"/>
        </w:rPr>
        <w:t>.</w:t>
      </w:r>
    </w:p>
    <w:p w14:paraId="0BD39230" w14:textId="0A828D5B" w:rsidR="005B74BC" w:rsidRDefault="005B74BC" w:rsidP="005B74BC">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F45E79">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F45E79">
        <w:rPr>
          <w:rStyle w:val="Emphasis"/>
          <w:highlight w:val="cyan"/>
        </w:rPr>
        <w:t xml:space="preserve">prudent risk management </w:t>
      </w:r>
      <w:r w:rsidRPr="00E262FA">
        <w:rPr>
          <w:rStyle w:val="Emphasis"/>
        </w:rPr>
        <w:t xml:space="preserve">would </w:t>
      </w:r>
      <w:r w:rsidRPr="00F45E79">
        <w:rPr>
          <w:rStyle w:val="Emphasis"/>
          <w:highlight w:val="cyan"/>
        </w:rPr>
        <w:t xml:space="preserve">aim for </w:t>
      </w:r>
      <w:r w:rsidRPr="00E262FA">
        <w:rPr>
          <w:rStyle w:val="Emphasis"/>
        </w:rPr>
        <w:t xml:space="preserve">very </w:t>
      </w:r>
      <w:r w:rsidRPr="00F45E79">
        <w:rPr>
          <w:rStyle w:val="Emphasis"/>
          <w:highlight w:val="cyan"/>
        </w:rPr>
        <w:t>low probabilities of permanent collapse</w:t>
      </w:r>
      <w:r w:rsidRPr="00E262FA">
        <w:rPr>
          <w:rStyle w:val="Emphasis"/>
        </w:rPr>
        <w:t xml:space="preserve"> </w:t>
      </w:r>
      <w:r w:rsidRPr="00056654">
        <w:rPr>
          <w:sz w:val="16"/>
        </w:rPr>
        <w:t>(Tonn, 2009).</w:t>
      </w:r>
    </w:p>
    <w:p w14:paraId="553C506D" w14:textId="77777777" w:rsidR="00E22854" w:rsidRPr="00F92A07" w:rsidRDefault="00E22854" w:rsidP="00E22854">
      <w:pPr>
        <w:pStyle w:val="Heading4"/>
        <w:rPr>
          <w:rFonts w:cs="Arial"/>
          <w:color w:val="000000" w:themeColor="text1"/>
        </w:rPr>
      </w:pPr>
      <w:r w:rsidRPr="00F92A07">
        <w:rPr>
          <w:rFonts w:cs="Arial"/>
          <w:color w:val="000000" w:themeColor="text1"/>
          <w:u w:val="single"/>
        </w:rPr>
        <w:t>Destabilizes</w:t>
      </w:r>
      <w:r w:rsidRPr="00F92A07">
        <w:rPr>
          <w:rFonts w:cs="Arial"/>
          <w:color w:val="000000" w:themeColor="text1"/>
        </w:rPr>
        <w:t xml:space="preserve"> indo-pak – causes war</w:t>
      </w:r>
    </w:p>
    <w:p w14:paraId="05E652EC" w14:textId="77777777" w:rsidR="00E22854" w:rsidRPr="00F92A07" w:rsidRDefault="00E22854" w:rsidP="00E22854">
      <w:pPr>
        <w:rPr>
          <w:color w:val="000000" w:themeColor="text1"/>
        </w:rPr>
      </w:pPr>
      <w:r w:rsidRPr="00F92A07">
        <w:rPr>
          <w:rStyle w:val="Style13ptBold"/>
        </w:rPr>
        <w:t>Baum 10</w:t>
      </w:r>
      <w:r w:rsidRPr="00F92A07">
        <w:rPr>
          <w:color w:val="000000" w:themeColor="text1"/>
        </w:rPr>
        <w:t>, [</w:t>
      </w:r>
      <w:r w:rsidRPr="00F92A07">
        <w:rPr>
          <w:color w:val="000000" w:themeColor="text1"/>
          <w:shd w:val="clear" w:color="auto" w:fill="FFFFFF"/>
        </w:rPr>
        <w:t xml:space="preserve">Seth Baum is Executive Director of the Global Catastrophic Risk Institute, </w:t>
      </w:r>
      <w:r w:rsidRPr="00F92A07">
        <w:rPr>
          <w:color w:val="000000" w:themeColor="text1"/>
        </w:rPr>
        <w:t>Is Humanity Doomed? Insights from Astrobiology]</w:t>
      </w:r>
    </w:p>
    <w:p w14:paraId="4D758365" w14:textId="78859761" w:rsidR="00E22854" w:rsidRPr="00056654" w:rsidRDefault="00E22854" w:rsidP="005B74BC">
      <w:pPr>
        <w:rPr>
          <w:sz w:val="16"/>
        </w:rPr>
      </w:pPr>
      <w:r w:rsidRPr="00F92A07">
        <w:rPr>
          <w:sz w:val="16"/>
        </w:rPr>
        <w:t xml:space="preserve">The earliest scenario is the impact event: collision between an asteroid or comet and Earth. Such </w:t>
      </w:r>
      <w:r w:rsidRPr="00F45E79">
        <w:rPr>
          <w:rStyle w:val="StyleUnderline"/>
          <w:highlight w:val="cyan"/>
        </w:rPr>
        <w:t>collisions are</w:t>
      </w:r>
      <w:r w:rsidRPr="00F92A07">
        <w:rPr>
          <w:rStyle w:val="StyleUnderline"/>
        </w:rPr>
        <w:t xml:space="preserve"> relatively </w:t>
      </w:r>
      <w:r w:rsidRPr="00F45E79">
        <w:rPr>
          <w:rStyle w:val="Emphasis"/>
          <w:highlight w:val="cyan"/>
        </w:rPr>
        <w:t>common</w:t>
      </w:r>
      <w:r w:rsidRPr="00F92A07">
        <w:rPr>
          <w:rStyle w:val="Emphasis"/>
        </w:rPr>
        <w:t>place</w:t>
      </w:r>
      <w:r w:rsidRPr="00F92A07">
        <w:rPr>
          <w:sz w:val="16"/>
        </w:rPr>
        <w:t xml:space="preserve">, but with impactors too small to prevent human civilization from being sustained. </w:t>
      </w:r>
      <w:r w:rsidRPr="00F92A07">
        <w:rPr>
          <w:rStyle w:val="StyleUnderline"/>
        </w:rPr>
        <w:t xml:space="preserve">It is possible for </w:t>
      </w:r>
      <w:r w:rsidRPr="00F45E79">
        <w:rPr>
          <w:rStyle w:val="Emphasis"/>
          <w:highlight w:val="cyan"/>
        </w:rPr>
        <w:t>small</w:t>
      </w:r>
      <w:r w:rsidRPr="00F92A07">
        <w:rPr>
          <w:rStyle w:val="StyleUnderline"/>
        </w:rPr>
        <w:t xml:space="preserve"> </w:t>
      </w:r>
      <w:r w:rsidRPr="00F45E79">
        <w:rPr>
          <w:rStyle w:val="StyleUnderline"/>
          <w:highlight w:val="cyan"/>
        </w:rPr>
        <w:t>impactors</w:t>
      </w:r>
      <w:r w:rsidRPr="00F92A07">
        <w:rPr>
          <w:rStyle w:val="StyleUnderline"/>
        </w:rPr>
        <w:t xml:space="preserve"> to </w:t>
      </w:r>
      <w:r w:rsidRPr="00F45E79">
        <w:rPr>
          <w:rStyle w:val="StyleUnderline"/>
          <w:highlight w:val="cyan"/>
        </w:rPr>
        <w:t xml:space="preserve">cause </w:t>
      </w:r>
      <w:r w:rsidRPr="00F45E79">
        <w:rPr>
          <w:rStyle w:val="Emphasis"/>
          <w:highlight w:val="cyan"/>
        </w:rPr>
        <w:t>outsized damage</w:t>
      </w:r>
      <w:r w:rsidRPr="00F92A07">
        <w:rPr>
          <w:rStyle w:val="StyleUnderline"/>
        </w:rPr>
        <w:t xml:space="preserve"> if they land </w:t>
      </w:r>
      <w:r w:rsidRPr="00F45E79">
        <w:rPr>
          <w:rStyle w:val="StyleUnderline"/>
          <w:highlight w:val="cyan"/>
        </w:rPr>
        <w:t xml:space="preserve">in the </w:t>
      </w:r>
      <w:r w:rsidRPr="00F45E79">
        <w:rPr>
          <w:rStyle w:val="Emphasis"/>
          <w:highlight w:val="cyan"/>
        </w:rPr>
        <w:t>wrong place</w:t>
      </w:r>
      <w:r w:rsidRPr="00F92A07">
        <w:rPr>
          <w:sz w:val="16"/>
        </w:rPr>
        <w:t xml:space="preserve">. For example, </w:t>
      </w:r>
      <w:r w:rsidRPr="00F92A07">
        <w:rPr>
          <w:rStyle w:val="StyleUnderline"/>
        </w:rPr>
        <w:t xml:space="preserve">a 2002 </w:t>
      </w:r>
      <w:r w:rsidRPr="00F45E79">
        <w:rPr>
          <w:rStyle w:val="StyleUnderline"/>
          <w:highlight w:val="cyan"/>
        </w:rPr>
        <w:t>asteroid</w:t>
      </w:r>
      <w:r w:rsidRPr="00F92A07">
        <w:rPr>
          <w:rStyle w:val="StyleUnderline"/>
        </w:rPr>
        <w:t xml:space="preserve"> exploded </w:t>
      </w:r>
      <w:r w:rsidRPr="00F45E79">
        <w:rPr>
          <w:rStyle w:val="StyleUnderline"/>
          <w:highlight w:val="cyan"/>
        </w:rPr>
        <w:t>over the Mediterranean</w:t>
      </w:r>
      <w:r w:rsidRPr="00F92A07">
        <w:rPr>
          <w:rStyle w:val="StyleUnderline"/>
        </w:rPr>
        <w:t xml:space="preserve">; had it landed a few </w:t>
      </w:r>
      <w:r w:rsidRPr="00F45E79">
        <w:rPr>
          <w:rStyle w:val="Emphasis"/>
          <w:highlight w:val="cyan"/>
        </w:rPr>
        <w:t>hours earlier</w:t>
      </w:r>
      <w:r w:rsidRPr="00F45E79">
        <w:rPr>
          <w:rStyle w:val="StyleUnderline"/>
          <w:highlight w:val="cyan"/>
        </w:rPr>
        <w:t>,</w:t>
      </w:r>
      <w:r w:rsidRPr="00F92A07">
        <w:rPr>
          <w:rStyle w:val="StyleUnderline"/>
        </w:rPr>
        <w:t xml:space="preserve"> it </w:t>
      </w:r>
      <w:r w:rsidRPr="00F45E79">
        <w:rPr>
          <w:rStyle w:val="StyleUnderline"/>
          <w:highlight w:val="cyan"/>
        </w:rPr>
        <w:t xml:space="preserve">would have </w:t>
      </w:r>
      <w:r w:rsidRPr="00F45E79">
        <w:rPr>
          <w:rStyle w:val="Emphasis"/>
          <w:highlight w:val="cyan"/>
        </w:rPr>
        <w:t>exploded over Kashmir</w:t>
      </w:r>
      <w:r w:rsidRPr="00F92A07">
        <w:rPr>
          <w:rStyle w:val="StyleUnderline"/>
        </w:rPr>
        <w:t xml:space="preserve">. A </w:t>
      </w:r>
      <w:r w:rsidRPr="00F45E79">
        <w:rPr>
          <w:rStyle w:val="StyleUnderline"/>
          <w:highlight w:val="cyan"/>
        </w:rPr>
        <w:t>Kashmir impact</w:t>
      </w:r>
      <w:r w:rsidRPr="00F92A07">
        <w:rPr>
          <w:rStyle w:val="StyleUnderline"/>
        </w:rPr>
        <w:t xml:space="preserve"> plausibly </w:t>
      </w:r>
      <w:r w:rsidRPr="00F45E79">
        <w:rPr>
          <w:rStyle w:val="StyleUnderline"/>
          <w:highlight w:val="cyan"/>
        </w:rPr>
        <w:t>could</w:t>
      </w:r>
      <w:r w:rsidRPr="00F92A07">
        <w:rPr>
          <w:rStyle w:val="StyleUnderline"/>
        </w:rPr>
        <w:t xml:space="preserve"> have </w:t>
      </w:r>
      <w:r w:rsidRPr="00F45E79">
        <w:rPr>
          <w:rStyle w:val="StyleUnderline"/>
          <w:highlight w:val="cyan"/>
        </w:rPr>
        <w:t>initiate</w:t>
      </w:r>
      <w:r w:rsidRPr="00F92A07">
        <w:rPr>
          <w:rStyle w:val="StyleUnderline"/>
        </w:rPr>
        <w:t xml:space="preserve">d a </w:t>
      </w:r>
      <w:r w:rsidRPr="00F45E79">
        <w:rPr>
          <w:rStyle w:val="Emphasis"/>
          <w:highlight w:val="cyan"/>
        </w:rPr>
        <w:t>nuclear exchange</w:t>
      </w:r>
      <w:r w:rsidRPr="00F45E79">
        <w:rPr>
          <w:rStyle w:val="StyleUnderline"/>
          <w:highlight w:val="cyan"/>
        </w:rPr>
        <w:t xml:space="preserve"> between </w:t>
      </w:r>
      <w:r w:rsidRPr="00F45E79">
        <w:rPr>
          <w:rStyle w:val="Emphasis"/>
          <w:highlight w:val="cyan"/>
        </w:rPr>
        <w:t>India</w:t>
      </w:r>
      <w:r w:rsidRPr="00F45E79">
        <w:rPr>
          <w:rStyle w:val="StyleUnderline"/>
          <w:highlight w:val="cyan"/>
        </w:rPr>
        <w:t xml:space="preserve">, </w:t>
      </w:r>
      <w:r w:rsidRPr="00F45E79">
        <w:rPr>
          <w:rStyle w:val="Emphasis"/>
          <w:highlight w:val="cyan"/>
        </w:rPr>
        <w:t>Pakistan</w:t>
      </w:r>
      <w:r w:rsidRPr="00F45E79">
        <w:rPr>
          <w:rStyle w:val="StyleUnderline"/>
          <w:highlight w:val="cyan"/>
        </w:rPr>
        <w:t>, and</w:t>
      </w:r>
      <w:r w:rsidRPr="00F92A07">
        <w:rPr>
          <w:sz w:val="16"/>
        </w:rPr>
        <w:t xml:space="preserve"> possibly </w:t>
      </w:r>
      <w:r w:rsidRPr="00F45E79">
        <w:rPr>
          <w:rStyle w:val="Emphasis"/>
          <w:highlight w:val="cyan"/>
        </w:rPr>
        <w:t>others</w:t>
      </w:r>
      <w:r w:rsidRPr="00F92A07">
        <w:rPr>
          <w:sz w:val="16"/>
        </w:rPr>
        <w:t xml:space="preserve"> [18]. </w:t>
      </w:r>
      <w:r w:rsidRPr="00F45E79">
        <w:rPr>
          <w:rStyle w:val="StyleUnderline"/>
          <w:highlight w:val="cyan"/>
        </w:rPr>
        <w:t>Larger</w:t>
      </w:r>
      <w:r w:rsidRPr="00F92A07">
        <w:rPr>
          <w:sz w:val="16"/>
        </w:rPr>
        <w:t xml:space="preserve">, less-common </w:t>
      </w:r>
      <w:r w:rsidRPr="00F45E79">
        <w:rPr>
          <w:rStyle w:val="StyleUnderline"/>
          <w:highlight w:val="cyan"/>
        </w:rPr>
        <w:t>asteroids</w:t>
      </w:r>
      <w:r w:rsidRPr="00F92A07">
        <w:rPr>
          <w:sz w:val="16"/>
        </w:rPr>
        <w:t xml:space="preserve"> could land anywhere on the planet and still cause major damage. Such asteroids </w:t>
      </w:r>
      <w:r w:rsidRPr="00F92A07">
        <w:rPr>
          <w:rStyle w:val="StyleUnderline"/>
        </w:rPr>
        <w:t xml:space="preserve">are a </w:t>
      </w:r>
      <w:r w:rsidRPr="00F92A07">
        <w:rPr>
          <w:rStyle w:val="Emphasis"/>
        </w:rPr>
        <w:t>major threat</w:t>
      </w:r>
      <w:r w:rsidRPr="00F92A07">
        <w:rPr>
          <w:rStyle w:val="StyleUnderline"/>
        </w:rPr>
        <w:t xml:space="preserve"> to human sustainability</w:t>
      </w:r>
      <w:r w:rsidRPr="00F92A07">
        <w:rPr>
          <w:sz w:val="16"/>
        </w:rPr>
        <w:t xml:space="preserve"> [19]. Indeed, a large asteroid is believed to have </w:t>
      </w:r>
      <w:r w:rsidRPr="00F45E79">
        <w:rPr>
          <w:rStyle w:val="StyleUnderline"/>
          <w:highlight w:val="cyan"/>
        </w:rPr>
        <w:t>caused</w:t>
      </w:r>
      <w:r w:rsidRPr="00F92A07">
        <w:rPr>
          <w:rStyle w:val="StyleUnderline"/>
        </w:rPr>
        <w:t xml:space="preserve"> at least one </w:t>
      </w:r>
      <w:r w:rsidRPr="00F92A07">
        <w:rPr>
          <w:rStyle w:val="Emphasis"/>
        </w:rPr>
        <w:t xml:space="preserve">major </w:t>
      </w:r>
      <w:r w:rsidRPr="00F45E79">
        <w:rPr>
          <w:rStyle w:val="Emphasis"/>
          <w:highlight w:val="cyan"/>
        </w:rPr>
        <w:t>extinction</w:t>
      </w:r>
      <w:r w:rsidRPr="00F92A07">
        <w:rPr>
          <w:rStyle w:val="Emphasis"/>
        </w:rPr>
        <w:t xml:space="preserve"> event</w:t>
      </w:r>
      <w:r w:rsidRPr="00F92A07">
        <w:rPr>
          <w:sz w:val="16"/>
        </w:rPr>
        <w:t xml:space="preserve">, the Cretaceous-Tertiary. Several major space agencies, including those of Russia and the United States, have active programs to monitor the skies for threatening asteroids. Recently the </w:t>
      </w:r>
      <w:r w:rsidRPr="00F45E79">
        <w:rPr>
          <w:rStyle w:val="Emphasis"/>
          <w:highlight w:val="cyan"/>
        </w:rPr>
        <w:t>Russia</w:t>
      </w:r>
      <w:r w:rsidRPr="00F92A07">
        <w:rPr>
          <w:sz w:val="16"/>
        </w:rPr>
        <w:t xml:space="preserve">n agency has </w:t>
      </w:r>
      <w:r w:rsidRPr="00F45E79">
        <w:rPr>
          <w:rStyle w:val="Emphasis"/>
          <w:highlight w:val="cyan"/>
        </w:rPr>
        <w:t>proposed</w:t>
      </w:r>
      <w:r w:rsidRPr="00F92A07">
        <w:rPr>
          <w:sz w:val="16"/>
        </w:rPr>
        <w:t>—to some controversy—</w:t>
      </w:r>
      <w:r w:rsidRPr="00F45E79">
        <w:rPr>
          <w:rStyle w:val="Emphasis"/>
          <w:highlight w:val="cyan"/>
        </w:rPr>
        <w:t>deflecting</w:t>
      </w:r>
      <w:r w:rsidRPr="00F45E79">
        <w:rPr>
          <w:sz w:val="16"/>
          <w:highlight w:val="cyan"/>
        </w:rPr>
        <w:t xml:space="preserve"> </w:t>
      </w:r>
      <w:r w:rsidRPr="00F45E79">
        <w:rPr>
          <w:rStyle w:val="StyleUnderline"/>
          <w:highlight w:val="cyan"/>
        </w:rPr>
        <w:t>an asteroid</w:t>
      </w:r>
      <w:r w:rsidRPr="00F92A07">
        <w:rPr>
          <w:rStyle w:val="StyleUnderline"/>
        </w:rPr>
        <w:t xml:space="preserve"> that has a</w:t>
      </w:r>
      <w:r w:rsidRPr="00F92A07">
        <w:rPr>
          <w:sz w:val="16"/>
        </w:rPr>
        <w:t xml:space="preserve"> small but non-zero </w:t>
      </w:r>
      <w:r w:rsidRPr="00F92A07">
        <w:rPr>
          <w:rStyle w:val="StyleUnderline"/>
        </w:rPr>
        <w:t xml:space="preserve">chance of hitting Earth </w:t>
      </w:r>
      <w:r w:rsidRPr="00F45E79">
        <w:rPr>
          <w:rStyle w:val="StyleUnderline"/>
          <w:highlight w:val="cyan"/>
        </w:rPr>
        <w:t>in</w:t>
      </w:r>
      <w:r w:rsidRPr="00F92A07">
        <w:rPr>
          <w:rStyle w:val="StyleUnderline"/>
        </w:rPr>
        <w:t xml:space="preserve"> </w:t>
      </w:r>
      <w:r w:rsidRPr="00F92A07">
        <w:rPr>
          <w:rStyle w:val="Emphasis"/>
        </w:rPr>
        <w:t>20</w:t>
      </w:r>
      <w:r w:rsidRPr="00F45E79">
        <w:rPr>
          <w:rStyle w:val="Emphasis"/>
          <w:highlight w:val="cyan"/>
        </w:rPr>
        <w:t>29</w:t>
      </w:r>
      <w:r w:rsidRPr="00F92A07">
        <w:rPr>
          <w:sz w:val="16"/>
        </w:rPr>
        <w:t xml:space="preserve"> [20]. Regardless of what the merits of this proposal might be, </w:t>
      </w:r>
      <w:r w:rsidRPr="00F92A07">
        <w:rPr>
          <w:rStyle w:val="StyleUnderline"/>
        </w:rPr>
        <w:t xml:space="preserve">it is clear that an </w:t>
      </w:r>
      <w:r w:rsidRPr="00F45E79">
        <w:rPr>
          <w:rStyle w:val="StyleUnderline"/>
          <w:highlight w:val="cyan"/>
        </w:rPr>
        <w:t>active</w:t>
      </w:r>
      <w:r w:rsidRPr="00F92A07">
        <w:rPr>
          <w:rStyle w:val="StyleUnderline"/>
        </w:rPr>
        <w:t xml:space="preserve"> asteroid </w:t>
      </w:r>
      <w:r w:rsidRPr="00F45E79">
        <w:rPr>
          <w:rStyle w:val="StyleUnderline"/>
          <w:highlight w:val="cyan"/>
        </w:rPr>
        <w:t>deflection</w:t>
      </w:r>
      <w:r w:rsidRPr="00F92A07">
        <w:rPr>
          <w:rStyle w:val="StyleUnderline"/>
        </w:rPr>
        <w:t xml:space="preserve"> program </w:t>
      </w:r>
      <w:r w:rsidRPr="00F45E79">
        <w:rPr>
          <w:rStyle w:val="StyleUnderline"/>
          <w:highlight w:val="cyan"/>
        </w:rPr>
        <w:t xml:space="preserve">could play an </w:t>
      </w:r>
      <w:r w:rsidRPr="00F45E79">
        <w:rPr>
          <w:rStyle w:val="Emphasis"/>
          <w:highlight w:val="cyan"/>
        </w:rPr>
        <w:t>important role</w:t>
      </w:r>
      <w:r w:rsidRPr="00F92A07">
        <w:rPr>
          <w:rStyle w:val="StyleUnderline"/>
        </w:rPr>
        <w:t xml:space="preserve"> in </w:t>
      </w:r>
      <w:r w:rsidRPr="00F45E79">
        <w:rPr>
          <w:rStyle w:val="Emphasis"/>
          <w:highlight w:val="cyan"/>
        </w:rPr>
        <w:t>sustaining life</w:t>
      </w:r>
      <w:r w:rsidRPr="00F92A07">
        <w:rPr>
          <w:rStyle w:val="StyleUnderline"/>
        </w:rPr>
        <w:t xml:space="preserve"> and </w:t>
      </w:r>
      <w:r w:rsidRPr="00F92A07">
        <w:rPr>
          <w:rStyle w:val="Emphasis"/>
        </w:rPr>
        <w:t>civilization</w:t>
      </w:r>
      <w:r w:rsidRPr="00F92A07">
        <w:rPr>
          <w:rStyle w:val="StyleUnderline"/>
        </w:rPr>
        <w:t xml:space="preserve"> </w:t>
      </w:r>
      <w:r w:rsidRPr="00F45E79">
        <w:rPr>
          <w:rStyle w:val="StyleUnderline"/>
          <w:highlight w:val="cyan"/>
        </w:rPr>
        <w:t xml:space="preserve">on </w:t>
      </w:r>
      <w:r w:rsidRPr="00F45E79">
        <w:rPr>
          <w:rStyle w:val="Emphasis"/>
          <w:highlight w:val="cyan"/>
        </w:rPr>
        <w:t>Earth</w:t>
      </w:r>
      <w:r w:rsidRPr="00F45E79">
        <w:rPr>
          <w:rStyle w:val="StyleUnderline"/>
          <w:highlight w:val="cyan"/>
        </w:rPr>
        <w:t>.</w:t>
      </w:r>
    </w:p>
    <w:p w14:paraId="555D193A" w14:textId="3801EBB1" w:rsidR="003E4596" w:rsidRDefault="003E722E" w:rsidP="003E722E">
      <w:pPr>
        <w:pStyle w:val="Heading3"/>
      </w:pPr>
      <w:r>
        <w:t>1AC – Framing</w:t>
      </w:r>
    </w:p>
    <w:p w14:paraId="3E517060" w14:textId="77777777" w:rsidR="00C2426A" w:rsidRDefault="00C2426A" w:rsidP="00C2426A">
      <w:pPr>
        <w:pStyle w:val="Heading4"/>
      </w:pPr>
      <w:r>
        <w:t>The standard is maximizing expected well-being.</w:t>
      </w:r>
    </w:p>
    <w:p w14:paraId="5550EBD1" w14:textId="77777777" w:rsidR="00C2426A" w:rsidRPr="00CB1318" w:rsidRDefault="00C2426A" w:rsidP="00C2426A">
      <w:pPr>
        <w:pStyle w:val="Heading4"/>
        <w:rPr>
          <w:rFonts w:cs="Arial"/>
        </w:rPr>
      </w:pPr>
      <w:r w:rsidRPr="00CB1318">
        <w:rPr>
          <w:rFonts w:cs="Arial"/>
        </w:rPr>
        <w:t>Extinction outweighs---it’s the upmost moral evil and disavowal of the risk makes it more likely.</w:t>
      </w:r>
    </w:p>
    <w:p w14:paraId="1C7392B6" w14:textId="77777777" w:rsidR="00C2426A" w:rsidRPr="00CB1318" w:rsidRDefault="00C2426A" w:rsidP="00C2426A">
      <w:pPr>
        <w:rPr>
          <w:rStyle w:val="Style13ptBold"/>
          <w:b w:val="0"/>
        </w:rPr>
      </w:pPr>
      <w:r w:rsidRPr="00CB1318">
        <w:rPr>
          <w:rStyle w:val="Style13ptBold"/>
          <w:rFonts w:eastAsia="Calibri"/>
        </w:rPr>
        <w:t>Burns</w:t>
      </w:r>
      <w:r w:rsidRPr="00CB1318">
        <w:rPr>
          <w:rStyle w:val="Style13ptBold"/>
        </w:rPr>
        <w:t xml:space="preserve"> 2017 </w:t>
      </w:r>
      <w:r w:rsidRPr="00105F0C">
        <w:t>(Elizabeth Finneron-Burns is a Teaching Fellow at the University of Warwick and an Affiliated Researcher at the Institute for Futures Studies in Stockholm, What’s wrong with human extinction?,</w:t>
      </w:r>
      <w:r w:rsidRPr="00CB1318">
        <w:rPr>
          <w:rStyle w:val="Style13ptBold"/>
        </w:rPr>
        <w:t xml:space="preserve"> </w:t>
      </w:r>
      <w:hyperlink r:id="rId10" w:history="1">
        <w:r w:rsidRPr="00105F0C">
          <w:rPr>
            <w:rStyle w:val="Hyperlink"/>
          </w:rPr>
          <w:t>http://www.tandfonline.com/doi/pdf/10.1080/00455091.2016.1278150?needAccess=true</w:t>
        </w:r>
      </w:hyperlink>
      <w:r w:rsidRPr="00105F0C">
        <w:t>, Canadian Journal of Philosophy, 2017)</w:t>
      </w:r>
    </w:p>
    <w:p w14:paraId="34CF8621" w14:textId="7F630D2C" w:rsidR="00BA2869" w:rsidRPr="00C2426A" w:rsidRDefault="00C2426A" w:rsidP="00C2426A">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it</w:t>
      </w:r>
      <w:r w:rsidRPr="006C2F63">
        <w:rPr>
          <w:rStyle w:val="StyleUnderline"/>
          <w:highlight w:val="cyan"/>
        </w:rPr>
        <w:t xml:space="preserve"> </w:t>
      </w:r>
      <w:r w:rsidRPr="006C2F63">
        <w:rPr>
          <w:rStyle w:val="StyleUnderline"/>
          <w:rFonts w:eastAsia="Calibri"/>
          <w:highlight w:val="cyan"/>
        </w:rPr>
        <w:t>is</w:t>
      </w:r>
      <w:r w:rsidRPr="006C2F63">
        <w:rPr>
          <w:rStyle w:val="StyleUnderline"/>
          <w:highlight w:val="cyan"/>
        </w:rPr>
        <w:t xml:space="preserve"> </w:t>
      </w:r>
      <w:r w:rsidRPr="00CB1318">
        <w:rPr>
          <w:rStyle w:val="StyleUnderline"/>
          <w:rFonts w:eastAsia="Calibri"/>
        </w:rPr>
        <w:t>a</w:t>
      </w:r>
      <w:r w:rsidRPr="00CB1318">
        <w:rPr>
          <w:rStyle w:val="StyleUnderline"/>
        </w:rPr>
        <w:t xml:space="preserve"> </w:t>
      </w:r>
      <w:r w:rsidRPr="006C2F63">
        <w:rPr>
          <w:rStyle w:val="StyleUnderline"/>
          <w:rFonts w:eastAsia="Calibri"/>
          <w:highlight w:val="cyan"/>
        </w:rPr>
        <w:t>good</w:t>
      </w:r>
      <w:r w:rsidRPr="006C2F63">
        <w:rPr>
          <w:rStyle w:val="StyleUnderline"/>
          <w:highlight w:val="cyan"/>
        </w:rPr>
        <w:t xml:space="preserve"> </w:t>
      </w:r>
      <w:r w:rsidRPr="00CB1318">
        <w:rPr>
          <w:rStyle w:val="StyleUnderline"/>
          <w:rFonts w:eastAsia="Calibri"/>
        </w:rPr>
        <w:t>thing</w:t>
      </w:r>
      <w:r w:rsidRPr="00CB1318">
        <w:rPr>
          <w:rStyle w:val="StyleUnderline"/>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to</w:t>
      </w:r>
      <w:r w:rsidRPr="006C2F63">
        <w:rPr>
          <w:rStyle w:val="StyleUnderline"/>
          <w:highlight w:val="cyan"/>
        </w:rPr>
        <w:t xml:space="preserve"> </w:t>
      </w:r>
      <w:r w:rsidRPr="006C2F63">
        <w:rPr>
          <w:rStyle w:val="StyleUnderline"/>
          <w:rFonts w:eastAsia="Calibri"/>
          <w:highlight w:val="cyan"/>
        </w:rPr>
        <w:t>exist</w:t>
      </w:r>
      <w:r w:rsidRPr="006C2F63">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extinction</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deprive</w:t>
      </w:r>
      <w:r w:rsidRPr="006C2F63">
        <w:rPr>
          <w:rStyle w:val="StyleUnderline"/>
          <w:highlight w:val="cyan"/>
        </w:rPr>
        <w:t xml:space="preserve"> </w:t>
      </w:r>
      <w:r w:rsidRPr="00CB1318">
        <w:rPr>
          <w:rStyle w:val="StyleUnderline"/>
          <w:rFonts w:eastAsia="Calibri"/>
        </w:rPr>
        <w:t>more</w:t>
      </w:r>
      <w:r w:rsidRPr="00CB1318">
        <w:rPr>
          <w:rStyle w:val="StyleUnderline"/>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CB1318">
        <w:rPr>
          <w:rStyle w:val="StyleUnderline"/>
          <w:rFonts w:eastAsia="Calibri"/>
        </w:rPr>
        <w:t>enjoying</w:t>
      </w:r>
      <w:r w:rsidRPr="00CB1318">
        <w:rPr>
          <w:rStyle w:val="StyleUnderline"/>
        </w:rPr>
        <w:t xml:space="preserve"> </w:t>
      </w:r>
      <w:r w:rsidRPr="006C2F63">
        <w:rPr>
          <w:rStyle w:val="StyleUnderline"/>
          <w:rFonts w:eastAsia="Calibri"/>
          <w:highlight w:val="cyan"/>
        </w:rPr>
        <w:t>this</w:t>
      </w:r>
      <w:r w:rsidRPr="006C2F63">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r w:rsidRPr="00CB1318">
        <w:rPr>
          <w:rFonts w:eastAsia="Calibri"/>
          <w:sz w:val="8"/>
        </w:rPr>
        <w:t>Beckstead</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Emphasis"/>
          <w:rFonts w:eastAsia="Calibri"/>
          <w:highlight w:val="cyan"/>
        </w:rPr>
        <w:t>billions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CB1318">
        <w:rPr>
          <w:rStyle w:val="Emphasis"/>
          <w:rFonts w:eastAsia="Calibri"/>
        </w:rPr>
        <w:t>likely</w:t>
      </w:r>
      <w:r w:rsidRPr="00CB1318">
        <w:rPr>
          <w:rStyle w:val="Emphasis"/>
        </w:rPr>
        <w:t xml:space="preserve"> </w:t>
      </w:r>
      <w:r w:rsidRPr="006C2F63">
        <w:rPr>
          <w:rStyle w:val="Emphasis"/>
          <w:rFonts w:eastAsia="Calibri"/>
          <w:highlight w:val="cyan"/>
        </w:rPr>
        <w:t>die</w:t>
      </w:r>
      <w:r w:rsidRPr="006C2F63">
        <w:rPr>
          <w:rStyle w:val="Emphasis"/>
          <w:highlight w:val="cyan"/>
        </w:rPr>
        <w:t xml:space="preserve"> </w:t>
      </w:r>
      <w:r w:rsidRPr="006C2F63">
        <w:rPr>
          <w:rStyle w:val="Emphasis"/>
          <w:rFonts w:eastAsia="Calibri"/>
          <w:highlight w:val="cyan"/>
        </w:rPr>
        <w:t>painful</w:t>
      </w:r>
      <w:r w:rsidRPr="006C2F63">
        <w:rPr>
          <w:rStyle w:val="Emphasis"/>
          <w:highlight w:val="cyan"/>
        </w:rPr>
        <w:t xml:space="preserve"> </w:t>
      </w:r>
      <w:r w:rsidRPr="006C2F63">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future</w:t>
      </w:r>
      <w:r w:rsidRPr="006C2F63">
        <w:rPr>
          <w:rStyle w:val="StyleUnderline"/>
          <w:highlight w:val="cyan"/>
        </w:rPr>
        <w:t xml:space="preserve"> </w:t>
      </w:r>
      <w:r w:rsidRPr="006C2F63">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all</w:t>
      </w:r>
      <w:r w:rsidRPr="006C2F63">
        <w:rPr>
          <w:rStyle w:val="Emphasis"/>
          <w:highlight w:val="cyan"/>
        </w:rPr>
        <w:t xml:space="preserve"> </w:t>
      </w:r>
      <w:r w:rsidRPr="006C2F63">
        <w:rPr>
          <w:rStyle w:val="Emphasis"/>
          <w:rFonts w:eastAsia="Calibri"/>
          <w:highlight w:val="cyan"/>
        </w:rPr>
        <w:t>those</w:t>
      </w:r>
      <w:r w:rsidRPr="006C2F63">
        <w:rPr>
          <w:rStyle w:val="Emphasis"/>
          <w:highlight w:val="cyan"/>
        </w:rPr>
        <w:t xml:space="preserve"> </w:t>
      </w:r>
      <w:r w:rsidRPr="006C2F63">
        <w:rPr>
          <w:rStyle w:val="Emphasis"/>
          <w:rFonts w:eastAsia="Calibri"/>
          <w:highlight w:val="cyan"/>
        </w:rPr>
        <w:t>generations</w:t>
      </w:r>
      <w:r w:rsidRPr="006C2F63">
        <w:rPr>
          <w:rStyle w:val="Emphasis"/>
          <w:highlight w:val="cyan"/>
        </w:rPr>
        <w:t xml:space="preserve"> </w:t>
      </w:r>
      <w:r w:rsidRPr="006C2F63">
        <w:rPr>
          <w:rStyle w:val="Emphasis"/>
          <w:rFonts w:eastAsia="Calibri"/>
          <w:highlight w:val="cyan"/>
        </w:rPr>
        <w:t>together</w:t>
      </w:r>
      <w:r w:rsidRPr="006C2F63">
        <w:rPr>
          <w:rStyle w:val="Emphasis"/>
          <w:highlight w:val="cyan"/>
        </w:rPr>
        <w:t xml:space="preserve"> </w:t>
      </w:r>
      <w:r w:rsidRPr="006C2F63">
        <w:rPr>
          <w:rStyle w:val="Emphasis"/>
          <w:rFonts w:eastAsia="Calibri"/>
          <w:highlight w:val="cyan"/>
        </w:rPr>
        <w:t>greatly</w:t>
      </w:r>
      <w:r w:rsidRPr="006C2F63">
        <w:rPr>
          <w:rStyle w:val="Emphasis"/>
          <w:highlight w:val="cyan"/>
        </w:rPr>
        <w:t xml:space="preserve"> </w:t>
      </w:r>
      <w:r w:rsidRPr="006C2F63">
        <w:rPr>
          <w:rStyle w:val="Emphasis"/>
          <w:rFonts w:eastAsia="Calibri"/>
          <w:highlight w:val="cyan"/>
        </w:rPr>
        <w:t>exceeds</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current</w:t>
      </w:r>
      <w:r w:rsidRPr="006C2F63">
        <w:rPr>
          <w:rStyle w:val="Emphasis"/>
          <w:highlight w:val="cyan"/>
        </w:rPr>
        <w:t xml:space="preserve"> </w:t>
      </w:r>
      <w:r w:rsidRPr="006C2F63">
        <w:rPr>
          <w:rStyle w:val="Emphasis"/>
          <w:rFonts w:eastAsia="Calibri"/>
          <w:highlight w:val="cyan"/>
        </w:rPr>
        <w:t>generation</w:t>
      </w:r>
      <w:r w:rsidRPr="00CB1318">
        <w:rPr>
          <w:sz w:val="8"/>
        </w:rPr>
        <w:t>. (</w:t>
      </w:r>
      <w:r w:rsidRPr="00CB1318">
        <w:rPr>
          <w:rFonts w:eastAsia="Calibri"/>
          <w:sz w:val="8"/>
        </w:rPr>
        <w:t>Beckstead</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and</w:t>
      </w:r>
      <w:r w:rsidRPr="00CB1318">
        <w:rPr>
          <w:sz w:val="8"/>
        </w:rPr>
        <w:t xml:space="preserve"> </w:t>
      </w:r>
      <w:r w:rsidRPr="00CB1318">
        <w:rPr>
          <w:rFonts w:eastAsia="Calibri"/>
          <w:sz w:val="8"/>
        </w:rPr>
        <w:t>also</w:t>
      </w:r>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latter</w:t>
      </w:r>
      <w:r w:rsidRPr="00CB1318">
        <w:rPr>
          <w:sz w:val="8"/>
        </w:rPr>
        <w:t>’</w:t>
      </w:r>
      <w:r w:rsidRPr="00CB1318">
        <w:rPr>
          <w:rFonts w:eastAsia="Calibri"/>
          <w:sz w:val="8"/>
        </w:rPr>
        <w:t>s</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utilitarians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r w:rsidRPr="00CB1318">
        <w:rPr>
          <w:rFonts w:eastAsia="Calibri"/>
          <w:sz w:val="8"/>
        </w:rPr>
        <w:t>hypothesi</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r w:rsidRPr="00CB1318">
        <w:rPr>
          <w:rFonts w:eastAsia="Calibri"/>
          <w:sz w:val="8"/>
        </w:rPr>
        <w:t>later</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6C2F63">
        <w:rPr>
          <w:rStyle w:val="Emphasis"/>
          <w:rFonts w:eastAsia="Calibri"/>
          <w:highlight w:val="cyan"/>
        </w:rPr>
        <w:t>It</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mean</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loss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only</w:t>
      </w:r>
      <w:r w:rsidRPr="006C2F63">
        <w:rPr>
          <w:rStyle w:val="Emphasis"/>
          <w:highlight w:val="cyan"/>
        </w:rPr>
        <w:t xml:space="preserve"> </w:t>
      </w:r>
      <w:r w:rsidRPr="006C2F63">
        <w:rPr>
          <w:rStyle w:val="Emphasis"/>
          <w:rFonts w:eastAsia="Calibri"/>
          <w:highlight w:val="cyan"/>
        </w:rPr>
        <w:t>known</w:t>
      </w:r>
      <w:r w:rsidRPr="006C2F63">
        <w:rPr>
          <w:rStyle w:val="Emphasis"/>
          <w:highlight w:val="cyan"/>
        </w:rPr>
        <w:t xml:space="preserve"> </w:t>
      </w:r>
      <w:r w:rsidRPr="006C2F63">
        <w:rPr>
          <w:rStyle w:val="Emphasis"/>
          <w:rFonts w:eastAsia="Calibri"/>
          <w:highlight w:val="cyan"/>
        </w:rPr>
        <w:t>form</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intelligent</w:t>
      </w:r>
      <w:r w:rsidRPr="006C2F63">
        <w:rPr>
          <w:rStyle w:val="Emphasis"/>
          <w:highlight w:val="cyan"/>
        </w:rPr>
        <w:t xml:space="preserve"> </w:t>
      </w:r>
      <w:r w:rsidRPr="006C2F63">
        <w:rPr>
          <w:rStyle w:val="Emphasis"/>
          <w:rFonts w:eastAsia="Calibri"/>
          <w:highlight w:val="cyan"/>
        </w:rPr>
        <w:t>life</w:t>
      </w:r>
      <w:r w:rsidRPr="006C2F63">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capacity</w:t>
      </w:r>
      <w:r w:rsidRPr="006C2F63">
        <w:rPr>
          <w:rStyle w:val="StyleUnderline"/>
          <w:highlight w:val="cyan"/>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rationality</w:t>
      </w:r>
      <w:r w:rsidRPr="006C2F63">
        <w:rPr>
          <w:sz w:val="8"/>
          <w:highlight w:val="cyan"/>
        </w:rPr>
        <w:t xml:space="preserve"> </w:t>
      </w:r>
      <w:r w:rsidRPr="00CB1318">
        <w:rPr>
          <w:rFonts w:eastAsia="Calibri"/>
          <w:sz w:val="8"/>
        </w:rPr>
        <w:t>which</w:t>
      </w:r>
      <w:r w:rsidRPr="00CB1318">
        <w:rPr>
          <w:sz w:val="8"/>
        </w:rPr>
        <w:t xml:space="preserve"> </w:t>
      </w:r>
      <w:r w:rsidRPr="006C2F63">
        <w:rPr>
          <w:rStyle w:val="StyleUnderline"/>
          <w:rFonts w:eastAsia="Calibri"/>
          <w:highlight w:val="cyan"/>
        </w:rPr>
        <w:t>is</w:t>
      </w:r>
      <w:r w:rsidRPr="006C2F63">
        <w:rPr>
          <w:rStyle w:val="StyleUnderline"/>
          <w:highlight w:val="cyan"/>
        </w:rPr>
        <w:t xml:space="preserve"> </w:t>
      </w:r>
      <w:r w:rsidRPr="006C2F63">
        <w:rPr>
          <w:rStyle w:val="StyleUnderline"/>
          <w:rFonts w:eastAsia="Calibri"/>
          <w:highlight w:val="cyan"/>
        </w:rPr>
        <w:t>valuable</w:t>
      </w:r>
      <w:r w:rsidRPr="006C2F63">
        <w:rPr>
          <w:rStyle w:val="StyleUnderline"/>
          <w:highlight w:val="cyan"/>
        </w:rPr>
        <w:t xml:space="preserve"> </w:t>
      </w:r>
      <w:r w:rsidRPr="006C2F63">
        <w:rPr>
          <w:rStyle w:val="StyleUnderline"/>
          <w:rFonts w:eastAsia="Calibri"/>
          <w:highlight w:val="cyan"/>
        </w:rPr>
        <w:t>in</w:t>
      </w:r>
      <w:r w:rsidRPr="006C2F63">
        <w:rPr>
          <w:rStyle w:val="StyleUnderline"/>
          <w:highlight w:val="cyan"/>
        </w:rPr>
        <w:t xml:space="preserve"> </w:t>
      </w:r>
      <w:r w:rsidRPr="006C2F63">
        <w:rPr>
          <w:rStyle w:val="StyleUnderline"/>
          <w:rFonts w:eastAsia="Calibri"/>
          <w:highlight w:val="cyan"/>
        </w:rPr>
        <w:t>itself</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6C2F63">
        <w:rPr>
          <w:rStyle w:val="Emphasis"/>
          <w:rFonts w:eastAsia="Calibri"/>
          <w:highlight w:val="cyan"/>
        </w:rPr>
        <w:t>Existing</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endure</w:t>
      </w:r>
      <w:r w:rsidRPr="006C2F63">
        <w:rPr>
          <w:rStyle w:val="Emphasis"/>
          <w:highlight w:val="cyan"/>
        </w:rPr>
        <w:t xml:space="preserve"> </w:t>
      </w:r>
      <w:r w:rsidRPr="006C2F63">
        <w:rPr>
          <w:rStyle w:val="Emphasis"/>
          <w:rFonts w:eastAsia="Calibri"/>
          <w:highlight w:val="cyan"/>
        </w:rPr>
        <w:t>physical</w:t>
      </w:r>
      <w:r w:rsidRPr="006C2F63">
        <w:rPr>
          <w:rStyle w:val="Emphasis"/>
          <w:highlight w:val="cyan"/>
        </w:rPr>
        <w:t xml:space="preserve"> </w:t>
      </w:r>
      <w:r w:rsidRPr="006C2F63">
        <w:rPr>
          <w:rStyle w:val="Emphasis"/>
          <w:rFonts w:eastAsia="Calibri"/>
          <w:highlight w:val="cyan"/>
        </w:rPr>
        <w:t>pain</w:t>
      </w:r>
      <w:r w:rsidRPr="006C2F63">
        <w:rPr>
          <w:rStyle w:val="Emphasis"/>
          <w:highlight w:val="cyan"/>
        </w:rPr>
        <w:t xml:space="preserve"> </w:t>
      </w:r>
      <w:r w:rsidRPr="006C2F63">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painful</w:t>
      </w:r>
      <w:r w:rsidRPr="006C2F63">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premature</w:t>
      </w:r>
      <w:r w:rsidRPr="006C2F63">
        <w:rPr>
          <w:rStyle w:val="Emphasis"/>
          <w:highlight w:val="cyan"/>
        </w:rPr>
        <w:t xml:space="preserve"> </w:t>
      </w:r>
      <w:r w:rsidRPr="006C2F63">
        <w:rPr>
          <w:rStyle w:val="Emphasis"/>
          <w:rFonts w:eastAsia="Calibri"/>
          <w:highlight w:val="cyan"/>
        </w:rPr>
        <w:t>deaths</w:t>
      </w:r>
      <w:r w:rsidRPr="006C2F63">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r w:rsidRPr="00CB1318">
        <w:rPr>
          <w:rStyle w:val="StyleUnderline"/>
          <w:rFonts w:eastAsia="Calibri"/>
        </w:rPr>
        <w:t>anyone</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life</w:t>
      </w:r>
      <w:r w:rsidRPr="00CB1318">
        <w:rPr>
          <w:sz w:val="8"/>
        </w:rPr>
        <w:t>-</w:t>
      </w:r>
      <w:r w:rsidRPr="00CB1318">
        <w:rPr>
          <w:rFonts w:eastAsia="Calibri"/>
          <w:sz w:val="8"/>
        </w:rPr>
        <w:t>saving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could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various</w:t>
      </w:r>
      <w:r w:rsidRPr="006C2F63">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6C2F63">
        <w:rPr>
          <w:rStyle w:val="StyleUnderline"/>
          <w:rFonts w:eastAsia="Calibri"/>
          <w:highlight w:val="cyan"/>
        </w:rPr>
        <w:t>psychological</w:t>
      </w:r>
      <w:r w:rsidRPr="006C2F63">
        <w:rPr>
          <w:rStyle w:val="StyleUnderline"/>
          <w:highlight w:val="cyan"/>
        </w:rPr>
        <w:t xml:space="preserve"> </w:t>
      </w:r>
      <w:r w:rsidRPr="006C2F63">
        <w:rPr>
          <w:rStyle w:val="StyleUnderline"/>
          <w:rFonts w:eastAsia="Calibri"/>
          <w:highlight w:val="cyan"/>
        </w:rPr>
        <w:t>effects</w:t>
      </w:r>
      <w:r w:rsidRPr="006C2F63">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r w:rsidRPr="00CB1318">
        <w:rPr>
          <w:rStyle w:val="StyleUnderline"/>
          <w:rFonts w:eastAsia="Calibri"/>
        </w:rPr>
        <w:t>higher</w:t>
      </w:r>
      <w:r w:rsidRPr="00CB1318">
        <w:rPr>
          <w:rStyle w:val="StyleUnderline"/>
        </w:rPr>
        <w:t xml:space="preserve"> </w:t>
      </w:r>
      <w:r w:rsidRPr="00CB1318">
        <w:rPr>
          <w:rStyle w:val="StyleUnderline"/>
          <w:rFonts w:eastAsia="Calibri"/>
        </w:rPr>
        <w:t>level</w:t>
      </w:r>
      <w:r w:rsidRPr="00CB1318">
        <w:rPr>
          <w:rStyle w:val="StyleUnderline"/>
        </w:rPr>
        <w:t xml:space="preserve"> </w:t>
      </w:r>
      <w:r w:rsidRPr="006C2F63">
        <w:rPr>
          <w:rStyle w:val="StyleUnderline"/>
          <w:rFonts w:eastAsia="Calibri"/>
          <w:highlight w:val="cyan"/>
        </w:rPr>
        <w:t>sense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6C2F63">
        <w:rPr>
          <w:rStyle w:val="StyleUnderline"/>
          <w:rFonts w:eastAsia="Calibri"/>
          <w:highlight w:val="cyan"/>
        </w:rPr>
        <w:t>hopelessness</w:t>
      </w:r>
      <w:r w:rsidRPr="006C2F63">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more</w:t>
      </w:r>
      <w:r w:rsidRPr="006C2F63">
        <w:rPr>
          <w:rStyle w:val="StyleUnderline"/>
          <w:highlight w:val="cyan"/>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that</w:t>
      </w:r>
      <w:r w:rsidRPr="006C2F63">
        <w:rPr>
          <w:rStyle w:val="StyleUnderline"/>
          <w:highlight w:val="cyan"/>
        </w:rPr>
        <w:t xml:space="preserve"> </w:t>
      </w:r>
      <w:r w:rsidRPr="006C2F63">
        <w:rPr>
          <w:rStyle w:val="StyleUnderline"/>
          <w:rFonts w:eastAsia="Calibri"/>
          <w:highlight w:val="cyan"/>
        </w:rPr>
        <w:t>your</w:t>
      </w:r>
      <w:r w:rsidRPr="006C2F63">
        <w:rPr>
          <w:rStyle w:val="StyleUnderline"/>
          <w:highlight w:val="cyan"/>
        </w:rPr>
        <w:t xml:space="preserve"> </w:t>
      </w:r>
      <w:r w:rsidRPr="006C2F63">
        <w:rPr>
          <w:rStyle w:val="StyleUnderline"/>
          <w:rFonts w:eastAsia="Calibri"/>
          <w:highlight w:val="cyan"/>
        </w:rPr>
        <w:t>projects</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end</w:t>
      </w:r>
      <w:r w:rsidRPr="006C2F63">
        <w:rPr>
          <w:rStyle w:val="StyleUnderline"/>
          <w:highlight w:val="cyan"/>
        </w:rPr>
        <w:t xml:space="preserve"> </w:t>
      </w:r>
      <w:r w:rsidRPr="006C2F63">
        <w:rPr>
          <w:rStyle w:val="StyleUnderline"/>
          <w:rFonts w:eastAsia="Calibri"/>
          <w:highlight w:val="cyan"/>
        </w:rPr>
        <w:t>with</w:t>
      </w:r>
      <w:r w:rsidRPr="006C2F63">
        <w:rPr>
          <w:rStyle w:val="StyleUnderline"/>
          <w:highlight w:val="cyan"/>
        </w:rPr>
        <w:t xml:space="preserve"> </w:t>
      </w:r>
      <w:r w:rsidRPr="006C2F63">
        <w:rPr>
          <w:rStyle w:val="StyleUnderline"/>
          <w:rFonts w:eastAsia="Calibri"/>
          <w:highlight w:val="cyan"/>
        </w:rPr>
        <w:t>you</w:t>
      </w:r>
      <w:r w:rsidRPr="006C2F63">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r w:rsidRPr="00CB1318">
        <w:rPr>
          <w:rFonts w:eastAsia="Calibri"/>
          <w:sz w:val="8"/>
        </w:rPr>
        <w:t>Faron</w:t>
      </w:r>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r w:rsidRPr="00CB1318">
        <w:rPr>
          <w:rStyle w:val="StyleUnderline"/>
          <w:rFonts w:eastAsia="Calibri"/>
        </w:rPr>
        <w:t>defences</w:t>
      </w:r>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sectPr w:rsidR="00BA2869" w:rsidRPr="00C242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Baskerville">
    <w:altName w:val="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CE4A28"/>
    <w:multiLevelType w:val="hybridMultilevel"/>
    <w:tmpl w:val="290C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0"/>
  </w:num>
  <w:num w:numId="14">
    <w:abstractNumId w:val="21"/>
  </w:num>
  <w:num w:numId="15">
    <w:abstractNumId w:val="40"/>
  </w:num>
  <w:num w:numId="16">
    <w:abstractNumId w:val="38"/>
  </w:num>
  <w:num w:numId="17">
    <w:abstractNumId w:val="29"/>
  </w:num>
  <w:num w:numId="18">
    <w:abstractNumId w:val="39"/>
  </w:num>
  <w:num w:numId="19">
    <w:abstractNumId w:val="24"/>
  </w:num>
  <w:num w:numId="20">
    <w:abstractNumId w:val="16"/>
  </w:num>
  <w:num w:numId="21">
    <w:abstractNumId w:val="19"/>
  </w:num>
  <w:num w:numId="22">
    <w:abstractNumId w:val="44"/>
  </w:num>
  <w:num w:numId="23">
    <w:abstractNumId w:val="15"/>
  </w:num>
  <w:num w:numId="24">
    <w:abstractNumId w:val="28"/>
  </w:num>
  <w:num w:numId="25">
    <w:abstractNumId w:val="22"/>
  </w:num>
  <w:num w:numId="26">
    <w:abstractNumId w:val="37"/>
  </w:num>
  <w:num w:numId="27">
    <w:abstractNumId w:val="12"/>
  </w:num>
  <w:num w:numId="28">
    <w:abstractNumId w:val="18"/>
  </w:num>
  <w:num w:numId="29">
    <w:abstractNumId w:val="27"/>
  </w:num>
  <w:num w:numId="30">
    <w:abstractNumId w:val="26"/>
  </w:num>
  <w:num w:numId="31">
    <w:abstractNumId w:val="20"/>
  </w:num>
  <w:num w:numId="32">
    <w:abstractNumId w:val="23"/>
  </w:num>
  <w:num w:numId="33">
    <w:abstractNumId w:val="14"/>
  </w:num>
  <w:num w:numId="34">
    <w:abstractNumId w:val="36"/>
  </w:num>
  <w:num w:numId="35">
    <w:abstractNumId w:val="42"/>
  </w:num>
  <w:num w:numId="36">
    <w:abstractNumId w:val="35"/>
  </w:num>
  <w:num w:numId="37">
    <w:abstractNumId w:val="32"/>
  </w:num>
  <w:num w:numId="38">
    <w:abstractNumId w:val="11"/>
  </w:num>
  <w:num w:numId="39">
    <w:abstractNumId w:val="17"/>
  </w:num>
  <w:num w:numId="40">
    <w:abstractNumId w:val="33"/>
  </w:num>
  <w:num w:numId="41">
    <w:abstractNumId w:val="31"/>
  </w:num>
  <w:num w:numId="42">
    <w:abstractNumId w:val="25"/>
  </w:num>
  <w:num w:numId="43">
    <w:abstractNumId w:val="43"/>
  </w:num>
  <w:num w:numId="44">
    <w:abstractNumId w:val="13"/>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74BC"/>
    <w:rsid w:val="000029E3"/>
    <w:rsid w:val="000029E8"/>
    <w:rsid w:val="00004225"/>
    <w:rsid w:val="000066CA"/>
    <w:rsid w:val="00007264"/>
    <w:rsid w:val="000076A9"/>
    <w:rsid w:val="00014FAD"/>
    <w:rsid w:val="00015D2A"/>
    <w:rsid w:val="00023F22"/>
    <w:rsid w:val="0002490B"/>
    <w:rsid w:val="00026465"/>
    <w:rsid w:val="00030204"/>
    <w:rsid w:val="000312A0"/>
    <w:rsid w:val="0003396C"/>
    <w:rsid w:val="00033C33"/>
    <w:rsid w:val="0003487A"/>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A85"/>
    <w:rsid w:val="000D156C"/>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2943"/>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984"/>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4E6"/>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C8C"/>
    <w:rsid w:val="0034644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596"/>
    <w:rsid w:val="003E5302"/>
    <w:rsid w:val="003E5BF1"/>
    <w:rsid w:val="003E722E"/>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510"/>
    <w:rsid w:val="004B37B4"/>
    <w:rsid w:val="004B3A6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DE2"/>
    <w:rsid w:val="00563D3D"/>
    <w:rsid w:val="005659AA"/>
    <w:rsid w:val="005676E8"/>
    <w:rsid w:val="00573D24"/>
    <w:rsid w:val="00577C12"/>
    <w:rsid w:val="00580BFC"/>
    <w:rsid w:val="00581048"/>
    <w:rsid w:val="00581203"/>
    <w:rsid w:val="0058349C"/>
    <w:rsid w:val="00585FBE"/>
    <w:rsid w:val="005870E8"/>
    <w:rsid w:val="0058789C"/>
    <w:rsid w:val="005A4D4E"/>
    <w:rsid w:val="005A7237"/>
    <w:rsid w:val="005B21FA"/>
    <w:rsid w:val="005B3244"/>
    <w:rsid w:val="005B6EE8"/>
    <w:rsid w:val="005B74BC"/>
    <w:rsid w:val="005B7731"/>
    <w:rsid w:val="005C4515"/>
    <w:rsid w:val="005C5602"/>
    <w:rsid w:val="005C74A6"/>
    <w:rsid w:val="005D3B4D"/>
    <w:rsid w:val="005D4EEF"/>
    <w:rsid w:val="005D615C"/>
    <w:rsid w:val="005E1860"/>
    <w:rsid w:val="005E2803"/>
    <w:rsid w:val="005F063B"/>
    <w:rsid w:val="005F192D"/>
    <w:rsid w:val="005F24C8"/>
    <w:rsid w:val="005F26AF"/>
    <w:rsid w:val="00607D6C"/>
    <w:rsid w:val="0061383D"/>
    <w:rsid w:val="00614D69"/>
    <w:rsid w:val="00615440"/>
    <w:rsid w:val="00617030"/>
    <w:rsid w:val="00621301"/>
    <w:rsid w:val="0062173F"/>
    <w:rsid w:val="006235FB"/>
    <w:rsid w:val="00626A15"/>
    <w:rsid w:val="006379E9"/>
    <w:rsid w:val="006438CB"/>
    <w:rsid w:val="006529B9"/>
    <w:rsid w:val="00654695"/>
    <w:rsid w:val="0065500A"/>
    <w:rsid w:val="00655217"/>
    <w:rsid w:val="0065690F"/>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1EA"/>
    <w:rsid w:val="00717B01"/>
    <w:rsid w:val="007227D9"/>
    <w:rsid w:val="0072491F"/>
    <w:rsid w:val="00725598"/>
    <w:rsid w:val="007374A1"/>
    <w:rsid w:val="00752712"/>
    <w:rsid w:val="00753A84"/>
    <w:rsid w:val="007611F5"/>
    <w:rsid w:val="007619E4"/>
    <w:rsid w:val="00761E75"/>
    <w:rsid w:val="0076495E"/>
    <w:rsid w:val="00765FC8"/>
    <w:rsid w:val="007748E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6AB7"/>
    <w:rsid w:val="00826AF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20A"/>
    <w:rsid w:val="00957187"/>
    <w:rsid w:val="00960255"/>
    <w:rsid w:val="009603E1"/>
    <w:rsid w:val="00961C9D"/>
    <w:rsid w:val="00962323"/>
    <w:rsid w:val="00963065"/>
    <w:rsid w:val="0097151F"/>
    <w:rsid w:val="00972CEC"/>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660"/>
    <w:rsid w:val="00A431C6"/>
    <w:rsid w:val="00A4734C"/>
    <w:rsid w:val="00A54315"/>
    <w:rsid w:val="00A60FBC"/>
    <w:rsid w:val="00A65C0B"/>
    <w:rsid w:val="00A776BA"/>
    <w:rsid w:val="00A81FD2"/>
    <w:rsid w:val="00A8441A"/>
    <w:rsid w:val="00A8674A"/>
    <w:rsid w:val="00A96E24"/>
    <w:rsid w:val="00AA6F6E"/>
    <w:rsid w:val="00AB122B"/>
    <w:rsid w:val="00AB21B0"/>
    <w:rsid w:val="00AB48D3"/>
    <w:rsid w:val="00AD2B3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1A0"/>
    <w:rsid w:val="00B6656B"/>
    <w:rsid w:val="00B71625"/>
    <w:rsid w:val="00B75C54"/>
    <w:rsid w:val="00B843BA"/>
    <w:rsid w:val="00B8710E"/>
    <w:rsid w:val="00B92A93"/>
    <w:rsid w:val="00BA17A8"/>
    <w:rsid w:val="00BA2869"/>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26A"/>
    <w:rsid w:val="00C244F5"/>
    <w:rsid w:val="00C3164F"/>
    <w:rsid w:val="00C31B5E"/>
    <w:rsid w:val="00C34D3E"/>
    <w:rsid w:val="00C35B37"/>
    <w:rsid w:val="00C3747A"/>
    <w:rsid w:val="00C37F29"/>
    <w:rsid w:val="00C56DCC"/>
    <w:rsid w:val="00C57075"/>
    <w:rsid w:val="00C72AFE"/>
    <w:rsid w:val="00C81619"/>
    <w:rsid w:val="00CA013C"/>
    <w:rsid w:val="00CA29C2"/>
    <w:rsid w:val="00CA6D6D"/>
    <w:rsid w:val="00CC7A4E"/>
    <w:rsid w:val="00CD1359"/>
    <w:rsid w:val="00CD4C83"/>
    <w:rsid w:val="00D01EDC"/>
    <w:rsid w:val="00D02465"/>
    <w:rsid w:val="00D06ED2"/>
    <w:rsid w:val="00D078AA"/>
    <w:rsid w:val="00D10058"/>
    <w:rsid w:val="00D11978"/>
    <w:rsid w:val="00D15E30"/>
    <w:rsid w:val="00D16129"/>
    <w:rsid w:val="00D25DBD"/>
    <w:rsid w:val="00D26929"/>
    <w:rsid w:val="00D30CBD"/>
    <w:rsid w:val="00D30D9E"/>
    <w:rsid w:val="00D33908"/>
    <w:rsid w:val="00D3445A"/>
    <w:rsid w:val="00D354F2"/>
    <w:rsid w:val="00D36C30"/>
    <w:rsid w:val="00D37C90"/>
    <w:rsid w:val="00D43A8C"/>
    <w:rsid w:val="00D53072"/>
    <w:rsid w:val="00D61A4E"/>
    <w:rsid w:val="00D631A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854"/>
    <w:rsid w:val="00E353A2"/>
    <w:rsid w:val="00E36881"/>
    <w:rsid w:val="00E42E4C"/>
    <w:rsid w:val="00E47013"/>
    <w:rsid w:val="00E541F9"/>
    <w:rsid w:val="00E57B79"/>
    <w:rsid w:val="00E6333B"/>
    <w:rsid w:val="00E63419"/>
    <w:rsid w:val="00E64496"/>
    <w:rsid w:val="00E72115"/>
    <w:rsid w:val="00E8322E"/>
    <w:rsid w:val="00E837A5"/>
    <w:rsid w:val="00E903E0"/>
    <w:rsid w:val="00EA1115"/>
    <w:rsid w:val="00EA39EB"/>
    <w:rsid w:val="00EA58CE"/>
    <w:rsid w:val="00EA6EB9"/>
    <w:rsid w:val="00EB33FF"/>
    <w:rsid w:val="00EB3D1A"/>
    <w:rsid w:val="00EC2759"/>
    <w:rsid w:val="00EC7106"/>
    <w:rsid w:val="00ED0120"/>
    <w:rsid w:val="00ED3BBA"/>
    <w:rsid w:val="00ED4E12"/>
    <w:rsid w:val="00EE051B"/>
    <w:rsid w:val="00EE54B4"/>
    <w:rsid w:val="00EF10B5"/>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0B3"/>
    <w:rsid w:val="00F50C55"/>
    <w:rsid w:val="00F57FFB"/>
    <w:rsid w:val="00F601E6"/>
    <w:rsid w:val="00F73954"/>
    <w:rsid w:val="00F94060"/>
    <w:rsid w:val="00FA56F6"/>
    <w:rsid w:val="00FB329D"/>
    <w:rsid w:val="00FC27E3"/>
    <w:rsid w:val="00FC74C7"/>
    <w:rsid w:val="00FD451D"/>
    <w:rsid w:val="00FD5B22"/>
    <w:rsid w:val="00FD723E"/>
    <w:rsid w:val="00FE1B01"/>
    <w:rsid w:val="00FF3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34C0A"/>
  <w14:defaultImageDpi w14:val="300"/>
  <w15:docId w15:val="{EEEBD3E7-A23B-304F-9120-CE26D074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2854"/>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228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E228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E228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2285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61544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61544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1544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1544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1544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228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285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22854"/>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E2285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E2285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2285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22854"/>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E2285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2285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2285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E22854"/>
    <w:rPr>
      <w:color w:val="auto"/>
      <w:u w:val="none"/>
    </w:rPr>
  </w:style>
  <w:style w:type="paragraph" w:styleId="DocumentMap">
    <w:name w:val="Document Map"/>
    <w:basedOn w:val="Normal"/>
    <w:link w:val="DocumentMapChar"/>
    <w:uiPriority w:val="99"/>
    <w:unhideWhenUsed/>
    <w:rsid w:val="00E228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22854"/>
    <w:rPr>
      <w:rFonts w:ascii="Lucida Grande" w:hAnsi="Lucida Grande" w:cs="Lucida Grande"/>
    </w:rPr>
  </w:style>
  <w:style w:type="paragraph" w:customStyle="1" w:styleId="textbold">
    <w:name w:val="text bold"/>
    <w:basedOn w:val="Normal"/>
    <w:link w:val="Emphasis"/>
    <w:autoRedefine/>
    <w:uiPriority w:val="20"/>
    <w:qFormat/>
    <w:rsid w:val="005B74BC"/>
    <w:rPr>
      <w:b/>
      <w:iCs/>
      <w:u w:val="single"/>
    </w:rPr>
  </w:style>
  <w:style w:type="character" w:customStyle="1" w:styleId="underline">
    <w:name w:val="underline"/>
    <w:basedOn w:val="DefaultParagraphFont"/>
    <w:qFormat/>
    <w:rsid w:val="005B74BC"/>
    <w:rPr>
      <w:u w:val="single"/>
    </w:rPr>
  </w:style>
  <w:style w:type="paragraph" w:customStyle="1" w:styleId="Emphasis1">
    <w:name w:val="Emphasis1"/>
    <w:basedOn w:val="Normal"/>
    <w:uiPriority w:val="20"/>
    <w:qFormat/>
    <w:rsid w:val="003E45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3E45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9"/>
    <w:rsid w:val="0061544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rsid w:val="00615440"/>
    <w:rPr>
      <w:rFonts w:ascii="Cambria" w:eastAsia="Times New Roman" w:hAnsi="Cambria"/>
      <w:b/>
      <w:bCs/>
      <w:i/>
      <w:iCs/>
      <w:sz w:val="20"/>
      <w:lang w:bidi="en-US"/>
    </w:rPr>
  </w:style>
  <w:style w:type="character" w:customStyle="1" w:styleId="Heading7Char">
    <w:name w:val="Heading 7 Char"/>
    <w:basedOn w:val="DefaultParagraphFont"/>
    <w:link w:val="Heading7"/>
    <w:rsid w:val="0061544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1544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15440"/>
    <w:rPr>
      <w:rFonts w:ascii="Cambria" w:eastAsia="Times New Roman" w:hAnsi="Cambria"/>
      <w:i/>
      <w:iCs/>
      <w:sz w:val="18"/>
      <w:szCs w:val="18"/>
      <w:lang w:bidi="en-US"/>
    </w:rPr>
  </w:style>
  <w:style w:type="paragraph" w:styleId="ListParagraph">
    <w:name w:val="List Paragraph"/>
    <w:aliases w:val="6 font"/>
    <w:basedOn w:val="Normal"/>
    <w:uiPriority w:val="34"/>
    <w:unhideWhenUsed/>
    <w:qFormat/>
    <w:rsid w:val="00615440"/>
    <w:pPr>
      <w:ind w:left="720"/>
      <w:contextualSpacing/>
    </w:pPr>
  </w:style>
  <w:style w:type="paragraph" w:customStyle="1" w:styleId="Analytic">
    <w:name w:val="Analytic"/>
    <w:basedOn w:val="Heading4"/>
    <w:link w:val="AnalyticChar"/>
    <w:autoRedefine/>
    <w:uiPriority w:val="4"/>
    <w:qFormat/>
    <w:rsid w:val="00615440"/>
    <w:rPr>
      <w:color w:val="C00000"/>
    </w:rPr>
  </w:style>
  <w:style w:type="paragraph" w:customStyle="1" w:styleId="UnderlinePara">
    <w:name w:val="Underline Para"/>
    <w:basedOn w:val="Normal"/>
    <w:uiPriority w:val="6"/>
    <w:qFormat/>
    <w:rsid w:val="00615440"/>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15440"/>
  </w:style>
  <w:style w:type="character" w:styleId="UnresolvedMention">
    <w:name w:val="Unresolved Mention"/>
    <w:basedOn w:val="DefaultParagraphFont"/>
    <w:uiPriority w:val="99"/>
    <w:unhideWhenUsed/>
    <w:rsid w:val="00615440"/>
    <w:rPr>
      <w:color w:val="605E5C"/>
      <w:shd w:val="clear" w:color="auto" w:fill="E1DFDD"/>
    </w:rPr>
  </w:style>
  <w:style w:type="paragraph" w:styleId="BalloonText">
    <w:name w:val="Balloon Text"/>
    <w:basedOn w:val="Normal"/>
    <w:link w:val="BalloonTextChar"/>
    <w:uiPriority w:val="99"/>
    <w:unhideWhenUsed/>
    <w:qFormat/>
    <w:rsid w:val="00615440"/>
    <w:pPr>
      <w:spacing w:after="0" w:line="240" w:lineRule="auto"/>
    </w:pPr>
    <w:rPr>
      <w:sz w:val="18"/>
      <w:szCs w:val="18"/>
    </w:rPr>
  </w:style>
  <w:style w:type="character" w:customStyle="1" w:styleId="BalloonTextChar">
    <w:name w:val="Balloon Text Char"/>
    <w:basedOn w:val="DefaultParagraphFont"/>
    <w:link w:val="BalloonText"/>
    <w:uiPriority w:val="99"/>
    <w:qFormat/>
    <w:rsid w:val="00615440"/>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15440"/>
    <w:rPr>
      <w:sz w:val="22"/>
      <w:u w:val="single"/>
    </w:rPr>
  </w:style>
  <w:style w:type="character" w:customStyle="1" w:styleId="AnalyticChar">
    <w:name w:val="Analytic Char"/>
    <w:basedOn w:val="DefaultParagraphFont"/>
    <w:link w:val="Analytic"/>
    <w:uiPriority w:val="4"/>
    <w:rsid w:val="00615440"/>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615440"/>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615440"/>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15440"/>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615440"/>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15440"/>
    <w:rPr>
      <w:rFonts w:ascii="Calibri" w:hAnsi="Calibri"/>
      <w:b/>
      <w:sz w:val="26"/>
    </w:rPr>
  </w:style>
  <w:style w:type="character" w:customStyle="1" w:styleId="Heading4Char3">
    <w:name w:val="Heading 4 Char3"/>
    <w:aliases w:val="Tag Char3,heading 2 Char3,Heading 2 Char2 Char Char1,Heading 2 Char1 Char Char Char1,ta Char"/>
    <w:rsid w:val="00615440"/>
    <w:rPr>
      <w:rFonts w:ascii="Calibri" w:hAnsi="Calibri"/>
      <w:b/>
      <w:sz w:val="26"/>
    </w:rPr>
  </w:style>
  <w:style w:type="character" w:customStyle="1" w:styleId="UnderlineBold">
    <w:name w:val="Underline + Bold"/>
    <w:uiPriority w:val="1"/>
    <w:qFormat/>
    <w:rsid w:val="00615440"/>
    <w:rPr>
      <w:rFonts w:ascii="Georgia" w:hAnsi="Georgia"/>
      <w:b w:val="0"/>
      <w:bCs w:val="0"/>
      <w:sz w:val="22"/>
      <w:u w:val="single"/>
    </w:rPr>
  </w:style>
  <w:style w:type="paragraph" w:customStyle="1" w:styleId="underlined">
    <w:name w:val="underlined"/>
    <w:next w:val="Normal"/>
    <w:link w:val="underlinedChar"/>
    <w:autoRedefine/>
    <w:qFormat/>
    <w:rsid w:val="00615440"/>
    <w:pPr>
      <w:contextualSpacing/>
    </w:pPr>
    <w:rPr>
      <w:rFonts w:ascii="Times New Roman" w:eastAsia="Malgun Gothic" w:hAnsi="Times New Roman" w:cs="Times New Roman"/>
      <w:u w:val="single"/>
    </w:rPr>
  </w:style>
  <w:style w:type="character" w:customStyle="1" w:styleId="underlinedChar">
    <w:name w:val="underlined Char"/>
    <w:link w:val="underlined"/>
    <w:rsid w:val="00615440"/>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15440"/>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15440"/>
    <w:pPr>
      <w:spacing w:after="0" w:line="240" w:lineRule="auto"/>
    </w:pPr>
    <w:rPr>
      <w:rFonts w:eastAsia="Calibri"/>
      <w:sz w:val="24"/>
      <w:u w:val="single"/>
      <w:lang w:val="x-none"/>
    </w:rPr>
  </w:style>
  <w:style w:type="character" w:customStyle="1" w:styleId="Style4Char">
    <w:name w:val="Style4 Char"/>
    <w:link w:val="Style4"/>
    <w:qFormat/>
    <w:rsid w:val="00615440"/>
    <w:rPr>
      <w:rFonts w:ascii="Calibri" w:eastAsia="Calibri" w:hAnsi="Calibri"/>
      <w:u w:val="single"/>
      <w:lang w:val="x-none"/>
    </w:rPr>
  </w:style>
  <w:style w:type="paragraph" w:customStyle="1" w:styleId="Analytics">
    <w:name w:val="Analytics"/>
    <w:basedOn w:val="Heading4"/>
    <w:link w:val="AnalyticsChar"/>
    <w:uiPriority w:val="99"/>
    <w:qFormat/>
    <w:rsid w:val="00615440"/>
    <w:rPr>
      <w:bCs w:val="0"/>
    </w:rPr>
  </w:style>
  <w:style w:type="character" w:customStyle="1" w:styleId="AnalyticsChar">
    <w:name w:val="Analytics Char"/>
    <w:basedOn w:val="DefaultParagraphFont"/>
    <w:link w:val="Analytics"/>
    <w:uiPriority w:val="99"/>
    <w:rsid w:val="00615440"/>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15440"/>
    <w:rPr>
      <w:rFonts w:cs="Arial"/>
      <w:b/>
      <w:bCs/>
      <w:iCs/>
      <w:szCs w:val="28"/>
      <w:lang w:val="en-US" w:eastAsia="en-US" w:bidi="ar-SA"/>
    </w:rPr>
  </w:style>
  <w:style w:type="numbering" w:customStyle="1" w:styleId="NoList1">
    <w:name w:val="No List1"/>
    <w:next w:val="NoList"/>
    <w:uiPriority w:val="99"/>
    <w:semiHidden/>
    <w:unhideWhenUsed/>
    <w:rsid w:val="00615440"/>
  </w:style>
  <w:style w:type="character" w:customStyle="1" w:styleId="Style11ptUnderline">
    <w:name w:val="Style 11 pt Underline"/>
    <w:basedOn w:val="DefaultParagraphFont"/>
    <w:qFormat/>
    <w:rsid w:val="00615440"/>
    <w:rPr>
      <w:sz w:val="20"/>
      <w:u w:val="single"/>
    </w:rPr>
  </w:style>
  <w:style w:type="character" w:customStyle="1" w:styleId="Style11pt">
    <w:name w:val="Style 11 pt"/>
    <w:basedOn w:val="DefaultParagraphFont"/>
    <w:qFormat/>
    <w:rsid w:val="00615440"/>
    <w:rPr>
      <w:sz w:val="20"/>
    </w:rPr>
  </w:style>
  <w:style w:type="character" w:customStyle="1" w:styleId="Style1Char1">
    <w:name w:val="Style1 Char1"/>
    <w:basedOn w:val="DefaultParagraphFont"/>
    <w:qFormat/>
    <w:rsid w:val="00615440"/>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15440"/>
    <w:rPr>
      <w:sz w:val="18"/>
      <w:szCs w:val="18"/>
    </w:rPr>
  </w:style>
  <w:style w:type="paragraph" w:styleId="CommentText">
    <w:name w:val="annotation text"/>
    <w:basedOn w:val="Normal"/>
    <w:link w:val="CommentTextChar"/>
    <w:uiPriority w:val="99"/>
    <w:unhideWhenUsed/>
    <w:rsid w:val="00615440"/>
    <w:pPr>
      <w:spacing w:line="240" w:lineRule="auto"/>
    </w:pPr>
    <w:rPr>
      <w:sz w:val="24"/>
    </w:rPr>
  </w:style>
  <w:style w:type="character" w:customStyle="1" w:styleId="CommentTextChar">
    <w:name w:val="Comment Text Char"/>
    <w:basedOn w:val="DefaultParagraphFont"/>
    <w:link w:val="CommentText"/>
    <w:uiPriority w:val="99"/>
    <w:rsid w:val="00615440"/>
    <w:rPr>
      <w:rFonts w:ascii="Calibri" w:hAnsi="Calibri"/>
    </w:rPr>
  </w:style>
  <w:style w:type="paragraph" w:styleId="CommentSubject">
    <w:name w:val="annotation subject"/>
    <w:basedOn w:val="CommentText"/>
    <w:next w:val="CommentText"/>
    <w:link w:val="CommentSubjectChar"/>
    <w:uiPriority w:val="99"/>
    <w:unhideWhenUsed/>
    <w:rsid w:val="00615440"/>
    <w:rPr>
      <w:b/>
      <w:bCs/>
      <w:sz w:val="20"/>
      <w:szCs w:val="20"/>
    </w:rPr>
  </w:style>
  <w:style w:type="character" w:customStyle="1" w:styleId="CommentSubjectChar">
    <w:name w:val="Comment Subject Char"/>
    <w:basedOn w:val="CommentTextChar"/>
    <w:link w:val="CommentSubject"/>
    <w:uiPriority w:val="99"/>
    <w:rsid w:val="00615440"/>
    <w:rPr>
      <w:rFonts w:ascii="Calibri" w:hAnsi="Calibri"/>
      <w:b/>
      <w:bCs/>
      <w:sz w:val="20"/>
      <w:szCs w:val="20"/>
    </w:rPr>
  </w:style>
  <w:style w:type="character" w:customStyle="1" w:styleId="cardChar">
    <w:name w:val="card Char"/>
    <w:aliases w:val="Bold Cite Char Char,Speed Cite Char"/>
    <w:qFormat/>
    <w:rsid w:val="00615440"/>
    <w:rPr>
      <w:rFonts w:ascii="Calibri" w:hAnsi="Calibri"/>
      <w:sz w:val="16"/>
    </w:rPr>
  </w:style>
  <w:style w:type="character" w:customStyle="1" w:styleId="StyleDate">
    <w:name w:val="Style Date"/>
    <w:aliases w:val="Author"/>
    <w:uiPriority w:val="1"/>
    <w:qFormat/>
    <w:rsid w:val="00615440"/>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615440"/>
    <w:rPr>
      <w:b/>
      <w:bCs/>
    </w:rPr>
  </w:style>
  <w:style w:type="character" w:customStyle="1" w:styleId="apple-converted-space">
    <w:name w:val="apple-converted-space"/>
    <w:basedOn w:val="DefaultParagraphFont"/>
    <w:qFormat/>
    <w:rsid w:val="00615440"/>
  </w:style>
  <w:style w:type="character" w:customStyle="1" w:styleId="st">
    <w:name w:val="st"/>
    <w:rsid w:val="00615440"/>
  </w:style>
  <w:style w:type="character" w:customStyle="1" w:styleId="CharChar11">
    <w:name w:val="Char Char11"/>
    <w:rsid w:val="00615440"/>
    <w:rPr>
      <w:rFonts w:cs="Arial"/>
      <w:bCs/>
      <w:szCs w:val="26"/>
      <w:u w:val="single"/>
      <w:lang w:val="en-US" w:eastAsia="en-US" w:bidi="ar-SA"/>
    </w:rPr>
  </w:style>
  <w:style w:type="character" w:customStyle="1" w:styleId="DebateHighlighted">
    <w:name w:val="Debate Highlighted"/>
    <w:basedOn w:val="DefaultParagraphFont"/>
    <w:qFormat/>
    <w:rsid w:val="00615440"/>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15440"/>
    <w:rPr>
      <w:rFonts w:ascii="Times New Roman" w:eastAsia="MS Mincho" w:hAnsi="Times New Roman" w:cs="Times New Roman"/>
      <w:sz w:val="16"/>
    </w:rPr>
  </w:style>
  <w:style w:type="character" w:customStyle="1" w:styleId="Highlightedunderline">
    <w:name w:val="Highlighted underline"/>
    <w:qFormat/>
    <w:rsid w:val="00615440"/>
    <w:rPr>
      <w:rFonts w:ascii="Times New Roman" w:hAnsi="Times New Roman"/>
      <w:sz w:val="20"/>
      <w:shd w:val="clear" w:color="auto" w:fill="C0C0C0"/>
    </w:rPr>
  </w:style>
  <w:style w:type="paragraph" w:customStyle="1" w:styleId="CITE">
    <w:name w:val="CITE"/>
    <w:basedOn w:val="Normal"/>
    <w:next w:val="Normal"/>
    <w:link w:val="CITEChar"/>
    <w:qFormat/>
    <w:rsid w:val="00615440"/>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15440"/>
    <w:rPr>
      <w:rFonts w:ascii="Liberation Sans" w:hAnsi="Liberation Sans" w:cs="Georgia"/>
      <w:sz w:val="20"/>
      <w:szCs w:val="20"/>
      <w:u w:val="single"/>
    </w:rPr>
  </w:style>
  <w:style w:type="paragraph" w:customStyle="1" w:styleId="cardtext">
    <w:name w:val="card text"/>
    <w:basedOn w:val="Normal"/>
    <w:link w:val="cardtextChar"/>
    <w:qFormat/>
    <w:rsid w:val="00615440"/>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15440"/>
    <w:rPr>
      <w:rFonts w:ascii="Georgia" w:eastAsia="Calibri" w:hAnsi="Georgia"/>
    </w:rPr>
  </w:style>
  <w:style w:type="character" w:customStyle="1" w:styleId="UnderlineBold0">
    <w:name w:val="Underline Bold"/>
    <w:basedOn w:val="DefaultParagraphFont"/>
    <w:qFormat/>
    <w:rsid w:val="00615440"/>
    <w:rPr>
      <w:b/>
      <w:sz w:val="20"/>
      <w:u w:val="single"/>
    </w:rPr>
  </w:style>
  <w:style w:type="paragraph" w:styleId="BodyText">
    <w:name w:val="Body Text"/>
    <w:basedOn w:val="Normal"/>
    <w:link w:val="BodyTextChar"/>
    <w:unhideWhenUsed/>
    <w:qFormat/>
    <w:rsid w:val="00615440"/>
    <w:pPr>
      <w:spacing w:after="120"/>
    </w:pPr>
  </w:style>
  <w:style w:type="character" w:customStyle="1" w:styleId="BodyTextChar">
    <w:name w:val="Body Text Char"/>
    <w:basedOn w:val="DefaultParagraphFont"/>
    <w:link w:val="BodyText"/>
    <w:qFormat/>
    <w:rsid w:val="00615440"/>
    <w:rPr>
      <w:rFonts w:ascii="Calibri" w:hAnsi="Calibri"/>
      <w:sz w:val="22"/>
    </w:rPr>
  </w:style>
  <w:style w:type="character" w:customStyle="1" w:styleId="titlechar0">
    <w:name w:val="titlechar"/>
    <w:basedOn w:val="DefaultParagraphFont"/>
    <w:rsid w:val="00615440"/>
  </w:style>
  <w:style w:type="paragraph" w:customStyle="1" w:styleId="tiny">
    <w:name w:val="tiny"/>
    <w:next w:val="Normal"/>
    <w:link w:val="tinyChar"/>
    <w:autoRedefine/>
    <w:qFormat/>
    <w:rsid w:val="00615440"/>
    <w:pPr>
      <w:contextualSpacing/>
    </w:pPr>
    <w:rPr>
      <w:rFonts w:ascii="Times New Roman" w:eastAsia="Malgun Gothic" w:hAnsi="Times New Roman" w:cs="Times New Roman"/>
      <w:sz w:val="12"/>
    </w:rPr>
  </w:style>
  <w:style w:type="character" w:customStyle="1" w:styleId="tinyChar">
    <w:name w:val="tiny Char"/>
    <w:link w:val="tiny"/>
    <w:rsid w:val="00615440"/>
    <w:rPr>
      <w:rFonts w:ascii="Times New Roman" w:eastAsia="Malgun Gothic" w:hAnsi="Times New Roman" w:cs="Times New Roman"/>
      <w:sz w:val="12"/>
    </w:rPr>
  </w:style>
  <w:style w:type="character" w:customStyle="1" w:styleId="DocumentMapChar1">
    <w:name w:val="Document Map Char1"/>
    <w:basedOn w:val="DefaultParagraphFont"/>
    <w:uiPriority w:val="99"/>
    <w:rsid w:val="00615440"/>
    <w:rPr>
      <w:rFonts w:ascii="Segoe UI" w:hAnsi="Segoe UI" w:cs="Segoe UI"/>
      <w:sz w:val="16"/>
      <w:szCs w:val="16"/>
    </w:rPr>
  </w:style>
  <w:style w:type="character" w:customStyle="1" w:styleId="CommentSubjectChar1">
    <w:name w:val="Comment Subject Char1"/>
    <w:basedOn w:val="CommentTextChar"/>
    <w:uiPriority w:val="99"/>
    <w:semiHidden/>
    <w:rsid w:val="00615440"/>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615440"/>
    <w:rPr>
      <w:rFonts w:ascii="Lucida Grande" w:eastAsiaTheme="minorHAnsi" w:hAnsi="Lucida Grande" w:cs="Lucida Grande"/>
      <w:sz w:val="18"/>
      <w:szCs w:val="18"/>
    </w:rPr>
  </w:style>
  <w:style w:type="character" w:customStyle="1" w:styleId="Style1Char">
    <w:name w:val="Style1 Char"/>
    <w:basedOn w:val="DefaultParagraphFont"/>
    <w:qFormat/>
    <w:rsid w:val="00615440"/>
    <w:rPr>
      <w:rFonts w:eastAsia="SimSun"/>
      <w:sz w:val="20"/>
      <w:szCs w:val="24"/>
      <w:u w:val="single"/>
      <w:lang w:val="en-US" w:eastAsia="zh-CN" w:bidi="ar-SA"/>
    </w:rPr>
  </w:style>
  <w:style w:type="paragraph" w:customStyle="1" w:styleId="Tag2">
    <w:name w:val="Tag2"/>
    <w:basedOn w:val="Normal"/>
    <w:autoRedefine/>
    <w:uiPriority w:val="99"/>
    <w:qFormat/>
    <w:rsid w:val="00615440"/>
    <w:rPr>
      <w:rFonts w:eastAsia="Calibri" w:cs="Arial"/>
      <w:b/>
    </w:rPr>
  </w:style>
  <w:style w:type="character" w:customStyle="1" w:styleId="CommentTextChar1">
    <w:name w:val="Comment Text Char1"/>
    <w:basedOn w:val="DefaultParagraphFont"/>
    <w:uiPriority w:val="99"/>
    <w:rsid w:val="00615440"/>
    <w:rPr>
      <w:rFonts w:ascii="Calibri" w:hAnsi="Calibri"/>
    </w:rPr>
  </w:style>
  <w:style w:type="character" w:customStyle="1" w:styleId="apple-style-span">
    <w:name w:val="apple-style-span"/>
    <w:basedOn w:val="DefaultParagraphFont"/>
    <w:qFormat/>
    <w:rsid w:val="00615440"/>
  </w:style>
  <w:style w:type="character" w:customStyle="1" w:styleId="FootnoteTextChar">
    <w:name w:val="Footnote Text Char"/>
    <w:basedOn w:val="DefaultParagraphFont"/>
    <w:link w:val="FootnoteText"/>
    <w:rsid w:val="00615440"/>
    <w:rPr>
      <w:rFonts w:ascii="Calibri" w:hAnsi="Calibri"/>
    </w:rPr>
  </w:style>
  <w:style w:type="paragraph" w:styleId="FootnoteText">
    <w:name w:val="footnote text"/>
    <w:basedOn w:val="Normal"/>
    <w:link w:val="FootnoteTextChar"/>
    <w:unhideWhenUsed/>
    <w:qFormat/>
    <w:rsid w:val="00615440"/>
    <w:pPr>
      <w:spacing w:after="0" w:line="240" w:lineRule="auto"/>
    </w:pPr>
    <w:rPr>
      <w:sz w:val="24"/>
    </w:rPr>
  </w:style>
  <w:style w:type="character" w:customStyle="1" w:styleId="FootnoteTextChar1">
    <w:name w:val="Footnote Text Char1"/>
    <w:basedOn w:val="DefaultParagraphFont"/>
    <w:uiPriority w:val="99"/>
    <w:rsid w:val="00615440"/>
    <w:rPr>
      <w:rFonts w:ascii="Calibri" w:hAnsi="Calibri"/>
      <w:sz w:val="20"/>
      <w:szCs w:val="20"/>
    </w:rPr>
  </w:style>
  <w:style w:type="paragraph" w:customStyle="1" w:styleId="p">
    <w:name w:val="p"/>
    <w:basedOn w:val="Normal"/>
    <w:rsid w:val="00615440"/>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15440"/>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15440"/>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615440"/>
    <w:rPr>
      <w:vertAlign w:val="superscript"/>
    </w:rPr>
  </w:style>
  <w:style w:type="paragraph" w:customStyle="1" w:styleId="para">
    <w:name w:val="para"/>
    <w:basedOn w:val="Normal"/>
    <w:rsid w:val="00615440"/>
    <w:pPr>
      <w:spacing w:before="100" w:beforeAutospacing="1" w:after="100" w:afterAutospacing="1" w:line="240" w:lineRule="auto"/>
    </w:pPr>
  </w:style>
  <w:style w:type="paragraph" w:customStyle="1" w:styleId="selectionshareable">
    <w:name w:val="selectionshareable"/>
    <w:basedOn w:val="Normal"/>
    <w:uiPriority w:val="99"/>
    <w:qFormat/>
    <w:rsid w:val="00615440"/>
    <w:pPr>
      <w:spacing w:before="100" w:beforeAutospacing="1" w:after="100" w:afterAutospacing="1" w:line="240" w:lineRule="auto"/>
    </w:pPr>
  </w:style>
  <w:style w:type="character" w:customStyle="1" w:styleId="vm-hook">
    <w:name w:val="vm-hook"/>
    <w:basedOn w:val="DefaultParagraphFont"/>
    <w:rsid w:val="00615440"/>
  </w:style>
  <w:style w:type="character" w:customStyle="1" w:styleId="dfm-title">
    <w:name w:val="dfm-title"/>
    <w:basedOn w:val="DefaultParagraphFont"/>
    <w:rsid w:val="00615440"/>
  </w:style>
  <w:style w:type="paragraph" w:customStyle="1" w:styleId="evidencetext">
    <w:name w:val="evidence text"/>
    <w:basedOn w:val="Normal"/>
    <w:link w:val="evidencetextChar1"/>
    <w:qFormat/>
    <w:rsid w:val="00615440"/>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15440"/>
    <w:rPr>
      <w:rFonts w:ascii="Arial" w:hAnsi="Arial" w:cs="Arial"/>
      <w:color w:val="000000"/>
      <w:sz w:val="22"/>
      <w:lang w:val="x-none" w:eastAsia="x-none"/>
    </w:rPr>
  </w:style>
  <w:style w:type="paragraph" w:customStyle="1" w:styleId="CardIndented">
    <w:name w:val="Card (Indented)"/>
    <w:basedOn w:val="Normal"/>
    <w:link w:val="CardIndentedChar"/>
    <w:qFormat/>
    <w:rsid w:val="00615440"/>
    <w:pPr>
      <w:spacing w:after="0" w:line="240" w:lineRule="auto"/>
      <w:ind w:left="288"/>
    </w:pPr>
    <w:rPr>
      <w:rFonts w:ascii="Arial" w:hAnsi="Arial" w:cs="Arial"/>
    </w:rPr>
  </w:style>
  <w:style w:type="paragraph" w:customStyle="1" w:styleId="Emphasize">
    <w:name w:val="Emphasize"/>
    <w:basedOn w:val="Normal"/>
    <w:uiPriority w:val="7"/>
    <w:qFormat/>
    <w:rsid w:val="0061544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15440"/>
    <w:rPr>
      <w:rFonts w:asciiTheme="minorHAnsi" w:hAnsiTheme="minorHAnsi"/>
      <w:sz w:val="22"/>
    </w:rPr>
  </w:style>
  <w:style w:type="character" w:customStyle="1" w:styleId="UnresolvedMention1">
    <w:name w:val="Unresolved Mention1"/>
    <w:basedOn w:val="DefaultParagraphFont"/>
    <w:uiPriority w:val="99"/>
    <w:unhideWhenUsed/>
    <w:rsid w:val="00615440"/>
    <w:rPr>
      <w:color w:val="808080"/>
      <w:shd w:val="clear" w:color="auto" w:fill="E6E6E6"/>
    </w:rPr>
  </w:style>
  <w:style w:type="character" w:customStyle="1" w:styleId="BodyTextChar1">
    <w:name w:val="Body Text Char1"/>
    <w:aliases w:val="Very Small Text Char1"/>
    <w:basedOn w:val="DefaultParagraphFont"/>
    <w:rsid w:val="00615440"/>
    <w:rPr>
      <w:rFonts w:ascii="Times New Roman" w:hAnsi="Times New Roman"/>
      <w:sz w:val="24"/>
    </w:rPr>
  </w:style>
  <w:style w:type="character" w:customStyle="1" w:styleId="UnresolvedMention2">
    <w:name w:val="Unresolved Mention2"/>
    <w:basedOn w:val="DefaultParagraphFont"/>
    <w:uiPriority w:val="99"/>
    <w:unhideWhenUsed/>
    <w:rsid w:val="00615440"/>
    <w:rPr>
      <w:color w:val="808080"/>
      <w:shd w:val="clear" w:color="auto" w:fill="E6E6E6"/>
    </w:rPr>
  </w:style>
  <w:style w:type="character" w:customStyle="1" w:styleId="Author-Date">
    <w:name w:val="Author-Date"/>
    <w:qFormat/>
    <w:rsid w:val="00615440"/>
    <w:rPr>
      <w:b/>
      <w:sz w:val="24"/>
    </w:rPr>
  </w:style>
  <w:style w:type="character" w:customStyle="1" w:styleId="ListLabel12">
    <w:name w:val="ListLabel 12"/>
    <w:qFormat/>
    <w:rsid w:val="00615440"/>
    <w:rPr>
      <w:strike w:val="0"/>
      <w:dstrike w:val="0"/>
      <w:color w:val="000000"/>
      <w:spacing w:val="0"/>
      <w:w w:val="100"/>
      <w:sz w:val="16"/>
      <w:lang w:val="en-US"/>
    </w:rPr>
  </w:style>
  <w:style w:type="character" w:customStyle="1" w:styleId="ListLabel11">
    <w:name w:val="ListLabel 11"/>
    <w:qFormat/>
    <w:rsid w:val="00615440"/>
    <w:rPr>
      <w:strike w:val="0"/>
      <w:dstrike w:val="0"/>
      <w:color w:val="000000"/>
      <w:spacing w:val="70"/>
      <w:w w:val="100"/>
      <w:sz w:val="16"/>
      <w:lang w:val="en-US"/>
    </w:rPr>
  </w:style>
  <w:style w:type="character" w:customStyle="1" w:styleId="ListLabel10">
    <w:name w:val="ListLabel 10"/>
    <w:qFormat/>
    <w:rsid w:val="00615440"/>
    <w:rPr>
      <w:strike w:val="0"/>
      <w:dstrike w:val="0"/>
      <w:color w:val="000000"/>
      <w:spacing w:val="0"/>
      <w:w w:val="100"/>
      <w:sz w:val="18"/>
      <w:lang w:val="en-US"/>
    </w:rPr>
  </w:style>
  <w:style w:type="character" w:customStyle="1" w:styleId="ListLabel9">
    <w:name w:val="ListLabel 9"/>
    <w:qFormat/>
    <w:rsid w:val="00615440"/>
    <w:rPr>
      <w:strike w:val="0"/>
      <w:dstrike w:val="0"/>
      <w:color w:val="000000"/>
      <w:spacing w:val="0"/>
      <w:w w:val="100"/>
      <w:sz w:val="21"/>
      <w:lang w:val="en-US"/>
    </w:rPr>
  </w:style>
  <w:style w:type="character" w:customStyle="1" w:styleId="ListLabel8">
    <w:name w:val="ListLabel 8"/>
    <w:qFormat/>
    <w:rsid w:val="00615440"/>
    <w:rPr>
      <w:strike w:val="0"/>
      <w:dstrike w:val="0"/>
      <w:color w:val="000000"/>
      <w:spacing w:val="0"/>
      <w:w w:val="100"/>
      <w:sz w:val="20"/>
      <w:lang w:val="en-US"/>
    </w:rPr>
  </w:style>
  <w:style w:type="character" w:customStyle="1" w:styleId="ListLabel7">
    <w:name w:val="ListLabel 7"/>
    <w:qFormat/>
    <w:rsid w:val="00615440"/>
    <w:rPr>
      <w:strike w:val="0"/>
      <w:dstrike w:val="0"/>
      <w:color w:val="000000"/>
      <w:spacing w:val="0"/>
      <w:w w:val="100"/>
      <w:sz w:val="20"/>
      <w:lang w:val="en-US"/>
    </w:rPr>
  </w:style>
  <w:style w:type="character" w:customStyle="1" w:styleId="ListLabel6">
    <w:name w:val="ListLabel 6"/>
    <w:qFormat/>
    <w:rsid w:val="00615440"/>
    <w:rPr>
      <w:i/>
      <w:strike w:val="0"/>
      <w:dstrike w:val="0"/>
      <w:color w:val="000000"/>
      <w:spacing w:val="0"/>
      <w:w w:val="100"/>
      <w:sz w:val="20"/>
      <w:lang w:val="en-US"/>
    </w:rPr>
  </w:style>
  <w:style w:type="character" w:customStyle="1" w:styleId="ListLabel5">
    <w:name w:val="ListLabel 5"/>
    <w:qFormat/>
    <w:rsid w:val="00615440"/>
    <w:rPr>
      <w:strike w:val="0"/>
      <w:dstrike w:val="0"/>
      <w:color w:val="000000"/>
      <w:spacing w:val="0"/>
      <w:w w:val="100"/>
      <w:sz w:val="20"/>
      <w:lang w:val="en-US"/>
    </w:rPr>
  </w:style>
  <w:style w:type="character" w:customStyle="1" w:styleId="ListLabel4">
    <w:name w:val="ListLabel 4"/>
    <w:qFormat/>
    <w:rsid w:val="00615440"/>
    <w:rPr>
      <w:strike w:val="0"/>
      <w:dstrike w:val="0"/>
      <w:color w:val="000000"/>
      <w:spacing w:val="0"/>
      <w:w w:val="100"/>
      <w:sz w:val="19"/>
      <w:lang w:val="en-US"/>
    </w:rPr>
  </w:style>
  <w:style w:type="character" w:customStyle="1" w:styleId="ListLabel3">
    <w:name w:val="ListLabel 3"/>
    <w:qFormat/>
    <w:rsid w:val="00615440"/>
    <w:rPr>
      <w:i/>
      <w:strike w:val="0"/>
      <w:dstrike w:val="0"/>
      <w:color w:val="000000"/>
      <w:spacing w:val="0"/>
      <w:w w:val="100"/>
      <w:sz w:val="20"/>
      <w:lang w:val="en-US"/>
    </w:rPr>
  </w:style>
  <w:style w:type="character" w:customStyle="1" w:styleId="ListLabel2">
    <w:name w:val="ListLabel 2"/>
    <w:qFormat/>
    <w:rsid w:val="00615440"/>
    <w:rPr>
      <w:strike w:val="0"/>
      <w:dstrike w:val="0"/>
      <w:color w:val="000000"/>
      <w:spacing w:val="0"/>
      <w:w w:val="100"/>
      <w:sz w:val="20"/>
      <w:lang w:val="en-US"/>
    </w:rPr>
  </w:style>
  <w:style w:type="character" w:customStyle="1" w:styleId="ListLabel1">
    <w:name w:val="ListLabel 1"/>
    <w:qFormat/>
    <w:rsid w:val="00615440"/>
    <w:rPr>
      <w:i/>
      <w:strike w:val="0"/>
      <w:dstrike w:val="0"/>
      <w:color w:val="000000"/>
      <w:spacing w:val="0"/>
      <w:w w:val="100"/>
      <w:sz w:val="18"/>
      <w:lang w:val="en-US"/>
    </w:rPr>
  </w:style>
  <w:style w:type="character" w:customStyle="1" w:styleId="verdana">
    <w:name w:val="verdana"/>
    <w:basedOn w:val="DefaultParagraphFont"/>
    <w:qFormat/>
    <w:rsid w:val="00615440"/>
    <w:rPr>
      <w:rFonts w:cs="Times New Roman"/>
    </w:rPr>
  </w:style>
  <w:style w:type="character" w:customStyle="1" w:styleId="italic">
    <w:name w:val="italic"/>
    <w:basedOn w:val="DefaultParagraphFont"/>
    <w:qFormat/>
    <w:rsid w:val="00615440"/>
    <w:rPr>
      <w:rFonts w:cs="Times New Roman"/>
    </w:rPr>
  </w:style>
  <w:style w:type="character" w:customStyle="1" w:styleId="hit">
    <w:name w:val="hit"/>
    <w:basedOn w:val="DefaultParagraphFont"/>
    <w:qFormat/>
    <w:rsid w:val="00615440"/>
    <w:rPr>
      <w:rFonts w:cs="Times New Roman"/>
    </w:rPr>
  </w:style>
  <w:style w:type="character" w:customStyle="1" w:styleId="blue">
    <w:name w:val="blue"/>
    <w:basedOn w:val="DefaultParagraphFont"/>
    <w:qFormat/>
    <w:rsid w:val="00615440"/>
    <w:rPr>
      <w:rFonts w:cs="Times New Roman"/>
    </w:rPr>
  </w:style>
  <w:style w:type="character" w:customStyle="1" w:styleId="copyrightdescription">
    <w:name w:val="copyrightdescription"/>
    <w:basedOn w:val="DefaultParagraphFont"/>
    <w:qFormat/>
    <w:rsid w:val="00615440"/>
    <w:rPr>
      <w:rFonts w:cs="Times New Roman"/>
    </w:rPr>
  </w:style>
  <w:style w:type="character" w:customStyle="1" w:styleId="tabtitle">
    <w:name w:val="tabtitle"/>
    <w:basedOn w:val="DefaultParagraphFont"/>
    <w:qFormat/>
    <w:rsid w:val="00615440"/>
    <w:rPr>
      <w:rFonts w:cs="Times New Roman"/>
    </w:rPr>
  </w:style>
  <w:style w:type="character" w:customStyle="1" w:styleId="resultbodyblack">
    <w:name w:val="resultbodyblack"/>
    <w:basedOn w:val="DefaultParagraphFont"/>
    <w:qFormat/>
    <w:rsid w:val="00615440"/>
    <w:rPr>
      <w:rFonts w:cs="Times New Roman"/>
    </w:rPr>
  </w:style>
  <w:style w:type="character" w:customStyle="1" w:styleId="resultbody">
    <w:name w:val="resultbody"/>
    <w:basedOn w:val="DefaultParagraphFont"/>
    <w:qFormat/>
    <w:rsid w:val="00615440"/>
    <w:rPr>
      <w:rFonts w:cs="Times New Roman"/>
    </w:rPr>
  </w:style>
  <w:style w:type="character" w:customStyle="1" w:styleId="resultbodysmallitalic">
    <w:name w:val="resultbodysmallitalic"/>
    <w:basedOn w:val="DefaultParagraphFont"/>
    <w:qFormat/>
    <w:rsid w:val="00615440"/>
    <w:rPr>
      <w:rFonts w:cs="Times New Roman"/>
    </w:rPr>
  </w:style>
  <w:style w:type="character" w:customStyle="1" w:styleId="resultpron">
    <w:name w:val="resultpron"/>
    <w:basedOn w:val="DefaultParagraphFont"/>
    <w:qFormat/>
    <w:rsid w:val="00615440"/>
    <w:rPr>
      <w:rFonts w:cs="Times New Roman"/>
    </w:rPr>
  </w:style>
  <w:style w:type="character" w:customStyle="1" w:styleId="NumberingSymbols">
    <w:name w:val="Numbering Symbols"/>
    <w:qFormat/>
    <w:rsid w:val="00615440"/>
  </w:style>
  <w:style w:type="character" w:customStyle="1" w:styleId="StrongEmphasis">
    <w:name w:val="Strong Emphasis"/>
    <w:qFormat/>
    <w:rsid w:val="00615440"/>
    <w:rPr>
      <w:b/>
      <w:bCs/>
    </w:rPr>
  </w:style>
  <w:style w:type="character" w:customStyle="1" w:styleId="Emphasis2">
    <w:name w:val="Emphasis2"/>
    <w:basedOn w:val="DefaultParagraphFont"/>
    <w:qFormat/>
    <w:rsid w:val="00615440"/>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15440"/>
    <w:rPr>
      <w:rFonts w:ascii="Times New Roman" w:hAnsi="Times New Roman"/>
      <w:sz w:val="20"/>
      <w:szCs w:val="24"/>
      <w:u w:val="single"/>
      <w:lang w:val="en-US" w:eastAsia="en-US" w:bidi="ar-SA"/>
    </w:rPr>
  </w:style>
  <w:style w:type="character" w:customStyle="1" w:styleId="pg">
    <w:name w:val="pg"/>
    <w:basedOn w:val="DefaultParagraphFont"/>
    <w:qFormat/>
    <w:rsid w:val="00615440"/>
  </w:style>
  <w:style w:type="character" w:customStyle="1" w:styleId="ital-inline">
    <w:name w:val="ital-inline"/>
    <w:basedOn w:val="DefaultParagraphFont"/>
    <w:qFormat/>
    <w:rsid w:val="00615440"/>
  </w:style>
  <w:style w:type="character" w:customStyle="1" w:styleId="senselabelstart">
    <w:name w:val="sense_label start"/>
    <w:basedOn w:val="DefaultParagraphFont"/>
    <w:qFormat/>
    <w:rsid w:val="00615440"/>
  </w:style>
  <w:style w:type="character" w:customStyle="1" w:styleId="sensecontent">
    <w:name w:val="sense_content"/>
    <w:basedOn w:val="DefaultParagraphFont"/>
    <w:qFormat/>
    <w:rsid w:val="00615440"/>
  </w:style>
  <w:style w:type="character" w:customStyle="1" w:styleId="vi">
    <w:name w:val="vi"/>
    <w:basedOn w:val="DefaultParagraphFont"/>
    <w:qFormat/>
    <w:rsid w:val="00615440"/>
  </w:style>
  <w:style w:type="character" w:customStyle="1" w:styleId="senselabel">
    <w:name w:val="sense_label"/>
    <w:basedOn w:val="DefaultParagraphFont"/>
    <w:qFormat/>
    <w:rsid w:val="00615440"/>
  </w:style>
  <w:style w:type="character" w:customStyle="1" w:styleId="Style11ptItalicUnderline">
    <w:name w:val="Style 11 pt Italic Underline"/>
    <w:basedOn w:val="DefaultParagraphFont"/>
    <w:qFormat/>
    <w:rsid w:val="00615440"/>
    <w:rPr>
      <w:i/>
      <w:iCs/>
      <w:sz w:val="20"/>
      <w:u w:val="single"/>
    </w:rPr>
  </w:style>
  <w:style w:type="character" w:customStyle="1" w:styleId="Style11ptBoldUnderline">
    <w:name w:val="Style 11 pt Bold Underline"/>
    <w:basedOn w:val="DefaultParagraphFont"/>
    <w:qFormat/>
    <w:rsid w:val="00615440"/>
    <w:rPr>
      <w:b/>
      <w:bCs/>
      <w:sz w:val="20"/>
      <w:u w:val="single"/>
    </w:rPr>
  </w:style>
  <w:style w:type="character" w:customStyle="1" w:styleId="StyleStyle4CharTimesNewRoman11ptItalic">
    <w:name w:val="Style Style4 Char + Times New Roman 11 pt Italic"/>
    <w:basedOn w:val="DefaultParagraphFont"/>
    <w:qFormat/>
    <w:rsid w:val="00615440"/>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15440"/>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15440"/>
    <w:rPr>
      <w:color w:val="000000"/>
      <w:sz w:val="20"/>
    </w:rPr>
  </w:style>
  <w:style w:type="character" w:customStyle="1" w:styleId="Style11ptBlackUnderline">
    <w:name w:val="Style 11 pt Black Underline"/>
    <w:basedOn w:val="DefaultParagraphFont"/>
    <w:qFormat/>
    <w:rsid w:val="00615440"/>
    <w:rPr>
      <w:color w:val="000000"/>
      <w:sz w:val="20"/>
      <w:u w:val="single"/>
    </w:rPr>
  </w:style>
  <w:style w:type="character" w:customStyle="1" w:styleId="pmterms1">
    <w:name w:val="pmterms1"/>
    <w:basedOn w:val="DefaultParagraphFont"/>
    <w:qFormat/>
    <w:rsid w:val="00615440"/>
  </w:style>
  <w:style w:type="character" w:customStyle="1" w:styleId="HTMLTypewriter3">
    <w:name w:val="HTML Typewriter3"/>
    <w:basedOn w:val="DefaultParagraphFont"/>
    <w:qFormat/>
    <w:rsid w:val="00615440"/>
    <w:rPr>
      <w:rFonts w:ascii="Courier New" w:eastAsia="SimSun" w:hAnsi="Courier New" w:cs="Courier New"/>
      <w:sz w:val="20"/>
      <w:szCs w:val="20"/>
    </w:rPr>
  </w:style>
  <w:style w:type="character" w:customStyle="1" w:styleId="CardsChar">
    <w:name w:val="Cards Char"/>
    <w:basedOn w:val="DefaultParagraphFont"/>
    <w:qFormat/>
    <w:rsid w:val="00615440"/>
    <w:rPr>
      <w:rFonts w:ascii="Times New Roman" w:hAnsi="Times New Roman" w:cs="Times New Roman"/>
      <w:lang w:val="en-US" w:bidi="ar-SA"/>
    </w:rPr>
  </w:style>
  <w:style w:type="character" w:customStyle="1" w:styleId="CardsFont12pt0">
    <w:name w:val="Cards + Font 12pt"/>
    <w:basedOn w:val="CardsChar"/>
    <w:uiPriority w:val="1"/>
    <w:qFormat/>
    <w:rsid w:val="00615440"/>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15440"/>
    <w:rPr>
      <w:rFonts w:ascii="Times New Roman" w:hAnsi="Times New Roman" w:cs="Times New Roman"/>
      <w:b/>
      <w:sz w:val="24"/>
      <w:u w:val="single"/>
      <w:lang w:val="en-US" w:bidi="ar-SA"/>
    </w:rPr>
  </w:style>
  <w:style w:type="character" w:styleId="HTMLCite">
    <w:name w:val="HTML Cite"/>
    <w:basedOn w:val="DefaultParagraphFont"/>
    <w:uiPriority w:val="99"/>
    <w:qFormat/>
    <w:rsid w:val="00615440"/>
    <w:rPr>
      <w:rFonts w:cs="Times New Roman"/>
      <w:i/>
    </w:rPr>
  </w:style>
  <w:style w:type="character" w:customStyle="1" w:styleId="VisitedInternetLink">
    <w:name w:val="Visited Internet Link"/>
    <w:basedOn w:val="DefaultParagraphFont"/>
    <w:rsid w:val="00615440"/>
    <w:rPr>
      <w:color w:val="800080"/>
      <w:u w:val="single"/>
    </w:rPr>
  </w:style>
  <w:style w:type="character" w:customStyle="1" w:styleId="CitesChar">
    <w:name w:val="Cites Char"/>
    <w:basedOn w:val="DefaultParagraphFont"/>
    <w:qFormat/>
    <w:rsid w:val="00615440"/>
    <w:rPr>
      <w:szCs w:val="24"/>
      <w:lang w:val="en-US" w:bidi="ar-SA"/>
    </w:rPr>
  </w:style>
  <w:style w:type="character" w:customStyle="1" w:styleId="loose">
    <w:name w:val="loose"/>
    <w:qFormat/>
    <w:rsid w:val="00615440"/>
  </w:style>
  <w:style w:type="character" w:customStyle="1" w:styleId="domtooltips">
    <w:name w:val="domtooltips"/>
    <w:basedOn w:val="DefaultParagraphFont"/>
    <w:qFormat/>
    <w:rsid w:val="00615440"/>
  </w:style>
  <w:style w:type="character" w:customStyle="1" w:styleId="caps">
    <w:name w:val="caps"/>
    <w:basedOn w:val="DefaultParagraphFont"/>
    <w:qFormat/>
    <w:rsid w:val="00615440"/>
  </w:style>
  <w:style w:type="character" w:customStyle="1" w:styleId="Style11ptUnderlineBorderSinglesolidlineAuto05pt">
    <w:name w:val="Style 11 pt Underline Border: : (Single solid line Auto  0.5 pt..."/>
    <w:basedOn w:val="DefaultParagraphFont"/>
    <w:qFormat/>
    <w:rsid w:val="00615440"/>
    <w:rPr>
      <w:sz w:val="20"/>
      <w:u w:val="single"/>
      <w:bdr w:val="single" w:sz="4" w:space="0" w:color="00000A"/>
    </w:rPr>
  </w:style>
  <w:style w:type="character" w:customStyle="1" w:styleId="StyleUnderlineChar11pt">
    <w:name w:val="Style Underline Char + 11 pt"/>
    <w:basedOn w:val="DefaultParagraphFont"/>
    <w:qFormat/>
    <w:rsid w:val="00615440"/>
    <w:rPr>
      <w:rFonts w:ascii="Times New Roman" w:hAnsi="Times New Roman"/>
      <w:sz w:val="20"/>
      <w:szCs w:val="24"/>
      <w:u w:val="single"/>
      <w:lang w:val="en-US" w:eastAsia="en-US" w:bidi="ar-SA"/>
    </w:rPr>
  </w:style>
  <w:style w:type="paragraph" w:styleId="List">
    <w:name w:val="List"/>
    <w:basedOn w:val="BodyText"/>
    <w:uiPriority w:val="99"/>
    <w:rsid w:val="00615440"/>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15440"/>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15440"/>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15440"/>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15440"/>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15440"/>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15440"/>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615440"/>
    <w:rPr>
      <w:rFonts w:ascii="Liberation Sans" w:eastAsia="Droid Sans Fallback" w:hAnsi="Liberation Sans"/>
      <w:color w:val="00000A"/>
      <w:sz w:val="22"/>
    </w:rPr>
  </w:style>
  <w:style w:type="paragraph" w:customStyle="1" w:styleId="FrameContents">
    <w:name w:val="Frame Contents"/>
    <w:basedOn w:val="Normal"/>
    <w:qFormat/>
    <w:rsid w:val="00615440"/>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615440"/>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15440"/>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615440"/>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615440"/>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15440"/>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15440"/>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15440"/>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15440"/>
    <w:rPr>
      <w:rFonts w:ascii="Times New Roman" w:eastAsia="Times New Roman" w:hAnsi="Times New Roman" w:cs="Arial"/>
      <w:bCs/>
      <w:caps/>
      <w:color w:val="00000A"/>
      <w:sz w:val="20"/>
      <w:szCs w:val="20"/>
    </w:rPr>
  </w:style>
  <w:style w:type="character" w:customStyle="1" w:styleId="Heading3Char1">
    <w:name w:val="Heading 3 Char1"/>
    <w:qFormat/>
    <w:rsid w:val="00615440"/>
    <w:rPr>
      <w:rFonts w:cs="Arial"/>
      <w:bCs/>
      <w:szCs w:val="26"/>
      <w:u w:val="single"/>
      <w:lang w:val="en-US" w:eastAsia="en-US" w:bidi="ar-SA"/>
    </w:rPr>
  </w:style>
  <w:style w:type="paragraph" w:styleId="Revision">
    <w:name w:val="Revision"/>
    <w:hidden/>
    <w:uiPriority w:val="99"/>
    <w:semiHidden/>
    <w:rsid w:val="00615440"/>
    <w:rPr>
      <w:rFonts w:ascii="Calibri" w:hAnsi="Calibri"/>
      <w:sz w:val="22"/>
    </w:rPr>
  </w:style>
  <w:style w:type="paragraph" w:customStyle="1" w:styleId="Smalltext">
    <w:name w:val="Small text"/>
    <w:aliases w:val="Quote1,Quote11"/>
    <w:basedOn w:val="Normal"/>
    <w:link w:val="SmalltextChar"/>
    <w:qFormat/>
    <w:rsid w:val="00615440"/>
    <w:rPr>
      <w:rFonts w:ascii="Times New Roman" w:eastAsia="MS Mincho" w:hAnsi="Times New Roman" w:cs="Times New Roman"/>
      <w:sz w:val="16"/>
    </w:rPr>
  </w:style>
  <w:style w:type="character" w:customStyle="1" w:styleId="BoldUnderlineChar">
    <w:name w:val="Bold Underline Char"/>
    <w:basedOn w:val="DefaultParagraphFont"/>
    <w:locked/>
    <w:rsid w:val="00615440"/>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615440"/>
    <w:rPr>
      <w:b w:val="0"/>
      <w:bCs w:val="0"/>
      <w:sz w:val="22"/>
      <w:u w:val="single"/>
    </w:rPr>
  </w:style>
  <w:style w:type="character" w:customStyle="1" w:styleId="StyleGaramond">
    <w:name w:val="Style Garamond"/>
    <w:qFormat/>
    <w:rsid w:val="00615440"/>
    <w:rPr>
      <w:rFonts w:ascii="Garamond" w:hAnsi="Garamond" w:cs="Garamond"/>
    </w:rPr>
  </w:style>
  <w:style w:type="character" w:customStyle="1" w:styleId="StyletagGaramondChar">
    <w:name w:val="Style tag + Garamond Char"/>
    <w:qFormat/>
    <w:rsid w:val="00615440"/>
    <w:rPr>
      <w:rFonts w:ascii="Garamond" w:hAnsi="Garamond" w:cs="Garamond"/>
      <w:b/>
      <w:bCs/>
      <w:sz w:val="24"/>
      <w:szCs w:val="24"/>
      <w:lang w:val="en-US" w:bidi="ar-SA"/>
    </w:rPr>
  </w:style>
  <w:style w:type="character" w:customStyle="1" w:styleId="StylecardGaramond12ptUnderlineChar">
    <w:name w:val="Style card + Garamond 12 pt Underline Char"/>
    <w:qFormat/>
    <w:rsid w:val="00615440"/>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15440"/>
    <w:rPr>
      <w:rFonts w:ascii="Arial" w:hAnsi="Arial"/>
      <w:b/>
      <w:sz w:val="20"/>
      <w:u w:val="single"/>
    </w:rPr>
  </w:style>
  <w:style w:type="character" w:customStyle="1" w:styleId="WW8Num2z0">
    <w:name w:val="WW8Num2z0"/>
    <w:qFormat/>
    <w:rsid w:val="00615440"/>
  </w:style>
  <w:style w:type="character" w:customStyle="1" w:styleId="WW8Num2z1">
    <w:name w:val="WW8Num2z1"/>
    <w:qFormat/>
    <w:rsid w:val="00615440"/>
  </w:style>
  <w:style w:type="character" w:customStyle="1" w:styleId="WW8Num2z2">
    <w:name w:val="WW8Num2z2"/>
    <w:qFormat/>
    <w:rsid w:val="00615440"/>
  </w:style>
  <w:style w:type="character" w:customStyle="1" w:styleId="WW8Num2z3">
    <w:name w:val="WW8Num2z3"/>
    <w:qFormat/>
    <w:rsid w:val="00615440"/>
  </w:style>
  <w:style w:type="character" w:customStyle="1" w:styleId="WW8Num2z4">
    <w:name w:val="WW8Num2z4"/>
    <w:qFormat/>
    <w:rsid w:val="00615440"/>
  </w:style>
  <w:style w:type="character" w:customStyle="1" w:styleId="WW8Num2z5">
    <w:name w:val="WW8Num2z5"/>
    <w:qFormat/>
    <w:rsid w:val="00615440"/>
  </w:style>
  <w:style w:type="character" w:customStyle="1" w:styleId="WW8Num2z6">
    <w:name w:val="WW8Num2z6"/>
    <w:qFormat/>
    <w:rsid w:val="00615440"/>
  </w:style>
  <w:style w:type="character" w:customStyle="1" w:styleId="WW8Num2z7">
    <w:name w:val="WW8Num2z7"/>
    <w:qFormat/>
    <w:rsid w:val="00615440"/>
  </w:style>
  <w:style w:type="character" w:customStyle="1" w:styleId="WW8Num2z8">
    <w:name w:val="WW8Num2z8"/>
    <w:qFormat/>
    <w:rsid w:val="00615440"/>
  </w:style>
  <w:style w:type="character" w:customStyle="1" w:styleId="WW8Num5z0">
    <w:name w:val="WW8Num5z0"/>
    <w:qFormat/>
    <w:rsid w:val="00615440"/>
  </w:style>
  <w:style w:type="character" w:customStyle="1" w:styleId="WW8Num5z1">
    <w:name w:val="WW8Num5z1"/>
    <w:qFormat/>
    <w:rsid w:val="00615440"/>
  </w:style>
  <w:style w:type="character" w:customStyle="1" w:styleId="WW8Num5z2">
    <w:name w:val="WW8Num5z2"/>
    <w:qFormat/>
    <w:rsid w:val="00615440"/>
  </w:style>
  <w:style w:type="character" w:customStyle="1" w:styleId="WW8Num5z3">
    <w:name w:val="WW8Num5z3"/>
    <w:qFormat/>
    <w:rsid w:val="00615440"/>
  </w:style>
  <w:style w:type="character" w:customStyle="1" w:styleId="WW8Num5z4">
    <w:name w:val="WW8Num5z4"/>
    <w:qFormat/>
    <w:rsid w:val="00615440"/>
  </w:style>
  <w:style w:type="character" w:customStyle="1" w:styleId="WW8Num5z5">
    <w:name w:val="WW8Num5z5"/>
    <w:qFormat/>
    <w:rsid w:val="00615440"/>
  </w:style>
  <w:style w:type="character" w:customStyle="1" w:styleId="WW8Num5z6">
    <w:name w:val="WW8Num5z6"/>
    <w:qFormat/>
    <w:rsid w:val="00615440"/>
  </w:style>
  <w:style w:type="character" w:customStyle="1" w:styleId="WW8Num5z7">
    <w:name w:val="WW8Num5z7"/>
    <w:qFormat/>
    <w:rsid w:val="00615440"/>
  </w:style>
  <w:style w:type="character" w:customStyle="1" w:styleId="WW8Num5z8">
    <w:name w:val="WW8Num5z8"/>
    <w:qFormat/>
    <w:rsid w:val="00615440"/>
  </w:style>
  <w:style w:type="character" w:customStyle="1" w:styleId="CiteChar0">
    <w:name w:val="Cite Char"/>
    <w:aliases w:val="cite_tag Char,Char Char Char Char1 Char Char1,Char Char Char Char1 Char,Taglines Char Char, Cha"/>
    <w:basedOn w:val="DefaultParagraphFont"/>
    <w:qFormat/>
    <w:rsid w:val="00615440"/>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15440"/>
    <w:rPr>
      <w:rFonts w:ascii="Times New Roman" w:eastAsia="Times New Roman" w:hAnsi="Times New Roman" w:cs="Times New Roman"/>
      <w:u w:val="thick"/>
    </w:rPr>
  </w:style>
  <w:style w:type="character" w:customStyle="1" w:styleId="ListLabel19">
    <w:name w:val="ListLabel 19"/>
    <w:qFormat/>
    <w:rsid w:val="00615440"/>
    <w:rPr>
      <w:b/>
      <w:i/>
      <w:strike w:val="0"/>
      <w:dstrike w:val="0"/>
      <w:spacing w:val="0"/>
      <w:w w:val="100"/>
      <w:sz w:val="26"/>
    </w:rPr>
  </w:style>
  <w:style w:type="paragraph" w:styleId="Footer">
    <w:name w:val="footer"/>
    <w:basedOn w:val="Normal"/>
    <w:link w:val="FooterChar"/>
    <w:uiPriority w:val="99"/>
    <w:rsid w:val="00615440"/>
  </w:style>
  <w:style w:type="character" w:customStyle="1" w:styleId="FooterChar">
    <w:name w:val="Footer Char"/>
    <w:basedOn w:val="DefaultParagraphFont"/>
    <w:link w:val="Footer"/>
    <w:uiPriority w:val="99"/>
    <w:rsid w:val="00615440"/>
    <w:rPr>
      <w:rFonts w:ascii="Calibri" w:hAnsi="Calibri"/>
      <w:sz w:val="22"/>
    </w:rPr>
  </w:style>
  <w:style w:type="paragraph" w:customStyle="1" w:styleId="TagCite">
    <w:name w:val="Tag/Cite"/>
    <w:basedOn w:val="Normal"/>
    <w:uiPriority w:val="99"/>
    <w:qFormat/>
    <w:rsid w:val="00615440"/>
    <w:rPr>
      <w:rFonts w:eastAsia="Times New Roman"/>
      <w:b/>
    </w:rPr>
  </w:style>
  <w:style w:type="paragraph" w:customStyle="1" w:styleId="NormalText">
    <w:name w:val="Normal Text"/>
    <w:basedOn w:val="Normal"/>
    <w:link w:val="NormalTextChar"/>
    <w:qFormat/>
    <w:rsid w:val="00615440"/>
    <w:pPr>
      <w:jc w:val="both"/>
    </w:pPr>
    <w:rPr>
      <w:sz w:val="20"/>
      <w:szCs w:val="26"/>
    </w:rPr>
  </w:style>
  <w:style w:type="paragraph" w:customStyle="1" w:styleId="CardsFont6pt">
    <w:name w:val="Cards + Font: 6 pt"/>
    <w:basedOn w:val="Normal"/>
    <w:link w:val="CardsFont6ptChar1"/>
    <w:qFormat/>
    <w:rsid w:val="00615440"/>
    <w:pPr>
      <w:ind w:left="432" w:right="432"/>
      <w:jc w:val="both"/>
    </w:pPr>
    <w:rPr>
      <w:rFonts w:eastAsia="Times New Roman"/>
      <w:sz w:val="12"/>
      <w:szCs w:val="20"/>
    </w:rPr>
  </w:style>
  <w:style w:type="paragraph" w:customStyle="1" w:styleId="Small">
    <w:name w:val="Small"/>
    <w:basedOn w:val="Normal"/>
    <w:uiPriority w:val="99"/>
    <w:qFormat/>
    <w:rsid w:val="00615440"/>
    <w:rPr>
      <w:sz w:val="14"/>
    </w:rPr>
  </w:style>
  <w:style w:type="paragraph" w:customStyle="1" w:styleId="NotUnderlined">
    <w:name w:val="Not Underlined"/>
    <w:basedOn w:val="Normal"/>
    <w:uiPriority w:val="99"/>
    <w:qFormat/>
    <w:rsid w:val="00615440"/>
  </w:style>
  <w:style w:type="numbering" w:customStyle="1" w:styleId="WW8Num2">
    <w:name w:val="WW8Num2"/>
    <w:qFormat/>
    <w:rsid w:val="00615440"/>
  </w:style>
  <w:style w:type="numbering" w:customStyle="1" w:styleId="WW8Num5">
    <w:name w:val="WW8Num5"/>
    <w:qFormat/>
    <w:rsid w:val="00615440"/>
  </w:style>
  <w:style w:type="paragraph" w:customStyle="1" w:styleId="citenon-bold">
    <w:name w:val="cite non-bold"/>
    <w:basedOn w:val="Normal"/>
    <w:link w:val="citenon-boldChar"/>
    <w:qFormat/>
    <w:rsid w:val="00615440"/>
    <w:rPr>
      <w:rFonts w:ascii="Georgia" w:eastAsia="Calibri" w:hAnsi="Georgia"/>
    </w:rPr>
  </w:style>
  <w:style w:type="character" w:customStyle="1" w:styleId="citenon-boldChar">
    <w:name w:val="cite non-bold Char"/>
    <w:link w:val="citenon-bold"/>
    <w:rsid w:val="00615440"/>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15440"/>
    <w:rPr>
      <w:rFonts w:ascii="Times" w:eastAsia="MS Mincho" w:hAnsi="Times"/>
      <w:sz w:val="20"/>
      <w:szCs w:val="20"/>
    </w:rPr>
  </w:style>
  <w:style w:type="paragraph" w:customStyle="1" w:styleId="NewDebate">
    <w:name w:val="New Debate"/>
    <w:basedOn w:val="Heading4"/>
    <w:link w:val="NewDebateChar"/>
    <w:uiPriority w:val="4"/>
    <w:qFormat/>
    <w:rsid w:val="00615440"/>
  </w:style>
  <w:style w:type="character" w:customStyle="1" w:styleId="NewDebateChar">
    <w:name w:val="New Debate Char"/>
    <w:basedOn w:val="DefaultParagraphFont"/>
    <w:link w:val="NewDebate"/>
    <w:uiPriority w:val="4"/>
    <w:rsid w:val="00615440"/>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615440"/>
    <w:rPr>
      <w:rFonts w:eastAsia="Calibri"/>
      <w:sz w:val="10"/>
    </w:rPr>
  </w:style>
  <w:style w:type="character" w:customStyle="1" w:styleId="ReallyfuckingsmallChar">
    <w:name w:val="Really fucking small Char"/>
    <w:basedOn w:val="DefaultParagraphFont"/>
    <w:link w:val="Reallyfuckingsmall"/>
    <w:rsid w:val="00615440"/>
    <w:rPr>
      <w:rFonts w:ascii="Calibri" w:eastAsia="Calibri" w:hAnsi="Calibri"/>
      <w:sz w:val="10"/>
    </w:rPr>
  </w:style>
  <w:style w:type="character" w:customStyle="1" w:styleId="NothingChar">
    <w:name w:val="Nothing Char"/>
    <w:link w:val="Nothing"/>
    <w:uiPriority w:val="99"/>
    <w:rsid w:val="00615440"/>
    <w:rPr>
      <w:rFonts w:ascii="Times New Roman" w:eastAsia="Times New Roman" w:hAnsi="Times New Roman" w:cs="Times New Roman"/>
      <w:color w:val="00000A"/>
      <w:sz w:val="20"/>
    </w:rPr>
  </w:style>
  <w:style w:type="character" w:customStyle="1" w:styleId="Footnote2Char">
    <w:name w:val="Footnote2 Char"/>
    <w:link w:val="Footnote2"/>
    <w:locked/>
    <w:rsid w:val="00615440"/>
  </w:style>
  <w:style w:type="paragraph" w:customStyle="1" w:styleId="Footnote2">
    <w:name w:val="Footnote2"/>
    <w:basedOn w:val="Normal"/>
    <w:next w:val="Normal"/>
    <w:link w:val="Footnote2Char"/>
    <w:autoRedefine/>
    <w:qFormat/>
    <w:rsid w:val="00615440"/>
    <w:pPr>
      <w:spacing w:after="120" w:line="480" w:lineRule="auto"/>
    </w:pPr>
    <w:rPr>
      <w:rFonts w:asciiTheme="minorHAnsi" w:hAnsiTheme="minorHAnsi"/>
      <w:sz w:val="24"/>
    </w:rPr>
  </w:style>
  <w:style w:type="character" w:customStyle="1" w:styleId="UnderlineCharChar">
    <w:name w:val="Underline Char Char"/>
    <w:basedOn w:val="DefaultParagraphFont"/>
    <w:rsid w:val="00615440"/>
    <w:rPr>
      <w:noProof w:val="0"/>
      <w:u w:val="single"/>
      <w:lang w:val="en-US" w:eastAsia="en-US" w:bidi="ar-SA"/>
    </w:rPr>
  </w:style>
  <w:style w:type="character" w:customStyle="1" w:styleId="UnderlinesCharChar">
    <w:name w:val="Underlines Char Char"/>
    <w:basedOn w:val="DefaultParagraphFont"/>
    <w:rsid w:val="00615440"/>
    <w:rPr>
      <w:rFonts w:cs="Arial"/>
      <w:b/>
      <w:bCs/>
      <w:noProof w:val="0"/>
      <w:sz w:val="22"/>
      <w:szCs w:val="26"/>
      <w:u w:val="single"/>
      <w:lang w:val="en-US" w:eastAsia="en-US" w:bidi="ar-SA"/>
    </w:rPr>
  </w:style>
  <w:style w:type="paragraph" w:customStyle="1" w:styleId="Style3">
    <w:name w:val="Style3"/>
    <w:basedOn w:val="Normal"/>
    <w:link w:val="Style3Char"/>
    <w:qFormat/>
    <w:rsid w:val="00615440"/>
    <w:rPr>
      <w:rFonts w:ascii="Arial Narrow" w:eastAsia="Times New Roman" w:hAnsi="Arial Narrow"/>
      <w:b/>
      <w:sz w:val="20"/>
    </w:rPr>
  </w:style>
  <w:style w:type="character" w:customStyle="1" w:styleId="Style3Char">
    <w:name w:val="Style3 Char"/>
    <w:basedOn w:val="DefaultParagraphFont"/>
    <w:link w:val="Style3"/>
    <w:rsid w:val="00615440"/>
    <w:rPr>
      <w:rFonts w:ascii="Arial Narrow" w:eastAsia="Times New Roman" w:hAnsi="Arial Narrow"/>
      <w:b/>
      <w:sz w:val="20"/>
    </w:rPr>
  </w:style>
  <w:style w:type="paragraph" w:customStyle="1" w:styleId="StyleStyle411pt">
    <w:name w:val="Style Style4 + 11 pt"/>
    <w:basedOn w:val="Normal"/>
    <w:link w:val="StyleStyle411ptChar"/>
    <w:qFormat/>
    <w:rsid w:val="00615440"/>
    <w:rPr>
      <w:rFonts w:eastAsia="Times New Roman"/>
      <w:sz w:val="20"/>
      <w:u w:val="single"/>
    </w:rPr>
  </w:style>
  <w:style w:type="character" w:customStyle="1" w:styleId="StyleStyle411ptChar">
    <w:name w:val="Style Style4 + 11 pt Char"/>
    <w:link w:val="StyleStyle411pt"/>
    <w:rsid w:val="00615440"/>
    <w:rPr>
      <w:rFonts w:ascii="Calibri" w:eastAsia="Times New Roman" w:hAnsi="Calibri"/>
      <w:sz w:val="20"/>
      <w:u w:val="single"/>
    </w:rPr>
  </w:style>
  <w:style w:type="paragraph" w:customStyle="1" w:styleId="StyleStyle411ptBold">
    <w:name w:val="Style Style4 + 11 pt Bold"/>
    <w:basedOn w:val="Normal"/>
    <w:link w:val="StyleStyle411ptBoldChar"/>
    <w:qFormat/>
    <w:rsid w:val="00615440"/>
    <w:rPr>
      <w:b/>
      <w:bCs/>
      <w:sz w:val="20"/>
      <w:u w:val="single"/>
    </w:rPr>
  </w:style>
  <w:style w:type="character" w:customStyle="1" w:styleId="StyleStyle411ptBoldChar">
    <w:name w:val="Style Style4 + 11 pt Bold Char"/>
    <w:link w:val="StyleStyle411ptBold"/>
    <w:rsid w:val="00615440"/>
    <w:rPr>
      <w:rFonts w:ascii="Calibri" w:hAnsi="Calibri"/>
      <w:b/>
      <w:bCs/>
      <w:sz w:val="20"/>
      <w:u w:val="single"/>
    </w:rPr>
  </w:style>
  <w:style w:type="paragraph" w:customStyle="1" w:styleId="Underlining">
    <w:name w:val="Underlining"/>
    <w:basedOn w:val="Normal"/>
    <w:link w:val="UnderliningChar"/>
    <w:qFormat/>
    <w:rsid w:val="00615440"/>
    <w:rPr>
      <w:rFonts w:eastAsia="Times New Roman"/>
      <w:sz w:val="20"/>
      <w:u w:val="single"/>
    </w:rPr>
  </w:style>
  <w:style w:type="character" w:customStyle="1" w:styleId="UnderliningChar">
    <w:name w:val="Underlining Char"/>
    <w:basedOn w:val="DefaultParagraphFont"/>
    <w:link w:val="Underlining"/>
    <w:rsid w:val="00615440"/>
    <w:rPr>
      <w:rFonts w:ascii="Calibri" w:eastAsia="Times New Roman" w:hAnsi="Calibri"/>
      <w:sz w:val="20"/>
      <w:u w:val="single"/>
    </w:rPr>
  </w:style>
  <w:style w:type="character" w:customStyle="1" w:styleId="StyleTimesNewRoman12ptBold">
    <w:name w:val="Style Times New Roman 12 pt Bold"/>
    <w:rsid w:val="00615440"/>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615440"/>
    <w:rPr>
      <w:rFonts w:ascii="Century Gothic" w:hAnsi="Century Gothic"/>
      <w:sz w:val="24"/>
      <w:u w:val="thick"/>
    </w:rPr>
  </w:style>
  <w:style w:type="paragraph" w:customStyle="1" w:styleId="Cardstyle">
    <w:name w:val="Cardstyle"/>
    <w:basedOn w:val="Normal"/>
    <w:next w:val="Normal"/>
    <w:uiPriority w:val="99"/>
    <w:qFormat/>
    <w:rsid w:val="00615440"/>
    <w:rPr>
      <w:rFonts w:eastAsia="Times New Roman"/>
      <w:sz w:val="20"/>
    </w:rPr>
  </w:style>
  <w:style w:type="character" w:customStyle="1" w:styleId="Style8pt1">
    <w:name w:val="Style 8 pt1"/>
    <w:basedOn w:val="DefaultParagraphFont"/>
    <w:rsid w:val="00615440"/>
    <w:rPr>
      <w:rFonts w:ascii="Georgia" w:hAnsi="Georgia"/>
      <w:sz w:val="16"/>
    </w:rPr>
  </w:style>
  <w:style w:type="character" w:customStyle="1" w:styleId="Style8pt">
    <w:name w:val="Style 8 pt"/>
    <w:basedOn w:val="DefaultParagraphFont"/>
    <w:rsid w:val="00615440"/>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15440"/>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15440"/>
    <w:rPr>
      <w:rFonts w:ascii="Calibri" w:eastAsia="Times New Roman" w:hAnsi="Calibri"/>
      <w:sz w:val="22"/>
      <w:u w:val="single"/>
      <w:bdr w:val="single" w:sz="4" w:space="0" w:color="auto"/>
    </w:rPr>
  </w:style>
  <w:style w:type="character" w:customStyle="1" w:styleId="StyleUnderlineChar11ptChar">
    <w:name w:val="Style Underline Char + 11 pt Char"/>
    <w:rsid w:val="00615440"/>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15440"/>
    <w:rPr>
      <w:rFonts w:eastAsia="Times New Roman"/>
      <w:b/>
      <w:bCs/>
      <w:sz w:val="20"/>
      <w:u w:val="single"/>
    </w:rPr>
  </w:style>
  <w:style w:type="character" w:customStyle="1" w:styleId="StyleUnderlineChar11ptBoldChar">
    <w:name w:val="Style Underline Char + 11 pt Bold Char"/>
    <w:link w:val="StyleUnderlineChar11ptBold"/>
    <w:rsid w:val="00615440"/>
    <w:rPr>
      <w:rFonts w:ascii="Calibri" w:eastAsia="Times New Roman" w:hAnsi="Calibri"/>
      <w:b/>
      <w:bCs/>
      <w:sz w:val="20"/>
      <w:u w:val="single"/>
    </w:rPr>
  </w:style>
  <w:style w:type="character" w:customStyle="1" w:styleId="NormalTextChar">
    <w:name w:val="Normal Text Char"/>
    <w:link w:val="NormalText"/>
    <w:rsid w:val="00615440"/>
    <w:rPr>
      <w:rFonts w:ascii="Calibri" w:hAnsi="Calibri"/>
      <w:sz w:val="20"/>
      <w:szCs w:val="26"/>
    </w:rPr>
  </w:style>
  <w:style w:type="character" w:customStyle="1" w:styleId="ShrinkChar">
    <w:name w:val="Shrink Char"/>
    <w:link w:val="Shrink"/>
    <w:rsid w:val="00615440"/>
    <w:rPr>
      <w:rFonts w:ascii="Garamond" w:hAnsi="Garamond"/>
      <w:sz w:val="12"/>
    </w:rPr>
  </w:style>
  <w:style w:type="paragraph" w:customStyle="1" w:styleId="Shrink">
    <w:name w:val="Shrink"/>
    <w:link w:val="ShrinkChar"/>
    <w:qFormat/>
    <w:rsid w:val="00615440"/>
    <w:pPr>
      <w:ind w:left="288" w:right="288"/>
    </w:pPr>
    <w:rPr>
      <w:rFonts w:ascii="Garamond" w:hAnsi="Garamond"/>
      <w:sz w:val="12"/>
    </w:rPr>
  </w:style>
  <w:style w:type="paragraph" w:customStyle="1" w:styleId="cites0">
    <w:name w:val="cites"/>
    <w:link w:val="citesChar0"/>
    <w:autoRedefine/>
    <w:qFormat/>
    <w:rsid w:val="00615440"/>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15440"/>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1544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15440"/>
    <w:rPr>
      <w:rFonts w:ascii="Times New Roman" w:eastAsia="Times New Roman" w:hAnsi="Times New Roman" w:cs="Times New Roman"/>
      <w:strike/>
      <w:sz w:val="20"/>
    </w:rPr>
  </w:style>
  <w:style w:type="character" w:customStyle="1" w:styleId="CardsHighlight">
    <w:name w:val="Cards Highlight"/>
    <w:basedOn w:val="DefaultParagraphFont"/>
    <w:rsid w:val="00615440"/>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15440"/>
  </w:style>
  <w:style w:type="character" w:customStyle="1" w:styleId="CardsChar1">
    <w:name w:val="Cards Char1"/>
    <w:uiPriority w:val="99"/>
    <w:rsid w:val="00615440"/>
    <w:rPr>
      <w:rFonts w:ascii="Times New Roman" w:hAnsi="Times New Roman" w:cs="Times New Roman"/>
      <w:sz w:val="20"/>
      <w:szCs w:val="20"/>
    </w:rPr>
  </w:style>
  <w:style w:type="character" w:customStyle="1" w:styleId="AuthorYear">
    <w:name w:val="AuthorYear"/>
    <w:uiPriority w:val="1"/>
    <w:qFormat/>
    <w:rsid w:val="00615440"/>
    <w:rPr>
      <w:rFonts w:ascii="Georgia" w:hAnsi="Georgia"/>
      <w:b/>
      <w:sz w:val="24"/>
    </w:rPr>
  </w:style>
  <w:style w:type="paragraph" w:customStyle="1" w:styleId="Shrink8">
    <w:name w:val="Shrink8"/>
    <w:basedOn w:val="Normal"/>
    <w:uiPriority w:val="99"/>
    <w:qFormat/>
    <w:rsid w:val="00615440"/>
    <w:rPr>
      <w:sz w:val="16"/>
    </w:rPr>
  </w:style>
  <w:style w:type="paragraph" w:customStyle="1" w:styleId="Normal1">
    <w:name w:val="Normal1"/>
    <w:uiPriority w:val="99"/>
    <w:qFormat/>
    <w:rsid w:val="00615440"/>
    <w:rPr>
      <w:rFonts w:ascii="Calibri" w:eastAsia="Calibri" w:hAnsi="Calibri" w:cs="Calibri"/>
      <w:color w:val="000000"/>
      <w:sz w:val="22"/>
      <w:szCs w:val="20"/>
      <w:lang w:val="es-US" w:eastAsia="es-US"/>
    </w:rPr>
  </w:style>
  <w:style w:type="character" w:customStyle="1" w:styleId="highlight2">
    <w:name w:val="highlight2"/>
    <w:rsid w:val="00615440"/>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615440"/>
    <w:pPr>
      <w:spacing w:after="0" w:line="240" w:lineRule="auto"/>
      <w:ind w:left="288" w:right="288"/>
    </w:pPr>
    <w:rPr>
      <w:rFonts w:eastAsia="SimSun"/>
      <w:color w:val="00000A"/>
      <w:sz w:val="20"/>
      <w:lang w:eastAsia="zh-CN"/>
    </w:rPr>
  </w:style>
  <w:style w:type="character" w:customStyle="1" w:styleId="Stylecard11ptChar">
    <w:name w:val="Style card + 11 pt Char"/>
    <w:basedOn w:val="cardChar"/>
    <w:link w:val="Stylecard11pt"/>
    <w:rsid w:val="00615440"/>
    <w:rPr>
      <w:rFonts w:ascii="Calibri" w:eastAsia="SimSun" w:hAnsi="Calibri"/>
      <w:color w:val="00000A"/>
      <w:sz w:val="20"/>
      <w:lang w:eastAsia="zh-CN"/>
    </w:rPr>
  </w:style>
  <w:style w:type="paragraph" w:customStyle="1" w:styleId="Stylecard11ptUnderline">
    <w:name w:val="Style card + 11 pt Underline"/>
    <w:basedOn w:val="Normal"/>
    <w:link w:val="Stylecard11ptUnderlineChar"/>
    <w:qFormat/>
    <w:rsid w:val="00615440"/>
    <w:pPr>
      <w:spacing w:after="0" w:line="240" w:lineRule="auto"/>
      <w:ind w:left="288" w:right="288"/>
    </w:pPr>
    <w:rPr>
      <w:rFonts w:eastAsia="SimSun"/>
      <w:color w:val="00000A"/>
      <w:sz w:val="20"/>
      <w:lang w:eastAsia="zh-CN"/>
    </w:rPr>
  </w:style>
  <w:style w:type="character" w:customStyle="1" w:styleId="Stylecard11ptUnderlineChar">
    <w:name w:val="Style card + 11 pt Underline Char"/>
    <w:basedOn w:val="cardChar"/>
    <w:link w:val="Stylecard11ptUnderline"/>
    <w:rsid w:val="00615440"/>
    <w:rPr>
      <w:rFonts w:ascii="Calibri" w:eastAsia="SimSun" w:hAnsi="Calibri"/>
      <w:color w:val="00000A"/>
      <w:sz w:val="20"/>
      <w:lang w:eastAsia="zh-CN"/>
    </w:rPr>
  </w:style>
  <w:style w:type="character" w:customStyle="1" w:styleId="UnderlinedChar0">
    <w:name w:val="Underlined Char"/>
    <w:aliases w:val="small text Char Char"/>
    <w:rsid w:val="00615440"/>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15440"/>
    <w:rPr>
      <w:rFonts w:cs="Arial"/>
      <w:b/>
      <w:bCs/>
      <w:kern w:val="32"/>
      <w:sz w:val="32"/>
      <w:szCs w:val="32"/>
      <w:u w:val="single"/>
      <w:lang w:val="en-US" w:eastAsia="en-US" w:bidi="ar-SA"/>
    </w:rPr>
  </w:style>
  <w:style w:type="character" w:customStyle="1" w:styleId="UNDERLINECharChar0">
    <w:name w:val="UNDERLINE Char Char"/>
    <w:basedOn w:val="DefaultParagraphFont"/>
    <w:rsid w:val="00615440"/>
    <w:rPr>
      <w:bCs/>
      <w:kern w:val="28"/>
      <w:szCs w:val="32"/>
      <w:u w:val="single"/>
    </w:rPr>
  </w:style>
  <w:style w:type="character" w:customStyle="1" w:styleId="term">
    <w:name w:val="term"/>
    <w:basedOn w:val="DefaultParagraphFont"/>
    <w:rsid w:val="00615440"/>
  </w:style>
  <w:style w:type="character" w:customStyle="1" w:styleId="SmallFontCharCharCharChar">
    <w:name w:val="Small Font Char Char Char Char"/>
    <w:basedOn w:val="DefaultParagraphFont"/>
    <w:rsid w:val="00615440"/>
    <w:rPr>
      <w:rFonts w:ascii="Arial" w:hAnsi="Arial"/>
      <w:sz w:val="12"/>
      <w:szCs w:val="24"/>
    </w:rPr>
  </w:style>
  <w:style w:type="character" w:customStyle="1" w:styleId="vitstoryheadline">
    <w:name w:val="vitstoryheadline"/>
    <w:basedOn w:val="DefaultParagraphFont"/>
    <w:rsid w:val="00615440"/>
  </w:style>
  <w:style w:type="character" w:customStyle="1" w:styleId="regtext">
    <w:name w:val="regtext"/>
    <w:basedOn w:val="DefaultParagraphFont"/>
    <w:rsid w:val="00615440"/>
  </w:style>
  <w:style w:type="character" w:customStyle="1" w:styleId="bps-topic-ident">
    <w:name w:val="bps-topic-ident"/>
    <w:basedOn w:val="DefaultParagraphFont"/>
    <w:rsid w:val="00615440"/>
  </w:style>
  <w:style w:type="character" w:customStyle="1" w:styleId="CharChar4">
    <w:name w:val="Char Char4"/>
    <w:basedOn w:val="DefaultParagraphFont"/>
    <w:rsid w:val="00615440"/>
    <w:rPr>
      <w:b/>
      <w:bCs/>
      <w:sz w:val="28"/>
      <w:szCs w:val="28"/>
    </w:rPr>
  </w:style>
  <w:style w:type="character" w:customStyle="1" w:styleId="CharChar5">
    <w:name w:val="Char Char5"/>
    <w:basedOn w:val="DefaultParagraphFont"/>
    <w:rsid w:val="00615440"/>
    <w:rPr>
      <w:rFonts w:ascii="Arial" w:hAnsi="Arial" w:cs="Arial"/>
      <w:b/>
      <w:bCs/>
      <w:sz w:val="26"/>
      <w:szCs w:val="26"/>
    </w:rPr>
  </w:style>
  <w:style w:type="paragraph" w:customStyle="1" w:styleId="tagcite0">
    <w:name w:val="tagcite"/>
    <w:basedOn w:val="Normal"/>
    <w:qFormat/>
    <w:rsid w:val="00615440"/>
    <w:rPr>
      <w:rFonts w:eastAsia="Times New Roman"/>
      <w:b/>
    </w:rPr>
  </w:style>
  <w:style w:type="paragraph" w:customStyle="1" w:styleId="Regular">
    <w:name w:val="Regular"/>
    <w:link w:val="RegularChar"/>
    <w:rsid w:val="00615440"/>
    <w:rPr>
      <w:rFonts w:ascii="Garamond" w:eastAsia="Times New Roman" w:hAnsi="Garamond" w:cs="Arial"/>
      <w:bCs/>
      <w:kern w:val="20"/>
      <w:sz w:val="20"/>
      <w:szCs w:val="32"/>
    </w:rPr>
  </w:style>
  <w:style w:type="paragraph" w:customStyle="1" w:styleId="Boldunderline0">
    <w:name w:val="Bold underline"/>
    <w:basedOn w:val="Normal"/>
    <w:rsid w:val="00615440"/>
    <w:rPr>
      <w:rFonts w:eastAsia="Times New Roman" w:cs="Arial"/>
      <w:b/>
      <w:bCs/>
      <w:kern w:val="20"/>
      <w:sz w:val="20"/>
      <w:szCs w:val="32"/>
      <w:u w:val="single"/>
    </w:rPr>
  </w:style>
  <w:style w:type="character" w:customStyle="1" w:styleId="BoldunderlineChar0">
    <w:name w:val="Bold underline Char"/>
    <w:basedOn w:val="DefaultParagraphFont"/>
    <w:rsid w:val="00615440"/>
    <w:rPr>
      <w:rFonts w:ascii="Garamond" w:hAnsi="Garamond" w:cs="Arial"/>
      <w:b/>
      <w:bCs/>
      <w:kern w:val="20"/>
      <w:szCs w:val="32"/>
      <w:u w:val="single"/>
      <w:lang w:val="en-US" w:eastAsia="en-US" w:bidi="ar-SA"/>
    </w:rPr>
  </w:style>
  <w:style w:type="paragraph" w:customStyle="1" w:styleId="tag1">
    <w:name w:val="tag1"/>
    <w:basedOn w:val="Normal"/>
    <w:qFormat/>
    <w:rsid w:val="00615440"/>
    <w:rPr>
      <w:rFonts w:eastAsia="Times New Roman"/>
      <w:b/>
      <w:szCs w:val="20"/>
    </w:rPr>
  </w:style>
  <w:style w:type="character" w:customStyle="1" w:styleId="byline">
    <w:name w:val="byline"/>
    <w:basedOn w:val="DefaultParagraphFont"/>
    <w:rsid w:val="00615440"/>
  </w:style>
  <w:style w:type="character" w:customStyle="1" w:styleId="7TimesNewRoman">
    <w:name w:val="7 Times New Roman"/>
    <w:rsid w:val="0061544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15440"/>
    <w:rPr>
      <w:rFonts w:ascii="Cambria" w:eastAsia="Times New Roman" w:hAnsi="Cambria"/>
      <w:sz w:val="18"/>
      <w:szCs w:val="20"/>
    </w:rPr>
  </w:style>
  <w:style w:type="character" w:customStyle="1" w:styleId="Boxed">
    <w:name w:val="Boxed"/>
    <w:qFormat/>
    <w:rsid w:val="00615440"/>
    <w:rPr>
      <w:rFonts w:ascii="Garamond" w:hAnsi="Garamond"/>
      <w:sz w:val="20"/>
      <w:bdr w:val="single" w:sz="6" w:space="0" w:color="auto"/>
    </w:rPr>
  </w:style>
  <w:style w:type="character" w:customStyle="1" w:styleId="CardtextChar0">
    <w:name w:val="Card text Char"/>
    <w:basedOn w:val="DefaultParagraphFont"/>
    <w:link w:val="Cardtext0"/>
    <w:rsid w:val="00615440"/>
    <w:rPr>
      <w:rFonts w:ascii="Garamond" w:hAnsi="Garamond"/>
      <w:u w:val="single"/>
    </w:rPr>
  </w:style>
  <w:style w:type="paragraph" w:styleId="Date">
    <w:name w:val="Date"/>
    <w:aliases w:val="date"/>
    <w:basedOn w:val="Normal"/>
    <w:next w:val="Normal"/>
    <w:link w:val="DateChar"/>
    <w:uiPriority w:val="99"/>
    <w:rsid w:val="00615440"/>
    <w:rPr>
      <w:rFonts w:eastAsia="Times New Roman"/>
      <w:sz w:val="16"/>
    </w:rPr>
  </w:style>
  <w:style w:type="character" w:customStyle="1" w:styleId="DateChar">
    <w:name w:val="Date Char"/>
    <w:aliases w:val="date Char"/>
    <w:basedOn w:val="DefaultParagraphFont"/>
    <w:link w:val="Date"/>
    <w:uiPriority w:val="99"/>
    <w:rsid w:val="00615440"/>
    <w:rPr>
      <w:rFonts w:ascii="Calibri" w:eastAsia="Times New Roman" w:hAnsi="Calibri"/>
      <w:sz w:val="16"/>
    </w:rPr>
  </w:style>
  <w:style w:type="paragraph" w:customStyle="1" w:styleId="DebateCardSmall">
    <w:name w:val="Debate Card Small"/>
    <w:basedOn w:val="Normal"/>
    <w:link w:val="DebateCardSmallChar"/>
    <w:qFormat/>
    <w:rsid w:val="00615440"/>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615440"/>
    <w:rPr>
      <w:rFonts w:ascii="Calibri" w:eastAsia="Times New Roman" w:hAnsi="Calibri"/>
      <w:sz w:val="16"/>
      <w:szCs w:val="16"/>
      <w:lang w:val="x-none" w:eastAsia="x-none"/>
    </w:rPr>
  </w:style>
  <w:style w:type="character" w:customStyle="1" w:styleId="reduce2">
    <w:name w:val="reduce2"/>
    <w:rsid w:val="00615440"/>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15440"/>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15440"/>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15440"/>
  </w:style>
  <w:style w:type="character" w:customStyle="1" w:styleId="Style1CharChar">
    <w:name w:val="Style1 Char Char"/>
    <w:basedOn w:val="DefaultParagraphFont"/>
    <w:rsid w:val="00615440"/>
    <w:rPr>
      <w:sz w:val="16"/>
      <w:szCs w:val="16"/>
      <w:lang w:val="en-US" w:eastAsia="en-US" w:bidi="ar-SA"/>
    </w:rPr>
  </w:style>
  <w:style w:type="character" w:customStyle="1" w:styleId="Style2CharChar">
    <w:name w:val="Style2 Char Char"/>
    <w:basedOn w:val="DefaultParagraphFont"/>
    <w:rsid w:val="00615440"/>
    <w:rPr>
      <w:u w:val="thick"/>
      <w:lang w:val="en-US" w:eastAsia="en-US" w:bidi="ar-SA"/>
    </w:rPr>
  </w:style>
  <w:style w:type="character" w:customStyle="1" w:styleId="dateline">
    <w:name w:val="dateline"/>
    <w:basedOn w:val="DefaultParagraphFont"/>
    <w:rsid w:val="00615440"/>
  </w:style>
  <w:style w:type="character" w:customStyle="1" w:styleId="date-display-single">
    <w:name w:val="date-display-single"/>
    <w:basedOn w:val="DefaultParagraphFont"/>
    <w:rsid w:val="00615440"/>
  </w:style>
  <w:style w:type="character" w:customStyle="1" w:styleId="wikigeneratedlinkcontent">
    <w:name w:val="wikigeneratedlinkcontent"/>
    <w:basedOn w:val="DefaultParagraphFont"/>
    <w:rsid w:val="00615440"/>
  </w:style>
  <w:style w:type="character" w:customStyle="1" w:styleId="Heading3CharCharChar3">
    <w:name w:val="Heading 3 Char Char Char3"/>
    <w:aliases w:val=" Char Char Char3,Char Char Char3,Heading 3 Char Char Char2, Char Char Char2,Char Char Char2"/>
    <w:basedOn w:val="DefaultParagraphFont"/>
    <w:rsid w:val="00615440"/>
    <w:rPr>
      <w:rFonts w:cs="Arial"/>
      <w:bCs/>
      <w:szCs w:val="26"/>
      <w:u w:val="single"/>
      <w:lang w:val="en-US" w:eastAsia="en-US" w:bidi="ar-SA"/>
    </w:rPr>
  </w:style>
  <w:style w:type="character" w:customStyle="1" w:styleId="aqj">
    <w:name w:val="aqj"/>
    <w:rsid w:val="00615440"/>
  </w:style>
  <w:style w:type="character" w:customStyle="1" w:styleId="CardTextChar1">
    <w:name w:val="CardText Char"/>
    <w:basedOn w:val="DefaultParagraphFont"/>
    <w:link w:val="CardText1"/>
    <w:locked/>
    <w:rsid w:val="00615440"/>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15440"/>
    <w:pPr>
      <w:ind w:left="288" w:right="288"/>
    </w:pPr>
    <w:rPr>
      <w:rFonts w:ascii="Times New Roman" w:eastAsia="Times New Roman" w:hAnsi="Times New Roman" w:cs="Times New Roman"/>
      <w:sz w:val="16"/>
    </w:rPr>
  </w:style>
  <w:style w:type="character" w:customStyle="1" w:styleId="ilad">
    <w:name w:val="il_ad"/>
    <w:rsid w:val="00615440"/>
  </w:style>
  <w:style w:type="character" w:customStyle="1" w:styleId="CardsUnderlined">
    <w:name w:val="Cards Underlined"/>
    <w:qFormat/>
    <w:rsid w:val="00615440"/>
    <w:rPr>
      <w:rFonts w:ascii="Helvetica" w:hAnsi="Helvetica"/>
      <w:sz w:val="22"/>
      <w:szCs w:val="24"/>
      <w:u w:val="thick"/>
    </w:rPr>
  </w:style>
  <w:style w:type="paragraph" w:customStyle="1" w:styleId="BBCite">
    <w:name w:val="BB Cite"/>
    <w:basedOn w:val="Normal"/>
    <w:autoRedefine/>
    <w:rsid w:val="00615440"/>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615440"/>
  </w:style>
  <w:style w:type="character" w:customStyle="1" w:styleId="StyleStyleUnderline411pt">
    <w:name w:val="Style Style Underline4 + 11 pt"/>
    <w:basedOn w:val="DefaultParagraphFont"/>
    <w:rsid w:val="00615440"/>
    <w:rPr>
      <w:sz w:val="20"/>
      <w:u w:val="single"/>
    </w:rPr>
  </w:style>
  <w:style w:type="character" w:customStyle="1" w:styleId="StyleStyleUnderline411ptBold">
    <w:name w:val="Style Style Underline4 + 11 pt Bold"/>
    <w:basedOn w:val="DefaultParagraphFont"/>
    <w:rsid w:val="00615440"/>
    <w:rPr>
      <w:b/>
      <w:bCs/>
      <w:sz w:val="20"/>
      <w:u w:val="single"/>
    </w:rPr>
  </w:style>
  <w:style w:type="character" w:customStyle="1" w:styleId="StyleStyleUnderline311pt">
    <w:name w:val="Style Style Underline3 + 11 pt"/>
    <w:basedOn w:val="DefaultParagraphFont"/>
    <w:rsid w:val="00615440"/>
    <w:rPr>
      <w:sz w:val="20"/>
      <w:u w:val="single"/>
    </w:rPr>
  </w:style>
  <w:style w:type="character" w:customStyle="1" w:styleId="StyleStyleUnderline311ptBold">
    <w:name w:val="Style Style Underline3 + 11 pt Bold"/>
    <w:basedOn w:val="DefaultParagraphFont"/>
    <w:rsid w:val="00615440"/>
    <w:rPr>
      <w:b/>
      <w:bCs/>
      <w:sz w:val="20"/>
      <w:u w:val="single"/>
    </w:rPr>
  </w:style>
  <w:style w:type="character" w:customStyle="1" w:styleId="red-subtitle">
    <w:name w:val="red-subtitle"/>
    <w:basedOn w:val="DefaultParagraphFont"/>
    <w:rsid w:val="00615440"/>
  </w:style>
  <w:style w:type="character" w:styleId="PageNumber">
    <w:name w:val="page number"/>
    <w:aliases w:val="card ununderlined"/>
    <w:basedOn w:val="DefaultParagraphFont"/>
    <w:uiPriority w:val="99"/>
    <w:unhideWhenUsed/>
    <w:rsid w:val="00615440"/>
  </w:style>
  <w:style w:type="character" w:customStyle="1" w:styleId="ft1">
    <w:name w:val="ft1"/>
    <w:basedOn w:val="DefaultParagraphFont"/>
    <w:rsid w:val="00615440"/>
  </w:style>
  <w:style w:type="character" w:customStyle="1" w:styleId="dropcap">
    <w:name w:val="dropcap"/>
    <w:basedOn w:val="DefaultParagraphFont"/>
    <w:rsid w:val="00615440"/>
  </w:style>
  <w:style w:type="paragraph" w:customStyle="1" w:styleId="TagText">
    <w:name w:val="TagText"/>
    <w:basedOn w:val="Normal"/>
    <w:uiPriority w:val="99"/>
    <w:qFormat/>
    <w:rsid w:val="00615440"/>
    <w:pPr>
      <w:spacing w:before="200"/>
    </w:pPr>
    <w:rPr>
      <w:rFonts w:eastAsia="Calibri"/>
      <w:b/>
      <w:sz w:val="24"/>
    </w:rPr>
  </w:style>
  <w:style w:type="paragraph" w:customStyle="1" w:styleId="BreakTag">
    <w:name w:val="Break Tag"/>
    <w:basedOn w:val="Normal"/>
    <w:autoRedefine/>
    <w:uiPriority w:val="4"/>
    <w:qFormat/>
    <w:rsid w:val="00615440"/>
    <w:pPr>
      <w:spacing w:before="240"/>
    </w:pPr>
    <w:rPr>
      <w:rFonts w:ascii="Arial" w:hAnsi="Arial" w:cs="Arial"/>
      <w:b/>
      <w:sz w:val="26"/>
    </w:rPr>
  </w:style>
  <w:style w:type="paragraph" w:customStyle="1" w:styleId="BreakBlock">
    <w:name w:val="Break Block"/>
    <w:basedOn w:val="Normal"/>
    <w:link w:val="BreakBlockChar"/>
    <w:autoRedefine/>
    <w:qFormat/>
    <w:rsid w:val="0061544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15440"/>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15440"/>
  </w:style>
  <w:style w:type="character" w:customStyle="1" w:styleId="Mention1">
    <w:name w:val="Mention1"/>
    <w:basedOn w:val="DefaultParagraphFont"/>
    <w:uiPriority w:val="99"/>
    <w:semiHidden/>
    <w:unhideWhenUsed/>
    <w:rsid w:val="00615440"/>
    <w:rPr>
      <w:color w:val="2B579A"/>
      <w:shd w:val="clear" w:color="auto" w:fill="E6E6E6"/>
    </w:rPr>
  </w:style>
  <w:style w:type="character" w:customStyle="1" w:styleId="Styleunderline11pt">
    <w:name w:val="Style underline + 11 pt"/>
    <w:rsid w:val="00615440"/>
    <w:rPr>
      <w:rFonts w:ascii="Times New Roman" w:hAnsi="Times New Roman"/>
      <w:sz w:val="20"/>
      <w:u w:val="single"/>
    </w:rPr>
  </w:style>
  <w:style w:type="paragraph" w:customStyle="1" w:styleId="Minimize">
    <w:name w:val="Minimize"/>
    <w:basedOn w:val="Normal"/>
    <w:next w:val="Normal"/>
    <w:link w:val="MinimizeChar"/>
    <w:qFormat/>
    <w:rsid w:val="00615440"/>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615440"/>
    <w:rPr>
      <w:rFonts w:ascii="Georgia" w:hAnsi="Georgia"/>
      <w:bCs/>
      <w:color w:val="000000"/>
      <w:sz w:val="12"/>
      <w:szCs w:val="20"/>
    </w:rPr>
  </w:style>
  <w:style w:type="character" w:customStyle="1" w:styleId="hilite1">
    <w:name w:val="hilite1"/>
    <w:basedOn w:val="DefaultParagraphFont"/>
    <w:rsid w:val="0061544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615440"/>
    <w:rPr>
      <w:rFonts w:eastAsia="Times New Roman"/>
      <w:b/>
      <w:szCs w:val="20"/>
    </w:rPr>
  </w:style>
  <w:style w:type="character" w:customStyle="1" w:styleId="NormaltagChar">
    <w:name w:val="Normal tag Char"/>
    <w:basedOn w:val="DefaultParagraphFont"/>
    <w:link w:val="Normaltag"/>
    <w:locked/>
    <w:rsid w:val="00615440"/>
    <w:rPr>
      <w:rFonts w:ascii="Calibri" w:eastAsia="Times New Roman" w:hAnsi="Calibri"/>
      <w:b/>
      <w:sz w:val="22"/>
      <w:szCs w:val="20"/>
    </w:rPr>
  </w:style>
  <w:style w:type="character" w:customStyle="1" w:styleId="CitesChar2">
    <w:name w:val="Cites Char2"/>
    <w:link w:val="Cites"/>
    <w:rsid w:val="00615440"/>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615440"/>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15440"/>
    <w:pPr>
      <w:spacing w:before="120" w:after="120"/>
    </w:pPr>
    <w:rPr>
      <w:rFonts w:eastAsia="Times New Roman"/>
      <w:b/>
      <w:u w:val="single"/>
      <w:lang w:bidi="en-US"/>
    </w:rPr>
  </w:style>
  <w:style w:type="paragraph" w:styleId="TOC9">
    <w:name w:val="toc 9"/>
    <w:basedOn w:val="Normal"/>
    <w:next w:val="Normal"/>
    <w:autoRedefine/>
    <w:uiPriority w:val="39"/>
    <w:rsid w:val="00615440"/>
    <w:pPr>
      <w:ind w:left="1600"/>
    </w:pPr>
    <w:rPr>
      <w:rFonts w:eastAsia="Times New Roman"/>
      <w:sz w:val="20"/>
      <w:lang w:bidi="en-US"/>
    </w:rPr>
  </w:style>
  <w:style w:type="paragraph" w:customStyle="1" w:styleId="TxBrp1">
    <w:name w:val="TxBr_p1"/>
    <w:basedOn w:val="Normal"/>
    <w:uiPriority w:val="99"/>
    <w:qFormat/>
    <w:rsid w:val="00615440"/>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615440"/>
    <w:pPr>
      <w:spacing w:before="100" w:beforeAutospacing="1" w:after="100" w:afterAutospacing="1"/>
    </w:pPr>
    <w:rPr>
      <w:rFonts w:eastAsia="Times New Roman"/>
      <w:lang w:bidi="en-US"/>
    </w:rPr>
  </w:style>
  <w:style w:type="character" w:customStyle="1" w:styleId="standardcontent">
    <w:name w:val="standardcontent"/>
    <w:basedOn w:val="DefaultParagraphFont"/>
    <w:rsid w:val="00615440"/>
  </w:style>
  <w:style w:type="paragraph" w:customStyle="1" w:styleId="hat">
    <w:name w:val="hat"/>
    <w:basedOn w:val="Normal"/>
    <w:next w:val="Normal"/>
    <w:link w:val="hatChar"/>
    <w:qFormat/>
    <w:rsid w:val="0061544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15440"/>
  </w:style>
  <w:style w:type="paragraph" w:customStyle="1" w:styleId="HotRouteChar">
    <w:name w:val="Hot Route! Char"/>
    <w:basedOn w:val="Normal"/>
    <w:uiPriority w:val="99"/>
    <w:qFormat/>
    <w:rsid w:val="00615440"/>
    <w:pPr>
      <w:ind w:left="144"/>
    </w:pPr>
    <w:rPr>
      <w:rFonts w:eastAsia="Times New Roman"/>
      <w:sz w:val="20"/>
      <w:lang w:bidi="en-US"/>
    </w:rPr>
  </w:style>
  <w:style w:type="paragraph" w:customStyle="1" w:styleId="Default">
    <w:name w:val="Default"/>
    <w:uiPriority w:val="99"/>
    <w:qFormat/>
    <w:rsid w:val="0061544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15440"/>
    <w:rPr>
      <w:rFonts w:ascii="Cambria" w:hAnsi="Cambria" w:cs="Times New Roman"/>
      <w:b/>
      <w:bCs/>
      <w:sz w:val="26"/>
      <w:szCs w:val="26"/>
    </w:rPr>
  </w:style>
  <w:style w:type="character" w:customStyle="1" w:styleId="CardCharChar1">
    <w:name w:val="Card Char Char1"/>
    <w:basedOn w:val="DefaultParagraphFont"/>
    <w:rsid w:val="00615440"/>
    <w:rPr>
      <w:rFonts w:cs="Times New Roman"/>
      <w:b/>
      <w:bCs/>
      <w:sz w:val="28"/>
      <w:szCs w:val="28"/>
    </w:rPr>
  </w:style>
  <w:style w:type="paragraph" w:customStyle="1" w:styleId="SmallFont">
    <w:name w:val="Small Font"/>
    <w:basedOn w:val="Normal"/>
    <w:link w:val="SmallFontChar"/>
    <w:qFormat/>
    <w:rsid w:val="00615440"/>
    <w:pPr>
      <w:spacing w:after="200"/>
      <w:jc w:val="both"/>
    </w:pPr>
    <w:rPr>
      <w:rFonts w:eastAsia="Calibri"/>
      <w:szCs w:val="18"/>
    </w:rPr>
  </w:style>
  <w:style w:type="character" w:customStyle="1" w:styleId="SmallFontChar">
    <w:name w:val="Small Font Char"/>
    <w:basedOn w:val="DefaultParagraphFont"/>
    <w:link w:val="SmallFont"/>
    <w:locked/>
    <w:rsid w:val="00615440"/>
    <w:rPr>
      <w:rFonts w:ascii="Calibri" w:eastAsia="Calibri" w:hAnsi="Calibri"/>
      <w:sz w:val="22"/>
      <w:szCs w:val="18"/>
    </w:rPr>
  </w:style>
  <w:style w:type="character" w:customStyle="1" w:styleId="CircleChar1">
    <w:name w:val="Circle Char1"/>
    <w:basedOn w:val="DefaultParagraphFont"/>
    <w:rsid w:val="0061544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15440"/>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615440"/>
    <w:rPr>
      <w:rFonts w:ascii="Calibri" w:eastAsia="Times New Roman" w:hAnsi="Calibri"/>
      <w:b/>
      <w:sz w:val="20"/>
      <w:szCs w:val="20"/>
    </w:rPr>
  </w:style>
  <w:style w:type="character" w:customStyle="1" w:styleId="hit1">
    <w:name w:val="hit1"/>
    <w:basedOn w:val="DefaultParagraphFont"/>
    <w:rsid w:val="00615440"/>
    <w:rPr>
      <w:b/>
      <w:bCs/>
      <w:color w:val="CC0033"/>
    </w:rPr>
  </w:style>
  <w:style w:type="character" w:customStyle="1" w:styleId="upper">
    <w:name w:val="upper"/>
    <w:basedOn w:val="DefaultParagraphFont"/>
    <w:rsid w:val="00615440"/>
  </w:style>
  <w:style w:type="character" w:customStyle="1" w:styleId="SmallFont7pt">
    <w:name w:val="Small Font (7 pt)"/>
    <w:basedOn w:val="DefaultParagraphFont"/>
    <w:qFormat/>
    <w:rsid w:val="00615440"/>
    <w:rPr>
      <w:sz w:val="14"/>
    </w:rPr>
  </w:style>
  <w:style w:type="paragraph" w:customStyle="1" w:styleId="UnderlinedText">
    <w:name w:val="Underlined Text"/>
    <w:basedOn w:val="Normal"/>
    <w:uiPriority w:val="99"/>
    <w:qFormat/>
    <w:rsid w:val="00615440"/>
    <w:rPr>
      <w:rFonts w:eastAsia="Times New Roman"/>
      <w:b/>
      <w:szCs w:val="20"/>
    </w:rPr>
  </w:style>
  <w:style w:type="character" w:customStyle="1" w:styleId="SmallText-New">
    <w:name w:val="Small Text - New"/>
    <w:basedOn w:val="DefaultParagraphFont"/>
    <w:rsid w:val="00615440"/>
    <w:rPr>
      <w:rFonts w:ascii="Arial Narrow" w:hAnsi="Arial Narrow"/>
      <w:sz w:val="14"/>
    </w:rPr>
  </w:style>
  <w:style w:type="character" w:customStyle="1" w:styleId="Underlined-New">
    <w:name w:val="Underlined - New"/>
    <w:basedOn w:val="DefaultParagraphFont"/>
    <w:rsid w:val="00615440"/>
    <w:rPr>
      <w:rFonts w:ascii="Arial Narrow" w:hAnsi="Arial Narrow"/>
      <w:sz w:val="16"/>
      <w:u w:val="single"/>
    </w:rPr>
  </w:style>
  <w:style w:type="paragraph" w:styleId="TOC2">
    <w:name w:val="toc 2"/>
    <w:basedOn w:val="Normal"/>
    <w:next w:val="Normal"/>
    <w:autoRedefine/>
    <w:uiPriority w:val="39"/>
    <w:qFormat/>
    <w:rsid w:val="00615440"/>
    <w:pPr>
      <w:ind w:left="200"/>
    </w:pPr>
    <w:rPr>
      <w:rFonts w:eastAsia="Times New Roman"/>
      <w:sz w:val="20"/>
      <w:lang w:bidi="en-US"/>
    </w:rPr>
  </w:style>
  <w:style w:type="paragraph" w:styleId="TOCHeading">
    <w:name w:val="TOC Heading"/>
    <w:basedOn w:val="Heading1"/>
    <w:next w:val="Normal"/>
    <w:uiPriority w:val="39"/>
    <w:qFormat/>
    <w:rsid w:val="0061544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15440"/>
    <w:rPr>
      <w:rFonts w:ascii="Arial Narrow" w:hAnsi="Arial Narrow"/>
      <w:dstrike w:val="0"/>
      <w:sz w:val="20"/>
      <w:bdr w:val="single" w:sz="2" w:space="0" w:color="auto"/>
      <w:vertAlign w:val="baseline"/>
    </w:rPr>
  </w:style>
  <w:style w:type="character" w:customStyle="1" w:styleId="style65">
    <w:name w:val="style65"/>
    <w:basedOn w:val="DefaultParagraphFont"/>
    <w:rsid w:val="00615440"/>
    <w:rPr>
      <w:rFonts w:cs="Times New Roman"/>
    </w:rPr>
  </w:style>
  <w:style w:type="character" w:customStyle="1" w:styleId="qlabel">
    <w:name w:val="q_label"/>
    <w:basedOn w:val="DefaultParagraphFont"/>
    <w:rsid w:val="00615440"/>
  </w:style>
  <w:style w:type="character" w:customStyle="1" w:styleId="alabel">
    <w:name w:val="a_label"/>
    <w:basedOn w:val="DefaultParagraphFont"/>
    <w:rsid w:val="00615440"/>
  </w:style>
  <w:style w:type="character" w:customStyle="1" w:styleId="BoldandUnderlineCharChar">
    <w:name w:val="Bold and Underline Char Char"/>
    <w:basedOn w:val="DefaultParagraphFont"/>
    <w:rsid w:val="00615440"/>
    <w:rPr>
      <w:rFonts w:eastAsia="MS Mincho"/>
      <w:b/>
      <w:u w:val="single"/>
      <w:lang w:val="en-US" w:eastAsia="en-US" w:bidi="ar-SA"/>
    </w:rPr>
  </w:style>
  <w:style w:type="character" w:customStyle="1" w:styleId="CardTextChar2">
    <w:name w:val="Card Text Char"/>
    <w:basedOn w:val="DefaultParagraphFont"/>
    <w:rsid w:val="00615440"/>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1544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15440"/>
    <w:rPr>
      <w:rFonts w:cs="Arial"/>
      <w:bCs/>
      <w:szCs w:val="26"/>
      <w:u w:val="single"/>
      <w:lang w:val="en-US" w:eastAsia="en-US" w:bidi="ar-SA"/>
    </w:rPr>
  </w:style>
  <w:style w:type="paragraph" w:customStyle="1" w:styleId="evidencetextChar">
    <w:name w:val="evidence text Char"/>
    <w:basedOn w:val="Normal"/>
    <w:uiPriority w:val="99"/>
    <w:qFormat/>
    <w:rsid w:val="00615440"/>
    <w:pPr>
      <w:ind w:left="1728" w:right="1008"/>
    </w:pPr>
    <w:rPr>
      <w:rFonts w:eastAsia="Times New Roman"/>
      <w:color w:val="000000"/>
      <w:sz w:val="18"/>
    </w:rPr>
  </w:style>
  <w:style w:type="character" w:customStyle="1" w:styleId="underline2">
    <w:name w:val="underline2"/>
    <w:basedOn w:val="DefaultParagraphFont"/>
    <w:rsid w:val="00615440"/>
    <w:rPr>
      <w:u w:val="single"/>
    </w:rPr>
  </w:style>
  <w:style w:type="character" w:customStyle="1" w:styleId="UnderlineChar4Char">
    <w:name w:val="Underline Char4 Char"/>
    <w:basedOn w:val="DefaultParagraphFont"/>
    <w:link w:val="UnderlineChar4"/>
    <w:rsid w:val="00615440"/>
    <w:rPr>
      <w:u w:val="single"/>
    </w:rPr>
  </w:style>
  <w:style w:type="paragraph" w:customStyle="1" w:styleId="UnderlineChar4">
    <w:name w:val="Underline Char4"/>
    <w:basedOn w:val="Normal"/>
    <w:link w:val="UnderlineChar4Char"/>
    <w:qFormat/>
    <w:rsid w:val="0061544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15440"/>
    <w:rPr>
      <w:b/>
      <w:u w:val="single"/>
    </w:rPr>
  </w:style>
  <w:style w:type="paragraph" w:customStyle="1" w:styleId="BoldandUnderlineChar3">
    <w:name w:val="Bold and Underline Char3"/>
    <w:basedOn w:val="Normal"/>
    <w:link w:val="BoldandUnderlineChar3Char2"/>
    <w:qFormat/>
    <w:rsid w:val="00615440"/>
    <w:rPr>
      <w:rFonts w:asciiTheme="minorHAnsi" w:hAnsiTheme="minorHAnsi"/>
      <w:b/>
      <w:sz w:val="24"/>
      <w:u w:val="single"/>
    </w:rPr>
  </w:style>
  <w:style w:type="character" w:customStyle="1" w:styleId="inside-head">
    <w:name w:val="inside-head"/>
    <w:basedOn w:val="DefaultParagraphFont"/>
    <w:rsid w:val="00615440"/>
  </w:style>
  <w:style w:type="character" w:customStyle="1" w:styleId="officialstitle-">
    <w:name w:val="official_s_title-"/>
    <w:basedOn w:val="DefaultParagraphFont"/>
    <w:rsid w:val="00615440"/>
  </w:style>
  <w:style w:type="character" w:customStyle="1" w:styleId="officialsbureau">
    <w:name w:val="official_s_bureau"/>
    <w:basedOn w:val="DefaultParagraphFont"/>
    <w:rsid w:val="00615440"/>
  </w:style>
  <w:style w:type="paragraph" w:customStyle="1" w:styleId="Stylecard11ptBoldUnderline">
    <w:name w:val="Style card + 11 pt Bold Underline"/>
    <w:basedOn w:val="Normal"/>
    <w:link w:val="Stylecard11ptBoldUnderlineChar"/>
    <w:qFormat/>
    <w:rsid w:val="00615440"/>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615440"/>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1544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15440"/>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615440"/>
    <w:rPr>
      <w:rFonts w:ascii="Georgia" w:eastAsia="SimSun" w:hAnsi="Georgia"/>
      <w:bCs/>
      <w:sz w:val="16"/>
      <w:lang w:eastAsia="zh-CN"/>
    </w:rPr>
  </w:style>
  <w:style w:type="paragraph" w:styleId="HTMLPreformatted">
    <w:name w:val="HTML Preformatted"/>
    <w:basedOn w:val="Normal"/>
    <w:link w:val="HTMLPreformattedChar"/>
    <w:uiPriority w:val="99"/>
    <w:rsid w:val="00615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61544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15440"/>
    <w:rPr>
      <w:u w:val="single"/>
    </w:rPr>
  </w:style>
  <w:style w:type="character" w:customStyle="1" w:styleId="StyleUnderlining11ptChar">
    <w:name w:val="Style Underlining + 11 pt Char"/>
    <w:basedOn w:val="DefaultParagraphFont"/>
    <w:link w:val="StyleUnderlining11pt"/>
    <w:rsid w:val="00615440"/>
    <w:rPr>
      <w:rFonts w:ascii="Calibri" w:hAnsi="Calibri"/>
      <w:sz w:val="22"/>
      <w:u w:val="single"/>
    </w:rPr>
  </w:style>
  <w:style w:type="paragraph" w:customStyle="1" w:styleId="StyleCardText9pt">
    <w:name w:val="Style Card Text + 9 pt"/>
    <w:basedOn w:val="Normal"/>
    <w:link w:val="StyleCardText9ptChar"/>
    <w:qFormat/>
    <w:rsid w:val="00615440"/>
    <w:pPr>
      <w:spacing w:after="200"/>
      <w:contextualSpacing/>
    </w:pPr>
    <w:rPr>
      <w:rFonts w:eastAsia="Calibri"/>
    </w:rPr>
  </w:style>
  <w:style w:type="character" w:customStyle="1" w:styleId="StyleCardText9ptChar">
    <w:name w:val="Style Card Text + 9 pt Char"/>
    <w:basedOn w:val="DefaultParagraphFont"/>
    <w:link w:val="StyleCardText9pt"/>
    <w:rsid w:val="00615440"/>
    <w:rPr>
      <w:rFonts w:ascii="Calibri" w:eastAsia="Calibri" w:hAnsi="Calibri"/>
      <w:sz w:val="22"/>
    </w:rPr>
  </w:style>
  <w:style w:type="paragraph" w:styleId="Quote">
    <w:name w:val="Quote"/>
    <w:basedOn w:val="Normal"/>
    <w:next w:val="Normal"/>
    <w:link w:val="QuoteChar"/>
    <w:uiPriority w:val="29"/>
    <w:qFormat/>
    <w:rsid w:val="00615440"/>
    <w:pPr>
      <w:widowControl w:val="0"/>
    </w:pPr>
    <w:rPr>
      <w:rFonts w:eastAsia="Times New Roman"/>
      <w:iCs/>
      <w:color w:val="000000"/>
      <w:lang w:bidi="en-US"/>
    </w:rPr>
  </w:style>
  <w:style w:type="character" w:customStyle="1" w:styleId="QuoteChar">
    <w:name w:val="Quote Char"/>
    <w:basedOn w:val="DefaultParagraphFont"/>
    <w:link w:val="Quote"/>
    <w:uiPriority w:val="29"/>
    <w:rsid w:val="00615440"/>
    <w:rPr>
      <w:rFonts w:ascii="Calibri" w:eastAsia="Times New Roman" w:hAnsi="Calibri"/>
      <w:iCs/>
      <w:color w:val="000000"/>
      <w:sz w:val="22"/>
      <w:lang w:bidi="en-US"/>
    </w:rPr>
  </w:style>
  <w:style w:type="character" w:customStyle="1" w:styleId="underlineChar">
    <w:name w:val="underline Char"/>
    <w:basedOn w:val="DefaultParagraphFont"/>
    <w:rsid w:val="0061544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1544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15440"/>
    <w:rPr>
      <w:sz w:val="20"/>
      <w:u w:val="single"/>
    </w:rPr>
  </w:style>
  <w:style w:type="paragraph" w:styleId="BodyTextIndent2">
    <w:name w:val="Body Text Indent 2"/>
    <w:basedOn w:val="Normal"/>
    <w:link w:val="BodyTextIndent2Char"/>
    <w:unhideWhenUsed/>
    <w:rsid w:val="00615440"/>
    <w:pPr>
      <w:spacing w:after="120" w:line="480" w:lineRule="auto"/>
      <w:ind w:left="360"/>
    </w:pPr>
  </w:style>
  <w:style w:type="character" w:customStyle="1" w:styleId="BodyTextIndent2Char">
    <w:name w:val="Body Text Indent 2 Char"/>
    <w:basedOn w:val="DefaultParagraphFont"/>
    <w:link w:val="BodyTextIndent2"/>
    <w:rsid w:val="00615440"/>
    <w:rPr>
      <w:rFonts w:ascii="Calibri" w:hAnsi="Calibri"/>
      <w:sz w:val="22"/>
    </w:rPr>
  </w:style>
  <w:style w:type="paragraph" w:styleId="BodyTextIndent3">
    <w:name w:val="Body Text Indent 3"/>
    <w:basedOn w:val="Normal"/>
    <w:link w:val="BodyTextIndent3Char"/>
    <w:uiPriority w:val="99"/>
    <w:unhideWhenUsed/>
    <w:rsid w:val="00615440"/>
    <w:pPr>
      <w:spacing w:after="120"/>
      <w:ind w:left="360"/>
    </w:pPr>
    <w:rPr>
      <w:szCs w:val="16"/>
    </w:rPr>
  </w:style>
  <w:style w:type="character" w:customStyle="1" w:styleId="BodyTextIndent3Char">
    <w:name w:val="Body Text Indent 3 Char"/>
    <w:basedOn w:val="DefaultParagraphFont"/>
    <w:link w:val="BodyTextIndent3"/>
    <w:uiPriority w:val="99"/>
    <w:rsid w:val="00615440"/>
    <w:rPr>
      <w:rFonts w:ascii="Calibri" w:hAnsi="Calibri"/>
      <w:sz w:val="22"/>
      <w:szCs w:val="16"/>
    </w:rPr>
  </w:style>
  <w:style w:type="paragraph" w:styleId="BodyText2">
    <w:name w:val="Body Text 2"/>
    <w:basedOn w:val="Normal"/>
    <w:link w:val="BodyText2Char"/>
    <w:unhideWhenUsed/>
    <w:rsid w:val="00615440"/>
    <w:pPr>
      <w:spacing w:after="120" w:line="480" w:lineRule="auto"/>
    </w:pPr>
  </w:style>
  <w:style w:type="character" w:customStyle="1" w:styleId="BodyText2Char">
    <w:name w:val="Body Text 2 Char"/>
    <w:basedOn w:val="DefaultParagraphFont"/>
    <w:link w:val="BodyText2"/>
    <w:rsid w:val="00615440"/>
    <w:rPr>
      <w:rFonts w:ascii="Calibri" w:hAnsi="Calibri"/>
      <w:sz w:val="22"/>
    </w:rPr>
  </w:style>
  <w:style w:type="paragraph" w:styleId="BodyTextIndent">
    <w:name w:val="Body Text Indent"/>
    <w:basedOn w:val="Normal"/>
    <w:link w:val="BodyTextIndentChar"/>
    <w:uiPriority w:val="99"/>
    <w:unhideWhenUsed/>
    <w:rsid w:val="00615440"/>
    <w:pPr>
      <w:spacing w:after="120"/>
      <w:ind w:left="360"/>
    </w:pPr>
  </w:style>
  <w:style w:type="character" w:customStyle="1" w:styleId="BodyTextIndentChar">
    <w:name w:val="Body Text Indent Char"/>
    <w:basedOn w:val="DefaultParagraphFont"/>
    <w:link w:val="BodyTextIndent"/>
    <w:uiPriority w:val="99"/>
    <w:rsid w:val="00615440"/>
    <w:rPr>
      <w:rFonts w:ascii="Calibri" w:hAnsi="Calibri"/>
      <w:sz w:val="22"/>
    </w:rPr>
  </w:style>
  <w:style w:type="paragraph" w:styleId="BodyText3">
    <w:name w:val="Body Text 3"/>
    <w:basedOn w:val="Normal"/>
    <w:link w:val="BodyText3Char"/>
    <w:unhideWhenUsed/>
    <w:rsid w:val="00615440"/>
    <w:pPr>
      <w:spacing w:after="120"/>
    </w:pPr>
    <w:rPr>
      <w:szCs w:val="16"/>
    </w:rPr>
  </w:style>
  <w:style w:type="character" w:customStyle="1" w:styleId="BodyText3Char">
    <w:name w:val="Body Text 3 Char"/>
    <w:basedOn w:val="DefaultParagraphFont"/>
    <w:link w:val="BodyText3"/>
    <w:rsid w:val="00615440"/>
    <w:rPr>
      <w:rFonts w:ascii="Calibri" w:hAnsi="Calibri"/>
      <w:sz w:val="22"/>
      <w:szCs w:val="16"/>
    </w:rPr>
  </w:style>
  <w:style w:type="character" w:customStyle="1" w:styleId="StyleBold">
    <w:name w:val="Style Bold"/>
    <w:basedOn w:val="DefaultParagraphFont"/>
    <w:uiPriority w:val="9"/>
    <w:semiHidden/>
    <w:qFormat/>
    <w:rsid w:val="00615440"/>
    <w:rPr>
      <w:b/>
      <w:bCs/>
    </w:rPr>
  </w:style>
  <w:style w:type="character" w:customStyle="1" w:styleId="body-text">
    <w:name w:val="body-text"/>
    <w:basedOn w:val="DefaultParagraphFont"/>
    <w:rsid w:val="00615440"/>
  </w:style>
  <w:style w:type="paragraph" w:customStyle="1" w:styleId="StyleStyle411ptBoldBorderSinglesolidlineAuto0">
    <w:name w:val="Style Style4 + 11 pt Bold Border: : (Single solid line Auto  0...."/>
    <w:basedOn w:val="Normal"/>
    <w:link w:val="StyleStyle411ptBoldBorderSinglesolidlineAuto0Char"/>
    <w:qFormat/>
    <w:rsid w:val="0061544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15440"/>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15440"/>
  </w:style>
  <w:style w:type="paragraph" w:customStyle="1" w:styleId="StyleStyle112pt">
    <w:name w:val="Style Style1 + 12 pt"/>
    <w:basedOn w:val="Normal"/>
    <w:link w:val="StyleStyle112ptChar"/>
    <w:qFormat/>
    <w:rsid w:val="00615440"/>
    <w:rPr>
      <w:rFonts w:eastAsia="SimSun"/>
      <w:u w:val="single"/>
      <w:lang w:eastAsia="zh-CN"/>
    </w:rPr>
  </w:style>
  <w:style w:type="character" w:customStyle="1" w:styleId="StyleStyle112ptChar">
    <w:name w:val="Style Style1 + 12 pt Char"/>
    <w:basedOn w:val="DefaultParagraphFont"/>
    <w:link w:val="StyleStyle112pt"/>
    <w:rsid w:val="00615440"/>
    <w:rPr>
      <w:rFonts w:ascii="Calibri" w:eastAsia="SimSun" w:hAnsi="Calibri"/>
      <w:sz w:val="22"/>
      <w:u w:val="single"/>
      <w:lang w:eastAsia="zh-CN"/>
    </w:rPr>
  </w:style>
  <w:style w:type="paragraph" w:customStyle="1" w:styleId="MinimizedText">
    <w:name w:val="Minimized Text"/>
    <w:basedOn w:val="Normal"/>
    <w:link w:val="MinimizedTextChar"/>
    <w:qFormat/>
    <w:rsid w:val="00615440"/>
    <w:rPr>
      <w:rFonts w:eastAsia="Times New Roman"/>
    </w:rPr>
  </w:style>
  <w:style w:type="character" w:customStyle="1" w:styleId="MinimizedTextChar">
    <w:name w:val="Minimized Text Char"/>
    <w:basedOn w:val="DefaultParagraphFont"/>
    <w:link w:val="MinimizedText"/>
    <w:rsid w:val="00615440"/>
    <w:rPr>
      <w:rFonts w:ascii="Calibri" w:eastAsia="Times New Roman" w:hAnsi="Calibri"/>
      <w:sz w:val="22"/>
    </w:rPr>
  </w:style>
  <w:style w:type="character" w:customStyle="1" w:styleId="term1">
    <w:name w:val="term1"/>
    <w:basedOn w:val="DefaultParagraphFont"/>
    <w:rsid w:val="00615440"/>
    <w:rPr>
      <w:b/>
      <w:bCs/>
    </w:rPr>
  </w:style>
  <w:style w:type="character" w:customStyle="1" w:styleId="Styleterm111ptUnderline">
    <w:name w:val="Style term1 + 11 pt Underline"/>
    <w:basedOn w:val="term1"/>
    <w:rsid w:val="00615440"/>
    <w:rPr>
      <w:b/>
      <w:bCs/>
      <w:sz w:val="20"/>
      <w:u w:val="single"/>
    </w:rPr>
  </w:style>
  <w:style w:type="paragraph" w:customStyle="1" w:styleId="StyleMinimizedTextArialNarrow10pt">
    <w:name w:val="Style Minimized Text + Arial Narrow 10 pt"/>
    <w:basedOn w:val="MinimizedText"/>
    <w:link w:val="StyleMinimizedTextArialNarrow10ptChar"/>
    <w:qFormat/>
    <w:rsid w:val="00615440"/>
    <w:rPr>
      <w:sz w:val="20"/>
    </w:rPr>
  </w:style>
  <w:style w:type="character" w:customStyle="1" w:styleId="StyleMinimizedTextArialNarrow10ptChar">
    <w:name w:val="Style Minimized Text + Arial Narrow 10 pt Char"/>
    <w:basedOn w:val="MinimizedTextChar"/>
    <w:link w:val="StyleMinimizedTextArialNarrow10pt"/>
    <w:rsid w:val="00615440"/>
    <w:rPr>
      <w:rFonts w:ascii="Calibri" w:eastAsia="Times New Roman" w:hAnsi="Calibri"/>
      <w:sz w:val="20"/>
    </w:rPr>
  </w:style>
  <w:style w:type="character" w:customStyle="1" w:styleId="Styleunderline11ptBold">
    <w:name w:val="Style underline + 11 pt Bold"/>
    <w:basedOn w:val="underline"/>
    <w:rsid w:val="00615440"/>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1544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15440"/>
    <w:rPr>
      <w:rFonts w:ascii="Calibri" w:eastAsia="Times New Roman" w:hAnsi="Calibri"/>
      <w:sz w:val="22"/>
      <w:u w:val="single"/>
      <w:bdr w:val="single" w:sz="4" w:space="0" w:color="auto"/>
    </w:rPr>
  </w:style>
  <w:style w:type="character" w:customStyle="1" w:styleId="Style9pt">
    <w:name w:val="Style 9 pt"/>
    <w:basedOn w:val="DefaultParagraphFont"/>
    <w:rsid w:val="00615440"/>
    <w:rPr>
      <w:rFonts w:ascii="Times New Roman" w:hAnsi="Times New Roman"/>
      <w:sz w:val="20"/>
    </w:rPr>
  </w:style>
  <w:style w:type="paragraph" w:customStyle="1" w:styleId="StyleStyle49pt3">
    <w:name w:val="Style Style4 + 9 pt3"/>
    <w:basedOn w:val="Style4"/>
    <w:link w:val="StyleStyle49pt3Char"/>
    <w:qFormat/>
    <w:rsid w:val="00615440"/>
    <w:pPr>
      <w:spacing w:after="160" w:line="259" w:lineRule="auto"/>
    </w:pPr>
    <w:rPr>
      <w:rFonts w:eastAsia="Times New Roman"/>
    </w:rPr>
  </w:style>
  <w:style w:type="character" w:customStyle="1" w:styleId="StyleStyle49pt3Char">
    <w:name w:val="Style Style4 + 9 pt3 Char"/>
    <w:basedOn w:val="Style4Char"/>
    <w:link w:val="StyleStyle49pt3"/>
    <w:rsid w:val="00615440"/>
    <w:rPr>
      <w:rFonts w:ascii="Calibri" w:eastAsia="Times New Roman" w:hAnsi="Calibri"/>
      <w:u w:val="single"/>
      <w:lang w:val="x-none"/>
    </w:rPr>
  </w:style>
  <w:style w:type="paragraph" w:customStyle="1" w:styleId="StyleStyle4Bold">
    <w:name w:val="Style Style4 + Bold"/>
    <w:basedOn w:val="Style4"/>
    <w:link w:val="StyleStyle4BoldChar"/>
    <w:qFormat/>
    <w:rsid w:val="00615440"/>
    <w:pPr>
      <w:spacing w:after="160" w:line="259" w:lineRule="auto"/>
    </w:pPr>
    <w:rPr>
      <w:rFonts w:eastAsia="Times New Roman"/>
      <w:b/>
      <w:bCs/>
    </w:rPr>
  </w:style>
  <w:style w:type="character" w:customStyle="1" w:styleId="StyleStyle4BoldChar">
    <w:name w:val="Style Style4 + Bold Char"/>
    <w:basedOn w:val="Style4Char"/>
    <w:link w:val="StyleStyle4Bold"/>
    <w:rsid w:val="00615440"/>
    <w:rPr>
      <w:rFonts w:ascii="Calibri" w:eastAsia="Times New Roman" w:hAnsi="Calibri"/>
      <w:b/>
      <w:bCs/>
      <w:u w:val="single"/>
      <w:lang w:val="x-none"/>
    </w:rPr>
  </w:style>
  <w:style w:type="character" w:customStyle="1" w:styleId="a">
    <w:name w:val="a"/>
    <w:basedOn w:val="DefaultParagraphFont"/>
    <w:rsid w:val="00615440"/>
  </w:style>
  <w:style w:type="character" w:customStyle="1" w:styleId="StyleUnderline3">
    <w:name w:val="Style Underline3"/>
    <w:basedOn w:val="DefaultParagraphFont"/>
    <w:rsid w:val="00615440"/>
    <w:rPr>
      <w:u w:val="single"/>
    </w:rPr>
  </w:style>
  <w:style w:type="paragraph" w:customStyle="1" w:styleId="StyleStyle111ptBorderSinglesolidlineAuto05ptL">
    <w:name w:val="Style Style1 + 11 pt Border: : (Single solid line Auto  0.5 pt L..."/>
    <w:link w:val="StyleStyle111ptBorderSinglesolidlineAuto05ptLChar"/>
    <w:qFormat/>
    <w:rsid w:val="0061544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1544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15440"/>
    <w:rPr>
      <w:u w:val="single"/>
    </w:rPr>
  </w:style>
  <w:style w:type="paragraph" w:customStyle="1" w:styleId="Circled">
    <w:name w:val="Circled"/>
    <w:link w:val="CircledChar"/>
    <w:qFormat/>
    <w:rsid w:val="0061544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15440"/>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15440"/>
  </w:style>
  <w:style w:type="character" w:customStyle="1" w:styleId="part-of-speech">
    <w:name w:val="part-of-speech"/>
    <w:basedOn w:val="DefaultParagraphFont"/>
    <w:rsid w:val="00615440"/>
  </w:style>
  <w:style w:type="character" w:customStyle="1" w:styleId="sep">
    <w:name w:val="sep"/>
    <w:basedOn w:val="DefaultParagraphFont"/>
    <w:rsid w:val="00615440"/>
  </w:style>
  <w:style w:type="character" w:customStyle="1" w:styleId="pron">
    <w:name w:val="pron"/>
    <w:basedOn w:val="DefaultParagraphFont"/>
    <w:rsid w:val="00615440"/>
  </w:style>
  <w:style w:type="paragraph" w:customStyle="1" w:styleId="StyleStyle4LatinTimesNewRomanAsianSimSun">
    <w:name w:val="Style Style4 + (Latin) Times New Roman (Asian) SimSun"/>
    <w:basedOn w:val="Normal"/>
    <w:link w:val="StyleStyle4LatinTimesNewRomanAsianSimSunChar"/>
    <w:qFormat/>
    <w:rsid w:val="0061544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1544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1544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15440"/>
    <w:rPr>
      <w:rFonts w:ascii="Calibri" w:eastAsia="SimSun" w:hAnsi="Calibri"/>
      <w:b/>
      <w:bCs/>
      <w:sz w:val="22"/>
      <w:u w:val="single"/>
    </w:rPr>
  </w:style>
  <w:style w:type="character" w:customStyle="1" w:styleId="CharChar3">
    <w:name w:val="Char Char3"/>
    <w:basedOn w:val="DefaultParagraphFont"/>
    <w:rsid w:val="00615440"/>
    <w:rPr>
      <w:rFonts w:cs="Arial"/>
      <w:b/>
      <w:bCs/>
      <w:iCs/>
      <w:lang w:val="en-US" w:eastAsia="en-US" w:bidi="ar-SA"/>
    </w:rPr>
  </w:style>
  <w:style w:type="character" w:customStyle="1" w:styleId="SubtitleChar1">
    <w:name w:val="Subtitle Char1"/>
    <w:aliases w:val="Underlined card text Char1"/>
    <w:basedOn w:val="DefaultParagraphFont"/>
    <w:uiPriority w:val="11"/>
    <w:rsid w:val="00615440"/>
    <w:rPr>
      <w:color w:val="5A5A5A" w:themeColor="text1" w:themeTint="A5"/>
      <w:spacing w:val="15"/>
      <w:sz w:val="22"/>
      <w:szCs w:val="22"/>
    </w:rPr>
  </w:style>
  <w:style w:type="paragraph" w:customStyle="1" w:styleId="StyleStyle411pt1">
    <w:name w:val="Style Style4 + 11 pt1"/>
    <w:basedOn w:val="Style4"/>
    <w:link w:val="StyleStyle411pt1Char"/>
    <w:qFormat/>
    <w:rsid w:val="00615440"/>
    <w:pPr>
      <w:spacing w:after="160" w:line="259" w:lineRule="auto"/>
    </w:pPr>
    <w:rPr>
      <w:rFonts w:eastAsia="Times New Roman"/>
    </w:rPr>
  </w:style>
  <w:style w:type="character" w:customStyle="1" w:styleId="StyleStyle411pt1Char">
    <w:name w:val="Style Style4 + 11 pt1 Char"/>
    <w:basedOn w:val="Style4Char"/>
    <w:link w:val="StyleStyle411pt1"/>
    <w:rsid w:val="00615440"/>
    <w:rPr>
      <w:rFonts w:ascii="Calibri" w:eastAsia="Times New Roman" w:hAnsi="Calibri"/>
      <w:u w:val="single"/>
      <w:lang w:val="x-none"/>
    </w:rPr>
  </w:style>
  <w:style w:type="character" w:customStyle="1" w:styleId="BoldandUnderlineCharChar2">
    <w:name w:val="Bold and Underline Char Char2"/>
    <w:basedOn w:val="DefaultParagraphFont"/>
    <w:rsid w:val="00615440"/>
    <w:rPr>
      <w:b/>
      <w:u w:val="single"/>
      <w:lang w:val="en-US" w:eastAsia="en-US" w:bidi="ar-SA"/>
    </w:rPr>
  </w:style>
  <w:style w:type="character" w:customStyle="1" w:styleId="StyleUnderlineCharChar111pt">
    <w:name w:val="Style Underline Char Char1 + 11 pt"/>
    <w:basedOn w:val="DefaultParagraphFont"/>
    <w:rsid w:val="0061544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1544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1544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15440"/>
    <w:rPr>
      <w:sz w:val="22"/>
      <w:u w:val="single"/>
    </w:rPr>
  </w:style>
  <w:style w:type="paragraph" w:customStyle="1" w:styleId="StyleMinimizedTextArialNarrow9pt">
    <w:name w:val="Style Minimized Text + Arial Narrow 9 pt"/>
    <w:basedOn w:val="Normal"/>
    <w:link w:val="StyleMinimizedTextArialNarrow9ptChar"/>
    <w:qFormat/>
    <w:rsid w:val="00615440"/>
    <w:rPr>
      <w:rFonts w:eastAsia="Times New Roman"/>
    </w:rPr>
  </w:style>
  <w:style w:type="character" w:customStyle="1" w:styleId="StyleMinimizedTextArialNarrow9ptChar">
    <w:name w:val="Style Minimized Text + Arial Narrow 9 pt Char"/>
    <w:basedOn w:val="DefaultParagraphFont"/>
    <w:link w:val="StyleMinimizedTextArialNarrow9pt"/>
    <w:rsid w:val="00615440"/>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1544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1544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1544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1544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1544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15440"/>
    <w:rPr>
      <w:b w:val="0"/>
      <w:bCs/>
      <w:sz w:val="20"/>
      <w:u w:val="single"/>
      <w:lang w:val="en-US" w:eastAsia="en-US" w:bidi="ar-SA"/>
    </w:rPr>
  </w:style>
  <w:style w:type="character" w:customStyle="1" w:styleId="Styleunderline9pt">
    <w:name w:val="Style underline + 9 pt"/>
    <w:basedOn w:val="underline"/>
    <w:rsid w:val="0061544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15440"/>
    <w:rPr>
      <w:rFonts w:ascii="Times New Roman" w:hAnsi="Times New Roman"/>
      <w:sz w:val="20"/>
    </w:rPr>
  </w:style>
  <w:style w:type="character" w:customStyle="1" w:styleId="Styleunderline9pt1">
    <w:name w:val="Style underline + 9 pt1"/>
    <w:basedOn w:val="underline"/>
    <w:rsid w:val="00615440"/>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1544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15440"/>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15440"/>
    <w:rPr>
      <w:b/>
      <w:bCs/>
      <w:noProof w:val="0"/>
      <w:sz w:val="20"/>
      <w:u w:val="single"/>
      <w:lang w:val="en-US" w:eastAsia="en-US" w:bidi="ar-SA"/>
    </w:rPr>
  </w:style>
  <w:style w:type="character" w:customStyle="1" w:styleId="Hyperlink23">
    <w:name w:val="Hyperlink23"/>
    <w:basedOn w:val="DefaultParagraphFont"/>
    <w:rsid w:val="00615440"/>
    <w:rPr>
      <w:color w:val="3300CC"/>
      <w:u w:val="single"/>
    </w:rPr>
  </w:style>
  <w:style w:type="paragraph" w:customStyle="1" w:styleId="cardCharChar">
    <w:name w:val="card Char Char"/>
    <w:basedOn w:val="Normal"/>
    <w:link w:val="cardCharCharChar"/>
    <w:qFormat/>
    <w:rsid w:val="00615440"/>
    <w:pPr>
      <w:ind w:left="288" w:right="288"/>
    </w:pPr>
    <w:rPr>
      <w:rFonts w:eastAsia="Times New Roman"/>
      <w:szCs w:val="20"/>
    </w:rPr>
  </w:style>
  <w:style w:type="character" w:customStyle="1" w:styleId="cardCharCharChar">
    <w:name w:val="card Char Char Char"/>
    <w:basedOn w:val="DefaultParagraphFont"/>
    <w:link w:val="cardCharChar"/>
    <w:rsid w:val="00615440"/>
    <w:rPr>
      <w:rFonts w:ascii="Calibri" w:eastAsia="Times New Roman" w:hAnsi="Calibri"/>
      <w:sz w:val="22"/>
      <w:szCs w:val="20"/>
    </w:rPr>
  </w:style>
  <w:style w:type="character" w:customStyle="1" w:styleId="StyleunderlineArialNarrow9ptBold">
    <w:name w:val="Style underline + Arial Narrow 9 pt Bold"/>
    <w:basedOn w:val="underline"/>
    <w:rsid w:val="00615440"/>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15440"/>
  </w:style>
  <w:style w:type="character" w:customStyle="1" w:styleId="StylecardCharCharArialNarrow9ptChar">
    <w:name w:val="Style card Char Char + Arial Narrow 9 pt Char"/>
    <w:basedOn w:val="cardCharCharChar"/>
    <w:link w:val="StylecardCharCharArialNarrow9pt"/>
    <w:rsid w:val="00615440"/>
    <w:rPr>
      <w:rFonts w:ascii="Calibri" w:eastAsia="Times New Roman" w:hAnsi="Calibri"/>
      <w:sz w:val="22"/>
      <w:szCs w:val="20"/>
    </w:rPr>
  </w:style>
  <w:style w:type="character" w:customStyle="1" w:styleId="CardTextChar10">
    <w:name w:val="Card Text Char1"/>
    <w:basedOn w:val="DefaultParagraphFont"/>
    <w:rsid w:val="0061544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1544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1544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1544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15440"/>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615440"/>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1544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1544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15440"/>
    <w:rPr>
      <w:rFonts w:eastAsia="Times New Roman"/>
    </w:rPr>
  </w:style>
  <w:style w:type="character" w:customStyle="1" w:styleId="TextsmallChar">
    <w:name w:val="Textsmall Char"/>
    <w:basedOn w:val="DefaultParagraphFont"/>
    <w:link w:val="Textsmall"/>
    <w:rsid w:val="00615440"/>
    <w:rPr>
      <w:rFonts w:ascii="Calibri" w:eastAsia="Times New Roman" w:hAnsi="Calibri"/>
      <w:sz w:val="22"/>
    </w:rPr>
  </w:style>
  <w:style w:type="character" w:customStyle="1" w:styleId="CharChar111">
    <w:name w:val="Char Char111"/>
    <w:basedOn w:val="DefaultParagraphFont"/>
    <w:rsid w:val="00615440"/>
    <w:rPr>
      <w:rFonts w:cs="Arial"/>
      <w:bCs/>
      <w:szCs w:val="26"/>
      <w:u w:val="single"/>
      <w:lang w:val="en-US" w:eastAsia="en-US" w:bidi="ar-SA"/>
    </w:rPr>
  </w:style>
  <w:style w:type="paragraph" w:customStyle="1" w:styleId="cardtextsmall">
    <w:name w:val="card text small"/>
    <w:basedOn w:val="Normal"/>
    <w:uiPriority w:val="99"/>
    <w:qFormat/>
    <w:rsid w:val="00615440"/>
    <w:rPr>
      <w:rFonts w:ascii="Arial Narrow" w:eastAsia="Times New Roman" w:hAnsi="Arial Narrow"/>
    </w:rPr>
  </w:style>
  <w:style w:type="character" w:customStyle="1" w:styleId="AUnterdline">
    <w:name w:val="AUnterdline"/>
    <w:qFormat/>
    <w:rsid w:val="0061544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15440"/>
    <w:rPr>
      <w:rFonts w:ascii="Times New Roman" w:hAnsi="Times New Roman"/>
      <w:b/>
      <w:bCs/>
      <w:sz w:val="20"/>
      <w:u w:val="single"/>
      <w:bdr w:val="single" w:sz="4" w:space="0" w:color="auto"/>
    </w:rPr>
  </w:style>
  <w:style w:type="character" w:customStyle="1" w:styleId="highlightedsearchterm">
    <w:name w:val="highlightedsearchterm"/>
    <w:rsid w:val="00615440"/>
  </w:style>
  <w:style w:type="character" w:customStyle="1" w:styleId="StyleUnderline1">
    <w:name w:val="Style Underline1"/>
    <w:basedOn w:val="DefaultParagraphFont"/>
    <w:rsid w:val="00615440"/>
    <w:rPr>
      <w:rFonts w:ascii="Times New Roman" w:hAnsi="Times New Roman"/>
      <w:sz w:val="20"/>
      <w:u w:val="single"/>
    </w:rPr>
  </w:style>
  <w:style w:type="paragraph" w:customStyle="1" w:styleId="StyleStyle49pt10">
    <w:name w:val="Style Style4 + 9 pt10"/>
    <w:basedOn w:val="Style4"/>
    <w:link w:val="StyleStyle49pt10Char"/>
    <w:qFormat/>
    <w:rsid w:val="00615440"/>
    <w:pPr>
      <w:spacing w:after="160" w:line="259" w:lineRule="auto"/>
    </w:pPr>
    <w:rPr>
      <w:rFonts w:eastAsia="Times New Roman"/>
    </w:rPr>
  </w:style>
  <w:style w:type="character" w:customStyle="1" w:styleId="StyleStyle49pt10Char">
    <w:name w:val="Style Style4 + 9 pt10 Char"/>
    <w:basedOn w:val="Style4Char"/>
    <w:link w:val="StyleStyle49pt10"/>
    <w:rsid w:val="00615440"/>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615440"/>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615440"/>
    <w:rPr>
      <w:rFonts w:ascii="Calibri" w:eastAsia="Times New Roman" w:hAnsi="Calibri"/>
      <w:b/>
      <w:bCs/>
      <w:sz w:val="22"/>
      <w:u w:val="single"/>
    </w:rPr>
  </w:style>
  <w:style w:type="paragraph" w:customStyle="1" w:styleId="NormalUnderline">
    <w:name w:val="Normal Underline"/>
    <w:basedOn w:val="Normal"/>
    <w:link w:val="NormalUnderlineChar"/>
    <w:qFormat/>
    <w:rsid w:val="00615440"/>
    <w:pPr>
      <w:ind w:left="288"/>
    </w:pPr>
    <w:rPr>
      <w:rFonts w:eastAsia="Times New Roman"/>
      <w:u w:val="single"/>
    </w:rPr>
  </w:style>
  <w:style w:type="character" w:customStyle="1" w:styleId="NormalUnderlineChar">
    <w:name w:val="Normal Underline Char"/>
    <w:link w:val="NormalUnderline"/>
    <w:rsid w:val="00615440"/>
    <w:rPr>
      <w:rFonts w:ascii="Calibri" w:eastAsia="Times New Roman" w:hAnsi="Calibri"/>
      <w:sz w:val="22"/>
      <w:u w:val="single"/>
    </w:rPr>
  </w:style>
  <w:style w:type="character" w:customStyle="1" w:styleId="DontRead">
    <w:name w:val="Don't Read"/>
    <w:qFormat/>
    <w:rsid w:val="00615440"/>
    <w:rPr>
      <w:rFonts w:ascii="Times New Roman" w:hAnsi="Times New Roman"/>
      <w:sz w:val="16"/>
    </w:rPr>
  </w:style>
  <w:style w:type="paragraph" w:customStyle="1" w:styleId="Underlinestyle">
    <w:name w:val="Underline style"/>
    <w:basedOn w:val="Normal"/>
    <w:uiPriority w:val="99"/>
    <w:qFormat/>
    <w:rsid w:val="00615440"/>
    <w:rPr>
      <w:rFonts w:eastAsia="Times New Roman"/>
      <w:u w:val="single"/>
    </w:rPr>
  </w:style>
  <w:style w:type="character" w:customStyle="1" w:styleId="Style11ptUnderline3">
    <w:name w:val="Style 11 pt Underline3"/>
    <w:rsid w:val="00615440"/>
    <w:rPr>
      <w:sz w:val="20"/>
      <w:u w:val="single"/>
    </w:rPr>
  </w:style>
  <w:style w:type="character" w:customStyle="1" w:styleId="27">
    <w:name w:val="27"/>
    <w:rsid w:val="00615440"/>
    <w:rPr>
      <w:rFonts w:cs="Arial"/>
      <w:bCs/>
      <w:sz w:val="20"/>
      <w:u w:val="single"/>
      <w:lang w:val="en-US" w:eastAsia="en-US" w:bidi="ar-SA"/>
    </w:rPr>
  </w:style>
  <w:style w:type="character" w:customStyle="1" w:styleId="2">
    <w:name w:val="2"/>
    <w:rsid w:val="00615440"/>
    <w:rPr>
      <w:rFonts w:cs="Arial"/>
      <w:bCs/>
      <w:sz w:val="20"/>
      <w:u w:val="single"/>
      <w:lang w:val="en-US" w:eastAsia="en-US" w:bidi="ar-SA"/>
    </w:rPr>
  </w:style>
  <w:style w:type="character" w:customStyle="1" w:styleId="Style9ptUnderline11">
    <w:name w:val="Style 9 pt Underline11"/>
    <w:basedOn w:val="DefaultParagraphFont"/>
    <w:rsid w:val="00615440"/>
    <w:rPr>
      <w:sz w:val="20"/>
      <w:u w:val="single"/>
    </w:rPr>
  </w:style>
  <w:style w:type="character" w:customStyle="1" w:styleId="Style9ptBoldUnderline5">
    <w:name w:val="Style 9 pt Bold Underline5"/>
    <w:basedOn w:val="DefaultParagraphFont"/>
    <w:rsid w:val="00615440"/>
    <w:rPr>
      <w:b/>
      <w:bCs/>
      <w:sz w:val="20"/>
      <w:u w:val="single"/>
    </w:rPr>
  </w:style>
  <w:style w:type="character" w:customStyle="1" w:styleId="CharChar114">
    <w:name w:val="Char Char114"/>
    <w:basedOn w:val="DefaultParagraphFont"/>
    <w:rsid w:val="00615440"/>
    <w:rPr>
      <w:rFonts w:cs="Arial"/>
      <w:bCs/>
      <w:szCs w:val="26"/>
      <w:u w:val="single"/>
      <w:lang w:val="en-US" w:eastAsia="en-US" w:bidi="ar-SA"/>
    </w:rPr>
  </w:style>
  <w:style w:type="character" w:customStyle="1" w:styleId="CharChar113">
    <w:name w:val="Char Char113"/>
    <w:basedOn w:val="DefaultParagraphFont"/>
    <w:rsid w:val="00615440"/>
    <w:rPr>
      <w:rFonts w:cs="Arial"/>
      <w:bCs/>
      <w:szCs w:val="26"/>
      <w:u w:val="single"/>
      <w:lang w:val="en-US" w:eastAsia="en-US" w:bidi="ar-SA"/>
    </w:rPr>
  </w:style>
  <w:style w:type="character" w:customStyle="1" w:styleId="CharChar112">
    <w:name w:val="Char Char112"/>
    <w:basedOn w:val="DefaultParagraphFont"/>
    <w:rsid w:val="00615440"/>
    <w:rPr>
      <w:rFonts w:cs="Arial"/>
      <w:bCs/>
      <w:szCs w:val="26"/>
      <w:u w:val="single"/>
      <w:lang w:val="en-US" w:eastAsia="en-US" w:bidi="ar-SA"/>
    </w:rPr>
  </w:style>
  <w:style w:type="character" w:customStyle="1" w:styleId="ssl0">
    <w:name w:val="ss_l0"/>
    <w:basedOn w:val="DefaultParagraphFont"/>
    <w:rsid w:val="00615440"/>
  </w:style>
  <w:style w:type="paragraph" w:customStyle="1" w:styleId="WW-Default1">
    <w:name w:val="WW-Default1"/>
    <w:basedOn w:val="Normal"/>
    <w:uiPriority w:val="99"/>
    <w:qFormat/>
    <w:rsid w:val="00615440"/>
    <w:pPr>
      <w:suppressAutoHyphens/>
    </w:pPr>
    <w:rPr>
      <w:rFonts w:eastAsia="Times New Roman"/>
      <w:b/>
      <w:bCs/>
      <w:szCs w:val="20"/>
      <w:lang w:eastAsia="ar-SA"/>
    </w:rPr>
  </w:style>
  <w:style w:type="character" w:customStyle="1" w:styleId="zoomme">
    <w:name w:val="zoomme"/>
    <w:basedOn w:val="DefaultParagraphFont"/>
    <w:rsid w:val="00615440"/>
  </w:style>
  <w:style w:type="character" w:customStyle="1" w:styleId="Date1">
    <w:name w:val="Date1"/>
    <w:basedOn w:val="DefaultParagraphFont"/>
    <w:rsid w:val="00615440"/>
  </w:style>
  <w:style w:type="character" w:customStyle="1" w:styleId="classauthor">
    <w:name w:val="class=&quot;author&quot;"/>
    <w:basedOn w:val="DefaultParagraphFont"/>
    <w:rsid w:val="00615440"/>
  </w:style>
  <w:style w:type="paragraph" w:customStyle="1" w:styleId="CardStyle0">
    <w:name w:val="Card Style"/>
    <w:basedOn w:val="Normal"/>
    <w:link w:val="CardStyleChar"/>
    <w:qFormat/>
    <w:rsid w:val="00615440"/>
    <w:rPr>
      <w:rFonts w:eastAsia="Times New Roman"/>
    </w:rPr>
  </w:style>
  <w:style w:type="character" w:customStyle="1" w:styleId="CharCharChar">
    <w:name w:val="Char Char Char"/>
    <w:basedOn w:val="DefaultParagraphFont"/>
    <w:rsid w:val="00615440"/>
    <w:rPr>
      <w:rFonts w:cs="Arial"/>
      <w:bCs/>
      <w:szCs w:val="26"/>
      <w:u w:val="single"/>
      <w:lang w:val="en-US" w:eastAsia="en-US" w:bidi="ar-SA"/>
    </w:rPr>
  </w:style>
  <w:style w:type="character" w:customStyle="1" w:styleId="texto1">
    <w:name w:val="texto1"/>
    <w:rsid w:val="0061544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1544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15440"/>
    <w:rPr>
      <w:rFonts w:ascii="Calibri" w:eastAsia="Times New Roman" w:hAnsi="Calibri" w:cs="Arial"/>
      <w:b/>
      <w:szCs w:val="28"/>
    </w:rPr>
  </w:style>
  <w:style w:type="paragraph" w:customStyle="1" w:styleId="Style23">
    <w:name w:val="Style23"/>
    <w:basedOn w:val="Normal"/>
    <w:uiPriority w:val="99"/>
    <w:qFormat/>
    <w:rsid w:val="00615440"/>
    <w:pPr>
      <w:widowControl w:val="0"/>
      <w:autoSpaceDE w:val="0"/>
      <w:autoSpaceDN w:val="0"/>
      <w:adjustRightInd w:val="0"/>
      <w:spacing w:line="209" w:lineRule="exact"/>
    </w:pPr>
    <w:rPr>
      <w:rFonts w:eastAsia="SimSun"/>
    </w:rPr>
  </w:style>
  <w:style w:type="character" w:customStyle="1" w:styleId="gray">
    <w:name w:val="gray"/>
    <w:basedOn w:val="DefaultParagraphFont"/>
    <w:rsid w:val="00615440"/>
  </w:style>
  <w:style w:type="paragraph" w:customStyle="1" w:styleId="Tagtemplate">
    <w:name w:val="Tagtemplate"/>
    <w:basedOn w:val="Normal"/>
    <w:link w:val="TagtemplateChar"/>
    <w:autoRedefine/>
    <w:qFormat/>
    <w:rsid w:val="00615440"/>
    <w:pPr>
      <w:keepNext/>
      <w:keepLines/>
    </w:pPr>
    <w:rPr>
      <w:rFonts w:eastAsia="Calibri"/>
      <w:b/>
    </w:rPr>
  </w:style>
  <w:style w:type="character" w:customStyle="1" w:styleId="TagtemplateChar">
    <w:name w:val="Tagtemplate Char"/>
    <w:basedOn w:val="DefaultParagraphFont"/>
    <w:link w:val="Tagtemplate"/>
    <w:rsid w:val="00615440"/>
    <w:rPr>
      <w:rFonts w:ascii="Calibri" w:eastAsia="Calibri" w:hAnsi="Calibri"/>
      <w:b/>
      <w:sz w:val="22"/>
    </w:rPr>
  </w:style>
  <w:style w:type="character" w:customStyle="1" w:styleId="Styleunderline11ptBorderSinglesolidlineAuto05p">
    <w:name w:val="Style underline + 11 pt Border: : (Single solid line Auto  0.5 p..."/>
    <w:rsid w:val="00615440"/>
    <w:rPr>
      <w:sz w:val="20"/>
      <w:u w:val="single"/>
      <w:bdr w:val="single" w:sz="4" w:space="0" w:color="auto"/>
    </w:rPr>
  </w:style>
  <w:style w:type="paragraph" w:customStyle="1" w:styleId="Citation-FirstLine">
    <w:name w:val="Citation - First Line"/>
    <w:basedOn w:val="Normal"/>
    <w:next w:val="Normal"/>
    <w:autoRedefine/>
    <w:uiPriority w:val="99"/>
    <w:qFormat/>
    <w:rsid w:val="00615440"/>
    <w:pPr>
      <w:spacing w:line="240" w:lineRule="atLeast"/>
      <w:jc w:val="both"/>
    </w:pPr>
    <w:rPr>
      <w:rFonts w:ascii="Book Antiqua" w:eastAsia="Times New Roman" w:hAnsi="Book Antiqua"/>
    </w:rPr>
  </w:style>
  <w:style w:type="character" w:customStyle="1" w:styleId="CardText-Underlined">
    <w:name w:val="Card Text - Underlined"/>
    <w:rsid w:val="00615440"/>
    <w:rPr>
      <w:b/>
      <w:sz w:val="20"/>
      <w:u w:val="single"/>
    </w:rPr>
  </w:style>
  <w:style w:type="paragraph" w:customStyle="1" w:styleId="Citation-Complete">
    <w:name w:val="Citation - Complete"/>
    <w:basedOn w:val="Normal"/>
    <w:next w:val="Normal"/>
    <w:link w:val="Citation-CompleteChar"/>
    <w:autoRedefine/>
    <w:qFormat/>
    <w:rsid w:val="0061544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15440"/>
    <w:rPr>
      <w:rFonts w:ascii="Book Antiqua" w:eastAsia="Times New Roman" w:hAnsi="Book Antiqua"/>
      <w:sz w:val="22"/>
    </w:rPr>
  </w:style>
  <w:style w:type="character" w:customStyle="1" w:styleId="MicroTextChar">
    <w:name w:val="MicroText Char"/>
    <w:link w:val="MicroText"/>
    <w:rsid w:val="00615440"/>
    <w:rPr>
      <w:rFonts w:ascii="Arial Narrow" w:hAnsi="Arial Narrow"/>
      <w:sz w:val="12"/>
    </w:rPr>
  </w:style>
  <w:style w:type="character" w:customStyle="1" w:styleId="Style11ptItalic">
    <w:name w:val="Style 11 pt Italic"/>
    <w:basedOn w:val="DefaultParagraphFont"/>
    <w:rsid w:val="00615440"/>
    <w:rPr>
      <w:rFonts w:ascii="Times New Roman" w:hAnsi="Times New Roman"/>
      <w:i/>
      <w:iCs/>
      <w:sz w:val="20"/>
    </w:rPr>
  </w:style>
  <w:style w:type="character" w:customStyle="1" w:styleId="BoldandUnderlineChar">
    <w:name w:val="Bold and Underline Char"/>
    <w:basedOn w:val="DefaultParagraphFont"/>
    <w:link w:val="BoldandUnderline"/>
    <w:locked/>
    <w:rsid w:val="00615440"/>
    <w:rPr>
      <w:b/>
      <w:u w:val="single"/>
    </w:rPr>
  </w:style>
  <w:style w:type="paragraph" w:customStyle="1" w:styleId="BoldandUnderline">
    <w:name w:val="Bold and Underline"/>
    <w:basedOn w:val="Normal"/>
    <w:link w:val="BoldandUnderlineChar"/>
    <w:qFormat/>
    <w:rsid w:val="00615440"/>
    <w:rPr>
      <w:rFonts w:asciiTheme="minorHAnsi" w:hAnsiTheme="minorHAnsi"/>
      <w:b/>
      <w:sz w:val="24"/>
      <w:u w:val="single"/>
    </w:rPr>
  </w:style>
  <w:style w:type="character" w:customStyle="1" w:styleId="hdr">
    <w:name w:val="hdr"/>
    <w:basedOn w:val="DefaultParagraphFont"/>
    <w:rsid w:val="00615440"/>
  </w:style>
  <w:style w:type="paragraph" w:customStyle="1" w:styleId="StyleStyle49ptBold3">
    <w:name w:val="Style Style4 + 9 pt Bold3"/>
    <w:basedOn w:val="Style4"/>
    <w:link w:val="StyleStyle49ptBold3Char"/>
    <w:qFormat/>
    <w:rsid w:val="00615440"/>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615440"/>
    <w:rPr>
      <w:rFonts w:ascii="Calibri" w:eastAsia="Times New Roman" w:hAnsi="Calibri"/>
      <w:b/>
      <w:bCs/>
      <w:u w:val="single"/>
      <w:lang w:val="x-none"/>
    </w:rPr>
  </w:style>
  <w:style w:type="character" w:customStyle="1" w:styleId="Style9ptUnderline6">
    <w:name w:val="Style 9 pt Underline6"/>
    <w:basedOn w:val="DefaultParagraphFont"/>
    <w:rsid w:val="00615440"/>
    <w:rPr>
      <w:sz w:val="20"/>
      <w:u w:val="single"/>
    </w:rPr>
  </w:style>
  <w:style w:type="character" w:customStyle="1" w:styleId="ct-with-fmlt">
    <w:name w:val="ct-with-fmlt"/>
    <w:basedOn w:val="DefaultParagraphFont"/>
    <w:rsid w:val="00615440"/>
  </w:style>
  <w:style w:type="paragraph" w:customStyle="1" w:styleId="StyleStyle49pt">
    <w:name w:val="Style Style4 + 9 pt"/>
    <w:basedOn w:val="Normal"/>
    <w:link w:val="StyleStyle49ptChar"/>
    <w:qFormat/>
    <w:rsid w:val="00615440"/>
    <w:rPr>
      <w:rFonts w:eastAsia="Times New Roman"/>
      <w:u w:val="single"/>
    </w:rPr>
  </w:style>
  <w:style w:type="character" w:customStyle="1" w:styleId="StyleStyle49ptChar">
    <w:name w:val="Style Style4 + 9 pt Char"/>
    <w:basedOn w:val="DefaultParagraphFont"/>
    <w:link w:val="StyleStyle49pt"/>
    <w:rsid w:val="00615440"/>
    <w:rPr>
      <w:rFonts w:ascii="Calibri" w:eastAsia="Times New Roman" w:hAnsi="Calibri"/>
      <w:sz w:val="22"/>
      <w:u w:val="single"/>
    </w:rPr>
  </w:style>
  <w:style w:type="paragraph" w:customStyle="1" w:styleId="StyleStyle49ptBold">
    <w:name w:val="Style Style4 + 9 pt Bold"/>
    <w:basedOn w:val="Normal"/>
    <w:link w:val="StyleStyle49ptBoldChar"/>
    <w:qFormat/>
    <w:rsid w:val="00615440"/>
    <w:rPr>
      <w:rFonts w:eastAsia="Times New Roman"/>
      <w:b/>
      <w:bCs/>
      <w:u w:val="single"/>
    </w:rPr>
  </w:style>
  <w:style w:type="character" w:customStyle="1" w:styleId="StyleStyle49ptBoldChar">
    <w:name w:val="Style Style4 + 9 pt Bold Char"/>
    <w:basedOn w:val="DefaultParagraphFont"/>
    <w:link w:val="StyleStyle49ptBold"/>
    <w:rsid w:val="00615440"/>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1544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15440"/>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1544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15440"/>
    <w:rPr>
      <w:rFonts w:ascii="Arial" w:eastAsia="Times New Roman" w:hAnsi="Arial" w:cs="Arial"/>
      <w:b/>
      <w:bCs/>
      <w:sz w:val="22"/>
      <w:u w:val="single"/>
    </w:rPr>
  </w:style>
  <w:style w:type="paragraph" w:customStyle="1" w:styleId="StyleUnderlined11pt">
    <w:name w:val="Style Underlined + 11 pt"/>
    <w:link w:val="StyleUnderlined11ptChar"/>
    <w:qFormat/>
    <w:rsid w:val="0061544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15440"/>
    <w:rPr>
      <w:rFonts w:ascii="Arial" w:eastAsia="Times New Roman" w:hAnsi="Arial" w:cs="Arial"/>
      <w:sz w:val="22"/>
      <w:u w:val="single"/>
    </w:rPr>
  </w:style>
  <w:style w:type="character" w:customStyle="1" w:styleId="newscontent">
    <w:name w:val="newscontent"/>
    <w:rsid w:val="00615440"/>
  </w:style>
  <w:style w:type="character" w:customStyle="1" w:styleId="StyleUnderlinePatternClearYellow">
    <w:name w:val="Style Underline Pattern: Clear (Yellow)"/>
    <w:basedOn w:val="DefaultParagraphFont"/>
    <w:rsid w:val="00615440"/>
    <w:rPr>
      <w:u w:val="single"/>
      <w:shd w:val="clear" w:color="auto" w:fill="00FF00"/>
    </w:rPr>
  </w:style>
  <w:style w:type="paragraph" w:customStyle="1" w:styleId="StyleUnderlineChar11pt3">
    <w:name w:val="Style Underline Char + 11 pt3"/>
    <w:link w:val="StyleUnderlineChar11pt3Char"/>
    <w:qFormat/>
    <w:rsid w:val="0061544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15440"/>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15440"/>
    <w:rPr>
      <w:b w:val="0"/>
      <w:bCs/>
      <w:u w:val="single"/>
    </w:rPr>
  </w:style>
  <w:style w:type="paragraph" w:customStyle="1" w:styleId="Cite2">
    <w:name w:val="Cite 2"/>
    <w:basedOn w:val="Normal"/>
    <w:uiPriority w:val="99"/>
    <w:qFormat/>
    <w:rsid w:val="00615440"/>
    <w:rPr>
      <w:rFonts w:eastAsia="MS Mincho"/>
      <w:b/>
      <w:u w:val="single"/>
    </w:rPr>
  </w:style>
  <w:style w:type="character" w:customStyle="1" w:styleId="StyleunderlineBold">
    <w:name w:val="Style underline + Bold"/>
    <w:basedOn w:val="underline"/>
    <w:rsid w:val="00615440"/>
    <w:rPr>
      <w:rFonts w:ascii="Times New Roman" w:hAnsi="Times New Roman" w:cs="Times New Roman" w:hint="default"/>
      <w:b w:val="0"/>
      <w:bCs/>
      <w:sz w:val="20"/>
      <w:u w:val="single"/>
    </w:rPr>
  </w:style>
  <w:style w:type="paragraph" w:customStyle="1" w:styleId="cards0">
    <w:name w:val="cards"/>
    <w:basedOn w:val="Cites"/>
    <w:uiPriority w:val="99"/>
    <w:qFormat/>
    <w:rsid w:val="00615440"/>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15440"/>
    <w:rPr>
      <w:sz w:val="20"/>
      <w:u w:val="single"/>
    </w:rPr>
  </w:style>
  <w:style w:type="character" w:customStyle="1" w:styleId="slug-pub-date">
    <w:name w:val="slug-pub-date"/>
    <w:basedOn w:val="DefaultParagraphFont"/>
    <w:rsid w:val="00615440"/>
  </w:style>
  <w:style w:type="character" w:customStyle="1" w:styleId="slug-vol">
    <w:name w:val="slug-vol"/>
    <w:basedOn w:val="DefaultParagraphFont"/>
    <w:rsid w:val="00615440"/>
  </w:style>
  <w:style w:type="character" w:customStyle="1" w:styleId="slug-issue">
    <w:name w:val="slug-issue"/>
    <w:basedOn w:val="DefaultParagraphFont"/>
    <w:rsid w:val="00615440"/>
  </w:style>
  <w:style w:type="character" w:customStyle="1" w:styleId="slug-pages">
    <w:name w:val="slug-pages"/>
    <w:basedOn w:val="DefaultParagraphFont"/>
    <w:rsid w:val="0061544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15440"/>
    <w:rPr>
      <w:b/>
      <w:bCs/>
      <w:strike w:val="0"/>
      <w:dstrike w:val="0"/>
      <w:sz w:val="24"/>
      <w:u w:val="none"/>
      <w:effect w:val="none"/>
    </w:rPr>
  </w:style>
  <w:style w:type="character" w:customStyle="1" w:styleId="tagchar">
    <w:name w:val="tagchar"/>
    <w:basedOn w:val="DefaultParagraphFont"/>
    <w:rsid w:val="00615440"/>
  </w:style>
  <w:style w:type="character" w:customStyle="1" w:styleId="pmterms11">
    <w:name w:val="pmterms11"/>
    <w:basedOn w:val="DefaultParagraphFont"/>
    <w:rsid w:val="00615440"/>
    <w:rPr>
      <w:b/>
      <w:bCs/>
      <w:i w:val="0"/>
      <w:iCs w:val="0"/>
      <w:color w:val="000000"/>
    </w:rPr>
  </w:style>
  <w:style w:type="character" w:customStyle="1" w:styleId="StyleUnderlineChar9ptBold">
    <w:name w:val="Style Underline Char + 9 pt Bold"/>
    <w:basedOn w:val="DefaultParagraphFont"/>
    <w:rsid w:val="0061544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15440"/>
    <w:rPr>
      <w:szCs w:val="24"/>
      <w:u w:val="single"/>
      <w:lang w:val="en-US" w:eastAsia="en-US" w:bidi="ar-SA"/>
    </w:rPr>
  </w:style>
  <w:style w:type="character" w:customStyle="1" w:styleId="BoldandUnderlineChar2Char1">
    <w:name w:val="Bold and Underline Char2 Char1"/>
    <w:basedOn w:val="DefaultParagraphFont"/>
    <w:rsid w:val="0061544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1544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15440"/>
    <w:rPr>
      <w:szCs w:val="24"/>
      <w:u w:val="single"/>
      <w:lang w:val="en-US" w:eastAsia="en-US" w:bidi="ar-SA"/>
    </w:rPr>
  </w:style>
  <w:style w:type="paragraph" w:customStyle="1" w:styleId="Language">
    <w:name w:val="Language"/>
    <w:basedOn w:val="Normal"/>
    <w:link w:val="LanguageChar"/>
    <w:qFormat/>
    <w:rsid w:val="00615440"/>
    <w:rPr>
      <w:rFonts w:eastAsia="Times New Roman"/>
      <w:strike/>
      <w:szCs w:val="20"/>
    </w:rPr>
  </w:style>
  <w:style w:type="character" w:customStyle="1" w:styleId="LanguageChar">
    <w:name w:val="Language Char"/>
    <w:basedOn w:val="DefaultParagraphFont"/>
    <w:link w:val="Language"/>
    <w:rsid w:val="00615440"/>
    <w:rPr>
      <w:rFonts w:ascii="Calibri" w:eastAsia="Times New Roman" w:hAnsi="Calibri"/>
      <w:strike/>
      <w:sz w:val="22"/>
      <w:szCs w:val="20"/>
    </w:rPr>
  </w:style>
  <w:style w:type="paragraph" w:customStyle="1" w:styleId="UnderlineChar3">
    <w:name w:val="Underline Char3"/>
    <w:basedOn w:val="Normal"/>
    <w:link w:val="UnderlineChar3Char"/>
    <w:qFormat/>
    <w:rsid w:val="00615440"/>
    <w:rPr>
      <w:rFonts w:eastAsia="Times New Roman"/>
      <w:u w:val="single"/>
    </w:rPr>
  </w:style>
  <w:style w:type="character" w:customStyle="1" w:styleId="UnderlineChar3Char">
    <w:name w:val="Underline Char3 Char"/>
    <w:basedOn w:val="DefaultParagraphFont"/>
    <w:link w:val="UnderlineChar3"/>
    <w:rsid w:val="00615440"/>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15440"/>
    <w:rPr>
      <w:rFonts w:eastAsia="Times New Roman"/>
      <w:b/>
      <w:u w:val="single"/>
    </w:rPr>
  </w:style>
  <w:style w:type="character" w:customStyle="1" w:styleId="BoldandUnderlineChar3CharChar">
    <w:name w:val="Bold and Underline Char3 Char Char"/>
    <w:basedOn w:val="DefaultParagraphFont"/>
    <w:link w:val="BoldandUnderlineChar3Char"/>
    <w:rsid w:val="00615440"/>
    <w:rPr>
      <w:rFonts w:ascii="Calibri" w:eastAsia="Times New Roman" w:hAnsi="Calibri"/>
      <w:b/>
      <w:sz w:val="22"/>
      <w:u w:val="single"/>
    </w:rPr>
  </w:style>
  <w:style w:type="character" w:customStyle="1" w:styleId="UnderlineChar1">
    <w:name w:val="Underline Char1"/>
    <w:basedOn w:val="DefaultParagraphFont"/>
    <w:rsid w:val="00615440"/>
    <w:rPr>
      <w:szCs w:val="24"/>
      <w:u w:val="single"/>
      <w:lang w:val="en-US" w:eastAsia="en-US" w:bidi="ar-SA"/>
    </w:rPr>
  </w:style>
  <w:style w:type="character" w:customStyle="1" w:styleId="BoldandUnderlineChar1Char2Char">
    <w:name w:val="Bold and Underline Char1 Char2 Char"/>
    <w:basedOn w:val="DefaultParagraphFont"/>
    <w:rsid w:val="00615440"/>
    <w:rPr>
      <w:b/>
      <w:szCs w:val="24"/>
      <w:u w:val="single"/>
      <w:lang w:val="en-US" w:eastAsia="en-US" w:bidi="ar-SA"/>
    </w:rPr>
  </w:style>
  <w:style w:type="paragraph" w:customStyle="1" w:styleId="HotRoute">
    <w:name w:val="Hot Route"/>
    <w:basedOn w:val="Normal"/>
    <w:link w:val="HotRouteChar0"/>
    <w:qFormat/>
    <w:rsid w:val="00615440"/>
    <w:pPr>
      <w:ind w:left="144"/>
    </w:pPr>
    <w:rPr>
      <w:rFonts w:eastAsia="Times New Roman"/>
    </w:rPr>
  </w:style>
  <w:style w:type="character" w:customStyle="1" w:styleId="Style12ptBoldUnderline1">
    <w:name w:val="Style 12 pt Bold Underline1"/>
    <w:basedOn w:val="DefaultParagraphFont"/>
    <w:rsid w:val="00615440"/>
    <w:rPr>
      <w:b/>
      <w:bCs/>
      <w:sz w:val="24"/>
      <w:u w:val="single"/>
    </w:rPr>
  </w:style>
  <w:style w:type="character" w:customStyle="1" w:styleId="StyleEmphasisArial12ptBoldNotItalic">
    <w:name w:val="Style Emphasis + Arial 12 pt Bold Not Italic"/>
    <w:basedOn w:val="Emphasis"/>
    <w:rsid w:val="00615440"/>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15440"/>
    <w:rPr>
      <w:rFonts w:ascii="SimSun" w:eastAsia="SimSun" w:hAnsi="SimSun"/>
      <w:sz w:val="15"/>
      <w:lang w:eastAsia="zh-CN"/>
    </w:rPr>
  </w:style>
  <w:style w:type="paragraph" w:customStyle="1" w:styleId="UnreadText">
    <w:name w:val="Unread Text"/>
    <w:basedOn w:val="Normal"/>
    <w:next w:val="Normal"/>
    <w:link w:val="UnreadTextChar"/>
    <w:autoRedefine/>
    <w:qFormat/>
    <w:rsid w:val="00615440"/>
    <w:pPr>
      <w:ind w:left="360"/>
    </w:pPr>
    <w:rPr>
      <w:rFonts w:ascii="SimSun" w:eastAsia="SimSun" w:hAnsi="SimSun"/>
      <w:sz w:val="15"/>
      <w:lang w:eastAsia="zh-CN"/>
    </w:rPr>
  </w:style>
  <w:style w:type="character" w:customStyle="1" w:styleId="smallChar">
    <w:name w:val="small Char"/>
    <w:rsid w:val="00615440"/>
    <w:rPr>
      <w:rFonts w:ascii="Calibri" w:eastAsia="Calibri" w:hAnsi="Calibri" w:cs="Calibri"/>
      <w:sz w:val="16"/>
      <w:szCs w:val="20"/>
      <w:lang w:val="x-none" w:eastAsia="x-none"/>
    </w:rPr>
  </w:style>
  <w:style w:type="paragraph" w:customStyle="1" w:styleId="HotRoute0">
    <w:name w:val="Hot Route!"/>
    <w:basedOn w:val="Normal"/>
    <w:uiPriority w:val="99"/>
    <w:qFormat/>
    <w:rsid w:val="0061544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15440"/>
    <w:rPr>
      <w:rFonts w:ascii="Times New Roman" w:hAnsi="Times New Roman" w:cs="Times New Roman"/>
      <w:sz w:val="16"/>
      <w:szCs w:val="16"/>
    </w:rPr>
  </w:style>
  <w:style w:type="character" w:customStyle="1" w:styleId="BodyText2Char1">
    <w:name w:val="Body Text 2 Char1"/>
    <w:basedOn w:val="DefaultParagraphFont"/>
    <w:uiPriority w:val="99"/>
    <w:semiHidden/>
    <w:rsid w:val="00615440"/>
    <w:rPr>
      <w:rFonts w:ascii="Times New Roman" w:hAnsi="Times New Roman" w:cs="Times New Roman"/>
      <w:sz w:val="20"/>
    </w:rPr>
  </w:style>
  <w:style w:type="character" w:customStyle="1" w:styleId="Heading2Char1CharCharCharCharCharC">
    <w:name w:val="Heading 2 Char1 Char Char Char Char Char C"/>
    <w:rsid w:val="00615440"/>
    <w:rPr>
      <w:rFonts w:cs="Arial"/>
      <w:b/>
      <w:bCs/>
      <w:iCs/>
      <w:sz w:val="24"/>
      <w:szCs w:val="28"/>
      <w:lang w:val="en-US" w:eastAsia="en-US" w:bidi="ar-SA"/>
    </w:rPr>
  </w:style>
  <w:style w:type="character" w:customStyle="1" w:styleId="underline1">
    <w:name w:val="underline1"/>
    <w:basedOn w:val="DefaultParagraphFont"/>
    <w:rsid w:val="00615440"/>
    <w:rPr>
      <w:u w:val="single"/>
    </w:rPr>
  </w:style>
  <w:style w:type="character" w:customStyle="1" w:styleId="author">
    <w:name w:val="author"/>
    <w:basedOn w:val="DefaultParagraphFont"/>
    <w:rsid w:val="00615440"/>
    <w:rPr>
      <w:rFonts w:ascii="Times New Roman" w:hAnsi="Times New Roman"/>
      <w:b/>
      <w:sz w:val="24"/>
    </w:rPr>
  </w:style>
  <w:style w:type="character" w:customStyle="1" w:styleId="FontStyle291">
    <w:name w:val="Font Style291"/>
    <w:basedOn w:val="DefaultParagraphFont"/>
    <w:uiPriority w:val="99"/>
    <w:rsid w:val="0061544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1544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1544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15440"/>
    <w:rPr>
      <w:rFonts w:ascii="Calibri" w:eastAsia="Times New Roman" w:hAnsi="Calibri"/>
      <w:sz w:val="22"/>
    </w:rPr>
  </w:style>
  <w:style w:type="paragraph" w:customStyle="1" w:styleId="Cards1">
    <w:name w:val="Cards1"/>
    <w:basedOn w:val="Normal"/>
    <w:link w:val="Cards1Char"/>
    <w:qFormat/>
    <w:rsid w:val="00615440"/>
    <w:pPr>
      <w:ind w:left="288"/>
    </w:pPr>
    <w:rPr>
      <w:rFonts w:eastAsia="Times New Roman"/>
      <w:u w:val="single"/>
    </w:rPr>
  </w:style>
  <w:style w:type="character" w:customStyle="1" w:styleId="Cards1Char">
    <w:name w:val="Cards1 Char"/>
    <w:basedOn w:val="DefaultParagraphFont"/>
    <w:link w:val="Cards1"/>
    <w:rsid w:val="00615440"/>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1544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15440"/>
    <w:rPr>
      <w:rFonts w:ascii="Arial" w:eastAsia="Calibri" w:hAnsi="Arial" w:cs="Arial"/>
      <w:sz w:val="22"/>
      <w:szCs w:val="22"/>
      <w:u w:val="single"/>
    </w:rPr>
  </w:style>
  <w:style w:type="character" w:customStyle="1" w:styleId="EmphasizeThis">
    <w:name w:val="EmphasizeThis"/>
    <w:rsid w:val="00615440"/>
    <w:rPr>
      <w:rFonts w:ascii="Georgia" w:hAnsi="Georgia"/>
      <w:b/>
      <w:iCs/>
      <w:sz w:val="24"/>
      <w:u w:val="thick"/>
    </w:rPr>
  </w:style>
  <w:style w:type="paragraph" w:customStyle="1" w:styleId="Stylecard8pt">
    <w:name w:val="Style card + 8 pt"/>
    <w:basedOn w:val="Normal"/>
    <w:link w:val="Stylecard8ptChar"/>
    <w:qFormat/>
    <w:rsid w:val="00615440"/>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615440"/>
    <w:rPr>
      <w:rFonts w:ascii="Georgia" w:hAnsi="Georgia"/>
      <w:bCs/>
      <w:color w:val="000000"/>
      <w:sz w:val="16"/>
      <w:lang w:eastAsia="ar-SA"/>
    </w:rPr>
  </w:style>
  <w:style w:type="character" w:customStyle="1" w:styleId="bhl">
    <w:name w:val="bhl"/>
    <w:basedOn w:val="DefaultParagraphFont"/>
    <w:rsid w:val="00615440"/>
  </w:style>
  <w:style w:type="paragraph" w:customStyle="1" w:styleId="TagGA11">
    <w:name w:val="Tag GA 11"/>
    <w:basedOn w:val="TOC1"/>
    <w:uiPriority w:val="99"/>
    <w:qFormat/>
    <w:rsid w:val="00615440"/>
    <w:pPr>
      <w:spacing w:before="0" w:after="160"/>
    </w:pPr>
    <w:rPr>
      <w:rFonts w:ascii="Georgia" w:eastAsia="Calibri" w:hAnsi="Georgia"/>
      <w:u w:val="none"/>
      <w:lang w:bidi="ar-SA"/>
    </w:rPr>
  </w:style>
  <w:style w:type="paragraph" w:customStyle="1" w:styleId="CiteCard">
    <w:name w:val="Cite/Card"/>
    <w:basedOn w:val="TOC2"/>
    <w:uiPriority w:val="99"/>
    <w:qFormat/>
    <w:rsid w:val="0061544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15440"/>
    <w:rPr>
      <w:rFonts w:ascii="Georgia" w:eastAsia="Times New Roman" w:hAnsi="Georgia" w:hint="default"/>
      <w:sz w:val="22"/>
      <w:u w:val="single"/>
      <w:lang w:eastAsia="zh-CN"/>
    </w:rPr>
  </w:style>
  <w:style w:type="character" w:customStyle="1" w:styleId="addmd">
    <w:name w:val="addmd"/>
    <w:basedOn w:val="DefaultParagraphFont"/>
    <w:rsid w:val="00615440"/>
  </w:style>
  <w:style w:type="character" w:customStyle="1" w:styleId="UnderlinedTextCharChar">
    <w:name w:val="Underlined Text Char Char"/>
    <w:basedOn w:val="DefaultParagraphFont"/>
    <w:rsid w:val="00615440"/>
    <w:rPr>
      <w:rFonts w:cs="Arial"/>
      <w:bCs/>
      <w:noProof w:val="0"/>
      <w:szCs w:val="26"/>
      <w:u w:val="single"/>
      <w:lang w:val="en-US" w:eastAsia="en-US" w:bidi="ar-SA"/>
    </w:rPr>
  </w:style>
  <w:style w:type="character" w:customStyle="1" w:styleId="CardText1Char">
    <w:name w:val="Card Text 1 Char"/>
    <w:rsid w:val="00615440"/>
    <w:rPr>
      <w:rFonts w:ascii="Georgia" w:hAnsi="Georgia"/>
      <w:color w:val="000000"/>
      <w:sz w:val="22"/>
      <w:szCs w:val="22"/>
      <w:u w:val="single"/>
    </w:rPr>
  </w:style>
  <w:style w:type="character" w:customStyle="1" w:styleId="BoldUnderlining">
    <w:name w:val="Bold Underlining"/>
    <w:rsid w:val="00615440"/>
    <w:rPr>
      <w:u w:val="single"/>
    </w:rPr>
  </w:style>
  <w:style w:type="character" w:customStyle="1" w:styleId="Intemphasis">
    <w:name w:val="Intemphasis"/>
    <w:uiPriority w:val="1"/>
    <w:qFormat/>
    <w:rsid w:val="00615440"/>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15440"/>
    <w:pPr>
      <w:ind w:left="288" w:right="288"/>
    </w:pPr>
    <w:rPr>
      <w:szCs w:val="16"/>
    </w:rPr>
  </w:style>
  <w:style w:type="character" w:customStyle="1" w:styleId="cardtextChar3">
    <w:name w:val="cardtext Char"/>
    <w:basedOn w:val="DefaultParagraphFont"/>
    <w:link w:val="cardtext2"/>
    <w:rsid w:val="00615440"/>
    <w:rPr>
      <w:rFonts w:ascii="Calibri" w:hAnsi="Calibri"/>
      <w:sz w:val="22"/>
      <w:szCs w:val="16"/>
    </w:rPr>
  </w:style>
  <w:style w:type="character" w:customStyle="1" w:styleId="BoldUnderlineChar10">
    <w:name w:val="BoldUnderline Char1"/>
    <w:rsid w:val="0061544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15440"/>
    <w:pPr>
      <w:spacing w:after="200"/>
      <w:contextualSpacing/>
    </w:pPr>
    <w:rPr>
      <w:rFonts w:eastAsia="Calibri"/>
      <w:u w:val="single"/>
    </w:rPr>
  </w:style>
  <w:style w:type="character" w:customStyle="1" w:styleId="UnderlinedCardTextChar">
    <w:name w:val="Underlined Card Text Char"/>
    <w:link w:val="UnderlinedCardText"/>
    <w:rsid w:val="00615440"/>
    <w:rPr>
      <w:rFonts w:ascii="Calibri" w:eastAsia="Calibri" w:hAnsi="Calibri"/>
      <w:sz w:val="22"/>
      <w:u w:val="single"/>
    </w:rPr>
  </w:style>
  <w:style w:type="character" w:customStyle="1" w:styleId="Hyperlink6">
    <w:name w:val="Hyperlink6"/>
    <w:basedOn w:val="DefaultParagraphFont"/>
    <w:rsid w:val="00615440"/>
    <w:rPr>
      <w:color w:val="3300CC"/>
      <w:u w:val="single"/>
    </w:rPr>
  </w:style>
  <w:style w:type="paragraph" w:customStyle="1" w:styleId="Tag12">
    <w:name w:val="Tag12"/>
    <w:basedOn w:val="Normal"/>
    <w:uiPriority w:val="99"/>
    <w:qFormat/>
    <w:rsid w:val="00615440"/>
    <w:pPr>
      <w:contextualSpacing/>
    </w:pPr>
    <w:rPr>
      <w:rFonts w:eastAsia="Cambria"/>
      <w:b/>
    </w:rPr>
  </w:style>
  <w:style w:type="character" w:customStyle="1" w:styleId="citation">
    <w:name w:val="citation"/>
    <w:basedOn w:val="DefaultParagraphFont"/>
    <w:rsid w:val="00615440"/>
  </w:style>
  <w:style w:type="paragraph" w:customStyle="1" w:styleId="UnderlineText">
    <w:name w:val="Underline Text"/>
    <w:basedOn w:val="Normal"/>
    <w:link w:val="UnderlineTextChar"/>
    <w:qFormat/>
    <w:rsid w:val="00615440"/>
    <w:pPr>
      <w:ind w:left="288"/>
    </w:pPr>
    <w:rPr>
      <w:rFonts w:eastAsia="Times New Roman"/>
      <w:u w:val="single"/>
    </w:rPr>
  </w:style>
  <w:style w:type="character" w:customStyle="1" w:styleId="UnderlineTextChar">
    <w:name w:val="Underline Text Char"/>
    <w:basedOn w:val="DefaultParagraphFont"/>
    <w:link w:val="UnderlineText"/>
    <w:rsid w:val="00615440"/>
    <w:rPr>
      <w:rFonts w:ascii="Calibri" w:eastAsia="Times New Roman" w:hAnsi="Calibri"/>
      <w:sz w:val="22"/>
      <w:u w:val="single"/>
    </w:rPr>
  </w:style>
  <w:style w:type="character" w:customStyle="1" w:styleId="il">
    <w:name w:val="il"/>
    <w:basedOn w:val="DefaultParagraphFont"/>
    <w:rsid w:val="00615440"/>
  </w:style>
  <w:style w:type="character" w:customStyle="1" w:styleId="commentstext">
    <w:name w:val="comments_text"/>
    <w:uiPriority w:val="99"/>
    <w:rsid w:val="00615440"/>
    <w:rPr>
      <w:rFonts w:cs="Times New Roman"/>
    </w:rPr>
  </w:style>
  <w:style w:type="paragraph" w:customStyle="1" w:styleId="Heading42">
    <w:name w:val="Heading 42"/>
    <w:basedOn w:val="Normal"/>
    <w:uiPriority w:val="99"/>
    <w:qFormat/>
    <w:rsid w:val="00615440"/>
    <w:rPr>
      <w:rFonts w:eastAsia="Times New Roman"/>
    </w:rPr>
  </w:style>
  <w:style w:type="paragraph" w:customStyle="1" w:styleId="DebateNormal">
    <w:name w:val="DebateNormal"/>
    <w:basedOn w:val="Normal"/>
    <w:link w:val="DebateNormalChar"/>
    <w:qFormat/>
    <w:rsid w:val="00615440"/>
    <w:pPr>
      <w:spacing w:line="276" w:lineRule="auto"/>
    </w:pPr>
    <w:rPr>
      <w:rFonts w:eastAsia="Calibri"/>
      <w:szCs w:val="20"/>
    </w:rPr>
  </w:style>
  <w:style w:type="character" w:customStyle="1" w:styleId="DebateNormalChar">
    <w:name w:val="DebateNormal Char"/>
    <w:basedOn w:val="DefaultParagraphFont"/>
    <w:link w:val="DebateNormal"/>
    <w:rsid w:val="00615440"/>
    <w:rPr>
      <w:rFonts w:ascii="Calibri" w:eastAsia="Calibri" w:hAnsi="Calibri"/>
      <w:sz w:val="22"/>
      <w:szCs w:val="20"/>
    </w:rPr>
  </w:style>
  <w:style w:type="paragraph" w:customStyle="1" w:styleId="DebateEmphasis">
    <w:name w:val="DebateEmphasis"/>
    <w:basedOn w:val="Normal"/>
    <w:link w:val="DebateEmphasisChar"/>
    <w:qFormat/>
    <w:rsid w:val="0061544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15440"/>
    <w:rPr>
      <w:rFonts w:ascii="Calibri" w:eastAsia="Calibri" w:hAnsi="Calibri"/>
      <w:b/>
      <w:sz w:val="22"/>
      <w:szCs w:val="20"/>
      <w:u w:val="single"/>
    </w:rPr>
  </w:style>
  <w:style w:type="paragraph" w:customStyle="1" w:styleId="NormalCite">
    <w:name w:val="NormalCite"/>
    <w:link w:val="NormalCiteChar"/>
    <w:qFormat/>
    <w:rsid w:val="0061544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15440"/>
    <w:rPr>
      <w:rFonts w:ascii="Times New Roman" w:eastAsiaTheme="minorHAnsi" w:hAnsi="Times New Roman" w:cs="Times New Roman"/>
      <w:sz w:val="18"/>
      <w:szCs w:val="22"/>
    </w:rPr>
  </w:style>
  <w:style w:type="character" w:customStyle="1" w:styleId="articletext">
    <w:name w:val="articletext"/>
    <w:basedOn w:val="DefaultParagraphFont"/>
    <w:rsid w:val="00615440"/>
  </w:style>
  <w:style w:type="character" w:customStyle="1" w:styleId="grey10">
    <w:name w:val="grey10"/>
    <w:basedOn w:val="DefaultParagraphFont"/>
    <w:rsid w:val="00615440"/>
  </w:style>
  <w:style w:type="character" w:customStyle="1" w:styleId="navy13bd">
    <w:name w:val="navy13bd"/>
    <w:basedOn w:val="DefaultParagraphFont"/>
    <w:rsid w:val="00615440"/>
  </w:style>
  <w:style w:type="character" w:customStyle="1" w:styleId="Style9ptUnderline2">
    <w:name w:val="Style 9 pt Underline2"/>
    <w:basedOn w:val="DefaultParagraphFont"/>
    <w:rsid w:val="00615440"/>
    <w:rPr>
      <w:sz w:val="20"/>
      <w:u w:val="single"/>
    </w:rPr>
  </w:style>
  <w:style w:type="character" w:customStyle="1" w:styleId="Style9ptBoldUnderline1">
    <w:name w:val="Style 9 pt Bold Underline1"/>
    <w:basedOn w:val="DefaultParagraphFont"/>
    <w:rsid w:val="00615440"/>
    <w:rPr>
      <w:b/>
      <w:bCs/>
      <w:sz w:val="20"/>
      <w:u w:val="single"/>
    </w:rPr>
  </w:style>
  <w:style w:type="character" w:customStyle="1" w:styleId="TagsCharChar">
    <w:name w:val="Tags Char Char"/>
    <w:basedOn w:val="DefaultParagraphFont"/>
    <w:rsid w:val="00615440"/>
    <w:rPr>
      <w:rFonts w:eastAsia="SimSun"/>
      <w:b/>
      <w:sz w:val="24"/>
      <w:lang w:val="en-US" w:eastAsia="zh-CN" w:bidi="ar-SA"/>
    </w:rPr>
  </w:style>
  <w:style w:type="paragraph" w:customStyle="1" w:styleId="cardCharCharCharChar">
    <w:name w:val="card Char Char Char Char"/>
    <w:basedOn w:val="Normal"/>
    <w:uiPriority w:val="99"/>
    <w:qFormat/>
    <w:rsid w:val="00615440"/>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615440"/>
    <w:rPr>
      <w:rFonts w:eastAsia="Times New Roman"/>
      <w:u w:val="single"/>
    </w:rPr>
  </w:style>
  <w:style w:type="character" w:customStyle="1" w:styleId="CARDChar0">
    <w:name w:val="CARD Char"/>
    <w:basedOn w:val="DefaultParagraphFont"/>
    <w:link w:val="CARD"/>
    <w:rsid w:val="00615440"/>
    <w:rPr>
      <w:rFonts w:ascii="Calibri" w:eastAsia="Times New Roman" w:hAnsi="Calibri"/>
      <w:sz w:val="22"/>
      <w:u w:val="single"/>
    </w:rPr>
  </w:style>
  <w:style w:type="paragraph" w:customStyle="1" w:styleId="Normal2">
    <w:name w:val="Normal2"/>
    <w:basedOn w:val="Normal"/>
    <w:uiPriority w:val="99"/>
    <w:qFormat/>
    <w:rsid w:val="00615440"/>
    <w:rPr>
      <w:rFonts w:eastAsia="Times New Roman"/>
    </w:rPr>
  </w:style>
  <w:style w:type="character" w:customStyle="1" w:styleId="Style11ptThickunderline">
    <w:name w:val="Style 11 pt Thick underline"/>
    <w:rsid w:val="00615440"/>
    <w:rPr>
      <w:rFonts w:ascii="Times New Roman" w:hAnsi="Times New Roman"/>
      <w:sz w:val="20"/>
      <w:u w:val="single"/>
    </w:rPr>
  </w:style>
  <w:style w:type="character" w:customStyle="1" w:styleId="Style11ptBoldThickunderline">
    <w:name w:val="Style 11 pt Bold Thick underline"/>
    <w:rsid w:val="0061544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1544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15440"/>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15440"/>
    <w:rPr>
      <w:u w:val="single"/>
    </w:rPr>
  </w:style>
  <w:style w:type="character" w:customStyle="1" w:styleId="StyleUnderlineBoldIndent11ptChar">
    <w:name w:val="Style Underline + Bold Indent + 11 pt Char"/>
    <w:link w:val="StyleUnderlineBoldIndent11pt"/>
    <w:rsid w:val="00615440"/>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15440"/>
    <w:rPr>
      <w:b/>
      <w:bCs/>
      <w:u w:val="single"/>
    </w:rPr>
  </w:style>
  <w:style w:type="character" w:customStyle="1" w:styleId="StyleUnderlineBoldIndent11ptBoldChar">
    <w:name w:val="Style Underline + Bold Indent + 11 pt Bold Char"/>
    <w:link w:val="StyleUnderlineBoldIndent11ptBold"/>
    <w:rsid w:val="00615440"/>
    <w:rPr>
      <w:rFonts w:ascii="Calibri" w:eastAsia="Times New Roman" w:hAnsi="Calibri"/>
      <w:b/>
      <w:bCs/>
      <w:sz w:val="22"/>
      <w:szCs w:val="20"/>
      <w:u w:val="single"/>
    </w:rPr>
  </w:style>
  <w:style w:type="paragraph" w:customStyle="1" w:styleId="Normal20pt">
    <w:name w:val="Normal  + 20 pt"/>
    <w:basedOn w:val="Normal"/>
    <w:uiPriority w:val="6"/>
    <w:qFormat/>
    <w:rsid w:val="00615440"/>
    <w:rPr>
      <w:bCs/>
      <w:u w:val="single"/>
    </w:rPr>
  </w:style>
  <w:style w:type="paragraph" w:customStyle="1" w:styleId="author-name">
    <w:name w:val="author-name"/>
    <w:basedOn w:val="Normal"/>
    <w:uiPriority w:val="99"/>
    <w:qFormat/>
    <w:rsid w:val="00615440"/>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61544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15440"/>
    <w:rPr>
      <w:rFonts w:ascii="Consolas" w:hAnsi="Consolas" w:cs="Consolas"/>
      <w:sz w:val="20"/>
      <w:szCs w:val="20"/>
    </w:rPr>
  </w:style>
  <w:style w:type="character" w:customStyle="1" w:styleId="headline">
    <w:name w:val="headline"/>
    <w:basedOn w:val="DefaultParagraphFont"/>
    <w:rsid w:val="00615440"/>
  </w:style>
  <w:style w:type="character" w:customStyle="1" w:styleId="yshortcuts">
    <w:name w:val="yshortcuts"/>
    <w:basedOn w:val="DefaultParagraphFont"/>
    <w:rsid w:val="00615440"/>
  </w:style>
  <w:style w:type="character" w:customStyle="1" w:styleId="HotRouteChar0">
    <w:name w:val="Hot Route Char"/>
    <w:link w:val="HotRoute"/>
    <w:rsid w:val="00615440"/>
    <w:rPr>
      <w:rFonts w:ascii="Calibri" w:eastAsia="Times New Roman" w:hAnsi="Calibri"/>
      <w:sz w:val="22"/>
    </w:rPr>
  </w:style>
  <w:style w:type="paragraph" w:styleId="PlainText">
    <w:name w:val="Plain Text"/>
    <w:basedOn w:val="Normal"/>
    <w:link w:val="PlainTextChar"/>
    <w:rsid w:val="00615440"/>
    <w:rPr>
      <w:rFonts w:ascii="Courier New" w:eastAsia="Times New Roman" w:hAnsi="Courier New" w:cs="Courier New"/>
      <w:szCs w:val="20"/>
    </w:rPr>
  </w:style>
  <w:style w:type="character" w:customStyle="1" w:styleId="PlainTextChar">
    <w:name w:val="Plain Text Char"/>
    <w:basedOn w:val="DefaultParagraphFont"/>
    <w:link w:val="PlainText"/>
    <w:rsid w:val="00615440"/>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15440"/>
    <w:rPr>
      <w:sz w:val="12"/>
    </w:rPr>
  </w:style>
  <w:style w:type="character" w:customStyle="1" w:styleId="MicrotextChar0">
    <w:name w:val="Microtext Char"/>
    <w:link w:val="Microtext0"/>
    <w:rsid w:val="00615440"/>
    <w:rPr>
      <w:rFonts w:ascii="Calibri" w:hAnsi="Calibri"/>
      <w:sz w:val="12"/>
    </w:rPr>
  </w:style>
  <w:style w:type="paragraph" w:customStyle="1" w:styleId="Style6">
    <w:name w:val="Style6"/>
    <w:basedOn w:val="Normal"/>
    <w:link w:val="Style6Char"/>
    <w:autoRedefine/>
    <w:uiPriority w:val="99"/>
    <w:qFormat/>
    <w:rsid w:val="00615440"/>
    <w:rPr>
      <w:b/>
    </w:rPr>
  </w:style>
  <w:style w:type="character" w:customStyle="1" w:styleId="Style6Char">
    <w:name w:val="Style6 Char"/>
    <w:basedOn w:val="DefaultParagraphFont"/>
    <w:link w:val="Style6"/>
    <w:uiPriority w:val="99"/>
    <w:rsid w:val="00615440"/>
    <w:rPr>
      <w:rFonts w:ascii="Calibri" w:hAnsi="Calibri"/>
      <w:b/>
      <w:sz w:val="22"/>
    </w:rPr>
  </w:style>
  <w:style w:type="paragraph" w:customStyle="1" w:styleId="Style11">
    <w:name w:val="Style11"/>
    <w:basedOn w:val="Normal"/>
    <w:link w:val="Style11Char"/>
    <w:qFormat/>
    <w:rsid w:val="00615440"/>
    <w:rPr>
      <w:rFonts w:eastAsia="Times New Roman"/>
      <w:b/>
      <w:szCs w:val="20"/>
      <w:u w:val="thick"/>
    </w:rPr>
  </w:style>
  <w:style w:type="paragraph" w:customStyle="1" w:styleId="Style12">
    <w:name w:val="Style12"/>
    <w:basedOn w:val="Normal"/>
    <w:link w:val="Style12Char"/>
    <w:qFormat/>
    <w:rsid w:val="00615440"/>
    <w:rPr>
      <w:rFonts w:eastAsia="Times New Roman"/>
      <w:b/>
      <w:u w:val="thick"/>
    </w:rPr>
  </w:style>
  <w:style w:type="character" w:customStyle="1" w:styleId="Style11Char">
    <w:name w:val="Style11 Char"/>
    <w:basedOn w:val="DefaultParagraphFont"/>
    <w:link w:val="Style11"/>
    <w:rsid w:val="00615440"/>
    <w:rPr>
      <w:rFonts w:ascii="Calibri" w:eastAsia="Times New Roman" w:hAnsi="Calibri"/>
      <w:b/>
      <w:sz w:val="22"/>
      <w:szCs w:val="20"/>
      <w:u w:val="thick"/>
    </w:rPr>
  </w:style>
  <w:style w:type="character" w:customStyle="1" w:styleId="Style12Char">
    <w:name w:val="Style12 Char"/>
    <w:basedOn w:val="DefaultParagraphFont"/>
    <w:link w:val="Style12"/>
    <w:rsid w:val="00615440"/>
    <w:rPr>
      <w:rFonts w:ascii="Calibri" w:eastAsia="Times New Roman" w:hAnsi="Calibri"/>
      <w:b/>
      <w:sz w:val="22"/>
      <w:u w:val="thick"/>
    </w:rPr>
  </w:style>
  <w:style w:type="character" w:customStyle="1" w:styleId="caps-label">
    <w:name w:val="caps-label"/>
    <w:basedOn w:val="DefaultParagraphFont"/>
    <w:rsid w:val="00615440"/>
  </w:style>
  <w:style w:type="character" w:customStyle="1" w:styleId="wikiexternallink">
    <w:name w:val="wikiexternallink"/>
    <w:basedOn w:val="DefaultParagraphFont"/>
    <w:rsid w:val="00615440"/>
  </w:style>
  <w:style w:type="character" w:customStyle="1" w:styleId="StyleStyleBoldUnderlineIntenseEmphasisUnderlineapple-style-s">
    <w:name w:val="Style Style Bold UnderlineIntense EmphasisUnderlineapple-style-s..."/>
    <w:basedOn w:val="DefaultParagraphFont"/>
    <w:rsid w:val="00615440"/>
    <w:rPr>
      <w:b w:val="0"/>
      <w:bCs w:val="0"/>
      <w:sz w:val="22"/>
      <w:u w:val="single"/>
      <w:bdr w:val="none" w:sz="0" w:space="0" w:color="auto"/>
    </w:rPr>
  </w:style>
  <w:style w:type="paragraph" w:customStyle="1" w:styleId="blocktitle0">
    <w:name w:val="block title"/>
    <w:basedOn w:val="Normal"/>
    <w:link w:val="blocktitleChar0"/>
    <w:autoRedefine/>
    <w:qFormat/>
    <w:rsid w:val="00615440"/>
    <w:pPr>
      <w:spacing w:after="240"/>
      <w:jc w:val="center"/>
      <w:outlineLvl w:val="0"/>
    </w:pPr>
    <w:rPr>
      <w:rFonts w:eastAsia="Calibri"/>
      <w:b/>
      <w:caps/>
      <w:sz w:val="28"/>
      <w:szCs w:val="28"/>
      <w:lang w:val="es-ES"/>
    </w:rPr>
  </w:style>
  <w:style w:type="character" w:customStyle="1" w:styleId="UnderlineCard">
    <w:name w:val="Underline Card"/>
    <w:uiPriority w:val="6"/>
    <w:qFormat/>
    <w:rsid w:val="00615440"/>
    <w:rPr>
      <w:rFonts w:ascii="Arial" w:hAnsi="Arial"/>
      <w:b w:val="0"/>
      <w:bCs/>
      <w:sz w:val="20"/>
      <w:u w:val="single"/>
    </w:rPr>
  </w:style>
  <w:style w:type="character" w:customStyle="1" w:styleId="story-author">
    <w:name w:val="story-author"/>
    <w:basedOn w:val="DefaultParagraphFont"/>
    <w:rsid w:val="00615440"/>
  </w:style>
  <w:style w:type="paragraph" w:customStyle="1" w:styleId="type">
    <w:name w:val="type"/>
    <w:basedOn w:val="Normal"/>
    <w:uiPriority w:val="99"/>
    <w:qFormat/>
    <w:rsid w:val="00615440"/>
    <w:pPr>
      <w:spacing w:before="100" w:beforeAutospacing="1" w:after="100" w:afterAutospacing="1"/>
    </w:pPr>
    <w:rPr>
      <w:rFonts w:eastAsia="Times New Roman"/>
    </w:rPr>
  </w:style>
  <w:style w:type="character" w:customStyle="1" w:styleId="institution">
    <w:name w:val="institution"/>
    <w:basedOn w:val="DefaultParagraphFont"/>
    <w:rsid w:val="00615440"/>
  </w:style>
  <w:style w:type="character" w:customStyle="1" w:styleId="abodyblack3">
    <w:name w:val="abodyblack3"/>
    <w:basedOn w:val="DefaultParagraphFont"/>
    <w:rsid w:val="00615440"/>
  </w:style>
  <w:style w:type="paragraph" w:customStyle="1" w:styleId="UnderlineChar2CharChar">
    <w:name w:val="Underline Char2 Char Char"/>
    <w:basedOn w:val="Normal"/>
    <w:link w:val="UnderlineChar2CharCharChar"/>
    <w:qFormat/>
    <w:rsid w:val="00615440"/>
    <w:rPr>
      <w:rFonts w:eastAsia="MS Mincho"/>
      <w:szCs w:val="20"/>
      <w:u w:val="single"/>
    </w:rPr>
  </w:style>
  <w:style w:type="character" w:customStyle="1" w:styleId="UnderlineChar2CharCharChar">
    <w:name w:val="Underline Char2 Char Char Char"/>
    <w:link w:val="UnderlineChar2CharChar"/>
    <w:rsid w:val="00615440"/>
    <w:rPr>
      <w:rFonts w:ascii="Calibri" w:eastAsia="MS Mincho" w:hAnsi="Calibri"/>
      <w:sz w:val="22"/>
      <w:szCs w:val="20"/>
      <w:u w:val="single"/>
    </w:rPr>
  </w:style>
  <w:style w:type="character" w:customStyle="1" w:styleId="CharacterStyle1">
    <w:name w:val="Character Style 1"/>
    <w:rsid w:val="00615440"/>
    <w:rPr>
      <w:sz w:val="20"/>
      <w:szCs w:val="20"/>
    </w:rPr>
  </w:style>
  <w:style w:type="character" w:customStyle="1" w:styleId="FontStyle177">
    <w:name w:val="Font Style177"/>
    <w:basedOn w:val="DefaultParagraphFont"/>
    <w:uiPriority w:val="99"/>
    <w:rsid w:val="00615440"/>
    <w:rPr>
      <w:rFonts w:ascii="Times New Roman" w:hAnsi="Times New Roman" w:cs="Times New Roman"/>
      <w:sz w:val="20"/>
      <w:szCs w:val="20"/>
    </w:rPr>
  </w:style>
  <w:style w:type="character" w:customStyle="1" w:styleId="FontStyle173">
    <w:name w:val="Font Style173"/>
    <w:basedOn w:val="DefaultParagraphFont"/>
    <w:uiPriority w:val="99"/>
    <w:rsid w:val="00615440"/>
    <w:rPr>
      <w:rFonts w:ascii="Times New Roman" w:hAnsi="Times New Roman" w:cs="Times New Roman"/>
      <w:sz w:val="14"/>
      <w:szCs w:val="14"/>
    </w:rPr>
  </w:style>
  <w:style w:type="character" w:customStyle="1" w:styleId="FontStyle151">
    <w:name w:val="Font Style151"/>
    <w:basedOn w:val="DefaultParagraphFont"/>
    <w:uiPriority w:val="99"/>
    <w:rsid w:val="00615440"/>
    <w:rPr>
      <w:rFonts w:ascii="Arial Narrow" w:hAnsi="Arial Narrow" w:cs="Arial Narrow"/>
      <w:b/>
      <w:bCs/>
      <w:sz w:val="12"/>
      <w:szCs w:val="12"/>
    </w:rPr>
  </w:style>
  <w:style w:type="character" w:customStyle="1" w:styleId="FontStyle156">
    <w:name w:val="Font Style156"/>
    <w:basedOn w:val="DefaultParagraphFont"/>
    <w:uiPriority w:val="99"/>
    <w:rsid w:val="00615440"/>
    <w:rPr>
      <w:rFonts w:ascii="Arial Narrow" w:hAnsi="Arial Narrow" w:cs="Arial Narrow"/>
      <w:sz w:val="8"/>
      <w:szCs w:val="8"/>
    </w:rPr>
  </w:style>
  <w:style w:type="character" w:customStyle="1" w:styleId="FontStyle160">
    <w:name w:val="Font Style160"/>
    <w:basedOn w:val="DefaultParagraphFont"/>
    <w:uiPriority w:val="99"/>
    <w:rsid w:val="00615440"/>
    <w:rPr>
      <w:rFonts w:ascii="Times New Roman" w:hAnsi="Times New Roman" w:cs="Times New Roman"/>
      <w:b/>
      <w:bCs/>
      <w:sz w:val="20"/>
      <w:szCs w:val="20"/>
    </w:rPr>
  </w:style>
  <w:style w:type="character" w:customStyle="1" w:styleId="FontStyle178">
    <w:name w:val="Font Style178"/>
    <w:basedOn w:val="DefaultParagraphFont"/>
    <w:uiPriority w:val="99"/>
    <w:rsid w:val="00615440"/>
    <w:rPr>
      <w:rFonts w:ascii="Times New Roman" w:hAnsi="Times New Roman" w:cs="Times New Roman"/>
      <w:sz w:val="18"/>
      <w:szCs w:val="18"/>
    </w:rPr>
  </w:style>
  <w:style w:type="paragraph" w:customStyle="1" w:styleId="Style14">
    <w:name w:val="Style14"/>
    <w:basedOn w:val="Normal"/>
    <w:uiPriority w:val="99"/>
    <w:qFormat/>
    <w:rsid w:val="0061544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1544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15440"/>
    <w:rPr>
      <w:rFonts w:ascii="Times New Roman" w:hAnsi="Times New Roman" w:cs="Times New Roman"/>
      <w:sz w:val="12"/>
      <w:szCs w:val="12"/>
    </w:rPr>
  </w:style>
  <w:style w:type="paragraph" w:customStyle="1" w:styleId="Style9">
    <w:name w:val="Style9"/>
    <w:basedOn w:val="Normal"/>
    <w:uiPriority w:val="99"/>
    <w:qFormat/>
    <w:rsid w:val="0061544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1544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1544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15440"/>
    <w:rPr>
      <w:rFonts w:ascii="Times New Roman" w:hAnsi="Times New Roman" w:cs="Times New Roman"/>
      <w:sz w:val="16"/>
      <w:szCs w:val="16"/>
    </w:rPr>
  </w:style>
  <w:style w:type="character" w:customStyle="1" w:styleId="f">
    <w:name w:val="f"/>
    <w:basedOn w:val="DefaultParagraphFont"/>
    <w:rsid w:val="00615440"/>
  </w:style>
  <w:style w:type="character" w:customStyle="1" w:styleId="TagsChar2">
    <w:name w:val="Tags Char2"/>
    <w:uiPriority w:val="99"/>
    <w:rsid w:val="00615440"/>
    <w:rPr>
      <w:b/>
      <w:sz w:val="24"/>
    </w:rPr>
  </w:style>
  <w:style w:type="paragraph" w:customStyle="1" w:styleId="CardsFont6ptChar">
    <w:name w:val="Cards + Font: 6 pt Char"/>
    <w:basedOn w:val="Normal"/>
    <w:link w:val="CardsFont6ptCharChar"/>
    <w:qFormat/>
    <w:rsid w:val="0061544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15440"/>
    <w:rPr>
      <w:rFonts w:ascii="Calibri" w:eastAsia="Times New Roman" w:hAnsi="Calibri"/>
      <w:sz w:val="12"/>
    </w:rPr>
  </w:style>
  <w:style w:type="character" w:customStyle="1" w:styleId="FontStyle172">
    <w:name w:val="Font Style172"/>
    <w:basedOn w:val="DefaultParagraphFont"/>
    <w:uiPriority w:val="99"/>
    <w:rsid w:val="00615440"/>
    <w:rPr>
      <w:rFonts w:ascii="Times New Roman" w:hAnsi="Times New Roman" w:cs="Times New Roman"/>
      <w:b/>
      <w:bCs/>
      <w:sz w:val="16"/>
      <w:szCs w:val="16"/>
    </w:rPr>
  </w:style>
  <w:style w:type="paragraph" w:customStyle="1" w:styleId="Style18">
    <w:name w:val="Style18"/>
    <w:basedOn w:val="Normal"/>
    <w:uiPriority w:val="99"/>
    <w:qFormat/>
    <w:rsid w:val="0061544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15440"/>
    <w:rPr>
      <w:rFonts w:ascii="Times New Roman" w:hAnsi="Times New Roman" w:cs="Times New Roman"/>
      <w:i/>
      <w:iCs/>
      <w:sz w:val="16"/>
      <w:szCs w:val="16"/>
    </w:rPr>
  </w:style>
  <w:style w:type="character" w:customStyle="1" w:styleId="FontStyle162">
    <w:name w:val="Font Style162"/>
    <w:basedOn w:val="DefaultParagraphFont"/>
    <w:uiPriority w:val="99"/>
    <w:rsid w:val="00615440"/>
    <w:rPr>
      <w:rFonts w:ascii="Times New Roman" w:hAnsi="Times New Roman" w:cs="Times New Roman"/>
      <w:b/>
      <w:bCs/>
      <w:sz w:val="18"/>
      <w:szCs w:val="18"/>
    </w:rPr>
  </w:style>
  <w:style w:type="character" w:customStyle="1" w:styleId="FontStyle167">
    <w:name w:val="Font Style167"/>
    <w:basedOn w:val="DefaultParagraphFont"/>
    <w:uiPriority w:val="99"/>
    <w:rsid w:val="00615440"/>
    <w:rPr>
      <w:rFonts w:ascii="Times New Roman" w:hAnsi="Times New Roman" w:cs="Times New Roman"/>
      <w:sz w:val="10"/>
      <w:szCs w:val="10"/>
    </w:rPr>
  </w:style>
  <w:style w:type="character" w:customStyle="1" w:styleId="FontStyle174">
    <w:name w:val="Font Style174"/>
    <w:basedOn w:val="DefaultParagraphFont"/>
    <w:uiPriority w:val="99"/>
    <w:rsid w:val="00615440"/>
    <w:rPr>
      <w:rFonts w:ascii="Arial Narrow" w:hAnsi="Arial Narrow" w:cs="Arial Narrow"/>
      <w:b/>
      <w:bCs/>
      <w:sz w:val="18"/>
      <w:szCs w:val="18"/>
    </w:rPr>
  </w:style>
  <w:style w:type="paragraph" w:customStyle="1" w:styleId="Style47">
    <w:name w:val="Style47"/>
    <w:basedOn w:val="Normal"/>
    <w:uiPriority w:val="99"/>
    <w:qFormat/>
    <w:rsid w:val="0061544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15440"/>
    <w:rPr>
      <w:rFonts w:ascii="Times New Roman" w:hAnsi="Times New Roman" w:cs="Times New Roman"/>
      <w:sz w:val="12"/>
      <w:szCs w:val="12"/>
    </w:rPr>
  </w:style>
  <w:style w:type="paragraph" w:customStyle="1" w:styleId="Style24">
    <w:name w:val="Style24"/>
    <w:basedOn w:val="Normal"/>
    <w:uiPriority w:val="99"/>
    <w:qFormat/>
    <w:rsid w:val="0061544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1544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1544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15440"/>
    <w:rPr>
      <w:rFonts w:ascii="Times New Roman" w:hAnsi="Times New Roman" w:cs="Times New Roman"/>
      <w:b/>
      <w:bCs/>
      <w:sz w:val="18"/>
      <w:szCs w:val="18"/>
    </w:rPr>
  </w:style>
  <w:style w:type="paragraph" w:customStyle="1" w:styleId="Style21">
    <w:name w:val="Style21"/>
    <w:basedOn w:val="Normal"/>
    <w:uiPriority w:val="99"/>
    <w:qFormat/>
    <w:rsid w:val="0061544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15440"/>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61544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15440"/>
    <w:rPr>
      <w:color w:val="000000"/>
      <w:sz w:val="32"/>
      <w:szCs w:val="32"/>
    </w:rPr>
  </w:style>
  <w:style w:type="paragraph" w:customStyle="1" w:styleId="Cardnon-underlined">
    <w:name w:val="Card non-underlined"/>
    <w:basedOn w:val="Normal"/>
    <w:link w:val="Cardnon-underlinedChar"/>
    <w:autoRedefine/>
    <w:qFormat/>
    <w:rsid w:val="00615440"/>
    <w:rPr>
      <w:rFonts w:eastAsia="Times New Roman"/>
      <w:szCs w:val="20"/>
    </w:rPr>
  </w:style>
  <w:style w:type="character" w:customStyle="1" w:styleId="Cardnon-underlinedChar">
    <w:name w:val="Card non-underlined Char"/>
    <w:basedOn w:val="DefaultParagraphFont"/>
    <w:link w:val="Cardnon-underlined"/>
    <w:rsid w:val="00615440"/>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615440"/>
    <w:rPr>
      <w:b/>
      <w:bCs/>
      <w:u w:val="single"/>
    </w:rPr>
  </w:style>
  <w:style w:type="paragraph" w:styleId="TOC3">
    <w:name w:val="toc 3"/>
    <w:basedOn w:val="Normal"/>
    <w:next w:val="Normal"/>
    <w:autoRedefine/>
    <w:uiPriority w:val="39"/>
    <w:qFormat/>
    <w:rsid w:val="00615440"/>
    <w:pPr>
      <w:ind w:left="400"/>
    </w:pPr>
    <w:rPr>
      <w:rFonts w:eastAsia="Times New Roman"/>
      <w:szCs w:val="20"/>
    </w:rPr>
  </w:style>
  <w:style w:type="paragraph" w:styleId="TOC4">
    <w:name w:val="toc 4"/>
    <w:basedOn w:val="Normal"/>
    <w:next w:val="Normal"/>
    <w:autoRedefine/>
    <w:uiPriority w:val="39"/>
    <w:rsid w:val="00615440"/>
    <w:pPr>
      <w:ind w:left="600"/>
    </w:pPr>
    <w:rPr>
      <w:rFonts w:eastAsia="Times New Roman"/>
      <w:szCs w:val="20"/>
    </w:rPr>
  </w:style>
  <w:style w:type="paragraph" w:styleId="TOC5">
    <w:name w:val="toc 5"/>
    <w:basedOn w:val="Normal"/>
    <w:next w:val="Normal"/>
    <w:autoRedefine/>
    <w:uiPriority w:val="39"/>
    <w:rsid w:val="00615440"/>
    <w:pPr>
      <w:ind w:left="800"/>
    </w:pPr>
    <w:rPr>
      <w:rFonts w:eastAsia="Times New Roman"/>
      <w:szCs w:val="20"/>
    </w:rPr>
  </w:style>
  <w:style w:type="paragraph" w:styleId="TOC6">
    <w:name w:val="toc 6"/>
    <w:basedOn w:val="Normal"/>
    <w:next w:val="Normal"/>
    <w:autoRedefine/>
    <w:uiPriority w:val="39"/>
    <w:rsid w:val="00615440"/>
    <w:pPr>
      <w:ind w:left="1000"/>
    </w:pPr>
    <w:rPr>
      <w:rFonts w:eastAsia="Times New Roman"/>
      <w:szCs w:val="20"/>
    </w:rPr>
  </w:style>
  <w:style w:type="paragraph" w:styleId="TOC7">
    <w:name w:val="toc 7"/>
    <w:basedOn w:val="Normal"/>
    <w:next w:val="Normal"/>
    <w:autoRedefine/>
    <w:uiPriority w:val="39"/>
    <w:rsid w:val="00615440"/>
    <w:pPr>
      <w:ind w:left="1200"/>
    </w:pPr>
    <w:rPr>
      <w:rFonts w:eastAsia="Times New Roman"/>
      <w:szCs w:val="20"/>
    </w:rPr>
  </w:style>
  <w:style w:type="paragraph" w:styleId="TOC8">
    <w:name w:val="toc 8"/>
    <w:basedOn w:val="Normal"/>
    <w:next w:val="Normal"/>
    <w:autoRedefine/>
    <w:uiPriority w:val="39"/>
    <w:rsid w:val="00615440"/>
    <w:pPr>
      <w:ind w:left="1400"/>
    </w:pPr>
    <w:rPr>
      <w:rFonts w:eastAsia="Times New Roman"/>
      <w:szCs w:val="20"/>
    </w:rPr>
  </w:style>
  <w:style w:type="character" w:customStyle="1" w:styleId="allocatoragentsleft">
    <w:name w:val="al_locatoragentsleft"/>
    <w:basedOn w:val="DefaultParagraphFont"/>
    <w:rsid w:val="00615440"/>
  </w:style>
  <w:style w:type="character" w:styleId="HTMLTypewriter">
    <w:name w:val="HTML Typewriter"/>
    <w:basedOn w:val="DefaultParagraphFont"/>
    <w:unhideWhenUsed/>
    <w:rsid w:val="00615440"/>
    <w:rPr>
      <w:rFonts w:ascii="Courier New" w:eastAsia="Times New Roman" w:hAnsi="Courier New" w:cs="Courier New"/>
      <w:sz w:val="20"/>
      <w:szCs w:val="20"/>
    </w:rPr>
  </w:style>
  <w:style w:type="paragraph" w:customStyle="1" w:styleId="Carding">
    <w:name w:val="Carding"/>
    <w:basedOn w:val="Normal"/>
    <w:uiPriority w:val="99"/>
    <w:qFormat/>
    <w:rsid w:val="00615440"/>
    <w:rPr>
      <w:rFonts w:eastAsia="Times New Roman"/>
      <w:sz w:val="18"/>
    </w:rPr>
  </w:style>
  <w:style w:type="character" w:customStyle="1" w:styleId="TagsChar1">
    <w:name w:val="Tags Char1"/>
    <w:aliases w:val="Super Script Char1,TagStyle Char1"/>
    <w:basedOn w:val="DefaultParagraphFont"/>
    <w:rsid w:val="00615440"/>
    <w:rPr>
      <w:rFonts w:ascii="Arial Narrow" w:hAnsi="Arial Narrow"/>
      <w:b/>
      <w:noProof w:val="0"/>
      <w:sz w:val="22"/>
      <w:szCs w:val="60"/>
      <w:lang w:val="en-US" w:eastAsia="en-US" w:bidi="ar-SA"/>
    </w:rPr>
  </w:style>
  <w:style w:type="character" w:customStyle="1" w:styleId="aunderline">
    <w:name w:val="aunderline"/>
    <w:basedOn w:val="DefaultParagraphFont"/>
    <w:qFormat/>
    <w:rsid w:val="00615440"/>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615440"/>
    <w:rPr>
      <w:b/>
      <w:noProof w:val="0"/>
      <w:sz w:val="24"/>
      <w:lang w:val="en-US" w:eastAsia="en-US" w:bidi="ar-SA"/>
    </w:rPr>
  </w:style>
  <w:style w:type="character" w:customStyle="1" w:styleId="tagChar2">
    <w:name w:val="tag Char2"/>
    <w:basedOn w:val="DefaultParagraphFont"/>
    <w:uiPriority w:val="9"/>
    <w:qFormat/>
    <w:rsid w:val="00615440"/>
    <w:rPr>
      <w:b/>
      <w:noProof w:val="0"/>
      <w:sz w:val="24"/>
      <w:lang w:val="en-US" w:eastAsia="en-US" w:bidi="ar-SA"/>
    </w:rPr>
  </w:style>
  <w:style w:type="character" w:customStyle="1" w:styleId="Taggin-New">
    <w:name w:val="Taggin - New"/>
    <w:basedOn w:val="DefaultParagraphFont"/>
    <w:rsid w:val="00615440"/>
    <w:rPr>
      <w:rFonts w:ascii="Arial Narrow" w:hAnsi="Arial Narrow"/>
      <w:b/>
      <w:sz w:val="22"/>
    </w:rPr>
  </w:style>
  <w:style w:type="character" w:customStyle="1" w:styleId="Boxing-New">
    <w:name w:val="Boxing - New"/>
    <w:basedOn w:val="DefaultParagraphFont"/>
    <w:rsid w:val="00615440"/>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1544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1544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15440"/>
    <w:rPr>
      <w:rFonts w:ascii="Garamond" w:hAnsi="Garamond"/>
      <w:sz w:val="22"/>
      <w:szCs w:val="24"/>
      <w:u w:val="single"/>
      <w:lang w:val="en-US" w:eastAsia="en-US" w:bidi="ar-SA"/>
    </w:rPr>
  </w:style>
  <w:style w:type="paragraph" w:customStyle="1" w:styleId="Style2">
    <w:name w:val="Style2"/>
    <w:basedOn w:val="Heading4"/>
    <w:uiPriority w:val="99"/>
    <w:qFormat/>
    <w:rsid w:val="00615440"/>
    <w:rPr>
      <w:rFonts w:eastAsia="Times New Roman" w:cs="Times New Roman"/>
      <w:iCs/>
      <w:caps/>
      <w:szCs w:val="20"/>
    </w:rPr>
  </w:style>
  <w:style w:type="character" w:customStyle="1" w:styleId="pagetitle">
    <w:name w:val="pagetitle"/>
    <w:basedOn w:val="DefaultParagraphFont"/>
    <w:rsid w:val="00615440"/>
  </w:style>
  <w:style w:type="paragraph" w:customStyle="1" w:styleId="text">
    <w:name w:val="text"/>
    <w:basedOn w:val="Normal"/>
    <w:uiPriority w:val="99"/>
    <w:qFormat/>
    <w:rsid w:val="00615440"/>
    <w:pPr>
      <w:spacing w:before="100" w:beforeAutospacing="1" w:after="100" w:afterAutospacing="1"/>
    </w:pPr>
    <w:rPr>
      <w:rFonts w:eastAsia="Times New Roman"/>
    </w:rPr>
  </w:style>
  <w:style w:type="character" w:customStyle="1" w:styleId="StyleUnderlineCharChar9ptBold1">
    <w:name w:val="Style Underline Char Char + 9 pt Bold1"/>
    <w:rsid w:val="0061544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15440"/>
    <w:rPr>
      <w:rFonts w:ascii="Times New Roman" w:hAnsi="Times New Roman"/>
      <w:sz w:val="20"/>
      <w:szCs w:val="24"/>
      <w:u w:val="single"/>
      <w:lang w:val="en-US" w:eastAsia="en-US" w:bidi="ar-SA"/>
    </w:rPr>
  </w:style>
  <w:style w:type="character" w:customStyle="1" w:styleId="Style9ptBoldUnderline">
    <w:name w:val="Style 9 pt Bold Underline"/>
    <w:rsid w:val="00615440"/>
    <w:rPr>
      <w:b/>
      <w:bCs/>
      <w:sz w:val="20"/>
      <w:u w:val="single"/>
    </w:rPr>
  </w:style>
  <w:style w:type="paragraph" w:customStyle="1" w:styleId="StyleUnderline9pt0">
    <w:name w:val="Style Underline + 9 pt"/>
    <w:link w:val="StyleUnderline9ptChar"/>
    <w:qFormat/>
    <w:rsid w:val="0061544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15440"/>
    <w:rPr>
      <w:rFonts w:ascii="Arial" w:eastAsia="Times New Roman" w:hAnsi="Arial" w:cs="Times New Roman"/>
      <w:sz w:val="22"/>
      <w:szCs w:val="20"/>
      <w:u w:val="single"/>
    </w:rPr>
  </w:style>
  <w:style w:type="character" w:customStyle="1" w:styleId="StyleUnderlineChar1Bold">
    <w:name w:val="Style Underline Char1 + Bold"/>
    <w:rsid w:val="0061544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15440"/>
    <w:pPr>
      <w:widowControl w:val="0"/>
      <w:spacing w:after="0" w:line="240" w:lineRule="auto"/>
      <w:ind w:left="288" w:right="288"/>
    </w:pPr>
    <w:rPr>
      <w:bCs/>
      <w:kern w:val="32"/>
      <w:sz w:val="16"/>
      <w:szCs w:val="20"/>
      <w:lang w:eastAsia="ar-SA"/>
    </w:rPr>
  </w:style>
  <w:style w:type="character" w:customStyle="1" w:styleId="Stylecard9ptChar">
    <w:name w:val="Style card + 9 pt Char"/>
    <w:basedOn w:val="cardChar"/>
    <w:link w:val="Stylecard9pt"/>
    <w:rsid w:val="00615440"/>
    <w:rPr>
      <w:rFonts w:ascii="Calibri" w:hAnsi="Calibri"/>
      <w:bCs/>
      <w:kern w:val="32"/>
      <w:sz w:val="16"/>
      <w:szCs w:val="20"/>
      <w:lang w:eastAsia="ar-SA"/>
    </w:rPr>
  </w:style>
  <w:style w:type="character" w:customStyle="1" w:styleId="TagsCharCharChar">
    <w:name w:val="Tags Char Char Char"/>
    <w:basedOn w:val="DefaultParagraphFont"/>
    <w:rsid w:val="0061544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15440"/>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15440"/>
    <w:rPr>
      <w:rFonts w:ascii="Times" w:hAnsi="Times"/>
      <w:b w:val="0"/>
      <w:bCs/>
      <w:sz w:val="20"/>
      <w:u w:val="single"/>
    </w:rPr>
  </w:style>
  <w:style w:type="character" w:customStyle="1" w:styleId="blubigktbiz">
    <w:name w:val="blubigktbiz"/>
    <w:rsid w:val="0061544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15440"/>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15440"/>
    <w:rPr>
      <w:rFonts w:ascii="Calibri" w:hAnsi="Calibri"/>
      <w:color w:val="000000"/>
      <w:sz w:val="22"/>
      <w:lang w:val="x-none" w:eastAsia="x-none"/>
    </w:rPr>
  </w:style>
  <w:style w:type="character" w:customStyle="1" w:styleId="Style4CharChar">
    <w:name w:val="Style4 Char Char"/>
    <w:basedOn w:val="DefaultParagraphFont"/>
    <w:rsid w:val="0061544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15440"/>
    <w:rPr>
      <w:rFonts w:ascii="Times New Roman" w:hAnsi="Times New Roman" w:cs="Times New Roman"/>
      <w:sz w:val="16"/>
      <w:szCs w:val="16"/>
    </w:rPr>
  </w:style>
  <w:style w:type="character" w:customStyle="1" w:styleId="StyleEmphasisArial12ptBold">
    <w:name w:val="Style Emphasis + Arial 12 pt Bold"/>
    <w:rsid w:val="00615440"/>
    <w:rPr>
      <w:rFonts w:ascii="Arial" w:hAnsi="Arial"/>
      <w:b/>
      <w:bCs/>
      <w:i/>
      <w:iCs/>
      <w:sz w:val="24"/>
    </w:rPr>
  </w:style>
  <w:style w:type="character" w:customStyle="1" w:styleId="super">
    <w:name w:val="super"/>
    <w:rsid w:val="00615440"/>
  </w:style>
  <w:style w:type="character" w:customStyle="1" w:styleId="text30">
    <w:name w:val="text30"/>
    <w:rsid w:val="00615440"/>
  </w:style>
  <w:style w:type="character" w:customStyle="1" w:styleId="uppercase">
    <w:name w:val="uppercase"/>
    <w:rsid w:val="00615440"/>
  </w:style>
  <w:style w:type="character" w:customStyle="1" w:styleId="bodytext0">
    <w:name w:val="bodytext"/>
    <w:rsid w:val="00615440"/>
  </w:style>
  <w:style w:type="character" w:customStyle="1" w:styleId="entry-title">
    <w:name w:val="entry-title"/>
    <w:rsid w:val="00615440"/>
  </w:style>
  <w:style w:type="character" w:customStyle="1" w:styleId="BodyTextIndentChar1">
    <w:name w:val="Body Text Indent Char1"/>
    <w:basedOn w:val="DefaultParagraphFont"/>
    <w:uiPriority w:val="99"/>
    <w:semiHidden/>
    <w:rsid w:val="00615440"/>
    <w:rPr>
      <w:rFonts w:ascii="Times New Roman" w:hAnsi="Times New Roman" w:cs="Times New Roman"/>
      <w:sz w:val="20"/>
    </w:rPr>
  </w:style>
  <w:style w:type="character" w:customStyle="1" w:styleId="Style6pt">
    <w:name w:val="Style 6 pt"/>
    <w:basedOn w:val="DefaultParagraphFont"/>
    <w:qFormat/>
    <w:rsid w:val="00615440"/>
    <w:rPr>
      <w:sz w:val="12"/>
    </w:rPr>
  </w:style>
  <w:style w:type="character" w:customStyle="1" w:styleId="CiteCharCharCharCharCharChar">
    <w:name w:val="Cite Char Char Char Char Char Char"/>
    <w:basedOn w:val="DefaultParagraphFont"/>
    <w:rsid w:val="00615440"/>
    <w:rPr>
      <w:b/>
      <w:noProof w:val="0"/>
      <w:sz w:val="22"/>
      <w:szCs w:val="24"/>
      <w:u w:val="single"/>
      <w:lang w:val="en-US" w:eastAsia="en-US" w:bidi="ar-SA"/>
    </w:rPr>
  </w:style>
  <w:style w:type="character" w:customStyle="1" w:styleId="mainbody1">
    <w:name w:val="mainbody1"/>
    <w:basedOn w:val="DefaultParagraphFont"/>
    <w:rsid w:val="00615440"/>
    <w:rPr>
      <w:rFonts w:ascii="Verdana" w:hAnsi="Verdana" w:hint="default"/>
      <w:color w:val="000000"/>
      <w:sz w:val="22"/>
      <w:szCs w:val="22"/>
    </w:rPr>
  </w:style>
  <w:style w:type="character" w:customStyle="1" w:styleId="ssl4">
    <w:name w:val="ss_l4"/>
    <w:basedOn w:val="DefaultParagraphFont"/>
    <w:rsid w:val="00615440"/>
  </w:style>
  <w:style w:type="paragraph" w:customStyle="1" w:styleId="StyleNormalWeb11ptUnderline">
    <w:name w:val="Style Normal (Web) + 11 pt Underline"/>
    <w:basedOn w:val="NormalWeb"/>
    <w:link w:val="StyleNormalWeb11ptUnderlineChar"/>
    <w:qFormat/>
    <w:rsid w:val="00615440"/>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15440"/>
    <w:rPr>
      <w:rFonts w:ascii="Calibri" w:eastAsia="Calibri" w:hAnsi="Calibri" w:cs="Calibri"/>
      <w:sz w:val="22"/>
      <w:szCs w:val="22"/>
      <w:u w:val="single"/>
    </w:rPr>
  </w:style>
  <w:style w:type="character" w:customStyle="1" w:styleId="cit-first-element">
    <w:name w:val="cit-first-element"/>
    <w:basedOn w:val="DefaultParagraphFont"/>
    <w:rsid w:val="00615440"/>
  </w:style>
  <w:style w:type="character" w:customStyle="1" w:styleId="title1">
    <w:name w:val="title1"/>
    <w:basedOn w:val="DefaultParagraphFont"/>
    <w:rsid w:val="00615440"/>
  </w:style>
  <w:style w:type="character" w:customStyle="1" w:styleId="StyleThickunderline1">
    <w:name w:val="Style Thick underline1"/>
    <w:basedOn w:val="DefaultParagraphFont"/>
    <w:rsid w:val="0061544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15440"/>
    <w:rPr>
      <w:rFonts w:ascii="Georgia" w:hAnsi="Georgia"/>
    </w:rPr>
  </w:style>
  <w:style w:type="character" w:customStyle="1" w:styleId="FooterChar1">
    <w:name w:val="Footer Char1"/>
    <w:basedOn w:val="DefaultParagraphFont"/>
    <w:uiPriority w:val="99"/>
    <w:semiHidden/>
    <w:rsid w:val="00615440"/>
    <w:rPr>
      <w:rFonts w:ascii="Georgia" w:hAnsi="Georgia"/>
    </w:rPr>
  </w:style>
  <w:style w:type="paragraph" w:customStyle="1" w:styleId="Underline20">
    <w:name w:val="Underline2"/>
    <w:basedOn w:val="Normal"/>
    <w:link w:val="Underline2Char"/>
    <w:autoRedefine/>
    <w:uiPriority w:val="4"/>
    <w:qFormat/>
    <w:rsid w:val="00615440"/>
    <w:rPr>
      <w:b/>
      <w:u w:val="single"/>
    </w:rPr>
  </w:style>
  <w:style w:type="character" w:customStyle="1" w:styleId="Underline2Char">
    <w:name w:val="Underline2 Char"/>
    <w:basedOn w:val="DefaultParagraphFont"/>
    <w:link w:val="Underline20"/>
    <w:uiPriority w:val="4"/>
    <w:qFormat/>
    <w:rsid w:val="00615440"/>
    <w:rPr>
      <w:rFonts w:ascii="Calibri" w:hAnsi="Calibri"/>
      <w:b/>
      <w:sz w:val="22"/>
      <w:u w:val="single"/>
    </w:rPr>
  </w:style>
  <w:style w:type="paragraph" w:customStyle="1" w:styleId="TableParagraph">
    <w:name w:val="Table Paragraph"/>
    <w:basedOn w:val="Normal"/>
    <w:uiPriority w:val="1"/>
    <w:qFormat/>
    <w:rsid w:val="00615440"/>
    <w:pPr>
      <w:widowControl w:val="0"/>
    </w:pPr>
  </w:style>
  <w:style w:type="character" w:customStyle="1" w:styleId="UnderlineChar0">
    <w:name w:val="UnderlineChar"/>
    <w:rsid w:val="00615440"/>
    <w:rPr>
      <w:sz w:val="24"/>
      <w:u w:val="single"/>
      <w:shd w:val="clear" w:color="auto" w:fill="auto"/>
    </w:rPr>
  </w:style>
  <w:style w:type="character" w:customStyle="1" w:styleId="foreground">
    <w:name w:val="foreground"/>
    <w:basedOn w:val="DefaultParagraphFont"/>
    <w:rsid w:val="00615440"/>
  </w:style>
  <w:style w:type="paragraph" w:customStyle="1" w:styleId="StyleCircled11pt">
    <w:name w:val="Style Circled + 11 pt"/>
    <w:basedOn w:val="Normal"/>
    <w:link w:val="StyleCircled11ptChar"/>
    <w:qFormat/>
    <w:rsid w:val="00615440"/>
    <w:rPr>
      <w:rFonts w:eastAsia="Times New Roman"/>
      <w:b/>
      <w:bCs/>
      <w:sz w:val="20"/>
      <w:u w:val="single"/>
    </w:rPr>
  </w:style>
  <w:style w:type="character" w:customStyle="1" w:styleId="StyleCircled11ptChar">
    <w:name w:val="Style Circled + 11 pt Char"/>
    <w:link w:val="StyleCircled11pt"/>
    <w:rsid w:val="00615440"/>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1544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15440"/>
    <w:rPr>
      <w:rFonts w:ascii="Times" w:eastAsia="Times New Roman" w:hAnsi="Times"/>
      <w:sz w:val="20"/>
      <w:szCs w:val="28"/>
      <w:u w:val="single"/>
    </w:rPr>
  </w:style>
  <w:style w:type="paragraph" w:customStyle="1" w:styleId="cite20">
    <w:name w:val="cite2"/>
    <w:basedOn w:val="Normal"/>
    <w:uiPriority w:val="99"/>
    <w:qFormat/>
    <w:rsid w:val="00615440"/>
    <w:rPr>
      <w:rFonts w:eastAsia="Times New Roman"/>
      <w:color w:val="000000"/>
      <w:sz w:val="20"/>
      <w:szCs w:val="20"/>
    </w:rPr>
  </w:style>
  <w:style w:type="character" w:customStyle="1" w:styleId="postby">
    <w:name w:val="post_by"/>
    <w:basedOn w:val="DefaultParagraphFont"/>
    <w:rsid w:val="00615440"/>
  </w:style>
  <w:style w:type="character" w:customStyle="1" w:styleId="Style11ptBorderSinglesolidlineAuto05ptLinewidth">
    <w:name w:val="Style 11 pt Border: : (Single solid line Auto  0.5 pt Line width)"/>
    <w:rsid w:val="00615440"/>
    <w:rPr>
      <w:sz w:val="20"/>
      <w:bdr w:val="single" w:sz="4" w:space="0" w:color="auto" w:frame="1"/>
    </w:rPr>
  </w:style>
  <w:style w:type="character" w:customStyle="1" w:styleId="StyleUnderlineChar9ptBorderSinglesolidlineAuto0">
    <w:name w:val="Style Underline Char + 9 pt Border: : (Single solid line Auto  0..."/>
    <w:rsid w:val="0061544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1544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1544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1544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15440"/>
    <w:rPr>
      <w:sz w:val="20"/>
      <w:szCs w:val="24"/>
      <w:u w:val="single"/>
      <w:bdr w:val="single" w:sz="4" w:space="0" w:color="auto"/>
      <w:lang w:val="en-US" w:eastAsia="en-US" w:bidi="ar-SA"/>
    </w:rPr>
  </w:style>
  <w:style w:type="character" w:customStyle="1" w:styleId="StyleLatinGaramondUnderline">
    <w:name w:val="Style (Latin) Garamond Underline"/>
    <w:rsid w:val="00615440"/>
    <w:rPr>
      <w:rFonts w:ascii="Times New Roman" w:hAnsi="Times New Roman"/>
      <w:sz w:val="20"/>
      <w:u w:val="single"/>
    </w:rPr>
  </w:style>
  <w:style w:type="character" w:customStyle="1" w:styleId="StyleLatinGaramond">
    <w:name w:val="Style (Latin) Garamond"/>
    <w:rsid w:val="00615440"/>
    <w:rPr>
      <w:rFonts w:ascii="Times New Roman" w:hAnsi="Times New Roman"/>
      <w:sz w:val="20"/>
    </w:rPr>
  </w:style>
  <w:style w:type="character" w:customStyle="1" w:styleId="styletimesnewroman12ptbold0">
    <w:name w:val="styletimesnewroman12ptbold"/>
    <w:basedOn w:val="DefaultParagraphFont"/>
    <w:rsid w:val="00615440"/>
  </w:style>
  <w:style w:type="character" w:customStyle="1" w:styleId="mainheading">
    <w:name w:val="mainheading"/>
    <w:basedOn w:val="DefaultParagraphFont"/>
    <w:rsid w:val="00615440"/>
  </w:style>
  <w:style w:type="paragraph" w:customStyle="1" w:styleId="BoldandUnderlineChar2CharChar">
    <w:name w:val="Bold and Underline Char2 Char Char"/>
    <w:basedOn w:val="Normal"/>
    <w:link w:val="BoldandUnderlineChar2CharCharChar"/>
    <w:qFormat/>
    <w:rsid w:val="0061544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15440"/>
    <w:rPr>
      <w:rFonts w:ascii="Calibri" w:eastAsia="Times New Roman" w:hAnsi="Calibri"/>
      <w:b/>
      <w:sz w:val="22"/>
      <w:u w:val="single"/>
    </w:rPr>
  </w:style>
  <w:style w:type="character" w:customStyle="1" w:styleId="StyleUnderlineChar9ptChar">
    <w:name w:val="Style Underline Char + 9 pt Char"/>
    <w:basedOn w:val="UnderlineCharChar"/>
    <w:rsid w:val="0061544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1544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15440"/>
    <w:rPr>
      <w:sz w:val="16"/>
    </w:rPr>
  </w:style>
  <w:style w:type="paragraph" w:customStyle="1" w:styleId="Reduce8pt">
    <w:name w:val="Reduce 8pt"/>
    <w:basedOn w:val="Normal"/>
    <w:link w:val="Reduce8ptCharChar"/>
    <w:qFormat/>
    <w:rsid w:val="00615440"/>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15440"/>
    <w:rPr>
      <w:rFonts w:ascii="Arial" w:hAnsi="Arial" w:cs="Arial"/>
      <w:sz w:val="22"/>
    </w:rPr>
  </w:style>
  <w:style w:type="character" w:customStyle="1" w:styleId="boldciteChar4">
    <w:name w:val="bold cite Char4"/>
    <w:link w:val="boldcite"/>
    <w:locked/>
    <w:rsid w:val="00615440"/>
    <w:rPr>
      <w:rFonts w:eastAsia="Times New Roman" w:cs="Times New Roman"/>
      <w:b/>
      <w:color w:val="000000"/>
      <w:sz w:val="20"/>
      <w:u w:val="thick" w:color="000000"/>
    </w:rPr>
  </w:style>
  <w:style w:type="paragraph" w:customStyle="1" w:styleId="boldcite">
    <w:name w:val="bold cite"/>
    <w:basedOn w:val="Normal"/>
    <w:link w:val="boldciteChar4"/>
    <w:qFormat/>
    <w:rsid w:val="0061544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15440"/>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615440"/>
    <w:rPr>
      <w:rFonts w:eastAsia="Calibri"/>
      <w:b/>
    </w:rPr>
  </w:style>
  <w:style w:type="character" w:customStyle="1" w:styleId="HeadingsBaseChar">
    <w:name w:val="Headings Base Char"/>
    <w:basedOn w:val="DefaultParagraphFont"/>
    <w:link w:val="HeadingsBase"/>
    <w:locked/>
    <w:rsid w:val="00615440"/>
    <w:rPr>
      <w:rFonts w:ascii="Times New Roman" w:hAnsi="Times New Roman" w:cs="Times New Roman"/>
      <w:b/>
      <w:sz w:val="32"/>
    </w:rPr>
  </w:style>
  <w:style w:type="paragraph" w:customStyle="1" w:styleId="HeadingsBase">
    <w:name w:val="Headings Base"/>
    <w:basedOn w:val="Normal"/>
    <w:link w:val="HeadingsBaseChar"/>
    <w:qFormat/>
    <w:rsid w:val="0061544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615440"/>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615440"/>
    <w:pPr>
      <w:spacing w:line="480" w:lineRule="auto"/>
      <w:ind w:firstLine="720"/>
    </w:pPr>
    <w:rPr>
      <w:rFonts w:eastAsia="Calibri"/>
    </w:rPr>
  </w:style>
  <w:style w:type="paragraph" w:customStyle="1" w:styleId="SchoolBlockQuote">
    <w:name w:val="School Block Quote"/>
    <w:basedOn w:val="SchoolPaper"/>
    <w:uiPriority w:val="99"/>
    <w:qFormat/>
    <w:rsid w:val="00615440"/>
  </w:style>
  <w:style w:type="paragraph" w:customStyle="1" w:styleId="SchoolWorksCited">
    <w:name w:val="School Works Cited"/>
    <w:basedOn w:val="SchoolPaper"/>
    <w:uiPriority w:val="99"/>
    <w:qFormat/>
    <w:rsid w:val="00615440"/>
  </w:style>
  <w:style w:type="paragraph" w:customStyle="1" w:styleId="BlockQuote">
    <w:name w:val="Block Quote"/>
    <w:basedOn w:val="Normal"/>
    <w:uiPriority w:val="99"/>
    <w:qFormat/>
    <w:rsid w:val="00615440"/>
    <w:pPr>
      <w:ind w:left="720" w:right="720"/>
    </w:pPr>
    <w:rPr>
      <w:rFonts w:eastAsia="Calibri"/>
    </w:rPr>
  </w:style>
  <w:style w:type="paragraph" w:customStyle="1" w:styleId="PaperBody">
    <w:name w:val="Paper Body"/>
    <w:basedOn w:val="Normal"/>
    <w:uiPriority w:val="99"/>
    <w:qFormat/>
    <w:rsid w:val="00615440"/>
    <w:pPr>
      <w:spacing w:line="480" w:lineRule="auto"/>
      <w:ind w:firstLine="720"/>
    </w:pPr>
    <w:rPr>
      <w:rFonts w:eastAsia="Calibri"/>
    </w:rPr>
  </w:style>
  <w:style w:type="paragraph" w:customStyle="1" w:styleId="PaperCitation">
    <w:name w:val="Paper Citation"/>
    <w:basedOn w:val="Normal"/>
    <w:uiPriority w:val="99"/>
    <w:qFormat/>
    <w:rsid w:val="00615440"/>
    <w:pPr>
      <w:spacing w:line="480" w:lineRule="auto"/>
      <w:ind w:left="720" w:hanging="720"/>
    </w:pPr>
    <w:rPr>
      <w:rFonts w:eastAsia="Calibri"/>
    </w:rPr>
  </w:style>
  <w:style w:type="character" w:customStyle="1" w:styleId="hatChar">
    <w:name w:val="hat Char"/>
    <w:basedOn w:val="DefaultParagraphFont"/>
    <w:link w:val="hat"/>
    <w:locked/>
    <w:rsid w:val="00615440"/>
    <w:rPr>
      <w:rFonts w:ascii="Calibri" w:eastAsia="Times New Roman" w:hAnsi="Calibri"/>
      <w:b/>
      <w:bCs/>
      <w:sz w:val="32"/>
      <w:u w:val="single"/>
      <w:lang w:bidi="en-US"/>
    </w:rPr>
  </w:style>
  <w:style w:type="paragraph" w:customStyle="1" w:styleId="WW-Default">
    <w:name w:val="WW-Default"/>
    <w:uiPriority w:val="99"/>
    <w:qFormat/>
    <w:rsid w:val="00615440"/>
    <w:pPr>
      <w:suppressAutoHyphens/>
    </w:pPr>
    <w:rPr>
      <w:rFonts w:ascii="Georgia" w:eastAsia="Calibri" w:hAnsi="Georgia" w:cs="Calibri"/>
      <w:sz w:val="22"/>
      <w:szCs w:val="22"/>
      <w:lang w:eastAsia="ar-SA"/>
    </w:rPr>
  </w:style>
  <w:style w:type="paragraph" w:customStyle="1" w:styleId="B-TagCite">
    <w:name w:val="B-TagCite"/>
    <w:uiPriority w:val="99"/>
    <w:qFormat/>
    <w:rsid w:val="0061544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15440"/>
    <w:rPr>
      <w:rFonts w:ascii="Times New Roman" w:hAnsi="Times New Roman" w:cs="Times New Roman"/>
      <w:b/>
      <w:sz w:val="20"/>
    </w:rPr>
  </w:style>
  <w:style w:type="paragraph" w:customStyle="1" w:styleId="MicroText">
    <w:name w:val="MicroText"/>
    <w:basedOn w:val="Normal"/>
    <w:next w:val="Normal"/>
    <w:link w:val="MicroTextChar"/>
    <w:qFormat/>
    <w:rsid w:val="00615440"/>
    <w:rPr>
      <w:rFonts w:ascii="Arial Narrow" w:hAnsi="Arial Narrow"/>
      <w:sz w:val="12"/>
    </w:rPr>
  </w:style>
  <w:style w:type="paragraph" w:customStyle="1" w:styleId="indent">
    <w:name w:val="indent"/>
    <w:basedOn w:val="Normal"/>
    <w:uiPriority w:val="99"/>
    <w:qFormat/>
    <w:rsid w:val="00615440"/>
    <w:pPr>
      <w:spacing w:before="100" w:beforeAutospacing="1" w:after="100" w:afterAutospacing="1"/>
    </w:pPr>
    <w:rPr>
      <w:rFonts w:eastAsia="Times New Roman"/>
    </w:rPr>
  </w:style>
  <w:style w:type="paragraph" w:customStyle="1" w:styleId="PageHeaderLine1">
    <w:name w:val="PageHeaderLine1"/>
    <w:basedOn w:val="Normal"/>
    <w:uiPriority w:val="99"/>
    <w:qFormat/>
    <w:rsid w:val="00615440"/>
    <w:pPr>
      <w:tabs>
        <w:tab w:val="right" w:pos="10800"/>
      </w:tabs>
    </w:pPr>
    <w:rPr>
      <w:rFonts w:eastAsia="Calibri"/>
      <w:b/>
    </w:rPr>
  </w:style>
  <w:style w:type="paragraph" w:customStyle="1" w:styleId="PageHeaderLine2">
    <w:name w:val="PageHeaderLine2"/>
    <w:basedOn w:val="Normal"/>
    <w:next w:val="Normal"/>
    <w:link w:val="PageHeaderLine2Char"/>
    <w:qFormat/>
    <w:rsid w:val="00615440"/>
    <w:pPr>
      <w:tabs>
        <w:tab w:val="right" w:pos="10800"/>
      </w:tabs>
      <w:spacing w:line="480" w:lineRule="auto"/>
    </w:pPr>
    <w:rPr>
      <w:rFonts w:eastAsia="Calibri"/>
      <w:b/>
    </w:rPr>
  </w:style>
  <w:style w:type="character" w:customStyle="1" w:styleId="styleboldunderline">
    <w:name w:val="styleboldunderline"/>
    <w:basedOn w:val="DefaultParagraphFont"/>
    <w:rsid w:val="00615440"/>
  </w:style>
  <w:style w:type="character" w:customStyle="1" w:styleId="box">
    <w:name w:val="box"/>
    <w:basedOn w:val="DefaultParagraphFont"/>
    <w:rsid w:val="0061544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15440"/>
    <w:rPr>
      <w:rFonts w:ascii="Arial Narrow" w:hAnsi="Arial Narrow" w:cs="Arial Narrow" w:hint="default"/>
      <w:sz w:val="18"/>
      <w:szCs w:val="18"/>
    </w:rPr>
  </w:style>
  <w:style w:type="character" w:customStyle="1" w:styleId="FontStyle14">
    <w:name w:val="Font Style14"/>
    <w:basedOn w:val="DefaultParagraphFont"/>
    <w:uiPriority w:val="99"/>
    <w:rsid w:val="0061544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15440"/>
    <w:rPr>
      <w:rFonts w:ascii="Arial Narrow" w:hAnsi="Arial Narrow" w:cs="Arial Narrow" w:hint="default"/>
      <w:b/>
      <w:bCs/>
      <w:sz w:val="10"/>
      <w:szCs w:val="10"/>
    </w:rPr>
  </w:style>
  <w:style w:type="character" w:customStyle="1" w:styleId="CardTagandCiteChar">
    <w:name w:val="Card Tag and Cite Char"/>
    <w:basedOn w:val="DefaultParagraphFont"/>
    <w:rsid w:val="0061544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15440"/>
    <w:rPr>
      <w:rFonts w:ascii="Arial Narrow" w:hAnsi="Arial Narrow"/>
      <w:b/>
      <w:color w:val="000000"/>
      <w:sz w:val="22"/>
      <w:szCs w:val="22"/>
      <w:u w:val="single"/>
    </w:rPr>
  </w:style>
  <w:style w:type="character" w:customStyle="1" w:styleId="SmallText0">
    <w:name w:val="SmallText"/>
    <w:rsid w:val="00615440"/>
    <w:rPr>
      <w:color w:val="000000"/>
    </w:rPr>
  </w:style>
  <w:style w:type="character" w:customStyle="1" w:styleId="CitesChar1">
    <w:name w:val="Cites Char1"/>
    <w:basedOn w:val="DefaultParagraphFont"/>
    <w:rsid w:val="00615440"/>
    <w:rPr>
      <w:b/>
      <w:bCs w:val="0"/>
      <w:szCs w:val="24"/>
      <w:u w:val="single"/>
      <w:lang w:val="en-US" w:eastAsia="en-US" w:bidi="ar-SA"/>
    </w:rPr>
  </w:style>
  <w:style w:type="character" w:customStyle="1" w:styleId="CardUnderlinedChar">
    <w:name w:val="Card Underlined Char"/>
    <w:basedOn w:val="DefaultParagraphFont"/>
    <w:rsid w:val="00615440"/>
    <w:rPr>
      <w:rFonts w:ascii="Arial Narrow" w:hAnsi="Arial Narrow" w:hint="default"/>
      <w:sz w:val="22"/>
      <w:szCs w:val="24"/>
      <w:u w:val="single"/>
      <w:lang w:val="en-US" w:eastAsia="en-US" w:bidi="ar-SA"/>
    </w:rPr>
  </w:style>
  <w:style w:type="character" w:customStyle="1" w:styleId="underline3">
    <w:name w:val="underline3"/>
    <w:basedOn w:val="underline2"/>
    <w:rsid w:val="00615440"/>
    <w:rPr>
      <w:rFonts w:ascii="Arial" w:hAnsi="Arial"/>
      <w:sz w:val="18"/>
      <w:u w:val="single"/>
      <w:bdr w:val="none" w:sz="0" w:space="0" w:color="auto" w:frame="1"/>
      <w:shd w:val="clear" w:color="auto" w:fill="FFFF00"/>
    </w:rPr>
  </w:style>
  <w:style w:type="character" w:customStyle="1" w:styleId="menu">
    <w:name w:val="menu"/>
    <w:basedOn w:val="DefaultParagraphFont"/>
    <w:rsid w:val="00615440"/>
  </w:style>
  <w:style w:type="character" w:customStyle="1" w:styleId="itxtrst">
    <w:name w:val="itxtrst"/>
    <w:rsid w:val="00615440"/>
  </w:style>
  <w:style w:type="character" w:customStyle="1" w:styleId="A-Underlining">
    <w:name w:val="A-Underlining"/>
    <w:basedOn w:val="DefaultParagraphFont"/>
    <w:rsid w:val="00615440"/>
    <w:rPr>
      <w:rFonts w:ascii="Garamond" w:hAnsi="Garamond" w:hint="default"/>
      <w:color w:val="auto"/>
      <w:sz w:val="24"/>
      <w:u w:val="single"/>
    </w:rPr>
  </w:style>
  <w:style w:type="character" w:customStyle="1" w:styleId="StyleUnderlineBold0">
    <w:name w:val="Style Underline + Bold"/>
    <w:rsid w:val="00615440"/>
    <w:rPr>
      <w:b/>
      <w:bCs/>
      <w:u w:val="single"/>
    </w:rPr>
  </w:style>
  <w:style w:type="character" w:customStyle="1" w:styleId="Underline-Highlighted">
    <w:name w:val="Underline-Highlighted"/>
    <w:uiPriority w:val="1"/>
    <w:qFormat/>
    <w:rsid w:val="0061544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15440"/>
  </w:style>
  <w:style w:type="character" w:customStyle="1" w:styleId="newsmain">
    <w:name w:val="news_main"/>
    <w:basedOn w:val="DefaultParagraphFont"/>
    <w:rsid w:val="00615440"/>
  </w:style>
  <w:style w:type="character" w:customStyle="1" w:styleId="AuthorDate0">
    <w:name w:val="Author Date"/>
    <w:rsid w:val="00615440"/>
    <w:rPr>
      <w:b/>
      <w:bCs w:val="0"/>
      <w:sz w:val="24"/>
      <w:u w:val="thick"/>
    </w:rPr>
  </w:style>
  <w:style w:type="character" w:customStyle="1" w:styleId="red">
    <w:name w:val="red"/>
    <w:basedOn w:val="DefaultParagraphFont"/>
    <w:rsid w:val="00615440"/>
  </w:style>
  <w:style w:type="character" w:customStyle="1" w:styleId="at">
    <w:name w:val="at"/>
    <w:rsid w:val="00615440"/>
  </w:style>
  <w:style w:type="character" w:customStyle="1" w:styleId="org">
    <w:name w:val="org"/>
    <w:rsid w:val="00615440"/>
  </w:style>
  <w:style w:type="character" w:customStyle="1" w:styleId="pnumber">
    <w:name w:val="pnumber"/>
    <w:rsid w:val="00615440"/>
  </w:style>
  <w:style w:type="character" w:customStyle="1" w:styleId="ital">
    <w:name w:val="ital"/>
    <w:rsid w:val="00615440"/>
  </w:style>
  <w:style w:type="character" w:customStyle="1" w:styleId="orgdiv">
    <w:name w:val="orgdiv"/>
    <w:rsid w:val="00615440"/>
  </w:style>
  <w:style w:type="character" w:customStyle="1" w:styleId="orgname">
    <w:name w:val="orgname"/>
    <w:rsid w:val="00615440"/>
  </w:style>
  <w:style w:type="character" w:customStyle="1" w:styleId="city">
    <w:name w:val="city"/>
    <w:rsid w:val="00615440"/>
  </w:style>
  <w:style w:type="character" w:customStyle="1" w:styleId="state">
    <w:name w:val="state"/>
    <w:rsid w:val="00615440"/>
  </w:style>
  <w:style w:type="character" w:customStyle="1" w:styleId="country">
    <w:name w:val="country"/>
    <w:rsid w:val="00615440"/>
  </w:style>
  <w:style w:type="character" w:customStyle="1" w:styleId="articletitle">
    <w:name w:val="articletitle"/>
    <w:rsid w:val="00615440"/>
    <w:rPr>
      <w:rFonts w:ascii="Times New Roman" w:hAnsi="Times New Roman" w:cs="Times New Roman" w:hint="default"/>
    </w:rPr>
  </w:style>
  <w:style w:type="character" w:customStyle="1" w:styleId="6pointChar">
    <w:name w:val="6 point Char"/>
    <w:rsid w:val="00615440"/>
    <w:rPr>
      <w:rFonts w:ascii="Times New Roman" w:hAnsi="Times New Roman" w:cs="Times New Roman" w:hint="default"/>
      <w:sz w:val="12"/>
      <w:lang w:val="en-US" w:eastAsia="en-US"/>
    </w:rPr>
  </w:style>
  <w:style w:type="character" w:customStyle="1" w:styleId="StyleThickunderline">
    <w:name w:val="Style Thick underline"/>
    <w:qFormat/>
    <w:rsid w:val="00615440"/>
    <w:rPr>
      <w:u w:val="thick"/>
    </w:rPr>
  </w:style>
  <w:style w:type="character" w:customStyle="1" w:styleId="Box0">
    <w:name w:val="Box!"/>
    <w:uiPriority w:val="1"/>
    <w:rsid w:val="00615440"/>
    <w:rPr>
      <w:rFonts w:ascii="Garamond" w:hAnsi="Garamond" w:hint="default"/>
      <w:sz w:val="24"/>
      <w:u w:val="single"/>
      <w:bdr w:val="single" w:sz="4" w:space="0" w:color="auto" w:frame="1"/>
    </w:rPr>
  </w:style>
  <w:style w:type="character" w:customStyle="1" w:styleId="citechar1">
    <w:name w:val="citechar"/>
    <w:basedOn w:val="DefaultParagraphFont"/>
    <w:rsid w:val="00615440"/>
  </w:style>
  <w:style w:type="character" w:customStyle="1" w:styleId="underlinechar2">
    <w:name w:val="underlinechar"/>
    <w:basedOn w:val="DefaultParagraphFont"/>
    <w:rsid w:val="00615440"/>
  </w:style>
  <w:style w:type="character" w:customStyle="1" w:styleId="CardUnderlineChar">
    <w:name w:val="Card Underline Char"/>
    <w:rsid w:val="00615440"/>
    <w:rPr>
      <w:szCs w:val="24"/>
      <w:u w:val="single"/>
      <w:lang w:val="en-US" w:eastAsia="en-US" w:bidi="ar-SA"/>
    </w:rPr>
  </w:style>
  <w:style w:type="character" w:customStyle="1" w:styleId="tagciteChar">
    <w:name w:val="tag/cite Char"/>
    <w:basedOn w:val="DefaultParagraphFont"/>
    <w:rsid w:val="00615440"/>
    <w:rPr>
      <w:b/>
      <w:bCs w:val="0"/>
      <w:sz w:val="24"/>
      <w:lang w:val="en-US" w:eastAsia="en-US" w:bidi="ar-SA"/>
    </w:rPr>
  </w:style>
  <w:style w:type="character" w:customStyle="1" w:styleId="8pointChar">
    <w:name w:val="8 point Char"/>
    <w:basedOn w:val="DefaultParagraphFont"/>
    <w:rsid w:val="00615440"/>
    <w:rPr>
      <w:sz w:val="16"/>
      <w:lang w:val="en-US" w:eastAsia="en-US" w:bidi="ar-SA"/>
    </w:rPr>
  </w:style>
  <w:style w:type="character" w:customStyle="1" w:styleId="BoldText12pt">
    <w:name w:val="Bold Text 12 pt"/>
    <w:rsid w:val="0061544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15440"/>
  </w:style>
  <w:style w:type="table" w:styleId="TableGrid">
    <w:name w:val="Table Grid"/>
    <w:basedOn w:val="TableNormal"/>
    <w:rsid w:val="0061544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15440"/>
    <w:rPr>
      <w:b/>
      <w:bCs w:val="0"/>
      <w:sz w:val="24"/>
      <w:lang w:val="en-US" w:eastAsia="en-US" w:bidi="ar-SA"/>
    </w:rPr>
  </w:style>
  <w:style w:type="character" w:customStyle="1" w:styleId="Mention11">
    <w:name w:val="Mention11"/>
    <w:basedOn w:val="DefaultParagraphFont"/>
    <w:uiPriority w:val="99"/>
    <w:semiHidden/>
    <w:unhideWhenUsed/>
    <w:rsid w:val="00615440"/>
    <w:rPr>
      <w:color w:val="2B579A"/>
      <w:shd w:val="clear" w:color="auto" w:fill="E6E6E6"/>
    </w:rPr>
  </w:style>
  <w:style w:type="character" w:customStyle="1" w:styleId="Emph">
    <w:name w:val="Emph"/>
    <w:basedOn w:val="DefaultParagraphFont"/>
    <w:uiPriority w:val="1"/>
    <w:qFormat/>
    <w:rsid w:val="0061544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15440"/>
  </w:style>
  <w:style w:type="character" w:customStyle="1" w:styleId="Mention2">
    <w:name w:val="Mention2"/>
    <w:basedOn w:val="DefaultParagraphFont"/>
    <w:uiPriority w:val="99"/>
    <w:semiHidden/>
    <w:unhideWhenUsed/>
    <w:rsid w:val="00615440"/>
    <w:rPr>
      <w:color w:val="2B579A"/>
      <w:shd w:val="clear" w:color="auto" w:fill="E6E6E6"/>
    </w:rPr>
  </w:style>
  <w:style w:type="paragraph" w:customStyle="1" w:styleId="FlashTag">
    <w:name w:val="FlashTag"/>
    <w:basedOn w:val="Normal"/>
    <w:link w:val="FlashTagChar"/>
    <w:autoRedefine/>
    <w:uiPriority w:val="4"/>
    <w:qFormat/>
    <w:rsid w:val="00615440"/>
    <w:rPr>
      <w:rFonts w:asciiTheme="majorHAnsi" w:hAnsiTheme="majorHAnsi"/>
      <w:b/>
      <w:sz w:val="28"/>
    </w:rPr>
  </w:style>
  <w:style w:type="character" w:customStyle="1" w:styleId="FlashTagChar">
    <w:name w:val="FlashTag Char"/>
    <w:basedOn w:val="DefaultParagraphFont"/>
    <w:link w:val="FlashTag"/>
    <w:uiPriority w:val="4"/>
    <w:rsid w:val="00615440"/>
    <w:rPr>
      <w:rFonts w:asciiTheme="majorHAnsi" w:hAnsiTheme="majorHAnsi"/>
      <w:b/>
      <w:sz w:val="28"/>
    </w:rPr>
  </w:style>
  <w:style w:type="paragraph" w:customStyle="1" w:styleId="Warrant">
    <w:name w:val="Warrant"/>
    <w:autoRedefine/>
    <w:uiPriority w:val="4"/>
    <w:qFormat/>
    <w:rsid w:val="00615440"/>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15440"/>
  </w:style>
  <w:style w:type="character" w:customStyle="1" w:styleId="m-8793234324905335251gmail-style13ptbold">
    <w:name w:val="m_-8793234324905335251gmail-style13ptbold"/>
    <w:basedOn w:val="DefaultParagraphFont"/>
    <w:rsid w:val="00615440"/>
  </w:style>
  <w:style w:type="character" w:customStyle="1" w:styleId="EndnoteTextChar">
    <w:name w:val="Endnote Text Char"/>
    <w:basedOn w:val="DefaultParagraphFont"/>
    <w:link w:val="EndnoteText"/>
    <w:locked/>
    <w:rsid w:val="00615440"/>
    <w:rPr>
      <w:rFonts w:ascii="Georgia" w:eastAsia="Times New Roman" w:hAnsi="Georgia"/>
      <w:szCs w:val="20"/>
    </w:rPr>
  </w:style>
  <w:style w:type="paragraph" w:styleId="EndnoteText">
    <w:name w:val="endnote text"/>
    <w:basedOn w:val="Normal"/>
    <w:link w:val="EndnoteTextChar"/>
    <w:unhideWhenUsed/>
    <w:rsid w:val="00615440"/>
    <w:rPr>
      <w:rFonts w:ascii="Georgia" w:eastAsia="Times New Roman" w:hAnsi="Georgia"/>
      <w:sz w:val="24"/>
      <w:szCs w:val="20"/>
    </w:rPr>
  </w:style>
  <w:style w:type="character" w:customStyle="1" w:styleId="EndnoteTextChar1">
    <w:name w:val="Endnote Text Char1"/>
    <w:basedOn w:val="DefaultParagraphFont"/>
    <w:semiHidden/>
    <w:rsid w:val="00615440"/>
    <w:rPr>
      <w:rFonts w:ascii="Calibri" w:hAnsi="Calibri"/>
      <w:sz w:val="20"/>
      <w:szCs w:val="20"/>
    </w:rPr>
  </w:style>
  <w:style w:type="character" w:customStyle="1" w:styleId="DateChar1">
    <w:name w:val="Date Char1"/>
    <w:basedOn w:val="DefaultParagraphFont"/>
    <w:uiPriority w:val="99"/>
    <w:rsid w:val="00615440"/>
    <w:rPr>
      <w:rFonts w:ascii="Calibri" w:hAnsi="Calibri"/>
      <w:sz w:val="22"/>
    </w:rPr>
  </w:style>
  <w:style w:type="character" w:customStyle="1" w:styleId="BodyTextFirstIndentChar">
    <w:name w:val="Body Text First Indent Char"/>
    <w:basedOn w:val="BodyTextChar"/>
    <w:link w:val="BodyTextFirstIndent"/>
    <w:locked/>
    <w:rsid w:val="0061544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1544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15440"/>
    <w:rPr>
      <w:rFonts w:ascii="Calibri" w:hAnsi="Calibri"/>
      <w:sz w:val="22"/>
    </w:rPr>
  </w:style>
  <w:style w:type="character" w:customStyle="1" w:styleId="BodyTextIndent2Char1">
    <w:name w:val="Body Text Indent 2 Char1"/>
    <w:basedOn w:val="DefaultParagraphFont"/>
    <w:semiHidden/>
    <w:rsid w:val="00615440"/>
    <w:rPr>
      <w:rFonts w:ascii="Calibri" w:hAnsi="Calibri" w:cs="Calibri"/>
    </w:rPr>
  </w:style>
  <w:style w:type="character" w:customStyle="1" w:styleId="PlainTextChar1">
    <w:name w:val="Plain Text Char1"/>
    <w:basedOn w:val="DefaultParagraphFont"/>
    <w:semiHidden/>
    <w:rsid w:val="00615440"/>
    <w:rPr>
      <w:rFonts w:ascii="Consolas" w:hAnsi="Consolas" w:cs="Calibri"/>
      <w:sz w:val="21"/>
      <w:szCs w:val="21"/>
    </w:rPr>
  </w:style>
  <w:style w:type="paragraph" w:customStyle="1" w:styleId="msolistparagraphcxspfirst">
    <w:name w:val="msolistparagraphcxspfirst"/>
    <w:basedOn w:val="Normal"/>
    <w:uiPriority w:val="99"/>
    <w:qFormat/>
    <w:rsid w:val="0061544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1544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15440"/>
    <w:rPr>
      <w:rFonts w:ascii="Calibri" w:hAnsi="Calibri" w:cs="Calibri"/>
      <w:i/>
      <w:iCs/>
      <w:color w:val="000000" w:themeColor="text1"/>
    </w:rPr>
  </w:style>
  <w:style w:type="paragraph" w:customStyle="1" w:styleId="Heading2-NotBold">
    <w:name w:val="Heading 2 - Not Bold"/>
    <w:basedOn w:val="Heading2"/>
    <w:autoRedefine/>
    <w:uiPriority w:val="99"/>
    <w:qFormat/>
    <w:rsid w:val="00615440"/>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615440"/>
    <w:rPr>
      <w:rFonts w:ascii="Calibri" w:eastAsia="Calibri" w:hAnsi="Calibri"/>
      <w:b/>
      <w:sz w:val="22"/>
    </w:rPr>
  </w:style>
  <w:style w:type="paragraph" w:customStyle="1" w:styleId="Heading2-Bold">
    <w:name w:val="Heading 2 - Bold"/>
    <w:basedOn w:val="Normal"/>
    <w:autoRedefine/>
    <w:uiPriority w:val="99"/>
    <w:qFormat/>
    <w:rsid w:val="00615440"/>
    <w:rPr>
      <w:rFonts w:eastAsia="Calibri"/>
      <w:b/>
    </w:rPr>
  </w:style>
  <w:style w:type="paragraph" w:customStyle="1" w:styleId="tag">
    <w:name w:val="%tag"/>
    <w:basedOn w:val="Normal"/>
    <w:next w:val="Normal"/>
    <w:uiPriority w:val="99"/>
    <w:qFormat/>
    <w:rsid w:val="00615440"/>
    <w:rPr>
      <w:rFonts w:eastAsia="Calibri"/>
      <w:bCs/>
      <w:sz w:val="18"/>
    </w:rPr>
  </w:style>
  <w:style w:type="character" w:customStyle="1" w:styleId="Style2Char">
    <w:name w:val="Style 2 Char"/>
    <w:link w:val="Style20"/>
    <w:uiPriority w:val="99"/>
    <w:locked/>
    <w:rsid w:val="0061544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1544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1544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15440"/>
    <w:rPr>
      <w:rFonts w:ascii="Garamond" w:eastAsia="Times New Roman" w:hAnsi="Garamond"/>
      <w:sz w:val="24"/>
      <w:szCs w:val="20"/>
      <w:u w:val="single"/>
      <w:lang w:val="x-none" w:eastAsia="x-none"/>
    </w:rPr>
  </w:style>
  <w:style w:type="character" w:customStyle="1" w:styleId="textsmallChar0">
    <w:name w:val="textsmall Char"/>
    <w:link w:val="textsmall0"/>
    <w:locked/>
    <w:rsid w:val="00615440"/>
    <w:rPr>
      <w:rFonts w:ascii="Georgia" w:eastAsia="Times New Roman" w:hAnsi="Georgia"/>
      <w:sz w:val="18"/>
      <w:szCs w:val="20"/>
      <w:lang w:val="x-none" w:eastAsia="x-none"/>
    </w:rPr>
  </w:style>
  <w:style w:type="paragraph" w:customStyle="1" w:styleId="textsmall0">
    <w:name w:val="textsmall"/>
    <w:basedOn w:val="Normal"/>
    <w:link w:val="textsmallChar0"/>
    <w:qFormat/>
    <w:rsid w:val="0061544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1544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1544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15440"/>
    <w:rPr>
      <w:rFonts w:ascii="Arial" w:eastAsia="Times New Roman" w:hAnsi="Arial" w:cs="Arial"/>
      <w:sz w:val="12"/>
    </w:rPr>
  </w:style>
  <w:style w:type="paragraph" w:customStyle="1" w:styleId="Micro">
    <w:name w:val="Micro"/>
    <w:basedOn w:val="Normal"/>
    <w:next w:val="Normal"/>
    <w:link w:val="MicroChar"/>
    <w:qFormat/>
    <w:rsid w:val="00615440"/>
    <w:rPr>
      <w:rFonts w:ascii="Arial" w:eastAsia="Times New Roman" w:hAnsi="Arial" w:cs="Arial"/>
      <w:sz w:val="12"/>
    </w:rPr>
  </w:style>
  <w:style w:type="character" w:customStyle="1" w:styleId="CardNotUnderlinedChar1">
    <w:name w:val="Card Not Underlined Char1"/>
    <w:link w:val="CardNotUnderlined"/>
    <w:locked/>
    <w:rsid w:val="00615440"/>
    <w:rPr>
      <w:rFonts w:ascii="Cambria" w:eastAsia="Times New Roman" w:hAnsi="Cambria"/>
      <w:sz w:val="18"/>
      <w:szCs w:val="20"/>
    </w:rPr>
  </w:style>
  <w:style w:type="paragraph" w:customStyle="1" w:styleId="h-lead">
    <w:name w:val="h-lead"/>
    <w:basedOn w:val="Normal"/>
    <w:uiPriority w:val="99"/>
    <w:qFormat/>
    <w:rsid w:val="00615440"/>
    <w:pPr>
      <w:spacing w:before="100" w:beforeAutospacing="1" w:after="100" w:afterAutospacing="1"/>
    </w:pPr>
    <w:rPr>
      <w:rFonts w:eastAsia="Times New Roman"/>
      <w:sz w:val="24"/>
    </w:rPr>
  </w:style>
  <w:style w:type="paragraph" w:customStyle="1" w:styleId="intro">
    <w:name w:val="intro"/>
    <w:basedOn w:val="Normal"/>
    <w:uiPriority w:val="99"/>
    <w:qFormat/>
    <w:rsid w:val="0061544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1544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1544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1544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15440"/>
    <w:rPr>
      <w:rFonts w:eastAsia="Calibri"/>
    </w:rPr>
  </w:style>
  <w:style w:type="paragraph" w:customStyle="1" w:styleId="F3-TagAuthor">
    <w:name w:val="F3 - Tag/Author"/>
    <w:basedOn w:val="Normal"/>
    <w:uiPriority w:val="99"/>
    <w:qFormat/>
    <w:rsid w:val="00615440"/>
    <w:rPr>
      <w:rFonts w:eastAsia="Times New Roman"/>
      <w:b/>
    </w:rPr>
  </w:style>
  <w:style w:type="paragraph" w:customStyle="1" w:styleId="F5-UnderlineNormal">
    <w:name w:val="F5 - Underline Normal"/>
    <w:basedOn w:val="Normal"/>
    <w:uiPriority w:val="99"/>
    <w:qFormat/>
    <w:rsid w:val="00615440"/>
    <w:rPr>
      <w:rFonts w:eastAsia="Calibri"/>
      <w:u w:val="single"/>
    </w:rPr>
  </w:style>
  <w:style w:type="paragraph" w:customStyle="1" w:styleId="Brief-PrimarySource">
    <w:name w:val="Brief - Primary Source"/>
    <w:basedOn w:val="Normal"/>
    <w:uiPriority w:val="99"/>
    <w:qFormat/>
    <w:rsid w:val="00615440"/>
    <w:rPr>
      <w:rFonts w:eastAsia="Times New Roman"/>
      <w:b/>
      <w:sz w:val="24"/>
      <w:u w:val="single"/>
    </w:rPr>
  </w:style>
  <w:style w:type="paragraph" w:customStyle="1" w:styleId="Brief-Underline">
    <w:name w:val="Brief - Underline"/>
    <w:basedOn w:val="Normal"/>
    <w:uiPriority w:val="99"/>
    <w:qFormat/>
    <w:rsid w:val="00615440"/>
    <w:rPr>
      <w:rFonts w:eastAsia="Times New Roman"/>
      <w:u w:val="single"/>
    </w:rPr>
  </w:style>
  <w:style w:type="paragraph" w:customStyle="1" w:styleId="Brief">
    <w:name w:val="Brief"/>
    <w:basedOn w:val="Brief-PrimarySource"/>
    <w:uiPriority w:val="99"/>
    <w:qFormat/>
    <w:rsid w:val="00615440"/>
    <w:rPr>
      <w:b w:val="0"/>
    </w:rPr>
  </w:style>
  <w:style w:type="paragraph" w:customStyle="1" w:styleId="CM2">
    <w:name w:val="CM2"/>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15440"/>
    <w:pPr>
      <w:widowControl w:val="0"/>
      <w:spacing w:line="276" w:lineRule="atLeast"/>
    </w:pPr>
    <w:rPr>
      <w:color w:val="auto"/>
    </w:rPr>
  </w:style>
  <w:style w:type="paragraph" w:customStyle="1" w:styleId="CM34">
    <w:name w:val="CM34"/>
    <w:basedOn w:val="Default"/>
    <w:next w:val="Default"/>
    <w:uiPriority w:val="99"/>
    <w:qFormat/>
    <w:rsid w:val="00615440"/>
    <w:pPr>
      <w:widowControl w:val="0"/>
    </w:pPr>
    <w:rPr>
      <w:color w:val="auto"/>
    </w:rPr>
  </w:style>
  <w:style w:type="paragraph" w:customStyle="1" w:styleId="CM56">
    <w:name w:val="CM56"/>
    <w:basedOn w:val="Default"/>
    <w:next w:val="Default"/>
    <w:uiPriority w:val="99"/>
    <w:qFormat/>
    <w:rsid w:val="00615440"/>
    <w:pPr>
      <w:widowControl w:val="0"/>
    </w:pPr>
    <w:rPr>
      <w:rFonts w:eastAsia="Calibri"/>
      <w:color w:val="auto"/>
    </w:rPr>
  </w:style>
  <w:style w:type="paragraph" w:customStyle="1" w:styleId="CM58">
    <w:name w:val="CM58"/>
    <w:basedOn w:val="Default"/>
    <w:next w:val="Default"/>
    <w:uiPriority w:val="99"/>
    <w:qFormat/>
    <w:rsid w:val="00615440"/>
    <w:pPr>
      <w:widowControl w:val="0"/>
    </w:pPr>
    <w:rPr>
      <w:rFonts w:eastAsia="Calibri"/>
      <w:color w:val="auto"/>
    </w:rPr>
  </w:style>
  <w:style w:type="paragraph" w:customStyle="1" w:styleId="CM57">
    <w:name w:val="CM57"/>
    <w:basedOn w:val="Default"/>
    <w:next w:val="Default"/>
    <w:uiPriority w:val="99"/>
    <w:qFormat/>
    <w:rsid w:val="00615440"/>
    <w:pPr>
      <w:widowControl w:val="0"/>
    </w:pPr>
    <w:rPr>
      <w:rFonts w:eastAsia="Calibri"/>
      <w:color w:val="auto"/>
    </w:rPr>
  </w:style>
  <w:style w:type="paragraph" w:customStyle="1" w:styleId="CM1">
    <w:name w:val="CM1"/>
    <w:basedOn w:val="Default"/>
    <w:next w:val="Default"/>
    <w:uiPriority w:val="99"/>
    <w:qFormat/>
    <w:rsid w:val="00615440"/>
    <w:pPr>
      <w:widowControl w:val="0"/>
    </w:pPr>
    <w:rPr>
      <w:rFonts w:eastAsia="Calibri"/>
      <w:color w:val="auto"/>
    </w:rPr>
  </w:style>
  <w:style w:type="paragraph" w:customStyle="1" w:styleId="CM49">
    <w:name w:val="CM49"/>
    <w:basedOn w:val="Default"/>
    <w:next w:val="Default"/>
    <w:uiPriority w:val="99"/>
    <w:qFormat/>
    <w:rsid w:val="00615440"/>
    <w:pPr>
      <w:widowControl w:val="0"/>
    </w:pPr>
    <w:rPr>
      <w:rFonts w:eastAsia="Calibri"/>
      <w:color w:val="auto"/>
    </w:rPr>
  </w:style>
  <w:style w:type="paragraph" w:customStyle="1" w:styleId="CM41">
    <w:name w:val="CM41"/>
    <w:basedOn w:val="Default"/>
    <w:next w:val="Default"/>
    <w:uiPriority w:val="99"/>
    <w:qFormat/>
    <w:rsid w:val="00615440"/>
    <w:pPr>
      <w:widowControl w:val="0"/>
    </w:pPr>
    <w:rPr>
      <w:rFonts w:eastAsia="Calibri"/>
      <w:color w:val="auto"/>
    </w:rPr>
  </w:style>
  <w:style w:type="paragraph" w:customStyle="1" w:styleId="3rdOrderPara">
    <w:name w:val="3rd Order Para"/>
    <w:basedOn w:val="Default"/>
    <w:next w:val="Default"/>
    <w:uiPriority w:val="99"/>
    <w:qFormat/>
    <w:rsid w:val="00615440"/>
    <w:pPr>
      <w:widowControl w:val="0"/>
    </w:pPr>
    <w:rPr>
      <w:rFonts w:eastAsia="Calibri"/>
      <w:color w:val="auto"/>
    </w:rPr>
  </w:style>
  <w:style w:type="paragraph" w:customStyle="1" w:styleId="2ndOrderPara">
    <w:name w:val="2nd Order Para"/>
    <w:basedOn w:val="Default"/>
    <w:next w:val="Default"/>
    <w:uiPriority w:val="99"/>
    <w:qFormat/>
    <w:rsid w:val="00615440"/>
    <w:pPr>
      <w:widowControl w:val="0"/>
    </w:pPr>
    <w:rPr>
      <w:rFonts w:eastAsia="Calibri"/>
      <w:color w:val="auto"/>
    </w:rPr>
  </w:style>
  <w:style w:type="paragraph" w:customStyle="1" w:styleId="Normal-SIGN2">
    <w:name w:val="Normal-SIGN2"/>
    <w:basedOn w:val="Default"/>
    <w:next w:val="Default"/>
    <w:uiPriority w:val="99"/>
    <w:qFormat/>
    <w:rsid w:val="00615440"/>
    <w:pPr>
      <w:widowControl w:val="0"/>
    </w:pPr>
    <w:rPr>
      <w:rFonts w:eastAsia="Calibri"/>
      <w:color w:val="auto"/>
    </w:rPr>
  </w:style>
  <w:style w:type="paragraph" w:customStyle="1" w:styleId="Normal-SIGN1">
    <w:name w:val="Normal-SIGN1"/>
    <w:basedOn w:val="Default"/>
    <w:next w:val="Default"/>
    <w:uiPriority w:val="99"/>
    <w:qFormat/>
    <w:rsid w:val="00615440"/>
    <w:pPr>
      <w:widowControl w:val="0"/>
    </w:pPr>
    <w:rPr>
      <w:rFonts w:eastAsia="Calibri"/>
      <w:color w:val="auto"/>
    </w:rPr>
  </w:style>
  <w:style w:type="paragraph" w:customStyle="1" w:styleId="CM3">
    <w:name w:val="CM3"/>
    <w:basedOn w:val="Default"/>
    <w:next w:val="Default"/>
    <w:uiPriority w:val="99"/>
    <w:qFormat/>
    <w:rsid w:val="00615440"/>
    <w:pPr>
      <w:widowControl w:val="0"/>
      <w:spacing w:line="553" w:lineRule="atLeast"/>
    </w:pPr>
    <w:rPr>
      <w:rFonts w:eastAsia="Calibri"/>
      <w:color w:val="auto"/>
    </w:rPr>
  </w:style>
  <w:style w:type="paragraph" w:customStyle="1" w:styleId="CM33">
    <w:name w:val="CM33"/>
    <w:basedOn w:val="Default"/>
    <w:next w:val="Default"/>
    <w:uiPriority w:val="99"/>
    <w:qFormat/>
    <w:rsid w:val="00615440"/>
    <w:pPr>
      <w:widowControl w:val="0"/>
    </w:pPr>
    <w:rPr>
      <w:rFonts w:eastAsia="Calibri"/>
      <w:color w:val="auto"/>
    </w:rPr>
  </w:style>
  <w:style w:type="paragraph" w:customStyle="1" w:styleId="CM37">
    <w:name w:val="CM37"/>
    <w:basedOn w:val="Default"/>
    <w:next w:val="Default"/>
    <w:uiPriority w:val="99"/>
    <w:qFormat/>
    <w:rsid w:val="00615440"/>
    <w:pPr>
      <w:widowControl w:val="0"/>
    </w:pPr>
    <w:rPr>
      <w:rFonts w:eastAsia="Calibri"/>
      <w:color w:val="auto"/>
    </w:rPr>
  </w:style>
  <w:style w:type="paragraph" w:customStyle="1" w:styleId="CM7">
    <w:name w:val="CM7"/>
    <w:basedOn w:val="Default"/>
    <w:next w:val="Default"/>
    <w:uiPriority w:val="99"/>
    <w:qFormat/>
    <w:rsid w:val="0061544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615440"/>
    <w:rPr>
      <w:rFonts w:eastAsia="Times New Roman"/>
      <w:sz w:val="14"/>
      <w:szCs w:val="20"/>
    </w:rPr>
  </w:style>
  <w:style w:type="paragraph" w:customStyle="1" w:styleId="Brief-Card">
    <w:name w:val="Brief - Card"/>
    <w:basedOn w:val="Normal"/>
    <w:uiPriority w:val="99"/>
    <w:qFormat/>
    <w:rsid w:val="00615440"/>
    <w:rPr>
      <w:rFonts w:eastAsia="Times New Roman"/>
    </w:rPr>
  </w:style>
  <w:style w:type="paragraph" w:customStyle="1" w:styleId="Pa2">
    <w:name w:val="Pa2"/>
    <w:basedOn w:val="Default"/>
    <w:next w:val="Default"/>
    <w:uiPriority w:val="99"/>
    <w:qFormat/>
    <w:rsid w:val="0061544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15440"/>
    <w:pPr>
      <w:widowControl w:val="0"/>
    </w:pPr>
    <w:rPr>
      <w:rFonts w:ascii="Arial Black" w:hAnsi="Arial Black"/>
      <w:color w:val="auto"/>
    </w:rPr>
  </w:style>
  <w:style w:type="paragraph" w:customStyle="1" w:styleId="Cover1">
    <w:name w:val="Cover 1"/>
    <w:basedOn w:val="Normal"/>
    <w:next w:val="Normal"/>
    <w:uiPriority w:val="99"/>
    <w:qFormat/>
    <w:rsid w:val="00615440"/>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15440"/>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15440"/>
    <w:pPr>
      <w:widowControl w:val="0"/>
    </w:pPr>
    <w:rPr>
      <w:color w:val="auto"/>
    </w:rPr>
  </w:style>
  <w:style w:type="paragraph" w:customStyle="1" w:styleId="Pa11">
    <w:name w:val="Pa11"/>
    <w:basedOn w:val="Normal"/>
    <w:next w:val="Normal"/>
    <w:uiPriority w:val="99"/>
    <w:qFormat/>
    <w:rsid w:val="0061544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1544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15440"/>
    <w:pPr>
      <w:widowControl w:val="0"/>
    </w:pPr>
    <w:rPr>
      <w:rFonts w:eastAsia="Calibri"/>
      <w:color w:val="auto"/>
    </w:rPr>
  </w:style>
  <w:style w:type="paragraph" w:customStyle="1" w:styleId="CM5">
    <w:name w:val="CM5"/>
    <w:basedOn w:val="Default"/>
    <w:next w:val="Default"/>
    <w:uiPriority w:val="99"/>
    <w:qFormat/>
    <w:rsid w:val="00615440"/>
    <w:pPr>
      <w:widowControl w:val="0"/>
      <w:spacing w:line="553" w:lineRule="atLeast"/>
    </w:pPr>
    <w:rPr>
      <w:rFonts w:eastAsia="Calibri"/>
      <w:color w:val="auto"/>
    </w:rPr>
  </w:style>
  <w:style w:type="paragraph" w:customStyle="1" w:styleId="CM28">
    <w:name w:val="CM28"/>
    <w:basedOn w:val="Default"/>
    <w:next w:val="Default"/>
    <w:uiPriority w:val="99"/>
    <w:qFormat/>
    <w:rsid w:val="00615440"/>
    <w:pPr>
      <w:widowControl w:val="0"/>
    </w:pPr>
    <w:rPr>
      <w:rFonts w:eastAsia="Calibri"/>
      <w:color w:val="auto"/>
    </w:rPr>
  </w:style>
  <w:style w:type="paragraph" w:customStyle="1" w:styleId="CM8">
    <w:name w:val="CM8"/>
    <w:basedOn w:val="Default"/>
    <w:next w:val="Default"/>
    <w:uiPriority w:val="99"/>
    <w:qFormat/>
    <w:rsid w:val="00615440"/>
    <w:pPr>
      <w:widowControl w:val="0"/>
    </w:pPr>
    <w:rPr>
      <w:rFonts w:eastAsia="Calibri"/>
      <w:color w:val="auto"/>
    </w:rPr>
  </w:style>
  <w:style w:type="paragraph" w:customStyle="1" w:styleId="CM6">
    <w:name w:val="CM6"/>
    <w:basedOn w:val="Default"/>
    <w:next w:val="Default"/>
    <w:uiPriority w:val="99"/>
    <w:qFormat/>
    <w:rsid w:val="00615440"/>
    <w:pPr>
      <w:widowControl w:val="0"/>
      <w:spacing w:line="553" w:lineRule="atLeast"/>
    </w:pPr>
    <w:rPr>
      <w:rFonts w:eastAsia="Calibri"/>
      <w:color w:val="auto"/>
    </w:rPr>
  </w:style>
  <w:style w:type="paragraph" w:customStyle="1" w:styleId="CM22">
    <w:name w:val="CM22"/>
    <w:basedOn w:val="Default"/>
    <w:next w:val="Default"/>
    <w:uiPriority w:val="99"/>
    <w:qFormat/>
    <w:rsid w:val="00615440"/>
    <w:pPr>
      <w:widowControl w:val="0"/>
    </w:pPr>
    <w:rPr>
      <w:rFonts w:eastAsia="Calibri"/>
      <w:color w:val="auto"/>
    </w:rPr>
  </w:style>
  <w:style w:type="paragraph" w:customStyle="1" w:styleId="DoubleUnderlined">
    <w:name w:val="Double Underlined"/>
    <w:basedOn w:val="Heading2"/>
    <w:autoRedefine/>
    <w:uiPriority w:val="99"/>
    <w:qFormat/>
    <w:rsid w:val="0061544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1544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1544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1544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1544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1544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15440"/>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61544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1544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15440"/>
  </w:style>
  <w:style w:type="paragraph" w:customStyle="1" w:styleId="StyleUnderliningTimesNewRomanBoldNounderlineKernat16">
    <w:name w:val="Style Underlining + Times New Roman Bold No underline Kern at 16..."/>
    <w:basedOn w:val="Normal"/>
    <w:uiPriority w:val="99"/>
    <w:qFormat/>
    <w:rsid w:val="0061544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15440"/>
    <w:rPr>
      <w:rFonts w:eastAsia="Times New Roman"/>
      <w:b/>
      <w:bCs/>
      <w:kern w:val="32"/>
      <w:sz w:val="32"/>
      <w:szCs w:val="32"/>
    </w:rPr>
  </w:style>
  <w:style w:type="paragraph" w:customStyle="1" w:styleId="StyleBoldUnderliningKernat16pt">
    <w:name w:val="Style Bold Underlining + Kern at 16 pt"/>
    <w:uiPriority w:val="99"/>
    <w:qFormat/>
    <w:rsid w:val="0061544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15440"/>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1544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15440"/>
    <w:pPr>
      <w:ind w:left="400"/>
    </w:pPr>
    <w:rPr>
      <w:rFonts w:eastAsia="Times New Roman"/>
      <w:szCs w:val="20"/>
    </w:rPr>
  </w:style>
  <w:style w:type="paragraph" w:customStyle="1" w:styleId="Paste">
    <w:name w:val="Paste"/>
    <w:basedOn w:val="Normal"/>
    <w:uiPriority w:val="99"/>
    <w:qFormat/>
    <w:rsid w:val="00615440"/>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615440"/>
    <w:rPr>
      <w:rFonts w:ascii="Georgia" w:eastAsia="Times New Roman" w:hAnsi="Georgia"/>
      <w:b/>
      <w:u w:val="single"/>
    </w:rPr>
  </w:style>
  <w:style w:type="paragraph" w:customStyle="1" w:styleId="UnderlineStyle0">
    <w:name w:val="Underline Style"/>
    <w:basedOn w:val="Normal"/>
    <w:link w:val="UnderlineStyleChar"/>
    <w:qFormat/>
    <w:rsid w:val="00615440"/>
    <w:rPr>
      <w:rFonts w:ascii="Georgia" w:eastAsia="Times New Roman" w:hAnsi="Georgia"/>
      <w:b/>
      <w:sz w:val="24"/>
      <w:u w:val="single"/>
    </w:rPr>
  </w:style>
  <w:style w:type="paragraph" w:customStyle="1" w:styleId="Normalization">
    <w:name w:val="Normalization"/>
    <w:basedOn w:val="Normal"/>
    <w:uiPriority w:val="99"/>
    <w:qFormat/>
    <w:rsid w:val="00615440"/>
    <w:rPr>
      <w:rFonts w:eastAsia="Times New Roman"/>
      <w:sz w:val="18"/>
    </w:rPr>
  </w:style>
  <w:style w:type="paragraph" w:customStyle="1" w:styleId="BreifTitle">
    <w:name w:val="Breif Title"/>
    <w:basedOn w:val="Normal"/>
    <w:autoRedefine/>
    <w:uiPriority w:val="99"/>
    <w:qFormat/>
    <w:rsid w:val="0061544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61544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1544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15440"/>
    <w:rPr>
      <w:rFonts w:eastAsia="Times New Roman"/>
      <w:color w:val="333333"/>
    </w:rPr>
  </w:style>
  <w:style w:type="paragraph" w:customStyle="1" w:styleId="StyleTagandCiteFranklinGothicDemi">
    <w:name w:val="Style Tag and Cite + Franklin Gothic Demi"/>
    <w:basedOn w:val="Normal"/>
    <w:autoRedefine/>
    <w:uiPriority w:val="99"/>
    <w:qFormat/>
    <w:rsid w:val="0061544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15440"/>
    <w:rPr>
      <w:bCs/>
    </w:rPr>
  </w:style>
  <w:style w:type="paragraph" w:customStyle="1" w:styleId="tagCharCharCharCharCharCharChar">
    <w:name w:val="tag Char Char Char Char Char Char Char"/>
    <w:basedOn w:val="Normal"/>
    <w:uiPriority w:val="99"/>
    <w:qFormat/>
    <w:rsid w:val="00615440"/>
    <w:rPr>
      <w:rFonts w:eastAsia="Times New Roman"/>
      <w:b/>
      <w:sz w:val="24"/>
      <w:szCs w:val="20"/>
    </w:rPr>
  </w:style>
  <w:style w:type="paragraph" w:customStyle="1" w:styleId="title-bold-medium">
    <w:name w:val="title-bold-medium"/>
    <w:basedOn w:val="Normal"/>
    <w:uiPriority w:val="99"/>
    <w:qFormat/>
    <w:rsid w:val="00615440"/>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15440"/>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615440"/>
    <w:rPr>
      <w:rFonts w:ascii="Arial Narrow" w:eastAsia="Times New Roman" w:hAnsi="Arial Narrow"/>
      <w:b/>
      <w:sz w:val="24"/>
    </w:rPr>
  </w:style>
  <w:style w:type="paragraph" w:customStyle="1" w:styleId="BLOCKTITLE1">
    <w:name w:val="BLOCK TITLE"/>
    <w:basedOn w:val="Heading1"/>
    <w:uiPriority w:val="99"/>
    <w:qFormat/>
    <w:rsid w:val="0061544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15440"/>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1544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1544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1544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1544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15440"/>
    <w:pPr>
      <w:spacing w:before="100" w:beforeAutospacing="1" w:after="100" w:afterAutospacing="1"/>
    </w:pPr>
    <w:rPr>
      <w:rFonts w:eastAsia="Times New Roman"/>
    </w:rPr>
  </w:style>
  <w:style w:type="paragraph" w:customStyle="1" w:styleId="ToRead">
    <w:name w:val="To Read"/>
    <w:basedOn w:val="Normal"/>
    <w:uiPriority w:val="99"/>
    <w:qFormat/>
    <w:rsid w:val="00615440"/>
    <w:pPr>
      <w:ind w:left="720"/>
    </w:pPr>
    <w:rPr>
      <w:rFonts w:ascii="Verdana" w:eastAsia="Times New Roman" w:hAnsi="Verdana"/>
      <w:b/>
      <w:u w:val="single"/>
    </w:rPr>
  </w:style>
  <w:style w:type="paragraph" w:customStyle="1" w:styleId="Style1">
    <w:name w:val="Style 1"/>
    <w:basedOn w:val="Normal"/>
    <w:uiPriority w:val="99"/>
    <w:qFormat/>
    <w:rsid w:val="00615440"/>
    <w:pPr>
      <w:widowControl w:val="0"/>
      <w:ind w:firstLine="216"/>
    </w:pPr>
    <w:rPr>
      <w:rFonts w:eastAsia="Times New Roman"/>
      <w:noProof/>
      <w:color w:val="000000"/>
      <w:szCs w:val="20"/>
    </w:rPr>
  </w:style>
  <w:style w:type="paragraph" w:customStyle="1" w:styleId="Style41">
    <w:name w:val="Style 4"/>
    <w:basedOn w:val="Normal"/>
    <w:uiPriority w:val="99"/>
    <w:qFormat/>
    <w:rsid w:val="0061544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1544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1544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15440"/>
    <w:pPr>
      <w:ind w:left="1660"/>
    </w:pPr>
  </w:style>
  <w:style w:type="paragraph" w:customStyle="1" w:styleId="PageNumber1">
    <w:name w:val="Page Number1"/>
    <w:basedOn w:val="Normal"/>
    <w:next w:val="Normal"/>
    <w:uiPriority w:val="99"/>
    <w:qFormat/>
    <w:rsid w:val="00615440"/>
    <w:rPr>
      <w:rFonts w:eastAsia="Times New Roman"/>
    </w:rPr>
  </w:style>
  <w:style w:type="paragraph" w:customStyle="1" w:styleId="Card1">
    <w:name w:val="Card1"/>
    <w:uiPriority w:val="99"/>
    <w:qFormat/>
    <w:rsid w:val="0061544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1544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15440"/>
    <w:pPr>
      <w:ind w:left="288" w:right="288"/>
    </w:pPr>
    <w:rPr>
      <w:rFonts w:eastAsia="Times New Roman"/>
    </w:rPr>
  </w:style>
  <w:style w:type="paragraph" w:customStyle="1" w:styleId="CaseListNormal">
    <w:name w:val="Case List Normal"/>
    <w:basedOn w:val="Normal"/>
    <w:uiPriority w:val="99"/>
    <w:qFormat/>
    <w:rsid w:val="00615440"/>
    <w:rPr>
      <w:rFonts w:ascii="Times" w:eastAsia="Times New Roman" w:hAnsi="Times"/>
      <w:szCs w:val="26"/>
    </w:rPr>
  </w:style>
  <w:style w:type="paragraph" w:customStyle="1" w:styleId="Body">
    <w:name w:val="Body"/>
    <w:basedOn w:val="Normal"/>
    <w:uiPriority w:val="99"/>
    <w:qFormat/>
    <w:rsid w:val="00615440"/>
    <w:pPr>
      <w:outlineLvl w:val="3"/>
    </w:pPr>
    <w:rPr>
      <w:rFonts w:eastAsia="Times New Roman"/>
      <w:szCs w:val="20"/>
    </w:rPr>
  </w:style>
  <w:style w:type="paragraph" w:customStyle="1" w:styleId="3text">
    <w:name w:val="3text"/>
    <w:basedOn w:val="Normal"/>
    <w:uiPriority w:val="99"/>
    <w:qFormat/>
    <w:rsid w:val="00615440"/>
    <w:pPr>
      <w:spacing w:before="100" w:beforeAutospacing="1" w:after="100" w:afterAutospacing="1"/>
    </w:pPr>
    <w:rPr>
      <w:rFonts w:eastAsia="Times New Roman"/>
      <w:sz w:val="24"/>
    </w:rPr>
  </w:style>
  <w:style w:type="paragraph" w:customStyle="1" w:styleId="TimesNewRoman12">
    <w:name w:val="TimesNewRoman12"/>
    <w:uiPriority w:val="99"/>
    <w:qFormat/>
    <w:rsid w:val="0061544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1544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1544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15440"/>
    <w:rPr>
      <w:rFonts w:eastAsia="Times New Roman"/>
      <w:color w:val="000000"/>
      <w:sz w:val="18"/>
    </w:rPr>
  </w:style>
  <w:style w:type="paragraph" w:customStyle="1" w:styleId="text1">
    <w:name w:val="text1"/>
    <w:basedOn w:val="Normal"/>
    <w:autoRedefine/>
    <w:uiPriority w:val="99"/>
    <w:qFormat/>
    <w:rsid w:val="00615440"/>
    <w:rPr>
      <w:rFonts w:eastAsia="Times New Roman"/>
      <w:szCs w:val="20"/>
    </w:rPr>
  </w:style>
  <w:style w:type="paragraph" w:customStyle="1" w:styleId="RepeatBlockHeading">
    <w:name w:val="Repeat Block Heading"/>
    <w:basedOn w:val="Normal"/>
    <w:autoRedefine/>
    <w:uiPriority w:val="99"/>
    <w:qFormat/>
    <w:rsid w:val="00615440"/>
    <w:pPr>
      <w:jc w:val="center"/>
    </w:pPr>
    <w:rPr>
      <w:rFonts w:eastAsia="Times New Roman"/>
      <w:b/>
      <w:smallCaps/>
      <w:color w:val="000000"/>
      <w:sz w:val="24"/>
      <w:u w:val="thick"/>
    </w:rPr>
  </w:style>
  <w:style w:type="paragraph" w:customStyle="1" w:styleId="story-headline">
    <w:name w:val="story-headline"/>
    <w:basedOn w:val="Normal"/>
    <w:uiPriority w:val="99"/>
    <w:qFormat/>
    <w:rsid w:val="00615440"/>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15440"/>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15440"/>
    <w:rPr>
      <w:rFonts w:ascii="Arial" w:eastAsia="Times New Roman" w:hAnsi="Arial"/>
      <w:b/>
      <w:bCs/>
    </w:rPr>
  </w:style>
  <w:style w:type="paragraph" w:customStyle="1" w:styleId="TextofCards">
    <w:name w:val="Text of Cards"/>
    <w:basedOn w:val="Normal"/>
    <w:uiPriority w:val="99"/>
    <w:qFormat/>
    <w:rsid w:val="00615440"/>
    <w:rPr>
      <w:rFonts w:eastAsia="Times New Roman"/>
      <w:color w:val="000000"/>
      <w:spacing w:val="6"/>
      <w:szCs w:val="23"/>
    </w:rPr>
  </w:style>
  <w:style w:type="paragraph" w:customStyle="1" w:styleId="Corpotesto">
    <w:name w:val="Corpo testo"/>
    <w:basedOn w:val="Normal"/>
    <w:uiPriority w:val="99"/>
    <w:qFormat/>
    <w:rsid w:val="00615440"/>
    <w:pPr>
      <w:widowControl w:val="0"/>
      <w:adjustRightInd w:val="0"/>
      <w:spacing w:after="283"/>
    </w:pPr>
    <w:rPr>
      <w:rFonts w:ascii="Times" w:eastAsia="Times New Roman" w:hAnsi="Times"/>
    </w:rPr>
  </w:style>
  <w:style w:type="paragraph" w:customStyle="1" w:styleId="tagCharChar1Char">
    <w:name w:val="tag Char Char1 Char"/>
    <w:uiPriority w:val="99"/>
    <w:qFormat/>
    <w:rsid w:val="00615440"/>
    <w:rPr>
      <w:rFonts w:eastAsia="Times New Roman" w:cs="Calibri"/>
      <w:b/>
      <w:bCs/>
    </w:rPr>
  </w:style>
  <w:style w:type="paragraph" w:customStyle="1" w:styleId="inside-copy">
    <w:name w:val="inside-copy"/>
    <w:basedOn w:val="Normal"/>
    <w:uiPriority w:val="99"/>
    <w:qFormat/>
    <w:rsid w:val="00615440"/>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1544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1544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15440"/>
    <w:rPr>
      <w:rFonts w:ascii="Arial" w:hAnsi="Arial"/>
      <w:b w:val="0"/>
      <w:caps w:val="0"/>
      <w:sz w:val="20"/>
    </w:rPr>
  </w:style>
  <w:style w:type="paragraph" w:customStyle="1" w:styleId="ProjectTitleLine">
    <w:name w:val="Project Title Line"/>
    <w:basedOn w:val="Normal"/>
    <w:next w:val="Normal"/>
    <w:autoRedefine/>
    <w:uiPriority w:val="99"/>
    <w:qFormat/>
    <w:rsid w:val="00615440"/>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15440"/>
    <w:rPr>
      <w:rFonts w:ascii="Arial Narrow" w:eastAsia="Times New Roman" w:hAnsi="Arial Narrow"/>
      <w:strike/>
    </w:rPr>
  </w:style>
  <w:style w:type="paragraph" w:customStyle="1" w:styleId="NormalVerdana">
    <w:name w:val="Normal + Verdana"/>
    <w:aliases w:val="10 pt,White,Normal + Arial"/>
    <w:basedOn w:val="Normal"/>
    <w:uiPriority w:val="99"/>
    <w:qFormat/>
    <w:rsid w:val="00615440"/>
    <w:rPr>
      <w:rFonts w:ascii="Arial" w:eastAsia="Times New Roman" w:hAnsi="Arial"/>
      <w:szCs w:val="20"/>
      <w:u w:val="single"/>
    </w:rPr>
  </w:style>
  <w:style w:type="paragraph" w:customStyle="1" w:styleId="Normal10pt">
    <w:name w:val="Normal + 10 pt"/>
    <w:basedOn w:val="Normal"/>
    <w:uiPriority w:val="99"/>
    <w:qFormat/>
    <w:rsid w:val="00615440"/>
    <w:rPr>
      <w:rFonts w:eastAsia="Times New Roman"/>
      <w:szCs w:val="20"/>
    </w:rPr>
  </w:style>
  <w:style w:type="paragraph" w:customStyle="1" w:styleId="cardChar1Char">
    <w:name w:val="card Char1 Char"/>
    <w:basedOn w:val="Normal"/>
    <w:uiPriority w:val="99"/>
    <w:qFormat/>
    <w:rsid w:val="00615440"/>
    <w:pPr>
      <w:ind w:left="288" w:right="288"/>
    </w:pPr>
    <w:rPr>
      <w:rFonts w:eastAsia="Times New Roman"/>
      <w:szCs w:val="20"/>
    </w:rPr>
  </w:style>
  <w:style w:type="paragraph" w:customStyle="1" w:styleId="CM12">
    <w:name w:val="CM12"/>
    <w:basedOn w:val="Default"/>
    <w:next w:val="Default"/>
    <w:uiPriority w:val="99"/>
    <w:qFormat/>
    <w:rsid w:val="0061544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15440"/>
    <w:pPr>
      <w:widowControl w:val="0"/>
      <w:spacing w:after="480"/>
    </w:pPr>
    <w:rPr>
      <w:rFonts w:ascii="Granjon LT Std" w:hAnsi="Granjon LT Std"/>
      <w:color w:val="auto"/>
    </w:rPr>
  </w:style>
  <w:style w:type="paragraph" w:customStyle="1" w:styleId="CM10">
    <w:name w:val="CM10"/>
    <w:basedOn w:val="Default"/>
    <w:next w:val="Default"/>
    <w:uiPriority w:val="99"/>
    <w:qFormat/>
    <w:rsid w:val="00615440"/>
    <w:pPr>
      <w:widowControl w:val="0"/>
      <w:spacing w:line="320" w:lineRule="atLeast"/>
    </w:pPr>
    <w:rPr>
      <w:rFonts w:ascii="Granjon LT Std" w:hAnsi="Granjon LT Std"/>
      <w:color w:val="auto"/>
    </w:rPr>
  </w:style>
  <w:style w:type="paragraph" w:customStyle="1" w:styleId="bold">
    <w:name w:val="bold"/>
    <w:basedOn w:val="Normal"/>
    <w:uiPriority w:val="99"/>
    <w:qFormat/>
    <w:rsid w:val="0061544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15440"/>
    <w:rPr>
      <w:rFonts w:ascii="Arial Narrow" w:eastAsia="Times New Roman" w:hAnsi="Arial Narrow"/>
      <w:strike/>
      <w:szCs w:val="20"/>
    </w:rPr>
  </w:style>
  <w:style w:type="paragraph" w:customStyle="1" w:styleId="textbodyblack">
    <w:name w:val="textbodyblack"/>
    <w:basedOn w:val="Normal"/>
    <w:uiPriority w:val="99"/>
    <w:qFormat/>
    <w:rsid w:val="0061544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1544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6154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6154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1544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15440"/>
    <w:rPr>
      <w:rFonts w:ascii="Georgia" w:eastAsia="Times New Roman" w:hAnsi="Georgia"/>
      <w:b/>
      <w:bCs/>
      <w:szCs w:val="16"/>
      <w:u w:val="single"/>
    </w:rPr>
  </w:style>
  <w:style w:type="paragraph" w:customStyle="1" w:styleId="CiteCorrected">
    <w:name w:val="Cite Corrected"/>
    <w:basedOn w:val="Normal"/>
    <w:link w:val="CiteCorrectedChar"/>
    <w:qFormat/>
    <w:rsid w:val="00615440"/>
    <w:rPr>
      <w:rFonts w:ascii="Georgia" w:eastAsia="Times New Roman" w:hAnsi="Georgia"/>
      <w:b/>
      <w:bCs/>
      <w:sz w:val="24"/>
      <w:szCs w:val="16"/>
      <w:u w:val="single"/>
    </w:rPr>
  </w:style>
  <w:style w:type="paragraph" w:customStyle="1" w:styleId="CardText20">
    <w:name w:val="Card Text 2"/>
    <w:basedOn w:val="CardText10"/>
    <w:link w:val="CardText2Char"/>
    <w:qFormat/>
    <w:rsid w:val="0061544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15440"/>
    <w:pPr>
      <w:ind w:left="288"/>
    </w:pPr>
    <w:rPr>
      <w:rFonts w:eastAsia="SimSun"/>
      <w:szCs w:val="20"/>
      <w:lang w:eastAsia="zh-CN"/>
    </w:rPr>
  </w:style>
  <w:style w:type="paragraph" w:customStyle="1" w:styleId="BriefTitle2">
    <w:name w:val="Brief Title 2"/>
    <w:basedOn w:val="BriefTitle"/>
    <w:uiPriority w:val="99"/>
    <w:qFormat/>
    <w:rsid w:val="0061544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15440"/>
    <w:rPr>
      <w:u w:val="single"/>
    </w:rPr>
  </w:style>
  <w:style w:type="paragraph" w:customStyle="1" w:styleId="StyleCardText11ptUnderline">
    <w:name w:val="Style Card Text + 11 pt Underline"/>
    <w:link w:val="StyleCardText11ptUnderlineChar"/>
    <w:qFormat/>
    <w:rsid w:val="0061544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15440"/>
    <w:rPr>
      <w:rFonts w:ascii="Georgia" w:hAnsi="Georgia"/>
      <w:sz w:val="16"/>
    </w:rPr>
  </w:style>
  <w:style w:type="paragraph" w:customStyle="1" w:styleId="StyleMinimizedText11pt">
    <w:name w:val="Style Minimized Text + 11 pt"/>
    <w:basedOn w:val="Normal"/>
    <w:link w:val="StyleMinimizedText11ptChar"/>
    <w:qFormat/>
    <w:rsid w:val="00615440"/>
    <w:rPr>
      <w:rFonts w:ascii="Georgia" w:hAnsi="Georgia"/>
      <w:sz w:val="16"/>
    </w:rPr>
  </w:style>
  <w:style w:type="character" w:customStyle="1" w:styleId="StyleMinimizedText11pt1Char">
    <w:name w:val="Style Minimized Text + 11 pt1 Char"/>
    <w:basedOn w:val="DefaultParagraphFont"/>
    <w:link w:val="StyleMinimizedText11pt1"/>
    <w:locked/>
    <w:rsid w:val="00615440"/>
    <w:rPr>
      <w:rFonts w:ascii="Georgia" w:hAnsi="Georgia"/>
      <w:sz w:val="16"/>
    </w:rPr>
  </w:style>
  <w:style w:type="paragraph" w:customStyle="1" w:styleId="StyleMinimizedText11pt1">
    <w:name w:val="Style Minimized Text + 11 pt1"/>
    <w:basedOn w:val="Normal"/>
    <w:link w:val="StyleMinimizedText11pt1Char"/>
    <w:qFormat/>
    <w:rsid w:val="00615440"/>
    <w:rPr>
      <w:rFonts w:ascii="Georgia" w:hAnsi="Georgia"/>
      <w:sz w:val="16"/>
    </w:rPr>
  </w:style>
  <w:style w:type="character" w:customStyle="1" w:styleId="Debate-CardSmalltextF2Char">
    <w:name w:val="Debate- Card Small text F2 Char"/>
    <w:link w:val="Debate-CardSmalltextF2"/>
    <w:locked/>
    <w:rsid w:val="00615440"/>
    <w:rPr>
      <w:rFonts w:ascii="Arial Narrow" w:hAnsi="Arial Narrow"/>
      <w:sz w:val="16"/>
    </w:rPr>
  </w:style>
  <w:style w:type="paragraph" w:customStyle="1" w:styleId="Debate-CardSmalltextF2">
    <w:name w:val="Debate- Card Small text F2"/>
    <w:basedOn w:val="Normal"/>
    <w:next w:val="Normal"/>
    <w:link w:val="Debate-CardSmalltextF2Char"/>
    <w:qFormat/>
    <w:rsid w:val="0061544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15440"/>
    <w:rPr>
      <w:rFonts w:ascii="Arial Narrow" w:hAnsi="Arial Narrow"/>
      <w:b/>
      <w:sz w:val="18"/>
      <w:u w:val="single"/>
    </w:rPr>
  </w:style>
  <w:style w:type="paragraph" w:customStyle="1" w:styleId="Debate-EmphasizedText-F5">
    <w:name w:val="Debate- Emphasized Text- F5"/>
    <w:basedOn w:val="Normal"/>
    <w:link w:val="Debate-EmphasizedText-F5Char"/>
    <w:qFormat/>
    <w:rsid w:val="0061544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1544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1544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1544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15440"/>
    <w:rPr>
      <w:rFonts w:ascii="Times New Roman" w:eastAsia="Times New Roman" w:hAnsi="Times New Roman" w:cs="Calibri"/>
      <w:sz w:val="16"/>
    </w:rPr>
  </w:style>
  <w:style w:type="character" w:customStyle="1" w:styleId="CardStyleChar">
    <w:name w:val="Card Style Char"/>
    <w:link w:val="CardStyle0"/>
    <w:locked/>
    <w:rsid w:val="00615440"/>
    <w:rPr>
      <w:rFonts w:ascii="Calibri" w:eastAsia="Times New Roman" w:hAnsi="Calibri"/>
      <w:sz w:val="22"/>
    </w:rPr>
  </w:style>
  <w:style w:type="paragraph" w:customStyle="1" w:styleId="emactive">
    <w:name w:val="emactive"/>
    <w:basedOn w:val="Normal"/>
    <w:uiPriority w:val="99"/>
    <w:qFormat/>
    <w:rsid w:val="00615440"/>
    <w:pPr>
      <w:spacing w:before="100" w:beforeAutospacing="1" w:after="100" w:afterAutospacing="1"/>
    </w:pPr>
    <w:rPr>
      <w:rFonts w:eastAsia="Times New Roman"/>
      <w:sz w:val="24"/>
    </w:rPr>
  </w:style>
  <w:style w:type="paragraph" w:customStyle="1" w:styleId="emready">
    <w:name w:val="emready"/>
    <w:basedOn w:val="Normal"/>
    <w:uiPriority w:val="99"/>
    <w:qFormat/>
    <w:rsid w:val="0061544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1544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15440"/>
    <w:rPr>
      <w:rFonts w:ascii="Georgia" w:eastAsia="Times New Roman" w:hAnsi="Georgia" w:cs="Times New Roman"/>
      <w:b/>
      <w:sz w:val="24"/>
      <w:u w:val="single"/>
    </w:rPr>
  </w:style>
  <w:style w:type="character" w:customStyle="1" w:styleId="CardHighlightChar">
    <w:name w:val="Card Highlight Char"/>
    <w:link w:val="CardHighlight"/>
    <w:locked/>
    <w:rsid w:val="0061544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15440"/>
    <w:pPr>
      <w:shd w:val="clear" w:color="auto" w:fill="66FFFF"/>
    </w:pPr>
    <w:rPr>
      <w:rFonts w:eastAsia="Calibri" w:cs="Calibri"/>
      <w:sz w:val="24"/>
      <w:u w:val="single"/>
    </w:rPr>
  </w:style>
  <w:style w:type="character" w:customStyle="1" w:styleId="BlockHeaderHiddenChar">
    <w:name w:val="Block Header Hidden Char"/>
    <w:link w:val="BlockHeaderHidden"/>
    <w:locked/>
    <w:rsid w:val="0061544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1544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15440"/>
    <w:pPr>
      <w:spacing w:before="100" w:beforeAutospacing="1" w:after="100" w:afterAutospacing="1"/>
    </w:pPr>
    <w:rPr>
      <w:rFonts w:eastAsia="Times New Roman"/>
      <w:sz w:val="24"/>
    </w:rPr>
  </w:style>
  <w:style w:type="paragraph" w:customStyle="1" w:styleId="norma">
    <w:name w:val="norma"/>
    <w:basedOn w:val="Heading3"/>
    <w:uiPriority w:val="99"/>
    <w:qFormat/>
    <w:rsid w:val="00615440"/>
    <w:rPr>
      <w:rFonts w:eastAsia="MS Gothic" w:cs="Arial"/>
      <w:bCs w:val="0"/>
      <w:sz w:val="24"/>
    </w:rPr>
  </w:style>
  <w:style w:type="paragraph" w:customStyle="1" w:styleId="nromal">
    <w:name w:val="nromal"/>
    <w:basedOn w:val="Normal"/>
    <w:uiPriority w:val="99"/>
    <w:qFormat/>
    <w:rsid w:val="00615440"/>
    <w:pPr>
      <w:keepNext/>
      <w:keepLines/>
      <w:spacing w:before="200"/>
      <w:outlineLvl w:val="3"/>
    </w:pPr>
    <w:rPr>
      <w:rFonts w:eastAsia="Times New Roman" w:cs="Cambria"/>
      <w:b/>
      <w:iCs/>
    </w:rPr>
  </w:style>
  <w:style w:type="paragraph" w:customStyle="1" w:styleId="natural">
    <w:name w:val="natural"/>
    <w:basedOn w:val="Normal"/>
    <w:uiPriority w:val="99"/>
    <w:qFormat/>
    <w:rsid w:val="00615440"/>
    <w:pPr>
      <w:keepNext/>
      <w:keepLines/>
      <w:spacing w:before="200"/>
      <w:outlineLvl w:val="3"/>
    </w:pPr>
    <w:rPr>
      <w:rFonts w:eastAsia="Times New Roman"/>
      <w:b/>
      <w:iCs/>
    </w:rPr>
  </w:style>
  <w:style w:type="paragraph" w:customStyle="1" w:styleId="nroaml">
    <w:name w:val="nroaml"/>
    <w:basedOn w:val="Normal"/>
    <w:uiPriority w:val="99"/>
    <w:qFormat/>
    <w:rsid w:val="00615440"/>
    <w:pPr>
      <w:keepNext/>
      <w:keepLines/>
      <w:spacing w:before="200"/>
      <w:outlineLvl w:val="3"/>
    </w:pPr>
    <w:rPr>
      <w:rFonts w:eastAsia="Times New Roman"/>
      <w:b/>
      <w:iCs/>
    </w:rPr>
  </w:style>
  <w:style w:type="paragraph" w:customStyle="1" w:styleId="noraml">
    <w:name w:val="noraml"/>
    <w:basedOn w:val="Normal"/>
    <w:uiPriority w:val="99"/>
    <w:qFormat/>
    <w:rsid w:val="0061544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15440"/>
    <w:rPr>
      <w:rFonts w:ascii="Georgia" w:eastAsia="Calibri" w:hAnsi="Georgia"/>
      <w:sz w:val="16"/>
      <w:szCs w:val="16"/>
    </w:rPr>
  </w:style>
  <w:style w:type="paragraph" w:customStyle="1" w:styleId="SmallSizeParagraph">
    <w:name w:val="Small Size Paragraph"/>
    <w:basedOn w:val="Normal"/>
    <w:link w:val="SmallSizeParagraphChar"/>
    <w:qFormat/>
    <w:rsid w:val="0061544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1544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15440"/>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15440"/>
    <w:rPr>
      <w:rFonts w:ascii="Arial" w:eastAsia="Calibri" w:hAnsi="Arial" w:cs="Arial"/>
      <w:kern w:val="2"/>
      <w:sz w:val="14"/>
      <w:szCs w:val="14"/>
      <w:lang w:eastAsia="zh-TW"/>
    </w:rPr>
  </w:style>
  <w:style w:type="paragraph" w:customStyle="1" w:styleId="CardT1">
    <w:name w:val="CardT1"/>
    <w:basedOn w:val="Normal"/>
    <w:link w:val="CardT1Char"/>
    <w:qFormat/>
    <w:rsid w:val="0061544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1544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1544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15440"/>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615440"/>
    <w:rPr>
      <w:rFonts w:ascii="Arial" w:eastAsia="MS Mincho" w:hAnsi="Arial"/>
      <w:b/>
      <w:sz w:val="24"/>
      <w:u w:val="single"/>
    </w:rPr>
  </w:style>
  <w:style w:type="paragraph" w:customStyle="1" w:styleId="2909F619802848F09E01365C32F34654">
    <w:name w:val="2909F619802848F09E01365C32F34654"/>
    <w:uiPriority w:val="99"/>
    <w:qFormat/>
    <w:rsid w:val="0061544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15440"/>
    <w:rPr>
      <w:rFonts w:ascii="Georgia" w:eastAsia="Calibri" w:hAnsi="Georgia"/>
      <w:u w:val="single"/>
      <w:lang w:val="x-none" w:eastAsia="zh-CN"/>
    </w:rPr>
  </w:style>
  <w:style w:type="paragraph" w:customStyle="1" w:styleId="UnderlineS">
    <w:name w:val="Underline S"/>
    <w:basedOn w:val="Normal"/>
    <w:link w:val="UnderlineSChar"/>
    <w:qFormat/>
    <w:rsid w:val="0061544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15440"/>
    <w:rPr>
      <w:rFonts w:ascii="Georgia" w:eastAsia="SimSun" w:hAnsi="Georgia"/>
      <w:sz w:val="12"/>
    </w:rPr>
  </w:style>
  <w:style w:type="paragraph" w:customStyle="1" w:styleId="Ununderlined">
    <w:name w:val="Ununderlined"/>
    <w:basedOn w:val="Normal"/>
    <w:link w:val="UnunderlinedChar"/>
    <w:qFormat/>
    <w:rsid w:val="00615440"/>
    <w:rPr>
      <w:rFonts w:ascii="Georgia" w:eastAsia="SimSun" w:hAnsi="Georgia"/>
      <w:sz w:val="12"/>
    </w:rPr>
  </w:style>
  <w:style w:type="character" w:customStyle="1" w:styleId="HighlightingChar">
    <w:name w:val="Highlighting Char"/>
    <w:link w:val="Highlighting"/>
    <w:locked/>
    <w:rsid w:val="00615440"/>
    <w:rPr>
      <w:rFonts w:ascii="Georgia" w:eastAsia="SimSun" w:hAnsi="Georgia"/>
      <w:u w:val="thick"/>
    </w:rPr>
  </w:style>
  <w:style w:type="paragraph" w:customStyle="1" w:styleId="Highlighting">
    <w:name w:val="Highlighting"/>
    <w:basedOn w:val="Normal"/>
    <w:link w:val="HighlightingChar"/>
    <w:autoRedefine/>
    <w:qFormat/>
    <w:rsid w:val="00615440"/>
    <w:rPr>
      <w:rFonts w:ascii="Georgia" w:eastAsia="SimSun" w:hAnsi="Georgia"/>
      <w:sz w:val="24"/>
      <w:u w:val="thick"/>
    </w:rPr>
  </w:style>
  <w:style w:type="character" w:customStyle="1" w:styleId="CITEChar">
    <w:name w:val="CITE Char"/>
    <w:link w:val="CITE"/>
    <w:locked/>
    <w:rsid w:val="00615440"/>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15440"/>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1544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1544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1544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1544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15440"/>
    <w:rPr>
      <w:b/>
      <w:sz w:val="28"/>
    </w:rPr>
  </w:style>
  <w:style w:type="character" w:customStyle="1" w:styleId="SourcenameChar">
    <w:name w:val="Source name Char"/>
    <w:link w:val="Sourcename"/>
    <w:locked/>
    <w:rsid w:val="0061544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15440"/>
    <w:rPr>
      <w:b/>
      <w:bCs/>
      <w:sz w:val="20"/>
    </w:rPr>
  </w:style>
  <w:style w:type="character" w:customStyle="1" w:styleId="underlinedcardChar">
    <w:name w:val="underlined card Char"/>
    <w:link w:val="underlinedcard0"/>
    <w:locked/>
    <w:rsid w:val="0061544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15440"/>
    <w:rPr>
      <w:sz w:val="24"/>
      <w:u w:val="single"/>
    </w:rPr>
  </w:style>
  <w:style w:type="paragraph" w:customStyle="1" w:styleId="FullText">
    <w:name w:val="Full Text"/>
    <w:basedOn w:val="Normal"/>
    <w:uiPriority w:val="99"/>
    <w:qFormat/>
    <w:rsid w:val="00615440"/>
    <w:rPr>
      <w:rFonts w:eastAsia="Times New Roman"/>
      <w:sz w:val="16"/>
    </w:rPr>
  </w:style>
  <w:style w:type="character" w:customStyle="1" w:styleId="TextUnderlineChar">
    <w:name w:val="Text Underline Char"/>
    <w:link w:val="TextUnderline"/>
    <w:locked/>
    <w:rsid w:val="0061544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1544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1544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1544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1544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1544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15440"/>
    <w:pPr>
      <w:spacing w:before="240"/>
      <w:outlineLvl w:val="2"/>
    </w:pPr>
    <w:rPr>
      <w:rFonts w:eastAsia="Times New Roman"/>
      <w:b/>
    </w:rPr>
  </w:style>
  <w:style w:type="character" w:customStyle="1" w:styleId="CiteCardChar">
    <w:name w:val="Cite_Card Char"/>
    <w:link w:val="CiteCard0"/>
    <w:locked/>
    <w:rsid w:val="00615440"/>
    <w:rPr>
      <w:rFonts w:ascii="Times New Roman" w:eastAsia="Times New Roman" w:hAnsi="Times New Roman" w:cs="Arial"/>
      <w:bCs/>
      <w:sz w:val="20"/>
      <w:szCs w:val="20"/>
    </w:rPr>
  </w:style>
  <w:style w:type="paragraph" w:customStyle="1" w:styleId="CiteCard0">
    <w:name w:val="Cite_Card"/>
    <w:link w:val="CiteCardChar"/>
    <w:qFormat/>
    <w:rsid w:val="0061544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15440"/>
    <w:pPr>
      <w:widowControl w:val="0"/>
    </w:pPr>
    <w:rPr>
      <w:rFonts w:eastAsia="MS Mincho"/>
      <w:color w:val="auto"/>
    </w:rPr>
  </w:style>
  <w:style w:type="character" w:customStyle="1" w:styleId="StyleStyle49pt6Char">
    <w:name w:val="Style Style4 + 9 pt6 Char"/>
    <w:basedOn w:val="Style4Char"/>
    <w:link w:val="StyleStyle49pt6"/>
    <w:locked/>
    <w:rsid w:val="00615440"/>
    <w:rPr>
      <w:rFonts w:ascii="Georgia" w:eastAsia="Times New Roman" w:hAnsi="Georgia"/>
      <w:u w:val="single"/>
      <w:lang w:val="x-none"/>
    </w:rPr>
  </w:style>
  <w:style w:type="paragraph" w:customStyle="1" w:styleId="StyleStyle49pt6">
    <w:name w:val="Style Style4 + 9 pt6"/>
    <w:basedOn w:val="Style4"/>
    <w:link w:val="StyleStyle49pt6Char"/>
    <w:qFormat/>
    <w:rsid w:val="00615440"/>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1544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1544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1544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1544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1544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15440"/>
    <w:rPr>
      <w:rFonts w:ascii="Georgia" w:hAnsi="Georgia" w:cs="Calibri"/>
      <w:b/>
      <w:bCs/>
      <w:sz w:val="24"/>
      <w:u w:val="single"/>
    </w:rPr>
  </w:style>
  <w:style w:type="character" w:customStyle="1" w:styleId="DebatenoramlChar">
    <w:name w:val="Debatenoraml Char"/>
    <w:link w:val="Debatenoraml"/>
    <w:locked/>
    <w:rsid w:val="00615440"/>
    <w:rPr>
      <w:rFonts w:ascii="Times New Roman" w:hAnsi="Times New Roman" w:cs="Times New Roman"/>
    </w:rPr>
  </w:style>
  <w:style w:type="paragraph" w:customStyle="1" w:styleId="Debatenoraml">
    <w:name w:val="Debatenoraml"/>
    <w:basedOn w:val="NoSpacing"/>
    <w:link w:val="DebatenoramlChar"/>
    <w:qFormat/>
    <w:rsid w:val="00615440"/>
    <w:pPr>
      <w:spacing w:before="0" w:line="240" w:lineRule="auto"/>
    </w:pPr>
    <w:rPr>
      <w:rFonts w:ascii="Times New Roman" w:hAnsi="Times New Roman" w:cs="Times New Roman"/>
    </w:rPr>
  </w:style>
  <w:style w:type="paragraph" w:customStyle="1" w:styleId="SynergyTag">
    <w:name w:val="SynergyTag"/>
    <w:basedOn w:val="Normal"/>
    <w:uiPriority w:val="99"/>
    <w:qFormat/>
    <w:rsid w:val="00615440"/>
    <w:rPr>
      <w:rFonts w:eastAsia="Calibri"/>
      <w:b/>
    </w:rPr>
  </w:style>
  <w:style w:type="character" w:customStyle="1" w:styleId="QualsChar">
    <w:name w:val="Quals Char"/>
    <w:link w:val="Quals"/>
    <w:locked/>
    <w:rsid w:val="00615440"/>
    <w:rPr>
      <w:rFonts w:ascii="Georgia" w:eastAsia="Calibri" w:hAnsi="Georgia"/>
      <w:sz w:val="18"/>
    </w:rPr>
  </w:style>
  <w:style w:type="paragraph" w:customStyle="1" w:styleId="Quals">
    <w:name w:val="Quals"/>
    <w:basedOn w:val="Normal"/>
    <w:link w:val="QualsChar"/>
    <w:qFormat/>
    <w:rsid w:val="00615440"/>
    <w:rPr>
      <w:rFonts w:ascii="Georgia" w:eastAsia="Calibri" w:hAnsi="Georgia"/>
      <w:sz w:val="18"/>
    </w:rPr>
  </w:style>
  <w:style w:type="paragraph" w:customStyle="1" w:styleId="times">
    <w:name w:val="times"/>
    <w:basedOn w:val="Normal"/>
    <w:uiPriority w:val="99"/>
    <w:qFormat/>
    <w:rsid w:val="00615440"/>
    <w:pPr>
      <w:spacing w:before="100" w:beforeAutospacing="1" w:after="100" w:afterAutospacing="1"/>
    </w:pPr>
    <w:rPr>
      <w:rFonts w:eastAsia="Times New Roman"/>
      <w:sz w:val="24"/>
    </w:rPr>
  </w:style>
  <w:style w:type="paragraph" w:customStyle="1" w:styleId="BodyA">
    <w:name w:val="Body A"/>
    <w:uiPriority w:val="99"/>
    <w:qFormat/>
    <w:rsid w:val="00615440"/>
    <w:rPr>
      <w:rFonts w:ascii="Helvetica" w:eastAsia="ヒラギノ角ゴ Pro W3" w:hAnsi="Helvetica" w:cs="Times New Roman"/>
      <w:color w:val="000000"/>
      <w:szCs w:val="20"/>
    </w:rPr>
  </w:style>
  <w:style w:type="character" w:customStyle="1" w:styleId="StarredChar">
    <w:name w:val="Starred Char"/>
    <w:link w:val="Starred"/>
    <w:locked/>
    <w:rsid w:val="00615440"/>
    <w:rPr>
      <w:rFonts w:ascii="Georgia" w:eastAsia="Times New Roman" w:hAnsi="Georgia"/>
      <w:b/>
      <w:caps/>
      <w:szCs w:val="28"/>
      <w:u w:val="single"/>
    </w:rPr>
  </w:style>
  <w:style w:type="paragraph" w:customStyle="1" w:styleId="Starred">
    <w:name w:val="Starred"/>
    <w:basedOn w:val="Normal"/>
    <w:link w:val="StarredChar"/>
    <w:qFormat/>
    <w:rsid w:val="0061544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15440"/>
    <w:rPr>
      <w:rFonts w:ascii="Georgia" w:eastAsia="Times New Roman" w:hAnsi="Georgia"/>
      <w:b/>
      <w:caps/>
      <w:szCs w:val="28"/>
      <w:u w:val="single"/>
    </w:rPr>
  </w:style>
  <w:style w:type="paragraph" w:customStyle="1" w:styleId="NotStarred">
    <w:name w:val="NotStarred"/>
    <w:basedOn w:val="Normal"/>
    <w:link w:val="NotStarredChar"/>
    <w:qFormat/>
    <w:rsid w:val="0061544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1544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1544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15440"/>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615440"/>
    <w:rPr>
      <w:rFonts w:ascii="Georgia" w:eastAsia="Calibri" w:hAnsi="Georgia"/>
      <w:b/>
    </w:rPr>
  </w:style>
  <w:style w:type="paragraph" w:customStyle="1" w:styleId="H4Tag">
    <w:name w:val="H4 (Tag)"/>
    <w:basedOn w:val="Normal"/>
    <w:link w:val="H4TagChar1"/>
    <w:qFormat/>
    <w:rsid w:val="00615440"/>
    <w:rPr>
      <w:rFonts w:ascii="Georgia" w:eastAsia="Calibri" w:hAnsi="Georgia"/>
      <w:b/>
      <w:sz w:val="24"/>
    </w:rPr>
  </w:style>
  <w:style w:type="paragraph" w:customStyle="1" w:styleId="CM25">
    <w:name w:val="CM25"/>
    <w:basedOn w:val="Default"/>
    <w:next w:val="Default"/>
    <w:uiPriority w:val="99"/>
    <w:qFormat/>
    <w:rsid w:val="0061544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15440"/>
    <w:rPr>
      <w:rFonts w:ascii="Georgia" w:hAnsi="Georgia"/>
      <w:b/>
    </w:rPr>
  </w:style>
  <w:style w:type="paragraph" w:customStyle="1" w:styleId="Debate-CardTagandCite-F6">
    <w:name w:val="Debate- Card Tag and Cite- F6"/>
    <w:basedOn w:val="Normal"/>
    <w:link w:val="Debate-CardTagandCite-F6Char"/>
    <w:qFormat/>
    <w:rsid w:val="00615440"/>
    <w:pPr>
      <w:contextualSpacing/>
    </w:pPr>
    <w:rPr>
      <w:rFonts w:ascii="Georgia" w:hAnsi="Georgia"/>
      <w:b/>
      <w:sz w:val="24"/>
    </w:rPr>
  </w:style>
  <w:style w:type="paragraph" w:customStyle="1" w:styleId="Cardtext0">
    <w:name w:val="Card text"/>
    <w:link w:val="CardtextChar0"/>
    <w:qFormat/>
    <w:rsid w:val="00615440"/>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15440"/>
    <w:rPr>
      <w:rFonts w:ascii="Georgia" w:eastAsia="Times New Roman" w:hAnsi="Georgia"/>
      <w:b/>
      <w:szCs w:val="28"/>
      <w:u w:val="single"/>
    </w:rPr>
  </w:style>
  <w:style w:type="paragraph" w:customStyle="1" w:styleId="NewHeading2">
    <w:name w:val="NewHeading2"/>
    <w:basedOn w:val="Normal"/>
    <w:link w:val="NewHeading2Char"/>
    <w:qFormat/>
    <w:rsid w:val="0061544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1544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15440"/>
    <w:rPr>
      <w:rFonts w:eastAsia="Calibri"/>
    </w:rPr>
  </w:style>
  <w:style w:type="paragraph" w:customStyle="1" w:styleId="Card6pt">
    <w:name w:val="Card 6pt"/>
    <w:basedOn w:val="Normal"/>
    <w:uiPriority w:val="99"/>
    <w:qFormat/>
    <w:rsid w:val="00615440"/>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615440"/>
    <w:rPr>
      <w:rFonts w:ascii="Garamond" w:eastAsia="Calibri" w:hAnsi="Garamond"/>
    </w:rPr>
  </w:style>
  <w:style w:type="paragraph" w:customStyle="1" w:styleId="FullCite">
    <w:name w:val="Full Cite"/>
    <w:basedOn w:val="Normal"/>
    <w:next w:val="Normal"/>
    <w:link w:val="FullCiteChar"/>
    <w:qFormat/>
    <w:rsid w:val="00615440"/>
    <w:rPr>
      <w:rFonts w:ascii="Garamond" w:eastAsia="Calibri" w:hAnsi="Garamond"/>
      <w:sz w:val="24"/>
    </w:rPr>
  </w:style>
  <w:style w:type="character" w:customStyle="1" w:styleId="StyleCardStyleBlackUnderlineChar">
    <w:name w:val="Style Card Style + Black Underline Char"/>
    <w:link w:val="StyleCardStyleBlackUnderline"/>
    <w:locked/>
    <w:rsid w:val="0061544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1544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15440"/>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1544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15440"/>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1544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15440"/>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615440"/>
    <w:pPr>
      <w:spacing w:after="200" w:line="276" w:lineRule="auto"/>
    </w:pPr>
    <w:rPr>
      <w:rFonts w:eastAsia="Calibri"/>
      <w:color w:val="auto"/>
      <w:sz w:val="22"/>
    </w:rPr>
  </w:style>
  <w:style w:type="paragraph" w:customStyle="1" w:styleId="font-null">
    <w:name w:val="font-null"/>
    <w:basedOn w:val="Normal"/>
    <w:uiPriority w:val="99"/>
    <w:qFormat/>
    <w:rsid w:val="00615440"/>
    <w:pPr>
      <w:spacing w:before="100" w:beforeAutospacing="1" w:after="100" w:afterAutospacing="1"/>
    </w:pPr>
    <w:rPr>
      <w:rFonts w:eastAsia="Times New Roman"/>
      <w:sz w:val="24"/>
    </w:rPr>
  </w:style>
  <w:style w:type="paragraph" w:customStyle="1" w:styleId="rteindent1">
    <w:name w:val="rteindent1"/>
    <w:basedOn w:val="Normal"/>
    <w:uiPriority w:val="99"/>
    <w:qFormat/>
    <w:rsid w:val="0061544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1544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1544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1544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1544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15440"/>
    <w:pPr>
      <w:spacing w:before="100" w:beforeAutospacing="1" w:after="100" w:afterAutospacing="1"/>
    </w:pPr>
    <w:rPr>
      <w:rFonts w:eastAsia="Times New Roman"/>
      <w:sz w:val="24"/>
    </w:rPr>
  </w:style>
  <w:style w:type="paragraph" w:customStyle="1" w:styleId="class">
    <w:name w:val="class"/>
    <w:basedOn w:val="Normal"/>
    <w:uiPriority w:val="99"/>
    <w:qFormat/>
    <w:rsid w:val="00615440"/>
    <w:pPr>
      <w:spacing w:before="100" w:beforeAutospacing="1" w:after="100" w:afterAutospacing="1"/>
    </w:pPr>
    <w:rPr>
      <w:rFonts w:eastAsia="Times New Roman"/>
      <w:sz w:val="24"/>
    </w:rPr>
  </w:style>
  <w:style w:type="character" w:customStyle="1" w:styleId="blocktitleChar0">
    <w:name w:val="block title Char"/>
    <w:link w:val="blocktitle0"/>
    <w:locked/>
    <w:rsid w:val="00615440"/>
    <w:rPr>
      <w:rFonts w:ascii="Calibri" w:eastAsia="Calibri" w:hAnsi="Calibri"/>
      <w:b/>
      <w:caps/>
      <w:sz w:val="28"/>
      <w:szCs w:val="28"/>
      <w:lang w:val="es-ES"/>
    </w:rPr>
  </w:style>
  <w:style w:type="paragraph" w:customStyle="1" w:styleId="Pa6">
    <w:name w:val="Pa6"/>
    <w:basedOn w:val="Normal"/>
    <w:next w:val="Normal"/>
    <w:uiPriority w:val="99"/>
    <w:qFormat/>
    <w:rsid w:val="0061544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1544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1544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1544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1544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1544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1544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15440"/>
    <w:pPr>
      <w:spacing w:after="160" w:line="259" w:lineRule="auto"/>
    </w:pPr>
    <w:rPr>
      <w:rFonts w:ascii="Georgia" w:eastAsia="SimSun" w:hAnsi="Georgia"/>
      <w:b/>
      <w:bCs/>
      <w:lang w:val="en-US"/>
    </w:rPr>
  </w:style>
  <w:style w:type="paragraph" w:customStyle="1" w:styleId="summary">
    <w:name w:val="summary"/>
    <w:basedOn w:val="Normal"/>
    <w:uiPriority w:val="99"/>
    <w:qFormat/>
    <w:rsid w:val="00615440"/>
    <w:pPr>
      <w:spacing w:before="100" w:beforeAutospacing="1" w:after="100" w:afterAutospacing="1"/>
    </w:pPr>
    <w:rPr>
      <w:rFonts w:eastAsia="Times New Roman"/>
      <w:sz w:val="24"/>
    </w:rPr>
  </w:style>
  <w:style w:type="paragraph" w:customStyle="1" w:styleId="Caption2">
    <w:name w:val="Caption2"/>
    <w:basedOn w:val="Normal"/>
    <w:uiPriority w:val="99"/>
    <w:qFormat/>
    <w:rsid w:val="0061544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1544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1544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15440"/>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615440"/>
    <w:pPr>
      <w:ind w:left="288"/>
    </w:pPr>
    <w:rPr>
      <w:rFonts w:eastAsia="Times New Roman"/>
      <w:sz w:val="16"/>
    </w:rPr>
  </w:style>
  <w:style w:type="paragraph" w:customStyle="1" w:styleId="AAAcard">
    <w:name w:val="AAAcard"/>
    <w:basedOn w:val="Normal"/>
    <w:uiPriority w:val="99"/>
    <w:qFormat/>
    <w:rsid w:val="00615440"/>
    <w:pPr>
      <w:ind w:left="288" w:right="288"/>
    </w:pPr>
    <w:rPr>
      <w:rFonts w:eastAsia="Times New Roman"/>
    </w:rPr>
  </w:style>
  <w:style w:type="paragraph" w:customStyle="1" w:styleId="Caption3">
    <w:name w:val="Caption3"/>
    <w:basedOn w:val="Normal"/>
    <w:uiPriority w:val="99"/>
    <w:qFormat/>
    <w:rsid w:val="00615440"/>
    <w:pPr>
      <w:spacing w:before="100" w:beforeAutospacing="1" w:after="100" w:afterAutospacing="1"/>
    </w:pPr>
    <w:rPr>
      <w:rFonts w:eastAsia="Times New Roman"/>
      <w:sz w:val="24"/>
    </w:rPr>
  </w:style>
  <w:style w:type="paragraph" w:customStyle="1" w:styleId="body-12-5">
    <w:name w:val="body-12-5"/>
    <w:basedOn w:val="Normal"/>
    <w:uiPriority w:val="99"/>
    <w:qFormat/>
    <w:rsid w:val="00615440"/>
    <w:pPr>
      <w:spacing w:before="100" w:beforeAutospacing="1" w:after="100" w:afterAutospacing="1"/>
    </w:pPr>
    <w:rPr>
      <w:rFonts w:eastAsia="Times New Roman"/>
      <w:sz w:val="24"/>
    </w:rPr>
  </w:style>
  <w:style w:type="paragraph" w:customStyle="1" w:styleId="infuse">
    <w:name w:val="infuse"/>
    <w:basedOn w:val="Normal"/>
    <w:uiPriority w:val="99"/>
    <w:qFormat/>
    <w:rsid w:val="00615440"/>
    <w:pPr>
      <w:spacing w:before="100" w:beforeAutospacing="1" w:after="100" w:afterAutospacing="1"/>
    </w:pPr>
    <w:rPr>
      <w:rFonts w:eastAsia="Times New Roman"/>
      <w:sz w:val="24"/>
    </w:rPr>
  </w:style>
  <w:style w:type="paragraph" w:customStyle="1" w:styleId="fontreg">
    <w:name w:val="font_reg"/>
    <w:basedOn w:val="Normal"/>
    <w:uiPriority w:val="99"/>
    <w:qFormat/>
    <w:rsid w:val="00615440"/>
    <w:pPr>
      <w:spacing w:before="100" w:beforeAutospacing="1" w:after="100" w:afterAutospacing="1"/>
    </w:pPr>
    <w:rPr>
      <w:rFonts w:eastAsia="Times New Roman"/>
      <w:sz w:val="24"/>
    </w:rPr>
  </w:style>
  <w:style w:type="paragraph" w:customStyle="1" w:styleId="CITEF3">
    <w:name w:val="CITE F3"/>
    <w:uiPriority w:val="99"/>
    <w:qFormat/>
    <w:rsid w:val="0061544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1544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1544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1544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1544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615440"/>
    <w:pPr>
      <w:ind w:left="144"/>
    </w:pPr>
    <w:rPr>
      <w:rFonts w:ascii="Cambria" w:eastAsia="Calibri" w:hAnsi="Cambria"/>
      <w:sz w:val="24"/>
    </w:rPr>
  </w:style>
  <w:style w:type="paragraph" w:customStyle="1" w:styleId="FreeFormA">
    <w:name w:val="Free Form A"/>
    <w:autoRedefine/>
    <w:uiPriority w:val="99"/>
    <w:qFormat/>
    <w:rsid w:val="0061544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15440"/>
    <w:pPr>
      <w:spacing w:before="100" w:beforeAutospacing="1" w:after="100" w:afterAutospacing="1"/>
    </w:pPr>
    <w:rPr>
      <w:rFonts w:eastAsia="Times New Roman"/>
      <w:sz w:val="24"/>
    </w:rPr>
  </w:style>
  <w:style w:type="paragraph" w:customStyle="1" w:styleId="subheader">
    <w:name w:val="subheader"/>
    <w:basedOn w:val="Normal"/>
    <w:uiPriority w:val="99"/>
    <w:qFormat/>
    <w:rsid w:val="0061544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15440"/>
    <w:pPr>
      <w:spacing w:before="100" w:beforeAutospacing="1" w:after="100" w:afterAutospacing="1"/>
    </w:pPr>
    <w:rPr>
      <w:rFonts w:eastAsia="Times New Roman"/>
      <w:sz w:val="24"/>
    </w:rPr>
  </w:style>
  <w:style w:type="paragraph" w:customStyle="1" w:styleId="more">
    <w:name w:val="more"/>
    <w:basedOn w:val="Normal"/>
    <w:uiPriority w:val="99"/>
    <w:qFormat/>
    <w:rsid w:val="00615440"/>
    <w:pPr>
      <w:spacing w:before="100" w:beforeAutospacing="1" w:after="100" w:afterAutospacing="1"/>
    </w:pPr>
    <w:rPr>
      <w:rFonts w:eastAsia="Times New Roman"/>
      <w:sz w:val="24"/>
    </w:rPr>
  </w:style>
  <w:style w:type="paragraph" w:customStyle="1" w:styleId="story">
    <w:name w:val="story"/>
    <w:basedOn w:val="Normal"/>
    <w:uiPriority w:val="99"/>
    <w:qFormat/>
    <w:rsid w:val="00615440"/>
    <w:pPr>
      <w:spacing w:before="100" w:beforeAutospacing="1" w:after="100" w:afterAutospacing="1"/>
    </w:pPr>
    <w:rPr>
      <w:rFonts w:eastAsia="Times New Roman"/>
      <w:sz w:val="24"/>
    </w:rPr>
  </w:style>
  <w:style w:type="paragraph" w:customStyle="1" w:styleId="H1numbered">
    <w:name w:val="H1 numbered"/>
    <w:basedOn w:val="Normal"/>
    <w:uiPriority w:val="99"/>
    <w:qFormat/>
    <w:rsid w:val="00615440"/>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15440"/>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1544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1544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1544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1544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1544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15440"/>
    <w:pPr>
      <w:widowControl w:val="0"/>
      <w:spacing w:after="63"/>
    </w:pPr>
    <w:rPr>
      <w:rFonts w:ascii="Arial" w:hAnsi="Arial"/>
      <w:color w:val="auto"/>
    </w:rPr>
  </w:style>
  <w:style w:type="paragraph" w:customStyle="1" w:styleId="CM35">
    <w:name w:val="CM35"/>
    <w:basedOn w:val="Default"/>
    <w:next w:val="Default"/>
    <w:uiPriority w:val="99"/>
    <w:qFormat/>
    <w:rsid w:val="0061544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1544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1544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1544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1544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15440"/>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1544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15440"/>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1544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15440"/>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1544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15440"/>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1544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15440"/>
    <w:rPr>
      <w:rFonts w:ascii="Georgia" w:hAnsi="Georgia"/>
      <w:sz w:val="24"/>
      <w:lang w:val="x-none" w:eastAsia="x-none"/>
    </w:rPr>
  </w:style>
  <w:style w:type="character" w:customStyle="1" w:styleId="NormalFontChar">
    <w:name w:val="Normal Font Char"/>
    <w:link w:val="NormalFont"/>
    <w:locked/>
    <w:rsid w:val="00615440"/>
    <w:rPr>
      <w:rFonts w:ascii="Times New Roman" w:eastAsia="Times New Roman" w:hAnsi="Times New Roman" w:cs="Times New Roman"/>
      <w:sz w:val="20"/>
      <w:szCs w:val="20"/>
    </w:rPr>
  </w:style>
  <w:style w:type="paragraph" w:customStyle="1" w:styleId="NormalFont">
    <w:name w:val="Normal Font"/>
    <w:link w:val="NormalFontChar"/>
    <w:qFormat/>
    <w:rsid w:val="00615440"/>
    <w:rPr>
      <w:rFonts w:ascii="Times New Roman" w:eastAsia="Times New Roman" w:hAnsi="Times New Roman" w:cs="Times New Roman"/>
      <w:sz w:val="20"/>
      <w:szCs w:val="20"/>
    </w:rPr>
  </w:style>
  <w:style w:type="paragraph" w:customStyle="1" w:styleId="StyleSmall11pt">
    <w:name w:val="Style Small + 11 pt"/>
    <w:uiPriority w:val="99"/>
    <w:qFormat/>
    <w:rsid w:val="0061544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1544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15440"/>
    <w:rPr>
      <w:u w:val="single"/>
      <w:lang w:val="x-none" w:eastAsia="x-none"/>
    </w:rPr>
  </w:style>
  <w:style w:type="character" w:customStyle="1" w:styleId="StyleNormalFont11ptBoldUnderlineChar">
    <w:name w:val="Style Normal Font + 11 pt Bold Underline Char"/>
    <w:link w:val="StyleNormalFont11ptBoldUnderline"/>
    <w:locked/>
    <w:rsid w:val="0061544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15440"/>
    <w:rPr>
      <w:b/>
      <w:bCs/>
      <w:u w:val="single"/>
      <w:lang w:val="x-none" w:eastAsia="x-none"/>
    </w:rPr>
  </w:style>
  <w:style w:type="paragraph" w:customStyle="1" w:styleId="Smallfont0">
    <w:name w:val="Smallfont"/>
    <w:basedOn w:val="Normal"/>
    <w:uiPriority w:val="99"/>
    <w:qFormat/>
    <w:rsid w:val="00615440"/>
    <w:rPr>
      <w:rFonts w:eastAsia="Times New Roman"/>
      <w:sz w:val="15"/>
    </w:rPr>
  </w:style>
  <w:style w:type="paragraph" w:customStyle="1" w:styleId="formatvorlage2">
    <w:name w:val="formatvorlage2"/>
    <w:basedOn w:val="Normal"/>
    <w:uiPriority w:val="99"/>
    <w:qFormat/>
    <w:rsid w:val="0061544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1544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15440"/>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1544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15440"/>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1544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15440"/>
    <w:pPr>
      <w:ind w:left="144"/>
    </w:pPr>
    <w:rPr>
      <w:rFonts w:ascii="Georgia" w:eastAsia="Times New Roman" w:hAnsi="Georgia"/>
      <w:sz w:val="24"/>
      <w:lang w:val="x-none" w:eastAsia="x-none"/>
    </w:rPr>
  </w:style>
  <w:style w:type="paragraph" w:customStyle="1" w:styleId="deck">
    <w:name w:val="deck"/>
    <w:basedOn w:val="Normal"/>
    <w:uiPriority w:val="99"/>
    <w:qFormat/>
    <w:rsid w:val="00615440"/>
    <w:pPr>
      <w:spacing w:before="100" w:beforeAutospacing="1" w:after="100" w:afterAutospacing="1"/>
    </w:pPr>
    <w:rPr>
      <w:rFonts w:eastAsia="Times New Roman"/>
      <w:sz w:val="24"/>
    </w:rPr>
  </w:style>
  <w:style w:type="paragraph" w:customStyle="1" w:styleId="i1">
    <w:name w:val="i1"/>
    <w:basedOn w:val="Normal"/>
    <w:uiPriority w:val="99"/>
    <w:qFormat/>
    <w:rsid w:val="00615440"/>
    <w:pPr>
      <w:spacing w:before="100" w:beforeAutospacing="1" w:after="100" w:afterAutospacing="1"/>
    </w:pPr>
    <w:rPr>
      <w:rFonts w:eastAsia="Times New Roman"/>
      <w:sz w:val="24"/>
    </w:rPr>
  </w:style>
  <w:style w:type="paragraph" w:customStyle="1" w:styleId="question">
    <w:name w:val="question"/>
    <w:basedOn w:val="Normal"/>
    <w:uiPriority w:val="99"/>
    <w:qFormat/>
    <w:rsid w:val="00615440"/>
    <w:pPr>
      <w:spacing w:before="100" w:beforeAutospacing="1" w:after="100" w:afterAutospacing="1"/>
    </w:pPr>
    <w:rPr>
      <w:rFonts w:eastAsia="Times New Roman"/>
      <w:sz w:val="24"/>
    </w:rPr>
  </w:style>
  <w:style w:type="paragraph" w:customStyle="1" w:styleId="bodycopy">
    <w:name w:val="bodycopy"/>
    <w:basedOn w:val="Normal"/>
    <w:uiPriority w:val="99"/>
    <w:qFormat/>
    <w:rsid w:val="00615440"/>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615440"/>
    <w:rPr>
      <w:rFonts w:ascii="Arial" w:eastAsia="Calibri" w:hAnsi="Arial"/>
    </w:rPr>
  </w:style>
  <w:style w:type="paragraph" w:customStyle="1" w:styleId="NoteLevel22">
    <w:name w:val="Note Level 22"/>
    <w:basedOn w:val="Normal"/>
    <w:next w:val="Normal"/>
    <w:uiPriority w:val="99"/>
    <w:qFormat/>
    <w:rsid w:val="00615440"/>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uiPriority w:val="99"/>
    <w:qFormat/>
    <w:rsid w:val="00615440"/>
    <w:pPr>
      <w:spacing w:before="100" w:beforeAutospacing="1" w:after="100" w:afterAutospacing="1"/>
    </w:pPr>
    <w:rPr>
      <w:rFonts w:eastAsia="Times New Roman"/>
      <w:sz w:val="24"/>
    </w:rPr>
  </w:style>
  <w:style w:type="paragraph" w:customStyle="1" w:styleId="svarticle">
    <w:name w:val="svarticle"/>
    <w:basedOn w:val="Normal"/>
    <w:uiPriority w:val="99"/>
    <w:qFormat/>
    <w:rsid w:val="00615440"/>
    <w:pPr>
      <w:spacing w:before="100" w:beforeAutospacing="1" w:after="100" w:afterAutospacing="1"/>
    </w:pPr>
    <w:rPr>
      <w:rFonts w:eastAsia="Times New Roman"/>
      <w:sz w:val="24"/>
    </w:rPr>
  </w:style>
  <w:style w:type="paragraph" w:customStyle="1" w:styleId="canvas-atom">
    <w:name w:val="canvas-atom"/>
    <w:basedOn w:val="Normal"/>
    <w:uiPriority w:val="99"/>
    <w:qFormat/>
    <w:rsid w:val="00615440"/>
    <w:pPr>
      <w:spacing w:before="100" w:beforeAutospacing="1" w:after="100" w:afterAutospacing="1"/>
    </w:pPr>
    <w:rPr>
      <w:sz w:val="24"/>
    </w:rPr>
  </w:style>
  <w:style w:type="paragraph" w:customStyle="1" w:styleId="tweet-text">
    <w:name w:val="tweet-text"/>
    <w:basedOn w:val="Normal"/>
    <w:uiPriority w:val="99"/>
    <w:qFormat/>
    <w:rsid w:val="00615440"/>
    <w:pPr>
      <w:spacing w:before="100" w:beforeAutospacing="1" w:after="100" w:afterAutospacing="1"/>
    </w:pPr>
  </w:style>
  <w:style w:type="paragraph" w:customStyle="1" w:styleId="description">
    <w:name w:val="description"/>
    <w:basedOn w:val="Normal"/>
    <w:uiPriority w:val="99"/>
    <w:qFormat/>
    <w:rsid w:val="00615440"/>
    <w:pPr>
      <w:spacing w:before="100" w:beforeAutospacing="1" w:after="100" w:afterAutospacing="1"/>
    </w:pPr>
  </w:style>
  <w:style w:type="paragraph" w:customStyle="1" w:styleId="graf">
    <w:name w:val="graf"/>
    <w:basedOn w:val="Normal"/>
    <w:uiPriority w:val="99"/>
    <w:qFormat/>
    <w:rsid w:val="00615440"/>
    <w:pPr>
      <w:spacing w:before="100" w:beforeAutospacing="1" w:after="100" w:afterAutospacing="1"/>
    </w:pPr>
  </w:style>
  <w:style w:type="paragraph" w:customStyle="1" w:styleId="column">
    <w:name w:val="column"/>
    <w:basedOn w:val="Normal"/>
    <w:uiPriority w:val="99"/>
    <w:qFormat/>
    <w:rsid w:val="00615440"/>
    <w:pPr>
      <w:spacing w:before="100" w:beforeAutospacing="1" w:after="100" w:afterAutospacing="1"/>
    </w:pPr>
  </w:style>
  <w:style w:type="paragraph" w:customStyle="1" w:styleId="recirc-container">
    <w:name w:val="recirc-container"/>
    <w:basedOn w:val="Normal"/>
    <w:uiPriority w:val="99"/>
    <w:qFormat/>
    <w:rsid w:val="00615440"/>
    <w:pPr>
      <w:spacing w:before="100" w:beforeAutospacing="1" w:after="100" w:afterAutospacing="1"/>
    </w:pPr>
    <w:rPr>
      <w:sz w:val="24"/>
    </w:rPr>
  </w:style>
  <w:style w:type="paragraph" w:customStyle="1" w:styleId="interstitial-link">
    <w:name w:val="interstitial-link"/>
    <w:basedOn w:val="Normal"/>
    <w:uiPriority w:val="99"/>
    <w:qFormat/>
    <w:rsid w:val="00615440"/>
    <w:pPr>
      <w:spacing w:before="100" w:beforeAutospacing="1" w:after="100" w:afterAutospacing="1"/>
    </w:pPr>
    <w:rPr>
      <w:sz w:val="24"/>
    </w:rPr>
  </w:style>
  <w:style w:type="paragraph" w:customStyle="1" w:styleId="see-also">
    <w:name w:val="see-also"/>
    <w:basedOn w:val="Normal"/>
    <w:uiPriority w:val="99"/>
    <w:qFormat/>
    <w:rsid w:val="00615440"/>
    <w:pPr>
      <w:spacing w:before="100" w:beforeAutospacing="1" w:after="100" w:afterAutospacing="1"/>
    </w:pPr>
    <w:rPr>
      <w:sz w:val="24"/>
    </w:rPr>
  </w:style>
  <w:style w:type="character" w:styleId="SubtleEmphasis">
    <w:name w:val="Subtle Emphasis"/>
    <w:uiPriority w:val="19"/>
    <w:qFormat/>
    <w:rsid w:val="00615440"/>
    <w:rPr>
      <w:rFonts w:ascii="Georgia" w:hAnsi="Georgia" w:hint="default"/>
      <w:i/>
      <w:iCs/>
      <w:color w:val="808080"/>
    </w:rPr>
  </w:style>
  <w:style w:type="character" w:customStyle="1" w:styleId="cardchar00">
    <w:name w:val="cardchar0"/>
    <w:basedOn w:val="DefaultParagraphFont"/>
    <w:rsid w:val="00615440"/>
  </w:style>
  <w:style w:type="character" w:customStyle="1" w:styleId="UnderlineNon-bold">
    <w:name w:val="Underline Non - bold"/>
    <w:rsid w:val="00615440"/>
    <w:rPr>
      <w:rFonts w:ascii="Times New Roman" w:hAnsi="Times New Roman" w:cs="Times New Roman" w:hint="default"/>
      <w:iCs/>
      <w:sz w:val="22"/>
      <w:u w:val="single"/>
    </w:rPr>
  </w:style>
  <w:style w:type="character" w:customStyle="1" w:styleId="Heading5Char2">
    <w:name w:val="Heading 5 Char2"/>
    <w:rsid w:val="0061544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15440"/>
    <w:rPr>
      <w:rFonts w:ascii="Arial" w:hAnsi="Arial" w:cs="Arial"/>
      <w:vanish/>
      <w:sz w:val="16"/>
      <w:szCs w:val="16"/>
    </w:rPr>
  </w:style>
  <w:style w:type="paragraph" w:styleId="z-TopofForm">
    <w:name w:val="HTML Top of Form"/>
    <w:basedOn w:val="Normal"/>
    <w:next w:val="Normal"/>
    <w:link w:val="z-TopofFormChar"/>
    <w:hidden/>
    <w:uiPriority w:val="99"/>
    <w:unhideWhenUsed/>
    <w:rsid w:val="0061544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15440"/>
    <w:rPr>
      <w:rFonts w:ascii="Arial" w:hAnsi="Arial" w:cs="Arial"/>
      <w:vanish/>
      <w:sz w:val="16"/>
      <w:szCs w:val="16"/>
    </w:rPr>
  </w:style>
  <w:style w:type="character" w:customStyle="1" w:styleId="z-BottomofFormChar">
    <w:name w:val="z-Bottom of Form Char"/>
    <w:basedOn w:val="DefaultParagraphFont"/>
    <w:link w:val="z-BottomofForm"/>
    <w:uiPriority w:val="99"/>
    <w:rsid w:val="0061544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1544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615440"/>
    <w:rPr>
      <w:rFonts w:ascii="Arial" w:hAnsi="Arial" w:cs="Arial"/>
      <w:vanish/>
      <w:sz w:val="16"/>
      <w:szCs w:val="16"/>
    </w:rPr>
  </w:style>
  <w:style w:type="character" w:customStyle="1" w:styleId="authordate1">
    <w:name w:val="authordate"/>
    <w:rsid w:val="00615440"/>
  </w:style>
  <w:style w:type="character" w:customStyle="1" w:styleId="underline0">
    <w:name w:val="%underline"/>
    <w:qFormat/>
    <w:rsid w:val="00615440"/>
    <w:rPr>
      <w:rFonts w:ascii="Times New Roman" w:hAnsi="Times New Roman" w:cs="Times New Roman" w:hint="default"/>
      <w:strike w:val="0"/>
      <w:dstrike w:val="0"/>
      <w:sz w:val="16"/>
      <w:u w:val="none"/>
      <w:effect w:val="none"/>
    </w:rPr>
  </w:style>
  <w:style w:type="character" w:customStyle="1" w:styleId="AUNDERLINE0">
    <w:name w:val="AUNDERLINE"/>
    <w:qFormat/>
    <w:rsid w:val="00615440"/>
    <w:rPr>
      <w:rFonts w:ascii="Times New Roman" w:hAnsi="Times New Roman" w:cs="Times New Roman" w:hint="default"/>
      <w:sz w:val="20"/>
      <w:u w:val="single"/>
    </w:rPr>
  </w:style>
  <w:style w:type="character" w:customStyle="1" w:styleId="UnderlinedCharChar">
    <w:name w:val="Underlined Char Char"/>
    <w:rsid w:val="00615440"/>
    <w:rPr>
      <w:rFonts w:ascii="Garamond" w:hAnsi="Garamond" w:hint="default"/>
      <w:szCs w:val="28"/>
      <w:u w:val="single"/>
      <w:lang w:val="en-US" w:eastAsia="en-US" w:bidi="ar-SA"/>
    </w:rPr>
  </w:style>
  <w:style w:type="character" w:customStyle="1" w:styleId="slug-doi">
    <w:name w:val="slug-doi"/>
    <w:basedOn w:val="DefaultParagraphFont"/>
    <w:rsid w:val="00615440"/>
  </w:style>
  <w:style w:type="character" w:customStyle="1" w:styleId="af">
    <w:name w:val="af"/>
    <w:basedOn w:val="DefaultParagraphFont"/>
    <w:rsid w:val="00615440"/>
  </w:style>
  <w:style w:type="character" w:customStyle="1" w:styleId="ab">
    <w:name w:val="ab"/>
    <w:basedOn w:val="DefaultParagraphFont"/>
    <w:rsid w:val="00615440"/>
  </w:style>
  <w:style w:type="character" w:customStyle="1" w:styleId="em">
    <w:name w:val="em"/>
    <w:basedOn w:val="DefaultParagraphFont"/>
    <w:rsid w:val="00615440"/>
  </w:style>
  <w:style w:type="character" w:customStyle="1" w:styleId="au">
    <w:name w:val="au"/>
    <w:basedOn w:val="DefaultParagraphFont"/>
    <w:rsid w:val="00615440"/>
  </w:style>
  <w:style w:type="character" w:customStyle="1" w:styleId="ti">
    <w:name w:val="ti"/>
    <w:basedOn w:val="DefaultParagraphFont"/>
    <w:rsid w:val="00615440"/>
  </w:style>
  <w:style w:type="character" w:customStyle="1" w:styleId="subheadblue">
    <w:name w:val="subhead_blue"/>
    <w:basedOn w:val="DefaultParagraphFont"/>
    <w:rsid w:val="00615440"/>
  </w:style>
  <w:style w:type="character" w:customStyle="1" w:styleId="affiliation">
    <w:name w:val="affiliation"/>
    <w:basedOn w:val="DefaultParagraphFont"/>
    <w:rsid w:val="00615440"/>
  </w:style>
  <w:style w:type="character" w:customStyle="1" w:styleId="slug-doi-wrapper">
    <w:name w:val="slug-doi-wrapper"/>
    <w:basedOn w:val="DefaultParagraphFont"/>
    <w:rsid w:val="00615440"/>
  </w:style>
  <w:style w:type="character" w:customStyle="1" w:styleId="slug-metadata-noteahead-of-print">
    <w:name w:val="slug-metadata-note ahead-of-print"/>
    <w:basedOn w:val="DefaultParagraphFont"/>
    <w:rsid w:val="00615440"/>
  </w:style>
  <w:style w:type="character" w:customStyle="1" w:styleId="slug-ahead-of-print-date">
    <w:name w:val="slug-ahead-of-print-date"/>
    <w:basedOn w:val="DefaultParagraphFont"/>
    <w:rsid w:val="00615440"/>
  </w:style>
  <w:style w:type="character" w:customStyle="1" w:styleId="medium-bold">
    <w:name w:val="medium-bold"/>
    <w:basedOn w:val="DefaultParagraphFont"/>
    <w:rsid w:val="00615440"/>
  </w:style>
  <w:style w:type="character" w:customStyle="1" w:styleId="updated-short-citation">
    <w:name w:val="updated-short-citation"/>
    <w:basedOn w:val="DefaultParagraphFont"/>
    <w:rsid w:val="00615440"/>
  </w:style>
  <w:style w:type="character" w:customStyle="1" w:styleId="goohl0">
    <w:name w:val="goohl0"/>
    <w:basedOn w:val="DefaultParagraphFont"/>
    <w:rsid w:val="00615440"/>
  </w:style>
  <w:style w:type="character" w:customStyle="1" w:styleId="CharChar6">
    <w:name w:val="Char Char6"/>
    <w:rsid w:val="00615440"/>
    <w:rPr>
      <w:rFonts w:ascii="Arial" w:hAnsi="Arial" w:cs="Arial" w:hint="default"/>
      <w:bCs/>
      <w:sz w:val="16"/>
      <w:szCs w:val="26"/>
      <w:lang w:val="en-US" w:eastAsia="en-US" w:bidi="ar-SA"/>
    </w:rPr>
  </w:style>
  <w:style w:type="character" w:customStyle="1" w:styleId="TagCharChar1">
    <w:name w:val="Tag Char Char1"/>
    <w:rsid w:val="00615440"/>
    <w:rPr>
      <w:b/>
      <w:bCs w:val="0"/>
      <w:sz w:val="24"/>
      <w:szCs w:val="24"/>
      <w:lang w:val="en-US" w:eastAsia="en-US" w:bidi="ar-SA"/>
    </w:rPr>
  </w:style>
  <w:style w:type="character" w:customStyle="1" w:styleId="12TimesNewRoman">
    <w:name w:val="12 Times New Roman"/>
    <w:rsid w:val="0061544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1544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15440"/>
    <w:rPr>
      <w:rFonts w:ascii="Times New Roman" w:hAnsi="Times New Roman" w:cs="Times New Roman" w:hint="default"/>
      <w:strike w:val="0"/>
      <w:dstrike w:val="0"/>
      <w:sz w:val="14"/>
      <w:u w:val="none"/>
      <w:effect w:val="none"/>
    </w:rPr>
  </w:style>
  <w:style w:type="character" w:customStyle="1" w:styleId="F8-UnderlineBold">
    <w:name w:val="F8 - Underline/Bold"/>
    <w:rsid w:val="00615440"/>
    <w:rPr>
      <w:rFonts w:ascii="Times New Roman" w:hAnsi="Times New Roman" w:cs="Times New Roman" w:hint="default"/>
      <w:b/>
      <w:bCs w:val="0"/>
      <w:sz w:val="20"/>
      <w:u w:val="single"/>
    </w:rPr>
  </w:style>
  <w:style w:type="character" w:customStyle="1" w:styleId="F7-SmallFont">
    <w:name w:val="F7 - Small Font"/>
    <w:rsid w:val="00615440"/>
    <w:rPr>
      <w:rFonts w:ascii="Times New Roman" w:hAnsi="Times New Roman" w:cs="Times New Roman" w:hint="default"/>
      <w:sz w:val="14"/>
    </w:rPr>
  </w:style>
  <w:style w:type="character" w:customStyle="1" w:styleId="Brief-Bold">
    <w:name w:val="Brief - Bold"/>
    <w:rsid w:val="00615440"/>
    <w:rPr>
      <w:rFonts w:ascii="Times New Roman" w:hAnsi="Times New Roman" w:cs="Times New Roman" w:hint="default"/>
      <w:b/>
      <w:bCs w:val="0"/>
    </w:rPr>
  </w:style>
  <w:style w:type="character" w:customStyle="1" w:styleId="Card-Underline">
    <w:name w:val="Card - Underline"/>
    <w:rsid w:val="00615440"/>
    <w:rPr>
      <w:rFonts w:ascii="Times New Roman" w:hAnsi="Times New Roman" w:cs="Times New Roman" w:hint="default"/>
      <w:u w:val="single"/>
    </w:rPr>
  </w:style>
  <w:style w:type="character" w:customStyle="1" w:styleId="beriefunderline">
    <w:name w:val="berief = underline"/>
    <w:rsid w:val="00615440"/>
    <w:rPr>
      <w:rFonts w:ascii="Times New Roman" w:eastAsia="Times New Roman" w:hAnsi="Times New Roman" w:cs="Times New Roman" w:hint="default"/>
      <w:sz w:val="20"/>
      <w:u w:val="single"/>
    </w:rPr>
  </w:style>
  <w:style w:type="character" w:customStyle="1" w:styleId="BoldText10pt">
    <w:name w:val="Bold Text 10 pt"/>
    <w:rsid w:val="0061544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15440"/>
  </w:style>
  <w:style w:type="character" w:customStyle="1" w:styleId="SC4208902">
    <w:name w:val="SC.4.208902"/>
    <w:rsid w:val="00615440"/>
    <w:rPr>
      <w:rFonts w:ascii="Century" w:hAnsi="Century" w:cs="Century" w:hint="default"/>
      <w:color w:val="000000"/>
      <w:sz w:val="22"/>
      <w:szCs w:val="22"/>
    </w:rPr>
  </w:style>
  <w:style w:type="character" w:customStyle="1" w:styleId="SC4208915">
    <w:name w:val="SC.4.208915"/>
    <w:rsid w:val="00615440"/>
    <w:rPr>
      <w:rFonts w:ascii="Century" w:hAnsi="Century" w:cs="Century" w:hint="default"/>
      <w:color w:val="000000"/>
      <w:sz w:val="13"/>
      <w:szCs w:val="13"/>
    </w:rPr>
  </w:style>
  <w:style w:type="character" w:customStyle="1" w:styleId="SC273764">
    <w:name w:val="SC.2.73764"/>
    <w:rsid w:val="00615440"/>
    <w:rPr>
      <w:rFonts w:ascii="Century" w:hAnsi="Century" w:cs="Century" w:hint="default"/>
      <w:color w:val="000000"/>
      <w:sz w:val="72"/>
      <w:szCs w:val="72"/>
    </w:rPr>
  </w:style>
  <w:style w:type="character" w:customStyle="1" w:styleId="SC273779">
    <w:name w:val="SC.2.73779"/>
    <w:rsid w:val="00615440"/>
    <w:rPr>
      <w:rFonts w:ascii="Century" w:hAnsi="Century" w:cs="Century" w:hint="default"/>
      <w:color w:val="000000"/>
      <w:sz w:val="40"/>
      <w:szCs w:val="40"/>
    </w:rPr>
  </w:style>
  <w:style w:type="character" w:customStyle="1" w:styleId="SC273763">
    <w:name w:val="SC.2.73763"/>
    <w:rsid w:val="00615440"/>
    <w:rPr>
      <w:rFonts w:ascii="Century" w:hAnsi="Century" w:cs="Century" w:hint="default"/>
      <w:b/>
      <w:bCs/>
      <w:color w:val="000000"/>
    </w:rPr>
  </w:style>
  <w:style w:type="character" w:customStyle="1" w:styleId="SC4208910">
    <w:name w:val="SC.4.208910"/>
    <w:rsid w:val="00615440"/>
    <w:rPr>
      <w:rFonts w:ascii="Century" w:hAnsi="Century" w:cs="Century" w:hint="default"/>
      <w:color w:val="000000"/>
      <w:sz w:val="28"/>
      <w:szCs w:val="28"/>
    </w:rPr>
  </w:style>
  <w:style w:type="character" w:customStyle="1" w:styleId="SC4208911">
    <w:name w:val="SC.4.208911"/>
    <w:rsid w:val="00615440"/>
    <w:rPr>
      <w:rFonts w:ascii="Century" w:hAnsi="Century" w:cs="Century" w:hint="default"/>
      <w:color w:val="000000"/>
    </w:rPr>
  </w:style>
  <w:style w:type="character" w:customStyle="1" w:styleId="articlesubtitle">
    <w:name w:val="article_sub_title"/>
    <w:basedOn w:val="DefaultParagraphFont"/>
    <w:rsid w:val="00615440"/>
  </w:style>
  <w:style w:type="character" w:customStyle="1" w:styleId="newsdate2">
    <w:name w:val="news_date2"/>
    <w:basedOn w:val="DefaultParagraphFont"/>
    <w:rsid w:val="00615440"/>
  </w:style>
  <w:style w:type="character" w:customStyle="1" w:styleId="readarticleheader">
    <w:name w:val="readarticleheader"/>
    <w:basedOn w:val="DefaultParagraphFont"/>
    <w:rsid w:val="00615440"/>
  </w:style>
  <w:style w:type="character" w:customStyle="1" w:styleId="UnderlineChar20">
    <w:name w:val="Underline Char2"/>
    <w:rsid w:val="00615440"/>
    <w:rPr>
      <w:rFonts w:ascii="Trebuchet MS" w:hAnsi="Trebuchet MS" w:hint="default"/>
      <w:u w:val="thick"/>
      <w:lang w:val="en-US" w:eastAsia="zh-CN" w:bidi="ar-SA"/>
    </w:rPr>
  </w:style>
  <w:style w:type="character" w:customStyle="1" w:styleId="BoldUnderliningChar">
    <w:name w:val="Bold Underlining Char"/>
    <w:rsid w:val="00615440"/>
    <w:rPr>
      <w:rFonts w:ascii="Arial Narrow" w:eastAsia="Times New Roman" w:hAnsi="Arial Narrow" w:hint="default"/>
      <w:b/>
      <w:bCs w:val="0"/>
      <w:szCs w:val="24"/>
      <w:u w:val="single"/>
      <w:lang w:val="en-GB" w:eastAsia="en-US" w:bidi="ar-SA"/>
    </w:rPr>
  </w:style>
  <w:style w:type="character" w:customStyle="1" w:styleId="medium-normal1">
    <w:name w:val="medium-normal1"/>
    <w:rsid w:val="00615440"/>
    <w:rPr>
      <w:rFonts w:ascii="Arial" w:hAnsi="Arial" w:cs="Arial" w:hint="default"/>
      <w:b w:val="0"/>
      <w:bCs w:val="0"/>
      <w:i w:val="0"/>
      <w:iCs w:val="0"/>
      <w:sz w:val="20"/>
      <w:szCs w:val="20"/>
    </w:rPr>
  </w:style>
  <w:style w:type="character" w:customStyle="1" w:styleId="UnderlinedCardChar0">
    <w:name w:val="Underlined Card Char"/>
    <w:rsid w:val="00615440"/>
    <w:rPr>
      <w:rFonts w:ascii="Palatino Linotype" w:hAnsi="Palatino Linotype" w:hint="default"/>
      <w:u w:val="single"/>
      <w:lang w:val="en-US" w:eastAsia="en-US" w:bidi="ar-SA"/>
    </w:rPr>
  </w:style>
  <w:style w:type="character" w:customStyle="1" w:styleId="char">
    <w:name w:val="char"/>
    <w:basedOn w:val="DefaultParagraphFont"/>
    <w:rsid w:val="00615440"/>
  </w:style>
  <w:style w:type="character" w:customStyle="1" w:styleId="UnderlineCharCharCharCharCharChar">
    <w:name w:val="Underline Char Char Char Char Char Char"/>
    <w:rsid w:val="00615440"/>
    <w:rPr>
      <w:rFonts w:ascii="Arial Narrow" w:hAnsi="Arial Narrow" w:hint="default"/>
      <w:szCs w:val="24"/>
      <w:u w:val="single"/>
      <w:lang w:val="en-US" w:eastAsia="en-US" w:bidi="ar-SA"/>
    </w:rPr>
  </w:style>
  <w:style w:type="character" w:customStyle="1" w:styleId="klink">
    <w:name w:val="klink"/>
    <w:basedOn w:val="DefaultParagraphFont"/>
    <w:rsid w:val="00615440"/>
  </w:style>
  <w:style w:type="character" w:customStyle="1" w:styleId="date10">
    <w:name w:val="date1"/>
    <w:basedOn w:val="DefaultParagraphFont"/>
    <w:rsid w:val="00615440"/>
  </w:style>
  <w:style w:type="character" w:customStyle="1" w:styleId="bolding1">
    <w:name w:val="bolding1"/>
    <w:rsid w:val="00615440"/>
    <w:rPr>
      <w:b/>
      <w:bCs/>
    </w:rPr>
  </w:style>
  <w:style w:type="character" w:customStyle="1" w:styleId="bookoptions1">
    <w:name w:val="book_options1"/>
    <w:rsid w:val="00615440"/>
    <w:rPr>
      <w:b/>
      <w:bCs/>
      <w:color w:val="333366"/>
    </w:rPr>
  </w:style>
  <w:style w:type="character" w:customStyle="1" w:styleId="descriptionblock">
    <w:name w:val="description block"/>
    <w:basedOn w:val="DefaultParagraphFont"/>
    <w:rsid w:val="00615440"/>
  </w:style>
  <w:style w:type="character" w:customStyle="1" w:styleId="detailsboxblock">
    <w:name w:val="detailsbox block"/>
    <w:basedOn w:val="DefaultParagraphFont"/>
    <w:rsid w:val="00615440"/>
  </w:style>
  <w:style w:type="character" w:customStyle="1" w:styleId="Char3">
    <w:name w:val="Char3"/>
    <w:rsid w:val="00615440"/>
    <w:rPr>
      <w:rFonts w:ascii="Arial" w:hAnsi="Arial" w:cs="Arial" w:hint="default"/>
      <w:bCs/>
      <w:u w:val="thick"/>
      <w:lang w:val="en-US" w:eastAsia="en-US" w:bidi="ar-SA"/>
    </w:rPr>
  </w:style>
  <w:style w:type="character" w:customStyle="1" w:styleId="texto11">
    <w:name w:val="texto11"/>
    <w:rsid w:val="00615440"/>
    <w:rPr>
      <w:rFonts w:ascii="Arial" w:hAnsi="Arial" w:cs="Arial" w:hint="default"/>
      <w:b w:val="0"/>
      <w:bCs w:val="0"/>
      <w:i w:val="0"/>
      <w:iCs w:val="0"/>
      <w:caps w:val="0"/>
      <w:color w:val="000000"/>
      <w:sz w:val="26"/>
      <w:szCs w:val="26"/>
    </w:rPr>
  </w:style>
  <w:style w:type="character" w:customStyle="1" w:styleId="CardTagChar">
    <w:name w:val="Card Tag Char"/>
    <w:rsid w:val="00615440"/>
    <w:rPr>
      <w:rFonts w:ascii="Arial Narrow" w:hAnsi="Arial Narrow" w:hint="default"/>
      <w:b/>
      <w:bCs w:val="0"/>
      <w:sz w:val="24"/>
      <w:szCs w:val="24"/>
      <w:lang w:val="en-US" w:eastAsia="en-US" w:bidi="ar-SA"/>
    </w:rPr>
  </w:style>
  <w:style w:type="character" w:customStyle="1" w:styleId="DebateCiteCharCharChar">
    <w:name w:val="Debate Cite Char Char Char"/>
    <w:rsid w:val="00615440"/>
    <w:rPr>
      <w:b/>
      <w:bCs w:val="0"/>
      <w:sz w:val="32"/>
      <w:szCs w:val="32"/>
      <w:lang w:val="en-US" w:eastAsia="en-US" w:bidi="ar-SA"/>
    </w:rPr>
  </w:style>
  <w:style w:type="character" w:customStyle="1" w:styleId="TagandCiteChar">
    <w:name w:val="Tag and Cite Char"/>
    <w:rsid w:val="00615440"/>
    <w:rPr>
      <w:color w:val="333333"/>
      <w:sz w:val="22"/>
      <w:szCs w:val="22"/>
      <w:lang w:val="en-US" w:eastAsia="en-US" w:bidi="ar-SA"/>
    </w:rPr>
  </w:style>
  <w:style w:type="character" w:customStyle="1" w:styleId="Style10ptBold">
    <w:name w:val="Style 10 pt Bold"/>
    <w:rsid w:val="00615440"/>
    <w:rPr>
      <w:b/>
      <w:bCs/>
      <w:sz w:val="20"/>
    </w:rPr>
  </w:style>
  <w:style w:type="character" w:customStyle="1" w:styleId="text9">
    <w:name w:val="text9"/>
    <w:basedOn w:val="DefaultParagraphFont"/>
    <w:rsid w:val="00615440"/>
  </w:style>
  <w:style w:type="character" w:customStyle="1" w:styleId="text21">
    <w:name w:val="text21"/>
    <w:basedOn w:val="DefaultParagraphFont"/>
    <w:rsid w:val="00615440"/>
  </w:style>
  <w:style w:type="character" w:customStyle="1" w:styleId="text19">
    <w:name w:val="text19"/>
    <w:basedOn w:val="DefaultParagraphFont"/>
    <w:rsid w:val="00615440"/>
  </w:style>
  <w:style w:type="character" w:customStyle="1" w:styleId="term2">
    <w:name w:val="term2"/>
    <w:rsid w:val="00615440"/>
    <w:rPr>
      <w:b/>
      <w:bCs/>
    </w:rPr>
  </w:style>
  <w:style w:type="character" w:customStyle="1" w:styleId="pmterms12">
    <w:name w:val="pmterms12"/>
    <w:rsid w:val="00615440"/>
    <w:rPr>
      <w:b/>
      <w:bCs/>
      <w:i w:val="0"/>
      <w:iCs w:val="0"/>
      <w:color w:val="000000"/>
    </w:rPr>
  </w:style>
  <w:style w:type="character" w:customStyle="1" w:styleId="ToReadChar">
    <w:name w:val="To Read Char"/>
    <w:rsid w:val="00615440"/>
    <w:rPr>
      <w:rFonts w:ascii="Verdana" w:hAnsi="Verdana" w:hint="default"/>
      <w:b/>
      <w:bCs w:val="0"/>
      <w:szCs w:val="24"/>
      <w:u w:val="single"/>
      <w:lang w:val="en-US" w:eastAsia="en-US" w:bidi="ar-SA"/>
    </w:rPr>
  </w:style>
  <w:style w:type="character" w:customStyle="1" w:styleId="ToReadCharChar">
    <w:name w:val="To Read Char Char"/>
    <w:rsid w:val="00615440"/>
    <w:rPr>
      <w:rFonts w:ascii="Verdana" w:hAnsi="Verdana" w:hint="default"/>
      <w:b/>
      <w:bCs w:val="0"/>
      <w:szCs w:val="24"/>
      <w:u w:val="single"/>
      <w:lang w:val="en-US" w:eastAsia="en-US" w:bidi="ar-SA"/>
    </w:rPr>
  </w:style>
  <w:style w:type="character" w:customStyle="1" w:styleId="bio">
    <w:name w:val="bio"/>
    <w:basedOn w:val="DefaultParagraphFont"/>
    <w:rsid w:val="00615440"/>
  </w:style>
  <w:style w:type="character" w:customStyle="1" w:styleId="storytextstyle">
    <w:name w:val="storytextstyle"/>
    <w:basedOn w:val="DefaultParagraphFont"/>
    <w:rsid w:val="00615440"/>
  </w:style>
  <w:style w:type="character" w:customStyle="1" w:styleId="cardunderlinedCharChar">
    <w:name w:val="card underlined Char Char"/>
    <w:rsid w:val="00615440"/>
    <w:rPr>
      <w:rFonts w:ascii="Arial" w:hAnsi="Arial" w:cs="Arial" w:hint="default"/>
      <w:sz w:val="22"/>
      <w:szCs w:val="24"/>
      <w:u w:val="single"/>
      <w:lang w:val="en-US" w:eastAsia="en-US" w:bidi="ar-SA"/>
    </w:rPr>
  </w:style>
  <w:style w:type="character" w:customStyle="1" w:styleId="Style2Char0">
    <w:name w:val="Style2 Char"/>
    <w:rsid w:val="00615440"/>
    <w:rPr>
      <w:rFonts w:ascii="Book Antiqua" w:hAnsi="Book Antiqua" w:hint="default"/>
      <w:u w:val="thick"/>
      <w:lang w:val="en-US" w:eastAsia="en-US" w:bidi="ar-SA"/>
    </w:rPr>
  </w:style>
  <w:style w:type="character" w:customStyle="1" w:styleId="Style2Char1">
    <w:name w:val="Style2 Char1"/>
    <w:rsid w:val="00615440"/>
    <w:rPr>
      <w:rFonts w:ascii="Book Antiqua" w:hAnsi="Book Antiqua" w:hint="default"/>
      <w:szCs w:val="24"/>
      <w:u w:val="thick"/>
      <w:lang w:val="en-US" w:eastAsia="en-US" w:bidi="ar-SA"/>
    </w:rPr>
  </w:style>
  <w:style w:type="character" w:customStyle="1" w:styleId="articlehead21">
    <w:name w:val="articlehead21"/>
    <w:rsid w:val="00615440"/>
    <w:rPr>
      <w:rFonts w:ascii="Arial" w:hAnsi="Arial" w:cs="Arial" w:hint="default"/>
      <w:b/>
      <w:bCs/>
      <w:color w:val="660000"/>
      <w:sz w:val="20"/>
      <w:szCs w:val="20"/>
    </w:rPr>
  </w:style>
  <w:style w:type="character" w:customStyle="1" w:styleId="TagCiteChar1">
    <w:name w:val="Tag/Cite Char1"/>
    <w:rsid w:val="00615440"/>
    <w:rPr>
      <w:b/>
      <w:bCs w:val="0"/>
      <w:lang w:val="en-US" w:eastAsia="en-US" w:bidi="ar-SA"/>
    </w:rPr>
  </w:style>
  <w:style w:type="character" w:customStyle="1" w:styleId="goohl2">
    <w:name w:val="goohl2"/>
    <w:basedOn w:val="DefaultParagraphFont"/>
    <w:rsid w:val="00615440"/>
  </w:style>
  <w:style w:type="character" w:customStyle="1" w:styleId="CardCharChar0">
    <w:name w:val="Card Char Char"/>
    <w:rsid w:val="00615440"/>
    <w:rPr>
      <w:lang w:val="en-US" w:eastAsia="en-US" w:bidi="ar-SA"/>
    </w:rPr>
  </w:style>
  <w:style w:type="character" w:customStyle="1" w:styleId="BriefTitle1Char">
    <w:name w:val="Brief Title 1 Char"/>
    <w:rsid w:val="00615440"/>
    <w:rPr>
      <w:b/>
      <w:bCs w:val="0"/>
      <w:u w:val="single"/>
      <w:lang w:val="en-US" w:eastAsia="en-US" w:bidi="ar-SA"/>
    </w:rPr>
  </w:style>
  <w:style w:type="character" w:customStyle="1" w:styleId="TagCiteCharChar">
    <w:name w:val="Tag/Cite Char Char"/>
    <w:rsid w:val="00615440"/>
    <w:rPr>
      <w:b/>
      <w:bCs w:val="0"/>
      <w:lang w:val="en-US" w:eastAsia="en-US" w:bidi="ar-SA"/>
    </w:rPr>
  </w:style>
  <w:style w:type="character" w:customStyle="1" w:styleId="btx">
    <w:name w:val="btx"/>
    <w:basedOn w:val="DefaultParagraphFont"/>
    <w:rsid w:val="00615440"/>
  </w:style>
  <w:style w:type="character" w:customStyle="1" w:styleId="CardChar1">
    <w:name w:val="Card Char1"/>
    <w:rsid w:val="00615440"/>
    <w:rPr>
      <w:lang w:val="en-US" w:eastAsia="en-US" w:bidi="ar-SA"/>
    </w:rPr>
  </w:style>
  <w:style w:type="character" w:customStyle="1" w:styleId="prodgeneral1">
    <w:name w:val="prodgeneral1"/>
    <w:rsid w:val="00615440"/>
    <w:rPr>
      <w:rFonts w:ascii="Verdana" w:hAnsi="Verdana" w:hint="default"/>
      <w:b w:val="0"/>
      <w:bCs w:val="0"/>
      <w:caps w:val="0"/>
      <w:color w:val="000000"/>
      <w:spacing w:val="0"/>
      <w:sz w:val="16"/>
      <w:szCs w:val="16"/>
    </w:rPr>
  </w:style>
  <w:style w:type="character" w:customStyle="1" w:styleId="summary1">
    <w:name w:val="summary1"/>
    <w:rsid w:val="00615440"/>
    <w:rPr>
      <w:rFonts w:ascii="Arial" w:hAnsi="Arial" w:cs="Arial" w:hint="default"/>
      <w:sz w:val="18"/>
      <w:szCs w:val="18"/>
    </w:rPr>
  </w:style>
  <w:style w:type="character" w:customStyle="1" w:styleId="text3">
    <w:name w:val="text3"/>
    <w:basedOn w:val="DefaultParagraphFont"/>
    <w:rsid w:val="00615440"/>
  </w:style>
  <w:style w:type="character" w:customStyle="1" w:styleId="cardtextsmallChar">
    <w:name w:val="card text small Char"/>
    <w:rsid w:val="00615440"/>
    <w:rPr>
      <w:rFonts w:ascii="Arial Narrow" w:hAnsi="Arial Narrow" w:hint="default"/>
      <w:sz w:val="16"/>
      <w:szCs w:val="24"/>
      <w:lang w:val="en-US" w:eastAsia="en-US" w:bidi="ar-SA"/>
    </w:rPr>
  </w:style>
  <w:style w:type="character" w:customStyle="1" w:styleId="countrytitle1">
    <w:name w:val="countrytitle1"/>
    <w:rsid w:val="00615440"/>
    <w:rPr>
      <w:rFonts w:ascii="Verdana" w:hAnsi="Verdana" w:hint="default"/>
      <w:b/>
      <w:bCs/>
      <w:color w:val="293643"/>
      <w:sz w:val="24"/>
      <w:szCs w:val="24"/>
    </w:rPr>
  </w:style>
  <w:style w:type="character" w:customStyle="1" w:styleId="storyheader1">
    <w:name w:val="storyheader1"/>
    <w:rsid w:val="00615440"/>
    <w:rPr>
      <w:rFonts w:ascii="Verdana" w:hAnsi="Verdana" w:hint="default"/>
      <w:b/>
      <w:bCs/>
      <w:color w:val="000000"/>
      <w:sz w:val="21"/>
      <w:szCs w:val="21"/>
    </w:rPr>
  </w:style>
  <w:style w:type="character" w:customStyle="1" w:styleId="cardunderlinedChar0">
    <w:name w:val="card underlined Char"/>
    <w:rsid w:val="00615440"/>
    <w:rPr>
      <w:rFonts w:ascii="Arial" w:hAnsi="Arial" w:cs="Arial" w:hint="default"/>
      <w:sz w:val="22"/>
      <w:szCs w:val="24"/>
      <w:u w:val="single"/>
      <w:lang w:val="en-US" w:eastAsia="en-US" w:bidi="ar-SA"/>
    </w:rPr>
  </w:style>
  <w:style w:type="character" w:customStyle="1" w:styleId="article1">
    <w:name w:val="article1"/>
    <w:rsid w:val="00615440"/>
    <w:rPr>
      <w:rFonts w:ascii="Verdana" w:hAnsi="Verdana" w:hint="default"/>
      <w:color w:val="333333"/>
      <w:sz w:val="16"/>
      <w:szCs w:val="16"/>
    </w:rPr>
  </w:style>
  <w:style w:type="character" w:customStyle="1" w:styleId="story-posted-date1">
    <w:name w:val="story-posted-date1"/>
    <w:rsid w:val="0061544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1544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15440"/>
  </w:style>
  <w:style w:type="character" w:customStyle="1" w:styleId="textmedium">
    <w:name w:val="textmedium"/>
    <w:basedOn w:val="DefaultParagraphFont"/>
    <w:rsid w:val="00615440"/>
  </w:style>
  <w:style w:type="character" w:customStyle="1" w:styleId="citation1">
    <w:name w:val="citation1"/>
    <w:rsid w:val="00615440"/>
    <w:rPr>
      <w:rFonts w:ascii="Verdana" w:hAnsi="Verdana" w:hint="default"/>
      <w:sz w:val="17"/>
      <w:szCs w:val="17"/>
    </w:rPr>
  </w:style>
  <w:style w:type="character" w:customStyle="1" w:styleId="hithighlite">
    <w:name w:val="hithighlite"/>
    <w:basedOn w:val="DefaultParagraphFont"/>
    <w:rsid w:val="00615440"/>
  </w:style>
  <w:style w:type="character" w:customStyle="1" w:styleId="articlecontent">
    <w:name w:val="articlecontent"/>
    <w:basedOn w:val="DefaultParagraphFont"/>
    <w:rsid w:val="00615440"/>
  </w:style>
  <w:style w:type="character" w:customStyle="1" w:styleId="fource1">
    <w:name w:val="fource1"/>
    <w:rsid w:val="00615440"/>
    <w:rPr>
      <w:sz w:val="34"/>
      <w:szCs w:val="34"/>
    </w:rPr>
  </w:style>
  <w:style w:type="character" w:customStyle="1" w:styleId="LanguageStrikeChar">
    <w:name w:val="Language Strike Char"/>
    <w:rsid w:val="00615440"/>
    <w:rPr>
      <w:rFonts w:ascii="Arial Narrow" w:hAnsi="Arial Narrow" w:hint="default"/>
      <w:strike/>
      <w:szCs w:val="24"/>
      <w:lang w:val="en-US" w:eastAsia="en-US" w:bidi="ar-SA"/>
    </w:rPr>
  </w:style>
  <w:style w:type="character" w:customStyle="1" w:styleId="normal11">
    <w:name w:val="normal1"/>
    <w:basedOn w:val="DefaultParagraphFont"/>
    <w:rsid w:val="00615440"/>
  </w:style>
  <w:style w:type="character" w:customStyle="1" w:styleId="ds">
    <w:name w:val="ds"/>
    <w:basedOn w:val="DefaultParagraphFont"/>
    <w:rsid w:val="00615440"/>
  </w:style>
  <w:style w:type="character" w:customStyle="1" w:styleId="UnderliningChar1">
    <w:name w:val="Underlining Char1"/>
    <w:rsid w:val="00615440"/>
    <w:rPr>
      <w:rFonts w:ascii="Arial Narrow" w:hAnsi="Arial Narrow" w:hint="default"/>
      <w:szCs w:val="24"/>
      <w:u w:val="single"/>
      <w:lang w:val="en-US" w:eastAsia="en-US" w:bidi="ar-SA"/>
    </w:rPr>
  </w:style>
  <w:style w:type="character" w:customStyle="1" w:styleId="UnderliningChar2">
    <w:name w:val="Underlining Char2"/>
    <w:rsid w:val="00615440"/>
    <w:rPr>
      <w:rFonts w:ascii="Arial Narrow" w:hAnsi="Arial Narrow" w:hint="default"/>
      <w:szCs w:val="24"/>
      <w:u w:val="single"/>
      <w:lang w:val="en-US" w:eastAsia="en-US" w:bidi="ar-SA"/>
    </w:rPr>
  </w:style>
  <w:style w:type="character" w:customStyle="1" w:styleId="MicroTextChar1">
    <w:name w:val="MicroText Char1"/>
    <w:rsid w:val="00615440"/>
    <w:rPr>
      <w:rFonts w:ascii="Arial Narrow" w:hAnsi="Arial Narrow" w:hint="default"/>
      <w:sz w:val="12"/>
      <w:szCs w:val="24"/>
      <w:lang w:val="en-US" w:eastAsia="en-US" w:bidi="ar-SA"/>
    </w:rPr>
  </w:style>
  <w:style w:type="character" w:customStyle="1" w:styleId="DefaultPara">
    <w:name w:val="Default Para"/>
    <w:rsid w:val="00615440"/>
    <w:rPr>
      <w:sz w:val="20"/>
    </w:rPr>
  </w:style>
  <w:style w:type="character" w:customStyle="1" w:styleId="SYSHYPERTEXT">
    <w:name w:val="SYS_HYPERTEXT"/>
    <w:rsid w:val="00615440"/>
    <w:rPr>
      <w:color w:val="0000FF"/>
      <w:u w:val="single"/>
    </w:rPr>
  </w:style>
  <w:style w:type="character" w:customStyle="1" w:styleId="Hyperlink1">
    <w:name w:val="Hyperlink1"/>
    <w:rsid w:val="0061544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1544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15440"/>
    <w:rPr>
      <w:rFonts w:ascii="Arial Narrow" w:hAnsi="Arial Narrow" w:hint="default"/>
      <w:noProof w:val="0"/>
      <w:szCs w:val="24"/>
      <w:u w:val="single"/>
      <w:lang w:val="en-US" w:eastAsia="en-US" w:bidi="ar-SA"/>
    </w:rPr>
  </w:style>
  <w:style w:type="character" w:customStyle="1" w:styleId="BlockHeading1Char">
    <w:name w:val="Block Heading 1 Char"/>
    <w:rsid w:val="0061544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15440"/>
    <w:rPr>
      <w:b/>
      <w:bCs w:val="0"/>
      <w:sz w:val="24"/>
      <w:szCs w:val="24"/>
      <w:u w:val="single"/>
      <w:lang w:val="en-US" w:eastAsia="en-US" w:bidi="ar-SA"/>
    </w:rPr>
  </w:style>
  <w:style w:type="character" w:customStyle="1" w:styleId="StyleTagTimesNewRomanChar">
    <w:name w:val="Style Tag + Times New Roman Char"/>
    <w:rsid w:val="0061544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15440"/>
    <w:rPr>
      <w:rFonts w:ascii="Arial Narrow" w:hAnsi="Arial Narrow" w:cs="Arial" w:hint="default"/>
      <w:b/>
      <w:bCs/>
      <w:iCs/>
      <w:sz w:val="24"/>
      <w:szCs w:val="28"/>
      <w:lang w:val="en-US" w:eastAsia="en-US" w:bidi="ar-SA"/>
    </w:rPr>
  </w:style>
  <w:style w:type="character" w:customStyle="1" w:styleId="UnderliningCharChar">
    <w:name w:val="Underlining Char Char"/>
    <w:rsid w:val="00615440"/>
    <w:rPr>
      <w:rFonts w:ascii="Arial Narrow" w:hAnsi="Arial Narrow" w:hint="default"/>
      <w:szCs w:val="24"/>
      <w:u w:val="single"/>
      <w:lang w:val="en-US" w:eastAsia="en-US" w:bidi="ar-SA"/>
    </w:rPr>
  </w:style>
  <w:style w:type="character" w:customStyle="1" w:styleId="StyleArialNarrow12ptBold">
    <w:name w:val="Style Arial Narrow 12 pt Bold"/>
    <w:rsid w:val="00615440"/>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61544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615440"/>
    <w:rPr>
      <w:u w:val="single"/>
    </w:rPr>
  </w:style>
  <w:style w:type="character" w:customStyle="1" w:styleId="UnderlinedCharChar1">
    <w:name w:val="Underlined Char Char1"/>
    <w:rsid w:val="00615440"/>
    <w:rPr>
      <w:rFonts w:ascii="Bell MT" w:eastAsia="Times New Roman" w:hAnsi="Bell MT" w:hint="default"/>
      <w:bCs/>
      <w:iCs/>
      <w:sz w:val="22"/>
      <w:u w:val="single"/>
    </w:rPr>
  </w:style>
  <w:style w:type="character" w:customStyle="1" w:styleId="Heading2CharChar2">
    <w:name w:val="Heading 2 Char Char2"/>
    <w:rsid w:val="00615440"/>
    <w:rPr>
      <w:rFonts w:ascii="Arial" w:hAnsi="Arial" w:cs="Arial" w:hint="default"/>
      <w:b/>
      <w:bCs/>
      <w:iCs/>
      <w:sz w:val="22"/>
      <w:szCs w:val="28"/>
      <w:lang w:val="en-US" w:eastAsia="en-US" w:bidi="ar-SA"/>
    </w:rPr>
  </w:style>
  <w:style w:type="character" w:customStyle="1" w:styleId="doctitle">
    <w:name w:val="doctitle"/>
    <w:rsid w:val="00615440"/>
  </w:style>
  <w:style w:type="character" w:customStyle="1" w:styleId="cardtext-underlined0">
    <w:name w:val="card text- underlined"/>
    <w:rsid w:val="00615440"/>
    <w:rPr>
      <w:rFonts w:ascii="Garamond" w:hAnsi="Garamond" w:hint="default"/>
      <w:u w:val="single"/>
    </w:rPr>
  </w:style>
  <w:style w:type="character" w:customStyle="1" w:styleId="BodyText1">
    <w:name w:val="Body Text1"/>
    <w:basedOn w:val="DefaultParagraphFont"/>
    <w:rsid w:val="0061544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15440"/>
  </w:style>
  <w:style w:type="character" w:customStyle="1" w:styleId="BriefTitleChar">
    <w:name w:val="Brief Title Char"/>
    <w:basedOn w:val="DefaultParagraphFont"/>
    <w:rsid w:val="00615440"/>
    <w:rPr>
      <w:b/>
      <w:bCs w:val="0"/>
      <w:sz w:val="24"/>
      <w:szCs w:val="24"/>
      <w:u w:val="single"/>
      <w:lang w:val="en-US" w:eastAsia="en-US" w:bidi="ar-SA"/>
    </w:rPr>
  </w:style>
  <w:style w:type="character" w:customStyle="1" w:styleId="BriefTitle2Char">
    <w:name w:val="Brief Title 2 Char"/>
    <w:basedOn w:val="BriefTitleChar"/>
    <w:rsid w:val="0061544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15440"/>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1544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15440"/>
    <w:rPr>
      <w:rFonts w:ascii="AGaramond" w:hAnsi="AGaramond" w:cs="AGaramond" w:hint="default"/>
      <w:color w:val="211D1E"/>
      <w:sz w:val="14"/>
      <w:szCs w:val="14"/>
    </w:rPr>
  </w:style>
  <w:style w:type="character" w:customStyle="1" w:styleId="CharacterStyle2">
    <w:name w:val="Character Style 2"/>
    <w:uiPriority w:val="99"/>
    <w:rsid w:val="00615440"/>
    <w:rPr>
      <w:sz w:val="20"/>
      <w:szCs w:val="20"/>
    </w:rPr>
  </w:style>
  <w:style w:type="character" w:customStyle="1" w:styleId="cross-head">
    <w:name w:val="cross-head"/>
    <w:rsid w:val="00615440"/>
  </w:style>
  <w:style w:type="character" w:customStyle="1" w:styleId="Subtitle1">
    <w:name w:val="Subtitle1"/>
    <w:rsid w:val="00615440"/>
  </w:style>
  <w:style w:type="character" w:customStyle="1" w:styleId="metaorigin">
    <w:name w:val="meta_origin"/>
    <w:rsid w:val="00615440"/>
  </w:style>
  <w:style w:type="character" w:customStyle="1" w:styleId="mandelbrotrefrag">
    <w:name w:val="mandelbrot_refrag"/>
    <w:rsid w:val="00615440"/>
  </w:style>
  <w:style w:type="character" w:customStyle="1" w:styleId="eminfo">
    <w:name w:val="eminfo"/>
    <w:rsid w:val="00615440"/>
  </w:style>
  <w:style w:type="character" w:customStyle="1" w:styleId="emhighlight">
    <w:name w:val="emhighlight"/>
    <w:rsid w:val="00615440"/>
  </w:style>
  <w:style w:type="character" w:customStyle="1" w:styleId="name">
    <w:name w:val="name"/>
    <w:rsid w:val="00615440"/>
  </w:style>
  <w:style w:type="character" w:customStyle="1" w:styleId="tkrname">
    <w:name w:val="tkrname"/>
    <w:rsid w:val="00615440"/>
  </w:style>
  <w:style w:type="character" w:customStyle="1" w:styleId="tkrchange">
    <w:name w:val="tkrchange"/>
    <w:rsid w:val="00615440"/>
  </w:style>
  <w:style w:type="character" w:customStyle="1" w:styleId="source-org">
    <w:name w:val="source-org"/>
    <w:rsid w:val="00615440"/>
  </w:style>
  <w:style w:type="character" w:customStyle="1" w:styleId="updated">
    <w:name w:val="updated"/>
    <w:rsid w:val="00615440"/>
  </w:style>
  <w:style w:type="character" w:customStyle="1" w:styleId="last">
    <w:name w:val="last"/>
    <w:rsid w:val="00615440"/>
  </w:style>
  <w:style w:type="character" w:customStyle="1" w:styleId="Style11ptBoldUnderline1">
    <w:name w:val="Style 11 pt Bold Underline1"/>
    <w:rsid w:val="00615440"/>
    <w:rPr>
      <w:b/>
      <w:bCs/>
      <w:sz w:val="20"/>
      <w:u w:val="single"/>
    </w:rPr>
  </w:style>
  <w:style w:type="character" w:customStyle="1" w:styleId="StyleStyleunderlineBold11pt">
    <w:name w:val="Style Style underline + Bold + 11 pt"/>
    <w:rsid w:val="00615440"/>
    <w:rPr>
      <w:bCs/>
      <w:sz w:val="20"/>
      <w:u w:val="single"/>
    </w:rPr>
  </w:style>
  <w:style w:type="character" w:customStyle="1" w:styleId="StyleunderlineAsianTimesNewRomanBold">
    <w:name w:val="Style underline + (Asian) Times New Roman Bold"/>
    <w:rsid w:val="0061544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15440"/>
    <w:rPr>
      <w:b/>
      <w:bCs/>
      <w:sz w:val="20"/>
      <w:u w:val="single"/>
      <w:bdr w:val="single" w:sz="4" w:space="0" w:color="auto" w:frame="1"/>
    </w:rPr>
  </w:style>
  <w:style w:type="character" w:customStyle="1" w:styleId="A5">
    <w:name w:val="A5"/>
    <w:uiPriority w:val="99"/>
    <w:rsid w:val="00615440"/>
    <w:rPr>
      <w:rFonts w:ascii="Times New Roman" w:hAnsi="Times New Roman" w:cs="Times New Roman" w:hint="default"/>
      <w:color w:val="000000"/>
      <w:sz w:val="13"/>
      <w:szCs w:val="13"/>
    </w:rPr>
  </w:style>
  <w:style w:type="character" w:customStyle="1" w:styleId="quotepeekbase">
    <w:name w:val="quotepeekbase"/>
    <w:rsid w:val="00615440"/>
  </w:style>
  <w:style w:type="character" w:customStyle="1" w:styleId="cardChar10">
    <w:name w:val="card Char1"/>
    <w:rsid w:val="00615440"/>
    <w:rPr>
      <w:rFonts w:ascii="Calibri" w:eastAsia="Calibri" w:hAnsi="Calibri" w:cs="Calibri" w:hint="default"/>
      <w:sz w:val="24"/>
      <w:szCs w:val="22"/>
      <w:lang w:val="x-none" w:eastAsia="x-none"/>
    </w:rPr>
  </w:style>
  <w:style w:type="character" w:customStyle="1" w:styleId="NormalCard">
    <w:name w:val="Normal Card"/>
    <w:uiPriority w:val="1"/>
    <w:qFormat/>
    <w:rsid w:val="00615440"/>
    <w:rPr>
      <w:rFonts w:ascii="Times New Roman" w:hAnsi="Times New Roman" w:cs="Times New Roman" w:hint="default"/>
      <w:sz w:val="24"/>
    </w:rPr>
  </w:style>
  <w:style w:type="character" w:customStyle="1" w:styleId="HighlightedUnderline0">
    <w:name w:val="Highlighted Underline"/>
    <w:uiPriority w:val="1"/>
    <w:qFormat/>
    <w:rsid w:val="0061544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15440"/>
    <w:rPr>
      <w:rFonts w:ascii="Times New Roman" w:hAnsi="Times New Roman" w:cs="Times New Roman" w:hint="default"/>
      <w:sz w:val="16"/>
      <w:szCs w:val="16"/>
    </w:rPr>
  </w:style>
  <w:style w:type="character" w:customStyle="1" w:styleId="timebox">
    <w:name w:val="timebox"/>
    <w:rsid w:val="00615440"/>
  </w:style>
  <w:style w:type="character" w:customStyle="1" w:styleId="Heading2Subtext">
    <w:name w:val="Heading 2 Subtext"/>
    <w:rsid w:val="00615440"/>
    <w:rPr>
      <w:rFonts w:ascii="Times New Roman" w:hAnsi="Times New Roman" w:cs="Times New Roman" w:hint="default"/>
      <w:sz w:val="16"/>
    </w:rPr>
  </w:style>
  <w:style w:type="character" w:customStyle="1" w:styleId="-SmallText-">
    <w:name w:val="-Small Text-"/>
    <w:rsid w:val="00615440"/>
    <w:rPr>
      <w:rFonts w:ascii="Garamond" w:hAnsi="Garamond" w:hint="default"/>
      <w:sz w:val="16"/>
    </w:rPr>
  </w:style>
  <w:style w:type="character" w:customStyle="1" w:styleId="label">
    <w:name w:val="label"/>
    <w:rsid w:val="00615440"/>
  </w:style>
  <w:style w:type="character" w:customStyle="1" w:styleId="BoldUnderlineCharChar">
    <w:name w:val="BoldUnderline Char Char"/>
    <w:rsid w:val="0061544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15440"/>
  </w:style>
  <w:style w:type="character" w:customStyle="1" w:styleId="FontStyle477">
    <w:name w:val="Font Style477"/>
    <w:basedOn w:val="DefaultParagraphFont"/>
    <w:uiPriority w:val="99"/>
    <w:rsid w:val="00615440"/>
    <w:rPr>
      <w:rFonts w:ascii="Times New Roman" w:hAnsi="Times New Roman" w:cs="Times New Roman" w:hint="default"/>
      <w:sz w:val="18"/>
      <w:szCs w:val="18"/>
    </w:rPr>
  </w:style>
  <w:style w:type="character" w:customStyle="1" w:styleId="FontStyle505">
    <w:name w:val="Font Style505"/>
    <w:basedOn w:val="DefaultParagraphFont"/>
    <w:uiPriority w:val="99"/>
    <w:rsid w:val="00615440"/>
    <w:rPr>
      <w:rFonts w:ascii="Times New Roman" w:hAnsi="Times New Roman" w:cs="Times New Roman" w:hint="default"/>
      <w:sz w:val="18"/>
      <w:szCs w:val="18"/>
    </w:rPr>
  </w:style>
  <w:style w:type="character" w:customStyle="1" w:styleId="FontStyle514">
    <w:name w:val="Font Style514"/>
    <w:basedOn w:val="DefaultParagraphFont"/>
    <w:uiPriority w:val="99"/>
    <w:rsid w:val="00615440"/>
    <w:rPr>
      <w:rFonts w:ascii="Times New Roman" w:hAnsi="Times New Roman" w:cs="Times New Roman" w:hint="default"/>
      <w:sz w:val="14"/>
      <w:szCs w:val="14"/>
    </w:rPr>
  </w:style>
  <w:style w:type="character" w:customStyle="1" w:styleId="FontStyle500">
    <w:name w:val="Font Style500"/>
    <w:basedOn w:val="DefaultParagraphFont"/>
    <w:uiPriority w:val="99"/>
    <w:rsid w:val="00615440"/>
    <w:rPr>
      <w:rFonts w:ascii="Times New Roman" w:hAnsi="Times New Roman" w:cs="Times New Roman" w:hint="default"/>
      <w:b/>
      <w:bCs/>
      <w:sz w:val="16"/>
      <w:szCs w:val="16"/>
    </w:rPr>
  </w:style>
  <w:style w:type="character" w:customStyle="1" w:styleId="CardCite1">
    <w:name w:val="CardCite1"/>
    <w:qFormat/>
    <w:rsid w:val="0061544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1544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15440"/>
    <w:rPr>
      <w:rFonts w:ascii="Times New Roman" w:hAnsi="Times New Roman" w:cs="Times New Roman" w:hint="default"/>
      <w:b/>
      <w:bCs/>
      <w:sz w:val="22"/>
      <w:szCs w:val="22"/>
    </w:rPr>
  </w:style>
  <w:style w:type="character" w:customStyle="1" w:styleId="CharacterStyle3">
    <w:name w:val="Character Style 3"/>
    <w:uiPriority w:val="99"/>
    <w:rsid w:val="00615440"/>
    <w:rPr>
      <w:rFonts w:ascii="Bookman Old Style" w:hAnsi="Bookman Old Style" w:cs="Bookman Old Style" w:hint="default"/>
      <w:spacing w:val="-5"/>
      <w:sz w:val="18"/>
      <w:szCs w:val="18"/>
    </w:rPr>
  </w:style>
  <w:style w:type="character" w:customStyle="1" w:styleId="UnderlineStyleChar7">
    <w:name w:val="Underline Style Char7"/>
    <w:rsid w:val="00615440"/>
    <w:rPr>
      <w:rFonts w:ascii="Garamond" w:hAnsi="Garamond" w:hint="default"/>
      <w:sz w:val="22"/>
      <w:szCs w:val="24"/>
      <w:u w:val="single"/>
      <w:lang w:val="en-US" w:eastAsia="en-US" w:bidi="ar-SA"/>
    </w:rPr>
  </w:style>
  <w:style w:type="character" w:customStyle="1" w:styleId="StyleArial6ptBold">
    <w:name w:val="Style Arial 6 pt Bold"/>
    <w:rsid w:val="00615440"/>
    <w:rPr>
      <w:rFonts w:ascii="Arial" w:hAnsi="Arial" w:cs="Arial" w:hint="default"/>
      <w:bCs/>
      <w:sz w:val="12"/>
    </w:rPr>
  </w:style>
  <w:style w:type="character" w:customStyle="1" w:styleId="Heading2Char5">
    <w:name w:val="Heading 2 Char5"/>
    <w:rsid w:val="00615440"/>
    <w:rPr>
      <w:rFonts w:ascii="Garamond" w:hAnsi="Garamond" w:cs="Arial" w:hint="default"/>
      <w:b/>
      <w:bCs/>
      <w:iCs/>
      <w:sz w:val="24"/>
      <w:szCs w:val="28"/>
      <w:lang w:val="en-US" w:eastAsia="en-US" w:bidi="ar-SA"/>
    </w:rPr>
  </w:style>
  <w:style w:type="character" w:customStyle="1" w:styleId="TagGreg">
    <w:name w:val="TagGreg"/>
    <w:uiPriority w:val="1"/>
    <w:qFormat/>
    <w:rsid w:val="00615440"/>
    <w:rPr>
      <w:b/>
      <w:bCs w:val="0"/>
      <w:sz w:val="24"/>
    </w:rPr>
  </w:style>
  <w:style w:type="character" w:customStyle="1" w:styleId="StyleDebateUnderline10pt">
    <w:name w:val="Style Debate Underline + 10 pt"/>
    <w:rsid w:val="00615440"/>
    <w:rPr>
      <w:rFonts w:ascii="Times New Roman" w:hAnsi="Times New Roman" w:cs="Times New Roman" w:hint="default"/>
      <w:sz w:val="20"/>
      <w:szCs w:val="20"/>
      <w:u w:val="single"/>
    </w:rPr>
  </w:style>
  <w:style w:type="character" w:customStyle="1" w:styleId="underlinedCharChar0">
    <w:name w:val="underlined Char Char"/>
    <w:locked/>
    <w:rsid w:val="00615440"/>
    <w:rPr>
      <w:u w:val="single"/>
    </w:rPr>
  </w:style>
  <w:style w:type="character" w:customStyle="1" w:styleId="SourceBold">
    <w:name w:val="Source Bold"/>
    <w:rsid w:val="00615440"/>
    <w:rPr>
      <w:rFonts w:ascii="Arial Narrow" w:hAnsi="Arial Narrow" w:hint="default"/>
      <w:b/>
      <w:bCs w:val="0"/>
      <w:strike w:val="0"/>
      <w:dstrike w:val="0"/>
      <w:sz w:val="24"/>
      <w:u w:val="none"/>
      <w:effect w:val="none"/>
    </w:rPr>
  </w:style>
  <w:style w:type="character" w:customStyle="1" w:styleId="2xBoldUnderline">
    <w:name w:val="2x_Bold_Underline"/>
    <w:rsid w:val="00615440"/>
    <w:rPr>
      <w:b/>
      <w:bCs/>
      <w:sz w:val="24"/>
      <w:u w:val="thick"/>
    </w:rPr>
  </w:style>
  <w:style w:type="character" w:customStyle="1" w:styleId="Dottedunderline">
    <w:name w:val="Dotted underline"/>
    <w:rsid w:val="00615440"/>
    <w:rPr>
      <w:u w:val="dotted"/>
    </w:rPr>
  </w:style>
  <w:style w:type="character" w:customStyle="1" w:styleId="readChar">
    <w:name w:val="read Char"/>
    <w:rsid w:val="00615440"/>
    <w:rPr>
      <w:szCs w:val="22"/>
      <w:u w:val="single"/>
      <w:lang w:val="en-US" w:eastAsia="en-US" w:bidi="ar-SA"/>
    </w:rPr>
  </w:style>
  <w:style w:type="character" w:customStyle="1" w:styleId="underlining0">
    <w:name w:val="underlining"/>
    <w:rsid w:val="00615440"/>
    <w:rPr>
      <w:u w:val="single"/>
    </w:rPr>
  </w:style>
  <w:style w:type="character" w:customStyle="1" w:styleId="btitle">
    <w:name w:val="btitle"/>
    <w:rsid w:val="00615440"/>
  </w:style>
  <w:style w:type="character" w:customStyle="1" w:styleId="green">
    <w:name w:val="green"/>
    <w:rsid w:val="00615440"/>
  </w:style>
  <w:style w:type="character" w:customStyle="1" w:styleId="BodyText20">
    <w:name w:val="Body Text2"/>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1544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1544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1544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15440"/>
    <w:rPr>
      <w:rFonts w:ascii="Sylfaen" w:hAnsi="Sylfaen" w:cs="Sylfaen" w:hint="default"/>
      <w:i/>
      <w:iCs/>
      <w:strike w:val="0"/>
      <w:dstrike w:val="0"/>
      <w:sz w:val="19"/>
      <w:szCs w:val="19"/>
      <w:u w:val="none"/>
      <w:effect w:val="none"/>
      <w:shd w:val="clear" w:color="auto" w:fill="FFFFFF"/>
    </w:rPr>
  </w:style>
  <w:style w:type="character" w:customStyle="1" w:styleId="1">
    <w:name w:val="1"/>
    <w:rsid w:val="00615440"/>
    <w:rPr>
      <w:rFonts w:ascii="Arial" w:hAnsi="Arial" w:cs="Arial" w:hint="default"/>
      <w:bCs/>
      <w:sz w:val="20"/>
      <w:u w:val="single"/>
      <w:lang w:val="en-US" w:eastAsia="en-US" w:bidi="ar-SA"/>
    </w:rPr>
  </w:style>
  <w:style w:type="character" w:customStyle="1" w:styleId="CharChar31">
    <w:name w:val="Char Char31"/>
    <w:rsid w:val="00615440"/>
    <w:rPr>
      <w:rFonts w:ascii="Arial" w:hAnsi="Arial" w:cs="Arial" w:hint="default"/>
      <w:b/>
      <w:bCs/>
      <w:iCs/>
      <w:lang w:val="en-US" w:eastAsia="en-US" w:bidi="ar-SA"/>
    </w:rPr>
  </w:style>
  <w:style w:type="character" w:customStyle="1" w:styleId="Subtitle2">
    <w:name w:val="Subtitle2"/>
    <w:rsid w:val="00615440"/>
  </w:style>
  <w:style w:type="character" w:customStyle="1" w:styleId="drop">
    <w:name w:val="drop"/>
    <w:rsid w:val="00615440"/>
  </w:style>
  <w:style w:type="character" w:customStyle="1" w:styleId="bioline">
    <w:name w:val="bioline"/>
    <w:rsid w:val="00615440"/>
  </w:style>
  <w:style w:type="character" w:customStyle="1" w:styleId="articletitle0">
    <w:name w:val="article_title"/>
    <w:rsid w:val="00615440"/>
  </w:style>
  <w:style w:type="character" w:customStyle="1" w:styleId="A4">
    <w:name w:val="A4"/>
    <w:uiPriority w:val="99"/>
    <w:rsid w:val="00615440"/>
    <w:rPr>
      <w:color w:val="000000"/>
    </w:rPr>
  </w:style>
  <w:style w:type="character" w:customStyle="1" w:styleId="s2">
    <w:name w:val="s2"/>
    <w:rsid w:val="00615440"/>
  </w:style>
  <w:style w:type="character" w:customStyle="1" w:styleId="s4">
    <w:name w:val="s4"/>
    <w:rsid w:val="00615440"/>
  </w:style>
  <w:style w:type="character" w:customStyle="1" w:styleId="s5">
    <w:name w:val="s5"/>
    <w:rsid w:val="00615440"/>
  </w:style>
  <w:style w:type="character" w:customStyle="1" w:styleId="cap">
    <w:name w:val="cap"/>
    <w:rsid w:val="00615440"/>
  </w:style>
  <w:style w:type="character" w:customStyle="1" w:styleId="rightsnotice">
    <w:name w:val="rightsnotice"/>
    <w:rsid w:val="00615440"/>
  </w:style>
  <w:style w:type="character" w:customStyle="1" w:styleId="Caption1">
    <w:name w:val="Caption1"/>
    <w:rsid w:val="00615440"/>
  </w:style>
  <w:style w:type="character" w:customStyle="1" w:styleId="credit">
    <w:name w:val="credit"/>
    <w:rsid w:val="00615440"/>
  </w:style>
  <w:style w:type="character" w:customStyle="1" w:styleId="scaps">
    <w:name w:val="scaps"/>
    <w:rsid w:val="00615440"/>
  </w:style>
  <w:style w:type="character" w:customStyle="1" w:styleId="current-article">
    <w:name w:val="current-article"/>
    <w:rsid w:val="00615440"/>
  </w:style>
  <w:style w:type="character" w:customStyle="1" w:styleId="related-current-indicator">
    <w:name w:val="related-current-indicator"/>
    <w:rsid w:val="00615440"/>
  </w:style>
  <w:style w:type="character" w:customStyle="1" w:styleId="bylclear">
    <w:name w:val="bylclear"/>
    <w:rsid w:val="00615440"/>
  </w:style>
  <w:style w:type="character" w:customStyle="1" w:styleId="timestamp">
    <w:name w:val="timestamp"/>
    <w:rsid w:val="00615440"/>
  </w:style>
  <w:style w:type="character" w:customStyle="1" w:styleId="comments">
    <w:name w:val="comments"/>
    <w:rsid w:val="00615440"/>
  </w:style>
  <w:style w:type="character" w:customStyle="1" w:styleId="essaytext">
    <w:name w:val="essaytext"/>
    <w:rsid w:val="00615440"/>
  </w:style>
  <w:style w:type="character" w:customStyle="1" w:styleId="username">
    <w:name w:val="username"/>
    <w:rsid w:val="00615440"/>
  </w:style>
  <w:style w:type="character" w:customStyle="1" w:styleId="toplinks">
    <w:name w:val="toplinks"/>
    <w:rsid w:val="00615440"/>
  </w:style>
  <w:style w:type="character" w:customStyle="1" w:styleId="A3">
    <w:name w:val="A3"/>
    <w:rsid w:val="00615440"/>
    <w:rPr>
      <w:rFonts w:ascii="Perpetua" w:hAnsi="Perpetua" w:cs="Perpetua" w:hint="default"/>
      <w:color w:val="000000"/>
      <w:sz w:val="15"/>
      <w:szCs w:val="15"/>
    </w:rPr>
  </w:style>
  <w:style w:type="character" w:customStyle="1" w:styleId="see">
    <w:name w:val="see"/>
    <w:rsid w:val="00615440"/>
  </w:style>
  <w:style w:type="character" w:customStyle="1" w:styleId="first-letter">
    <w:name w:val="first-letter"/>
    <w:rsid w:val="00615440"/>
  </w:style>
  <w:style w:type="character" w:customStyle="1" w:styleId="focusparagraph">
    <w:name w:val="focusparagraph"/>
    <w:rsid w:val="00615440"/>
  </w:style>
  <w:style w:type="character" w:customStyle="1" w:styleId="lightblue">
    <w:name w:val="lightblue"/>
    <w:rsid w:val="00615440"/>
  </w:style>
  <w:style w:type="character" w:customStyle="1" w:styleId="StyleUnderlineCharChar9pt">
    <w:name w:val="Style Underline Char Char + 9 pt"/>
    <w:rsid w:val="0061544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15440"/>
  </w:style>
  <w:style w:type="character" w:customStyle="1" w:styleId="Title10">
    <w:name w:val="Title1"/>
    <w:rsid w:val="00615440"/>
  </w:style>
  <w:style w:type="character" w:customStyle="1" w:styleId="BoldandUnderlineCharCharCharChar">
    <w:name w:val="Bold and Underline Char Char Char Char"/>
    <w:rsid w:val="00615440"/>
    <w:rPr>
      <w:b/>
      <w:bCs w:val="0"/>
      <w:noProof w:val="0"/>
      <w:u w:val="single"/>
      <w:lang w:val="en-US" w:eastAsia="en-US" w:bidi="ar-SA"/>
    </w:rPr>
  </w:style>
  <w:style w:type="character" w:customStyle="1" w:styleId="FontStyle29">
    <w:name w:val="Font Style29"/>
    <w:uiPriority w:val="99"/>
    <w:rsid w:val="00615440"/>
    <w:rPr>
      <w:rFonts w:ascii="Arial" w:hAnsi="Arial" w:cs="Arial" w:hint="default"/>
      <w:sz w:val="14"/>
      <w:szCs w:val="14"/>
    </w:rPr>
  </w:style>
  <w:style w:type="character" w:customStyle="1" w:styleId="titles">
    <w:name w:val="titles"/>
    <w:rsid w:val="00615440"/>
  </w:style>
  <w:style w:type="character" w:customStyle="1" w:styleId="articletext0">
    <w:name w:val="article_text"/>
    <w:rsid w:val="00615440"/>
  </w:style>
  <w:style w:type="character" w:customStyle="1" w:styleId="contentauthor">
    <w:name w:val="contentauthor"/>
    <w:rsid w:val="00615440"/>
  </w:style>
  <w:style w:type="character" w:customStyle="1" w:styleId="subarticleheader">
    <w:name w:val="subarticleheader"/>
    <w:rsid w:val="00615440"/>
  </w:style>
  <w:style w:type="character" w:customStyle="1" w:styleId="spelle">
    <w:name w:val="spelle"/>
    <w:rsid w:val="00615440"/>
  </w:style>
  <w:style w:type="character" w:customStyle="1" w:styleId="grame">
    <w:name w:val="grame"/>
    <w:rsid w:val="00615440"/>
  </w:style>
  <w:style w:type="character" w:customStyle="1" w:styleId="newstitle1">
    <w:name w:val="newstitle1"/>
    <w:rsid w:val="00615440"/>
  </w:style>
  <w:style w:type="character" w:customStyle="1" w:styleId="copy">
    <w:name w:val="copy"/>
    <w:rsid w:val="00615440"/>
  </w:style>
  <w:style w:type="character" w:customStyle="1" w:styleId="topheadline">
    <w:name w:val="topheadline"/>
    <w:rsid w:val="00615440"/>
  </w:style>
  <w:style w:type="character" w:customStyle="1" w:styleId="Stylereduce27pt">
    <w:name w:val="Style reduce2 + 7 pt"/>
    <w:rsid w:val="00615440"/>
    <w:rPr>
      <w:rFonts w:ascii="Times New Roman" w:hAnsi="Times New Roman" w:cs="Arial" w:hint="default"/>
      <w:color w:val="000000"/>
      <w:sz w:val="14"/>
      <w:szCs w:val="22"/>
    </w:rPr>
  </w:style>
  <w:style w:type="character" w:customStyle="1" w:styleId="srtitle">
    <w:name w:val="srtitle"/>
    <w:rsid w:val="00615440"/>
  </w:style>
  <w:style w:type="character" w:customStyle="1" w:styleId="st1">
    <w:name w:val="st1"/>
    <w:rsid w:val="00615440"/>
  </w:style>
  <w:style w:type="character" w:customStyle="1" w:styleId="StyleStyleGaramond">
    <w:name w:val="Style Style Garamond +"/>
    <w:rsid w:val="00615440"/>
    <w:rPr>
      <w:rFonts w:ascii="Garamond" w:hAnsi="Garamond" w:cs="Times New Roman" w:hint="default"/>
      <w:sz w:val="20"/>
    </w:rPr>
  </w:style>
  <w:style w:type="character" w:customStyle="1" w:styleId="quotechar0">
    <w:name w:val="quotechar"/>
    <w:rsid w:val="00615440"/>
  </w:style>
  <w:style w:type="character" w:customStyle="1" w:styleId="boldunderline1">
    <w:name w:val="boldunderline"/>
    <w:rsid w:val="00615440"/>
  </w:style>
  <w:style w:type="character" w:customStyle="1" w:styleId="A8">
    <w:name w:val="A8"/>
    <w:rsid w:val="00615440"/>
    <w:rPr>
      <w:rFonts w:ascii="Scala" w:hAnsi="Scala" w:cs="Scala" w:hint="default"/>
      <w:color w:val="000000"/>
      <w:sz w:val="15"/>
      <w:szCs w:val="15"/>
    </w:rPr>
  </w:style>
  <w:style w:type="character" w:customStyle="1" w:styleId="A0">
    <w:name w:val="A0"/>
    <w:uiPriority w:val="99"/>
    <w:rsid w:val="00615440"/>
    <w:rPr>
      <w:rFonts w:ascii="Scala" w:hAnsi="Scala" w:cs="Scala" w:hint="default"/>
      <w:color w:val="000000"/>
      <w:sz w:val="16"/>
      <w:szCs w:val="16"/>
    </w:rPr>
  </w:style>
  <w:style w:type="character" w:customStyle="1" w:styleId="Date11">
    <w:name w:val="Date11"/>
    <w:rsid w:val="00615440"/>
  </w:style>
  <w:style w:type="character" w:customStyle="1" w:styleId="Boxout">
    <w:name w:val="Box out"/>
    <w:uiPriority w:val="1"/>
    <w:qFormat/>
    <w:rsid w:val="00615440"/>
    <w:rPr>
      <w:rFonts w:ascii="Tahoma" w:hAnsi="Tahoma" w:cs="Tahoma" w:hint="default"/>
      <w:b/>
      <w:bCs w:val="0"/>
      <w:sz w:val="20"/>
      <w:u w:val="single"/>
      <w:bdr w:val="none" w:sz="0" w:space="0" w:color="auto" w:frame="1"/>
      <w:shd w:val="clear" w:color="auto" w:fill="A9E8F5"/>
    </w:rPr>
  </w:style>
  <w:style w:type="character" w:customStyle="1" w:styleId="metad">
    <w:name w:val="metad"/>
    <w:rsid w:val="00615440"/>
  </w:style>
  <w:style w:type="character" w:customStyle="1" w:styleId="sifr-alternate">
    <w:name w:val="sifr-alternate"/>
    <w:rsid w:val="00615440"/>
  </w:style>
  <w:style w:type="character" w:customStyle="1" w:styleId="justify1">
    <w:name w:val="justify1"/>
    <w:rsid w:val="00615440"/>
  </w:style>
  <w:style w:type="character" w:customStyle="1" w:styleId="artbody1">
    <w:name w:val="art_body1"/>
    <w:rsid w:val="00615440"/>
    <w:rPr>
      <w:rFonts w:ascii="Arial" w:hAnsi="Arial" w:cs="Arial" w:hint="default"/>
    </w:rPr>
  </w:style>
  <w:style w:type="character" w:customStyle="1" w:styleId="A1">
    <w:name w:val="A1"/>
    <w:uiPriority w:val="99"/>
    <w:rsid w:val="00615440"/>
    <w:rPr>
      <w:rFonts w:ascii="Book Antiqua" w:hAnsi="Book Antiqua" w:cs="Book Antiqua" w:hint="default"/>
      <w:color w:val="221E1F"/>
      <w:sz w:val="22"/>
      <w:szCs w:val="22"/>
    </w:rPr>
  </w:style>
  <w:style w:type="character" w:customStyle="1" w:styleId="reality">
    <w:name w:val="reality"/>
    <w:rsid w:val="00615440"/>
  </w:style>
  <w:style w:type="character" w:customStyle="1" w:styleId="text2">
    <w:name w:val="text2"/>
    <w:rsid w:val="00615440"/>
  </w:style>
  <w:style w:type="character" w:customStyle="1" w:styleId="StyleUnderlineChar2CharChar11pt">
    <w:name w:val="Style Underline Char2 Char Char + 11 pt"/>
    <w:rsid w:val="00615440"/>
    <w:rPr>
      <w:rFonts w:ascii="Times New Roman" w:hAnsi="Times New Roman" w:cs="Times New Roman" w:hint="default"/>
      <w:sz w:val="20"/>
      <w:u w:val="single"/>
    </w:rPr>
  </w:style>
  <w:style w:type="character" w:customStyle="1" w:styleId="StyleStyleBoldUnderline11pt">
    <w:name w:val="Style Style Bold Underline + 11 pt"/>
    <w:rsid w:val="00615440"/>
    <w:rPr>
      <w:b/>
      <w:bCs/>
      <w:sz w:val="20"/>
      <w:u w:val="single"/>
    </w:rPr>
  </w:style>
  <w:style w:type="character" w:customStyle="1" w:styleId="articlehead2">
    <w:name w:val="articlehead2"/>
    <w:rsid w:val="00615440"/>
  </w:style>
  <w:style w:type="character" w:customStyle="1" w:styleId="pronset">
    <w:name w:val="pronset"/>
    <w:rsid w:val="00615440"/>
  </w:style>
  <w:style w:type="character" w:customStyle="1" w:styleId="prondelim">
    <w:name w:val="prondelim"/>
    <w:rsid w:val="00615440"/>
  </w:style>
  <w:style w:type="character" w:customStyle="1" w:styleId="prontoggle">
    <w:name w:val="pron_toggle"/>
    <w:rsid w:val="00615440"/>
  </w:style>
  <w:style w:type="character" w:customStyle="1" w:styleId="boldface">
    <w:name w:val="boldface"/>
    <w:rsid w:val="00615440"/>
  </w:style>
  <w:style w:type="character" w:customStyle="1" w:styleId="secondary-bf">
    <w:name w:val="secondary-bf"/>
    <w:rsid w:val="00615440"/>
  </w:style>
  <w:style w:type="table" w:styleId="ColorfulGrid-Accent1">
    <w:name w:val="Colorful Grid Accent 1"/>
    <w:basedOn w:val="TableNormal"/>
    <w:link w:val="ColorfulGrid-Accent1Char"/>
    <w:uiPriority w:val="29"/>
    <w:unhideWhenUsed/>
    <w:rsid w:val="0061544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15440"/>
    <w:rPr>
      <w:rFonts w:ascii="Times New Roman" w:hAnsi="Times New Roman" w:cs="Times New Roman" w:hint="default"/>
      <w:iCs/>
      <w:color w:val="000000"/>
      <w:sz w:val="16"/>
    </w:rPr>
  </w:style>
  <w:style w:type="character" w:customStyle="1" w:styleId="Boxout0">
    <w:name w:val="Boxout"/>
    <w:uiPriority w:val="1"/>
    <w:qFormat/>
    <w:rsid w:val="0061544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15440"/>
  </w:style>
  <w:style w:type="character" w:customStyle="1" w:styleId="detailtitle">
    <w:name w:val="detailtitle"/>
    <w:rsid w:val="00615440"/>
  </w:style>
  <w:style w:type="character" w:customStyle="1" w:styleId="storydate">
    <w:name w:val="storydate"/>
    <w:rsid w:val="00615440"/>
  </w:style>
  <w:style w:type="character" w:customStyle="1" w:styleId="preloadwrap">
    <w:name w:val="preloadwrap"/>
    <w:rsid w:val="00615440"/>
  </w:style>
  <w:style w:type="character" w:customStyle="1" w:styleId="creditwrap">
    <w:name w:val="creditwrap"/>
    <w:rsid w:val="00615440"/>
  </w:style>
  <w:style w:type="character" w:customStyle="1" w:styleId="DefaultChar1">
    <w:name w:val="Default Char1"/>
    <w:rsid w:val="00615440"/>
    <w:rPr>
      <w:noProof w:val="0"/>
      <w:color w:val="000000"/>
      <w:lang w:val="en-US" w:eastAsia="en-US" w:bidi="ar-SA"/>
    </w:rPr>
  </w:style>
  <w:style w:type="character" w:customStyle="1" w:styleId="textunderlineChar0">
    <w:name w:val="text underline Char"/>
    <w:link w:val="textunderline0"/>
    <w:rsid w:val="00615440"/>
    <w:rPr>
      <w:u w:val="thick"/>
    </w:rPr>
  </w:style>
  <w:style w:type="character" w:customStyle="1" w:styleId="BoldChar">
    <w:name w:val="Bold Char"/>
    <w:rsid w:val="00615440"/>
    <w:rPr>
      <w:rFonts w:ascii="Times New Roman" w:eastAsia="Times New Roman" w:hAnsi="Times New Roman" w:cs="Times New Roman" w:hint="default"/>
      <w:b/>
      <w:bCs w:val="0"/>
      <w:szCs w:val="24"/>
    </w:rPr>
  </w:style>
  <w:style w:type="character" w:customStyle="1" w:styleId="pmterms31">
    <w:name w:val="pmterms31"/>
    <w:rsid w:val="00615440"/>
    <w:rPr>
      <w:b/>
      <w:bCs/>
      <w:i w:val="0"/>
      <w:iCs w:val="0"/>
      <w:color w:val="000000"/>
    </w:rPr>
  </w:style>
  <w:style w:type="character" w:customStyle="1" w:styleId="ft01">
    <w:name w:val="ft01"/>
    <w:rsid w:val="00615440"/>
    <w:rPr>
      <w:rFonts w:ascii="Times" w:hAnsi="Times" w:cs="Times" w:hint="default"/>
      <w:color w:val="000000"/>
      <w:sz w:val="14"/>
      <w:szCs w:val="14"/>
    </w:rPr>
  </w:style>
  <w:style w:type="character" w:customStyle="1" w:styleId="ft11">
    <w:name w:val="ft11"/>
    <w:rsid w:val="00615440"/>
    <w:rPr>
      <w:rFonts w:ascii="Times" w:hAnsi="Times" w:cs="Times" w:hint="default"/>
      <w:color w:val="000000"/>
      <w:sz w:val="17"/>
      <w:szCs w:val="17"/>
    </w:rPr>
  </w:style>
  <w:style w:type="character" w:customStyle="1" w:styleId="ft21">
    <w:name w:val="ft21"/>
    <w:rsid w:val="00615440"/>
    <w:rPr>
      <w:rFonts w:ascii="Times" w:hAnsi="Times" w:cs="Times" w:hint="default"/>
      <w:color w:val="000000"/>
      <w:sz w:val="15"/>
      <w:szCs w:val="15"/>
    </w:rPr>
  </w:style>
  <w:style w:type="character" w:customStyle="1" w:styleId="ft31">
    <w:name w:val="ft31"/>
    <w:rsid w:val="00615440"/>
    <w:rPr>
      <w:rFonts w:ascii="Times" w:hAnsi="Times" w:cs="Times" w:hint="default"/>
      <w:color w:val="000000"/>
      <w:sz w:val="15"/>
      <w:szCs w:val="15"/>
    </w:rPr>
  </w:style>
  <w:style w:type="character" w:customStyle="1" w:styleId="dquo">
    <w:name w:val="dquo"/>
    <w:rsid w:val="00615440"/>
  </w:style>
  <w:style w:type="character" w:customStyle="1" w:styleId="caps2">
    <w:name w:val="caps2"/>
    <w:rsid w:val="00615440"/>
  </w:style>
  <w:style w:type="character" w:customStyle="1" w:styleId="CardsFont12ptCharCharCharChar">
    <w:name w:val="Cards + Font: 12 pt Char Char Char Char"/>
    <w:rsid w:val="00615440"/>
    <w:rPr>
      <w:sz w:val="24"/>
      <w:szCs w:val="24"/>
      <w:u w:val="thick"/>
      <w:lang w:val="en-US" w:eastAsia="en-US" w:bidi="ar-SA"/>
    </w:rPr>
  </w:style>
  <w:style w:type="character" w:customStyle="1" w:styleId="ccs">
    <w:name w:val="c cs"/>
    <w:rsid w:val="00615440"/>
  </w:style>
  <w:style w:type="character" w:customStyle="1" w:styleId="UnderlinedEvChar">
    <w:name w:val="Underlined Ev Char"/>
    <w:link w:val="UnderlinedEv"/>
    <w:rsid w:val="00615440"/>
    <w:rPr>
      <w:rFonts w:ascii="Times New Roman" w:eastAsia="Times New Roman" w:hAnsi="Times New Roman" w:cs="Times New Roman"/>
      <w:u w:val="single"/>
    </w:rPr>
  </w:style>
  <w:style w:type="character" w:customStyle="1" w:styleId="dropshadow">
    <w:name w:val="dropshadow"/>
    <w:rsid w:val="00615440"/>
  </w:style>
  <w:style w:type="character" w:customStyle="1" w:styleId="d05ws">
    <w:name w:val="d05ws"/>
    <w:rsid w:val="00615440"/>
  </w:style>
  <w:style w:type="character" w:customStyle="1" w:styleId="rzibod">
    <w:name w:val="rzibod"/>
    <w:rsid w:val="00615440"/>
  </w:style>
  <w:style w:type="character" w:customStyle="1" w:styleId="StyleBold1">
    <w:name w:val="Style Bold1"/>
    <w:rsid w:val="00615440"/>
    <w:rPr>
      <w:rFonts w:ascii="Georgia" w:hAnsi="Georgia" w:hint="default"/>
      <w:b/>
      <w:bCs/>
      <w:sz w:val="22"/>
    </w:rPr>
  </w:style>
  <w:style w:type="character" w:customStyle="1" w:styleId="headertext">
    <w:name w:val="headertext"/>
    <w:rsid w:val="00615440"/>
  </w:style>
  <w:style w:type="character" w:customStyle="1" w:styleId="endnote-reference">
    <w:name w:val="endnote-reference"/>
    <w:rsid w:val="00615440"/>
  </w:style>
  <w:style w:type="character" w:customStyle="1" w:styleId="officialsname">
    <w:name w:val="official_s_name"/>
    <w:rsid w:val="00615440"/>
  </w:style>
  <w:style w:type="character" w:customStyle="1" w:styleId="audience">
    <w:name w:val="audience"/>
    <w:rsid w:val="00615440"/>
  </w:style>
  <w:style w:type="character" w:customStyle="1" w:styleId="A7">
    <w:name w:val="A7"/>
    <w:uiPriority w:val="99"/>
    <w:rsid w:val="00615440"/>
    <w:rPr>
      <w:rFonts w:ascii="Myriad Pro" w:hAnsi="Myriad Pro" w:cs="Myriad Pro" w:hint="default"/>
      <w:color w:val="0066B1"/>
      <w:sz w:val="22"/>
      <w:szCs w:val="22"/>
    </w:rPr>
  </w:style>
  <w:style w:type="character" w:customStyle="1" w:styleId="normalchar">
    <w:name w:val="normal__char"/>
    <w:rsid w:val="00615440"/>
  </w:style>
  <w:style w:type="character" w:customStyle="1" w:styleId="hyperlink002cheading0020100200028block0020title0029char">
    <w:name w:val="hyperlink_002cheading_00201_0020_0028block_0020title_0029__char"/>
    <w:rsid w:val="00615440"/>
  </w:style>
  <w:style w:type="character" w:customStyle="1" w:styleId="underline002cstyle0020bold0020underlinechar">
    <w:name w:val="underline_002cstyle_0020bold_0020underline__char"/>
    <w:rsid w:val="00615440"/>
  </w:style>
  <w:style w:type="character" w:customStyle="1" w:styleId="copyboldblack">
    <w:name w:val="copyboldblack"/>
    <w:rsid w:val="00615440"/>
  </w:style>
  <w:style w:type="character" w:customStyle="1" w:styleId="copybold">
    <w:name w:val="copybold"/>
    <w:rsid w:val="00615440"/>
  </w:style>
  <w:style w:type="character" w:customStyle="1" w:styleId="author-date0">
    <w:name w:val="author-date"/>
    <w:rsid w:val="00615440"/>
  </w:style>
  <w:style w:type="character" w:customStyle="1" w:styleId="hidden">
    <w:name w:val="hidden"/>
    <w:rsid w:val="00615440"/>
  </w:style>
  <w:style w:type="character" w:customStyle="1" w:styleId="articlebegin">
    <w:name w:val="articlebegin"/>
    <w:rsid w:val="00615440"/>
  </w:style>
  <w:style w:type="character" w:customStyle="1" w:styleId="mediaoverlay">
    <w:name w:val="mediaoverlay"/>
    <w:rsid w:val="00615440"/>
  </w:style>
  <w:style w:type="character" w:customStyle="1" w:styleId="blogcaption">
    <w:name w:val="blog_caption"/>
    <w:rsid w:val="00615440"/>
  </w:style>
  <w:style w:type="character" w:customStyle="1" w:styleId="commnet-abuzz">
    <w:name w:val="commnet-abuzz"/>
    <w:rsid w:val="00615440"/>
  </w:style>
  <w:style w:type="character" w:customStyle="1" w:styleId="fbconnectbuttontext">
    <w:name w:val="fbconnectbutton_text"/>
    <w:rsid w:val="00615440"/>
  </w:style>
  <w:style w:type="character" w:customStyle="1" w:styleId="fbsharecountinner">
    <w:name w:val="fb_share_count_inner"/>
    <w:rsid w:val="00615440"/>
  </w:style>
  <w:style w:type="character" w:customStyle="1" w:styleId="stbuttontext">
    <w:name w:val="stbuttontext"/>
    <w:rsid w:val="00615440"/>
  </w:style>
  <w:style w:type="character" w:customStyle="1" w:styleId="source">
    <w:name w:val="source"/>
    <w:rsid w:val="00615440"/>
  </w:style>
  <w:style w:type="character" w:customStyle="1" w:styleId="pubdate">
    <w:name w:val="pubdate"/>
    <w:rsid w:val="00615440"/>
  </w:style>
  <w:style w:type="character" w:customStyle="1" w:styleId="grey">
    <w:name w:val="grey"/>
    <w:rsid w:val="00615440"/>
  </w:style>
  <w:style w:type="character" w:customStyle="1" w:styleId="postdate">
    <w:name w:val="post_date"/>
    <w:rsid w:val="00615440"/>
  </w:style>
  <w:style w:type="character" w:customStyle="1" w:styleId="bdx">
    <w:name w:val="bdx"/>
    <w:rsid w:val="00615440"/>
  </w:style>
  <w:style w:type="character" w:customStyle="1" w:styleId="bdl">
    <w:name w:val="bdl"/>
    <w:rsid w:val="00615440"/>
  </w:style>
  <w:style w:type="character" w:customStyle="1" w:styleId="breadcrumbitemcurrent">
    <w:name w:val="breadcrumbitemcurrent"/>
    <w:rsid w:val="00615440"/>
  </w:style>
  <w:style w:type="character" w:customStyle="1" w:styleId="bbl">
    <w:name w:val="bbl"/>
    <w:rsid w:val="00615440"/>
  </w:style>
  <w:style w:type="character" w:customStyle="1" w:styleId="Date2">
    <w:name w:val="Date2"/>
    <w:rsid w:val="00615440"/>
  </w:style>
  <w:style w:type="character" w:customStyle="1" w:styleId="company">
    <w:name w:val="company"/>
    <w:rsid w:val="00615440"/>
  </w:style>
  <w:style w:type="character" w:customStyle="1" w:styleId="itxtnewhookspan">
    <w:name w:val="itxtnewhookspan"/>
    <w:rsid w:val="00615440"/>
  </w:style>
  <w:style w:type="character" w:customStyle="1" w:styleId="gstxthlt">
    <w:name w:val="gstxt_hlt"/>
    <w:rsid w:val="00615440"/>
  </w:style>
  <w:style w:type="character" w:customStyle="1" w:styleId="SubtleEmphasis1">
    <w:name w:val="Subtle Emphasis1"/>
    <w:uiPriority w:val="19"/>
    <w:qFormat/>
    <w:rsid w:val="00615440"/>
    <w:rPr>
      <w:rFonts w:ascii="Times New Roman" w:hAnsi="Times New Roman" w:cs="Times New Roman" w:hint="default"/>
      <w:b/>
      <w:bCs w:val="0"/>
      <w:iCs/>
      <w:color w:val="auto"/>
      <w:sz w:val="22"/>
    </w:rPr>
  </w:style>
  <w:style w:type="character" w:customStyle="1" w:styleId="StyleBoldRed">
    <w:name w:val="Style Bold Red"/>
    <w:rsid w:val="00615440"/>
    <w:rPr>
      <w:b/>
      <w:bCs/>
      <w:color w:val="auto"/>
    </w:rPr>
  </w:style>
  <w:style w:type="character" w:customStyle="1" w:styleId="StyleTimesNewRoman8pt">
    <w:name w:val="Style Times New Roman 8 pt"/>
    <w:rsid w:val="00615440"/>
    <w:rPr>
      <w:rFonts w:ascii="Georgia" w:hAnsi="Georgia" w:hint="default"/>
      <w:sz w:val="16"/>
    </w:rPr>
  </w:style>
  <w:style w:type="character" w:customStyle="1" w:styleId="StyleStyle7pt8pt">
    <w:name w:val="Style Style 7 pt + 8 pt"/>
    <w:rsid w:val="00615440"/>
    <w:rPr>
      <w:sz w:val="16"/>
    </w:rPr>
  </w:style>
  <w:style w:type="character" w:customStyle="1" w:styleId="StyleStyleThickunderlineBold1">
    <w:name w:val="Style Style Thick underline + Bold1"/>
    <w:rsid w:val="00615440"/>
    <w:rPr>
      <w:b/>
      <w:bCs/>
      <w:u w:val="thick"/>
    </w:rPr>
  </w:style>
  <w:style w:type="character" w:customStyle="1" w:styleId="StyleUnderline2">
    <w:name w:val="Style Underline2"/>
    <w:rsid w:val="00615440"/>
    <w:rPr>
      <w:u w:val="single"/>
    </w:rPr>
  </w:style>
  <w:style w:type="character" w:customStyle="1" w:styleId="ShrinkText">
    <w:name w:val="Shrink Text"/>
    <w:rsid w:val="00615440"/>
    <w:rPr>
      <w:sz w:val="16"/>
    </w:rPr>
  </w:style>
  <w:style w:type="character" w:customStyle="1" w:styleId="smallcaps">
    <w:name w:val="smallcaps"/>
    <w:rsid w:val="00615440"/>
  </w:style>
  <w:style w:type="character" w:customStyle="1" w:styleId="goldbldtext">
    <w:name w:val="goldbldtext"/>
    <w:rsid w:val="00615440"/>
  </w:style>
  <w:style w:type="character" w:customStyle="1" w:styleId="cardshighlight0">
    <w:name w:val="cardshighlight"/>
    <w:rsid w:val="00615440"/>
  </w:style>
  <w:style w:type="character" w:customStyle="1" w:styleId="cardsfont12pt1">
    <w:name w:val="cardsfont12pt"/>
    <w:rsid w:val="00615440"/>
  </w:style>
  <w:style w:type="character" w:customStyle="1" w:styleId="ft6">
    <w:name w:val="ft6"/>
    <w:rsid w:val="00615440"/>
  </w:style>
  <w:style w:type="character" w:customStyle="1" w:styleId="kicker">
    <w:name w:val="kicker"/>
    <w:rsid w:val="00615440"/>
  </w:style>
  <w:style w:type="character" w:customStyle="1" w:styleId="backcontent">
    <w:name w:val="backcontent"/>
    <w:rsid w:val="00615440"/>
  </w:style>
  <w:style w:type="character" w:customStyle="1" w:styleId="daystmp">
    <w:name w:val="daystmp"/>
    <w:rsid w:val="00615440"/>
  </w:style>
  <w:style w:type="character" w:customStyle="1" w:styleId="cardsfont12ptchar">
    <w:name w:val="cardsfont12ptchar"/>
    <w:rsid w:val="00615440"/>
  </w:style>
  <w:style w:type="character" w:customStyle="1" w:styleId="gal">
    <w:name w:val="gal"/>
    <w:rsid w:val="00615440"/>
  </w:style>
  <w:style w:type="character" w:customStyle="1" w:styleId="submitted">
    <w:name w:val="submitted"/>
    <w:rsid w:val="00615440"/>
  </w:style>
  <w:style w:type="character" w:customStyle="1" w:styleId="imagedateline">
    <w:name w:val="image_dateline"/>
    <w:rsid w:val="00615440"/>
  </w:style>
  <w:style w:type="character" w:customStyle="1" w:styleId="authordatecharchar">
    <w:name w:val="authordatecharchar"/>
    <w:rsid w:val="00615440"/>
  </w:style>
  <w:style w:type="character" w:customStyle="1" w:styleId="style1char0">
    <w:name w:val="style1char"/>
    <w:rsid w:val="00615440"/>
  </w:style>
  <w:style w:type="character" w:customStyle="1" w:styleId="tagcharchar0">
    <w:name w:val="tagcharchar"/>
    <w:rsid w:val="00615440"/>
  </w:style>
  <w:style w:type="character" w:customStyle="1" w:styleId="underlinedcharchar2">
    <w:name w:val="underlinedcharchar"/>
    <w:rsid w:val="00615440"/>
  </w:style>
  <w:style w:type="character" w:customStyle="1" w:styleId="BoxedChar">
    <w:name w:val="Boxed Char"/>
    <w:rsid w:val="00615440"/>
    <w:rPr>
      <w:rFonts w:ascii="Arial Narrow" w:hAnsi="Arial Narrow" w:hint="default"/>
      <w:b/>
      <w:bCs w:val="0"/>
      <w:sz w:val="18"/>
      <w:bdr w:val="single" w:sz="6" w:space="0" w:color="auto" w:frame="1"/>
    </w:rPr>
  </w:style>
  <w:style w:type="character" w:customStyle="1" w:styleId="Style11ptUnderline2">
    <w:name w:val="Style 11 pt Underline2"/>
    <w:rsid w:val="00615440"/>
    <w:rPr>
      <w:sz w:val="20"/>
      <w:u w:val="single"/>
    </w:rPr>
  </w:style>
  <w:style w:type="character" w:customStyle="1" w:styleId="Style11ptBoldUnderline2">
    <w:name w:val="Style 11 pt Bold Underline2"/>
    <w:rsid w:val="00615440"/>
    <w:rPr>
      <w:b/>
      <w:bCs/>
      <w:sz w:val="20"/>
      <w:u w:val="single"/>
    </w:rPr>
  </w:style>
  <w:style w:type="character" w:customStyle="1" w:styleId="nw">
    <w:name w:val="nw"/>
    <w:rsid w:val="00615440"/>
  </w:style>
  <w:style w:type="character" w:customStyle="1" w:styleId="Styleunderline11ptBoldBorderSinglesolidlineAuto">
    <w:name w:val="Style underline + 11 pt Bold Border: : (Single solid line Auto ..."/>
    <w:rsid w:val="00615440"/>
    <w:rPr>
      <w:b/>
      <w:bCs/>
      <w:sz w:val="20"/>
      <w:u w:val="single"/>
      <w:bdr w:val="single" w:sz="4" w:space="0" w:color="auto" w:frame="1"/>
    </w:rPr>
  </w:style>
  <w:style w:type="character" w:customStyle="1" w:styleId="cardCharCharChar1">
    <w:name w:val="card Char Char Char1"/>
    <w:rsid w:val="00615440"/>
    <w:rPr>
      <w:lang w:val="en-US" w:eastAsia="en-US" w:bidi="ar-SA"/>
    </w:rPr>
  </w:style>
  <w:style w:type="character" w:customStyle="1" w:styleId="authors1">
    <w:name w:val="authors1"/>
    <w:rsid w:val="00615440"/>
    <w:rPr>
      <w:rFonts w:ascii="Verdana" w:hAnsi="Verdana" w:hint="default"/>
      <w:b/>
      <w:bCs/>
      <w:color w:val="006699"/>
      <w:sz w:val="20"/>
      <w:szCs w:val="20"/>
    </w:rPr>
  </w:style>
  <w:style w:type="character" w:customStyle="1" w:styleId="headlinesectionlarge">
    <w:name w:val="headline_section_large"/>
    <w:rsid w:val="00615440"/>
  </w:style>
  <w:style w:type="character" w:customStyle="1" w:styleId="Styleunderline11ptBlack">
    <w:name w:val="Style underline + 11 pt Black"/>
    <w:rsid w:val="00615440"/>
    <w:rPr>
      <w:color w:val="000000"/>
      <w:sz w:val="20"/>
      <w:u w:val="single"/>
    </w:rPr>
  </w:style>
  <w:style w:type="character" w:customStyle="1" w:styleId="Styleunderline11ptBoldBlack">
    <w:name w:val="Style underline + 11 pt Bold Black"/>
    <w:rsid w:val="00615440"/>
    <w:rPr>
      <w:b/>
      <w:bCs/>
      <w:color w:val="000000"/>
      <w:sz w:val="20"/>
      <w:u w:val="single"/>
    </w:rPr>
  </w:style>
  <w:style w:type="character" w:customStyle="1" w:styleId="Style11ptBoldBlackUnderline">
    <w:name w:val="Style 11 pt Bold Black Underline"/>
    <w:rsid w:val="00615440"/>
    <w:rPr>
      <w:b/>
      <w:bCs/>
      <w:color w:val="000000"/>
      <w:sz w:val="20"/>
      <w:u w:val="single"/>
    </w:rPr>
  </w:style>
  <w:style w:type="character" w:customStyle="1" w:styleId="Style11ptBoldBlackUnderlineBorderSinglesolidline">
    <w:name w:val="Style 11 pt Bold Black Underline Border: : (Single solid line ..."/>
    <w:rsid w:val="00615440"/>
    <w:rPr>
      <w:b/>
      <w:bCs/>
      <w:color w:val="000000"/>
      <w:sz w:val="20"/>
      <w:u w:val="single"/>
      <w:bdr w:val="single" w:sz="4" w:space="0" w:color="auto" w:frame="1"/>
    </w:rPr>
  </w:style>
  <w:style w:type="character" w:customStyle="1" w:styleId="StyleLatinMeridien-Italic11ptItalicUnderline">
    <w:name w:val="Style (Latin) Meridien-Italic 11 pt Italic Underline"/>
    <w:rsid w:val="00615440"/>
    <w:rPr>
      <w:rFonts w:ascii="Meridien-Italic" w:hAnsi="Meridien-Italic" w:hint="default"/>
      <w:i/>
      <w:iCs/>
      <w:sz w:val="20"/>
      <w:u w:val="single"/>
    </w:rPr>
  </w:style>
  <w:style w:type="character" w:customStyle="1" w:styleId="Citation-AuthorDate">
    <w:name w:val="Citation - Author/Date"/>
    <w:rsid w:val="00615440"/>
    <w:rPr>
      <w:b/>
      <w:bCs w:val="0"/>
      <w:smallCaps/>
      <w:sz w:val="24"/>
      <w:u w:val="single"/>
    </w:rPr>
  </w:style>
  <w:style w:type="character" w:customStyle="1" w:styleId="underlinestylechar0">
    <w:name w:val="underlinestylechar"/>
    <w:rsid w:val="00615440"/>
  </w:style>
  <w:style w:type="character" w:customStyle="1" w:styleId="highlight">
    <w:name w:val="highlight"/>
    <w:rsid w:val="00615440"/>
  </w:style>
  <w:style w:type="character" w:customStyle="1" w:styleId="DottedUnderline0">
    <w:name w:val="Dotted Underline"/>
    <w:rsid w:val="00615440"/>
    <w:rPr>
      <w:rFonts w:ascii="Times New Roman" w:hAnsi="Times New Roman" w:cs="Times New Roman" w:hint="default"/>
      <w:sz w:val="20"/>
      <w:u w:val="dottedHeavy"/>
    </w:rPr>
  </w:style>
  <w:style w:type="character" w:customStyle="1" w:styleId="titleauthoretc">
    <w:name w:val="titleauthoretc"/>
    <w:rsid w:val="00615440"/>
  </w:style>
  <w:style w:type="character" w:customStyle="1" w:styleId="labeltext">
    <w:name w:val="labeltext"/>
    <w:rsid w:val="00615440"/>
  </w:style>
  <w:style w:type="character" w:customStyle="1" w:styleId="viewlink">
    <w:name w:val="viewlink"/>
    <w:rsid w:val="00615440"/>
  </w:style>
  <w:style w:type="character" w:customStyle="1" w:styleId="share">
    <w:name w:val="share"/>
    <w:rsid w:val="00615440"/>
  </w:style>
  <w:style w:type="character" w:customStyle="1" w:styleId="inlinkchart">
    <w:name w:val="inlink_chart"/>
    <w:rsid w:val="00615440"/>
  </w:style>
  <w:style w:type="character" w:customStyle="1" w:styleId="underLight">
    <w:name w:val="underLight"/>
    <w:uiPriority w:val="1"/>
    <w:qFormat/>
    <w:rsid w:val="0061544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15440"/>
  </w:style>
  <w:style w:type="character" w:customStyle="1" w:styleId="author-rss">
    <w:name w:val="author-rss"/>
    <w:rsid w:val="00615440"/>
  </w:style>
  <w:style w:type="character" w:customStyle="1" w:styleId="fbsharecountwrapper">
    <w:name w:val="fb_share_count_wrapper"/>
    <w:rsid w:val="00615440"/>
  </w:style>
  <w:style w:type="character" w:customStyle="1" w:styleId="fbbuttontext">
    <w:name w:val="fb_button_text"/>
    <w:rsid w:val="00615440"/>
  </w:style>
  <w:style w:type="character" w:customStyle="1" w:styleId="hw">
    <w:name w:val="hw"/>
    <w:rsid w:val="00615440"/>
  </w:style>
  <w:style w:type="character" w:customStyle="1" w:styleId="linktotop">
    <w:name w:val="linktotop"/>
    <w:rsid w:val="00615440"/>
  </w:style>
  <w:style w:type="character" w:customStyle="1" w:styleId="maintextbldleft">
    <w:name w:val="maintextbldleft"/>
    <w:rsid w:val="00615440"/>
  </w:style>
  <w:style w:type="character" w:customStyle="1" w:styleId="maintextleft">
    <w:name w:val="maintextleft"/>
    <w:rsid w:val="00615440"/>
  </w:style>
  <w:style w:type="character" w:customStyle="1" w:styleId="descriptionstyle1block">
    <w:name w:val="description style1 block"/>
    <w:rsid w:val="00615440"/>
  </w:style>
  <w:style w:type="character" w:customStyle="1" w:styleId="gutter-right-1">
    <w:name w:val="gutter-right-1"/>
    <w:basedOn w:val="DefaultParagraphFont"/>
    <w:rsid w:val="00615440"/>
  </w:style>
  <w:style w:type="character" w:customStyle="1" w:styleId="ssl3">
    <w:name w:val="ss_l3"/>
    <w:rsid w:val="00615440"/>
  </w:style>
  <w:style w:type="character" w:customStyle="1" w:styleId="FontStyle39">
    <w:name w:val="Font Style39"/>
    <w:uiPriority w:val="99"/>
    <w:rsid w:val="00615440"/>
    <w:rPr>
      <w:rFonts w:ascii="Constantia" w:hAnsi="Constantia" w:cs="Constantia" w:hint="default"/>
      <w:b/>
      <w:bCs/>
      <w:sz w:val="18"/>
      <w:szCs w:val="18"/>
    </w:rPr>
  </w:style>
  <w:style w:type="character" w:customStyle="1" w:styleId="6">
    <w:name w:val="6"/>
    <w:rsid w:val="00615440"/>
    <w:rPr>
      <w:rFonts w:ascii="Arial" w:hAnsi="Arial" w:cs="Arial" w:hint="default"/>
      <w:bCs/>
      <w:sz w:val="20"/>
      <w:u w:val="single"/>
      <w:lang w:val="en-US" w:eastAsia="en-US" w:bidi="ar-SA"/>
    </w:rPr>
  </w:style>
  <w:style w:type="character" w:customStyle="1" w:styleId="Header11">
    <w:name w:val="Header11"/>
    <w:rsid w:val="00615440"/>
  </w:style>
  <w:style w:type="character" w:customStyle="1" w:styleId="posa">
    <w:name w:val="pos(a)"/>
    <w:basedOn w:val="DefaultParagraphFont"/>
    <w:rsid w:val="00615440"/>
  </w:style>
  <w:style w:type="character" w:customStyle="1" w:styleId="u-hiddeninnarrowenv">
    <w:name w:val="u-hiddeninnarrowenv"/>
    <w:basedOn w:val="DefaultParagraphFont"/>
    <w:rsid w:val="00615440"/>
  </w:style>
  <w:style w:type="character" w:customStyle="1" w:styleId="followbutton-bird">
    <w:name w:val="followbutton-bird"/>
    <w:basedOn w:val="DefaultParagraphFont"/>
    <w:rsid w:val="00615440"/>
  </w:style>
  <w:style w:type="character" w:customStyle="1" w:styleId="tweetauthor-name">
    <w:name w:val="tweetauthor-name"/>
    <w:basedOn w:val="DefaultParagraphFont"/>
    <w:rsid w:val="00615440"/>
  </w:style>
  <w:style w:type="character" w:customStyle="1" w:styleId="tweetauthor-verifiedbadge">
    <w:name w:val="tweetauthor-verifiedbadge"/>
    <w:basedOn w:val="DefaultParagraphFont"/>
    <w:rsid w:val="00615440"/>
  </w:style>
  <w:style w:type="character" w:customStyle="1" w:styleId="tweetauthor-screenname">
    <w:name w:val="tweetauthor-screenname"/>
    <w:basedOn w:val="DefaultParagraphFont"/>
    <w:rsid w:val="00615440"/>
  </w:style>
  <w:style w:type="character" w:customStyle="1" w:styleId="u-hiddenvisually">
    <w:name w:val="u-hiddenvisually"/>
    <w:basedOn w:val="DefaultParagraphFont"/>
    <w:rsid w:val="00615440"/>
  </w:style>
  <w:style w:type="character" w:customStyle="1" w:styleId="tweetaction-stat">
    <w:name w:val="tweetaction-stat"/>
    <w:basedOn w:val="DefaultParagraphFont"/>
    <w:rsid w:val="00615440"/>
  </w:style>
  <w:style w:type="character" w:customStyle="1" w:styleId="related">
    <w:name w:val="related"/>
    <w:basedOn w:val="DefaultParagraphFont"/>
    <w:rsid w:val="00615440"/>
  </w:style>
  <w:style w:type="character" w:customStyle="1" w:styleId="related-content">
    <w:name w:val="related-content"/>
    <w:basedOn w:val="DefaultParagraphFont"/>
    <w:rsid w:val="00615440"/>
  </w:style>
  <w:style w:type="character" w:customStyle="1" w:styleId="name-of-author">
    <w:name w:val="name-of-author"/>
    <w:basedOn w:val="DefaultParagraphFont"/>
    <w:rsid w:val="00615440"/>
  </w:style>
  <w:style w:type="character" w:customStyle="1" w:styleId="first-name">
    <w:name w:val="first-name"/>
    <w:basedOn w:val="DefaultParagraphFont"/>
    <w:rsid w:val="00615440"/>
  </w:style>
  <w:style w:type="character" w:customStyle="1" w:styleId="last-name">
    <w:name w:val="last-name"/>
    <w:basedOn w:val="DefaultParagraphFont"/>
    <w:rsid w:val="00615440"/>
  </w:style>
  <w:style w:type="character" w:customStyle="1" w:styleId="caption10">
    <w:name w:val="caption1"/>
    <w:basedOn w:val="DefaultParagraphFont"/>
    <w:rsid w:val="00615440"/>
  </w:style>
  <w:style w:type="character" w:customStyle="1" w:styleId="recirc-text">
    <w:name w:val="&quot;recirc-text”"/>
    <w:basedOn w:val="DefaultParagraphFont"/>
    <w:rsid w:val="00615440"/>
  </w:style>
  <w:style w:type="character" w:customStyle="1" w:styleId="video-icon">
    <w:name w:val="video-icon"/>
    <w:basedOn w:val="DefaultParagraphFont"/>
    <w:rsid w:val="00615440"/>
  </w:style>
  <w:style w:type="character" w:customStyle="1" w:styleId="powa-shot-play-btn-text">
    <w:name w:val="powa-shot-play-btn-text"/>
    <w:basedOn w:val="DefaultParagraphFont"/>
    <w:rsid w:val="00615440"/>
  </w:style>
  <w:style w:type="character" w:customStyle="1" w:styleId="powa-shot-click">
    <w:name w:val="powa-shot-click"/>
    <w:basedOn w:val="DefaultParagraphFont"/>
    <w:rsid w:val="00615440"/>
  </w:style>
  <w:style w:type="character" w:customStyle="1" w:styleId="wpv-blurb">
    <w:name w:val="wpv-blurb"/>
    <w:basedOn w:val="DefaultParagraphFont"/>
    <w:rsid w:val="00615440"/>
  </w:style>
  <w:style w:type="character" w:customStyle="1" w:styleId="pb-caption">
    <w:name w:val="pb-caption"/>
    <w:basedOn w:val="DefaultParagraphFont"/>
    <w:rsid w:val="00615440"/>
  </w:style>
  <w:style w:type="character" w:customStyle="1" w:styleId="Heading5Char1">
    <w:name w:val="Heading 5 Char1"/>
    <w:aliases w:val="Text Char1"/>
    <w:basedOn w:val="DefaultParagraphFont"/>
    <w:semiHidden/>
    <w:rsid w:val="0061544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15440"/>
    <w:rPr>
      <w:vertAlign w:val="baseline"/>
    </w:rPr>
  </w:style>
  <w:style w:type="character" w:customStyle="1" w:styleId="Heading7Char1">
    <w:name w:val="Heading 7 Char1"/>
    <w:basedOn w:val="DefaultParagraphFont"/>
    <w:semiHidden/>
    <w:rsid w:val="0061544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1544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1544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15440"/>
    <w:rPr>
      <w:rFonts w:ascii="Calibri" w:hAnsi="Calibri" w:cs="Calibri"/>
    </w:rPr>
  </w:style>
  <w:style w:type="numbering" w:customStyle="1" w:styleId="NoList2">
    <w:name w:val="No List2"/>
    <w:next w:val="NoList"/>
    <w:uiPriority w:val="99"/>
    <w:semiHidden/>
    <w:unhideWhenUsed/>
    <w:rsid w:val="00615440"/>
  </w:style>
  <w:style w:type="numbering" w:customStyle="1" w:styleId="NoList3">
    <w:name w:val="No List3"/>
    <w:next w:val="NoList"/>
    <w:uiPriority w:val="99"/>
    <w:semiHidden/>
    <w:unhideWhenUsed/>
    <w:rsid w:val="00615440"/>
  </w:style>
  <w:style w:type="numbering" w:customStyle="1" w:styleId="NoList4">
    <w:name w:val="No List4"/>
    <w:next w:val="NoList"/>
    <w:uiPriority w:val="99"/>
    <w:semiHidden/>
    <w:unhideWhenUsed/>
    <w:rsid w:val="00615440"/>
  </w:style>
  <w:style w:type="numbering" w:customStyle="1" w:styleId="NoList5">
    <w:name w:val="No List5"/>
    <w:next w:val="NoList"/>
    <w:semiHidden/>
    <w:unhideWhenUsed/>
    <w:rsid w:val="00615440"/>
  </w:style>
  <w:style w:type="paragraph" w:styleId="BlockText">
    <w:name w:val="Block Text"/>
    <w:basedOn w:val="Normal"/>
    <w:rsid w:val="00615440"/>
    <w:pPr>
      <w:ind w:left="229" w:right="229"/>
    </w:pPr>
    <w:rPr>
      <w:rFonts w:ascii="Verdana" w:eastAsia="Times New Roman" w:hAnsi="Verdana"/>
      <w:sz w:val="16"/>
      <w:szCs w:val="20"/>
    </w:rPr>
  </w:style>
  <w:style w:type="paragraph" w:styleId="NormalIndent">
    <w:name w:val="Normal Indent"/>
    <w:basedOn w:val="Normal"/>
    <w:rsid w:val="00615440"/>
    <w:pPr>
      <w:ind w:left="720"/>
    </w:pPr>
    <w:rPr>
      <w:rFonts w:eastAsia="Times New Roman"/>
      <w:szCs w:val="20"/>
    </w:rPr>
  </w:style>
  <w:style w:type="paragraph" w:styleId="EnvelopeReturn">
    <w:name w:val="envelope return"/>
    <w:basedOn w:val="Normal"/>
    <w:rsid w:val="00615440"/>
    <w:rPr>
      <w:rFonts w:ascii="Arial" w:eastAsia="Times New Roman" w:hAnsi="Arial"/>
      <w:sz w:val="24"/>
      <w:szCs w:val="20"/>
    </w:rPr>
  </w:style>
  <w:style w:type="paragraph" w:styleId="EnvelopeAddress">
    <w:name w:val="envelope address"/>
    <w:basedOn w:val="Normal"/>
    <w:rsid w:val="00615440"/>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15440"/>
  </w:style>
  <w:style w:type="numbering" w:customStyle="1" w:styleId="NoList7">
    <w:name w:val="No List7"/>
    <w:next w:val="NoList"/>
    <w:semiHidden/>
    <w:unhideWhenUsed/>
    <w:rsid w:val="00615440"/>
  </w:style>
  <w:style w:type="paragraph" w:styleId="ListBullet">
    <w:name w:val="List Bullet"/>
    <w:basedOn w:val="Normal"/>
    <w:link w:val="ListBulletChar"/>
    <w:uiPriority w:val="99"/>
    <w:unhideWhenUsed/>
    <w:rsid w:val="00615440"/>
    <w:pPr>
      <w:tabs>
        <w:tab w:val="num" w:pos="360"/>
      </w:tabs>
      <w:ind w:left="360" w:hanging="360"/>
      <w:contextualSpacing/>
    </w:pPr>
    <w:rPr>
      <w:rFonts w:eastAsia="Calibri"/>
    </w:rPr>
  </w:style>
  <w:style w:type="table" w:styleId="MediumGrid1">
    <w:name w:val="Medium Grid 1"/>
    <w:basedOn w:val="TableNormal"/>
    <w:uiPriority w:val="67"/>
    <w:rsid w:val="0061544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15440"/>
  </w:style>
  <w:style w:type="numbering" w:customStyle="1" w:styleId="NoList111">
    <w:name w:val="No List111"/>
    <w:next w:val="NoList"/>
    <w:uiPriority w:val="99"/>
    <w:semiHidden/>
    <w:unhideWhenUsed/>
    <w:rsid w:val="00615440"/>
  </w:style>
  <w:style w:type="numbering" w:customStyle="1" w:styleId="NoList1111">
    <w:name w:val="No List1111"/>
    <w:next w:val="NoList"/>
    <w:uiPriority w:val="99"/>
    <w:semiHidden/>
    <w:unhideWhenUsed/>
    <w:rsid w:val="00615440"/>
  </w:style>
  <w:style w:type="numbering" w:customStyle="1" w:styleId="NoList11111">
    <w:name w:val="No List11111"/>
    <w:next w:val="NoList"/>
    <w:uiPriority w:val="99"/>
    <w:semiHidden/>
    <w:unhideWhenUsed/>
    <w:rsid w:val="00615440"/>
  </w:style>
  <w:style w:type="numbering" w:customStyle="1" w:styleId="NoList111111">
    <w:name w:val="No List111111"/>
    <w:next w:val="NoList"/>
    <w:uiPriority w:val="99"/>
    <w:semiHidden/>
    <w:unhideWhenUsed/>
    <w:rsid w:val="00615440"/>
  </w:style>
  <w:style w:type="numbering" w:customStyle="1" w:styleId="NoList1111111">
    <w:name w:val="No List1111111"/>
    <w:next w:val="NoList"/>
    <w:uiPriority w:val="99"/>
    <w:semiHidden/>
    <w:unhideWhenUsed/>
    <w:rsid w:val="00615440"/>
  </w:style>
  <w:style w:type="numbering" w:customStyle="1" w:styleId="NoList11111111">
    <w:name w:val="No List11111111"/>
    <w:next w:val="NoList"/>
    <w:uiPriority w:val="99"/>
    <w:semiHidden/>
    <w:unhideWhenUsed/>
    <w:rsid w:val="00615440"/>
  </w:style>
  <w:style w:type="numbering" w:customStyle="1" w:styleId="NoList111111111">
    <w:name w:val="No List111111111"/>
    <w:next w:val="NoList"/>
    <w:uiPriority w:val="99"/>
    <w:semiHidden/>
    <w:unhideWhenUsed/>
    <w:rsid w:val="00615440"/>
  </w:style>
  <w:style w:type="numbering" w:customStyle="1" w:styleId="NoList1111111111">
    <w:name w:val="No List1111111111"/>
    <w:next w:val="NoList"/>
    <w:uiPriority w:val="99"/>
    <w:semiHidden/>
    <w:unhideWhenUsed/>
    <w:rsid w:val="00615440"/>
  </w:style>
  <w:style w:type="numbering" w:customStyle="1" w:styleId="NoList11111111111">
    <w:name w:val="No List11111111111"/>
    <w:next w:val="NoList"/>
    <w:uiPriority w:val="99"/>
    <w:semiHidden/>
    <w:unhideWhenUsed/>
    <w:rsid w:val="00615440"/>
  </w:style>
  <w:style w:type="numbering" w:customStyle="1" w:styleId="NoList111111111111">
    <w:name w:val="No List111111111111"/>
    <w:next w:val="NoList"/>
    <w:uiPriority w:val="99"/>
    <w:semiHidden/>
    <w:unhideWhenUsed/>
    <w:rsid w:val="00615440"/>
  </w:style>
  <w:style w:type="numbering" w:customStyle="1" w:styleId="NoList1111111111111">
    <w:name w:val="No List1111111111111"/>
    <w:next w:val="NoList"/>
    <w:uiPriority w:val="99"/>
    <w:semiHidden/>
    <w:unhideWhenUsed/>
    <w:rsid w:val="00615440"/>
  </w:style>
  <w:style w:type="numbering" w:customStyle="1" w:styleId="NoList11111111111111">
    <w:name w:val="No List11111111111111"/>
    <w:next w:val="NoList"/>
    <w:uiPriority w:val="99"/>
    <w:semiHidden/>
    <w:unhideWhenUsed/>
    <w:rsid w:val="00615440"/>
  </w:style>
  <w:style w:type="numbering" w:customStyle="1" w:styleId="NoList111111111111111">
    <w:name w:val="No List111111111111111"/>
    <w:next w:val="NoList"/>
    <w:uiPriority w:val="99"/>
    <w:semiHidden/>
    <w:unhideWhenUsed/>
    <w:rsid w:val="00615440"/>
  </w:style>
  <w:style w:type="numbering" w:customStyle="1" w:styleId="NoList1111111111111111">
    <w:name w:val="No List1111111111111111"/>
    <w:next w:val="NoList"/>
    <w:uiPriority w:val="99"/>
    <w:semiHidden/>
    <w:unhideWhenUsed/>
    <w:rsid w:val="00615440"/>
  </w:style>
  <w:style w:type="numbering" w:customStyle="1" w:styleId="NoList11111111111111111">
    <w:name w:val="No List11111111111111111"/>
    <w:next w:val="NoList"/>
    <w:uiPriority w:val="99"/>
    <w:semiHidden/>
    <w:unhideWhenUsed/>
    <w:rsid w:val="00615440"/>
  </w:style>
  <w:style w:type="character" w:customStyle="1" w:styleId="FontStyle220">
    <w:name w:val="Font Style220"/>
    <w:basedOn w:val="DefaultParagraphFont"/>
    <w:uiPriority w:val="99"/>
    <w:rsid w:val="00615440"/>
    <w:rPr>
      <w:rFonts w:ascii="Candara" w:hAnsi="Candara" w:cs="Candara" w:hint="default"/>
      <w:i/>
      <w:iCs/>
      <w:sz w:val="18"/>
      <w:szCs w:val="18"/>
    </w:rPr>
  </w:style>
  <w:style w:type="character" w:customStyle="1" w:styleId="FontStyle290">
    <w:name w:val="Font Style290"/>
    <w:basedOn w:val="DefaultParagraphFont"/>
    <w:uiPriority w:val="99"/>
    <w:rsid w:val="0061544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15440"/>
    <w:rPr>
      <w:rFonts w:ascii="Arial" w:hAnsi="Arial" w:cs="Arial"/>
      <w:b/>
      <w:bCs/>
      <w:sz w:val="16"/>
      <w:szCs w:val="16"/>
    </w:rPr>
  </w:style>
  <w:style w:type="paragraph" w:customStyle="1" w:styleId="articlebodynormaltext">
    <w:name w:val="articlebody_normaltext"/>
    <w:basedOn w:val="Normal"/>
    <w:rsid w:val="00615440"/>
    <w:pPr>
      <w:spacing w:before="100" w:beforeAutospacing="1" w:after="100" w:afterAutospacing="1"/>
    </w:pPr>
    <w:rPr>
      <w:rFonts w:ascii="Georgia" w:hAnsi="Georgia"/>
    </w:rPr>
  </w:style>
  <w:style w:type="character" w:customStyle="1" w:styleId="Bodytext21">
    <w:name w:val="Body text (2)_"/>
    <w:basedOn w:val="DefaultParagraphFont"/>
    <w:link w:val="Bodytext22"/>
    <w:rsid w:val="00615440"/>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15440"/>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15440"/>
    <w:rPr>
      <w:color w:val="000000"/>
      <w:sz w:val="28"/>
      <w:szCs w:val="28"/>
    </w:rPr>
  </w:style>
  <w:style w:type="character" w:customStyle="1" w:styleId="Style9ptItalicUnderline">
    <w:name w:val="Style 9 pt Italic Underline"/>
    <w:rsid w:val="00615440"/>
    <w:rPr>
      <w:i/>
      <w:iCs/>
      <w:sz w:val="20"/>
      <w:u w:val="single"/>
    </w:rPr>
  </w:style>
  <w:style w:type="paragraph" w:customStyle="1" w:styleId="StyleHeading4TagsmalltextBigcardbodyNormalTagNotBold">
    <w:name w:val="Style Heading 4Tagsmall textBig cardbodyNormal Tag + Not Bold"/>
    <w:basedOn w:val="Heading4"/>
    <w:rsid w:val="00615440"/>
    <w:rPr>
      <w:bCs w:val="0"/>
      <w:sz w:val="22"/>
    </w:rPr>
  </w:style>
  <w:style w:type="character" w:customStyle="1" w:styleId="StyleBox12ptBold">
    <w:name w:val="Style Box + 12 pt Bold"/>
    <w:basedOn w:val="DefaultParagraphFont"/>
    <w:rsid w:val="00615440"/>
    <w:rPr>
      <w:rFonts w:ascii="Georgia" w:hAnsi="Georgia"/>
      <w:b/>
      <w:bCs/>
      <w:sz w:val="22"/>
      <w:u w:val="single"/>
      <w:bdr w:val="none" w:sz="0" w:space="0" w:color="auto"/>
    </w:rPr>
  </w:style>
  <w:style w:type="character" w:customStyle="1" w:styleId="StyleBox12pt">
    <w:name w:val="Style Box + 12 pt"/>
    <w:basedOn w:val="DefaultParagraphFont"/>
    <w:rsid w:val="0061544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15440"/>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15440"/>
    <w:rPr>
      <w:bCs w:val="0"/>
    </w:rPr>
  </w:style>
  <w:style w:type="character" w:customStyle="1" w:styleId="StyleGaramondText1">
    <w:name w:val="Style Garamond Text 1"/>
    <w:basedOn w:val="DefaultParagraphFont"/>
    <w:rsid w:val="00615440"/>
    <w:rPr>
      <w:rFonts w:ascii="Georgia" w:hAnsi="Georgia"/>
      <w:color w:val="0D0D0D" w:themeColor="text1" w:themeTint="F2"/>
      <w:sz w:val="22"/>
    </w:rPr>
  </w:style>
  <w:style w:type="character" w:customStyle="1" w:styleId="StyleGaramondText1Underline">
    <w:name w:val="Style Garamond Text 1 Underline"/>
    <w:basedOn w:val="DefaultParagraphFont"/>
    <w:rsid w:val="0061544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1544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1544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15440"/>
    <w:rPr>
      <w:b w:val="0"/>
      <w:bCs w:val="0"/>
      <w:sz w:val="14"/>
      <w:u w:val="none"/>
    </w:rPr>
  </w:style>
  <w:style w:type="character" w:customStyle="1" w:styleId="Style7ptBold">
    <w:name w:val="Style 7 pt Bold"/>
    <w:basedOn w:val="DefaultParagraphFont"/>
    <w:rsid w:val="00615440"/>
    <w:rPr>
      <w:b w:val="0"/>
      <w:bCs/>
      <w:sz w:val="14"/>
    </w:rPr>
  </w:style>
  <w:style w:type="paragraph" w:customStyle="1" w:styleId="Stylecardtext8pt">
    <w:name w:val="Style card text + 8 pt"/>
    <w:basedOn w:val="Normal"/>
    <w:rsid w:val="00615440"/>
    <w:pPr>
      <w:ind w:right="288"/>
    </w:pPr>
    <w:rPr>
      <w:sz w:val="16"/>
    </w:rPr>
  </w:style>
  <w:style w:type="paragraph" w:customStyle="1" w:styleId="Stylecardtext5pt">
    <w:name w:val="Style card text + 5 pt"/>
    <w:basedOn w:val="Normal"/>
    <w:rsid w:val="00615440"/>
    <w:pPr>
      <w:ind w:right="288"/>
    </w:pPr>
    <w:rPr>
      <w:sz w:val="10"/>
    </w:rPr>
  </w:style>
  <w:style w:type="character" w:customStyle="1" w:styleId="StyleStyleBoldUnderlineUnderlineIntenseEmphasis1apple-style-">
    <w:name w:val="Style Style Bold UnderlineUnderlineIntense Emphasis1apple-style-..."/>
    <w:basedOn w:val="DefaultParagraphFont"/>
    <w:rsid w:val="0061544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1544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15440"/>
    <w:rPr>
      <w:rFonts w:ascii="Georgia" w:hAnsi="Georgia"/>
      <w:u w:val="single"/>
    </w:rPr>
  </w:style>
  <w:style w:type="paragraph" w:customStyle="1" w:styleId="StyleCardsGeorgia12ptBoldThickunderlineBorderSin">
    <w:name w:val="Style Cards + Georgia 12 pt Bold Thick underline Border: : (Sin..."/>
    <w:basedOn w:val="Normal"/>
    <w:rsid w:val="0061544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15440"/>
    <w:rPr>
      <w:rFonts w:ascii="Georgia" w:hAnsi="Georgia"/>
      <w:sz w:val="24"/>
      <w:u w:val="single"/>
    </w:rPr>
  </w:style>
  <w:style w:type="paragraph" w:customStyle="1" w:styleId="StyleCardsGeorgia">
    <w:name w:val="Style Cards + Georgia"/>
    <w:basedOn w:val="Normal"/>
    <w:rsid w:val="0061544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1544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15440"/>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15440"/>
    <w:rPr>
      <w:rFonts w:eastAsia="Times New Roman"/>
      <w:i/>
      <w:iCs/>
    </w:rPr>
  </w:style>
  <w:style w:type="character" w:customStyle="1" w:styleId="HTMLAddressChar">
    <w:name w:val="HTML Address Char"/>
    <w:basedOn w:val="DefaultParagraphFont"/>
    <w:link w:val="HTMLAddress"/>
    <w:uiPriority w:val="99"/>
    <w:rsid w:val="00615440"/>
    <w:rPr>
      <w:rFonts w:ascii="Calibri" w:eastAsia="Times New Roman" w:hAnsi="Calibri"/>
      <w:i/>
      <w:iCs/>
      <w:sz w:val="22"/>
    </w:rPr>
  </w:style>
  <w:style w:type="paragraph" w:styleId="Index1">
    <w:name w:val="index 1"/>
    <w:basedOn w:val="Normal"/>
    <w:next w:val="Normal"/>
    <w:autoRedefine/>
    <w:unhideWhenUsed/>
    <w:rsid w:val="00615440"/>
    <w:pPr>
      <w:ind w:left="220" w:hanging="220"/>
    </w:pPr>
  </w:style>
  <w:style w:type="character" w:customStyle="1" w:styleId="CardsFont6ptChar1">
    <w:name w:val="Cards + Font: 6 pt Char1"/>
    <w:link w:val="CardsFont6pt"/>
    <w:locked/>
    <w:rsid w:val="00615440"/>
    <w:rPr>
      <w:rFonts w:ascii="Calibri" w:eastAsia="Times New Roman" w:hAnsi="Calibri"/>
      <w:sz w:val="12"/>
      <w:szCs w:val="20"/>
    </w:rPr>
  </w:style>
  <w:style w:type="paragraph" w:customStyle="1" w:styleId="Quote2">
    <w:name w:val="Quote2"/>
    <w:basedOn w:val="Default"/>
    <w:next w:val="Default"/>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15440"/>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615440"/>
    <w:pPr>
      <w:spacing w:before="100" w:beforeAutospacing="1" w:after="100" w:afterAutospacing="1"/>
    </w:pPr>
    <w:rPr>
      <w:rFonts w:eastAsia="Times New Roman"/>
    </w:rPr>
  </w:style>
  <w:style w:type="paragraph" w:customStyle="1" w:styleId="Pa0">
    <w:name w:val="Pa0"/>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15440"/>
    <w:pPr>
      <w:spacing w:before="100" w:beforeAutospacing="1" w:after="100" w:afterAutospacing="1"/>
    </w:pPr>
    <w:rPr>
      <w:rFonts w:eastAsia="Times New Roman"/>
    </w:rPr>
  </w:style>
  <w:style w:type="paragraph" w:customStyle="1" w:styleId="tagline1">
    <w:name w:val="tagline"/>
    <w:basedOn w:val="Normal"/>
    <w:rsid w:val="00615440"/>
    <w:pPr>
      <w:spacing w:before="100" w:beforeAutospacing="1" w:after="100" w:afterAutospacing="1"/>
    </w:pPr>
    <w:rPr>
      <w:rFonts w:eastAsia="Times New Roman"/>
    </w:rPr>
  </w:style>
  <w:style w:type="paragraph" w:customStyle="1" w:styleId="Block1">
    <w:name w:val="Block1"/>
    <w:basedOn w:val="Normal"/>
    <w:next w:val="Normal"/>
    <w:uiPriority w:val="3"/>
    <w:qFormat/>
    <w:rsid w:val="0061544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1544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15440"/>
    <w:rPr>
      <w:sz w:val="10"/>
    </w:rPr>
  </w:style>
  <w:style w:type="paragraph" w:customStyle="1" w:styleId="ReallySamllText">
    <w:name w:val="ReallySamllText"/>
    <w:basedOn w:val="Normal"/>
    <w:link w:val="ReallySamllTextChar"/>
    <w:autoRedefine/>
    <w:rsid w:val="00615440"/>
    <w:rPr>
      <w:rFonts w:asciiTheme="minorHAnsi" w:hAnsiTheme="minorHAnsi"/>
      <w:sz w:val="10"/>
    </w:rPr>
  </w:style>
  <w:style w:type="paragraph" w:customStyle="1" w:styleId="CardCites">
    <w:name w:val="Card Cites"/>
    <w:basedOn w:val="Normal"/>
    <w:next w:val="Normal"/>
    <w:qFormat/>
    <w:rsid w:val="00615440"/>
    <w:rPr>
      <w:rFonts w:eastAsia="Times New Roman"/>
      <w:b/>
      <w:sz w:val="20"/>
    </w:rPr>
  </w:style>
  <w:style w:type="paragraph" w:customStyle="1" w:styleId="NormalWeb3">
    <w:name w:val="Normal (Web)3"/>
    <w:basedOn w:val="Normal"/>
    <w:rsid w:val="00615440"/>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15440"/>
    <w:pPr>
      <w:ind w:left="400"/>
    </w:pPr>
    <w:rPr>
      <w:rFonts w:eastAsia="Times New Roman"/>
    </w:rPr>
  </w:style>
  <w:style w:type="paragraph" w:customStyle="1" w:styleId="TagCiteChar2">
    <w:name w:val="Tag / Cite Char"/>
    <w:basedOn w:val="Normal"/>
    <w:rsid w:val="00615440"/>
    <w:rPr>
      <w:rFonts w:eastAsia="Times New Roman"/>
      <w:b/>
      <w:color w:val="000000"/>
    </w:rPr>
  </w:style>
  <w:style w:type="paragraph" w:customStyle="1" w:styleId="PageNumber2">
    <w:name w:val="Page Number2"/>
    <w:basedOn w:val="Normal"/>
    <w:next w:val="Normal"/>
    <w:rsid w:val="00615440"/>
    <w:rPr>
      <w:rFonts w:eastAsia="Times New Roman"/>
      <w:sz w:val="20"/>
    </w:rPr>
  </w:style>
  <w:style w:type="paragraph" w:customStyle="1" w:styleId="HeaderFooter">
    <w:name w:val="Header &amp; Footer"/>
    <w:rsid w:val="00615440"/>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15440"/>
    <w:rPr>
      <w:rFonts w:ascii="Arial Narrow" w:eastAsia="Times New Roman" w:hAnsi="Arial Narrow"/>
      <w:color w:val="000000"/>
      <w:sz w:val="16"/>
    </w:rPr>
  </w:style>
  <w:style w:type="paragraph" w:customStyle="1" w:styleId="CardTextUnderlined">
    <w:name w:val="Card Text Underlined"/>
    <w:basedOn w:val="Normal"/>
    <w:uiPriority w:val="99"/>
    <w:qFormat/>
    <w:rsid w:val="00615440"/>
    <w:rPr>
      <w:rFonts w:ascii="Arial Narrow" w:eastAsia="Times New Roman" w:hAnsi="Arial Narrow"/>
      <w:u w:val="single"/>
    </w:rPr>
  </w:style>
  <w:style w:type="paragraph" w:customStyle="1" w:styleId="HeaderDebate">
    <w:name w:val="Header Debate"/>
    <w:basedOn w:val="Normal"/>
    <w:rsid w:val="00615440"/>
    <w:pPr>
      <w:jc w:val="center"/>
      <w:outlineLvl w:val="0"/>
    </w:pPr>
    <w:rPr>
      <w:rFonts w:eastAsia="Times New Roman"/>
      <w:b/>
      <w:sz w:val="48"/>
      <w:u w:val="words"/>
    </w:rPr>
  </w:style>
  <w:style w:type="paragraph" w:customStyle="1" w:styleId="NormalWeb1">
    <w:name w:val="Normal (Web)1"/>
    <w:basedOn w:val="Normal"/>
    <w:uiPriority w:val="99"/>
    <w:qFormat/>
    <w:rsid w:val="00615440"/>
    <w:pPr>
      <w:spacing w:before="100" w:beforeAutospacing="1" w:after="100" w:afterAutospacing="1"/>
    </w:pPr>
    <w:rPr>
      <w:rFonts w:eastAsia="Times New Roman"/>
      <w:sz w:val="20"/>
      <w:szCs w:val="20"/>
    </w:rPr>
  </w:style>
  <w:style w:type="paragraph" w:customStyle="1" w:styleId="CardTagCharChar">
    <w:name w:val="Card Tag Char Char"/>
    <w:basedOn w:val="Normal"/>
    <w:rsid w:val="00615440"/>
    <w:rPr>
      <w:rFonts w:eastAsia="Times New Roman"/>
      <w:b/>
    </w:rPr>
  </w:style>
  <w:style w:type="paragraph" w:customStyle="1" w:styleId="fixed">
    <w:name w:val="fixed"/>
    <w:basedOn w:val="Normal"/>
    <w:rsid w:val="0061544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15440"/>
    <w:pPr>
      <w:spacing w:before="100" w:beforeAutospacing="1" w:after="100" w:afterAutospacing="1"/>
    </w:pPr>
    <w:rPr>
      <w:rFonts w:eastAsia="Times New Roman"/>
    </w:rPr>
  </w:style>
  <w:style w:type="paragraph" w:customStyle="1" w:styleId="ExecutiveSummarytext">
    <w:name w:val="Executive Summary text"/>
    <w:basedOn w:val="Normal"/>
    <w:next w:val="Normal"/>
    <w:rsid w:val="00615440"/>
    <w:pPr>
      <w:autoSpaceDE w:val="0"/>
      <w:autoSpaceDN w:val="0"/>
      <w:adjustRightInd w:val="0"/>
    </w:pPr>
    <w:rPr>
      <w:rFonts w:ascii="Arial" w:eastAsia="Times New Roman" w:hAnsi="Arial"/>
    </w:rPr>
  </w:style>
  <w:style w:type="character" w:customStyle="1" w:styleId="NormalUnderlineChar1">
    <w:name w:val="Normal Underline Char1"/>
    <w:locked/>
    <w:rsid w:val="00615440"/>
    <w:rPr>
      <w:u w:val="single"/>
    </w:rPr>
  </w:style>
  <w:style w:type="character" w:customStyle="1" w:styleId="CardUpSize-LightChar">
    <w:name w:val="CardUpSize - Light Char"/>
    <w:link w:val="CardUpSize-Light"/>
    <w:locked/>
    <w:rsid w:val="00615440"/>
    <w:rPr>
      <w:rFonts w:ascii="Times New Roman" w:eastAsia="Times New Roman" w:hAnsi="Times New Roman"/>
      <w:szCs w:val="32"/>
      <w:u w:val="single"/>
    </w:rPr>
  </w:style>
  <w:style w:type="paragraph" w:customStyle="1" w:styleId="CardUpSize-Light">
    <w:name w:val="CardUpSize - Light"/>
    <w:basedOn w:val="Normal"/>
    <w:link w:val="CardUpSize-LightChar"/>
    <w:rsid w:val="00615440"/>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1544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15440"/>
    <w:pPr>
      <w:jc w:val="both"/>
    </w:pPr>
    <w:rPr>
      <w:rFonts w:ascii="Times New Roman" w:eastAsia="Times New Roman" w:hAnsi="Times New Roman"/>
      <w:b/>
      <w:sz w:val="24"/>
      <w:szCs w:val="32"/>
      <w:u w:val="single"/>
    </w:rPr>
  </w:style>
  <w:style w:type="paragraph" w:customStyle="1" w:styleId="SmallCite">
    <w:name w:val="Small Cite"/>
    <w:basedOn w:val="Normal"/>
    <w:rsid w:val="00615440"/>
    <w:rPr>
      <w:rFonts w:ascii="Verdana" w:eastAsia="Times New Roman" w:hAnsi="Verdana"/>
      <w:sz w:val="16"/>
    </w:rPr>
  </w:style>
  <w:style w:type="paragraph" w:customStyle="1" w:styleId="clearformatting">
    <w:name w:val="clear formatting"/>
    <w:basedOn w:val="Heading2"/>
    <w:rsid w:val="00615440"/>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15440"/>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15440"/>
    <w:pPr>
      <w:spacing w:after="240" w:line="360" w:lineRule="atLeast"/>
    </w:pPr>
    <w:rPr>
      <w:rFonts w:eastAsia="Times New Roman"/>
      <w:b/>
      <w:bCs/>
      <w:sz w:val="16"/>
      <w:szCs w:val="16"/>
    </w:rPr>
  </w:style>
  <w:style w:type="paragraph" w:customStyle="1" w:styleId="PlaceholderText1">
    <w:name w:val="Placeholder Text1"/>
    <w:basedOn w:val="Normal"/>
    <w:rsid w:val="00615440"/>
    <w:pPr>
      <w:keepNext/>
      <w:numPr>
        <w:numId w:val="14"/>
      </w:numPr>
      <w:outlineLvl w:val="0"/>
    </w:pPr>
    <w:rPr>
      <w:rFonts w:eastAsia="MS Gothic"/>
    </w:rPr>
  </w:style>
  <w:style w:type="character" w:customStyle="1" w:styleId="ImportantTextChar">
    <w:name w:val="Important Text Char"/>
    <w:link w:val="ImportantText"/>
    <w:locked/>
    <w:rsid w:val="0061544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1544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15440"/>
    <w:rPr>
      <w:rFonts w:ascii="HNKAOE+Arial" w:hAnsi="HNKAOE+Arial"/>
    </w:rPr>
  </w:style>
  <w:style w:type="paragraph" w:customStyle="1" w:styleId="StyleBodyText11ptBlackUnderline">
    <w:name w:val="Style Body Text + 11 pt Black Underline"/>
    <w:basedOn w:val="BodyText"/>
    <w:link w:val="StyleBodyText11ptBlackUnderlineChar"/>
    <w:rsid w:val="00615440"/>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15440"/>
    <w:rPr>
      <w:rFonts w:ascii="HNKAOE+Arial" w:hAnsi="HNKAOE+Arial"/>
    </w:rPr>
  </w:style>
  <w:style w:type="paragraph" w:customStyle="1" w:styleId="StyleBodyText11ptBoldBlack">
    <w:name w:val="Style Body Text + 11 pt Bold Black"/>
    <w:basedOn w:val="BodyText"/>
    <w:link w:val="StyleBodyText11ptBoldBlackChar"/>
    <w:rsid w:val="00615440"/>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15440"/>
    <w:rPr>
      <w:rFonts w:ascii="Times New Roman" w:eastAsia="Malgun Gothic" w:hAnsi="Times New Roman"/>
      <w:bCs/>
    </w:rPr>
  </w:style>
  <w:style w:type="paragraph" w:customStyle="1" w:styleId="StyletinyBold">
    <w:name w:val="Style tiny + Bold"/>
    <w:basedOn w:val="tiny"/>
    <w:link w:val="StyletinyBoldChar"/>
    <w:qFormat/>
    <w:rsid w:val="00615440"/>
    <w:rPr>
      <w:rFonts w:cstheme="minorBidi"/>
      <w:bCs/>
      <w:sz w:val="24"/>
    </w:rPr>
  </w:style>
  <w:style w:type="character" w:customStyle="1" w:styleId="Heading5SizeDownChar">
    <w:name w:val="Heading 5 Size Down Char"/>
    <w:link w:val="Heading5SizeDown"/>
    <w:locked/>
    <w:rsid w:val="00615440"/>
    <w:rPr>
      <w:rFonts w:ascii="Times New Roman" w:eastAsia="Times New Roman" w:hAnsi="Times New Roman"/>
      <w:szCs w:val="16"/>
    </w:rPr>
  </w:style>
  <w:style w:type="paragraph" w:customStyle="1" w:styleId="Heading5SizeDown">
    <w:name w:val="Heading 5 Size Down"/>
    <w:basedOn w:val="Normal"/>
    <w:link w:val="Heading5SizeDownChar"/>
    <w:autoRedefine/>
    <w:rsid w:val="00615440"/>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15440"/>
    <w:rPr>
      <w:rFonts w:ascii="Times New Roman" w:eastAsia="Times New Roman" w:hAnsi="Times New Roman" w:cs="Arial"/>
      <w:b/>
      <w:szCs w:val="44"/>
    </w:rPr>
  </w:style>
  <w:style w:type="paragraph" w:customStyle="1" w:styleId="Normal2Bold">
    <w:name w:val="Normal2 + Bold"/>
    <w:basedOn w:val="Normal"/>
    <w:link w:val="Normal2BoldChar"/>
    <w:rsid w:val="00615440"/>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15440"/>
    <w:rPr>
      <w:rFonts w:ascii="Times New Roman" w:eastAsia="Times New Roman" w:hAnsi="Times New Roman"/>
      <w:lang w:eastAsia="ar-SA"/>
    </w:rPr>
  </w:style>
  <w:style w:type="paragraph" w:customStyle="1" w:styleId="ListContents">
    <w:name w:val="List Contents"/>
    <w:basedOn w:val="Normal"/>
    <w:link w:val="ListContentsChar"/>
    <w:rsid w:val="00615440"/>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1544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15440"/>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15440"/>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1544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15440"/>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15440"/>
    <w:rPr>
      <w:rFonts w:ascii="Arial" w:eastAsia="Times New Roman" w:hAnsi="Arial"/>
      <w:sz w:val="12"/>
    </w:rPr>
  </w:style>
  <w:style w:type="paragraph" w:customStyle="1" w:styleId="Unimportant">
    <w:name w:val="Unimportant"/>
    <w:basedOn w:val="Normal"/>
    <w:link w:val="UnimportantCharChar"/>
    <w:rsid w:val="00615440"/>
    <w:pPr>
      <w:jc w:val="both"/>
    </w:pPr>
    <w:rPr>
      <w:rFonts w:ascii="Arial" w:eastAsia="Times New Roman" w:hAnsi="Arial"/>
      <w:sz w:val="12"/>
    </w:rPr>
  </w:style>
  <w:style w:type="character" w:customStyle="1" w:styleId="TagCiteChar3">
    <w:name w:val="Tag &amp; Cite Char"/>
    <w:link w:val="TagCite2"/>
    <w:locked/>
    <w:rsid w:val="00615440"/>
    <w:rPr>
      <w:rFonts w:ascii="Arial" w:eastAsia="Times New Roman" w:hAnsi="Arial"/>
      <w:b/>
    </w:rPr>
  </w:style>
  <w:style w:type="paragraph" w:customStyle="1" w:styleId="TagCite2">
    <w:name w:val="Tag &amp; Cite"/>
    <w:basedOn w:val="Normal"/>
    <w:link w:val="TagCiteChar3"/>
    <w:rsid w:val="00615440"/>
    <w:pPr>
      <w:jc w:val="both"/>
    </w:pPr>
    <w:rPr>
      <w:rFonts w:ascii="Arial" w:eastAsia="Times New Roman" w:hAnsi="Arial"/>
      <w:b/>
      <w:sz w:val="24"/>
    </w:rPr>
  </w:style>
  <w:style w:type="character" w:customStyle="1" w:styleId="HighlightedTextChar">
    <w:name w:val="Highlighted Text Char"/>
    <w:link w:val="HighlightedText"/>
    <w:locked/>
    <w:rsid w:val="00615440"/>
    <w:rPr>
      <w:rFonts w:ascii="Arial" w:eastAsia="Times New Roman" w:hAnsi="Arial"/>
      <w:b/>
      <w:u w:val="thick"/>
    </w:rPr>
  </w:style>
  <w:style w:type="paragraph" w:customStyle="1" w:styleId="HighlightedText">
    <w:name w:val="Highlighted Text"/>
    <w:basedOn w:val="Normal"/>
    <w:link w:val="HighlightedTextChar"/>
    <w:rsid w:val="00615440"/>
    <w:pPr>
      <w:jc w:val="both"/>
    </w:pPr>
    <w:rPr>
      <w:rFonts w:ascii="Arial" w:eastAsia="Times New Roman" w:hAnsi="Arial"/>
      <w:b/>
      <w:sz w:val="24"/>
      <w:u w:val="thick"/>
    </w:rPr>
  </w:style>
  <w:style w:type="paragraph" w:customStyle="1" w:styleId="StyleHeading1Justified">
    <w:name w:val="Style Heading 1 + Justified"/>
    <w:basedOn w:val="Normal"/>
    <w:next w:val="Normal"/>
    <w:rsid w:val="00615440"/>
    <w:rPr>
      <w:rFonts w:ascii="Arial" w:eastAsia="Times New Roman" w:hAnsi="Arial"/>
      <w:sz w:val="20"/>
      <w:szCs w:val="20"/>
    </w:rPr>
  </w:style>
  <w:style w:type="paragraph" w:customStyle="1" w:styleId="textunderline0">
    <w:name w:val="text underline"/>
    <w:basedOn w:val="Normal"/>
    <w:link w:val="textunderlineChar0"/>
    <w:autoRedefine/>
    <w:rsid w:val="00615440"/>
    <w:rPr>
      <w:rFonts w:asciiTheme="minorHAnsi" w:hAnsiTheme="minorHAnsi"/>
      <w:sz w:val="24"/>
      <w:u w:val="thick"/>
    </w:rPr>
  </w:style>
  <w:style w:type="character" w:customStyle="1" w:styleId="DebateTagChar">
    <w:name w:val="Debate Tag Char"/>
    <w:link w:val="DebateTag"/>
    <w:locked/>
    <w:rsid w:val="00615440"/>
    <w:rPr>
      <w:rFonts w:ascii="Garamond" w:hAnsi="Garamond"/>
      <w:b/>
    </w:rPr>
  </w:style>
  <w:style w:type="paragraph" w:customStyle="1" w:styleId="DebateTag">
    <w:name w:val="Debate Tag"/>
    <w:basedOn w:val="Normal"/>
    <w:link w:val="DebateTagChar"/>
    <w:autoRedefine/>
    <w:rsid w:val="00615440"/>
    <w:pPr>
      <w:tabs>
        <w:tab w:val="left" w:pos="270"/>
      </w:tabs>
    </w:pPr>
    <w:rPr>
      <w:rFonts w:ascii="Garamond" w:hAnsi="Garamond"/>
      <w:b/>
      <w:sz w:val="24"/>
    </w:rPr>
  </w:style>
  <w:style w:type="paragraph" w:customStyle="1" w:styleId="DebateCite">
    <w:name w:val="Debate Cite"/>
    <w:basedOn w:val="Normal"/>
    <w:autoRedefine/>
    <w:rsid w:val="00615440"/>
    <w:pPr>
      <w:tabs>
        <w:tab w:val="left" w:pos="270"/>
      </w:tabs>
    </w:pPr>
    <w:rPr>
      <w:rFonts w:eastAsia="Times New Roman"/>
      <w:sz w:val="20"/>
    </w:rPr>
  </w:style>
  <w:style w:type="paragraph" w:customStyle="1" w:styleId="BlockTitle10">
    <w:name w:val="Block Title #1"/>
    <w:basedOn w:val="Heading1"/>
    <w:rsid w:val="0061544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15440"/>
    <w:pPr>
      <w:widowControl w:val="0"/>
      <w:suppressAutoHyphens/>
    </w:pPr>
    <w:rPr>
      <w:rFonts w:ascii="Courier New" w:eastAsia="Courier New" w:hAnsi="Courier New"/>
      <w:sz w:val="20"/>
      <w:szCs w:val="20"/>
    </w:rPr>
  </w:style>
  <w:style w:type="paragraph" w:customStyle="1" w:styleId="MaggieTag">
    <w:name w:val="MaggieTag"/>
    <w:basedOn w:val="Heading2"/>
    <w:rsid w:val="00615440"/>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15440"/>
    <w:rPr>
      <w:rFonts w:ascii="Times New Roman" w:eastAsia="Times New Roman" w:hAnsi="Times New Roman"/>
    </w:rPr>
  </w:style>
  <w:style w:type="paragraph" w:customStyle="1" w:styleId="Heading4Cite">
    <w:name w:val="Heading 4 Cite"/>
    <w:basedOn w:val="Normal"/>
    <w:link w:val="Heading4CiteChar"/>
    <w:autoRedefine/>
    <w:rsid w:val="00615440"/>
    <w:rPr>
      <w:rFonts w:ascii="Times New Roman" w:eastAsia="Times New Roman" w:hAnsi="Times New Roman"/>
      <w:sz w:val="24"/>
    </w:rPr>
  </w:style>
  <w:style w:type="paragraph" w:customStyle="1" w:styleId="4">
    <w:name w:val="4"/>
    <w:basedOn w:val="Normal"/>
    <w:rsid w:val="00615440"/>
    <w:rPr>
      <w:rFonts w:eastAsia="Times New Roman"/>
      <w:sz w:val="20"/>
    </w:rPr>
  </w:style>
  <w:style w:type="character" w:customStyle="1" w:styleId="UnunderlinedTextChar">
    <w:name w:val="Ununderlined Text Char"/>
    <w:link w:val="UnunderlinedText"/>
    <w:locked/>
    <w:rsid w:val="00615440"/>
    <w:rPr>
      <w:rFonts w:eastAsia="Times New Roman"/>
      <w:bCs/>
      <w:sz w:val="12"/>
    </w:rPr>
  </w:style>
  <w:style w:type="paragraph" w:customStyle="1" w:styleId="UnunderlinedText">
    <w:name w:val="Ununderlined Text"/>
    <w:basedOn w:val="Normal"/>
    <w:link w:val="UnunderlinedTextChar"/>
    <w:autoRedefine/>
    <w:rsid w:val="00615440"/>
    <w:pPr>
      <w:spacing w:after="200" w:line="276" w:lineRule="auto"/>
    </w:pPr>
    <w:rPr>
      <w:rFonts w:asciiTheme="minorHAnsi" w:eastAsia="Times New Roman" w:hAnsiTheme="minorHAnsi"/>
      <w:bCs/>
      <w:sz w:val="12"/>
    </w:rPr>
  </w:style>
  <w:style w:type="paragraph" w:customStyle="1" w:styleId="card0">
    <w:name w:val="%card"/>
    <w:basedOn w:val="Normal"/>
    <w:link w:val="cardChar2"/>
    <w:autoRedefine/>
    <w:uiPriority w:val="99"/>
    <w:qFormat/>
    <w:rsid w:val="00615440"/>
    <w:pPr>
      <w:spacing w:after="200" w:line="276" w:lineRule="auto"/>
      <w:ind w:left="288" w:right="288"/>
    </w:pPr>
    <w:rPr>
      <w:rFonts w:eastAsia="Times New Roman"/>
      <w:bCs/>
    </w:rPr>
  </w:style>
  <w:style w:type="paragraph" w:customStyle="1" w:styleId="BlockTitle4">
    <w:name w:val="%Block Title"/>
    <w:basedOn w:val="Heading1"/>
    <w:rsid w:val="0061544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15440"/>
    <w:pPr>
      <w:widowControl w:val="0"/>
      <w:autoSpaceDE/>
      <w:autoSpaceDN/>
      <w:adjustRightInd/>
      <w:outlineLvl w:val="9"/>
    </w:pPr>
    <w:rPr>
      <w:rFonts w:cs="Courier New"/>
      <w:bCs/>
      <w:sz w:val="28"/>
      <w:szCs w:val="22"/>
    </w:rPr>
  </w:style>
  <w:style w:type="paragraph" w:customStyle="1" w:styleId="ThickUnderline">
    <w:name w:val="ThickUnderline"/>
    <w:rsid w:val="006154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15440"/>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15440"/>
    <w:rPr>
      <w:rFonts w:ascii="Century Gothic" w:eastAsia="Cambria" w:hAnsi="Century Gothic"/>
      <w:u w:val="thick"/>
    </w:rPr>
  </w:style>
  <w:style w:type="paragraph" w:customStyle="1" w:styleId="Card-Underline0">
    <w:name w:val="Card-Underline"/>
    <w:basedOn w:val="Normal"/>
    <w:link w:val="Card-UnderlineChar"/>
    <w:qFormat/>
    <w:rsid w:val="00615440"/>
    <w:rPr>
      <w:rFonts w:ascii="Century Gothic" w:eastAsia="Cambria" w:hAnsi="Century Gothic"/>
      <w:sz w:val="24"/>
      <w:u w:val="thick"/>
    </w:rPr>
  </w:style>
  <w:style w:type="paragraph" w:customStyle="1" w:styleId="PageNumber3">
    <w:name w:val="Page Number3"/>
    <w:basedOn w:val="Normal"/>
    <w:next w:val="Normal"/>
    <w:rsid w:val="00615440"/>
    <w:rPr>
      <w:rFonts w:eastAsia="Times New Roman"/>
      <w:sz w:val="20"/>
    </w:rPr>
  </w:style>
  <w:style w:type="paragraph" w:customStyle="1" w:styleId="PageNumber4">
    <w:name w:val="Page Number4"/>
    <w:basedOn w:val="Normal"/>
    <w:next w:val="Normal"/>
    <w:rsid w:val="00615440"/>
    <w:rPr>
      <w:rFonts w:eastAsia="Times New Roman"/>
      <w:sz w:val="20"/>
    </w:rPr>
  </w:style>
  <w:style w:type="paragraph" w:customStyle="1" w:styleId="PageNumber5">
    <w:name w:val="Page Number5"/>
    <w:basedOn w:val="Normal"/>
    <w:next w:val="Normal"/>
    <w:rsid w:val="00615440"/>
    <w:rPr>
      <w:rFonts w:eastAsia="Times New Roman"/>
      <w:sz w:val="20"/>
    </w:rPr>
  </w:style>
  <w:style w:type="paragraph" w:customStyle="1" w:styleId="smalltext1">
    <w:name w:val="small text1"/>
    <w:basedOn w:val="Normal"/>
    <w:next w:val="Normal"/>
    <w:uiPriority w:val="4"/>
    <w:qFormat/>
    <w:rsid w:val="00615440"/>
    <w:pPr>
      <w:keepNext/>
      <w:keepLines/>
      <w:spacing w:before="200"/>
      <w:outlineLvl w:val="3"/>
    </w:pPr>
    <w:rPr>
      <w:rFonts w:eastAsia="Times New Roman"/>
      <w:b/>
      <w:bCs/>
      <w:iCs/>
      <w:sz w:val="26"/>
    </w:rPr>
  </w:style>
  <w:style w:type="character" w:customStyle="1" w:styleId="CircleChar">
    <w:name w:val="Circle Char"/>
    <w:link w:val="Circle"/>
    <w:locked/>
    <w:rsid w:val="00615440"/>
    <w:rPr>
      <w:rFonts w:ascii="Times New Roman" w:eastAsia="Times New Roman" w:hAnsi="Times New Roman"/>
      <w:b/>
      <w:u w:val="words"/>
    </w:rPr>
  </w:style>
  <w:style w:type="paragraph" w:customStyle="1" w:styleId="Circle">
    <w:name w:val="Circle"/>
    <w:basedOn w:val="Normal"/>
    <w:link w:val="CircleChar"/>
    <w:rsid w:val="00615440"/>
    <w:rPr>
      <w:rFonts w:ascii="Times New Roman" w:eastAsia="Times New Roman" w:hAnsi="Times New Roman"/>
      <w:b/>
      <w:sz w:val="24"/>
      <w:u w:val="words"/>
    </w:rPr>
  </w:style>
  <w:style w:type="paragraph" w:customStyle="1" w:styleId="PageNumber6">
    <w:name w:val="Page Number6"/>
    <w:basedOn w:val="Normal"/>
    <w:next w:val="Normal"/>
    <w:rsid w:val="00615440"/>
    <w:rPr>
      <w:rFonts w:eastAsia="Times New Roman"/>
      <w:sz w:val="20"/>
    </w:rPr>
  </w:style>
  <w:style w:type="paragraph" w:customStyle="1" w:styleId="user">
    <w:name w:val="user"/>
    <w:basedOn w:val="Normal"/>
    <w:rsid w:val="00615440"/>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15440"/>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15440"/>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15440"/>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1544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15440"/>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15440"/>
    <w:rPr>
      <w:rFonts w:eastAsia="Times New Roman"/>
      <w:sz w:val="20"/>
    </w:rPr>
  </w:style>
  <w:style w:type="paragraph" w:customStyle="1" w:styleId="DebateTag0">
    <w:name w:val="DebateTag"/>
    <w:basedOn w:val="Normal"/>
    <w:qFormat/>
    <w:rsid w:val="00615440"/>
    <w:rPr>
      <w:b/>
    </w:rPr>
  </w:style>
  <w:style w:type="paragraph" w:customStyle="1" w:styleId="date-comments">
    <w:name w:val="date-comments"/>
    <w:basedOn w:val="Normal"/>
    <w:uiPriority w:val="99"/>
    <w:rsid w:val="0061544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15440"/>
    <w:rPr>
      <w:rFonts w:ascii="Garamond" w:eastAsia="Calibri" w:hAnsi="Garamond" w:hint="default"/>
      <w:sz w:val="16"/>
      <w:szCs w:val="22"/>
    </w:rPr>
  </w:style>
  <w:style w:type="character" w:customStyle="1" w:styleId="message-item">
    <w:name w:val="message-item"/>
    <w:rsid w:val="00615440"/>
  </w:style>
  <w:style w:type="character" w:customStyle="1" w:styleId="lightheader">
    <w:name w:val="lightheader"/>
    <w:rsid w:val="00615440"/>
  </w:style>
  <w:style w:type="character" w:customStyle="1" w:styleId="datestamp">
    <w:name w:val="datestamp"/>
    <w:rsid w:val="00615440"/>
  </w:style>
  <w:style w:type="character" w:customStyle="1" w:styleId="i">
    <w:name w:val="i"/>
    <w:uiPriority w:val="99"/>
    <w:rsid w:val="00615440"/>
  </w:style>
  <w:style w:type="character" w:customStyle="1" w:styleId="forenames">
    <w:name w:val="forenames"/>
    <w:rsid w:val="00615440"/>
  </w:style>
  <w:style w:type="character" w:customStyle="1" w:styleId="surname">
    <w:name w:val="surname"/>
    <w:rsid w:val="00615440"/>
  </w:style>
  <w:style w:type="character" w:customStyle="1" w:styleId="medium-font">
    <w:name w:val="medium-font"/>
    <w:rsid w:val="00615440"/>
  </w:style>
  <w:style w:type="character" w:customStyle="1" w:styleId="title-link-wrapper">
    <w:name w:val="title-link-wrapper"/>
    <w:rsid w:val="00615440"/>
  </w:style>
  <w:style w:type="character" w:customStyle="1" w:styleId="refpreview">
    <w:name w:val="refpreview"/>
    <w:rsid w:val="00615440"/>
  </w:style>
  <w:style w:type="character" w:customStyle="1" w:styleId="loose1">
    <w:name w:val="loose1"/>
    <w:rsid w:val="00615440"/>
  </w:style>
  <w:style w:type="character" w:customStyle="1" w:styleId="email">
    <w:name w:val="email"/>
    <w:rsid w:val="00615440"/>
  </w:style>
  <w:style w:type="character" w:customStyle="1" w:styleId="gsa">
    <w:name w:val="gs_a"/>
    <w:rsid w:val="00615440"/>
  </w:style>
  <w:style w:type="character" w:customStyle="1" w:styleId="goohl1">
    <w:name w:val="goohl1"/>
    <w:rsid w:val="00615440"/>
  </w:style>
  <w:style w:type="character" w:customStyle="1" w:styleId="mainarttitle">
    <w:name w:val="mainarttitle"/>
    <w:rsid w:val="00615440"/>
  </w:style>
  <w:style w:type="character" w:customStyle="1" w:styleId="mainartauthor">
    <w:name w:val="mainartauthor"/>
    <w:rsid w:val="00615440"/>
  </w:style>
  <w:style w:type="character" w:customStyle="1" w:styleId="mainartdate">
    <w:name w:val="mainartdate"/>
    <w:rsid w:val="00615440"/>
  </w:style>
  <w:style w:type="character" w:customStyle="1" w:styleId="gsggs">
    <w:name w:val="gs_ggs"/>
    <w:rsid w:val="00615440"/>
  </w:style>
  <w:style w:type="character" w:customStyle="1" w:styleId="ahead">
    <w:name w:val="a_head"/>
    <w:rsid w:val="00615440"/>
  </w:style>
  <w:style w:type="character" w:customStyle="1" w:styleId="articleauthor">
    <w:name w:val="articleauthor"/>
    <w:rsid w:val="00615440"/>
  </w:style>
  <w:style w:type="character" w:customStyle="1" w:styleId="footnote">
    <w:name w:val="footnote"/>
    <w:rsid w:val="00615440"/>
  </w:style>
  <w:style w:type="character" w:customStyle="1" w:styleId="docbody">
    <w:name w:val="docbody"/>
    <w:rsid w:val="00615440"/>
  </w:style>
  <w:style w:type="character" w:customStyle="1" w:styleId="superscript">
    <w:name w:val="superscript"/>
    <w:rsid w:val="00615440"/>
  </w:style>
  <w:style w:type="character" w:customStyle="1" w:styleId="citeChar2">
    <w:name w:val="cite Char"/>
    <w:locked/>
    <w:rsid w:val="00615440"/>
    <w:rPr>
      <w:b/>
      <w:bCs w:val="0"/>
      <w:u w:val="single"/>
    </w:rPr>
  </w:style>
  <w:style w:type="character" w:customStyle="1" w:styleId="StyleUnderlineChar">
    <w:name w:val="Style Underline Char"/>
    <w:locked/>
    <w:rsid w:val="00615440"/>
    <w:rPr>
      <w:u w:val="single"/>
    </w:rPr>
  </w:style>
  <w:style w:type="character" w:customStyle="1" w:styleId="CitesCharChar">
    <w:name w:val="Cites Char Char"/>
    <w:locked/>
    <w:rsid w:val="00615440"/>
    <w:rPr>
      <w:b/>
      <w:bCs/>
    </w:rPr>
  </w:style>
  <w:style w:type="character" w:customStyle="1" w:styleId="bwxsm">
    <w:name w:val="b w xsm"/>
    <w:rsid w:val="00615440"/>
  </w:style>
  <w:style w:type="character" w:customStyle="1" w:styleId="fstd">
    <w:name w:val="f std"/>
    <w:rsid w:val="00615440"/>
  </w:style>
  <w:style w:type="character" w:customStyle="1" w:styleId="gl">
    <w:name w:val="gl"/>
    <w:rsid w:val="00615440"/>
  </w:style>
  <w:style w:type="character" w:customStyle="1" w:styleId="heading2char2charchar1">
    <w:name w:val="heading2char2charchar1"/>
    <w:rsid w:val="00615440"/>
  </w:style>
  <w:style w:type="character" w:customStyle="1" w:styleId="charchar60">
    <w:name w:val="charchar6"/>
    <w:rsid w:val="00615440"/>
  </w:style>
  <w:style w:type="character" w:customStyle="1" w:styleId="bio1">
    <w:name w:val="bio1"/>
    <w:rsid w:val="00615440"/>
    <w:rPr>
      <w:rFonts w:ascii="Arial" w:hAnsi="Arial" w:cs="Arial" w:hint="default"/>
      <w:i/>
      <w:iCs/>
      <w:color w:val="000000"/>
      <w:sz w:val="20"/>
      <w:szCs w:val="20"/>
    </w:rPr>
  </w:style>
  <w:style w:type="character" w:customStyle="1" w:styleId="cardCharCharCharCharCharChar">
    <w:name w:val="card Char Char Char Char Char Char"/>
    <w:rsid w:val="00615440"/>
    <w:rPr>
      <w:sz w:val="24"/>
      <w:szCs w:val="24"/>
      <w:lang w:val="en-US" w:eastAsia="en-US" w:bidi="ar-SA"/>
    </w:rPr>
  </w:style>
  <w:style w:type="character" w:customStyle="1" w:styleId="Style24ptBoldUnderlineCenteredCharChar">
    <w:name w:val="Style 24 pt Bold Underline Centered Char Char"/>
    <w:rsid w:val="00615440"/>
    <w:rPr>
      <w:b/>
      <w:bCs/>
      <w:sz w:val="48"/>
      <w:szCs w:val="24"/>
      <w:u w:val="single"/>
      <w:lang w:val="en-US" w:eastAsia="en-US" w:bidi="ar-SA"/>
    </w:rPr>
  </w:style>
  <w:style w:type="character" w:customStyle="1" w:styleId="TagCiteCharChar0">
    <w:name w:val="Tag / Cite Char Char"/>
    <w:rsid w:val="00615440"/>
    <w:rPr>
      <w:b/>
      <w:bCs w:val="0"/>
      <w:color w:val="000000"/>
      <w:sz w:val="24"/>
      <w:szCs w:val="24"/>
      <w:lang w:val="en-US" w:eastAsia="en-US" w:bidi="ar-SA"/>
    </w:rPr>
  </w:style>
  <w:style w:type="character" w:customStyle="1" w:styleId="CardTextUnderlinedCharChar">
    <w:name w:val="Card Text Underlined Char Char"/>
    <w:rsid w:val="00615440"/>
    <w:rPr>
      <w:rFonts w:ascii="Arial Narrow" w:hAnsi="Arial Narrow" w:hint="default"/>
      <w:szCs w:val="24"/>
      <w:u w:val="single"/>
      <w:lang w:val="en-US" w:eastAsia="en-US" w:bidi="ar-SA"/>
    </w:rPr>
  </w:style>
  <w:style w:type="character" w:customStyle="1" w:styleId="CardTagCharCharChar">
    <w:name w:val="Card Tag Char Char Char"/>
    <w:rsid w:val="00615440"/>
    <w:rPr>
      <w:b/>
      <w:bCs w:val="0"/>
      <w:sz w:val="24"/>
      <w:szCs w:val="24"/>
      <w:lang w:val="en-US" w:eastAsia="en-US" w:bidi="ar-SA"/>
    </w:rPr>
  </w:style>
  <w:style w:type="character" w:customStyle="1" w:styleId="mainbody">
    <w:name w:val="mainbody"/>
    <w:rsid w:val="00615440"/>
  </w:style>
  <w:style w:type="character" w:customStyle="1" w:styleId="UnderlineStyleChar2">
    <w:name w:val="Underline Style Char2"/>
    <w:rsid w:val="00615440"/>
    <w:rPr>
      <w:rFonts w:ascii="Garamond" w:hAnsi="Garamond" w:hint="default"/>
      <w:sz w:val="22"/>
      <w:szCs w:val="24"/>
      <w:u w:val="single"/>
      <w:lang w:val="en-US" w:eastAsia="en-US" w:bidi="ar-SA"/>
    </w:rPr>
  </w:style>
  <w:style w:type="character" w:customStyle="1" w:styleId="Style1Char2">
    <w:name w:val="Style1 Char2"/>
    <w:rsid w:val="00615440"/>
    <w:rPr>
      <w:szCs w:val="24"/>
    </w:rPr>
  </w:style>
  <w:style w:type="character" w:customStyle="1" w:styleId="t13">
    <w:name w:val="t13"/>
    <w:rsid w:val="00615440"/>
  </w:style>
  <w:style w:type="character" w:customStyle="1" w:styleId="lead">
    <w:name w:val="lead"/>
    <w:rsid w:val="00615440"/>
  </w:style>
  <w:style w:type="paragraph" w:customStyle="1" w:styleId="CardDownx1">
    <w:name w:val="CardDown x1"/>
    <w:basedOn w:val="Normal"/>
    <w:link w:val="CardDownx1Char"/>
    <w:rsid w:val="00615440"/>
  </w:style>
  <w:style w:type="character" w:customStyle="1" w:styleId="CardDownx1Char">
    <w:name w:val="CardDown x1 Char"/>
    <w:link w:val="CardDownx1"/>
    <w:locked/>
    <w:rsid w:val="00615440"/>
    <w:rPr>
      <w:rFonts w:ascii="Calibri" w:hAnsi="Calibri"/>
      <w:sz w:val="22"/>
    </w:rPr>
  </w:style>
  <w:style w:type="character" w:customStyle="1" w:styleId="CharChar17">
    <w:name w:val="Char Char17"/>
    <w:locked/>
    <w:rsid w:val="00615440"/>
    <w:rPr>
      <w:rFonts w:ascii="Arial" w:hAnsi="Arial" w:cs="Arial" w:hint="default"/>
      <w:b/>
      <w:bCs/>
      <w:sz w:val="26"/>
      <w:szCs w:val="26"/>
    </w:rPr>
  </w:style>
  <w:style w:type="character" w:customStyle="1" w:styleId="address">
    <w:name w:val="address"/>
    <w:rsid w:val="00615440"/>
  </w:style>
  <w:style w:type="character" w:customStyle="1" w:styleId="ilspan">
    <w:name w:val="il_span"/>
    <w:rsid w:val="00615440"/>
  </w:style>
  <w:style w:type="character" w:customStyle="1" w:styleId="articletitle1">
    <w:name w:val="articletitle1"/>
    <w:rsid w:val="00615440"/>
    <w:rPr>
      <w:rFonts w:ascii="Times New Roman" w:hAnsi="Times New Roman" w:cs="Times New Roman" w:hint="default"/>
      <w:b/>
      <w:bCs/>
      <w:sz w:val="36"/>
      <w:szCs w:val="36"/>
    </w:rPr>
  </w:style>
  <w:style w:type="character" w:customStyle="1" w:styleId="leftidx1">
    <w:name w:val="leftidx1"/>
    <w:rsid w:val="00615440"/>
    <w:rPr>
      <w:rFonts w:ascii="Verdana" w:hAnsi="Verdana" w:hint="default"/>
      <w:sz w:val="22"/>
      <w:szCs w:val="22"/>
    </w:rPr>
  </w:style>
  <w:style w:type="character" w:customStyle="1" w:styleId="blue1">
    <w:name w:val="blue1"/>
    <w:rsid w:val="00615440"/>
    <w:rPr>
      <w:color w:val="0000FF"/>
    </w:rPr>
  </w:style>
  <w:style w:type="character" w:customStyle="1" w:styleId="author-link1">
    <w:name w:val="author-link1"/>
    <w:rsid w:val="00615440"/>
    <w:rPr>
      <w:b w:val="0"/>
      <w:bCs w:val="0"/>
    </w:rPr>
  </w:style>
  <w:style w:type="character" w:customStyle="1" w:styleId="black1">
    <w:name w:val="black1"/>
    <w:rsid w:val="00615440"/>
    <w:rPr>
      <w:color w:val="000000"/>
    </w:rPr>
  </w:style>
  <w:style w:type="character" w:customStyle="1" w:styleId="StyleunderlinedCharBold">
    <w:name w:val="Style underlined Char + Bold"/>
    <w:rsid w:val="00615440"/>
    <w:rPr>
      <w:rFonts w:ascii="Times New Roman" w:hAnsi="Times New Roman" w:cs="Times New Roman" w:hint="default"/>
      <w:b/>
      <w:bCs/>
      <w:sz w:val="21"/>
      <w:szCs w:val="24"/>
      <w:u w:val="single"/>
    </w:rPr>
  </w:style>
  <w:style w:type="character" w:customStyle="1" w:styleId="ThickUnderlineCharChar">
    <w:name w:val="Thick Underline Char Char"/>
    <w:rsid w:val="00615440"/>
    <w:rPr>
      <w:rFonts w:ascii="Calibri" w:eastAsia="Calibri" w:hAnsi="Calibri" w:hint="default"/>
    </w:rPr>
  </w:style>
  <w:style w:type="character" w:customStyle="1" w:styleId="CardUnderline">
    <w:name w:val="Card Underline"/>
    <w:rsid w:val="00615440"/>
    <w:rPr>
      <w:rFonts w:ascii="Times New Roman" w:hAnsi="Times New Roman" w:cs="Times New Roman" w:hint="default"/>
      <w:sz w:val="20"/>
      <w:u w:val="single"/>
    </w:rPr>
  </w:style>
  <w:style w:type="character" w:customStyle="1" w:styleId="lingoregion">
    <w:name w:val="lingo_region"/>
    <w:rsid w:val="00615440"/>
  </w:style>
  <w:style w:type="character" w:customStyle="1" w:styleId="cite0">
    <w:name w:val="%cite"/>
    <w:rsid w:val="00615440"/>
    <w:rPr>
      <w:rFonts w:ascii="Times New Roman" w:hAnsi="Times New Roman" w:cs="Times New Roman" w:hint="default"/>
      <w:b/>
      <w:bCs w:val="0"/>
      <w:sz w:val="24"/>
    </w:rPr>
  </w:style>
  <w:style w:type="character" w:customStyle="1" w:styleId="Emphasis21">
    <w:name w:val="%Emphasis2"/>
    <w:rsid w:val="00615440"/>
    <w:rPr>
      <w:rFonts w:ascii="Cooper Black" w:hAnsi="Cooper Black" w:hint="default"/>
      <w:iCs/>
      <w:u w:val="single"/>
    </w:rPr>
  </w:style>
  <w:style w:type="character" w:customStyle="1" w:styleId="bodycontentlink">
    <w:name w:val="bodycontentlink"/>
    <w:rsid w:val="00615440"/>
  </w:style>
  <w:style w:type="character" w:customStyle="1" w:styleId="AAAcite">
    <w:name w:val="AAAcite"/>
    <w:rsid w:val="00615440"/>
    <w:rPr>
      <w:rFonts w:ascii="Times New Roman" w:hAnsi="Times New Roman" w:cs="Times New Roman" w:hint="default"/>
      <w:b/>
      <w:bCs w:val="0"/>
      <w:sz w:val="24"/>
    </w:rPr>
  </w:style>
  <w:style w:type="character" w:customStyle="1" w:styleId="tmplheaderlink">
    <w:name w:val="tmplheaderlink"/>
    <w:rsid w:val="00615440"/>
    <w:rPr>
      <w:rFonts w:ascii="Times New Roman" w:hAnsi="Times New Roman" w:cs="Times New Roman" w:hint="default"/>
    </w:rPr>
  </w:style>
  <w:style w:type="character" w:customStyle="1" w:styleId="UnderlinedEvidenceCharChar">
    <w:name w:val="Underlined Evidence Char Char"/>
    <w:rsid w:val="00615440"/>
    <w:rPr>
      <w:rFonts w:ascii="Verdana" w:hAnsi="Verdana" w:hint="default"/>
      <w:sz w:val="21"/>
      <w:szCs w:val="21"/>
      <w:u w:val="thick"/>
      <w:lang w:val="en-US" w:eastAsia="en-US" w:bidi="ar-SA"/>
    </w:rPr>
  </w:style>
  <w:style w:type="character" w:customStyle="1" w:styleId="role">
    <w:name w:val="role"/>
    <w:rsid w:val="00615440"/>
  </w:style>
  <w:style w:type="character" w:customStyle="1" w:styleId="pagination">
    <w:name w:val="pagination"/>
    <w:rsid w:val="00615440"/>
  </w:style>
  <w:style w:type="character" w:customStyle="1" w:styleId="doi">
    <w:name w:val="doi"/>
    <w:rsid w:val="00615440"/>
  </w:style>
  <w:style w:type="character" w:customStyle="1" w:styleId="bodycontents">
    <w:name w:val="bodycontents"/>
    <w:rsid w:val="00615440"/>
  </w:style>
  <w:style w:type="character" w:customStyle="1" w:styleId="comma">
    <w:name w:val="comma"/>
    <w:rsid w:val="00615440"/>
  </w:style>
  <w:style w:type="character" w:customStyle="1" w:styleId="pad5right">
    <w:name w:val="pad5right"/>
    <w:rsid w:val="00615440"/>
  </w:style>
  <w:style w:type="character" w:customStyle="1" w:styleId="entry-date">
    <w:name w:val="entry-date"/>
    <w:rsid w:val="00615440"/>
  </w:style>
  <w:style w:type="character" w:customStyle="1" w:styleId="desc">
    <w:name w:val="desc"/>
    <w:rsid w:val="00615440"/>
  </w:style>
  <w:style w:type="character" w:customStyle="1" w:styleId="divider">
    <w:name w:val="divider"/>
    <w:rsid w:val="00615440"/>
  </w:style>
  <w:style w:type="character" w:customStyle="1" w:styleId="blogdate">
    <w:name w:val="blogdate"/>
    <w:rsid w:val="00615440"/>
  </w:style>
  <w:style w:type="character" w:customStyle="1" w:styleId="ticker">
    <w:name w:val="ticker"/>
    <w:rsid w:val="00615440"/>
  </w:style>
  <w:style w:type="character" w:customStyle="1" w:styleId="posted">
    <w:name w:val="posted"/>
    <w:rsid w:val="00615440"/>
  </w:style>
  <w:style w:type="character" w:customStyle="1" w:styleId="time">
    <w:name w:val="time"/>
    <w:rsid w:val="00615440"/>
  </w:style>
  <w:style w:type="character" w:customStyle="1" w:styleId="dot">
    <w:name w:val="dot"/>
    <w:rsid w:val="00615440"/>
  </w:style>
  <w:style w:type="character" w:customStyle="1" w:styleId="hn-date">
    <w:name w:val="hn-date"/>
    <w:rsid w:val="00615440"/>
  </w:style>
  <w:style w:type="character" w:customStyle="1" w:styleId="location">
    <w:name w:val="location"/>
    <w:rsid w:val="00615440"/>
  </w:style>
  <w:style w:type="character" w:customStyle="1" w:styleId="arial11">
    <w:name w:val="arial_11"/>
    <w:rsid w:val="00615440"/>
  </w:style>
  <w:style w:type="character" w:customStyle="1" w:styleId="dropcap-letter">
    <w:name w:val="dropcap-letter"/>
    <w:rsid w:val="00615440"/>
  </w:style>
  <w:style w:type="character" w:customStyle="1" w:styleId="offscreen">
    <w:name w:val="offscreen"/>
    <w:rsid w:val="00615440"/>
  </w:style>
  <w:style w:type="character" w:customStyle="1" w:styleId="linked-in">
    <w:name w:val="linked-in"/>
    <w:rsid w:val="00615440"/>
  </w:style>
  <w:style w:type="character" w:customStyle="1" w:styleId="in-widget">
    <w:name w:val="in-widget"/>
    <w:rsid w:val="00615440"/>
  </w:style>
  <w:style w:type="character" w:customStyle="1" w:styleId="in-right">
    <w:name w:val="in-right"/>
    <w:rsid w:val="00615440"/>
  </w:style>
  <w:style w:type="character" w:customStyle="1" w:styleId="tickerwrap">
    <w:name w:val="ticker_wrap"/>
    <w:rsid w:val="00615440"/>
  </w:style>
  <w:style w:type="character" w:customStyle="1" w:styleId="divs">
    <w:name w:val="divs"/>
    <w:rsid w:val="00615440"/>
  </w:style>
  <w:style w:type="character" w:customStyle="1" w:styleId="in-top">
    <w:name w:val="in-top"/>
    <w:rsid w:val="00615440"/>
  </w:style>
  <w:style w:type="character" w:customStyle="1" w:styleId="article-date">
    <w:name w:val="article-date"/>
    <w:rsid w:val="00615440"/>
  </w:style>
  <w:style w:type="character" w:customStyle="1" w:styleId="bodysubtoc">
    <w:name w:val="bodysubtoc"/>
    <w:rsid w:val="00615440"/>
  </w:style>
  <w:style w:type="character" w:customStyle="1" w:styleId="lefttitlesmaller">
    <w:name w:val="lefttitlesmaller"/>
    <w:rsid w:val="00615440"/>
  </w:style>
  <w:style w:type="character" w:customStyle="1" w:styleId="mb">
    <w:name w:val="mb"/>
    <w:rsid w:val="00615440"/>
  </w:style>
  <w:style w:type="character" w:customStyle="1" w:styleId="field-content">
    <w:name w:val="field-content"/>
    <w:rsid w:val="00615440"/>
  </w:style>
  <w:style w:type="character" w:customStyle="1" w:styleId="submitted-date">
    <w:name w:val="submitted-date"/>
    <w:rsid w:val="00615440"/>
  </w:style>
  <w:style w:type="character" w:customStyle="1" w:styleId="submitted-time">
    <w:name w:val="submitted-time"/>
    <w:rsid w:val="00615440"/>
  </w:style>
  <w:style w:type="character" w:customStyle="1" w:styleId="A2">
    <w:name w:val="A2"/>
    <w:uiPriority w:val="99"/>
    <w:rsid w:val="00615440"/>
    <w:rPr>
      <w:rFonts w:ascii="Sabon LT Std" w:hAnsi="Sabon LT Std" w:cs="Sabon LT Std" w:hint="default"/>
      <w:color w:val="000000"/>
      <w:sz w:val="15"/>
      <w:szCs w:val="15"/>
    </w:rPr>
  </w:style>
  <w:style w:type="character" w:customStyle="1" w:styleId="searchword">
    <w:name w:val="searchword"/>
    <w:rsid w:val="00615440"/>
  </w:style>
  <w:style w:type="character" w:customStyle="1" w:styleId="meta-prep">
    <w:name w:val="meta-prep"/>
    <w:rsid w:val="00615440"/>
  </w:style>
  <w:style w:type="numbering" w:customStyle="1" w:styleId="1ai1">
    <w:name w:val="1 / a / i1"/>
    <w:rsid w:val="00615440"/>
    <w:pPr>
      <w:numPr>
        <w:numId w:val="14"/>
      </w:numPr>
    </w:pPr>
  </w:style>
  <w:style w:type="numbering" w:styleId="1ai">
    <w:name w:val="Outline List 1"/>
    <w:basedOn w:val="NoList"/>
    <w:unhideWhenUsed/>
    <w:rsid w:val="00615440"/>
    <w:pPr>
      <w:numPr>
        <w:numId w:val="15"/>
      </w:numPr>
    </w:pPr>
  </w:style>
  <w:style w:type="character" w:customStyle="1" w:styleId="FontStyle310">
    <w:name w:val="Font Style310"/>
    <w:uiPriority w:val="99"/>
    <w:rsid w:val="00615440"/>
    <w:rPr>
      <w:rFonts w:ascii="Times New Roman" w:hAnsi="Times New Roman" w:cs="Times New Roman"/>
      <w:b/>
      <w:bCs/>
      <w:i/>
      <w:iCs/>
      <w:spacing w:val="-10"/>
      <w:sz w:val="18"/>
      <w:szCs w:val="18"/>
    </w:rPr>
  </w:style>
  <w:style w:type="character" w:customStyle="1" w:styleId="FontStyle329">
    <w:name w:val="Font Style329"/>
    <w:uiPriority w:val="99"/>
    <w:rsid w:val="00615440"/>
    <w:rPr>
      <w:rFonts w:ascii="Times New Roman" w:hAnsi="Times New Roman" w:cs="Times New Roman"/>
      <w:b/>
      <w:bCs/>
      <w:spacing w:val="-10"/>
      <w:sz w:val="18"/>
      <w:szCs w:val="18"/>
    </w:rPr>
  </w:style>
  <w:style w:type="character" w:customStyle="1" w:styleId="FontStyle370">
    <w:name w:val="Font Style370"/>
    <w:uiPriority w:val="99"/>
    <w:rsid w:val="00615440"/>
    <w:rPr>
      <w:rFonts w:ascii="Cambria" w:hAnsi="Cambria" w:cs="Cambria"/>
      <w:b/>
      <w:bCs/>
      <w:spacing w:val="-10"/>
      <w:sz w:val="18"/>
      <w:szCs w:val="18"/>
    </w:rPr>
  </w:style>
  <w:style w:type="character" w:customStyle="1" w:styleId="FontStyle302">
    <w:name w:val="Font Style302"/>
    <w:uiPriority w:val="99"/>
    <w:rsid w:val="00615440"/>
    <w:rPr>
      <w:rFonts w:ascii="Times New Roman" w:hAnsi="Times New Roman" w:cs="Times New Roman"/>
      <w:b/>
      <w:bCs/>
      <w:sz w:val="22"/>
      <w:szCs w:val="22"/>
    </w:rPr>
  </w:style>
  <w:style w:type="character" w:customStyle="1" w:styleId="FontStyle347">
    <w:name w:val="Font Style347"/>
    <w:uiPriority w:val="99"/>
    <w:rsid w:val="00615440"/>
    <w:rPr>
      <w:rFonts w:ascii="Times New Roman" w:hAnsi="Times New Roman" w:cs="Times New Roman"/>
      <w:b/>
      <w:bCs/>
      <w:spacing w:val="-10"/>
      <w:sz w:val="20"/>
      <w:szCs w:val="20"/>
    </w:rPr>
  </w:style>
  <w:style w:type="paragraph" w:customStyle="1" w:styleId="Style27">
    <w:name w:val="Style27"/>
    <w:basedOn w:val="Normal"/>
    <w:uiPriority w:val="99"/>
    <w:rsid w:val="00615440"/>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15440"/>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15440"/>
    <w:rPr>
      <w:rFonts w:ascii="Times New Roman" w:hAnsi="Times New Roman" w:cs="Times New Roman"/>
      <w:spacing w:val="-10"/>
      <w:sz w:val="18"/>
      <w:szCs w:val="18"/>
    </w:rPr>
  </w:style>
  <w:style w:type="character" w:customStyle="1" w:styleId="FontStyle312">
    <w:name w:val="Font Style312"/>
    <w:uiPriority w:val="99"/>
    <w:rsid w:val="00615440"/>
    <w:rPr>
      <w:rFonts w:ascii="Times New Roman" w:hAnsi="Times New Roman" w:cs="Times New Roman"/>
      <w:b/>
      <w:bCs/>
      <w:spacing w:val="-10"/>
      <w:sz w:val="16"/>
      <w:szCs w:val="16"/>
    </w:rPr>
  </w:style>
  <w:style w:type="character" w:customStyle="1" w:styleId="FontStyle346">
    <w:name w:val="Font Style346"/>
    <w:uiPriority w:val="99"/>
    <w:rsid w:val="00615440"/>
    <w:rPr>
      <w:rFonts w:ascii="Times New Roman" w:hAnsi="Times New Roman" w:cs="Times New Roman"/>
      <w:b/>
      <w:bCs/>
      <w:spacing w:val="-10"/>
      <w:sz w:val="18"/>
      <w:szCs w:val="18"/>
    </w:rPr>
  </w:style>
  <w:style w:type="character" w:customStyle="1" w:styleId="FontStyle330">
    <w:name w:val="Font Style330"/>
    <w:uiPriority w:val="99"/>
    <w:rsid w:val="00615440"/>
    <w:rPr>
      <w:rFonts w:ascii="Times New Roman" w:hAnsi="Times New Roman" w:cs="Times New Roman"/>
      <w:b/>
      <w:bCs/>
      <w:sz w:val="16"/>
      <w:szCs w:val="16"/>
    </w:rPr>
  </w:style>
  <w:style w:type="character" w:customStyle="1" w:styleId="FontStyle372">
    <w:name w:val="Font Style372"/>
    <w:uiPriority w:val="99"/>
    <w:rsid w:val="00615440"/>
    <w:rPr>
      <w:rFonts w:ascii="Times New Roman" w:hAnsi="Times New Roman" w:cs="Times New Roman"/>
      <w:b/>
      <w:bCs/>
      <w:sz w:val="16"/>
      <w:szCs w:val="16"/>
    </w:rPr>
  </w:style>
  <w:style w:type="paragraph" w:customStyle="1" w:styleId="Style59">
    <w:name w:val="Style59"/>
    <w:basedOn w:val="Normal"/>
    <w:uiPriority w:val="99"/>
    <w:rsid w:val="0061544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15440"/>
    <w:rPr>
      <w:rFonts w:ascii="Times New Roman" w:hAnsi="Times New Roman" w:cs="Times New Roman"/>
      <w:b/>
      <w:bCs/>
      <w:i/>
      <w:iCs/>
      <w:sz w:val="16"/>
      <w:szCs w:val="16"/>
    </w:rPr>
  </w:style>
  <w:style w:type="paragraph" w:customStyle="1" w:styleId="Style200">
    <w:name w:val="Style20"/>
    <w:basedOn w:val="Normal"/>
    <w:uiPriority w:val="99"/>
    <w:rsid w:val="0061544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15440"/>
    <w:rPr>
      <w:rFonts w:ascii="Times New Roman" w:hAnsi="Times New Roman" w:cs="Times New Roman"/>
      <w:smallCaps/>
      <w:sz w:val="14"/>
      <w:szCs w:val="14"/>
    </w:rPr>
  </w:style>
  <w:style w:type="paragraph" w:customStyle="1" w:styleId="Style89">
    <w:name w:val="Style89"/>
    <w:basedOn w:val="Normal"/>
    <w:uiPriority w:val="99"/>
    <w:rsid w:val="0061544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15440"/>
    <w:rPr>
      <w:rFonts w:ascii="Times New Roman" w:hAnsi="Times New Roman" w:cs="Times New Roman"/>
      <w:b/>
      <w:bCs/>
      <w:spacing w:val="-10"/>
      <w:sz w:val="22"/>
      <w:szCs w:val="22"/>
    </w:rPr>
  </w:style>
  <w:style w:type="character" w:customStyle="1" w:styleId="FontStyle320">
    <w:name w:val="Font Style320"/>
    <w:uiPriority w:val="99"/>
    <w:rsid w:val="00615440"/>
    <w:rPr>
      <w:rFonts w:ascii="Times New Roman" w:hAnsi="Times New Roman" w:cs="Times New Roman"/>
      <w:b/>
      <w:bCs/>
      <w:spacing w:val="-10"/>
      <w:sz w:val="22"/>
      <w:szCs w:val="22"/>
    </w:rPr>
  </w:style>
  <w:style w:type="character" w:customStyle="1" w:styleId="FontStyle352">
    <w:name w:val="Font Style352"/>
    <w:uiPriority w:val="99"/>
    <w:rsid w:val="00615440"/>
    <w:rPr>
      <w:rFonts w:ascii="Times New Roman" w:hAnsi="Times New Roman" w:cs="Times New Roman"/>
      <w:b/>
      <w:bCs/>
      <w:sz w:val="16"/>
      <w:szCs w:val="16"/>
    </w:rPr>
  </w:style>
  <w:style w:type="character" w:customStyle="1" w:styleId="FontStyle356">
    <w:name w:val="Font Style356"/>
    <w:uiPriority w:val="99"/>
    <w:rsid w:val="00615440"/>
    <w:rPr>
      <w:rFonts w:ascii="Times New Roman" w:hAnsi="Times New Roman" w:cs="Times New Roman"/>
      <w:b/>
      <w:bCs/>
      <w:spacing w:val="-10"/>
      <w:sz w:val="22"/>
      <w:szCs w:val="22"/>
    </w:rPr>
  </w:style>
  <w:style w:type="character" w:customStyle="1" w:styleId="FontStyle298">
    <w:name w:val="Font Style298"/>
    <w:uiPriority w:val="99"/>
    <w:rsid w:val="00615440"/>
    <w:rPr>
      <w:rFonts w:ascii="Times New Roman" w:hAnsi="Times New Roman" w:cs="Times New Roman"/>
      <w:sz w:val="18"/>
      <w:szCs w:val="18"/>
    </w:rPr>
  </w:style>
  <w:style w:type="character" w:customStyle="1" w:styleId="FontStyle311">
    <w:name w:val="Font Style311"/>
    <w:uiPriority w:val="99"/>
    <w:rsid w:val="00615440"/>
    <w:rPr>
      <w:rFonts w:ascii="Times New Roman" w:hAnsi="Times New Roman" w:cs="Times New Roman"/>
      <w:b/>
      <w:bCs/>
      <w:spacing w:val="-10"/>
      <w:sz w:val="18"/>
      <w:szCs w:val="18"/>
    </w:rPr>
  </w:style>
  <w:style w:type="character" w:customStyle="1" w:styleId="FontStyle332">
    <w:name w:val="Font Style332"/>
    <w:uiPriority w:val="99"/>
    <w:rsid w:val="00615440"/>
    <w:rPr>
      <w:rFonts w:ascii="Times New Roman" w:hAnsi="Times New Roman" w:cs="Times New Roman"/>
      <w:b/>
      <w:bCs/>
      <w:i/>
      <w:iCs/>
      <w:spacing w:val="-10"/>
      <w:sz w:val="20"/>
      <w:szCs w:val="20"/>
    </w:rPr>
  </w:style>
  <w:style w:type="character" w:customStyle="1" w:styleId="FontStyle371">
    <w:name w:val="Font Style371"/>
    <w:uiPriority w:val="99"/>
    <w:rsid w:val="00615440"/>
    <w:rPr>
      <w:rFonts w:ascii="Times New Roman" w:hAnsi="Times New Roman" w:cs="Times New Roman"/>
      <w:sz w:val="16"/>
      <w:szCs w:val="16"/>
    </w:rPr>
  </w:style>
  <w:style w:type="character" w:customStyle="1" w:styleId="FontStyle350">
    <w:name w:val="Font Style350"/>
    <w:uiPriority w:val="99"/>
    <w:rsid w:val="00615440"/>
    <w:rPr>
      <w:rFonts w:ascii="Times New Roman" w:hAnsi="Times New Roman" w:cs="Times New Roman"/>
      <w:b/>
      <w:bCs/>
      <w:i/>
      <w:iCs/>
      <w:sz w:val="20"/>
      <w:szCs w:val="20"/>
    </w:rPr>
  </w:style>
  <w:style w:type="paragraph" w:customStyle="1" w:styleId="Style8">
    <w:name w:val="Style8"/>
    <w:basedOn w:val="Normal"/>
    <w:uiPriority w:val="99"/>
    <w:rsid w:val="00615440"/>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615440"/>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15440"/>
    <w:pPr>
      <w:widowControl w:val="0"/>
      <w:autoSpaceDE w:val="0"/>
      <w:autoSpaceDN w:val="0"/>
      <w:adjustRightInd w:val="0"/>
    </w:pPr>
    <w:rPr>
      <w:rFonts w:eastAsia="Times New Roman"/>
      <w:sz w:val="24"/>
    </w:rPr>
  </w:style>
  <w:style w:type="character" w:customStyle="1" w:styleId="FontStyle351">
    <w:name w:val="Font Style351"/>
    <w:uiPriority w:val="99"/>
    <w:rsid w:val="00615440"/>
    <w:rPr>
      <w:rFonts w:ascii="Times New Roman" w:hAnsi="Times New Roman" w:cs="Times New Roman"/>
      <w:b/>
      <w:bCs/>
      <w:sz w:val="22"/>
      <w:szCs w:val="22"/>
    </w:rPr>
  </w:style>
  <w:style w:type="paragraph" w:customStyle="1" w:styleId="Style10">
    <w:name w:val="Style10"/>
    <w:basedOn w:val="Normal"/>
    <w:link w:val="Style10Char"/>
    <w:qFormat/>
    <w:rsid w:val="00615440"/>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15440"/>
    <w:pPr>
      <w:widowControl w:val="0"/>
      <w:autoSpaceDE w:val="0"/>
      <w:autoSpaceDN w:val="0"/>
      <w:adjustRightInd w:val="0"/>
      <w:jc w:val="both"/>
    </w:pPr>
    <w:rPr>
      <w:rFonts w:eastAsia="Times New Roman"/>
      <w:sz w:val="24"/>
    </w:rPr>
  </w:style>
  <w:style w:type="character" w:customStyle="1" w:styleId="FontStyle369">
    <w:name w:val="Font Style369"/>
    <w:uiPriority w:val="99"/>
    <w:rsid w:val="00615440"/>
    <w:rPr>
      <w:rFonts w:ascii="Times New Roman" w:hAnsi="Times New Roman" w:cs="Times New Roman"/>
      <w:b/>
      <w:bCs/>
      <w:spacing w:val="-10"/>
      <w:sz w:val="20"/>
      <w:szCs w:val="20"/>
    </w:rPr>
  </w:style>
  <w:style w:type="character" w:customStyle="1" w:styleId="FontStyle357">
    <w:name w:val="Font Style357"/>
    <w:uiPriority w:val="99"/>
    <w:rsid w:val="00615440"/>
    <w:rPr>
      <w:rFonts w:ascii="Times New Roman" w:hAnsi="Times New Roman" w:cs="Times New Roman"/>
      <w:b/>
      <w:bCs/>
      <w:spacing w:val="-10"/>
      <w:sz w:val="22"/>
      <w:szCs w:val="22"/>
    </w:rPr>
  </w:style>
  <w:style w:type="paragraph" w:customStyle="1" w:styleId="Style67">
    <w:name w:val="Style67"/>
    <w:basedOn w:val="Normal"/>
    <w:uiPriority w:val="99"/>
    <w:rsid w:val="0061544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15440"/>
    <w:rPr>
      <w:rFonts w:ascii="Times New Roman" w:hAnsi="Times New Roman" w:cs="Times New Roman"/>
      <w:sz w:val="20"/>
      <w:szCs w:val="20"/>
    </w:rPr>
  </w:style>
  <w:style w:type="character" w:customStyle="1" w:styleId="FontStyle374">
    <w:name w:val="Font Style374"/>
    <w:uiPriority w:val="99"/>
    <w:rsid w:val="00615440"/>
    <w:rPr>
      <w:rFonts w:ascii="Times New Roman" w:hAnsi="Times New Roman" w:cs="Times New Roman"/>
      <w:b/>
      <w:bCs/>
      <w:spacing w:val="-10"/>
      <w:sz w:val="22"/>
      <w:szCs w:val="22"/>
    </w:rPr>
  </w:style>
  <w:style w:type="paragraph" w:customStyle="1" w:styleId="Style30">
    <w:name w:val="Style30"/>
    <w:basedOn w:val="Normal"/>
    <w:uiPriority w:val="99"/>
    <w:rsid w:val="0061544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15440"/>
    <w:rPr>
      <w:rFonts w:ascii="Times New Roman" w:hAnsi="Times New Roman" w:cs="Times New Roman"/>
      <w:smallCaps/>
      <w:sz w:val="16"/>
      <w:szCs w:val="16"/>
    </w:rPr>
  </w:style>
  <w:style w:type="paragraph" w:customStyle="1" w:styleId="Style93">
    <w:name w:val="Style93"/>
    <w:basedOn w:val="Normal"/>
    <w:uiPriority w:val="99"/>
    <w:rsid w:val="0061544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15440"/>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15440"/>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15440"/>
    <w:rPr>
      <w:u w:val="single"/>
    </w:rPr>
  </w:style>
  <w:style w:type="character" w:customStyle="1" w:styleId="SmalltextCharCharCharChar0">
    <w:name w:val="Small text Char Char Char Char"/>
    <w:rsid w:val="00615440"/>
    <w:rPr>
      <w:sz w:val="16"/>
      <w:szCs w:val="24"/>
      <w:lang w:val="en-US" w:eastAsia="en-US" w:bidi="ar-SA"/>
    </w:rPr>
  </w:style>
  <w:style w:type="paragraph" w:customStyle="1" w:styleId="boldcitation">
    <w:name w:val="bold citation"/>
    <w:basedOn w:val="Normal"/>
    <w:rsid w:val="00615440"/>
    <w:rPr>
      <w:rFonts w:ascii="Arial" w:eastAsia="Times New Roman" w:hAnsi="Arial"/>
      <w:b/>
      <w:sz w:val="28"/>
      <w:u w:val="thick"/>
    </w:rPr>
  </w:style>
  <w:style w:type="character" w:customStyle="1" w:styleId="underlinecardChar">
    <w:name w:val="underline card Char"/>
    <w:rsid w:val="00615440"/>
    <w:rPr>
      <w:rFonts w:ascii="Arial" w:hAnsi="Arial"/>
      <w:noProof w:val="0"/>
      <w:sz w:val="18"/>
      <w:szCs w:val="24"/>
      <w:u w:val="single"/>
      <w:lang w:val="en-US" w:eastAsia="en-US" w:bidi="ar-SA"/>
    </w:rPr>
  </w:style>
  <w:style w:type="character" w:customStyle="1" w:styleId="CardsCharCharChar">
    <w:name w:val="Cards Char Char Char"/>
    <w:rsid w:val="00615440"/>
    <w:rPr>
      <w:szCs w:val="24"/>
      <w:lang w:val="en-US" w:eastAsia="en-US" w:bidi="ar-SA"/>
    </w:rPr>
  </w:style>
  <w:style w:type="character" w:customStyle="1" w:styleId="HiddenBlockHeaderChar">
    <w:name w:val="Hidden Block Header Char"/>
    <w:link w:val="HiddenBlockHeader"/>
    <w:rsid w:val="00615440"/>
    <w:rPr>
      <w:rFonts w:ascii="Calibri" w:eastAsia="Times New Roman" w:hAnsi="Calibri" w:cs="Courier New"/>
      <w:b/>
      <w:bCs/>
      <w:sz w:val="28"/>
      <w:szCs w:val="22"/>
    </w:rPr>
  </w:style>
  <w:style w:type="paragraph" w:customStyle="1" w:styleId="NothingCharChar">
    <w:name w:val="Nothing Char Char"/>
    <w:link w:val="NothingCharCharChar"/>
    <w:rsid w:val="00615440"/>
    <w:pPr>
      <w:jc w:val="both"/>
    </w:pPr>
    <w:rPr>
      <w:rFonts w:ascii="Times New Roman" w:eastAsia="MS Mincho" w:hAnsi="Times New Roman" w:cs="Times New Roman"/>
    </w:rPr>
  </w:style>
  <w:style w:type="character" w:customStyle="1" w:styleId="NothingCharCharChar">
    <w:name w:val="Nothing Char Char Char"/>
    <w:link w:val="NothingCharChar"/>
    <w:rsid w:val="00615440"/>
    <w:rPr>
      <w:rFonts w:ascii="Times New Roman" w:eastAsia="MS Mincho" w:hAnsi="Times New Roman" w:cs="Times New Roman"/>
    </w:rPr>
  </w:style>
  <w:style w:type="character" w:customStyle="1" w:styleId="CardsCharChar">
    <w:name w:val="Cards Char Char"/>
    <w:rsid w:val="00615440"/>
    <w:rPr>
      <w:szCs w:val="24"/>
      <w:lang w:val="en-US" w:eastAsia="en-US" w:bidi="ar-SA"/>
    </w:rPr>
  </w:style>
  <w:style w:type="character" w:customStyle="1" w:styleId="CardsCharCharCharChar">
    <w:name w:val="Cards Char Char Char Char"/>
    <w:rsid w:val="00615440"/>
    <w:rPr>
      <w:szCs w:val="24"/>
      <w:lang w:val="en-US" w:eastAsia="en-US" w:bidi="ar-SA"/>
    </w:rPr>
  </w:style>
  <w:style w:type="character" w:customStyle="1" w:styleId="BlockHeadingsCharChar">
    <w:name w:val="Block Headings Char Char"/>
    <w:rsid w:val="00615440"/>
    <w:rPr>
      <w:b/>
      <w:sz w:val="36"/>
      <w:szCs w:val="24"/>
      <w:u w:val="single"/>
      <w:lang w:val="en-US" w:eastAsia="en-US" w:bidi="ar-SA"/>
    </w:rPr>
  </w:style>
  <w:style w:type="character" w:customStyle="1" w:styleId="NothingChar1">
    <w:name w:val="Nothing Char1"/>
    <w:rsid w:val="00615440"/>
    <w:rPr>
      <w:szCs w:val="24"/>
      <w:lang w:val="en-US" w:eastAsia="en-US" w:bidi="ar-SA"/>
    </w:rPr>
  </w:style>
  <w:style w:type="paragraph" w:customStyle="1" w:styleId="bloctitles">
    <w:name w:val="bloc titles"/>
    <w:basedOn w:val="Heading1"/>
    <w:next w:val="Normal"/>
    <w:link w:val="bloctitlesChar"/>
    <w:autoRedefine/>
    <w:rsid w:val="0061544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1544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1544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15440"/>
  </w:style>
  <w:style w:type="character" w:customStyle="1" w:styleId="RegularChar">
    <w:name w:val="Regular Char"/>
    <w:link w:val="Regular"/>
    <w:rsid w:val="00615440"/>
    <w:rPr>
      <w:rFonts w:ascii="Garamond" w:eastAsia="Times New Roman" w:hAnsi="Garamond" w:cs="Arial"/>
      <w:bCs/>
      <w:kern w:val="20"/>
      <w:sz w:val="20"/>
      <w:szCs w:val="32"/>
    </w:rPr>
  </w:style>
  <w:style w:type="character" w:customStyle="1" w:styleId="StyleTimesNewRoman">
    <w:name w:val="Style Times New Roman"/>
    <w:rsid w:val="00615440"/>
    <w:rPr>
      <w:rFonts w:ascii="Garamond" w:hAnsi="Garamond"/>
    </w:rPr>
  </w:style>
  <w:style w:type="paragraph" w:customStyle="1" w:styleId="INDENTEDPARAGRAPH">
    <w:name w:val="INDENTED PARAGRAPH"/>
    <w:rsid w:val="00615440"/>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15440"/>
    <w:rPr>
      <w:rFonts w:cs="Arial"/>
      <w:bCs/>
      <w:caps/>
      <w:color w:val="FFFFFF"/>
      <w:sz w:val="2"/>
      <w:szCs w:val="2"/>
      <w:lang w:val="en-US" w:eastAsia="en-US" w:bidi="ar-SA"/>
    </w:rPr>
  </w:style>
  <w:style w:type="paragraph" w:customStyle="1" w:styleId="Numbering">
    <w:name w:val="Numbering"/>
    <w:basedOn w:val="Normal"/>
    <w:next w:val="Normal"/>
    <w:rsid w:val="00615440"/>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61544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15440"/>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15440"/>
    <w:pPr>
      <w:numPr>
        <w:numId w:val="18"/>
      </w:numPr>
    </w:pPr>
  </w:style>
  <w:style w:type="paragraph" w:customStyle="1" w:styleId="Lettering">
    <w:name w:val="Lettering"/>
    <w:basedOn w:val="Numbering"/>
    <w:next w:val="Normal"/>
    <w:rsid w:val="00615440"/>
    <w:pPr>
      <w:numPr>
        <w:numId w:val="16"/>
      </w:numPr>
    </w:pPr>
    <w:rPr>
      <w:szCs w:val="22"/>
    </w:rPr>
  </w:style>
  <w:style w:type="paragraph" w:customStyle="1" w:styleId="FileName">
    <w:name w:val="File Name"/>
    <w:basedOn w:val="Normal"/>
    <w:next w:val="Normal"/>
    <w:rsid w:val="00615440"/>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1544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15440"/>
    <w:pPr>
      <w:numPr>
        <w:numId w:val="19"/>
      </w:numPr>
      <w:tabs>
        <w:tab w:val="num" w:pos="360"/>
      </w:tabs>
      <w:ind w:left="360"/>
    </w:pPr>
  </w:style>
  <w:style w:type="paragraph" w:customStyle="1" w:styleId="CardContinued1">
    <w:name w:val="Card Continued 1"/>
    <w:basedOn w:val="Normal"/>
    <w:next w:val="Normal"/>
    <w:rsid w:val="00615440"/>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15440"/>
    <w:pPr>
      <w:numPr>
        <w:numId w:val="0"/>
      </w:numPr>
      <w:spacing w:before="0" w:after="120"/>
      <w:jc w:val="left"/>
    </w:pPr>
  </w:style>
  <w:style w:type="paragraph" w:customStyle="1" w:styleId="Clearformatting0">
    <w:name w:val="Clear formatting"/>
    <w:basedOn w:val="Normal"/>
    <w:rsid w:val="00615440"/>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15440"/>
  </w:style>
  <w:style w:type="paragraph" w:customStyle="1" w:styleId="SmallCardText">
    <w:name w:val="Small Card Text"/>
    <w:rsid w:val="0061544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15440"/>
    <w:rPr>
      <w:sz w:val="16"/>
      <w:szCs w:val="16"/>
      <w:lang w:val="en-US" w:eastAsia="en-US" w:bidi="ar-SA"/>
    </w:rPr>
  </w:style>
  <w:style w:type="paragraph" w:customStyle="1" w:styleId="TAGFONT">
    <w:name w:val="TAG FONT"/>
    <w:basedOn w:val="Normal"/>
    <w:autoRedefine/>
    <w:rsid w:val="00615440"/>
    <w:rPr>
      <w:rFonts w:eastAsia="Times New Roman"/>
      <w:sz w:val="24"/>
    </w:rPr>
  </w:style>
  <w:style w:type="character" w:customStyle="1" w:styleId="mainarttxt">
    <w:name w:val="mainarttxt"/>
    <w:basedOn w:val="DefaultParagraphFont"/>
    <w:rsid w:val="00615440"/>
  </w:style>
  <w:style w:type="paragraph" w:customStyle="1" w:styleId="TagChar1CharCharCharChar">
    <w:name w:val="Tag Char1 Char Char Char Char"/>
    <w:basedOn w:val="Normal"/>
    <w:rsid w:val="00615440"/>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15440"/>
    <w:rPr>
      <w:sz w:val="20"/>
    </w:rPr>
  </w:style>
  <w:style w:type="character" w:customStyle="1" w:styleId="highlightChar">
    <w:name w:val="highlight Char"/>
    <w:rsid w:val="00615440"/>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15440"/>
    <w:rPr>
      <w:rFonts w:eastAsia="Batang" w:cs="Arial"/>
      <w:b/>
      <w:bCs/>
      <w:iCs/>
      <w:sz w:val="24"/>
      <w:szCs w:val="28"/>
      <w:lang w:val="en-US" w:eastAsia="en-US" w:bidi="ar-SA"/>
    </w:rPr>
  </w:style>
  <w:style w:type="paragraph" w:customStyle="1" w:styleId="formfldssel">
    <w:name w:val="formfldssel"/>
    <w:basedOn w:val="Normal"/>
    <w:rsid w:val="00615440"/>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15440"/>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15440"/>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15440"/>
  </w:style>
  <w:style w:type="character" w:customStyle="1" w:styleId="StyleCardTextUnderline3Char">
    <w:name w:val="Style Card Text + Underline3 Char"/>
    <w:rsid w:val="00615440"/>
    <w:rPr>
      <w:rFonts w:eastAsia="SimSun"/>
      <w:szCs w:val="24"/>
      <w:u w:val="thick"/>
      <w:lang w:val="en-US" w:eastAsia="zh-CN" w:bidi="ar-SA"/>
    </w:rPr>
  </w:style>
  <w:style w:type="character" w:customStyle="1" w:styleId="BoldandUnderlineChar1Char2CharChar">
    <w:name w:val="Bold and Underline Char1 Char2 Char Char"/>
    <w:rsid w:val="00615440"/>
    <w:rPr>
      <w:b/>
      <w:noProof w:val="0"/>
      <w:szCs w:val="24"/>
      <w:u w:val="single"/>
      <w:lang w:val="en-US" w:eastAsia="en-US" w:bidi="ar-SA"/>
    </w:rPr>
  </w:style>
  <w:style w:type="character" w:customStyle="1" w:styleId="UnderlineChar1Char1">
    <w:name w:val="Underline Char1 Char1"/>
    <w:rsid w:val="00615440"/>
    <w:rPr>
      <w:noProof w:val="0"/>
      <w:szCs w:val="24"/>
      <w:u w:val="single"/>
      <w:lang w:val="en-US" w:eastAsia="en-US" w:bidi="ar-SA"/>
    </w:rPr>
  </w:style>
  <w:style w:type="paragraph" w:customStyle="1" w:styleId="Underlinestyle1">
    <w:name w:val="Underlinestyle"/>
    <w:basedOn w:val="Normal"/>
    <w:rsid w:val="00615440"/>
    <w:pPr>
      <w:tabs>
        <w:tab w:val="left" w:pos="720"/>
      </w:tabs>
      <w:ind w:left="720"/>
    </w:pPr>
    <w:rPr>
      <w:rFonts w:eastAsia="Times New Roman"/>
      <w:szCs w:val="20"/>
      <w:u w:val="single"/>
    </w:rPr>
  </w:style>
  <w:style w:type="character" w:customStyle="1" w:styleId="featurecontentgray1">
    <w:name w:val="featurecontentgray1"/>
    <w:rsid w:val="00615440"/>
    <w:rPr>
      <w:rFonts w:ascii="Arial" w:hAnsi="Arial" w:cs="Arial" w:hint="default"/>
      <w:color w:val="666666"/>
    </w:rPr>
  </w:style>
  <w:style w:type="character" w:customStyle="1" w:styleId="CardCharCharChar0">
    <w:name w:val="Card Char Char Char"/>
    <w:rsid w:val="00615440"/>
    <w:rPr>
      <w:rFonts w:ascii="Book Antiqua" w:hAnsi="Book Antiqua"/>
      <w:szCs w:val="24"/>
      <w:lang w:val="en-US" w:eastAsia="en-US" w:bidi="ar-SA"/>
    </w:rPr>
  </w:style>
  <w:style w:type="character" w:customStyle="1" w:styleId="big1">
    <w:name w:val="big1"/>
    <w:rsid w:val="00615440"/>
    <w:rPr>
      <w:sz w:val="28"/>
      <w:szCs w:val="28"/>
    </w:rPr>
  </w:style>
  <w:style w:type="character" w:customStyle="1" w:styleId="prodgeneral">
    <w:name w:val="prodgeneral"/>
    <w:basedOn w:val="DefaultParagraphFont"/>
    <w:rsid w:val="00615440"/>
  </w:style>
  <w:style w:type="character" w:customStyle="1" w:styleId="StyleUnderlineChar0">
    <w:name w:val="Style Underline + Char"/>
    <w:rsid w:val="00615440"/>
    <w:rPr>
      <w:rFonts w:eastAsia="SimSun" w:cs="Arial"/>
      <w:b/>
      <w:bCs/>
      <w:iCs/>
      <w:caps/>
      <w:sz w:val="24"/>
      <w:szCs w:val="24"/>
      <w:u w:val="single"/>
      <w:lang w:val="en-US" w:eastAsia="en-US" w:bidi="ar-SA"/>
    </w:rPr>
  </w:style>
  <w:style w:type="character" w:customStyle="1" w:styleId="StyleciteChar">
    <w:name w:val="Style cite + Char"/>
    <w:basedOn w:val="citeChar2"/>
    <w:rsid w:val="0061544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15440"/>
    <w:rPr>
      <w:rFonts w:eastAsia="Times New Roman"/>
      <w:b/>
      <w:sz w:val="24"/>
    </w:rPr>
  </w:style>
  <w:style w:type="paragraph" w:customStyle="1" w:styleId="RepeatHeader">
    <w:name w:val="Repeat Header"/>
    <w:basedOn w:val="HeaderDebate"/>
    <w:rsid w:val="00615440"/>
    <w:pPr>
      <w:outlineLvl w:val="1"/>
    </w:pPr>
    <w:rPr>
      <w:szCs w:val="48"/>
    </w:rPr>
  </w:style>
  <w:style w:type="character" w:customStyle="1" w:styleId="sectiontitle">
    <w:name w:val="sectiontitle"/>
    <w:basedOn w:val="DefaultParagraphFont"/>
    <w:rsid w:val="00615440"/>
  </w:style>
  <w:style w:type="character" w:customStyle="1" w:styleId="sectionsubtitle">
    <w:name w:val="sectionsubtitle"/>
    <w:basedOn w:val="DefaultParagraphFont"/>
    <w:rsid w:val="00615440"/>
  </w:style>
  <w:style w:type="character" w:customStyle="1" w:styleId="copyright">
    <w:name w:val="copyright"/>
    <w:basedOn w:val="DefaultParagraphFont"/>
    <w:rsid w:val="00615440"/>
  </w:style>
  <w:style w:type="character" w:customStyle="1" w:styleId="EvidenceTag">
    <w:name w:val="Evidence Tag"/>
    <w:rsid w:val="0061544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1544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1544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1544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1544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15440"/>
    <w:rPr>
      <w:rFonts w:eastAsia="Times New Roman"/>
      <w:sz w:val="16"/>
    </w:rPr>
  </w:style>
  <w:style w:type="paragraph" w:customStyle="1" w:styleId="citationunderline">
    <w:name w:val="citation/underline"/>
    <w:autoRedefine/>
    <w:rsid w:val="00615440"/>
    <w:rPr>
      <w:rFonts w:ascii="Times New Roman" w:eastAsia="Times New Roman" w:hAnsi="Times New Roman" w:cs="Times New Roman"/>
      <w:b/>
      <w:u w:val="single"/>
    </w:rPr>
  </w:style>
  <w:style w:type="character" w:customStyle="1" w:styleId="smcaps">
    <w:name w:val="smcaps"/>
    <w:basedOn w:val="DefaultParagraphFont"/>
    <w:rsid w:val="00615440"/>
  </w:style>
  <w:style w:type="character" w:customStyle="1" w:styleId="inside-head1">
    <w:name w:val="inside-head1"/>
    <w:rsid w:val="00615440"/>
    <w:rPr>
      <w:rFonts w:ascii="Arial" w:hAnsi="Arial" w:cs="Arial" w:hint="default"/>
      <w:b/>
      <w:bCs/>
      <w:color w:val="000000"/>
      <w:spacing w:val="-15"/>
      <w:sz w:val="45"/>
      <w:szCs w:val="45"/>
    </w:rPr>
  </w:style>
  <w:style w:type="character" w:customStyle="1" w:styleId="datestamp1">
    <w:name w:val="datestamp1"/>
    <w:rsid w:val="0061544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1544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15440"/>
  </w:style>
  <w:style w:type="paragraph" w:customStyle="1" w:styleId="links1">
    <w:name w:val="links1"/>
    <w:basedOn w:val="Normal"/>
    <w:rsid w:val="00615440"/>
    <w:pPr>
      <w:spacing w:before="100" w:beforeAutospacing="1" w:after="100" w:afterAutospacing="1"/>
    </w:pPr>
    <w:rPr>
      <w:rFonts w:eastAsia="Times New Roman"/>
      <w:color w:val="FFFFFF"/>
      <w:sz w:val="16"/>
      <w:szCs w:val="16"/>
    </w:rPr>
  </w:style>
  <w:style w:type="paragraph" w:customStyle="1" w:styleId="endtext">
    <w:name w:val="endtext"/>
    <w:basedOn w:val="Normal"/>
    <w:rsid w:val="00615440"/>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15440"/>
    <w:rPr>
      <w:rFonts w:ascii="Verdana" w:hAnsi="Verdana" w:hint="default"/>
      <w:b/>
      <w:bCs/>
      <w:sz w:val="32"/>
      <w:szCs w:val="32"/>
    </w:rPr>
  </w:style>
  <w:style w:type="character" w:customStyle="1" w:styleId="storydeck31">
    <w:name w:val="storydeck31"/>
    <w:rsid w:val="00615440"/>
    <w:rPr>
      <w:rFonts w:ascii="Verdana" w:hAnsi="Verdana" w:hint="default"/>
      <w:i w:val="0"/>
      <w:iCs w:val="0"/>
      <w:sz w:val="21"/>
      <w:szCs w:val="21"/>
    </w:rPr>
  </w:style>
  <w:style w:type="character" w:customStyle="1" w:styleId="subtitle10">
    <w:name w:val="subtitle1"/>
    <w:rsid w:val="00615440"/>
    <w:rPr>
      <w:rFonts w:ascii="Verdana" w:hAnsi="Verdana" w:hint="default"/>
      <w:b w:val="0"/>
      <w:bCs w:val="0"/>
      <w:vanish w:val="0"/>
      <w:webHidden w:val="0"/>
      <w:color w:val="484848"/>
      <w:sz w:val="14"/>
      <w:szCs w:val="14"/>
      <w:specVanish w:val="0"/>
    </w:rPr>
  </w:style>
  <w:style w:type="paragraph" w:customStyle="1" w:styleId="g">
    <w:name w:val="g"/>
    <w:basedOn w:val="Normal"/>
    <w:rsid w:val="00615440"/>
    <w:pPr>
      <w:spacing w:before="240" w:after="240"/>
    </w:pPr>
    <w:rPr>
      <w:rFonts w:eastAsia="Times New Roman"/>
      <w:sz w:val="24"/>
    </w:rPr>
  </w:style>
  <w:style w:type="character" w:customStyle="1" w:styleId="clsbiolink">
    <w:name w:val="clsbiolink"/>
    <w:basedOn w:val="DefaultParagraphFont"/>
    <w:rsid w:val="00615440"/>
  </w:style>
  <w:style w:type="character" w:customStyle="1" w:styleId="clssmaller">
    <w:name w:val="clssmaller"/>
    <w:basedOn w:val="DefaultParagraphFont"/>
    <w:rsid w:val="00615440"/>
  </w:style>
  <w:style w:type="character" w:customStyle="1" w:styleId="sm1">
    <w:name w:val="sm1"/>
    <w:rsid w:val="00615440"/>
    <w:rPr>
      <w:rFonts w:ascii="Verdana" w:hAnsi="Verdana" w:hint="default"/>
      <w:i w:val="0"/>
      <w:iCs w:val="0"/>
      <w:smallCaps w:val="0"/>
      <w:color w:val="000000"/>
      <w:sz w:val="17"/>
      <w:szCs w:val="17"/>
    </w:rPr>
  </w:style>
  <w:style w:type="character" w:customStyle="1" w:styleId="noindentChar">
    <w:name w:val="noindent Char"/>
    <w:rsid w:val="00615440"/>
    <w:rPr>
      <w:rFonts w:ascii="Arial" w:hAnsi="Arial" w:cs="Arial"/>
      <w:sz w:val="24"/>
      <w:szCs w:val="24"/>
      <w:lang w:val="en-US" w:eastAsia="en-US" w:bidi="ar-SA"/>
    </w:rPr>
  </w:style>
  <w:style w:type="character" w:customStyle="1" w:styleId="SmallChar1">
    <w:name w:val="Small Char1"/>
    <w:rsid w:val="00615440"/>
    <w:rPr>
      <w:sz w:val="16"/>
      <w:szCs w:val="24"/>
      <w:lang w:val="en-US" w:eastAsia="en-US" w:bidi="ar-SA"/>
    </w:rPr>
  </w:style>
  <w:style w:type="character" w:customStyle="1" w:styleId="fullcite0">
    <w:name w:val="fullcite"/>
    <w:basedOn w:val="DefaultParagraphFont"/>
    <w:rsid w:val="00615440"/>
  </w:style>
  <w:style w:type="character" w:customStyle="1" w:styleId="Style9ptThickunderline">
    <w:name w:val="Style 9 pt Thick underline"/>
    <w:rsid w:val="00615440"/>
    <w:rPr>
      <w:sz w:val="24"/>
      <w:u w:val="thick"/>
    </w:rPr>
  </w:style>
  <w:style w:type="paragraph" w:customStyle="1" w:styleId="Repeatheader0">
    <w:name w:val="Repeat header"/>
    <w:basedOn w:val="Normal"/>
    <w:autoRedefine/>
    <w:rsid w:val="0061544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15440"/>
    <w:rPr>
      <w:rFonts w:ascii="Times New Roman" w:hAnsi="Times New Roman" w:cs="Calibri"/>
      <w:sz w:val="16"/>
    </w:rPr>
  </w:style>
  <w:style w:type="character" w:customStyle="1" w:styleId="CardNotUnderlinedChar">
    <w:name w:val="Card Not Underlined Char"/>
    <w:rsid w:val="00615440"/>
    <w:rPr>
      <w:sz w:val="16"/>
      <w:lang w:val="en-US" w:eastAsia="en-US" w:bidi="ar-SA"/>
    </w:rPr>
  </w:style>
  <w:style w:type="paragraph" w:customStyle="1" w:styleId="CardNotUnderlined3">
    <w:name w:val="Card Not Underlined 3"/>
    <w:basedOn w:val="CardNotUnderlined"/>
    <w:rsid w:val="00615440"/>
    <w:rPr>
      <w:rFonts w:ascii="Times New Roman" w:hAnsi="Times New Roman" w:cs="Calibri"/>
    </w:rPr>
  </w:style>
  <w:style w:type="paragraph" w:customStyle="1" w:styleId="CardNotUnderlinedFinal">
    <w:name w:val="Card Not Underlined Final"/>
    <w:basedOn w:val="CardNotUnderlined3"/>
    <w:rsid w:val="00615440"/>
    <w:rPr>
      <w:sz w:val="20"/>
    </w:rPr>
  </w:style>
  <w:style w:type="character" w:customStyle="1" w:styleId="tagChar3">
    <w:name w:val="tag Char3"/>
    <w:rsid w:val="00615440"/>
    <w:rPr>
      <w:b/>
      <w:sz w:val="24"/>
      <w:szCs w:val="24"/>
      <w:lang w:val="en-US" w:eastAsia="en-US" w:bidi="ar-SA"/>
    </w:rPr>
  </w:style>
  <w:style w:type="character" w:customStyle="1" w:styleId="link-mailto">
    <w:name w:val="link-mailto"/>
    <w:basedOn w:val="DefaultParagraphFont"/>
    <w:rsid w:val="00615440"/>
  </w:style>
  <w:style w:type="character" w:customStyle="1" w:styleId="StyleUnderlineUnderlineChar">
    <w:name w:val="Style Underline + Underline Char"/>
    <w:rsid w:val="00615440"/>
    <w:rPr>
      <w:rFonts w:ascii="Trebuchet MS" w:hAnsi="Trebuchet MS"/>
      <w:szCs w:val="18"/>
      <w:u w:val="single"/>
      <w:lang w:val="en-US" w:eastAsia="en-US" w:bidi="ar-SA"/>
    </w:rPr>
  </w:style>
  <w:style w:type="paragraph" w:customStyle="1" w:styleId="formfld">
    <w:name w:val="formfld"/>
    <w:basedOn w:val="Normal"/>
    <w:rsid w:val="00615440"/>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615440"/>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15440"/>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15440"/>
    <w:rPr>
      <w:rFonts w:ascii="Times New Roman" w:eastAsia="Times New Roman" w:hAnsi="Times New Roman" w:cs="Times New Roman"/>
      <w:sz w:val="20"/>
      <w:u w:val="thick"/>
    </w:rPr>
  </w:style>
  <w:style w:type="paragraph" w:customStyle="1" w:styleId="SmallCards">
    <w:name w:val="Small Cards"/>
    <w:basedOn w:val="Cards"/>
    <w:link w:val="SmallCardsChar"/>
    <w:rsid w:val="00615440"/>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15440"/>
    <w:rPr>
      <w:rFonts w:ascii="Times New Roman" w:eastAsia="Times New Roman" w:hAnsi="Times New Roman" w:cs="Times New Roman"/>
      <w:sz w:val="14"/>
    </w:rPr>
  </w:style>
  <w:style w:type="paragraph" w:customStyle="1" w:styleId="ReadingCites">
    <w:name w:val="Reading Cites"/>
    <w:basedOn w:val="Normal"/>
    <w:link w:val="ReadingCitesChar"/>
    <w:rsid w:val="00615440"/>
    <w:rPr>
      <w:rFonts w:eastAsia="Times New Roman"/>
      <w:b/>
      <w:sz w:val="20"/>
      <w:szCs w:val="20"/>
    </w:rPr>
  </w:style>
  <w:style w:type="character" w:customStyle="1" w:styleId="ReadingCitesChar">
    <w:name w:val="Reading Cites Char"/>
    <w:link w:val="ReadingCites"/>
    <w:rsid w:val="00615440"/>
    <w:rPr>
      <w:rFonts w:ascii="Calibri" w:eastAsia="Times New Roman" w:hAnsi="Calibri"/>
      <w:b/>
      <w:sz w:val="20"/>
      <w:szCs w:val="20"/>
    </w:rPr>
  </w:style>
  <w:style w:type="paragraph" w:customStyle="1" w:styleId="ContentsHeading">
    <w:name w:val="Contents Heading"/>
    <w:basedOn w:val="Heading1"/>
    <w:next w:val="Normal"/>
    <w:rsid w:val="0061544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15440"/>
    <w:pPr>
      <w:spacing w:before="100" w:beforeAutospacing="1" w:after="100" w:afterAutospacing="1"/>
    </w:pPr>
    <w:rPr>
      <w:rFonts w:eastAsia="Times New Roman"/>
      <w:sz w:val="20"/>
    </w:rPr>
  </w:style>
  <w:style w:type="character" w:customStyle="1" w:styleId="CharacterStyle8">
    <w:name w:val="Character Style 8"/>
    <w:rsid w:val="00615440"/>
    <w:rPr>
      <w:sz w:val="22"/>
      <w:szCs w:val="22"/>
    </w:rPr>
  </w:style>
  <w:style w:type="paragraph" w:customStyle="1" w:styleId="Style110">
    <w:name w:val="Style 11"/>
    <w:rsid w:val="0061544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1544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615440"/>
    <w:rPr>
      <w:b/>
      <w:sz w:val="24"/>
    </w:rPr>
  </w:style>
  <w:style w:type="character" w:customStyle="1" w:styleId="CardText1CharChar">
    <w:name w:val="Card Text 1 Char Char"/>
    <w:rsid w:val="00615440"/>
    <w:rPr>
      <w:rFonts w:ascii="Arial Narrow" w:hAnsi="Arial Narrow"/>
      <w:color w:val="000000"/>
      <w:sz w:val="22"/>
      <w:szCs w:val="22"/>
      <w:u w:val="single"/>
      <w:lang w:val="en-US" w:eastAsia="en-US" w:bidi="ar-SA"/>
    </w:rPr>
  </w:style>
  <w:style w:type="character" w:customStyle="1" w:styleId="CardText1Char1">
    <w:name w:val="Card Text 1 Char1"/>
    <w:rsid w:val="00615440"/>
    <w:rPr>
      <w:rFonts w:ascii="Arial Narrow" w:hAnsi="Arial Narrow"/>
      <w:color w:val="000000"/>
      <w:sz w:val="22"/>
      <w:szCs w:val="22"/>
      <w:u w:val="single"/>
      <w:lang w:val="en-US" w:eastAsia="en-US" w:bidi="ar-SA"/>
    </w:rPr>
  </w:style>
  <w:style w:type="paragraph" w:customStyle="1" w:styleId="Style70">
    <w:name w:val="Style 7"/>
    <w:rsid w:val="00615440"/>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61544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1544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15440"/>
  </w:style>
  <w:style w:type="paragraph" w:customStyle="1" w:styleId="Header1">
    <w:name w:val="Header1"/>
    <w:aliases w:val="Header Char Char,Header Char Char Char Char Char Char Char Cha,Char Char Char Cha"/>
    <w:basedOn w:val="Heading1"/>
    <w:next w:val="Heading1"/>
    <w:uiPriority w:val="99"/>
    <w:qFormat/>
    <w:rsid w:val="0061544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15440"/>
    <w:rPr>
      <w:b/>
      <w:bCs/>
      <w:color w:val="695B54"/>
    </w:rPr>
  </w:style>
  <w:style w:type="paragraph" w:customStyle="1" w:styleId="Heading11">
    <w:name w:val="Heading 11"/>
    <w:basedOn w:val="Normal"/>
    <w:next w:val="Normal"/>
    <w:rsid w:val="00615440"/>
    <w:pPr>
      <w:keepNext/>
      <w:widowControl w:val="0"/>
      <w:suppressAutoHyphens/>
      <w:jc w:val="center"/>
    </w:pPr>
    <w:rPr>
      <w:rFonts w:eastAsia="Tahoma"/>
      <w:b/>
      <w:sz w:val="48"/>
      <w:szCs w:val="32"/>
      <w:u w:val="single"/>
    </w:rPr>
  </w:style>
  <w:style w:type="paragraph" w:customStyle="1" w:styleId="TextHeading">
    <w:name w:val="Text Heading"/>
    <w:basedOn w:val="Heading3"/>
    <w:rsid w:val="00615440"/>
    <w:pPr>
      <w:keepLines w:val="0"/>
      <w:pageBreakBefore w:val="0"/>
      <w:spacing w:before="0"/>
      <w:jc w:val="left"/>
    </w:pPr>
    <w:rPr>
      <w:rFonts w:eastAsia="Times New Roman" w:cs="Arial"/>
      <w:bCs w:val="0"/>
      <w:sz w:val="22"/>
      <w:szCs w:val="26"/>
    </w:rPr>
  </w:style>
  <w:style w:type="character" w:customStyle="1" w:styleId="TextHeadingChar">
    <w:name w:val="Text Heading Char"/>
    <w:rsid w:val="00615440"/>
    <w:rPr>
      <w:rFonts w:cs="Arial"/>
      <w:b/>
      <w:bCs/>
      <w:sz w:val="22"/>
      <w:szCs w:val="26"/>
      <w:u w:val="single"/>
      <w:lang w:val="en-US" w:eastAsia="en-US" w:bidi="ar-SA"/>
    </w:rPr>
  </w:style>
  <w:style w:type="character" w:customStyle="1" w:styleId="FootnoteCharacters">
    <w:name w:val="Footnote Characters"/>
    <w:rsid w:val="00615440"/>
    <w:rPr>
      <w:vertAlign w:val="superscript"/>
    </w:rPr>
  </w:style>
  <w:style w:type="paragraph" w:customStyle="1" w:styleId="StyleHeading1BlockTitleHeading1Char1ALEXHeadingBrief-He2">
    <w:name w:val="Style Heading 1Block TitleHeading 1 Char1ALEXHeadingBrief - He...2"/>
    <w:basedOn w:val="Heading1"/>
    <w:autoRedefine/>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1544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15440"/>
    <w:rPr>
      <w:rFonts w:ascii="Arial" w:eastAsia="Times New Roman" w:hAnsi="Arial"/>
      <w:smallCaps/>
    </w:rPr>
  </w:style>
  <w:style w:type="paragraph" w:customStyle="1" w:styleId="DebateBody">
    <w:name w:val="Debate Body"/>
    <w:basedOn w:val="Normal"/>
    <w:qFormat/>
    <w:rsid w:val="00615440"/>
    <w:rPr>
      <w:rFonts w:ascii="Cambria" w:eastAsia="Cambria" w:hAnsi="Cambria"/>
      <w:b/>
      <w:caps/>
      <w:sz w:val="24"/>
    </w:rPr>
  </w:style>
  <w:style w:type="paragraph" w:customStyle="1" w:styleId="StyleDebateBodyBefore12pt">
    <w:name w:val="Style Debate Body + Before:  12 pt"/>
    <w:basedOn w:val="Normal"/>
    <w:next w:val="Normal"/>
    <w:rsid w:val="00615440"/>
    <w:pPr>
      <w:spacing w:before="240"/>
    </w:pPr>
    <w:rPr>
      <w:rFonts w:eastAsia="Times New Roman"/>
      <w:bCs/>
      <w:sz w:val="20"/>
      <w:szCs w:val="20"/>
    </w:rPr>
  </w:style>
  <w:style w:type="paragraph" w:customStyle="1" w:styleId="StyleDebateBodyBefore12pt1">
    <w:name w:val="Style Debate Body + Before:  12 pt1"/>
    <w:basedOn w:val="Normal"/>
    <w:rsid w:val="00615440"/>
    <w:pPr>
      <w:spacing w:before="240"/>
    </w:pPr>
    <w:rPr>
      <w:rFonts w:eastAsia="Times New Roman"/>
      <w:bCs/>
      <w:sz w:val="20"/>
      <w:szCs w:val="20"/>
    </w:rPr>
  </w:style>
  <w:style w:type="character" w:customStyle="1" w:styleId="10ptnotbold">
    <w:name w:val="10ptnotbold"/>
    <w:rsid w:val="00615440"/>
    <w:rPr>
      <w:sz w:val="20"/>
    </w:rPr>
  </w:style>
  <w:style w:type="paragraph" w:customStyle="1" w:styleId="PageNumber11">
    <w:name w:val="Page Number11"/>
    <w:basedOn w:val="Normal"/>
    <w:next w:val="Normal"/>
    <w:rsid w:val="00615440"/>
    <w:rPr>
      <w:rFonts w:eastAsia="Times New Roman"/>
      <w:sz w:val="20"/>
    </w:rPr>
  </w:style>
  <w:style w:type="character" w:customStyle="1" w:styleId="Heading2CharCharCharCharCharCharCharCharCharCharCharCharCharChar1">
    <w:name w:val="Heading 2 Char Char Char Char Char Char Char Char Char Char Char Char Char Char1"/>
    <w:rsid w:val="00615440"/>
    <w:rPr>
      <w:rFonts w:eastAsia="SimSun" w:cs="Arial"/>
      <w:b/>
      <w:bCs/>
      <w:iCs/>
      <w:sz w:val="24"/>
      <w:szCs w:val="28"/>
      <w:lang w:val="en-US" w:eastAsia="zh-CN" w:bidi="ar-SA"/>
    </w:rPr>
  </w:style>
  <w:style w:type="character" w:customStyle="1" w:styleId="Char31">
    <w:name w:val="Char31"/>
    <w:rsid w:val="00615440"/>
    <w:rPr>
      <w:rFonts w:cs="Arial"/>
      <w:bCs/>
      <w:u w:val="thick"/>
      <w:lang w:val="en-US" w:eastAsia="en-US" w:bidi="ar-SA"/>
    </w:rPr>
  </w:style>
  <w:style w:type="paragraph" w:customStyle="1" w:styleId="StyleHeading1Centered">
    <w:name w:val="Style Heading 1 + Centered"/>
    <w:basedOn w:val="Heading1"/>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15440"/>
    <w:pPr>
      <w:spacing w:before="120"/>
    </w:pPr>
    <w:rPr>
      <w:rFonts w:eastAsia="Times New Roman"/>
      <w:sz w:val="20"/>
    </w:rPr>
  </w:style>
  <w:style w:type="character" w:customStyle="1" w:styleId="underliningChar0">
    <w:name w:val="underlining Char"/>
    <w:rsid w:val="00615440"/>
    <w:rPr>
      <w:b/>
      <w:szCs w:val="24"/>
      <w:u w:val="single"/>
      <w:lang w:val="en-US" w:eastAsia="en-US" w:bidi="ar-SA"/>
    </w:rPr>
  </w:style>
  <w:style w:type="character" w:customStyle="1" w:styleId="notreadChar">
    <w:name w:val="not read Char"/>
    <w:rsid w:val="00615440"/>
    <w:rPr>
      <w:sz w:val="18"/>
      <w:szCs w:val="24"/>
      <w:lang w:val="en-US" w:eastAsia="en-US" w:bidi="ar-SA"/>
    </w:rPr>
  </w:style>
  <w:style w:type="paragraph" w:customStyle="1" w:styleId="StyleStrong10ptNotBold">
    <w:name w:val="Style Strong + 10 pt Not Bold"/>
    <w:basedOn w:val="Normal"/>
    <w:autoRedefine/>
    <w:rsid w:val="00615440"/>
    <w:pPr>
      <w:ind w:left="720" w:hanging="360"/>
    </w:pPr>
    <w:rPr>
      <w:rFonts w:eastAsia="Times New Roman"/>
      <w:sz w:val="26"/>
      <w:szCs w:val="26"/>
    </w:rPr>
  </w:style>
  <w:style w:type="character" w:customStyle="1" w:styleId="prbodytext1">
    <w:name w:val="pr_bodytext1"/>
    <w:rsid w:val="00615440"/>
    <w:rPr>
      <w:rFonts w:ascii="Arial" w:hAnsi="Arial" w:cs="Arial" w:hint="default"/>
      <w:sz w:val="20"/>
      <w:szCs w:val="20"/>
    </w:rPr>
  </w:style>
  <w:style w:type="character" w:customStyle="1" w:styleId="smallCharChar">
    <w:name w:val="small Char Char"/>
    <w:rsid w:val="00615440"/>
    <w:rPr>
      <w:rFonts w:ascii="Times New Roman" w:eastAsia="Times New Roman" w:hAnsi="Times New Roman" w:cs="Times New Roman"/>
      <w:sz w:val="12"/>
      <w:szCs w:val="16"/>
    </w:rPr>
  </w:style>
  <w:style w:type="character" w:customStyle="1" w:styleId="Undlerine">
    <w:name w:val="Undlerine"/>
    <w:qFormat/>
    <w:rsid w:val="00615440"/>
    <w:rPr>
      <w:rFonts w:ascii="Times New Roman" w:hAnsi="Times New Roman"/>
      <w:w w:val="110"/>
      <w:sz w:val="20"/>
      <w:szCs w:val="20"/>
      <w:u w:val="single"/>
      <w:bdr w:val="none" w:sz="0" w:space="0" w:color="auto"/>
      <w:lang w:bidi="he-IL"/>
    </w:rPr>
  </w:style>
  <w:style w:type="character" w:customStyle="1" w:styleId="Aunderline1">
    <w:name w:val="Aunderline"/>
    <w:qFormat/>
    <w:rsid w:val="00615440"/>
    <w:rPr>
      <w:rFonts w:ascii="Times New Roman" w:hAnsi="Times New Roman"/>
      <w:sz w:val="20"/>
      <w:u w:val="single"/>
    </w:rPr>
  </w:style>
  <w:style w:type="paragraph" w:customStyle="1" w:styleId="NormalUnderline0">
    <w:name w:val="Normal + Underline"/>
    <w:basedOn w:val="Normal"/>
    <w:link w:val="NormalUnderlineChar0"/>
    <w:rsid w:val="00615440"/>
    <w:pPr>
      <w:ind w:left="720"/>
    </w:pPr>
    <w:rPr>
      <w:rFonts w:eastAsia="Times New Roman"/>
      <w:b/>
      <w:sz w:val="20"/>
      <w:u w:val="single"/>
      <w:lang w:val="x-none" w:eastAsia="x-none"/>
    </w:rPr>
  </w:style>
  <w:style w:type="character" w:customStyle="1" w:styleId="NormalUnderlineChar0">
    <w:name w:val="Normal + Underline Char"/>
    <w:link w:val="NormalUnderline0"/>
    <w:rsid w:val="00615440"/>
    <w:rPr>
      <w:rFonts w:ascii="Calibri" w:eastAsia="Times New Roman" w:hAnsi="Calibri"/>
      <w:b/>
      <w:sz w:val="20"/>
      <w:u w:val="single"/>
      <w:lang w:val="x-none" w:eastAsia="x-none"/>
    </w:rPr>
  </w:style>
  <w:style w:type="character" w:customStyle="1" w:styleId="Boxes">
    <w:name w:val="Boxes"/>
    <w:qFormat/>
    <w:rsid w:val="00615440"/>
    <w:rPr>
      <w:rFonts w:ascii="Times New Roman" w:hAnsi="Times New Roman"/>
      <w:sz w:val="20"/>
      <w:u w:val="single"/>
      <w:bdr w:val="single" w:sz="4" w:space="0" w:color="auto"/>
    </w:rPr>
  </w:style>
  <w:style w:type="character" w:customStyle="1" w:styleId="tim">
    <w:name w:val="tim"/>
    <w:qFormat/>
    <w:rsid w:val="00615440"/>
    <w:rPr>
      <w:rFonts w:ascii="Times New Roman" w:hAnsi="Times New Roman"/>
      <w:sz w:val="20"/>
      <w:u w:val="single"/>
    </w:rPr>
  </w:style>
  <w:style w:type="character" w:customStyle="1" w:styleId="hl">
    <w:name w:val="hl"/>
    <w:basedOn w:val="DefaultParagraphFont"/>
    <w:rsid w:val="00615440"/>
  </w:style>
  <w:style w:type="character" w:customStyle="1" w:styleId="clock1">
    <w:name w:val="clock1"/>
    <w:rsid w:val="00615440"/>
    <w:rPr>
      <w:color w:val="B51B1B"/>
    </w:rPr>
  </w:style>
  <w:style w:type="character" w:customStyle="1" w:styleId="smallChar10">
    <w:name w:val="small Char1"/>
    <w:rsid w:val="00615440"/>
    <w:rPr>
      <w:sz w:val="12"/>
      <w:szCs w:val="16"/>
      <w:lang w:val="en-US" w:eastAsia="en-US" w:bidi="ar-SA"/>
    </w:rPr>
  </w:style>
  <w:style w:type="character" w:customStyle="1" w:styleId="SmallCardsCharChar">
    <w:name w:val="Small Cards Char Char"/>
    <w:rsid w:val="00615440"/>
    <w:rPr>
      <w:sz w:val="14"/>
      <w:szCs w:val="24"/>
      <w:lang w:val="en-US" w:eastAsia="en-US" w:bidi="ar-SA"/>
    </w:rPr>
  </w:style>
  <w:style w:type="paragraph" w:customStyle="1" w:styleId="NormalCards">
    <w:name w:val="Normal Cards"/>
    <w:basedOn w:val="Normal"/>
    <w:rsid w:val="00615440"/>
    <w:pPr>
      <w:ind w:left="288"/>
    </w:pPr>
    <w:rPr>
      <w:rFonts w:eastAsia="Times New Roman"/>
      <w:sz w:val="20"/>
    </w:rPr>
  </w:style>
  <w:style w:type="character" w:customStyle="1" w:styleId="iniciales">
    <w:name w:val="iniciales"/>
    <w:basedOn w:val="DefaultParagraphFont"/>
    <w:rsid w:val="00615440"/>
  </w:style>
  <w:style w:type="character" w:customStyle="1" w:styleId="Style10ptBoldUnderline">
    <w:name w:val="Style 10 pt Bold Underline"/>
    <w:rsid w:val="00615440"/>
    <w:rPr>
      <w:b/>
      <w:bCs/>
      <w:sz w:val="20"/>
      <w:u w:val="single"/>
    </w:rPr>
  </w:style>
  <w:style w:type="paragraph" w:customStyle="1" w:styleId="outdent">
    <w:name w:val="outdent"/>
    <w:basedOn w:val="Normal"/>
    <w:rsid w:val="0061544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15440"/>
    <w:pPr>
      <w:spacing w:before="100" w:beforeAutospacing="1" w:after="100" w:afterAutospacing="1"/>
    </w:pPr>
    <w:rPr>
      <w:rFonts w:eastAsia="Times New Roman"/>
      <w:sz w:val="24"/>
    </w:rPr>
  </w:style>
  <w:style w:type="paragraph" w:customStyle="1" w:styleId="separator">
    <w:name w:val="separator"/>
    <w:basedOn w:val="Normal"/>
    <w:rsid w:val="00615440"/>
    <w:pPr>
      <w:spacing w:before="100" w:beforeAutospacing="1" w:after="100" w:afterAutospacing="1"/>
    </w:pPr>
    <w:rPr>
      <w:rFonts w:eastAsia="Times New Roman"/>
      <w:sz w:val="24"/>
    </w:rPr>
  </w:style>
  <w:style w:type="paragraph" w:customStyle="1" w:styleId="bulletfollow">
    <w:name w:val="bulletfollow"/>
    <w:basedOn w:val="Normal"/>
    <w:rsid w:val="00615440"/>
    <w:pPr>
      <w:spacing w:before="100" w:beforeAutospacing="1" w:after="100" w:afterAutospacing="1"/>
    </w:pPr>
    <w:rPr>
      <w:rFonts w:eastAsia="Times New Roman"/>
      <w:sz w:val="24"/>
    </w:rPr>
  </w:style>
  <w:style w:type="paragraph" w:customStyle="1" w:styleId="bulleted">
    <w:name w:val="bulleted"/>
    <w:basedOn w:val="Normal"/>
    <w:rsid w:val="00615440"/>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15440"/>
    <w:rPr>
      <w:rFonts w:ascii="Times New Roman" w:eastAsia="Times New Roman" w:hAnsi="Times New Roman" w:cs="Times New Roman"/>
      <w:strike/>
      <w:sz w:val="20"/>
      <w:szCs w:val="20"/>
    </w:rPr>
  </w:style>
  <w:style w:type="character" w:customStyle="1" w:styleId="StrikethroughChar">
    <w:name w:val="Strikethrough Char"/>
    <w:link w:val="Strikethrough0"/>
    <w:rsid w:val="00615440"/>
    <w:rPr>
      <w:rFonts w:ascii="Times New Roman" w:eastAsia="Times New Roman" w:hAnsi="Times New Roman" w:cs="Times New Roman"/>
      <w:strike/>
      <w:sz w:val="20"/>
      <w:szCs w:val="20"/>
    </w:rPr>
  </w:style>
  <w:style w:type="character" w:customStyle="1" w:styleId="UnderlineCardsCharChar">
    <w:name w:val="Underline Cards Char Char"/>
    <w:rsid w:val="00615440"/>
    <w:rPr>
      <w:rFonts w:eastAsia="SimSun"/>
      <w:szCs w:val="24"/>
      <w:u w:val="thick"/>
      <w:lang w:val="en-US" w:eastAsia="en-US" w:bidi="ar-SA"/>
    </w:rPr>
  </w:style>
  <w:style w:type="character" w:customStyle="1" w:styleId="head">
    <w:name w:val="head"/>
    <w:basedOn w:val="DefaultParagraphFont"/>
    <w:rsid w:val="00615440"/>
  </w:style>
  <w:style w:type="paragraph" w:customStyle="1" w:styleId="authorgroup">
    <w:name w:val="authorgroup"/>
    <w:basedOn w:val="Normal"/>
    <w:rsid w:val="00615440"/>
    <w:pPr>
      <w:spacing w:before="100" w:beforeAutospacing="1" w:after="100" w:afterAutospacing="1"/>
    </w:pPr>
    <w:rPr>
      <w:rFonts w:eastAsia="Calibri"/>
      <w:sz w:val="24"/>
    </w:rPr>
  </w:style>
  <w:style w:type="paragraph" w:customStyle="1" w:styleId="affiliation1">
    <w:name w:val="affiliation1"/>
    <w:basedOn w:val="Normal"/>
    <w:rsid w:val="00615440"/>
    <w:pPr>
      <w:spacing w:before="100" w:beforeAutospacing="1" w:after="100" w:afterAutospacing="1"/>
    </w:pPr>
    <w:rPr>
      <w:rFonts w:eastAsia="Calibri"/>
      <w:sz w:val="24"/>
    </w:rPr>
  </w:style>
  <w:style w:type="paragraph" w:customStyle="1" w:styleId="norm">
    <w:name w:val="norm"/>
    <w:basedOn w:val="Normal"/>
    <w:rsid w:val="00615440"/>
    <w:pPr>
      <w:spacing w:before="100" w:beforeAutospacing="1" w:after="100" w:afterAutospacing="1"/>
    </w:pPr>
    <w:rPr>
      <w:rFonts w:eastAsia="Calibri"/>
      <w:sz w:val="24"/>
    </w:rPr>
  </w:style>
  <w:style w:type="character" w:customStyle="1" w:styleId="smallcapitals">
    <w:name w:val="smallcapitals"/>
    <w:basedOn w:val="DefaultParagraphFont"/>
    <w:rsid w:val="00615440"/>
  </w:style>
  <w:style w:type="character" w:customStyle="1" w:styleId="number0">
    <w:name w:val="number"/>
    <w:basedOn w:val="DefaultParagraphFont"/>
    <w:rsid w:val="00615440"/>
  </w:style>
  <w:style w:type="character" w:customStyle="1" w:styleId="swauthor">
    <w:name w:val="sw_author"/>
    <w:rsid w:val="00615440"/>
  </w:style>
  <w:style w:type="character" w:customStyle="1" w:styleId="articlebody1">
    <w:name w:val="articlebody1"/>
    <w:rsid w:val="00615440"/>
  </w:style>
  <w:style w:type="character" w:customStyle="1" w:styleId="small1">
    <w:name w:val="small1"/>
    <w:rsid w:val="00615440"/>
  </w:style>
  <w:style w:type="paragraph" w:customStyle="1" w:styleId="AuthorDate2">
    <w:name w:val="Author/Date"/>
    <w:basedOn w:val="Normal"/>
    <w:link w:val="AuthorDateChar1"/>
    <w:rsid w:val="00615440"/>
    <w:rPr>
      <w:rFonts w:eastAsia="Times New Roman"/>
      <w:b/>
      <w:sz w:val="24"/>
      <w:u w:val="single"/>
    </w:rPr>
  </w:style>
  <w:style w:type="character" w:customStyle="1" w:styleId="AuthorDateChar1">
    <w:name w:val="Author/Date Char1"/>
    <w:link w:val="AuthorDate2"/>
    <w:rsid w:val="00615440"/>
    <w:rPr>
      <w:rFonts w:ascii="Calibri" w:eastAsia="Times New Roman" w:hAnsi="Calibri"/>
      <w:b/>
      <w:u w:val="single"/>
    </w:rPr>
  </w:style>
  <w:style w:type="character" w:customStyle="1" w:styleId="Shortcite">
    <w:name w:val="Shortcite"/>
    <w:basedOn w:val="DefaultParagraphFont"/>
    <w:rsid w:val="00615440"/>
    <w:rPr>
      <w:rFonts w:ascii="Times New Roman" w:hAnsi="Times New Roman"/>
      <w:b/>
      <w:bCs/>
      <w:sz w:val="20"/>
    </w:rPr>
  </w:style>
  <w:style w:type="character" w:customStyle="1" w:styleId="Longcite">
    <w:name w:val="Longcite"/>
    <w:basedOn w:val="DefaultParagraphFont"/>
    <w:rsid w:val="00615440"/>
    <w:rPr>
      <w:sz w:val="16"/>
    </w:rPr>
  </w:style>
  <w:style w:type="paragraph" w:customStyle="1" w:styleId="analytic0">
    <w:name w:val="analytic"/>
    <w:basedOn w:val="Normal"/>
    <w:link w:val="analyticChar0"/>
    <w:uiPriority w:val="4"/>
    <w:qFormat/>
    <w:rsid w:val="00615440"/>
    <w:pPr>
      <w:spacing w:before="120"/>
    </w:pPr>
    <w:rPr>
      <w:rFonts w:ascii="Arial" w:hAnsi="Arial"/>
      <w:b/>
      <w:sz w:val="20"/>
    </w:rPr>
  </w:style>
  <w:style w:type="character" w:customStyle="1" w:styleId="analyticChar0">
    <w:name w:val="analytic Char"/>
    <w:basedOn w:val="DefaultParagraphFont"/>
    <w:link w:val="analytic0"/>
    <w:uiPriority w:val="4"/>
    <w:rsid w:val="00615440"/>
    <w:rPr>
      <w:rFonts w:ascii="Arial" w:hAnsi="Arial"/>
      <w:b/>
      <w:sz w:val="20"/>
    </w:rPr>
  </w:style>
  <w:style w:type="character" w:customStyle="1" w:styleId="Normal30">
    <w:name w:val="Normal3"/>
    <w:basedOn w:val="DefaultParagraphFont"/>
    <w:rsid w:val="00615440"/>
  </w:style>
  <w:style w:type="paragraph" w:customStyle="1" w:styleId="PageNumber8">
    <w:name w:val="Page Number8"/>
    <w:basedOn w:val="Normal"/>
    <w:next w:val="Normal"/>
    <w:rsid w:val="00615440"/>
    <w:pPr>
      <w:spacing w:after="0" w:line="240" w:lineRule="auto"/>
    </w:pPr>
    <w:rPr>
      <w:rFonts w:eastAsia="Times New Roman"/>
      <w:sz w:val="20"/>
    </w:rPr>
  </w:style>
  <w:style w:type="paragraph" w:customStyle="1" w:styleId="Header2">
    <w:name w:val="Header2"/>
    <w:basedOn w:val="Heading1"/>
    <w:next w:val="Heading1"/>
    <w:rsid w:val="00615440"/>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615440"/>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615440"/>
    <w:rPr>
      <w:rFonts w:cs="New Baskerville"/>
      <w:color w:val="000000"/>
    </w:rPr>
  </w:style>
  <w:style w:type="character" w:customStyle="1" w:styleId="postauthor">
    <w:name w:val="postauthor"/>
    <w:basedOn w:val="DefaultParagraphFont"/>
    <w:rsid w:val="00615440"/>
  </w:style>
  <w:style w:type="paragraph" w:customStyle="1" w:styleId="notes-source-hasnotes">
    <w:name w:val="notes-source-hasnotes"/>
    <w:basedOn w:val="Normal"/>
    <w:rsid w:val="00615440"/>
    <w:pPr>
      <w:spacing w:before="100" w:beforeAutospacing="1" w:after="100" w:afterAutospacing="1"/>
    </w:pPr>
    <w:rPr>
      <w:rFonts w:ascii="Times" w:hAnsi="Times"/>
      <w:sz w:val="20"/>
      <w:szCs w:val="20"/>
    </w:rPr>
  </w:style>
  <w:style w:type="character" w:customStyle="1" w:styleId="span">
    <w:name w:val="span"/>
    <w:basedOn w:val="DefaultParagraphFont"/>
    <w:rsid w:val="00615440"/>
  </w:style>
  <w:style w:type="character" w:customStyle="1" w:styleId="maintitle">
    <w:name w:val="maintitle"/>
    <w:basedOn w:val="DefaultParagraphFont"/>
    <w:rsid w:val="00615440"/>
  </w:style>
  <w:style w:type="character" w:customStyle="1" w:styleId="thirdparty-logo">
    <w:name w:val="thirdparty-logo"/>
    <w:basedOn w:val="DefaultParagraphFont"/>
    <w:rsid w:val="00615440"/>
  </w:style>
  <w:style w:type="paragraph" w:customStyle="1" w:styleId="articlemeta">
    <w:name w:val="articlemeta"/>
    <w:basedOn w:val="Normal"/>
    <w:rsid w:val="00615440"/>
    <w:pPr>
      <w:spacing w:before="100" w:beforeAutospacing="1" w:after="100" w:afterAutospacing="1"/>
    </w:pPr>
    <w:rPr>
      <w:rFonts w:ascii="Times" w:hAnsi="Times"/>
      <w:sz w:val="20"/>
      <w:szCs w:val="20"/>
    </w:rPr>
  </w:style>
  <w:style w:type="character" w:customStyle="1" w:styleId="vcard">
    <w:name w:val="vcard"/>
    <w:basedOn w:val="DefaultParagraphFont"/>
    <w:rsid w:val="00615440"/>
  </w:style>
  <w:style w:type="character" w:customStyle="1" w:styleId="print-footnote">
    <w:name w:val="print-footnote"/>
    <w:basedOn w:val="DefaultParagraphFont"/>
    <w:rsid w:val="00615440"/>
  </w:style>
  <w:style w:type="character" w:customStyle="1" w:styleId="datestring">
    <w:name w:val="datestring"/>
    <w:basedOn w:val="DefaultParagraphFont"/>
    <w:rsid w:val="00615440"/>
  </w:style>
  <w:style w:type="paragraph" w:customStyle="1" w:styleId="left">
    <w:name w:val="left"/>
    <w:basedOn w:val="Normal"/>
    <w:rsid w:val="00615440"/>
    <w:pPr>
      <w:spacing w:before="100" w:beforeAutospacing="1" w:after="100" w:afterAutospacing="1"/>
    </w:pPr>
    <w:rPr>
      <w:rFonts w:ascii="Times" w:hAnsi="Times"/>
      <w:sz w:val="20"/>
      <w:szCs w:val="20"/>
    </w:rPr>
  </w:style>
  <w:style w:type="paragraph" w:customStyle="1" w:styleId="right">
    <w:name w:val="right"/>
    <w:basedOn w:val="Normal"/>
    <w:rsid w:val="00615440"/>
    <w:pPr>
      <w:spacing w:before="100" w:beforeAutospacing="1" w:after="100" w:afterAutospacing="1"/>
    </w:pPr>
    <w:rPr>
      <w:rFonts w:ascii="Times" w:hAnsi="Times"/>
      <w:sz w:val="20"/>
      <w:szCs w:val="20"/>
    </w:rPr>
  </w:style>
  <w:style w:type="character" w:customStyle="1" w:styleId="gptad">
    <w:name w:val="gptad"/>
    <w:basedOn w:val="DefaultParagraphFont"/>
    <w:rsid w:val="00615440"/>
  </w:style>
  <w:style w:type="paragraph" w:customStyle="1" w:styleId="creditpostedmodified">
    <w:name w:val="credit_posted_modified"/>
    <w:basedOn w:val="Normal"/>
    <w:rsid w:val="00615440"/>
    <w:pPr>
      <w:spacing w:before="100" w:beforeAutospacing="1" w:after="100" w:afterAutospacing="1"/>
    </w:pPr>
    <w:rPr>
      <w:rFonts w:ascii="Times" w:hAnsi="Times"/>
      <w:sz w:val="20"/>
      <w:szCs w:val="20"/>
    </w:rPr>
  </w:style>
  <w:style w:type="character" w:customStyle="1" w:styleId="creditline">
    <w:name w:val="creditline"/>
    <w:basedOn w:val="DefaultParagraphFont"/>
    <w:rsid w:val="00615440"/>
  </w:style>
  <w:style w:type="character" w:customStyle="1" w:styleId="grd">
    <w:name w:val="grd"/>
    <w:basedOn w:val="DefaultParagraphFont"/>
    <w:rsid w:val="00615440"/>
  </w:style>
  <w:style w:type="paragraph" w:customStyle="1" w:styleId="hs-text-container">
    <w:name w:val="hs-text-container"/>
    <w:basedOn w:val="Normal"/>
    <w:rsid w:val="00615440"/>
    <w:pPr>
      <w:spacing w:before="100" w:beforeAutospacing="1" w:after="100" w:afterAutospacing="1"/>
    </w:pPr>
    <w:rPr>
      <w:rFonts w:ascii="Times" w:hAnsi="Times"/>
      <w:sz w:val="20"/>
      <w:szCs w:val="20"/>
    </w:rPr>
  </w:style>
  <w:style w:type="character" w:customStyle="1" w:styleId="created">
    <w:name w:val="created"/>
    <w:basedOn w:val="DefaultParagraphFont"/>
    <w:rsid w:val="00615440"/>
  </w:style>
  <w:style w:type="character" w:customStyle="1" w:styleId="changed">
    <w:name w:val="changed"/>
    <w:basedOn w:val="DefaultParagraphFont"/>
    <w:rsid w:val="00615440"/>
  </w:style>
  <w:style w:type="character" w:customStyle="1" w:styleId="article-author-name">
    <w:name w:val="article-author-name"/>
    <w:basedOn w:val="DefaultParagraphFont"/>
    <w:rsid w:val="00615440"/>
  </w:style>
  <w:style w:type="character" w:customStyle="1" w:styleId="bioexcerpt">
    <w:name w:val="bio_excerpt"/>
    <w:basedOn w:val="DefaultParagraphFont"/>
    <w:rsid w:val="00615440"/>
  </w:style>
  <w:style w:type="character" w:customStyle="1" w:styleId="commentcount">
    <w:name w:val="comment_count"/>
    <w:basedOn w:val="DefaultParagraphFont"/>
    <w:rsid w:val="00615440"/>
  </w:style>
  <w:style w:type="character" w:customStyle="1" w:styleId="searchtermshighlighted">
    <w:name w:val="searchtermshighlighted"/>
    <w:basedOn w:val="DefaultParagraphFont"/>
    <w:rsid w:val="00615440"/>
  </w:style>
  <w:style w:type="character" w:customStyle="1" w:styleId="contributornametrigger">
    <w:name w:val="contributornametrigger"/>
    <w:basedOn w:val="DefaultParagraphFont"/>
    <w:rsid w:val="00615440"/>
  </w:style>
  <w:style w:type="character" w:customStyle="1" w:styleId="bylinepipe">
    <w:name w:val="bylinepipe"/>
    <w:basedOn w:val="DefaultParagraphFont"/>
    <w:rsid w:val="00615440"/>
  </w:style>
  <w:style w:type="character" w:customStyle="1" w:styleId="lucenesearchresulturlb">
    <w:name w:val="lucene_search_result_url_b"/>
    <w:basedOn w:val="DefaultParagraphFont"/>
    <w:rsid w:val="00615440"/>
  </w:style>
  <w:style w:type="character" w:customStyle="1" w:styleId="faculty-title">
    <w:name w:val="faculty-title"/>
    <w:basedOn w:val="DefaultParagraphFont"/>
    <w:rsid w:val="00615440"/>
  </w:style>
  <w:style w:type="character" w:customStyle="1" w:styleId="count">
    <w:name w:val="count"/>
    <w:basedOn w:val="DefaultParagraphFont"/>
    <w:rsid w:val="00615440"/>
  </w:style>
  <w:style w:type="character" w:customStyle="1" w:styleId="volume">
    <w:name w:val="volume"/>
    <w:basedOn w:val="DefaultParagraphFont"/>
    <w:rsid w:val="00615440"/>
  </w:style>
  <w:style w:type="character" w:customStyle="1" w:styleId="issue">
    <w:name w:val="issue"/>
    <w:basedOn w:val="DefaultParagraphFont"/>
    <w:rsid w:val="00615440"/>
  </w:style>
  <w:style w:type="character" w:customStyle="1" w:styleId="pages">
    <w:name w:val="pages"/>
    <w:basedOn w:val="DefaultParagraphFont"/>
    <w:rsid w:val="00615440"/>
  </w:style>
  <w:style w:type="character" w:customStyle="1" w:styleId="person">
    <w:name w:val="person"/>
    <w:basedOn w:val="DefaultParagraphFont"/>
    <w:rsid w:val="00615440"/>
  </w:style>
  <w:style w:type="character" w:customStyle="1" w:styleId="corresponding">
    <w:name w:val="corresponding"/>
    <w:basedOn w:val="DefaultParagraphFont"/>
    <w:rsid w:val="00615440"/>
  </w:style>
  <w:style w:type="paragraph" w:customStyle="1" w:styleId="entry-meta">
    <w:name w:val="entry-meta"/>
    <w:basedOn w:val="Normal"/>
    <w:rsid w:val="00615440"/>
    <w:pPr>
      <w:spacing w:before="100" w:beforeAutospacing="1" w:after="100" w:afterAutospacing="1"/>
    </w:pPr>
    <w:rPr>
      <w:rFonts w:ascii="Times" w:hAnsi="Times"/>
      <w:sz w:val="20"/>
      <w:szCs w:val="20"/>
    </w:rPr>
  </w:style>
  <w:style w:type="character" w:customStyle="1" w:styleId="post-time">
    <w:name w:val="post-time"/>
    <w:basedOn w:val="DefaultParagraphFont"/>
    <w:rsid w:val="00615440"/>
  </w:style>
  <w:style w:type="character" w:customStyle="1" w:styleId="post-category">
    <w:name w:val="post-category"/>
    <w:basedOn w:val="DefaultParagraphFont"/>
    <w:rsid w:val="00615440"/>
  </w:style>
  <w:style w:type="character" w:customStyle="1" w:styleId="post-author">
    <w:name w:val="post-author"/>
    <w:basedOn w:val="DefaultParagraphFont"/>
    <w:rsid w:val="00615440"/>
  </w:style>
  <w:style w:type="character" w:customStyle="1" w:styleId="A10">
    <w:name w:val="A10"/>
    <w:uiPriority w:val="99"/>
    <w:rsid w:val="00615440"/>
    <w:rPr>
      <w:rFonts w:cs="Trebuchet MS"/>
      <w:color w:val="000000"/>
      <w:sz w:val="11"/>
      <w:szCs w:val="11"/>
    </w:rPr>
  </w:style>
  <w:style w:type="paragraph" w:customStyle="1" w:styleId="Pa10">
    <w:name w:val="Pa10"/>
    <w:basedOn w:val="Default"/>
    <w:next w:val="Default"/>
    <w:uiPriority w:val="99"/>
    <w:rsid w:val="00615440"/>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1544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15440"/>
  </w:style>
  <w:style w:type="paragraph" w:customStyle="1" w:styleId="aff">
    <w:name w:val="aff"/>
    <w:basedOn w:val="Normal"/>
    <w:rsid w:val="00615440"/>
    <w:pPr>
      <w:spacing w:before="100" w:beforeAutospacing="1" w:after="100" w:afterAutospacing="1"/>
    </w:pPr>
    <w:rPr>
      <w:rFonts w:ascii="Times" w:hAnsi="Times"/>
      <w:sz w:val="20"/>
      <w:szCs w:val="20"/>
    </w:rPr>
  </w:style>
  <w:style w:type="character" w:customStyle="1" w:styleId="entry-author">
    <w:name w:val="entry-author"/>
    <w:basedOn w:val="DefaultParagraphFont"/>
    <w:rsid w:val="00615440"/>
  </w:style>
  <w:style w:type="character" w:customStyle="1" w:styleId="entry-author-name">
    <w:name w:val="entry-author-name"/>
    <w:basedOn w:val="DefaultParagraphFont"/>
    <w:rsid w:val="00615440"/>
  </w:style>
  <w:style w:type="character" w:customStyle="1" w:styleId="contrib-degrees">
    <w:name w:val="contrib-degrees"/>
    <w:basedOn w:val="DefaultParagraphFont"/>
    <w:rsid w:val="00615440"/>
  </w:style>
  <w:style w:type="character" w:customStyle="1" w:styleId="contrib-on-behalf-of">
    <w:name w:val="contrib-on-behalf-of"/>
    <w:basedOn w:val="DefaultParagraphFont"/>
    <w:rsid w:val="00615440"/>
  </w:style>
  <w:style w:type="character" w:customStyle="1" w:styleId="pubtime">
    <w:name w:val="pubtime"/>
    <w:basedOn w:val="DefaultParagraphFont"/>
    <w:rsid w:val="00615440"/>
  </w:style>
  <w:style w:type="character" w:customStyle="1" w:styleId="fbcommentscount">
    <w:name w:val="fb_comments_count"/>
    <w:basedOn w:val="DefaultParagraphFont"/>
    <w:rsid w:val="00615440"/>
  </w:style>
  <w:style w:type="character" w:customStyle="1" w:styleId="stsharethiscustom">
    <w:name w:val="st_sharethis_custom"/>
    <w:basedOn w:val="DefaultParagraphFont"/>
    <w:rsid w:val="00615440"/>
  </w:style>
  <w:style w:type="paragraph" w:customStyle="1" w:styleId="permalinkable">
    <w:name w:val="permalinkable"/>
    <w:basedOn w:val="Normal"/>
    <w:rsid w:val="00615440"/>
    <w:pPr>
      <w:spacing w:before="100" w:beforeAutospacing="1" w:after="100" w:afterAutospacing="1"/>
    </w:pPr>
    <w:rPr>
      <w:rFonts w:ascii="Times" w:hAnsi="Times"/>
      <w:sz w:val="20"/>
      <w:szCs w:val="20"/>
    </w:rPr>
  </w:style>
  <w:style w:type="character" w:customStyle="1" w:styleId="post-date">
    <w:name w:val="post-date"/>
    <w:basedOn w:val="DefaultParagraphFont"/>
    <w:rsid w:val="00615440"/>
  </w:style>
  <w:style w:type="character" w:customStyle="1" w:styleId="link-external">
    <w:name w:val="link-external"/>
    <w:basedOn w:val="DefaultParagraphFont"/>
    <w:rsid w:val="00615440"/>
  </w:style>
  <w:style w:type="character" w:customStyle="1" w:styleId="articleauthor0">
    <w:name w:val="article_author"/>
    <w:basedOn w:val="DefaultParagraphFont"/>
    <w:rsid w:val="00615440"/>
  </w:style>
  <w:style w:type="character" w:customStyle="1" w:styleId="articleissue">
    <w:name w:val="article_issue"/>
    <w:basedOn w:val="DefaultParagraphFont"/>
    <w:rsid w:val="00615440"/>
  </w:style>
  <w:style w:type="character" w:customStyle="1" w:styleId="a-size-large">
    <w:name w:val="a-size-large"/>
    <w:basedOn w:val="DefaultParagraphFont"/>
    <w:rsid w:val="00615440"/>
  </w:style>
  <w:style w:type="character" w:customStyle="1" w:styleId="a-size-medium">
    <w:name w:val="a-size-medium"/>
    <w:basedOn w:val="DefaultParagraphFont"/>
    <w:rsid w:val="00615440"/>
  </w:style>
  <w:style w:type="character" w:customStyle="1" w:styleId="contribution">
    <w:name w:val="contribution"/>
    <w:basedOn w:val="DefaultParagraphFont"/>
    <w:rsid w:val="00615440"/>
  </w:style>
  <w:style w:type="character" w:customStyle="1" w:styleId="a-color-secondary">
    <w:name w:val="a-color-secondary"/>
    <w:basedOn w:val="DefaultParagraphFont"/>
    <w:rsid w:val="00615440"/>
  </w:style>
  <w:style w:type="paragraph" w:customStyle="1" w:styleId="sbyline">
    <w:name w:val="sbyline"/>
    <w:basedOn w:val="Normal"/>
    <w:rsid w:val="00615440"/>
    <w:pPr>
      <w:spacing w:before="100" w:beforeAutospacing="1" w:after="100" w:afterAutospacing="1"/>
    </w:pPr>
    <w:rPr>
      <w:rFonts w:ascii="Times" w:hAnsi="Times"/>
      <w:sz w:val="20"/>
      <w:szCs w:val="20"/>
    </w:rPr>
  </w:style>
  <w:style w:type="character" w:customStyle="1" w:styleId="ui-author">
    <w:name w:val="ui-author"/>
    <w:basedOn w:val="DefaultParagraphFont"/>
    <w:rsid w:val="00615440"/>
  </w:style>
  <w:style w:type="character" w:customStyle="1" w:styleId="ui-staffline">
    <w:name w:val="ui-staffline"/>
    <w:basedOn w:val="DefaultParagraphFont"/>
    <w:rsid w:val="00615440"/>
  </w:style>
  <w:style w:type="paragraph" w:customStyle="1" w:styleId="promotion-tag-p">
    <w:name w:val="promotion-tag-p"/>
    <w:basedOn w:val="Normal"/>
    <w:rsid w:val="00615440"/>
    <w:pPr>
      <w:spacing w:before="100" w:beforeAutospacing="1" w:after="100" w:afterAutospacing="1"/>
    </w:pPr>
    <w:rPr>
      <w:rFonts w:ascii="Times" w:hAnsi="Times"/>
      <w:sz w:val="20"/>
      <w:szCs w:val="20"/>
    </w:rPr>
  </w:style>
  <w:style w:type="paragraph" w:customStyle="1" w:styleId="heading">
    <w:name w:val="heading"/>
    <w:basedOn w:val="Normal"/>
    <w:rsid w:val="00615440"/>
    <w:pPr>
      <w:spacing w:before="100" w:beforeAutospacing="1" w:after="100" w:afterAutospacing="1"/>
    </w:pPr>
    <w:rPr>
      <w:rFonts w:ascii="Times" w:hAnsi="Times"/>
      <w:sz w:val="20"/>
      <w:szCs w:val="20"/>
    </w:rPr>
  </w:style>
  <w:style w:type="character" w:customStyle="1" w:styleId="value">
    <w:name w:val="value"/>
    <w:basedOn w:val="DefaultParagraphFont"/>
    <w:rsid w:val="00615440"/>
  </w:style>
  <w:style w:type="character" w:customStyle="1" w:styleId="specialissuelabel">
    <w:name w:val="specialissuelabel"/>
    <w:basedOn w:val="DefaultParagraphFont"/>
    <w:rsid w:val="00615440"/>
  </w:style>
  <w:style w:type="character" w:customStyle="1" w:styleId="referencediv">
    <w:name w:val="referencediv"/>
    <w:basedOn w:val="DefaultParagraphFont"/>
    <w:rsid w:val="00615440"/>
  </w:style>
  <w:style w:type="character" w:customStyle="1" w:styleId="wp-smiley">
    <w:name w:val="wp-smiley"/>
    <w:basedOn w:val="DefaultParagraphFont"/>
    <w:rsid w:val="00615440"/>
  </w:style>
  <w:style w:type="character" w:customStyle="1" w:styleId="artjournal">
    <w:name w:val="art_journal"/>
    <w:basedOn w:val="DefaultParagraphFont"/>
    <w:rsid w:val="00615440"/>
  </w:style>
  <w:style w:type="character" w:customStyle="1" w:styleId="artdatevolumeissuepart">
    <w:name w:val="art_datevolumeissuepart"/>
    <w:basedOn w:val="DefaultParagraphFont"/>
    <w:rsid w:val="00615440"/>
  </w:style>
  <w:style w:type="character" w:customStyle="1" w:styleId="artpages">
    <w:name w:val="art_pages"/>
    <w:basedOn w:val="DefaultParagraphFont"/>
    <w:rsid w:val="00615440"/>
  </w:style>
  <w:style w:type="character" w:customStyle="1" w:styleId="singlehighlightclass">
    <w:name w:val="single_highlight_class"/>
    <w:basedOn w:val="DefaultParagraphFont"/>
    <w:rsid w:val="00615440"/>
  </w:style>
  <w:style w:type="character" w:customStyle="1" w:styleId="degree">
    <w:name w:val="degree"/>
    <w:basedOn w:val="DefaultParagraphFont"/>
    <w:rsid w:val="00615440"/>
  </w:style>
  <w:style w:type="character" w:customStyle="1" w:styleId="major">
    <w:name w:val="major"/>
    <w:basedOn w:val="DefaultParagraphFont"/>
    <w:rsid w:val="00615440"/>
  </w:style>
  <w:style w:type="character" w:customStyle="1" w:styleId="authors">
    <w:name w:val="authors"/>
    <w:basedOn w:val="DefaultParagraphFont"/>
    <w:rsid w:val="00615440"/>
  </w:style>
  <w:style w:type="character" w:customStyle="1" w:styleId="views">
    <w:name w:val="views"/>
    <w:basedOn w:val="DefaultParagraphFont"/>
    <w:rsid w:val="00615440"/>
  </w:style>
  <w:style w:type="character" w:customStyle="1" w:styleId="stmainservices">
    <w:name w:val="stmainservices"/>
    <w:basedOn w:val="DefaultParagraphFont"/>
    <w:rsid w:val="00615440"/>
  </w:style>
  <w:style w:type="character" w:customStyle="1" w:styleId="stbubblehcount">
    <w:name w:val="stbubble_hcount"/>
    <w:basedOn w:val="DefaultParagraphFont"/>
    <w:rsid w:val="00615440"/>
  </w:style>
  <w:style w:type="paragraph" w:customStyle="1" w:styleId="Document">
    <w:name w:val="_Document"/>
    <w:basedOn w:val="Default"/>
    <w:next w:val="Default"/>
    <w:uiPriority w:val="99"/>
    <w:rsid w:val="00615440"/>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15440"/>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15440"/>
    <w:pPr>
      <w:widowControl w:val="0"/>
    </w:pPr>
    <w:rPr>
      <w:rFonts w:ascii="New Baskerville" w:eastAsiaTheme="minorEastAsia" w:hAnsi="New Baskerville"/>
      <w:color w:val="auto"/>
    </w:rPr>
  </w:style>
  <w:style w:type="paragraph" w:customStyle="1" w:styleId="collapsed-hide">
    <w:name w:val="collapsed-hide"/>
    <w:basedOn w:val="Normal"/>
    <w:rsid w:val="00615440"/>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15440"/>
    <w:pPr>
      <w:widowControl w:val="0"/>
      <w:spacing w:line="211" w:lineRule="atLeast"/>
    </w:pPr>
    <w:rPr>
      <w:rFonts w:ascii="Mokka" w:eastAsiaTheme="minorEastAsia" w:hAnsi="Mokka"/>
      <w:color w:val="auto"/>
    </w:rPr>
  </w:style>
  <w:style w:type="paragraph" w:customStyle="1" w:styleId="odd">
    <w:name w:val="odd"/>
    <w:basedOn w:val="Normal"/>
    <w:rsid w:val="00615440"/>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15440"/>
  </w:style>
  <w:style w:type="character" w:customStyle="1" w:styleId="tolocaltime">
    <w:name w:val="tolocaltime"/>
    <w:basedOn w:val="DefaultParagraphFont"/>
    <w:rsid w:val="00615440"/>
  </w:style>
  <w:style w:type="character" w:customStyle="1" w:styleId="pb-byline">
    <w:name w:val="pb-byline"/>
    <w:basedOn w:val="DefaultParagraphFont"/>
    <w:rsid w:val="00615440"/>
  </w:style>
  <w:style w:type="character" w:customStyle="1" w:styleId="pb-timestamp">
    <w:name w:val="pb-timestamp"/>
    <w:basedOn w:val="DefaultParagraphFont"/>
    <w:rsid w:val="00615440"/>
  </w:style>
  <w:style w:type="character" w:customStyle="1" w:styleId="posted-on">
    <w:name w:val="posted-on"/>
    <w:basedOn w:val="DefaultParagraphFont"/>
    <w:rsid w:val="00615440"/>
  </w:style>
  <w:style w:type="character" w:customStyle="1" w:styleId="even">
    <w:name w:val="even"/>
    <w:basedOn w:val="DefaultParagraphFont"/>
    <w:rsid w:val="00615440"/>
  </w:style>
  <w:style w:type="paragraph" w:customStyle="1" w:styleId="volissue">
    <w:name w:val="volissue"/>
    <w:basedOn w:val="Normal"/>
    <w:rsid w:val="0061544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15440"/>
  </w:style>
  <w:style w:type="character" w:customStyle="1" w:styleId="articledate">
    <w:name w:val="articledate"/>
    <w:basedOn w:val="DefaultParagraphFont"/>
    <w:rsid w:val="00615440"/>
  </w:style>
  <w:style w:type="character" w:customStyle="1" w:styleId="post-byline">
    <w:name w:val="post-byline"/>
    <w:basedOn w:val="DefaultParagraphFont"/>
    <w:rsid w:val="00615440"/>
  </w:style>
  <w:style w:type="character" w:customStyle="1" w:styleId="metadate">
    <w:name w:val="meta_date"/>
    <w:basedOn w:val="DefaultParagraphFont"/>
    <w:rsid w:val="00615440"/>
  </w:style>
  <w:style w:type="character" w:customStyle="1" w:styleId="fa">
    <w:name w:val="fa"/>
    <w:basedOn w:val="DefaultParagraphFont"/>
    <w:rsid w:val="00615440"/>
  </w:style>
  <w:style w:type="character" w:customStyle="1" w:styleId="longname">
    <w:name w:val="longname"/>
    <w:basedOn w:val="DefaultParagraphFont"/>
    <w:rsid w:val="00615440"/>
  </w:style>
  <w:style w:type="character" w:customStyle="1" w:styleId="echocontainer">
    <w:name w:val="echo_container"/>
    <w:basedOn w:val="DefaultParagraphFont"/>
    <w:rsid w:val="00615440"/>
  </w:style>
  <w:style w:type="character" w:customStyle="1" w:styleId="comment-display">
    <w:name w:val="comment-display"/>
    <w:basedOn w:val="DefaultParagraphFont"/>
    <w:rsid w:val="00615440"/>
  </w:style>
  <w:style w:type="paragraph" w:customStyle="1" w:styleId="comment-count-label">
    <w:name w:val="comment-count-label"/>
    <w:basedOn w:val="Normal"/>
    <w:rsid w:val="00615440"/>
    <w:pPr>
      <w:spacing w:before="100" w:beforeAutospacing="1" w:after="100" w:afterAutospacing="1"/>
    </w:pPr>
    <w:rPr>
      <w:rFonts w:ascii="Times" w:hAnsi="Times"/>
      <w:sz w:val="20"/>
      <w:szCs w:val="20"/>
    </w:rPr>
  </w:style>
  <w:style w:type="character" w:customStyle="1" w:styleId="echo-counter">
    <w:name w:val="echo-counter"/>
    <w:basedOn w:val="DefaultParagraphFont"/>
    <w:rsid w:val="00615440"/>
  </w:style>
  <w:style w:type="character" w:customStyle="1" w:styleId="discussion-policy">
    <w:name w:val="discussion-policy"/>
    <w:basedOn w:val="DefaultParagraphFont"/>
    <w:rsid w:val="00615440"/>
  </w:style>
  <w:style w:type="character" w:customStyle="1" w:styleId="echo-apps-conversations-streamcaption">
    <w:name w:val="echo-apps-conversations-streamcaption"/>
    <w:basedOn w:val="DefaultParagraphFont"/>
    <w:rsid w:val="00615440"/>
  </w:style>
  <w:style w:type="character" w:customStyle="1" w:styleId="echo-streamserver-controls-stream-item-text">
    <w:name w:val="echo-streamserver-controls-stream-item-text"/>
    <w:basedOn w:val="DefaultParagraphFont"/>
    <w:rsid w:val="00615440"/>
  </w:style>
  <w:style w:type="character" w:customStyle="1" w:styleId="echo-streamserver-controls-facepile-more">
    <w:name w:val="echo-streamserver-controls-facepile-more"/>
    <w:basedOn w:val="DefaultParagraphFont"/>
    <w:rsid w:val="00615440"/>
  </w:style>
  <w:style w:type="character" w:customStyle="1" w:styleId="echo-primaryfont">
    <w:name w:val="echo-primaryfont"/>
    <w:basedOn w:val="DefaultParagraphFont"/>
    <w:rsid w:val="00615440"/>
  </w:style>
  <w:style w:type="character" w:customStyle="1" w:styleId="section">
    <w:name w:val="section"/>
    <w:basedOn w:val="DefaultParagraphFont"/>
    <w:rsid w:val="00615440"/>
  </w:style>
  <w:style w:type="character" w:customStyle="1" w:styleId="wpsr-txt-headline">
    <w:name w:val="wpsr-txt-headline"/>
    <w:basedOn w:val="DefaultParagraphFont"/>
    <w:rsid w:val="00615440"/>
  </w:style>
  <w:style w:type="character" w:customStyle="1" w:styleId="asset-metabar-author">
    <w:name w:val="asset-metabar-author"/>
    <w:basedOn w:val="DefaultParagraphFont"/>
    <w:rsid w:val="00615440"/>
  </w:style>
  <w:style w:type="character" w:customStyle="1" w:styleId="eza-dateline">
    <w:name w:val="eza-dateline"/>
    <w:basedOn w:val="DefaultParagraphFont"/>
    <w:rsid w:val="00615440"/>
  </w:style>
  <w:style w:type="character" w:customStyle="1" w:styleId="eza-authors">
    <w:name w:val="eza-authors"/>
    <w:basedOn w:val="DefaultParagraphFont"/>
    <w:rsid w:val="00615440"/>
  </w:style>
  <w:style w:type="character" w:customStyle="1" w:styleId="csmstaff">
    <w:name w:val="csm_staff"/>
    <w:basedOn w:val="DefaultParagraphFont"/>
    <w:rsid w:val="00615440"/>
  </w:style>
  <w:style w:type="paragraph" w:customStyle="1" w:styleId="mol-para-with-font">
    <w:name w:val="mol-para-with-font"/>
    <w:basedOn w:val="Normal"/>
    <w:rsid w:val="0061544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15440"/>
  </w:style>
  <w:style w:type="character" w:customStyle="1" w:styleId="byline-text">
    <w:name w:val="byline-text"/>
    <w:basedOn w:val="DefaultParagraphFont"/>
    <w:rsid w:val="00615440"/>
  </w:style>
  <w:style w:type="character" w:customStyle="1" w:styleId="itemauthor">
    <w:name w:val="itemauthor"/>
    <w:basedOn w:val="DefaultParagraphFont"/>
    <w:rsid w:val="00615440"/>
  </w:style>
  <w:style w:type="character" w:customStyle="1" w:styleId="itemdatecreated">
    <w:name w:val="itemdatecreated"/>
    <w:basedOn w:val="DefaultParagraphFont"/>
    <w:rsid w:val="00615440"/>
  </w:style>
  <w:style w:type="character" w:customStyle="1" w:styleId="slug-metadata-note">
    <w:name w:val="slug-metadata-note"/>
    <w:basedOn w:val="DefaultParagraphFont"/>
    <w:rsid w:val="00615440"/>
  </w:style>
  <w:style w:type="character" w:customStyle="1" w:styleId="drop-capped">
    <w:name w:val="drop-capped"/>
    <w:basedOn w:val="DefaultParagraphFont"/>
    <w:rsid w:val="00615440"/>
  </w:style>
  <w:style w:type="character" w:customStyle="1" w:styleId="published">
    <w:name w:val="published"/>
    <w:basedOn w:val="DefaultParagraphFont"/>
    <w:rsid w:val="00615440"/>
  </w:style>
  <w:style w:type="paragraph" w:customStyle="1" w:styleId="articleopinion-standfirst">
    <w:name w:val="articleopinion-standfirst"/>
    <w:basedOn w:val="Normal"/>
    <w:rsid w:val="00615440"/>
    <w:pPr>
      <w:spacing w:before="100" w:beforeAutospacing="1" w:after="100" w:afterAutospacing="1"/>
    </w:pPr>
    <w:rPr>
      <w:rFonts w:ascii="Times" w:hAnsi="Times"/>
      <w:sz w:val="20"/>
      <w:szCs w:val="20"/>
    </w:rPr>
  </w:style>
  <w:style w:type="paragraph" w:customStyle="1" w:styleId="snippet">
    <w:name w:val="snippet"/>
    <w:basedOn w:val="Normal"/>
    <w:rsid w:val="00615440"/>
    <w:pPr>
      <w:spacing w:before="100" w:beforeAutospacing="1" w:after="100" w:afterAutospacing="1"/>
    </w:pPr>
    <w:rPr>
      <w:rFonts w:ascii="Times" w:hAnsi="Times"/>
      <w:sz w:val="20"/>
      <w:szCs w:val="20"/>
    </w:rPr>
  </w:style>
  <w:style w:type="character" w:customStyle="1" w:styleId="thetitle">
    <w:name w:val="the_title"/>
    <w:basedOn w:val="DefaultParagraphFont"/>
    <w:rsid w:val="00615440"/>
  </w:style>
  <w:style w:type="character" w:customStyle="1" w:styleId="view-count">
    <w:name w:val="view-count"/>
    <w:basedOn w:val="DefaultParagraphFont"/>
    <w:rsid w:val="00615440"/>
  </w:style>
  <w:style w:type="character" w:customStyle="1" w:styleId="rupee">
    <w:name w:val="rupee"/>
    <w:basedOn w:val="DefaultParagraphFont"/>
    <w:rsid w:val="00615440"/>
  </w:style>
  <w:style w:type="character" w:customStyle="1" w:styleId="grey1">
    <w:name w:val="grey1"/>
    <w:basedOn w:val="DefaultParagraphFont"/>
    <w:rsid w:val="00615440"/>
  </w:style>
  <w:style w:type="paragraph" w:customStyle="1" w:styleId="Pa13">
    <w:name w:val="Pa13"/>
    <w:basedOn w:val="Default"/>
    <w:next w:val="Default"/>
    <w:uiPriority w:val="99"/>
    <w:rsid w:val="00615440"/>
    <w:pPr>
      <w:widowControl w:val="0"/>
      <w:spacing w:line="201" w:lineRule="atLeast"/>
    </w:pPr>
    <w:rPr>
      <w:rFonts w:eastAsiaTheme="minorEastAsia"/>
      <w:color w:val="auto"/>
    </w:rPr>
  </w:style>
  <w:style w:type="paragraph" w:customStyle="1" w:styleId="Pa14">
    <w:name w:val="Pa14"/>
    <w:basedOn w:val="Default"/>
    <w:next w:val="Default"/>
    <w:uiPriority w:val="99"/>
    <w:rsid w:val="00615440"/>
    <w:pPr>
      <w:widowControl w:val="0"/>
      <w:spacing w:line="241" w:lineRule="atLeast"/>
    </w:pPr>
    <w:rPr>
      <w:rFonts w:eastAsiaTheme="minorEastAsia"/>
      <w:color w:val="auto"/>
    </w:rPr>
  </w:style>
  <w:style w:type="paragraph" w:customStyle="1" w:styleId="Pa9">
    <w:name w:val="Pa9"/>
    <w:basedOn w:val="Default"/>
    <w:next w:val="Default"/>
    <w:uiPriority w:val="99"/>
    <w:rsid w:val="0061544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15440"/>
  </w:style>
  <w:style w:type="character" w:customStyle="1" w:styleId="reporttitle">
    <w:name w:val="report_title"/>
    <w:basedOn w:val="DefaultParagraphFont"/>
    <w:rsid w:val="00615440"/>
  </w:style>
  <w:style w:type="character" w:customStyle="1" w:styleId="documenttype-longreleases">
    <w:name w:val="document_type_-_long_releases"/>
    <w:basedOn w:val="DefaultParagraphFont"/>
    <w:rsid w:val="00615440"/>
  </w:style>
  <w:style w:type="character" w:customStyle="1" w:styleId="alt-date">
    <w:name w:val="alt-date"/>
    <w:basedOn w:val="DefaultParagraphFont"/>
    <w:rsid w:val="00615440"/>
  </w:style>
  <w:style w:type="character" w:customStyle="1" w:styleId="entry-byline">
    <w:name w:val="entry-byline"/>
    <w:basedOn w:val="DefaultParagraphFont"/>
    <w:rsid w:val="00615440"/>
  </w:style>
  <w:style w:type="character" w:customStyle="1" w:styleId="taglinecontrib">
    <w:name w:val="tagline_contrib"/>
    <w:basedOn w:val="DefaultParagraphFont"/>
    <w:rsid w:val="00615440"/>
  </w:style>
  <w:style w:type="character" w:customStyle="1" w:styleId="articledate0">
    <w:name w:val="article_date"/>
    <w:basedOn w:val="DefaultParagraphFont"/>
    <w:rsid w:val="00615440"/>
  </w:style>
  <w:style w:type="paragraph" w:customStyle="1" w:styleId="hg-daily">
    <w:name w:val="hg-daily"/>
    <w:basedOn w:val="Normal"/>
    <w:rsid w:val="00615440"/>
    <w:pPr>
      <w:spacing w:before="100" w:beforeAutospacing="1" w:after="100" w:afterAutospacing="1"/>
    </w:pPr>
    <w:rPr>
      <w:rFonts w:ascii="Times" w:hAnsi="Times"/>
      <w:sz w:val="20"/>
      <w:szCs w:val="20"/>
    </w:rPr>
  </w:style>
  <w:style w:type="character" w:customStyle="1" w:styleId="cit">
    <w:name w:val="cit"/>
    <w:basedOn w:val="DefaultParagraphFont"/>
    <w:rsid w:val="00615440"/>
  </w:style>
  <w:style w:type="paragraph" w:customStyle="1" w:styleId="buttonheading">
    <w:name w:val="buttonheading"/>
    <w:basedOn w:val="Normal"/>
    <w:rsid w:val="00615440"/>
    <w:pPr>
      <w:spacing w:before="100" w:beforeAutospacing="1" w:after="100" w:afterAutospacing="1"/>
    </w:pPr>
    <w:rPr>
      <w:rFonts w:ascii="Times" w:hAnsi="Times"/>
      <w:sz w:val="20"/>
      <w:szCs w:val="20"/>
    </w:rPr>
  </w:style>
  <w:style w:type="character" w:customStyle="1" w:styleId="createdate">
    <w:name w:val="createdate"/>
    <w:basedOn w:val="DefaultParagraphFont"/>
    <w:rsid w:val="00615440"/>
  </w:style>
  <w:style w:type="character" w:customStyle="1" w:styleId="text-label">
    <w:name w:val="text-label"/>
    <w:basedOn w:val="DefaultParagraphFont"/>
    <w:rsid w:val="00615440"/>
  </w:style>
  <w:style w:type="paragraph" w:customStyle="1" w:styleId="TOC3Char">
    <w:name w:val="TOC 3 Char"/>
    <w:basedOn w:val="Normal"/>
    <w:next w:val="Normal"/>
    <w:rsid w:val="00615440"/>
    <w:rPr>
      <w:rFonts w:eastAsia="Times New Roman"/>
      <w:sz w:val="24"/>
      <w:szCs w:val="20"/>
    </w:rPr>
  </w:style>
  <w:style w:type="paragraph" w:customStyle="1" w:styleId="TOC1Char">
    <w:name w:val="TOC 1 Char"/>
    <w:basedOn w:val="Normal"/>
    <w:next w:val="Normal"/>
    <w:rsid w:val="00615440"/>
    <w:rPr>
      <w:rFonts w:eastAsia="Times New Roman"/>
      <w:b/>
      <w:sz w:val="24"/>
      <w:szCs w:val="20"/>
    </w:rPr>
  </w:style>
  <w:style w:type="character" w:customStyle="1" w:styleId="StyleCardtextChar10pt">
    <w:name w:val="Style Card text Char + 10 pt"/>
    <w:rsid w:val="00615440"/>
    <w:rPr>
      <w:rFonts w:ascii="Georgia" w:eastAsia="Calibri" w:hAnsi="Georgia"/>
      <w:sz w:val="20"/>
      <w:u w:val="single"/>
      <w:lang w:bidi="ar-SA"/>
    </w:rPr>
  </w:style>
  <w:style w:type="paragraph" w:customStyle="1" w:styleId="ColorfulList-Accent11">
    <w:name w:val="Colorful List - Accent 11"/>
    <w:basedOn w:val="Normal"/>
    <w:uiPriority w:val="34"/>
    <w:qFormat/>
    <w:rsid w:val="00615440"/>
    <w:pPr>
      <w:ind w:left="720"/>
      <w:contextualSpacing/>
      <w:jc w:val="both"/>
    </w:pPr>
    <w:rPr>
      <w:rFonts w:eastAsia="Times New Roman"/>
      <w:sz w:val="20"/>
      <w:szCs w:val="20"/>
    </w:rPr>
  </w:style>
  <w:style w:type="paragraph" w:customStyle="1" w:styleId="NoteLevel11">
    <w:name w:val="Note Level 11"/>
    <w:basedOn w:val="Normal"/>
    <w:uiPriority w:val="99"/>
    <w:rsid w:val="00615440"/>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15440"/>
    <w:pPr>
      <w:keepNext/>
      <w:tabs>
        <w:tab w:val="num" w:pos="1440"/>
      </w:tabs>
      <w:ind w:left="1800" w:hanging="360"/>
      <w:outlineLvl w:val="2"/>
    </w:pPr>
    <w:rPr>
      <w:rFonts w:eastAsia="MS Gothic"/>
    </w:rPr>
  </w:style>
  <w:style w:type="paragraph" w:customStyle="1" w:styleId="NoteLevel41">
    <w:name w:val="Note Level 41"/>
    <w:basedOn w:val="Normal"/>
    <w:rsid w:val="00615440"/>
    <w:pPr>
      <w:keepNext/>
      <w:tabs>
        <w:tab w:val="num" w:pos="2160"/>
      </w:tabs>
      <w:ind w:left="2520" w:hanging="360"/>
      <w:outlineLvl w:val="3"/>
    </w:pPr>
    <w:rPr>
      <w:rFonts w:eastAsia="MS Gothic"/>
    </w:rPr>
  </w:style>
  <w:style w:type="paragraph" w:customStyle="1" w:styleId="NoteLevel51">
    <w:name w:val="Note Level 51"/>
    <w:basedOn w:val="Normal"/>
    <w:rsid w:val="00615440"/>
    <w:pPr>
      <w:keepNext/>
      <w:tabs>
        <w:tab w:val="num" w:pos="2880"/>
      </w:tabs>
      <w:ind w:left="3240" w:hanging="360"/>
      <w:outlineLvl w:val="4"/>
    </w:pPr>
    <w:rPr>
      <w:rFonts w:eastAsia="MS Gothic"/>
    </w:rPr>
  </w:style>
  <w:style w:type="paragraph" w:customStyle="1" w:styleId="NoteLevel61">
    <w:name w:val="Note Level 61"/>
    <w:basedOn w:val="Normal"/>
    <w:rsid w:val="00615440"/>
    <w:pPr>
      <w:keepNext/>
      <w:tabs>
        <w:tab w:val="num" w:pos="3600"/>
      </w:tabs>
      <w:ind w:left="3960" w:hanging="360"/>
      <w:outlineLvl w:val="5"/>
    </w:pPr>
    <w:rPr>
      <w:rFonts w:eastAsia="MS Gothic"/>
    </w:rPr>
  </w:style>
  <w:style w:type="paragraph" w:customStyle="1" w:styleId="NoteLevel71">
    <w:name w:val="Note Level 71"/>
    <w:basedOn w:val="Normal"/>
    <w:rsid w:val="00615440"/>
    <w:pPr>
      <w:keepNext/>
      <w:tabs>
        <w:tab w:val="num" w:pos="4320"/>
      </w:tabs>
      <w:ind w:left="4680" w:hanging="360"/>
      <w:outlineLvl w:val="6"/>
    </w:pPr>
    <w:rPr>
      <w:rFonts w:eastAsia="MS Gothic"/>
    </w:rPr>
  </w:style>
  <w:style w:type="paragraph" w:customStyle="1" w:styleId="NoteLevel81">
    <w:name w:val="Note Level 81"/>
    <w:basedOn w:val="Normal"/>
    <w:rsid w:val="00615440"/>
    <w:pPr>
      <w:keepNext/>
      <w:tabs>
        <w:tab w:val="num" w:pos="5040"/>
      </w:tabs>
      <w:ind w:left="5400" w:hanging="360"/>
      <w:outlineLvl w:val="7"/>
    </w:pPr>
    <w:rPr>
      <w:rFonts w:eastAsia="MS Gothic"/>
    </w:rPr>
  </w:style>
  <w:style w:type="paragraph" w:customStyle="1" w:styleId="NoteLevel91">
    <w:name w:val="Note Level 91"/>
    <w:basedOn w:val="Normal"/>
    <w:rsid w:val="00615440"/>
    <w:pPr>
      <w:keepNext/>
      <w:tabs>
        <w:tab w:val="num" w:pos="5760"/>
      </w:tabs>
      <w:ind w:left="6120" w:hanging="360"/>
      <w:outlineLvl w:val="8"/>
    </w:pPr>
    <w:rPr>
      <w:rFonts w:eastAsia="MS Gothic"/>
    </w:rPr>
  </w:style>
  <w:style w:type="paragraph" w:styleId="Index2">
    <w:name w:val="index 2"/>
    <w:basedOn w:val="Normal"/>
    <w:next w:val="Normal"/>
    <w:autoRedefine/>
    <w:rsid w:val="00615440"/>
    <w:pPr>
      <w:spacing w:after="200" w:line="276" w:lineRule="auto"/>
      <w:ind w:left="400" w:hanging="200"/>
    </w:pPr>
    <w:rPr>
      <w:rFonts w:eastAsia="Times New Roman"/>
      <w:bCs/>
    </w:rPr>
  </w:style>
  <w:style w:type="paragraph" w:styleId="Index3">
    <w:name w:val="index 3"/>
    <w:basedOn w:val="Normal"/>
    <w:next w:val="Normal"/>
    <w:autoRedefine/>
    <w:rsid w:val="00615440"/>
    <w:pPr>
      <w:spacing w:after="200" w:line="276" w:lineRule="auto"/>
      <w:ind w:left="600" w:hanging="200"/>
    </w:pPr>
    <w:rPr>
      <w:rFonts w:eastAsia="Times New Roman"/>
      <w:bCs/>
    </w:rPr>
  </w:style>
  <w:style w:type="paragraph" w:styleId="Index4">
    <w:name w:val="index 4"/>
    <w:basedOn w:val="Normal"/>
    <w:next w:val="Normal"/>
    <w:autoRedefine/>
    <w:rsid w:val="00615440"/>
    <w:pPr>
      <w:spacing w:after="200" w:line="276" w:lineRule="auto"/>
      <w:ind w:left="800" w:hanging="200"/>
    </w:pPr>
    <w:rPr>
      <w:rFonts w:eastAsia="Times New Roman"/>
      <w:bCs/>
    </w:rPr>
  </w:style>
  <w:style w:type="paragraph" w:styleId="Index5">
    <w:name w:val="index 5"/>
    <w:basedOn w:val="Normal"/>
    <w:next w:val="Normal"/>
    <w:autoRedefine/>
    <w:rsid w:val="00615440"/>
    <w:pPr>
      <w:spacing w:after="200" w:line="276" w:lineRule="auto"/>
      <w:ind w:left="1000" w:hanging="200"/>
    </w:pPr>
    <w:rPr>
      <w:rFonts w:eastAsia="Times New Roman"/>
      <w:bCs/>
    </w:rPr>
  </w:style>
  <w:style w:type="paragraph" w:styleId="Index6">
    <w:name w:val="index 6"/>
    <w:basedOn w:val="Normal"/>
    <w:next w:val="Normal"/>
    <w:autoRedefine/>
    <w:rsid w:val="00615440"/>
    <w:pPr>
      <w:spacing w:after="200" w:line="276" w:lineRule="auto"/>
      <w:ind w:left="1200" w:hanging="200"/>
    </w:pPr>
    <w:rPr>
      <w:rFonts w:eastAsia="Times New Roman"/>
      <w:bCs/>
    </w:rPr>
  </w:style>
  <w:style w:type="paragraph" w:styleId="Index7">
    <w:name w:val="index 7"/>
    <w:basedOn w:val="Normal"/>
    <w:next w:val="Normal"/>
    <w:autoRedefine/>
    <w:rsid w:val="00615440"/>
    <w:pPr>
      <w:spacing w:after="200" w:line="276" w:lineRule="auto"/>
      <w:ind w:left="1400" w:hanging="200"/>
    </w:pPr>
    <w:rPr>
      <w:rFonts w:eastAsia="Times New Roman"/>
      <w:bCs/>
    </w:rPr>
  </w:style>
  <w:style w:type="paragraph" w:styleId="Index8">
    <w:name w:val="index 8"/>
    <w:basedOn w:val="Normal"/>
    <w:next w:val="Normal"/>
    <w:autoRedefine/>
    <w:rsid w:val="00615440"/>
    <w:pPr>
      <w:spacing w:after="200" w:line="276" w:lineRule="auto"/>
      <w:ind w:left="1600" w:hanging="200"/>
    </w:pPr>
    <w:rPr>
      <w:rFonts w:eastAsia="Times New Roman"/>
      <w:bCs/>
    </w:rPr>
  </w:style>
  <w:style w:type="paragraph" w:styleId="Index9">
    <w:name w:val="index 9"/>
    <w:basedOn w:val="Normal"/>
    <w:next w:val="Normal"/>
    <w:autoRedefine/>
    <w:rsid w:val="00615440"/>
    <w:pPr>
      <w:spacing w:after="200" w:line="276" w:lineRule="auto"/>
      <w:ind w:left="1800" w:hanging="200"/>
    </w:pPr>
    <w:rPr>
      <w:rFonts w:eastAsia="Times New Roman"/>
      <w:bCs/>
    </w:rPr>
  </w:style>
  <w:style w:type="paragraph" w:styleId="IndexHeading">
    <w:name w:val="index heading"/>
    <w:basedOn w:val="Normal"/>
    <w:next w:val="Index1"/>
    <w:rsid w:val="0061544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15440"/>
    <w:pPr>
      <w:jc w:val="both"/>
    </w:pPr>
    <w:rPr>
      <w:rFonts w:eastAsia="Times New Roman"/>
      <w:i/>
      <w:iCs/>
      <w:color w:val="000000"/>
      <w:sz w:val="20"/>
    </w:rPr>
  </w:style>
  <w:style w:type="character" w:customStyle="1" w:styleId="MediumGrid11">
    <w:name w:val="Medium Grid 11"/>
    <w:uiPriority w:val="99"/>
    <w:rsid w:val="00615440"/>
    <w:rPr>
      <w:color w:val="808080"/>
    </w:rPr>
  </w:style>
  <w:style w:type="numbering" w:customStyle="1" w:styleId="NoList8">
    <w:name w:val="No List8"/>
    <w:next w:val="NoList"/>
    <w:uiPriority w:val="99"/>
    <w:semiHidden/>
    <w:unhideWhenUsed/>
    <w:rsid w:val="00615440"/>
  </w:style>
  <w:style w:type="numbering" w:customStyle="1" w:styleId="NoList9">
    <w:name w:val="No List9"/>
    <w:next w:val="NoList"/>
    <w:semiHidden/>
    <w:unhideWhenUsed/>
    <w:rsid w:val="00615440"/>
  </w:style>
  <w:style w:type="numbering" w:customStyle="1" w:styleId="NoList10">
    <w:name w:val="No List10"/>
    <w:next w:val="NoList"/>
    <w:semiHidden/>
    <w:unhideWhenUsed/>
    <w:rsid w:val="00615440"/>
  </w:style>
  <w:style w:type="numbering" w:customStyle="1" w:styleId="NoList12">
    <w:name w:val="No List12"/>
    <w:next w:val="NoList"/>
    <w:uiPriority w:val="99"/>
    <w:semiHidden/>
    <w:unhideWhenUsed/>
    <w:rsid w:val="00615440"/>
  </w:style>
  <w:style w:type="numbering" w:customStyle="1" w:styleId="NoList13">
    <w:name w:val="No List13"/>
    <w:next w:val="NoList"/>
    <w:uiPriority w:val="99"/>
    <w:semiHidden/>
    <w:unhideWhenUsed/>
    <w:rsid w:val="00615440"/>
  </w:style>
  <w:style w:type="numbering" w:customStyle="1" w:styleId="NoList14">
    <w:name w:val="No List14"/>
    <w:next w:val="NoList"/>
    <w:uiPriority w:val="99"/>
    <w:semiHidden/>
    <w:unhideWhenUsed/>
    <w:rsid w:val="00615440"/>
  </w:style>
  <w:style w:type="numbering" w:customStyle="1" w:styleId="NoList15">
    <w:name w:val="No List15"/>
    <w:next w:val="NoList"/>
    <w:uiPriority w:val="99"/>
    <w:semiHidden/>
    <w:unhideWhenUsed/>
    <w:rsid w:val="00615440"/>
  </w:style>
  <w:style w:type="numbering" w:customStyle="1" w:styleId="NoList16">
    <w:name w:val="No List16"/>
    <w:next w:val="NoList"/>
    <w:uiPriority w:val="99"/>
    <w:semiHidden/>
    <w:unhideWhenUsed/>
    <w:rsid w:val="00615440"/>
  </w:style>
  <w:style w:type="numbering" w:customStyle="1" w:styleId="NoList17">
    <w:name w:val="No List17"/>
    <w:next w:val="NoList"/>
    <w:uiPriority w:val="99"/>
    <w:semiHidden/>
    <w:unhideWhenUsed/>
    <w:rsid w:val="00615440"/>
  </w:style>
  <w:style w:type="numbering" w:customStyle="1" w:styleId="NoList18">
    <w:name w:val="No List18"/>
    <w:next w:val="NoList"/>
    <w:uiPriority w:val="99"/>
    <w:semiHidden/>
    <w:unhideWhenUsed/>
    <w:rsid w:val="00615440"/>
  </w:style>
  <w:style w:type="numbering" w:customStyle="1" w:styleId="NoList19">
    <w:name w:val="No List19"/>
    <w:next w:val="NoList"/>
    <w:uiPriority w:val="99"/>
    <w:semiHidden/>
    <w:unhideWhenUsed/>
    <w:rsid w:val="00615440"/>
  </w:style>
  <w:style w:type="numbering" w:customStyle="1" w:styleId="NoList20">
    <w:name w:val="No List20"/>
    <w:next w:val="NoList"/>
    <w:semiHidden/>
    <w:unhideWhenUsed/>
    <w:rsid w:val="00615440"/>
  </w:style>
  <w:style w:type="numbering" w:customStyle="1" w:styleId="NoList21">
    <w:name w:val="No List21"/>
    <w:next w:val="NoList"/>
    <w:uiPriority w:val="99"/>
    <w:semiHidden/>
    <w:unhideWhenUsed/>
    <w:rsid w:val="00615440"/>
  </w:style>
  <w:style w:type="paragraph" w:customStyle="1" w:styleId="PlaceholderText2">
    <w:name w:val="Placeholder Text2"/>
    <w:basedOn w:val="Normal"/>
    <w:uiPriority w:val="99"/>
    <w:rsid w:val="00615440"/>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15440"/>
    <w:pPr>
      <w:keepNext/>
      <w:tabs>
        <w:tab w:val="num" w:pos="1440"/>
      </w:tabs>
      <w:ind w:left="1800" w:hanging="360"/>
      <w:outlineLvl w:val="2"/>
    </w:pPr>
    <w:rPr>
      <w:rFonts w:eastAsia="MS Gothic"/>
      <w:sz w:val="24"/>
    </w:rPr>
  </w:style>
  <w:style w:type="paragraph" w:customStyle="1" w:styleId="LightList1">
    <w:name w:val="Light List1"/>
    <w:basedOn w:val="Normal"/>
    <w:rsid w:val="00615440"/>
    <w:pPr>
      <w:keepNext/>
      <w:tabs>
        <w:tab w:val="num" w:pos="2160"/>
      </w:tabs>
      <w:ind w:left="2520" w:hanging="360"/>
      <w:outlineLvl w:val="3"/>
    </w:pPr>
    <w:rPr>
      <w:rFonts w:eastAsia="MS Gothic"/>
      <w:sz w:val="24"/>
    </w:rPr>
  </w:style>
  <w:style w:type="paragraph" w:customStyle="1" w:styleId="LightGrid1">
    <w:name w:val="Light Grid1"/>
    <w:basedOn w:val="Normal"/>
    <w:rsid w:val="00615440"/>
    <w:pPr>
      <w:keepNext/>
      <w:tabs>
        <w:tab w:val="num" w:pos="2880"/>
      </w:tabs>
      <w:ind w:left="3240" w:hanging="360"/>
      <w:outlineLvl w:val="4"/>
    </w:pPr>
    <w:rPr>
      <w:rFonts w:eastAsia="MS Gothic"/>
      <w:sz w:val="24"/>
    </w:rPr>
  </w:style>
  <w:style w:type="paragraph" w:customStyle="1" w:styleId="MediumShading11">
    <w:name w:val="Medium Shading 11"/>
    <w:basedOn w:val="Normal"/>
    <w:rsid w:val="00615440"/>
    <w:pPr>
      <w:keepNext/>
      <w:tabs>
        <w:tab w:val="num" w:pos="3600"/>
      </w:tabs>
      <w:ind w:left="3960" w:hanging="360"/>
      <w:outlineLvl w:val="5"/>
    </w:pPr>
    <w:rPr>
      <w:rFonts w:eastAsia="MS Gothic"/>
      <w:sz w:val="24"/>
    </w:rPr>
  </w:style>
  <w:style w:type="paragraph" w:customStyle="1" w:styleId="MediumShading21">
    <w:name w:val="Medium Shading 21"/>
    <w:basedOn w:val="Normal"/>
    <w:rsid w:val="00615440"/>
    <w:pPr>
      <w:keepNext/>
      <w:tabs>
        <w:tab w:val="num" w:pos="4320"/>
      </w:tabs>
      <w:ind w:left="4680" w:hanging="360"/>
      <w:outlineLvl w:val="6"/>
    </w:pPr>
    <w:rPr>
      <w:rFonts w:eastAsia="MS Gothic"/>
      <w:sz w:val="24"/>
    </w:rPr>
  </w:style>
  <w:style w:type="paragraph" w:customStyle="1" w:styleId="MediumList11">
    <w:name w:val="Medium List 11"/>
    <w:basedOn w:val="Normal"/>
    <w:rsid w:val="00615440"/>
    <w:pPr>
      <w:keepNext/>
      <w:tabs>
        <w:tab w:val="num" w:pos="5040"/>
      </w:tabs>
      <w:ind w:left="5400" w:hanging="360"/>
      <w:outlineLvl w:val="7"/>
    </w:pPr>
    <w:rPr>
      <w:rFonts w:eastAsia="MS Gothic"/>
      <w:sz w:val="24"/>
    </w:rPr>
  </w:style>
  <w:style w:type="paragraph" w:customStyle="1" w:styleId="MediumList21">
    <w:name w:val="Medium List 21"/>
    <w:basedOn w:val="Normal"/>
    <w:rsid w:val="00615440"/>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15440"/>
    <w:rPr>
      <w:sz w:val="17"/>
      <w:szCs w:val="24"/>
      <w:lang w:val="en-US" w:eastAsia="en-US" w:bidi="ar-SA"/>
    </w:rPr>
  </w:style>
  <w:style w:type="paragraph" w:customStyle="1" w:styleId="TagsFutura">
    <w:name w:val="TagsFutura"/>
    <w:basedOn w:val="Normal"/>
    <w:next w:val="Cites"/>
    <w:rsid w:val="00615440"/>
    <w:rPr>
      <w:rFonts w:ascii="Futura" w:eastAsia="Times" w:hAnsi="Futura"/>
      <w:b/>
      <w:caps/>
      <w:sz w:val="18"/>
      <w:szCs w:val="20"/>
    </w:rPr>
  </w:style>
  <w:style w:type="character" w:customStyle="1" w:styleId="italics">
    <w:name w:val="italics"/>
    <w:basedOn w:val="DefaultParagraphFont"/>
    <w:rsid w:val="00615440"/>
  </w:style>
  <w:style w:type="character" w:customStyle="1" w:styleId="m-3583723223135346788gmail-style13ptbold">
    <w:name w:val="m_-3583723223135346788gmail-style13ptbold"/>
    <w:basedOn w:val="DefaultParagraphFont"/>
    <w:rsid w:val="00615440"/>
  </w:style>
  <w:style w:type="character" w:customStyle="1" w:styleId="m-3583723223135346788gmail-styleunderline">
    <w:name w:val="m_-3583723223135346788gmail-styleunderline"/>
    <w:basedOn w:val="DefaultParagraphFont"/>
    <w:rsid w:val="00615440"/>
  </w:style>
  <w:style w:type="paragraph" w:customStyle="1" w:styleId="speakable">
    <w:name w:val="speakable"/>
    <w:basedOn w:val="Normal"/>
    <w:uiPriority w:val="99"/>
    <w:qFormat/>
    <w:rsid w:val="00615440"/>
    <w:pPr>
      <w:spacing w:before="100" w:beforeAutospacing="1" w:after="100" w:afterAutospacing="1"/>
    </w:pPr>
  </w:style>
  <w:style w:type="character" w:customStyle="1" w:styleId="BoldUnderline2">
    <w:name w:val="Bold.Underline"/>
    <w:uiPriority w:val="1"/>
    <w:qFormat/>
    <w:rsid w:val="00615440"/>
    <w:rPr>
      <w:b/>
      <w:u w:val="single"/>
    </w:rPr>
  </w:style>
  <w:style w:type="character" w:customStyle="1" w:styleId="UnresolvedMention3">
    <w:name w:val="Unresolved Mention3"/>
    <w:basedOn w:val="DefaultParagraphFont"/>
    <w:uiPriority w:val="99"/>
    <w:unhideWhenUsed/>
    <w:rsid w:val="00615440"/>
    <w:rPr>
      <w:color w:val="808080"/>
      <w:shd w:val="clear" w:color="auto" w:fill="E6E6E6"/>
    </w:rPr>
  </w:style>
  <w:style w:type="paragraph" w:customStyle="1" w:styleId="useless">
    <w:name w:val="useless"/>
    <w:basedOn w:val="Normal"/>
    <w:uiPriority w:val="99"/>
    <w:qFormat/>
    <w:rsid w:val="00615440"/>
    <w:rPr>
      <w:rFonts w:eastAsia="Times New Roman"/>
      <w:sz w:val="12"/>
    </w:rPr>
  </w:style>
  <w:style w:type="character" w:customStyle="1" w:styleId="tagCharCharCharChar">
    <w:name w:val="tag Char Char Char Char"/>
    <w:rsid w:val="00615440"/>
    <w:rPr>
      <w:b/>
      <w:sz w:val="24"/>
      <w:szCs w:val="24"/>
      <w:lang w:val="en-US" w:eastAsia="en-US" w:bidi="ar-SA"/>
    </w:rPr>
  </w:style>
  <w:style w:type="character" w:customStyle="1" w:styleId="DebateUnderlined">
    <w:name w:val="Debate Underlined"/>
    <w:rsid w:val="00615440"/>
    <w:rPr>
      <w:rFonts w:ascii="Helvetica" w:hAnsi="Helvetica"/>
      <w:sz w:val="20"/>
      <w:u w:val="single"/>
    </w:rPr>
  </w:style>
  <w:style w:type="character" w:styleId="PlaceholderText">
    <w:name w:val="Placeholder Text"/>
    <w:basedOn w:val="DefaultParagraphFont"/>
    <w:uiPriority w:val="99"/>
    <w:rsid w:val="00615440"/>
    <w:rPr>
      <w:color w:val="808080"/>
    </w:rPr>
  </w:style>
  <w:style w:type="character" w:customStyle="1" w:styleId="byl">
    <w:name w:val="byl"/>
    <w:rsid w:val="00615440"/>
  </w:style>
  <w:style w:type="paragraph" w:customStyle="1" w:styleId="css-xhhu0i">
    <w:name w:val="css-xhhu0i"/>
    <w:basedOn w:val="Normal"/>
    <w:rsid w:val="00615440"/>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15440"/>
  </w:style>
  <w:style w:type="character" w:customStyle="1" w:styleId="m-8878800405382358272gmail-styleunderline">
    <w:name w:val="m_-8878800405382358272gmail-styleunderline"/>
    <w:basedOn w:val="DefaultParagraphFont"/>
    <w:rsid w:val="00615440"/>
  </w:style>
  <w:style w:type="character" w:customStyle="1" w:styleId="m-5498913268213319940gmail-styleunderline">
    <w:name w:val="m_-5498913268213319940gmail-styleunderline"/>
    <w:basedOn w:val="DefaultParagraphFont"/>
    <w:rsid w:val="00615440"/>
  </w:style>
  <w:style w:type="character" w:customStyle="1" w:styleId="overlay">
    <w:name w:val="overlay"/>
    <w:basedOn w:val="DefaultParagraphFont"/>
    <w:rsid w:val="00615440"/>
  </w:style>
  <w:style w:type="character" w:customStyle="1" w:styleId="TagCharCharCharChar0">
    <w:name w:val="Tag Char Char Char Char"/>
    <w:basedOn w:val="DefaultParagraphFont"/>
    <w:rsid w:val="00615440"/>
    <w:rPr>
      <w:rFonts w:ascii="Calibri" w:hAnsi="Calibri" w:cs="Calibri"/>
      <w:b/>
      <w:sz w:val="24"/>
    </w:rPr>
  </w:style>
  <w:style w:type="paragraph" w:customStyle="1" w:styleId="g-body">
    <w:name w:val="g-body"/>
    <w:basedOn w:val="Normal"/>
    <w:uiPriority w:val="99"/>
    <w:qFormat/>
    <w:rsid w:val="00615440"/>
    <w:pPr>
      <w:spacing w:before="100" w:beforeAutospacing="1" w:after="100" w:afterAutospacing="1"/>
    </w:pPr>
    <w:rPr>
      <w:rFonts w:eastAsia="Times New Roman"/>
      <w:sz w:val="24"/>
    </w:rPr>
  </w:style>
  <w:style w:type="paragraph" w:customStyle="1" w:styleId="g-pstyle0">
    <w:name w:val="g-pstyle0"/>
    <w:basedOn w:val="Normal"/>
    <w:uiPriority w:val="99"/>
    <w:qFormat/>
    <w:rsid w:val="00615440"/>
    <w:pPr>
      <w:spacing w:before="100" w:beforeAutospacing="1" w:after="100" w:afterAutospacing="1"/>
    </w:pPr>
    <w:rPr>
      <w:rFonts w:eastAsia="Times New Roman"/>
      <w:sz w:val="24"/>
    </w:rPr>
  </w:style>
  <w:style w:type="paragraph" w:customStyle="1" w:styleId="g-pstyle1">
    <w:name w:val="g-pstyle1"/>
    <w:basedOn w:val="Normal"/>
    <w:uiPriority w:val="99"/>
    <w:qFormat/>
    <w:rsid w:val="00615440"/>
    <w:pPr>
      <w:spacing w:before="100" w:beforeAutospacing="1" w:after="100" w:afterAutospacing="1"/>
    </w:pPr>
    <w:rPr>
      <w:rFonts w:eastAsia="Times New Roman"/>
      <w:sz w:val="24"/>
    </w:rPr>
  </w:style>
  <w:style w:type="paragraph" w:customStyle="1" w:styleId="g-asset-hed">
    <w:name w:val="g-asset-hed"/>
    <w:basedOn w:val="Normal"/>
    <w:uiPriority w:val="99"/>
    <w:qFormat/>
    <w:rsid w:val="0061544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15440"/>
    <w:pPr>
      <w:spacing w:before="100" w:beforeAutospacing="1" w:after="100" w:afterAutospacing="1"/>
    </w:pPr>
    <w:rPr>
      <w:rFonts w:ascii="Arial" w:hAnsi="Arial"/>
      <w:sz w:val="24"/>
    </w:rPr>
  </w:style>
  <w:style w:type="paragraph" w:customStyle="1" w:styleId="speech">
    <w:name w:val="speech"/>
    <w:basedOn w:val="Normal"/>
    <w:uiPriority w:val="99"/>
    <w:qFormat/>
    <w:rsid w:val="00615440"/>
    <w:pPr>
      <w:spacing w:before="100" w:beforeAutospacing="1" w:after="100" w:afterAutospacing="1"/>
    </w:pPr>
    <w:rPr>
      <w:sz w:val="24"/>
    </w:rPr>
  </w:style>
  <w:style w:type="character" w:customStyle="1" w:styleId="adtext">
    <w:name w:val="adtext"/>
    <w:basedOn w:val="DefaultParagraphFont"/>
    <w:rsid w:val="00615440"/>
  </w:style>
  <w:style w:type="character" w:customStyle="1" w:styleId="UL-Bold">
    <w:name w:val="UL-Bold"/>
    <w:basedOn w:val="DefaultParagraphFont"/>
    <w:rsid w:val="00615440"/>
    <w:rPr>
      <w:u w:val="thick"/>
    </w:rPr>
  </w:style>
  <w:style w:type="character" w:customStyle="1" w:styleId="UL-None">
    <w:name w:val="UL-None"/>
    <w:basedOn w:val="DefaultParagraphFont"/>
    <w:rsid w:val="00615440"/>
    <w:rPr>
      <w:strike w:val="0"/>
      <w:dstrike w:val="0"/>
      <w:u w:val="none"/>
      <w:effect w:val="none"/>
    </w:rPr>
  </w:style>
  <w:style w:type="character" w:customStyle="1" w:styleId="qu730rj69h">
    <w:name w:val="qu730rj69h"/>
    <w:basedOn w:val="DefaultParagraphFont"/>
    <w:rsid w:val="00615440"/>
  </w:style>
  <w:style w:type="paragraph" w:customStyle="1" w:styleId="optext">
    <w:name w:val="optext"/>
    <w:basedOn w:val="Normal"/>
    <w:uiPriority w:val="99"/>
    <w:qFormat/>
    <w:rsid w:val="00615440"/>
    <w:pPr>
      <w:spacing w:before="100" w:beforeAutospacing="1" w:after="100" w:afterAutospacing="1"/>
    </w:pPr>
    <w:rPr>
      <w:sz w:val="24"/>
    </w:rPr>
  </w:style>
  <w:style w:type="character" w:customStyle="1" w:styleId="lmy74qr12z">
    <w:name w:val="lmy74qr12z"/>
    <w:basedOn w:val="DefaultParagraphFont"/>
    <w:rsid w:val="00615440"/>
  </w:style>
  <w:style w:type="character" w:customStyle="1" w:styleId="icr880">
    <w:name w:val="icr880"/>
    <w:basedOn w:val="DefaultParagraphFont"/>
    <w:rsid w:val="00615440"/>
  </w:style>
  <w:style w:type="character" w:customStyle="1" w:styleId="hx23q54">
    <w:name w:val="hx23q54"/>
    <w:basedOn w:val="DefaultParagraphFont"/>
    <w:rsid w:val="00615440"/>
  </w:style>
  <w:style w:type="character" w:customStyle="1" w:styleId="m-5348258726587825636gmail-style13ptbold">
    <w:name w:val="m_-5348258726587825636gmail-style13ptbold"/>
    <w:basedOn w:val="DefaultParagraphFont"/>
    <w:rsid w:val="00615440"/>
  </w:style>
  <w:style w:type="character" w:customStyle="1" w:styleId="m-5348258726587825636gmail-styleunderline">
    <w:name w:val="m_-5348258726587825636gmail-styleunderline"/>
    <w:basedOn w:val="DefaultParagraphFont"/>
    <w:rsid w:val="00615440"/>
  </w:style>
  <w:style w:type="character" w:customStyle="1" w:styleId="m4385445901877740177gmail-styleunderline">
    <w:name w:val="m_4385445901877740177gmail-styleunderline"/>
    <w:basedOn w:val="DefaultParagraphFont"/>
    <w:rsid w:val="00615440"/>
  </w:style>
  <w:style w:type="character" w:customStyle="1" w:styleId="DDIUnderline">
    <w:name w:val="DDI Underline"/>
    <w:qFormat/>
    <w:rsid w:val="00615440"/>
    <w:rPr>
      <w:rFonts w:ascii="Times New Roman" w:hAnsi="Times New Roman"/>
      <w:sz w:val="24"/>
      <w:u w:val="single"/>
    </w:rPr>
  </w:style>
  <w:style w:type="paragraph" w:customStyle="1" w:styleId="ALLCAPS">
    <w:name w:val="ALL CAPS"/>
    <w:basedOn w:val="Normal"/>
    <w:link w:val="ALLCAPSChar"/>
    <w:qFormat/>
    <w:rsid w:val="00615440"/>
    <w:rPr>
      <w:rFonts w:eastAsia="Times New Roman"/>
      <w:b/>
      <w:caps/>
    </w:rPr>
  </w:style>
  <w:style w:type="character" w:customStyle="1" w:styleId="ALLCAPSChar">
    <w:name w:val="ALL CAPS Char"/>
    <w:basedOn w:val="DefaultParagraphFont"/>
    <w:link w:val="ALLCAPS"/>
    <w:rsid w:val="00615440"/>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15440"/>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15440"/>
    <w:rPr>
      <w:rFonts w:ascii="Calibri" w:eastAsia="Times New Roman" w:hAnsi="Calibri"/>
      <w:b/>
    </w:rPr>
  </w:style>
  <w:style w:type="character" w:customStyle="1" w:styleId="Cites-AuthorDate">
    <w:name w:val="Cites-Author/Date"/>
    <w:rsid w:val="00615440"/>
    <w:rPr>
      <w:rFonts w:ascii="Helvetica" w:hAnsi="Helvetica"/>
      <w:b/>
      <w:sz w:val="22"/>
      <w:szCs w:val="24"/>
      <w:u w:val="thick"/>
    </w:rPr>
  </w:style>
  <w:style w:type="paragraph" w:customStyle="1" w:styleId="CiteTag">
    <w:name w:val="Cite/Tag"/>
    <w:basedOn w:val="Normal"/>
    <w:uiPriority w:val="99"/>
    <w:qFormat/>
    <w:rsid w:val="00615440"/>
    <w:rPr>
      <w:rFonts w:eastAsia="Cambria"/>
      <w:b/>
    </w:rPr>
  </w:style>
  <w:style w:type="character" w:customStyle="1" w:styleId="m489902567989944824gmail-style13ptbold">
    <w:name w:val="m_489902567989944824gmail-style13ptbold"/>
    <w:basedOn w:val="DefaultParagraphFont"/>
    <w:rsid w:val="00615440"/>
  </w:style>
  <w:style w:type="character" w:customStyle="1" w:styleId="m489902567989944824gmail-styleunderline">
    <w:name w:val="m_489902567989944824gmail-styleunderline"/>
    <w:basedOn w:val="DefaultParagraphFont"/>
    <w:rsid w:val="00615440"/>
  </w:style>
  <w:style w:type="character" w:customStyle="1" w:styleId="UnderlineCharChar3">
    <w:name w:val="Underline Char Char3"/>
    <w:rsid w:val="00615440"/>
    <w:rPr>
      <w:szCs w:val="24"/>
      <w:u w:val="single"/>
      <w:lang w:val="en-US" w:eastAsia="en-US" w:bidi="ar-SA"/>
    </w:rPr>
  </w:style>
  <w:style w:type="character" w:customStyle="1" w:styleId="tl8wme">
    <w:name w:val="tl8wme"/>
    <w:basedOn w:val="DefaultParagraphFont"/>
    <w:rsid w:val="00615440"/>
  </w:style>
  <w:style w:type="character" w:customStyle="1" w:styleId="Mention3">
    <w:name w:val="Mention3"/>
    <w:basedOn w:val="DefaultParagraphFont"/>
    <w:uiPriority w:val="99"/>
    <w:semiHidden/>
    <w:unhideWhenUsed/>
    <w:rsid w:val="00615440"/>
    <w:rPr>
      <w:color w:val="2B579A"/>
      <w:shd w:val="clear" w:color="auto" w:fill="E6E6E6"/>
    </w:rPr>
  </w:style>
  <w:style w:type="character" w:customStyle="1" w:styleId="m-5251091010484660064gmail-style13ptbold">
    <w:name w:val="m_-5251091010484660064gmail-style13ptbold"/>
    <w:basedOn w:val="DefaultParagraphFont"/>
    <w:rsid w:val="00615440"/>
  </w:style>
  <w:style w:type="character" w:customStyle="1" w:styleId="m-5251091010484660064gmail-styleunderline">
    <w:name w:val="m_-5251091010484660064gmail-styleunderline"/>
    <w:basedOn w:val="DefaultParagraphFont"/>
    <w:rsid w:val="00615440"/>
  </w:style>
  <w:style w:type="character" w:customStyle="1" w:styleId="tablecaption">
    <w:name w:val="tablecaption"/>
    <w:basedOn w:val="DefaultParagraphFont"/>
    <w:rsid w:val="00615440"/>
  </w:style>
  <w:style w:type="character" w:customStyle="1" w:styleId="StyleLatinHelvetica105ptBlack">
    <w:name w:val="Style (Latin) Helvetica 10.5 pt Black"/>
    <w:basedOn w:val="DefaultParagraphFont"/>
    <w:rsid w:val="00615440"/>
    <w:rPr>
      <w:rFonts w:ascii="Times New Roman" w:hAnsi="Times New Roman"/>
      <w:color w:val="000000"/>
      <w:sz w:val="21"/>
    </w:rPr>
  </w:style>
  <w:style w:type="character" w:customStyle="1" w:styleId="Quotation">
    <w:name w:val="Quotation"/>
    <w:qFormat/>
    <w:rsid w:val="00615440"/>
    <w:rPr>
      <w:rFonts w:ascii="Arial" w:hAnsi="Arial"/>
      <w:b/>
      <w:i/>
      <w:iCs/>
      <w:sz w:val="24"/>
      <w:u w:val="single"/>
    </w:rPr>
  </w:style>
  <w:style w:type="paragraph" w:customStyle="1" w:styleId="DateTime">
    <w:name w:val="DateTime"/>
    <w:basedOn w:val="Normal"/>
    <w:link w:val="DateTimeChar"/>
    <w:autoRedefine/>
    <w:uiPriority w:val="4"/>
    <w:qFormat/>
    <w:rsid w:val="00615440"/>
  </w:style>
  <w:style w:type="character" w:customStyle="1" w:styleId="DateTimeChar">
    <w:name w:val="DateTime Char"/>
    <w:basedOn w:val="DefaultParagraphFont"/>
    <w:link w:val="DateTime"/>
    <w:uiPriority w:val="4"/>
    <w:rsid w:val="00615440"/>
    <w:rPr>
      <w:rFonts w:ascii="Calibri" w:hAnsi="Calibri"/>
      <w:sz w:val="22"/>
    </w:rPr>
  </w:style>
  <w:style w:type="paragraph" w:customStyle="1" w:styleId="Lecture">
    <w:name w:val="Lecture"/>
    <w:next w:val="BodyText"/>
    <w:link w:val="LectureChar"/>
    <w:autoRedefine/>
    <w:uiPriority w:val="4"/>
    <w:qFormat/>
    <w:rsid w:val="0061544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15440"/>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15440"/>
  </w:style>
  <w:style w:type="character" w:customStyle="1" w:styleId="m-413333960618644972gmail-styleunderline">
    <w:name w:val="m_-413333960618644972gmail-styleunderline"/>
    <w:basedOn w:val="DefaultParagraphFont"/>
    <w:rsid w:val="00615440"/>
  </w:style>
  <w:style w:type="character" w:customStyle="1" w:styleId="m8314098763611656848gmail-stylestylebold12pt">
    <w:name w:val="m_8314098763611656848gmail-stylestylebold12pt"/>
    <w:basedOn w:val="DefaultParagraphFont"/>
    <w:rsid w:val="00615440"/>
  </w:style>
  <w:style w:type="character" w:customStyle="1" w:styleId="m8314098763611656848gmail-styleboldunderline">
    <w:name w:val="m_8314098763611656848gmail-styleboldunderline"/>
    <w:basedOn w:val="DefaultParagraphFont"/>
    <w:rsid w:val="00615440"/>
  </w:style>
  <w:style w:type="paragraph" w:customStyle="1" w:styleId="Spacer">
    <w:name w:val="Spacer"/>
    <w:basedOn w:val="Heading1"/>
    <w:link w:val="SpacerChar"/>
    <w:autoRedefine/>
    <w:uiPriority w:val="4"/>
    <w:qFormat/>
    <w:rsid w:val="0061544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15440"/>
    <w:rPr>
      <w:rFonts w:ascii="Georgia" w:eastAsiaTheme="majorEastAsia" w:hAnsi="Georgia" w:cstheme="majorBidi"/>
      <w:b/>
      <w:bCs/>
      <w:szCs w:val="32"/>
    </w:rPr>
  </w:style>
  <w:style w:type="paragraph" w:customStyle="1" w:styleId="msonormal0">
    <w:name w:val="msonormal"/>
    <w:basedOn w:val="Normal"/>
    <w:qFormat/>
    <w:rsid w:val="00615440"/>
    <w:pPr>
      <w:spacing w:before="100" w:beforeAutospacing="1" w:after="100" w:afterAutospacing="1"/>
    </w:pPr>
    <w:rPr>
      <w:rFonts w:eastAsia="Times New Roman"/>
      <w:sz w:val="24"/>
    </w:rPr>
  </w:style>
  <w:style w:type="paragraph" w:customStyle="1" w:styleId="TxBr41p1">
    <w:name w:val="TxBr_41p1"/>
    <w:basedOn w:val="Normal"/>
    <w:qFormat/>
    <w:rsid w:val="0061544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15440"/>
    <w:rPr>
      <w:rFonts w:ascii="Georgia" w:eastAsia="Times New Roman" w:hAnsi="Georgia" w:cs="Arial" w:hint="default"/>
      <w:b/>
      <w:bCs/>
      <w:kern w:val="32"/>
      <w:sz w:val="28"/>
      <w:szCs w:val="32"/>
    </w:rPr>
  </w:style>
  <w:style w:type="character" w:customStyle="1" w:styleId="CiteReal0">
    <w:name w:val="CiteReal"/>
    <w:uiPriority w:val="1"/>
    <w:qFormat/>
    <w:rsid w:val="00615440"/>
    <w:rPr>
      <w:rFonts w:ascii="Arial" w:hAnsi="Arial"/>
      <w:b/>
      <w:sz w:val="24"/>
      <w:u w:val="single"/>
    </w:rPr>
  </w:style>
  <w:style w:type="character" w:customStyle="1" w:styleId="dropcap1">
    <w:name w:val="dropcap1"/>
    <w:rsid w:val="00615440"/>
  </w:style>
  <w:style w:type="paragraph" w:customStyle="1" w:styleId="Style42">
    <w:name w:val="Style42"/>
    <w:basedOn w:val="Normal"/>
    <w:uiPriority w:val="99"/>
    <w:rsid w:val="00615440"/>
    <w:pPr>
      <w:spacing w:line="202" w:lineRule="exact"/>
      <w:jc w:val="both"/>
    </w:pPr>
    <w:rPr>
      <w:rFonts w:ascii="Palatino Linotype" w:hAnsi="Palatino Linotype" w:cs="Palatino Linotype"/>
    </w:rPr>
  </w:style>
  <w:style w:type="character" w:customStyle="1" w:styleId="FontStyle72">
    <w:name w:val="Font Style72"/>
    <w:uiPriority w:val="99"/>
    <w:rsid w:val="00615440"/>
    <w:rPr>
      <w:rFonts w:ascii="Cambria" w:hAnsi="Cambria" w:cs="Cambria" w:hint="default"/>
      <w:sz w:val="16"/>
      <w:szCs w:val="16"/>
    </w:rPr>
  </w:style>
  <w:style w:type="character" w:customStyle="1" w:styleId="FontStyle73">
    <w:name w:val="Font Style73"/>
    <w:uiPriority w:val="99"/>
    <w:rsid w:val="00615440"/>
    <w:rPr>
      <w:rFonts w:ascii="Cambria" w:hAnsi="Cambria" w:cs="Cambria" w:hint="default"/>
      <w:i/>
      <w:iCs/>
      <w:sz w:val="16"/>
      <w:szCs w:val="16"/>
    </w:rPr>
  </w:style>
  <w:style w:type="character" w:customStyle="1" w:styleId="UnderlinestyleChar20">
    <w:name w:val="Underline style Char2"/>
    <w:rsid w:val="00615440"/>
    <w:rPr>
      <w:sz w:val="22"/>
      <w:szCs w:val="24"/>
      <w:u w:val="single"/>
      <w:lang w:val="en-US" w:eastAsia="en-US" w:bidi="ar-SA"/>
    </w:rPr>
  </w:style>
  <w:style w:type="character" w:customStyle="1" w:styleId="FontStyle49">
    <w:name w:val="Font Style49"/>
    <w:uiPriority w:val="99"/>
    <w:rsid w:val="00615440"/>
    <w:rPr>
      <w:rFonts w:ascii="Cambria" w:hAnsi="Cambria" w:cs="Cambria"/>
      <w:sz w:val="20"/>
      <w:szCs w:val="20"/>
    </w:rPr>
  </w:style>
  <w:style w:type="character" w:customStyle="1" w:styleId="FontStyle50">
    <w:name w:val="Font Style50"/>
    <w:uiPriority w:val="99"/>
    <w:rsid w:val="0061544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1544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15440"/>
    <w:rPr>
      <w:rFonts w:ascii="Cambria" w:eastAsia="Cambria" w:hAnsi="Cambria" w:cs="Cambria"/>
      <w:spacing w:val="-3"/>
      <w:sz w:val="22"/>
      <w:szCs w:val="20"/>
    </w:rPr>
  </w:style>
  <w:style w:type="character" w:customStyle="1" w:styleId="kn">
    <w:name w:val="kn"/>
    <w:basedOn w:val="DefaultParagraphFont"/>
    <w:rsid w:val="00615440"/>
  </w:style>
  <w:style w:type="character" w:customStyle="1" w:styleId="StyleStyleUnderlineUnderlineStyleBoldUnderlineIntenseEmphas">
    <w:name w:val="Style Style UnderlineUnderlineStyle Bold UnderlineIntense Emphas..."/>
    <w:basedOn w:val="DefaultParagraphFont"/>
    <w:rsid w:val="00615440"/>
    <w:rPr>
      <w:b/>
      <w:bCs/>
      <w:sz w:val="26"/>
      <w:u w:val="single"/>
    </w:rPr>
  </w:style>
  <w:style w:type="character" w:customStyle="1" w:styleId="articoloinside">
    <w:name w:val="articolo_inside"/>
    <w:rsid w:val="00615440"/>
  </w:style>
  <w:style w:type="paragraph" w:customStyle="1" w:styleId="pagetools">
    <w:name w:val="pagetools"/>
    <w:basedOn w:val="Normal"/>
    <w:rsid w:val="00615440"/>
    <w:pPr>
      <w:spacing w:before="100" w:beforeAutospacing="1" w:after="100" w:afterAutospacing="1"/>
    </w:pPr>
    <w:rPr>
      <w:rFonts w:ascii="Cambria" w:eastAsia="Cambria" w:hAnsi="Cambria"/>
      <w:sz w:val="24"/>
    </w:rPr>
  </w:style>
  <w:style w:type="character" w:customStyle="1" w:styleId="job">
    <w:name w:val="job"/>
    <w:basedOn w:val="DefaultParagraphFont"/>
    <w:rsid w:val="00615440"/>
  </w:style>
  <w:style w:type="character" w:customStyle="1" w:styleId="publisher">
    <w:name w:val="publisher"/>
    <w:basedOn w:val="DefaultParagraphFont"/>
    <w:rsid w:val="00615440"/>
  </w:style>
  <w:style w:type="character" w:customStyle="1" w:styleId="pubyear">
    <w:name w:val="pubyear"/>
    <w:basedOn w:val="DefaultParagraphFont"/>
    <w:rsid w:val="00615440"/>
  </w:style>
  <w:style w:type="character" w:customStyle="1" w:styleId="pubcity">
    <w:name w:val="pubcity"/>
    <w:basedOn w:val="DefaultParagraphFont"/>
    <w:rsid w:val="00615440"/>
  </w:style>
  <w:style w:type="paragraph" w:customStyle="1" w:styleId="C-Text">
    <w:name w:val="C-Text"/>
    <w:basedOn w:val="Normal"/>
    <w:rsid w:val="00615440"/>
    <w:pPr>
      <w:tabs>
        <w:tab w:val="num" w:pos="720"/>
      </w:tabs>
      <w:ind w:left="720" w:hanging="360"/>
    </w:pPr>
    <w:rPr>
      <w:rFonts w:ascii="Book Antiqua" w:hAnsi="Book Antiqua"/>
      <w:sz w:val="24"/>
    </w:rPr>
  </w:style>
  <w:style w:type="character" w:customStyle="1" w:styleId="ecdate">
    <w:name w:val="ec_date"/>
    <w:basedOn w:val="DefaultParagraphFont"/>
    <w:rsid w:val="00615440"/>
    <w:rPr>
      <w:rFonts w:ascii="Symbol" w:hAnsi="Symbol" w:hint="default"/>
      <w:sz w:val="20"/>
      <w:szCs w:val="20"/>
      <w:shd w:val="clear" w:color="auto" w:fill="FFFFFF"/>
    </w:rPr>
  </w:style>
  <w:style w:type="paragraph" w:customStyle="1" w:styleId="ecmsonormal">
    <w:name w:val="ec_msonormal"/>
    <w:basedOn w:val="Normal"/>
    <w:rsid w:val="0061544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15440"/>
  </w:style>
  <w:style w:type="character" w:customStyle="1" w:styleId="articleheadline">
    <w:name w:val="articleheadline"/>
    <w:basedOn w:val="DefaultParagraphFont"/>
    <w:rsid w:val="00615440"/>
  </w:style>
  <w:style w:type="paragraph" w:customStyle="1" w:styleId="u-intro">
    <w:name w:val="u-intro"/>
    <w:basedOn w:val="Normal"/>
    <w:rsid w:val="00615440"/>
    <w:pPr>
      <w:spacing w:before="100" w:beforeAutospacing="1" w:after="100" w:afterAutospacing="1"/>
    </w:pPr>
    <w:rPr>
      <w:rFonts w:ascii="Georgia" w:hAnsi="Georgia"/>
      <w:sz w:val="24"/>
    </w:rPr>
  </w:style>
  <w:style w:type="character" w:customStyle="1" w:styleId="u-byline">
    <w:name w:val="u-byline"/>
    <w:basedOn w:val="DefaultParagraphFont"/>
    <w:rsid w:val="00615440"/>
  </w:style>
  <w:style w:type="character" w:customStyle="1" w:styleId="articlebya">
    <w:name w:val="articleby_a"/>
    <w:basedOn w:val="DefaultParagraphFont"/>
    <w:rsid w:val="00615440"/>
  </w:style>
  <w:style w:type="character" w:customStyle="1" w:styleId="popupwinby">
    <w:name w:val="popupwinby"/>
    <w:basedOn w:val="DefaultParagraphFont"/>
    <w:rsid w:val="00615440"/>
  </w:style>
  <w:style w:type="character" w:customStyle="1" w:styleId="storyheader">
    <w:name w:val="storyheader"/>
    <w:basedOn w:val="DefaultParagraphFont"/>
    <w:rsid w:val="00615440"/>
  </w:style>
  <w:style w:type="character" w:customStyle="1" w:styleId="marron">
    <w:name w:val="marron"/>
    <w:basedOn w:val="DefaultParagraphFont"/>
    <w:rsid w:val="00615440"/>
  </w:style>
  <w:style w:type="paragraph" w:customStyle="1" w:styleId="StyleNormalWeb10pt">
    <w:name w:val="Style Normal (Web) + 10 pt"/>
    <w:basedOn w:val="NormalWeb"/>
    <w:next w:val="Normal"/>
    <w:rsid w:val="00615440"/>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15440"/>
    <w:rPr>
      <w:szCs w:val="24"/>
      <w:lang w:val="en-US" w:eastAsia="en-US" w:bidi="ar-SA"/>
    </w:rPr>
  </w:style>
  <w:style w:type="paragraph" w:customStyle="1" w:styleId="TagCiteShells">
    <w:name w:val="Tag/Cite/Shells"/>
    <w:basedOn w:val="Normal"/>
    <w:rsid w:val="00615440"/>
    <w:rPr>
      <w:rFonts w:ascii="Georgia" w:hAnsi="Georgia"/>
      <w:b/>
    </w:rPr>
  </w:style>
  <w:style w:type="paragraph" w:customStyle="1" w:styleId="DefinitionTerm">
    <w:name w:val="Definition Term"/>
    <w:basedOn w:val="Normal"/>
    <w:next w:val="Normal"/>
    <w:rsid w:val="00615440"/>
    <w:rPr>
      <w:rFonts w:ascii="Georgia" w:hAnsi="Georgia"/>
      <w:snapToGrid w:val="0"/>
      <w:sz w:val="24"/>
    </w:rPr>
  </w:style>
  <w:style w:type="character" w:customStyle="1" w:styleId="Style3CharChar">
    <w:name w:val="Style3 Char Char"/>
    <w:basedOn w:val="DefaultParagraphFont"/>
    <w:rsid w:val="0061544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15440"/>
    <w:pPr>
      <w:spacing w:after="60"/>
    </w:pPr>
    <w:rPr>
      <w:rFonts w:ascii="Georgia" w:eastAsia="Segoe UI" w:hAnsi="Georgia" w:cs="Cambria"/>
      <w:caps/>
      <w:sz w:val="20"/>
      <w:lang w:eastAsia="zh-CN"/>
    </w:rPr>
  </w:style>
  <w:style w:type="character" w:customStyle="1" w:styleId="NormalChar0">
    <w:name w:val="Normal Char"/>
    <w:basedOn w:val="DefaultParagraphFont"/>
    <w:rsid w:val="00615440"/>
    <w:rPr>
      <w:lang w:eastAsia="en-US"/>
    </w:rPr>
  </w:style>
  <w:style w:type="character" w:customStyle="1" w:styleId="BoldUnderlineChar2">
    <w:name w:val="Bold + Underline Char"/>
    <w:basedOn w:val="DefaultParagraphFont"/>
    <w:rsid w:val="0061544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15440"/>
  </w:style>
  <w:style w:type="character" w:customStyle="1" w:styleId="CharacterStyle7">
    <w:name w:val="Character Style 7"/>
    <w:rsid w:val="00615440"/>
    <w:rPr>
      <w:rFonts w:ascii="Trebuchet MS" w:hAnsi="Trebuchet MS" w:cs="Trebuchet MS"/>
      <w:sz w:val="20"/>
      <w:szCs w:val="20"/>
      <w:u w:val="single"/>
    </w:rPr>
  </w:style>
  <w:style w:type="character" w:customStyle="1" w:styleId="StyleStyle4Char">
    <w:name w:val="Style Style4 + Char"/>
    <w:basedOn w:val="DefaultParagraphFont"/>
    <w:rsid w:val="0061544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1544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15440"/>
    <w:rPr>
      <w:rFonts w:ascii="Symbol" w:hAnsi="Symbol"/>
      <w:sz w:val="21"/>
      <w:szCs w:val="21"/>
      <w:u w:val="thick"/>
    </w:rPr>
  </w:style>
  <w:style w:type="paragraph" w:customStyle="1" w:styleId="Cite8">
    <w:name w:val="Cite8"/>
    <w:basedOn w:val="Normal"/>
    <w:autoRedefine/>
    <w:qFormat/>
    <w:rsid w:val="00615440"/>
    <w:rPr>
      <w:rFonts w:ascii="Trebuchet MS" w:eastAsia="Verdana" w:hAnsi="Trebuchet MS" w:cs="Cambria"/>
      <w:sz w:val="16"/>
    </w:rPr>
  </w:style>
  <w:style w:type="paragraph" w:customStyle="1" w:styleId="8font">
    <w:name w:val="8font"/>
    <w:basedOn w:val="Normal"/>
    <w:next w:val="Normal"/>
    <w:autoRedefine/>
    <w:qFormat/>
    <w:rsid w:val="00615440"/>
    <w:rPr>
      <w:rFonts w:ascii="Georgia" w:eastAsia="Cambria Math" w:hAnsi="Georgia" w:cs="Cambria"/>
      <w:sz w:val="16"/>
      <w:szCs w:val="16"/>
    </w:rPr>
  </w:style>
  <w:style w:type="paragraph" w:customStyle="1" w:styleId="BoldUnderlineChar20">
    <w:name w:val="BoldUnderline Char2"/>
    <w:link w:val="BoldUnderlineChar2Char"/>
    <w:rsid w:val="0061544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15440"/>
    <w:rPr>
      <w:rFonts w:ascii="Times New Roman" w:eastAsia="Times New Roman" w:hAnsi="Times New Roman" w:cs="Times New Roman"/>
      <w:b/>
      <w:sz w:val="20"/>
      <w:u w:val="single"/>
    </w:rPr>
  </w:style>
  <w:style w:type="character" w:customStyle="1" w:styleId="UnderlineCharChar4">
    <w:name w:val="Underline Char Char4"/>
    <w:rsid w:val="00615440"/>
    <w:rPr>
      <w:szCs w:val="24"/>
      <w:u w:val="single"/>
      <w:lang w:val="en-US" w:eastAsia="en-US" w:bidi="ar-SA"/>
    </w:rPr>
  </w:style>
  <w:style w:type="character" w:customStyle="1" w:styleId="BoldUnderlineCharChar3">
    <w:name w:val="BoldUnderline Char Char3"/>
    <w:rsid w:val="00615440"/>
    <w:rPr>
      <w:b/>
      <w:szCs w:val="24"/>
      <w:u w:val="single"/>
      <w:lang w:val="en-US" w:eastAsia="en-US" w:bidi="ar-SA"/>
    </w:rPr>
  </w:style>
  <w:style w:type="character" w:customStyle="1" w:styleId="BoldUnderlineCharChar2">
    <w:name w:val="BoldUnderline Char Char2"/>
    <w:rsid w:val="00615440"/>
    <w:rPr>
      <w:b/>
      <w:szCs w:val="24"/>
      <w:u w:val="single"/>
      <w:lang w:val="en-US" w:eastAsia="en-US" w:bidi="ar-SA"/>
    </w:rPr>
  </w:style>
  <w:style w:type="paragraph" w:customStyle="1" w:styleId="UnderlineCard0">
    <w:name w:val="UnderlineCard"/>
    <w:basedOn w:val="Heading3"/>
    <w:link w:val="UnderlineCardChar0"/>
    <w:qFormat/>
    <w:rsid w:val="00615440"/>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15440"/>
    <w:rPr>
      <w:rFonts w:ascii="Georgia" w:eastAsia="Calibri" w:hAnsi="Georgia" w:cs="Times New Roman"/>
      <w:sz w:val="20"/>
      <w:szCs w:val="20"/>
      <w:u w:val="single"/>
      <w:lang w:val="x-none" w:eastAsia="x-none"/>
    </w:rPr>
  </w:style>
  <w:style w:type="character" w:customStyle="1" w:styleId="5Notunderlined">
    <w:name w:val="5 Not underlined"/>
    <w:rsid w:val="00615440"/>
    <w:rPr>
      <w:rFonts w:ascii="Times New Roman" w:hAnsi="Times New Roman"/>
      <w:sz w:val="16"/>
    </w:rPr>
  </w:style>
  <w:style w:type="character" w:customStyle="1" w:styleId="volume-issue">
    <w:name w:val="volume-issue"/>
    <w:rsid w:val="00615440"/>
    <w:rPr>
      <w:rFonts w:cs="Times New Roman"/>
    </w:rPr>
  </w:style>
  <w:style w:type="character" w:customStyle="1" w:styleId="storytext">
    <w:name w:val="storytext"/>
    <w:basedOn w:val="DefaultParagraphFont"/>
    <w:rsid w:val="00615440"/>
  </w:style>
  <w:style w:type="character" w:customStyle="1" w:styleId="boldness1">
    <w:name w:val="boldness1"/>
    <w:rsid w:val="00615440"/>
  </w:style>
  <w:style w:type="paragraph" w:customStyle="1" w:styleId="Cardd">
    <w:name w:val="Cardd"/>
    <w:basedOn w:val="Normal"/>
    <w:uiPriority w:val="4"/>
    <w:qFormat/>
    <w:rsid w:val="00615440"/>
    <w:pPr>
      <w:ind w:left="288" w:right="288"/>
    </w:pPr>
    <w:rPr>
      <w:rFonts w:ascii="Georgia" w:hAnsi="Georgia"/>
    </w:rPr>
  </w:style>
  <w:style w:type="paragraph" w:customStyle="1" w:styleId="document0">
    <w:name w:val="document"/>
    <w:basedOn w:val="Normal"/>
    <w:qFormat/>
    <w:rsid w:val="00615440"/>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15440"/>
  </w:style>
  <w:style w:type="character" w:customStyle="1" w:styleId="aa">
    <w:name w:val="_"/>
    <w:basedOn w:val="DefaultParagraphFont"/>
    <w:rsid w:val="00615440"/>
  </w:style>
  <w:style w:type="paragraph" w:customStyle="1" w:styleId="Shrink6">
    <w:name w:val="Shrink 6"/>
    <w:basedOn w:val="Normal"/>
    <w:qFormat/>
    <w:rsid w:val="00615440"/>
    <w:rPr>
      <w:rFonts w:ascii="Georgia" w:eastAsia="Calibri" w:hAnsi="Georgia"/>
      <w:sz w:val="12"/>
    </w:rPr>
  </w:style>
  <w:style w:type="character" w:customStyle="1" w:styleId="messagecontent">
    <w:name w:val="message_content"/>
    <w:rsid w:val="00615440"/>
  </w:style>
  <w:style w:type="paragraph" w:customStyle="1" w:styleId="BriefTitleWorks">
    <w:name w:val="Brief Title Works"/>
    <w:basedOn w:val="Heading1"/>
    <w:link w:val="BriefTitleWorksChar"/>
    <w:rsid w:val="0061544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15440"/>
    <w:rPr>
      <w:rFonts w:ascii="Georgia" w:eastAsia="Times New Roman" w:hAnsi="Georgia" w:cs="Arial"/>
      <w:b/>
      <w:bCs/>
      <w:kern w:val="32"/>
      <w:szCs w:val="32"/>
      <w:u w:val="single"/>
    </w:rPr>
  </w:style>
  <w:style w:type="character" w:customStyle="1" w:styleId="twelptblackblack1">
    <w:name w:val="twelptblackblack1"/>
    <w:basedOn w:val="DefaultParagraphFont"/>
    <w:rsid w:val="00615440"/>
    <w:rPr>
      <w:rFonts w:ascii="Verdana" w:hAnsi="Verdana" w:hint="default"/>
      <w:color w:val="000000"/>
      <w:sz w:val="16"/>
      <w:szCs w:val="16"/>
    </w:rPr>
  </w:style>
  <w:style w:type="character" w:customStyle="1" w:styleId="Heading3CharCharCharChar1">
    <w:name w:val="Heading 3 Char Char Char Char1"/>
    <w:rsid w:val="00615440"/>
    <w:rPr>
      <w:rFonts w:cs="Arial"/>
      <w:bCs/>
      <w:szCs w:val="26"/>
      <w:u w:val="single"/>
      <w:lang w:val="en-US" w:eastAsia="en-US" w:bidi="ar-SA"/>
    </w:rPr>
  </w:style>
  <w:style w:type="paragraph" w:customStyle="1" w:styleId="conintrotext">
    <w:name w:val="conintrotext"/>
    <w:basedOn w:val="Normal"/>
    <w:uiPriority w:val="99"/>
    <w:rsid w:val="00615440"/>
    <w:pPr>
      <w:spacing w:before="100" w:beforeAutospacing="1" w:after="100" w:afterAutospacing="1"/>
    </w:pPr>
    <w:rPr>
      <w:rFonts w:ascii="Georgia" w:eastAsia="Times New Roman" w:hAnsi="Georgia"/>
      <w:sz w:val="24"/>
    </w:rPr>
  </w:style>
  <w:style w:type="character" w:customStyle="1" w:styleId="comment-body">
    <w:name w:val="comment-body"/>
    <w:rsid w:val="00615440"/>
  </w:style>
  <w:style w:type="character" w:customStyle="1" w:styleId="UnderlineCharCharChar1">
    <w:name w:val="Underline Char Char Char1"/>
    <w:rsid w:val="0061544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1544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615440"/>
    <w:rPr>
      <w:rFonts w:asciiTheme="minorHAnsi" w:eastAsia="MS Mincho" w:hAnsiTheme="minorHAnsi"/>
      <w:b/>
      <w:sz w:val="24"/>
      <w:u w:val="single"/>
    </w:rPr>
  </w:style>
  <w:style w:type="character" w:customStyle="1" w:styleId="mw-headline">
    <w:name w:val="mw-headline"/>
    <w:rsid w:val="00615440"/>
  </w:style>
  <w:style w:type="character" w:customStyle="1" w:styleId="flagicon">
    <w:name w:val="flagicon"/>
    <w:rsid w:val="00615440"/>
  </w:style>
  <w:style w:type="paragraph" w:customStyle="1" w:styleId="assert">
    <w:name w:val="assert"/>
    <w:basedOn w:val="Normal"/>
    <w:uiPriority w:val="99"/>
    <w:rsid w:val="00615440"/>
    <w:pPr>
      <w:spacing w:before="100" w:beforeAutospacing="1" w:after="100" w:afterAutospacing="1"/>
    </w:pPr>
    <w:rPr>
      <w:rFonts w:ascii="Georgia" w:eastAsia="Times New Roman" w:hAnsi="Georgia"/>
      <w:sz w:val="24"/>
    </w:rPr>
  </w:style>
  <w:style w:type="character" w:customStyle="1" w:styleId="apturelink">
    <w:name w:val="apturelink"/>
    <w:rsid w:val="00615440"/>
  </w:style>
  <w:style w:type="character" w:customStyle="1" w:styleId="apturelinkicon">
    <w:name w:val="apturelinkicon"/>
    <w:rsid w:val="00615440"/>
  </w:style>
  <w:style w:type="paragraph" w:customStyle="1" w:styleId="Default1">
    <w:name w:val="Default1"/>
    <w:basedOn w:val="Default"/>
    <w:next w:val="Default"/>
    <w:uiPriority w:val="99"/>
    <w:rsid w:val="00615440"/>
    <w:rPr>
      <w:color w:val="auto"/>
    </w:rPr>
  </w:style>
  <w:style w:type="paragraph" w:customStyle="1" w:styleId="center">
    <w:name w:val="center"/>
    <w:basedOn w:val="Normal"/>
    <w:uiPriority w:val="99"/>
    <w:rsid w:val="00615440"/>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615440"/>
    <w:rPr>
      <w:rFonts w:ascii="Calibri" w:eastAsia="Times New Roman" w:hAnsi="Calibri"/>
      <w:sz w:val="16"/>
    </w:rPr>
  </w:style>
  <w:style w:type="character" w:customStyle="1" w:styleId="UnderlineChar1Char">
    <w:name w:val="Underline Char1 Char"/>
    <w:rsid w:val="0061544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1544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61544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1544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61544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1544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615440"/>
    <w:rPr>
      <w:rFonts w:asciiTheme="minorHAnsi" w:eastAsia="MS Mincho" w:hAnsiTheme="minorHAnsi"/>
      <w:b/>
      <w:sz w:val="24"/>
      <w:u w:val="single"/>
    </w:rPr>
  </w:style>
  <w:style w:type="paragraph" w:customStyle="1" w:styleId="CardBody">
    <w:name w:val="Card Body"/>
    <w:basedOn w:val="Normal"/>
    <w:link w:val="CardBodyChar"/>
    <w:qFormat/>
    <w:rsid w:val="00615440"/>
    <w:rPr>
      <w:rFonts w:ascii="Georgia" w:eastAsia="Times New Roman" w:hAnsi="Georgia"/>
      <w:sz w:val="16"/>
    </w:rPr>
  </w:style>
  <w:style w:type="character" w:customStyle="1" w:styleId="CardBodyChar">
    <w:name w:val="Card Body Char"/>
    <w:link w:val="CardBody"/>
    <w:rsid w:val="00615440"/>
    <w:rPr>
      <w:rFonts w:ascii="Georgia" w:eastAsia="Times New Roman" w:hAnsi="Georgia"/>
      <w:sz w:val="16"/>
    </w:rPr>
  </w:style>
  <w:style w:type="character" w:customStyle="1" w:styleId="ptitleinside">
    <w:name w:val="p_title_inside"/>
    <w:rsid w:val="00615440"/>
  </w:style>
  <w:style w:type="paragraph" w:customStyle="1" w:styleId="StyleBoldandUnderlineChar11ptBorderSinglesolidline">
    <w:name w:val="Style Bold and Underline Char + 11 pt Border: : (Single solid line..."/>
    <w:link w:val="StyleBoldandUnderlineChar11ptBorderSinglesolidlineChar"/>
    <w:qFormat/>
    <w:rsid w:val="0061544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15440"/>
    <w:rPr>
      <w:rFonts w:eastAsia="Times New Roman"/>
      <w:b/>
      <w:bCs/>
      <w:sz w:val="22"/>
      <w:szCs w:val="20"/>
      <w:u w:val="single"/>
      <w:bdr w:val="single" w:sz="4" w:space="0" w:color="auto"/>
    </w:rPr>
  </w:style>
  <w:style w:type="paragraph" w:customStyle="1" w:styleId="Indentation">
    <w:name w:val="Indentation"/>
    <w:basedOn w:val="Normal"/>
    <w:uiPriority w:val="99"/>
    <w:rsid w:val="00615440"/>
    <w:pPr>
      <w:ind w:left="288" w:right="288"/>
    </w:pPr>
    <w:rPr>
      <w:rFonts w:ascii="Georgia" w:hAnsi="Georgia"/>
    </w:rPr>
  </w:style>
  <w:style w:type="character" w:customStyle="1" w:styleId="StyleUnderlineCharChar9ptBold">
    <w:name w:val="Style Underline Char Char + 9 pt Bold"/>
    <w:rsid w:val="0061544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15440"/>
    <w:rPr>
      <w:rFonts w:ascii="Georgia" w:eastAsia="Times New Roman" w:hAnsi="Georgia"/>
      <w:u w:val="single"/>
    </w:rPr>
  </w:style>
  <w:style w:type="character" w:customStyle="1" w:styleId="StyleStyle4ArialNarrow9ptChar">
    <w:name w:val="Style Style4 + Arial Narrow 9 pt Char"/>
    <w:link w:val="StyleStyle4ArialNarrow9pt"/>
    <w:rsid w:val="00615440"/>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15440"/>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15440"/>
    <w:rPr>
      <w:rFonts w:ascii="Georgia" w:eastAsia="Times New Roman" w:hAnsi="Georgia"/>
      <w:b/>
      <w:bCs/>
      <w:sz w:val="22"/>
      <w:u w:val="single"/>
    </w:rPr>
  </w:style>
  <w:style w:type="character" w:customStyle="1" w:styleId="StyleBoldandUnderlineCharChar29pt">
    <w:name w:val="Style Bold and Underline Char Char2 + 9 pt"/>
    <w:rsid w:val="00615440"/>
    <w:rPr>
      <w:rFonts w:ascii="Times New Roman" w:hAnsi="Times New Roman"/>
      <w:b/>
      <w:bCs/>
      <w:noProof w:val="0"/>
      <w:sz w:val="20"/>
      <w:u w:val="single"/>
    </w:rPr>
  </w:style>
  <w:style w:type="character" w:customStyle="1" w:styleId="StyleUnderlineCharChar19pt">
    <w:name w:val="Style Underline Char Char1 + 9 pt"/>
    <w:rsid w:val="0061544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1544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15440"/>
    <w:rPr>
      <w:rFonts w:ascii="Georgia" w:eastAsia="Times New Roman" w:hAnsi="Georgia"/>
      <w:b/>
      <w:smallCaps/>
      <w:sz w:val="24"/>
      <w:szCs w:val="24"/>
      <w:u w:val="single"/>
    </w:rPr>
  </w:style>
  <w:style w:type="character" w:customStyle="1" w:styleId="CardTextCharChar">
    <w:name w:val="Card Text Char Char"/>
    <w:rsid w:val="0061544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1544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15440"/>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615440"/>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615440"/>
    <w:rPr>
      <w:rFonts w:ascii="Arial" w:eastAsia="Calibri" w:hAnsi="Arial"/>
      <w:sz w:val="22"/>
    </w:rPr>
  </w:style>
  <w:style w:type="paragraph" w:customStyle="1" w:styleId="Third">
    <w:name w:val="Third"/>
    <w:basedOn w:val="Normal"/>
    <w:link w:val="ThirdChar"/>
    <w:rsid w:val="00615440"/>
    <w:rPr>
      <w:rFonts w:ascii="Georgia" w:eastAsia="Times New Roman" w:hAnsi="Georgia"/>
      <w:b/>
      <w:u w:val="single"/>
      <w:lang w:val="x-none" w:eastAsia="x-none"/>
    </w:rPr>
  </w:style>
  <w:style w:type="character" w:customStyle="1" w:styleId="ThirdChar">
    <w:name w:val="Third Char"/>
    <w:link w:val="Third"/>
    <w:rsid w:val="00615440"/>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15440"/>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15440"/>
  </w:style>
  <w:style w:type="paragraph" w:customStyle="1" w:styleId="DebateUnderlineBoldChar">
    <w:name w:val="Debate Underline Bold Char"/>
    <w:basedOn w:val="Normal"/>
    <w:link w:val="DebateUnderlineBoldCharChar"/>
    <w:rsid w:val="00615440"/>
    <w:pPr>
      <w:jc w:val="both"/>
    </w:pPr>
    <w:rPr>
      <w:rFonts w:ascii="Georgia" w:eastAsia="Times New Roman" w:hAnsi="Georgia"/>
      <w:b/>
      <w:u w:val="thick"/>
    </w:rPr>
  </w:style>
  <w:style w:type="character" w:customStyle="1" w:styleId="DebateUnderlineBoldCharChar">
    <w:name w:val="Debate Underline Bold Char Char"/>
    <w:link w:val="DebateUnderlineBoldChar"/>
    <w:rsid w:val="00615440"/>
    <w:rPr>
      <w:rFonts w:ascii="Georgia" w:eastAsia="Times New Roman" w:hAnsi="Georgia"/>
      <w:b/>
      <w:sz w:val="22"/>
      <w:u w:val="thick"/>
    </w:rPr>
  </w:style>
  <w:style w:type="character" w:customStyle="1" w:styleId="bloctitlesChar">
    <w:name w:val="bloc titles Char"/>
    <w:link w:val="bloctitles"/>
    <w:rsid w:val="00615440"/>
    <w:rPr>
      <w:rFonts w:ascii="Calibri" w:eastAsia="Malgun Gothic" w:hAnsi="Calibri" w:cs="Arial"/>
      <w:b/>
      <w:kern w:val="32"/>
      <w:sz w:val="32"/>
      <w:szCs w:val="32"/>
      <w:u w:val="single"/>
    </w:rPr>
  </w:style>
  <w:style w:type="paragraph" w:customStyle="1" w:styleId="CiteSmallText">
    <w:name w:val="Cite Small Text"/>
    <w:basedOn w:val="Normal"/>
    <w:uiPriority w:val="99"/>
    <w:rsid w:val="00615440"/>
    <w:pPr>
      <w:widowControl w:val="0"/>
      <w:spacing w:after="200"/>
    </w:pPr>
    <w:rPr>
      <w:rFonts w:ascii="Helvetica Neue" w:hAnsi="Helvetica Neue"/>
      <w:b/>
      <w:sz w:val="18"/>
    </w:rPr>
  </w:style>
  <w:style w:type="character" w:customStyle="1" w:styleId="3TagCite">
    <w:name w:val="3 Tag/Cite"/>
    <w:rsid w:val="00615440"/>
    <w:rPr>
      <w:rFonts w:ascii="Times New Roman" w:hAnsi="Times New Roman"/>
      <w:b/>
    </w:rPr>
  </w:style>
  <w:style w:type="character" w:customStyle="1" w:styleId="4Qualifications">
    <w:name w:val="4 Qualifications"/>
    <w:rsid w:val="00615440"/>
    <w:rPr>
      <w:rFonts w:ascii="Times New Roman" w:hAnsi="Times New Roman"/>
      <w:sz w:val="19"/>
    </w:rPr>
  </w:style>
  <w:style w:type="character" w:customStyle="1" w:styleId="6Underlined">
    <w:name w:val="6 Underlined"/>
    <w:rsid w:val="00615440"/>
    <w:rPr>
      <w:rFonts w:ascii="Times New Roman" w:hAnsi="Times New Roman"/>
      <w:b/>
      <w:sz w:val="21"/>
      <w:u w:val="single"/>
    </w:rPr>
  </w:style>
  <w:style w:type="paragraph" w:customStyle="1" w:styleId="Cards1CharChar">
    <w:name w:val="Cards1 Char Char"/>
    <w:basedOn w:val="Normal"/>
    <w:link w:val="Cards1CharCharChar"/>
    <w:rsid w:val="0061544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15440"/>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15440"/>
    <w:rPr>
      <w:rFonts w:asciiTheme="minorHAnsi" w:hAnsiTheme="minorHAnsi"/>
      <w:sz w:val="24"/>
      <w:u w:val="single"/>
    </w:rPr>
  </w:style>
  <w:style w:type="character" w:customStyle="1" w:styleId="CitesCharCharChar">
    <w:name w:val="Cites Char Char Char"/>
    <w:rsid w:val="00615440"/>
    <w:rPr>
      <w:rFonts w:ascii="Times New Roman" w:eastAsia="Times New Roman" w:hAnsi="Times New Roman" w:cs="Times New Roman"/>
      <w:sz w:val="20"/>
      <w:szCs w:val="24"/>
    </w:rPr>
  </w:style>
  <w:style w:type="character" w:customStyle="1" w:styleId="nohighlighting">
    <w:name w:val="no highlighting"/>
    <w:rsid w:val="0061544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15440"/>
    <w:rPr>
      <w:rFonts w:ascii="Cambria" w:hAnsi="Cambria" w:hint="default"/>
      <w:sz w:val="21"/>
      <w:u w:val="single"/>
    </w:rPr>
  </w:style>
  <w:style w:type="paragraph" w:customStyle="1" w:styleId="Swag">
    <w:name w:val="Swag"/>
    <w:basedOn w:val="Normal"/>
    <w:link w:val="SwagChar"/>
    <w:qFormat/>
    <w:rsid w:val="00615440"/>
    <w:rPr>
      <w:rFonts w:ascii="Georgia" w:hAnsi="Georgia"/>
      <w:color w:val="0000FF"/>
      <w:sz w:val="12"/>
      <w:u w:val="single"/>
    </w:rPr>
  </w:style>
  <w:style w:type="character" w:customStyle="1" w:styleId="SwagChar">
    <w:name w:val="Swag Char"/>
    <w:link w:val="Swag"/>
    <w:rsid w:val="00615440"/>
    <w:rPr>
      <w:rFonts w:ascii="Georgia" w:hAnsi="Georgia"/>
      <w:color w:val="0000FF"/>
      <w:sz w:val="12"/>
      <w:u w:val="single"/>
    </w:rPr>
  </w:style>
  <w:style w:type="paragraph" w:customStyle="1" w:styleId="StyleUnderlineTimesNewRoman1">
    <w:name w:val="Style Underline + Times New Roman1"/>
    <w:link w:val="StyleUnderlineTimesNewRoman1Char"/>
    <w:rsid w:val="0061544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1544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1544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1544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615440"/>
    <w:rPr>
      <w:rFonts w:eastAsia="MS Mincho"/>
    </w:rPr>
  </w:style>
  <w:style w:type="character" w:customStyle="1" w:styleId="StyleStyleCardTextLeft-075Right0Char">
    <w:name w:val="Style Style Card Text + Left:  -0.75&quot; + Right:  0&quot; Char"/>
    <w:link w:val="StyleStyleCardTextLeft-075Right0"/>
    <w:rsid w:val="00615440"/>
    <w:rPr>
      <w:rFonts w:ascii="Calibri" w:eastAsia="MS Mincho" w:hAnsi="Calibri"/>
      <w:sz w:val="22"/>
    </w:rPr>
  </w:style>
  <w:style w:type="character" w:customStyle="1" w:styleId="CharChar61">
    <w:name w:val="Char Char61"/>
    <w:rsid w:val="00615440"/>
    <w:rPr>
      <w:rFonts w:cs="Arial"/>
      <w:bCs/>
      <w:sz w:val="16"/>
      <w:szCs w:val="26"/>
      <w:lang w:val="en-US" w:eastAsia="en-US" w:bidi="ar-SA"/>
    </w:rPr>
  </w:style>
  <w:style w:type="character" w:customStyle="1" w:styleId="ListBulletChar">
    <w:name w:val="List Bullet Char"/>
    <w:link w:val="ListBullet"/>
    <w:uiPriority w:val="99"/>
    <w:rsid w:val="00615440"/>
    <w:rPr>
      <w:rFonts w:ascii="Calibri" w:eastAsia="Calibri" w:hAnsi="Calibri"/>
      <w:sz w:val="22"/>
    </w:rPr>
  </w:style>
  <w:style w:type="paragraph" w:customStyle="1" w:styleId="subhead10">
    <w:name w:val="subhead1"/>
    <w:basedOn w:val="Normal"/>
    <w:uiPriority w:val="99"/>
    <w:rsid w:val="00615440"/>
    <w:pPr>
      <w:spacing w:before="100" w:beforeAutospacing="1" w:after="100" w:afterAutospacing="1"/>
    </w:pPr>
    <w:rPr>
      <w:rFonts w:ascii="Georgia" w:eastAsia="Times New Roman" w:hAnsi="Georgia"/>
      <w:sz w:val="24"/>
    </w:rPr>
  </w:style>
  <w:style w:type="character" w:customStyle="1" w:styleId="styledate0">
    <w:name w:val="styledate"/>
    <w:rsid w:val="00615440"/>
  </w:style>
  <w:style w:type="character" w:customStyle="1" w:styleId="BoldandUnderlineChar1">
    <w:name w:val="Bold and Underline Char1"/>
    <w:rsid w:val="00615440"/>
    <w:rPr>
      <w:b/>
      <w:szCs w:val="24"/>
      <w:u w:val="single"/>
      <w:lang w:val="en-US" w:eastAsia="en-US" w:bidi="ar-SA"/>
    </w:rPr>
  </w:style>
  <w:style w:type="character" w:customStyle="1" w:styleId="BoldandUnderlineChar1Char2">
    <w:name w:val="Bold and Underline Char1 Char2"/>
    <w:rsid w:val="00615440"/>
    <w:rPr>
      <w:b/>
      <w:szCs w:val="24"/>
      <w:u w:val="single"/>
      <w:lang w:val="en-US" w:eastAsia="en-US" w:bidi="ar-SA"/>
    </w:rPr>
  </w:style>
  <w:style w:type="character" w:customStyle="1" w:styleId="BoldandUnderlineCharChar1">
    <w:name w:val="Bold and Underline Char Char1"/>
    <w:rsid w:val="00615440"/>
    <w:rPr>
      <w:b/>
      <w:szCs w:val="24"/>
      <w:u w:val="single"/>
      <w:lang w:val="en-US" w:eastAsia="en-US" w:bidi="ar-SA"/>
    </w:rPr>
  </w:style>
  <w:style w:type="character" w:customStyle="1" w:styleId="BoldandUnderlineChar6">
    <w:name w:val="Bold and Underline Char6"/>
    <w:rsid w:val="00615440"/>
    <w:rPr>
      <w:b/>
      <w:szCs w:val="24"/>
      <w:u w:val="single"/>
      <w:lang w:val="en-US" w:eastAsia="en-US" w:bidi="ar-SA"/>
    </w:rPr>
  </w:style>
  <w:style w:type="paragraph" w:customStyle="1" w:styleId="abstract">
    <w:name w:val="abstract"/>
    <w:basedOn w:val="Normal"/>
    <w:uiPriority w:val="99"/>
    <w:rsid w:val="00615440"/>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615440"/>
    <w:rPr>
      <w:rFonts w:ascii="Georgia" w:eastAsia="Times New Roman" w:hAnsi="Georgia"/>
      <w:b/>
      <w:bCs/>
      <w:u w:val="single"/>
    </w:rPr>
  </w:style>
  <w:style w:type="character" w:customStyle="1" w:styleId="StyleUnderlineChar11ptBold2Char">
    <w:name w:val="Style Underline Char + 11 pt Bold2 Char"/>
    <w:link w:val="StyleUnderlineChar11ptBold2"/>
    <w:rsid w:val="00615440"/>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15440"/>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15440"/>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15440"/>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15440"/>
    <w:rPr>
      <w:rFonts w:ascii="Georgia" w:eastAsia="Times New Roman" w:hAnsi="Georgia"/>
      <w:sz w:val="22"/>
      <w:u w:val="single"/>
    </w:rPr>
  </w:style>
  <w:style w:type="character" w:customStyle="1" w:styleId="style13">
    <w:name w:val="style1"/>
    <w:rsid w:val="00615440"/>
  </w:style>
  <w:style w:type="character" w:customStyle="1" w:styleId="pmtermsel">
    <w:name w:val="pmtermsel"/>
    <w:rsid w:val="00615440"/>
  </w:style>
  <w:style w:type="character" w:customStyle="1" w:styleId="showipapr">
    <w:name w:val="show_ipapr"/>
    <w:rsid w:val="00615440"/>
  </w:style>
  <w:style w:type="character" w:customStyle="1" w:styleId="dnindex">
    <w:name w:val="dnindex"/>
    <w:rsid w:val="00615440"/>
  </w:style>
  <w:style w:type="character" w:customStyle="1" w:styleId="23">
    <w:name w:val="23"/>
    <w:rsid w:val="00615440"/>
    <w:rPr>
      <w:rFonts w:ascii="Times New Roman" w:hAnsi="Times New Roman" w:cs="Arial"/>
      <w:bCs/>
      <w:sz w:val="20"/>
      <w:u w:val="single"/>
      <w:lang w:val="en-US" w:eastAsia="en-US" w:bidi="ar-SA"/>
    </w:rPr>
  </w:style>
  <w:style w:type="character" w:customStyle="1" w:styleId="33">
    <w:name w:val="33"/>
    <w:rsid w:val="00615440"/>
    <w:rPr>
      <w:rFonts w:ascii="Times New Roman" w:hAnsi="Times New Roman" w:cs="Arial"/>
      <w:b/>
      <w:bCs/>
      <w:sz w:val="20"/>
      <w:u w:val="single"/>
      <w:lang w:val="en-US" w:eastAsia="en-US" w:bidi="ar-SA"/>
    </w:rPr>
  </w:style>
  <w:style w:type="character" w:customStyle="1" w:styleId="55">
    <w:name w:val="55"/>
    <w:rsid w:val="00615440"/>
    <w:rPr>
      <w:rFonts w:cs="Arial"/>
      <w:bCs/>
      <w:sz w:val="20"/>
      <w:u w:val="single"/>
      <w:lang w:val="en-US" w:eastAsia="en-US" w:bidi="ar-SA"/>
    </w:rPr>
  </w:style>
  <w:style w:type="character" w:customStyle="1" w:styleId="authoraffil">
    <w:name w:val="authoraffil"/>
    <w:rsid w:val="00615440"/>
  </w:style>
  <w:style w:type="character" w:customStyle="1" w:styleId="CharChar8">
    <w:name w:val="Char Char8"/>
    <w:rsid w:val="00615440"/>
    <w:rPr>
      <w:rFonts w:ascii="Georgia" w:eastAsia="Times New Roman" w:hAnsi="Georgia"/>
      <w:b/>
      <w:bCs/>
      <w:sz w:val="30"/>
      <w:szCs w:val="28"/>
      <w:u w:val="single"/>
    </w:rPr>
  </w:style>
  <w:style w:type="character" w:customStyle="1" w:styleId="FontStyle13">
    <w:name w:val="Font Style13"/>
    <w:uiPriority w:val="99"/>
    <w:rsid w:val="00615440"/>
    <w:rPr>
      <w:rFonts w:ascii="Constantia" w:hAnsi="Constantia" w:cs="Constantia"/>
      <w:sz w:val="18"/>
      <w:szCs w:val="18"/>
    </w:rPr>
  </w:style>
  <w:style w:type="character" w:customStyle="1" w:styleId="TagsCharCharCharChar">
    <w:name w:val="Tags Char Char Char Char"/>
    <w:rsid w:val="00615440"/>
    <w:rPr>
      <w:rFonts w:ascii="Times New Roman" w:eastAsia="Times New Roman" w:hAnsi="Times New Roman" w:cs="Times New Roman"/>
      <w:b/>
      <w:sz w:val="24"/>
      <w:szCs w:val="24"/>
    </w:rPr>
  </w:style>
  <w:style w:type="character" w:customStyle="1" w:styleId="Citation1Char">
    <w:name w:val="Citation1 Char"/>
    <w:link w:val="Citation10"/>
    <w:locked/>
    <w:rsid w:val="00615440"/>
    <w:rPr>
      <w:rFonts w:ascii="Georgia" w:hAnsi="Georgia"/>
      <w:b/>
      <w:u w:val="single"/>
    </w:rPr>
  </w:style>
  <w:style w:type="paragraph" w:customStyle="1" w:styleId="Citation10">
    <w:name w:val="Citation1"/>
    <w:basedOn w:val="Normal"/>
    <w:link w:val="Citation1Char"/>
    <w:qFormat/>
    <w:rsid w:val="00615440"/>
    <w:rPr>
      <w:rFonts w:ascii="Georgia" w:hAnsi="Georgia"/>
      <w:b/>
      <w:sz w:val="24"/>
      <w:u w:val="single"/>
    </w:rPr>
  </w:style>
  <w:style w:type="character" w:customStyle="1" w:styleId="TaglineChar">
    <w:name w:val="Tagline Char"/>
    <w:link w:val="Tagline2"/>
    <w:locked/>
    <w:rsid w:val="00615440"/>
    <w:rPr>
      <w:rFonts w:ascii="Georgia" w:hAnsi="Georgia"/>
      <w:b/>
    </w:rPr>
  </w:style>
  <w:style w:type="paragraph" w:customStyle="1" w:styleId="Tagline2">
    <w:name w:val="Tagline"/>
    <w:basedOn w:val="Normal"/>
    <w:link w:val="TaglineChar"/>
    <w:qFormat/>
    <w:rsid w:val="00615440"/>
    <w:rPr>
      <w:rFonts w:ascii="Georgia" w:hAnsi="Georgia"/>
      <w:b/>
      <w:sz w:val="24"/>
    </w:rPr>
  </w:style>
  <w:style w:type="paragraph" w:customStyle="1" w:styleId="StyleLeft021">
    <w:name w:val="Style Left:  0.2&quot;1"/>
    <w:basedOn w:val="Normal"/>
    <w:uiPriority w:val="99"/>
    <w:rsid w:val="0061544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15440"/>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15440"/>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15440"/>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15440"/>
    <w:rPr>
      <w:rFonts w:ascii="Georgia" w:eastAsia="Times New Roman" w:hAnsi="Georgia"/>
      <w:sz w:val="22"/>
      <w:u w:val="single"/>
      <w:bdr w:val="single" w:sz="4" w:space="0" w:color="auto"/>
    </w:rPr>
  </w:style>
  <w:style w:type="character" w:customStyle="1" w:styleId="boldcitationChar">
    <w:name w:val="bold citation Char"/>
    <w:rsid w:val="00615440"/>
    <w:rPr>
      <w:rFonts w:ascii="Arial" w:hAnsi="Arial"/>
      <w:b/>
      <w:sz w:val="28"/>
      <w:szCs w:val="24"/>
      <w:u w:val="thick"/>
      <w:lang w:val="en-US" w:eastAsia="en-US" w:bidi="ar-SA"/>
    </w:rPr>
  </w:style>
  <w:style w:type="paragraph" w:customStyle="1" w:styleId="BlockTitle20">
    <w:name w:val="Block Title #2"/>
    <w:basedOn w:val="Normal"/>
    <w:uiPriority w:val="99"/>
    <w:rsid w:val="0061544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15440"/>
    <w:rPr>
      <w:rFonts w:ascii="Georgia" w:hAnsi="Georgia"/>
      <w:b/>
    </w:rPr>
  </w:style>
  <w:style w:type="character" w:customStyle="1" w:styleId="BoldunderlineChar3">
    <w:name w:val="Bold/underline Char"/>
    <w:rsid w:val="00615440"/>
    <w:rPr>
      <w:rFonts w:eastAsia="SimSun"/>
      <w:b/>
      <w:noProof w:val="0"/>
      <w:sz w:val="24"/>
      <w:szCs w:val="24"/>
      <w:u w:val="single"/>
      <w:lang w:val="en-US" w:eastAsia="zh-CN" w:bidi="ar-SA"/>
    </w:rPr>
  </w:style>
  <w:style w:type="character" w:customStyle="1" w:styleId="underlinetextchar0">
    <w:name w:val="underlinetextchar"/>
    <w:rsid w:val="00615440"/>
  </w:style>
  <w:style w:type="character" w:customStyle="1" w:styleId="boldciteChar1">
    <w:name w:val="bold cite Char1"/>
    <w:rsid w:val="00615440"/>
    <w:rPr>
      <w:b/>
      <w:sz w:val="28"/>
      <w:u w:val="thick" w:color="000000"/>
    </w:rPr>
  </w:style>
  <w:style w:type="character" w:customStyle="1" w:styleId="tagCharCharChar1">
    <w:name w:val="tag Char Char Char1"/>
    <w:rsid w:val="0061544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1544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15440"/>
    <w:rPr>
      <w:rFonts w:ascii="Times New Roman" w:hAnsi="Times New Roman" w:cs="Times New Roman"/>
      <w:sz w:val="18"/>
      <w:szCs w:val="18"/>
    </w:rPr>
  </w:style>
  <w:style w:type="character" w:customStyle="1" w:styleId="bylines">
    <w:name w:val="bylines"/>
    <w:basedOn w:val="DefaultParagraphFont"/>
    <w:rsid w:val="00615440"/>
  </w:style>
  <w:style w:type="character" w:customStyle="1" w:styleId="StyleStyleBoldUnderlineUnderlineIntenseEmphasis1apple-style-2">
    <w:name w:val="Style Style Bold UnderlineUnderlineIntense Emphasis1apple-style-...2"/>
    <w:basedOn w:val="DefaultParagraphFont"/>
    <w:rsid w:val="00615440"/>
    <w:rPr>
      <w:b w:val="0"/>
      <w:bCs/>
      <w:sz w:val="22"/>
      <w:u w:val="single"/>
    </w:rPr>
  </w:style>
  <w:style w:type="character" w:customStyle="1" w:styleId="FontStyle57">
    <w:name w:val="Font Style57"/>
    <w:rsid w:val="00615440"/>
    <w:rPr>
      <w:rFonts w:ascii="Georgia" w:hAnsi="Georgia" w:cs="Georgia"/>
      <w:b/>
      <w:bCs/>
      <w:sz w:val="14"/>
      <w:szCs w:val="14"/>
    </w:rPr>
  </w:style>
  <w:style w:type="character" w:customStyle="1" w:styleId="FontStyle89">
    <w:name w:val="Font Style89"/>
    <w:rsid w:val="00615440"/>
    <w:rPr>
      <w:rFonts w:ascii="Times New Roman" w:hAnsi="Times New Roman" w:cs="Times New Roman"/>
      <w:b/>
      <w:bCs/>
      <w:smallCaps/>
      <w:spacing w:val="40"/>
      <w:sz w:val="16"/>
      <w:szCs w:val="16"/>
    </w:rPr>
  </w:style>
  <w:style w:type="character" w:customStyle="1" w:styleId="style3Char0">
    <w:name w:val="style 3 Char"/>
    <w:rsid w:val="00615440"/>
    <w:rPr>
      <w:sz w:val="18"/>
      <w:szCs w:val="24"/>
      <w:lang w:val="en-US" w:eastAsia="en-US" w:bidi="ar-SA"/>
    </w:rPr>
  </w:style>
  <w:style w:type="paragraph" w:customStyle="1" w:styleId="003Cite">
    <w:name w:val="003Cite"/>
    <w:basedOn w:val="Normal"/>
    <w:qFormat/>
    <w:rsid w:val="00615440"/>
    <w:rPr>
      <w:rFonts w:eastAsia="Calibri"/>
      <w:sz w:val="16"/>
      <w:szCs w:val="16"/>
    </w:rPr>
  </w:style>
  <w:style w:type="paragraph" w:customStyle="1" w:styleId="NormalBold">
    <w:name w:val="Normal + Bold"/>
    <w:aliases w:val="Double Underline"/>
    <w:basedOn w:val="Normal"/>
    <w:link w:val="NormalBoldChar"/>
    <w:rsid w:val="0061544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15440"/>
    <w:rPr>
      <w:rFonts w:ascii="Georgia" w:hAnsi="Georgia"/>
      <w:b/>
      <w:color w:val="000000"/>
      <w:sz w:val="22"/>
      <w:u w:val="single"/>
    </w:rPr>
  </w:style>
  <w:style w:type="character" w:customStyle="1" w:styleId="BlockHeadingsChar1">
    <w:name w:val="Block Headings Char1"/>
    <w:rsid w:val="00615440"/>
    <w:rPr>
      <w:b/>
      <w:caps/>
    </w:rPr>
  </w:style>
  <w:style w:type="character" w:customStyle="1" w:styleId="FontStyle170">
    <w:name w:val="Font Style170"/>
    <w:uiPriority w:val="99"/>
    <w:rsid w:val="00615440"/>
    <w:rPr>
      <w:rFonts w:ascii="Bookman Old Style" w:hAnsi="Bookman Old Style" w:cs="Bookman Old Style"/>
      <w:sz w:val="16"/>
      <w:szCs w:val="16"/>
    </w:rPr>
  </w:style>
  <w:style w:type="character" w:customStyle="1" w:styleId="FontStyle17">
    <w:name w:val="Font Style17"/>
    <w:uiPriority w:val="99"/>
    <w:rsid w:val="00615440"/>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615440"/>
    <w:rPr>
      <w:u w:val="single"/>
    </w:rPr>
  </w:style>
  <w:style w:type="character" w:customStyle="1" w:styleId="SmallChar0">
    <w:name w:val="Small Char"/>
    <w:aliases w:val="Debate Text Char1,No Spacing2 Char1,No Spacing11 Char1,Read stuff Char,Very Small Text Char,Dont use Char"/>
    <w:qFormat/>
    <w:rsid w:val="00615440"/>
    <w:rPr>
      <w:rFonts w:ascii="Arial Narrow" w:hAnsi="Arial Narrow" w:cs="Times New Roman"/>
      <w:color w:val="000000"/>
      <w:sz w:val="16"/>
    </w:rPr>
  </w:style>
  <w:style w:type="paragraph" w:customStyle="1" w:styleId="CitationCharChar">
    <w:name w:val="Citation Char Char"/>
    <w:basedOn w:val="Normal"/>
    <w:uiPriority w:val="6"/>
    <w:qFormat/>
    <w:rsid w:val="00615440"/>
    <w:pPr>
      <w:ind w:left="1440" w:right="1440"/>
    </w:pPr>
    <w:rPr>
      <w:rFonts w:ascii="Cambria" w:eastAsia="Verdana" w:hAnsi="Cambria" w:cs="Cambria"/>
      <w:szCs w:val="20"/>
      <w:u w:val="single"/>
    </w:rPr>
  </w:style>
  <w:style w:type="character" w:customStyle="1" w:styleId="tChar">
    <w:name w:val="t Char"/>
    <w:rsid w:val="00615440"/>
    <w:rPr>
      <w:rFonts w:ascii="Georgia" w:eastAsia="Times New Roman" w:hAnsi="Georgia" w:cs="Calibri"/>
      <w:b/>
      <w:lang w:val="x-none" w:eastAsia="x-none"/>
    </w:rPr>
  </w:style>
  <w:style w:type="character" w:customStyle="1" w:styleId="Heading3CharCharCharChar">
    <w:name w:val="Heading 3 Char Char Char Char"/>
    <w:basedOn w:val="DefaultParagraphFont"/>
    <w:rsid w:val="00615440"/>
    <w:rPr>
      <w:rFonts w:cs="Arial"/>
      <w:bCs/>
      <w:szCs w:val="26"/>
      <w:u w:val="single"/>
      <w:lang w:val="en-US" w:eastAsia="en-US" w:bidi="ar-SA"/>
    </w:rPr>
  </w:style>
  <w:style w:type="character" w:customStyle="1" w:styleId="Mention4">
    <w:name w:val="Mention4"/>
    <w:basedOn w:val="DefaultParagraphFont"/>
    <w:uiPriority w:val="99"/>
    <w:semiHidden/>
    <w:unhideWhenUsed/>
    <w:rsid w:val="00615440"/>
    <w:rPr>
      <w:color w:val="2B579A"/>
      <w:shd w:val="clear" w:color="auto" w:fill="E6E6E6"/>
    </w:rPr>
  </w:style>
  <w:style w:type="character" w:customStyle="1" w:styleId="m-895152127622952443gmail-style13ptbold">
    <w:name w:val="m_-895152127622952443gmail-style13ptbold"/>
    <w:basedOn w:val="DefaultParagraphFont"/>
    <w:rsid w:val="00615440"/>
  </w:style>
  <w:style w:type="character" w:customStyle="1" w:styleId="m4133802843404377303gmail-style13ptbold">
    <w:name w:val="m_4133802843404377303gmail-style13ptbold"/>
    <w:basedOn w:val="DefaultParagraphFont"/>
    <w:rsid w:val="00615440"/>
  </w:style>
  <w:style w:type="character" w:customStyle="1" w:styleId="m4133802843404377303gmail-styleunderline">
    <w:name w:val="m_4133802843404377303gmail-styleunderline"/>
    <w:basedOn w:val="DefaultParagraphFont"/>
    <w:rsid w:val="00615440"/>
  </w:style>
  <w:style w:type="character" w:customStyle="1" w:styleId="m1864609289044096952gmail-style13ptbold">
    <w:name w:val="m_1864609289044096952gmail-style13ptbold"/>
    <w:basedOn w:val="DefaultParagraphFont"/>
    <w:rsid w:val="00615440"/>
  </w:style>
  <w:style w:type="character" w:customStyle="1" w:styleId="m-2434640214339110092gmail-style13ptbold">
    <w:name w:val="m_-2434640214339110092gmail-style13ptbold"/>
    <w:basedOn w:val="DefaultParagraphFont"/>
    <w:rsid w:val="00615440"/>
  </w:style>
  <w:style w:type="character" w:customStyle="1" w:styleId="m-2434640214339110092gmail-styleunderline">
    <w:name w:val="m_-2434640214339110092gmail-styleunderline"/>
    <w:basedOn w:val="DefaultParagraphFont"/>
    <w:rsid w:val="00615440"/>
  </w:style>
  <w:style w:type="character" w:customStyle="1" w:styleId="articlepage-articlebody-firstletter">
    <w:name w:val="articlepage-articlebody-firstletter"/>
    <w:basedOn w:val="DefaultParagraphFont"/>
    <w:rsid w:val="00615440"/>
  </w:style>
  <w:style w:type="character" w:customStyle="1" w:styleId="UnresolvedMention32">
    <w:name w:val="Unresolved Mention32"/>
    <w:basedOn w:val="DefaultParagraphFont"/>
    <w:uiPriority w:val="99"/>
    <w:semiHidden/>
    <w:unhideWhenUsed/>
    <w:rsid w:val="00615440"/>
    <w:rPr>
      <w:color w:val="605E5C"/>
      <w:shd w:val="clear" w:color="auto" w:fill="E1DFDD"/>
    </w:rPr>
  </w:style>
  <w:style w:type="character" w:customStyle="1" w:styleId="m-2745674872889869693gmail-style13ptbold">
    <w:name w:val="m_-2745674872889869693gmail-style13ptbold"/>
    <w:basedOn w:val="DefaultParagraphFont"/>
    <w:rsid w:val="00615440"/>
  </w:style>
  <w:style w:type="character" w:customStyle="1" w:styleId="m-2745674872889869693gmail-styleunderline">
    <w:name w:val="m_-2745674872889869693gmail-styleunderline"/>
    <w:basedOn w:val="DefaultParagraphFont"/>
    <w:rsid w:val="00615440"/>
  </w:style>
  <w:style w:type="character" w:customStyle="1" w:styleId="UnresolvedMention31">
    <w:name w:val="Unresolved Mention31"/>
    <w:basedOn w:val="DefaultParagraphFont"/>
    <w:uiPriority w:val="99"/>
    <w:semiHidden/>
    <w:unhideWhenUsed/>
    <w:rsid w:val="00615440"/>
    <w:rPr>
      <w:color w:val="808080"/>
      <w:shd w:val="clear" w:color="auto" w:fill="E6E6E6"/>
    </w:rPr>
  </w:style>
  <w:style w:type="character" w:customStyle="1" w:styleId="UnresolvedMention4">
    <w:name w:val="Unresolved Mention4"/>
    <w:basedOn w:val="DefaultParagraphFont"/>
    <w:uiPriority w:val="99"/>
    <w:semiHidden/>
    <w:unhideWhenUsed/>
    <w:rsid w:val="00615440"/>
    <w:rPr>
      <w:color w:val="808080"/>
      <w:shd w:val="clear" w:color="auto" w:fill="E6E6E6"/>
    </w:rPr>
  </w:style>
  <w:style w:type="character" w:customStyle="1" w:styleId="m-8082899869479211226gmail-styleunderline">
    <w:name w:val="m_-8082899869479211226gmail-styleunderline"/>
    <w:basedOn w:val="DefaultParagraphFont"/>
    <w:rsid w:val="00615440"/>
  </w:style>
  <w:style w:type="paragraph" w:customStyle="1" w:styleId="NoteLevel23">
    <w:name w:val="Note Level 23"/>
    <w:basedOn w:val="Normal"/>
    <w:next w:val="Normal"/>
    <w:uiPriority w:val="99"/>
    <w:qFormat/>
    <w:rsid w:val="0061544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15440"/>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61544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15440"/>
    <w:rPr>
      <w:color w:val="605E5C"/>
      <w:shd w:val="clear" w:color="auto" w:fill="E1DFDD"/>
    </w:rPr>
  </w:style>
  <w:style w:type="character" w:customStyle="1" w:styleId="UnresolvedMention6">
    <w:name w:val="Unresolved Mention6"/>
    <w:basedOn w:val="DefaultParagraphFont"/>
    <w:uiPriority w:val="99"/>
    <w:semiHidden/>
    <w:unhideWhenUsed/>
    <w:rsid w:val="00615440"/>
    <w:rPr>
      <w:color w:val="605E5C"/>
      <w:shd w:val="clear" w:color="auto" w:fill="E1DFDD"/>
    </w:rPr>
  </w:style>
  <w:style w:type="character" w:customStyle="1" w:styleId="hubidentifier">
    <w:name w:val="hub_identifier"/>
    <w:basedOn w:val="DefaultParagraphFont"/>
    <w:rsid w:val="00615440"/>
  </w:style>
  <w:style w:type="paragraph" w:customStyle="1" w:styleId="standardeinzug">
    <w:name w:val="standardeinzug"/>
    <w:basedOn w:val="Normal"/>
    <w:rsid w:val="00615440"/>
    <w:pPr>
      <w:spacing w:before="100" w:beforeAutospacing="1" w:after="100" w:afterAutospacing="1"/>
    </w:pPr>
    <w:rPr>
      <w:rFonts w:eastAsia="Times New Roman"/>
      <w:sz w:val="24"/>
    </w:rPr>
  </w:style>
  <w:style w:type="paragraph" w:customStyle="1" w:styleId="aufzhlungnormal">
    <w:name w:val="aufzhlungnormal"/>
    <w:basedOn w:val="Normal"/>
    <w:rsid w:val="00615440"/>
    <w:pPr>
      <w:spacing w:before="100" w:beforeAutospacing="1" w:after="100" w:afterAutospacing="1"/>
    </w:pPr>
    <w:rPr>
      <w:rFonts w:eastAsia="Times New Roman"/>
      <w:sz w:val="24"/>
    </w:rPr>
  </w:style>
  <w:style w:type="character" w:customStyle="1" w:styleId="auszeichnungkursiv">
    <w:name w:val="auszeichnungkursiv"/>
    <w:basedOn w:val="DefaultParagraphFont"/>
    <w:rsid w:val="00615440"/>
  </w:style>
  <w:style w:type="paragraph" w:customStyle="1" w:styleId="entrefilet">
    <w:name w:val="entrefilet"/>
    <w:basedOn w:val="Normal"/>
    <w:rsid w:val="00615440"/>
    <w:pPr>
      <w:spacing w:before="100" w:beforeAutospacing="1" w:after="100" w:afterAutospacing="1"/>
    </w:pPr>
    <w:rPr>
      <w:rFonts w:eastAsia="Times New Roman"/>
      <w:sz w:val="24"/>
    </w:rPr>
  </w:style>
  <w:style w:type="paragraph" w:customStyle="1" w:styleId="kapitelreferenzkopf">
    <w:name w:val="kapitelreferenzkopf"/>
    <w:basedOn w:val="Normal"/>
    <w:rsid w:val="00615440"/>
    <w:pPr>
      <w:spacing w:before="100" w:beforeAutospacing="1" w:after="100" w:afterAutospacing="1"/>
    </w:pPr>
    <w:rPr>
      <w:rFonts w:eastAsia="Times New Roman"/>
      <w:sz w:val="24"/>
    </w:rPr>
  </w:style>
  <w:style w:type="paragraph" w:customStyle="1" w:styleId="tabberschrift">
    <w:name w:val="tabberschrift"/>
    <w:basedOn w:val="Normal"/>
    <w:rsid w:val="00615440"/>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615440"/>
  </w:style>
  <w:style w:type="character" w:customStyle="1" w:styleId="m-268162420547309261gmail-stylestylebold12pt">
    <w:name w:val="m_-268162420547309261gmail-stylestylebold12pt"/>
    <w:basedOn w:val="DefaultParagraphFont"/>
    <w:rsid w:val="00615440"/>
  </w:style>
  <w:style w:type="character" w:customStyle="1" w:styleId="m-268162420547309261gmail-styleboldunderline">
    <w:name w:val="m_-268162420547309261gmail-styleboldunderline"/>
    <w:basedOn w:val="DefaultParagraphFont"/>
    <w:rsid w:val="00615440"/>
  </w:style>
  <w:style w:type="character" w:customStyle="1" w:styleId="m-5621139387307470627gmail-style13ptbold">
    <w:name w:val="m_-5621139387307470627gmail-style13ptbold"/>
    <w:basedOn w:val="DefaultParagraphFont"/>
    <w:rsid w:val="00615440"/>
  </w:style>
  <w:style w:type="character" w:customStyle="1" w:styleId="m-5621139387307470627gmail-styleunderline">
    <w:name w:val="m_-5621139387307470627gmail-styleunderline"/>
    <w:basedOn w:val="DefaultParagraphFont"/>
    <w:rsid w:val="00615440"/>
  </w:style>
  <w:style w:type="character" w:customStyle="1" w:styleId="m-4930835733434609408gmail-style13ptbold">
    <w:name w:val="m_-4930835733434609408gmail-style13ptbold"/>
    <w:basedOn w:val="DefaultParagraphFont"/>
    <w:rsid w:val="00615440"/>
  </w:style>
  <w:style w:type="character" w:customStyle="1" w:styleId="m-4930835733434609408gmail-styleunderline">
    <w:name w:val="m_-4930835733434609408gmail-styleunderline"/>
    <w:basedOn w:val="DefaultParagraphFont"/>
    <w:rsid w:val="00615440"/>
  </w:style>
  <w:style w:type="character" w:customStyle="1" w:styleId="m-2456650549122369157gmail-style13ptbold">
    <w:name w:val="m_-2456650549122369157gmail-style13ptbold"/>
    <w:basedOn w:val="DefaultParagraphFont"/>
    <w:rsid w:val="00615440"/>
  </w:style>
  <w:style w:type="character" w:customStyle="1" w:styleId="m-2456650549122369157gmail-styleunderline">
    <w:name w:val="m_-2456650549122369157gmail-styleunderline"/>
    <w:basedOn w:val="DefaultParagraphFont"/>
    <w:rsid w:val="00615440"/>
  </w:style>
  <w:style w:type="character" w:customStyle="1" w:styleId="hvr">
    <w:name w:val="hvr"/>
    <w:basedOn w:val="DefaultParagraphFont"/>
    <w:rsid w:val="00615440"/>
  </w:style>
  <w:style w:type="character" w:customStyle="1" w:styleId="m-3350902899047358468gmail-styleunderline">
    <w:name w:val="m_-3350902899047358468gmail-styleunderline"/>
    <w:basedOn w:val="DefaultParagraphFont"/>
    <w:rsid w:val="00615440"/>
  </w:style>
  <w:style w:type="paragraph" w:customStyle="1" w:styleId="Style5pt">
    <w:name w:val="Style 5 pt"/>
    <w:basedOn w:val="Normal"/>
    <w:link w:val="Style5ptChar"/>
    <w:rsid w:val="00615440"/>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615440"/>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615440"/>
  </w:style>
  <w:style w:type="paragraph" w:customStyle="1" w:styleId="m462447500549623171gmail-msonormal">
    <w:name w:val="m_462447500549623171gmail-msonormal"/>
    <w:basedOn w:val="Normal"/>
    <w:uiPriority w:val="99"/>
    <w:rsid w:val="00615440"/>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615440"/>
  </w:style>
  <w:style w:type="character" w:customStyle="1" w:styleId="SmallerReal">
    <w:name w:val="SmallerReal"/>
    <w:basedOn w:val="DefaultParagraphFont"/>
    <w:uiPriority w:val="1"/>
    <w:qFormat/>
    <w:rsid w:val="00615440"/>
    <w:rPr>
      <w:rFonts w:ascii="Garamond" w:hAnsi="Garamond" w:hint="default"/>
      <w:sz w:val="16"/>
    </w:rPr>
  </w:style>
  <w:style w:type="paragraph" w:customStyle="1" w:styleId="dek">
    <w:name w:val="dek"/>
    <w:basedOn w:val="Normal"/>
    <w:uiPriority w:val="99"/>
    <w:rsid w:val="00615440"/>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615440"/>
  </w:style>
  <w:style w:type="character" w:customStyle="1" w:styleId="serialtitle">
    <w:name w:val="serial_title"/>
    <w:basedOn w:val="DefaultParagraphFont"/>
    <w:rsid w:val="00615440"/>
  </w:style>
  <w:style w:type="character" w:customStyle="1" w:styleId="volumeissue">
    <w:name w:val="volume_issue"/>
    <w:basedOn w:val="DefaultParagraphFont"/>
    <w:rsid w:val="00615440"/>
  </w:style>
  <w:style w:type="character" w:customStyle="1" w:styleId="pagerange">
    <w:name w:val="page_range"/>
    <w:basedOn w:val="DefaultParagraphFont"/>
    <w:rsid w:val="00615440"/>
  </w:style>
  <w:style w:type="character" w:customStyle="1" w:styleId="doilink">
    <w:name w:val="doi_link"/>
    <w:basedOn w:val="DefaultParagraphFont"/>
    <w:rsid w:val="00615440"/>
  </w:style>
  <w:style w:type="character" w:customStyle="1" w:styleId="headingnumber">
    <w:name w:val="headingnumber"/>
    <w:basedOn w:val="DefaultParagraphFont"/>
    <w:rsid w:val="00615440"/>
  </w:style>
  <w:style w:type="character" w:customStyle="1" w:styleId="internalref">
    <w:name w:val="internalref"/>
    <w:basedOn w:val="DefaultParagraphFont"/>
    <w:rsid w:val="00615440"/>
  </w:style>
  <w:style w:type="paragraph" w:customStyle="1" w:styleId="Analyitc">
    <w:name w:val="Analyitc"/>
    <w:basedOn w:val="Normal"/>
    <w:uiPriority w:val="4"/>
    <w:qFormat/>
    <w:rsid w:val="00615440"/>
    <w:rPr>
      <w:b/>
      <w:color w:val="0070C0"/>
      <w:sz w:val="28"/>
    </w:rPr>
  </w:style>
  <w:style w:type="character" w:customStyle="1" w:styleId="l7">
    <w:name w:val="l7"/>
    <w:basedOn w:val="DefaultParagraphFont"/>
    <w:rsid w:val="00615440"/>
  </w:style>
  <w:style w:type="character" w:customStyle="1" w:styleId="l6">
    <w:name w:val="l6"/>
    <w:basedOn w:val="DefaultParagraphFont"/>
    <w:rsid w:val="00615440"/>
  </w:style>
  <w:style w:type="character" w:customStyle="1" w:styleId="l8">
    <w:name w:val="l8"/>
    <w:basedOn w:val="DefaultParagraphFont"/>
    <w:rsid w:val="00615440"/>
  </w:style>
  <w:style w:type="character" w:customStyle="1" w:styleId="l9">
    <w:name w:val="l9"/>
    <w:basedOn w:val="DefaultParagraphFont"/>
    <w:rsid w:val="00615440"/>
  </w:style>
  <w:style w:type="character" w:customStyle="1" w:styleId="m-134349766280542120gmail-style13ptbold">
    <w:name w:val="m_-134349766280542120gmail-style13ptbold"/>
    <w:basedOn w:val="DefaultParagraphFont"/>
    <w:rsid w:val="00615440"/>
  </w:style>
  <w:style w:type="character" w:customStyle="1" w:styleId="m-134349766280542120gmail-msohyperlink">
    <w:name w:val="m_-134349766280542120gmail-msohyperlink"/>
    <w:basedOn w:val="DefaultParagraphFont"/>
    <w:rsid w:val="00615440"/>
  </w:style>
  <w:style w:type="character" w:customStyle="1" w:styleId="m-134349766280542120gmail-styleunderline">
    <w:name w:val="m_-134349766280542120gmail-styleunderline"/>
    <w:basedOn w:val="DefaultParagraphFont"/>
    <w:rsid w:val="00615440"/>
  </w:style>
  <w:style w:type="character" w:customStyle="1" w:styleId="m-134349766280542120gmail-cite">
    <w:name w:val="m_-134349766280542120gmail-cite"/>
    <w:basedOn w:val="DefaultParagraphFont"/>
    <w:rsid w:val="00615440"/>
  </w:style>
  <w:style w:type="character" w:customStyle="1" w:styleId="m-134349766280542120gmail-underline">
    <w:name w:val="m_-134349766280542120gmail-underline"/>
    <w:basedOn w:val="DefaultParagraphFont"/>
    <w:rsid w:val="00615440"/>
  </w:style>
  <w:style w:type="character" w:customStyle="1" w:styleId="m-134349766280542120gmail-underline0">
    <w:name w:val="m_-134349766280542120gmail-underline0"/>
    <w:basedOn w:val="DefaultParagraphFont"/>
    <w:rsid w:val="00615440"/>
  </w:style>
  <w:style w:type="paragraph" w:customStyle="1" w:styleId="element">
    <w:name w:val="element"/>
    <w:basedOn w:val="Normal"/>
    <w:rsid w:val="00615440"/>
    <w:pPr>
      <w:spacing w:before="100" w:beforeAutospacing="1" w:after="100" w:afterAutospacing="1" w:line="240" w:lineRule="auto"/>
    </w:pPr>
    <w:rPr>
      <w:rFonts w:eastAsia="Times New Roman"/>
      <w:sz w:val="24"/>
      <w:lang w:eastAsia="zh-CN"/>
    </w:rPr>
  </w:style>
  <w:style w:type="paragraph" w:customStyle="1" w:styleId="p1">
    <w:name w:val="p1"/>
    <w:basedOn w:val="Normal"/>
    <w:rsid w:val="00615440"/>
    <w:pPr>
      <w:spacing w:before="100" w:beforeAutospacing="1" w:after="100" w:afterAutospacing="1" w:line="240" w:lineRule="auto"/>
    </w:pPr>
    <w:rPr>
      <w:rFonts w:eastAsia="Times New Roman"/>
      <w:sz w:val="24"/>
      <w:lang w:eastAsia="zh-CN"/>
    </w:rPr>
  </w:style>
  <w:style w:type="paragraph" w:customStyle="1" w:styleId="p3">
    <w:name w:val="p3"/>
    <w:basedOn w:val="Normal"/>
    <w:rsid w:val="00615440"/>
    <w:pPr>
      <w:spacing w:before="100" w:beforeAutospacing="1" w:after="100" w:afterAutospacing="1" w:line="240" w:lineRule="auto"/>
    </w:pPr>
    <w:rPr>
      <w:rFonts w:eastAsia="Times New Roman"/>
      <w:sz w:val="24"/>
      <w:lang w:eastAsia="zh-CN"/>
    </w:rPr>
  </w:style>
  <w:style w:type="paragraph" w:customStyle="1" w:styleId="p5">
    <w:name w:val="p5"/>
    <w:basedOn w:val="Normal"/>
    <w:rsid w:val="00615440"/>
    <w:pPr>
      <w:spacing w:before="100" w:beforeAutospacing="1" w:after="100" w:afterAutospacing="1" w:line="240" w:lineRule="auto"/>
    </w:pPr>
    <w:rPr>
      <w:rFonts w:eastAsia="Times New Roman"/>
      <w:sz w:val="24"/>
      <w:lang w:eastAsia="zh-CN"/>
    </w:rPr>
  </w:style>
  <w:style w:type="paragraph" w:customStyle="1" w:styleId="p7">
    <w:name w:val="p7"/>
    <w:basedOn w:val="Normal"/>
    <w:rsid w:val="00615440"/>
    <w:pPr>
      <w:spacing w:before="100" w:beforeAutospacing="1" w:after="100" w:afterAutospacing="1" w:line="240" w:lineRule="auto"/>
    </w:pPr>
    <w:rPr>
      <w:rFonts w:eastAsia="Times New Roman"/>
      <w:sz w:val="24"/>
      <w:lang w:eastAsia="zh-CN"/>
    </w:rPr>
  </w:style>
  <w:style w:type="paragraph" w:customStyle="1" w:styleId="p9">
    <w:name w:val="p9"/>
    <w:basedOn w:val="Normal"/>
    <w:rsid w:val="00615440"/>
    <w:pPr>
      <w:spacing w:before="100" w:beforeAutospacing="1" w:after="100" w:afterAutospacing="1" w:line="240" w:lineRule="auto"/>
    </w:pPr>
    <w:rPr>
      <w:rFonts w:eastAsia="Times New Roman"/>
      <w:sz w:val="24"/>
      <w:lang w:eastAsia="zh-CN"/>
    </w:rPr>
  </w:style>
  <w:style w:type="paragraph" w:customStyle="1" w:styleId="p11">
    <w:name w:val="p11"/>
    <w:basedOn w:val="Normal"/>
    <w:rsid w:val="00615440"/>
    <w:pPr>
      <w:spacing w:before="100" w:beforeAutospacing="1" w:after="100" w:afterAutospacing="1" w:line="240" w:lineRule="auto"/>
    </w:pPr>
    <w:rPr>
      <w:rFonts w:eastAsia="Times New Roman"/>
      <w:sz w:val="24"/>
      <w:lang w:eastAsia="zh-CN"/>
    </w:rPr>
  </w:style>
  <w:style w:type="paragraph" w:customStyle="1" w:styleId="p2">
    <w:name w:val="p2"/>
    <w:basedOn w:val="Normal"/>
    <w:rsid w:val="00615440"/>
    <w:pPr>
      <w:spacing w:before="100" w:beforeAutospacing="1" w:after="100" w:afterAutospacing="1" w:line="240" w:lineRule="auto"/>
    </w:pPr>
    <w:rPr>
      <w:rFonts w:eastAsia="Times New Roman"/>
      <w:sz w:val="24"/>
      <w:lang w:eastAsia="zh-CN"/>
    </w:rPr>
  </w:style>
  <w:style w:type="paragraph" w:customStyle="1" w:styleId="p4">
    <w:name w:val="p4"/>
    <w:basedOn w:val="Normal"/>
    <w:rsid w:val="00615440"/>
    <w:pPr>
      <w:spacing w:before="100" w:beforeAutospacing="1" w:after="100" w:afterAutospacing="1" w:line="240" w:lineRule="auto"/>
    </w:pPr>
    <w:rPr>
      <w:rFonts w:eastAsia="Times New Roman"/>
      <w:sz w:val="24"/>
      <w:lang w:eastAsia="zh-CN"/>
    </w:rPr>
  </w:style>
  <w:style w:type="paragraph" w:customStyle="1" w:styleId="p6">
    <w:name w:val="p6"/>
    <w:basedOn w:val="Normal"/>
    <w:rsid w:val="00615440"/>
    <w:pPr>
      <w:spacing w:before="100" w:beforeAutospacing="1" w:after="100" w:afterAutospacing="1" w:line="240" w:lineRule="auto"/>
    </w:pPr>
    <w:rPr>
      <w:rFonts w:eastAsia="Times New Roman"/>
      <w:sz w:val="24"/>
      <w:lang w:eastAsia="zh-CN"/>
    </w:rPr>
  </w:style>
  <w:style w:type="paragraph" w:customStyle="1" w:styleId="p8">
    <w:name w:val="p8"/>
    <w:basedOn w:val="Normal"/>
    <w:rsid w:val="00615440"/>
    <w:pPr>
      <w:spacing w:before="100" w:beforeAutospacing="1" w:after="100" w:afterAutospacing="1" w:line="240" w:lineRule="auto"/>
    </w:pPr>
    <w:rPr>
      <w:rFonts w:eastAsia="Times New Roman"/>
      <w:sz w:val="24"/>
      <w:lang w:eastAsia="zh-CN"/>
    </w:rPr>
  </w:style>
  <w:style w:type="paragraph" w:customStyle="1" w:styleId="p10">
    <w:name w:val="p10"/>
    <w:basedOn w:val="Normal"/>
    <w:rsid w:val="00615440"/>
    <w:pPr>
      <w:spacing w:before="100" w:beforeAutospacing="1" w:after="100" w:afterAutospacing="1" w:line="240" w:lineRule="auto"/>
    </w:pPr>
    <w:rPr>
      <w:rFonts w:eastAsia="Times New Roman"/>
      <w:sz w:val="24"/>
      <w:lang w:eastAsia="zh-CN"/>
    </w:rPr>
  </w:style>
  <w:style w:type="paragraph" w:customStyle="1" w:styleId="p12">
    <w:name w:val="p12"/>
    <w:basedOn w:val="Normal"/>
    <w:rsid w:val="00615440"/>
    <w:pPr>
      <w:spacing w:before="100" w:beforeAutospacing="1" w:after="100" w:afterAutospacing="1" w:line="240" w:lineRule="auto"/>
    </w:pPr>
    <w:rPr>
      <w:rFonts w:eastAsia="Times New Roman"/>
      <w:sz w:val="24"/>
      <w:lang w:eastAsia="zh-CN"/>
    </w:rPr>
  </w:style>
  <w:style w:type="paragraph" w:customStyle="1" w:styleId="p14">
    <w:name w:val="p14"/>
    <w:basedOn w:val="Normal"/>
    <w:rsid w:val="00615440"/>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615440"/>
  </w:style>
  <w:style w:type="character" w:customStyle="1" w:styleId="wsj-article-credit">
    <w:name w:val="wsj-article-credit"/>
    <w:basedOn w:val="DefaultParagraphFont"/>
    <w:rsid w:val="00615440"/>
  </w:style>
  <w:style w:type="character" w:customStyle="1" w:styleId="wsj-article-credit-tag">
    <w:name w:val="wsj-article-credit-tag"/>
    <w:basedOn w:val="DefaultParagraphFont"/>
    <w:rsid w:val="00615440"/>
  </w:style>
  <w:style w:type="paragraph" w:customStyle="1" w:styleId="initial">
    <w:name w:val="initial"/>
    <w:basedOn w:val="Normal"/>
    <w:rsid w:val="00615440"/>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615440"/>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615440"/>
    <w:rPr>
      <w:rFonts w:ascii="Arial Narrow" w:hAnsi="Arial Narrow"/>
      <w:sz w:val="22"/>
      <w:szCs w:val="24"/>
      <w:u w:val="single"/>
      <w:lang w:val="en-US" w:eastAsia="en-US" w:bidi="ar-SA"/>
    </w:rPr>
  </w:style>
  <w:style w:type="paragraph" w:customStyle="1" w:styleId="detailsub">
    <w:name w:val="detail__sub"/>
    <w:basedOn w:val="Normal"/>
    <w:rsid w:val="00615440"/>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615440"/>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615440"/>
  </w:style>
  <w:style w:type="character" w:customStyle="1" w:styleId="m-299895914748161361gmail-styleunderline">
    <w:name w:val="m_-299895914748161361gmail-styleunderline"/>
    <w:basedOn w:val="DefaultParagraphFont"/>
    <w:rsid w:val="00615440"/>
  </w:style>
  <w:style w:type="paragraph" w:customStyle="1" w:styleId="counter-paragraph">
    <w:name w:val="counter-paragraph"/>
    <w:basedOn w:val="Normal"/>
    <w:rsid w:val="00615440"/>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615440"/>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615440"/>
  </w:style>
  <w:style w:type="paragraph" w:customStyle="1" w:styleId="m-266642551691440061gmail-cards">
    <w:name w:val="m_-266642551691440061gmail-cards"/>
    <w:basedOn w:val="Normal"/>
    <w:rsid w:val="00615440"/>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615440"/>
  </w:style>
  <w:style w:type="paragraph" w:customStyle="1" w:styleId="listingexcerpt">
    <w:name w:val="listing__excerpt"/>
    <w:basedOn w:val="Normal"/>
    <w:rsid w:val="00615440"/>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615440"/>
  </w:style>
  <w:style w:type="paragraph" w:customStyle="1" w:styleId="specialbutton">
    <w:name w:val="special__button"/>
    <w:basedOn w:val="Normal"/>
    <w:rsid w:val="00615440"/>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615440"/>
  </w:style>
  <w:style w:type="character" w:customStyle="1" w:styleId="StyleUnderliningChar9ptBold">
    <w:name w:val="Style Underlining Char + 9 pt Bold"/>
    <w:rsid w:val="00615440"/>
    <w:rPr>
      <w:rFonts w:ascii="Times New Roman" w:hAnsi="Times New Roman"/>
      <w:b/>
      <w:bCs/>
      <w:sz w:val="20"/>
      <w:szCs w:val="24"/>
      <w:u w:val="single"/>
    </w:rPr>
  </w:style>
  <w:style w:type="character" w:customStyle="1" w:styleId="StyleUnderliningChar9pt">
    <w:name w:val="Style Underlining Char + 9 pt"/>
    <w:rsid w:val="00615440"/>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615440"/>
  </w:style>
  <w:style w:type="paragraph" w:customStyle="1" w:styleId="font--body">
    <w:name w:val="font--body"/>
    <w:basedOn w:val="Normal"/>
    <w:rsid w:val="00615440"/>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615440"/>
  </w:style>
  <w:style w:type="character" w:customStyle="1" w:styleId="playbutton-flyout">
    <w:name w:val="playbutton-flyout"/>
    <w:basedOn w:val="DefaultParagraphFont"/>
    <w:rsid w:val="00615440"/>
  </w:style>
  <w:style w:type="character" w:customStyle="1" w:styleId="inlinevideo-videolabel">
    <w:name w:val="inlinevideo-videolabel"/>
    <w:basedOn w:val="DefaultParagraphFont"/>
    <w:rsid w:val="00615440"/>
  </w:style>
  <w:style w:type="character" w:customStyle="1" w:styleId="inlinevideo-videoduration">
    <w:name w:val="inlinevideo-videoduration"/>
    <w:basedOn w:val="DefaultParagraphFont"/>
    <w:rsid w:val="00615440"/>
  </w:style>
  <w:style w:type="character" w:customStyle="1" w:styleId="m2037045589135560752gmail-style13ptbold">
    <w:name w:val="m_2037045589135560752gmail-style13ptbold"/>
    <w:basedOn w:val="DefaultParagraphFont"/>
    <w:rsid w:val="00615440"/>
  </w:style>
  <w:style w:type="paragraph" w:customStyle="1" w:styleId="css-exrw3m">
    <w:name w:val="css-exrw3m"/>
    <w:basedOn w:val="Normal"/>
    <w:rsid w:val="00615440"/>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615440"/>
  </w:style>
  <w:style w:type="character" w:customStyle="1" w:styleId="m5672147096563703424gmail-styleunderline">
    <w:name w:val="m_5672147096563703424gmail-styleunderline"/>
    <w:basedOn w:val="DefaultParagraphFont"/>
    <w:rsid w:val="00615440"/>
  </w:style>
  <w:style w:type="character" w:customStyle="1" w:styleId="m-4276249887353823691gmail-style13ptbold">
    <w:name w:val="m_-4276249887353823691gmail-style13ptbold"/>
    <w:basedOn w:val="DefaultParagraphFont"/>
    <w:rsid w:val="00615440"/>
  </w:style>
  <w:style w:type="character" w:customStyle="1" w:styleId="m-4276249887353823691gmail-styleunderline">
    <w:name w:val="m_-4276249887353823691gmail-styleunderline"/>
    <w:basedOn w:val="DefaultParagraphFont"/>
    <w:rsid w:val="00615440"/>
  </w:style>
  <w:style w:type="character" w:customStyle="1" w:styleId="legacybig">
    <w:name w:val="legacybig"/>
    <w:basedOn w:val="DefaultParagraphFont"/>
    <w:rsid w:val="00615440"/>
  </w:style>
  <w:style w:type="character" w:customStyle="1" w:styleId="art-author">
    <w:name w:val="art-author"/>
    <w:basedOn w:val="DefaultParagraphFont"/>
    <w:rsid w:val="00615440"/>
  </w:style>
  <w:style w:type="paragraph" w:customStyle="1" w:styleId="first">
    <w:name w:val="first"/>
    <w:basedOn w:val="Normal"/>
    <w:qFormat/>
    <w:rsid w:val="00615440"/>
    <w:pPr>
      <w:spacing w:before="100" w:beforeAutospacing="1" w:after="100" w:afterAutospacing="1"/>
    </w:pPr>
    <w:rPr>
      <w:rFonts w:eastAsia="Times New Roman" w:cs="Calibri"/>
    </w:rPr>
  </w:style>
  <w:style w:type="character" w:customStyle="1" w:styleId="fpred">
    <w:name w:val="fp_red"/>
    <w:basedOn w:val="DefaultParagraphFont"/>
    <w:rsid w:val="00615440"/>
  </w:style>
  <w:style w:type="paragraph" w:customStyle="1" w:styleId="Style32">
    <w:name w:val="Style 3"/>
    <w:qFormat/>
    <w:rsid w:val="00615440"/>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615440"/>
  </w:style>
  <w:style w:type="character" w:customStyle="1" w:styleId="snapnoshots">
    <w:name w:val="snap_noshots"/>
    <w:basedOn w:val="DefaultParagraphFont"/>
    <w:rsid w:val="00615440"/>
  </w:style>
  <w:style w:type="character" w:customStyle="1" w:styleId="typarticle">
    <w:name w:val="typ_article"/>
    <w:basedOn w:val="DefaultParagraphFont"/>
    <w:rsid w:val="00615440"/>
  </w:style>
  <w:style w:type="paragraph" w:customStyle="1" w:styleId="normalweb10">
    <w:name w:val="normalweb1"/>
    <w:basedOn w:val="Normal"/>
    <w:qFormat/>
    <w:rsid w:val="00615440"/>
    <w:pPr>
      <w:spacing w:before="100" w:beforeAutospacing="1" w:after="100" w:afterAutospacing="1"/>
    </w:pPr>
    <w:rPr>
      <w:rFonts w:eastAsia="Times New Roman" w:cs="Calibri"/>
    </w:rPr>
  </w:style>
  <w:style w:type="character" w:customStyle="1" w:styleId="dispurl">
    <w:name w:val="dispurl"/>
    <w:basedOn w:val="DefaultParagraphFont"/>
    <w:rsid w:val="00615440"/>
  </w:style>
  <w:style w:type="character" w:customStyle="1" w:styleId="resultbodyitalic">
    <w:name w:val="resultbodyitalic"/>
    <w:basedOn w:val="DefaultParagraphFont"/>
    <w:rsid w:val="00615440"/>
  </w:style>
  <w:style w:type="paragraph" w:customStyle="1" w:styleId="10">
    <w:name w:val="... 1"/>
    <w:basedOn w:val="Default"/>
    <w:next w:val="Default"/>
    <w:qFormat/>
    <w:rsid w:val="00615440"/>
    <w:rPr>
      <w:color w:val="auto"/>
    </w:rPr>
  </w:style>
  <w:style w:type="paragraph" w:customStyle="1" w:styleId="ac">
    <w:name w:val=".."/>
    <w:basedOn w:val="Default"/>
    <w:next w:val="Default"/>
    <w:qFormat/>
    <w:rsid w:val="00615440"/>
    <w:rPr>
      <w:color w:val="auto"/>
    </w:rPr>
  </w:style>
  <w:style w:type="paragraph" w:customStyle="1" w:styleId="ad">
    <w:name w:val="...."/>
    <w:basedOn w:val="Default"/>
    <w:next w:val="Default"/>
    <w:qFormat/>
    <w:rsid w:val="00615440"/>
    <w:rPr>
      <w:color w:val="auto"/>
    </w:rPr>
  </w:style>
  <w:style w:type="paragraph" w:customStyle="1" w:styleId="s0">
    <w:name w:val="s0"/>
    <w:basedOn w:val="Normal"/>
    <w:qFormat/>
    <w:rsid w:val="00615440"/>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615440"/>
  </w:style>
  <w:style w:type="numbering" w:customStyle="1" w:styleId="NoList121">
    <w:name w:val="No List121"/>
    <w:next w:val="NoList"/>
    <w:uiPriority w:val="99"/>
    <w:semiHidden/>
    <w:unhideWhenUsed/>
    <w:rsid w:val="00615440"/>
  </w:style>
  <w:style w:type="numbering" w:customStyle="1" w:styleId="NoList41">
    <w:name w:val="No List41"/>
    <w:next w:val="NoList"/>
    <w:uiPriority w:val="99"/>
    <w:semiHidden/>
    <w:unhideWhenUsed/>
    <w:rsid w:val="00615440"/>
  </w:style>
  <w:style w:type="numbering" w:customStyle="1" w:styleId="NoList131">
    <w:name w:val="No List131"/>
    <w:next w:val="NoList"/>
    <w:uiPriority w:val="99"/>
    <w:semiHidden/>
    <w:unhideWhenUsed/>
    <w:rsid w:val="00615440"/>
  </w:style>
  <w:style w:type="numbering" w:customStyle="1" w:styleId="NoList51">
    <w:name w:val="No List51"/>
    <w:next w:val="NoList"/>
    <w:uiPriority w:val="99"/>
    <w:semiHidden/>
    <w:unhideWhenUsed/>
    <w:rsid w:val="00615440"/>
  </w:style>
  <w:style w:type="numbering" w:customStyle="1" w:styleId="NoList141">
    <w:name w:val="No List141"/>
    <w:next w:val="NoList"/>
    <w:uiPriority w:val="99"/>
    <w:semiHidden/>
    <w:unhideWhenUsed/>
    <w:rsid w:val="00615440"/>
  </w:style>
  <w:style w:type="numbering" w:customStyle="1" w:styleId="NoList61">
    <w:name w:val="No List61"/>
    <w:next w:val="NoList"/>
    <w:uiPriority w:val="99"/>
    <w:semiHidden/>
    <w:unhideWhenUsed/>
    <w:rsid w:val="00615440"/>
  </w:style>
  <w:style w:type="numbering" w:customStyle="1" w:styleId="NoList151">
    <w:name w:val="No List151"/>
    <w:next w:val="NoList"/>
    <w:uiPriority w:val="99"/>
    <w:semiHidden/>
    <w:unhideWhenUsed/>
    <w:rsid w:val="00615440"/>
  </w:style>
  <w:style w:type="numbering" w:customStyle="1" w:styleId="NoList22">
    <w:name w:val="No List22"/>
    <w:next w:val="NoList"/>
    <w:uiPriority w:val="99"/>
    <w:semiHidden/>
    <w:unhideWhenUsed/>
    <w:rsid w:val="00615440"/>
  </w:style>
  <w:style w:type="numbering" w:customStyle="1" w:styleId="NoList112">
    <w:name w:val="No List112"/>
    <w:next w:val="NoList"/>
    <w:uiPriority w:val="99"/>
    <w:semiHidden/>
    <w:unhideWhenUsed/>
    <w:rsid w:val="00615440"/>
  </w:style>
  <w:style w:type="numbering" w:customStyle="1" w:styleId="NoList32">
    <w:name w:val="No List32"/>
    <w:next w:val="NoList"/>
    <w:uiPriority w:val="99"/>
    <w:semiHidden/>
    <w:unhideWhenUsed/>
    <w:rsid w:val="00615440"/>
  </w:style>
  <w:style w:type="numbering" w:customStyle="1" w:styleId="NoList122">
    <w:name w:val="No List122"/>
    <w:next w:val="NoList"/>
    <w:uiPriority w:val="99"/>
    <w:semiHidden/>
    <w:unhideWhenUsed/>
    <w:rsid w:val="00615440"/>
  </w:style>
  <w:style w:type="numbering" w:customStyle="1" w:styleId="NoList42">
    <w:name w:val="No List42"/>
    <w:next w:val="NoList"/>
    <w:uiPriority w:val="99"/>
    <w:semiHidden/>
    <w:unhideWhenUsed/>
    <w:rsid w:val="00615440"/>
  </w:style>
  <w:style w:type="numbering" w:customStyle="1" w:styleId="NoList132">
    <w:name w:val="No List132"/>
    <w:next w:val="NoList"/>
    <w:uiPriority w:val="99"/>
    <w:semiHidden/>
    <w:unhideWhenUsed/>
    <w:rsid w:val="00615440"/>
  </w:style>
  <w:style w:type="numbering" w:customStyle="1" w:styleId="NoList52">
    <w:name w:val="No List52"/>
    <w:next w:val="NoList"/>
    <w:uiPriority w:val="99"/>
    <w:semiHidden/>
    <w:unhideWhenUsed/>
    <w:rsid w:val="00615440"/>
  </w:style>
  <w:style w:type="numbering" w:customStyle="1" w:styleId="NoList142">
    <w:name w:val="No List142"/>
    <w:next w:val="NoList"/>
    <w:uiPriority w:val="99"/>
    <w:semiHidden/>
    <w:unhideWhenUsed/>
    <w:rsid w:val="00615440"/>
  </w:style>
  <w:style w:type="numbering" w:customStyle="1" w:styleId="NoList62">
    <w:name w:val="No List62"/>
    <w:next w:val="NoList"/>
    <w:uiPriority w:val="99"/>
    <w:semiHidden/>
    <w:unhideWhenUsed/>
    <w:rsid w:val="00615440"/>
  </w:style>
  <w:style w:type="numbering" w:customStyle="1" w:styleId="NoList152">
    <w:name w:val="No List152"/>
    <w:next w:val="NoList"/>
    <w:uiPriority w:val="99"/>
    <w:semiHidden/>
    <w:unhideWhenUsed/>
    <w:rsid w:val="00615440"/>
  </w:style>
  <w:style w:type="character" w:customStyle="1" w:styleId="oldTagChar">
    <w:name w:val="oldTag Char"/>
    <w:link w:val="oldTag"/>
    <w:locked/>
    <w:rsid w:val="00615440"/>
    <w:rPr>
      <w:rFonts w:ascii="Times New Roman" w:hAnsi="Times New Roman" w:cs="Times New Roman"/>
      <w:b/>
    </w:rPr>
  </w:style>
  <w:style w:type="paragraph" w:customStyle="1" w:styleId="oldTag">
    <w:name w:val="oldTag"/>
    <w:basedOn w:val="Normal"/>
    <w:next w:val="Normal"/>
    <w:link w:val="oldTagChar"/>
    <w:qFormat/>
    <w:rsid w:val="00615440"/>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615440"/>
    <w:rPr>
      <w:bCs/>
      <w:caps/>
      <w:sz w:val="20"/>
    </w:rPr>
  </w:style>
  <w:style w:type="paragraph" w:customStyle="1" w:styleId="FakeHeader">
    <w:name w:val="Fake Header"/>
    <w:basedOn w:val="Smalltext"/>
    <w:uiPriority w:val="99"/>
    <w:qFormat/>
    <w:rsid w:val="00615440"/>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615440"/>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615440"/>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615440"/>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615440"/>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615440"/>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615440"/>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615440"/>
    <w:rPr>
      <w:b/>
      <w:u w:val="single"/>
    </w:rPr>
  </w:style>
  <w:style w:type="paragraph" w:customStyle="1" w:styleId="EmphasisText">
    <w:name w:val="Emphasis Text"/>
    <w:basedOn w:val="UnderlinedText"/>
    <w:link w:val="EmphasisTextChar"/>
    <w:qFormat/>
    <w:rsid w:val="00615440"/>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615440"/>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615440"/>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615440"/>
    <w:rPr>
      <w:b/>
      <w:bCs/>
      <w:u w:val="single"/>
    </w:rPr>
  </w:style>
  <w:style w:type="paragraph" w:customStyle="1" w:styleId="StyleStyle49ptBold1">
    <w:name w:val="Style Style4 + 9 pt Bold1"/>
    <w:basedOn w:val="Style4"/>
    <w:link w:val="StyleStyle49ptBold1Char"/>
    <w:qFormat/>
    <w:rsid w:val="00615440"/>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615440"/>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615440"/>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615440"/>
    <w:rPr>
      <w:b/>
      <w:bCs/>
      <w:u w:val="single"/>
    </w:rPr>
  </w:style>
  <w:style w:type="paragraph" w:customStyle="1" w:styleId="StyleStyle49ptBold2">
    <w:name w:val="Style Style4 + 9 pt Bold2"/>
    <w:basedOn w:val="Style4"/>
    <w:link w:val="StyleStyle49ptBold2Char"/>
    <w:qFormat/>
    <w:rsid w:val="00615440"/>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615440"/>
    <w:rPr>
      <w:szCs w:val="16"/>
    </w:rPr>
  </w:style>
  <w:style w:type="paragraph" w:customStyle="1" w:styleId="CiteBody">
    <w:name w:val="Cite Body"/>
    <w:basedOn w:val="Normal"/>
    <w:link w:val="CiteBodyChar"/>
    <w:qFormat/>
    <w:rsid w:val="00615440"/>
    <w:pPr>
      <w:spacing w:line="256" w:lineRule="auto"/>
    </w:pPr>
    <w:rPr>
      <w:rFonts w:asciiTheme="minorHAnsi" w:hAnsiTheme="minorHAnsi"/>
      <w:sz w:val="24"/>
      <w:szCs w:val="16"/>
    </w:rPr>
  </w:style>
  <w:style w:type="character" w:customStyle="1" w:styleId="CiteBoldChar">
    <w:name w:val="Cite Bold Char"/>
    <w:link w:val="CiteBold"/>
    <w:locked/>
    <w:rsid w:val="00615440"/>
    <w:rPr>
      <w:b/>
      <w:szCs w:val="16"/>
    </w:rPr>
  </w:style>
  <w:style w:type="paragraph" w:customStyle="1" w:styleId="CiteBold">
    <w:name w:val="Cite Bold"/>
    <w:basedOn w:val="CiteBody"/>
    <w:link w:val="CiteBoldChar"/>
    <w:qFormat/>
    <w:rsid w:val="00615440"/>
    <w:rPr>
      <w:b/>
    </w:rPr>
  </w:style>
  <w:style w:type="character" w:customStyle="1" w:styleId="StyleCardBody11ptUnderlineChar">
    <w:name w:val="Style Card Body + 11 pt Underline Char"/>
    <w:link w:val="StyleCardBody11ptUnderline"/>
    <w:locked/>
    <w:rsid w:val="00615440"/>
    <w:rPr>
      <w:u w:val="single"/>
    </w:rPr>
  </w:style>
  <w:style w:type="paragraph" w:customStyle="1" w:styleId="StyleCardBody11ptUnderline">
    <w:name w:val="Style Card Body + 11 pt Underline"/>
    <w:basedOn w:val="CardBody"/>
    <w:link w:val="StyleCardBody11ptUnderlineChar"/>
    <w:qFormat/>
    <w:rsid w:val="00615440"/>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615440"/>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615440"/>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615440"/>
    <w:rPr>
      <w:b/>
      <w:bCs/>
      <w:u w:val="single"/>
    </w:rPr>
  </w:style>
  <w:style w:type="paragraph" w:customStyle="1" w:styleId="StyleStyle49ptBold4">
    <w:name w:val="Style Style4 + 9 pt Bold4"/>
    <w:basedOn w:val="Style4"/>
    <w:link w:val="StyleStyle49ptBold4Char"/>
    <w:qFormat/>
    <w:rsid w:val="00615440"/>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615440"/>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615440"/>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615440"/>
    <w:rPr>
      <w:b/>
      <w:bCs/>
      <w:u w:val="single"/>
    </w:rPr>
  </w:style>
  <w:style w:type="paragraph" w:customStyle="1" w:styleId="StyleStyle49ptBold5">
    <w:name w:val="Style Style4 + 9 pt Bold5"/>
    <w:basedOn w:val="Style4"/>
    <w:link w:val="StyleStyle49ptBold5Char"/>
    <w:qFormat/>
    <w:rsid w:val="00615440"/>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615440"/>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615440"/>
    <w:pPr>
      <w:spacing w:after="160" w:line="256" w:lineRule="auto"/>
    </w:pPr>
    <w:rPr>
      <w:rFonts w:ascii="Arial Narrow" w:eastAsia="Times New Roman" w:hAnsi="Arial Narrow" w:cs="Calibri"/>
      <w:sz w:val="20"/>
    </w:rPr>
  </w:style>
  <w:style w:type="paragraph" w:customStyle="1" w:styleId="FONT7">
    <w:name w:val="FONT 7"/>
    <w:uiPriority w:val="99"/>
    <w:qFormat/>
    <w:rsid w:val="00615440"/>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615440"/>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615440"/>
    <w:rPr>
      <w:b/>
      <w:bCs/>
      <w:u w:val="single"/>
    </w:rPr>
  </w:style>
  <w:style w:type="paragraph" w:customStyle="1" w:styleId="StyleCardText11ptBoldUnderline">
    <w:name w:val="Style Card Text + 11 pt Bold Underline"/>
    <w:basedOn w:val="Normal"/>
    <w:link w:val="StyleCardText11ptBoldUnderlineChar"/>
    <w:qFormat/>
    <w:rsid w:val="00615440"/>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615440"/>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615440"/>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615440"/>
    <w:rPr>
      <w:b/>
      <w:bCs/>
      <w:u w:val="single"/>
    </w:rPr>
  </w:style>
  <w:style w:type="paragraph" w:customStyle="1" w:styleId="StyleStyle49ptBold6">
    <w:name w:val="Style Style4 + 9 pt Bold6"/>
    <w:basedOn w:val="Style4"/>
    <w:link w:val="StyleStyle49ptBold6Char"/>
    <w:qFormat/>
    <w:rsid w:val="00615440"/>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615440"/>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615440"/>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15440"/>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15440"/>
    <w:pPr>
      <w:spacing w:line="256" w:lineRule="auto"/>
    </w:pPr>
    <w:rPr>
      <w:rFonts w:asciiTheme="minorHAnsi" w:hAnsiTheme="minorHAnsi"/>
      <w:b/>
      <w:sz w:val="24"/>
      <w:u w:val="single"/>
    </w:rPr>
  </w:style>
  <w:style w:type="character" w:customStyle="1" w:styleId="textboldCharChar">
    <w:name w:val="text bold Char Char"/>
    <w:link w:val="textboldChar"/>
    <w:locked/>
    <w:rsid w:val="00615440"/>
    <w:rPr>
      <w:b/>
      <w:u w:val="thick"/>
    </w:rPr>
  </w:style>
  <w:style w:type="paragraph" w:customStyle="1" w:styleId="textboldChar">
    <w:name w:val="text bold Char"/>
    <w:basedOn w:val="Normal"/>
    <w:link w:val="textboldCharChar"/>
    <w:qFormat/>
    <w:rsid w:val="00615440"/>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615440"/>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615440"/>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615440"/>
    <w:pPr>
      <w:spacing w:line="256" w:lineRule="auto"/>
    </w:pPr>
    <w:rPr>
      <w:rFonts w:eastAsia="Calibri" w:cs="Calibri"/>
      <w:szCs w:val="20"/>
    </w:rPr>
  </w:style>
  <w:style w:type="paragraph" w:customStyle="1" w:styleId="StyleStyle1">
    <w:name w:val="Style Style1 +"/>
    <w:basedOn w:val="Normal"/>
    <w:uiPriority w:val="99"/>
    <w:qFormat/>
    <w:rsid w:val="00615440"/>
    <w:pPr>
      <w:spacing w:line="256" w:lineRule="auto"/>
    </w:pPr>
    <w:rPr>
      <w:rFonts w:eastAsia="Calibri" w:cs="Calibri"/>
    </w:rPr>
  </w:style>
  <w:style w:type="paragraph" w:customStyle="1" w:styleId="StyleLinespacingDouble">
    <w:name w:val="Style Line spacing:  Double"/>
    <w:basedOn w:val="Normal"/>
    <w:uiPriority w:val="99"/>
    <w:qFormat/>
    <w:rsid w:val="00615440"/>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615440"/>
  </w:style>
  <w:style w:type="paragraph" w:customStyle="1" w:styleId="normalChar1">
    <w:name w:val="normal Char"/>
    <w:basedOn w:val="Normal"/>
    <w:uiPriority w:val="99"/>
    <w:qFormat/>
    <w:rsid w:val="00615440"/>
    <w:pPr>
      <w:spacing w:line="256" w:lineRule="auto"/>
    </w:pPr>
    <w:rPr>
      <w:rFonts w:eastAsia="Calibri" w:cs="Calibri"/>
    </w:rPr>
  </w:style>
  <w:style w:type="character" w:customStyle="1" w:styleId="MicroMicroTextChar">
    <w:name w:val="MicroMicroText Char"/>
    <w:link w:val="MicroMicroText"/>
    <w:locked/>
    <w:rsid w:val="00615440"/>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615440"/>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615440"/>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615440"/>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615440"/>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615440"/>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615440"/>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615440"/>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615440"/>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615440"/>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615440"/>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615440"/>
    <w:pPr>
      <w:jc w:val="center"/>
    </w:pPr>
    <w:rPr>
      <w:rFonts w:eastAsia="Times New Roman" w:cs="Calibri"/>
      <w:b/>
      <w:szCs w:val="20"/>
      <w:u w:val="single"/>
    </w:rPr>
  </w:style>
  <w:style w:type="paragraph" w:customStyle="1" w:styleId="Pa19">
    <w:name w:val="Pa19"/>
    <w:basedOn w:val="Normal"/>
    <w:next w:val="Normal"/>
    <w:autoRedefine/>
    <w:qFormat/>
    <w:rsid w:val="00615440"/>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615440"/>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615440"/>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615440"/>
    <w:rPr>
      <w:rFonts w:ascii="Arial" w:hAnsi="Arial"/>
      <w:color w:val="auto"/>
    </w:rPr>
  </w:style>
  <w:style w:type="paragraph" w:customStyle="1" w:styleId="prnewsp">
    <w:name w:val="prnews_p"/>
    <w:basedOn w:val="Normal"/>
    <w:qFormat/>
    <w:rsid w:val="00615440"/>
    <w:pPr>
      <w:spacing w:before="100" w:beforeAutospacing="1" w:after="100" w:afterAutospacing="1"/>
    </w:pPr>
    <w:rPr>
      <w:rFonts w:eastAsia="Times New Roman" w:cs="Calibri"/>
    </w:rPr>
  </w:style>
  <w:style w:type="character" w:customStyle="1" w:styleId="author-bio-box">
    <w:name w:val="author-bio-box"/>
    <w:basedOn w:val="DefaultParagraphFont"/>
    <w:rsid w:val="00615440"/>
  </w:style>
  <w:style w:type="character" w:customStyle="1" w:styleId="CharChar32">
    <w:name w:val="Char Char32"/>
    <w:basedOn w:val="DefaultParagraphFont"/>
    <w:rsid w:val="00615440"/>
    <w:rPr>
      <w:rFonts w:ascii="Arial" w:hAnsi="Arial" w:cs="Arial" w:hint="default"/>
      <w:b/>
      <w:bCs/>
      <w:iCs/>
      <w:lang w:val="en-US" w:eastAsia="en-US" w:bidi="ar-SA"/>
    </w:rPr>
  </w:style>
  <w:style w:type="character" w:customStyle="1" w:styleId="CharChar13">
    <w:name w:val="Char Char13"/>
    <w:rsid w:val="00615440"/>
    <w:rPr>
      <w:rFonts w:ascii="Arial" w:hAnsi="Arial" w:cs="Arial" w:hint="default"/>
      <w:b/>
      <w:bCs/>
      <w:iCs/>
      <w:sz w:val="22"/>
      <w:szCs w:val="28"/>
      <w:lang w:val="en-US" w:eastAsia="en-US" w:bidi="ar-SA"/>
    </w:rPr>
  </w:style>
  <w:style w:type="character" w:customStyle="1" w:styleId="CharChar116">
    <w:name w:val="Char Char116"/>
    <w:rsid w:val="00615440"/>
    <w:rPr>
      <w:rFonts w:ascii="Arial" w:hAnsi="Arial" w:cs="Arial" w:hint="default"/>
      <w:bCs/>
      <w:szCs w:val="26"/>
      <w:u w:val="single"/>
      <w:lang w:val="en-US" w:eastAsia="en-US" w:bidi="ar-SA"/>
    </w:rPr>
  </w:style>
  <w:style w:type="character" w:customStyle="1" w:styleId="CharChar12">
    <w:name w:val="Char Char12"/>
    <w:rsid w:val="00615440"/>
    <w:rPr>
      <w:rFonts w:ascii="Arial" w:hAnsi="Arial" w:cs="Arial" w:hint="default"/>
      <w:bCs/>
      <w:szCs w:val="26"/>
      <w:u w:val="single"/>
      <w:lang w:val="en-US" w:eastAsia="en-US" w:bidi="ar-SA"/>
    </w:rPr>
  </w:style>
  <w:style w:type="character" w:customStyle="1" w:styleId="CharChar115">
    <w:name w:val="Char Char115"/>
    <w:rsid w:val="00615440"/>
    <w:rPr>
      <w:rFonts w:ascii="Arial" w:hAnsi="Arial" w:cs="Arial" w:hint="default"/>
      <w:bCs/>
      <w:szCs w:val="26"/>
      <w:u w:val="single"/>
      <w:lang w:val="en-US" w:eastAsia="en-US" w:bidi="ar-SA"/>
    </w:rPr>
  </w:style>
  <w:style w:type="character" w:customStyle="1" w:styleId="StylePalatinoLinotype6pt">
    <w:name w:val="Style Palatino Linotype 6 pt"/>
    <w:rsid w:val="00615440"/>
    <w:rPr>
      <w:rFonts w:ascii="Times New Roman" w:hAnsi="Times New Roman" w:cs="Times New Roman" w:hint="default"/>
      <w:sz w:val="20"/>
    </w:rPr>
  </w:style>
  <w:style w:type="character" w:customStyle="1" w:styleId="Highighted-New">
    <w:name w:val="Highighted - New"/>
    <w:rsid w:val="00615440"/>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615440"/>
    <w:rPr>
      <w:rFonts w:ascii="Arial" w:hAnsi="Arial" w:cs="Arial" w:hint="default"/>
      <w:b/>
      <w:bCs/>
      <w:sz w:val="24"/>
      <w:szCs w:val="26"/>
      <w:lang w:val="en-US" w:eastAsia="en-US" w:bidi="ar-SA"/>
    </w:rPr>
  </w:style>
  <w:style w:type="character" w:customStyle="1" w:styleId="cardCharChar10">
    <w:name w:val="card Char Char1"/>
    <w:rsid w:val="00615440"/>
    <w:rPr>
      <w:lang w:val="en-US" w:eastAsia="en-US" w:bidi="ar-SA"/>
    </w:rPr>
  </w:style>
  <w:style w:type="character" w:customStyle="1" w:styleId="BlockTitleCharChar1Char">
    <w:name w:val="Block Title Char Char1 Char"/>
    <w:rsid w:val="00615440"/>
    <w:rPr>
      <w:b/>
      <w:bCs w:val="0"/>
      <w:sz w:val="32"/>
      <w:u w:val="single"/>
    </w:rPr>
  </w:style>
  <w:style w:type="character" w:customStyle="1" w:styleId="Header1Char">
    <w:name w:val="Header1 Char"/>
    <w:rsid w:val="00615440"/>
    <w:rPr>
      <w:rFonts w:ascii="Arial" w:hAnsi="Arial" w:cs="Arial" w:hint="default"/>
      <w:b/>
      <w:bCs/>
      <w:caps/>
      <w:kern w:val="32"/>
      <w:sz w:val="28"/>
      <w:szCs w:val="28"/>
    </w:rPr>
  </w:style>
  <w:style w:type="character" w:customStyle="1" w:styleId="StyleArial12ptBoldItalic">
    <w:name w:val="Style Arial 12 pt Bold Italic"/>
    <w:rsid w:val="00615440"/>
    <w:rPr>
      <w:rFonts w:ascii="Times New Roman" w:hAnsi="Times New Roman" w:cs="Times New Roman" w:hint="default"/>
      <w:b/>
      <w:bCs/>
      <w:iCs/>
      <w:sz w:val="24"/>
    </w:rPr>
  </w:style>
  <w:style w:type="character" w:customStyle="1" w:styleId="Styleunderline12pt">
    <w:name w:val="Style underline + 12 pt"/>
    <w:rsid w:val="00615440"/>
    <w:rPr>
      <w:rFonts w:ascii="Times New Roman" w:hAnsi="Times New Roman" w:cs="Times New Roman" w:hint="default"/>
      <w:bCs/>
      <w:sz w:val="20"/>
      <w:u w:val="single"/>
    </w:rPr>
  </w:style>
  <w:style w:type="character" w:customStyle="1" w:styleId="StyleUnderlineChar19pt">
    <w:name w:val="Style Underline Char1 + 9 pt"/>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615440"/>
    <w:rPr>
      <w:rFonts w:ascii="Times New Roman" w:hAnsi="Times New Roman" w:cs="Times New Roman" w:hint="default"/>
      <w:sz w:val="20"/>
      <w:u w:val="single"/>
      <w:lang w:val="en-US" w:eastAsia="en-US" w:bidi="ar-SA"/>
    </w:rPr>
  </w:style>
  <w:style w:type="character" w:customStyle="1" w:styleId="Style9ptUnderline1">
    <w:name w:val="Style 9 pt Underline1"/>
    <w:rsid w:val="00615440"/>
    <w:rPr>
      <w:sz w:val="20"/>
      <w:u w:val="single"/>
    </w:rPr>
  </w:style>
  <w:style w:type="character" w:customStyle="1" w:styleId="StyleUnderlineChar19pt2">
    <w:name w:val="Style Underline Char1 + 9 pt2"/>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61544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61544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615440"/>
  </w:style>
  <w:style w:type="character" w:customStyle="1" w:styleId="3">
    <w:name w:val="3"/>
    <w:rsid w:val="00615440"/>
    <w:rPr>
      <w:rFonts w:ascii="Arial" w:hAnsi="Arial" w:cs="Arial" w:hint="default"/>
      <w:bCs/>
      <w:sz w:val="20"/>
      <w:u w:val="single"/>
      <w:lang w:val="en-US" w:eastAsia="en-US" w:bidi="ar-SA"/>
    </w:rPr>
  </w:style>
  <w:style w:type="character" w:customStyle="1" w:styleId="7">
    <w:name w:val="7"/>
    <w:rsid w:val="00615440"/>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615440"/>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61544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615440"/>
    <w:rPr>
      <w:sz w:val="20"/>
      <w:u w:val="single"/>
    </w:rPr>
  </w:style>
  <w:style w:type="character" w:customStyle="1" w:styleId="StyleUnderlineChar9ptBold1">
    <w:name w:val="Style Underline Char + 9 pt Bold1"/>
    <w:rsid w:val="00615440"/>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615440"/>
    <w:rPr>
      <w:sz w:val="20"/>
      <w:u w:val="single"/>
    </w:rPr>
  </w:style>
  <w:style w:type="character" w:customStyle="1" w:styleId="Styleunderline9ptBold">
    <w:name w:val="Style underline + 9 pt Bold"/>
    <w:rsid w:val="00615440"/>
    <w:rPr>
      <w:b/>
      <w:bCs/>
      <w:sz w:val="20"/>
      <w:u w:val="single"/>
    </w:rPr>
  </w:style>
  <w:style w:type="character" w:customStyle="1" w:styleId="newsstorytitle">
    <w:name w:val="news_story_title"/>
    <w:basedOn w:val="DefaultParagraphFont"/>
    <w:rsid w:val="00615440"/>
  </w:style>
  <w:style w:type="character" w:customStyle="1" w:styleId="34">
    <w:name w:val="34"/>
    <w:rsid w:val="00615440"/>
    <w:rPr>
      <w:rFonts w:ascii="Times New Roman" w:hAnsi="Times New Roman" w:cs="Arial" w:hint="default"/>
      <w:bCs/>
      <w:sz w:val="20"/>
      <w:u w:val="single"/>
      <w:lang w:val="en-US" w:eastAsia="en-US" w:bidi="ar-SA"/>
    </w:rPr>
  </w:style>
  <w:style w:type="character" w:customStyle="1" w:styleId="45">
    <w:name w:val="45"/>
    <w:rsid w:val="00615440"/>
    <w:rPr>
      <w:rFonts w:ascii="Times New Roman" w:hAnsi="Times New Roman" w:cs="Arial" w:hint="default"/>
      <w:b/>
      <w:bCs/>
      <w:sz w:val="20"/>
      <w:u w:val="single"/>
      <w:lang w:val="en-US" w:eastAsia="en-US" w:bidi="ar-SA"/>
    </w:rPr>
  </w:style>
  <w:style w:type="character" w:customStyle="1" w:styleId="Style9ptUnderline5">
    <w:name w:val="Style 9 pt Underline5"/>
    <w:rsid w:val="00615440"/>
    <w:rPr>
      <w:rFonts w:ascii="Times New Roman" w:hAnsi="Times New Roman" w:cs="Times New Roman" w:hint="default"/>
      <w:sz w:val="20"/>
      <w:u w:val="single"/>
    </w:rPr>
  </w:style>
  <w:style w:type="character" w:customStyle="1" w:styleId="Style9ptBoldUnderline2">
    <w:name w:val="Style 9 pt Bold Underline2"/>
    <w:rsid w:val="0061544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615440"/>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615440"/>
    <w:rPr>
      <w:rFonts w:ascii="Times New Roman" w:hAnsi="Times New Roman" w:cs="Times New Roman" w:hint="default"/>
      <w:sz w:val="20"/>
    </w:rPr>
  </w:style>
  <w:style w:type="character" w:customStyle="1" w:styleId="StyleUnderlineCharChar9pt2">
    <w:name w:val="Style Underline Char Char + 9 pt2"/>
    <w:basedOn w:val="UnderlineCharChar"/>
    <w:rsid w:val="00615440"/>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61544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615440"/>
    <w:rPr>
      <w:b/>
      <w:bCs/>
      <w:sz w:val="20"/>
      <w:u w:val="single"/>
      <w:bdr w:val="single" w:sz="4" w:space="0" w:color="auto" w:frame="1"/>
    </w:rPr>
  </w:style>
  <w:style w:type="character" w:customStyle="1" w:styleId="Style9ptUnderline7">
    <w:name w:val="Style 9 pt Underline7"/>
    <w:rsid w:val="00615440"/>
    <w:rPr>
      <w:sz w:val="20"/>
      <w:u w:val="single"/>
    </w:rPr>
  </w:style>
  <w:style w:type="character" w:customStyle="1" w:styleId="Style9ptBoldUnderline3">
    <w:name w:val="Style 9 pt Bold Underline3"/>
    <w:rsid w:val="00615440"/>
    <w:rPr>
      <w:b/>
      <w:bCs/>
      <w:sz w:val="20"/>
      <w:u w:val="single"/>
    </w:rPr>
  </w:style>
  <w:style w:type="character" w:customStyle="1" w:styleId="Style9ptUnderline8">
    <w:name w:val="Style 9 pt Underline8"/>
    <w:rsid w:val="00615440"/>
    <w:rPr>
      <w:sz w:val="20"/>
      <w:u w:val="single"/>
    </w:rPr>
  </w:style>
  <w:style w:type="character" w:customStyle="1" w:styleId="66">
    <w:name w:val="66"/>
    <w:rsid w:val="00615440"/>
    <w:rPr>
      <w:rFonts w:ascii="Arial" w:hAnsi="Arial" w:cs="Arial" w:hint="default"/>
      <w:bCs/>
      <w:sz w:val="20"/>
      <w:u w:val="single"/>
      <w:lang w:val="en-US" w:eastAsia="en-US" w:bidi="ar-SA"/>
    </w:rPr>
  </w:style>
  <w:style w:type="character" w:customStyle="1" w:styleId="Style9ptUnderline9">
    <w:name w:val="Style 9 pt Underline9"/>
    <w:rsid w:val="00615440"/>
    <w:rPr>
      <w:sz w:val="20"/>
      <w:u w:val="single"/>
    </w:rPr>
  </w:style>
  <w:style w:type="character" w:customStyle="1" w:styleId="Style9ptBoldUnderline4">
    <w:name w:val="Style 9 pt Bold Underline4"/>
    <w:rsid w:val="00615440"/>
    <w:rPr>
      <w:b/>
      <w:bCs/>
      <w:sz w:val="20"/>
      <w:u w:val="single"/>
    </w:rPr>
  </w:style>
  <w:style w:type="character" w:customStyle="1" w:styleId="titleblue14">
    <w:name w:val="titleblue14"/>
    <w:basedOn w:val="DefaultParagraphFont"/>
    <w:rsid w:val="00615440"/>
  </w:style>
  <w:style w:type="character" w:customStyle="1" w:styleId="b">
    <w:name w:val="b"/>
    <w:basedOn w:val="DefaultParagraphFont"/>
    <w:rsid w:val="00615440"/>
  </w:style>
  <w:style w:type="character" w:customStyle="1" w:styleId="StyleUnderlineCharChar9pt3">
    <w:name w:val="Style Underline Char Char + 9 pt3"/>
    <w:basedOn w:val="UnderlineCharChar"/>
    <w:rsid w:val="00615440"/>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615440"/>
    <w:rPr>
      <w:sz w:val="20"/>
      <w:u w:val="single"/>
    </w:rPr>
  </w:style>
  <w:style w:type="character" w:customStyle="1" w:styleId="manchettebig2">
    <w:name w:val="manchettebig2"/>
    <w:basedOn w:val="DefaultParagraphFont"/>
    <w:rsid w:val="00615440"/>
  </w:style>
  <w:style w:type="character" w:customStyle="1" w:styleId="ln2">
    <w:name w:val="ln2"/>
    <w:basedOn w:val="DefaultParagraphFont"/>
    <w:rsid w:val="00615440"/>
  </w:style>
  <w:style w:type="character" w:customStyle="1" w:styleId="StyleStyle1Char">
    <w:name w:val="Style Style1 + Char"/>
    <w:basedOn w:val="Style1Char"/>
    <w:rsid w:val="00615440"/>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615440"/>
  </w:style>
  <w:style w:type="character" w:customStyle="1" w:styleId="Card10f2Char">
    <w:name w:val="Card.10.f2 Char"/>
    <w:basedOn w:val="DefaultParagraphFont"/>
    <w:rsid w:val="00615440"/>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615440"/>
    <w:rPr>
      <w:rFonts w:ascii="Cambria" w:hAnsi="Cambria" w:cs="Times New Roman" w:hint="default"/>
      <w:sz w:val="20"/>
      <w:szCs w:val="20"/>
    </w:rPr>
  </w:style>
  <w:style w:type="character" w:customStyle="1" w:styleId="NormalspacingChar">
    <w:name w:val="Normal + spacing Char"/>
    <w:basedOn w:val="StyleLinespacingDoubleChar"/>
    <w:rsid w:val="00615440"/>
    <w:rPr>
      <w:rFonts w:ascii="Cambria" w:hAnsi="Cambria" w:cs="Times New Roman" w:hint="default"/>
      <w:sz w:val="20"/>
      <w:szCs w:val="20"/>
    </w:rPr>
  </w:style>
  <w:style w:type="character" w:customStyle="1" w:styleId="textbold0">
    <w:name w:val="textbold"/>
    <w:basedOn w:val="DefaultParagraphFont"/>
    <w:rsid w:val="00615440"/>
  </w:style>
  <w:style w:type="character" w:customStyle="1" w:styleId="textitalics">
    <w:name w:val="textitalics"/>
    <w:basedOn w:val="DefaultParagraphFont"/>
    <w:rsid w:val="00615440"/>
  </w:style>
  <w:style w:type="character" w:customStyle="1" w:styleId="cardtextsmallCharChar">
    <w:name w:val="card text small Char Char"/>
    <w:basedOn w:val="DefaultParagraphFont"/>
    <w:rsid w:val="00615440"/>
    <w:rPr>
      <w:rFonts w:ascii="Arial Narrow" w:hAnsi="Arial Narrow" w:cs="Times New Roman" w:hint="default"/>
      <w:sz w:val="16"/>
    </w:rPr>
  </w:style>
  <w:style w:type="character" w:customStyle="1" w:styleId="reportbody1">
    <w:name w:val="reportbody1"/>
    <w:basedOn w:val="DefaultParagraphFont"/>
    <w:rsid w:val="00615440"/>
    <w:rPr>
      <w:rFonts w:ascii="Tahoma" w:hAnsi="Tahoma" w:cs="Tahoma" w:hint="default"/>
      <w:color w:val="000000"/>
      <w:sz w:val="14"/>
      <w:szCs w:val="14"/>
    </w:rPr>
  </w:style>
  <w:style w:type="character" w:customStyle="1" w:styleId="Bold12">
    <w:name w:val="Bold12"/>
    <w:uiPriority w:val="1"/>
    <w:qFormat/>
    <w:rsid w:val="00615440"/>
    <w:rPr>
      <w:rFonts w:ascii="Times New Roman" w:hAnsi="Times New Roman" w:cs="Times New Roman" w:hint="default"/>
      <w:b/>
      <w:bCs w:val="0"/>
      <w:sz w:val="24"/>
    </w:rPr>
  </w:style>
  <w:style w:type="character" w:customStyle="1" w:styleId="NotBold10Final">
    <w:name w:val="NotBold10Final"/>
    <w:uiPriority w:val="1"/>
    <w:qFormat/>
    <w:rsid w:val="00615440"/>
    <w:rPr>
      <w:rFonts w:ascii="Times New Roman" w:hAnsi="Times New Roman" w:cs="Times New Roman" w:hint="default"/>
      <w:b w:val="0"/>
      <w:bCs w:val="0"/>
      <w:i w:val="0"/>
      <w:iCs w:val="0"/>
      <w:sz w:val="20"/>
    </w:rPr>
  </w:style>
  <w:style w:type="character" w:customStyle="1" w:styleId="gsstx">
    <w:name w:val="gsstx"/>
    <w:rsid w:val="00615440"/>
  </w:style>
  <w:style w:type="character" w:customStyle="1" w:styleId="bcktital">
    <w:name w:val="bckt_ital"/>
    <w:rsid w:val="00615440"/>
  </w:style>
  <w:style w:type="character" w:customStyle="1" w:styleId="A13">
    <w:name w:val="A13"/>
    <w:rsid w:val="00615440"/>
    <w:rPr>
      <w:rFonts w:ascii="Baskerville" w:hAnsi="Baskerville" w:cs="Baskerville" w:hint="default"/>
      <w:color w:val="000000"/>
      <w:sz w:val="106"/>
      <w:szCs w:val="106"/>
    </w:rPr>
  </w:style>
  <w:style w:type="character" w:customStyle="1" w:styleId="A17">
    <w:name w:val="A17"/>
    <w:rsid w:val="00615440"/>
    <w:rPr>
      <w:rFonts w:ascii="Baskerville" w:hAnsi="Baskerville" w:cs="Baskerville" w:hint="default"/>
      <w:color w:val="000000"/>
      <w:sz w:val="12"/>
      <w:szCs w:val="12"/>
    </w:rPr>
  </w:style>
  <w:style w:type="character" w:customStyle="1" w:styleId="A14">
    <w:name w:val="A14"/>
    <w:rsid w:val="00615440"/>
    <w:rPr>
      <w:rFonts w:ascii="Frutiger 45 Light" w:hAnsi="Frutiger 45 Light" w:cs="Frutiger 45 Light" w:hint="default"/>
      <w:b/>
      <w:bCs/>
      <w:i/>
      <w:iCs/>
      <w:color w:val="000000"/>
      <w:sz w:val="36"/>
      <w:szCs w:val="36"/>
    </w:rPr>
  </w:style>
  <w:style w:type="character" w:customStyle="1" w:styleId="A20">
    <w:name w:val="A20"/>
    <w:rsid w:val="00615440"/>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615440"/>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61544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615440"/>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615440"/>
    <w:rPr>
      <w:rFonts w:ascii="Arial" w:hAnsi="Arial" w:cs="Arial" w:hint="default"/>
      <w:b/>
      <w:bCs/>
      <w:sz w:val="24"/>
      <w:szCs w:val="26"/>
      <w:lang w:val="en-US" w:eastAsia="en-US" w:bidi="ar-SA"/>
    </w:rPr>
  </w:style>
  <w:style w:type="character" w:customStyle="1" w:styleId="brief-smalltext0">
    <w:name w:val="brief-smalltext"/>
    <w:basedOn w:val="DefaultParagraphFont"/>
    <w:rsid w:val="00615440"/>
  </w:style>
  <w:style w:type="character" w:customStyle="1" w:styleId="style53">
    <w:name w:val="style5"/>
    <w:basedOn w:val="DefaultParagraphFont"/>
    <w:rsid w:val="00615440"/>
  </w:style>
  <w:style w:type="character" w:customStyle="1" w:styleId="TagCharCharCharCharCharChar">
    <w:name w:val="Tag Char Char Char Char Char Char"/>
    <w:rsid w:val="00615440"/>
    <w:rPr>
      <w:rFonts w:ascii="Arial" w:hAnsi="Arial" w:cs="Arial" w:hint="default"/>
      <w:b/>
      <w:bCs/>
      <w:sz w:val="24"/>
      <w:szCs w:val="26"/>
      <w:lang w:val="en-US" w:eastAsia="en-US" w:bidi="ar-SA"/>
    </w:rPr>
  </w:style>
  <w:style w:type="character" w:customStyle="1" w:styleId="pmterms3">
    <w:name w:val="pmterms3"/>
    <w:basedOn w:val="DefaultParagraphFont"/>
    <w:rsid w:val="00615440"/>
  </w:style>
  <w:style w:type="character" w:customStyle="1" w:styleId="interiorheadline">
    <w:name w:val="interiorheadline"/>
    <w:basedOn w:val="DefaultParagraphFont"/>
    <w:rsid w:val="00615440"/>
  </w:style>
  <w:style w:type="character" w:customStyle="1" w:styleId="Heading31CharCharCharChar1">
    <w:name w:val="Heading 31 Char Char Char Char1"/>
    <w:rsid w:val="00615440"/>
    <w:rPr>
      <w:rFonts w:ascii="Arial" w:hAnsi="Arial" w:cs="Arial" w:hint="default"/>
      <w:b/>
      <w:bCs/>
      <w:sz w:val="24"/>
      <w:szCs w:val="26"/>
      <w:lang w:val="en-US" w:eastAsia="en-US" w:bidi="ar-SA"/>
    </w:rPr>
  </w:style>
  <w:style w:type="character" w:customStyle="1" w:styleId="Heading31CharCharChar">
    <w:name w:val="Heading 31 Char Char Char"/>
    <w:rsid w:val="00615440"/>
    <w:rPr>
      <w:rFonts w:ascii="Arial" w:hAnsi="Arial" w:cs="Arial" w:hint="default"/>
      <w:b/>
      <w:bCs/>
      <w:sz w:val="24"/>
      <w:szCs w:val="26"/>
      <w:lang w:val="en-US" w:eastAsia="en-US" w:bidi="ar-SA"/>
    </w:rPr>
  </w:style>
  <w:style w:type="character" w:customStyle="1" w:styleId="CharChar33">
    <w:name w:val="Char Char33"/>
    <w:rsid w:val="00615440"/>
    <w:rPr>
      <w:rFonts w:ascii="Arial" w:hAnsi="Arial" w:cs="Arial" w:hint="default"/>
      <w:b/>
      <w:bCs/>
      <w:szCs w:val="32"/>
      <w:lang w:val="en-US" w:eastAsia="en-US" w:bidi="ar-SA"/>
    </w:rPr>
  </w:style>
  <w:style w:type="character" w:customStyle="1" w:styleId="CharChar117">
    <w:name w:val="Char Char117"/>
    <w:rsid w:val="00615440"/>
    <w:rPr>
      <w:rFonts w:ascii="Arial" w:hAnsi="Arial" w:cs="Arial" w:hint="default"/>
      <w:bCs/>
      <w:szCs w:val="26"/>
      <w:u w:val="single"/>
      <w:lang w:val="en-US" w:eastAsia="en-US" w:bidi="ar-SA"/>
    </w:rPr>
  </w:style>
  <w:style w:type="character" w:customStyle="1" w:styleId="prnewsspan">
    <w:name w:val="prnews_span"/>
    <w:basedOn w:val="DefaultParagraphFont"/>
    <w:rsid w:val="00615440"/>
  </w:style>
  <w:style w:type="table" w:customStyle="1" w:styleId="TableGrid1">
    <w:name w:val="Table Grid1"/>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615440"/>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615440"/>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615440"/>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615440"/>
    <w:rPr>
      <w:rFonts w:ascii="Calibri" w:eastAsia="MS Mincho" w:hAnsi="Calibri" w:cs="Calibri"/>
      <w:b/>
      <w:sz w:val="22"/>
      <w:u w:val="single"/>
    </w:rPr>
  </w:style>
  <w:style w:type="character" w:customStyle="1" w:styleId="SubtitleChar2">
    <w:name w:val="Subtitle Char2"/>
    <w:basedOn w:val="DefaultParagraphFont"/>
    <w:uiPriority w:val="11"/>
    <w:rsid w:val="00615440"/>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615440"/>
  </w:style>
  <w:style w:type="character" w:customStyle="1" w:styleId="m1575249786560259391gmail-style13ptbold">
    <w:name w:val="m_1575249786560259391gmail-style13ptbold"/>
    <w:basedOn w:val="DefaultParagraphFont"/>
    <w:rsid w:val="00615440"/>
  </w:style>
  <w:style w:type="paragraph" w:customStyle="1" w:styleId="m-8120030040935583278gmail-msonospacing">
    <w:name w:val="m_-8120030040935583278gmail-msonospacing"/>
    <w:basedOn w:val="Normal"/>
    <w:qFormat/>
    <w:rsid w:val="00615440"/>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615440"/>
  </w:style>
  <w:style w:type="character" w:customStyle="1" w:styleId="m-8120030040935583278gmail-styleunderline">
    <w:name w:val="m_-8120030040935583278gmail-styleunderline"/>
    <w:basedOn w:val="DefaultParagraphFont"/>
    <w:rsid w:val="00615440"/>
  </w:style>
  <w:style w:type="character" w:customStyle="1" w:styleId="m3640724044946509868gmail-m-753298044461936151gmail-style13ptbold">
    <w:name w:val="m_3640724044946509868gmail-m_-753298044461936151gmail-style13ptbold"/>
    <w:basedOn w:val="DefaultParagraphFont"/>
    <w:rsid w:val="00615440"/>
  </w:style>
  <w:style w:type="character" w:customStyle="1" w:styleId="m3640724044946509868gmail-m-753298044461936151gmail-styleunderline">
    <w:name w:val="m_3640724044946509868gmail-m_-753298044461936151gmail-styleunderline"/>
    <w:basedOn w:val="DefaultParagraphFont"/>
    <w:rsid w:val="00615440"/>
  </w:style>
  <w:style w:type="character" w:customStyle="1" w:styleId="m6193703118997007224gmail-style13ptbold">
    <w:name w:val="m_6193703118997007224gmail-style13ptbold"/>
    <w:basedOn w:val="DefaultParagraphFont"/>
    <w:rsid w:val="00615440"/>
  </w:style>
  <w:style w:type="character" w:customStyle="1" w:styleId="m6193703118997007224gmail-styleunderline">
    <w:name w:val="m_6193703118997007224gmail-styleunderline"/>
    <w:basedOn w:val="DefaultParagraphFont"/>
    <w:rsid w:val="00615440"/>
  </w:style>
  <w:style w:type="character" w:customStyle="1" w:styleId="m-1239616313416637319gmail-style13ptbold">
    <w:name w:val="m_-1239616313416637319gmail-style13ptbold"/>
    <w:basedOn w:val="DefaultParagraphFont"/>
    <w:rsid w:val="00615440"/>
  </w:style>
  <w:style w:type="character" w:customStyle="1" w:styleId="m-1239616313416637319gmail-styleunderline">
    <w:name w:val="m_-1239616313416637319gmail-styleunderline"/>
    <w:basedOn w:val="DefaultParagraphFont"/>
    <w:rsid w:val="00615440"/>
  </w:style>
  <w:style w:type="paragraph" w:customStyle="1" w:styleId="m-5451374272084387600gmail-msonormal">
    <w:name w:val="m_-5451374272084387600gmail-msonormal"/>
    <w:basedOn w:val="Normal"/>
    <w:qFormat/>
    <w:rsid w:val="00615440"/>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615440"/>
  </w:style>
  <w:style w:type="character" w:customStyle="1" w:styleId="m-5451374272084387600gmail-styleunderline">
    <w:name w:val="m_-5451374272084387600gmail-styleunderline"/>
    <w:basedOn w:val="DefaultParagraphFont"/>
    <w:rsid w:val="00615440"/>
  </w:style>
  <w:style w:type="character" w:customStyle="1" w:styleId="standardtext1b">
    <w:name w:val="standardtext1b"/>
    <w:basedOn w:val="DefaultParagraphFont"/>
    <w:rsid w:val="00615440"/>
  </w:style>
  <w:style w:type="character" w:customStyle="1" w:styleId="postsubtitle">
    <w:name w:val="post_subtitle"/>
    <w:basedOn w:val="DefaultParagraphFont"/>
    <w:rsid w:val="00615440"/>
  </w:style>
  <w:style w:type="character" w:customStyle="1" w:styleId="m8349405746915611004gmail-styleunderline">
    <w:name w:val="m_8349405746915611004gmail-styleunderline"/>
    <w:basedOn w:val="DefaultParagraphFont"/>
    <w:rsid w:val="00615440"/>
  </w:style>
  <w:style w:type="character" w:customStyle="1" w:styleId="m-8890476860932431250gmail-styleunderline">
    <w:name w:val="m_-8890476860932431250gmail-styleunderline"/>
    <w:basedOn w:val="DefaultParagraphFont"/>
    <w:rsid w:val="00615440"/>
  </w:style>
  <w:style w:type="character" w:customStyle="1" w:styleId="m-7985672042231231606gmail-style13ptbold">
    <w:name w:val="m_-7985672042231231606gmail-style13ptbold"/>
    <w:basedOn w:val="DefaultParagraphFont"/>
    <w:rsid w:val="00615440"/>
  </w:style>
  <w:style w:type="character" w:customStyle="1" w:styleId="m-7985672042231231606gmail-styleunderline">
    <w:name w:val="m_-7985672042231231606gmail-styleunderline"/>
    <w:basedOn w:val="DefaultParagraphFont"/>
    <w:rsid w:val="00615440"/>
  </w:style>
  <w:style w:type="paragraph" w:customStyle="1" w:styleId="StylecardArialNarrow9pt">
    <w:name w:val="Style card + Arial Narrow 9 pt"/>
    <w:basedOn w:val="Normal"/>
    <w:link w:val="StylecardArialNarrow9ptChar"/>
    <w:qFormat/>
    <w:rsid w:val="00615440"/>
    <w:pPr>
      <w:ind w:left="288" w:right="288"/>
    </w:pPr>
    <w:rPr>
      <w:rFonts w:eastAsia="Times New Roman" w:cs="Calibri"/>
      <w:sz w:val="16"/>
    </w:rPr>
  </w:style>
  <w:style w:type="character" w:customStyle="1" w:styleId="StylecardArialNarrow9ptChar">
    <w:name w:val="Style card + Arial Narrow 9 pt Char"/>
    <w:link w:val="StylecardArialNarrow9pt"/>
    <w:rsid w:val="00615440"/>
    <w:rPr>
      <w:rFonts w:ascii="Calibri" w:eastAsia="Times New Roman" w:hAnsi="Calibri" w:cs="Calibri"/>
      <w:sz w:val="16"/>
    </w:rPr>
  </w:style>
  <w:style w:type="character" w:customStyle="1" w:styleId="StyleunderlineArialNarrow9pt">
    <w:name w:val="Style underline + Arial Narrow 9 pt"/>
    <w:basedOn w:val="underline"/>
    <w:rsid w:val="00615440"/>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615440"/>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615440"/>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615440"/>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615440"/>
    <w:pPr>
      <w:ind w:left="288" w:right="288"/>
    </w:pPr>
    <w:rPr>
      <w:sz w:val="16"/>
    </w:rPr>
  </w:style>
  <w:style w:type="character" w:customStyle="1" w:styleId="m-7723935538954412833gmail-styleunderline">
    <w:name w:val="m_-7723935538954412833gmail-styleunderline"/>
    <w:basedOn w:val="DefaultParagraphFont"/>
    <w:rsid w:val="00615440"/>
  </w:style>
  <w:style w:type="character" w:customStyle="1" w:styleId="m8315103747088905037gmail-style13ptbold">
    <w:name w:val="m_8315103747088905037gmail-style13ptbold"/>
    <w:basedOn w:val="DefaultParagraphFont"/>
    <w:rsid w:val="00615440"/>
  </w:style>
  <w:style w:type="character" w:customStyle="1" w:styleId="m8315103747088905037gmail-styleunderline">
    <w:name w:val="m_8315103747088905037gmail-styleunderline"/>
    <w:basedOn w:val="DefaultParagraphFont"/>
    <w:rsid w:val="00615440"/>
  </w:style>
  <w:style w:type="character" w:customStyle="1" w:styleId="m-5918764401038664981gmail-heading4char">
    <w:name w:val="m_-5918764401038664981gmail-heading4char"/>
    <w:basedOn w:val="DefaultParagraphFont"/>
    <w:rsid w:val="00615440"/>
  </w:style>
  <w:style w:type="character" w:customStyle="1" w:styleId="m-5918764401038664981gmail-styleunderline">
    <w:name w:val="m_-5918764401038664981gmail-styleunderline"/>
    <w:basedOn w:val="DefaultParagraphFont"/>
    <w:rsid w:val="00615440"/>
  </w:style>
  <w:style w:type="character" w:customStyle="1" w:styleId="SmallFont5pt">
    <w:name w:val="Small Font (5 pt)"/>
    <w:rsid w:val="00615440"/>
    <w:rPr>
      <w:sz w:val="10"/>
    </w:rPr>
  </w:style>
  <w:style w:type="character" w:customStyle="1" w:styleId="11">
    <w:name w:val="11"/>
    <w:rsid w:val="00615440"/>
    <w:rPr>
      <w:rFonts w:ascii="Arial" w:hAnsi="Arial" w:cs="Arial" w:hint="default"/>
      <w:bCs/>
      <w:sz w:val="20"/>
      <w:u w:val="single"/>
      <w:lang w:val="en-US" w:eastAsia="en-US" w:bidi="ar-SA"/>
    </w:rPr>
  </w:style>
  <w:style w:type="character" w:customStyle="1" w:styleId="cardChar2">
    <w:name w:val="%card Char"/>
    <w:link w:val="card0"/>
    <w:uiPriority w:val="99"/>
    <w:rsid w:val="00615440"/>
    <w:rPr>
      <w:rFonts w:ascii="Calibri" w:eastAsia="Times New Roman" w:hAnsi="Calibri"/>
      <w:bCs/>
      <w:sz w:val="22"/>
    </w:rPr>
  </w:style>
  <w:style w:type="paragraph" w:customStyle="1" w:styleId="Caption4">
    <w:name w:val="Caption4"/>
    <w:basedOn w:val="Normal"/>
    <w:rsid w:val="00615440"/>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615440"/>
  </w:style>
  <w:style w:type="character" w:customStyle="1" w:styleId="ff1">
    <w:name w:val="ff1"/>
    <w:basedOn w:val="DefaultParagraphFont"/>
    <w:rsid w:val="00615440"/>
  </w:style>
  <w:style w:type="character" w:customStyle="1" w:styleId="ff2">
    <w:name w:val="ff2"/>
    <w:basedOn w:val="DefaultParagraphFont"/>
    <w:rsid w:val="00615440"/>
  </w:style>
  <w:style w:type="character" w:customStyle="1" w:styleId="display">
    <w:name w:val="display"/>
    <w:basedOn w:val="DefaultParagraphFont"/>
    <w:rsid w:val="00615440"/>
  </w:style>
  <w:style w:type="character" w:customStyle="1" w:styleId="m-5176787357700846886gmail-style13ptbold">
    <w:name w:val="m_-5176787357700846886gmail-style13ptbold"/>
    <w:basedOn w:val="DefaultParagraphFont"/>
    <w:rsid w:val="00615440"/>
  </w:style>
  <w:style w:type="character" w:customStyle="1" w:styleId="storylink">
    <w:name w:val="story_link"/>
    <w:basedOn w:val="DefaultParagraphFont"/>
    <w:rsid w:val="00615440"/>
  </w:style>
  <w:style w:type="paragraph" w:customStyle="1" w:styleId="AnalyticsGBN">
    <w:name w:val="AnalyticsGBN"/>
    <w:basedOn w:val="Normal"/>
    <w:link w:val="AnalyticsGBNChar"/>
    <w:autoRedefine/>
    <w:uiPriority w:val="4"/>
    <w:qFormat/>
    <w:rsid w:val="00615440"/>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615440"/>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615440"/>
  </w:style>
  <w:style w:type="character" w:customStyle="1" w:styleId="article-published-date">
    <w:name w:val="article-published-date"/>
    <w:basedOn w:val="DefaultParagraphFont"/>
    <w:rsid w:val="00615440"/>
  </w:style>
  <w:style w:type="paragraph" w:customStyle="1" w:styleId="m-6964456894805451263gmail-msonormal">
    <w:name w:val="m_-6964456894805451263gmail-msonormal"/>
    <w:basedOn w:val="Normal"/>
    <w:rsid w:val="00615440"/>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615440"/>
  </w:style>
  <w:style w:type="character" w:customStyle="1" w:styleId="m-2807258978724535836gmail-heading4char">
    <w:name w:val="m_-2807258978724535836gmail-heading4char"/>
    <w:basedOn w:val="DefaultParagraphFont"/>
    <w:rsid w:val="00615440"/>
  </w:style>
  <w:style w:type="character" w:customStyle="1" w:styleId="m-2807258978724535836gmail-styleunderline">
    <w:name w:val="m_-2807258978724535836gmail-styleunderline"/>
    <w:basedOn w:val="DefaultParagraphFont"/>
    <w:rsid w:val="00615440"/>
  </w:style>
  <w:style w:type="character" w:customStyle="1" w:styleId="m6004444545773425567gmail-style13ptbold">
    <w:name w:val="m_6004444545773425567gmail-style13ptbold"/>
    <w:basedOn w:val="DefaultParagraphFont"/>
    <w:rsid w:val="00615440"/>
  </w:style>
  <w:style w:type="character" w:customStyle="1" w:styleId="m6004444545773425567gmail-styleunderline">
    <w:name w:val="m_6004444545773425567gmail-styleunderline"/>
    <w:basedOn w:val="DefaultParagraphFont"/>
    <w:rsid w:val="00615440"/>
  </w:style>
  <w:style w:type="paragraph" w:customStyle="1" w:styleId="m38239159385702382gmail-msonormal">
    <w:name w:val="m_38239159385702382gmail-msonormal"/>
    <w:basedOn w:val="Normal"/>
    <w:rsid w:val="00615440"/>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615440"/>
  </w:style>
  <w:style w:type="paragraph" w:customStyle="1" w:styleId="m38239159385702382gmail-card">
    <w:name w:val="m_38239159385702382gmail-card"/>
    <w:basedOn w:val="Normal"/>
    <w:rsid w:val="00615440"/>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615440"/>
  </w:style>
  <w:style w:type="character" w:customStyle="1" w:styleId="m38239159385702382gmail-underline">
    <w:name w:val="m_38239159385702382gmail-underline"/>
    <w:basedOn w:val="DefaultParagraphFont"/>
    <w:rsid w:val="00615440"/>
  </w:style>
  <w:style w:type="character" w:customStyle="1" w:styleId="m-2593922536640332098gmail-style13ptbold">
    <w:name w:val="m_-2593922536640332098gmail-style13ptbold"/>
    <w:basedOn w:val="DefaultParagraphFont"/>
    <w:rsid w:val="00615440"/>
  </w:style>
  <w:style w:type="character" w:customStyle="1" w:styleId="m-2593922536640332098gmail-styleunderline">
    <w:name w:val="m_-2593922536640332098gmail-styleunderline"/>
    <w:basedOn w:val="DefaultParagraphFont"/>
    <w:rsid w:val="00615440"/>
  </w:style>
  <w:style w:type="character" w:customStyle="1" w:styleId="m-3222177990783861315gmail-style13ptbold">
    <w:name w:val="m_-3222177990783861315gmail-style13ptbold"/>
    <w:basedOn w:val="DefaultParagraphFont"/>
    <w:rsid w:val="00615440"/>
  </w:style>
  <w:style w:type="character" w:customStyle="1" w:styleId="m-3222177990783861315gmail-styleunderline">
    <w:name w:val="m_-3222177990783861315gmail-styleunderline"/>
    <w:basedOn w:val="DefaultParagraphFont"/>
    <w:rsid w:val="00615440"/>
  </w:style>
  <w:style w:type="character" w:customStyle="1" w:styleId="DebateSmallText">
    <w:name w:val="DebateSmallText"/>
    <w:rsid w:val="00615440"/>
    <w:rPr>
      <w:rFonts w:ascii="Times New Roman" w:hAnsi="Times New Roman"/>
      <w:sz w:val="20"/>
    </w:rPr>
  </w:style>
  <w:style w:type="character" w:customStyle="1" w:styleId="m-3401163095456589440gmail-styleunderline">
    <w:name w:val="m_-3401163095456589440gmail-styleunderline"/>
    <w:basedOn w:val="DefaultParagraphFont"/>
    <w:rsid w:val="00615440"/>
  </w:style>
  <w:style w:type="character" w:customStyle="1" w:styleId="articleimagecaption">
    <w:name w:val="article__image__caption"/>
    <w:basedOn w:val="DefaultParagraphFont"/>
    <w:rsid w:val="00615440"/>
  </w:style>
  <w:style w:type="character" w:customStyle="1" w:styleId="articleimagecredits">
    <w:name w:val="article__image__credits"/>
    <w:basedOn w:val="DefaultParagraphFont"/>
    <w:rsid w:val="00615440"/>
  </w:style>
  <w:style w:type="paragraph" w:customStyle="1" w:styleId="noname">
    <w:name w:val="no_name"/>
    <w:basedOn w:val="Normal"/>
    <w:rsid w:val="00615440"/>
    <w:pPr>
      <w:spacing w:before="100" w:beforeAutospacing="1" w:after="100" w:afterAutospacing="1"/>
    </w:pPr>
    <w:rPr>
      <w:rFonts w:eastAsia="Times New Roman"/>
      <w:sz w:val="24"/>
    </w:rPr>
  </w:style>
  <w:style w:type="character" w:customStyle="1" w:styleId="3oh-">
    <w:name w:val="_3oh-"/>
    <w:basedOn w:val="DefaultParagraphFont"/>
    <w:rsid w:val="00615440"/>
  </w:style>
  <w:style w:type="paragraph" w:customStyle="1" w:styleId="clay-paragraph">
    <w:name w:val="clay-paragraph"/>
    <w:basedOn w:val="Normal"/>
    <w:rsid w:val="00615440"/>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615440"/>
  </w:style>
  <w:style w:type="character" w:customStyle="1" w:styleId="m-5156237671796814033gmail-styleunderline">
    <w:name w:val="m_-5156237671796814033gmail-styleunderline"/>
    <w:basedOn w:val="DefaultParagraphFont"/>
    <w:rsid w:val="00615440"/>
  </w:style>
  <w:style w:type="paragraph" w:customStyle="1" w:styleId="css-1i0edl6">
    <w:name w:val="css-1i0edl6"/>
    <w:basedOn w:val="Normal"/>
    <w:rsid w:val="00615440"/>
    <w:pPr>
      <w:spacing w:before="100" w:beforeAutospacing="1" w:after="100" w:afterAutospacing="1"/>
    </w:pPr>
    <w:rPr>
      <w:rFonts w:ascii="Times" w:hAnsi="Times"/>
      <w:sz w:val="20"/>
      <w:szCs w:val="20"/>
    </w:rPr>
  </w:style>
  <w:style w:type="paragraph" w:customStyle="1" w:styleId="desktop-rev">
    <w:name w:val="desktop-rev"/>
    <w:basedOn w:val="Normal"/>
    <w:rsid w:val="00615440"/>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615440"/>
  </w:style>
  <w:style w:type="character" w:customStyle="1" w:styleId="m-5842435219695499946gmail-style13ptbold">
    <w:name w:val="m_-5842435219695499946gmail-style13ptbold"/>
    <w:basedOn w:val="DefaultParagraphFont"/>
    <w:rsid w:val="00615440"/>
  </w:style>
  <w:style w:type="paragraph" w:customStyle="1" w:styleId="removeTag">
    <w:name w:val="removeTag"/>
    <w:basedOn w:val="Normal"/>
    <w:link w:val="removeTagChar"/>
    <w:uiPriority w:val="4"/>
    <w:qFormat/>
    <w:rsid w:val="00615440"/>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615440"/>
    <w:rPr>
      <w:rFonts w:ascii="Calibri" w:eastAsiaTheme="majorEastAsia" w:hAnsi="Calibri" w:cstheme="majorBidi"/>
      <w:b/>
      <w:iCs/>
      <w:sz w:val="26"/>
    </w:rPr>
  </w:style>
  <w:style w:type="paragraph" w:customStyle="1" w:styleId="p402premiuminside">
    <w:name w:val="p402_premiuminside"/>
    <w:basedOn w:val="Normal"/>
    <w:rsid w:val="00615440"/>
    <w:pPr>
      <w:spacing w:before="100" w:beforeAutospacing="1" w:after="100" w:afterAutospacing="1"/>
    </w:pPr>
  </w:style>
  <w:style w:type="character" w:customStyle="1" w:styleId="xstyle13ptbold">
    <w:name w:val="x_style13ptbold"/>
    <w:basedOn w:val="DefaultParagraphFont"/>
    <w:rsid w:val="00615440"/>
  </w:style>
  <w:style w:type="paragraph" w:customStyle="1" w:styleId="xmsonormal">
    <w:name w:val="x_msonormal"/>
    <w:basedOn w:val="Normal"/>
    <w:rsid w:val="00615440"/>
    <w:pPr>
      <w:spacing w:before="100" w:beforeAutospacing="1" w:after="100" w:afterAutospacing="1"/>
    </w:pPr>
    <w:rPr>
      <w:rFonts w:eastAsia="Times New Roman"/>
      <w:sz w:val="24"/>
    </w:rPr>
  </w:style>
  <w:style w:type="paragraph" w:customStyle="1" w:styleId="paragraph">
    <w:name w:val="paragraph"/>
    <w:basedOn w:val="Normal"/>
    <w:rsid w:val="00615440"/>
    <w:pPr>
      <w:spacing w:before="100" w:beforeAutospacing="1" w:after="100" w:afterAutospacing="1"/>
    </w:pPr>
    <w:rPr>
      <w:rFonts w:eastAsia="Times New Roman"/>
      <w:sz w:val="24"/>
    </w:rPr>
  </w:style>
  <w:style w:type="character" w:customStyle="1" w:styleId="normaltextrun">
    <w:name w:val="normaltextrun"/>
    <w:basedOn w:val="DefaultParagraphFont"/>
    <w:rsid w:val="00615440"/>
  </w:style>
  <w:style w:type="character" w:customStyle="1" w:styleId="eop">
    <w:name w:val="eop"/>
    <w:basedOn w:val="DefaultParagraphFont"/>
    <w:rsid w:val="00615440"/>
  </w:style>
  <w:style w:type="paragraph" w:customStyle="1" w:styleId="TxBr16p1">
    <w:name w:val="TxBr_16p1"/>
    <w:basedOn w:val="Normal"/>
    <w:rsid w:val="00615440"/>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615440"/>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6154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6154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615440"/>
  </w:style>
  <w:style w:type="paragraph" w:customStyle="1" w:styleId="StyleJustified">
    <w:name w:val="Style Justified"/>
    <w:basedOn w:val="Normal"/>
    <w:rsid w:val="00615440"/>
    <w:rPr>
      <w:rFonts w:eastAsia="Times New Roman"/>
      <w:szCs w:val="20"/>
    </w:rPr>
  </w:style>
  <w:style w:type="character" w:customStyle="1" w:styleId="Style5Char">
    <w:name w:val="Style5 Char"/>
    <w:link w:val="Style5"/>
    <w:rsid w:val="00615440"/>
    <w:rPr>
      <w:rFonts w:ascii="Calibri" w:eastAsia="Times New Roman" w:hAnsi="Calibri"/>
    </w:rPr>
  </w:style>
  <w:style w:type="character" w:customStyle="1" w:styleId="Style10Char">
    <w:name w:val="Style10 Char"/>
    <w:link w:val="Style10"/>
    <w:rsid w:val="00615440"/>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615440"/>
    <w:rPr>
      <w:b w:val="0"/>
      <w:bCs w:val="0"/>
      <w:sz w:val="22"/>
      <w:u w:val="single"/>
      <w:bdr w:val="none" w:sz="0" w:space="0" w:color="auto"/>
    </w:rPr>
  </w:style>
  <w:style w:type="character" w:customStyle="1" w:styleId="Headerorfooter">
    <w:name w:val="Header or footer"/>
    <w:basedOn w:val="DefaultParagraphFont"/>
    <w:rsid w:val="00615440"/>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615440"/>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615440"/>
    <w:rPr>
      <w:rFonts w:ascii="Times New Roman" w:eastAsia="Times New Roman" w:hAnsi="Times New Roman" w:cs="Times New Roman"/>
      <w:sz w:val="24"/>
      <w:u w:val="single"/>
    </w:rPr>
  </w:style>
  <w:style w:type="character" w:customStyle="1" w:styleId="amp">
    <w:name w:val="amp"/>
    <w:basedOn w:val="DefaultParagraphFont"/>
    <w:rsid w:val="00615440"/>
  </w:style>
  <w:style w:type="character" w:customStyle="1" w:styleId="StyleUnderlineBorderSinglesolidlineAuto225ptLine">
    <w:name w:val="Style Underline Border: : (Single solid line Auto  2.25 pt Line ..."/>
    <w:basedOn w:val="DefaultParagraphFont"/>
    <w:rsid w:val="00615440"/>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615440"/>
    <w:rPr>
      <w:b w:val="0"/>
      <w:sz w:val="24"/>
      <w:u w:val="single"/>
      <w:bdr w:val="none" w:sz="0" w:space="0" w:color="auto"/>
    </w:rPr>
  </w:style>
  <w:style w:type="character" w:customStyle="1" w:styleId="Bodytext10pt">
    <w:name w:val="Body text + 10 pt"/>
    <w:basedOn w:val="Bodytext5"/>
    <w:rsid w:val="00615440"/>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615440"/>
  </w:style>
  <w:style w:type="character" w:customStyle="1" w:styleId="m4567405558892197225gmail-styleunderline">
    <w:name w:val="m_4567405558892197225gmail-styleunderline"/>
    <w:basedOn w:val="DefaultParagraphFont"/>
    <w:rsid w:val="00615440"/>
  </w:style>
  <w:style w:type="character" w:customStyle="1" w:styleId="m2942784716910838910gmail-style13ptbold">
    <w:name w:val="m_2942784716910838910gmail-style13ptbold"/>
    <w:basedOn w:val="DefaultParagraphFont"/>
    <w:rsid w:val="00615440"/>
  </w:style>
  <w:style w:type="character" w:customStyle="1" w:styleId="m2942784716910838910gmail-msohyperlink">
    <w:name w:val="m_2942784716910838910gmail-msohyperlink"/>
    <w:basedOn w:val="DefaultParagraphFont"/>
    <w:rsid w:val="00615440"/>
  </w:style>
  <w:style w:type="character" w:customStyle="1" w:styleId="m2942784716910838910gmail-styleunderline">
    <w:name w:val="m_2942784716910838910gmail-styleunderline"/>
    <w:basedOn w:val="DefaultParagraphFont"/>
    <w:rsid w:val="00615440"/>
  </w:style>
  <w:style w:type="paragraph" w:customStyle="1" w:styleId="font8">
    <w:name w:val="font_8"/>
    <w:basedOn w:val="Normal"/>
    <w:rsid w:val="00615440"/>
    <w:pPr>
      <w:spacing w:before="100" w:beforeAutospacing="1" w:after="100" w:afterAutospacing="1"/>
    </w:pPr>
  </w:style>
  <w:style w:type="paragraph" w:customStyle="1" w:styleId="font9">
    <w:name w:val="font_9"/>
    <w:basedOn w:val="Normal"/>
    <w:rsid w:val="00615440"/>
    <w:pPr>
      <w:spacing w:before="100" w:beforeAutospacing="1" w:after="100" w:afterAutospacing="1"/>
    </w:pPr>
  </w:style>
  <w:style w:type="character" w:customStyle="1" w:styleId="m-750723176661811423gmail-style13ptbold">
    <w:name w:val="m_-750723176661811423gmail-style13ptbold"/>
    <w:basedOn w:val="DefaultParagraphFont"/>
    <w:rsid w:val="00615440"/>
  </w:style>
  <w:style w:type="character" w:customStyle="1" w:styleId="m-1958352629725285173style13ptbold">
    <w:name w:val="m_-1958352629725285173style13ptbold"/>
    <w:basedOn w:val="DefaultParagraphFont"/>
    <w:rsid w:val="00615440"/>
  </w:style>
  <w:style w:type="character" w:customStyle="1" w:styleId="m-1958352629725285173styleunderline">
    <w:name w:val="m_-1958352629725285173styleunderline"/>
    <w:basedOn w:val="DefaultParagraphFont"/>
    <w:rsid w:val="00615440"/>
  </w:style>
  <w:style w:type="paragraph" w:customStyle="1" w:styleId="generic-articlebody">
    <w:name w:val="generic-article__body"/>
    <w:basedOn w:val="Normal"/>
    <w:rsid w:val="00615440"/>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615440"/>
  </w:style>
  <w:style w:type="paragraph" w:customStyle="1" w:styleId="Genealogy">
    <w:name w:val="Genealogy"/>
    <w:basedOn w:val="Heading4"/>
    <w:autoRedefine/>
    <w:qFormat/>
    <w:rsid w:val="00615440"/>
    <w:rPr>
      <w:rFonts w:cs="Calibri"/>
    </w:rPr>
  </w:style>
  <w:style w:type="paragraph" w:customStyle="1" w:styleId="tag0">
    <w:name w:val="tag"/>
    <w:basedOn w:val="Normal"/>
    <w:link w:val="UnderlineCharChar1"/>
    <w:qFormat/>
    <w:rsid w:val="00615440"/>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615440"/>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Pages>
  <Words>13856</Words>
  <Characters>78984</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48</cp:revision>
  <dcterms:created xsi:type="dcterms:W3CDTF">2022-02-19T07:39:00Z</dcterms:created>
  <dcterms:modified xsi:type="dcterms:W3CDTF">2022-02-20T22:54:00Z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