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3EA0FE" w14:textId="54D7C351" w:rsidR="002F3A35" w:rsidRDefault="002F3A35" w:rsidP="002F3A35">
      <w:pPr>
        <w:pStyle w:val="Heading3"/>
      </w:pPr>
      <w:proofErr w:type="spellStart"/>
      <w:r>
        <w:t>Prolif</w:t>
      </w:r>
      <w:proofErr w:type="spellEnd"/>
      <w:r>
        <w:t xml:space="preserve"> good</w:t>
      </w:r>
    </w:p>
    <w:p w14:paraId="00A9F6FE" w14:textId="594BF91A" w:rsidR="002F3A35" w:rsidRPr="00662CC6" w:rsidRDefault="002F3A35" w:rsidP="002F3A35">
      <w:pPr>
        <w:pStyle w:val="Heading4"/>
        <w:rPr>
          <w:rFonts w:cs="Calibri"/>
          <w:u w:val="single"/>
        </w:rPr>
      </w:pPr>
      <w:proofErr w:type="spellStart"/>
      <w:r>
        <w:rPr>
          <w:rFonts w:cs="Calibri"/>
        </w:rPr>
        <w:t>Prolif</w:t>
      </w:r>
      <w:proofErr w:type="spellEnd"/>
      <w:r>
        <w:rPr>
          <w:rFonts w:cs="Calibri"/>
        </w:rPr>
        <w:t xml:space="preserve"> solves bioweapon shift</w:t>
      </w:r>
    </w:p>
    <w:p w14:paraId="13750DBF" w14:textId="77777777" w:rsidR="002F3A35" w:rsidRPr="00662CC6" w:rsidRDefault="002F3A35" w:rsidP="002F3A35">
      <w:pPr>
        <w:rPr>
          <w:rFonts w:cs="Calibri"/>
        </w:rPr>
      </w:pPr>
      <w:r w:rsidRPr="00662CC6">
        <w:rPr>
          <w:rStyle w:val="Style13ptBold"/>
          <w:rFonts w:cs="Calibri"/>
        </w:rPr>
        <w:t xml:space="preserve">Horowitz, 13 </w:t>
      </w:r>
      <w:r w:rsidRPr="00662CC6">
        <w:rPr>
          <w:rFonts w:cs="Calibri"/>
        </w:rPr>
        <w:t>– University of Pennsylvania political science professor</w:t>
      </w:r>
    </w:p>
    <w:p w14:paraId="0C9D16F5" w14:textId="77777777" w:rsidR="002F3A35" w:rsidRPr="00662CC6" w:rsidRDefault="002F3A35" w:rsidP="002F3A35">
      <w:pPr>
        <w:rPr>
          <w:rFonts w:cs="Calibri"/>
        </w:rPr>
      </w:pPr>
      <w:r w:rsidRPr="00662CC6">
        <w:rPr>
          <w:rFonts w:cs="Calibri"/>
        </w:rPr>
        <w:t>[Michael, and Neil Narang, UC Santa Barbara political science, "Poor Man’s Atomic Bomb? Exploring the Relationship between ‘Weapons of Mass Destruction’," Journal of Conflict Resolution, 58.3, 2013, accessed 12-13-19]</w:t>
      </w:r>
    </w:p>
    <w:p w14:paraId="01866753" w14:textId="77777777" w:rsidR="002F3A35" w:rsidRPr="00662CC6" w:rsidRDefault="002F3A35" w:rsidP="002F3A35">
      <w:pPr>
        <w:rPr>
          <w:rStyle w:val="StyleUnderline"/>
          <w:rFonts w:cs="Calibri"/>
        </w:rPr>
      </w:pPr>
      <w:r w:rsidRPr="00662CC6">
        <w:rPr>
          <w:rFonts w:cs="Calibri"/>
          <w:sz w:val="14"/>
        </w:rPr>
        <w:t xml:space="preserve">The causes and consequences of nuclear proliferation have received a great deal of academic attention. However, nuclear weapons are rarely discussed in isolation in policy circles. Instead, nuclear weapons are relevant as part of a category of weapons of mass destruction (WMDs) that includes chemical and biological weapons (CBWs). Are the factors that drive CBWs proliferation similar to those that drive nuclear proliferation? What is the relationship between these weapons types? In this article, we explore whether nuclear weapons and CBWs serve as complements or substitutes. </w:t>
      </w:r>
      <w:r w:rsidRPr="00662CC6">
        <w:rPr>
          <w:rStyle w:val="StyleUnderline"/>
          <w:rFonts w:cs="Calibri"/>
        </w:rPr>
        <w:t>Using newly collected data on</w:t>
      </w:r>
      <w:r w:rsidRPr="00662CC6">
        <w:rPr>
          <w:rFonts w:cs="Calibri"/>
          <w:sz w:val="14"/>
        </w:rPr>
        <w:t xml:space="preserve"> both </w:t>
      </w:r>
      <w:r w:rsidRPr="00662CC6">
        <w:rPr>
          <w:rStyle w:val="StyleUnderline"/>
          <w:rFonts w:cs="Calibri"/>
        </w:rPr>
        <w:t>CBWs pursuit and possession over time, we find that n</w:t>
      </w:r>
      <w:r w:rsidRPr="00662CC6">
        <w:rPr>
          <w:rFonts w:cs="Calibri"/>
          <w:sz w:val="14"/>
        </w:rPr>
        <w:t xml:space="preserve">uclear, biological, and chemical weapons generally function as complements at the pursuit stage. In addition, </w:t>
      </w:r>
      <w:r w:rsidRPr="00DE2B72">
        <w:rPr>
          <w:rStyle w:val="StyleUnderline"/>
          <w:rFonts w:cs="Calibri"/>
          <w:highlight w:val="cyan"/>
        </w:rPr>
        <w:t xml:space="preserve">countries that acquire nuclear weapons become </w:t>
      </w:r>
      <w:r w:rsidRPr="00DE2B72">
        <w:rPr>
          <w:rStyle w:val="Emphasis"/>
          <w:rFonts w:cs="Calibri"/>
          <w:highlight w:val="cyan"/>
        </w:rPr>
        <w:t>less interested in pursuing other</w:t>
      </w:r>
      <w:r w:rsidRPr="00662CC6">
        <w:rPr>
          <w:rStyle w:val="StyleUnderline"/>
          <w:rFonts w:cs="Calibri"/>
        </w:rPr>
        <w:t xml:space="preserve"> types of </w:t>
      </w:r>
      <w:r w:rsidRPr="00DE2B72">
        <w:rPr>
          <w:rStyle w:val="Emphasis"/>
          <w:rFonts w:cs="Calibri"/>
          <w:highlight w:val="cyan"/>
        </w:rPr>
        <w:t>WMDs</w:t>
      </w:r>
      <w:r w:rsidRPr="00DE2B72">
        <w:rPr>
          <w:rStyle w:val="StyleUnderline"/>
          <w:rFonts w:cs="Calibri"/>
          <w:highlight w:val="cyan"/>
        </w:rPr>
        <w:t xml:space="preserve"> </w:t>
      </w:r>
      <w:r w:rsidRPr="00662CC6">
        <w:rPr>
          <w:rStyle w:val="StyleUnderline"/>
          <w:rFonts w:cs="Calibri"/>
        </w:rPr>
        <w:t xml:space="preserve">and are </w:t>
      </w:r>
      <w:r w:rsidRPr="00DE2B72">
        <w:rPr>
          <w:rStyle w:val="Emphasis"/>
          <w:rFonts w:cs="Calibri"/>
          <w:highlight w:val="cyan"/>
        </w:rPr>
        <w:t>even willing to give them up</w:t>
      </w:r>
      <w:r w:rsidRPr="00662CC6">
        <w:rPr>
          <w:rStyle w:val="Emphasis"/>
          <w:rFonts w:cs="Calibri"/>
        </w:rPr>
        <w:t xml:space="preserve"> </w:t>
      </w:r>
      <w:r w:rsidRPr="00662CC6">
        <w:rPr>
          <w:rStyle w:val="StyleUnderline"/>
          <w:rFonts w:cs="Calibri"/>
        </w:rPr>
        <w:t xml:space="preserve">in some cases. </w:t>
      </w:r>
      <w:r w:rsidRPr="00662CC6">
        <w:rPr>
          <w:rFonts w:cs="Calibri"/>
          <w:sz w:val="14"/>
        </w:rPr>
        <w:t xml:space="preserve">What motivates countries to pursue weapons of mass destruction (WMDs)?1 Despite a wave of research over the last several years on the spread of nuclear weapons and the consequences for international security, the spread of chemical and biological weapons (CBWs) remains relatively underexplored. In some ways, this makes sense—the West’s concern with Iran’s WMD development program is not driven by Iran’s chemical or biological weapons programs. Instead, it is Iran’s pursuit of nuclear weapons that propels international concern about the Iranian regime. On the other hand, policy makers worried a great deal about Saddam Hussein’s CBWs arsenal before the Gulf War—especially after evidence surfaced of Saddam’s usage of chemical weapons against the Kurdish population in Northern Iraq. </w:t>
      </w:r>
      <w:r w:rsidRPr="00DE2B72">
        <w:rPr>
          <w:rStyle w:val="StyleUnderline"/>
          <w:rFonts w:cs="Calibri"/>
          <w:highlight w:val="cyan"/>
        </w:rPr>
        <w:t>As the “</w:t>
      </w:r>
      <w:r w:rsidRPr="00DE2B72">
        <w:rPr>
          <w:rStyle w:val="Emphasis"/>
          <w:rFonts w:cs="Calibri"/>
          <w:highlight w:val="cyan"/>
        </w:rPr>
        <w:t>poor man’s</w:t>
      </w:r>
      <w:r w:rsidRPr="00DE2B72">
        <w:rPr>
          <w:rFonts w:cs="Calibri"/>
          <w:sz w:val="14"/>
          <w:highlight w:val="cyan"/>
        </w:rPr>
        <w:t xml:space="preserve"> </w:t>
      </w:r>
      <w:r w:rsidRPr="00DE2B72">
        <w:rPr>
          <w:rStyle w:val="Emphasis"/>
          <w:rFonts w:cs="Calibri"/>
          <w:highlight w:val="cyan"/>
        </w:rPr>
        <w:t>a</w:t>
      </w:r>
      <w:r w:rsidRPr="00662CC6">
        <w:rPr>
          <w:rFonts w:cs="Calibri"/>
          <w:sz w:val="14"/>
        </w:rPr>
        <w:t xml:space="preserve">tomic </w:t>
      </w:r>
      <w:r w:rsidRPr="00DE2B72">
        <w:rPr>
          <w:rStyle w:val="Emphasis"/>
          <w:rFonts w:cs="Calibri"/>
          <w:highlight w:val="cyan"/>
        </w:rPr>
        <w:t>bomb</w:t>
      </w:r>
      <w:r w:rsidRPr="00662CC6">
        <w:rPr>
          <w:rFonts w:cs="Calibri"/>
          <w:sz w:val="14"/>
        </w:rPr>
        <w:t xml:space="preserve">,” </w:t>
      </w:r>
      <w:r w:rsidRPr="00DE2B72">
        <w:rPr>
          <w:rStyle w:val="StyleUnderline"/>
          <w:rFonts w:cs="Calibri"/>
          <w:highlight w:val="cyan"/>
        </w:rPr>
        <w:t xml:space="preserve">CBWs seem to be viewed by many countries as </w:t>
      </w:r>
      <w:r w:rsidRPr="00DE2B72">
        <w:rPr>
          <w:rStyle w:val="Emphasis"/>
          <w:rFonts w:cs="Calibri"/>
          <w:highlight w:val="cyan"/>
        </w:rPr>
        <w:t>the best chance they have, short of nuclear weapons</w:t>
      </w:r>
      <w:r w:rsidRPr="00662CC6">
        <w:rPr>
          <w:rStyle w:val="StyleUnderline"/>
          <w:rFonts w:cs="Calibri"/>
        </w:rPr>
        <w:t xml:space="preserve">, at developing deadly weapons </w:t>
      </w:r>
      <w:r w:rsidRPr="00DE2B72">
        <w:rPr>
          <w:rStyle w:val="Emphasis"/>
          <w:rFonts w:cs="Calibri"/>
          <w:highlight w:val="cyan"/>
        </w:rPr>
        <w:t>to protect themselves</w:t>
      </w:r>
      <w:r w:rsidRPr="00DE2B72">
        <w:rPr>
          <w:rStyle w:val="StyleUnderline"/>
          <w:rFonts w:cs="Calibri"/>
          <w:highlight w:val="cyan"/>
        </w:rPr>
        <w:t xml:space="preserve"> </w:t>
      </w:r>
      <w:r w:rsidRPr="00662CC6">
        <w:rPr>
          <w:rStyle w:val="StyleUnderline"/>
          <w:rFonts w:cs="Calibri"/>
        </w:rPr>
        <w:t>against their neighbors</w:t>
      </w:r>
      <w:r w:rsidRPr="00662CC6">
        <w:rPr>
          <w:rFonts w:cs="Calibri"/>
          <w:sz w:val="14"/>
        </w:rPr>
        <w:t>—</w:t>
      </w:r>
      <w:r w:rsidRPr="00662CC6">
        <w:rPr>
          <w:rStyle w:val="StyleUnderline"/>
          <w:rFonts w:cs="Calibri"/>
        </w:rPr>
        <w:t xml:space="preserve">or increase their ability to threaten them. </w:t>
      </w:r>
      <w:r w:rsidRPr="00662CC6">
        <w:rPr>
          <w:rFonts w:cs="Calibri"/>
          <w:sz w:val="14"/>
        </w:rPr>
        <w:t xml:space="preserve">In this article, </w:t>
      </w:r>
      <w:r w:rsidRPr="00DE2B72">
        <w:rPr>
          <w:rStyle w:val="StyleUnderline"/>
          <w:rFonts w:cs="Calibri"/>
          <w:highlight w:val="cyan"/>
        </w:rPr>
        <w:t xml:space="preserve">we present the first </w:t>
      </w:r>
      <w:r w:rsidRPr="00DE2B72">
        <w:rPr>
          <w:rStyle w:val="Emphasis"/>
          <w:rFonts w:cs="Calibri"/>
          <w:highlight w:val="cyan"/>
        </w:rPr>
        <w:t>rigorous tests</w:t>
      </w:r>
      <w:r w:rsidRPr="00DE2B72">
        <w:rPr>
          <w:rStyle w:val="StyleUnderline"/>
          <w:rFonts w:cs="Calibri"/>
          <w:highlight w:val="cyan"/>
        </w:rPr>
        <w:t xml:space="preserve"> measuring the spread of CBWs</w:t>
      </w:r>
      <w:r w:rsidRPr="00662CC6">
        <w:rPr>
          <w:rFonts w:cs="Calibri"/>
          <w:sz w:val="14"/>
        </w:rPr>
        <w:t xml:space="preserve">, focusing on both the pursuit of these systems and their implications. More important, </w:t>
      </w:r>
      <w:r w:rsidRPr="00662CC6">
        <w:rPr>
          <w:rStyle w:val="StyleUnderline"/>
          <w:rFonts w:cs="Calibri"/>
        </w:rPr>
        <w:t>we focus on the interaction between bio</w:t>
      </w:r>
      <w:r w:rsidRPr="00662CC6">
        <w:rPr>
          <w:rFonts w:cs="Calibri"/>
          <w:sz w:val="14"/>
        </w:rPr>
        <w:t xml:space="preserve">logical, chemical, </w:t>
      </w:r>
      <w:r w:rsidRPr="00662CC6">
        <w:rPr>
          <w:rStyle w:val="StyleUnderline"/>
          <w:rFonts w:cs="Calibri"/>
        </w:rPr>
        <w:t>and nuclear weapons proliferation</w:t>
      </w:r>
      <w:r w:rsidRPr="00662CC6">
        <w:rPr>
          <w:rFonts w:cs="Calibri"/>
          <w:sz w:val="14"/>
        </w:rPr>
        <w:t xml:space="preserve">, </w:t>
      </w:r>
      <w:r w:rsidRPr="00662CC6">
        <w:rPr>
          <w:rStyle w:val="StyleUnderline"/>
          <w:rFonts w:cs="Calibri"/>
        </w:rPr>
        <w:t xml:space="preserve">evaluating the extent to which the pursuit or possession of one type of WMD influences the pursuit of another type </w:t>
      </w:r>
      <w:r w:rsidRPr="00662CC6">
        <w:rPr>
          <w:rFonts w:cs="Calibri"/>
          <w:sz w:val="14"/>
        </w:rPr>
        <w:t>of WMD. Do policy makers and military leaders treat nuclear, CBWs as substitutes or complements in their overall weapons arsenal? What is the actual relationship between nuclear, biological, and chemical weapons possession empirically? Does possessing a nuclear weapons program or capability increase or decrease the probability that a state will pursue biological or chemical weapons and vice versa? Finally, are the same factors known to be correlated with nuclear weapons proliferation also correlated with CBWs proliferation? The answers to these questions are important for academics and policy makers. For example</w:t>
      </w:r>
      <w:r w:rsidRPr="00662CC6">
        <w:rPr>
          <w:rStyle w:val="StyleUnderline"/>
          <w:rFonts w:cs="Calibri"/>
        </w:rPr>
        <w:t>, if the evidence suggests</w:t>
      </w:r>
      <w:r w:rsidRPr="00662CC6">
        <w:rPr>
          <w:rFonts w:cs="Calibri"/>
          <w:sz w:val="14"/>
        </w:rPr>
        <w:t xml:space="preserve"> that </w:t>
      </w:r>
      <w:r w:rsidRPr="00662CC6">
        <w:rPr>
          <w:rStyle w:val="StyleUnderline"/>
          <w:rFonts w:cs="Calibri"/>
        </w:rPr>
        <w:t>leaders treat nuclear, bio</w:t>
      </w:r>
      <w:r w:rsidRPr="00662CC6">
        <w:rPr>
          <w:rFonts w:cs="Calibri"/>
          <w:sz w:val="14"/>
        </w:rPr>
        <w:t xml:space="preserve">logical, </w:t>
      </w:r>
      <w:r w:rsidRPr="00662CC6">
        <w:rPr>
          <w:rStyle w:val="StyleUnderline"/>
          <w:rFonts w:cs="Calibri"/>
        </w:rPr>
        <w:t>and chemical weapons capabilities as substitutes</w:t>
      </w:r>
      <w:r w:rsidRPr="00662CC6">
        <w:rPr>
          <w:rFonts w:cs="Calibri"/>
          <w:sz w:val="14"/>
        </w:rPr>
        <w:t xml:space="preserve"> in their strategic arsenal (perhaps </w:t>
      </w:r>
      <w:r w:rsidRPr="00662CC6">
        <w:rPr>
          <w:rStyle w:val="StyleUnderline"/>
          <w:rFonts w:cs="Calibri"/>
        </w:rPr>
        <w:t>because each one is perceived to increase national security in a similar way), then analysts should adjust</w:t>
      </w:r>
      <w:r w:rsidRPr="00662CC6">
        <w:rPr>
          <w:rFonts w:cs="Calibri"/>
          <w:sz w:val="14"/>
        </w:rPr>
        <w:t xml:space="preserve"> their </w:t>
      </w:r>
      <w:r w:rsidRPr="00662CC6">
        <w:rPr>
          <w:rStyle w:val="StyleUnderline"/>
          <w:rFonts w:cs="Calibri"/>
        </w:rPr>
        <w:t>assessments of proliferation risk downward for one capability conditional on observing another.</w:t>
      </w:r>
      <w:r w:rsidRPr="00662CC6">
        <w:rPr>
          <w:rFonts w:cs="Calibri"/>
          <w:sz w:val="14"/>
        </w:rPr>
        <w:t xml:space="preserve"> Conversely, if evidence suggests that leaders treat these weapons technologies as complements, then analysts should adjust their assessments of proliferation risk upward for any one technology upon observing another. Finally, </w:t>
      </w:r>
      <w:r w:rsidRPr="00662CC6">
        <w:rPr>
          <w:rStyle w:val="StyleUnderline"/>
          <w:rFonts w:cs="Calibri"/>
        </w:rPr>
        <w:t>if</w:t>
      </w:r>
      <w:r w:rsidRPr="00662CC6">
        <w:rPr>
          <w:rFonts w:cs="Calibri"/>
          <w:sz w:val="14"/>
        </w:rPr>
        <w:t xml:space="preserve"> the evidence suggests that </w:t>
      </w:r>
      <w:r w:rsidRPr="00662CC6">
        <w:rPr>
          <w:rStyle w:val="StyleUnderline"/>
          <w:rFonts w:cs="Calibri"/>
        </w:rPr>
        <w:t>leaders treat the three weapons capabilities as substitutes</w:t>
      </w:r>
      <w:r w:rsidRPr="00662CC6">
        <w:rPr>
          <w:rFonts w:cs="Calibri"/>
          <w:sz w:val="14"/>
        </w:rPr>
        <w:t xml:space="preserve">, </w:t>
      </w:r>
      <w:r w:rsidRPr="00662CC6">
        <w:rPr>
          <w:rStyle w:val="StyleUnderline"/>
          <w:rFonts w:cs="Calibri"/>
        </w:rPr>
        <w:t xml:space="preserve">then efforts to create </w:t>
      </w:r>
      <w:r w:rsidRPr="00DE2B72">
        <w:rPr>
          <w:rStyle w:val="Emphasis"/>
          <w:rFonts w:cs="Calibri"/>
          <w:highlight w:val="cyan"/>
        </w:rPr>
        <w:t>a more robust nuclear nonproliferation regime could</w:t>
      </w:r>
      <w:r w:rsidRPr="00662CC6">
        <w:rPr>
          <w:rStyle w:val="StyleUnderline"/>
          <w:rFonts w:cs="Calibri"/>
        </w:rPr>
        <w:t xml:space="preserve"> have the inadvertent consequence of </w:t>
      </w:r>
      <w:r w:rsidRPr="00DE2B72">
        <w:rPr>
          <w:rStyle w:val="Emphasis"/>
          <w:rFonts w:cs="Calibri"/>
          <w:highlight w:val="cyan"/>
        </w:rPr>
        <w:t>increas</w:t>
      </w:r>
      <w:r w:rsidRPr="00662CC6">
        <w:rPr>
          <w:rStyle w:val="StyleUnderline"/>
          <w:rFonts w:cs="Calibri"/>
        </w:rPr>
        <w:t xml:space="preserve">ing </w:t>
      </w:r>
      <w:r w:rsidRPr="00DE2B72">
        <w:rPr>
          <w:rStyle w:val="Emphasis"/>
          <w:rFonts w:cs="Calibri"/>
          <w:highlight w:val="cyan"/>
        </w:rPr>
        <w:t>demand for CBWs capabilities</w:t>
      </w:r>
      <w:r w:rsidRPr="00662CC6">
        <w:rPr>
          <w:rFonts w:cs="Calibri"/>
          <w:sz w:val="14"/>
        </w:rPr>
        <w:t xml:space="preserve">, </w:t>
      </w:r>
      <w:r w:rsidRPr="00662CC6">
        <w:rPr>
          <w:rStyle w:val="StyleUnderline"/>
          <w:rFonts w:cs="Calibri"/>
        </w:rPr>
        <w:t xml:space="preserve">thus </w:t>
      </w:r>
      <w:r w:rsidRPr="00DE2B72">
        <w:rPr>
          <w:rStyle w:val="Emphasis"/>
          <w:rFonts w:cs="Calibri"/>
          <w:sz w:val="28"/>
          <w:highlight w:val="cyan"/>
        </w:rPr>
        <w:t>shifting</w:t>
      </w:r>
      <w:r w:rsidRPr="00DE2B72">
        <w:rPr>
          <w:rStyle w:val="StyleUnderline"/>
          <w:rFonts w:cs="Calibri"/>
          <w:sz w:val="24"/>
          <w:highlight w:val="cyan"/>
        </w:rPr>
        <w:t xml:space="preserve"> </w:t>
      </w:r>
      <w:r w:rsidRPr="00DE2B72">
        <w:rPr>
          <w:rStyle w:val="Emphasis"/>
          <w:rFonts w:cs="Calibri"/>
          <w:highlight w:val="cyan"/>
        </w:rPr>
        <w:t xml:space="preserve">proliferation risk. </w:t>
      </w:r>
      <w:r w:rsidRPr="00662CC6">
        <w:rPr>
          <w:rFonts w:cs="Calibri"/>
          <w:sz w:val="14"/>
        </w:rPr>
        <w:t xml:space="preserve">Our results demonstrate three critical facets of the relationship between nuclear, biological, and chemical weapons proliferation. First, we find that many of the same security and economic factors that drive nuclear weapons proliferation also influence CBWs proliferation. Second, while we lack causal evidence, our statistical models support our argument that nuclear, biological, and chemical weapons generally function as complements at the pursuit stage. That is, countries that seek one of these weapons generally seek all three simultaneously. Third, there is some tentative evidence that </w:t>
      </w:r>
      <w:r w:rsidRPr="00DE2B72">
        <w:rPr>
          <w:rStyle w:val="Emphasis"/>
          <w:rFonts w:cs="Calibri"/>
          <w:highlight w:val="cyan"/>
        </w:rPr>
        <w:t>WMDs</w:t>
      </w:r>
      <w:r w:rsidRPr="00DE2B72">
        <w:rPr>
          <w:rStyle w:val="StyleUnderline"/>
          <w:rFonts w:cs="Calibri"/>
          <w:highlight w:val="cyan"/>
        </w:rPr>
        <w:t xml:space="preserve"> </w:t>
      </w:r>
      <w:r w:rsidRPr="00662CC6">
        <w:rPr>
          <w:rStyle w:val="StyleUnderline"/>
          <w:rFonts w:cs="Calibri"/>
        </w:rPr>
        <w:t xml:space="preserve">do </w:t>
      </w:r>
      <w:r w:rsidRPr="00DE2B72">
        <w:rPr>
          <w:rStyle w:val="Emphasis"/>
          <w:rFonts w:cs="Calibri"/>
          <w:highlight w:val="cyan"/>
        </w:rPr>
        <w:t>function as</w:t>
      </w:r>
      <w:r w:rsidRPr="00DE2B72">
        <w:rPr>
          <w:rStyle w:val="StyleUnderline"/>
          <w:rFonts w:cs="Calibri"/>
          <w:highlight w:val="cyan"/>
        </w:rPr>
        <w:t xml:space="preserve"> </w:t>
      </w:r>
      <w:r w:rsidRPr="00DE2B72">
        <w:rPr>
          <w:rStyle w:val="Emphasis"/>
          <w:rFonts w:cs="Calibri"/>
          <w:highlight w:val="cyan"/>
        </w:rPr>
        <w:t>substitutes</w:t>
      </w:r>
      <w:r w:rsidRPr="00DE2B72">
        <w:rPr>
          <w:rStyle w:val="StyleUnderline"/>
          <w:rFonts w:cs="Calibri"/>
          <w:highlight w:val="cyan"/>
        </w:rPr>
        <w:t xml:space="preserve"> </w:t>
      </w:r>
      <w:r w:rsidRPr="00662CC6">
        <w:rPr>
          <w:rStyle w:val="StyleUnderline"/>
          <w:rFonts w:cs="Calibri"/>
        </w:rPr>
        <w:t>in one important fashion</w:t>
      </w:r>
      <w:r w:rsidRPr="00662CC6">
        <w:rPr>
          <w:rFonts w:cs="Calibri"/>
          <w:sz w:val="14"/>
        </w:rPr>
        <w:t xml:space="preserve">; </w:t>
      </w:r>
      <w:r w:rsidRPr="00DE2B72">
        <w:rPr>
          <w:rStyle w:val="StyleUnderline"/>
          <w:rFonts w:cs="Calibri"/>
          <w:highlight w:val="cyan"/>
        </w:rPr>
        <w:t xml:space="preserve">once countries acquire nuclear weapons, they become </w:t>
      </w:r>
      <w:r w:rsidRPr="00DE2B72">
        <w:rPr>
          <w:rStyle w:val="Emphasis"/>
          <w:rFonts w:cs="Calibri"/>
          <w:highlight w:val="cyan"/>
        </w:rPr>
        <w:t>less interested</w:t>
      </w:r>
      <w:r w:rsidRPr="00DE2B72">
        <w:rPr>
          <w:rStyle w:val="StyleUnderline"/>
          <w:rFonts w:cs="Calibri"/>
          <w:highlight w:val="cyan"/>
        </w:rPr>
        <w:t xml:space="preserve"> in </w:t>
      </w:r>
      <w:r w:rsidRPr="00662CC6">
        <w:rPr>
          <w:rStyle w:val="StyleUnderline"/>
          <w:rFonts w:cs="Calibri"/>
        </w:rPr>
        <w:t>initiating pursuit of other types of WMDs</w:t>
      </w:r>
      <w:r w:rsidRPr="00662CC6">
        <w:rPr>
          <w:rFonts w:cs="Calibri"/>
          <w:sz w:val="14"/>
        </w:rPr>
        <w:t xml:space="preserve"> </w:t>
      </w:r>
      <w:r w:rsidRPr="00662CC6">
        <w:rPr>
          <w:rStyle w:val="StyleUnderline"/>
          <w:rFonts w:cs="Calibri"/>
        </w:rPr>
        <w:t xml:space="preserve">and they </w:t>
      </w:r>
      <w:r w:rsidRPr="00DE2B72">
        <w:rPr>
          <w:rStyle w:val="StyleUnderline"/>
          <w:rFonts w:cs="Calibri"/>
          <w:highlight w:val="cyan"/>
        </w:rPr>
        <w:t xml:space="preserve">are </w:t>
      </w:r>
      <w:r w:rsidRPr="00DE2B72">
        <w:rPr>
          <w:rStyle w:val="Emphasis"/>
          <w:rFonts w:cs="Calibri"/>
          <w:highlight w:val="cyan"/>
        </w:rPr>
        <w:t>more likely to abandon other</w:t>
      </w:r>
      <w:r w:rsidRPr="00662CC6">
        <w:rPr>
          <w:rStyle w:val="StyleUnderline"/>
          <w:rFonts w:cs="Calibri"/>
        </w:rPr>
        <w:t xml:space="preserve"> types of </w:t>
      </w:r>
      <w:r w:rsidRPr="00DE2B72">
        <w:rPr>
          <w:rStyle w:val="Emphasis"/>
          <w:rFonts w:cs="Calibri"/>
          <w:highlight w:val="cyan"/>
        </w:rPr>
        <w:t>WMDs</w:t>
      </w:r>
      <w:r w:rsidRPr="00662CC6">
        <w:rPr>
          <w:rFonts w:cs="Calibri"/>
          <w:sz w:val="14"/>
        </w:rPr>
        <w:t xml:space="preserve">. </w:t>
      </w:r>
      <w:r w:rsidRPr="00DE2B72">
        <w:rPr>
          <w:rStyle w:val="StyleUnderline"/>
          <w:rFonts w:cs="Calibri"/>
          <w:highlight w:val="cyan"/>
        </w:rPr>
        <w:t xml:space="preserve">This </w:t>
      </w:r>
      <w:r w:rsidRPr="00662CC6">
        <w:rPr>
          <w:rStyle w:val="StyleUnderline"/>
          <w:rFonts w:cs="Calibri"/>
        </w:rPr>
        <w:t xml:space="preserve">key </w:t>
      </w:r>
      <w:r w:rsidRPr="00DE2B72">
        <w:rPr>
          <w:rStyle w:val="StyleUnderline"/>
          <w:rFonts w:cs="Calibri"/>
          <w:highlight w:val="cyan"/>
        </w:rPr>
        <w:t xml:space="preserve">finding provides an </w:t>
      </w:r>
      <w:r w:rsidRPr="00DE2B72">
        <w:rPr>
          <w:rStyle w:val="Emphasis"/>
          <w:rFonts w:cs="Calibri"/>
          <w:highlight w:val="cyan"/>
        </w:rPr>
        <w:t>empirical basis</w:t>
      </w:r>
      <w:r w:rsidRPr="00DE2B72">
        <w:rPr>
          <w:rStyle w:val="StyleUnderline"/>
          <w:rFonts w:cs="Calibri"/>
          <w:highlight w:val="cyan"/>
        </w:rPr>
        <w:t xml:space="preserve"> </w:t>
      </w:r>
      <w:r w:rsidRPr="00662CC6">
        <w:rPr>
          <w:rStyle w:val="StyleUnderline"/>
          <w:rFonts w:cs="Calibri"/>
        </w:rPr>
        <w:t xml:space="preserve">for the notion that CBWs function as a “poor man’s nuclear bomb,” since </w:t>
      </w:r>
      <w:r w:rsidRPr="00DE2B72">
        <w:rPr>
          <w:rStyle w:val="StyleUnderline"/>
          <w:rFonts w:cs="Calibri"/>
          <w:highlight w:val="cyan"/>
        </w:rPr>
        <w:t xml:space="preserve">possession of nuclear weapons appears </w:t>
      </w:r>
      <w:r w:rsidRPr="00662CC6">
        <w:rPr>
          <w:rStyle w:val="StyleUnderline"/>
          <w:rFonts w:cs="Calibri"/>
        </w:rPr>
        <w:t xml:space="preserve">to be </w:t>
      </w:r>
      <w:r w:rsidRPr="00DE2B72">
        <w:rPr>
          <w:rStyle w:val="Emphasis"/>
          <w:rFonts w:cs="Calibri"/>
          <w:highlight w:val="cyan"/>
        </w:rPr>
        <w:t xml:space="preserve">systematically associated </w:t>
      </w:r>
      <w:r w:rsidRPr="00DE2B72">
        <w:rPr>
          <w:rStyle w:val="StyleUnderline"/>
          <w:rFonts w:cs="Calibri"/>
          <w:highlight w:val="cyan"/>
        </w:rPr>
        <w:t xml:space="preserve">with a </w:t>
      </w:r>
      <w:r w:rsidRPr="00DE2B72">
        <w:rPr>
          <w:rStyle w:val="Emphasis"/>
          <w:rFonts w:cs="Calibri"/>
          <w:highlight w:val="cyan"/>
        </w:rPr>
        <w:t>reduction in</w:t>
      </w:r>
      <w:r w:rsidRPr="00662CC6">
        <w:rPr>
          <w:rStyle w:val="StyleUnderline"/>
          <w:rFonts w:cs="Calibri"/>
        </w:rPr>
        <w:t xml:space="preserve"> the</w:t>
      </w:r>
      <w:r w:rsidRPr="00662CC6">
        <w:rPr>
          <w:rStyle w:val="Emphasis"/>
          <w:rFonts w:cs="Calibri"/>
        </w:rPr>
        <w:t xml:space="preserve"> </w:t>
      </w:r>
      <w:r w:rsidRPr="00DE2B72">
        <w:rPr>
          <w:rStyle w:val="Emphasis"/>
          <w:rFonts w:cs="Calibri"/>
          <w:highlight w:val="cyan"/>
        </w:rPr>
        <w:t>demand for</w:t>
      </w:r>
      <w:r w:rsidRPr="00662CC6">
        <w:rPr>
          <w:rStyle w:val="StyleUnderline"/>
          <w:rFonts w:cs="Calibri"/>
        </w:rPr>
        <w:t xml:space="preserve"> less powerful </w:t>
      </w:r>
      <w:r w:rsidRPr="00DE2B72">
        <w:rPr>
          <w:rStyle w:val="Emphasis"/>
          <w:rFonts w:cs="Calibri"/>
          <w:highlight w:val="cyan"/>
        </w:rPr>
        <w:t>CBWs</w:t>
      </w:r>
      <w:r w:rsidRPr="00662CC6">
        <w:rPr>
          <w:rStyle w:val="StyleUnderline"/>
          <w:rFonts w:cs="Calibri"/>
        </w:rPr>
        <w:t>.</w:t>
      </w:r>
    </w:p>
    <w:p w14:paraId="1C367A5D" w14:textId="77777777" w:rsidR="002F3A35" w:rsidRPr="00662CC6" w:rsidRDefault="002F3A35" w:rsidP="002F3A35">
      <w:pPr>
        <w:pStyle w:val="Heading4"/>
        <w:rPr>
          <w:rFonts w:cs="Calibri"/>
        </w:rPr>
      </w:pPr>
      <w:r w:rsidRPr="00662CC6">
        <w:rPr>
          <w:rFonts w:cs="Calibri"/>
        </w:rPr>
        <w:lastRenderedPageBreak/>
        <w:t>Extinction</w:t>
      </w:r>
    </w:p>
    <w:p w14:paraId="7100FB24" w14:textId="77777777" w:rsidR="002F3A35" w:rsidRPr="00662CC6" w:rsidRDefault="002F3A35" w:rsidP="002F3A35">
      <w:pPr>
        <w:rPr>
          <w:rFonts w:eastAsia="Calibri" w:cs="Calibri"/>
        </w:rPr>
      </w:pPr>
      <w:r w:rsidRPr="00662CC6">
        <w:rPr>
          <w:rStyle w:val="Style13ptBold"/>
          <w:rFonts w:cs="Calibri"/>
        </w:rPr>
        <w:t>Sandberg, 8</w:t>
      </w:r>
      <w:r w:rsidRPr="00662CC6">
        <w:rPr>
          <w:rFonts w:eastAsia="Calibri" w:cs="Calibri"/>
        </w:rPr>
        <w:t xml:space="preserve"> -- Oxford University Future of Humanity Institute research fellow</w:t>
      </w:r>
    </w:p>
    <w:p w14:paraId="4DAF8E5C" w14:textId="77777777" w:rsidR="002F3A35" w:rsidRPr="00662CC6" w:rsidRDefault="002F3A35" w:rsidP="002F3A35">
      <w:pPr>
        <w:rPr>
          <w:rFonts w:eastAsia="Calibri" w:cs="Calibri"/>
        </w:rPr>
      </w:pPr>
      <w:r w:rsidRPr="00662CC6">
        <w:rPr>
          <w:rFonts w:eastAsia="Calibri" w:cs="Calibri"/>
        </w:rPr>
        <w:t xml:space="preserve">[Anders, PhD in computation neuroscience, and Milan </w:t>
      </w:r>
      <w:proofErr w:type="spellStart"/>
      <w:r w:rsidRPr="00662CC6">
        <w:rPr>
          <w:rFonts w:eastAsia="Calibri" w:cs="Calibri"/>
        </w:rPr>
        <w:t>Cirkovic</w:t>
      </w:r>
      <w:proofErr w:type="spellEnd"/>
      <w:r w:rsidRPr="00662CC6">
        <w:rPr>
          <w:rFonts w:eastAsia="Calibri" w:cs="Calibri"/>
        </w:rPr>
        <w:t>, senior research associate at the Astronomical Observatory of Belgrade, "How can we reduce the risk of human extinction?" Bulletin of the Atomic Scientists, 9-9-2008, thebulletin.org/how-can-we-reduce-risk-human-extinction, accessed 8-13-14]</w:t>
      </w:r>
    </w:p>
    <w:p w14:paraId="62F54A0B" w14:textId="77777777" w:rsidR="002F3A35" w:rsidRPr="00662CC6" w:rsidRDefault="002F3A35" w:rsidP="002F3A35">
      <w:pPr>
        <w:rPr>
          <w:rFonts w:cs="Calibri"/>
        </w:rPr>
      </w:pPr>
      <w:r w:rsidRPr="00662CC6">
        <w:rPr>
          <w:rFonts w:eastAsia="Calibri" w:cs="Calibri"/>
          <w:sz w:val="16"/>
        </w:rPr>
        <w:t xml:space="preserve">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 </w:t>
      </w:r>
      <w:r w:rsidRPr="00DE2B72">
        <w:rPr>
          <w:rFonts w:eastAsia="Calibri" w:cs="Calibri"/>
          <w:highlight w:val="cyan"/>
          <w:u w:val="single"/>
        </w:rPr>
        <w:t>Advances in synthetic biology</w:t>
      </w:r>
      <w:r w:rsidRPr="00DE2B72">
        <w:rPr>
          <w:rFonts w:eastAsia="Calibri" w:cs="Calibri"/>
          <w:sz w:val="16"/>
          <w:highlight w:val="cyan"/>
        </w:rPr>
        <w:t xml:space="preserve"> </w:t>
      </w:r>
      <w:r w:rsidRPr="00662CC6">
        <w:rPr>
          <w:rFonts w:eastAsia="Calibri" w:cs="Calibri"/>
          <w:sz w:val="16"/>
        </w:rPr>
        <w:t xml:space="preserve">might </w:t>
      </w:r>
      <w:r w:rsidRPr="00DE2B72">
        <w:rPr>
          <w:rFonts w:eastAsia="Calibri" w:cs="Calibri"/>
          <w:highlight w:val="cyan"/>
          <w:u w:val="single"/>
        </w:rPr>
        <w:t>make</w:t>
      </w:r>
      <w:r w:rsidRPr="00DE2B72">
        <w:rPr>
          <w:rFonts w:eastAsia="Calibri" w:cs="Calibri"/>
          <w:b/>
          <w:highlight w:val="cyan"/>
          <w:u w:val="single"/>
        </w:rPr>
        <w:t xml:space="preserve"> </w:t>
      </w:r>
      <w:r w:rsidRPr="00662CC6">
        <w:rPr>
          <w:rFonts w:eastAsia="Calibri" w:cs="Calibri"/>
          <w:u w:val="single"/>
        </w:rPr>
        <w:t>it possible to engineer</w:t>
      </w:r>
      <w:r w:rsidRPr="00662CC6">
        <w:rPr>
          <w:rFonts w:eastAsia="Calibri" w:cs="Calibri"/>
          <w:b/>
          <w:u w:val="single"/>
        </w:rPr>
        <w:t xml:space="preserve"> </w:t>
      </w:r>
      <w:r w:rsidRPr="00DE2B72">
        <w:rPr>
          <w:rFonts w:eastAsia="Calibri" w:cs="Calibri"/>
          <w:highlight w:val="cyan"/>
          <w:u w:val="single"/>
        </w:rPr>
        <w:t>pathogens capable of</w:t>
      </w:r>
      <w:r w:rsidRPr="00DE2B72">
        <w:rPr>
          <w:rFonts w:eastAsia="Calibri" w:cs="Calibri"/>
          <w:b/>
          <w:highlight w:val="cyan"/>
          <w:u w:val="single"/>
        </w:rPr>
        <w:t xml:space="preserve"> </w:t>
      </w:r>
      <w:r w:rsidRPr="00DE2B72">
        <w:rPr>
          <w:rStyle w:val="Emphasis"/>
          <w:rFonts w:cs="Calibri"/>
          <w:highlight w:val="cyan"/>
        </w:rPr>
        <w:t>extinction-level</w:t>
      </w:r>
      <w:r w:rsidRPr="00DE2B72">
        <w:rPr>
          <w:rFonts w:eastAsia="Calibri" w:cs="Calibri"/>
          <w:b/>
          <w:highlight w:val="cyan"/>
          <w:u w:val="single"/>
        </w:rPr>
        <w:t xml:space="preserve"> </w:t>
      </w:r>
      <w:r w:rsidRPr="00DE2B72">
        <w:rPr>
          <w:rFonts w:eastAsia="Calibri" w:cs="Calibri"/>
          <w:highlight w:val="cyan"/>
          <w:u w:val="single"/>
        </w:rPr>
        <w:t>pandemics</w:t>
      </w:r>
      <w:r w:rsidRPr="00662CC6">
        <w:rPr>
          <w:rFonts w:eastAsia="Calibri" w:cs="Calibri"/>
          <w:sz w:val="16"/>
        </w:rPr>
        <w:t>. The knowledge, equipment, and materials needed to engineer pathogens are more accessible than those needed to build nuclear weapons.</w:t>
      </w:r>
      <w:r w:rsidRPr="00662CC6">
        <w:rPr>
          <w:rFonts w:eastAsia="Calibri" w:cs="Calibri"/>
        </w:rPr>
        <w:t xml:space="preserve"> </w:t>
      </w:r>
      <w:r w:rsidRPr="00662CC6">
        <w:rPr>
          <w:rFonts w:eastAsia="Calibri" w:cs="Calibri"/>
          <w:sz w:val="16"/>
        </w:rPr>
        <w:t xml:space="preserve">And </w:t>
      </w:r>
      <w:r w:rsidRPr="00DE2B72">
        <w:rPr>
          <w:rStyle w:val="Emphasis"/>
          <w:rFonts w:cs="Calibri"/>
          <w:highlight w:val="cyan"/>
        </w:rPr>
        <w:t>unlike other weapons</w:t>
      </w:r>
      <w:r w:rsidRPr="00DE2B72">
        <w:rPr>
          <w:rFonts w:eastAsia="Calibri" w:cs="Calibri"/>
          <w:highlight w:val="cyan"/>
          <w:u w:val="single"/>
        </w:rPr>
        <w:t xml:space="preserve">, pathogens are </w:t>
      </w:r>
      <w:r w:rsidRPr="00DE2B72">
        <w:rPr>
          <w:rStyle w:val="Emphasis"/>
          <w:rFonts w:cs="Calibri"/>
          <w:highlight w:val="cyan"/>
        </w:rPr>
        <w:t>self-replicating</w:t>
      </w:r>
      <w:r w:rsidRPr="00DE2B72">
        <w:rPr>
          <w:rFonts w:eastAsia="Calibri" w:cs="Calibri"/>
          <w:highlight w:val="cyan"/>
          <w:u w:val="single"/>
        </w:rPr>
        <w:t xml:space="preserve">, allowing a small arsenal to become </w:t>
      </w:r>
      <w:r w:rsidRPr="00DE2B72">
        <w:rPr>
          <w:rStyle w:val="Emphasis"/>
          <w:rFonts w:cs="Calibri"/>
          <w:highlight w:val="cyan"/>
        </w:rPr>
        <w:t>exponentially destructive</w:t>
      </w:r>
      <w:r w:rsidRPr="00662CC6">
        <w:rPr>
          <w:rFonts w:eastAsia="Calibri" w:cs="Calibri"/>
          <w:u w:val="single"/>
        </w:rPr>
        <w:t>.</w:t>
      </w:r>
      <w:r w:rsidRPr="00662CC6">
        <w:rPr>
          <w:rFonts w:eastAsia="Calibri" w:cs="Calibri"/>
          <w:sz w:val="16"/>
        </w:rPr>
        <w:t xml:space="preserve"> </w:t>
      </w:r>
      <w:r w:rsidRPr="00662CC6">
        <w:rPr>
          <w:rFonts w:eastAsia="Calibri" w:cs="Calibri"/>
          <w:u w:val="single"/>
        </w:rPr>
        <w:t>Pathogens have been implicated in the extinctions of many</w:t>
      </w:r>
      <w:r w:rsidRPr="00662CC6">
        <w:rPr>
          <w:rFonts w:eastAsia="Calibri" w:cs="Calibri"/>
          <w:sz w:val="16"/>
        </w:rPr>
        <w:t xml:space="preserve"> wild </w:t>
      </w:r>
      <w:r w:rsidRPr="00662CC6">
        <w:rPr>
          <w:rFonts w:eastAsia="Calibri" w:cs="Calibri"/>
          <w:u w:val="single"/>
        </w:rPr>
        <w:t>species</w:t>
      </w:r>
      <w:r w:rsidRPr="00662CC6">
        <w:rPr>
          <w:rFonts w:eastAsia="Calibri" w:cs="Calibri"/>
          <w:sz w:val="16"/>
        </w:rPr>
        <w:t xml:space="preserve">. </w:t>
      </w:r>
      <w:r w:rsidRPr="00DE2B72">
        <w:rPr>
          <w:rFonts w:eastAsia="Calibri" w:cs="Calibri"/>
          <w:highlight w:val="cyan"/>
          <w:u w:val="single"/>
        </w:rPr>
        <w:t xml:space="preserve">Although most pandemics "fade out" </w:t>
      </w:r>
      <w:r w:rsidRPr="00662CC6">
        <w:rPr>
          <w:rFonts w:eastAsia="Calibri" w:cs="Calibri"/>
          <w:u w:val="single"/>
        </w:rPr>
        <w:t>by reducing the density of susceptible populations,</w:t>
      </w:r>
      <w:r w:rsidRPr="00662CC6">
        <w:rPr>
          <w:rFonts w:eastAsia="Calibri" w:cs="Calibri"/>
          <w:sz w:val="16"/>
        </w:rPr>
        <w:t xml:space="preserve"> </w:t>
      </w:r>
      <w:r w:rsidRPr="00DE2B72">
        <w:rPr>
          <w:rFonts w:eastAsia="Calibri" w:cs="Calibri"/>
          <w:highlight w:val="cyan"/>
          <w:u w:val="single"/>
        </w:rPr>
        <w:t xml:space="preserve">pathogens with wide host ranges </w:t>
      </w:r>
      <w:r w:rsidRPr="00662CC6">
        <w:rPr>
          <w:rFonts w:eastAsia="Calibri" w:cs="Calibri"/>
          <w:u w:val="single"/>
        </w:rPr>
        <w:t xml:space="preserve">in multiple species </w:t>
      </w:r>
      <w:r w:rsidRPr="00DE2B72">
        <w:rPr>
          <w:rFonts w:eastAsia="Calibri" w:cs="Calibri"/>
          <w:highlight w:val="cyan"/>
          <w:u w:val="single"/>
        </w:rPr>
        <w:t>can reach even isolated individuals.</w:t>
      </w:r>
      <w:r w:rsidRPr="00DE2B72">
        <w:rPr>
          <w:rFonts w:eastAsia="Calibri" w:cs="Calibri"/>
          <w:sz w:val="16"/>
          <w:highlight w:val="cyan"/>
        </w:rPr>
        <w:t xml:space="preserve"> </w:t>
      </w:r>
      <w:r w:rsidRPr="00662CC6">
        <w:rPr>
          <w:rFonts w:eastAsia="Calibri" w:cs="Calibri"/>
          <w:sz w:val="16"/>
        </w:rPr>
        <w:t xml:space="preserve">The intentional or unintentional release of </w:t>
      </w:r>
      <w:r w:rsidRPr="00DE2B72">
        <w:rPr>
          <w:rStyle w:val="Emphasis"/>
          <w:rFonts w:cs="Calibri"/>
          <w:highlight w:val="cyan"/>
        </w:rPr>
        <w:t>engineered pathogens</w:t>
      </w:r>
      <w:r w:rsidRPr="00DE2B72">
        <w:rPr>
          <w:rFonts w:eastAsia="Calibri" w:cs="Calibri"/>
          <w:highlight w:val="cyan"/>
          <w:u w:val="single"/>
        </w:rPr>
        <w:t xml:space="preserve"> with high transmissibility, latency, and lethality might be capable of causing </w:t>
      </w:r>
      <w:r w:rsidRPr="00DE2B72">
        <w:rPr>
          <w:rFonts w:eastAsia="Calibri" w:cs="Calibri"/>
          <w:b/>
          <w:iCs/>
          <w:highlight w:val="cyan"/>
          <w:u w:val="single"/>
          <w:bdr w:val="single" w:sz="12" w:space="0" w:color="auto"/>
        </w:rPr>
        <w:t>human extinction</w:t>
      </w:r>
      <w:r w:rsidRPr="00662CC6">
        <w:rPr>
          <w:rFonts w:eastAsia="Calibri" w:cs="Calibri"/>
          <w:sz w:val="16"/>
        </w:rPr>
        <w:t>. While such an event seems unlikely today, the likelihood may increase as biotechnologies continue to improve at a rate rivaling Moore's Law.</w:t>
      </w:r>
      <w:r w:rsidRPr="00662CC6">
        <w:rPr>
          <w:rFonts w:cs="Calibri"/>
        </w:rPr>
        <w:t xml:space="preserve"> </w:t>
      </w:r>
    </w:p>
    <w:p w14:paraId="512A56B5" w14:textId="09BDEED4" w:rsidR="00E42E4C" w:rsidRDefault="002F3A35" w:rsidP="002F3A35">
      <w:pPr>
        <w:pStyle w:val="Heading3"/>
      </w:pPr>
      <w:r>
        <w:lastRenderedPageBreak/>
        <w:t>Terror</w:t>
      </w:r>
    </w:p>
    <w:p w14:paraId="030FFEEB" w14:textId="77777777" w:rsidR="002F3A35" w:rsidRDefault="002F3A35" w:rsidP="002F3A35">
      <w:pPr>
        <w:pStyle w:val="Heading4"/>
        <w:rPr>
          <w:b w:val="0"/>
        </w:rPr>
      </w:pPr>
      <w:r>
        <w:t xml:space="preserve">No nuke terror </w:t>
      </w:r>
      <w:r w:rsidRPr="00AA5F56">
        <w:rPr>
          <w:b w:val="0"/>
        </w:rPr>
        <w:t>– people like Allison are hacks</w:t>
      </w:r>
    </w:p>
    <w:p w14:paraId="17B329F5" w14:textId="77777777" w:rsidR="002F3A35" w:rsidRDefault="002F3A35" w:rsidP="002F3A35">
      <w:pPr>
        <w:pStyle w:val="ListParagraph"/>
        <w:numPr>
          <w:ilvl w:val="0"/>
          <w:numId w:val="12"/>
        </w:numPr>
      </w:pPr>
      <w:r>
        <w:t>Two decades of threats haven’t panned out</w:t>
      </w:r>
    </w:p>
    <w:p w14:paraId="4F5D5267" w14:textId="77777777" w:rsidR="002F3A35" w:rsidRDefault="002F3A35" w:rsidP="002F3A35">
      <w:pPr>
        <w:pStyle w:val="ListParagraph"/>
        <w:numPr>
          <w:ilvl w:val="0"/>
          <w:numId w:val="12"/>
        </w:numPr>
      </w:pPr>
      <w:r>
        <w:t>Too many things can go wrong:</w:t>
      </w:r>
    </w:p>
    <w:p w14:paraId="4A2F2550" w14:textId="77777777" w:rsidR="002F3A35" w:rsidRDefault="002F3A35" w:rsidP="002F3A35">
      <w:pPr>
        <w:pStyle w:val="ListParagraph"/>
      </w:pPr>
      <w:r>
        <w:t xml:space="preserve">Getting </w:t>
      </w:r>
      <w:r w:rsidRPr="00C13F3A">
        <w:rPr>
          <w:u w:val="single"/>
        </w:rPr>
        <w:t>trusted collaborators</w:t>
      </w:r>
    </w:p>
    <w:p w14:paraId="0DB75D7C" w14:textId="77777777" w:rsidR="002F3A35" w:rsidRDefault="002F3A35" w:rsidP="002F3A35">
      <w:pPr>
        <w:pStyle w:val="ListParagraph"/>
      </w:pPr>
      <w:r>
        <w:t xml:space="preserve">Stealing and transporting </w:t>
      </w:r>
      <w:r w:rsidRPr="00C13F3A">
        <w:rPr>
          <w:u w:val="single"/>
        </w:rPr>
        <w:t>guarded material</w:t>
      </w:r>
    </w:p>
    <w:p w14:paraId="4E8A1558" w14:textId="77777777" w:rsidR="002F3A35" w:rsidRDefault="002F3A35" w:rsidP="002F3A35">
      <w:pPr>
        <w:pStyle w:val="ListParagraph"/>
      </w:pPr>
      <w:r>
        <w:t xml:space="preserve">Getting the </w:t>
      </w:r>
      <w:r w:rsidRPr="00C13F3A">
        <w:rPr>
          <w:u w:val="single"/>
        </w:rPr>
        <w:t>top technicians</w:t>
      </w:r>
      <w:r>
        <w:t xml:space="preserve"> in the world</w:t>
      </w:r>
    </w:p>
    <w:p w14:paraId="2261ACC2" w14:textId="77777777" w:rsidR="002F3A35" w:rsidRDefault="002F3A35" w:rsidP="002F3A35">
      <w:pPr>
        <w:pStyle w:val="ListParagraph"/>
      </w:pPr>
      <w:r>
        <w:t xml:space="preserve">No ability to </w:t>
      </w:r>
      <w:r>
        <w:rPr>
          <w:u w:val="single"/>
        </w:rPr>
        <w:t>test</w:t>
      </w:r>
    </w:p>
    <w:p w14:paraId="182D5583" w14:textId="77777777" w:rsidR="002F3A35" w:rsidRDefault="002F3A35" w:rsidP="002F3A35">
      <w:pPr>
        <w:pStyle w:val="ListParagraph"/>
      </w:pPr>
      <w:r>
        <w:t xml:space="preserve">Skilled </w:t>
      </w:r>
      <w:r>
        <w:rPr>
          <w:u w:val="single"/>
        </w:rPr>
        <w:t>detonation crew</w:t>
      </w:r>
    </w:p>
    <w:p w14:paraId="1E363D90" w14:textId="77777777" w:rsidR="002F3A35" w:rsidRDefault="002F3A35" w:rsidP="002F3A35">
      <w:pPr>
        <w:pStyle w:val="ListParagraph"/>
      </w:pPr>
      <w:r>
        <w:rPr>
          <w:u w:val="single"/>
        </w:rPr>
        <w:t>All that</w:t>
      </w:r>
      <w:r>
        <w:t xml:space="preserve"> while attracting </w:t>
      </w:r>
      <w:r>
        <w:rPr>
          <w:u w:val="single"/>
        </w:rPr>
        <w:t>zero attention</w:t>
      </w:r>
    </w:p>
    <w:p w14:paraId="21E46EEB" w14:textId="77777777" w:rsidR="002F3A35" w:rsidRDefault="002F3A35" w:rsidP="002F3A35">
      <w:pPr>
        <w:pStyle w:val="ListParagraph"/>
        <w:numPr>
          <w:ilvl w:val="0"/>
          <w:numId w:val="12"/>
        </w:numPr>
      </w:pPr>
      <w:r>
        <w:t xml:space="preserve">Weapons have </w:t>
      </w:r>
      <w:r w:rsidRPr="00D84DF4">
        <w:rPr>
          <w:u w:val="single"/>
        </w:rPr>
        <w:t>safety devices</w:t>
      </w:r>
      <w:r>
        <w:t xml:space="preserve">, are </w:t>
      </w:r>
      <w:r w:rsidRPr="00D84DF4">
        <w:rPr>
          <w:u w:val="single"/>
        </w:rPr>
        <w:t>stored in pieces</w:t>
      </w:r>
      <w:r>
        <w:t xml:space="preserve"> in different places</w:t>
      </w:r>
    </w:p>
    <w:p w14:paraId="537FEA49" w14:textId="77777777" w:rsidR="002F3A35" w:rsidRDefault="002F3A35" w:rsidP="002F3A35">
      <w:pPr>
        <w:pStyle w:val="ListParagraph"/>
        <w:numPr>
          <w:ilvl w:val="0"/>
          <w:numId w:val="12"/>
        </w:numPr>
      </w:pPr>
      <w:r>
        <w:t xml:space="preserve">Terrorists are like </w:t>
      </w:r>
      <w:r w:rsidRPr="00D84DF4">
        <w:rPr>
          <w:u w:val="single"/>
        </w:rPr>
        <w:t>Bond villains</w:t>
      </w:r>
      <w:r>
        <w:t xml:space="preserve"> that scheme instead of accomplishing anything</w:t>
      </w:r>
    </w:p>
    <w:p w14:paraId="6D4BE635" w14:textId="77777777" w:rsidR="002F3A35" w:rsidRPr="00C13F3A" w:rsidRDefault="002F3A35" w:rsidP="002F3A35">
      <w:pPr>
        <w:pStyle w:val="ListParagraph"/>
        <w:numPr>
          <w:ilvl w:val="0"/>
          <w:numId w:val="12"/>
        </w:numPr>
      </w:pPr>
      <w:r>
        <w:t xml:space="preserve">Most attacks are </w:t>
      </w:r>
      <w:r w:rsidRPr="00D84DF4">
        <w:rPr>
          <w:u w:val="single"/>
        </w:rPr>
        <w:t>bombs</w:t>
      </w:r>
      <w:r>
        <w:t xml:space="preserve"> which </w:t>
      </w:r>
      <w:r w:rsidRPr="00D84DF4">
        <w:rPr>
          <w:u w:val="single"/>
        </w:rPr>
        <w:t>don’t even work</w:t>
      </w:r>
    </w:p>
    <w:p w14:paraId="13CB6A7B" w14:textId="77777777" w:rsidR="002F3A35" w:rsidRPr="00ED1069" w:rsidRDefault="002F3A35" w:rsidP="002F3A35">
      <w:r w:rsidRPr="00B038DD">
        <w:rPr>
          <w:rStyle w:val="Style13ptBold"/>
        </w:rPr>
        <w:t>Mueller</w:t>
      </w:r>
      <w:r w:rsidRPr="00B038DD">
        <w:t xml:space="preserve"> and Stewart </w:t>
      </w:r>
      <w:r w:rsidRPr="00B038DD">
        <w:rPr>
          <w:rStyle w:val="Style13ptBold"/>
        </w:rPr>
        <w:t>10/29</w:t>
      </w:r>
      <w:r w:rsidRPr="00B038DD">
        <w:t>/18 [John Mueller is Woody Hayes Senior Research Scientist, Mershon Center for International Security Studies, and adjunct professor of Political Science, at Ohio State University. He is also a Senior Fellow at the Cato Institute in Washington. Mark G. Stewart is Professor of Civil Engineering and Director of the Centre for Infrastructure Performance and Reliability at The University of Newcastle in Australia. Terrorism and Bathtubs: Comparing and Assessing the Risks. October 29, 2018.  https://www.tandfonline.com/doi/abs/10.1080/09546553.2018.1530662?journalCode=ftpv20</w:t>
      </w:r>
      <w:r>
        <w:t>]</w:t>
      </w:r>
    </w:p>
    <w:p w14:paraId="7DC0A175" w14:textId="77777777" w:rsidR="002F3A35" w:rsidRPr="00ED1069" w:rsidRDefault="002F3A35" w:rsidP="002F3A35">
      <w:pPr>
        <w:rPr>
          <w:sz w:val="16"/>
        </w:rPr>
      </w:pPr>
      <w:r w:rsidRPr="00ED1069">
        <w:rPr>
          <w:sz w:val="16"/>
        </w:rPr>
        <w:t xml:space="preserve">However, there is of course no guarantee that things will remain that way, and the </w:t>
      </w:r>
      <w:r w:rsidRPr="006C6A65">
        <w:rPr>
          <w:highlight w:val="cyan"/>
          <w:u w:val="single"/>
        </w:rPr>
        <w:t>9/11</w:t>
      </w:r>
      <w:r w:rsidRPr="0007470D">
        <w:rPr>
          <w:u w:val="single"/>
        </w:rPr>
        <w:t xml:space="preserve"> attacks </w:t>
      </w:r>
      <w:r w:rsidRPr="006C6A65">
        <w:rPr>
          <w:highlight w:val="cyan"/>
          <w:u w:val="single"/>
        </w:rPr>
        <w:t>inspired the</w:t>
      </w:r>
      <w:r w:rsidRPr="0007470D">
        <w:rPr>
          <w:u w:val="single"/>
        </w:rPr>
        <w:t xml:space="preserve"> </w:t>
      </w:r>
      <w:r w:rsidRPr="0007470D">
        <w:rPr>
          <w:rStyle w:val="Emphasis"/>
        </w:rPr>
        <w:t xml:space="preserve">remarkable </w:t>
      </w:r>
      <w:r w:rsidRPr="006C6A65">
        <w:rPr>
          <w:rStyle w:val="Emphasis"/>
          <w:highlight w:val="cyan"/>
        </w:rPr>
        <w:t>extrapolation</w:t>
      </w:r>
      <w:r w:rsidRPr="0007470D">
        <w:rPr>
          <w:rStyle w:val="Emphasis"/>
        </w:rPr>
        <w:t xml:space="preserve"> </w:t>
      </w:r>
      <w:r w:rsidRPr="0007470D">
        <w:rPr>
          <w:u w:val="single"/>
        </w:rPr>
        <w:t xml:space="preserve">that, </w:t>
      </w:r>
      <w:r w:rsidRPr="0079650E">
        <w:rPr>
          <w:u w:val="single"/>
        </w:rPr>
        <w:t>because</w:t>
      </w:r>
      <w:r w:rsidRPr="0007470D">
        <w:rPr>
          <w:u w:val="single"/>
        </w:rPr>
        <w:t xml:space="preserve"> the </w:t>
      </w:r>
      <w:r w:rsidRPr="006C6A65">
        <w:rPr>
          <w:rStyle w:val="Emphasis"/>
          <w:highlight w:val="cyan"/>
        </w:rPr>
        <w:t>terrorists were successful with box cutters</w:t>
      </w:r>
      <w:r w:rsidRPr="006C6A65">
        <w:rPr>
          <w:highlight w:val="cyan"/>
          <w:u w:val="single"/>
        </w:rPr>
        <w:t>, they might</w:t>
      </w:r>
      <w:r w:rsidRPr="0007470D">
        <w:rPr>
          <w:u w:val="single"/>
        </w:rPr>
        <w:t xml:space="preserve"> soon be able to </w:t>
      </w:r>
      <w:r w:rsidRPr="006C6A65">
        <w:rPr>
          <w:rStyle w:val="Emphasis"/>
          <w:highlight w:val="cyan"/>
        </w:rPr>
        <w:t>turn out</w:t>
      </w:r>
      <w:r w:rsidRPr="0007470D">
        <w:rPr>
          <w:u w:val="single"/>
        </w:rPr>
        <w:t xml:space="preserve"> </w:t>
      </w:r>
      <w:r w:rsidRPr="0079650E">
        <w:rPr>
          <w:rStyle w:val="Emphasis"/>
        </w:rPr>
        <w:t>w</w:t>
      </w:r>
      <w:r w:rsidRPr="0079650E">
        <w:rPr>
          <w:u w:val="single"/>
        </w:rPr>
        <w:t xml:space="preserve">eapons of </w:t>
      </w:r>
      <w:r w:rsidRPr="0079650E">
        <w:rPr>
          <w:rStyle w:val="Emphasis"/>
        </w:rPr>
        <w:t>m</w:t>
      </w:r>
      <w:r w:rsidRPr="0079650E">
        <w:rPr>
          <w:u w:val="single"/>
        </w:rPr>
        <w:t xml:space="preserve">ass </w:t>
      </w:r>
      <w:r w:rsidRPr="0079650E">
        <w:rPr>
          <w:rStyle w:val="Emphasis"/>
        </w:rPr>
        <w:t>d</w:t>
      </w:r>
      <w:r w:rsidRPr="0079650E">
        <w:rPr>
          <w:u w:val="single"/>
        </w:rPr>
        <w:t>estruction— particularly</w:t>
      </w:r>
      <w:r w:rsidRPr="0007470D">
        <w:rPr>
          <w:u w:val="single"/>
        </w:rPr>
        <w:t xml:space="preserve"> </w:t>
      </w:r>
      <w:r w:rsidRPr="006C6A65">
        <w:rPr>
          <w:rStyle w:val="Emphasis"/>
          <w:highlight w:val="cyan"/>
        </w:rPr>
        <w:t>nuclear</w:t>
      </w:r>
      <w:r w:rsidRPr="007567C2">
        <w:rPr>
          <w:rStyle w:val="Emphasis"/>
        </w:rPr>
        <w:t xml:space="preserve"> </w:t>
      </w:r>
      <w:r w:rsidRPr="0079650E">
        <w:rPr>
          <w:rStyle w:val="Emphasis"/>
        </w:rPr>
        <w:t>ones</w:t>
      </w:r>
      <w:r w:rsidRPr="00ED1069">
        <w:rPr>
          <w:sz w:val="16"/>
        </w:rPr>
        <w:t>—</w:t>
      </w:r>
      <w:r w:rsidRPr="00ED1069">
        <w:rPr>
          <w:u w:val="single"/>
        </w:rPr>
        <w:t>and then detonate them</w:t>
      </w:r>
      <w:r w:rsidRPr="00ED1069">
        <w:rPr>
          <w:sz w:val="16"/>
        </w:rPr>
        <w:t xml:space="preserve"> in an American city. For example, in his influential 2004 book, Nuclear Terrorism, Harvard’s Graham </w:t>
      </w:r>
      <w:r w:rsidRPr="00ED1069">
        <w:rPr>
          <w:rStyle w:val="Emphasis"/>
        </w:rPr>
        <w:t>Allison</w:t>
      </w:r>
      <w:r w:rsidRPr="00ED1069">
        <w:rPr>
          <w:u w:val="single"/>
        </w:rPr>
        <w:t xml:space="preserve"> relayed his “considered judgment” that “on the current path, a nuclear terrorist attack on America in the decade ahead is more likely than not.</w:t>
      </w:r>
      <w:r w:rsidRPr="00ED1069">
        <w:rPr>
          <w:sz w:val="16"/>
        </w:rPr>
        <w:t xml:space="preserve">”11 Allison has had a great deal of company in his alarming pronouncements. In 2007, the distinguished physicist Richard </w:t>
      </w:r>
      <w:proofErr w:type="spellStart"/>
      <w:r w:rsidRPr="00ED1069">
        <w:rPr>
          <w:sz w:val="16"/>
        </w:rPr>
        <w:t>Garwin</w:t>
      </w:r>
      <w:proofErr w:type="spellEnd"/>
      <w:r w:rsidRPr="00ED1069">
        <w:rPr>
          <w:sz w:val="16"/>
        </w:rPr>
        <w:t xml:space="preserve"> put the likelihood of a nuclear explosion on an American or European city by terrorist or other means at 20 percent per year, which would work out to 91 percent over the eleven-year period to 2018.12</w:t>
      </w:r>
    </w:p>
    <w:p w14:paraId="61FF0F38" w14:textId="77777777" w:rsidR="002F3A35" w:rsidRPr="00ED1069" w:rsidRDefault="002F3A35" w:rsidP="002F3A35">
      <w:pPr>
        <w:rPr>
          <w:sz w:val="16"/>
        </w:rPr>
      </w:pPr>
      <w:r w:rsidRPr="006C6A65">
        <w:rPr>
          <w:rStyle w:val="Emphasis"/>
          <w:highlight w:val="cyan"/>
        </w:rPr>
        <w:t>Allison’s time is up</w:t>
      </w:r>
      <w:r w:rsidRPr="00ED1069">
        <w:rPr>
          <w:sz w:val="16"/>
        </w:rPr>
        <w:t xml:space="preserve">, and so is </w:t>
      </w:r>
      <w:proofErr w:type="spellStart"/>
      <w:r w:rsidRPr="00ED1069">
        <w:rPr>
          <w:sz w:val="16"/>
        </w:rPr>
        <w:t>Garwin’s</w:t>
      </w:r>
      <w:proofErr w:type="spellEnd"/>
      <w:r w:rsidRPr="00ED1069">
        <w:rPr>
          <w:sz w:val="16"/>
        </w:rPr>
        <w:t xml:space="preserve">. These </w:t>
      </w:r>
      <w:r w:rsidRPr="00ED1069">
        <w:rPr>
          <w:rStyle w:val="Emphasis"/>
        </w:rPr>
        <w:t xml:space="preserve">off-repeated </w:t>
      </w:r>
      <w:r w:rsidRPr="006C6A65">
        <w:rPr>
          <w:rStyle w:val="Emphasis"/>
          <w:highlight w:val="cyan"/>
        </w:rPr>
        <w:t>warnings</w:t>
      </w:r>
      <w:r w:rsidRPr="006C6A65">
        <w:rPr>
          <w:highlight w:val="cyan"/>
          <w:u w:val="single"/>
        </w:rPr>
        <w:t xml:space="preserve"> have </w:t>
      </w:r>
      <w:r w:rsidRPr="006C6A65">
        <w:rPr>
          <w:rStyle w:val="Emphasis"/>
          <w:highlight w:val="cyan"/>
        </w:rPr>
        <w:t>proven</w:t>
      </w:r>
      <w:r w:rsidRPr="00ED1069">
        <w:rPr>
          <w:u w:val="single"/>
        </w:rPr>
        <w:t xml:space="preserve"> to be </w:t>
      </w:r>
      <w:r w:rsidRPr="006C6A65">
        <w:rPr>
          <w:rStyle w:val="Emphasis"/>
          <w:highlight w:val="cyan"/>
        </w:rPr>
        <w:t>empty</w:t>
      </w:r>
      <w:r w:rsidRPr="00ED1069">
        <w:rPr>
          <w:sz w:val="16"/>
        </w:rPr>
        <w:t xml:space="preserve">. And it is important to point out that </w:t>
      </w:r>
      <w:r w:rsidRPr="00ED1069">
        <w:rPr>
          <w:rStyle w:val="Emphasis"/>
        </w:rPr>
        <w:t>not only</w:t>
      </w:r>
      <w:r w:rsidRPr="00ED1069">
        <w:rPr>
          <w:u w:val="single"/>
        </w:rPr>
        <w:t xml:space="preserve"> have terrorists </w:t>
      </w:r>
      <w:r w:rsidRPr="00ED1069">
        <w:rPr>
          <w:rStyle w:val="Emphasis"/>
        </w:rPr>
        <w:t>failed to go nuclear</w:t>
      </w:r>
      <w:r w:rsidRPr="00ED1069">
        <w:rPr>
          <w:sz w:val="16"/>
        </w:rPr>
        <w:t xml:space="preserve">, but as William </w:t>
      </w:r>
      <w:proofErr w:type="spellStart"/>
      <w:r w:rsidRPr="00ED1069">
        <w:rPr>
          <w:sz w:val="16"/>
        </w:rPr>
        <w:t>Langewiesche</w:t>
      </w:r>
      <w:proofErr w:type="spellEnd"/>
      <w:r w:rsidRPr="00ED1069">
        <w:rPr>
          <w:sz w:val="16"/>
        </w:rPr>
        <w:t>, who has assessed the process in detail, put it in 2007, “</w:t>
      </w:r>
      <w:r w:rsidRPr="00ED1069">
        <w:rPr>
          <w:u w:val="single"/>
        </w:rPr>
        <w:t xml:space="preserve">The best information is that </w:t>
      </w:r>
      <w:r w:rsidRPr="006C6A65">
        <w:rPr>
          <w:rStyle w:val="Emphasis"/>
          <w:highlight w:val="cyan"/>
        </w:rPr>
        <w:t>no one has gotten anywhere near this</w:t>
      </w:r>
      <w:r w:rsidRPr="00ED1069">
        <w:rPr>
          <w:sz w:val="16"/>
        </w:rPr>
        <w:t xml:space="preserve">. I mean, if </w:t>
      </w:r>
      <w:r w:rsidRPr="00ED1069">
        <w:rPr>
          <w:u w:val="single"/>
        </w:rPr>
        <w:t xml:space="preserve">you look carefully and practically at this process, you see that </w:t>
      </w:r>
      <w:r w:rsidRPr="006C6A65">
        <w:rPr>
          <w:highlight w:val="cyan"/>
          <w:u w:val="single"/>
        </w:rPr>
        <w:t xml:space="preserve">it is an </w:t>
      </w:r>
      <w:r w:rsidRPr="006C6A65">
        <w:rPr>
          <w:rStyle w:val="Emphasis"/>
          <w:highlight w:val="cyan"/>
        </w:rPr>
        <w:t>enormous undertaking</w:t>
      </w:r>
      <w:r w:rsidRPr="006C6A65">
        <w:rPr>
          <w:highlight w:val="cyan"/>
          <w:u w:val="single"/>
        </w:rPr>
        <w:t xml:space="preserve"> </w:t>
      </w:r>
      <w:r w:rsidRPr="006C6A65">
        <w:rPr>
          <w:rStyle w:val="Emphasis"/>
          <w:highlight w:val="cyan"/>
        </w:rPr>
        <w:t>full of risks</w:t>
      </w:r>
      <w:r w:rsidRPr="00ED1069">
        <w:rPr>
          <w:rStyle w:val="Emphasis"/>
        </w:rPr>
        <w:t xml:space="preserve"> for</w:t>
      </w:r>
      <w:r w:rsidRPr="00ED1069">
        <w:rPr>
          <w:u w:val="single"/>
        </w:rPr>
        <w:t xml:space="preserve"> the would-be </w:t>
      </w:r>
      <w:r w:rsidRPr="00ED1069">
        <w:rPr>
          <w:rStyle w:val="Emphasis"/>
        </w:rPr>
        <w:t>terrorists</w:t>
      </w:r>
      <w:r w:rsidRPr="00ED1069">
        <w:rPr>
          <w:sz w:val="16"/>
        </w:rPr>
        <w:t xml:space="preserve">.”13 </w:t>
      </w:r>
      <w:r w:rsidRPr="006C6A65">
        <w:rPr>
          <w:highlight w:val="cyan"/>
          <w:u w:val="single"/>
        </w:rPr>
        <w:t>That</w:t>
      </w:r>
      <w:r w:rsidRPr="00ED1069">
        <w:rPr>
          <w:u w:val="single"/>
        </w:rPr>
        <w:t xml:space="preserve"> process </w:t>
      </w:r>
      <w:r w:rsidRPr="006C6A65">
        <w:rPr>
          <w:highlight w:val="cyan"/>
          <w:u w:val="single"/>
        </w:rPr>
        <w:t xml:space="preserve">requires </w:t>
      </w:r>
      <w:r w:rsidRPr="0079650E">
        <w:rPr>
          <w:rStyle w:val="Emphasis"/>
        </w:rPr>
        <w:t>trusting corrupted</w:t>
      </w:r>
      <w:r w:rsidRPr="00ED1069">
        <w:rPr>
          <w:u w:val="single"/>
        </w:rPr>
        <w:t xml:space="preserve"> foreign </w:t>
      </w:r>
      <w:r w:rsidRPr="006C6A65">
        <w:rPr>
          <w:rStyle w:val="Emphasis"/>
          <w:highlight w:val="cyan"/>
        </w:rPr>
        <w:t>collaborators</w:t>
      </w:r>
      <w:r w:rsidRPr="00ED1069">
        <w:rPr>
          <w:u w:val="single"/>
        </w:rPr>
        <w:t xml:space="preserve"> and </w:t>
      </w:r>
      <w:r w:rsidRPr="00ED1069">
        <w:rPr>
          <w:rStyle w:val="Emphasis"/>
        </w:rPr>
        <w:t>other criminals</w:t>
      </w:r>
      <w:r w:rsidRPr="00ED1069">
        <w:rPr>
          <w:u w:val="single"/>
        </w:rPr>
        <w:t xml:space="preserve">, </w:t>
      </w:r>
      <w:r w:rsidRPr="006C6A65">
        <w:rPr>
          <w:rStyle w:val="Emphasis"/>
          <w:highlight w:val="cyan"/>
        </w:rPr>
        <w:t>obtaining</w:t>
      </w:r>
      <w:r w:rsidRPr="007567C2">
        <w:rPr>
          <w:u w:val="single"/>
        </w:rPr>
        <w:t xml:space="preserve"> </w:t>
      </w:r>
      <w:r w:rsidRPr="0079650E">
        <w:rPr>
          <w:u w:val="single"/>
        </w:rPr>
        <w:t xml:space="preserve">and </w:t>
      </w:r>
      <w:r w:rsidRPr="006C6A65">
        <w:rPr>
          <w:rStyle w:val="Emphasis"/>
          <w:highlight w:val="cyan"/>
        </w:rPr>
        <w:t>transporting</w:t>
      </w:r>
      <w:r w:rsidRPr="00ED1069">
        <w:rPr>
          <w:u w:val="single"/>
        </w:rPr>
        <w:t xml:space="preserve"> </w:t>
      </w:r>
      <w:r w:rsidRPr="00ED1069">
        <w:rPr>
          <w:rStyle w:val="Emphasis"/>
        </w:rPr>
        <w:t xml:space="preserve">highly </w:t>
      </w:r>
      <w:r w:rsidRPr="006C6A65">
        <w:rPr>
          <w:rStyle w:val="Emphasis"/>
          <w:highlight w:val="cyan"/>
        </w:rPr>
        <w:t>guarded material</w:t>
      </w:r>
      <w:r w:rsidRPr="00ED1069">
        <w:rPr>
          <w:u w:val="single"/>
        </w:rPr>
        <w:t xml:space="preserve">, </w:t>
      </w:r>
      <w:r w:rsidRPr="006C6A65">
        <w:rPr>
          <w:highlight w:val="cyan"/>
          <w:u w:val="single"/>
        </w:rPr>
        <w:t>setting up</w:t>
      </w:r>
      <w:r w:rsidRPr="00E46135">
        <w:rPr>
          <w:u w:val="single"/>
        </w:rPr>
        <w:t xml:space="preserve"> a</w:t>
      </w:r>
      <w:r w:rsidRPr="00ED1069">
        <w:rPr>
          <w:u w:val="single"/>
        </w:rPr>
        <w:t xml:space="preserve"> </w:t>
      </w:r>
      <w:r w:rsidRPr="00ED1069">
        <w:rPr>
          <w:rStyle w:val="Emphasis"/>
        </w:rPr>
        <w:t xml:space="preserve">machine </w:t>
      </w:r>
      <w:r w:rsidRPr="006C6A65">
        <w:rPr>
          <w:rStyle w:val="Emphasis"/>
          <w:highlight w:val="cyan"/>
        </w:rPr>
        <w:t>shop</w:t>
      </w:r>
      <w:r w:rsidRPr="00ED1069">
        <w:rPr>
          <w:u w:val="single"/>
        </w:rPr>
        <w:t xml:space="preserve"> staffed </w:t>
      </w:r>
      <w:r w:rsidRPr="006C6A65">
        <w:rPr>
          <w:highlight w:val="cyan"/>
          <w:u w:val="single"/>
        </w:rPr>
        <w:t xml:space="preserve">with </w:t>
      </w:r>
      <w:r w:rsidRPr="006C6A65">
        <w:rPr>
          <w:rStyle w:val="Emphasis"/>
          <w:highlight w:val="cyan"/>
        </w:rPr>
        <w:t>top scientists and technicians</w:t>
      </w:r>
      <w:r w:rsidRPr="00ED1069">
        <w:rPr>
          <w:u w:val="single"/>
        </w:rPr>
        <w:t xml:space="preserve">, and </w:t>
      </w:r>
      <w:r w:rsidRPr="006C6A65">
        <w:rPr>
          <w:highlight w:val="cyan"/>
          <w:u w:val="single"/>
        </w:rPr>
        <w:t>rolling</w:t>
      </w:r>
      <w:r w:rsidRPr="00ED1069">
        <w:rPr>
          <w:u w:val="single"/>
        </w:rPr>
        <w:t xml:space="preserve"> the </w:t>
      </w:r>
      <w:r w:rsidRPr="006C6A65">
        <w:rPr>
          <w:rStyle w:val="Emphasis"/>
          <w:highlight w:val="cyan"/>
        </w:rPr>
        <w:t>heavy</w:t>
      </w:r>
      <w:r w:rsidRPr="00ED1069">
        <w:rPr>
          <w:u w:val="single"/>
        </w:rPr>
        <w:t xml:space="preserve">, </w:t>
      </w:r>
      <w:r w:rsidRPr="007567C2">
        <w:rPr>
          <w:rStyle w:val="Emphasis"/>
        </w:rPr>
        <w:t>cumbersome</w:t>
      </w:r>
      <w:r w:rsidRPr="00ED1069">
        <w:rPr>
          <w:u w:val="single"/>
        </w:rPr>
        <w:t xml:space="preserve">, </w:t>
      </w:r>
      <w:r w:rsidRPr="007567C2">
        <w:rPr>
          <w:u w:val="single"/>
        </w:rPr>
        <w:t xml:space="preserve">and </w:t>
      </w:r>
      <w:r w:rsidRPr="006C6A65">
        <w:rPr>
          <w:rStyle w:val="Emphasis"/>
          <w:highlight w:val="cyan"/>
        </w:rPr>
        <w:t>untested</w:t>
      </w:r>
      <w:r w:rsidRPr="00ED1069">
        <w:rPr>
          <w:u w:val="single"/>
        </w:rPr>
        <w:t xml:space="preserve"> finished </w:t>
      </w:r>
      <w:r w:rsidRPr="006C6A65">
        <w:rPr>
          <w:rStyle w:val="Emphasis"/>
          <w:highlight w:val="cyan"/>
        </w:rPr>
        <w:t>product</w:t>
      </w:r>
      <w:r w:rsidRPr="00ED1069">
        <w:rPr>
          <w:u w:val="single"/>
        </w:rPr>
        <w:t xml:space="preserve"> into position </w:t>
      </w:r>
      <w:r w:rsidRPr="006C6A65">
        <w:rPr>
          <w:highlight w:val="cyan"/>
          <w:u w:val="single"/>
        </w:rPr>
        <w:t>to be</w:t>
      </w:r>
      <w:r w:rsidRPr="00ED1069">
        <w:rPr>
          <w:u w:val="single"/>
        </w:rPr>
        <w:t xml:space="preserve"> </w:t>
      </w:r>
      <w:r w:rsidRPr="006C6A65">
        <w:rPr>
          <w:rStyle w:val="Emphasis"/>
          <w:highlight w:val="cyan"/>
        </w:rPr>
        <w:t>detonated</w:t>
      </w:r>
      <w:r w:rsidRPr="006C6A65">
        <w:rPr>
          <w:highlight w:val="cyan"/>
          <w:u w:val="single"/>
        </w:rPr>
        <w:t xml:space="preserve"> by a </w:t>
      </w:r>
      <w:r w:rsidRPr="006C6A65">
        <w:rPr>
          <w:rStyle w:val="Emphasis"/>
          <w:highlight w:val="cyan"/>
        </w:rPr>
        <w:t>skilled crew</w:t>
      </w:r>
      <w:r w:rsidRPr="00ED1069">
        <w:rPr>
          <w:u w:val="single"/>
        </w:rPr>
        <w:t xml:space="preserve">, </w:t>
      </w:r>
      <w:r w:rsidRPr="006C6A65">
        <w:rPr>
          <w:highlight w:val="cyan"/>
          <w:u w:val="single"/>
        </w:rPr>
        <w:t>all</w:t>
      </w:r>
      <w:r w:rsidRPr="00ED1069">
        <w:rPr>
          <w:u w:val="single"/>
        </w:rPr>
        <w:t xml:space="preserve"> the </w:t>
      </w:r>
      <w:r w:rsidRPr="006C6A65">
        <w:rPr>
          <w:highlight w:val="cyan"/>
          <w:u w:val="single"/>
        </w:rPr>
        <w:t xml:space="preserve">while </w:t>
      </w:r>
      <w:r w:rsidRPr="006C6A65">
        <w:rPr>
          <w:rStyle w:val="Emphasis"/>
          <w:highlight w:val="cyan"/>
        </w:rPr>
        <w:t>attracting no attention</w:t>
      </w:r>
      <w:r w:rsidRPr="00ED1069">
        <w:rPr>
          <w:u w:val="single"/>
        </w:rPr>
        <w:t xml:space="preserve"> from outsiders</w:t>
      </w:r>
      <w:r w:rsidRPr="00ED1069">
        <w:rPr>
          <w:sz w:val="16"/>
        </w:rPr>
        <w:t>.</w:t>
      </w:r>
    </w:p>
    <w:p w14:paraId="10F7D228" w14:textId="77777777" w:rsidR="002F3A35" w:rsidRPr="00ED1069" w:rsidRDefault="002F3A35" w:rsidP="002F3A35">
      <w:pPr>
        <w:rPr>
          <w:sz w:val="16"/>
        </w:rPr>
      </w:pPr>
      <w:r w:rsidRPr="00ED1069">
        <w:rPr>
          <w:u w:val="single"/>
        </w:rPr>
        <w:t xml:space="preserve">Nor have terrorist groups been able to steal </w:t>
      </w:r>
      <w:r w:rsidRPr="007567C2">
        <w:rPr>
          <w:u w:val="single"/>
        </w:rPr>
        <w:t xml:space="preserve">existing </w:t>
      </w:r>
      <w:r w:rsidRPr="006C6A65">
        <w:rPr>
          <w:highlight w:val="cyan"/>
          <w:u w:val="single"/>
        </w:rPr>
        <w:t>nuclear weapons</w:t>
      </w:r>
      <w:r w:rsidRPr="00ED1069">
        <w:rPr>
          <w:u w:val="single"/>
        </w:rPr>
        <w:t xml:space="preserve">—characteristically </w:t>
      </w:r>
      <w:r w:rsidRPr="007567C2">
        <w:rPr>
          <w:u w:val="single"/>
        </w:rPr>
        <w:t xml:space="preserve">burdened </w:t>
      </w:r>
      <w:r w:rsidRPr="006C6A65">
        <w:rPr>
          <w:highlight w:val="cyan"/>
          <w:u w:val="single"/>
        </w:rPr>
        <w:t xml:space="preserve">with </w:t>
      </w:r>
      <w:r w:rsidRPr="006C6A65">
        <w:rPr>
          <w:rStyle w:val="Emphasis"/>
          <w:highlight w:val="cyan"/>
        </w:rPr>
        <w:t>multiple safety devices</w:t>
      </w:r>
      <w:r w:rsidRPr="006C6A65">
        <w:rPr>
          <w:highlight w:val="cyan"/>
          <w:u w:val="single"/>
        </w:rPr>
        <w:t xml:space="preserve"> and</w:t>
      </w:r>
      <w:r w:rsidRPr="00ED1069">
        <w:rPr>
          <w:u w:val="single"/>
        </w:rPr>
        <w:t xml:space="preserve"> often </w:t>
      </w:r>
      <w:r w:rsidRPr="006C6A65">
        <w:rPr>
          <w:rStyle w:val="Emphasis"/>
          <w:highlight w:val="cyan"/>
        </w:rPr>
        <w:t>stored in pieces</w:t>
      </w:r>
      <w:r w:rsidRPr="006C6A65">
        <w:rPr>
          <w:highlight w:val="cyan"/>
          <w:u w:val="single"/>
        </w:rPr>
        <w:t xml:space="preserve"> at </w:t>
      </w:r>
      <w:r w:rsidRPr="006C6A65">
        <w:rPr>
          <w:rStyle w:val="Emphasis"/>
          <w:highlight w:val="cyan"/>
        </w:rPr>
        <w:t>separate</w:t>
      </w:r>
      <w:r w:rsidRPr="00ED1069">
        <w:rPr>
          <w:rStyle w:val="Emphasis"/>
        </w:rPr>
        <w:t xml:space="preserve"> secure </w:t>
      </w:r>
      <w:r w:rsidRPr="006C6A65">
        <w:rPr>
          <w:rStyle w:val="Emphasis"/>
          <w:highlight w:val="cyan"/>
        </w:rPr>
        <w:t>locales</w:t>
      </w:r>
      <w:r w:rsidRPr="00ED1069">
        <w:rPr>
          <w:sz w:val="16"/>
        </w:rPr>
        <w:t xml:space="preserve">—from existing arsenals as was once much feared. And </w:t>
      </w:r>
      <w:r w:rsidRPr="00ED1069">
        <w:rPr>
          <w:u w:val="single"/>
        </w:rPr>
        <w:t xml:space="preserve">they certainly </w:t>
      </w:r>
      <w:r w:rsidRPr="00ED1069">
        <w:rPr>
          <w:rStyle w:val="Emphasis"/>
        </w:rPr>
        <w:t>have not been able</w:t>
      </w:r>
      <w:r w:rsidRPr="00ED1069">
        <w:rPr>
          <w:u w:val="single"/>
        </w:rPr>
        <w:t xml:space="preserve"> to </w:t>
      </w:r>
      <w:r w:rsidRPr="00ED1069">
        <w:rPr>
          <w:rStyle w:val="Emphasis"/>
        </w:rPr>
        <w:t>cajole leaders</w:t>
      </w:r>
      <w:r w:rsidRPr="00ED1069">
        <w:rPr>
          <w:u w:val="single"/>
        </w:rPr>
        <w:t xml:space="preserve"> in </w:t>
      </w:r>
      <w:r w:rsidRPr="00ED1069">
        <w:rPr>
          <w:u w:val="single"/>
        </w:rPr>
        <w:lastRenderedPageBreak/>
        <w:t>nuclear states to palm one off to them</w:t>
      </w:r>
      <w:r w:rsidRPr="00ED1069">
        <w:rPr>
          <w:sz w:val="16"/>
        </w:rPr>
        <w:t>—though a war inflicting more death than Hiroshima and Nagasaki combined was launched against Iraq in 2003 in major part under the spell of fantasies about such a handover.14</w:t>
      </w:r>
    </w:p>
    <w:p w14:paraId="0E45F0D9" w14:textId="77777777" w:rsidR="002F3A35" w:rsidRPr="00ED1069" w:rsidRDefault="002F3A35" w:rsidP="002F3A35">
      <w:pPr>
        <w:rPr>
          <w:sz w:val="16"/>
        </w:rPr>
      </w:pPr>
      <w:r w:rsidRPr="00ED1069">
        <w:rPr>
          <w:sz w:val="16"/>
        </w:rPr>
        <w:t xml:space="preserve">More generally, </w:t>
      </w:r>
      <w:r w:rsidRPr="00ED1069">
        <w:rPr>
          <w:u w:val="single"/>
        </w:rPr>
        <w:t>the actual terrorist “adversaries” in the West scarcely deserve accolades for either dedication or prowess</w:t>
      </w:r>
      <w:r w:rsidRPr="00ED1069">
        <w:rPr>
          <w:sz w:val="16"/>
        </w:rPr>
        <w:t xml:space="preserve">. It is true, of course, that sometimes even incompetents can get lucky, but such instances, however tragic, are rare. </w:t>
      </w:r>
      <w:r w:rsidRPr="00ED1069">
        <w:rPr>
          <w:u w:val="single"/>
        </w:rPr>
        <w:t xml:space="preserve">For the most part, </w:t>
      </w:r>
      <w:r w:rsidRPr="006C6A65">
        <w:rPr>
          <w:highlight w:val="cyan"/>
          <w:u w:val="single"/>
        </w:rPr>
        <w:t>terrorists</w:t>
      </w:r>
      <w:r w:rsidRPr="00ED1069">
        <w:rPr>
          <w:u w:val="single"/>
        </w:rPr>
        <w:t xml:space="preserve"> in the United States </w:t>
      </w:r>
      <w:r w:rsidRPr="006C6A65">
        <w:rPr>
          <w:highlight w:val="cyan"/>
          <w:u w:val="single"/>
        </w:rPr>
        <w:t>are</w:t>
      </w:r>
      <w:r w:rsidRPr="00E46135">
        <w:rPr>
          <w:u w:val="single"/>
        </w:rPr>
        <w:t xml:space="preserve"> a</w:t>
      </w:r>
      <w:r w:rsidRPr="00ED1069">
        <w:rPr>
          <w:u w:val="single"/>
        </w:rPr>
        <w:t xml:space="preserve"> </w:t>
      </w:r>
      <w:r w:rsidRPr="007567C2">
        <w:rPr>
          <w:rStyle w:val="Emphasis"/>
        </w:rPr>
        <w:t>confused</w:t>
      </w:r>
      <w:r w:rsidRPr="00ED1069">
        <w:rPr>
          <w:u w:val="single"/>
        </w:rPr>
        <w:t xml:space="preserve">, </w:t>
      </w:r>
      <w:r w:rsidRPr="00E46135">
        <w:rPr>
          <w:rStyle w:val="Emphasis"/>
        </w:rPr>
        <w:t>inadequate</w:t>
      </w:r>
      <w:r w:rsidRPr="00ED1069">
        <w:rPr>
          <w:u w:val="single"/>
        </w:rPr>
        <w:t xml:space="preserve">, </w:t>
      </w:r>
      <w:r w:rsidRPr="006C6A65">
        <w:rPr>
          <w:rStyle w:val="Emphasis"/>
          <w:highlight w:val="cyan"/>
        </w:rPr>
        <w:t>incompetent</w:t>
      </w:r>
      <w:r w:rsidRPr="00ED1069">
        <w:rPr>
          <w:u w:val="single"/>
        </w:rPr>
        <w:t xml:space="preserve">, </w:t>
      </w:r>
      <w:r w:rsidRPr="00E46135">
        <w:rPr>
          <w:rStyle w:val="Emphasis"/>
        </w:rPr>
        <w:t>blundering</w:t>
      </w:r>
      <w:r w:rsidRPr="00ED1069">
        <w:rPr>
          <w:u w:val="single"/>
        </w:rPr>
        <w:t xml:space="preserve">, </w:t>
      </w:r>
      <w:r w:rsidRPr="006C6A65">
        <w:rPr>
          <w:highlight w:val="cyan"/>
          <w:u w:val="single"/>
        </w:rPr>
        <w:t xml:space="preserve">and </w:t>
      </w:r>
      <w:r w:rsidRPr="006C6A65">
        <w:rPr>
          <w:rStyle w:val="Emphasis"/>
          <w:highlight w:val="cyan"/>
        </w:rPr>
        <w:t>gullible</w:t>
      </w:r>
      <w:r w:rsidRPr="00ED1069">
        <w:rPr>
          <w:rStyle w:val="Emphasis"/>
        </w:rPr>
        <w:t xml:space="preserve"> bunch</w:t>
      </w:r>
      <w:r w:rsidRPr="00ED1069">
        <w:rPr>
          <w:u w:val="single"/>
        </w:rPr>
        <w:t xml:space="preserve">, only </w:t>
      </w:r>
      <w:r w:rsidRPr="00ED1069">
        <w:rPr>
          <w:rStyle w:val="Emphasis"/>
        </w:rPr>
        <w:t>occasionally able to get their act together</w:t>
      </w:r>
      <w:r w:rsidRPr="00ED1069">
        <w:rPr>
          <w:sz w:val="16"/>
        </w:rPr>
        <w:t xml:space="preserve">. </w:t>
      </w:r>
      <w:r w:rsidRPr="00ED1069">
        <w:rPr>
          <w:u w:val="single"/>
        </w:rPr>
        <w:t xml:space="preserve">Most seem to </w:t>
      </w:r>
      <w:r w:rsidRPr="007567C2">
        <w:rPr>
          <w:u w:val="single"/>
        </w:rPr>
        <w:t xml:space="preserve">be </w:t>
      </w:r>
      <w:r w:rsidRPr="006C6A65">
        <w:rPr>
          <w:highlight w:val="cyan"/>
          <w:u w:val="single"/>
        </w:rPr>
        <w:t xml:space="preserve">far </w:t>
      </w:r>
      <w:r w:rsidRPr="006C6A65">
        <w:rPr>
          <w:rStyle w:val="Emphasis"/>
          <w:highlight w:val="cyan"/>
        </w:rPr>
        <w:t>better</w:t>
      </w:r>
      <w:r w:rsidRPr="006C6A65">
        <w:rPr>
          <w:highlight w:val="cyan"/>
          <w:u w:val="single"/>
        </w:rPr>
        <w:t xml:space="preserve"> at</w:t>
      </w:r>
      <w:r w:rsidRPr="00ED1069">
        <w:rPr>
          <w:u w:val="single"/>
        </w:rPr>
        <w:t xml:space="preserve"> frenetic and often </w:t>
      </w:r>
      <w:r w:rsidRPr="006C6A65">
        <w:rPr>
          <w:rStyle w:val="Emphasis"/>
          <w:highlight w:val="cyan"/>
        </w:rPr>
        <w:t>self-deluded scheming</w:t>
      </w:r>
      <w:r w:rsidRPr="00ED1069">
        <w:rPr>
          <w:u w:val="single"/>
        </w:rPr>
        <w:t xml:space="preserve"> than at actual </w:t>
      </w:r>
      <w:r w:rsidRPr="00ED1069">
        <w:rPr>
          <w:rStyle w:val="Emphasis"/>
        </w:rPr>
        <w:t>execution</w:t>
      </w:r>
      <w:r w:rsidRPr="00ED1069">
        <w:rPr>
          <w:sz w:val="16"/>
        </w:rPr>
        <w:t>. A summary assessment by RAND’s Brian Jenkins is apt: “</w:t>
      </w:r>
      <w:r w:rsidRPr="00ED1069">
        <w:rPr>
          <w:u w:val="single"/>
        </w:rPr>
        <w:t>their numbers remain small, their determination limp, and their competence poor</w:t>
      </w:r>
      <w:r w:rsidRPr="00ED1069">
        <w:rPr>
          <w:sz w:val="16"/>
        </w:rPr>
        <w:t xml:space="preserve">.”15 And much </w:t>
      </w:r>
      <w:r w:rsidRPr="00ED1069">
        <w:rPr>
          <w:u w:val="single"/>
        </w:rPr>
        <w:t>the same holds for Europe and the rest of the developed world</w:t>
      </w:r>
      <w:r w:rsidRPr="00ED1069">
        <w:rPr>
          <w:sz w:val="16"/>
        </w:rPr>
        <w:t xml:space="preserve">.16 Also working against terrorist success in the West is the fact that almost all are amateurs: </w:t>
      </w:r>
      <w:r w:rsidRPr="00ED1069">
        <w:rPr>
          <w:u w:val="single"/>
        </w:rPr>
        <w:t>they have never before tried to do something like this</w:t>
      </w:r>
      <w:r w:rsidRPr="00ED1069">
        <w:rPr>
          <w:sz w:val="16"/>
        </w:rPr>
        <w:t>. Unlike criminals they have not been able to develop street smarts.</w:t>
      </w:r>
    </w:p>
    <w:p w14:paraId="2C355DAB" w14:textId="77777777" w:rsidR="002F3A35" w:rsidRDefault="002F3A35" w:rsidP="002F3A35">
      <w:pPr>
        <w:rPr>
          <w:sz w:val="16"/>
        </w:rPr>
      </w:pPr>
      <w:r w:rsidRPr="00ED1069">
        <w:rPr>
          <w:sz w:val="16"/>
        </w:rPr>
        <w:t xml:space="preserve">Except perhaps for the use of vehicles to deliver mayhem (though this idea is by no means new in the history of terrorism), </w:t>
      </w:r>
      <w:r w:rsidRPr="007567C2">
        <w:rPr>
          <w:u w:val="single"/>
        </w:rPr>
        <w:t>there has been</w:t>
      </w:r>
      <w:r w:rsidRPr="00ED1069">
        <w:rPr>
          <w:u w:val="single"/>
        </w:rPr>
        <w:t xml:space="preserve"> remarkably </w:t>
      </w:r>
      <w:r w:rsidRPr="007567C2">
        <w:rPr>
          <w:rStyle w:val="Emphasis"/>
        </w:rPr>
        <w:t>little innovation</w:t>
      </w:r>
      <w:r w:rsidRPr="007567C2">
        <w:rPr>
          <w:u w:val="single"/>
        </w:rPr>
        <w:t xml:space="preserve"> in</w:t>
      </w:r>
      <w:r w:rsidRPr="00ED1069">
        <w:rPr>
          <w:u w:val="single"/>
        </w:rPr>
        <w:t xml:space="preserve"> </w:t>
      </w:r>
      <w:r w:rsidRPr="00ED1069">
        <w:rPr>
          <w:rStyle w:val="Emphasis"/>
        </w:rPr>
        <w:t xml:space="preserve">terrorist </w:t>
      </w:r>
      <w:r w:rsidRPr="007567C2">
        <w:rPr>
          <w:rStyle w:val="Emphasis"/>
        </w:rPr>
        <w:t>weaponry</w:t>
      </w:r>
      <w:r w:rsidRPr="00ED1069">
        <w:rPr>
          <w:u w:val="single"/>
        </w:rPr>
        <w:t xml:space="preserve"> or methodology since 9/11</w:t>
      </w:r>
      <w:r w:rsidRPr="00ED1069">
        <w:rPr>
          <w:sz w:val="16"/>
        </w:rPr>
        <w:t xml:space="preserve">.17 Like their predecessors, </w:t>
      </w:r>
      <w:r w:rsidRPr="006C6A65">
        <w:rPr>
          <w:highlight w:val="cyan"/>
          <w:u w:val="single"/>
        </w:rPr>
        <w:t>they</w:t>
      </w:r>
      <w:r w:rsidRPr="00ED1069">
        <w:rPr>
          <w:u w:val="single"/>
        </w:rPr>
        <w:t xml:space="preserve"> have </w:t>
      </w:r>
      <w:r w:rsidRPr="006C6A65">
        <w:rPr>
          <w:highlight w:val="cyan"/>
          <w:u w:val="single"/>
        </w:rPr>
        <w:t>continue</w:t>
      </w:r>
      <w:r w:rsidRPr="007567C2">
        <w:rPr>
          <w:sz w:val="16"/>
        </w:rPr>
        <w:t xml:space="preserve">d </w:t>
      </w:r>
      <w:r w:rsidRPr="006C6A65">
        <w:rPr>
          <w:highlight w:val="cyan"/>
          <w:u w:val="single"/>
        </w:rPr>
        <w:t xml:space="preserve">to rely on </w:t>
      </w:r>
      <w:r w:rsidRPr="006C6A65">
        <w:rPr>
          <w:rStyle w:val="Emphasis"/>
          <w:highlight w:val="cyan"/>
        </w:rPr>
        <w:t>bombs</w:t>
      </w:r>
      <w:r w:rsidRPr="00ED1069">
        <w:rPr>
          <w:sz w:val="16"/>
        </w:rPr>
        <w:t xml:space="preserve"> (</w:t>
      </w:r>
      <w:r w:rsidRPr="00ED1069">
        <w:rPr>
          <w:u w:val="single"/>
        </w:rPr>
        <w:t xml:space="preserve">many of </w:t>
      </w:r>
      <w:r w:rsidRPr="006C6A65">
        <w:rPr>
          <w:highlight w:val="cyan"/>
          <w:u w:val="single"/>
        </w:rPr>
        <w:t xml:space="preserve">which </w:t>
      </w:r>
      <w:r w:rsidRPr="006C6A65">
        <w:rPr>
          <w:rStyle w:val="Emphasis"/>
          <w:highlight w:val="cyan"/>
        </w:rPr>
        <w:t>fail to detonate</w:t>
      </w:r>
      <w:r w:rsidRPr="00ED1069">
        <w:rPr>
          <w:sz w:val="16"/>
        </w:rPr>
        <w:t xml:space="preserve"> or do much damage) </w:t>
      </w:r>
      <w:r w:rsidRPr="00ED1069">
        <w:rPr>
          <w:u w:val="single"/>
        </w:rPr>
        <w:t>and bullets</w:t>
      </w:r>
      <w:r w:rsidRPr="00ED1069">
        <w:rPr>
          <w:sz w:val="16"/>
        </w:rPr>
        <w:t>.18</w:t>
      </w:r>
    </w:p>
    <w:p w14:paraId="567FE20D" w14:textId="780F9EF9" w:rsidR="002F3A35" w:rsidRDefault="009B0AFA" w:rsidP="009B0AFA">
      <w:pPr>
        <w:pStyle w:val="Heading3"/>
      </w:pPr>
      <w:proofErr w:type="spellStart"/>
      <w:r>
        <w:lastRenderedPageBreak/>
        <w:t>Dedev</w:t>
      </w:r>
      <w:proofErr w:type="spellEnd"/>
    </w:p>
    <w:p w14:paraId="0A52BB9C" w14:textId="0DEA82E9" w:rsidR="00741747" w:rsidRPr="00741747" w:rsidRDefault="00741747" w:rsidP="00741747">
      <w:r>
        <w:t xml:space="preserve">They can’t solve </w:t>
      </w:r>
      <w:proofErr w:type="spellStart"/>
      <w:r>
        <w:t>dedev</w:t>
      </w:r>
      <w:proofErr w:type="spellEnd"/>
      <w:r>
        <w:t xml:space="preserve"> – their </w:t>
      </w:r>
      <w:proofErr w:type="spellStart"/>
      <w:r>
        <w:t>ev</w:t>
      </w:r>
      <w:proofErr w:type="spellEnd"/>
      <w:r>
        <w:t xml:space="preserve"> says the transition away from growth is good but they don’t have a counterplan that does that and no reason the aff makes </w:t>
      </w:r>
      <w:proofErr w:type="spellStart"/>
      <w:r>
        <w:t>squo</w:t>
      </w:r>
      <w:proofErr w:type="spellEnd"/>
      <w:r>
        <w:t xml:space="preserve"> economic growth worse – especially since our </w:t>
      </w:r>
      <w:proofErr w:type="spellStart"/>
      <w:r>
        <w:t>ev</w:t>
      </w:r>
      <w:proofErr w:type="spellEnd"/>
      <w:r>
        <w:t xml:space="preserve"> is about </w:t>
      </w:r>
    </w:p>
    <w:p w14:paraId="49386C1C" w14:textId="1166862C" w:rsidR="009B0AFA" w:rsidRPr="009B0AFA" w:rsidRDefault="009B0AFA" w:rsidP="009B0AFA">
      <w:proofErr w:type="spellStart"/>
      <w:r>
        <w:t>Ev</w:t>
      </w:r>
      <w:proofErr w:type="spellEnd"/>
      <w:r>
        <w:t xml:space="preserve"> says trade conflicts, not econ decline </w:t>
      </w:r>
    </w:p>
    <w:p w14:paraId="3E8F5217" w14:textId="77777777" w:rsidR="009B0AFA" w:rsidRPr="00DB570C" w:rsidRDefault="009B0AFA" w:rsidP="009B0AFA">
      <w:pPr>
        <w:pStyle w:val="Heading4"/>
        <w:rPr>
          <w:rFonts w:cs="Arial"/>
        </w:rPr>
      </w:pPr>
      <w:r w:rsidRPr="00DB570C">
        <w:rPr>
          <w:rFonts w:cs="Arial"/>
        </w:rPr>
        <w:t xml:space="preserve">Growth is </w:t>
      </w:r>
      <w:r w:rsidRPr="00DB570C">
        <w:rPr>
          <w:rFonts w:cs="Arial"/>
          <w:u w:val="single"/>
        </w:rPr>
        <w:t>sustainable</w:t>
      </w:r>
      <w:r w:rsidRPr="00DB570C">
        <w:rPr>
          <w:rFonts w:cs="Arial"/>
        </w:rPr>
        <w:t xml:space="preserve"> and </w:t>
      </w:r>
      <w:r w:rsidRPr="00DB570C">
        <w:rPr>
          <w:rFonts w:cs="Arial"/>
          <w:u w:val="single"/>
        </w:rPr>
        <w:t>inevitable</w:t>
      </w:r>
      <w:r w:rsidRPr="00DB570C">
        <w:rPr>
          <w:rFonts w:cs="Arial"/>
        </w:rPr>
        <w:t xml:space="preserve"> – unparalleled data proves tech solves, but transition </w:t>
      </w:r>
      <w:r w:rsidRPr="00DB570C">
        <w:rPr>
          <w:rFonts w:cs="Arial"/>
          <w:u w:val="single"/>
        </w:rPr>
        <w:t>doesn’t</w:t>
      </w:r>
      <w:r w:rsidRPr="00DB570C">
        <w:rPr>
          <w:rFonts w:cs="Arial"/>
        </w:rPr>
        <w:t xml:space="preserve">. </w:t>
      </w:r>
    </w:p>
    <w:p w14:paraId="1B4D0AE2" w14:textId="77777777" w:rsidR="009B0AFA" w:rsidRPr="00DB570C" w:rsidRDefault="009B0AFA" w:rsidP="009B0AFA">
      <w:pPr>
        <w:rPr>
          <w:rStyle w:val="Hyperlink"/>
          <w:rFonts w:cs="Arial"/>
          <w:sz w:val="16"/>
          <w:szCs w:val="16"/>
        </w:rPr>
      </w:pPr>
      <w:r w:rsidRPr="00DB570C">
        <w:rPr>
          <w:rStyle w:val="Style13ptBold"/>
          <w:rFonts w:cs="Arial"/>
        </w:rPr>
        <w:t xml:space="preserve">Bailey ’16 </w:t>
      </w:r>
      <w:r w:rsidRPr="00DB570C">
        <w:rPr>
          <w:rFonts w:cs="Arial"/>
          <w:sz w:val="16"/>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9" w:history="1">
        <w:r w:rsidRPr="00DB570C">
          <w:rPr>
            <w:rStyle w:val="Hyperlink"/>
            <w:rFonts w:cs="Arial"/>
            <w:sz w:val="16"/>
            <w:szCs w:val="16"/>
          </w:rPr>
          <w:t>http://reason.com/archives/2016/12/16/is-economic-growth-environmentally-sust1)</w:t>
        </w:r>
      </w:hyperlink>
    </w:p>
    <w:p w14:paraId="2403B482" w14:textId="77777777" w:rsidR="00741747" w:rsidRDefault="009B0AFA" w:rsidP="009B0AFA">
      <w:pPr>
        <w:rPr>
          <w:rFonts w:cs="Arial"/>
          <w:b/>
          <w:u w:val="single"/>
        </w:rPr>
      </w:pPr>
      <w:r w:rsidRPr="00DB570C">
        <w:rPr>
          <w:rFonts w:cs="Arial"/>
          <w:sz w:val="16"/>
        </w:rPr>
        <w:t xml:space="preserve">Is economic growth environmentally sustainable? No, say a group of prominent </w:t>
      </w:r>
      <w:r w:rsidRPr="00DB570C">
        <w:rPr>
          <w:rFonts w:cs="Arial"/>
          <w:u w:val="single"/>
        </w:rPr>
        <w:t>ecological economists led by</w:t>
      </w:r>
      <w:r w:rsidRPr="00DB570C">
        <w:rPr>
          <w:rFonts w:cs="Arial"/>
          <w:sz w:val="16"/>
        </w:rPr>
        <w:t xml:space="preserve"> the Australian hydrologist James </w:t>
      </w:r>
      <w:r w:rsidRPr="00DB570C">
        <w:rPr>
          <w:rFonts w:cs="Arial"/>
          <w:u w:val="single"/>
        </w:rPr>
        <w:t>Ward</w:t>
      </w:r>
      <w:r w:rsidRPr="00DB570C">
        <w:rPr>
          <w:rFonts w:cs="Arial"/>
          <w:sz w:val="16"/>
        </w:rPr>
        <w:t xml:space="preserve">. In a new </w:t>
      </w:r>
      <w:proofErr w:type="spellStart"/>
      <w:r w:rsidRPr="00DB570C">
        <w:rPr>
          <w:rFonts w:cs="Arial"/>
          <w:sz w:val="16"/>
        </w:rPr>
        <w:t>PLoS</w:t>
      </w:r>
      <w:proofErr w:type="spellEnd"/>
      <w:r w:rsidRPr="00DB570C">
        <w:rPr>
          <w:rFonts w:cs="Arial"/>
          <w:sz w:val="16"/>
        </w:rPr>
        <w:t xml:space="preserve">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DB570C">
        <w:rPr>
          <w:rFonts w:cs="Arial"/>
          <w:u w:val="single"/>
        </w:rPr>
        <w:t>think we're still heading for a collapse</w:t>
      </w:r>
      <w:r w:rsidRPr="00DB570C">
        <w:rPr>
          <w:rFonts w:cs="Arial"/>
          <w:sz w:val="16"/>
        </w:rPr>
        <w:t xml:space="preserve">. I think </w:t>
      </w:r>
      <w:r w:rsidRPr="00DB570C">
        <w:rPr>
          <w:rFonts w:cs="Arial"/>
          <w:b/>
          <w:u w:val="single"/>
        </w:rPr>
        <w:t>they're wrong</w:t>
      </w:r>
      <w:r w:rsidRPr="00DB570C">
        <w:rPr>
          <w:rFonts w:cs="Arial"/>
          <w:sz w:val="16"/>
        </w:rPr>
        <w:t xml:space="preserve">. But they're wrong in an instructive way. </w:t>
      </w:r>
      <w:r w:rsidRPr="00DB570C">
        <w:rPr>
          <w:rFonts w:cs="Arial"/>
          <w:u w:val="single"/>
        </w:rPr>
        <w:t>The authors describe two types of "decoupling," relative and absolute. Relative</w:t>
      </w:r>
      <w:r w:rsidRPr="00DB570C">
        <w:rPr>
          <w:rFonts w:cs="Arial"/>
          <w:sz w:val="16"/>
        </w:rPr>
        <w:t xml:space="preserve"> decoupling </w:t>
      </w:r>
      <w:r w:rsidRPr="00DB570C">
        <w:rPr>
          <w:rFonts w:cs="Arial"/>
          <w:u w:val="single"/>
        </w:rPr>
        <w:t>means</w:t>
      </w:r>
      <w:r w:rsidRPr="00DB570C">
        <w:rPr>
          <w:rFonts w:cs="Arial"/>
          <w:sz w:val="16"/>
        </w:rPr>
        <w:t xml:space="preserve"> that </w:t>
      </w:r>
      <w:r w:rsidRPr="00DB570C">
        <w:rPr>
          <w:rFonts w:cs="Arial"/>
          <w:u w:val="single"/>
        </w:rPr>
        <w:t>economic growth increases faster than</w:t>
      </w:r>
      <w:r w:rsidRPr="00DB570C">
        <w:rPr>
          <w:rFonts w:cs="Arial"/>
          <w:sz w:val="16"/>
        </w:rPr>
        <w:t xml:space="preserve"> rates of growth in material and </w:t>
      </w:r>
      <w:r w:rsidRPr="00DB570C">
        <w:rPr>
          <w:rFonts w:cs="Arial"/>
          <w:u w:val="single"/>
        </w:rPr>
        <w:t xml:space="preserve">energy </w:t>
      </w:r>
      <w:r w:rsidRPr="00DB570C">
        <w:rPr>
          <w:rFonts w:cs="Arial"/>
          <w:b/>
          <w:u w:val="single"/>
        </w:rPr>
        <w:t>consumption</w:t>
      </w:r>
      <w:r w:rsidRPr="00DB570C">
        <w:rPr>
          <w:rFonts w:cs="Arial"/>
          <w:u w:val="single"/>
        </w:rPr>
        <w:t xml:space="preserve"> and </w:t>
      </w:r>
      <w:r w:rsidRPr="00DB570C">
        <w:rPr>
          <w:rFonts w:cs="Arial"/>
          <w:b/>
          <w:u w:val="single"/>
        </w:rPr>
        <w:t>environmental impact</w:t>
      </w:r>
      <w:r w:rsidRPr="00DB570C">
        <w:rPr>
          <w:rFonts w:cs="Arial"/>
          <w:u w:val="single"/>
        </w:rPr>
        <w:t>. Between 1990 and 2012</w:t>
      </w:r>
      <w:r w:rsidRPr="00DB570C">
        <w:rPr>
          <w:rFonts w:cs="Arial"/>
          <w:sz w:val="16"/>
        </w:rPr>
        <w:t xml:space="preserve">, for example, </w:t>
      </w:r>
      <w:r w:rsidRPr="00DB570C">
        <w:rPr>
          <w:rFonts w:cs="Arial"/>
          <w:u w:val="single"/>
        </w:rPr>
        <w:t xml:space="preserve">China's </w:t>
      </w:r>
      <w:r w:rsidRPr="009D73E8">
        <w:rPr>
          <w:rFonts w:cs="Arial"/>
          <w:b/>
          <w:highlight w:val="cyan"/>
          <w:u w:val="single"/>
        </w:rPr>
        <w:t>GDP rose 20-fold</w:t>
      </w:r>
      <w:r w:rsidRPr="009D73E8">
        <w:rPr>
          <w:rFonts w:cs="Arial"/>
          <w:highlight w:val="cyan"/>
          <w:u w:val="single"/>
        </w:rPr>
        <w:t xml:space="preserve"> while</w:t>
      </w:r>
      <w:r w:rsidRPr="00DB570C">
        <w:rPr>
          <w:rFonts w:cs="Arial"/>
          <w:u w:val="single"/>
        </w:rPr>
        <w:t xml:space="preserve"> its </w:t>
      </w:r>
      <w:r w:rsidRPr="009D73E8">
        <w:rPr>
          <w:rFonts w:cs="Arial"/>
          <w:highlight w:val="cyan"/>
          <w:u w:val="single"/>
        </w:rPr>
        <w:t>energy</w:t>
      </w:r>
      <w:r w:rsidRPr="00DB570C">
        <w:rPr>
          <w:rFonts w:cs="Arial"/>
          <w:sz w:val="16"/>
        </w:rPr>
        <w:t xml:space="preserve"> use </w:t>
      </w:r>
      <w:r w:rsidRPr="009D73E8">
        <w:rPr>
          <w:rFonts w:cs="Arial"/>
          <w:highlight w:val="cyan"/>
          <w:u w:val="single"/>
        </w:rPr>
        <w:t>increased by</w:t>
      </w:r>
      <w:r w:rsidRPr="00DB570C">
        <w:rPr>
          <w:rFonts w:cs="Arial"/>
          <w:sz w:val="16"/>
        </w:rPr>
        <w:t xml:space="preserve"> a factor of </w:t>
      </w:r>
      <w:r w:rsidRPr="009D73E8">
        <w:rPr>
          <w:rFonts w:cs="Arial"/>
          <w:highlight w:val="cyan"/>
          <w:u w:val="single"/>
        </w:rPr>
        <w:t>four and</w:t>
      </w:r>
      <w:r w:rsidRPr="00DB570C">
        <w:rPr>
          <w:rFonts w:cs="Arial"/>
          <w:sz w:val="16"/>
        </w:rPr>
        <w:t xml:space="preserve"> its </w:t>
      </w:r>
      <w:r w:rsidRPr="00DB570C">
        <w:rPr>
          <w:rFonts w:cs="Arial"/>
          <w:u w:val="single"/>
        </w:rPr>
        <w:t xml:space="preserve">material </w:t>
      </w:r>
      <w:r w:rsidRPr="009D73E8">
        <w:rPr>
          <w:rFonts w:cs="Arial"/>
          <w:highlight w:val="cyan"/>
          <w:u w:val="single"/>
        </w:rPr>
        <w:t>use by</w:t>
      </w:r>
      <w:r w:rsidRPr="00DB570C">
        <w:rPr>
          <w:rFonts w:cs="Arial"/>
          <w:sz w:val="16"/>
        </w:rPr>
        <w:t xml:space="preserve"> a factor of </w:t>
      </w:r>
      <w:r w:rsidRPr="009D73E8">
        <w:rPr>
          <w:rFonts w:cs="Arial"/>
          <w:highlight w:val="cyan"/>
          <w:u w:val="single"/>
        </w:rPr>
        <w:t>five</w:t>
      </w:r>
      <w:r w:rsidRPr="00DB570C">
        <w:rPr>
          <w:rFonts w:cs="Arial"/>
          <w:sz w:val="16"/>
        </w:rPr>
        <w:t xml:space="preserve">. </w:t>
      </w:r>
      <w:proofErr w:type="gramStart"/>
      <w:r w:rsidRPr="00DB570C">
        <w:rPr>
          <w:rFonts w:cs="Arial"/>
          <w:sz w:val="16"/>
        </w:rPr>
        <w:t>Basically</w:t>
      </w:r>
      <w:proofErr w:type="gramEnd"/>
      <w:r w:rsidRPr="00DB570C">
        <w:rPr>
          <w:rFonts w:cs="Arial"/>
          <w:sz w:val="16"/>
        </w:rPr>
        <w:t xml:space="preserve"> </w:t>
      </w:r>
      <w:r w:rsidRPr="009D73E8">
        <w:rPr>
          <w:rFonts w:cs="Arial"/>
          <w:highlight w:val="cyan"/>
          <w:u w:val="single"/>
        </w:rPr>
        <w:t>this</w:t>
      </w:r>
      <w:r w:rsidRPr="00DB570C">
        <w:rPr>
          <w:rFonts w:cs="Arial"/>
          <w:u w:val="single"/>
        </w:rPr>
        <w:t xml:space="preserve"> entails increases in efficiency that result in using fewer resources to produce more value. Absolute decoupling is</w:t>
      </w:r>
      <w:r w:rsidRPr="00DB570C">
        <w:rPr>
          <w:rFonts w:cs="Arial"/>
          <w:sz w:val="16"/>
        </w:rPr>
        <w:t xml:space="preserve"> what happens </w:t>
      </w:r>
      <w:r w:rsidRPr="00DB570C">
        <w:rPr>
          <w:rFonts w:cs="Arial"/>
          <w:u w:val="single"/>
        </w:rPr>
        <w:t>when continued</w:t>
      </w:r>
      <w:r w:rsidRPr="00DB570C">
        <w:rPr>
          <w:rFonts w:cs="Arial"/>
          <w:sz w:val="16"/>
        </w:rPr>
        <w:t xml:space="preserve"> economic </w:t>
      </w:r>
      <w:r w:rsidRPr="00DB570C">
        <w:rPr>
          <w:rFonts w:cs="Arial"/>
          <w:u w:val="single"/>
        </w:rPr>
        <w:t>growth</w:t>
      </w:r>
      <w:r w:rsidRPr="00DB570C">
        <w:rPr>
          <w:rFonts w:cs="Arial"/>
          <w:sz w:val="16"/>
        </w:rPr>
        <w:t xml:space="preserve"> actually </w:t>
      </w:r>
      <w:r w:rsidRPr="009D73E8">
        <w:rPr>
          <w:rFonts w:cs="Arial"/>
          <w:b/>
          <w:highlight w:val="cyan"/>
          <w:u w:val="single"/>
        </w:rPr>
        <w:t>lessens resource use</w:t>
      </w:r>
      <w:r w:rsidRPr="00DB570C">
        <w:rPr>
          <w:rFonts w:cs="Arial"/>
          <w:sz w:val="16"/>
        </w:rPr>
        <w:t xml:space="preserve"> and impacts on the natural environment, that is, creating more value while using less stuff. Essentially humanity becomes richer while withdrawing from nature. </w:t>
      </w:r>
      <w:r w:rsidRPr="00DB570C">
        <w:rPr>
          <w:rFonts w:cs="Arial"/>
          <w:u w:val="single"/>
        </w:rPr>
        <w:t>To demonstrate</w:t>
      </w:r>
      <w:r w:rsidRPr="00DB570C">
        <w:rPr>
          <w:rFonts w:cs="Arial"/>
          <w:sz w:val="16"/>
        </w:rPr>
        <w:t xml:space="preserve"> that continued economic growth </w:t>
      </w:r>
      <w:r w:rsidRPr="00DB570C">
        <w:rPr>
          <w:rFonts w:cs="Arial"/>
          <w:u w:val="single"/>
        </w:rPr>
        <w:t>is unsustainable, the authors recycle the</w:t>
      </w:r>
      <w:r w:rsidRPr="00DB570C">
        <w:rPr>
          <w:rFonts w:cs="Arial"/>
          <w:sz w:val="16"/>
        </w:rPr>
        <w:t xml:space="preserve"> hoary I=PAT </w:t>
      </w:r>
      <w:r w:rsidRPr="00DB570C">
        <w:rPr>
          <w:rFonts w:cs="Arial"/>
          <w:u w:val="single"/>
        </w:rPr>
        <w:t>model devised in 1972</w:t>
      </w:r>
      <w:r w:rsidRPr="00DB570C">
        <w:rPr>
          <w:rFonts w:cs="Arial"/>
          <w:sz w:val="16"/>
        </w:rPr>
        <w:t xml:space="preserve"> by the Stanford entomologist and population alarmist Paul Ehrlich and the Harvard environmental policy professor (and chief Obama science adviser) John </w:t>
      </w:r>
      <w:proofErr w:type="spellStart"/>
      <w:r w:rsidRPr="00DB570C">
        <w:rPr>
          <w:rFonts w:cs="Arial"/>
          <w:sz w:val="16"/>
        </w:rPr>
        <w:t>Holdren</w:t>
      </w:r>
      <w:proofErr w:type="spellEnd"/>
      <w:r w:rsidRPr="00DB570C">
        <w:rPr>
          <w:rFonts w:cs="Arial"/>
          <w:sz w:val="16"/>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DB570C">
        <w:rPr>
          <w:rFonts w:cs="Arial"/>
          <w:sz w:val="16"/>
        </w:rPr>
        <w:t>then</w:t>
      </w:r>
      <w:proofErr w:type="spellEnd"/>
      <w:r w:rsidRPr="00DB570C">
        <w:rPr>
          <w:rFonts w:cs="Arial"/>
          <w:sz w:val="16"/>
        </w:rPr>
        <w:t xml:space="preserve">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DB570C">
        <w:rPr>
          <w:rFonts w:cs="Arial"/>
          <w:u w:val="single"/>
        </w:rPr>
        <w:t>They</w:t>
      </w:r>
      <w:r w:rsidRPr="00DB570C">
        <w:rPr>
          <w:rFonts w:cs="Arial"/>
          <w:sz w:val="16"/>
        </w:rPr>
        <w:t xml:space="preserve"> also </w:t>
      </w:r>
      <w:r w:rsidRPr="00DB570C">
        <w:rPr>
          <w:rFonts w:cs="Arial"/>
          <w:u w:val="single"/>
        </w:rPr>
        <w:t>cite</w:t>
      </w:r>
      <w:r w:rsidRPr="00DB570C">
        <w:rPr>
          <w:rFonts w:cs="Arial"/>
          <w:sz w:val="16"/>
        </w:rPr>
        <w:t xml:space="preserve"> "the </w:t>
      </w:r>
      <w:r w:rsidRPr="00DB570C">
        <w:rPr>
          <w:rFonts w:cs="Arial"/>
          <w:u w:val="single"/>
        </w:rPr>
        <w:t>upper limits to energy and</w:t>
      </w:r>
      <w:r w:rsidRPr="00DB570C">
        <w:rPr>
          <w:rFonts w:cs="Arial"/>
          <w:sz w:val="16"/>
        </w:rPr>
        <w:t xml:space="preserve"> material </w:t>
      </w:r>
      <w:r w:rsidRPr="00DB570C">
        <w:rPr>
          <w:rFonts w:cs="Arial"/>
          <w:u w:val="single"/>
        </w:rPr>
        <w:t>efficiencies</w:t>
      </w:r>
      <w:r w:rsidRPr="00DB570C">
        <w:rPr>
          <w:rFonts w:cs="Arial"/>
          <w:sz w:val="16"/>
        </w:rPr>
        <w:t xml:space="preserve"> govern minimum resource throughput </w:t>
      </w:r>
      <w:r w:rsidRPr="00DB570C">
        <w:rPr>
          <w:rFonts w:cs="Arial"/>
          <w:u w:val="single"/>
        </w:rPr>
        <w:t>required for economic production</w:t>
      </w:r>
      <w:r w:rsidRPr="00DB570C">
        <w:rPr>
          <w:rFonts w:cs="Arial"/>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DB570C">
        <w:rPr>
          <w:rFonts w:cs="Arial"/>
          <w:u w:val="single"/>
        </w:rPr>
        <w:t xml:space="preserve">They </w:t>
      </w:r>
      <w:r w:rsidRPr="00DB570C">
        <w:rPr>
          <w:rFonts w:cs="Arial"/>
          <w:b/>
          <w:u w:val="single"/>
        </w:rPr>
        <w:t>crank the notion</w:t>
      </w:r>
      <w:r w:rsidRPr="00DB570C">
        <w:rPr>
          <w:rFonts w:cs="Arial"/>
          <w:u w:val="single"/>
        </w:rPr>
        <w:t xml:space="preserve"> that there are</w:t>
      </w:r>
      <w:r w:rsidRPr="00DB570C">
        <w:rPr>
          <w:rFonts w:cs="Arial"/>
          <w:sz w:val="16"/>
        </w:rPr>
        <w:t xml:space="preserve"> </w:t>
      </w:r>
      <w:proofErr w:type="spellStart"/>
      <w:r w:rsidRPr="00DB570C">
        <w:rPr>
          <w:rFonts w:cs="Arial"/>
          <w:sz w:val="16"/>
        </w:rPr>
        <w:t>nonsubstitutable</w:t>
      </w:r>
      <w:proofErr w:type="spellEnd"/>
      <w:r w:rsidRPr="00DB570C">
        <w:rPr>
          <w:rFonts w:cs="Arial"/>
          <w:sz w:val="16"/>
        </w:rPr>
        <w:t xml:space="preserve"> </w:t>
      </w:r>
      <w:r w:rsidRPr="00DB570C">
        <w:rPr>
          <w:rFonts w:cs="Arial"/>
          <w:u w:val="single"/>
        </w:rPr>
        <w:t>physical limits o</w:t>
      </w:r>
      <w:r w:rsidRPr="00DB570C">
        <w:rPr>
          <w:rFonts w:cs="Arial"/>
          <w:sz w:val="16"/>
        </w:rPr>
        <w:t xml:space="preserve">n material and energy </w:t>
      </w:r>
      <w:r w:rsidRPr="00DB570C">
        <w:rPr>
          <w:rFonts w:cs="Arial"/>
          <w:u w:val="single"/>
        </w:rPr>
        <w:t>resources</w:t>
      </w:r>
      <w:r w:rsidRPr="00DB570C">
        <w:rPr>
          <w:rFonts w:cs="Arial"/>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DB570C">
        <w:rPr>
          <w:rFonts w:cs="Arial"/>
          <w:b/>
          <w:u w:val="single"/>
        </w:rPr>
        <w:t>Malthus wins again!</w:t>
      </w:r>
      <w:r w:rsidRPr="00DB570C">
        <w:rPr>
          <w:rFonts w:cs="Arial"/>
          <w:u w:val="single"/>
        </w:rPr>
        <w:t xml:space="preserve"> Or does he? GDP growth</w:t>
      </w:r>
      <w:r w:rsidRPr="00DB570C">
        <w:rPr>
          <w:rFonts w:cs="Arial"/>
          <w:sz w:val="16"/>
        </w:rPr>
        <w:t>—increases in the monetary value of all finished goods and services—</w:t>
      </w:r>
      <w:r w:rsidRPr="00DB570C">
        <w:rPr>
          <w:rFonts w:cs="Arial"/>
          <w:u w:val="single"/>
        </w:rPr>
        <w:t>is a crude measure for</w:t>
      </w:r>
      <w:r w:rsidRPr="00DB570C">
        <w:rPr>
          <w:rFonts w:cs="Arial"/>
          <w:sz w:val="16"/>
        </w:rPr>
        <w:t xml:space="preserve"> improvements in </w:t>
      </w:r>
      <w:r w:rsidRPr="00DB570C">
        <w:rPr>
          <w:rFonts w:cs="Arial"/>
          <w:u w:val="single"/>
        </w:rPr>
        <w:t>human well-being</w:t>
      </w:r>
      <w:r w:rsidRPr="00DB570C">
        <w:rPr>
          <w:rFonts w:cs="Arial"/>
          <w:sz w:val="16"/>
        </w:rPr>
        <w:t xml:space="preserve">. Nevertheless, </w:t>
      </w:r>
      <w:r w:rsidRPr="009D73E8">
        <w:rPr>
          <w:rFonts w:cs="Arial"/>
          <w:highlight w:val="cyan"/>
          <w:u w:val="single"/>
        </w:rPr>
        <w:t>rising incomes</w:t>
      </w:r>
      <w:r w:rsidRPr="00DB570C">
        <w:rPr>
          <w:rFonts w:cs="Arial"/>
          <w:sz w:val="16"/>
        </w:rPr>
        <w:t xml:space="preserve"> (GDP per capita) </w:t>
      </w:r>
      <w:r w:rsidRPr="009D73E8">
        <w:rPr>
          <w:rFonts w:cs="Arial"/>
          <w:highlight w:val="cyan"/>
          <w:u w:val="single"/>
        </w:rPr>
        <w:t>correlate with</w:t>
      </w:r>
      <w:r w:rsidRPr="00DB570C">
        <w:rPr>
          <w:rFonts w:cs="Arial"/>
          <w:sz w:val="16"/>
        </w:rPr>
        <w:t xml:space="preserve"> lots of good things that nearly </w:t>
      </w:r>
      <w:r w:rsidRPr="00DB570C">
        <w:rPr>
          <w:rFonts w:cs="Arial"/>
          <w:sz w:val="16"/>
        </w:rPr>
        <w:lastRenderedPageBreak/>
        <w:t xml:space="preserve">everybody wants, including access to more and better </w:t>
      </w:r>
      <w:r w:rsidRPr="009D73E8">
        <w:rPr>
          <w:rFonts w:cs="Arial"/>
          <w:b/>
          <w:highlight w:val="cyan"/>
          <w:u w:val="single"/>
        </w:rPr>
        <w:t>food</w:t>
      </w:r>
      <w:r w:rsidRPr="00DB570C">
        <w:rPr>
          <w:rFonts w:cs="Arial"/>
          <w:u w:val="single"/>
        </w:rPr>
        <w:t xml:space="preserve">, longer and </w:t>
      </w:r>
      <w:r w:rsidRPr="009D73E8">
        <w:rPr>
          <w:rFonts w:cs="Arial"/>
          <w:b/>
          <w:highlight w:val="cyan"/>
          <w:u w:val="single"/>
        </w:rPr>
        <w:t>healthier lives</w:t>
      </w:r>
      <w:r w:rsidRPr="00DB570C">
        <w:rPr>
          <w:rFonts w:cs="Arial"/>
          <w:sz w:val="16"/>
        </w:rPr>
        <w:t xml:space="preserve">, more </w:t>
      </w:r>
      <w:r w:rsidRPr="00DB570C">
        <w:rPr>
          <w:rFonts w:cs="Arial"/>
          <w:u w:val="single"/>
        </w:rPr>
        <w:t xml:space="preserve">educational </w:t>
      </w:r>
      <w:r w:rsidRPr="009D73E8">
        <w:rPr>
          <w:rFonts w:cs="Arial"/>
          <w:b/>
          <w:highlight w:val="cyan"/>
          <w:u w:val="single"/>
        </w:rPr>
        <w:t>opportunities</w:t>
      </w:r>
      <w:r w:rsidRPr="009D73E8">
        <w:rPr>
          <w:rFonts w:cs="Arial"/>
          <w:highlight w:val="cyan"/>
          <w:u w:val="single"/>
        </w:rPr>
        <w:t>, and</w:t>
      </w:r>
      <w:r w:rsidRPr="00DB570C">
        <w:rPr>
          <w:rFonts w:cs="Arial"/>
          <w:u w:val="single"/>
        </w:rPr>
        <w:t xml:space="preserve"> greater </w:t>
      </w:r>
      <w:r w:rsidRPr="009D73E8">
        <w:rPr>
          <w:rFonts w:cs="Arial"/>
          <w:highlight w:val="cyan"/>
          <w:u w:val="single"/>
        </w:rPr>
        <w:t>scope</w:t>
      </w:r>
      <w:r w:rsidRPr="00DB570C">
        <w:rPr>
          <w:rFonts w:cs="Arial"/>
          <w:sz w:val="16"/>
        </w:rPr>
        <w:t xml:space="preserve"> for life choices. Ward and his colleagues are clearly right that there is only so much physical stuff on the Earth, but even they know that </w:t>
      </w:r>
      <w:r w:rsidRPr="00DB570C">
        <w:rPr>
          <w:rFonts w:cs="Arial"/>
          <w:u w:val="single"/>
        </w:rPr>
        <w:t>wealth is not created</w:t>
      </w:r>
      <w:r w:rsidRPr="00DB570C">
        <w:rPr>
          <w:rFonts w:cs="Arial"/>
          <w:sz w:val="16"/>
        </w:rPr>
        <w:t xml:space="preserve"> simply </w:t>
      </w:r>
      <w:r w:rsidRPr="00DB570C">
        <w:rPr>
          <w:rFonts w:cs="Arial"/>
          <w:u w:val="single"/>
        </w:rPr>
        <w:t>by using more stuff. Where they go wrong</w:t>
      </w:r>
      <w:r w:rsidRPr="00DB570C">
        <w:rPr>
          <w:rFonts w:cs="Arial"/>
          <w:sz w:val="16"/>
        </w:rPr>
        <w:t xml:space="preserve"> (as so many Malthusians do) </w:t>
      </w:r>
      <w:r w:rsidRPr="00DB570C">
        <w:rPr>
          <w:rFonts w:cs="Arial"/>
          <w:u w:val="single"/>
        </w:rPr>
        <w:t>is</w:t>
      </w:r>
      <w:r w:rsidRPr="00DB570C">
        <w:rPr>
          <w:rFonts w:cs="Arial"/>
          <w:sz w:val="16"/>
        </w:rPr>
        <w:t xml:space="preserve"> by implicitly </w:t>
      </w:r>
      <w:r w:rsidRPr="00DB570C">
        <w:rPr>
          <w:rFonts w:cs="Arial"/>
          <w:u w:val="single"/>
        </w:rPr>
        <w:t>assuming that there are limits to</w:t>
      </w:r>
      <w:r w:rsidRPr="00DB570C">
        <w:rPr>
          <w:rFonts w:cs="Arial"/>
          <w:sz w:val="16"/>
        </w:rPr>
        <w:t xml:space="preserve"> human </w:t>
      </w:r>
      <w:r w:rsidRPr="00DB570C">
        <w:rPr>
          <w:rFonts w:cs="Arial"/>
          <w:u w:val="single"/>
        </w:rPr>
        <w:t>creativity</w:t>
      </w:r>
      <w:r w:rsidRPr="00DB570C">
        <w:rPr>
          <w:rFonts w:cs="Arial"/>
          <w:sz w:val="16"/>
        </w:rPr>
        <w:t xml:space="preserve">. Interestingly, </w:t>
      </w:r>
      <w:r w:rsidRPr="00DB570C">
        <w:rPr>
          <w:rFonts w:cs="Arial"/>
          <w:u w:val="single"/>
        </w:rPr>
        <w:t>Ward and</w:t>
      </w:r>
      <w:r w:rsidRPr="00DB570C">
        <w:rPr>
          <w:rFonts w:cs="Arial"/>
          <w:sz w:val="16"/>
        </w:rPr>
        <w:t xml:space="preserve"> his </w:t>
      </w:r>
      <w:r w:rsidRPr="00DB570C">
        <w:rPr>
          <w:rFonts w:cs="Arial"/>
          <w:u w:val="single"/>
        </w:rPr>
        <w:t>colleagues</w:t>
      </w:r>
      <w:r w:rsidRPr="00DB570C">
        <w:rPr>
          <w:rFonts w:cs="Arial"/>
          <w:sz w:val="16"/>
        </w:rPr>
        <w:t xml:space="preserve">, like Malthus before them, </w:t>
      </w:r>
      <w:r w:rsidRPr="00DB570C">
        <w:rPr>
          <w:rFonts w:cs="Arial"/>
          <w:u w:val="single"/>
        </w:rPr>
        <w:t>focus on</w:t>
      </w:r>
      <w:r w:rsidRPr="00DB570C">
        <w:rPr>
          <w:rFonts w:cs="Arial"/>
          <w:sz w:val="16"/>
        </w:rPr>
        <w:t xml:space="preserve"> the </w:t>
      </w:r>
      <w:r w:rsidRPr="00DB570C">
        <w:rPr>
          <w:rFonts w:cs="Arial"/>
          <w:u w:val="single"/>
        </w:rPr>
        <w:t xml:space="preserve">supposed limits to </w:t>
      </w:r>
      <w:r w:rsidRPr="00DB570C">
        <w:rPr>
          <w:rFonts w:cs="Arial"/>
          <w:b/>
          <w:u w:val="single"/>
        </w:rPr>
        <w:t>agricultural productivity</w:t>
      </w:r>
      <w:r w:rsidRPr="00DB570C">
        <w:rPr>
          <w:rFonts w:cs="Arial"/>
          <w:sz w:val="16"/>
        </w:rPr>
        <w:t xml:space="preserve">. For example, </w:t>
      </w:r>
      <w:r w:rsidRPr="00DB570C">
        <w:rPr>
          <w:rFonts w:cs="Arial"/>
          <w:u w:val="single"/>
        </w:rPr>
        <w:t>they cite</w:t>
      </w:r>
      <w:r w:rsidRPr="00DB570C">
        <w:rPr>
          <w:rFonts w:cs="Arial"/>
          <w:sz w:val="16"/>
        </w:rPr>
        <w:t xml:space="preserve"> the limits to photo</w:t>
      </w:r>
      <w:r w:rsidRPr="00DB570C">
        <w:rPr>
          <w:rFonts w:cs="Arial"/>
          <w:u w:val="single"/>
        </w:rPr>
        <w:t>synthesis, which will limit the amount of food</w:t>
      </w:r>
      <w:r w:rsidRPr="00DB570C">
        <w:rPr>
          <w:rFonts w:cs="Arial"/>
          <w:sz w:val="16"/>
        </w:rPr>
        <w:t xml:space="preserve"> that humanity can produce. </w:t>
      </w:r>
      <w:r w:rsidRPr="00DB570C">
        <w:rPr>
          <w:rFonts w:cs="Arial"/>
          <w:u w:val="single"/>
        </w:rPr>
        <w:t>But</w:t>
      </w:r>
      <w:r w:rsidRPr="00DB570C">
        <w:rPr>
          <w:rFonts w:cs="Arial"/>
          <w:sz w:val="16"/>
        </w:rPr>
        <w:t xml:space="preserve"> as they acknowledge, human </w:t>
      </w:r>
      <w:r w:rsidRPr="00DB570C">
        <w:rPr>
          <w:rFonts w:cs="Arial"/>
          <w:u w:val="single"/>
        </w:rPr>
        <w:t>population may not</w:t>
      </w:r>
      <w:r w:rsidRPr="00DB570C">
        <w:rPr>
          <w:rFonts w:cs="Arial"/>
          <w:sz w:val="16"/>
        </w:rPr>
        <w:t xml:space="preserve"> continue to </w:t>
      </w:r>
      <w:r w:rsidRPr="00DB570C">
        <w:rPr>
          <w:rFonts w:cs="Arial"/>
          <w:u w:val="single"/>
        </w:rPr>
        <w:t>increase</w:t>
      </w:r>
      <w:r w:rsidRPr="00DB570C">
        <w:rPr>
          <w:rFonts w:cs="Arial"/>
          <w:sz w:val="16"/>
        </w:rPr>
        <w:t xml:space="preserve">. In fact, </w:t>
      </w:r>
      <w:r w:rsidRPr="009D73E8">
        <w:rPr>
          <w:rFonts w:cs="Arial"/>
          <w:b/>
          <w:highlight w:val="cyan"/>
          <w:u w:val="single"/>
        </w:rPr>
        <w:t>global fertility rates</w:t>
      </w:r>
      <w:r w:rsidRPr="009D73E8">
        <w:rPr>
          <w:rFonts w:cs="Arial"/>
          <w:highlight w:val="cyan"/>
          <w:u w:val="single"/>
        </w:rPr>
        <w:t xml:space="preserve"> have been </w:t>
      </w:r>
      <w:r w:rsidRPr="009D73E8">
        <w:rPr>
          <w:rFonts w:cs="Arial"/>
          <w:b/>
          <w:highlight w:val="cyan"/>
          <w:u w:val="single"/>
        </w:rPr>
        <w:t>decelerating</w:t>
      </w:r>
      <w:r w:rsidRPr="00DB570C">
        <w:rPr>
          <w:rFonts w:cs="Arial"/>
          <w:u w:val="single"/>
        </w:rPr>
        <w:t xml:space="preserve"> for</w:t>
      </w:r>
      <w:r w:rsidRPr="00DB570C">
        <w:rPr>
          <w:rFonts w:cs="Arial"/>
          <w:sz w:val="16"/>
        </w:rPr>
        <w:t xml:space="preserve"> many </w:t>
      </w:r>
      <w:r w:rsidRPr="00DB570C">
        <w:rPr>
          <w:rFonts w:cs="Arial"/>
          <w:u w:val="single"/>
        </w:rPr>
        <w:t>decades</w:t>
      </w:r>
      <w:r w:rsidRPr="00DB570C">
        <w:rPr>
          <w:rFonts w:cs="Arial"/>
          <w:sz w:val="16"/>
        </w:rPr>
        <w:t xml:space="preserve"> now, </w:t>
      </w:r>
      <w:r w:rsidRPr="009D73E8">
        <w:rPr>
          <w:rFonts w:cs="Arial"/>
          <w:highlight w:val="cyan"/>
          <w:u w:val="single"/>
        </w:rPr>
        <w:t>and</w:t>
      </w:r>
      <w:r w:rsidRPr="00DB570C">
        <w:rPr>
          <w:rFonts w:cs="Arial"/>
          <w:sz w:val="16"/>
        </w:rPr>
        <w:t xml:space="preserve"> demographer Wolfgang Lutz calculates that </w:t>
      </w:r>
      <w:r w:rsidRPr="00DB570C">
        <w:rPr>
          <w:rFonts w:cs="Arial"/>
          <w:u w:val="single"/>
        </w:rPr>
        <w:t xml:space="preserve">world </w:t>
      </w:r>
      <w:r w:rsidRPr="009D73E8">
        <w:rPr>
          <w:rFonts w:cs="Arial"/>
          <w:highlight w:val="cyan"/>
          <w:u w:val="single"/>
        </w:rPr>
        <w:t>population will peak</w:t>
      </w:r>
      <w:r w:rsidRPr="00DB570C">
        <w:rPr>
          <w:rFonts w:cs="Arial"/>
          <w:u w:val="single"/>
        </w:rPr>
        <w:t xml:space="preserve"> after the middle of this century and</w:t>
      </w:r>
      <w:r w:rsidRPr="00DB570C">
        <w:rPr>
          <w:rFonts w:cs="Arial"/>
          <w:sz w:val="16"/>
        </w:rPr>
        <w:t xml:space="preserve"> begin </w:t>
      </w:r>
      <w:r w:rsidRPr="00DB570C">
        <w:rPr>
          <w:rFonts w:cs="Arial"/>
          <w:u w:val="single"/>
        </w:rPr>
        <w:t>fall</w:t>
      </w:r>
      <w:r w:rsidRPr="00DB570C">
        <w:rPr>
          <w:rFonts w:cs="Arial"/>
          <w:sz w:val="16"/>
        </w:rPr>
        <w:t xml:space="preserve">ing. </w:t>
      </w:r>
      <w:r w:rsidRPr="00DB570C">
        <w:rPr>
          <w:rFonts w:cs="Arial"/>
          <w:u w:val="single"/>
        </w:rPr>
        <w:t>Since the</w:t>
      </w:r>
      <w:r w:rsidRPr="00DB570C">
        <w:rPr>
          <w:rFonts w:cs="Arial"/>
          <w:sz w:val="16"/>
        </w:rPr>
        <w:t xml:space="preserve"> number of </w:t>
      </w:r>
      <w:r w:rsidRPr="00DB570C">
        <w:rPr>
          <w:rFonts w:cs="Arial"/>
          <w:u w:val="single"/>
        </w:rPr>
        <w:t>mouths to feed will stabilize</w:t>
      </w:r>
      <w:r w:rsidRPr="00DB570C">
        <w:rPr>
          <w:rFonts w:cs="Arial"/>
          <w:sz w:val="16"/>
        </w:rPr>
        <w:t xml:space="preserve"> and people can eat only so much, </w:t>
      </w:r>
      <w:r w:rsidRPr="009D73E8">
        <w:rPr>
          <w:rFonts w:cs="Arial"/>
          <w:highlight w:val="cyan"/>
          <w:u w:val="single"/>
        </w:rPr>
        <w:t>it is unlikely</w:t>
      </w:r>
      <w:r w:rsidRPr="00DB570C">
        <w:rPr>
          <w:rFonts w:cs="Arial"/>
          <w:sz w:val="16"/>
        </w:rPr>
        <w:t xml:space="preserve"> that the </w:t>
      </w:r>
      <w:r w:rsidRPr="009D73E8">
        <w:rPr>
          <w:rFonts w:cs="Arial"/>
          <w:b/>
          <w:highlight w:val="cyan"/>
          <w:u w:val="single"/>
        </w:rPr>
        <w:t>biophysical limits</w:t>
      </w:r>
      <w:r w:rsidRPr="00DB570C">
        <w:rPr>
          <w:rFonts w:cs="Arial"/>
          <w:u w:val="single"/>
        </w:rPr>
        <w:t xml:space="preserve"> of agriculture</w:t>
      </w:r>
      <w:r w:rsidRPr="00DB570C">
        <w:rPr>
          <w:rFonts w:cs="Arial"/>
          <w:sz w:val="16"/>
        </w:rPr>
        <w:t xml:space="preserve"> on Earth </w:t>
      </w:r>
      <w:r w:rsidRPr="009D73E8">
        <w:rPr>
          <w:rFonts w:cs="Arial"/>
          <w:highlight w:val="cyan"/>
          <w:u w:val="single"/>
        </w:rPr>
        <w:t>will be exceeded</w:t>
      </w:r>
      <w:r w:rsidRPr="00DB570C">
        <w:rPr>
          <w:rFonts w:cs="Arial"/>
          <w:sz w:val="16"/>
        </w:rPr>
        <w:t xml:space="preserve">. But it gets even better. </w:t>
      </w:r>
      <w:r w:rsidRPr="00DB570C">
        <w:rPr>
          <w:rFonts w:cs="Arial"/>
          <w:u w:val="single"/>
        </w:rPr>
        <w:t xml:space="preserve">Agricultural </w:t>
      </w:r>
      <w:r w:rsidRPr="009D73E8">
        <w:rPr>
          <w:rFonts w:cs="Arial"/>
          <w:b/>
          <w:highlight w:val="cyan"/>
          <w:u w:val="single"/>
        </w:rPr>
        <w:t>productivity is improving</w:t>
      </w:r>
      <w:r w:rsidRPr="00DB570C">
        <w:rPr>
          <w:rFonts w:cs="Arial"/>
          <w:sz w:val="16"/>
        </w:rPr>
        <w:t xml:space="preserve">. Consider the biophysical limit on photosynthesis cited by the study. In fact, </w:t>
      </w:r>
      <w:r w:rsidRPr="00DB570C">
        <w:rPr>
          <w:rFonts w:cs="Arial"/>
          <w:u w:val="single"/>
        </w:rPr>
        <w:t>researchers are</w:t>
      </w:r>
      <w:r w:rsidRPr="00DB570C">
        <w:rPr>
          <w:rFonts w:cs="Arial"/>
          <w:sz w:val="16"/>
        </w:rPr>
        <w:t xml:space="preserve"> already making progress on </w:t>
      </w:r>
      <w:r w:rsidRPr="00DB570C">
        <w:rPr>
          <w:rFonts w:cs="Arial"/>
          <w:u w:val="single"/>
        </w:rPr>
        <w:t xml:space="preserve">installing </w:t>
      </w:r>
      <w:r w:rsidRPr="009D73E8">
        <w:rPr>
          <w:rFonts w:cs="Arial"/>
          <w:highlight w:val="cyan"/>
          <w:u w:val="single"/>
        </w:rPr>
        <w:t>more efficient</w:t>
      </w:r>
      <w:r w:rsidRPr="00DB570C">
        <w:rPr>
          <w:rFonts w:cs="Arial"/>
          <w:sz w:val="16"/>
        </w:rPr>
        <w:t xml:space="preserve"> C-4 </w:t>
      </w:r>
      <w:r w:rsidRPr="009D73E8">
        <w:rPr>
          <w:rFonts w:cs="Arial"/>
          <w:highlight w:val="cyan"/>
          <w:u w:val="single"/>
        </w:rPr>
        <w:t>photosynthesis</w:t>
      </w:r>
      <w:r w:rsidRPr="00DB570C">
        <w:rPr>
          <w:rFonts w:cs="Arial"/>
          <w:u w:val="single"/>
        </w:rPr>
        <w:t xml:space="preserve"> into rice and wheat, which </w:t>
      </w:r>
      <w:r w:rsidRPr="009D73E8">
        <w:rPr>
          <w:rFonts w:cs="Arial"/>
          <w:highlight w:val="cyan"/>
          <w:u w:val="single"/>
        </w:rPr>
        <w:t xml:space="preserve">would </w:t>
      </w:r>
      <w:r w:rsidRPr="009D73E8">
        <w:rPr>
          <w:rFonts w:cs="Arial"/>
          <w:b/>
          <w:highlight w:val="cyan"/>
          <w:u w:val="single"/>
        </w:rPr>
        <w:t>boost yields by</w:t>
      </w:r>
      <w:r w:rsidRPr="00DB570C">
        <w:rPr>
          <w:rFonts w:cs="Arial"/>
          <w:sz w:val="16"/>
        </w:rPr>
        <w:t xml:space="preserve"> as much as </w:t>
      </w:r>
      <w:r w:rsidRPr="009D73E8">
        <w:rPr>
          <w:rFonts w:cs="Arial"/>
          <w:b/>
          <w:highlight w:val="cyan"/>
          <w:u w:val="single"/>
        </w:rPr>
        <w:t>50 percent</w:t>
      </w:r>
      <w:r w:rsidRPr="00DB570C">
        <w:rPr>
          <w:rFonts w:cs="Arial"/>
          <w:sz w:val="16"/>
        </w:rPr>
        <w:t xml:space="preserve">. British </w:t>
      </w:r>
      <w:r w:rsidRPr="00DB570C">
        <w:rPr>
          <w:rFonts w:cs="Arial"/>
          <w:u w:val="single"/>
        </w:rPr>
        <w:t>researchers</w:t>
      </w:r>
      <w:r w:rsidRPr="00DB570C">
        <w:rPr>
          <w:rFonts w:cs="Arial"/>
          <w:sz w:val="16"/>
        </w:rPr>
        <w:t xml:space="preserve"> just announced that they had </w:t>
      </w:r>
      <w:r w:rsidRPr="00DB570C">
        <w:rPr>
          <w:rFonts w:cs="Arial"/>
          <w:u w:val="single"/>
        </w:rPr>
        <w:t>figured out how to boost</w:t>
      </w:r>
      <w:r w:rsidRPr="00DB570C">
        <w:rPr>
          <w:rFonts w:cs="Arial"/>
          <w:sz w:val="16"/>
        </w:rPr>
        <w:t xml:space="preserve"> photosynthetic </w:t>
      </w:r>
      <w:r w:rsidRPr="00DB570C">
        <w:rPr>
          <w:rFonts w:cs="Arial"/>
          <w:u w:val="single"/>
        </w:rPr>
        <w:t>efficiency to create</w:t>
      </w:r>
      <w:r w:rsidRPr="00DB570C">
        <w:rPr>
          <w:rFonts w:cs="Arial"/>
          <w:sz w:val="16"/>
        </w:rPr>
        <w:t xml:space="preserve"> a </w:t>
      </w:r>
      <w:r w:rsidRPr="00DB570C">
        <w:rPr>
          <w:rFonts w:cs="Arial"/>
          <w:u w:val="single"/>
        </w:rPr>
        <w:t>super-wheat</w:t>
      </w:r>
      <w:r w:rsidRPr="00DB570C">
        <w:rPr>
          <w:rFonts w:cs="Arial"/>
          <w:sz w:val="16"/>
        </w:rPr>
        <w:t xml:space="preserve"> would increase </w:t>
      </w:r>
      <w:r w:rsidRPr="00DB570C">
        <w:rPr>
          <w:rFonts w:cs="Arial"/>
          <w:u w:val="single"/>
        </w:rPr>
        <w:t>yields by 20 percent</w:t>
      </w:r>
      <w:r w:rsidRPr="00DB570C">
        <w:rPr>
          <w:rFonts w:cs="Arial"/>
          <w:sz w:val="16"/>
        </w:rPr>
        <w:t xml:space="preserve">. In a 2015 article for the Breakthrough Journal, "The Return of Nature: How Technology Liberates the Environment," Jesse H. </w:t>
      </w:r>
      <w:proofErr w:type="spellStart"/>
      <w:r w:rsidRPr="00DB570C">
        <w:rPr>
          <w:rFonts w:cs="Arial"/>
          <w:sz w:val="16"/>
        </w:rPr>
        <w:t>Ausubel</w:t>
      </w:r>
      <w:proofErr w:type="spellEnd"/>
      <w:r w:rsidRPr="00DB570C">
        <w:rPr>
          <w:rFonts w:cs="Arial"/>
          <w:sz w:val="16"/>
        </w:rPr>
        <w:t xml:space="preserve"> of Rockefeller University reviews how </w:t>
      </w:r>
      <w:r w:rsidRPr="009D73E8">
        <w:rPr>
          <w:rFonts w:cs="Arial"/>
          <w:highlight w:val="cyan"/>
          <w:u w:val="single"/>
        </w:rPr>
        <w:t>humanity is</w:t>
      </w:r>
      <w:r w:rsidRPr="00DB570C">
        <w:rPr>
          <w:rFonts w:cs="Arial"/>
          <w:u w:val="single"/>
        </w:rPr>
        <w:t xml:space="preserve"> </w:t>
      </w:r>
      <w:r w:rsidRPr="00DB570C">
        <w:rPr>
          <w:rFonts w:cs="Arial"/>
          <w:b/>
          <w:u w:val="single"/>
        </w:rPr>
        <w:t xml:space="preserve">already </w:t>
      </w:r>
      <w:r w:rsidRPr="009D73E8">
        <w:rPr>
          <w:rFonts w:cs="Arial"/>
          <w:b/>
          <w:highlight w:val="cyan"/>
          <w:u w:val="single"/>
        </w:rPr>
        <w:t>decoupling</w:t>
      </w:r>
      <w:r w:rsidRPr="00DB570C">
        <w:rPr>
          <w:rFonts w:cs="Arial"/>
          <w:sz w:val="16"/>
        </w:rPr>
        <w:t xml:space="preserve"> in many ways from the natural world. "A series of '</w:t>
      </w:r>
      <w:proofErr w:type="spellStart"/>
      <w:r w:rsidRPr="00DB570C">
        <w:rPr>
          <w:rFonts w:cs="Arial"/>
          <w:sz w:val="16"/>
        </w:rPr>
        <w:t>decouplings</w:t>
      </w:r>
      <w:proofErr w:type="spellEnd"/>
      <w:r w:rsidRPr="00DB570C">
        <w:rPr>
          <w:rFonts w:cs="Arial"/>
          <w:sz w:val="16"/>
        </w:rPr>
        <w:t xml:space="preserve">' is occurring, so that </w:t>
      </w:r>
      <w:r w:rsidRPr="00DB570C">
        <w:rPr>
          <w:rFonts w:cs="Arial"/>
          <w:u w:val="single"/>
        </w:rPr>
        <w:t>our economy no longer advances</w:t>
      </w:r>
      <w:r w:rsidRPr="00DB570C">
        <w:rPr>
          <w:rFonts w:cs="Arial"/>
          <w:sz w:val="16"/>
        </w:rPr>
        <w:t xml:space="preserve"> in tandem with </w:t>
      </w:r>
      <w:r w:rsidRPr="00DB570C">
        <w:rPr>
          <w:rFonts w:cs="Arial"/>
          <w:u w:val="single"/>
        </w:rPr>
        <w:t>exploitation of land, forests</w:t>
      </w:r>
      <w:r w:rsidRPr="00DB570C">
        <w:rPr>
          <w:rFonts w:cs="Arial"/>
          <w:sz w:val="16"/>
        </w:rPr>
        <w:t xml:space="preserve">, water, </w:t>
      </w:r>
      <w:r w:rsidRPr="00DB570C">
        <w:rPr>
          <w:rFonts w:cs="Arial"/>
          <w:u w:val="single"/>
        </w:rPr>
        <w:t>and minerals</w:t>
      </w:r>
      <w:r w:rsidRPr="00DB570C">
        <w:rPr>
          <w:rFonts w:cs="Arial"/>
          <w:sz w:val="16"/>
        </w:rPr>
        <w:t xml:space="preserve">," he writes. "American </w:t>
      </w:r>
      <w:r w:rsidRPr="00DB570C">
        <w:rPr>
          <w:rFonts w:cs="Arial"/>
          <w:u w:val="single"/>
        </w:rPr>
        <w:t>use of</w:t>
      </w:r>
      <w:r w:rsidRPr="00DB570C">
        <w:rPr>
          <w:rFonts w:cs="Arial"/>
          <w:sz w:val="16"/>
        </w:rPr>
        <w:t xml:space="preserve"> almost </w:t>
      </w:r>
      <w:r w:rsidRPr="009D73E8">
        <w:rPr>
          <w:rFonts w:cs="Arial"/>
          <w:highlight w:val="cyan"/>
          <w:u w:val="single"/>
        </w:rPr>
        <w:t>everything except information</w:t>
      </w:r>
      <w:r w:rsidRPr="00DB570C">
        <w:rPr>
          <w:rFonts w:cs="Arial"/>
          <w:u w:val="single"/>
        </w:rPr>
        <w:t xml:space="preserve"> </w:t>
      </w:r>
      <w:r w:rsidRPr="00DB570C">
        <w:rPr>
          <w:rFonts w:cs="Arial"/>
          <w:b/>
          <w:u w:val="single"/>
        </w:rPr>
        <w:t>seems to be peaking</w:t>
      </w:r>
      <w:r w:rsidRPr="00DB570C">
        <w:rPr>
          <w:rFonts w:cs="Arial"/>
          <w:sz w:val="16"/>
        </w:rPr>
        <w:t xml:space="preserve">." He notes that </w:t>
      </w:r>
      <w:r w:rsidRPr="00DB570C">
        <w:rPr>
          <w:rFonts w:cs="Arial"/>
          <w:u w:val="single"/>
        </w:rPr>
        <w:t>agricultural applications of fertilizer</w:t>
      </w:r>
      <w:r w:rsidRPr="00DB570C">
        <w:rPr>
          <w:rFonts w:cs="Arial"/>
          <w:sz w:val="16"/>
        </w:rPr>
        <w:t xml:space="preserve"> and water in the U.S. </w:t>
      </w:r>
      <w:r w:rsidRPr="00DB570C">
        <w:rPr>
          <w:rFonts w:cs="Arial"/>
          <w:u w:val="single"/>
        </w:rPr>
        <w:t>peaked in the 1980s while yields</w:t>
      </w:r>
      <w:r w:rsidRPr="00DB570C">
        <w:rPr>
          <w:rFonts w:cs="Arial"/>
          <w:sz w:val="16"/>
        </w:rPr>
        <w:t xml:space="preserve"> continued to </w:t>
      </w:r>
      <w:r w:rsidRPr="00DB570C">
        <w:rPr>
          <w:rFonts w:cs="Arial"/>
          <w:u w:val="single"/>
        </w:rPr>
        <w:t>increase. Thanks to</w:t>
      </w:r>
      <w:r w:rsidRPr="00DB570C">
        <w:rPr>
          <w:rFonts w:cs="Arial"/>
          <w:sz w:val="16"/>
        </w:rPr>
        <w:t xml:space="preserve"> increasing agricultural </w:t>
      </w:r>
      <w:r w:rsidRPr="00DB570C">
        <w:rPr>
          <w:rFonts w:cs="Arial"/>
          <w:u w:val="single"/>
        </w:rPr>
        <w:t xml:space="preserve">productivity, </w:t>
      </w:r>
      <w:r w:rsidRPr="009D73E8">
        <w:rPr>
          <w:rFonts w:cs="Arial"/>
          <w:highlight w:val="cyan"/>
          <w:u w:val="single"/>
        </w:rPr>
        <w:t>humanity is</w:t>
      </w:r>
      <w:r w:rsidRPr="00DB570C">
        <w:rPr>
          <w:rFonts w:cs="Arial"/>
          <w:sz w:val="16"/>
        </w:rPr>
        <w:t xml:space="preserve"> already </w:t>
      </w:r>
      <w:r w:rsidRPr="009D73E8">
        <w:rPr>
          <w:rFonts w:cs="Arial"/>
          <w:highlight w:val="cyan"/>
          <w:u w:val="single"/>
        </w:rPr>
        <w:t xml:space="preserve">at </w:t>
      </w:r>
      <w:r w:rsidRPr="009D73E8">
        <w:rPr>
          <w:rFonts w:cs="Arial"/>
          <w:b/>
          <w:highlight w:val="cyan"/>
          <w:u w:val="single"/>
        </w:rPr>
        <w:t>"peak farmland"</w:t>
      </w:r>
      <w:r w:rsidRPr="009D73E8">
        <w:rPr>
          <w:rFonts w:cs="Arial"/>
          <w:sz w:val="16"/>
          <w:highlight w:val="cyan"/>
        </w:rPr>
        <w:t>;</w:t>
      </w:r>
      <w:r w:rsidRPr="00DB570C">
        <w:rPr>
          <w:rFonts w:cs="Arial"/>
          <w:sz w:val="16"/>
        </w:rPr>
        <w:t xml:space="preserve"> as a result, "</w:t>
      </w:r>
      <w:r w:rsidRPr="00DB570C">
        <w:rPr>
          <w:rFonts w:cs="Arial"/>
          <w:u w:val="single"/>
        </w:rPr>
        <w:t>an area the size of India or</w:t>
      </w:r>
      <w:r w:rsidRPr="00DB570C">
        <w:rPr>
          <w:rFonts w:cs="Arial"/>
          <w:sz w:val="16"/>
        </w:rPr>
        <w:t xml:space="preserve"> of </w:t>
      </w:r>
      <w:r w:rsidRPr="00DB570C">
        <w:rPr>
          <w:rFonts w:cs="Arial"/>
          <w:u w:val="single"/>
        </w:rPr>
        <w:t>the U</w:t>
      </w:r>
      <w:r w:rsidRPr="00DB570C">
        <w:rPr>
          <w:rFonts w:cs="Arial"/>
          <w:sz w:val="16"/>
        </w:rPr>
        <w:t xml:space="preserve">nited </w:t>
      </w:r>
      <w:r w:rsidRPr="00DB570C">
        <w:rPr>
          <w:rFonts w:cs="Arial"/>
          <w:u w:val="single"/>
        </w:rPr>
        <w:t>S</w:t>
      </w:r>
      <w:r w:rsidRPr="00DB570C">
        <w:rPr>
          <w:rFonts w:cs="Arial"/>
          <w:sz w:val="16"/>
        </w:rPr>
        <w:t xml:space="preserve">tates </w:t>
      </w:r>
      <w:r w:rsidRPr="00DB570C">
        <w:rPr>
          <w:rFonts w:cs="Arial"/>
          <w:u w:val="single"/>
        </w:rPr>
        <w:t>east of the Mississippi could be released</w:t>
      </w:r>
      <w:r w:rsidRPr="00DB570C">
        <w:rPr>
          <w:rFonts w:cs="Arial"/>
          <w:sz w:val="16"/>
        </w:rPr>
        <w:t xml:space="preserve"> globally </w:t>
      </w:r>
      <w:r w:rsidRPr="00DB570C">
        <w:rPr>
          <w:rFonts w:cs="Arial"/>
          <w:u w:val="single"/>
        </w:rPr>
        <w:t>from agriculture</w:t>
      </w:r>
      <w:r w:rsidRPr="00DB570C">
        <w:rPr>
          <w:rFonts w:cs="Arial"/>
          <w:sz w:val="16"/>
        </w:rPr>
        <w:t xml:space="preserve"> over the next 50 years or so." Ward is worried about biophysical limits on water use. But as </w:t>
      </w:r>
      <w:proofErr w:type="spellStart"/>
      <w:r w:rsidRPr="00DB570C">
        <w:rPr>
          <w:rFonts w:cs="Arial"/>
          <w:sz w:val="16"/>
        </w:rPr>
        <w:t>Ausubel</w:t>
      </w:r>
      <w:proofErr w:type="spellEnd"/>
      <w:r w:rsidRPr="00DB570C">
        <w:rPr>
          <w:rFonts w:cs="Arial"/>
          <w:sz w:val="16"/>
        </w:rPr>
        <w:t xml:space="preserve"> notes, </w:t>
      </w:r>
      <w:r w:rsidRPr="00DB570C">
        <w:rPr>
          <w:rFonts w:cs="Arial"/>
          <w:u w:val="single"/>
        </w:rPr>
        <w:t xml:space="preserve">U.S. </w:t>
      </w:r>
      <w:r w:rsidRPr="009D73E8">
        <w:rPr>
          <w:rFonts w:cs="Arial"/>
          <w:b/>
          <w:highlight w:val="cyan"/>
          <w:u w:val="single"/>
        </w:rPr>
        <w:t>water use</w:t>
      </w:r>
      <w:r w:rsidRPr="00DB570C">
        <w:rPr>
          <w:rFonts w:cs="Arial"/>
          <w:b/>
          <w:u w:val="single"/>
        </w:rPr>
        <w:t xml:space="preserve"> has </w:t>
      </w:r>
      <w:r w:rsidRPr="009D73E8">
        <w:rPr>
          <w:rFonts w:cs="Arial"/>
          <w:b/>
          <w:highlight w:val="cyan"/>
          <w:u w:val="single"/>
        </w:rPr>
        <w:t>peaked</w:t>
      </w:r>
      <w:r w:rsidRPr="009D73E8">
        <w:rPr>
          <w:rFonts w:cs="Arial"/>
          <w:highlight w:val="cyan"/>
          <w:u w:val="single"/>
        </w:rPr>
        <w:t xml:space="preserve"> and</w:t>
      </w:r>
      <w:r w:rsidRPr="00DB570C">
        <w:rPr>
          <w:rFonts w:cs="Arial"/>
          <w:sz w:val="16"/>
        </w:rPr>
        <w:t xml:space="preserve"> has </w:t>
      </w:r>
      <w:r w:rsidRPr="009D73E8">
        <w:rPr>
          <w:rFonts w:cs="Arial"/>
          <w:highlight w:val="cyan"/>
          <w:u w:val="single"/>
        </w:rPr>
        <w:t xml:space="preserve">declined </w:t>
      </w:r>
      <w:r w:rsidRPr="009D73E8">
        <w:rPr>
          <w:rFonts w:cs="Arial"/>
          <w:b/>
          <w:highlight w:val="cyan"/>
          <w:u w:val="single"/>
        </w:rPr>
        <w:t>below</w:t>
      </w:r>
      <w:r w:rsidRPr="00DB570C">
        <w:rPr>
          <w:rFonts w:cs="Arial"/>
          <w:b/>
          <w:u w:val="single"/>
        </w:rPr>
        <w:t xml:space="preserve"> the level of </w:t>
      </w:r>
      <w:r w:rsidRPr="009D73E8">
        <w:rPr>
          <w:rFonts w:cs="Arial"/>
          <w:b/>
          <w:highlight w:val="cyan"/>
          <w:u w:val="single"/>
        </w:rPr>
        <w:t>1970</w:t>
      </w:r>
      <w:r w:rsidRPr="00DB570C">
        <w:rPr>
          <w:rFonts w:cs="Arial"/>
          <w:sz w:val="16"/>
        </w:rPr>
        <w:t xml:space="preserve">. What about meat? </w:t>
      </w:r>
      <w:proofErr w:type="spellStart"/>
      <w:r w:rsidRPr="00DB570C">
        <w:rPr>
          <w:rFonts w:cs="Arial"/>
          <w:sz w:val="16"/>
        </w:rPr>
        <w:t>Ausubel</w:t>
      </w:r>
      <w:proofErr w:type="spellEnd"/>
      <w:r w:rsidRPr="00DB570C">
        <w:rPr>
          <w:rFonts w:cs="Arial"/>
          <w:sz w:val="16"/>
        </w:rPr>
        <w:t xml:space="preserve"> notes the </w:t>
      </w:r>
      <w:r w:rsidRPr="00DB570C">
        <w:rPr>
          <w:rFonts w:cs="Arial"/>
          <w:b/>
          <w:u w:val="single"/>
        </w:rPr>
        <w:t>greater efficiency</w:t>
      </w:r>
      <w:r w:rsidRPr="00DB570C">
        <w:rPr>
          <w:rFonts w:cs="Arial"/>
          <w:u w:val="single"/>
        </w:rPr>
        <w:t xml:space="preserve"> with</w:t>
      </w:r>
      <w:r w:rsidRPr="00DB570C">
        <w:rPr>
          <w:rFonts w:cs="Arial"/>
          <w:sz w:val="16"/>
        </w:rPr>
        <w:t xml:space="preserve"> which </w:t>
      </w:r>
      <w:r w:rsidRPr="00DB570C">
        <w:rPr>
          <w:rFonts w:cs="Arial"/>
          <w:u w:val="single"/>
        </w:rPr>
        <w:t>chickens and</w:t>
      </w:r>
      <w:r w:rsidRPr="00DB570C">
        <w:rPr>
          <w:rFonts w:cs="Arial"/>
          <w:sz w:val="16"/>
        </w:rPr>
        <w:t xml:space="preserve"> cultivated </w:t>
      </w:r>
      <w:r w:rsidRPr="00DB570C">
        <w:rPr>
          <w:rFonts w:cs="Arial"/>
          <w:u w:val="single"/>
        </w:rPr>
        <w:t>fish turn grains and plant matter into meat</w:t>
      </w:r>
      <w:r w:rsidRPr="00DB570C">
        <w:rPr>
          <w:rFonts w:cs="Arial"/>
          <w:sz w:val="16"/>
        </w:rPr>
        <w:t xml:space="preserve">. In any event, </w:t>
      </w:r>
      <w:r w:rsidRPr="00DB570C">
        <w:rPr>
          <w:rFonts w:cs="Arial"/>
          <w:u w:val="single"/>
        </w:rPr>
        <w:t>the future of farming is not fields but factories. Innovators</w:t>
      </w:r>
      <w:r w:rsidRPr="00DB570C">
        <w:rPr>
          <w:rFonts w:cs="Arial"/>
          <w:sz w:val="16"/>
        </w:rPr>
        <w:t xml:space="preserve"> are already seeking to </w:t>
      </w:r>
      <w:r w:rsidRPr="00DB570C">
        <w:rPr>
          <w:rFonts w:cs="Arial"/>
          <w:u w:val="single"/>
        </w:rPr>
        <w:t>replace the</w:t>
      </w:r>
      <w:r w:rsidRPr="00DB570C">
        <w:rPr>
          <w:rFonts w:cs="Arial"/>
          <w:sz w:val="16"/>
        </w:rPr>
        <w:t xml:space="preserve"> entire </w:t>
      </w:r>
      <w:r w:rsidRPr="00DB570C">
        <w:rPr>
          <w:rFonts w:cs="Arial"/>
          <w:u w:val="single"/>
        </w:rPr>
        <w:t>dairy industry with</w:t>
      </w:r>
      <w:r w:rsidRPr="00DB570C">
        <w:rPr>
          <w:rFonts w:cs="Arial"/>
          <w:sz w:val="16"/>
        </w:rPr>
        <w:t xml:space="preserve"> milk, yogurt, and cheeses made by </w:t>
      </w:r>
      <w:r w:rsidRPr="00DB570C">
        <w:rPr>
          <w:rFonts w:cs="Arial"/>
          <w:u w:val="single"/>
        </w:rPr>
        <w:t>genetically modified bacteria</w:t>
      </w:r>
      <w:r w:rsidRPr="00DB570C">
        <w:rPr>
          <w:rFonts w:cs="Arial"/>
          <w:sz w:val="16"/>
        </w:rPr>
        <w:t xml:space="preserve"> grown in tanks. </w:t>
      </w:r>
      <w:r w:rsidRPr="00DB570C">
        <w:rPr>
          <w:rFonts w:cs="Arial"/>
          <w:u w:val="single"/>
        </w:rPr>
        <w:t>Others</w:t>
      </w:r>
      <w:r w:rsidRPr="00DB570C">
        <w:rPr>
          <w:rFonts w:cs="Arial"/>
          <w:sz w:val="16"/>
        </w:rPr>
        <w:t xml:space="preserve"> are figuring how to </w:t>
      </w:r>
      <w:r w:rsidRPr="00DB570C">
        <w:rPr>
          <w:rFonts w:cs="Arial"/>
          <w:u w:val="single"/>
        </w:rPr>
        <w:t>culture meat</w:t>
      </w:r>
      <w:r w:rsidRPr="00DB570C">
        <w:rPr>
          <w:rFonts w:cs="Arial"/>
          <w:sz w:val="16"/>
        </w:rPr>
        <w:t xml:space="preserve"> in vat. </w:t>
      </w:r>
      <w:proofErr w:type="spellStart"/>
      <w:r w:rsidRPr="00DB570C">
        <w:rPr>
          <w:rFonts w:cs="Arial"/>
          <w:sz w:val="16"/>
        </w:rPr>
        <w:t>Ausubel</w:t>
      </w:r>
      <w:proofErr w:type="spellEnd"/>
      <w:r w:rsidRPr="00DB570C">
        <w:rPr>
          <w:rFonts w:cs="Arial"/>
          <w:sz w:val="16"/>
        </w:rPr>
        <w:t xml:space="preserve"> also notes that many </w:t>
      </w:r>
      <w:r w:rsidRPr="009D73E8">
        <w:rPr>
          <w:rFonts w:cs="Arial"/>
          <w:highlight w:val="cyan"/>
          <w:u w:val="single"/>
        </w:rPr>
        <w:t>countries</w:t>
      </w:r>
      <w:r w:rsidRPr="00DB570C">
        <w:rPr>
          <w:rFonts w:cs="Arial"/>
          <w:sz w:val="16"/>
        </w:rPr>
        <w:t xml:space="preserve"> have already been through or </w:t>
      </w:r>
      <w:r w:rsidRPr="009D73E8">
        <w:rPr>
          <w:rFonts w:cs="Arial"/>
          <w:highlight w:val="cyan"/>
          <w:u w:val="single"/>
        </w:rPr>
        <w:t>are about to enter</w:t>
      </w:r>
      <w:r w:rsidRPr="00DB570C">
        <w:rPr>
          <w:rFonts w:cs="Arial"/>
          <w:u w:val="single"/>
        </w:rPr>
        <w:t xml:space="preserve"> the </w:t>
      </w:r>
      <w:r w:rsidRPr="009D73E8">
        <w:rPr>
          <w:rFonts w:cs="Arial"/>
          <w:highlight w:val="cyan"/>
          <w:u w:val="single"/>
        </w:rPr>
        <w:t>"forest transition,"</w:t>
      </w:r>
      <w:r w:rsidRPr="00DB570C">
        <w:rPr>
          <w:rFonts w:cs="Arial"/>
          <w:u w:val="single"/>
        </w:rPr>
        <w:t xml:space="preserve"> in which forests</w:t>
      </w:r>
      <w:r w:rsidRPr="00DB570C">
        <w:rPr>
          <w:rFonts w:cs="Arial"/>
          <w:sz w:val="16"/>
        </w:rPr>
        <w:t xml:space="preserve"> begin to </w:t>
      </w:r>
      <w:r w:rsidRPr="00DB570C">
        <w:rPr>
          <w:rFonts w:cs="Arial"/>
          <w:u w:val="single"/>
        </w:rPr>
        <w:t>expand</w:t>
      </w:r>
      <w:r w:rsidRPr="00DB570C">
        <w:rPr>
          <w:rFonts w:cs="Arial"/>
          <w:sz w:val="16"/>
        </w:rPr>
        <w:t xml:space="preserve">. Roger </w:t>
      </w:r>
      <w:proofErr w:type="spellStart"/>
      <w:r w:rsidRPr="00DB570C">
        <w:rPr>
          <w:rFonts w:cs="Arial"/>
          <w:sz w:val="16"/>
        </w:rPr>
        <w:t>Sedjo</w:t>
      </w:r>
      <w:proofErr w:type="spellEnd"/>
      <w:r w:rsidRPr="00DB570C">
        <w:rPr>
          <w:rFonts w:cs="Arial"/>
          <w:sz w:val="16"/>
        </w:rPr>
        <w:t xml:space="preserve">, a forest economist at Resources of the Future, has projected that </w:t>
      </w:r>
      <w:r w:rsidRPr="00DB570C">
        <w:rPr>
          <w:rFonts w:cs="Arial"/>
          <w:u w:val="single"/>
        </w:rPr>
        <w:t>by the middle of this century most</w:t>
      </w:r>
      <w:r w:rsidRPr="00DB570C">
        <w:rPr>
          <w:rFonts w:cs="Arial"/>
          <w:sz w:val="16"/>
        </w:rPr>
        <w:t xml:space="preserve"> of world's </w:t>
      </w:r>
      <w:r w:rsidRPr="009D73E8">
        <w:rPr>
          <w:rFonts w:cs="Arial"/>
          <w:b/>
          <w:highlight w:val="cyan"/>
          <w:u w:val="single"/>
        </w:rPr>
        <w:t>industrial wood</w:t>
      </w:r>
      <w:r w:rsidRPr="009D73E8">
        <w:rPr>
          <w:rFonts w:cs="Arial"/>
          <w:highlight w:val="cyan"/>
          <w:u w:val="single"/>
        </w:rPr>
        <w:t xml:space="preserve"> will be</w:t>
      </w:r>
      <w:r w:rsidRPr="00DB570C">
        <w:rPr>
          <w:rFonts w:cs="Arial"/>
          <w:u w:val="single"/>
        </w:rPr>
        <w:t xml:space="preserve"> produced from planted forests covering</w:t>
      </w:r>
      <w:r w:rsidRPr="00DB570C">
        <w:rPr>
          <w:rFonts w:cs="Arial"/>
          <w:sz w:val="16"/>
        </w:rPr>
        <w:t xml:space="preserve"> a </w:t>
      </w:r>
      <w:r w:rsidRPr="00DB570C">
        <w:rPr>
          <w:rFonts w:cs="Arial"/>
          <w:u w:val="single"/>
        </w:rPr>
        <w:t>remarkably small land</w:t>
      </w:r>
      <w:r w:rsidRPr="00DB570C">
        <w:rPr>
          <w:rFonts w:cs="Arial"/>
          <w:sz w:val="16"/>
        </w:rPr>
        <w:t xml:space="preserve"> area, perhaps </w:t>
      </w:r>
      <w:r w:rsidRPr="009D73E8">
        <w:rPr>
          <w:rFonts w:cs="Arial"/>
          <w:b/>
          <w:highlight w:val="cyan"/>
          <w:u w:val="single"/>
        </w:rPr>
        <w:t>only 5 to 10 percent</w:t>
      </w:r>
      <w:r w:rsidRPr="009D73E8">
        <w:rPr>
          <w:rFonts w:cs="Arial"/>
          <w:highlight w:val="cyan"/>
          <w:u w:val="single"/>
        </w:rPr>
        <w:t xml:space="preserve"> of</w:t>
      </w:r>
      <w:r w:rsidRPr="00DB570C">
        <w:rPr>
          <w:rFonts w:cs="Arial"/>
          <w:sz w:val="16"/>
        </w:rPr>
        <w:t xml:space="preserve"> the extent of </w:t>
      </w:r>
      <w:r w:rsidRPr="00DB570C">
        <w:rPr>
          <w:rFonts w:cs="Arial"/>
          <w:u w:val="single"/>
        </w:rPr>
        <w:t xml:space="preserve">today's global </w:t>
      </w:r>
      <w:r w:rsidRPr="009D73E8">
        <w:rPr>
          <w:rFonts w:cs="Arial"/>
          <w:highlight w:val="cyan"/>
          <w:u w:val="single"/>
        </w:rPr>
        <w:t>forest</w:t>
      </w:r>
      <w:r w:rsidRPr="00DB570C">
        <w:rPr>
          <w:rFonts w:cs="Arial"/>
          <w:u w:val="single"/>
        </w:rPr>
        <w:t>. Shrinking farms</w:t>
      </w:r>
      <w:r w:rsidRPr="00DB570C">
        <w:rPr>
          <w:rFonts w:cs="Arial"/>
          <w:sz w:val="16"/>
        </w:rPr>
        <w:t xml:space="preserve"> and ranches </w:t>
      </w:r>
      <w:r w:rsidRPr="00DB570C">
        <w:rPr>
          <w:rFonts w:cs="Arial"/>
          <w:u w:val="single"/>
        </w:rPr>
        <w:t>and expanding forests will</w:t>
      </w:r>
      <w:r w:rsidRPr="00DB570C">
        <w:rPr>
          <w:rFonts w:cs="Arial"/>
          <w:sz w:val="16"/>
        </w:rPr>
        <w:t xml:space="preserve"> do a lot toward </w:t>
      </w:r>
      <w:r w:rsidRPr="00DB570C">
        <w:rPr>
          <w:rFonts w:cs="Arial"/>
          <w:u w:val="single"/>
        </w:rPr>
        <w:t>turn</w:t>
      </w:r>
      <w:r w:rsidRPr="00DB570C">
        <w:rPr>
          <w:rFonts w:cs="Arial"/>
          <w:sz w:val="16"/>
        </w:rPr>
        <w:t xml:space="preserve">ing </w:t>
      </w:r>
      <w:r w:rsidRPr="00DB570C">
        <w:rPr>
          <w:rFonts w:cs="Arial"/>
          <w:u w:val="single"/>
        </w:rPr>
        <w:t>around</w:t>
      </w:r>
      <w:r w:rsidRPr="00DB570C">
        <w:rPr>
          <w:rFonts w:cs="Arial"/>
          <w:sz w:val="16"/>
        </w:rPr>
        <w:t xml:space="preserve"> the alarming global </w:t>
      </w:r>
      <w:r w:rsidRPr="00DB570C">
        <w:rPr>
          <w:rFonts w:cs="Arial"/>
          <w:u w:val="single"/>
        </w:rPr>
        <w:t>reduction in wildlife</w:t>
      </w:r>
      <w:r w:rsidRPr="00DB570C">
        <w:rPr>
          <w:rFonts w:cs="Arial"/>
          <w:sz w:val="16"/>
        </w:rPr>
        <w:t xml:space="preserve">. How about </w:t>
      </w:r>
      <w:proofErr w:type="spellStart"/>
      <w:r w:rsidRPr="00DB570C">
        <w:rPr>
          <w:rFonts w:cs="Arial"/>
          <w:sz w:val="16"/>
        </w:rPr>
        <w:t>unsubstitutable</w:t>
      </w:r>
      <w:proofErr w:type="spellEnd"/>
      <w:r w:rsidRPr="00DB570C">
        <w:rPr>
          <w:rFonts w:cs="Arial"/>
          <w:sz w:val="16"/>
        </w:rPr>
        <w:t xml:space="preserve"> stuff? Are we running out of that? </w:t>
      </w:r>
      <w:proofErr w:type="spellStart"/>
      <w:r w:rsidRPr="00DB570C">
        <w:rPr>
          <w:rFonts w:cs="Arial"/>
          <w:sz w:val="16"/>
        </w:rPr>
        <w:t>Ausubel</w:t>
      </w:r>
      <w:proofErr w:type="spellEnd"/>
      <w:r w:rsidRPr="00DB570C">
        <w:rPr>
          <w:rFonts w:cs="Arial"/>
          <w:sz w:val="16"/>
        </w:rPr>
        <w:t xml:space="preserve"> notes that </w:t>
      </w:r>
      <w:r w:rsidRPr="009D73E8">
        <w:rPr>
          <w:rFonts w:cs="Arial"/>
          <w:highlight w:val="cyan"/>
          <w:u w:val="single"/>
        </w:rPr>
        <w:t>the U.S.</w:t>
      </w:r>
      <w:r w:rsidRPr="00DB570C">
        <w:rPr>
          <w:rFonts w:cs="Arial"/>
          <w:u w:val="single"/>
        </w:rPr>
        <w:t xml:space="preserve"> has</w:t>
      </w:r>
      <w:r w:rsidRPr="00DB570C">
        <w:rPr>
          <w:rFonts w:cs="Arial"/>
          <w:sz w:val="16"/>
        </w:rPr>
        <w:t xml:space="preserve"> apparently already </w:t>
      </w:r>
      <w:r w:rsidRPr="009D73E8">
        <w:rPr>
          <w:rFonts w:cs="Arial"/>
          <w:highlight w:val="cyan"/>
          <w:u w:val="single"/>
        </w:rPr>
        <w:t xml:space="preserve">achieved </w:t>
      </w:r>
      <w:r w:rsidRPr="009D73E8">
        <w:rPr>
          <w:rFonts w:cs="Arial"/>
          <w:b/>
          <w:highlight w:val="cyan"/>
          <w:u w:val="single"/>
        </w:rPr>
        <w:t>absolute decoupling</w:t>
      </w:r>
    </w:p>
    <w:p w14:paraId="0E4494DD" w14:textId="77777777" w:rsidR="00741747" w:rsidRDefault="00741747" w:rsidP="009B0AFA">
      <w:pPr>
        <w:rPr>
          <w:rFonts w:cs="Arial"/>
          <w:b/>
          <w:u w:val="single"/>
        </w:rPr>
      </w:pPr>
    </w:p>
    <w:p w14:paraId="75A7415C" w14:textId="3D30A55C" w:rsidR="009B0AFA" w:rsidRPr="00DB570C" w:rsidRDefault="009B0AFA" w:rsidP="009B0AFA">
      <w:pPr>
        <w:rPr>
          <w:rFonts w:cs="Arial"/>
          <w:sz w:val="16"/>
        </w:rPr>
      </w:pPr>
      <w:r w:rsidRPr="00DB570C">
        <w:rPr>
          <w:rFonts w:cs="Arial"/>
          <w:sz w:val="16"/>
        </w:rPr>
        <w:t>—call it peak stuff—</w:t>
      </w:r>
      <w:r w:rsidRPr="009D73E8">
        <w:rPr>
          <w:rFonts w:cs="Arial"/>
          <w:highlight w:val="cyan"/>
          <w:u w:val="single"/>
        </w:rPr>
        <w:t>for</w:t>
      </w:r>
      <w:r w:rsidRPr="00DB570C">
        <w:rPr>
          <w:rFonts w:cs="Arial"/>
          <w:sz w:val="16"/>
        </w:rPr>
        <w:t xml:space="preserve"> a lot of materials, including </w:t>
      </w:r>
      <w:r w:rsidRPr="009D73E8">
        <w:rPr>
          <w:rFonts w:cs="Arial"/>
          <w:highlight w:val="cyan"/>
          <w:u w:val="single"/>
        </w:rPr>
        <w:t>plastics, paper</w:t>
      </w:r>
      <w:r w:rsidRPr="00DB570C">
        <w:rPr>
          <w:rFonts w:cs="Arial"/>
          <w:u w:val="single"/>
        </w:rPr>
        <w:t xml:space="preserve">, timber, phosphate, </w:t>
      </w:r>
      <w:r w:rsidRPr="009D73E8">
        <w:rPr>
          <w:rFonts w:cs="Arial"/>
          <w:highlight w:val="cyan"/>
          <w:u w:val="single"/>
        </w:rPr>
        <w:t>aluminum, steel</w:t>
      </w:r>
      <w:r w:rsidRPr="00DB570C">
        <w:rPr>
          <w:rFonts w:cs="Arial"/>
          <w:u w:val="single"/>
        </w:rPr>
        <w:t xml:space="preserve">, and copper. </w:t>
      </w:r>
      <w:r w:rsidRPr="009D73E8">
        <w:rPr>
          <w:rFonts w:cs="Arial"/>
          <w:highlight w:val="cyan"/>
          <w:u w:val="single"/>
        </w:rPr>
        <w:t>And</w:t>
      </w:r>
      <w:r w:rsidRPr="00DB570C">
        <w:rPr>
          <w:rFonts w:cs="Arial"/>
          <w:sz w:val="16"/>
        </w:rPr>
        <w:t xml:space="preserve"> he reports </w:t>
      </w:r>
      <w:r w:rsidRPr="009D73E8">
        <w:rPr>
          <w:rFonts w:cs="Arial"/>
          <w:highlight w:val="cyan"/>
          <w:u w:val="single"/>
        </w:rPr>
        <w:t>relative</w:t>
      </w:r>
      <w:r w:rsidRPr="00DB570C">
        <w:rPr>
          <w:rFonts w:cs="Arial"/>
          <w:u w:val="single"/>
        </w:rPr>
        <w:t xml:space="preserve"> decoupling </w:t>
      </w:r>
      <w:r w:rsidRPr="009D73E8">
        <w:rPr>
          <w:rFonts w:cs="Arial"/>
          <w:highlight w:val="cyan"/>
          <w:u w:val="single"/>
        </w:rPr>
        <w:t xml:space="preserve">for </w:t>
      </w:r>
      <w:r w:rsidRPr="009D73E8">
        <w:rPr>
          <w:rFonts w:cs="Arial"/>
          <w:b/>
          <w:highlight w:val="cyan"/>
          <w:u w:val="single"/>
        </w:rPr>
        <w:t>53</w:t>
      </w:r>
      <w:r w:rsidRPr="00DB570C">
        <w:rPr>
          <w:rFonts w:cs="Arial"/>
          <w:sz w:val="16"/>
        </w:rPr>
        <w:t xml:space="preserve"> other </w:t>
      </w:r>
      <w:r w:rsidRPr="009D73E8">
        <w:rPr>
          <w:rFonts w:cs="Arial"/>
          <w:b/>
          <w:highlight w:val="cyan"/>
          <w:u w:val="single"/>
        </w:rPr>
        <w:t>commodities</w:t>
      </w:r>
      <w:r w:rsidRPr="00DB570C">
        <w:rPr>
          <w:rFonts w:cs="Arial"/>
          <w:u w:val="single"/>
        </w:rPr>
        <w:t>, all of which are</w:t>
      </w:r>
      <w:r w:rsidRPr="00DB570C">
        <w:rPr>
          <w:rFonts w:cs="Arial"/>
          <w:sz w:val="16"/>
        </w:rPr>
        <w:t xml:space="preserve"> likely </w:t>
      </w:r>
      <w:r w:rsidRPr="00DB570C">
        <w:rPr>
          <w:rFonts w:cs="Arial"/>
          <w:u w:val="single"/>
        </w:rPr>
        <w:t>heading toward absolute</w:t>
      </w:r>
      <w:r w:rsidRPr="00DB570C">
        <w:rPr>
          <w:rFonts w:cs="Arial"/>
          <w:sz w:val="16"/>
        </w:rPr>
        <w:t xml:space="preserve"> decoupling. </w:t>
      </w:r>
      <w:r w:rsidRPr="009D73E8">
        <w:rPr>
          <w:rFonts w:cs="Arial"/>
          <w:highlight w:val="cyan"/>
          <w:u w:val="single"/>
        </w:rPr>
        <w:t>Additive</w:t>
      </w:r>
      <w:r w:rsidRPr="00DB570C">
        <w:rPr>
          <w:rFonts w:cs="Arial"/>
          <w:u w:val="single"/>
        </w:rPr>
        <w:t xml:space="preserve"> </w:t>
      </w:r>
      <w:r w:rsidRPr="009D73E8">
        <w:rPr>
          <w:rFonts w:cs="Arial"/>
          <w:highlight w:val="cyan"/>
          <w:u w:val="single"/>
        </w:rPr>
        <w:t>manufacturing</w:t>
      </w:r>
      <w:r w:rsidRPr="00DB570C">
        <w:rPr>
          <w:rFonts w:cs="Arial"/>
          <w:sz w:val="16"/>
        </w:rPr>
        <w:t xml:space="preserve"> is also known as 3-D printing, in which machines build up new items one layer at a time. The Advanced Manufacturing Office suggested that additive manufacturing </w:t>
      </w:r>
      <w:r w:rsidRPr="009D73E8">
        <w:rPr>
          <w:rFonts w:cs="Arial"/>
          <w:highlight w:val="cyan"/>
          <w:u w:val="single"/>
        </w:rPr>
        <w:t>can reduce</w:t>
      </w:r>
      <w:r w:rsidRPr="009D73E8">
        <w:rPr>
          <w:rFonts w:cs="Arial"/>
          <w:sz w:val="16"/>
          <w:highlight w:val="cyan"/>
        </w:rPr>
        <w:t xml:space="preserve"> </w:t>
      </w:r>
      <w:r w:rsidRPr="00DB570C">
        <w:rPr>
          <w:rFonts w:cs="Arial"/>
          <w:sz w:val="16"/>
        </w:rPr>
        <w:t xml:space="preserve">material </w:t>
      </w:r>
      <w:r w:rsidRPr="00DB570C">
        <w:rPr>
          <w:rFonts w:cs="Arial"/>
          <w:u w:val="single"/>
        </w:rPr>
        <w:t xml:space="preserve">needs and </w:t>
      </w:r>
      <w:r w:rsidRPr="009D73E8">
        <w:rPr>
          <w:rFonts w:cs="Arial"/>
          <w:highlight w:val="cyan"/>
          <w:u w:val="single"/>
        </w:rPr>
        <w:t>costs by</w:t>
      </w:r>
      <w:r w:rsidRPr="00DB570C">
        <w:rPr>
          <w:rFonts w:cs="Arial"/>
          <w:sz w:val="16"/>
        </w:rPr>
        <w:t xml:space="preserve"> up to </w:t>
      </w:r>
      <w:r w:rsidRPr="009D73E8">
        <w:rPr>
          <w:rFonts w:cs="Arial"/>
          <w:b/>
          <w:highlight w:val="cyan"/>
          <w:u w:val="single"/>
        </w:rPr>
        <w:t>90 percent</w:t>
      </w:r>
      <w:r w:rsidRPr="00DB570C">
        <w:rPr>
          <w:rFonts w:cs="Arial"/>
          <w:sz w:val="16"/>
        </w:rPr>
        <w:t xml:space="preserve">. And instead of the replacement of worn-out items, their </w:t>
      </w:r>
      <w:r w:rsidRPr="00DB570C">
        <w:rPr>
          <w:rFonts w:cs="Arial"/>
          <w:u w:val="single"/>
        </w:rPr>
        <w:t xml:space="preserve">material can </w:t>
      </w:r>
      <w:r w:rsidRPr="00DB570C">
        <w:rPr>
          <w:rFonts w:cs="Arial"/>
          <w:b/>
          <w:u w:val="single"/>
        </w:rPr>
        <w:t>simply be recycled</w:t>
      </w:r>
      <w:r w:rsidRPr="00DB570C">
        <w:rPr>
          <w:rFonts w:cs="Arial"/>
          <w:sz w:val="16"/>
        </w:rPr>
        <w:t xml:space="preserve"> through a printer to return it to </w:t>
      </w:r>
      <w:r w:rsidRPr="00DB570C">
        <w:rPr>
          <w:rFonts w:cs="Arial"/>
          <w:u w:val="single"/>
        </w:rPr>
        <w:t>good-as-new</w:t>
      </w:r>
      <w:r w:rsidRPr="00DB570C">
        <w:rPr>
          <w:rFonts w:cs="Arial"/>
          <w:sz w:val="16"/>
        </w:rPr>
        <w:t xml:space="preserve"> condition </w:t>
      </w:r>
      <w:r w:rsidRPr="00DB570C">
        <w:rPr>
          <w:rFonts w:cs="Arial"/>
          <w:u w:val="single"/>
        </w:rPr>
        <w:t>using only 2 to 25 percent of</w:t>
      </w:r>
      <w:r w:rsidRPr="00DB570C">
        <w:rPr>
          <w:rFonts w:cs="Arial"/>
          <w:sz w:val="16"/>
        </w:rPr>
        <w:t xml:space="preserve"> the </w:t>
      </w:r>
      <w:r w:rsidRPr="00DB570C">
        <w:rPr>
          <w:rFonts w:cs="Arial"/>
          <w:u w:val="single"/>
        </w:rPr>
        <w:t>energy</w:t>
      </w:r>
      <w:r w:rsidRPr="00DB570C">
        <w:rPr>
          <w:rFonts w:cs="Arial"/>
          <w:sz w:val="16"/>
        </w:rPr>
        <w:t xml:space="preserve"> required </w:t>
      </w:r>
      <w:r w:rsidRPr="00DB570C">
        <w:rPr>
          <w:rFonts w:cs="Arial"/>
          <w:u w:val="single"/>
        </w:rPr>
        <w:t>to make new parts. 3-D printing</w:t>
      </w:r>
      <w:r w:rsidRPr="00DB570C">
        <w:rPr>
          <w:rFonts w:cs="Arial"/>
          <w:sz w:val="16"/>
        </w:rPr>
        <w:t xml:space="preserve"> on demand </w:t>
      </w:r>
      <w:r w:rsidRPr="00DB570C">
        <w:rPr>
          <w:rFonts w:cs="Arial"/>
          <w:u w:val="single"/>
        </w:rPr>
        <w:t>will</w:t>
      </w:r>
      <w:r w:rsidRPr="00DB570C">
        <w:rPr>
          <w:rFonts w:cs="Arial"/>
          <w:sz w:val="16"/>
        </w:rPr>
        <w:t xml:space="preserve"> also </w:t>
      </w:r>
      <w:r w:rsidRPr="00DB570C">
        <w:rPr>
          <w:rFonts w:cs="Arial"/>
          <w:u w:val="single"/>
        </w:rPr>
        <w:t>eliminate storage and inventory</w:t>
      </w:r>
      <w:r w:rsidRPr="00DB570C">
        <w:rPr>
          <w:rFonts w:cs="Arial"/>
          <w:sz w:val="16"/>
        </w:rPr>
        <w:t xml:space="preserve"> </w:t>
      </w:r>
      <w:proofErr w:type="gramStart"/>
      <w:r w:rsidRPr="00DB570C">
        <w:rPr>
          <w:rFonts w:cs="Arial"/>
          <w:sz w:val="16"/>
        </w:rPr>
        <w:t xml:space="preserve">costs, </w:t>
      </w:r>
      <w:r w:rsidRPr="00DB570C">
        <w:rPr>
          <w:rFonts w:cs="Arial"/>
          <w:u w:val="single"/>
        </w:rPr>
        <w:t>and</w:t>
      </w:r>
      <w:proofErr w:type="gramEnd"/>
      <w:r w:rsidRPr="00DB570C">
        <w:rPr>
          <w:rFonts w:cs="Arial"/>
          <w:sz w:val="16"/>
        </w:rPr>
        <w:t xml:space="preserve"> will </w:t>
      </w:r>
      <w:r w:rsidRPr="00DB570C">
        <w:rPr>
          <w:rFonts w:cs="Arial"/>
          <w:u w:val="single"/>
        </w:rPr>
        <w:t xml:space="preserve">significantly cut transportation costs. </w:t>
      </w:r>
      <w:r w:rsidRPr="009D73E8">
        <w:rPr>
          <w:rFonts w:cs="Arial"/>
          <w:highlight w:val="cyan"/>
          <w:u w:val="single"/>
        </w:rPr>
        <w:t>Nanomanufacturing</w:t>
      </w:r>
      <w:r w:rsidRPr="00DB570C">
        <w:rPr>
          <w:rFonts w:cs="Arial"/>
          <w:sz w:val="16"/>
        </w:rPr>
        <w:t>—building atom-by-atom—</w:t>
      </w:r>
      <w:r w:rsidRPr="009D73E8">
        <w:rPr>
          <w:rFonts w:cs="Arial"/>
          <w:highlight w:val="cyan"/>
          <w:u w:val="single"/>
        </w:rPr>
        <w:t>will</w:t>
      </w:r>
      <w:r w:rsidRPr="00DB570C">
        <w:rPr>
          <w:rFonts w:cs="Arial"/>
          <w:sz w:val="16"/>
        </w:rPr>
        <w:t xml:space="preserve"> likely </w:t>
      </w:r>
      <w:r w:rsidRPr="009D73E8">
        <w:rPr>
          <w:rFonts w:cs="Arial"/>
          <w:highlight w:val="cyan"/>
          <w:u w:val="single"/>
        </w:rPr>
        <w:lastRenderedPageBreak/>
        <w:t xml:space="preserve">engender a </w:t>
      </w:r>
      <w:r w:rsidRPr="009D73E8">
        <w:rPr>
          <w:rFonts w:cs="Arial"/>
          <w:b/>
          <w:highlight w:val="cyan"/>
          <w:u w:val="single"/>
        </w:rPr>
        <w:t>fourth</w:t>
      </w:r>
      <w:r w:rsidRPr="00DB570C">
        <w:rPr>
          <w:rFonts w:cs="Arial"/>
          <w:b/>
          <w:u w:val="single"/>
        </w:rPr>
        <w:t xml:space="preserve"> industrial </w:t>
      </w:r>
      <w:r w:rsidRPr="009D73E8">
        <w:rPr>
          <w:rFonts w:cs="Arial"/>
          <w:b/>
          <w:highlight w:val="cyan"/>
          <w:u w:val="single"/>
        </w:rPr>
        <w:t>revolution</w:t>
      </w:r>
      <w:r w:rsidRPr="00DB570C">
        <w:rPr>
          <w:rFonts w:cs="Arial"/>
          <w:u w:val="single"/>
        </w:rPr>
        <w:t xml:space="preserve"> by spurring exponential</w:t>
      </w:r>
      <w:r w:rsidRPr="00DB570C">
        <w:rPr>
          <w:rFonts w:cs="Arial"/>
          <w:sz w:val="16"/>
        </w:rPr>
        <w:t xml:space="preserve"> economic </w:t>
      </w:r>
      <w:r w:rsidRPr="00DB570C">
        <w:rPr>
          <w:rFonts w:cs="Arial"/>
          <w:u w:val="single"/>
        </w:rPr>
        <w:t>growth while reducing</w:t>
      </w:r>
      <w:r w:rsidRPr="00DB570C">
        <w:rPr>
          <w:rFonts w:cs="Arial"/>
          <w:sz w:val="16"/>
        </w:rPr>
        <w:t xml:space="preserve"> human </w:t>
      </w:r>
      <w:r w:rsidRPr="00DB570C">
        <w:rPr>
          <w:rFonts w:cs="Arial"/>
          <w:u w:val="single"/>
        </w:rPr>
        <w:t>demands fo</w:t>
      </w:r>
      <w:r w:rsidRPr="00DB570C">
        <w:rPr>
          <w:rFonts w:cs="Arial"/>
          <w:sz w:val="16"/>
        </w:rPr>
        <w:t xml:space="preserve">r material </w:t>
      </w:r>
      <w:r w:rsidRPr="00DB570C">
        <w:rPr>
          <w:rFonts w:cs="Arial"/>
          <w:u w:val="single"/>
        </w:rPr>
        <w:t>resources</w:t>
      </w:r>
      <w:r w:rsidRPr="00DB570C">
        <w:rPr>
          <w:rFonts w:cs="Arial"/>
          <w:sz w:val="16"/>
        </w:rPr>
        <w:t xml:space="preserve">. Ward and company project that Australians will be using 250 percent more energy by 2100. Is there an upper limit to energy production that implies unsustainability? In their analysis, the </w:t>
      </w:r>
      <w:r w:rsidRPr="00DB570C">
        <w:rPr>
          <w:rFonts w:cs="Arial"/>
          <w:u w:val="single"/>
        </w:rPr>
        <w:t>ecological economists</w:t>
      </w:r>
      <w:r w:rsidRPr="00DB570C">
        <w:rPr>
          <w:rFonts w:cs="Arial"/>
          <w:sz w:val="16"/>
        </w:rPr>
        <w:t xml:space="preserve"> apparently </w:t>
      </w:r>
      <w:r w:rsidRPr="00DB570C">
        <w:rPr>
          <w:rFonts w:cs="Arial"/>
          <w:u w:val="single"/>
        </w:rPr>
        <w:t>assume</w:t>
      </w:r>
      <w:r w:rsidRPr="00DB570C">
        <w:rPr>
          <w:rFonts w:cs="Arial"/>
          <w:sz w:val="16"/>
        </w:rPr>
        <w:t xml:space="preserve"> that </w:t>
      </w:r>
      <w:r w:rsidRPr="00DB570C">
        <w:rPr>
          <w:rFonts w:cs="Arial"/>
          <w:u w:val="single"/>
        </w:rPr>
        <w:t>energy supplies are limited</w:t>
      </w:r>
      <w:r w:rsidRPr="00DB570C">
        <w:rPr>
          <w:rFonts w:cs="Arial"/>
          <w:sz w:val="16"/>
        </w:rPr>
        <w:t xml:space="preserve">. Why </w:t>
      </w:r>
      <w:r w:rsidRPr="00DB570C">
        <w:rPr>
          <w:rFonts w:cs="Arial"/>
          <w:u w:val="single"/>
        </w:rPr>
        <w:t>this is not clear</w:t>
      </w:r>
      <w:r w:rsidRPr="00DB570C">
        <w:rPr>
          <w:rFonts w:cs="Arial"/>
          <w:sz w:val="16"/>
        </w:rPr>
        <w:t xml:space="preserve">, unless </w:t>
      </w:r>
      <w:r w:rsidRPr="009D73E8">
        <w:rPr>
          <w:rFonts w:cs="Arial"/>
          <w:highlight w:val="cyan"/>
          <w:u w:val="single"/>
        </w:rPr>
        <w:t>their model</w:t>
      </w:r>
      <w:r w:rsidRPr="00DB570C">
        <w:rPr>
          <w:rFonts w:cs="Arial"/>
          <w:u w:val="single"/>
        </w:rPr>
        <w:t xml:space="preserve"> </w:t>
      </w:r>
      <w:r w:rsidRPr="00DB570C">
        <w:rPr>
          <w:rFonts w:cs="Arial"/>
          <w:b/>
          <w:u w:val="single"/>
        </w:rPr>
        <w:t xml:space="preserve">implicitly </w:t>
      </w:r>
      <w:r w:rsidRPr="009D73E8">
        <w:rPr>
          <w:rFonts w:cs="Arial"/>
          <w:b/>
          <w:highlight w:val="cyan"/>
          <w:u w:val="single"/>
        </w:rPr>
        <w:t>assumes</w:t>
      </w:r>
      <w:r w:rsidRPr="00DB570C">
        <w:rPr>
          <w:rFonts w:cs="Arial"/>
          <w:sz w:val="16"/>
        </w:rPr>
        <w:t xml:space="preserve"> a growing </w:t>
      </w:r>
      <w:r w:rsidRPr="00DB570C">
        <w:rPr>
          <w:rFonts w:cs="Arial"/>
          <w:b/>
          <w:u w:val="single"/>
        </w:rPr>
        <w:t>consumption</w:t>
      </w:r>
      <w:r w:rsidRPr="00DB570C">
        <w:rPr>
          <w:rFonts w:cs="Arial"/>
          <w:u w:val="single"/>
        </w:rPr>
        <w:t xml:space="preserve"> of </w:t>
      </w:r>
      <w:r w:rsidRPr="009D73E8">
        <w:rPr>
          <w:rFonts w:cs="Arial"/>
          <w:highlight w:val="cyan"/>
          <w:u w:val="single"/>
        </w:rPr>
        <w:t>fossil fuels</w:t>
      </w:r>
      <w:r w:rsidRPr="00DB570C">
        <w:rPr>
          <w:rFonts w:cs="Arial"/>
          <w:sz w:val="16"/>
        </w:rPr>
        <w:t xml:space="preserve"> (and even then, the world is not close to running out of those). But </w:t>
      </w:r>
      <w:r w:rsidRPr="00DB570C">
        <w:rPr>
          <w:rFonts w:cs="Arial"/>
          <w:u w:val="single"/>
        </w:rPr>
        <w:t>there is a source of energy that</w:t>
      </w:r>
      <w:r w:rsidRPr="00DB570C">
        <w:rPr>
          <w:rFonts w:cs="Arial"/>
          <w:sz w:val="16"/>
        </w:rPr>
        <w:t xml:space="preserve">, for all practical purposes, </w:t>
      </w:r>
      <w:r w:rsidRPr="00DB570C">
        <w:rPr>
          <w:rFonts w:cs="Arial"/>
          <w:u w:val="single"/>
        </w:rPr>
        <w:t>is limitless and has few deleterious</w:t>
      </w:r>
      <w:r w:rsidRPr="00DB570C">
        <w:rPr>
          <w:rFonts w:cs="Arial"/>
          <w:sz w:val="16"/>
        </w:rPr>
        <w:t xml:space="preserve"> environmental </w:t>
      </w:r>
      <w:r w:rsidRPr="00DB570C">
        <w:rPr>
          <w:rFonts w:cs="Arial"/>
          <w:u w:val="single"/>
        </w:rPr>
        <w:t xml:space="preserve">effects: </w:t>
      </w:r>
      <w:r w:rsidRPr="00DB570C">
        <w:rPr>
          <w:rFonts w:cs="Arial"/>
          <w:b/>
          <w:u w:val="single"/>
        </w:rPr>
        <w:t>nuclear power</w:t>
      </w:r>
      <w:r w:rsidRPr="00DB570C">
        <w:rPr>
          <w:rFonts w:cs="Arial"/>
          <w:u w:val="single"/>
        </w:rPr>
        <w:t xml:space="preserve">. </w:t>
      </w:r>
      <w:r w:rsidRPr="009D73E8">
        <w:rPr>
          <w:rFonts w:cs="Arial"/>
          <w:highlight w:val="cyan"/>
          <w:u w:val="single"/>
        </w:rPr>
        <w:t>If demand for</w:t>
      </w:r>
      <w:r w:rsidRPr="00DB570C">
        <w:rPr>
          <w:rFonts w:cs="Arial"/>
          <w:sz w:val="16"/>
        </w:rPr>
        <w:t xml:space="preserve"> primary </w:t>
      </w:r>
      <w:r w:rsidRPr="009D73E8">
        <w:rPr>
          <w:rFonts w:cs="Arial"/>
          <w:highlight w:val="cyan"/>
          <w:u w:val="single"/>
        </w:rPr>
        <w:t>energy were to double</w:t>
      </w:r>
      <w:r w:rsidRPr="00DB570C">
        <w:rPr>
          <w:rFonts w:cs="Arial"/>
          <w:u w:val="single"/>
        </w:rPr>
        <w:t xml:space="preserve"> by 2050</w:t>
      </w:r>
      <w:r w:rsidRPr="00DB570C">
        <w:rPr>
          <w:rFonts w:cs="Arial"/>
          <w:sz w:val="16"/>
        </w:rPr>
        <w:t xml:space="preserve">, a back-of-the-envelope calculation finds that </w:t>
      </w:r>
      <w:r w:rsidRPr="009D73E8">
        <w:rPr>
          <w:rFonts w:cs="Arial"/>
          <w:highlight w:val="cyan"/>
          <w:u w:val="single"/>
        </w:rPr>
        <w:t xml:space="preserve">the </w:t>
      </w:r>
      <w:r w:rsidRPr="009D73E8">
        <w:rPr>
          <w:rFonts w:cs="Arial"/>
          <w:b/>
          <w:highlight w:val="cyan"/>
          <w:u w:val="single"/>
        </w:rPr>
        <w:t>entire world's</w:t>
      </w:r>
      <w:r w:rsidRPr="00DB570C">
        <w:rPr>
          <w:rFonts w:cs="Arial"/>
          <w:b/>
          <w:u w:val="single"/>
        </w:rPr>
        <w:t xml:space="preserve"> energy </w:t>
      </w:r>
      <w:r w:rsidRPr="009D73E8">
        <w:rPr>
          <w:rFonts w:cs="Arial"/>
          <w:b/>
          <w:highlight w:val="cyan"/>
          <w:u w:val="single"/>
        </w:rPr>
        <w:t>needs</w:t>
      </w:r>
      <w:r w:rsidRPr="009D73E8">
        <w:rPr>
          <w:rFonts w:cs="Arial"/>
          <w:highlight w:val="cyan"/>
          <w:u w:val="single"/>
        </w:rPr>
        <w:t xml:space="preserve"> could be supplied by 6,000</w:t>
      </w:r>
      <w:r w:rsidRPr="00DB570C">
        <w:rPr>
          <w:rFonts w:cs="Arial"/>
          <w:u w:val="single"/>
        </w:rPr>
        <w:t xml:space="preserve"> conventional</w:t>
      </w:r>
      <w:r w:rsidRPr="00DB570C">
        <w:rPr>
          <w:rFonts w:cs="Arial"/>
          <w:sz w:val="16"/>
        </w:rPr>
        <w:t xml:space="preserve"> nuclear power </w:t>
      </w:r>
      <w:r w:rsidRPr="009D73E8">
        <w:rPr>
          <w:rFonts w:cs="Arial"/>
          <w:highlight w:val="cyan"/>
          <w:u w:val="single"/>
        </w:rPr>
        <w:t>plants</w:t>
      </w:r>
      <w:r w:rsidRPr="00DB570C">
        <w:rPr>
          <w:rFonts w:cs="Arial"/>
          <w:u w:val="single"/>
        </w:rPr>
        <w:t xml:space="preserve">. The deployment of </w:t>
      </w:r>
      <w:r w:rsidRPr="009D73E8">
        <w:rPr>
          <w:rFonts w:cs="Arial"/>
          <w:highlight w:val="cyan"/>
          <w:u w:val="single"/>
        </w:rPr>
        <w:t>fast reactors would supply</w:t>
      </w:r>
      <w:r w:rsidRPr="00DB570C">
        <w:rPr>
          <w:rFonts w:cs="Arial"/>
          <w:sz w:val="16"/>
        </w:rPr>
        <w:t xml:space="preserve"> "renewable" </w:t>
      </w:r>
      <w:r w:rsidRPr="00DB570C">
        <w:rPr>
          <w:rFonts w:cs="Arial"/>
          <w:u w:val="single"/>
        </w:rPr>
        <w:t xml:space="preserve">energy for </w:t>
      </w:r>
      <w:r w:rsidRPr="009D73E8">
        <w:rPr>
          <w:rFonts w:cs="Arial"/>
          <w:highlight w:val="cyan"/>
          <w:u w:val="single"/>
        </w:rPr>
        <w:t>thousands of years</w:t>
      </w:r>
      <w:r w:rsidRPr="00DB570C">
        <w:rPr>
          <w:rFonts w:cs="Arial"/>
          <w:sz w:val="16"/>
        </w:rPr>
        <w:t xml:space="preserve">. The development of </w:t>
      </w:r>
      <w:r w:rsidRPr="00DB570C">
        <w:rPr>
          <w:rFonts w:cs="Arial"/>
          <w:u w:val="single"/>
        </w:rPr>
        <w:t xml:space="preserve">thorium reactors could also supply </w:t>
      </w:r>
      <w:r w:rsidRPr="00DB570C">
        <w:rPr>
          <w:rFonts w:cs="Arial"/>
          <w:b/>
          <w:u w:val="single"/>
        </w:rPr>
        <w:t>thousands of years</w:t>
      </w:r>
      <w:r w:rsidRPr="00DB570C">
        <w:rPr>
          <w:rFonts w:cs="Arial"/>
          <w:sz w:val="16"/>
        </w:rPr>
        <w:t xml:space="preserve"> of energy. And </w:t>
      </w:r>
      <w:r w:rsidRPr="00DB570C">
        <w:rPr>
          <w:rFonts w:cs="Arial"/>
          <w:u w:val="single"/>
        </w:rPr>
        <w:t>both</w:t>
      </w:r>
      <w:r w:rsidRPr="00DB570C">
        <w:rPr>
          <w:rFonts w:cs="Arial"/>
          <w:sz w:val="16"/>
        </w:rPr>
        <w:t xml:space="preserve"> could </w:t>
      </w:r>
      <w:r w:rsidRPr="00DB570C">
        <w:rPr>
          <w:rFonts w:cs="Arial"/>
          <w:u w:val="single"/>
        </w:rPr>
        <w:t>do so without harming the environment. (Waste</w:t>
      </w:r>
      <w:r w:rsidRPr="00DB570C">
        <w:rPr>
          <w:rFonts w:cs="Arial"/>
          <w:sz w:val="16"/>
        </w:rPr>
        <w:t xml:space="preserve"> heat </w:t>
      </w:r>
      <w:r w:rsidRPr="00DB570C">
        <w:rPr>
          <w:rFonts w:cs="Arial"/>
          <w:u w:val="single"/>
        </w:rPr>
        <w:t xml:space="preserve">at that scale would not </w:t>
      </w:r>
      <w:r w:rsidRPr="009D73E8">
        <w:rPr>
          <w:rFonts w:cs="Arial"/>
          <w:highlight w:val="cyan"/>
          <w:u w:val="single"/>
        </w:rPr>
        <w:t>be</w:t>
      </w:r>
      <w:r w:rsidRPr="00DB570C">
        <w:rPr>
          <w:rFonts w:cs="Arial"/>
          <w:sz w:val="16"/>
        </w:rPr>
        <w:t xml:space="preserve"> much of </w:t>
      </w:r>
      <w:r w:rsidRPr="00DB570C">
        <w:rPr>
          <w:rFonts w:cs="Arial"/>
          <w:u w:val="single"/>
        </w:rPr>
        <w:t>a problem.) Such power sources are</w:t>
      </w:r>
      <w:r w:rsidRPr="00DB570C">
        <w:rPr>
          <w:rFonts w:cs="Arial"/>
          <w:sz w:val="16"/>
        </w:rPr>
        <w:t xml:space="preserve"> in any relevant sense </w:t>
      </w:r>
      <w:r w:rsidRPr="00DB570C">
        <w:rPr>
          <w:rFonts w:cs="Arial"/>
          <w:u w:val="single"/>
        </w:rPr>
        <w:t>"decoupled"</w:t>
      </w:r>
      <w:r w:rsidRPr="00DB570C">
        <w:rPr>
          <w:rFonts w:cs="Arial"/>
          <w:sz w:val="16"/>
        </w:rPr>
        <w:t xml:space="preserve"> from the natural world, </w:t>
      </w:r>
      <w:r w:rsidRPr="00DB570C">
        <w:rPr>
          <w:rFonts w:cs="Arial"/>
          <w:u w:val="single"/>
        </w:rPr>
        <w:t xml:space="preserve">since their fuel cycles produce </w:t>
      </w:r>
      <w:r w:rsidRPr="00DB570C">
        <w:rPr>
          <w:rFonts w:cs="Arial"/>
          <w:b/>
          <w:u w:val="single"/>
        </w:rPr>
        <w:t>little pollution</w:t>
      </w:r>
      <w:r w:rsidRPr="00DB570C">
        <w:rPr>
          <w:rFonts w:cs="Arial"/>
          <w:sz w:val="16"/>
        </w:rPr>
        <w:t xml:space="preserve">. Recall that GDP measures the monetary value of all finished goods and services. </w:t>
      </w:r>
      <w:r w:rsidRPr="00DB570C">
        <w:rPr>
          <w:rFonts w:cs="Arial"/>
          <w:u w:val="single"/>
        </w:rPr>
        <w:t>Finished goods will</w:t>
      </w:r>
      <w:r w:rsidRPr="00DB570C">
        <w:rPr>
          <w:rFonts w:cs="Arial"/>
          <w:sz w:val="16"/>
        </w:rPr>
        <w:t xml:space="preserve"> become a </w:t>
      </w:r>
      <w:r w:rsidRPr="00DB570C">
        <w:rPr>
          <w:rFonts w:cs="Arial"/>
          <w:u w:val="single"/>
        </w:rPr>
        <w:t>shrink</w:t>
      </w:r>
      <w:r w:rsidRPr="00DB570C">
        <w:rPr>
          <w:rFonts w:cs="Arial"/>
          <w:sz w:val="16"/>
        </w:rPr>
        <w:t xml:space="preserve">ing part of the world's economy </w:t>
      </w:r>
      <w:r w:rsidRPr="00DB570C">
        <w:rPr>
          <w:rFonts w:cs="Arial"/>
          <w:u w:val="single"/>
        </w:rPr>
        <w:t>as more</w:t>
      </w:r>
      <w:r w:rsidRPr="00DB570C">
        <w:rPr>
          <w:rFonts w:cs="Arial"/>
          <w:sz w:val="16"/>
        </w:rPr>
        <w:t xml:space="preserve"> people </w:t>
      </w:r>
      <w:r w:rsidRPr="00DB570C">
        <w:rPr>
          <w:rFonts w:cs="Arial"/>
          <w:u w:val="single"/>
        </w:rPr>
        <w:t>gain access to food, clothing</w:t>
      </w:r>
      <w:r w:rsidRPr="00DB570C">
        <w:rPr>
          <w:rFonts w:cs="Arial"/>
          <w:sz w:val="16"/>
        </w:rPr>
        <w:t xml:space="preserve">, housing, </w:t>
      </w:r>
      <w:r w:rsidRPr="00DB570C">
        <w:rPr>
          <w:rFonts w:cs="Arial"/>
          <w:u w:val="single"/>
        </w:rPr>
        <w:t>transportation</w:t>
      </w:r>
      <w:r w:rsidRPr="00DB570C">
        <w:rPr>
          <w:rFonts w:cs="Arial"/>
          <w:sz w:val="16"/>
        </w:rPr>
        <w:t xml:space="preserve">, and so forth. Already, </w:t>
      </w:r>
      <w:r w:rsidRPr="00DB570C">
        <w:rPr>
          <w:rFonts w:cs="Arial"/>
          <w:u w:val="single"/>
        </w:rPr>
        <w:t>services account for 80 percent of U.S. GDP and</w:t>
      </w:r>
      <w:r w:rsidRPr="00DB570C">
        <w:rPr>
          <w:rFonts w:cs="Arial"/>
          <w:sz w:val="16"/>
        </w:rPr>
        <w:t xml:space="preserve"> 80 percent of civilian </w:t>
      </w:r>
      <w:r w:rsidRPr="00DB570C">
        <w:rPr>
          <w:rFonts w:cs="Arial"/>
          <w:u w:val="single"/>
        </w:rPr>
        <w:t>employment</w:t>
      </w:r>
      <w:r w:rsidRPr="00DB570C">
        <w:rPr>
          <w:rFonts w:cs="Arial"/>
          <w:sz w:val="16"/>
        </w:rPr>
        <w:t xml:space="preserve">. Instead of stuff, people will want to spend time creating and enjoying themselves. As technological progress enables economic growth, </w:t>
      </w:r>
      <w:r w:rsidRPr="00DB570C">
        <w:rPr>
          <w:rFonts w:cs="Arial"/>
          <w:u w:val="single"/>
        </w:rPr>
        <w:t>people will consume</w:t>
      </w:r>
      <w:r w:rsidRPr="00DB570C">
        <w:rPr>
          <w:rFonts w:cs="Arial"/>
          <w:sz w:val="16"/>
        </w:rPr>
        <w:t xml:space="preserve"> more pixels and </w:t>
      </w:r>
      <w:r w:rsidRPr="00DB570C">
        <w:rPr>
          <w:rFonts w:cs="Arial"/>
          <w:u w:val="single"/>
        </w:rPr>
        <w:t>less</w:t>
      </w:r>
      <w:r w:rsidRPr="00DB570C">
        <w:rPr>
          <w:rFonts w:cs="Arial"/>
          <w:sz w:val="16"/>
        </w:rPr>
        <w:t xml:space="preserve"> petroleum, more massages and less mortar, more handicrafts and less hardwood. Ultimately, </w:t>
      </w:r>
      <w:r w:rsidRPr="009D73E8">
        <w:rPr>
          <w:rFonts w:cs="Arial"/>
          <w:highlight w:val="cyan"/>
          <w:u w:val="single"/>
        </w:rPr>
        <w:t>Ward and</w:t>
      </w:r>
      <w:r w:rsidRPr="00DB570C">
        <w:rPr>
          <w:rFonts w:cs="Arial"/>
          <w:u w:val="single"/>
        </w:rPr>
        <w:t xml:space="preserve"> his colleagues make the </w:t>
      </w:r>
      <w:r w:rsidRPr="00DB570C">
        <w:rPr>
          <w:rFonts w:cs="Arial"/>
          <w:b/>
          <w:u w:val="single"/>
        </w:rPr>
        <w:t>same mistake as Malthus</w:t>
      </w:r>
      <w:r w:rsidRPr="00DB570C">
        <w:rPr>
          <w:rFonts w:cs="Arial"/>
          <w:sz w:val="16"/>
        </w:rPr>
        <w:t xml:space="preserve"> and the Limits to Growth folks: </w:t>
      </w:r>
      <w:r w:rsidRPr="00DB570C">
        <w:rPr>
          <w:rFonts w:cs="Arial"/>
          <w:u w:val="single"/>
        </w:rPr>
        <w:t xml:space="preserve">They </w:t>
      </w:r>
      <w:r w:rsidRPr="009D73E8">
        <w:rPr>
          <w:rFonts w:cs="Arial"/>
          <w:b/>
          <w:highlight w:val="cyan"/>
          <w:u w:val="single"/>
        </w:rPr>
        <w:t>extrapolate trends</w:t>
      </w:r>
      <w:r w:rsidRPr="009D73E8">
        <w:rPr>
          <w:rFonts w:cs="Arial"/>
          <w:highlight w:val="cyan"/>
          <w:u w:val="single"/>
        </w:rPr>
        <w:t xml:space="preserve"> without</w:t>
      </w:r>
      <w:r w:rsidRPr="00DB570C">
        <w:rPr>
          <w:rFonts w:cs="Arial"/>
          <w:u w:val="single"/>
        </w:rPr>
        <w:t xml:space="preserve"> taking</w:t>
      </w:r>
      <w:r w:rsidRPr="00DB570C">
        <w:rPr>
          <w:rFonts w:cs="Arial"/>
          <w:sz w:val="16"/>
        </w:rPr>
        <w:t xml:space="preserve"> adequate </w:t>
      </w:r>
      <w:r w:rsidRPr="00DB570C">
        <w:rPr>
          <w:rFonts w:cs="Arial"/>
          <w:u w:val="single"/>
        </w:rPr>
        <w:t>account of</w:t>
      </w:r>
      <w:r w:rsidRPr="00DB570C">
        <w:rPr>
          <w:rFonts w:cs="Arial"/>
          <w:sz w:val="16"/>
        </w:rPr>
        <w:t xml:space="preserve"> human </w:t>
      </w:r>
      <w:r w:rsidRPr="009D73E8">
        <w:rPr>
          <w:rFonts w:cs="Arial"/>
          <w:b/>
          <w:highlight w:val="cyan"/>
          <w:u w:val="single"/>
        </w:rPr>
        <w:t>ingenuity</w:t>
      </w:r>
      <w:r w:rsidRPr="00DB570C">
        <w:rPr>
          <w:rFonts w:cs="Arial"/>
          <w:u w:val="single"/>
        </w:rPr>
        <w:t>. Will it be possible to grow</w:t>
      </w:r>
      <w:r w:rsidRPr="00DB570C">
        <w:rPr>
          <w:rFonts w:cs="Arial"/>
          <w:sz w:val="16"/>
        </w:rPr>
        <w:t xml:space="preserve"> the economy </w:t>
      </w:r>
      <w:r w:rsidRPr="00DB570C">
        <w:rPr>
          <w:rFonts w:cs="Arial"/>
          <w:u w:val="single"/>
        </w:rPr>
        <w:t>7-fold</w:t>
      </w:r>
      <w:r w:rsidRPr="00DB570C">
        <w:rPr>
          <w:rFonts w:cs="Arial"/>
          <w:sz w:val="16"/>
        </w:rPr>
        <w:t xml:space="preserve"> over this century </w:t>
      </w:r>
      <w:r w:rsidRPr="00DB570C">
        <w:rPr>
          <w:rFonts w:cs="Arial"/>
          <w:u w:val="single"/>
        </w:rPr>
        <w:t>while reducing</w:t>
      </w:r>
      <w:r w:rsidRPr="00DB570C">
        <w:rPr>
          <w:rFonts w:cs="Arial"/>
          <w:sz w:val="16"/>
        </w:rPr>
        <w:t xml:space="preserve"> resource </w:t>
      </w:r>
      <w:r w:rsidRPr="00DB570C">
        <w:rPr>
          <w:rFonts w:cs="Arial"/>
          <w:u w:val="single"/>
        </w:rPr>
        <w:t>consumption and restoring the natural world? Yes</w:t>
      </w:r>
      <w:r w:rsidRPr="00DB570C">
        <w:rPr>
          <w:rFonts w:cs="Arial"/>
          <w:sz w:val="16"/>
        </w:rPr>
        <w:t>.</w:t>
      </w:r>
    </w:p>
    <w:p w14:paraId="490ACE0B" w14:textId="77777777" w:rsidR="009B0AFA" w:rsidRPr="009B0AFA" w:rsidRDefault="009B0AFA" w:rsidP="009B0AFA"/>
    <w:sectPr w:rsidR="009B0AFA" w:rsidRPr="009B0A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56702"/>
    <w:multiLevelType w:val="hybridMultilevel"/>
    <w:tmpl w:val="206C466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3A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A3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74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AF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7A5DFB"/>
  <w14:defaultImageDpi w14:val="300"/>
  <w15:docId w15:val="{A720454C-AF6B-4241-A901-A4C2BA1F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3A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3A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3A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3A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CD - Cite,Ta,T,No Spacing4"/>
    <w:basedOn w:val="Normal"/>
    <w:next w:val="Normal"/>
    <w:link w:val="Heading4Char"/>
    <w:uiPriority w:val="9"/>
    <w:unhideWhenUsed/>
    <w:qFormat/>
    <w:rsid w:val="002F3A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3A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A35"/>
  </w:style>
  <w:style w:type="character" w:customStyle="1" w:styleId="Heading1Char">
    <w:name w:val="Heading 1 Char"/>
    <w:aliases w:val="Pocket Char"/>
    <w:basedOn w:val="DefaultParagraphFont"/>
    <w:link w:val="Heading1"/>
    <w:uiPriority w:val="9"/>
    <w:rsid w:val="002F3A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3A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3A3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
    <w:basedOn w:val="DefaultParagraphFont"/>
    <w:link w:val="Heading4"/>
    <w:uiPriority w:val="9"/>
    <w:rsid w:val="002F3A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F3A35"/>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F3A35"/>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B"/>
    <w:basedOn w:val="DefaultParagraphFont"/>
    <w:link w:val="textbold"/>
    <w:uiPriority w:val="20"/>
    <w:qFormat/>
    <w:rsid w:val="002F3A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3A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link w:val="Card"/>
    <w:uiPriority w:val="99"/>
    <w:unhideWhenUsed/>
    <w:rsid w:val="002F3A35"/>
    <w:rPr>
      <w:color w:val="auto"/>
      <w:u w:val="none"/>
    </w:rPr>
  </w:style>
  <w:style w:type="paragraph" w:styleId="DocumentMap">
    <w:name w:val="Document Map"/>
    <w:basedOn w:val="Normal"/>
    <w:link w:val="DocumentMapChar"/>
    <w:uiPriority w:val="99"/>
    <w:semiHidden/>
    <w:unhideWhenUsed/>
    <w:rsid w:val="002F3A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3A35"/>
    <w:rPr>
      <w:rFonts w:ascii="Lucida Grande" w:hAnsi="Lucida Grande" w:cs="Lucida Grande"/>
    </w:rPr>
  </w:style>
  <w:style w:type="paragraph" w:customStyle="1" w:styleId="textbold">
    <w:name w:val="text bold"/>
    <w:basedOn w:val="Normal"/>
    <w:link w:val="Emphasis"/>
    <w:uiPriority w:val="20"/>
    <w:qFormat/>
    <w:rsid w:val="002F3A35"/>
    <w:pPr>
      <w:widowControl w:val="0"/>
      <w:ind w:left="720"/>
      <w:jc w:val="both"/>
    </w:pPr>
    <w:rPr>
      <w:b/>
      <w:iCs/>
      <w:u w:val="single"/>
    </w:rPr>
  </w:style>
  <w:style w:type="paragraph" w:styleId="ListParagraph">
    <w:name w:val="List Paragraph"/>
    <w:aliases w:val="6 font"/>
    <w:basedOn w:val="Normal"/>
    <w:uiPriority w:val="99"/>
    <w:unhideWhenUsed/>
    <w:qFormat/>
    <w:rsid w:val="002F3A35"/>
    <w:pPr>
      <w:ind w:left="720"/>
      <w:contextualSpacing/>
    </w:pPr>
  </w:style>
  <w:style w:type="paragraph" w:customStyle="1" w:styleId="Card">
    <w:name w:val="Card"/>
    <w:basedOn w:val="Heading1"/>
    <w:link w:val="Hyperlink"/>
    <w:autoRedefine/>
    <w:uiPriority w:val="99"/>
    <w:qFormat/>
    <w:rsid w:val="009B0A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reason.com/archives/2016/12/16/is-economic-growth-environmentally-sus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7</Pages>
  <Words>3501</Words>
  <Characters>19958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cp:revision>
  <dcterms:created xsi:type="dcterms:W3CDTF">2021-11-06T17:11:00Z</dcterms:created>
  <dcterms:modified xsi:type="dcterms:W3CDTF">2021-11-06T17:35:00Z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