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36D44B" w14:textId="75BF4CB5" w:rsidR="00903DBE" w:rsidRDefault="00903DBE" w:rsidP="00903DBE">
      <w:pPr>
        <w:pStyle w:val="Heading2"/>
      </w:pPr>
      <w:r>
        <w:t>1AC</w:t>
      </w:r>
    </w:p>
    <w:p w14:paraId="54DC437A" w14:textId="2FC65850" w:rsidR="00903DBE" w:rsidRDefault="00903DBE" w:rsidP="00903DBE">
      <w:pPr>
        <w:pStyle w:val="Heading3"/>
      </w:pPr>
      <w:r>
        <w:t xml:space="preserve">1AC – Europe </w:t>
      </w:r>
    </w:p>
    <w:p w14:paraId="0414C684" w14:textId="09C6B3E0" w:rsidR="00D2360C" w:rsidRDefault="00D2360C" w:rsidP="00903DBE">
      <w:pPr>
        <w:pStyle w:val="Heading4"/>
      </w:pPr>
      <w:r>
        <w:t xml:space="preserve">Plan: The member nations of the European Union ought to recognize an unconditional right of workers to strike. </w:t>
      </w:r>
    </w:p>
    <w:p w14:paraId="3112AC8C" w14:textId="4ED2B273" w:rsidR="00903DBE" w:rsidRPr="00DE376C" w:rsidRDefault="00903DBE" w:rsidP="00903DBE">
      <w:pPr>
        <w:pStyle w:val="Heading4"/>
      </w:pPr>
      <w:r>
        <w:t xml:space="preserve">Strike rights are </w:t>
      </w:r>
      <w:r>
        <w:rPr>
          <w:u w:val="single"/>
        </w:rPr>
        <w:t>backsliding</w:t>
      </w:r>
      <w:r>
        <w:t xml:space="preserve"> in Eastern Europe – </w:t>
      </w:r>
      <w:r>
        <w:rPr>
          <w:u w:val="single"/>
        </w:rPr>
        <w:t>especially</w:t>
      </w:r>
      <w:r>
        <w:t xml:space="preserve"> after COVID</w:t>
      </w:r>
    </w:p>
    <w:p w14:paraId="34724CCE" w14:textId="77777777" w:rsidR="00903DBE" w:rsidRPr="00267FDE" w:rsidRDefault="00903DBE" w:rsidP="00903DBE">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1FF93B6D" w14:textId="77777777" w:rsidR="00903DBE" w:rsidRPr="00DE376C" w:rsidRDefault="00903DBE" w:rsidP="00903DBE">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37698E1A" w14:textId="77777777" w:rsidR="00903DBE" w:rsidRPr="00DE376C" w:rsidRDefault="00903DBE" w:rsidP="00903DBE">
      <w:pPr>
        <w:rPr>
          <w:sz w:val="16"/>
        </w:rPr>
      </w:pPr>
      <w:r w:rsidRPr="00DE376C">
        <w:rPr>
          <w:sz w:val="16"/>
        </w:rPr>
        <w:t>Over the last year, the European Trade Union Confederation has been receiving alarming reports of union rights violations—of obstacles, victimisation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677D5C8D" w14:textId="77777777" w:rsidR="00903DBE" w:rsidRPr="00DE376C" w:rsidRDefault="00903DBE" w:rsidP="00903DBE">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4F5476A5" w14:textId="77777777" w:rsidR="00903DBE" w:rsidRPr="00DE376C" w:rsidRDefault="00903DBE" w:rsidP="00903DBE">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76588795" w14:textId="77777777" w:rsidR="00903DBE" w:rsidRPr="00DE376C" w:rsidRDefault="00903DBE" w:rsidP="00903DBE">
      <w:pPr>
        <w:rPr>
          <w:sz w:val="16"/>
        </w:rPr>
      </w:pPr>
      <w:r w:rsidRPr="00DE376C">
        <w:rPr>
          <w:sz w:val="16"/>
        </w:rPr>
        <w:t>Legally binding</w:t>
      </w:r>
    </w:p>
    <w:p w14:paraId="3D5651B2" w14:textId="77777777" w:rsidR="00903DBE" w:rsidRPr="00DE376C" w:rsidRDefault="00903DBE" w:rsidP="00903DBE">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3388E92A" w14:textId="77777777" w:rsidR="00903DBE" w:rsidRPr="00DE376C" w:rsidRDefault="00903DBE" w:rsidP="00903DBE">
      <w:pPr>
        <w:rPr>
          <w:sz w:val="16"/>
        </w:rPr>
      </w:pPr>
      <w:r w:rsidRPr="00DE376C">
        <w:rPr>
          <w:sz w:val="16"/>
        </w:rPr>
        <w:t>The ILO Committee on Freedom of Association Digest of Case Law affirms:</w:t>
      </w:r>
    </w:p>
    <w:p w14:paraId="2665BF62" w14:textId="77777777" w:rsidR="00903DBE" w:rsidRPr="00DE376C" w:rsidRDefault="00903DBE" w:rsidP="00903DBE">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286BE540" w14:textId="77777777" w:rsidR="00903DBE" w:rsidRPr="00DE376C" w:rsidRDefault="00903DBE" w:rsidP="00903DBE">
      <w:pPr>
        <w:rPr>
          <w:sz w:val="16"/>
        </w:rPr>
      </w:pPr>
      <w:r w:rsidRPr="00DE376C">
        <w:rPr>
          <w:sz w:val="16"/>
        </w:rPr>
        <w:t>Yet ‘interference’ is happening throughout Europe. Union representatives are being victimised, detained or denied the right to communicate with the workers they represent.</w:t>
      </w:r>
    </w:p>
    <w:p w14:paraId="4E468923" w14:textId="77777777" w:rsidR="00903DBE" w:rsidRPr="00DE376C" w:rsidRDefault="00903DBE" w:rsidP="00903DBE">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0307E919" w14:textId="77777777" w:rsidR="00903DBE" w:rsidRPr="00DE376C" w:rsidRDefault="00903DBE" w:rsidP="00903DBE">
      <w:pPr>
        <w:rPr>
          <w:sz w:val="16"/>
        </w:rPr>
      </w:pPr>
      <w:r w:rsidRPr="00DE376C">
        <w:rPr>
          <w:sz w:val="16"/>
        </w:rPr>
        <w:t>Growing evidence</w:t>
      </w:r>
    </w:p>
    <w:p w14:paraId="61860E57" w14:textId="77777777" w:rsidR="00903DBE" w:rsidRPr="00DE376C" w:rsidRDefault="00903DBE" w:rsidP="00903DBE">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6EE10A87" w14:textId="77777777" w:rsidR="00903DBE" w:rsidRPr="00DE376C" w:rsidRDefault="00903DBE" w:rsidP="00903DBE">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4A5DD59A" w14:textId="77777777" w:rsidR="00903DBE" w:rsidRPr="00DE376C" w:rsidRDefault="00903DBE" w:rsidP="00903DBE">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14:paraId="0CD858D4" w14:textId="77777777" w:rsidR="00903DBE" w:rsidRPr="00DE376C" w:rsidRDefault="00903DBE" w:rsidP="00903DBE">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62D4755C" w14:textId="77777777" w:rsidR="00903DBE" w:rsidRPr="00DE376C" w:rsidRDefault="00903DBE" w:rsidP="00903DBE">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0BA73B0B" w14:textId="77777777" w:rsidR="00903DBE" w:rsidRPr="001D4DEF" w:rsidRDefault="00903DBE" w:rsidP="00903DBE">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2990C8B3" w14:textId="77777777" w:rsidR="00903DBE" w:rsidRPr="006861E1" w:rsidRDefault="00903DBE" w:rsidP="00903DBE">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32703B3E" w14:textId="77777777" w:rsidR="00903DBE" w:rsidRPr="006861E1" w:rsidRDefault="00903DBE" w:rsidP="00903DBE">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169D868D" w14:textId="77777777" w:rsidR="00903DBE" w:rsidRPr="001D4DEF" w:rsidRDefault="00903DBE" w:rsidP="00903DBE">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343F9E93" w14:textId="77777777" w:rsidR="00903DBE" w:rsidRPr="001D4DEF" w:rsidRDefault="00903DBE" w:rsidP="00903DBE">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07B32E98" w14:textId="77777777" w:rsidR="00903DBE" w:rsidRPr="00FB670C" w:rsidRDefault="00903DBE" w:rsidP="00903DBE">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000F31BF" w14:textId="77777777" w:rsidR="00903DBE" w:rsidRPr="00FB670C" w:rsidRDefault="00903DBE" w:rsidP="00903DBE">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61F42C86" w14:textId="77777777" w:rsidR="00903DBE" w:rsidRPr="001D4DEF" w:rsidRDefault="00903DBE" w:rsidP="00903DBE">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6F5CFD1A" w14:textId="77777777" w:rsidR="00903DBE" w:rsidRPr="001D4DEF" w:rsidRDefault="00903DBE" w:rsidP="00903DBE">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5D66AF8D" w14:textId="77777777" w:rsidR="00903DBE" w:rsidRPr="001D4DEF" w:rsidRDefault="00903DBE" w:rsidP="00903DBE">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47699DA6" w14:textId="77777777" w:rsidR="00903DBE" w:rsidRPr="001D4DEF" w:rsidRDefault="00903DBE" w:rsidP="00903DBE">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39D1B296" w14:textId="77777777" w:rsidR="00903DBE" w:rsidRPr="001D4DEF" w:rsidRDefault="00903DBE" w:rsidP="00903DBE">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r w:rsidRPr="001D4DEF">
        <w:rPr>
          <w:rStyle w:val="Emphasis"/>
        </w:rPr>
        <w:t>workers‘ movement</w:t>
      </w:r>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3CBCF0B2" w14:textId="77777777" w:rsidR="00903DBE" w:rsidRPr="001D4DEF" w:rsidRDefault="00903DBE" w:rsidP="00903DBE">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376AAC17" w14:textId="77777777" w:rsidR="00903DBE" w:rsidRPr="001D4DEF" w:rsidRDefault="00903DBE" w:rsidP="00903DBE">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1258B684" w14:textId="77777777" w:rsidR="00903DBE" w:rsidRPr="006109DE" w:rsidRDefault="00903DBE" w:rsidP="00903DBE">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705E965B" w14:textId="77777777" w:rsidR="00903DBE" w:rsidRPr="00471777" w:rsidRDefault="00903DBE" w:rsidP="00903DBE">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77BB07EF" w14:textId="77777777" w:rsidR="00903DBE" w:rsidRPr="00E03BEC" w:rsidRDefault="00903DBE" w:rsidP="00903DBE">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5D2C44CC" w14:textId="77777777" w:rsidR="00903DBE" w:rsidRPr="00E03BEC" w:rsidRDefault="00903DBE" w:rsidP="00903DBE">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06583262" w14:textId="77777777" w:rsidR="00903DBE" w:rsidRPr="00E03BEC" w:rsidRDefault="00903DBE" w:rsidP="00903DBE">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0919F24" w14:textId="77777777" w:rsidR="00903DBE" w:rsidRPr="00E03BEC" w:rsidRDefault="00903DBE" w:rsidP="00903DBE">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6D92CAC4" w14:textId="77777777" w:rsidR="00903DBE" w:rsidRPr="00E03BEC" w:rsidRDefault="00903DBE" w:rsidP="00903DBE">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3379C53B" w14:textId="77777777" w:rsidR="00903DBE" w:rsidRPr="004214F7" w:rsidRDefault="00903DBE" w:rsidP="00903DBE">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61902965" w14:textId="77777777" w:rsidR="00903DBE" w:rsidRPr="004214F7" w:rsidRDefault="00903DBE" w:rsidP="00903DBE">
      <w:pPr>
        <w:rPr>
          <w:sz w:val="16"/>
          <w:szCs w:val="16"/>
        </w:rPr>
      </w:pPr>
      <w:r w:rsidRPr="004214F7">
        <w:rPr>
          <w:sz w:val="16"/>
          <w:szCs w:val="16"/>
        </w:rPr>
        <w:t>A WAY FORWARD</w:t>
      </w:r>
    </w:p>
    <w:p w14:paraId="7290F409" w14:textId="77777777" w:rsidR="00903DBE" w:rsidRPr="00E03BEC" w:rsidRDefault="00903DBE" w:rsidP="00903DBE">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3DEEF023" w14:textId="77777777" w:rsidR="00903DBE" w:rsidRPr="0054373B" w:rsidRDefault="00903DBE" w:rsidP="00903DBE">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127F33BA" w14:textId="77777777" w:rsidR="00903DBE" w:rsidRPr="0054373B" w:rsidRDefault="00903DBE" w:rsidP="00903DBE">
      <w:r w:rsidRPr="0054373B">
        <w:rPr>
          <w:rStyle w:val="Style13ptBold"/>
        </w:rPr>
        <w:t>Spiegelaere 18</w:t>
      </w:r>
      <w:r w:rsidRPr="0054373B">
        <w:t xml:space="preserve"> [Stan De Spiegelaere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34F02536" w14:textId="77777777" w:rsidR="00903DBE" w:rsidRPr="0054373B" w:rsidRDefault="00903DBE" w:rsidP="00903DBE">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7BD05CC2" w14:textId="77777777" w:rsidR="00903DBE" w:rsidRPr="0054373B" w:rsidRDefault="00903DBE" w:rsidP="00903DBE">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03837E02" w14:textId="77777777" w:rsidR="00903DBE" w:rsidRPr="0054373B" w:rsidRDefault="00903DBE" w:rsidP="00903DBE">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6685CC32" w14:textId="77777777" w:rsidR="00903DBE" w:rsidRPr="0054373B" w:rsidRDefault="00903DBE" w:rsidP="00903DBE">
      <w:pPr>
        <w:rPr>
          <w:rStyle w:val="Emphasis"/>
        </w:rPr>
      </w:pPr>
      <w:r w:rsidRPr="00D267C2">
        <w:rPr>
          <w:rStyle w:val="Emphasis"/>
          <w:highlight w:val="cyan"/>
        </w:rPr>
        <w:t>Democracy starts at work</w:t>
      </w:r>
    </w:p>
    <w:p w14:paraId="35F78038" w14:textId="77777777" w:rsidR="00903DBE" w:rsidRPr="0054373B" w:rsidRDefault="00903DBE" w:rsidP="00903DBE">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72FEA6F4" w14:textId="77777777" w:rsidR="00903DBE" w:rsidRPr="0054373B" w:rsidRDefault="00903DBE" w:rsidP="00903DBE">
      <w:pPr>
        <w:rPr>
          <w:rStyle w:val="StyleUnderline"/>
        </w:rPr>
      </w:pPr>
      <w:proofErr w:type="gramStart"/>
      <w:r w:rsidRPr="00D267C2">
        <w:rPr>
          <w:rStyle w:val="Emphasis"/>
          <w:highlight w:val="cyan"/>
        </w:rPr>
        <w:t>Unions</w:t>
      </w:r>
      <w:r w:rsidRPr="0054373B">
        <w:rPr>
          <w:sz w:val="16"/>
        </w:rPr>
        <w:t>,</w:t>
      </w:r>
      <w:proofErr w:type="gramEnd"/>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2E57CAD7" w14:textId="77777777" w:rsidR="00903DBE" w:rsidRPr="0054373B" w:rsidRDefault="00903DBE" w:rsidP="00903DBE">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790D58AB" w14:textId="77777777" w:rsidR="00903DBE" w:rsidRPr="0054373B" w:rsidRDefault="00903DBE" w:rsidP="00903DBE">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proofErr w:type="gramStart"/>
      <w:r w:rsidRPr="00D267C2">
        <w:rPr>
          <w:rStyle w:val="Emphasis"/>
          <w:highlight w:val="cyan"/>
        </w:rPr>
        <w:t>succeed</w:t>
      </w:r>
      <w:proofErr w:type="gramEnd"/>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100F8BAA" w14:textId="77777777" w:rsidR="00903DBE" w:rsidRPr="0054373B" w:rsidRDefault="00903DBE" w:rsidP="00903DBE">
      <w:pPr>
        <w:rPr>
          <w:sz w:val="16"/>
        </w:rPr>
      </w:pPr>
      <w:r w:rsidRPr="00D267C2">
        <w:rPr>
          <w:rStyle w:val="StyleUnderline"/>
          <w:highlight w:val="cyan"/>
        </w:rPr>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3F6DAFD5" w14:textId="77777777" w:rsidR="00903DBE" w:rsidRPr="0054373B" w:rsidRDefault="00903DBE" w:rsidP="00903DBE">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AfD stressed to be the voice of the ‘little man’.</w:t>
      </w:r>
    </w:p>
    <w:p w14:paraId="6DFF4542" w14:textId="77777777" w:rsidR="00903DBE" w:rsidRPr="0054373B" w:rsidRDefault="00903DBE" w:rsidP="00903DBE">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419DC45D" w14:textId="77777777" w:rsidR="00903DBE" w:rsidRPr="00A06588" w:rsidRDefault="00903DBE" w:rsidP="00903DBE">
      <w:pPr>
        <w:pStyle w:val="Heading4"/>
        <w:rPr>
          <w:rFonts w:cs="Arial"/>
          <w:u w:val="single"/>
        </w:rPr>
      </w:pPr>
      <w:r w:rsidRPr="00A06588">
        <w:rPr>
          <w:rFonts w:cs="Arial"/>
        </w:rPr>
        <w:t xml:space="preserve">European populism causes </w:t>
      </w:r>
      <w:r w:rsidRPr="00A06588">
        <w:rPr>
          <w:rFonts w:cs="Arial"/>
          <w:u w:val="single"/>
        </w:rPr>
        <w:t>nuke war</w:t>
      </w:r>
    </w:p>
    <w:p w14:paraId="5C830E1B" w14:textId="77777777" w:rsidR="00903DBE" w:rsidRPr="00A06588" w:rsidRDefault="00903DBE" w:rsidP="00903DBE">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2AC11859" w14:textId="77777777" w:rsidR="00903DBE" w:rsidRPr="00A06588" w:rsidRDefault="00903DBE" w:rsidP="00903DBE">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4CCFCF72" w14:textId="77777777" w:rsidR="00903DBE" w:rsidRPr="00362596" w:rsidRDefault="00903DBE" w:rsidP="00903DBE">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5B561C55" w14:textId="77777777" w:rsidR="00903DBE" w:rsidRPr="00362596" w:rsidRDefault="00903DBE" w:rsidP="00903DBE">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1189D381" w14:textId="77777777" w:rsidR="00903DBE" w:rsidRPr="00362596" w:rsidRDefault="00903DBE" w:rsidP="00903DBE">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6F83C18B" w14:textId="77777777" w:rsidR="00903DBE" w:rsidRPr="00A06588" w:rsidRDefault="00903DBE" w:rsidP="00903DBE">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2CA4EEDA" w14:textId="77777777" w:rsidR="00903DBE" w:rsidRPr="00362596" w:rsidRDefault="00903DBE" w:rsidP="00903DBE">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14:paraId="4E6BF6B0" w14:textId="77777777" w:rsidR="00903DBE" w:rsidRPr="00362596" w:rsidRDefault="00903DBE" w:rsidP="00903DBE">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4E9D343A" w14:textId="77777777" w:rsidR="00EB2E0D" w:rsidRPr="009174B5" w:rsidRDefault="00EB2E0D" w:rsidP="00EB2E0D">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7FE97B7E" w14:textId="77777777" w:rsidR="00EB2E0D" w:rsidRPr="00A06588" w:rsidRDefault="00EB2E0D" w:rsidP="00EB2E0D">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3B339C97" w14:textId="77777777" w:rsidR="00EB2E0D" w:rsidRPr="00A06588" w:rsidRDefault="00EB2E0D" w:rsidP="00EB2E0D">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460B2499" w14:textId="77777777" w:rsidR="00EB2E0D" w:rsidRPr="009174B5" w:rsidRDefault="00EB2E0D" w:rsidP="00EB2E0D">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3487CFF5" w14:textId="77777777" w:rsidR="00EB2E0D" w:rsidRPr="009174B5" w:rsidRDefault="00EB2E0D" w:rsidP="00EB2E0D">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5941C3B1" w14:textId="77777777" w:rsidR="00EB2E0D" w:rsidRPr="00A06588" w:rsidRDefault="00EB2E0D" w:rsidP="00EB2E0D">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4AFD4766" w14:textId="77777777" w:rsidR="00EB2E0D" w:rsidRPr="00A06588" w:rsidRDefault="00EB2E0D" w:rsidP="00EB2E0D">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71A8F5AF" w14:textId="77777777" w:rsidR="00EB2E0D" w:rsidRPr="009174B5" w:rsidRDefault="00EB2E0D" w:rsidP="00EB2E0D">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79E62E69" w14:textId="77777777" w:rsidR="00EB2E0D" w:rsidRPr="009174B5" w:rsidRDefault="00EB2E0D" w:rsidP="00EB2E0D">
      <w:pPr>
        <w:rPr>
          <w:sz w:val="16"/>
        </w:rPr>
      </w:pPr>
      <w:r w:rsidRPr="009174B5">
        <w:rPr>
          <w:sz w:val="16"/>
        </w:rPr>
        <w:t>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0E8F6B75" w14:textId="77777777" w:rsidR="00EB2E0D" w:rsidRPr="009174B5" w:rsidRDefault="00EB2E0D" w:rsidP="00EB2E0D">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2F1A1DFA" w14:textId="77777777" w:rsidR="00EB2E0D" w:rsidRPr="009174B5" w:rsidRDefault="00EB2E0D" w:rsidP="00EB2E0D">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0D92AA55" w14:textId="5A849693" w:rsidR="00EB2E0D" w:rsidRDefault="00EB2E0D" w:rsidP="00EB2E0D">
      <w:pPr>
        <w:rPr>
          <w:rFonts w:cs="Arial"/>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1EE3A172" w14:textId="4BDD8DB8" w:rsidR="00903DBE" w:rsidRPr="00A06588" w:rsidRDefault="00903DBE" w:rsidP="00903DBE">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1DB54E49" w14:textId="77777777" w:rsidR="00903DBE" w:rsidRPr="00A06588" w:rsidRDefault="00903DBE" w:rsidP="00903DBE">
      <w:r w:rsidRPr="00A06588">
        <w:rPr>
          <w:rStyle w:val="Style13ptBold"/>
        </w:rPr>
        <w:t xml:space="preserve">Jain 19 </w:t>
      </w:r>
      <w:r w:rsidRPr="00A06588">
        <w:t>[Ash Jain is a senior fellow with the Scowcroft Center for Strategy and Security, where he oversees the Atlantic Council’s Democratic Order Initiative and D-10 Strategy Forum, Matthew Kroenig, "Present at the Re-Creation: A Global Strategy for Revitalizing, Adapting, and Defending a Rules-Based International System", 2019, https://www.atlanticcouncil.org/wp-content/uploads/2019/10/Present-at-the-Recreation.pdf]</w:t>
      </w:r>
    </w:p>
    <w:p w14:paraId="4F88FF04" w14:textId="77777777" w:rsidR="00903DBE" w:rsidRPr="009174B5" w:rsidRDefault="00903DBE" w:rsidP="00903DBE">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55AC14A5" w14:textId="77777777" w:rsidR="00903DBE" w:rsidRPr="00A06588" w:rsidRDefault="00903DBE" w:rsidP="00903DBE">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45A0CFC3" w14:textId="77777777" w:rsidR="00903DBE" w:rsidRPr="00A06588" w:rsidRDefault="00903DBE" w:rsidP="00903DBE">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454F532A" w14:textId="77777777" w:rsidR="00903DBE" w:rsidRPr="009174B5" w:rsidRDefault="00903DBE" w:rsidP="00903DBE">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0F365E9C" w14:textId="77777777" w:rsidR="00903DBE" w:rsidRPr="009174B5" w:rsidRDefault="00903DBE" w:rsidP="00903DBE">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and also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xml:space="preserve">. These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5E0A5955" w14:textId="77B4358D" w:rsidR="0020715F" w:rsidRPr="0020715F" w:rsidRDefault="0020715F" w:rsidP="0020715F">
      <w:pPr>
        <w:pStyle w:val="Heading4"/>
        <w:rPr>
          <w:rStyle w:val="Style13ptBold"/>
          <w:b/>
        </w:rPr>
      </w:pPr>
      <w:r w:rsidRPr="0020715F">
        <w:rPr>
          <w:rStyle w:val="Style13ptBold"/>
          <w:b/>
        </w:rPr>
        <w:t xml:space="preserve">The right to strike prohibits interfering, impeding, or diminishing the ability to engage in concerted activities for the purpose of collective bargaining. </w:t>
      </w:r>
    </w:p>
    <w:p w14:paraId="4E11FAEE" w14:textId="77777777" w:rsidR="0020715F" w:rsidRDefault="0020715F" w:rsidP="0020715F">
      <w:r w:rsidRPr="00836C24">
        <w:rPr>
          <w:rStyle w:val="Style13ptBold"/>
        </w:rPr>
        <w:t>NLRB ND</w:t>
      </w:r>
      <w:r w:rsidRPr="00836C24">
        <w:t xml:space="preserve"> [National Labor Relatons Board. "NLRA and the Right to Strike."</w:t>
      </w:r>
      <w:r>
        <w:t xml:space="preserve"> https://www.nlrb.gov/about-nlrb/rights-we-protect/your-rights/nlra-and-the-right-to-strike]</w:t>
      </w:r>
    </w:p>
    <w:p w14:paraId="22D44944" w14:textId="77777777" w:rsidR="0020715F" w:rsidRPr="00836C24" w:rsidRDefault="0020715F" w:rsidP="0020715F">
      <w:pPr>
        <w:rPr>
          <w:sz w:val="16"/>
        </w:rPr>
      </w:pPr>
      <w:r w:rsidRPr="00836C24">
        <w:rPr>
          <w:rStyle w:val="Emphasis"/>
        </w:rPr>
        <w:t>NLRA</w:t>
      </w:r>
      <w:r w:rsidRPr="00836C24">
        <w:rPr>
          <w:sz w:val="16"/>
        </w:rPr>
        <w:t xml:space="preserve"> </w:t>
      </w:r>
      <w:r w:rsidRPr="00836C24">
        <w:rPr>
          <w:rStyle w:val="StyleUnderline"/>
        </w:rPr>
        <w:t xml:space="preserve">and </w:t>
      </w:r>
      <w:r w:rsidRPr="004731AE">
        <w:rPr>
          <w:rStyle w:val="StyleUnderline"/>
          <w:highlight w:val="cyan"/>
        </w:rPr>
        <w:t>the</w:t>
      </w:r>
      <w:r w:rsidRPr="004731AE">
        <w:rPr>
          <w:sz w:val="16"/>
          <w:highlight w:val="cyan"/>
        </w:rPr>
        <w:t xml:space="preserve"> </w:t>
      </w:r>
      <w:r w:rsidRPr="004731AE">
        <w:rPr>
          <w:rStyle w:val="Emphasis"/>
          <w:highlight w:val="cyan"/>
        </w:rPr>
        <w:t>Right to Strike</w:t>
      </w:r>
    </w:p>
    <w:p w14:paraId="450B7026" w14:textId="77777777" w:rsidR="0020715F" w:rsidRPr="00836C24" w:rsidRDefault="0020715F" w:rsidP="0020715F">
      <w:pPr>
        <w:rPr>
          <w:sz w:val="16"/>
        </w:rPr>
      </w:pPr>
      <w:r w:rsidRPr="00836C24">
        <w:rPr>
          <w:rStyle w:val="StyleUnderline"/>
        </w:rPr>
        <w:t>The</w:t>
      </w:r>
      <w:r w:rsidRPr="00836C24">
        <w:rPr>
          <w:sz w:val="16"/>
        </w:rPr>
        <w:t xml:space="preserve"> </w:t>
      </w:r>
      <w:r w:rsidRPr="00836C24">
        <w:rPr>
          <w:rStyle w:val="Emphasis"/>
        </w:rPr>
        <w:t>Right to Strike</w:t>
      </w:r>
      <w:r w:rsidRPr="00836C24">
        <w:rPr>
          <w:sz w:val="16"/>
        </w:rPr>
        <w:t xml:space="preserve">. </w:t>
      </w:r>
      <w:r w:rsidRPr="00836C24">
        <w:rPr>
          <w:rStyle w:val="StyleUnderline"/>
        </w:rPr>
        <w:t xml:space="preserve">Section 7 of </w:t>
      </w:r>
      <w:r w:rsidRPr="004731AE">
        <w:rPr>
          <w:rStyle w:val="StyleUnderline"/>
          <w:highlight w:val="cyan"/>
        </w:rPr>
        <w:t>the Act states</w:t>
      </w:r>
      <w:r w:rsidRPr="00836C24">
        <w:rPr>
          <w:rStyle w:val="StyleUnderline"/>
        </w:rPr>
        <w:t xml:space="preserve"> in part,</w:t>
      </w:r>
      <w:r w:rsidRPr="00836C24">
        <w:rPr>
          <w:sz w:val="16"/>
        </w:rPr>
        <w:t xml:space="preserve"> “</w:t>
      </w:r>
      <w:r w:rsidRPr="004731AE">
        <w:rPr>
          <w:rStyle w:val="StyleUnderline"/>
          <w:highlight w:val="cyan"/>
        </w:rPr>
        <w:t>Employees</w:t>
      </w:r>
      <w:r w:rsidRPr="00836C24">
        <w:rPr>
          <w:rStyle w:val="StyleUnderline"/>
        </w:rPr>
        <w:t xml:space="preserve"> shall </w:t>
      </w:r>
      <w:r w:rsidRPr="004731AE">
        <w:rPr>
          <w:rStyle w:val="StyleUnderline"/>
          <w:highlight w:val="cyan"/>
        </w:rPr>
        <w:t>have the right</w:t>
      </w:r>
      <w:r w:rsidRPr="004731AE">
        <w:rPr>
          <w:sz w:val="16"/>
          <w:highlight w:val="cyan"/>
        </w:rPr>
        <w:t xml:space="preserve">. . . </w:t>
      </w:r>
      <w:r w:rsidRPr="004731AE">
        <w:rPr>
          <w:rStyle w:val="StyleUnderline"/>
          <w:highlight w:val="cyan"/>
        </w:rPr>
        <w:t>to engage in</w:t>
      </w:r>
      <w:r w:rsidRPr="00836C24">
        <w:rPr>
          <w:rStyle w:val="StyleUnderline"/>
        </w:rPr>
        <w:t xml:space="preserve"> other concerted </w:t>
      </w:r>
      <w:r w:rsidRPr="004731AE">
        <w:rPr>
          <w:rStyle w:val="StyleUnderline"/>
          <w:highlight w:val="cyan"/>
        </w:rPr>
        <w:t>activities for</w:t>
      </w:r>
      <w:r w:rsidRPr="00836C24">
        <w:rPr>
          <w:rStyle w:val="StyleUnderline"/>
        </w:rPr>
        <w:t xml:space="preserve"> the purpose of </w:t>
      </w:r>
      <w:r w:rsidRPr="004731AE">
        <w:rPr>
          <w:rStyle w:val="Emphasis"/>
          <w:highlight w:val="cyan"/>
        </w:rPr>
        <w:t>collective bargaining</w:t>
      </w:r>
      <w:r w:rsidRPr="00836C24">
        <w:rPr>
          <w:sz w:val="16"/>
        </w:rPr>
        <w:t xml:space="preserve"> </w:t>
      </w:r>
      <w:r w:rsidRPr="00836C24">
        <w:rPr>
          <w:rStyle w:val="StyleUnderline"/>
        </w:rPr>
        <w:t>or other mutual aid or protection</w:t>
      </w:r>
      <w:r w:rsidRPr="00836C24">
        <w:rPr>
          <w:sz w:val="16"/>
        </w:rPr>
        <w:t xml:space="preserve">.” </w:t>
      </w:r>
      <w:r w:rsidRPr="004731AE">
        <w:rPr>
          <w:rStyle w:val="StyleUnderline"/>
          <w:highlight w:val="cyan"/>
        </w:rPr>
        <w:t>Strikes are included</w:t>
      </w:r>
      <w:r w:rsidRPr="00836C24">
        <w:rPr>
          <w:rStyle w:val="StyleUnderline"/>
        </w:rPr>
        <w:t xml:space="preserve"> among the concerted activities protected for employees by this section</w:t>
      </w:r>
      <w:r w:rsidRPr="00836C24">
        <w:rPr>
          <w:sz w:val="16"/>
        </w:rPr>
        <w:t>. Section 13 also concerns the right to strike. It reads as follows:</w:t>
      </w:r>
    </w:p>
    <w:p w14:paraId="62DA2F5B" w14:textId="77777777" w:rsidR="0020715F" w:rsidRPr="00836C24" w:rsidRDefault="0020715F" w:rsidP="0020715F">
      <w:pPr>
        <w:rPr>
          <w:sz w:val="16"/>
        </w:rPr>
      </w:pPr>
      <w:r w:rsidRPr="004731AE">
        <w:rPr>
          <w:rStyle w:val="StyleUnderline"/>
          <w:highlight w:val="cyan"/>
        </w:rPr>
        <w:t>Nothing</w:t>
      </w:r>
      <w:r w:rsidRPr="00836C24">
        <w:rPr>
          <w:rStyle w:val="StyleUnderline"/>
        </w:rPr>
        <w:t xml:space="preserve"> in this Act,</w:t>
      </w:r>
      <w:r w:rsidRPr="00836C24">
        <w:rPr>
          <w:sz w:val="16"/>
        </w:rPr>
        <w:t xml:space="preserve"> except as specifically provided for herein, </w:t>
      </w:r>
      <w:r w:rsidRPr="004731AE">
        <w:rPr>
          <w:rStyle w:val="StyleUnderline"/>
          <w:highlight w:val="cyan"/>
        </w:rPr>
        <w:t>shall be construed</w:t>
      </w:r>
      <w:r w:rsidRPr="00836C24">
        <w:rPr>
          <w:rStyle w:val="StyleUnderline"/>
        </w:rPr>
        <w:t xml:space="preserve"> so as either </w:t>
      </w:r>
      <w:r w:rsidRPr="004731AE">
        <w:rPr>
          <w:rStyle w:val="StyleUnderline"/>
          <w:highlight w:val="cyan"/>
        </w:rPr>
        <w:t xml:space="preserve">to </w:t>
      </w:r>
      <w:r w:rsidRPr="004731AE">
        <w:rPr>
          <w:rStyle w:val="Emphasis"/>
          <w:highlight w:val="cyan"/>
        </w:rPr>
        <w:t>interfere</w:t>
      </w:r>
      <w:r w:rsidRPr="004731AE">
        <w:rPr>
          <w:rStyle w:val="StyleUnderline"/>
          <w:highlight w:val="cyan"/>
        </w:rPr>
        <w:t xml:space="preserve"> </w:t>
      </w:r>
      <w:r w:rsidRPr="004731AE">
        <w:rPr>
          <w:rStyle w:val="StyleUnderline"/>
        </w:rPr>
        <w:t>with</w:t>
      </w:r>
      <w:r w:rsidRPr="00836C24">
        <w:rPr>
          <w:rStyle w:val="StyleUnderline"/>
        </w:rPr>
        <w:t xml:space="preserve"> or </w:t>
      </w:r>
      <w:r w:rsidRPr="004731AE">
        <w:rPr>
          <w:rStyle w:val="Emphasis"/>
          <w:highlight w:val="cyan"/>
        </w:rPr>
        <w:t>impede</w:t>
      </w:r>
      <w:r w:rsidRPr="004731AE">
        <w:rPr>
          <w:rStyle w:val="StyleUnderline"/>
          <w:highlight w:val="cyan"/>
        </w:rPr>
        <w:t xml:space="preserve"> or </w:t>
      </w:r>
      <w:r w:rsidRPr="004731AE">
        <w:rPr>
          <w:rStyle w:val="Emphasis"/>
          <w:highlight w:val="cyan"/>
        </w:rPr>
        <w:t>diminish</w:t>
      </w:r>
      <w:r w:rsidRPr="00836C24">
        <w:rPr>
          <w:rStyle w:val="StyleUnderline"/>
        </w:rPr>
        <w:t xml:space="preserve"> in any way </w:t>
      </w:r>
      <w:r w:rsidRPr="004731AE">
        <w:rPr>
          <w:rStyle w:val="StyleUnderline"/>
          <w:highlight w:val="cyan"/>
        </w:rPr>
        <w:t xml:space="preserve">the </w:t>
      </w:r>
      <w:r w:rsidRPr="004731AE">
        <w:rPr>
          <w:rStyle w:val="Emphasis"/>
          <w:highlight w:val="cyan"/>
        </w:rPr>
        <w:t>right to strike</w:t>
      </w:r>
      <w:r w:rsidRPr="004731AE">
        <w:rPr>
          <w:sz w:val="16"/>
          <w:highlight w:val="cyan"/>
        </w:rPr>
        <w:t xml:space="preserve">, </w:t>
      </w:r>
      <w:r w:rsidRPr="004731AE">
        <w:rPr>
          <w:rStyle w:val="StyleUnderline"/>
          <w:highlight w:val="cyan"/>
        </w:rPr>
        <w:t>or to affect</w:t>
      </w:r>
      <w:r w:rsidRPr="00836C24">
        <w:rPr>
          <w:rStyle w:val="StyleUnderline"/>
        </w:rPr>
        <w:t xml:space="preserve"> the </w:t>
      </w:r>
      <w:r w:rsidRPr="004731AE">
        <w:rPr>
          <w:rStyle w:val="Emphasis"/>
          <w:highlight w:val="cyan"/>
        </w:rPr>
        <w:t>limitations</w:t>
      </w:r>
      <w:r w:rsidRPr="004731AE">
        <w:rPr>
          <w:rStyle w:val="StyleUnderline"/>
          <w:highlight w:val="cyan"/>
        </w:rPr>
        <w:t xml:space="preserve"> or </w:t>
      </w:r>
      <w:r w:rsidRPr="004731AE">
        <w:rPr>
          <w:rStyle w:val="Emphasis"/>
          <w:highlight w:val="cyan"/>
        </w:rPr>
        <w:t>qualifications</w:t>
      </w:r>
      <w:r w:rsidRPr="00836C24">
        <w:rPr>
          <w:rStyle w:val="StyleUnderline"/>
        </w:rPr>
        <w:t xml:space="preserve"> on that right</w:t>
      </w:r>
      <w:r w:rsidRPr="00836C24">
        <w:rPr>
          <w:sz w:val="16"/>
        </w:rPr>
        <w:t>.</w:t>
      </w:r>
    </w:p>
    <w:p w14:paraId="1B62E203" w14:textId="2D67CC4B" w:rsidR="00177780" w:rsidRPr="006C1E14" w:rsidRDefault="0020715F" w:rsidP="006C1E14">
      <w:pPr>
        <w:rPr>
          <w:sz w:val="16"/>
        </w:rPr>
      </w:pPr>
      <w:r w:rsidRPr="00836C24">
        <w:rPr>
          <w:rStyle w:val="StyleUnderline"/>
        </w:rPr>
        <w:t xml:space="preserve">It is clear from a reading of these two provisions that: the law not only guarantees the </w:t>
      </w:r>
      <w:r w:rsidRPr="00836C24">
        <w:rPr>
          <w:rStyle w:val="Emphasis"/>
        </w:rPr>
        <w:t>right</w:t>
      </w:r>
      <w:r w:rsidRPr="00836C24">
        <w:rPr>
          <w:rStyle w:val="StyleUnderline"/>
        </w:rPr>
        <w:t xml:space="preserve"> of </w:t>
      </w:r>
      <w:r w:rsidRPr="00836C24">
        <w:rPr>
          <w:rStyle w:val="Emphasis"/>
        </w:rPr>
        <w:t>employees to strike</w:t>
      </w:r>
      <w:r w:rsidRPr="00836C24">
        <w:rPr>
          <w:rStyle w:val="StyleUnderline"/>
        </w:rPr>
        <w:t>, but also places limitations and qualifications on the exercise of that right</w:t>
      </w:r>
      <w:r w:rsidRPr="00836C24">
        <w:rPr>
          <w:sz w:val="16"/>
        </w:rPr>
        <w:t xml:space="preserve">.  </w:t>
      </w:r>
    </w:p>
    <w:p w14:paraId="1844E084" w14:textId="77777777" w:rsidR="00A77AF9" w:rsidRPr="00336AF5" w:rsidRDefault="00A77AF9" w:rsidP="00A77AF9">
      <w:pPr>
        <w:pStyle w:val="Heading4"/>
      </w:pPr>
      <w:r>
        <w:t xml:space="preserve">Ensuring the </w:t>
      </w:r>
      <w:r>
        <w:rPr>
          <w:u w:val="single"/>
        </w:rPr>
        <w:t>right to strike</w:t>
      </w:r>
      <w:r>
        <w:t xml:space="preserve"> solves democracy and </w:t>
      </w:r>
      <w:r>
        <w:rPr>
          <w:u w:val="single"/>
        </w:rPr>
        <w:t>inequality</w:t>
      </w:r>
      <w:r>
        <w:t xml:space="preserve"> </w:t>
      </w:r>
    </w:p>
    <w:p w14:paraId="2565F009" w14:textId="77777777" w:rsidR="00A77AF9" w:rsidRPr="001D4DEF" w:rsidRDefault="00A77AF9" w:rsidP="00A77AF9">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52B65911" w14:textId="77777777" w:rsidR="00A77AF9" w:rsidRPr="00336AF5" w:rsidRDefault="00A77AF9" w:rsidP="00A77AF9">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3883CC2D" w14:textId="77777777" w:rsidR="00A77AF9" w:rsidRPr="00336AF5" w:rsidRDefault="00A77AF9" w:rsidP="00A77AF9">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333C9C83" w14:textId="77777777" w:rsidR="00A77AF9" w:rsidRPr="00336AF5" w:rsidRDefault="00A77AF9" w:rsidP="00A77AF9">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374D0FFA" w14:textId="77777777" w:rsidR="00A77AF9" w:rsidRPr="00336AF5" w:rsidRDefault="00A77AF9" w:rsidP="00A77AF9">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226AC11D" w14:textId="13222120" w:rsidR="00A77AF9" w:rsidRPr="00A509A5" w:rsidRDefault="00A77AF9" w:rsidP="00A77AF9">
      <w:pPr>
        <w:pStyle w:val="Heading4"/>
      </w:pPr>
      <w:r>
        <w:t xml:space="preserve">Strikes cultivate a </w:t>
      </w:r>
      <w:r>
        <w:rPr>
          <w:u w:val="single"/>
        </w:rPr>
        <w:t>moral economy</w:t>
      </w:r>
      <w:r>
        <w:t xml:space="preserve"> that transforms </w:t>
      </w:r>
      <w:r>
        <w:rPr>
          <w:u w:val="single"/>
        </w:rPr>
        <w:t>political climates</w:t>
      </w:r>
      <w:r>
        <w:t xml:space="preserve"> in </w:t>
      </w:r>
      <w:r>
        <w:rPr>
          <w:u w:val="single"/>
        </w:rPr>
        <w:t>other areas</w:t>
      </w:r>
      <w:r>
        <w:t xml:space="preserve"> of political life </w:t>
      </w:r>
    </w:p>
    <w:p w14:paraId="747F4076" w14:textId="77777777" w:rsidR="00A77AF9" w:rsidRPr="00EC3BE0" w:rsidRDefault="00A77AF9" w:rsidP="00A77AF9">
      <w:r w:rsidRPr="00EC3BE0">
        <w:rPr>
          <w:rStyle w:val="Style13ptBold"/>
        </w:rPr>
        <w:t>Reddy 21</w:t>
      </w:r>
      <w:r w:rsidRPr="00EC3BE0">
        <w:t xml:space="preserve"> [Diana S. Reddy, Doctoral Fellow at the Law, Economics, and Politics Center at UC Berkeley Law, and a PhD candidate in UCB's Jurisprudence and Social Policy. "“There Is No Such Thing as an Illegal Strike”: Reconceptualizing the Strike in Law and Political Economy."</w:t>
      </w:r>
      <w:r>
        <w:t xml:space="preserve"> https://www.yalelawjournal.org/forum/there-is-no-such-thing-as-an-illegal-strike-reconceptualizing-the-strike-in-law-and-political-economy]</w:t>
      </w:r>
    </w:p>
    <w:p w14:paraId="50D8E148" w14:textId="77777777" w:rsidR="00A77AF9" w:rsidRPr="00A509A5" w:rsidRDefault="00A77AF9" w:rsidP="00A77AF9">
      <w:pPr>
        <w:rPr>
          <w:sz w:val="16"/>
        </w:rPr>
      </w:pPr>
      <w:r w:rsidRPr="00A509A5">
        <w:rPr>
          <w:sz w:val="16"/>
        </w:rPr>
        <w:t xml:space="preserve">For those who believe that </w:t>
      </w:r>
      <w:r w:rsidRPr="00D267C2">
        <w:rPr>
          <w:rStyle w:val="StyleUnderline"/>
          <w:highlight w:val="cyan"/>
        </w:rPr>
        <w:t>a stronger</w:t>
      </w:r>
      <w:r w:rsidRPr="00A509A5">
        <w:rPr>
          <w:rStyle w:val="StyleUnderline"/>
        </w:rPr>
        <w:t xml:space="preserve"> labor </w:t>
      </w:r>
      <w:r w:rsidRPr="00D267C2">
        <w:rPr>
          <w:rStyle w:val="StyleUnderline"/>
          <w:highlight w:val="cyan"/>
        </w:rPr>
        <w:t xml:space="preserve">movement is </w:t>
      </w:r>
      <w:r w:rsidRPr="00D267C2">
        <w:rPr>
          <w:rStyle w:val="Emphasis"/>
          <w:highlight w:val="cyan"/>
        </w:rPr>
        <w:t>needed</w:t>
      </w:r>
      <w:r w:rsidRPr="00A509A5">
        <w:rPr>
          <w:rStyle w:val="StyleUnderline"/>
        </w:rPr>
        <w:t xml:space="preserve"> </w:t>
      </w:r>
      <w:r w:rsidRPr="00D267C2">
        <w:rPr>
          <w:rStyle w:val="StyleUnderline"/>
          <w:highlight w:val="cyan"/>
        </w:rPr>
        <w:t xml:space="preserve">to </w:t>
      </w:r>
      <w:r w:rsidRPr="00D267C2">
        <w:rPr>
          <w:rStyle w:val="Emphasis"/>
          <w:highlight w:val="cyan"/>
        </w:rPr>
        <w:t>counterbalance</w:t>
      </w:r>
      <w:r w:rsidRPr="00A509A5">
        <w:rPr>
          <w:rStyle w:val="StyleUnderline"/>
        </w:rPr>
        <w:t xml:space="preserve"> the</w:t>
      </w:r>
      <w:r w:rsidRPr="00A509A5">
        <w:rPr>
          <w:sz w:val="16"/>
        </w:rPr>
        <w:t xml:space="preserve"> </w:t>
      </w:r>
      <w:r w:rsidRPr="00A509A5">
        <w:rPr>
          <w:rStyle w:val="StyleUnderline"/>
        </w:rPr>
        <w:t xml:space="preserve">concentrations of economic and </w:t>
      </w:r>
      <w:r w:rsidRPr="00D267C2">
        <w:rPr>
          <w:rStyle w:val="Emphasis"/>
          <w:highlight w:val="cyan"/>
        </w:rPr>
        <w:t>political power</w:t>
      </w:r>
      <w:r w:rsidRPr="00A509A5">
        <w:rPr>
          <w:rStyle w:val="StyleUnderline"/>
        </w:rPr>
        <w:t xml:space="preserve"> in</w:t>
      </w:r>
      <w:r w:rsidRPr="00A509A5">
        <w:rPr>
          <w:sz w:val="16"/>
        </w:rPr>
        <w:t xml:space="preserve"> </w:t>
      </w:r>
      <w:r w:rsidRPr="00A509A5">
        <w:rPr>
          <w:rStyle w:val="StyleUnderline"/>
        </w:rPr>
        <w:t>this new Gilded Age</w:t>
      </w:r>
      <w:r w:rsidRPr="00A509A5">
        <w:rPr>
          <w:sz w:val="16"/>
        </w:rPr>
        <w:t xml:space="preserve">, </w:t>
      </w:r>
      <w:r w:rsidRPr="00A509A5">
        <w:rPr>
          <w:rStyle w:val="StyleUnderline"/>
        </w:rPr>
        <w:t xml:space="preserve">the question is not just whether the law is bad </w:t>
      </w:r>
      <w:r w:rsidRPr="00A509A5">
        <w:rPr>
          <w:sz w:val="16"/>
        </w:rPr>
        <w:t>(</w:t>
      </w:r>
      <w:r w:rsidRPr="00A509A5">
        <w:rPr>
          <w:rStyle w:val="Emphasis"/>
        </w:rPr>
        <w:t>it is</w:t>
      </w:r>
      <w:r w:rsidRPr="00A509A5">
        <w:rPr>
          <w:sz w:val="16"/>
        </w:rPr>
        <w:t xml:space="preserve">), </w:t>
      </w:r>
      <w:r w:rsidRPr="00A509A5">
        <w:rPr>
          <w:rStyle w:val="StyleUnderline"/>
        </w:rPr>
        <w:t xml:space="preserve">but whether strikes can be </w:t>
      </w:r>
      <w:proofErr w:type="gramStart"/>
      <w:r w:rsidRPr="00A509A5">
        <w:rPr>
          <w:rStyle w:val="Emphasis"/>
        </w:rPr>
        <w:t>effective</w:t>
      </w:r>
      <w:proofErr w:type="gramEnd"/>
      <w:r w:rsidRPr="00A509A5">
        <w:rPr>
          <w:sz w:val="16"/>
        </w:rPr>
        <w:t xml:space="preserve"> nonetheless</w:t>
      </w:r>
      <w:r w:rsidRPr="00A509A5">
        <w:rPr>
          <w:rStyle w:val="StyleUnderline"/>
        </w:rPr>
        <w:t xml:space="preserve">. If labor activists are correct that </w:t>
      </w:r>
      <w:r w:rsidRPr="00D267C2">
        <w:rPr>
          <w:rStyle w:val="StyleUnderline"/>
          <w:highlight w:val="cyan"/>
        </w:rPr>
        <w:t>there is “</w:t>
      </w:r>
      <w:r w:rsidRPr="00D267C2">
        <w:rPr>
          <w:rStyle w:val="Emphasis"/>
          <w:highlight w:val="cyan"/>
        </w:rPr>
        <w:t>no such thing</w:t>
      </w:r>
      <w:r w:rsidRPr="00D267C2">
        <w:rPr>
          <w:rStyle w:val="StyleUnderline"/>
          <w:highlight w:val="cyan"/>
        </w:rPr>
        <w:t xml:space="preserve">” as an </w:t>
      </w:r>
      <w:r w:rsidRPr="00D267C2">
        <w:rPr>
          <w:rStyle w:val="Emphasis"/>
          <w:highlight w:val="cyan"/>
        </w:rPr>
        <w:t>illegal strike</w:t>
      </w:r>
      <w:r w:rsidRPr="00A509A5">
        <w:rPr>
          <w:sz w:val="16"/>
        </w:rPr>
        <w:t xml:space="preserve">, </w:t>
      </w:r>
      <w:r w:rsidRPr="00A509A5">
        <w:rPr>
          <w:rStyle w:val="StyleUnderline"/>
        </w:rPr>
        <w:t xml:space="preserve">just an unsuccessful strike, the question follows: what makes a strike </w:t>
      </w:r>
      <w:r w:rsidRPr="00A509A5">
        <w:rPr>
          <w:rStyle w:val="Emphasis"/>
        </w:rPr>
        <w:t>successful</w:t>
      </w:r>
      <w:r w:rsidRPr="00A509A5">
        <w:rPr>
          <w:rStyle w:val="StyleUnderline"/>
        </w:rPr>
        <w:t xml:space="preserve"> enough, under current conditions, to transcend </w:t>
      </w:r>
      <w:r w:rsidRPr="00A509A5">
        <w:rPr>
          <w:rStyle w:val="Emphasis"/>
        </w:rPr>
        <w:t>legal constraints</w:t>
      </w:r>
      <w:r w:rsidRPr="00A509A5">
        <w:rPr>
          <w:sz w:val="16"/>
        </w:rPr>
        <w:t>?154 To some extent this is an empirical question, and one on which there are many opportunities for generative research. Beginning with the theoretical, however, I suggest that the success of strikes must be measured in more than economic wins in the private sphere. Like their Progressive Era progenitors, their success must be in raising political consciousness in the public sphere—in making the stakes of the twenty-first century labor question apparent.155</w:t>
      </w:r>
    </w:p>
    <w:p w14:paraId="2B476F15" w14:textId="77777777" w:rsidR="00A77AF9" w:rsidRPr="00A509A5" w:rsidRDefault="00A77AF9" w:rsidP="00A77AF9">
      <w:pPr>
        <w:rPr>
          <w:sz w:val="16"/>
        </w:rPr>
      </w:pPr>
      <w:r w:rsidRPr="00A509A5">
        <w:rPr>
          <w:sz w:val="16"/>
        </w:rPr>
        <w:t xml:space="preserve">As noted above, under current labor law, </w:t>
      </w:r>
      <w:r w:rsidRPr="00D267C2">
        <w:rPr>
          <w:rStyle w:val="StyleUnderline"/>
          <w:highlight w:val="cyan"/>
        </w:rPr>
        <w:t>strikes are</w:t>
      </w:r>
      <w:r w:rsidRPr="00A509A5">
        <w:rPr>
          <w:rStyle w:val="StyleUnderline"/>
        </w:rPr>
        <w:t xml:space="preserve"> conceptualized as “</w:t>
      </w:r>
      <w:r w:rsidRPr="00D267C2">
        <w:rPr>
          <w:rStyle w:val="Emphasis"/>
          <w:highlight w:val="cyan"/>
        </w:rPr>
        <w:t>economic weapons</w:t>
      </w:r>
      <w:r w:rsidRPr="00A509A5">
        <w:rPr>
          <w:sz w:val="16"/>
        </w:rPr>
        <w:t xml:space="preserve">,” as hard bargaining.156 </w:t>
      </w:r>
      <w:r w:rsidRPr="00A509A5">
        <w:rPr>
          <w:rStyle w:val="StyleUnderline"/>
        </w:rPr>
        <w:t>And while legal terminology is distinct from on-the-ground understandings</w:t>
      </w:r>
      <w:r w:rsidRPr="00A509A5">
        <w:rPr>
          <w:sz w:val="16"/>
        </w:rPr>
        <w:t xml:space="preserve">, </w:t>
      </w:r>
      <w:r w:rsidRPr="00A509A5">
        <w:rPr>
          <w:rStyle w:val="StyleUnderline"/>
        </w:rPr>
        <w:t>unions have often emphasized the economic nature of the strike as well</w:t>
      </w:r>
      <w:r w:rsidRPr="00A509A5">
        <w:rPr>
          <w:sz w:val="16"/>
        </w:rPr>
        <w:t xml:space="preserve">. </w:t>
      </w:r>
      <w:r w:rsidRPr="00A509A5">
        <w:rPr>
          <w:rStyle w:val="StyleUnderline"/>
        </w:rPr>
        <w:t>Strikes are “[t]he power to stop production,</w:t>
      </w:r>
      <w:r w:rsidRPr="00A509A5">
        <w:rPr>
          <w:sz w:val="16"/>
        </w:rPr>
        <w:t xml:space="preserve"> distribution and exchange, </w:t>
      </w:r>
      <w:r w:rsidRPr="00A509A5">
        <w:rPr>
          <w:rStyle w:val="StyleUnderline"/>
        </w:rPr>
        <w:t>whether of goods or services.”</w:t>
      </w:r>
      <w:r w:rsidRPr="00A509A5">
        <w:rPr>
          <w:sz w:val="16"/>
        </w:rPr>
        <w:t xml:space="preserve">157 </w:t>
      </w:r>
      <w:r w:rsidRPr="00A509A5">
        <w:rPr>
          <w:rStyle w:val="StyleUnderline"/>
        </w:rPr>
        <w:t>A strike works because “</w:t>
      </w:r>
      <w:r w:rsidRPr="00D267C2">
        <w:rPr>
          <w:rStyle w:val="StyleUnderline"/>
          <w:highlight w:val="cyan"/>
        </w:rPr>
        <w:t>we withhold something</w:t>
      </w:r>
      <w:r w:rsidRPr="00A509A5">
        <w:rPr>
          <w:rStyle w:val="StyleUnderline"/>
        </w:rPr>
        <w:t xml:space="preserve"> that </w:t>
      </w:r>
      <w:r w:rsidRPr="00D267C2">
        <w:rPr>
          <w:rStyle w:val="StyleUnderline"/>
          <w:highlight w:val="cyan"/>
        </w:rPr>
        <w:t xml:space="preserve">the </w:t>
      </w:r>
      <w:r w:rsidRPr="00D267C2">
        <w:rPr>
          <w:rStyle w:val="Emphasis"/>
          <w:highlight w:val="cyan"/>
        </w:rPr>
        <w:t>employer needs</w:t>
      </w:r>
      <w:r w:rsidRPr="00A509A5">
        <w:rPr>
          <w:sz w:val="16"/>
        </w:rPr>
        <w:t xml:space="preserve">.”158 </w:t>
      </w:r>
      <w:r w:rsidRPr="00A509A5">
        <w:rPr>
          <w:rStyle w:val="StyleUnderline"/>
        </w:rPr>
        <w:t xml:space="preserve">At the same time, there has been a corresponding tendency to dismiss the more </w:t>
      </w:r>
      <w:r w:rsidRPr="00A509A5">
        <w:rPr>
          <w:rStyle w:val="Emphasis"/>
        </w:rPr>
        <w:t>symbolic aspects</w:t>
      </w:r>
      <w:r w:rsidRPr="00A509A5">
        <w:rPr>
          <w:rStyle w:val="StyleUnderline"/>
        </w:rPr>
        <w:t xml:space="preserve"> of the strike</w:t>
      </w:r>
      <w:r w:rsidRPr="00A509A5">
        <w:rPr>
          <w:sz w:val="16"/>
        </w:rPr>
        <w:t>. To quote White again, “while publicity and morale are not irrelevant, in the end, they are not effective weapons in their own right.”159</w:t>
      </w:r>
    </w:p>
    <w:p w14:paraId="6E7D4FFE" w14:textId="77777777" w:rsidR="00A77AF9" w:rsidRPr="00A509A5" w:rsidRDefault="00A77AF9" w:rsidP="00A77AF9">
      <w:pPr>
        <w:rPr>
          <w:sz w:val="16"/>
        </w:rPr>
      </w:pPr>
      <w:r w:rsidRPr="00A509A5">
        <w:rPr>
          <w:rStyle w:val="StyleUnderline"/>
        </w:rPr>
        <w:t>These arguments are important</w:t>
      </w:r>
      <w:r w:rsidRPr="00A509A5">
        <w:rPr>
          <w:sz w:val="16"/>
        </w:rPr>
        <w:t xml:space="preserve">. </w:t>
      </w:r>
      <w:r w:rsidRPr="00D267C2">
        <w:rPr>
          <w:rStyle w:val="StyleUnderline"/>
          <w:highlight w:val="cyan"/>
        </w:rPr>
        <w:t>A strike is</w:t>
      </w:r>
      <w:r w:rsidRPr="00A509A5">
        <w:rPr>
          <w:rStyle w:val="StyleUnderline"/>
        </w:rPr>
        <w:t xml:space="preserve"> not simply protest; it is </w:t>
      </w:r>
      <w:r w:rsidRPr="00D267C2">
        <w:rPr>
          <w:rStyle w:val="StyleUnderline"/>
          <w:highlight w:val="cyan"/>
        </w:rPr>
        <w:t>direct action</w:t>
      </w:r>
      <w:r w:rsidRPr="00A509A5">
        <w:rPr>
          <w:rStyle w:val="StyleUnderline"/>
        </w:rPr>
        <w:t xml:space="preserve">, </w:t>
      </w:r>
      <w:r w:rsidRPr="00A509A5">
        <w:rPr>
          <w:rStyle w:val="Emphasis"/>
        </w:rPr>
        <w:t>material pressure</w:t>
      </w:r>
      <w:r w:rsidRPr="00A509A5">
        <w:rPr>
          <w:sz w:val="16"/>
        </w:rPr>
        <w:t xml:space="preserve">. But </w:t>
      </w:r>
      <w:r w:rsidRPr="00A509A5">
        <w:rPr>
          <w:rStyle w:val="StyleUnderline"/>
        </w:rPr>
        <w:t>with union density lower than ever</w:t>
      </w:r>
      <w:r w:rsidRPr="00A509A5">
        <w:rPr>
          <w:sz w:val="16"/>
        </w:rPr>
        <w:t xml:space="preserve">, </w:t>
      </w:r>
      <w:r w:rsidRPr="00A509A5">
        <w:rPr>
          <w:rStyle w:val="StyleUnderline"/>
        </w:rPr>
        <w:t>ongoing automation of work tasks that renders employees increasingly replaceable, and decades of neoliberal cultural tropes celebrating capital as the driver of all economic growth and innovation</w:t>
      </w:r>
      <w:r w:rsidRPr="00A509A5">
        <w:rPr>
          <w:sz w:val="16"/>
        </w:rPr>
        <w:t xml:space="preserve">, </w:t>
      </w:r>
      <w:r w:rsidRPr="00D267C2">
        <w:rPr>
          <w:rStyle w:val="StyleUnderline"/>
        </w:rPr>
        <w:t xml:space="preserve">it is a mistake to think of </w:t>
      </w:r>
      <w:r w:rsidRPr="00D267C2">
        <w:rPr>
          <w:rStyle w:val="Emphasis"/>
        </w:rPr>
        <w:t>publicity</w:t>
      </w:r>
      <w:r w:rsidRPr="00A509A5">
        <w:rPr>
          <w:rStyle w:val="StyleUnderline"/>
        </w:rPr>
        <w:t xml:space="preserve"> and </w:t>
      </w:r>
      <w:r w:rsidRPr="00A509A5">
        <w:rPr>
          <w:rStyle w:val="Emphasis"/>
        </w:rPr>
        <w:t>morale</w:t>
      </w:r>
      <w:r w:rsidRPr="00A509A5">
        <w:rPr>
          <w:rStyle w:val="StyleUnderline"/>
        </w:rPr>
        <w:t xml:space="preserve"> </w:t>
      </w:r>
      <w:r w:rsidRPr="00D267C2">
        <w:rPr>
          <w:rStyle w:val="StyleUnderline"/>
        </w:rPr>
        <w:t>as</w:t>
      </w:r>
      <w:r w:rsidRPr="00A509A5">
        <w:rPr>
          <w:rStyle w:val="StyleUnderline"/>
        </w:rPr>
        <w:t xml:space="preserve"> nice-to-haves, </w:t>
      </w:r>
      <w:r w:rsidRPr="00A509A5">
        <w:rPr>
          <w:rStyle w:val="Emphasis"/>
        </w:rPr>
        <w:t>rather than necessities</w:t>
      </w:r>
      <w:r w:rsidRPr="00A509A5">
        <w:rPr>
          <w:sz w:val="16"/>
        </w:rPr>
        <w:t xml:space="preserve">. </w:t>
      </w:r>
      <w:r w:rsidRPr="00A509A5">
        <w:rPr>
          <w:rStyle w:val="StyleUnderline"/>
        </w:rPr>
        <w:t xml:space="preserve">Instead, </w:t>
      </w:r>
      <w:r w:rsidRPr="00D267C2">
        <w:rPr>
          <w:rStyle w:val="StyleUnderline"/>
          <w:highlight w:val="cyan"/>
        </w:rPr>
        <w:t>striking must be part of building w</w:t>
      </w:r>
      <w:r w:rsidRPr="00A509A5">
        <w:rPr>
          <w:rStyle w:val="StyleUnderline"/>
        </w:rPr>
        <w:t xml:space="preserve">hat </w:t>
      </w:r>
      <w:r w:rsidRPr="00A509A5">
        <w:rPr>
          <w:rStyle w:val="Emphasis"/>
        </w:rPr>
        <w:t>sociologists</w:t>
      </w:r>
      <w:r w:rsidRPr="00A509A5">
        <w:rPr>
          <w:rStyle w:val="StyleUnderline"/>
        </w:rPr>
        <w:t xml:space="preserve"> have described as </w:t>
      </w:r>
      <w:r w:rsidRPr="00D267C2">
        <w:rPr>
          <w:rStyle w:val="StyleUnderline"/>
          <w:highlight w:val="cyan"/>
        </w:rPr>
        <w:t>the “</w:t>
      </w:r>
      <w:r w:rsidRPr="00D267C2">
        <w:rPr>
          <w:rStyle w:val="Emphasis"/>
          <w:highlight w:val="cyan"/>
        </w:rPr>
        <w:t>moral economy</w:t>
      </w:r>
      <w:r w:rsidRPr="00A509A5">
        <w:rPr>
          <w:sz w:val="16"/>
        </w:rPr>
        <w:t xml:space="preserve">,” </w:t>
      </w:r>
      <w:r w:rsidRPr="00A509A5">
        <w:rPr>
          <w:rStyle w:val="StyleUnderline"/>
        </w:rPr>
        <w:t xml:space="preserve">cultural </w:t>
      </w:r>
      <w:r w:rsidRPr="00D267C2">
        <w:rPr>
          <w:rStyle w:val="StyleUnderline"/>
          <w:highlight w:val="cyan"/>
        </w:rPr>
        <w:t>beliefs about</w:t>
      </w:r>
      <w:r w:rsidRPr="00A509A5">
        <w:rPr>
          <w:rStyle w:val="StyleUnderline"/>
        </w:rPr>
        <w:t xml:space="preserve"> </w:t>
      </w:r>
      <w:r w:rsidRPr="00D267C2">
        <w:rPr>
          <w:rStyle w:val="StyleUnderline"/>
          <w:highlight w:val="cyan"/>
        </w:rPr>
        <w:t>fair distribution</w:t>
      </w:r>
      <w:r w:rsidRPr="00A509A5">
        <w:rPr>
          <w:rStyle w:val="StyleUnderline"/>
        </w:rPr>
        <w:t xml:space="preserve"> untethered to technocratic arguments about what is </w:t>
      </w:r>
      <w:r w:rsidRPr="00A509A5">
        <w:rPr>
          <w:rStyle w:val="Emphasis"/>
        </w:rPr>
        <w:t>most efficient</w:t>
      </w:r>
      <w:r w:rsidRPr="00A509A5">
        <w:rPr>
          <w:sz w:val="16"/>
        </w:rPr>
        <w:t xml:space="preserve">.160 And in that way, </w:t>
      </w:r>
      <w:r w:rsidRPr="00D267C2">
        <w:rPr>
          <w:rStyle w:val="StyleUnderline"/>
          <w:highlight w:val="cyan"/>
        </w:rPr>
        <w:t>striking is</w:t>
      </w:r>
      <w:r w:rsidRPr="00A509A5">
        <w:rPr>
          <w:rStyle w:val="StyleUnderline"/>
        </w:rPr>
        <w:t xml:space="preserve"> and must be understood as </w:t>
      </w:r>
      <w:r w:rsidRPr="00D267C2">
        <w:rPr>
          <w:rStyle w:val="Emphasis"/>
          <w:highlight w:val="cyan"/>
        </w:rPr>
        <w:t>political</w:t>
      </w:r>
      <w:r w:rsidRPr="00A509A5">
        <w:rPr>
          <w:sz w:val="16"/>
        </w:rPr>
        <w:t>.</w:t>
      </w:r>
    </w:p>
    <w:p w14:paraId="5872BB88" w14:textId="77777777" w:rsidR="00A77AF9" w:rsidRPr="00A509A5" w:rsidRDefault="00A77AF9" w:rsidP="00A77AF9">
      <w:pPr>
        <w:rPr>
          <w:sz w:val="16"/>
        </w:rPr>
      </w:pPr>
      <w:r w:rsidRPr="00A509A5">
        <w:rPr>
          <w:sz w:val="16"/>
        </w:rPr>
        <w:t>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the Supreme Court has at times equated the political with: electioneering;162 speech directed to or about the government;163 or most broadly, “speech and debate on public policy issues.”164 Within labor parlance, by contrast, the term “political strike” is specifically used to refer to strikes that are “designed to win a specific political outcome, such as the passage of legislation or a change inregulation.”165 Consistent with the NLRA’s construction of unions as economic entities, strikes which are solely “political” and without sufficient nexus to the employment relationship, are deemed unlawful secondary boycotts.166</w:t>
      </w:r>
    </w:p>
    <w:p w14:paraId="44913EC7" w14:textId="77777777" w:rsidR="00A77AF9" w:rsidRPr="00A509A5" w:rsidRDefault="00A77AF9" w:rsidP="00A77AF9">
      <w:pPr>
        <w:rPr>
          <w:sz w:val="16"/>
        </w:rPr>
      </w:pPr>
      <w:r w:rsidRPr="00A509A5">
        <w:rPr>
          <w:sz w:val="16"/>
        </w:rPr>
        <w:t xml:space="preserve">But </w:t>
      </w:r>
      <w:r w:rsidRPr="00A509A5">
        <w:rPr>
          <w:rStyle w:val="StyleUnderline"/>
        </w:rPr>
        <w:t>my argument here for reconceptualizing the strike as political is not about more “</w:t>
      </w:r>
      <w:r w:rsidRPr="00A509A5">
        <w:rPr>
          <w:rStyle w:val="Emphasis"/>
        </w:rPr>
        <w:t>political strikes,”</w:t>
      </w:r>
      <w:r w:rsidRPr="00A509A5">
        <w:rPr>
          <w:sz w:val="16"/>
        </w:rPr>
        <w:t xml:space="preserve"> </w:t>
      </w:r>
      <w:r w:rsidRPr="00A509A5">
        <w:rPr>
          <w:rStyle w:val="StyleUnderline"/>
        </w:rPr>
        <w:t xml:space="preserve">or about electoral politics, or even necessarily about </w:t>
      </w:r>
      <w:r w:rsidRPr="00A509A5">
        <w:rPr>
          <w:rStyle w:val="Emphasis"/>
        </w:rPr>
        <w:t>state action</w:t>
      </w:r>
      <w:r w:rsidRPr="00A509A5">
        <w:rPr>
          <w:sz w:val="16"/>
        </w:rPr>
        <w:t xml:space="preserve">. </w:t>
      </w:r>
      <w:r w:rsidRPr="00A509A5">
        <w:rPr>
          <w:rStyle w:val="StyleUnderline"/>
        </w:rPr>
        <w:t>Based on a vision of the “political” as normative engagement directed towards collective decision-making</w:t>
      </w:r>
      <w:r w:rsidRPr="00A509A5">
        <w:rPr>
          <w:sz w:val="16"/>
        </w:rPr>
        <w:t>—</w:t>
      </w:r>
      <w:r w:rsidRPr="00D267C2">
        <w:rPr>
          <w:rStyle w:val="StyleUnderline"/>
          <w:highlight w:val="cyan"/>
        </w:rPr>
        <w:t>it is about destabilizing</w:t>
      </w:r>
      <w:r w:rsidRPr="00A509A5">
        <w:rPr>
          <w:rStyle w:val="StyleUnderline"/>
        </w:rPr>
        <w:t xml:space="preserve"> </w:t>
      </w:r>
      <w:r w:rsidRPr="00D267C2">
        <w:rPr>
          <w:rStyle w:val="Emphasis"/>
          <w:highlight w:val="cyan"/>
        </w:rPr>
        <w:t>jurisprudential line drawing</w:t>
      </w:r>
      <w:r w:rsidRPr="00A509A5">
        <w:rPr>
          <w:sz w:val="16"/>
        </w:rPr>
        <w:t xml:space="preserve"> </w:t>
      </w:r>
      <w:r w:rsidRPr="00D267C2">
        <w:rPr>
          <w:rStyle w:val="StyleUnderline"/>
          <w:highlight w:val="cyan"/>
        </w:rPr>
        <w:t>between the economic and the political</w:t>
      </w:r>
      <w:r w:rsidRPr="00A509A5">
        <w:rPr>
          <w:rStyle w:val="StyleUnderline"/>
        </w:rPr>
        <w:t xml:space="preserve"> in the first place</w:t>
      </w:r>
      <w:r w:rsidRPr="00A509A5">
        <w:rPr>
          <w:sz w:val="16"/>
        </w:rPr>
        <w:t xml:space="preserve">.167 </w:t>
      </w:r>
      <w:r w:rsidRPr="00A509A5">
        <w:rPr>
          <w:rStyle w:val="StyleUnderline"/>
        </w:rPr>
        <w:t>It is recognizing that all strikes are political or have the potential to be</w:t>
      </w:r>
      <w:r w:rsidRPr="00A509A5">
        <w:rPr>
          <w:sz w:val="16"/>
        </w:rPr>
        <w:t xml:space="preserve">—in </w:t>
      </w:r>
      <w:r w:rsidRPr="00A509A5">
        <w:rPr>
          <w:rStyle w:val="StyleUnderline"/>
        </w:rPr>
        <w:t>that all strikes are protest meant to transform collective conditions, not merely bargaining towards immediate, transactional ends</w:t>
      </w:r>
      <w:r w:rsidRPr="00A509A5">
        <w:rPr>
          <w:sz w:val="16"/>
        </w:rPr>
        <w:t xml:space="preserve">. To use political science terminology, strikes are contentious politics: “[E]pisodic, public, collective interaction among makers of claims and their objects.”168 They are a way through which workers engage in claims-making when business and politics as usual have proven nonresponsive.169 </w:t>
      </w:r>
      <w:r w:rsidRPr="00A509A5">
        <w:rPr>
          <w:rStyle w:val="StyleUnderline"/>
        </w:rPr>
        <w:t xml:space="preserve">They do not only address the employer; they </w:t>
      </w:r>
      <w:r w:rsidRPr="00A509A5">
        <w:rPr>
          <w:rStyle w:val="Emphasis"/>
        </w:rPr>
        <w:t>engage the polity</w:t>
      </w:r>
      <w:r w:rsidRPr="00A509A5">
        <w:rPr>
          <w:sz w:val="16"/>
        </w:rPr>
        <w:t>.</w:t>
      </w:r>
    </w:p>
    <w:p w14:paraId="57E1A4ED" w14:textId="5901DC0B" w:rsidR="00E42E4C" w:rsidRDefault="00233877" w:rsidP="00233877">
      <w:pPr>
        <w:pStyle w:val="Heading3"/>
      </w:pPr>
      <w:r>
        <w:t>1AC – Framing</w:t>
      </w:r>
    </w:p>
    <w:p w14:paraId="08BB918F" w14:textId="77777777" w:rsidR="00233877" w:rsidRPr="00031C51" w:rsidRDefault="00233877" w:rsidP="00233877">
      <w:pPr>
        <w:pStyle w:val="Heading4"/>
        <w:rPr>
          <w:rFonts w:cs="Calibri"/>
        </w:rPr>
      </w:pPr>
      <w:r w:rsidRPr="00031C51">
        <w:rPr>
          <w:rFonts w:cs="Calibri"/>
        </w:rPr>
        <w:t>The standard is maximizing expected well-being.</w:t>
      </w:r>
    </w:p>
    <w:p w14:paraId="5ABC6593" w14:textId="77777777" w:rsidR="00233877" w:rsidRPr="00031C51" w:rsidRDefault="00233877" w:rsidP="00233877">
      <w:pPr>
        <w:pStyle w:val="Heading4"/>
        <w:rPr>
          <w:rFonts w:cs="Calibri"/>
        </w:rPr>
      </w:pPr>
      <w:r w:rsidRPr="00031C51">
        <w:rPr>
          <w:rFonts w:cs="Calibri"/>
        </w:rPr>
        <w:t xml:space="preserve">Reducing existential risks is the top priority in any coherent moral theory </w:t>
      </w:r>
    </w:p>
    <w:p w14:paraId="0891A341" w14:textId="77777777" w:rsidR="00233877" w:rsidRPr="00031C51" w:rsidRDefault="00233877" w:rsidP="00233877">
      <w:pPr>
        <w:rPr>
          <w:rStyle w:val="Style13ptBold"/>
          <w:rFonts w:cs="Calibri"/>
        </w:rPr>
      </w:pPr>
      <w:r>
        <w:rPr>
          <w:rStyle w:val="Style13ptBold"/>
          <w:rFonts w:cs="Calibri"/>
        </w:rPr>
        <w:t>Pummer</w:t>
      </w:r>
      <w:r w:rsidRPr="00031C51">
        <w:rPr>
          <w:rStyle w:val="Style13ptBold"/>
          <w:rFonts w:cs="Calibri"/>
        </w:rPr>
        <w:t xml:space="preserve"> 15</w:t>
      </w:r>
    </w:p>
    <w:p w14:paraId="5630A8D6" w14:textId="77777777" w:rsidR="00233877" w:rsidRPr="00031C51" w:rsidRDefault="00233877" w:rsidP="00233877">
      <w:pPr>
        <w:rPr>
          <w:rFonts w:cs="Calibri"/>
          <w:sz w:val="16"/>
        </w:rPr>
      </w:pPr>
      <w:r w:rsidRPr="00031C51">
        <w:rPr>
          <w:rFonts w:cs="Calibri"/>
          <w:sz w:val="16"/>
        </w:rPr>
        <w:t>(Theron, Philosophy @St. Andrews http://blog.practicalethics.ox.ac.uk/2015/05/moral-agreement-on-saving-the-world/)</w:t>
      </w:r>
    </w:p>
    <w:p w14:paraId="23CA0ABC" w14:textId="77777777" w:rsidR="00233877" w:rsidRPr="00031C51" w:rsidRDefault="00233877" w:rsidP="00233877">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06D7AFA" w14:textId="3E4B7F77" w:rsidR="005C260B" w:rsidRPr="00462166" w:rsidRDefault="005C260B" w:rsidP="005C260B">
      <w:pPr>
        <w:pStyle w:val="Heading4"/>
      </w:pPr>
      <w:r w:rsidRPr="00462166">
        <w:t xml:space="preserve">Debating about government policies is a </w:t>
      </w:r>
      <w:r w:rsidRPr="00462166">
        <w:rPr>
          <w:u w:val="single"/>
        </w:rPr>
        <w:t>valuable heuristic</w:t>
      </w:r>
      <w:r w:rsidRPr="00462166">
        <w:t xml:space="preserve"> — we can learn about the state without </w:t>
      </w:r>
      <w:r w:rsidRPr="00462166">
        <w:rPr>
          <w:i/>
          <w:u w:val="single"/>
        </w:rPr>
        <w:t>being</w:t>
      </w:r>
      <w:r w:rsidRPr="00462166">
        <w:t xml:space="preserve"> it. Instead of rejecting government policies </w:t>
      </w:r>
      <w:r w:rsidRPr="00462166">
        <w:rPr>
          <w:i/>
          <w:u w:val="single"/>
        </w:rPr>
        <w:t>in general</w:t>
      </w:r>
      <w:r w:rsidRPr="00462166">
        <w:t xml:space="preserve">, we should analyze </w:t>
      </w:r>
      <w:r w:rsidRPr="00462166">
        <w:rPr>
          <w:u w:val="single"/>
        </w:rPr>
        <w:t>particular</w:t>
      </w:r>
      <w:r w:rsidRPr="00462166">
        <w:t xml:space="preserve"> policies. </w:t>
      </w:r>
    </w:p>
    <w:p w14:paraId="23139C38" w14:textId="77777777" w:rsidR="005C260B" w:rsidRPr="00462166" w:rsidRDefault="005C260B" w:rsidP="005C260B">
      <w:r w:rsidRPr="00462166">
        <w:rPr>
          <w:rStyle w:val="Style13ptBold"/>
        </w:rPr>
        <w:t>Zanotti 13</w:t>
      </w:r>
      <w:r w:rsidRPr="00462166">
        <w:t xml:space="preserve"> — Laura Zanotti, Associate Professor of Political Science at Virginia Tech, holds a Ph.D. in International Relations from Florida International University, 2013 (“Governmentality, Ontology, Methodology: Re-thinking Political Agency in the Global World,” </w:t>
      </w:r>
      <w:r w:rsidRPr="00462166">
        <w:rPr>
          <w:i/>
        </w:rPr>
        <w:t>Alternatives: Global, Local, Political</w:t>
      </w:r>
      <w:r w:rsidRPr="00462166">
        <w:t>, Volume 38, Issue 4, November, Available Online to Subscribing Institutions via SAGE Publications Online, p. 299-300)</w:t>
      </w:r>
    </w:p>
    <w:p w14:paraId="78C4A33E" w14:textId="7CC575F7" w:rsidR="00233877" w:rsidRPr="00233877" w:rsidRDefault="005C260B" w:rsidP="00177780">
      <w:r w:rsidRPr="00462166">
        <w:rPr>
          <w:sz w:val="16"/>
        </w:rPr>
        <w:t xml:space="preserve">Conclusion In this article, I have argued that, </w:t>
      </w:r>
      <w:r w:rsidRPr="00462166">
        <w:rPr>
          <w:rStyle w:val="StyleUnderline"/>
        </w:rPr>
        <w:t xml:space="preserve">notwithstanding their critical stance, </w:t>
      </w:r>
      <w:r w:rsidRPr="00462166">
        <w:rPr>
          <w:rStyle w:val="StyleUnderline"/>
          <w:highlight w:val="cyan"/>
        </w:rPr>
        <w:t>scholars who use governmentality as a descriptive tool</w:t>
      </w:r>
      <w:r w:rsidRPr="00462166">
        <w:rPr>
          <w:rStyle w:val="StyleUnderline"/>
        </w:rPr>
        <w:t xml:space="preserve"> remain rooted in substantialist ontologies that see power and subjects as standing in a relation of externality. They also downplay processes of coconstitution and the importance of indeterminacy and ambiguity as the very space where political agency can thrive. In this</w:t>
      </w:r>
      <w:r w:rsidRPr="00462166">
        <w:rPr>
          <w:sz w:val="16"/>
        </w:rPr>
        <w:t xml:space="preserve"> [end page 299] </w:t>
      </w:r>
      <w:r w:rsidRPr="00462166">
        <w:rPr>
          <w:rStyle w:val="StyleUnderline"/>
        </w:rPr>
        <w:t xml:space="preserve">way, they </w:t>
      </w:r>
      <w:r w:rsidRPr="00462166">
        <w:rPr>
          <w:rStyle w:val="Emphasis"/>
          <w:highlight w:val="cyan"/>
        </w:rPr>
        <w:t>drastically limit the possibility for imagining political agency</w:t>
      </w:r>
      <w:r w:rsidRPr="00462166">
        <w:rPr>
          <w:rStyle w:val="StyleUnderline"/>
        </w:rPr>
        <w:t xml:space="preserve"> outside the liberal </w:t>
      </w:r>
      <w:proofErr w:type="gramStart"/>
      <w:r w:rsidRPr="00462166">
        <w:rPr>
          <w:rStyle w:val="StyleUnderline"/>
        </w:rPr>
        <w:t>straightjacket</w:t>
      </w:r>
      <w:proofErr w:type="gramEnd"/>
      <w:r w:rsidRPr="00462166">
        <w:rPr>
          <w:rStyle w:val="StyleUnderline"/>
        </w:rPr>
        <w:t xml:space="preserve">. </w:t>
      </w:r>
      <w:r w:rsidRPr="00462166">
        <w:rPr>
          <w:rStyle w:val="StyleUnderline"/>
          <w:highlight w:val="cyan"/>
        </w:rPr>
        <w:t>They represent</w:t>
      </w:r>
      <w:r w:rsidRPr="00462166">
        <w:rPr>
          <w:rStyle w:val="StyleUnderline"/>
        </w:rPr>
        <w:t xml:space="preserve"> international liberal biopolitical and </w:t>
      </w:r>
      <w:r w:rsidRPr="00462166">
        <w:rPr>
          <w:rStyle w:val="StyleUnderline"/>
          <w:highlight w:val="cyan"/>
        </w:rPr>
        <w:t xml:space="preserve">governmental power as </w:t>
      </w:r>
      <w:r w:rsidRPr="00462166">
        <w:rPr>
          <w:rStyle w:val="Emphasis"/>
          <w:highlight w:val="cyan"/>
        </w:rPr>
        <w:t>a homogenous and totalizing formation</w:t>
      </w:r>
      <w:r w:rsidRPr="00462166">
        <w:rPr>
          <w:rStyle w:val="StyleUnderline"/>
        </w:rPr>
        <w:t xml:space="preserve"> whose scripts effectively oppress ‘‘subjects,’’ that are in turn imagined as free ‘‘by nature.’’ Transformations of power modalities</w:t>
      </w:r>
      <w:r w:rsidRPr="00462166">
        <w:rPr>
          <w:sz w:val="16"/>
        </w:rPr>
        <w:t xml:space="preserve"> through multifarious tactics of hybridization and redescriptions </w:t>
      </w:r>
      <w:r w:rsidRPr="00462166">
        <w:rPr>
          <w:rStyle w:val="StyleUnderline"/>
        </w:rPr>
        <w:t>are not considered as options. The complexity of politics is reduced to homogenizing and/or romanticizing narratives and political engagements are reduced to total heroic rejections or to revolutionary moments</w:t>
      </w:r>
      <w:r w:rsidRPr="00462166">
        <w:rPr>
          <w:sz w:val="16"/>
        </w:rPr>
        <w:t xml:space="preserve">. </w:t>
      </w:r>
      <w:r w:rsidRPr="00462166">
        <w:rPr>
          <w:rStyle w:val="StyleUnderline"/>
        </w:rPr>
        <w:t xml:space="preserve">By questioning substantialist representations of power and subjects, inquiries on the possibilities of political agency are </w:t>
      </w:r>
      <w:r w:rsidRPr="00462166">
        <w:rPr>
          <w:rStyle w:val="Emphasis"/>
        </w:rPr>
        <w:t>reframed</w:t>
      </w:r>
      <w:r w:rsidRPr="00462166">
        <w:rPr>
          <w:rStyle w:val="StyleUnderline"/>
        </w:rPr>
        <w:t xml:space="preserve"> in a way that focuses on power and subjects’ relational character and the contingent processes of their (trans)formation in the context of agonic relations. </w:t>
      </w:r>
      <w:r w:rsidRPr="00462166">
        <w:rPr>
          <w:rStyle w:val="StyleUnderline"/>
          <w:highlight w:val="cyan"/>
        </w:rPr>
        <w:t xml:space="preserve">Options for resistance to governmental scripts </w:t>
      </w:r>
      <w:r w:rsidRPr="00462166">
        <w:rPr>
          <w:rStyle w:val="Emphasis"/>
          <w:highlight w:val="cyan"/>
        </w:rPr>
        <w:t>are not limited to ‘‘rejection,’’ ‘‘revolution,’’ or ‘‘dispossession’’</w:t>
      </w:r>
      <w:r w:rsidRPr="00462166">
        <w:rPr>
          <w:rStyle w:val="StyleUnderline"/>
        </w:rPr>
        <w:t xml:space="preserve"> to regain a pristine ‘‘freedom from all constraints’’ or an immanent ideal social order. </w:t>
      </w:r>
      <w:r w:rsidRPr="00462166">
        <w:rPr>
          <w:rStyle w:val="StyleUnderline"/>
          <w:highlight w:val="cyan"/>
        </w:rPr>
        <w:t>It is found</w:t>
      </w:r>
      <w:r w:rsidRPr="00462166">
        <w:rPr>
          <w:rStyle w:val="StyleUnderline"/>
        </w:rPr>
        <w:t xml:space="preserve"> instead </w:t>
      </w:r>
      <w:r w:rsidRPr="00462166">
        <w:rPr>
          <w:rStyle w:val="StyleUnderline"/>
          <w:highlight w:val="cyan"/>
        </w:rPr>
        <w:t>in</w:t>
      </w:r>
      <w:r w:rsidRPr="00462166">
        <w:rPr>
          <w:rStyle w:val="StyleUnderline"/>
        </w:rPr>
        <w:t xml:space="preserve"> multifarious and </w:t>
      </w:r>
      <w:r w:rsidRPr="00462166">
        <w:rPr>
          <w:rStyle w:val="Emphasis"/>
          <w:highlight w:val="cyan"/>
        </w:rPr>
        <w:t>contingent struggles</w:t>
      </w:r>
      <w:r w:rsidRPr="00462166">
        <w:rPr>
          <w:rStyle w:val="StyleUnderline"/>
          <w:highlight w:val="cyan"/>
        </w:rPr>
        <w:t xml:space="preserve"> that are constituted </w:t>
      </w:r>
      <w:r w:rsidRPr="00462166">
        <w:rPr>
          <w:rStyle w:val="Emphasis"/>
          <w:highlight w:val="cyan"/>
        </w:rPr>
        <w:t>within the scripts of governmental rationalities</w:t>
      </w:r>
      <w:r w:rsidRPr="00462166">
        <w:rPr>
          <w:rStyle w:val="StyleUnderline"/>
          <w:highlight w:val="cyan"/>
        </w:rPr>
        <w:t xml:space="preserve"> and at the same time</w:t>
      </w:r>
      <w:r w:rsidRPr="00462166">
        <w:rPr>
          <w:rStyle w:val="StyleUnderline"/>
        </w:rPr>
        <w:t xml:space="preserve"> </w:t>
      </w:r>
      <w:r w:rsidRPr="00462166">
        <w:rPr>
          <w:rStyle w:val="Emphasis"/>
        </w:rPr>
        <w:t xml:space="preserve">exceed and </w:t>
      </w:r>
      <w:r w:rsidRPr="00462166">
        <w:rPr>
          <w:rStyle w:val="Emphasis"/>
          <w:highlight w:val="cyan"/>
        </w:rPr>
        <w:t>transform them</w:t>
      </w:r>
      <w:r w:rsidRPr="00462166">
        <w:rPr>
          <w:rStyle w:val="StyleUnderline"/>
          <w:highlight w:val="cyan"/>
        </w:rPr>
        <w:t xml:space="preserve">. </w:t>
      </w:r>
      <w:r w:rsidRPr="00462166">
        <w:rPr>
          <w:rStyle w:val="StyleUnderline"/>
        </w:rPr>
        <w:t xml:space="preserve">This approach </w:t>
      </w:r>
      <w:r w:rsidRPr="00462166">
        <w:rPr>
          <w:rStyle w:val="Emphasis"/>
        </w:rPr>
        <w:t>questions oversimplifications</w:t>
      </w:r>
      <w:r w:rsidRPr="00462166">
        <w:rPr>
          <w:rStyle w:val="StyleUnderline"/>
        </w:rPr>
        <w:t xml:space="preserve"> of the complexities of liberal political rationalities and of their interactions with non-liberal political players and nurtures </w:t>
      </w:r>
      <w:r w:rsidRPr="00462166">
        <w:rPr>
          <w:rStyle w:val="Emphasis"/>
        </w:rPr>
        <w:t>a radical skepticism about identifying universally good or bad actors or abstract solutions to political problems</w:t>
      </w:r>
      <w:r w:rsidRPr="00462166">
        <w:rPr>
          <w:rStyle w:val="StyleUnderline"/>
        </w:rPr>
        <w:t xml:space="preserve">. International power interacts in </w:t>
      </w:r>
      <w:r w:rsidRPr="00462166">
        <w:rPr>
          <w:rStyle w:val="Emphasis"/>
        </w:rPr>
        <w:t>complex ways</w:t>
      </w:r>
      <w:r w:rsidRPr="00462166">
        <w:rPr>
          <w:rStyle w:val="StyleUnderline"/>
        </w:rPr>
        <w:t xml:space="preserve"> with diverse political spaces and within these spaces it is appropriated, hybridized, redescribed, hijacked, and </w:t>
      </w:r>
      <w:r w:rsidRPr="00462166">
        <w:rPr>
          <w:rStyle w:val="Emphasis"/>
        </w:rPr>
        <w:t>tinkered with</w:t>
      </w:r>
      <w:r w:rsidRPr="00462166">
        <w:rPr>
          <w:sz w:val="16"/>
        </w:rPr>
        <w:t xml:space="preserve">. </w:t>
      </w:r>
      <w:r w:rsidRPr="00462166">
        <w:rPr>
          <w:rStyle w:val="StyleUnderline"/>
          <w:highlight w:val="cyan"/>
        </w:rPr>
        <w:t xml:space="preserve">Governmentality </w:t>
      </w:r>
      <w:r w:rsidRPr="00462166">
        <w:rPr>
          <w:rStyle w:val="Emphasis"/>
          <w:highlight w:val="cyan"/>
        </w:rPr>
        <w:t>as a heuristic</w:t>
      </w:r>
      <w:r w:rsidRPr="00462166">
        <w:rPr>
          <w:rStyle w:val="StyleUnderline"/>
          <w:highlight w:val="cyan"/>
        </w:rPr>
        <w:t xml:space="preserve"> focuses on</w:t>
      </w:r>
      <w:r w:rsidRPr="00462166">
        <w:rPr>
          <w:rStyle w:val="StyleUnderline"/>
        </w:rPr>
        <w:t xml:space="preserve"> performing </w:t>
      </w:r>
      <w:r w:rsidRPr="00462166">
        <w:rPr>
          <w:rStyle w:val="Emphasis"/>
          <w:highlight w:val="cyan"/>
        </w:rPr>
        <w:t>complex diagnostics</w:t>
      </w:r>
      <w:r w:rsidRPr="00462166">
        <w:rPr>
          <w:rStyle w:val="StyleUnderline"/>
        </w:rPr>
        <w:t xml:space="preserve"> of events. </w:t>
      </w:r>
      <w:r w:rsidRPr="00462166">
        <w:rPr>
          <w:rStyle w:val="StyleUnderline"/>
          <w:highlight w:val="cyan"/>
        </w:rPr>
        <w:t xml:space="preserve">It invites </w:t>
      </w:r>
      <w:r w:rsidRPr="00462166">
        <w:rPr>
          <w:rStyle w:val="Emphasis"/>
          <w:highlight w:val="cyan"/>
        </w:rPr>
        <w:t>historically situated explorations</w:t>
      </w:r>
      <w:r w:rsidRPr="00462166">
        <w:rPr>
          <w:rStyle w:val="StyleUnderline"/>
          <w:highlight w:val="cyan"/>
        </w:rPr>
        <w:t xml:space="preserve"> and </w:t>
      </w:r>
      <w:r w:rsidRPr="00462166">
        <w:rPr>
          <w:rStyle w:val="Emphasis"/>
          <w:highlight w:val="cyan"/>
        </w:rPr>
        <w:t>careful differentiations</w:t>
      </w:r>
      <w:r w:rsidRPr="00462166">
        <w:rPr>
          <w:rStyle w:val="StyleUnderline"/>
          <w:highlight w:val="cyan"/>
        </w:rPr>
        <w:t xml:space="preserve"> rather than overarching demonizations</w:t>
      </w:r>
      <w:r w:rsidRPr="00462166">
        <w:rPr>
          <w:rStyle w:val="StyleUnderline"/>
        </w:rPr>
        <w:t xml:space="preserve"> of ‘‘power,’’ romanticizations of the ‘‘rebel’’ or the ‘‘the local.’’</w:t>
      </w:r>
      <w:r w:rsidRPr="00462166">
        <w:rPr>
          <w:sz w:val="16"/>
        </w:rPr>
        <w:t xml:space="preserve"> More broadly, </w:t>
      </w:r>
      <w:r w:rsidRPr="00462166">
        <w:rPr>
          <w:rStyle w:val="StyleUnderline"/>
        </w:rPr>
        <w:t xml:space="preserve">theoretical formulations that conceive the subject in non-substantialist terms and focus on processes of subjectification, on the ambiguity of power discourses, and on hybridization as the terrain for political transformation, open ways for reconsidering political agency </w:t>
      </w:r>
      <w:r w:rsidRPr="00462166">
        <w:rPr>
          <w:rStyle w:val="Emphasis"/>
        </w:rPr>
        <w:t>beyond the dichotomy of oppression/rebellion</w:t>
      </w:r>
      <w:r w:rsidRPr="00462166">
        <w:rPr>
          <w:rStyle w:val="StyleUnderline"/>
        </w:rPr>
        <w:t xml:space="preserve">. These </w:t>
      </w:r>
      <w:r w:rsidRPr="00462166">
        <w:rPr>
          <w:rStyle w:val="StyleUnderline"/>
          <w:highlight w:val="cyan"/>
        </w:rPr>
        <w:t>alternative formulations</w:t>
      </w:r>
      <w:r w:rsidRPr="00462166">
        <w:rPr>
          <w:rStyle w:val="StyleUnderline"/>
        </w:rPr>
        <w:t xml:space="preserve"> also </w:t>
      </w:r>
      <w:r w:rsidRPr="00462166">
        <w:rPr>
          <w:rStyle w:val="StyleUnderline"/>
          <w:highlight w:val="cyan"/>
        </w:rPr>
        <w:t xml:space="preserve">foster </w:t>
      </w:r>
      <w:r w:rsidRPr="00462166">
        <w:rPr>
          <w:rStyle w:val="Emphasis"/>
          <w:highlight w:val="cyan"/>
        </w:rPr>
        <w:t>an ethics of political engagement</w:t>
      </w:r>
      <w:r w:rsidRPr="00462166">
        <w:rPr>
          <w:rStyle w:val="StyleUnderline"/>
          <w:highlight w:val="cyan"/>
        </w:rPr>
        <w:t xml:space="preserve">, to be continuously taken up through </w:t>
      </w:r>
      <w:r w:rsidRPr="00462166">
        <w:rPr>
          <w:rStyle w:val="Emphasis"/>
          <w:highlight w:val="cyan"/>
        </w:rPr>
        <w:t>plural and uncertain practices</w:t>
      </w:r>
      <w:r w:rsidRPr="00462166">
        <w:rPr>
          <w:rStyle w:val="StyleUnderline"/>
          <w:highlight w:val="cyan"/>
        </w:rPr>
        <w:t xml:space="preserve">, that demand </w:t>
      </w:r>
      <w:r w:rsidRPr="00462166">
        <w:rPr>
          <w:rStyle w:val="Emphasis"/>
          <w:highlight w:val="cyan"/>
        </w:rPr>
        <w:t>continuous attention to ‘‘what happens’’ instead of fixations on ‘‘what ought to be.’’</w:t>
      </w:r>
      <w:r w:rsidRPr="00462166">
        <w:rPr>
          <w:sz w:val="16"/>
        </w:rPr>
        <w:t xml:space="preserve">83 </w:t>
      </w:r>
      <w:r w:rsidRPr="00462166">
        <w:rPr>
          <w:rStyle w:val="StyleUnderline"/>
        </w:rPr>
        <w:t xml:space="preserve">Such ethics of engagement would not await the revolution to come or hope for a pristine ‘‘freedom’’ to be regained. Instead, it would constantly attempt to twist the working of power by </w:t>
      </w:r>
      <w:r w:rsidRPr="00462166">
        <w:rPr>
          <w:rStyle w:val="Emphasis"/>
        </w:rPr>
        <w:t>playing with whatever cards are available</w:t>
      </w:r>
      <w:r w:rsidRPr="00462166">
        <w:rPr>
          <w:rStyle w:val="StyleUnderline"/>
        </w:rPr>
        <w:t xml:space="preserve"> and would require intense processes of reflexivity on the consequences of political choices. To conclude with a famous phrase by</w:t>
      </w:r>
      <w:r w:rsidRPr="00462166">
        <w:rPr>
          <w:sz w:val="16"/>
        </w:rPr>
        <w:t xml:space="preserve"> Michel </w:t>
      </w:r>
      <w:r w:rsidRPr="00462166">
        <w:rPr>
          <w:rStyle w:val="StyleUnderline"/>
        </w:rPr>
        <w:t xml:space="preserve">Foucault ‘‘my point is not that everything is bad, but that everything is dangerous, which is not exactly the same as bad. If everything is dangerous, then we always have something to do. </w:t>
      </w:r>
      <w:proofErr w:type="gramStart"/>
      <w:r w:rsidRPr="00462166">
        <w:rPr>
          <w:rStyle w:val="StyleUnderline"/>
        </w:rPr>
        <w:t>So</w:t>
      </w:r>
      <w:proofErr w:type="gramEnd"/>
      <w:r w:rsidRPr="00462166">
        <w:rPr>
          <w:rStyle w:val="StyleUnderline"/>
        </w:rPr>
        <w:t xml:space="preserve"> my position leads not to apathy but to </w:t>
      </w:r>
      <w:r w:rsidRPr="00462166">
        <w:rPr>
          <w:rStyle w:val="Emphasis"/>
        </w:rPr>
        <w:t>hyper- and pessimistic activism</w:t>
      </w:r>
      <w:r w:rsidRPr="00462166">
        <w:rPr>
          <w:rStyle w:val="StyleUnderline"/>
        </w:rPr>
        <w:t>.’’</w:t>
      </w:r>
      <w:r w:rsidRPr="00462166">
        <w:rPr>
          <w:sz w:val="16"/>
        </w:rPr>
        <w:t>84</w:t>
      </w:r>
    </w:p>
    <w:sectPr w:rsidR="00233877" w:rsidRPr="002338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6"/>
  </w:num>
  <w:num w:numId="13">
    <w:abstractNumId w:val="25"/>
  </w:num>
  <w:num w:numId="14">
    <w:abstractNumId w:val="29"/>
  </w:num>
  <w:num w:numId="15">
    <w:abstractNumId w:val="26"/>
  </w:num>
  <w:num w:numId="16">
    <w:abstractNumId w:val="38"/>
  </w:num>
  <w:num w:numId="17">
    <w:abstractNumId w:val="34"/>
  </w:num>
  <w:num w:numId="18">
    <w:abstractNumId w:val="13"/>
  </w:num>
  <w:num w:numId="19">
    <w:abstractNumId w:val="15"/>
  </w:num>
  <w:num w:numId="20">
    <w:abstractNumId w:val="35"/>
  </w:num>
  <w:num w:numId="21">
    <w:abstractNumId w:val="30"/>
  </w:num>
  <w:num w:numId="22">
    <w:abstractNumId w:val="39"/>
  </w:num>
  <w:num w:numId="23">
    <w:abstractNumId w:val="28"/>
  </w:num>
  <w:num w:numId="24">
    <w:abstractNumId w:val="16"/>
  </w:num>
  <w:num w:numId="25">
    <w:abstractNumId w:val="37"/>
  </w:num>
  <w:num w:numId="26">
    <w:abstractNumId w:val="31"/>
  </w:num>
  <w:num w:numId="27">
    <w:abstractNumId w:val="32"/>
  </w:num>
  <w:num w:numId="28">
    <w:abstractNumId w:val="23"/>
  </w:num>
  <w:num w:numId="29">
    <w:abstractNumId w:val="22"/>
  </w:num>
  <w:num w:numId="30">
    <w:abstractNumId w:val="27"/>
  </w:num>
  <w:num w:numId="31">
    <w:abstractNumId w:val="24"/>
  </w:num>
  <w:num w:numId="32">
    <w:abstractNumId w:val="11"/>
  </w:num>
  <w:num w:numId="33">
    <w:abstractNumId w:val="20"/>
  </w:num>
  <w:num w:numId="34">
    <w:abstractNumId w:val="33"/>
  </w:num>
  <w:num w:numId="35">
    <w:abstractNumId w:val="12"/>
  </w:num>
  <w:num w:numId="36">
    <w:abstractNumId w:val="21"/>
  </w:num>
  <w:num w:numId="37">
    <w:abstractNumId w:val="14"/>
  </w:num>
  <w:num w:numId="38">
    <w:abstractNumId w:val="18"/>
  </w:num>
  <w:num w:numId="39">
    <w:abstractNumId w:val="1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3D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7778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15F"/>
    <w:rsid w:val="00207FD8"/>
    <w:rsid w:val="00210FAF"/>
    <w:rsid w:val="00213B1E"/>
    <w:rsid w:val="00215284"/>
    <w:rsid w:val="002164E0"/>
    <w:rsid w:val="002168F2"/>
    <w:rsid w:val="0022589F"/>
    <w:rsid w:val="00233877"/>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E97"/>
    <w:rsid w:val="00496BB2"/>
    <w:rsid w:val="004B37B4"/>
    <w:rsid w:val="004B72B4"/>
    <w:rsid w:val="004C0314"/>
    <w:rsid w:val="004C0D3D"/>
    <w:rsid w:val="004C213E"/>
    <w:rsid w:val="004C376C"/>
    <w:rsid w:val="004C6434"/>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3CD"/>
    <w:rsid w:val="005B6EE8"/>
    <w:rsid w:val="005B7731"/>
    <w:rsid w:val="005C260B"/>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E1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DB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AF9"/>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60C"/>
    <w:rsid w:val="00D25DBD"/>
    <w:rsid w:val="00D26689"/>
    <w:rsid w:val="00D26929"/>
    <w:rsid w:val="00D30CBD"/>
    <w:rsid w:val="00D30D9E"/>
    <w:rsid w:val="00D33908"/>
    <w:rsid w:val="00D354F2"/>
    <w:rsid w:val="00D36C30"/>
    <w:rsid w:val="00D37C90"/>
    <w:rsid w:val="00D43A8C"/>
    <w:rsid w:val="00D53072"/>
    <w:rsid w:val="00D61A4E"/>
    <w:rsid w:val="00D634EA"/>
    <w:rsid w:val="00D713A1"/>
    <w:rsid w:val="00D770DB"/>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E0D"/>
    <w:rsid w:val="00EB33FF"/>
    <w:rsid w:val="00EB3D1A"/>
    <w:rsid w:val="00EB3EF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CE2A5A"/>
  <w14:defaultImageDpi w14:val="300"/>
  <w15:docId w15:val="{FD478472-A3EA-3C40-BE68-23E1C570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360C"/>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D236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236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D236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D2360C"/>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903DBE"/>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903DBE"/>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903DBE"/>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903DBE"/>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903DBE"/>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D236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360C"/>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D2360C"/>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D2360C"/>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D2360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D236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360C"/>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D2360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20"/>
    <w:qFormat/>
    <w:rsid w:val="00D2360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2360C"/>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D2360C"/>
    <w:rPr>
      <w:color w:val="auto"/>
      <w:u w:val="none"/>
    </w:rPr>
  </w:style>
  <w:style w:type="paragraph" w:styleId="DocumentMap">
    <w:name w:val="Document Map"/>
    <w:basedOn w:val="Normal"/>
    <w:link w:val="DocumentMapChar"/>
    <w:uiPriority w:val="99"/>
    <w:unhideWhenUsed/>
    <w:rsid w:val="00D236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2360C"/>
    <w:rPr>
      <w:rFonts w:ascii="Lucida Grande" w:hAnsi="Lucida Grande" w:cs="Lucida Grande"/>
    </w:rPr>
  </w:style>
  <w:style w:type="character" w:customStyle="1" w:styleId="Heading5Char">
    <w:name w:val="Heading 5 Char"/>
    <w:aliases w:val="Text Char"/>
    <w:basedOn w:val="DefaultParagraphFont"/>
    <w:link w:val="Heading5"/>
    <w:uiPriority w:val="99"/>
    <w:rsid w:val="00903DB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903DB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903DB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903DB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903DBE"/>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903DB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903DB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903DBE"/>
    <w:rPr>
      <w:color w:val="605E5C"/>
      <w:shd w:val="clear" w:color="auto" w:fill="E1DFDD"/>
    </w:rPr>
  </w:style>
  <w:style w:type="paragraph" w:customStyle="1" w:styleId="textbold">
    <w:name w:val="text bold"/>
    <w:basedOn w:val="Normal"/>
    <w:uiPriority w:val="20"/>
    <w:qFormat/>
    <w:rsid w:val="00903DB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903DBE"/>
    <w:rPr>
      <w:u w:val="single"/>
    </w:rPr>
  </w:style>
  <w:style w:type="paragraph" w:styleId="ListParagraph">
    <w:name w:val="List Paragraph"/>
    <w:aliases w:val="6 font"/>
    <w:basedOn w:val="Normal"/>
    <w:uiPriority w:val="99"/>
    <w:unhideWhenUsed/>
    <w:qFormat/>
    <w:rsid w:val="00903DBE"/>
    <w:pPr>
      <w:ind w:left="720"/>
      <w:contextualSpacing/>
    </w:pPr>
  </w:style>
  <w:style w:type="paragraph" w:customStyle="1" w:styleId="Emphasize">
    <w:name w:val="Emphasize"/>
    <w:basedOn w:val="Normal"/>
    <w:uiPriority w:val="7"/>
    <w:qFormat/>
    <w:rsid w:val="00903DBE"/>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903DBE"/>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903DBE"/>
    <w:rPr>
      <w:color w:val="808080"/>
    </w:rPr>
  </w:style>
  <w:style w:type="paragraph" w:styleId="BalloonText">
    <w:name w:val="Balloon Text"/>
    <w:basedOn w:val="Normal"/>
    <w:link w:val="BalloonTextChar"/>
    <w:uiPriority w:val="99"/>
    <w:unhideWhenUsed/>
    <w:rsid w:val="00903DBE"/>
    <w:rPr>
      <w:rFonts w:ascii="Segoe UI" w:hAnsi="Segoe UI" w:cs="Segoe UI"/>
      <w:sz w:val="18"/>
      <w:szCs w:val="18"/>
    </w:rPr>
  </w:style>
  <w:style w:type="character" w:customStyle="1" w:styleId="BalloonTextChar">
    <w:name w:val="Balloon Text Char"/>
    <w:basedOn w:val="DefaultParagraphFont"/>
    <w:link w:val="BalloonText"/>
    <w:uiPriority w:val="99"/>
    <w:rsid w:val="00903DBE"/>
    <w:rPr>
      <w:rFonts w:ascii="Segoe UI" w:hAnsi="Segoe UI" w:cs="Segoe UI"/>
      <w:sz w:val="18"/>
      <w:szCs w:val="18"/>
    </w:rPr>
  </w:style>
  <w:style w:type="character" w:styleId="CommentReference">
    <w:name w:val="annotation reference"/>
    <w:basedOn w:val="DefaultParagraphFont"/>
    <w:uiPriority w:val="99"/>
    <w:unhideWhenUsed/>
    <w:rsid w:val="00903DBE"/>
    <w:rPr>
      <w:sz w:val="16"/>
      <w:szCs w:val="16"/>
    </w:rPr>
  </w:style>
  <w:style w:type="paragraph" w:styleId="CommentText">
    <w:name w:val="annotation text"/>
    <w:basedOn w:val="Normal"/>
    <w:link w:val="CommentTextChar"/>
    <w:uiPriority w:val="99"/>
    <w:unhideWhenUsed/>
    <w:rsid w:val="00903DBE"/>
    <w:rPr>
      <w:sz w:val="20"/>
      <w:szCs w:val="20"/>
    </w:rPr>
  </w:style>
  <w:style w:type="character" w:customStyle="1" w:styleId="CommentTextChar">
    <w:name w:val="Comment Text Char"/>
    <w:basedOn w:val="DefaultParagraphFont"/>
    <w:link w:val="CommentText"/>
    <w:uiPriority w:val="99"/>
    <w:rsid w:val="00903DBE"/>
    <w:rPr>
      <w:rFonts w:ascii="Calibri" w:hAnsi="Calibri"/>
      <w:sz w:val="20"/>
      <w:szCs w:val="20"/>
    </w:rPr>
  </w:style>
  <w:style w:type="paragraph" w:styleId="CommentSubject">
    <w:name w:val="annotation subject"/>
    <w:basedOn w:val="CommentText"/>
    <w:next w:val="CommentText"/>
    <w:link w:val="CommentSubjectChar"/>
    <w:uiPriority w:val="99"/>
    <w:unhideWhenUsed/>
    <w:rsid w:val="00903DBE"/>
    <w:rPr>
      <w:b/>
      <w:bCs/>
    </w:rPr>
  </w:style>
  <w:style w:type="character" w:customStyle="1" w:styleId="CommentSubjectChar">
    <w:name w:val="Comment Subject Char"/>
    <w:basedOn w:val="CommentTextChar"/>
    <w:link w:val="CommentSubject"/>
    <w:uiPriority w:val="99"/>
    <w:rsid w:val="00903DBE"/>
    <w:rPr>
      <w:rFonts w:ascii="Calibri" w:hAnsi="Calibri"/>
      <w:b/>
      <w:bCs/>
      <w:sz w:val="20"/>
      <w:szCs w:val="20"/>
    </w:rPr>
  </w:style>
  <w:style w:type="character" w:customStyle="1" w:styleId="Style11pt">
    <w:name w:val="Style 11 pt"/>
    <w:rsid w:val="00903DBE"/>
    <w:rPr>
      <w:sz w:val="20"/>
    </w:rPr>
  </w:style>
  <w:style w:type="character" w:customStyle="1" w:styleId="Style11ptUnderline">
    <w:name w:val="Style 11 pt Underline"/>
    <w:rsid w:val="00903DBE"/>
    <w:rPr>
      <w:sz w:val="20"/>
      <w:u w:val="single"/>
    </w:rPr>
  </w:style>
  <w:style w:type="paragraph" w:customStyle="1" w:styleId="StyleStyle411pt">
    <w:name w:val="Style Style4 + 11 pt"/>
    <w:basedOn w:val="Normal"/>
    <w:link w:val="StyleStyle411ptChar"/>
    <w:qFormat/>
    <w:rsid w:val="00903DBE"/>
    <w:rPr>
      <w:rFonts w:eastAsia="Times New Roman" w:cs="Times New Roman"/>
      <w:u w:val="single"/>
    </w:rPr>
  </w:style>
  <w:style w:type="character" w:customStyle="1" w:styleId="StyleStyle411ptChar">
    <w:name w:val="Style Style4 + 11 pt Char"/>
    <w:link w:val="StyleStyle411pt"/>
    <w:rsid w:val="00903DBE"/>
    <w:rPr>
      <w:rFonts w:ascii="Calibri" w:eastAsia="Times New Roman" w:hAnsi="Calibri" w:cs="Times New Roman"/>
      <w:sz w:val="22"/>
      <w:u w:val="single"/>
    </w:rPr>
  </w:style>
  <w:style w:type="character" w:customStyle="1" w:styleId="Style11ptItalicUnderline">
    <w:name w:val="Style 11 pt Italic Underline"/>
    <w:rsid w:val="00903DBE"/>
    <w:rPr>
      <w:i/>
      <w:iCs/>
      <w:sz w:val="20"/>
      <w:u w:val="single"/>
    </w:rPr>
  </w:style>
  <w:style w:type="character" w:customStyle="1" w:styleId="Style11ptItalic">
    <w:name w:val="Style 11 pt Italic"/>
    <w:rsid w:val="00903DBE"/>
    <w:rPr>
      <w:rFonts w:ascii="Times New Roman" w:hAnsi="Times New Roman" w:cs="Times New Roman" w:hint="default"/>
      <w:i/>
      <w:iCs/>
      <w:sz w:val="20"/>
    </w:rPr>
  </w:style>
  <w:style w:type="paragraph" w:customStyle="1" w:styleId="UnderlinePara">
    <w:name w:val="Underline Para"/>
    <w:basedOn w:val="Normal"/>
    <w:uiPriority w:val="6"/>
    <w:qFormat/>
    <w:rsid w:val="00903DBE"/>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903DBE"/>
    <w:pPr>
      <w:ind w:left="288" w:right="288"/>
    </w:pPr>
    <w:rPr>
      <w:rFonts w:cs="Calibri"/>
    </w:rPr>
  </w:style>
  <w:style w:type="character" w:customStyle="1" w:styleId="cardtextChar">
    <w:name w:val="card text Char"/>
    <w:basedOn w:val="DefaultParagraphFont"/>
    <w:link w:val="cardtext"/>
    <w:uiPriority w:val="99"/>
    <w:rsid w:val="00903DBE"/>
    <w:rPr>
      <w:rFonts w:ascii="Calibri" w:hAnsi="Calibri" w:cs="Calibri"/>
      <w:sz w:val="22"/>
    </w:rPr>
  </w:style>
  <w:style w:type="character" w:customStyle="1" w:styleId="m4841727538114946087gmail-styleunderline">
    <w:name w:val="m_4841727538114946087gmail-styleunderline"/>
    <w:basedOn w:val="DefaultParagraphFont"/>
    <w:rsid w:val="00903DBE"/>
  </w:style>
  <w:style w:type="paragraph" w:customStyle="1" w:styleId="BreakTag">
    <w:name w:val="Break Tag"/>
    <w:basedOn w:val="Normal"/>
    <w:autoRedefine/>
    <w:uiPriority w:val="4"/>
    <w:qFormat/>
    <w:rsid w:val="00903DBE"/>
    <w:pPr>
      <w:spacing w:before="240"/>
    </w:pPr>
    <w:rPr>
      <w:rFonts w:cs="Calibri"/>
      <w:b/>
      <w:sz w:val="26"/>
    </w:rPr>
  </w:style>
  <w:style w:type="paragraph" w:customStyle="1" w:styleId="BreakBlock">
    <w:name w:val="Break Block"/>
    <w:basedOn w:val="Normal"/>
    <w:link w:val="BreakBlockChar"/>
    <w:autoRedefine/>
    <w:qFormat/>
    <w:rsid w:val="00903DBE"/>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903DBE"/>
    <w:rPr>
      <w:rFonts w:ascii="Arial Bold" w:hAnsi="Arial Bold" w:cs="Calibri"/>
      <w:b/>
      <w:caps/>
      <w:sz w:val="32"/>
      <w:u w:val="single"/>
    </w:rPr>
  </w:style>
  <w:style w:type="character" w:customStyle="1" w:styleId="Mention1">
    <w:name w:val="Mention1"/>
    <w:basedOn w:val="DefaultParagraphFont"/>
    <w:uiPriority w:val="99"/>
    <w:semiHidden/>
    <w:unhideWhenUsed/>
    <w:rsid w:val="00903DBE"/>
    <w:rPr>
      <w:color w:val="2B579A"/>
      <w:shd w:val="clear" w:color="auto" w:fill="E6E6E6"/>
    </w:rPr>
  </w:style>
  <w:style w:type="character" w:customStyle="1" w:styleId="UnresolvedMention1">
    <w:name w:val="Unresolved Mention1"/>
    <w:basedOn w:val="DefaultParagraphFont"/>
    <w:uiPriority w:val="99"/>
    <w:unhideWhenUsed/>
    <w:rsid w:val="00903DBE"/>
    <w:rPr>
      <w:color w:val="808080"/>
      <w:shd w:val="clear" w:color="auto" w:fill="E6E6E6"/>
    </w:rPr>
  </w:style>
  <w:style w:type="paragraph" w:customStyle="1" w:styleId="evidencetext">
    <w:name w:val="evidence text"/>
    <w:basedOn w:val="Normal"/>
    <w:link w:val="evidencetextChar1"/>
    <w:qFormat/>
    <w:rsid w:val="00903DBE"/>
    <w:pPr>
      <w:ind w:left="432" w:right="432"/>
    </w:pPr>
    <w:rPr>
      <w:rFonts w:cs="Calibri"/>
      <w:color w:val="000000"/>
      <w:lang w:val="x-none" w:eastAsia="x-none"/>
    </w:rPr>
  </w:style>
  <w:style w:type="character" w:customStyle="1" w:styleId="evidencetextChar1">
    <w:name w:val="evidence text Char1"/>
    <w:link w:val="evidencetext"/>
    <w:rsid w:val="00903DBE"/>
    <w:rPr>
      <w:rFonts w:ascii="Calibri" w:hAnsi="Calibri" w:cs="Calibri"/>
      <w:color w:val="000000"/>
      <w:sz w:val="22"/>
      <w:lang w:val="x-none" w:eastAsia="x-none"/>
    </w:rPr>
  </w:style>
  <w:style w:type="character" w:customStyle="1" w:styleId="Author-Date">
    <w:name w:val="Author-Date"/>
    <w:qFormat/>
    <w:rsid w:val="00903DBE"/>
    <w:rPr>
      <w:b/>
      <w:sz w:val="24"/>
    </w:rPr>
  </w:style>
  <w:style w:type="paragraph" w:customStyle="1" w:styleId="Nothing">
    <w:name w:val="Nothing"/>
    <w:link w:val="NothingChar"/>
    <w:qFormat/>
    <w:rsid w:val="00903DBE"/>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903DBE"/>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rsid w:val="00903DB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903DBE"/>
    <w:rPr>
      <w:rFonts w:ascii="Calibri" w:hAnsi="Calibri" w:cs="Calibri"/>
      <w:u w:val="single"/>
    </w:rPr>
  </w:style>
  <w:style w:type="paragraph" w:customStyle="1" w:styleId="Style4">
    <w:name w:val="Style4"/>
    <w:basedOn w:val="Normal"/>
    <w:link w:val="Style4Char"/>
    <w:qFormat/>
    <w:rsid w:val="00903DBE"/>
    <w:rPr>
      <w:rFonts w:eastAsia="Times New Roman" w:cs="Calibri"/>
      <w:u w:val="single"/>
    </w:rPr>
  </w:style>
  <w:style w:type="character" w:customStyle="1" w:styleId="Style4Char">
    <w:name w:val="Style4 Char"/>
    <w:link w:val="Style4"/>
    <w:rsid w:val="00903DBE"/>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903DBE"/>
    <w:rPr>
      <w:rFonts w:ascii="Georgia" w:hAnsi="Georgia" w:cs="Calibri"/>
    </w:rPr>
  </w:style>
  <w:style w:type="character" w:customStyle="1" w:styleId="term">
    <w:name w:val="term"/>
    <w:basedOn w:val="DefaultParagraphFont"/>
    <w:rsid w:val="00903DBE"/>
  </w:style>
  <w:style w:type="character" w:customStyle="1" w:styleId="Style1Char">
    <w:name w:val="Style1 Char"/>
    <w:rsid w:val="00903DBE"/>
    <w:rPr>
      <w:rFonts w:ascii="Times New Roman" w:eastAsia="SimSun" w:hAnsi="Times New Roman" w:cs="Times New Roman"/>
      <w:sz w:val="20"/>
      <w:szCs w:val="24"/>
      <w:u w:val="single"/>
      <w:lang w:eastAsia="zh-CN"/>
    </w:rPr>
  </w:style>
  <w:style w:type="character" w:customStyle="1" w:styleId="Styleunderline11pt">
    <w:name w:val="Style underline + 11 pt"/>
    <w:rsid w:val="00903DBE"/>
    <w:rPr>
      <w:rFonts w:ascii="Times New Roman" w:hAnsi="Times New Roman"/>
      <w:sz w:val="20"/>
      <w:u w:val="single"/>
    </w:rPr>
  </w:style>
  <w:style w:type="paragraph" w:customStyle="1" w:styleId="Stylecard11pt">
    <w:name w:val="Style card + 11 pt"/>
    <w:basedOn w:val="Normal"/>
    <w:link w:val="Stylecard11ptChar"/>
    <w:qFormat/>
    <w:rsid w:val="00903DBE"/>
    <w:pPr>
      <w:ind w:left="288" w:right="288"/>
    </w:pPr>
    <w:rPr>
      <w:rFonts w:ascii="Georgia" w:eastAsia="SimSun" w:hAnsi="Georgia" w:cs="Calibri"/>
      <w:lang w:eastAsia="zh-CN"/>
    </w:rPr>
  </w:style>
  <w:style w:type="character" w:customStyle="1" w:styleId="Stylecard11ptChar">
    <w:name w:val="Style card + 11 pt Char"/>
    <w:link w:val="Stylecard11pt"/>
    <w:rsid w:val="00903DBE"/>
    <w:rPr>
      <w:rFonts w:ascii="Georgia" w:eastAsia="SimSun" w:hAnsi="Georgia" w:cs="Calibri"/>
      <w:sz w:val="22"/>
      <w:lang w:eastAsia="zh-CN"/>
    </w:rPr>
  </w:style>
  <w:style w:type="paragraph" w:customStyle="1" w:styleId="Minimize">
    <w:name w:val="Minimize"/>
    <w:basedOn w:val="Normal"/>
    <w:next w:val="Normal"/>
    <w:link w:val="MinimizeChar"/>
    <w:qFormat/>
    <w:rsid w:val="00903DBE"/>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903DBE"/>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03DBE"/>
    <w:rPr>
      <w:rFonts w:ascii="Arial" w:eastAsiaTheme="minorHAnsi" w:hAnsi="Arial" w:cs="Arial"/>
      <w:sz w:val="22"/>
      <w:szCs w:val="22"/>
      <w:u w:val="single"/>
    </w:rPr>
  </w:style>
  <w:style w:type="character" w:customStyle="1" w:styleId="byline">
    <w:name w:val="byline"/>
    <w:basedOn w:val="DefaultParagraphFont"/>
    <w:rsid w:val="00903DB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903DBE"/>
    <w:rPr>
      <w:rFonts w:ascii="Arial" w:hAnsi="Arial"/>
      <w:b/>
      <w:sz w:val="24"/>
      <w:szCs w:val="22"/>
      <w:u w:val="single"/>
    </w:rPr>
  </w:style>
  <w:style w:type="character" w:customStyle="1" w:styleId="Style11ptBoldUnderline">
    <w:name w:val="Style 11 pt Bold Underline"/>
    <w:rsid w:val="00903DBE"/>
    <w:rPr>
      <w:b/>
      <w:bCs/>
      <w:sz w:val="20"/>
      <w:u w:val="single"/>
    </w:rPr>
  </w:style>
  <w:style w:type="paragraph" w:customStyle="1" w:styleId="StyleStyle411ptBold">
    <w:name w:val="Style Style4 + 11 pt Bold"/>
    <w:basedOn w:val="Normal"/>
    <w:link w:val="StyleStyle411ptBoldChar"/>
    <w:qFormat/>
    <w:rsid w:val="00903DBE"/>
    <w:rPr>
      <w:rFonts w:eastAsia="Times New Roman" w:cs="Calibri"/>
      <w:b/>
      <w:bCs/>
      <w:u w:val="single"/>
    </w:rPr>
  </w:style>
  <w:style w:type="character" w:customStyle="1" w:styleId="StyleStyle411ptBoldChar">
    <w:name w:val="Style Style4 + 11 pt Bold Char"/>
    <w:basedOn w:val="DefaultParagraphFont"/>
    <w:link w:val="StyleStyle411ptBold"/>
    <w:rsid w:val="00903DBE"/>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903DBE"/>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903DBE"/>
    <w:rPr>
      <w:rFonts w:ascii="Calibri" w:eastAsia="Times New Roman" w:hAnsi="Calibri" w:cs="Calibri"/>
      <w:b/>
      <w:sz w:val="32"/>
      <w:szCs w:val="20"/>
      <w:u w:val="single"/>
    </w:rPr>
  </w:style>
  <w:style w:type="character" w:customStyle="1" w:styleId="Emphasis2">
    <w:name w:val="Emphasis2"/>
    <w:basedOn w:val="DefaultParagraphFont"/>
    <w:rsid w:val="00903DBE"/>
    <w:rPr>
      <w:rFonts w:ascii="Franklin Gothic Heavy" w:hAnsi="Franklin Gothic Heavy"/>
      <w:iCs/>
      <w:u w:val="single"/>
    </w:rPr>
  </w:style>
  <w:style w:type="paragraph" w:customStyle="1" w:styleId="Cards">
    <w:name w:val="Cards"/>
    <w:basedOn w:val="Normal"/>
    <w:link w:val="CardsChar1"/>
    <w:qFormat/>
    <w:rsid w:val="00903DB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903DBE"/>
    <w:rPr>
      <w:rFonts w:ascii="Times New Roman" w:eastAsia="Times New Roman" w:hAnsi="Times New Roman" w:cs="Times New Roman"/>
      <w:sz w:val="20"/>
      <w:szCs w:val="24"/>
    </w:rPr>
  </w:style>
  <w:style w:type="paragraph" w:styleId="Header">
    <w:name w:val="header"/>
    <w:basedOn w:val="Normal"/>
    <w:link w:val="HeaderChar"/>
    <w:uiPriority w:val="99"/>
    <w:qFormat/>
    <w:rsid w:val="00903DBE"/>
    <w:pPr>
      <w:tabs>
        <w:tab w:val="center" w:pos="4680"/>
        <w:tab w:val="right" w:pos="9360"/>
      </w:tabs>
    </w:pPr>
    <w:rPr>
      <w:rFonts w:cs="Calibri"/>
    </w:rPr>
  </w:style>
  <w:style w:type="character" w:customStyle="1" w:styleId="HeaderChar">
    <w:name w:val="Header Char"/>
    <w:basedOn w:val="DefaultParagraphFont"/>
    <w:link w:val="Header"/>
    <w:uiPriority w:val="99"/>
    <w:rsid w:val="00903DBE"/>
    <w:rPr>
      <w:rFonts w:ascii="Calibri" w:hAnsi="Calibri" w:cs="Calibri"/>
      <w:sz w:val="22"/>
    </w:rPr>
  </w:style>
  <w:style w:type="character" w:customStyle="1" w:styleId="pmterms1">
    <w:name w:val="pmterms1"/>
    <w:basedOn w:val="DefaultParagraphFont"/>
    <w:rsid w:val="00903DBE"/>
  </w:style>
  <w:style w:type="character" w:customStyle="1" w:styleId="hilite1">
    <w:name w:val="hilite1"/>
    <w:basedOn w:val="DefaultParagraphFont"/>
    <w:rsid w:val="00903DB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903DBE"/>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903DBE"/>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903DBE"/>
    <w:rPr>
      <w:rFonts w:eastAsia="Times New Roman" w:cs="Calibri"/>
      <w:b/>
      <w:szCs w:val="20"/>
    </w:rPr>
  </w:style>
  <w:style w:type="character" w:customStyle="1" w:styleId="NormaltagChar">
    <w:name w:val="Normal tag Char"/>
    <w:basedOn w:val="DefaultParagraphFont"/>
    <w:link w:val="Normaltag"/>
    <w:uiPriority w:val="99"/>
    <w:locked/>
    <w:rsid w:val="00903DBE"/>
    <w:rPr>
      <w:rFonts w:ascii="Calibri" w:eastAsia="Times New Roman" w:hAnsi="Calibri" w:cs="Calibri"/>
      <w:b/>
      <w:sz w:val="22"/>
      <w:szCs w:val="20"/>
    </w:rPr>
  </w:style>
  <w:style w:type="character" w:customStyle="1" w:styleId="DebateUnderline">
    <w:name w:val="Debate Underline"/>
    <w:qFormat/>
    <w:rsid w:val="00903DBE"/>
    <w:rPr>
      <w:rFonts w:ascii="Times New Roman" w:hAnsi="Times New Roman"/>
      <w:sz w:val="20"/>
      <w:szCs w:val="24"/>
      <w:u w:val="thick"/>
    </w:rPr>
  </w:style>
  <w:style w:type="character" w:customStyle="1" w:styleId="blue">
    <w:name w:val="blue"/>
    <w:basedOn w:val="DefaultParagraphFont"/>
    <w:rsid w:val="00903DBE"/>
    <w:rPr>
      <w:rFonts w:cs="Times New Roman"/>
    </w:rPr>
  </w:style>
  <w:style w:type="paragraph" w:customStyle="1" w:styleId="cites">
    <w:name w:val="cites"/>
    <w:link w:val="Heading1Char3"/>
    <w:autoRedefine/>
    <w:qFormat/>
    <w:rsid w:val="00903DBE"/>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903DBE"/>
    <w:rPr>
      <w:rFonts w:ascii="Times New Roman" w:eastAsia="Malgun Gothic" w:hAnsi="Times New Roman" w:cs="Times New Roman"/>
      <w:b/>
      <w:u w:val="single"/>
    </w:rPr>
  </w:style>
  <w:style w:type="paragraph" w:customStyle="1" w:styleId="tiny">
    <w:name w:val="tiny"/>
    <w:next w:val="Normal"/>
    <w:link w:val="tinyChar"/>
    <w:autoRedefine/>
    <w:qFormat/>
    <w:rsid w:val="00903DBE"/>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903DBE"/>
    <w:rPr>
      <w:rFonts w:ascii="Times New Roman" w:eastAsia="Malgun Gothic" w:hAnsi="Times New Roman" w:cs="Times New Roman"/>
      <w:sz w:val="12"/>
    </w:rPr>
  </w:style>
  <w:style w:type="character" w:customStyle="1" w:styleId="CitesChar2">
    <w:name w:val="Cites Char2"/>
    <w:link w:val="Cites0"/>
    <w:rsid w:val="00903DBE"/>
    <w:rPr>
      <w:rFonts w:eastAsia="Times New Roman" w:cs="Times New Roman"/>
      <w:b/>
      <w:bCs/>
      <w:sz w:val="20"/>
      <w:szCs w:val="20"/>
    </w:rPr>
  </w:style>
  <w:style w:type="paragraph" w:styleId="Footer">
    <w:name w:val="footer"/>
    <w:basedOn w:val="Normal"/>
    <w:link w:val="FooterChar"/>
    <w:uiPriority w:val="99"/>
    <w:rsid w:val="00903DBE"/>
    <w:pPr>
      <w:tabs>
        <w:tab w:val="center" w:pos="4680"/>
        <w:tab w:val="right" w:pos="9360"/>
      </w:tabs>
    </w:pPr>
    <w:rPr>
      <w:rFonts w:cs="Calibri"/>
    </w:rPr>
  </w:style>
  <w:style w:type="character" w:customStyle="1" w:styleId="FooterChar">
    <w:name w:val="Footer Char"/>
    <w:basedOn w:val="DefaultParagraphFont"/>
    <w:link w:val="Footer"/>
    <w:uiPriority w:val="99"/>
    <w:rsid w:val="00903DBE"/>
    <w:rPr>
      <w:rFonts w:ascii="Calibri" w:hAnsi="Calibri" w:cs="Calibri"/>
      <w:sz w:val="22"/>
    </w:rPr>
  </w:style>
  <w:style w:type="character" w:styleId="PageNumber">
    <w:name w:val="page number"/>
    <w:aliases w:val="card ununderlined"/>
    <w:basedOn w:val="DefaultParagraphFont"/>
    <w:uiPriority w:val="99"/>
    <w:rsid w:val="00903DBE"/>
  </w:style>
  <w:style w:type="paragraph" w:customStyle="1" w:styleId="BlockTitle2">
    <w:name w:val="Block Title2"/>
    <w:basedOn w:val="Normal"/>
    <w:next w:val="Normal"/>
    <w:qFormat/>
    <w:rsid w:val="00903DBE"/>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903DBE"/>
    <w:pPr>
      <w:spacing w:before="120" w:after="120"/>
    </w:pPr>
    <w:rPr>
      <w:rFonts w:eastAsia="Times New Roman" w:cs="Calibri"/>
      <w:b/>
      <w:u w:val="single"/>
      <w:lang w:bidi="en-US"/>
    </w:rPr>
  </w:style>
  <w:style w:type="paragraph" w:styleId="TOC9">
    <w:name w:val="toc 9"/>
    <w:basedOn w:val="Normal"/>
    <w:next w:val="Normal"/>
    <w:autoRedefine/>
    <w:rsid w:val="00903DBE"/>
    <w:pPr>
      <w:ind w:left="1600"/>
    </w:pPr>
    <w:rPr>
      <w:rFonts w:eastAsia="Times New Roman" w:cs="Calibri"/>
      <w:sz w:val="20"/>
      <w:lang w:bidi="en-US"/>
    </w:rPr>
  </w:style>
  <w:style w:type="paragraph" w:customStyle="1" w:styleId="TxBrp1">
    <w:name w:val="TxBr_p1"/>
    <w:basedOn w:val="Normal"/>
    <w:qFormat/>
    <w:rsid w:val="00903DBE"/>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903DBE"/>
    <w:pPr>
      <w:spacing w:before="100" w:beforeAutospacing="1" w:after="100" w:afterAutospacing="1"/>
    </w:pPr>
    <w:rPr>
      <w:rFonts w:eastAsia="Times New Roman" w:cs="Calibri"/>
      <w:lang w:bidi="en-US"/>
    </w:rPr>
  </w:style>
  <w:style w:type="paragraph" w:customStyle="1" w:styleId="fullstory">
    <w:name w:val="fullstory"/>
    <w:basedOn w:val="Normal"/>
    <w:qFormat/>
    <w:rsid w:val="00903DBE"/>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903DBE"/>
  </w:style>
  <w:style w:type="paragraph" w:customStyle="1" w:styleId="hat">
    <w:name w:val="hat"/>
    <w:basedOn w:val="Normal"/>
    <w:next w:val="Normal"/>
    <w:link w:val="hatChar"/>
    <w:qFormat/>
    <w:rsid w:val="00903DBE"/>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903DBE"/>
  </w:style>
  <w:style w:type="paragraph" w:customStyle="1" w:styleId="HotRouteChar">
    <w:name w:val="Hot Route! Char"/>
    <w:basedOn w:val="Normal"/>
    <w:qFormat/>
    <w:rsid w:val="00903DBE"/>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903DBE"/>
    <w:rPr>
      <w:rFonts w:cs="Times New Roman"/>
      <w:b/>
      <w:bCs/>
    </w:rPr>
  </w:style>
  <w:style w:type="paragraph" w:customStyle="1" w:styleId="Default">
    <w:name w:val="Default"/>
    <w:qFormat/>
    <w:rsid w:val="00903DB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903DBE"/>
    <w:rPr>
      <w:rFonts w:ascii="Cambria" w:hAnsi="Cambria" w:cs="Times New Roman"/>
      <w:b/>
      <w:bCs/>
      <w:sz w:val="26"/>
      <w:szCs w:val="26"/>
    </w:rPr>
  </w:style>
  <w:style w:type="character" w:customStyle="1" w:styleId="UnderliningChar">
    <w:name w:val="Underlining Char"/>
    <w:basedOn w:val="DefaultParagraphFont"/>
    <w:link w:val="Underlining"/>
    <w:rsid w:val="00903DBE"/>
    <w:rPr>
      <w:rFonts w:ascii="Arial Narrow" w:hAnsi="Arial Narrow" w:cs="Times New Roman"/>
      <w:u w:val="single"/>
    </w:rPr>
  </w:style>
  <w:style w:type="character" w:customStyle="1" w:styleId="CardCharChar1">
    <w:name w:val="Card Char Char1"/>
    <w:basedOn w:val="DefaultParagraphFont"/>
    <w:rsid w:val="00903DBE"/>
    <w:rPr>
      <w:rFonts w:cs="Times New Roman"/>
      <w:b/>
      <w:bCs/>
      <w:sz w:val="28"/>
      <w:szCs w:val="28"/>
    </w:rPr>
  </w:style>
  <w:style w:type="paragraph" w:customStyle="1" w:styleId="Cites0">
    <w:name w:val="Cites"/>
    <w:basedOn w:val="Normal"/>
    <w:link w:val="CitesChar2"/>
    <w:qFormat/>
    <w:rsid w:val="00903DB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903DBE"/>
    <w:rPr>
      <w:rFonts w:ascii="Times New Roman" w:eastAsia="Calibri" w:hAnsi="Times New Roman" w:cs="Times New Roman"/>
      <w:sz w:val="24"/>
      <w:szCs w:val="24"/>
    </w:rPr>
  </w:style>
  <w:style w:type="character" w:customStyle="1" w:styleId="apple-converted-space">
    <w:name w:val="apple-converted-space"/>
    <w:basedOn w:val="DefaultParagraphFont"/>
    <w:rsid w:val="00903DBE"/>
  </w:style>
  <w:style w:type="character" w:customStyle="1" w:styleId="hit">
    <w:name w:val="hit"/>
    <w:basedOn w:val="DefaultParagraphFont"/>
    <w:rsid w:val="00903DBE"/>
    <w:rPr>
      <w:rFonts w:cs="Times New Roman"/>
    </w:rPr>
  </w:style>
  <w:style w:type="paragraph" w:customStyle="1" w:styleId="SmallFont">
    <w:name w:val="Small Font"/>
    <w:basedOn w:val="Normal"/>
    <w:link w:val="SmallFontChar"/>
    <w:qFormat/>
    <w:rsid w:val="00903DBE"/>
    <w:pPr>
      <w:spacing w:after="200"/>
      <w:jc w:val="both"/>
    </w:pPr>
    <w:rPr>
      <w:rFonts w:eastAsia="Calibri" w:cs="Calibri"/>
      <w:szCs w:val="18"/>
    </w:rPr>
  </w:style>
  <w:style w:type="character" w:customStyle="1" w:styleId="SmallFontChar">
    <w:name w:val="Small Font Char"/>
    <w:basedOn w:val="DefaultParagraphFont"/>
    <w:link w:val="SmallFont"/>
    <w:locked/>
    <w:rsid w:val="00903DBE"/>
    <w:rPr>
      <w:rFonts w:ascii="Calibri" w:eastAsia="Calibri" w:hAnsi="Calibri" w:cs="Calibri"/>
      <w:sz w:val="22"/>
      <w:szCs w:val="18"/>
    </w:rPr>
  </w:style>
  <w:style w:type="character" w:customStyle="1" w:styleId="CircleChar1">
    <w:name w:val="Circle Char1"/>
    <w:basedOn w:val="DefaultParagraphFont"/>
    <w:rsid w:val="00903DBE"/>
    <w:rPr>
      <w:rFonts w:cs="Times New Roman"/>
      <w:b/>
      <w:i/>
      <w:sz w:val="18"/>
      <w:szCs w:val="18"/>
      <w:u w:val="single"/>
      <w:lang w:val="en-US" w:eastAsia="en-US" w:bidi="ar-SA"/>
    </w:rPr>
  </w:style>
  <w:style w:type="paragraph" w:styleId="BodyText">
    <w:name w:val="Body Text"/>
    <w:basedOn w:val="Normal"/>
    <w:link w:val="BodyTextChar"/>
    <w:qFormat/>
    <w:rsid w:val="00903DBE"/>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903DBE"/>
    <w:rPr>
      <w:rFonts w:ascii="Calibri" w:eastAsia="Times New Roman" w:hAnsi="Calibri" w:cs="Calibri"/>
      <w:sz w:val="20"/>
      <w:szCs w:val="20"/>
      <w:lang w:eastAsia="ar-SA"/>
    </w:rPr>
  </w:style>
  <w:style w:type="character" w:customStyle="1" w:styleId="verdana">
    <w:name w:val="verdana"/>
    <w:basedOn w:val="DefaultParagraphFont"/>
    <w:rsid w:val="00903DBE"/>
  </w:style>
  <w:style w:type="character" w:customStyle="1" w:styleId="CardsChar1">
    <w:name w:val="Cards Char1"/>
    <w:link w:val="Cards"/>
    <w:rsid w:val="00903DBE"/>
    <w:rPr>
      <w:rFonts w:ascii="Calibri" w:eastAsia="Times New Roman" w:hAnsi="Calibri" w:cs="Times New Roman"/>
      <w:sz w:val="20"/>
      <w:szCs w:val="20"/>
    </w:rPr>
  </w:style>
  <w:style w:type="paragraph" w:customStyle="1" w:styleId="BlockHeadings">
    <w:name w:val="Block Headings"/>
    <w:basedOn w:val="Normal"/>
    <w:link w:val="BlockHeadingsChar"/>
    <w:qFormat/>
    <w:rsid w:val="00903DB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903DBE"/>
    <w:rPr>
      <w:rFonts w:ascii="Calibri" w:eastAsia="Times New Roman" w:hAnsi="Calibri" w:cs="Times New Roman"/>
      <w:b/>
      <w:sz w:val="20"/>
      <w:szCs w:val="20"/>
    </w:rPr>
  </w:style>
  <w:style w:type="paragraph" w:customStyle="1" w:styleId="loose">
    <w:name w:val="loose"/>
    <w:basedOn w:val="Normal"/>
    <w:qFormat/>
    <w:rsid w:val="00903DBE"/>
    <w:pPr>
      <w:spacing w:before="210"/>
    </w:pPr>
    <w:rPr>
      <w:rFonts w:eastAsia="Times New Roman" w:cs="Calibri"/>
      <w:lang w:eastAsia="zh-CN" w:bidi="he-IL"/>
    </w:rPr>
  </w:style>
  <w:style w:type="character" w:customStyle="1" w:styleId="hit1">
    <w:name w:val="hit1"/>
    <w:basedOn w:val="DefaultParagraphFont"/>
    <w:rsid w:val="00903DBE"/>
    <w:rPr>
      <w:b/>
      <w:bCs/>
      <w:color w:val="CC0033"/>
    </w:rPr>
  </w:style>
  <w:style w:type="character" w:customStyle="1" w:styleId="upper">
    <w:name w:val="upper"/>
    <w:basedOn w:val="DefaultParagraphFont"/>
    <w:rsid w:val="00903DBE"/>
  </w:style>
  <w:style w:type="character" w:customStyle="1" w:styleId="Author">
    <w:name w:val="Author"/>
    <w:aliases w:val="Style Date"/>
    <w:basedOn w:val="DefaultParagraphFont"/>
    <w:qFormat/>
    <w:rsid w:val="00903DBE"/>
    <w:rPr>
      <w:b/>
      <w:sz w:val="24"/>
    </w:rPr>
  </w:style>
  <w:style w:type="character" w:customStyle="1" w:styleId="SmallFont7pt">
    <w:name w:val="Small Font (7 pt)"/>
    <w:basedOn w:val="DefaultParagraphFont"/>
    <w:rsid w:val="00903DBE"/>
    <w:rPr>
      <w:sz w:val="14"/>
    </w:rPr>
  </w:style>
  <w:style w:type="paragraph" w:customStyle="1" w:styleId="UnderlinedText">
    <w:name w:val="Underlined Text"/>
    <w:basedOn w:val="Normal"/>
    <w:qFormat/>
    <w:rsid w:val="00903DBE"/>
    <w:rPr>
      <w:rFonts w:eastAsia="Times New Roman" w:cs="Calibri"/>
      <w:b/>
      <w:szCs w:val="20"/>
    </w:rPr>
  </w:style>
  <w:style w:type="character" w:customStyle="1" w:styleId="SmallText-New">
    <w:name w:val="Small Text - New"/>
    <w:basedOn w:val="DefaultParagraphFont"/>
    <w:rsid w:val="00903DBE"/>
    <w:rPr>
      <w:rFonts w:ascii="Arial Narrow" w:hAnsi="Arial Narrow"/>
      <w:sz w:val="14"/>
    </w:rPr>
  </w:style>
  <w:style w:type="paragraph" w:customStyle="1" w:styleId="Smalltext">
    <w:name w:val="Small text"/>
    <w:aliases w:val="Quote1,Quote11"/>
    <w:basedOn w:val="Normal"/>
    <w:link w:val="SmalltextChar"/>
    <w:qFormat/>
    <w:rsid w:val="00903DBE"/>
    <w:rPr>
      <w:rFonts w:ascii="Arial Narrow" w:eastAsia="Times New Roman" w:hAnsi="Arial Narrow" w:cs="Calibri"/>
    </w:rPr>
  </w:style>
  <w:style w:type="character" w:customStyle="1" w:styleId="Underlined-New">
    <w:name w:val="Underlined - New"/>
    <w:basedOn w:val="DefaultParagraphFont"/>
    <w:rsid w:val="00903DBE"/>
    <w:rPr>
      <w:rFonts w:ascii="Arial Narrow" w:hAnsi="Arial Narrow"/>
      <w:sz w:val="16"/>
      <w:u w:val="single"/>
    </w:rPr>
  </w:style>
  <w:style w:type="paragraph" w:styleId="TOC2">
    <w:name w:val="toc 2"/>
    <w:basedOn w:val="Normal"/>
    <w:next w:val="Normal"/>
    <w:autoRedefine/>
    <w:uiPriority w:val="39"/>
    <w:rsid w:val="00903DBE"/>
    <w:pPr>
      <w:ind w:left="200"/>
    </w:pPr>
    <w:rPr>
      <w:rFonts w:eastAsia="Times New Roman" w:cs="Calibri"/>
      <w:sz w:val="20"/>
      <w:lang w:bidi="en-US"/>
    </w:rPr>
  </w:style>
  <w:style w:type="paragraph" w:styleId="Caption">
    <w:name w:val="caption"/>
    <w:basedOn w:val="Normal"/>
    <w:next w:val="Normal"/>
    <w:qFormat/>
    <w:rsid w:val="00903DBE"/>
    <w:rPr>
      <w:rFonts w:eastAsia="Times New Roman" w:cs="Calibri"/>
      <w:b/>
      <w:bCs/>
      <w:sz w:val="18"/>
      <w:szCs w:val="18"/>
      <w:lang w:bidi="en-US"/>
    </w:rPr>
  </w:style>
  <w:style w:type="paragraph" w:styleId="TOCHeading">
    <w:name w:val="TOC Heading"/>
    <w:basedOn w:val="Heading1"/>
    <w:next w:val="Normal"/>
    <w:uiPriority w:val="39"/>
    <w:qFormat/>
    <w:rsid w:val="00903DB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903DBE"/>
    <w:rPr>
      <w:rFonts w:ascii="Arial Narrow" w:hAnsi="Arial Narrow"/>
      <w:dstrike w:val="0"/>
      <w:sz w:val="20"/>
      <w:bdr w:val="single" w:sz="2" w:space="0" w:color="auto"/>
      <w:vertAlign w:val="baseline"/>
    </w:rPr>
  </w:style>
  <w:style w:type="character" w:customStyle="1" w:styleId="style65">
    <w:name w:val="style65"/>
    <w:basedOn w:val="DefaultParagraphFont"/>
    <w:rsid w:val="00903DB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903DBE"/>
    <w:rPr>
      <w:rFonts w:cs="Arial"/>
      <w:bCs/>
      <w:szCs w:val="26"/>
      <w:u w:val="single"/>
      <w:lang w:val="en-US" w:eastAsia="en-US" w:bidi="ar-SA"/>
    </w:rPr>
  </w:style>
  <w:style w:type="character" w:customStyle="1" w:styleId="qlabel">
    <w:name w:val="q_label"/>
    <w:basedOn w:val="DefaultParagraphFont"/>
    <w:rsid w:val="00903DBE"/>
  </w:style>
  <w:style w:type="character" w:customStyle="1" w:styleId="alabel">
    <w:name w:val="a_label"/>
    <w:basedOn w:val="DefaultParagraphFont"/>
    <w:rsid w:val="00903DBE"/>
  </w:style>
  <w:style w:type="character" w:customStyle="1" w:styleId="Style1Char1">
    <w:name w:val="Style1 Char1"/>
    <w:basedOn w:val="DefaultParagraphFont"/>
    <w:rsid w:val="00903DBE"/>
    <w:rPr>
      <w:rFonts w:eastAsia="SimSun"/>
      <w:sz w:val="20"/>
      <w:szCs w:val="24"/>
      <w:u w:val="single"/>
      <w:lang w:val="en-US" w:eastAsia="zh-CN" w:bidi="ar-SA"/>
    </w:rPr>
  </w:style>
  <w:style w:type="character" w:customStyle="1" w:styleId="UnderlineCharChar">
    <w:name w:val="Underline Char Char"/>
    <w:basedOn w:val="DefaultParagraphFont"/>
    <w:rsid w:val="00903DB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903DBE"/>
    <w:rPr>
      <w:rFonts w:eastAsia="MS Mincho"/>
      <w:b/>
      <w:u w:val="single"/>
      <w:lang w:val="en-US" w:eastAsia="en-US" w:bidi="ar-SA"/>
    </w:rPr>
  </w:style>
  <w:style w:type="character" w:customStyle="1" w:styleId="CardTextChar0">
    <w:name w:val="Card Text Char"/>
    <w:basedOn w:val="DefaultParagraphFont"/>
    <w:rsid w:val="00903DBE"/>
    <w:rPr>
      <w:rFonts w:ascii="Times New Roman" w:eastAsia="Times New Roman" w:hAnsi="Times New Roman" w:cs="Times New Roman"/>
      <w:szCs w:val="24"/>
    </w:rPr>
  </w:style>
  <w:style w:type="character" w:customStyle="1" w:styleId="reduce2">
    <w:name w:val="reduce2"/>
    <w:basedOn w:val="DefaultParagraphFont"/>
    <w:rsid w:val="00903DBE"/>
    <w:rPr>
      <w:rFonts w:ascii="Arial" w:hAnsi="Arial" w:cs="Arial"/>
      <w:color w:val="000000"/>
      <w:sz w:val="10"/>
      <w:szCs w:val="22"/>
    </w:rPr>
  </w:style>
  <w:style w:type="paragraph" w:customStyle="1" w:styleId="BoldUnderline">
    <w:name w:val="BoldUnderline"/>
    <w:link w:val="BoldUnderlineChar"/>
    <w:uiPriority w:val="99"/>
    <w:qFormat/>
    <w:rsid w:val="00903DBE"/>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903DB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903DBE"/>
    <w:rPr>
      <w:rFonts w:cs="Arial"/>
      <w:bCs/>
      <w:szCs w:val="26"/>
      <w:u w:val="single"/>
      <w:lang w:val="en-US" w:eastAsia="en-US" w:bidi="ar-SA"/>
    </w:rPr>
  </w:style>
  <w:style w:type="paragraph" w:customStyle="1" w:styleId="evidencetextChar">
    <w:name w:val="evidence text Char"/>
    <w:basedOn w:val="Normal"/>
    <w:qFormat/>
    <w:rsid w:val="00903DBE"/>
    <w:pPr>
      <w:ind w:left="1728" w:right="1008"/>
    </w:pPr>
    <w:rPr>
      <w:rFonts w:eastAsia="Times New Roman" w:cs="Calibri"/>
      <w:color w:val="000000"/>
      <w:sz w:val="18"/>
    </w:rPr>
  </w:style>
  <w:style w:type="character" w:customStyle="1" w:styleId="underline2">
    <w:name w:val="underline2"/>
    <w:basedOn w:val="DefaultParagraphFont"/>
    <w:rsid w:val="00903DBE"/>
    <w:rPr>
      <w:u w:val="single"/>
    </w:rPr>
  </w:style>
  <w:style w:type="character" w:customStyle="1" w:styleId="Style11ptUnderlineBorderSinglesolidlineAuto05pt">
    <w:name w:val="Style 11 pt Underline Border: : (Single solid line Auto  0.5 pt..."/>
    <w:rsid w:val="00903DB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903DB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903DBE"/>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903DBE"/>
    <w:rPr>
      <w:u w:val="single"/>
    </w:rPr>
  </w:style>
  <w:style w:type="paragraph" w:customStyle="1" w:styleId="UnderlineChar4">
    <w:name w:val="Underline Char4"/>
    <w:basedOn w:val="Normal"/>
    <w:link w:val="UnderlineChar4Char"/>
    <w:qFormat/>
    <w:rsid w:val="00903DBE"/>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903DBE"/>
    <w:rPr>
      <w:b/>
      <w:u w:val="single"/>
    </w:rPr>
  </w:style>
  <w:style w:type="paragraph" w:customStyle="1" w:styleId="BoldandUnderlineChar3">
    <w:name w:val="Bold and Underline Char3"/>
    <w:basedOn w:val="Normal"/>
    <w:link w:val="BoldandUnderlineChar3Char2"/>
    <w:qFormat/>
    <w:rsid w:val="00903DBE"/>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903DBE"/>
    <w:rPr>
      <w:rFonts w:eastAsia="Times New Roman" w:cs="Calibri"/>
      <w:u w:val="single"/>
    </w:rPr>
  </w:style>
  <w:style w:type="character" w:customStyle="1" w:styleId="StyleUnderlineChar11ptChar">
    <w:name w:val="Style Underline Char + 11 pt Char"/>
    <w:basedOn w:val="DefaultParagraphFont"/>
    <w:link w:val="StyleUnderlineChar11pt"/>
    <w:rsid w:val="00903DBE"/>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903DBE"/>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903DBE"/>
    <w:rPr>
      <w:rFonts w:ascii="Calibri" w:eastAsia="Times New Roman" w:hAnsi="Calibri" w:cs="Calibri"/>
      <w:b/>
      <w:bCs/>
      <w:sz w:val="22"/>
      <w:u w:val="single"/>
    </w:rPr>
  </w:style>
  <w:style w:type="character" w:customStyle="1" w:styleId="inside-head">
    <w:name w:val="inside-head"/>
    <w:basedOn w:val="DefaultParagraphFont"/>
    <w:rsid w:val="00903DBE"/>
  </w:style>
  <w:style w:type="paragraph" w:customStyle="1" w:styleId="Style3">
    <w:name w:val="Style3"/>
    <w:basedOn w:val="Normal"/>
    <w:link w:val="Style3Char"/>
    <w:qFormat/>
    <w:rsid w:val="00903DBE"/>
    <w:rPr>
      <w:rFonts w:ascii="Arial Narrow" w:eastAsia="Times New Roman" w:hAnsi="Arial Narrow" w:cs="Calibri"/>
      <w:b/>
    </w:rPr>
  </w:style>
  <w:style w:type="character" w:customStyle="1" w:styleId="Style3Char">
    <w:name w:val="Style3 Char"/>
    <w:basedOn w:val="DefaultParagraphFont"/>
    <w:link w:val="Style3"/>
    <w:rsid w:val="00903DBE"/>
    <w:rPr>
      <w:rFonts w:ascii="Arial Narrow" w:eastAsia="Times New Roman" w:hAnsi="Arial Narrow" w:cs="Calibri"/>
      <w:b/>
      <w:sz w:val="22"/>
    </w:rPr>
  </w:style>
  <w:style w:type="character" w:customStyle="1" w:styleId="7TimesNewRoman">
    <w:name w:val="7 Times New Roman"/>
    <w:rsid w:val="00903DB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903DBE"/>
  </w:style>
  <w:style w:type="character" w:customStyle="1" w:styleId="officialsbureau">
    <w:name w:val="official_s_bureau"/>
    <w:basedOn w:val="DefaultParagraphFont"/>
    <w:rsid w:val="00903DBE"/>
  </w:style>
  <w:style w:type="paragraph" w:customStyle="1" w:styleId="Stylecard11ptUnderline">
    <w:name w:val="Style card + 11 pt Underline"/>
    <w:basedOn w:val="Normal"/>
    <w:link w:val="Stylecard11ptUnderlineChar"/>
    <w:qFormat/>
    <w:rsid w:val="00903DBE"/>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903DBE"/>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903DBE"/>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903DBE"/>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903DB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903DBE"/>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903DBE"/>
    <w:rPr>
      <w:rFonts w:ascii="Georgia" w:eastAsia="SimSun" w:hAnsi="Georgia" w:cs="Calibri"/>
      <w:sz w:val="22"/>
      <w:u w:val="single"/>
      <w:lang w:eastAsia="zh-CN"/>
    </w:rPr>
  </w:style>
  <w:style w:type="paragraph" w:styleId="HTMLPreformatted">
    <w:name w:val="HTML Preformatted"/>
    <w:basedOn w:val="Normal"/>
    <w:link w:val="HTMLPreformattedChar"/>
    <w:rsid w:val="0090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903DB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903DBE"/>
    <w:rPr>
      <w:rFonts w:cs="Calibri"/>
      <w:u w:val="single"/>
    </w:rPr>
  </w:style>
  <w:style w:type="character" w:customStyle="1" w:styleId="StyleUnderlining11ptChar">
    <w:name w:val="Style Underlining + 11 pt Char"/>
    <w:basedOn w:val="DefaultParagraphFont"/>
    <w:link w:val="StyleUnderlining11pt"/>
    <w:rsid w:val="00903DBE"/>
    <w:rPr>
      <w:rFonts w:ascii="Calibri" w:hAnsi="Calibri" w:cs="Calibri"/>
      <w:sz w:val="22"/>
      <w:u w:val="single"/>
    </w:rPr>
  </w:style>
  <w:style w:type="paragraph" w:customStyle="1" w:styleId="StyleCardText9pt">
    <w:name w:val="Style Card Text + 9 pt"/>
    <w:basedOn w:val="Normal"/>
    <w:link w:val="StyleCardText9ptChar"/>
    <w:qFormat/>
    <w:rsid w:val="00903DBE"/>
    <w:pPr>
      <w:spacing w:after="200"/>
      <w:contextualSpacing/>
    </w:pPr>
    <w:rPr>
      <w:rFonts w:eastAsia="Calibri" w:cs="Calibri"/>
    </w:rPr>
  </w:style>
  <w:style w:type="character" w:customStyle="1" w:styleId="StyleCardText9ptChar">
    <w:name w:val="Style Card Text + 9 pt Char"/>
    <w:basedOn w:val="DefaultParagraphFont"/>
    <w:link w:val="StyleCardText9pt"/>
    <w:rsid w:val="00903DBE"/>
    <w:rPr>
      <w:rFonts w:ascii="Calibri" w:eastAsia="Calibri" w:hAnsi="Calibri" w:cs="Calibri"/>
      <w:sz w:val="22"/>
    </w:rPr>
  </w:style>
  <w:style w:type="paragraph" w:styleId="Quote">
    <w:name w:val="Quote"/>
    <w:basedOn w:val="Normal"/>
    <w:next w:val="Normal"/>
    <w:link w:val="QuoteChar"/>
    <w:uiPriority w:val="29"/>
    <w:qFormat/>
    <w:rsid w:val="00903DBE"/>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903DBE"/>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903DBE"/>
    <w:rPr>
      <w:rFonts w:ascii="Arial Narrow" w:hAnsi="Arial Narrow" w:cs="Times New Roman"/>
      <w:sz w:val="24"/>
      <w:u w:val="single"/>
    </w:rPr>
  </w:style>
  <w:style w:type="character" w:customStyle="1" w:styleId="ital-inline">
    <w:name w:val="ital-inline"/>
    <w:basedOn w:val="DefaultParagraphFont"/>
    <w:rsid w:val="00903DBE"/>
  </w:style>
  <w:style w:type="character" w:customStyle="1" w:styleId="underlineChar">
    <w:name w:val="underline Char"/>
    <w:basedOn w:val="DefaultParagraphFont"/>
    <w:rsid w:val="00903DB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903DB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03DBE"/>
    <w:rPr>
      <w:sz w:val="20"/>
      <w:u w:val="single"/>
    </w:rPr>
  </w:style>
  <w:style w:type="paragraph" w:styleId="BodyTextIndent2">
    <w:name w:val="Body Text Indent 2"/>
    <w:basedOn w:val="Normal"/>
    <w:link w:val="BodyTextIndent2Char"/>
    <w:unhideWhenUsed/>
    <w:rsid w:val="00903DBE"/>
    <w:pPr>
      <w:spacing w:after="120" w:line="480" w:lineRule="auto"/>
      <w:ind w:left="360"/>
    </w:pPr>
    <w:rPr>
      <w:rFonts w:cs="Calibri"/>
    </w:rPr>
  </w:style>
  <w:style w:type="character" w:customStyle="1" w:styleId="BodyTextIndent2Char">
    <w:name w:val="Body Text Indent 2 Char"/>
    <w:basedOn w:val="DefaultParagraphFont"/>
    <w:link w:val="BodyTextIndent2"/>
    <w:rsid w:val="00903DBE"/>
    <w:rPr>
      <w:rFonts w:ascii="Calibri" w:hAnsi="Calibri" w:cs="Calibri"/>
      <w:sz w:val="22"/>
    </w:rPr>
  </w:style>
  <w:style w:type="paragraph" w:styleId="BodyTextIndent3">
    <w:name w:val="Body Text Indent 3"/>
    <w:basedOn w:val="Normal"/>
    <w:link w:val="BodyTextIndent3Char"/>
    <w:uiPriority w:val="99"/>
    <w:semiHidden/>
    <w:unhideWhenUsed/>
    <w:rsid w:val="00903DBE"/>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903DBE"/>
    <w:rPr>
      <w:rFonts w:ascii="Calibri" w:hAnsi="Calibri" w:cs="Calibri"/>
      <w:sz w:val="22"/>
      <w:szCs w:val="16"/>
    </w:rPr>
  </w:style>
  <w:style w:type="paragraph" w:styleId="BodyText2">
    <w:name w:val="Body Text 2"/>
    <w:basedOn w:val="Normal"/>
    <w:link w:val="BodyText2Char"/>
    <w:unhideWhenUsed/>
    <w:rsid w:val="00903DBE"/>
    <w:pPr>
      <w:spacing w:after="120" w:line="480" w:lineRule="auto"/>
    </w:pPr>
    <w:rPr>
      <w:rFonts w:cs="Calibri"/>
    </w:rPr>
  </w:style>
  <w:style w:type="character" w:customStyle="1" w:styleId="BodyText2Char">
    <w:name w:val="Body Text 2 Char"/>
    <w:basedOn w:val="DefaultParagraphFont"/>
    <w:link w:val="BodyText2"/>
    <w:rsid w:val="00903DBE"/>
    <w:rPr>
      <w:rFonts w:ascii="Calibri" w:hAnsi="Calibri" w:cs="Calibri"/>
      <w:sz w:val="22"/>
    </w:rPr>
  </w:style>
  <w:style w:type="paragraph" w:styleId="BodyTextIndent">
    <w:name w:val="Body Text Indent"/>
    <w:basedOn w:val="Normal"/>
    <w:link w:val="BodyTextIndentChar"/>
    <w:uiPriority w:val="99"/>
    <w:unhideWhenUsed/>
    <w:rsid w:val="00903DBE"/>
    <w:pPr>
      <w:spacing w:after="120"/>
      <w:ind w:left="360"/>
    </w:pPr>
    <w:rPr>
      <w:rFonts w:cs="Calibri"/>
    </w:rPr>
  </w:style>
  <w:style w:type="character" w:customStyle="1" w:styleId="BodyTextIndentChar">
    <w:name w:val="Body Text Indent Char"/>
    <w:basedOn w:val="DefaultParagraphFont"/>
    <w:link w:val="BodyTextIndent"/>
    <w:uiPriority w:val="99"/>
    <w:rsid w:val="00903DBE"/>
    <w:rPr>
      <w:rFonts w:ascii="Calibri" w:hAnsi="Calibri" w:cs="Calibri"/>
      <w:sz w:val="22"/>
    </w:rPr>
  </w:style>
  <w:style w:type="paragraph" w:styleId="BodyText3">
    <w:name w:val="Body Text 3"/>
    <w:basedOn w:val="Normal"/>
    <w:link w:val="BodyText3Char"/>
    <w:unhideWhenUsed/>
    <w:rsid w:val="00903DBE"/>
    <w:pPr>
      <w:spacing w:after="120"/>
    </w:pPr>
    <w:rPr>
      <w:rFonts w:cs="Calibri"/>
      <w:szCs w:val="16"/>
    </w:rPr>
  </w:style>
  <w:style w:type="character" w:customStyle="1" w:styleId="BodyText3Char">
    <w:name w:val="Body Text 3 Char"/>
    <w:basedOn w:val="DefaultParagraphFont"/>
    <w:link w:val="BodyText3"/>
    <w:rsid w:val="00903DBE"/>
    <w:rPr>
      <w:rFonts w:ascii="Calibri" w:hAnsi="Calibri" w:cs="Calibri"/>
      <w:sz w:val="22"/>
      <w:szCs w:val="16"/>
    </w:rPr>
  </w:style>
  <w:style w:type="character" w:customStyle="1" w:styleId="StyleBold">
    <w:name w:val="Style Bold"/>
    <w:basedOn w:val="DefaultParagraphFont"/>
    <w:uiPriority w:val="9"/>
    <w:semiHidden/>
    <w:rsid w:val="00903DBE"/>
    <w:rPr>
      <w:b/>
      <w:bCs/>
    </w:rPr>
  </w:style>
  <w:style w:type="character" w:customStyle="1" w:styleId="body-text">
    <w:name w:val="body-text"/>
    <w:basedOn w:val="DefaultParagraphFont"/>
    <w:rsid w:val="00903DBE"/>
  </w:style>
  <w:style w:type="paragraph" w:customStyle="1" w:styleId="StyleStyle411ptBoldBorderSinglesolidlineAuto0">
    <w:name w:val="Style Style4 + 11 pt Bold Border: : (Single solid line Auto  0...."/>
    <w:basedOn w:val="Normal"/>
    <w:link w:val="StyleStyle411ptBoldBorderSinglesolidlineAuto0Char"/>
    <w:qFormat/>
    <w:rsid w:val="00903DBE"/>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03DBE"/>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903DBE"/>
    <w:rPr>
      <w:rFonts w:ascii="Segoe UI" w:eastAsiaTheme="minorHAnsi" w:hAnsi="Segoe UI" w:cs="Segoe UI"/>
      <w:sz w:val="18"/>
      <w:szCs w:val="18"/>
    </w:rPr>
  </w:style>
  <w:style w:type="character" w:customStyle="1" w:styleId="globalcontentbody">
    <w:name w:val="globalcontentbody"/>
    <w:basedOn w:val="DefaultParagraphFont"/>
    <w:rsid w:val="00903DBE"/>
  </w:style>
  <w:style w:type="paragraph" w:customStyle="1" w:styleId="StyleStyle112pt">
    <w:name w:val="Style Style1 + 12 pt"/>
    <w:basedOn w:val="Normal"/>
    <w:link w:val="StyleStyle112ptChar"/>
    <w:qFormat/>
    <w:rsid w:val="00903DBE"/>
    <w:rPr>
      <w:rFonts w:eastAsia="SimSun" w:cs="Calibri"/>
      <w:u w:val="single"/>
      <w:lang w:eastAsia="zh-CN"/>
    </w:rPr>
  </w:style>
  <w:style w:type="character" w:customStyle="1" w:styleId="StyleStyle112ptChar">
    <w:name w:val="Style Style1 + 12 pt Char"/>
    <w:basedOn w:val="DefaultParagraphFont"/>
    <w:link w:val="StyleStyle112pt"/>
    <w:rsid w:val="00903DBE"/>
    <w:rPr>
      <w:rFonts w:ascii="Calibri" w:eastAsia="SimSun" w:hAnsi="Calibri" w:cs="Calibri"/>
      <w:sz w:val="22"/>
      <w:u w:val="single"/>
      <w:lang w:eastAsia="zh-CN"/>
    </w:rPr>
  </w:style>
  <w:style w:type="paragraph" w:customStyle="1" w:styleId="MinimizedText">
    <w:name w:val="Minimized Text"/>
    <w:basedOn w:val="Normal"/>
    <w:link w:val="MinimizedTextChar"/>
    <w:qFormat/>
    <w:rsid w:val="00903DBE"/>
    <w:rPr>
      <w:rFonts w:eastAsia="Times New Roman" w:cs="Calibri"/>
    </w:rPr>
  </w:style>
  <w:style w:type="character" w:customStyle="1" w:styleId="MinimizedTextChar">
    <w:name w:val="Minimized Text Char"/>
    <w:basedOn w:val="DefaultParagraphFont"/>
    <w:link w:val="MinimizedText"/>
    <w:rsid w:val="00903DBE"/>
    <w:rPr>
      <w:rFonts w:ascii="Calibri" w:eastAsia="Times New Roman" w:hAnsi="Calibri" w:cs="Calibri"/>
      <w:sz w:val="22"/>
    </w:rPr>
  </w:style>
  <w:style w:type="character" w:customStyle="1" w:styleId="term1">
    <w:name w:val="term1"/>
    <w:basedOn w:val="DefaultParagraphFont"/>
    <w:rsid w:val="00903DBE"/>
    <w:rPr>
      <w:b/>
      <w:bCs/>
    </w:rPr>
  </w:style>
  <w:style w:type="character" w:customStyle="1" w:styleId="Styleterm111ptUnderline">
    <w:name w:val="Style term1 + 11 pt Underline"/>
    <w:basedOn w:val="term1"/>
    <w:rsid w:val="00903DBE"/>
    <w:rPr>
      <w:b/>
      <w:bCs/>
      <w:sz w:val="20"/>
      <w:u w:val="single"/>
    </w:rPr>
  </w:style>
  <w:style w:type="paragraph" w:customStyle="1" w:styleId="StyleMinimizedTextArialNarrow10pt">
    <w:name w:val="Style Minimized Text + Arial Narrow 10 pt"/>
    <w:basedOn w:val="MinimizedText"/>
    <w:link w:val="StyleMinimizedTextArialNarrow10ptChar"/>
    <w:qFormat/>
    <w:rsid w:val="00903DBE"/>
    <w:rPr>
      <w:sz w:val="20"/>
    </w:rPr>
  </w:style>
  <w:style w:type="character" w:customStyle="1" w:styleId="StyleMinimizedTextArialNarrow10ptChar">
    <w:name w:val="Style Minimized Text + Arial Narrow 10 pt Char"/>
    <w:basedOn w:val="MinimizedTextChar"/>
    <w:link w:val="StyleMinimizedTextArialNarrow10pt"/>
    <w:rsid w:val="00903DBE"/>
    <w:rPr>
      <w:rFonts w:ascii="Calibri" w:eastAsia="Times New Roman" w:hAnsi="Calibri" w:cs="Calibri"/>
      <w:sz w:val="20"/>
    </w:rPr>
  </w:style>
  <w:style w:type="character" w:customStyle="1" w:styleId="Styleunderline11ptBold">
    <w:name w:val="Style underline + 11 pt Bold"/>
    <w:basedOn w:val="underline"/>
    <w:rsid w:val="00903DB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03DBE"/>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03DBE"/>
    <w:rPr>
      <w:rFonts w:ascii="Calibri" w:eastAsia="Times New Roman" w:hAnsi="Calibri" w:cs="Calibri"/>
      <w:sz w:val="22"/>
      <w:u w:val="single"/>
      <w:bdr w:val="single" w:sz="4" w:space="0" w:color="auto"/>
    </w:rPr>
  </w:style>
  <w:style w:type="character" w:customStyle="1" w:styleId="Style9pt">
    <w:name w:val="Style 9 pt"/>
    <w:basedOn w:val="DefaultParagraphFont"/>
    <w:rsid w:val="00903DBE"/>
    <w:rPr>
      <w:rFonts w:ascii="Times New Roman" w:hAnsi="Times New Roman"/>
      <w:sz w:val="20"/>
    </w:rPr>
  </w:style>
  <w:style w:type="paragraph" w:customStyle="1" w:styleId="StyleStyle49pt3">
    <w:name w:val="Style Style4 + 9 pt3"/>
    <w:basedOn w:val="Style4"/>
    <w:link w:val="StyleStyle49pt3Char"/>
    <w:qFormat/>
    <w:rsid w:val="00903DBE"/>
    <w:rPr>
      <w:rFonts w:cs="Times New Roman"/>
    </w:rPr>
  </w:style>
  <w:style w:type="character" w:customStyle="1" w:styleId="StyleStyle49pt3Char">
    <w:name w:val="Style Style4 + 9 pt3 Char"/>
    <w:basedOn w:val="Style4Char"/>
    <w:link w:val="StyleStyle49pt3"/>
    <w:rsid w:val="00903DBE"/>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903DBE"/>
    <w:rPr>
      <w:rFonts w:cs="Times New Roman"/>
      <w:b/>
      <w:bCs/>
    </w:rPr>
  </w:style>
  <w:style w:type="character" w:customStyle="1" w:styleId="StyleStyle4BoldChar">
    <w:name w:val="Style Style4 + Bold Char"/>
    <w:basedOn w:val="Style4Char"/>
    <w:link w:val="StyleStyle4Bold"/>
    <w:rsid w:val="00903DBE"/>
    <w:rPr>
      <w:rFonts w:ascii="Calibri" w:eastAsia="Times New Roman" w:hAnsi="Calibri" w:cs="Times New Roman"/>
      <w:b/>
      <w:bCs/>
      <w:sz w:val="22"/>
      <w:u w:val="single"/>
    </w:rPr>
  </w:style>
  <w:style w:type="character" w:customStyle="1" w:styleId="CharChar11">
    <w:name w:val="Char Char11"/>
    <w:basedOn w:val="DefaultParagraphFont"/>
    <w:rsid w:val="00903DBE"/>
    <w:rPr>
      <w:rFonts w:cs="Arial"/>
      <w:bCs/>
      <w:szCs w:val="26"/>
      <w:u w:val="single"/>
      <w:lang w:val="en-US" w:eastAsia="en-US" w:bidi="ar-SA"/>
    </w:rPr>
  </w:style>
  <w:style w:type="character" w:customStyle="1" w:styleId="authorbio">
    <w:name w:val="authorbio"/>
    <w:basedOn w:val="DefaultParagraphFont"/>
    <w:rsid w:val="00903DBE"/>
  </w:style>
  <w:style w:type="character" w:customStyle="1" w:styleId="a">
    <w:name w:val="a"/>
    <w:basedOn w:val="DefaultParagraphFont"/>
    <w:rsid w:val="00903DBE"/>
  </w:style>
  <w:style w:type="character" w:customStyle="1" w:styleId="StyleStyleUnderline411pt">
    <w:name w:val="Style Style Underline4 + 11 pt"/>
    <w:basedOn w:val="DefaultParagraphFont"/>
    <w:rsid w:val="00903DBE"/>
    <w:rPr>
      <w:sz w:val="20"/>
      <w:u w:val="single"/>
    </w:rPr>
  </w:style>
  <w:style w:type="character" w:customStyle="1" w:styleId="StyleStyleUnderline411ptBold">
    <w:name w:val="Style Style Underline4 + 11 pt Bold"/>
    <w:basedOn w:val="DefaultParagraphFont"/>
    <w:rsid w:val="00903DBE"/>
    <w:rPr>
      <w:b/>
      <w:bCs/>
      <w:sz w:val="20"/>
      <w:u w:val="single"/>
    </w:rPr>
  </w:style>
  <w:style w:type="character" w:customStyle="1" w:styleId="StyleStyleUnderline311pt">
    <w:name w:val="Style Style Underline3 + 11 pt"/>
    <w:basedOn w:val="DefaultParagraphFont"/>
    <w:rsid w:val="00903DBE"/>
    <w:rPr>
      <w:sz w:val="20"/>
      <w:u w:val="single"/>
    </w:rPr>
  </w:style>
  <w:style w:type="character" w:customStyle="1" w:styleId="StyleStyleUnderline311ptBold">
    <w:name w:val="Style Style Underline3 + 11 pt Bold"/>
    <w:basedOn w:val="DefaultParagraphFont"/>
    <w:rsid w:val="00903DBE"/>
    <w:rPr>
      <w:b/>
      <w:bCs/>
      <w:sz w:val="20"/>
      <w:u w:val="single"/>
    </w:rPr>
  </w:style>
  <w:style w:type="character" w:customStyle="1" w:styleId="StyleUnderline3">
    <w:name w:val="Style Underline3"/>
    <w:basedOn w:val="DefaultParagraphFont"/>
    <w:rsid w:val="00903DBE"/>
    <w:rPr>
      <w:u w:val="single"/>
    </w:rPr>
  </w:style>
  <w:style w:type="paragraph" w:customStyle="1" w:styleId="StyleStyle111ptBorderSinglesolidlineAuto05ptL">
    <w:name w:val="Style Style1 + 11 pt Border: : (Single solid line Auto  0.5 pt L..."/>
    <w:link w:val="StyleStyle111ptBorderSinglesolidlineAuto05ptLChar"/>
    <w:qFormat/>
    <w:rsid w:val="00903DB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03DB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903DBE"/>
    <w:rPr>
      <w:u w:val="single"/>
    </w:rPr>
  </w:style>
  <w:style w:type="character" w:customStyle="1" w:styleId="NothingChar">
    <w:name w:val="Nothing Char"/>
    <w:basedOn w:val="DefaultParagraphFont"/>
    <w:link w:val="Nothing"/>
    <w:rsid w:val="00903DBE"/>
    <w:rPr>
      <w:rFonts w:ascii="Times New Roman" w:eastAsia="Times New Roman" w:hAnsi="Times New Roman" w:cs="Times New Roman"/>
      <w:sz w:val="20"/>
    </w:rPr>
  </w:style>
  <w:style w:type="character" w:customStyle="1" w:styleId="CardsFont12pt0">
    <w:name w:val="Cards + Font 12pt"/>
    <w:basedOn w:val="DefaultParagraphFont"/>
    <w:rsid w:val="00903DBE"/>
    <w:rPr>
      <w:rFonts w:ascii="Times New Roman" w:eastAsia="Calibri" w:hAnsi="Times New Roman" w:cs="Times New Roman"/>
      <w:sz w:val="24"/>
      <w:szCs w:val="20"/>
      <w:u w:val="single"/>
    </w:rPr>
  </w:style>
  <w:style w:type="character" w:customStyle="1" w:styleId="SmallTextChar0">
    <w:name w:val="Small Text Char"/>
    <w:basedOn w:val="CardTextChar0"/>
    <w:rsid w:val="00903DBE"/>
    <w:rPr>
      <w:rFonts w:ascii="Times New Roman" w:eastAsia="MS Mincho" w:hAnsi="Times New Roman" w:cs="Times New Roman"/>
      <w:sz w:val="15"/>
      <w:szCs w:val="24"/>
      <w:lang w:eastAsia="ja-JP"/>
    </w:rPr>
  </w:style>
  <w:style w:type="paragraph" w:customStyle="1" w:styleId="Circled">
    <w:name w:val="Circled"/>
    <w:link w:val="CircledChar"/>
    <w:qFormat/>
    <w:rsid w:val="00903DB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903DBE"/>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903DB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903DBE"/>
  </w:style>
  <w:style w:type="character" w:customStyle="1" w:styleId="part-of-speech">
    <w:name w:val="part-of-speech"/>
    <w:basedOn w:val="DefaultParagraphFont"/>
    <w:rsid w:val="00903DBE"/>
  </w:style>
  <w:style w:type="character" w:customStyle="1" w:styleId="sep">
    <w:name w:val="sep"/>
    <w:basedOn w:val="DefaultParagraphFont"/>
    <w:rsid w:val="00903DBE"/>
  </w:style>
  <w:style w:type="character" w:customStyle="1" w:styleId="pron">
    <w:name w:val="pron"/>
    <w:basedOn w:val="DefaultParagraphFont"/>
    <w:rsid w:val="00903DBE"/>
  </w:style>
  <w:style w:type="paragraph" w:customStyle="1" w:styleId="StyleStyle4LatinTimesNewRomanAsianSimSun">
    <w:name w:val="Style Style4 + (Latin) Times New Roman (Asian) SimSun"/>
    <w:basedOn w:val="Normal"/>
    <w:link w:val="StyleStyle4LatinTimesNewRomanAsianSimSunChar"/>
    <w:qFormat/>
    <w:rsid w:val="00903DBE"/>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903DBE"/>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03DBE"/>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03DBE"/>
    <w:rPr>
      <w:rFonts w:ascii="Calibri" w:eastAsia="SimSun" w:hAnsi="Calibri" w:cs="Calibri"/>
      <w:b/>
      <w:bCs/>
      <w:sz w:val="22"/>
      <w:u w:val="single"/>
    </w:rPr>
  </w:style>
  <w:style w:type="character" w:customStyle="1" w:styleId="CharChar3">
    <w:name w:val="Char Char3"/>
    <w:basedOn w:val="DefaultParagraphFont"/>
    <w:rsid w:val="00903DB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903DBE"/>
    <w:rPr>
      <w:bCs/>
      <w:szCs w:val="26"/>
      <w:u w:val="single"/>
    </w:rPr>
  </w:style>
  <w:style w:type="paragraph" w:styleId="Subtitle">
    <w:name w:val="Subtitle"/>
    <w:aliases w:val="Underlined card text"/>
    <w:basedOn w:val="Normal"/>
    <w:next w:val="Normal"/>
    <w:link w:val="SubtitleChar"/>
    <w:uiPriority w:val="99"/>
    <w:qFormat/>
    <w:rsid w:val="00903DBE"/>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903DBE"/>
    <w:rPr>
      <w:color w:val="5A5A5A" w:themeColor="text1" w:themeTint="A5"/>
      <w:spacing w:val="15"/>
      <w:sz w:val="22"/>
      <w:szCs w:val="22"/>
    </w:rPr>
  </w:style>
  <w:style w:type="paragraph" w:customStyle="1" w:styleId="StyleStyle411pt1">
    <w:name w:val="Style Style4 + 11 pt1"/>
    <w:basedOn w:val="Style4"/>
    <w:link w:val="StyleStyle411pt1Char"/>
    <w:qFormat/>
    <w:rsid w:val="00903DBE"/>
    <w:rPr>
      <w:rFonts w:cs="Times New Roman"/>
    </w:rPr>
  </w:style>
  <w:style w:type="character" w:customStyle="1" w:styleId="StyleStyle411pt1Char">
    <w:name w:val="Style Style4 + 11 pt1 Char"/>
    <w:basedOn w:val="Style4Char"/>
    <w:link w:val="StyleStyle411pt1"/>
    <w:rsid w:val="00903DBE"/>
    <w:rPr>
      <w:rFonts w:ascii="Calibri" w:eastAsia="Times New Roman" w:hAnsi="Calibri" w:cs="Times New Roman"/>
      <w:sz w:val="22"/>
      <w:u w:val="single"/>
    </w:rPr>
  </w:style>
  <w:style w:type="character" w:customStyle="1" w:styleId="BoldandUnderlineCharChar2">
    <w:name w:val="Bold and Underline Char Char2"/>
    <w:basedOn w:val="DefaultParagraphFont"/>
    <w:rsid w:val="00903DBE"/>
    <w:rPr>
      <w:b/>
      <w:u w:val="single"/>
      <w:lang w:val="en-US" w:eastAsia="en-US" w:bidi="ar-SA"/>
    </w:rPr>
  </w:style>
  <w:style w:type="character" w:customStyle="1" w:styleId="StyleUnderlineCharChar111pt">
    <w:name w:val="Style Underline Char Char1 + 11 pt"/>
    <w:basedOn w:val="DefaultParagraphFont"/>
    <w:rsid w:val="00903DB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903DB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903DB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903DBE"/>
    <w:rPr>
      <w:sz w:val="22"/>
      <w:u w:val="single"/>
    </w:rPr>
  </w:style>
  <w:style w:type="paragraph" w:customStyle="1" w:styleId="StyleMinimizedTextArialNarrow9pt">
    <w:name w:val="Style Minimized Text + Arial Narrow 9 pt"/>
    <w:basedOn w:val="Normal"/>
    <w:link w:val="StyleMinimizedTextArialNarrow9ptChar"/>
    <w:qFormat/>
    <w:rsid w:val="00903DBE"/>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903DBE"/>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903DB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03DB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903DB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903DB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903DB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903DBE"/>
    <w:rPr>
      <w:b w:val="0"/>
      <w:bCs/>
      <w:sz w:val="20"/>
      <w:u w:val="single"/>
      <w:lang w:val="en-US" w:eastAsia="en-US" w:bidi="ar-SA"/>
    </w:rPr>
  </w:style>
  <w:style w:type="character" w:customStyle="1" w:styleId="Styleunderline9pt">
    <w:name w:val="Style underline + 9 pt"/>
    <w:basedOn w:val="underline"/>
    <w:rsid w:val="00903DBE"/>
    <w:rPr>
      <w:rFonts w:ascii="Times New Roman" w:hAnsi="Times New Roman" w:cs="Times New Roman"/>
      <w:b/>
      <w:sz w:val="20"/>
      <w:u w:val="single"/>
    </w:rPr>
  </w:style>
  <w:style w:type="character" w:customStyle="1" w:styleId="StyleTimesNewRoman9pt">
    <w:name w:val="Style Times New Roman 9 pt"/>
    <w:basedOn w:val="DefaultParagraphFont"/>
    <w:rsid w:val="00903DBE"/>
    <w:rPr>
      <w:rFonts w:ascii="Times New Roman" w:hAnsi="Times New Roman"/>
      <w:sz w:val="20"/>
    </w:rPr>
  </w:style>
  <w:style w:type="character" w:customStyle="1" w:styleId="Styleunderline9pt1">
    <w:name w:val="Style underline + 9 pt1"/>
    <w:basedOn w:val="underline"/>
    <w:rsid w:val="00903DB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903DB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03DB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903DBE"/>
    <w:rPr>
      <w:b/>
      <w:bCs/>
      <w:noProof w:val="0"/>
      <w:sz w:val="20"/>
      <w:u w:val="single"/>
      <w:lang w:val="en-US" w:eastAsia="en-US" w:bidi="ar-SA"/>
    </w:rPr>
  </w:style>
  <w:style w:type="character" w:customStyle="1" w:styleId="Hyperlink23">
    <w:name w:val="Hyperlink23"/>
    <w:basedOn w:val="DefaultParagraphFont"/>
    <w:rsid w:val="00903DBE"/>
    <w:rPr>
      <w:color w:val="3300CC"/>
      <w:u w:val="single"/>
    </w:rPr>
  </w:style>
  <w:style w:type="paragraph" w:customStyle="1" w:styleId="cardCharChar">
    <w:name w:val="card Char Char"/>
    <w:basedOn w:val="Normal"/>
    <w:link w:val="cardCharCharChar"/>
    <w:qFormat/>
    <w:rsid w:val="00903DBE"/>
    <w:pPr>
      <w:ind w:left="288" w:right="288"/>
    </w:pPr>
    <w:rPr>
      <w:rFonts w:eastAsia="Times New Roman" w:cs="Calibri"/>
      <w:szCs w:val="20"/>
    </w:rPr>
  </w:style>
  <w:style w:type="character" w:customStyle="1" w:styleId="cardCharCharChar">
    <w:name w:val="card Char Char Char"/>
    <w:basedOn w:val="DefaultParagraphFont"/>
    <w:link w:val="cardCharChar"/>
    <w:rsid w:val="00903DBE"/>
    <w:rPr>
      <w:rFonts w:ascii="Calibri" w:eastAsia="Times New Roman" w:hAnsi="Calibri" w:cs="Calibri"/>
      <w:sz w:val="22"/>
      <w:szCs w:val="20"/>
    </w:rPr>
  </w:style>
  <w:style w:type="character" w:customStyle="1" w:styleId="StyleunderlineArialNarrow9ptBold">
    <w:name w:val="Style underline + Arial Narrow 9 pt Bold"/>
    <w:basedOn w:val="underline"/>
    <w:rsid w:val="00903DB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903DBE"/>
  </w:style>
  <w:style w:type="character" w:customStyle="1" w:styleId="StylecardCharCharArialNarrow9ptChar">
    <w:name w:val="Style card Char Char + Arial Narrow 9 pt Char"/>
    <w:basedOn w:val="cardCharCharChar"/>
    <w:link w:val="StylecardCharCharArialNarrow9pt"/>
    <w:rsid w:val="00903DBE"/>
    <w:rPr>
      <w:rFonts w:ascii="Calibri" w:eastAsia="Times New Roman" w:hAnsi="Calibri" w:cs="Calibri"/>
      <w:sz w:val="22"/>
      <w:szCs w:val="20"/>
    </w:rPr>
  </w:style>
  <w:style w:type="character" w:customStyle="1" w:styleId="UnderlineCharCharChar">
    <w:name w:val="Underline Char Char Char"/>
    <w:basedOn w:val="DefaultParagraphFont"/>
    <w:rsid w:val="00903DBE"/>
    <w:rPr>
      <w:noProof w:val="0"/>
      <w:u w:val="single"/>
      <w:lang w:val="en-US" w:eastAsia="en-US" w:bidi="ar-SA"/>
    </w:rPr>
  </w:style>
  <w:style w:type="character" w:customStyle="1" w:styleId="CardTextChar1">
    <w:name w:val="Card Text Char1"/>
    <w:basedOn w:val="DefaultParagraphFont"/>
    <w:rsid w:val="00903DB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03DB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903DB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03DB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903DB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903DB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03DB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903DB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03DBE"/>
    <w:rPr>
      <w:rFonts w:eastAsia="Times New Roman" w:cs="Calibri"/>
    </w:rPr>
  </w:style>
  <w:style w:type="character" w:customStyle="1" w:styleId="TextsmallChar">
    <w:name w:val="Textsmall Char"/>
    <w:basedOn w:val="DefaultParagraphFont"/>
    <w:link w:val="Textsmall"/>
    <w:rsid w:val="00903DBE"/>
    <w:rPr>
      <w:rFonts w:ascii="Calibri" w:eastAsia="Times New Roman" w:hAnsi="Calibri" w:cs="Calibri"/>
      <w:sz w:val="22"/>
    </w:rPr>
  </w:style>
  <w:style w:type="character" w:customStyle="1" w:styleId="CharChar111">
    <w:name w:val="Char Char111"/>
    <w:basedOn w:val="DefaultParagraphFont"/>
    <w:rsid w:val="00903DBE"/>
    <w:rPr>
      <w:rFonts w:cs="Arial"/>
      <w:bCs/>
      <w:szCs w:val="26"/>
      <w:u w:val="single"/>
      <w:lang w:val="en-US" w:eastAsia="en-US" w:bidi="ar-SA"/>
    </w:rPr>
  </w:style>
  <w:style w:type="character" w:customStyle="1" w:styleId="UnderlineBold">
    <w:name w:val="Underline + Bold"/>
    <w:uiPriority w:val="1"/>
    <w:qFormat/>
    <w:rsid w:val="00903DBE"/>
    <w:rPr>
      <w:b/>
      <w:sz w:val="20"/>
      <w:u w:val="single"/>
    </w:rPr>
  </w:style>
  <w:style w:type="paragraph" w:customStyle="1" w:styleId="cardtextsmall">
    <w:name w:val="card text small"/>
    <w:basedOn w:val="Normal"/>
    <w:qFormat/>
    <w:rsid w:val="00903DBE"/>
    <w:rPr>
      <w:rFonts w:ascii="Arial Narrow" w:eastAsia="Times New Roman" w:hAnsi="Arial Narrow" w:cs="Calibri"/>
    </w:rPr>
  </w:style>
  <w:style w:type="character" w:customStyle="1" w:styleId="AUnterdline">
    <w:name w:val="AUnterdline"/>
    <w:qFormat/>
    <w:rsid w:val="00903DB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903DBE"/>
    <w:rPr>
      <w:rFonts w:ascii="Times New Roman" w:hAnsi="Times New Roman"/>
      <w:b/>
      <w:bCs/>
      <w:sz w:val="20"/>
      <w:u w:val="single"/>
      <w:bdr w:val="single" w:sz="4" w:space="0" w:color="auto"/>
    </w:rPr>
  </w:style>
  <w:style w:type="character" w:customStyle="1" w:styleId="highlightedsearchterm">
    <w:name w:val="highlightedsearchterm"/>
    <w:rsid w:val="00903DBE"/>
  </w:style>
  <w:style w:type="character" w:customStyle="1" w:styleId="StyleUnderline1">
    <w:name w:val="Style Underline1"/>
    <w:basedOn w:val="DefaultParagraphFont"/>
    <w:rsid w:val="00903DBE"/>
    <w:rPr>
      <w:rFonts w:ascii="Times New Roman" w:hAnsi="Times New Roman"/>
      <w:sz w:val="20"/>
      <w:u w:val="single"/>
    </w:rPr>
  </w:style>
  <w:style w:type="paragraph" w:customStyle="1" w:styleId="CardIndented">
    <w:name w:val="Card (Indented)"/>
    <w:basedOn w:val="Normal"/>
    <w:link w:val="CardIndentedChar"/>
    <w:qFormat/>
    <w:rsid w:val="00903DBE"/>
    <w:pPr>
      <w:ind w:left="288"/>
    </w:pPr>
    <w:rPr>
      <w:rFonts w:cs="Calibri"/>
    </w:rPr>
  </w:style>
  <w:style w:type="paragraph" w:customStyle="1" w:styleId="StyleStyle49pt10">
    <w:name w:val="Style Style4 + 9 pt10"/>
    <w:basedOn w:val="Style4"/>
    <w:link w:val="StyleStyle49pt10Char"/>
    <w:qFormat/>
    <w:rsid w:val="00903DBE"/>
    <w:rPr>
      <w:rFonts w:cs="Times New Roman"/>
    </w:rPr>
  </w:style>
  <w:style w:type="character" w:customStyle="1" w:styleId="StyleStyle49pt10Char">
    <w:name w:val="Style Style4 + 9 pt10 Char"/>
    <w:basedOn w:val="Style4Char"/>
    <w:link w:val="StyleStyle49pt10"/>
    <w:rsid w:val="00903DBE"/>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903DBE"/>
    <w:rPr>
      <w:rFonts w:cs="Times New Roman"/>
      <w:b/>
      <w:bCs/>
    </w:rPr>
  </w:style>
  <w:style w:type="character" w:customStyle="1" w:styleId="StyleStyle49ptBold7Char">
    <w:name w:val="Style Style4 + 9 pt Bold7 Char"/>
    <w:link w:val="StyleStyle49ptBold7"/>
    <w:rsid w:val="00903DB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903DBE"/>
    <w:pPr>
      <w:ind w:left="288"/>
    </w:pPr>
    <w:rPr>
      <w:rFonts w:eastAsia="Times New Roman" w:cs="Calibri"/>
      <w:u w:val="single"/>
    </w:rPr>
  </w:style>
  <w:style w:type="character" w:customStyle="1" w:styleId="NormalUnderlineChar">
    <w:name w:val="Normal Underline Char"/>
    <w:link w:val="NormalUnderline"/>
    <w:rsid w:val="00903DBE"/>
    <w:rPr>
      <w:rFonts w:ascii="Calibri" w:eastAsia="Times New Roman" w:hAnsi="Calibri" w:cs="Calibri"/>
      <w:sz w:val="22"/>
      <w:u w:val="single"/>
    </w:rPr>
  </w:style>
  <w:style w:type="character" w:customStyle="1" w:styleId="DontRead">
    <w:name w:val="Don't Read"/>
    <w:qFormat/>
    <w:rsid w:val="00903DBE"/>
    <w:rPr>
      <w:rFonts w:ascii="Times New Roman" w:hAnsi="Times New Roman"/>
      <w:sz w:val="16"/>
    </w:rPr>
  </w:style>
  <w:style w:type="paragraph" w:customStyle="1" w:styleId="Underlinestyle">
    <w:name w:val="Underline style"/>
    <w:basedOn w:val="Normal"/>
    <w:qFormat/>
    <w:rsid w:val="00903DBE"/>
    <w:rPr>
      <w:rFonts w:eastAsia="Times New Roman" w:cs="Calibri"/>
      <w:u w:val="single"/>
    </w:rPr>
  </w:style>
  <w:style w:type="character" w:customStyle="1" w:styleId="Style11ptUnderline3">
    <w:name w:val="Style 11 pt Underline3"/>
    <w:rsid w:val="00903DBE"/>
    <w:rPr>
      <w:sz w:val="20"/>
      <w:u w:val="single"/>
    </w:rPr>
  </w:style>
  <w:style w:type="character" w:customStyle="1" w:styleId="27">
    <w:name w:val="27"/>
    <w:rsid w:val="00903DBE"/>
    <w:rPr>
      <w:rFonts w:cs="Arial"/>
      <w:bCs/>
      <w:sz w:val="20"/>
      <w:u w:val="single"/>
      <w:lang w:val="en-US" w:eastAsia="en-US" w:bidi="ar-SA"/>
    </w:rPr>
  </w:style>
  <w:style w:type="character" w:customStyle="1" w:styleId="2">
    <w:name w:val="2"/>
    <w:rsid w:val="00903DBE"/>
    <w:rPr>
      <w:rFonts w:cs="Arial"/>
      <w:bCs/>
      <w:sz w:val="20"/>
      <w:u w:val="single"/>
      <w:lang w:val="en-US" w:eastAsia="en-US" w:bidi="ar-SA"/>
    </w:rPr>
  </w:style>
  <w:style w:type="character" w:customStyle="1" w:styleId="Style9ptUnderline11">
    <w:name w:val="Style 9 pt Underline11"/>
    <w:basedOn w:val="DefaultParagraphFont"/>
    <w:rsid w:val="00903DBE"/>
    <w:rPr>
      <w:sz w:val="20"/>
      <w:u w:val="single"/>
    </w:rPr>
  </w:style>
  <w:style w:type="character" w:customStyle="1" w:styleId="Style9ptBoldUnderline5">
    <w:name w:val="Style 9 pt Bold Underline5"/>
    <w:basedOn w:val="DefaultParagraphFont"/>
    <w:rsid w:val="00903DBE"/>
    <w:rPr>
      <w:b/>
      <w:bCs/>
      <w:sz w:val="20"/>
      <w:u w:val="single"/>
    </w:rPr>
  </w:style>
  <w:style w:type="character" w:customStyle="1" w:styleId="CharChar114">
    <w:name w:val="Char Char114"/>
    <w:basedOn w:val="DefaultParagraphFont"/>
    <w:rsid w:val="00903DBE"/>
    <w:rPr>
      <w:rFonts w:cs="Arial"/>
      <w:bCs/>
      <w:szCs w:val="26"/>
      <w:u w:val="single"/>
      <w:lang w:val="en-US" w:eastAsia="en-US" w:bidi="ar-SA"/>
    </w:rPr>
  </w:style>
  <w:style w:type="character" w:customStyle="1" w:styleId="CharChar113">
    <w:name w:val="Char Char113"/>
    <w:basedOn w:val="DefaultParagraphFont"/>
    <w:rsid w:val="00903DBE"/>
    <w:rPr>
      <w:rFonts w:cs="Arial"/>
      <w:bCs/>
      <w:szCs w:val="26"/>
      <w:u w:val="single"/>
      <w:lang w:val="en-US" w:eastAsia="en-US" w:bidi="ar-SA"/>
    </w:rPr>
  </w:style>
  <w:style w:type="character" w:customStyle="1" w:styleId="CharChar112">
    <w:name w:val="Char Char112"/>
    <w:basedOn w:val="DefaultParagraphFont"/>
    <w:rsid w:val="00903DBE"/>
    <w:rPr>
      <w:rFonts w:cs="Arial"/>
      <w:bCs/>
      <w:szCs w:val="26"/>
      <w:u w:val="single"/>
      <w:lang w:val="en-US" w:eastAsia="en-US" w:bidi="ar-SA"/>
    </w:rPr>
  </w:style>
  <w:style w:type="character" w:customStyle="1" w:styleId="ssl0">
    <w:name w:val="ss_l0"/>
    <w:basedOn w:val="DefaultParagraphFont"/>
    <w:rsid w:val="00903DBE"/>
  </w:style>
  <w:style w:type="character" w:customStyle="1" w:styleId="CommentSubjectChar1">
    <w:name w:val="Comment Subject Char1"/>
    <w:basedOn w:val="CommentTextChar"/>
    <w:uiPriority w:val="99"/>
    <w:semiHidden/>
    <w:rsid w:val="00903DBE"/>
    <w:rPr>
      <w:rFonts w:ascii="Calibri" w:eastAsiaTheme="minorHAnsi" w:hAnsi="Calibri" w:cs="Calibri"/>
      <w:b/>
      <w:bCs/>
      <w:sz w:val="22"/>
      <w:szCs w:val="20"/>
    </w:rPr>
  </w:style>
  <w:style w:type="paragraph" w:customStyle="1" w:styleId="WW-Default1">
    <w:name w:val="WW-Default1"/>
    <w:basedOn w:val="Normal"/>
    <w:qFormat/>
    <w:rsid w:val="00903DBE"/>
    <w:pPr>
      <w:suppressAutoHyphens/>
    </w:pPr>
    <w:rPr>
      <w:rFonts w:eastAsia="Times New Roman" w:cs="Calibri"/>
      <w:b/>
      <w:bCs/>
      <w:szCs w:val="20"/>
      <w:lang w:eastAsia="ar-SA"/>
    </w:rPr>
  </w:style>
  <w:style w:type="paragraph" w:customStyle="1" w:styleId="Normal1">
    <w:name w:val="Normal1"/>
    <w:basedOn w:val="BodyText"/>
    <w:qFormat/>
    <w:rsid w:val="00903DBE"/>
    <w:pPr>
      <w:widowControl/>
    </w:pPr>
    <w:rPr>
      <w:sz w:val="22"/>
    </w:rPr>
  </w:style>
  <w:style w:type="character" w:customStyle="1" w:styleId="zoomme">
    <w:name w:val="zoomme"/>
    <w:basedOn w:val="DefaultParagraphFont"/>
    <w:rsid w:val="00903DBE"/>
  </w:style>
  <w:style w:type="character" w:customStyle="1" w:styleId="Date1">
    <w:name w:val="Date1"/>
    <w:basedOn w:val="DefaultParagraphFont"/>
    <w:rsid w:val="00903DBE"/>
  </w:style>
  <w:style w:type="character" w:customStyle="1" w:styleId="classauthor">
    <w:name w:val="class=&quot;author&quot;"/>
    <w:basedOn w:val="DefaultParagraphFont"/>
    <w:rsid w:val="00903DBE"/>
  </w:style>
  <w:style w:type="paragraph" w:customStyle="1" w:styleId="CardStyle">
    <w:name w:val="Card Style"/>
    <w:basedOn w:val="Normal"/>
    <w:link w:val="CardStyleChar"/>
    <w:qFormat/>
    <w:rsid w:val="00903DBE"/>
    <w:rPr>
      <w:rFonts w:eastAsia="Times New Roman" w:cs="Calibri"/>
    </w:rPr>
  </w:style>
  <w:style w:type="character" w:customStyle="1" w:styleId="CharCharChar">
    <w:name w:val="Char Char Char"/>
    <w:basedOn w:val="DefaultParagraphFont"/>
    <w:rsid w:val="00903DBE"/>
    <w:rPr>
      <w:rFonts w:cs="Arial"/>
      <w:bCs/>
      <w:szCs w:val="26"/>
      <w:u w:val="single"/>
      <w:lang w:val="en-US" w:eastAsia="en-US" w:bidi="ar-SA"/>
    </w:rPr>
  </w:style>
  <w:style w:type="character" w:customStyle="1" w:styleId="BoldUnderlineChar0">
    <w:name w:val="Bold Underline Char"/>
    <w:rsid w:val="00903DBE"/>
    <w:rPr>
      <w:rFonts w:ascii="Times New Roman" w:eastAsia="Times New Roman" w:hAnsi="Times New Roman"/>
      <w:b/>
      <w:bCs/>
      <w:szCs w:val="24"/>
      <w:u w:val="single"/>
    </w:rPr>
  </w:style>
  <w:style w:type="character" w:customStyle="1" w:styleId="texto1">
    <w:name w:val="texto1"/>
    <w:rsid w:val="00903DBE"/>
  </w:style>
  <w:style w:type="character" w:customStyle="1" w:styleId="apple-style-span">
    <w:name w:val="apple-style-span"/>
    <w:rsid w:val="00903DBE"/>
  </w:style>
  <w:style w:type="paragraph" w:customStyle="1" w:styleId="citenon-bold">
    <w:name w:val="cite non-bold"/>
    <w:basedOn w:val="Normal"/>
    <w:link w:val="citenon-boldChar"/>
    <w:qFormat/>
    <w:rsid w:val="00903DBE"/>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03DB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03DBE"/>
    <w:rPr>
      <w:rFonts w:ascii="Calibri" w:eastAsia="Times New Roman" w:hAnsi="Calibri" w:cs="Arial"/>
      <w:b/>
      <w:szCs w:val="28"/>
    </w:rPr>
  </w:style>
  <w:style w:type="paragraph" w:customStyle="1" w:styleId="Style23">
    <w:name w:val="Style23"/>
    <w:basedOn w:val="Normal"/>
    <w:uiPriority w:val="99"/>
    <w:qFormat/>
    <w:rsid w:val="00903DBE"/>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03DBE"/>
    <w:rPr>
      <w:rFonts w:ascii="Calibri" w:eastAsia="Times New Roman" w:hAnsi="Calibri" w:cs="Calibri"/>
      <w:sz w:val="22"/>
      <w:lang w:bidi="en-US"/>
    </w:rPr>
  </w:style>
  <w:style w:type="character" w:customStyle="1" w:styleId="gray">
    <w:name w:val="gray"/>
    <w:basedOn w:val="DefaultParagraphFont"/>
    <w:rsid w:val="00903DBE"/>
  </w:style>
  <w:style w:type="paragraph" w:customStyle="1" w:styleId="Tagtemplate">
    <w:name w:val="Tagtemplate"/>
    <w:basedOn w:val="Normal"/>
    <w:link w:val="TagtemplateChar"/>
    <w:autoRedefine/>
    <w:qFormat/>
    <w:rsid w:val="00903DBE"/>
    <w:pPr>
      <w:keepNext/>
      <w:keepLines/>
    </w:pPr>
    <w:rPr>
      <w:rFonts w:eastAsia="Calibri" w:cs="Calibri"/>
      <w:b/>
    </w:rPr>
  </w:style>
  <w:style w:type="character" w:customStyle="1" w:styleId="TagtemplateChar">
    <w:name w:val="Tagtemplate Char"/>
    <w:basedOn w:val="DefaultParagraphFont"/>
    <w:link w:val="Tagtemplate"/>
    <w:rsid w:val="00903DBE"/>
    <w:rPr>
      <w:rFonts w:ascii="Calibri" w:eastAsia="Calibri" w:hAnsi="Calibri" w:cs="Calibri"/>
      <w:b/>
      <w:sz w:val="22"/>
    </w:rPr>
  </w:style>
  <w:style w:type="character" w:customStyle="1" w:styleId="Styleunderline11ptBorderSinglesolidlineAuto05p">
    <w:name w:val="Style underline + 11 pt Border: : (Single solid line Auto  0.5 p..."/>
    <w:rsid w:val="00903DBE"/>
    <w:rPr>
      <w:sz w:val="20"/>
      <w:u w:val="single"/>
      <w:bdr w:val="single" w:sz="4" w:space="0" w:color="auto"/>
    </w:rPr>
  </w:style>
  <w:style w:type="paragraph" w:customStyle="1" w:styleId="Citation-FirstLine">
    <w:name w:val="Citation - First Line"/>
    <w:basedOn w:val="Normal"/>
    <w:next w:val="Normal"/>
    <w:autoRedefine/>
    <w:qFormat/>
    <w:rsid w:val="00903DBE"/>
    <w:pPr>
      <w:spacing w:line="240" w:lineRule="atLeast"/>
      <w:jc w:val="both"/>
    </w:pPr>
    <w:rPr>
      <w:rFonts w:ascii="Book Antiqua" w:eastAsia="Times New Roman" w:hAnsi="Book Antiqua" w:cs="Calibri"/>
    </w:rPr>
  </w:style>
  <w:style w:type="character" w:customStyle="1" w:styleId="CardText-Underlined">
    <w:name w:val="Card Text - Underlined"/>
    <w:rsid w:val="00903DBE"/>
    <w:rPr>
      <w:b/>
      <w:sz w:val="20"/>
      <w:u w:val="single"/>
    </w:rPr>
  </w:style>
  <w:style w:type="paragraph" w:customStyle="1" w:styleId="Citation-Complete">
    <w:name w:val="Citation - Complete"/>
    <w:basedOn w:val="Normal"/>
    <w:next w:val="Normal"/>
    <w:link w:val="Citation-CompleteChar"/>
    <w:autoRedefine/>
    <w:qFormat/>
    <w:rsid w:val="00903DBE"/>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903DBE"/>
    <w:rPr>
      <w:rFonts w:ascii="Book Antiqua" w:eastAsia="Times New Roman" w:hAnsi="Book Antiqua" w:cs="Calibri"/>
      <w:sz w:val="22"/>
    </w:rPr>
  </w:style>
  <w:style w:type="character" w:customStyle="1" w:styleId="MicroTextChar">
    <w:name w:val="MicroText Char"/>
    <w:link w:val="MicroText"/>
    <w:rsid w:val="00903DBE"/>
    <w:rPr>
      <w:rFonts w:ascii="Arial Narrow" w:hAnsi="Arial Narrow"/>
      <w:sz w:val="12"/>
    </w:rPr>
  </w:style>
  <w:style w:type="paragraph" w:customStyle="1" w:styleId="TagCite">
    <w:name w:val="Tag/Cite"/>
    <w:basedOn w:val="Normal"/>
    <w:qFormat/>
    <w:rsid w:val="00903DBE"/>
    <w:rPr>
      <w:rFonts w:eastAsia="Times New Roman" w:cs="Calibri"/>
      <w:b/>
    </w:rPr>
  </w:style>
  <w:style w:type="character" w:customStyle="1" w:styleId="BoldandUnderlineChar">
    <w:name w:val="Bold and Underline Char"/>
    <w:basedOn w:val="DefaultParagraphFont"/>
    <w:link w:val="BoldandUnderline"/>
    <w:locked/>
    <w:rsid w:val="00903DBE"/>
    <w:rPr>
      <w:b/>
      <w:u w:val="single"/>
    </w:rPr>
  </w:style>
  <w:style w:type="paragraph" w:customStyle="1" w:styleId="BoldandUnderline">
    <w:name w:val="Bold and Underline"/>
    <w:basedOn w:val="Normal"/>
    <w:link w:val="BoldandUnderlineChar"/>
    <w:qFormat/>
    <w:rsid w:val="00903DBE"/>
    <w:rPr>
      <w:rFonts w:asciiTheme="minorHAnsi" w:hAnsiTheme="minorHAnsi"/>
      <w:b/>
      <w:sz w:val="24"/>
      <w:u w:val="single"/>
    </w:rPr>
  </w:style>
  <w:style w:type="character" w:customStyle="1" w:styleId="hdr">
    <w:name w:val="hdr"/>
    <w:basedOn w:val="DefaultParagraphFont"/>
    <w:rsid w:val="00903DBE"/>
  </w:style>
  <w:style w:type="paragraph" w:customStyle="1" w:styleId="StyleStyle49ptBold3">
    <w:name w:val="Style Style4 + 9 pt Bold3"/>
    <w:basedOn w:val="Style4"/>
    <w:link w:val="StyleStyle49ptBold3Char"/>
    <w:qFormat/>
    <w:rsid w:val="00903DBE"/>
    <w:rPr>
      <w:rFonts w:cs="Times New Roman"/>
      <w:b/>
      <w:bCs/>
    </w:rPr>
  </w:style>
  <w:style w:type="character" w:customStyle="1" w:styleId="StyleStyle49ptBold3Char">
    <w:name w:val="Style Style4 + 9 pt Bold3 Char"/>
    <w:basedOn w:val="Style4Char"/>
    <w:link w:val="StyleStyle49ptBold3"/>
    <w:rsid w:val="00903DBE"/>
    <w:rPr>
      <w:rFonts w:ascii="Calibri" w:eastAsia="Times New Roman" w:hAnsi="Calibri" w:cs="Times New Roman"/>
      <w:b/>
      <w:bCs/>
      <w:sz w:val="22"/>
      <w:u w:val="single"/>
    </w:rPr>
  </w:style>
  <w:style w:type="character" w:customStyle="1" w:styleId="Style9ptUnderline6">
    <w:name w:val="Style 9 pt Underline6"/>
    <w:basedOn w:val="DefaultParagraphFont"/>
    <w:rsid w:val="00903DBE"/>
    <w:rPr>
      <w:sz w:val="20"/>
      <w:u w:val="single"/>
    </w:rPr>
  </w:style>
  <w:style w:type="character" w:customStyle="1" w:styleId="ct-with-fmlt">
    <w:name w:val="ct-with-fmlt"/>
    <w:basedOn w:val="DefaultParagraphFont"/>
    <w:rsid w:val="00903DBE"/>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903DBE"/>
    <w:rPr>
      <w:rFonts w:ascii="Arial" w:hAnsi="Arial" w:cs="Arial" w:hint="default"/>
      <w:b w:val="0"/>
      <w:bCs w:val="0"/>
      <w:sz w:val="20"/>
      <w:u w:val="single"/>
    </w:rPr>
  </w:style>
  <w:style w:type="paragraph" w:customStyle="1" w:styleId="TagText">
    <w:name w:val="TagText"/>
    <w:basedOn w:val="Normal"/>
    <w:uiPriority w:val="99"/>
    <w:qFormat/>
    <w:rsid w:val="00903DBE"/>
    <w:rPr>
      <w:rFonts w:cs="Calibri"/>
      <w:b/>
    </w:rPr>
  </w:style>
  <w:style w:type="paragraph" w:customStyle="1" w:styleId="StyleStyle49pt">
    <w:name w:val="Style Style4 + 9 pt"/>
    <w:basedOn w:val="Normal"/>
    <w:link w:val="StyleStyle49ptChar"/>
    <w:qFormat/>
    <w:rsid w:val="00903DBE"/>
    <w:rPr>
      <w:rFonts w:eastAsia="Times New Roman" w:cs="Calibri"/>
      <w:u w:val="single"/>
    </w:rPr>
  </w:style>
  <w:style w:type="character" w:customStyle="1" w:styleId="StyleStyle49ptChar">
    <w:name w:val="Style Style4 + 9 pt Char"/>
    <w:basedOn w:val="DefaultParagraphFont"/>
    <w:link w:val="StyleStyle49pt"/>
    <w:rsid w:val="00903DBE"/>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903DBE"/>
    <w:rPr>
      <w:rFonts w:eastAsia="Times New Roman" w:cs="Calibri"/>
      <w:b/>
      <w:bCs/>
      <w:u w:val="single"/>
    </w:rPr>
  </w:style>
  <w:style w:type="character" w:customStyle="1" w:styleId="StyleStyle49ptBoldChar">
    <w:name w:val="Style Style4 + 9 pt Bold Char"/>
    <w:basedOn w:val="DefaultParagraphFont"/>
    <w:link w:val="StyleStyle49ptBold"/>
    <w:rsid w:val="00903DBE"/>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903DBE"/>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903DBE"/>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903DB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903DBE"/>
    <w:rPr>
      <w:rFonts w:ascii="Arial" w:eastAsia="Times New Roman" w:hAnsi="Arial" w:cs="Arial"/>
      <w:b/>
      <w:bCs/>
      <w:sz w:val="22"/>
      <w:u w:val="single"/>
    </w:rPr>
  </w:style>
  <w:style w:type="paragraph" w:customStyle="1" w:styleId="StyleUnderlined11pt">
    <w:name w:val="Style Underlined + 11 pt"/>
    <w:link w:val="StyleUnderlined11ptChar"/>
    <w:qFormat/>
    <w:rsid w:val="00903DB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903DBE"/>
    <w:rPr>
      <w:rFonts w:ascii="Arial" w:eastAsia="Times New Roman" w:hAnsi="Arial" w:cs="Arial"/>
      <w:sz w:val="22"/>
      <w:u w:val="single"/>
    </w:rPr>
  </w:style>
  <w:style w:type="character" w:customStyle="1" w:styleId="newscontent">
    <w:name w:val="newscontent"/>
    <w:rsid w:val="00903DBE"/>
  </w:style>
  <w:style w:type="character" w:customStyle="1" w:styleId="StyleUnderlinePatternClearYellow">
    <w:name w:val="Style Underline Pattern: Clear (Yellow)"/>
    <w:basedOn w:val="DefaultParagraphFont"/>
    <w:rsid w:val="00903DBE"/>
    <w:rPr>
      <w:u w:val="single"/>
      <w:shd w:val="clear" w:color="auto" w:fill="00FF00"/>
    </w:rPr>
  </w:style>
  <w:style w:type="paragraph" w:customStyle="1" w:styleId="StyleUnderlineChar11pt3">
    <w:name w:val="Style Underline Char + 11 pt3"/>
    <w:link w:val="StyleUnderlineChar11pt3Char"/>
    <w:qFormat/>
    <w:rsid w:val="00903DB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903DBE"/>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903DBE"/>
    <w:rPr>
      <w:b w:val="0"/>
      <w:bCs/>
      <w:u w:val="single"/>
    </w:rPr>
  </w:style>
  <w:style w:type="character" w:customStyle="1" w:styleId="date-display-single">
    <w:name w:val="date-display-single"/>
    <w:basedOn w:val="DefaultParagraphFont"/>
    <w:rsid w:val="00903DBE"/>
  </w:style>
  <w:style w:type="character" w:customStyle="1" w:styleId="CommentTextChar1">
    <w:name w:val="Comment Text Char1"/>
    <w:basedOn w:val="DefaultParagraphFont"/>
    <w:uiPriority w:val="99"/>
    <w:rsid w:val="00903DB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903DBE"/>
    <w:rPr>
      <w:rFonts w:ascii="Times New Roman" w:hAnsi="Times New Roman" w:cs="Times New Roman"/>
      <w:sz w:val="20"/>
    </w:rPr>
  </w:style>
  <w:style w:type="paragraph" w:customStyle="1" w:styleId="Cite2">
    <w:name w:val="Cite 2"/>
    <w:basedOn w:val="Normal"/>
    <w:qFormat/>
    <w:rsid w:val="00903DBE"/>
    <w:rPr>
      <w:rFonts w:eastAsia="MS Mincho" w:cs="Calibri"/>
      <w:b/>
      <w:u w:val="single"/>
    </w:rPr>
  </w:style>
  <w:style w:type="character" w:customStyle="1" w:styleId="StyleunderlineBold">
    <w:name w:val="Style underline + Bold"/>
    <w:basedOn w:val="underline"/>
    <w:rsid w:val="00903DBE"/>
    <w:rPr>
      <w:rFonts w:ascii="Times New Roman" w:hAnsi="Times New Roman" w:cs="Times New Roman"/>
      <w:bCs/>
      <w:sz w:val="20"/>
      <w:u w:val="single"/>
    </w:rPr>
  </w:style>
  <w:style w:type="paragraph" w:customStyle="1" w:styleId="cards0">
    <w:name w:val="cards"/>
    <w:basedOn w:val="Cites0"/>
    <w:qFormat/>
    <w:rsid w:val="00903DBE"/>
    <w:pPr>
      <w:widowControl/>
      <w:jc w:val="left"/>
    </w:pPr>
    <w:rPr>
      <w:szCs w:val="22"/>
    </w:rPr>
  </w:style>
  <w:style w:type="character" w:customStyle="1" w:styleId="Style10ptUnderline">
    <w:name w:val="Style 10 pt Underline"/>
    <w:basedOn w:val="DefaultParagraphFont"/>
    <w:rsid w:val="00903DBE"/>
    <w:rPr>
      <w:sz w:val="20"/>
      <w:u w:val="single"/>
    </w:rPr>
  </w:style>
  <w:style w:type="character" w:styleId="HTMLCite">
    <w:name w:val="HTML Cite"/>
    <w:uiPriority w:val="99"/>
    <w:rsid w:val="00903DBE"/>
    <w:rPr>
      <w:i/>
      <w:iCs/>
    </w:rPr>
  </w:style>
  <w:style w:type="character" w:customStyle="1" w:styleId="slug-pub-date">
    <w:name w:val="slug-pub-date"/>
    <w:basedOn w:val="DefaultParagraphFont"/>
    <w:rsid w:val="00903DBE"/>
  </w:style>
  <w:style w:type="character" w:customStyle="1" w:styleId="slug-vol">
    <w:name w:val="slug-vol"/>
    <w:basedOn w:val="DefaultParagraphFont"/>
    <w:rsid w:val="00903DBE"/>
  </w:style>
  <w:style w:type="character" w:customStyle="1" w:styleId="slug-issue">
    <w:name w:val="slug-issue"/>
    <w:basedOn w:val="DefaultParagraphFont"/>
    <w:rsid w:val="00903DBE"/>
  </w:style>
  <w:style w:type="character" w:customStyle="1" w:styleId="slug-pages">
    <w:name w:val="slug-pages"/>
    <w:basedOn w:val="DefaultParagraphFont"/>
    <w:rsid w:val="00903DB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03DBE"/>
    <w:rPr>
      <w:b/>
      <w:bCs/>
      <w:strike w:val="0"/>
      <w:dstrike w:val="0"/>
      <w:sz w:val="24"/>
      <w:u w:val="none"/>
      <w:effect w:val="none"/>
    </w:rPr>
  </w:style>
  <w:style w:type="paragraph" w:customStyle="1" w:styleId="Tag2">
    <w:name w:val="Tag2"/>
    <w:basedOn w:val="Normal"/>
    <w:autoRedefine/>
    <w:qFormat/>
    <w:rsid w:val="00903DBE"/>
    <w:pPr>
      <w:spacing w:before="120"/>
    </w:pPr>
    <w:rPr>
      <w:rFonts w:cs="Calibri"/>
      <w:b/>
      <w:sz w:val="26"/>
    </w:rPr>
  </w:style>
  <w:style w:type="character" w:customStyle="1" w:styleId="tagchar">
    <w:name w:val="tagchar"/>
    <w:basedOn w:val="DefaultParagraphFont"/>
    <w:rsid w:val="00903DBE"/>
  </w:style>
  <w:style w:type="paragraph" w:customStyle="1" w:styleId="NormalText">
    <w:name w:val="Normal Text"/>
    <w:basedOn w:val="Normal"/>
    <w:link w:val="NormalTextChar"/>
    <w:autoRedefine/>
    <w:qFormat/>
    <w:rsid w:val="00903DBE"/>
    <w:pPr>
      <w:jc w:val="both"/>
    </w:pPr>
    <w:rPr>
      <w:rFonts w:eastAsia="Times New Roman" w:cs="Calibri"/>
      <w:szCs w:val="26"/>
    </w:rPr>
  </w:style>
  <w:style w:type="character" w:customStyle="1" w:styleId="pmterms11">
    <w:name w:val="pmterms11"/>
    <w:basedOn w:val="DefaultParagraphFont"/>
    <w:rsid w:val="00903DBE"/>
    <w:rPr>
      <w:b/>
      <w:bCs/>
      <w:i w:val="0"/>
      <w:iCs w:val="0"/>
      <w:color w:val="000000"/>
    </w:rPr>
  </w:style>
  <w:style w:type="character" w:customStyle="1" w:styleId="StyleUnderlineChar9ptBold">
    <w:name w:val="Style Underline Char + 9 pt Bold"/>
    <w:basedOn w:val="DefaultParagraphFont"/>
    <w:rsid w:val="00903DBE"/>
    <w:rPr>
      <w:rFonts w:ascii="Times New Roman" w:hAnsi="Times New Roman"/>
      <w:b/>
      <w:bCs/>
      <w:sz w:val="20"/>
      <w:u w:val="single"/>
      <w:lang w:val="en-US" w:eastAsia="en-US" w:bidi="ar-SA"/>
    </w:rPr>
  </w:style>
  <w:style w:type="character" w:customStyle="1" w:styleId="Style8pt">
    <w:name w:val="Style 8 pt"/>
    <w:basedOn w:val="DefaultParagraphFont"/>
    <w:rsid w:val="00903DBE"/>
    <w:rPr>
      <w:sz w:val="20"/>
    </w:rPr>
  </w:style>
  <w:style w:type="character" w:customStyle="1" w:styleId="UnderlineChar5Char">
    <w:name w:val="Underline Char5 Char"/>
    <w:basedOn w:val="DefaultParagraphFont"/>
    <w:rsid w:val="00903DBE"/>
    <w:rPr>
      <w:szCs w:val="24"/>
      <w:u w:val="single"/>
      <w:lang w:val="en-US" w:eastAsia="en-US" w:bidi="ar-SA"/>
    </w:rPr>
  </w:style>
  <w:style w:type="character" w:customStyle="1" w:styleId="BoldandUnderlineChar2Char1">
    <w:name w:val="Bold and Underline Char2 Char1"/>
    <w:basedOn w:val="DefaultParagraphFont"/>
    <w:rsid w:val="00903DB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03DB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03DBE"/>
    <w:rPr>
      <w:szCs w:val="24"/>
      <w:u w:val="single"/>
      <w:lang w:val="en-US" w:eastAsia="en-US" w:bidi="ar-SA"/>
    </w:rPr>
  </w:style>
  <w:style w:type="paragraph" w:customStyle="1" w:styleId="Language">
    <w:name w:val="Language"/>
    <w:basedOn w:val="Normal"/>
    <w:link w:val="LanguageChar"/>
    <w:qFormat/>
    <w:rsid w:val="00903DBE"/>
    <w:rPr>
      <w:rFonts w:eastAsia="Times New Roman" w:cs="Calibri"/>
      <w:strike/>
      <w:szCs w:val="20"/>
    </w:rPr>
  </w:style>
  <w:style w:type="character" w:customStyle="1" w:styleId="LanguageChar">
    <w:name w:val="Language Char"/>
    <w:basedOn w:val="DefaultParagraphFont"/>
    <w:link w:val="Language"/>
    <w:rsid w:val="00903DBE"/>
    <w:rPr>
      <w:rFonts w:ascii="Calibri" w:eastAsia="Times New Roman" w:hAnsi="Calibri" w:cs="Calibri"/>
      <w:strike/>
      <w:sz w:val="22"/>
      <w:szCs w:val="20"/>
    </w:rPr>
  </w:style>
  <w:style w:type="paragraph" w:customStyle="1" w:styleId="UnderlineChar3">
    <w:name w:val="Underline Char3"/>
    <w:basedOn w:val="Normal"/>
    <w:link w:val="UnderlineChar3Char"/>
    <w:qFormat/>
    <w:rsid w:val="00903DBE"/>
    <w:rPr>
      <w:rFonts w:eastAsia="Times New Roman" w:cs="Calibri"/>
      <w:u w:val="single"/>
    </w:rPr>
  </w:style>
  <w:style w:type="character" w:customStyle="1" w:styleId="UnderlineChar3Char">
    <w:name w:val="Underline Char3 Char"/>
    <w:basedOn w:val="DefaultParagraphFont"/>
    <w:link w:val="UnderlineChar3"/>
    <w:rsid w:val="00903DBE"/>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903DBE"/>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903DBE"/>
    <w:rPr>
      <w:rFonts w:ascii="Calibri" w:eastAsia="Times New Roman" w:hAnsi="Calibri" w:cs="Calibri"/>
      <w:b/>
      <w:sz w:val="22"/>
      <w:u w:val="single"/>
    </w:rPr>
  </w:style>
  <w:style w:type="character" w:customStyle="1" w:styleId="UnderlineChar1">
    <w:name w:val="Underline Char1"/>
    <w:basedOn w:val="DefaultParagraphFont"/>
    <w:rsid w:val="00903DBE"/>
    <w:rPr>
      <w:szCs w:val="24"/>
      <w:u w:val="single"/>
      <w:lang w:val="en-US" w:eastAsia="en-US" w:bidi="ar-SA"/>
    </w:rPr>
  </w:style>
  <w:style w:type="character" w:customStyle="1" w:styleId="BoldandUnderlineChar1Char2Char">
    <w:name w:val="Bold and Underline Char1 Char2 Char"/>
    <w:basedOn w:val="DefaultParagraphFont"/>
    <w:rsid w:val="00903DBE"/>
    <w:rPr>
      <w:b/>
      <w:szCs w:val="24"/>
      <w:u w:val="single"/>
      <w:lang w:val="en-US" w:eastAsia="en-US" w:bidi="ar-SA"/>
    </w:rPr>
  </w:style>
  <w:style w:type="character" w:customStyle="1" w:styleId="SmalltextChar">
    <w:name w:val="Small text Char"/>
    <w:aliases w:val="Quote1 Char1"/>
    <w:link w:val="Smalltext"/>
    <w:rsid w:val="00903DBE"/>
    <w:rPr>
      <w:rFonts w:ascii="Arial Narrow" w:eastAsia="Times New Roman" w:hAnsi="Arial Narrow" w:cs="Calibri"/>
      <w:sz w:val="22"/>
    </w:rPr>
  </w:style>
  <w:style w:type="paragraph" w:customStyle="1" w:styleId="HotRoute">
    <w:name w:val="Hot Route"/>
    <w:basedOn w:val="Normal"/>
    <w:link w:val="HotRouteChar0"/>
    <w:qFormat/>
    <w:rsid w:val="00903DBE"/>
    <w:pPr>
      <w:ind w:left="144"/>
    </w:pPr>
    <w:rPr>
      <w:rFonts w:eastAsia="Times New Roman" w:cs="Calibri"/>
    </w:rPr>
  </w:style>
  <w:style w:type="paragraph" w:customStyle="1" w:styleId="Cardstyle0">
    <w:name w:val="Cardstyle"/>
    <w:basedOn w:val="Normal"/>
    <w:next w:val="Normal"/>
    <w:qFormat/>
    <w:rsid w:val="00903DBE"/>
    <w:rPr>
      <w:rFonts w:eastAsia="Times New Roman" w:cs="Calibri"/>
    </w:rPr>
  </w:style>
  <w:style w:type="character" w:customStyle="1" w:styleId="Style12ptBoldUnderline1">
    <w:name w:val="Style 12 pt Bold Underline1"/>
    <w:basedOn w:val="DefaultParagraphFont"/>
    <w:rsid w:val="00903DBE"/>
    <w:rPr>
      <w:b/>
      <w:bCs/>
      <w:sz w:val="24"/>
      <w:u w:val="single"/>
    </w:rPr>
  </w:style>
  <w:style w:type="character" w:customStyle="1" w:styleId="StyleEmphasisArial12ptBoldNotItalic">
    <w:name w:val="Style Emphasis + Arial 12 pt Bold Not Italic"/>
    <w:basedOn w:val="Emphasis"/>
    <w:rsid w:val="00903DBE"/>
    <w:rPr>
      <w:rFonts w:ascii="Arial" w:hAnsi="Arial" w:cs="Times New Roman"/>
      <w:b w:val="0"/>
      <w:bCs/>
      <w:i/>
      <w:iCs/>
      <w:sz w:val="24"/>
      <w:u w:val="single"/>
      <w:bdr w:val="single" w:sz="8" w:space="0" w:color="auto"/>
    </w:rPr>
  </w:style>
  <w:style w:type="character" w:customStyle="1" w:styleId="DebateHighlighted">
    <w:name w:val="Debate Highlighted"/>
    <w:qFormat/>
    <w:rsid w:val="00903DB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903DBE"/>
    <w:rPr>
      <w:rFonts w:ascii="SimSun" w:eastAsia="SimSun" w:hAnsi="SimSun"/>
      <w:sz w:val="15"/>
      <w:lang w:eastAsia="zh-CN"/>
    </w:rPr>
  </w:style>
  <w:style w:type="paragraph" w:customStyle="1" w:styleId="UnreadText">
    <w:name w:val="Unread Text"/>
    <w:basedOn w:val="Normal"/>
    <w:next w:val="Normal"/>
    <w:link w:val="UnreadTextChar"/>
    <w:autoRedefine/>
    <w:qFormat/>
    <w:rsid w:val="00903DBE"/>
    <w:pPr>
      <w:ind w:left="360"/>
    </w:pPr>
    <w:rPr>
      <w:rFonts w:ascii="SimSun" w:eastAsia="SimSun" w:hAnsi="SimSun"/>
      <w:sz w:val="15"/>
      <w:lang w:eastAsia="zh-CN"/>
    </w:rPr>
  </w:style>
  <w:style w:type="paragraph" w:customStyle="1" w:styleId="AuthorDate">
    <w:name w:val="AuthorDate"/>
    <w:next w:val="Normal"/>
    <w:link w:val="AuthorDateChar"/>
    <w:qFormat/>
    <w:rsid w:val="00903DB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903DBE"/>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903DB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903DBE"/>
    <w:rPr>
      <w:rFonts w:ascii="Times New Roman" w:hAnsi="Times New Roman"/>
      <w:sz w:val="20"/>
      <w:u w:val="single"/>
      <w:bdr w:val="none" w:sz="0" w:space="0" w:color="auto"/>
      <w:shd w:val="clear" w:color="auto" w:fill="C0C0C0"/>
    </w:rPr>
  </w:style>
  <w:style w:type="character" w:customStyle="1" w:styleId="smallChar">
    <w:name w:val="small Char"/>
    <w:rsid w:val="00903DBE"/>
    <w:rPr>
      <w:rFonts w:ascii="Calibri" w:eastAsia="Calibri" w:hAnsi="Calibri" w:cs="Calibri"/>
      <w:sz w:val="16"/>
      <w:szCs w:val="20"/>
      <w:lang w:val="x-none" w:eastAsia="x-none"/>
    </w:rPr>
  </w:style>
  <w:style w:type="paragraph" w:customStyle="1" w:styleId="HotRoute0">
    <w:name w:val="Hot Route!"/>
    <w:basedOn w:val="Normal"/>
    <w:qFormat/>
    <w:rsid w:val="00903DBE"/>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903DBE"/>
    <w:rPr>
      <w:rFonts w:ascii="Times New Roman" w:hAnsi="Times New Roman" w:cs="Times New Roman"/>
      <w:sz w:val="16"/>
      <w:szCs w:val="16"/>
    </w:rPr>
  </w:style>
  <w:style w:type="character" w:customStyle="1" w:styleId="BodyText2Char1">
    <w:name w:val="Body Text 2 Char1"/>
    <w:basedOn w:val="DefaultParagraphFont"/>
    <w:semiHidden/>
    <w:rsid w:val="00903DBE"/>
    <w:rPr>
      <w:rFonts w:ascii="Times New Roman" w:hAnsi="Times New Roman" w:cs="Times New Roman"/>
      <w:sz w:val="20"/>
    </w:rPr>
  </w:style>
  <w:style w:type="character" w:customStyle="1" w:styleId="Heading2Char1CharCharCharCharCharC">
    <w:name w:val="Heading 2 Char1 Char Char Char Char Char C"/>
    <w:rsid w:val="00903DBE"/>
    <w:rPr>
      <w:rFonts w:cs="Arial"/>
      <w:b/>
      <w:bCs/>
      <w:iCs/>
      <w:sz w:val="24"/>
      <w:szCs w:val="28"/>
      <w:lang w:val="en-US" w:eastAsia="en-US" w:bidi="ar-SA"/>
    </w:rPr>
  </w:style>
  <w:style w:type="character" w:customStyle="1" w:styleId="underline1">
    <w:name w:val="underline1"/>
    <w:basedOn w:val="DefaultParagraphFont"/>
    <w:rsid w:val="00903DBE"/>
    <w:rPr>
      <w:u w:val="single"/>
    </w:rPr>
  </w:style>
  <w:style w:type="character" w:customStyle="1" w:styleId="author0">
    <w:name w:val="author"/>
    <w:basedOn w:val="DefaultParagraphFont"/>
    <w:rsid w:val="00903DBE"/>
    <w:rPr>
      <w:rFonts w:ascii="Times New Roman" w:hAnsi="Times New Roman"/>
      <w:b/>
      <w:sz w:val="24"/>
    </w:rPr>
  </w:style>
  <w:style w:type="character" w:customStyle="1" w:styleId="FontStyle291">
    <w:name w:val="Font Style291"/>
    <w:basedOn w:val="DefaultParagraphFont"/>
    <w:uiPriority w:val="99"/>
    <w:rsid w:val="00903DB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03DB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903DBE"/>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903DBE"/>
    <w:rPr>
      <w:rFonts w:ascii="Calibri" w:eastAsia="Times New Roman" w:hAnsi="Calibri" w:cs="Calibri"/>
      <w:sz w:val="22"/>
    </w:rPr>
  </w:style>
  <w:style w:type="paragraph" w:customStyle="1" w:styleId="Cards1">
    <w:name w:val="Cards1"/>
    <w:basedOn w:val="Normal"/>
    <w:link w:val="Cards1Char"/>
    <w:qFormat/>
    <w:rsid w:val="00903DBE"/>
    <w:pPr>
      <w:ind w:left="288"/>
    </w:pPr>
    <w:rPr>
      <w:rFonts w:eastAsia="Times New Roman" w:cs="Calibri"/>
      <w:u w:val="single"/>
    </w:rPr>
  </w:style>
  <w:style w:type="character" w:customStyle="1" w:styleId="Cards1Char">
    <w:name w:val="Cards1 Char"/>
    <w:basedOn w:val="DefaultParagraphFont"/>
    <w:link w:val="Cards1"/>
    <w:rsid w:val="00903DBE"/>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903DB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903DBE"/>
    <w:rPr>
      <w:rFonts w:ascii="Arial" w:eastAsia="Calibri" w:hAnsi="Arial" w:cs="Arial"/>
      <w:sz w:val="22"/>
      <w:szCs w:val="22"/>
      <w:u w:val="single"/>
    </w:rPr>
  </w:style>
  <w:style w:type="character" w:customStyle="1" w:styleId="EmphasizeThis">
    <w:name w:val="EmphasizeThis"/>
    <w:rsid w:val="00903DBE"/>
    <w:rPr>
      <w:rFonts w:ascii="Georgia" w:hAnsi="Georgia"/>
      <w:b/>
      <w:iCs/>
      <w:sz w:val="24"/>
      <w:u w:val="thick"/>
    </w:rPr>
  </w:style>
  <w:style w:type="paragraph" w:customStyle="1" w:styleId="Stylecard8pt">
    <w:name w:val="Style card + 8 pt"/>
    <w:basedOn w:val="Normal"/>
    <w:link w:val="Stylecard8ptChar"/>
    <w:qFormat/>
    <w:rsid w:val="00903DBE"/>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903DBE"/>
    <w:rPr>
      <w:rFonts w:ascii="Georgia" w:hAnsi="Georgia" w:cs="Calibri"/>
      <w:color w:val="000000"/>
      <w:sz w:val="22"/>
      <w:lang w:eastAsia="ar-SA"/>
    </w:rPr>
  </w:style>
  <w:style w:type="character" w:customStyle="1" w:styleId="bhl">
    <w:name w:val="bhl"/>
    <w:basedOn w:val="DefaultParagraphFont"/>
    <w:rsid w:val="00903DBE"/>
  </w:style>
  <w:style w:type="paragraph" w:customStyle="1" w:styleId="TagGA11">
    <w:name w:val="Tag GA 11"/>
    <w:basedOn w:val="TOC1"/>
    <w:qFormat/>
    <w:rsid w:val="00903DBE"/>
    <w:pPr>
      <w:spacing w:before="0" w:after="160"/>
    </w:pPr>
    <w:rPr>
      <w:rFonts w:ascii="Georgia" w:eastAsia="Calibri" w:hAnsi="Georgia"/>
      <w:u w:val="none"/>
      <w:lang w:bidi="ar-SA"/>
    </w:rPr>
  </w:style>
  <w:style w:type="paragraph" w:customStyle="1" w:styleId="CiteCard">
    <w:name w:val="Cite/Card"/>
    <w:basedOn w:val="TOC2"/>
    <w:qFormat/>
    <w:rsid w:val="00903DB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903DB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903DBE"/>
    <w:rPr>
      <w:rFonts w:ascii="Tahoma" w:hAnsi="Tahoma" w:cs="Tahoma"/>
      <w:sz w:val="16"/>
      <w:szCs w:val="16"/>
    </w:rPr>
  </w:style>
  <w:style w:type="character" w:customStyle="1" w:styleId="addmd">
    <w:name w:val="addmd"/>
    <w:basedOn w:val="DefaultParagraphFont"/>
    <w:rsid w:val="00903DB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903DBE"/>
    <w:rPr>
      <w:rFonts w:ascii="Arial" w:hAnsi="Arial"/>
      <w:b/>
      <w:sz w:val="26"/>
    </w:rPr>
  </w:style>
  <w:style w:type="paragraph" w:styleId="FootnoteText">
    <w:name w:val="footnote text"/>
    <w:basedOn w:val="Normal"/>
    <w:link w:val="FootnoteTextChar"/>
    <w:unhideWhenUsed/>
    <w:rsid w:val="00903DBE"/>
    <w:rPr>
      <w:rFonts w:ascii="Georgia" w:eastAsia="Calibri" w:hAnsi="Georgia" w:cs="Calibri"/>
      <w:szCs w:val="20"/>
      <w:lang w:eastAsia="zh-CN"/>
    </w:rPr>
  </w:style>
  <w:style w:type="character" w:customStyle="1" w:styleId="FootnoteTextChar">
    <w:name w:val="Footnote Text Char"/>
    <w:basedOn w:val="DefaultParagraphFont"/>
    <w:link w:val="FootnoteText"/>
    <w:rsid w:val="00903DBE"/>
    <w:rPr>
      <w:rFonts w:ascii="Georgia" w:eastAsia="Calibri" w:hAnsi="Georgia" w:cs="Calibri"/>
      <w:sz w:val="22"/>
      <w:szCs w:val="20"/>
      <w:lang w:eastAsia="zh-CN"/>
    </w:rPr>
  </w:style>
  <w:style w:type="character" w:customStyle="1" w:styleId="UnderlinedTextCharChar">
    <w:name w:val="Underlined Text Char Char"/>
    <w:basedOn w:val="DefaultParagraphFont"/>
    <w:rsid w:val="00903DBE"/>
    <w:rPr>
      <w:rFonts w:cs="Arial"/>
      <w:bCs/>
      <w:noProof w:val="0"/>
      <w:szCs w:val="26"/>
      <w:u w:val="single"/>
      <w:lang w:val="en-US" w:eastAsia="en-US" w:bidi="ar-SA"/>
    </w:rPr>
  </w:style>
  <w:style w:type="character" w:customStyle="1" w:styleId="StyleTimesNewRoman12ptBold">
    <w:name w:val="Style Times New Roman 12 pt Bold"/>
    <w:rsid w:val="00903DBE"/>
    <w:rPr>
      <w:b/>
      <w:bCs/>
      <w:sz w:val="24"/>
    </w:rPr>
  </w:style>
  <w:style w:type="character" w:customStyle="1" w:styleId="CardText1Char">
    <w:name w:val="Card Text 1 Char"/>
    <w:rsid w:val="00903DBE"/>
    <w:rPr>
      <w:rFonts w:ascii="Georgia" w:hAnsi="Georgia"/>
      <w:color w:val="000000"/>
      <w:sz w:val="22"/>
      <w:szCs w:val="22"/>
      <w:u w:val="single"/>
    </w:rPr>
  </w:style>
  <w:style w:type="character" w:customStyle="1" w:styleId="BoldUnderlining">
    <w:name w:val="Bold Underlining"/>
    <w:rsid w:val="00903DBE"/>
    <w:rPr>
      <w:u w:val="single"/>
    </w:rPr>
  </w:style>
  <w:style w:type="character" w:customStyle="1" w:styleId="Intemphasis">
    <w:name w:val="Intemphasis"/>
    <w:uiPriority w:val="1"/>
    <w:qFormat/>
    <w:rsid w:val="00903DB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903DBE"/>
    <w:pPr>
      <w:ind w:left="288" w:right="288"/>
    </w:pPr>
    <w:rPr>
      <w:rFonts w:cs="Calibri"/>
      <w:szCs w:val="16"/>
    </w:rPr>
  </w:style>
  <w:style w:type="character" w:customStyle="1" w:styleId="cardtextChar2">
    <w:name w:val="cardtext Char"/>
    <w:basedOn w:val="DefaultParagraphFont"/>
    <w:link w:val="cardtext0"/>
    <w:rsid w:val="00903DBE"/>
    <w:rPr>
      <w:rFonts w:ascii="Calibri" w:hAnsi="Calibri" w:cs="Calibri"/>
      <w:sz w:val="22"/>
      <w:szCs w:val="16"/>
    </w:rPr>
  </w:style>
  <w:style w:type="character" w:customStyle="1" w:styleId="BoldUnderlineChar1">
    <w:name w:val="BoldUnderline Char1"/>
    <w:rsid w:val="00903DB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03DBE"/>
    <w:pPr>
      <w:spacing w:after="200"/>
      <w:contextualSpacing/>
    </w:pPr>
    <w:rPr>
      <w:rFonts w:eastAsia="Calibri" w:cs="Calibri"/>
      <w:u w:val="single"/>
    </w:rPr>
  </w:style>
  <w:style w:type="character" w:customStyle="1" w:styleId="UnderlinedCardTextChar">
    <w:name w:val="Underlined Card Text Char"/>
    <w:link w:val="UnderlinedCardText"/>
    <w:rsid w:val="00903DBE"/>
    <w:rPr>
      <w:rFonts w:ascii="Calibri" w:eastAsia="Calibri" w:hAnsi="Calibri" w:cs="Calibri"/>
      <w:sz w:val="22"/>
      <w:u w:val="single"/>
    </w:rPr>
  </w:style>
  <w:style w:type="character" w:customStyle="1" w:styleId="Hyperlink6">
    <w:name w:val="Hyperlink6"/>
    <w:basedOn w:val="DefaultParagraphFont"/>
    <w:rsid w:val="00903DBE"/>
    <w:rPr>
      <w:color w:val="3300CC"/>
      <w:u w:val="single"/>
    </w:rPr>
  </w:style>
  <w:style w:type="paragraph" w:customStyle="1" w:styleId="Tag12">
    <w:name w:val="Tag12"/>
    <w:basedOn w:val="Normal"/>
    <w:qFormat/>
    <w:rsid w:val="00903DBE"/>
    <w:pPr>
      <w:contextualSpacing/>
    </w:pPr>
    <w:rPr>
      <w:rFonts w:eastAsia="Cambria" w:cs="Calibri"/>
      <w:b/>
    </w:rPr>
  </w:style>
  <w:style w:type="paragraph" w:customStyle="1" w:styleId="Shrink8">
    <w:name w:val="Shrink8"/>
    <w:basedOn w:val="Normal"/>
    <w:qFormat/>
    <w:rsid w:val="00903DBE"/>
    <w:rPr>
      <w:rFonts w:eastAsia="Cambria" w:cs="Calibri"/>
    </w:rPr>
  </w:style>
  <w:style w:type="character" w:customStyle="1" w:styleId="highlight2">
    <w:name w:val="highlight2"/>
    <w:rsid w:val="00903DBE"/>
    <w:rPr>
      <w:rFonts w:ascii="Arial" w:hAnsi="Arial"/>
      <w:b/>
      <w:sz w:val="19"/>
      <w:u w:val="thick"/>
      <w:bdr w:val="none" w:sz="0" w:space="0" w:color="auto"/>
      <w:shd w:val="clear" w:color="auto" w:fill="auto"/>
    </w:rPr>
  </w:style>
  <w:style w:type="character" w:customStyle="1" w:styleId="citation">
    <w:name w:val="citation"/>
    <w:basedOn w:val="DefaultParagraphFont"/>
    <w:rsid w:val="00903DBE"/>
  </w:style>
  <w:style w:type="paragraph" w:customStyle="1" w:styleId="UnderlineText">
    <w:name w:val="Underline Text"/>
    <w:basedOn w:val="Normal"/>
    <w:link w:val="UnderlineTextChar"/>
    <w:qFormat/>
    <w:rsid w:val="00903DBE"/>
    <w:pPr>
      <w:ind w:left="288"/>
    </w:pPr>
    <w:rPr>
      <w:rFonts w:eastAsia="Times New Roman" w:cs="Calibri"/>
      <w:u w:val="single"/>
    </w:rPr>
  </w:style>
  <w:style w:type="character" w:customStyle="1" w:styleId="UnderlineTextChar">
    <w:name w:val="Underline Text Char"/>
    <w:basedOn w:val="DefaultParagraphFont"/>
    <w:link w:val="UnderlineText"/>
    <w:rsid w:val="00903DBE"/>
    <w:rPr>
      <w:rFonts w:ascii="Calibri" w:eastAsia="Times New Roman" w:hAnsi="Calibri" w:cs="Calibri"/>
      <w:sz w:val="22"/>
      <w:u w:val="single"/>
    </w:rPr>
  </w:style>
  <w:style w:type="character" w:customStyle="1" w:styleId="il">
    <w:name w:val="il"/>
    <w:basedOn w:val="DefaultParagraphFont"/>
    <w:rsid w:val="00903DBE"/>
  </w:style>
  <w:style w:type="character" w:customStyle="1" w:styleId="commentstext">
    <w:name w:val="comments_text"/>
    <w:uiPriority w:val="99"/>
    <w:rsid w:val="00903DBE"/>
    <w:rPr>
      <w:rFonts w:cs="Times New Roman"/>
    </w:rPr>
  </w:style>
  <w:style w:type="paragraph" w:customStyle="1" w:styleId="Heading42">
    <w:name w:val="Heading 42"/>
    <w:basedOn w:val="Normal"/>
    <w:qFormat/>
    <w:rsid w:val="00903DBE"/>
    <w:rPr>
      <w:rFonts w:eastAsia="Times New Roman" w:cs="Calibri"/>
    </w:rPr>
  </w:style>
  <w:style w:type="paragraph" w:customStyle="1" w:styleId="DebateNormal">
    <w:name w:val="DebateNormal"/>
    <w:basedOn w:val="Normal"/>
    <w:link w:val="DebateNormalChar"/>
    <w:qFormat/>
    <w:rsid w:val="00903DBE"/>
    <w:pPr>
      <w:spacing w:line="276" w:lineRule="auto"/>
    </w:pPr>
    <w:rPr>
      <w:rFonts w:eastAsia="Calibri" w:cs="Calibri"/>
      <w:szCs w:val="20"/>
    </w:rPr>
  </w:style>
  <w:style w:type="character" w:customStyle="1" w:styleId="DebateNormalChar">
    <w:name w:val="DebateNormal Char"/>
    <w:basedOn w:val="DefaultParagraphFont"/>
    <w:link w:val="DebateNormal"/>
    <w:rsid w:val="00903DBE"/>
    <w:rPr>
      <w:rFonts w:ascii="Calibri" w:eastAsia="Calibri" w:hAnsi="Calibri" w:cs="Calibri"/>
      <w:sz w:val="22"/>
      <w:szCs w:val="20"/>
    </w:rPr>
  </w:style>
  <w:style w:type="paragraph" w:customStyle="1" w:styleId="DebateEmphasis">
    <w:name w:val="DebateEmphasis"/>
    <w:basedOn w:val="Normal"/>
    <w:link w:val="DebateEmphasisChar"/>
    <w:qFormat/>
    <w:rsid w:val="00903DBE"/>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903DBE"/>
    <w:rPr>
      <w:rFonts w:ascii="Calibri" w:eastAsia="Calibri" w:hAnsi="Calibri" w:cs="Calibri"/>
      <w:b/>
      <w:sz w:val="22"/>
      <w:szCs w:val="20"/>
      <w:u w:val="single"/>
    </w:rPr>
  </w:style>
  <w:style w:type="paragraph" w:customStyle="1" w:styleId="NormalCite">
    <w:name w:val="NormalCite"/>
    <w:link w:val="NormalCiteChar"/>
    <w:qFormat/>
    <w:rsid w:val="00903DB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903DBE"/>
    <w:rPr>
      <w:rFonts w:ascii="Times New Roman" w:eastAsiaTheme="minorHAnsi" w:hAnsi="Times New Roman" w:cs="Times New Roman"/>
      <w:sz w:val="18"/>
      <w:szCs w:val="22"/>
    </w:rPr>
  </w:style>
  <w:style w:type="character" w:customStyle="1" w:styleId="articletext">
    <w:name w:val="articletext"/>
    <w:basedOn w:val="DefaultParagraphFont"/>
    <w:rsid w:val="00903DBE"/>
  </w:style>
  <w:style w:type="character" w:customStyle="1" w:styleId="grey10">
    <w:name w:val="grey10"/>
    <w:basedOn w:val="DefaultParagraphFont"/>
    <w:rsid w:val="00903DBE"/>
  </w:style>
  <w:style w:type="character" w:customStyle="1" w:styleId="navy13bd">
    <w:name w:val="navy13bd"/>
    <w:basedOn w:val="DefaultParagraphFont"/>
    <w:rsid w:val="00903DBE"/>
  </w:style>
  <w:style w:type="character" w:customStyle="1" w:styleId="Style9ptUnderline2">
    <w:name w:val="Style 9 pt Underline2"/>
    <w:basedOn w:val="DefaultParagraphFont"/>
    <w:rsid w:val="00903DBE"/>
    <w:rPr>
      <w:sz w:val="20"/>
      <w:u w:val="single"/>
    </w:rPr>
  </w:style>
  <w:style w:type="character" w:customStyle="1" w:styleId="Style9ptBoldUnderline1">
    <w:name w:val="Style 9 pt Bold Underline1"/>
    <w:basedOn w:val="DefaultParagraphFont"/>
    <w:rsid w:val="00903DBE"/>
    <w:rPr>
      <w:b/>
      <w:bCs/>
      <w:sz w:val="20"/>
      <w:u w:val="single"/>
    </w:rPr>
  </w:style>
  <w:style w:type="character" w:customStyle="1" w:styleId="TagsCharChar">
    <w:name w:val="Tags Char Char"/>
    <w:basedOn w:val="DefaultParagraphFont"/>
    <w:rsid w:val="00903DBE"/>
    <w:rPr>
      <w:rFonts w:eastAsia="SimSun"/>
      <w:b/>
      <w:sz w:val="24"/>
      <w:lang w:val="en-US" w:eastAsia="zh-CN" w:bidi="ar-SA"/>
    </w:rPr>
  </w:style>
  <w:style w:type="paragraph" w:customStyle="1" w:styleId="cardCharCharCharChar">
    <w:name w:val="card Char Char Char Char"/>
    <w:basedOn w:val="Normal"/>
    <w:qFormat/>
    <w:rsid w:val="00903DBE"/>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903DBE"/>
    <w:rPr>
      <w:rFonts w:ascii="Times" w:eastAsia="Times New Roman" w:hAnsi="Times" w:cs="Calibri"/>
    </w:rPr>
  </w:style>
  <w:style w:type="paragraph" w:customStyle="1" w:styleId="CARD">
    <w:name w:val="CARD"/>
    <w:basedOn w:val="Normal"/>
    <w:link w:val="CARDChar0"/>
    <w:qFormat/>
    <w:rsid w:val="00903DBE"/>
    <w:rPr>
      <w:rFonts w:eastAsia="Times New Roman" w:cs="Calibri"/>
      <w:u w:val="single"/>
    </w:rPr>
  </w:style>
  <w:style w:type="character" w:customStyle="1" w:styleId="CARDChar0">
    <w:name w:val="CARD Char"/>
    <w:basedOn w:val="DefaultParagraphFont"/>
    <w:link w:val="CARD"/>
    <w:rsid w:val="00903DBE"/>
    <w:rPr>
      <w:rFonts w:ascii="Calibri" w:eastAsia="Times New Roman" w:hAnsi="Calibri" w:cs="Calibri"/>
      <w:sz w:val="22"/>
      <w:u w:val="single"/>
    </w:rPr>
  </w:style>
  <w:style w:type="paragraph" w:customStyle="1" w:styleId="Normal2">
    <w:name w:val="Normal2"/>
    <w:basedOn w:val="Normal"/>
    <w:qFormat/>
    <w:rsid w:val="00903DBE"/>
    <w:rPr>
      <w:rFonts w:eastAsia="Times New Roman" w:cs="Calibri"/>
    </w:rPr>
  </w:style>
  <w:style w:type="character" w:customStyle="1" w:styleId="Style11ptThickunderline">
    <w:name w:val="Style 11 pt Thick underline"/>
    <w:rsid w:val="00903DBE"/>
    <w:rPr>
      <w:rFonts w:ascii="Times New Roman" w:hAnsi="Times New Roman"/>
      <w:sz w:val="20"/>
      <w:u w:val="single"/>
    </w:rPr>
  </w:style>
  <w:style w:type="character" w:customStyle="1" w:styleId="Style11ptBoldThickunderline">
    <w:name w:val="Style 11 pt Bold Thick underline"/>
    <w:rsid w:val="00903DBE"/>
    <w:rPr>
      <w:rFonts w:ascii="Times New Roman" w:hAnsi="Times New Roman"/>
      <w:b/>
      <w:bCs/>
      <w:sz w:val="20"/>
      <w:u w:val="single"/>
    </w:rPr>
  </w:style>
  <w:style w:type="character" w:styleId="FootnoteReference">
    <w:name w:val="footnote reference"/>
    <w:unhideWhenUsed/>
    <w:rsid w:val="00903DBE"/>
    <w:rPr>
      <w:vertAlign w:val="superscript"/>
    </w:rPr>
  </w:style>
  <w:style w:type="character" w:customStyle="1" w:styleId="CharChar5">
    <w:name w:val="Char Char5"/>
    <w:rsid w:val="00903DB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903DBE"/>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903DBE"/>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903DBE"/>
    <w:rPr>
      <w:u w:val="single"/>
    </w:rPr>
  </w:style>
  <w:style w:type="character" w:customStyle="1" w:styleId="StyleUnderlineBoldIndent11ptChar">
    <w:name w:val="Style Underline + Bold Indent + 11 pt Char"/>
    <w:link w:val="StyleUnderlineBoldIndent11pt"/>
    <w:rsid w:val="00903DBE"/>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903DBE"/>
    <w:rPr>
      <w:b/>
      <w:bCs/>
      <w:u w:val="single"/>
    </w:rPr>
  </w:style>
  <w:style w:type="character" w:customStyle="1" w:styleId="StyleUnderlineBoldIndent11ptBoldChar">
    <w:name w:val="Style Underline + Bold Indent + 11 pt Bold Char"/>
    <w:link w:val="StyleUnderlineBoldIndent11ptBold"/>
    <w:rsid w:val="00903DBE"/>
    <w:rPr>
      <w:rFonts w:ascii="Calibri" w:eastAsia="Times New Roman" w:hAnsi="Calibri" w:cs="Calibri"/>
      <w:b/>
      <w:bCs/>
      <w:sz w:val="22"/>
      <w:szCs w:val="20"/>
      <w:u w:val="single"/>
    </w:rPr>
  </w:style>
  <w:style w:type="paragraph" w:customStyle="1" w:styleId="Normal20pt">
    <w:name w:val="Normal  + 20 pt"/>
    <w:basedOn w:val="Normal"/>
    <w:uiPriority w:val="6"/>
    <w:qFormat/>
    <w:rsid w:val="00903DBE"/>
    <w:rPr>
      <w:rFonts w:cs="Calibri"/>
      <w:bCs/>
      <w:u w:val="single"/>
    </w:rPr>
  </w:style>
  <w:style w:type="character" w:customStyle="1" w:styleId="StyleStyle4CharTimesNewRoman11pt">
    <w:name w:val="Style Style4 Char + Times New Roman 11 pt"/>
    <w:basedOn w:val="DefaultParagraphFont"/>
    <w:rsid w:val="00903DBE"/>
    <w:rPr>
      <w:rFonts w:ascii="Times New Roman" w:hAnsi="Times New Roman"/>
      <w:sz w:val="20"/>
      <w:szCs w:val="24"/>
      <w:u w:val="single"/>
      <w:lang w:val="en-US" w:eastAsia="en-US" w:bidi="ar-SA"/>
    </w:rPr>
  </w:style>
  <w:style w:type="paragraph" w:customStyle="1" w:styleId="author-name">
    <w:name w:val="author-name"/>
    <w:basedOn w:val="Normal"/>
    <w:qFormat/>
    <w:rsid w:val="00903DBE"/>
    <w:pPr>
      <w:spacing w:before="100" w:beforeAutospacing="1" w:after="100" w:afterAutospacing="1"/>
    </w:pPr>
    <w:rPr>
      <w:rFonts w:eastAsia="Times New Roman" w:cs="Calibri"/>
    </w:rPr>
  </w:style>
  <w:style w:type="paragraph" w:customStyle="1" w:styleId="author-credentials">
    <w:name w:val="author-credentials"/>
    <w:basedOn w:val="Normal"/>
    <w:qFormat/>
    <w:rsid w:val="00903DBE"/>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903DBE"/>
    <w:rPr>
      <w:rFonts w:ascii="Consolas" w:hAnsi="Consolas" w:cs="Consolas"/>
      <w:sz w:val="20"/>
      <w:szCs w:val="20"/>
    </w:rPr>
  </w:style>
  <w:style w:type="character" w:customStyle="1" w:styleId="StyleStyle4CharTimesNewRoman11ptBold">
    <w:name w:val="Style Style4 Char + Times New Roman 11 pt Bold"/>
    <w:basedOn w:val="DefaultParagraphFont"/>
    <w:rsid w:val="00903DB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903DBE"/>
    <w:rPr>
      <w:rFonts w:ascii="Times New Roman" w:hAnsi="Times New Roman"/>
      <w:i/>
      <w:iCs/>
      <w:sz w:val="20"/>
      <w:szCs w:val="24"/>
      <w:u w:val="single"/>
      <w:lang w:val="en-US" w:eastAsia="en-US" w:bidi="ar-SA"/>
    </w:rPr>
  </w:style>
  <w:style w:type="character" w:customStyle="1" w:styleId="headline">
    <w:name w:val="headline"/>
    <w:basedOn w:val="DefaultParagraphFont"/>
    <w:rsid w:val="00903DBE"/>
  </w:style>
  <w:style w:type="character" w:customStyle="1" w:styleId="CharChar4">
    <w:name w:val="Char Char4"/>
    <w:basedOn w:val="DefaultParagraphFont"/>
    <w:rsid w:val="00903DBE"/>
    <w:rPr>
      <w:rFonts w:cs="Arial"/>
      <w:b/>
      <w:bCs/>
      <w:iCs/>
      <w:szCs w:val="28"/>
      <w:lang w:val="en-US" w:eastAsia="en-US" w:bidi="ar-SA"/>
    </w:rPr>
  </w:style>
  <w:style w:type="character" w:customStyle="1" w:styleId="yshortcuts">
    <w:name w:val="yshortcuts"/>
    <w:basedOn w:val="DefaultParagraphFont"/>
    <w:rsid w:val="00903DBE"/>
  </w:style>
  <w:style w:type="character" w:customStyle="1" w:styleId="HotRouteChar0">
    <w:name w:val="Hot Route Char"/>
    <w:link w:val="HotRoute"/>
    <w:rsid w:val="00903DBE"/>
    <w:rPr>
      <w:rFonts w:ascii="Calibri" w:eastAsia="Times New Roman" w:hAnsi="Calibri" w:cs="Calibri"/>
      <w:sz w:val="22"/>
    </w:rPr>
  </w:style>
  <w:style w:type="paragraph" w:styleId="PlainText">
    <w:name w:val="Plain Text"/>
    <w:basedOn w:val="Normal"/>
    <w:link w:val="PlainTextChar"/>
    <w:rsid w:val="00903DBE"/>
    <w:rPr>
      <w:rFonts w:ascii="Courier New" w:eastAsia="Times New Roman" w:hAnsi="Courier New" w:cs="Courier New"/>
      <w:szCs w:val="20"/>
    </w:rPr>
  </w:style>
  <w:style w:type="character" w:customStyle="1" w:styleId="PlainTextChar">
    <w:name w:val="Plain Text Char"/>
    <w:basedOn w:val="DefaultParagraphFont"/>
    <w:link w:val="PlainText"/>
    <w:rsid w:val="00903DBE"/>
    <w:rPr>
      <w:rFonts w:ascii="Courier New" w:eastAsia="Times New Roman" w:hAnsi="Courier New" w:cs="Courier New"/>
      <w:sz w:val="22"/>
      <w:szCs w:val="20"/>
    </w:rPr>
  </w:style>
  <w:style w:type="character" w:customStyle="1" w:styleId="senselabelstart">
    <w:name w:val="sense_label start"/>
    <w:basedOn w:val="DefaultParagraphFont"/>
    <w:rsid w:val="00903DBE"/>
  </w:style>
  <w:style w:type="character" w:customStyle="1" w:styleId="sensecontent">
    <w:name w:val="sense_content"/>
    <w:basedOn w:val="DefaultParagraphFont"/>
    <w:rsid w:val="00903DBE"/>
  </w:style>
  <w:style w:type="character" w:customStyle="1" w:styleId="vi">
    <w:name w:val="vi"/>
    <w:basedOn w:val="DefaultParagraphFont"/>
    <w:rsid w:val="00903DBE"/>
  </w:style>
  <w:style w:type="character" w:customStyle="1" w:styleId="italic">
    <w:name w:val="italic"/>
    <w:basedOn w:val="DefaultParagraphFont"/>
    <w:rsid w:val="00903DBE"/>
  </w:style>
  <w:style w:type="paragraph" w:customStyle="1" w:styleId="Microtext0">
    <w:name w:val="Microtext"/>
    <w:basedOn w:val="Normal"/>
    <w:next w:val="Normal"/>
    <w:link w:val="MicrotextChar0"/>
    <w:qFormat/>
    <w:rsid w:val="00903DBE"/>
    <w:rPr>
      <w:rFonts w:cs="Calibri"/>
      <w:sz w:val="12"/>
    </w:rPr>
  </w:style>
  <w:style w:type="character" w:customStyle="1" w:styleId="MicrotextChar0">
    <w:name w:val="Microtext Char"/>
    <w:link w:val="Microtext0"/>
    <w:rsid w:val="00903DBE"/>
    <w:rPr>
      <w:rFonts w:ascii="Calibri" w:hAnsi="Calibri" w:cs="Calibri"/>
      <w:sz w:val="12"/>
    </w:rPr>
  </w:style>
  <w:style w:type="character" w:customStyle="1" w:styleId="st">
    <w:name w:val="st"/>
    <w:basedOn w:val="DefaultParagraphFont"/>
    <w:rsid w:val="00903DBE"/>
  </w:style>
  <w:style w:type="paragraph" w:customStyle="1" w:styleId="Style6">
    <w:name w:val="Style6"/>
    <w:basedOn w:val="Normal"/>
    <w:link w:val="Style6Char"/>
    <w:autoRedefine/>
    <w:qFormat/>
    <w:rsid w:val="00903DBE"/>
    <w:rPr>
      <w:rFonts w:cs="Calibri"/>
      <w:b/>
    </w:rPr>
  </w:style>
  <w:style w:type="character" w:customStyle="1" w:styleId="Style6Char">
    <w:name w:val="Style6 Char"/>
    <w:basedOn w:val="DefaultParagraphFont"/>
    <w:link w:val="Style6"/>
    <w:rsid w:val="00903DBE"/>
    <w:rPr>
      <w:rFonts w:ascii="Calibri" w:hAnsi="Calibri" w:cs="Calibri"/>
      <w:b/>
      <w:sz w:val="22"/>
    </w:rPr>
  </w:style>
  <w:style w:type="paragraph" w:customStyle="1" w:styleId="Style11">
    <w:name w:val="Style11"/>
    <w:basedOn w:val="Normal"/>
    <w:link w:val="Style11Char"/>
    <w:qFormat/>
    <w:rsid w:val="00903DBE"/>
    <w:rPr>
      <w:rFonts w:eastAsia="Times New Roman" w:cs="Calibri"/>
      <w:b/>
      <w:szCs w:val="20"/>
      <w:u w:val="thick"/>
    </w:rPr>
  </w:style>
  <w:style w:type="paragraph" w:customStyle="1" w:styleId="Style12">
    <w:name w:val="Style12"/>
    <w:basedOn w:val="Normal"/>
    <w:link w:val="Style12Char"/>
    <w:qFormat/>
    <w:rsid w:val="00903DBE"/>
    <w:rPr>
      <w:rFonts w:eastAsia="Times New Roman" w:cs="Calibri"/>
      <w:b/>
      <w:u w:val="thick"/>
    </w:rPr>
  </w:style>
  <w:style w:type="character" w:customStyle="1" w:styleId="Style11Char">
    <w:name w:val="Style11 Char"/>
    <w:basedOn w:val="DefaultParagraphFont"/>
    <w:link w:val="Style11"/>
    <w:rsid w:val="00903DBE"/>
    <w:rPr>
      <w:rFonts w:ascii="Calibri" w:eastAsia="Times New Roman" w:hAnsi="Calibri" w:cs="Calibri"/>
      <w:b/>
      <w:sz w:val="22"/>
      <w:szCs w:val="20"/>
      <w:u w:val="thick"/>
    </w:rPr>
  </w:style>
  <w:style w:type="character" w:customStyle="1" w:styleId="Style12Char">
    <w:name w:val="Style12 Char"/>
    <w:basedOn w:val="DefaultParagraphFont"/>
    <w:link w:val="Style12"/>
    <w:rsid w:val="00903DBE"/>
    <w:rPr>
      <w:rFonts w:ascii="Calibri" w:eastAsia="Times New Roman" w:hAnsi="Calibri" w:cs="Calibri"/>
      <w:b/>
      <w:sz w:val="22"/>
      <w:u w:val="thick"/>
    </w:rPr>
  </w:style>
  <w:style w:type="character" w:customStyle="1" w:styleId="caps-label">
    <w:name w:val="caps-label"/>
    <w:basedOn w:val="DefaultParagraphFont"/>
    <w:rsid w:val="00903DBE"/>
  </w:style>
  <w:style w:type="character" w:customStyle="1" w:styleId="wikiexternallink">
    <w:name w:val="wikiexternallink"/>
    <w:basedOn w:val="DefaultParagraphFont"/>
    <w:rsid w:val="00903DBE"/>
  </w:style>
  <w:style w:type="character" w:customStyle="1" w:styleId="wikigeneratedlinkcontent">
    <w:name w:val="wikigeneratedlinkcontent"/>
    <w:basedOn w:val="DefaultParagraphFont"/>
    <w:rsid w:val="00903DBE"/>
  </w:style>
  <w:style w:type="character" w:customStyle="1" w:styleId="ShrinkChar">
    <w:name w:val="Shrink Char"/>
    <w:link w:val="Shrink"/>
    <w:locked/>
    <w:rsid w:val="00903DBE"/>
    <w:rPr>
      <w:rFonts w:ascii="Garamond" w:eastAsia="Times New Roman" w:hAnsi="Garamond"/>
      <w:sz w:val="12"/>
    </w:rPr>
  </w:style>
  <w:style w:type="paragraph" w:customStyle="1" w:styleId="Shrink">
    <w:name w:val="Shrink"/>
    <w:link w:val="ShrinkChar"/>
    <w:qFormat/>
    <w:rsid w:val="00903DBE"/>
    <w:pPr>
      <w:ind w:left="288" w:right="288"/>
    </w:pPr>
    <w:rPr>
      <w:rFonts w:ascii="Garamond" w:eastAsia="Times New Roman" w:hAnsi="Garamond"/>
      <w:sz w:val="12"/>
    </w:rPr>
  </w:style>
  <w:style w:type="character" w:customStyle="1" w:styleId="aqj">
    <w:name w:val="aqj"/>
    <w:basedOn w:val="DefaultParagraphFont"/>
    <w:rsid w:val="00903DBE"/>
  </w:style>
  <w:style w:type="character" w:customStyle="1" w:styleId="StyleStyleBoldUnderlineIntenseEmphasisUnderlineapple-style-s">
    <w:name w:val="Style Style Bold UnderlineIntense EmphasisUnderlineapple-style-s..."/>
    <w:basedOn w:val="DefaultParagraphFont"/>
    <w:rsid w:val="00903DBE"/>
    <w:rPr>
      <w:b w:val="0"/>
      <w:bCs w:val="0"/>
      <w:sz w:val="22"/>
      <w:u w:val="single"/>
      <w:bdr w:val="none" w:sz="0" w:space="0" w:color="auto"/>
    </w:rPr>
  </w:style>
  <w:style w:type="paragraph" w:customStyle="1" w:styleId="blocktitle0">
    <w:name w:val="block title"/>
    <w:basedOn w:val="Normal"/>
    <w:link w:val="blocktitleChar0"/>
    <w:autoRedefine/>
    <w:qFormat/>
    <w:rsid w:val="00903DBE"/>
    <w:pPr>
      <w:spacing w:after="240"/>
      <w:jc w:val="center"/>
      <w:outlineLvl w:val="0"/>
    </w:pPr>
    <w:rPr>
      <w:rFonts w:eastAsia="Calibri" w:cs="Calibri"/>
      <w:b/>
      <w:caps/>
      <w:sz w:val="28"/>
      <w:szCs w:val="28"/>
      <w:lang w:val="es-ES"/>
    </w:rPr>
  </w:style>
  <w:style w:type="character" w:customStyle="1" w:styleId="Boxed">
    <w:name w:val="Boxed"/>
    <w:qFormat/>
    <w:rsid w:val="00903DBE"/>
    <w:rPr>
      <w:rFonts w:ascii="Times New Roman" w:hAnsi="Times New Roman"/>
      <w:sz w:val="20"/>
      <w:bdr w:val="single" w:sz="6" w:space="0" w:color="auto"/>
    </w:rPr>
  </w:style>
  <w:style w:type="character" w:customStyle="1" w:styleId="UnderlineCard">
    <w:name w:val="Underline Card"/>
    <w:uiPriority w:val="6"/>
    <w:qFormat/>
    <w:rsid w:val="00903DBE"/>
    <w:rPr>
      <w:rFonts w:ascii="Arial" w:hAnsi="Arial"/>
      <w:b w:val="0"/>
      <w:bCs/>
      <w:sz w:val="20"/>
      <w:u w:val="single"/>
    </w:rPr>
  </w:style>
  <w:style w:type="character" w:customStyle="1" w:styleId="story-author">
    <w:name w:val="story-author"/>
    <w:basedOn w:val="DefaultParagraphFont"/>
    <w:rsid w:val="00903DBE"/>
  </w:style>
  <w:style w:type="paragraph" w:customStyle="1" w:styleId="type">
    <w:name w:val="type"/>
    <w:basedOn w:val="Normal"/>
    <w:qFormat/>
    <w:rsid w:val="00903DBE"/>
    <w:pPr>
      <w:spacing w:before="100" w:beforeAutospacing="1" w:after="100" w:afterAutospacing="1"/>
    </w:pPr>
    <w:rPr>
      <w:rFonts w:eastAsia="Times New Roman" w:cs="Calibri"/>
    </w:rPr>
  </w:style>
  <w:style w:type="character" w:customStyle="1" w:styleId="institution">
    <w:name w:val="institution"/>
    <w:basedOn w:val="DefaultParagraphFont"/>
    <w:rsid w:val="00903DBE"/>
  </w:style>
  <w:style w:type="character" w:customStyle="1" w:styleId="abodyblack3">
    <w:name w:val="abodyblack3"/>
    <w:basedOn w:val="DefaultParagraphFont"/>
    <w:rsid w:val="00903DBE"/>
  </w:style>
  <w:style w:type="paragraph" w:customStyle="1" w:styleId="UnderlineChar2CharChar">
    <w:name w:val="Underline Char2 Char Char"/>
    <w:basedOn w:val="Normal"/>
    <w:link w:val="UnderlineChar2CharCharChar"/>
    <w:qFormat/>
    <w:rsid w:val="00903DBE"/>
    <w:rPr>
      <w:rFonts w:eastAsia="MS Mincho" w:cs="Calibri"/>
      <w:szCs w:val="20"/>
      <w:u w:val="single"/>
    </w:rPr>
  </w:style>
  <w:style w:type="character" w:customStyle="1" w:styleId="UnderlineChar2CharCharChar">
    <w:name w:val="Underline Char2 Char Char Char"/>
    <w:link w:val="UnderlineChar2CharChar"/>
    <w:rsid w:val="00903DBE"/>
    <w:rPr>
      <w:rFonts w:ascii="Calibri" w:eastAsia="MS Mincho" w:hAnsi="Calibri" w:cs="Calibri"/>
      <w:sz w:val="22"/>
      <w:szCs w:val="20"/>
      <w:u w:val="single"/>
    </w:rPr>
  </w:style>
  <w:style w:type="character" w:customStyle="1" w:styleId="CharacterStyle1">
    <w:name w:val="Character Style 1"/>
    <w:rsid w:val="00903DBE"/>
    <w:rPr>
      <w:sz w:val="20"/>
      <w:szCs w:val="20"/>
    </w:rPr>
  </w:style>
  <w:style w:type="character" w:customStyle="1" w:styleId="FontStyle177">
    <w:name w:val="Font Style177"/>
    <w:basedOn w:val="DefaultParagraphFont"/>
    <w:uiPriority w:val="99"/>
    <w:rsid w:val="00903DBE"/>
    <w:rPr>
      <w:rFonts w:ascii="Times New Roman" w:hAnsi="Times New Roman" w:cs="Times New Roman"/>
      <w:sz w:val="20"/>
      <w:szCs w:val="20"/>
    </w:rPr>
  </w:style>
  <w:style w:type="character" w:customStyle="1" w:styleId="FontStyle173">
    <w:name w:val="Font Style173"/>
    <w:basedOn w:val="DefaultParagraphFont"/>
    <w:uiPriority w:val="99"/>
    <w:rsid w:val="00903DBE"/>
    <w:rPr>
      <w:rFonts w:ascii="Times New Roman" w:hAnsi="Times New Roman" w:cs="Times New Roman"/>
      <w:sz w:val="14"/>
      <w:szCs w:val="14"/>
    </w:rPr>
  </w:style>
  <w:style w:type="character" w:customStyle="1" w:styleId="FontStyle151">
    <w:name w:val="Font Style151"/>
    <w:basedOn w:val="DefaultParagraphFont"/>
    <w:uiPriority w:val="99"/>
    <w:rsid w:val="00903DBE"/>
    <w:rPr>
      <w:rFonts w:ascii="Arial Narrow" w:hAnsi="Arial Narrow" w:cs="Arial Narrow"/>
      <w:b/>
      <w:bCs/>
      <w:sz w:val="12"/>
      <w:szCs w:val="12"/>
    </w:rPr>
  </w:style>
  <w:style w:type="character" w:customStyle="1" w:styleId="FontStyle156">
    <w:name w:val="Font Style156"/>
    <w:basedOn w:val="DefaultParagraphFont"/>
    <w:uiPriority w:val="99"/>
    <w:rsid w:val="00903DBE"/>
    <w:rPr>
      <w:rFonts w:ascii="Arial Narrow" w:hAnsi="Arial Narrow" w:cs="Arial Narrow"/>
      <w:sz w:val="8"/>
      <w:szCs w:val="8"/>
    </w:rPr>
  </w:style>
  <w:style w:type="character" w:customStyle="1" w:styleId="FontStyle160">
    <w:name w:val="Font Style160"/>
    <w:basedOn w:val="DefaultParagraphFont"/>
    <w:uiPriority w:val="99"/>
    <w:rsid w:val="00903DBE"/>
    <w:rPr>
      <w:rFonts w:ascii="Times New Roman" w:hAnsi="Times New Roman" w:cs="Times New Roman"/>
      <w:b/>
      <w:bCs/>
      <w:sz w:val="20"/>
      <w:szCs w:val="20"/>
    </w:rPr>
  </w:style>
  <w:style w:type="character" w:customStyle="1" w:styleId="FontStyle178">
    <w:name w:val="Font Style178"/>
    <w:basedOn w:val="DefaultParagraphFont"/>
    <w:uiPriority w:val="99"/>
    <w:rsid w:val="00903DBE"/>
    <w:rPr>
      <w:rFonts w:ascii="Times New Roman" w:hAnsi="Times New Roman" w:cs="Times New Roman"/>
      <w:sz w:val="18"/>
      <w:szCs w:val="18"/>
    </w:rPr>
  </w:style>
  <w:style w:type="paragraph" w:customStyle="1" w:styleId="Style14">
    <w:name w:val="Style14"/>
    <w:basedOn w:val="Normal"/>
    <w:uiPriority w:val="99"/>
    <w:qFormat/>
    <w:rsid w:val="00903DBE"/>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903DBE"/>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903DBE"/>
    <w:rPr>
      <w:rFonts w:ascii="Times New Roman" w:hAnsi="Times New Roman" w:cs="Times New Roman"/>
      <w:sz w:val="12"/>
      <w:szCs w:val="12"/>
    </w:rPr>
  </w:style>
  <w:style w:type="paragraph" w:customStyle="1" w:styleId="Style9">
    <w:name w:val="Style9"/>
    <w:basedOn w:val="Normal"/>
    <w:uiPriority w:val="99"/>
    <w:qFormat/>
    <w:rsid w:val="00903DBE"/>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903DBE"/>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903DBE"/>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903DBE"/>
    <w:rPr>
      <w:rFonts w:ascii="Times New Roman" w:hAnsi="Times New Roman" w:cs="Times New Roman"/>
      <w:sz w:val="16"/>
      <w:szCs w:val="16"/>
    </w:rPr>
  </w:style>
  <w:style w:type="character" w:customStyle="1" w:styleId="f">
    <w:name w:val="f"/>
    <w:basedOn w:val="DefaultParagraphFont"/>
    <w:rsid w:val="00903DBE"/>
  </w:style>
  <w:style w:type="character" w:customStyle="1" w:styleId="TagsChar2">
    <w:name w:val="Tags Char2"/>
    <w:rsid w:val="00903DBE"/>
    <w:rPr>
      <w:b/>
      <w:sz w:val="24"/>
    </w:rPr>
  </w:style>
  <w:style w:type="paragraph" w:customStyle="1" w:styleId="CardsFont6ptChar">
    <w:name w:val="Cards + Font: 6 pt Char"/>
    <w:basedOn w:val="Normal"/>
    <w:link w:val="CardsFont6ptCharChar"/>
    <w:qFormat/>
    <w:rsid w:val="00903DBE"/>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903DBE"/>
    <w:rPr>
      <w:rFonts w:ascii="Calibri" w:eastAsia="Times New Roman" w:hAnsi="Calibri" w:cs="Calibri"/>
      <w:sz w:val="12"/>
    </w:rPr>
  </w:style>
  <w:style w:type="character" w:customStyle="1" w:styleId="FontStyle172">
    <w:name w:val="Font Style172"/>
    <w:basedOn w:val="DefaultParagraphFont"/>
    <w:uiPriority w:val="99"/>
    <w:rsid w:val="00903DBE"/>
    <w:rPr>
      <w:rFonts w:ascii="Times New Roman" w:hAnsi="Times New Roman" w:cs="Times New Roman"/>
      <w:b/>
      <w:bCs/>
      <w:sz w:val="16"/>
      <w:szCs w:val="16"/>
    </w:rPr>
  </w:style>
  <w:style w:type="paragraph" w:customStyle="1" w:styleId="Style18">
    <w:name w:val="Style18"/>
    <w:basedOn w:val="Normal"/>
    <w:uiPriority w:val="99"/>
    <w:qFormat/>
    <w:rsid w:val="00903DBE"/>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903DBE"/>
    <w:rPr>
      <w:rFonts w:ascii="Times New Roman" w:hAnsi="Times New Roman" w:cs="Times New Roman"/>
      <w:i/>
      <w:iCs/>
      <w:sz w:val="16"/>
      <w:szCs w:val="16"/>
    </w:rPr>
  </w:style>
  <w:style w:type="character" w:customStyle="1" w:styleId="FontStyle162">
    <w:name w:val="Font Style162"/>
    <w:basedOn w:val="DefaultParagraphFont"/>
    <w:uiPriority w:val="99"/>
    <w:rsid w:val="00903DBE"/>
    <w:rPr>
      <w:rFonts w:ascii="Times New Roman" w:hAnsi="Times New Roman" w:cs="Times New Roman"/>
      <w:b/>
      <w:bCs/>
      <w:sz w:val="18"/>
      <w:szCs w:val="18"/>
    </w:rPr>
  </w:style>
  <w:style w:type="character" w:customStyle="1" w:styleId="FontStyle167">
    <w:name w:val="Font Style167"/>
    <w:basedOn w:val="DefaultParagraphFont"/>
    <w:uiPriority w:val="99"/>
    <w:rsid w:val="00903DBE"/>
    <w:rPr>
      <w:rFonts w:ascii="Times New Roman" w:hAnsi="Times New Roman" w:cs="Times New Roman"/>
      <w:sz w:val="10"/>
      <w:szCs w:val="10"/>
    </w:rPr>
  </w:style>
  <w:style w:type="character" w:customStyle="1" w:styleId="FontStyle174">
    <w:name w:val="Font Style174"/>
    <w:basedOn w:val="DefaultParagraphFont"/>
    <w:uiPriority w:val="99"/>
    <w:rsid w:val="00903DBE"/>
    <w:rPr>
      <w:rFonts w:ascii="Arial Narrow" w:hAnsi="Arial Narrow" w:cs="Arial Narrow"/>
      <w:b/>
      <w:bCs/>
      <w:sz w:val="18"/>
      <w:szCs w:val="18"/>
    </w:rPr>
  </w:style>
  <w:style w:type="paragraph" w:customStyle="1" w:styleId="Style47">
    <w:name w:val="Style47"/>
    <w:basedOn w:val="Normal"/>
    <w:uiPriority w:val="99"/>
    <w:qFormat/>
    <w:rsid w:val="00903DBE"/>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903DBE"/>
    <w:rPr>
      <w:rFonts w:ascii="Times New Roman" w:hAnsi="Times New Roman" w:cs="Times New Roman"/>
      <w:sz w:val="12"/>
      <w:szCs w:val="12"/>
    </w:rPr>
  </w:style>
  <w:style w:type="paragraph" w:customStyle="1" w:styleId="Style24">
    <w:name w:val="Style24"/>
    <w:basedOn w:val="Normal"/>
    <w:uiPriority w:val="99"/>
    <w:qFormat/>
    <w:rsid w:val="00903DBE"/>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903DBE"/>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903DBE"/>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903DBE"/>
    <w:rPr>
      <w:rFonts w:ascii="Times New Roman" w:hAnsi="Times New Roman" w:cs="Times New Roman"/>
      <w:b/>
      <w:bCs/>
      <w:sz w:val="18"/>
      <w:szCs w:val="18"/>
    </w:rPr>
  </w:style>
  <w:style w:type="paragraph" w:customStyle="1" w:styleId="Style21">
    <w:name w:val="Style21"/>
    <w:basedOn w:val="Normal"/>
    <w:uiPriority w:val="99"/>
    <w:qFormat/>
    <w:rsid w:val="00903DBE"/>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903DBE"/>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903DBE"/>
    <w:rPr>
      <w:rFonts w:ascii="Calibri" w:hAnsi="Calibri"/>
      <w:sz w:val="20"/>
      <w:szCs w:val="20"/>
    </w:rPr>
  </w:style>
  <w:style w:type="paragraph" w:customStyle="1" w:styleId="Standard">
    <w:name w:val="Standard"/>
    <w:qFormat/>
    <w:rsid w:val="00903DB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903DBE"/>
    <w:rPr>
      <w:color w:val="000000"/>
      <w:sz w:val="32"/>
      <w:szCs w:val="32"/>
    </w:rPr>
  </w:style>
  <w:style w:type="paragraph" w:customStyle="1" w:styleId="Cardnon-underlined">
    <w:name w:val="Card non-underlined"/>
    <w:basedOn w:val="Normal"/>
    <w:link w:val="Cardnon-underlinedChar"/>
    <w:autoRedefine/>
    <w:uiPriority w:val="99"/>
    <w:qFormat/>
    <w:rsid w:val="00903DBE"/>
    <w:rPr>
      <w:rFonts w:eastAsia="Times New Roman" w:cs="Calibri"/>
      <w:szCs w:val="20"/>
    </w:rPr>
  </w:style>
  <w:style w:type="character" w:customStyle="1" w:styleId="Cardnon-underlinedChar">
    <w:name w:val="Card non-underlined Char"/>
    <w:basedOn w:val="DefaultParagraphFont"/>
    <w:link w:val="Cardnon-underlined"/>
    <w:uiPriority w:val="99"/>
    <w:rsid w:val="00903DBE"/>
    <w:rPr>
      <w:rFonts w:ascii="Calibri" w:eastAsia="Times New Roman" w:hAnsi="Calibri" w:cs="Calibri"/>
      <w:sz w:val="22"/>
      <w:szCs w:val="20"/>
    </w:rPr>
  </w:style>
  <w:style w:type="numbering" w:customStyle="1" w:styleId="NoList1">
    <w:name w:val="No List1"/>
    <w:next w:val="NoList"/>
    <w:semiHidden/>
    <w:unhideWhenUsed/>
    <w:rsid w:val="00903DBE"/>
  </w:style>
  <w:style w:type="character" w:customStyle="1" w:styleId="TitleChar2">
    <w:name w:val="Title Char2"/>
    <w:basedOn w:val="DefaultParagraphFont"/>
    <w:uiPriority w:val="10"/>
    <w:qFormat/>
    <w:locked/>
    <w:rsid w:val="00903DBE"/>
    <w:rPr>
      <w:b/>
      <w:bCs/>
      <w:u w:val="single"/>
    </w:rPr>
  </w:style>
  <w:style w:type="paragraph" w:styleId="TOC3">
    <w:name w:val="toc 3"/>
    <w:basedOn w:val="Normal"/>
    <w:next w:val="Normal"/>
    <w:autoRedefine/>
    <w:rsid w:val="00903DBE"/>
    <w:pPr>
      <w:ind w:left="400"/>
    </w:pPr>
    <w:rPr>
      <w:rFonts w:eastAsia="Times New Roman" w:cs="Calibri"/>
      <w:szCs w:val="20"/>
    </w:rPr>
  </w:style>
  <w:style w:type="paragraph" w:styleId="TOC4">
    <w:name w:val="toc 4"/>
    <w:basedOn w:val="Normal"/>
    <w:next w:val="Normal"/>
    <w:autoRedefine/>
    <w:rsid w:val="00903DBE"/>
    <w:pPr>
      <w:ind w:left="600"/>
    </w:pPr>
    <w:rPr>
      <w:rFonts w:eastAsia="Times New Roman" w:cs="Calibri"/>
      <w:szCs w:val="20"/>
    </w:rPr>
  </w:style>
  <w:style w:type="paragraph" w:styleId="TOC5">
    <w:name w:val="toc 5"/>
    <w:basedOn w:val="Normal"/>
    <w:next w:val="Normal"/>
    <w:autoRedefine/>
    <w:rsid w:val="00903DBE"/>
    <w:pPr>
      <w:ind w:left="800"/>
    </w:pPr>
    <w:rPr>
      <w:rFonts w:eastAsia="Times New Roman" w:cs="Calibri"/>
      <w:szCs w:val="20"/>
    </w:rPr>
  </w:style>
  <w:style w:type="paragraph" w:styleId="TOC6">
    <w:name w:val="toc 6"/>
    <w:basedOn w:val="Normal"/>
    <w:next w:val="Normal"/>
    <w:autoRedefine/>
    <w:rsid w:val="00903DBE"/>
    <w:pPr>
      <w:ind w:left="1000"/>
    </w:pPr>
    <w:rPr>
      <w:rFonts w:eastAsia="Times New Roman" w:cs="Calibri"/>
      <w:szCs w:val="20"/>
    </w:rPr>
  </w:style>
  <w:style w:type="paragraph" w:styleId="TOC7">
    <w:name w:val="toc 7"/>
    <w:basedOn w:val="Normal"/>
    <w:next w:val="Normal"/>
    <w:autoRedefine/>
    <w:rsid w:val="00903DBE"/>
    <w:pPr>
      <w:ind w:left="1200"/>
    </w:pPr>
    <w:rPr>
      <w:rFonts w:eastAsia="Times New Roman" w:cs="Calibri"/>
      <w:szCs w:val="20"/>
    </w:rPr>
  </w:style>
  <w:style w:type="paragraph" w:styleId="TOC8">
    <w:name w:val="toc 8"/>
    <w:basedOn w:val="Normal"/>
    <w:next w:val="Normal"/>
    <w:autoRedefine/>
    <w:rsid w:val="00903DBE"/>
    <w:pPr>
      <w:ind w:left="1400"/>
    </w:pPr>
    <w:rPr>
      <w:rFonts w:eastAsia="Times New Roman" w:cs="Calibri"/>
      <w:szCs w:val="20"/>
    </w:rPr>
  </w:style>
  <w:style w:type="character" w:customStyle="1" w:styleId="allocatoragentsleft">
    <w:name w:val="al_locatoragentsleft"/>
    <w:basedOn w:val="DefaultParagraphFont"/>
    <w:rsid w:val="00903DBE"/>
  </w:style>
  <w:style w:type="character" w:styleId="HTMLTypewriter">
    <w:name w:val="HTML Typewriter"/>
    <w:basedOn w:val="DefaultParagraphFont"/>
    <w:unhideWhenUsed/>
    <w:rsid w:val="00903DBE"/>
    <w:rPr>
      <w:rFonts w:ascii="Courier New" w:eastAsia="Times New Roman" w:hAnsi="Courier New" w:cs="Courier New"/>
      <w:sz w:val="20"/>
      <w:szCs w:val="20"/>
    </w:rPr>
  </w:style>
  <w:style w:type="character" w:customStyle="1" w:styleId="caps">
    <w:name w:val="caps"/>
    <w:basedOn w:val="DefaultParagraphFont"/>
    <w:rsid w:val="00903DBE"/>
  </w:style>
  <w:style w:type="character" w:customStyle="1" w:styleId="UnderlinesCharChar">
    <w:name w:val="Underlines Char Char"/>
    <w:basedOn w:val="DefaultParagraphFont"/>
    <w:rsid w:val="00903DBE"/>
    <w:rPr>
      <w:rFonts w:cs="Arial"/>
      <w:b/>
      <w:bCs/>
      <w:noProof w:val="0"/>
      <w:sz w:val="22"/>
      <w:szCs w:val="26"/>
      <w:u w:val="single"/>
      <w:lang w:val="en-US" w:eastAsia="en-US" w:bidi="ar-SA"/>
    </w:rPr>
  </w:style>
  <w:style w:type="paragraph" w:customStyle="1" w:styleId="Carding">
    <w:name w:val="Carding"/>
    <w:basedOn w:val="Normal"/>
    <w:uiPriority w:val="99"/>
    <w:qFormat/>
    <w:rsid w:val="00903DBE"/>
    <w:rPr>
      <w:rFonts w:eastAsia="Times New Roman" w:cs="Calibri"/>
      <w:sz w:val="18"/>
    </w:rPr>
  </w:style>
  <w:style w:type="character" w:customStyle="1" w:styleId="TagsChar1">
    <w:name w:val="Tags Char1"/>
    <w:aliases w:val="Super Script Char1,TagStyle Char1"/>
    <w:basedOn w:val="DefaultParagraphFont"/>
    <w:rsid w:val="00903DBE"/>
    <w:rPr>
      <w:rFonts w:ascii="Arial Narrow" w:hAnsi="Arial Narrow"/>
      <w:b/>
      <w:noProof w:val="0"/>
      <w:sz w:val="22"/>
      <w:szCs w:val="60"/>
      <w:lang w:val="en-US" w:eastAsia="en-US" w:bidi="ar-SA"/>
    </w:rPr>
  </w:style>
  <w:style w:type="character" w:customStyle="1" w:styleId="aunderline">
    <w:name w:val="aunderline"/>
    <w:basedOn w:val="DefaultParagraphFont"/>
    <w:qFormat/>
    <w:rsid w:val="00903DBE"/>
    <w:rPr>
      <w:rFonts w:ascii="Times New Roman" w:hAnsi="Times New Roman"/>
      <w:sz w:val="20"/>
      <w:szCs w:val="24"/>
      <w:u w:val="thick"/>
    </w:rPr>
  </w:style>
  <w:style w:type="character" w:customStyle="1" w:styleId="tagChar1">
    <w:name w:val="tag Char1"/>
    <w:basedOn w:val="DefaultParagraphFont"/>
    <w:rsid w:val="00903DBE"/>
    <w:rPr>
      <w:b/>
      <w:noProof w:val="0"/>
      <w:sz w:val="24"/>
      <w:lang w:val="en-US" w:eastAsia="en-US" w:bidi="ar-SA"/>
    </w:rPr>
  </w:style>
  <w:style w:type="character" w:customStyle="1" w:styleId="tagChar2">
    <w:name w:val="tag Char2"/>
    <w:basedOn w:val="DefaultParagraphFont"/>
    <w:qFormat/>
    <w:rsid w:val="00903DBE"/>
    <w:rPr>
      <w:b/>
      <w:noProof w:val="0"/>
      <w:sz w:val="24"/>
      <w:lang w:val="en-US" w:eastAsia="en-US" w:bidi="ar-SA"/>
    </w:rPr>
  </w:style>
  <w:style w:type="character" w:customStyle="1" w:styleId="Taggin-New">
    <w:name w:val="Taggin - New"/>
    <w:basedOn w:val="DefaultParagraphFont"/>
    <w:rsid w:val="00903DBE"/>
    <w:rPr>
      <w:rFonts w:ascii="Arial Narrow" w:hAnsi="Arial Narrow"/>
      <w:b/>
      <w:sz w:val="22"/>
    </w:rPr>
  </w:style>
  <w:style w:type="character" w:customStyle="1" w:styleId="Boxing-New">
    <w:name w:val="Boxing - New"/>
    <w:basedOn w:val="DefaultParagraphFont"/>
    <w:rsid w:val="00903DBE"/>
    <w:rPr>
      <w:rFonts w:ascii="Arial Narrow" w:hAnsi="Arial Narrow"/>
      <w:sz w:val="16"/>
      <w:u w:val="none"/>
      <w:bdr w:val="single" w:sz="4" w:space="0" w:color="auto"/>
    </w:rPr>
  </w:style>
  <w:style w:type="character" w:customStyle="1" w:styleId="ilad">
    <w:name w:val="il_ad"/>
    <w:rsid w:val="00903DBE"/>
  </w:style>
  <w:style w:type="paragraph" w:customStyle="1" w:styleId="CardsHighlighted">
    <w:name w:val="Cards Highlighted"/>
    <w:next w:val="Normal"/>
    <w:link w:val="CardsHighlightedChar"/>
    <w:qFormat/>
    <w:rsid w:val="00903DB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903DB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903DBE"/>
    <w:rPr>
      <w:rFonts w:ascii="Garamond" w:hAnsi="Garamond"/>
      <w:sz w:val="22"/>
      <w:szCs w:val="24"/>
      <w:u w:val="single"/>
      <w:lang w:val="en-US" w:eastAsia="en-US" w:bidi="ar-SA"/>
    </w:rPr>
  </w:style>
  <w:style w:type="paragraph" w:customStyle="1" w:styleId="Style2">
    <w:name w:val="Style2"/>
    <w:basedOn w:val="Heading4"/>
    <w:qFormat/>
    <w:rsid w:val="00903DBE"/>
    <w:pPr>
      <w:spacing w:before="0"/>
    </w:pPr>
    <w:rPr>
      <w:rFonts w:eastAsia="Times New Roman" w:cs="Times New Roman"/>
      <w:iCs/>
      <w:caps/>
      <w:szCs w:val="20"/>
    </w:rPr>
  </w:style>
  <w:style w:type="character" w:customStyle="1" w:styleId="pagetitle">
    <w:name w:val="pagetitle"/>
    <w:basedOn w:val="DefaultParagraphFont"/>
    <w:rsid w:val="00903DBE"/>
  </w:style>
  <w:style w:type="paragraph" w:customStyle="1" w:styleId="text">
    <w:name w:val="text"/>
    <w:basedOn w:val="Normal"/>
    <w:uiPriority w:val="99"/>
    <w:qFormat/>
    <w:rsid w:val="00903DBE"/>
    <w:pPr>
      <w:spacing w:before="100" w:beforeAutospacing="1" w:after="100" w:afterAutospacing="1"/>
    </w:pPr>
    <w:rPr>
      <w:rFonts w:eastAsia="Times New Roman" w:cs="Calibri"/>
    </w:rPr>
  </w:style>
  <w:style w:type="character" w:customStyle="1" w:styleId="StyleUnderlineCharChar9ptBold1">
    <w:name w:val="Style Underline Char Char + 9 pt Bold1"/>
    <w:rsid w:val="00903DB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03DBE"/>
    <w:rPr>
      <w:rFonts w:ascii="Times New Roman" w:hAnsi="Times New Roman"/>
      <w:sz w:val="20"/>
      <w:szCs w:val="24"/>
      <w:u w:val="single"/>
      <w:lang w:val="en-US" w:eastAsia="en-US" w:bidi="ar-SA"/>
    </w:rPr>
  </w:style>
  <w:style w:type="character" w:customStyle="1" w:styleId="Style9ptBoldUnderline">
    <w:name w:val="Style 9 pt Bold Underline"/>
    <w:rsid w:val="00903DBE"/>
    <w:rPr>
      <w:b/>
      <w:bCs/>
      <w:sz w:val="20"/>
      <w:u w:val="single"/>
    </w:rPr>
  </w:style>
  <w:style w:type="paragraph" w:customStyle="1" w:styleId="StyleUnderline9pt0">
    <w:name w:val="Style Underline + 9 pt"/>
    <w:link w:val="StyleUnderline9ptChar"/>
    <w:qFormat/>
    <w:rsid w:val="00903DB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903DBE"/>
    <w:rPr>
      <w:rFonts w:ascii="Arial" w:eastAsia="Times New Roman" w:hAnsi="Arial" w:cs="Times New Roman"/>
      <w:sz w:val="22"/>
      <w:szCs w:val="20"/>
      <w:u w:val="single"/>
    </w:rPr>
  </w:style>
  <w:style w:type="character" w:customStyle="1" w:styleId="StyleUnderlineChar1Bold">
    <w:name w:val="Style Underline Char1 + Bold"/>
    <w:rsid w:val="00903DB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03DBE"/>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903DBE"/>
    <w:rPr>
      <w:rFonts w:ascii="Calibri" w:hAnsi="Calibri" w:cs="Calibri"/>
      <w:kern w:val="32"/>
      <w:sz w:val="22"/>
      <w:szCs w:val="20"/>
      <w:lang w:eastAsia="ar-SA"/>
    </w:rPr>
  </w:style>
  <w:style w:type="character" w:customStyle="1" w:styleId="TagsCharCharChar">
    <w:name w:val="Tags Char Char Char"/>
    <w:basedOn w:val="DefaultParagraphFont"/>
    <w:rsid w:val="00903DB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03DBE"/>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903DBE"/>
    <w:rPr>
      <w:color w:val="000000"/>
      <w:sz w:val="20"/>
      <w:u w:val="single"/>
    </w:rPr>
  </w:style>
  <w:style w:type="character" w:customStyle="1" w:styleId="Style11ptBlack">
    <w:name w:val="Style 11 pt Black"/>
    <w:basedOn w:val="DefaultParagraphFont"/>
    <w:rsid w:val="00903DBE"/>
    <w:rPr>
      <w:color w:val="000000"/>
      <w:sz w:val="20"/>
    </w:rPr>
  </w:style>
  <w:style w:type="character" w:customStyle="1" w:styleId="StyleUnderlineCharTimesBold">
    <w:name w:val="Style Underline Char + Times Bold"/>
    <w:basedOn w:val="DefaultParagraphFont"/>
    <w:rsid w:val="00903DBE"/>
    <w:rPr>
      <w:rFonts w:ascii="Times" w:hAnsi="Times"/>
      <w:b w:val="0"/>
      <w:bCs/>
      <w:sz w:val="20"/>
      <w:u w:val="single"/>
    </w:rPr>
  </w:style>
  <w:style w:type="character" w:customStyle="1" w:styleId="blubigktbiz">
    <w:name w:val="blubigktbiz"/>
    <w:rsid w:val="00903DB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03DBE"/>
  </w:style>
  <w:style w:type="character" w:customStyle="1" w:styleId="StyleevidencetextBorderSinglesolidlineAuto05ptLChar">
    <w:name w:val="Style evidence text + Border: : (Single solid line Auto  0.5 pt L... Char"/>
    <w:link w:val="StyleevidencetextBorderSinglesolidlineAuto05ptL"/>
    <w:rsid w:val="00903DBE"/>
    <w:rPr>
      <w:rFonts w:ascii="Calibri" w:hAnsi="Calibri" w:cs="Calibri"/>
      <w:color w:val="000000"/>
      <w:sz w:val="22"/>
      <w:lang w:val="x-none" w:eastAsia="x-none"/>
    </w:rPr>
  </w:style>
  <w:style w:type="character" w:customStyle="1" w:styleId="Style4CharChar">
    <w:name w:val="Style4 Char Char"/>
    <w:basedOn w:val="DefaultParagraphFont"/>
    <w:rsid w:val="00903DB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903DBE"/>
    <w:rPr>
      <w:rFonts w:ascii="Times New Roman" w:hAnsi="Times New Roman" w:cs="Times New Roman"/>
      <w:sz w:val="16"/>
      <w:szCs w:val="16"/>
    </w:rPr>
  </w:style>
  <w:style w:type="character" w:customStyle="1" w:styleId="StyleEmphasisArial12ptBold">
    <w:name w:val="Style Emphasis + Arial 12 pt Bold"/>
    <w:rsid w:val="00903DBE"/>
    <w:rPr>
      <w:rFonts w:ascii="Arial" w:hAnsi="Arial"/>
      <w:b/>
      <w:bCs/>
      <w:i/>
      <w:iCs/>
      <w:sz w:val="24"/>
    </w:rPr>
  </w:style>
  <w:style w:type="character" w:customStyle="1" w:styleId="super">
    <w:name w:val="super"/>
    <w:rsid w:val="00903DBE"/>
  </w:style>
  <w:style w:type="character" w:customStyle="1" w:styleId="text30">
    <w:name w:val="text30"/>
    <w:rsid w:val="00903DBE"/>
  </w:style>
  <w:style w:type="character" w:customStyle="1" w:styleId="uppercase">
    <w:name w:val="uppercase"/>
    <w:rsid w:val="00903DBE"/>
  </w:style>
  <w:style w:type="character" w:customStyle="1" w:styleId="bodytext0">
    <w:name w:val="bodytext"/>
    <w:rsid w:val="00903DBE"/>
  </w:style>
  <w:style w:type="character" w:customStyle="1" w:styleId="entry-title">
    <w:name w:val="entry-title"/>
    <w:rsid w:val="00903DBE"/>
  </w:style>
  <w:style w:type="character" w:customStyle="1" w:styleId="BodyTextIndentChar1">
    <w:name w:val="Body Text Indent Char1"/>
    <w:basedOn w:val="DefaultParagraphFont"/>
    <w:uiPriority w:val="99"/>
    <w:semiHidden/>
    <w:rsid w:val="00903DBE"/>
    <w:rPr>
      <w:rFonts w:ascii="Times New Roman" w:hAnsi="Times New Roman" w:cs="Times New Roman"/>
      <w:sz w:val="20"/>
    </w:rPr>
  </w:style>
  <w:style w:type="character" w:customStyle="1" w:styleId="Style6pt">
    <w:name w:val="Style 6 pt"/>
    <w:basedOn w:val="DefaultParagraphFont"/>
    <w:qFormat/>
    <w:rsid w:val="00903DBE"/>
    <w:rPr>
      <w:sz w:val="12"/>
    </w:rPr>
  </w:style>
  <w:style w:type="character" w:customStyle="1" w:styleId="CiteCharCharCharCharCharChar">
    <w:name w:val="Cite Char Char Char Char Char Char"/>
    <w:basedOn w:val="DefaultParagraphFont"/>
    <w:rsid w:val="00903DBE"/>
    <w:rPr>
      <w:b/>
      <w:noProof w:val="0"/>
      <w:sz w:val="22"/>
      <w:szCs w:val="24"/>
      <w:u w:val="single"/>
      <w:lang w:val="en-US" w:eastAsia="en-US" w:bidi="ar-SA"/>
    </w:rPr>
  </w:style>
  <w:style w:type="character" w:customStyle="1" w:styleId="mainbody1">
    <w:name w:val="mainbody1"/>
    <w:basedOn w:val="DefaultParagraphFont"/>
    <w:rsid w:val="00903DBE"/>
    <w:rPr>
      <w:rFonts w:ascii="Verdana" w:hAnsi="Verdana" w:hint="default"/>
      <w:color w:val="000000"/>
      <w:sz w:val="22"/>
      <w:szCs w:val="22"/>
    </w:rPr>
  </w:style>
  <w:style w:type="character" w:customStyle="1" w:styleId="ssl4">
    <w:name w:val="ss_l4"/>
    <w:basedOn w:val="DefaultParagraphFont"/>
    <w:rsid w:val="00903DBE"/>
  </w:style>
  <w:style w:type="paragraph" w:customStyle="1" w:styleId="StyleNormalWeb11ptUnderline">
    <w:name w:val="Style Normal (Web) + 11 pt Underline"/>
    <w:basedOn w:val="NormalWeb"/>
    <w:link w:val="StyleNormalWeb11ptUnderlineChar"/>
    <w:qFormat/>
    <w:rsid w:val="00903DB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903DBE"/>
    <w:rPr>
      <w:rFonts w:ascii="Calibri" w:eastAsia="Calibri" w:hAnsi="Calibri" w:cs="Calibri"/>
      <w:sz w:val="22"/>
      <w:u w:val="single"/>
    </w:rPr>
  </w:style>
  <w:style w:type="character" w:customStyle="1" w:styleId="cit-first-element">
    <w:name w:val="cit-first-element"/>
    <w:basedOn w:val="DefaultParagraphFont"/>
    <w:rsid w:val="00903DBE"/>
  </w:style>
  <w:style w:type="character" w:customStyle="1" w:styleId="title1">
    <w:name w:val="title1"/>
    <w:basedOn w:val="DefaultParagraphFont"/>
    <w:rsid w:val="00903DBE"/>
  </w:style>
  <w:style w:type="character" w:customStyle="1" w:styleId="StyleThickunderline1">
    <w:name w:val="Style Thick underline1"/>
    <w:basedOn w:val="DefaultParagraphFont"/>
    <w:rsid w:val="00903DB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903DBE"/>
    <w:rPr>
      <w:rFonts w:ascii="Georgia" w:hAnsi="Georgia"/>
    </w:rPr>
  </w:style>
  <w:style w:type="character" w:customStyle="1" w:styleId="FooterChar1">
    <w:name w:val="Footer Char1"/>
    <w:basedOn w:val="DefaultParagraphFont"/>
    <w:uiPriority w:val="99"/>
    <w:semiHidden/>
    <w:rsid w:val="00903DBE"/>
    <w:rPr>
      <w:rFonts w:ascii="Georgia" w:hAnsi="Georgia"/>
    </w:rPr>
  </w:style>
  <w:style w:type="character" w:customStyle="1" w:styleId="UnderlineBold0">
    <w:name w:val="Underline Bold"/>
    <w:uiPriority w:val="6"/>
    <w:qFormat/>
    <w:rsid w:val="00903DBE"/>
    <w:rPr>
      <w:b/>
      <w:sz w:val="20"/>
      <w:u w:val="single"/>
    </w:rPr>
  </w:style>
  <w:style w:type="paragraph" w:customStyle="1" w:styleId="Underline20">
    <w:name w:val="Underline2"/>
    <w:basedOn w:val="Normal"/>
    <w:link w:val="Underline2Char"/>
    <w:autoRedefine/>
    <w:uiPriority w:val="4"/>
    <w:qFormat/>
    <w:rsid w:val="00903DBE"/>
    <w:rPr>
      <w:rFonts w:cs="Calibri"/>
      <w:b/>
      <w:u w:val="single"/>
    </w:rPr>
  </w:style>
  <w:style w:type="character" w:customStyle="1" w:styleId="Underline2Char">
    <w:name w:val="Underline2 Char"/>
    <w:basedOn w:val="DefaultParagraphFont"/>
    <w:link w:val="Underline20"/>
    <w:uiPriority w:val="4"/>
    <w:rsid w:val="00903DBE"/>
    <w:rPr>
      <w:rFonts w:ascii="Calibri" w:hAnsi="Calibri" w:cs="Calibri"/>
      <w:b/>
      <w:sz w:val="22"/>
      <w:u w:val="single"/>
    </w:rPr>
  </w:style>
  <w:style w:type="character" w:customStyle="1" w:styleId="NormalTextChar">
    <w:name w:val="Normal Text Char"/>
    <w:link w:val="NormalText"/>
    <w:rsid w:val="00903DBE"/>
    <w:rPr>
      <w:rFonts w:ascii="Calibri" w:eastAsia="Times New Roman" w:hAnsi="Calibri" w:cs="Calibri"/>
      <w:sz w:val="22"/>
      <w:szCs w:val="26"/>
    </w:rPr>
  </w:style>
  <w:style w:type="paragraph" w:customStyle="1" w:styleId="TableParagraph">
    <w:name w:val="Table Paragraph"/>
    <w:basedOn w:val="Normal"/>
    <w:uiPriority w:val="1"/>
    <w:qFormat/>
    <w:rsid w:val="00903DBE"/>
    <w:pPr>
      <w:widowControl w:val="0"/>
    </w:pPr>
    <w:rPr>
      <w:rFonts w:cs="Calibri"/>
    </w:rPr>
  </w:style>
  <w:style w:type="character" w:customStyle="1" w:styleId="UnderlineChar0">
    <w:name w:val="UnderlineChar"/>
    <w:rsid w:val="00903DBE"/>
    <w:rPr>
      <w:sz w:val="24"/>
      <w:u w:val="single"/>
      <w:shd w:val="clear" w:color="auto" w:fill="auto"/>
    </w:rPr>
  </w:style>
  <w:style w:type="character" w:customStyle="1" w:styleId="foreground">
    <w:name w:val="foreground"/>
    <w:basedOn w:val="DefaultParagraphFont"/>
    <w:rsid w:val="00903DBE"/>
  </w:style>
  <w:style w:type="paragraph" w:customStyle="1" w:styleId="StyleCircled11pt">
    <w:name w:val="Style Circled + 11 pt"/>
    <w:basedOn w:val="Normal"/>
    <w:link w:val="StyleCircled11ptChar"/>
    <w:qFormat/>
    <w:rsid w:val="00903DBE"/>
    <w:rPr>
      <w:rFonts w:eastAsia="Times New Roman" w:cs="Calibri"/>
      <w:b/>
      <w:bCs/>
      <w:sz w:val="20"/>
      <w:u w:val="single"/>
    </w:rPr>
  </w:style>
  <w:style w:type="character" w:customStyle="1" w:styleId="StyleCircled11ptChar">
    <w:name w:val="Style Circled + 11 pt Char"/>
    <w:link w:val="StyleCircled11pt"/>
    <w:rsid w:val="00903DB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903DBE"/>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903DBE"/>
    <w:rPr>
      <w:rFonts w:ascii="Times" w:eastAsia="Times New Roman" w:hAnsi="Times" w:cs="Calibri"/>
      <w:sz w:val="20"/>
      <w:szCs w:val="28"/>
      <w:u w:val="single"/>
    </w:rPr>
  </w:style>
  <w:style w:type="paragraph" w:customStyle="1" w:styleId="cite20">
    <w:name w:val="cite2"/>
    <w:basedOn w:val="Normal"/>
    <w:uiPriority w:val="99"/>
    <w:qFormat/>
    <w:rsid w:val="00903DBE"/>
    <w:rPr>
      <w:rFonts w:eastAsia="Times New Roman" w:cs="Calibri"/>
      <w:color w:val="000000"/>
      <w:sz w:val="20"/>
      <w:szCs w:val="20"/>
    </w:rPr>
  </w:style>
  <w:style w:type="character" w:customStyle="1" w:styleId="postby">
    <w:name w:val="post_by"/>
    <w:basedOn w:val="DefaultParagraphFont"/>
    <w:rsid w:val="00903DBE"/>
  </w:style>
  <w:style w:type="character" w:customStyle="1" w:styleId="Style11ptBorderSinglesolidlineAuto05ptLinewidth">
    <w:name w:val="Style 11 pt Border: : (Single solid line Auto  0.5 pt Line width)"/>
    <w:rsid w:val="00903DBE"/>
    <w:rPr>
      <w:sz w:val="20"/>
      <w:bdr w:val="single" w:sz="4" w:space="0" w:color="auto" w:frame="1"/>
    </w:rPr>
  </w:style>
  <w:style w:type="character" w:customStyle="1" w:styleId="StyleUnderlineChar9ptBorderSinglesolidlineAuto0">
    <w:name w:val="Style Underline Char + 9 pt Border: : (Single solid line Auto  0..."/>
    <w:rsid w:val="00903DB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03DB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03DB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03DB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03DBE"/>
    <w:rPr>
      <w:sz w:val="20"/>
      <w:szCs w:val="24"/>
      <w:u w:val="single"/>
      <w:bdr w:val="single" w:sz="4" w:space="0" w:color="auto"/>
      <w:lang w:val="en-US" w:eastAsia="en-US" w:bidi="ar-SA"/>
    </w:rPr>
  </w:style>
  <w:style w:type="character" w:customStyle="1" w:styleId="StyleLatinGaramondUnderline">
    <w:name w:val="Style (Latin) Garamond Underline"/>
    <w:rsid w:val="00903DBE"/>
    <w:rPr>
      <w:rFonts w:ascii="Times New Roman" w:hAnsi="Times New Roman"/>
      <w:sz w:val="20"/>
      <w:u w:val="single"/>
    </w:rPr>
  </w:style>
  <w:style w:type="character" w:customStyle="1" w:styleId="StyleLatinGaramond">
    <w:name w:val="Style (Latin) Garamond"/>
    <w:rsid w:val="00903DBE"/>
    <w:rPr>
      <w:rFonts w:ascii="Times New Roman" w:hAnsi="Times New Roman"/>
      <w:sz w:val="20"/>
    </w:rPr>
  </w:style>
  <w:style w:type="character" w:customStyle="1" w:styleId="styletimesnewroman12ptbold0">
    <w:name w:val="styletimesnewroman12ptbold"/>
    <w:basedOn w:val="DefaultParagraphFont"/>
    <w:rsid w:val="00903DBE"/>
  </w:style>
  <w:style w:type="character" w:customStyle="1" w:styleId="CharCharCharCharChar">
    <w:name w:val="Char Char Char Char Char"/>
    <w:aliases w:val="Char Char Char Char,Char Char Char Char Char Char Char1,Heading 2 Char1 Char Char Char Char Char Char"/>
    <w:basedOn w:val="DefaultParagraphFont"/>
    <w:rsid w:val="00903DBE"/>
    <w:rPr>
      <w:rFonts w:cs="Arial"/>
      <w:b/>
      <w:bCs/>
      <w:iCs/>
      <w:sz w:val="24"/>
      <w:szCs w:val="28"/>
      <w:lang w:val="en-US" w:eastAsia="en-US" w:bidi="ar-SA"/>
    </w:rPr>
  </w:style>
  <w:style w:type="character" w:customStyle="1" w:styleId="mainheading">
    <w:name w:val="mainheading"/>
    <w:basedOn w:val="DefaultParagraphFont"/>
    <w:rsid w:val="00903DBE"/>
  </w:style>
  <w:style w:type="paragraph" w:customStyle="1" w:styleId="BoldandUnderlineChar2CharChar">
    <w:name w:val="Bold and Underline Char2 Char Char"/>
    <w:basedOn w:val="Normal"/>
    <w:link w:val="BoldandUnderlineChar2CharCharChar"/>
    <w:qFormat/>
    <w:rsid w:val="00903DBE"/>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903DBE"/>
    <w:rPr>
      <w:rFonts w:ascii="Calibri" w:eastAsia="Times New Roman" w:hAnsi="Calibri" w:cs="Calibri"/>
      <w:b/>
      <w:sz w:val="22"/>
      <w:u w:val="single"/>
    </w:rPr>
  </w:style>
  <w:style w:type="character" w:customStyle="1" w:styleId="StyleUnderlineChar9ptChar">
    <w:name w:val="Style Underline Char + 9 pt Char"/>
    <w:basedOn w:val="UnderlineCharChar"/>
    <w:rsid w:val="00903DB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903DB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903DBE"/>
    <w:rPr>
      <w:sz w:val="16"/>
    </w:rPr>
  </w:style>
  <w:style w:type="paragraph" w:customStyle="1" w:styleId="Reduce8pt">
    <w:name w:val="Reduce 8pt"/>
    <w:basedOn w:val="Normal"/>
    <w:link w:val="Reduce8ptCharChar"/>
    <w:qFormat/>
    <w:rsid w:val="00903DB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903DBE"/>
    <w:pPr>
      <w:contextualSpacing/>
    </w:pPr>
    <w:rPr>
      <w:rFonts w:eastAsia="Calibri" w:cs="Calibri"/>
    </w:rPr>
  </w:style>
  <w:style w:type="character" w:customStyle="1" w:styleId="CardIndentedChar">
    <w:name w:val="Card (Indented) Char"/>
    <w:link w:val="CardIndented"/>
    <w:locked/>
    <w:rsid w:val="00903DBE"/>
    <w:rPr>
      <w:rFonts w:ascii="Calibri" w:hAnsi="Calibri" w:cs="Calibri"/>
      <w:sz w:val="22"/>
    </w:rPr>
  </w:style>
  <w:style w:type="character" w:customStyle="1" w:styleId="citenon-boldChar">
    <w:name w:val="cite non-bold Char"/>
    <w:basedOn w:val="DefaultParagraphFont"/>
    <w:link w:val="citenon-bold"/>
    <w:locked/>
    <w:rsid w:val="00903DBE"/>
    <w:rPr>
      <w:rFonts w:ascii="Garamond" w:eastAsia="Times New Roman" w:hAnsi="Garamond" w:cs="Calibri"/>
      <w:sz w:val="22"/>
      <w:szCs w:val="20"/>
    </w:rPr>
  </w:style>
  <w:style w:type="character" w:customStyle="1" w:styleId="boldciteChar4">
    <w:name w:val="bold cite Char4"/>
    <w:link w:val="boldcite"/>
    <w:locked/>
    <w:rsid w:val="00903DBE"/>
    <w:rPr>
      <w:rFonts w:eastAsia="Times New Roman" w:cs="Times New Roman"/>
      <w:b/>
      <w:color w:val="000000"/>
      <w:sz w:val="20"/>
      <w:u w:val="thick" w:color="000000"/>
    </w:rPr>
  </w:style>
  <w:style w:type="paragraph" w:customStyle="1" w:styleId="boldcite">
    <w:name w:val="bold cite"/>
    <w:basedOn w:val="Normal"/>
    <w:link w:val="boldciteChar4"/>
    <w:qFormat/>
    <w:rsid w:val="00903DB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903DBE"/>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903DBE"/>
    <w:rPr>
      <w:rFonts w:eastAsia="Calibri" w:cs="Calibri"/>
      <w:b/>
    </w:rPr>
  </w:style>
  <w:style w:type="character" w:customStyle="1" w:styleId="HeadingsBaseChar">
    <w:name w:val="Headings Base Char"/>
    <w:basedOn w:val="DefaultParagraphFont"/>
    <w:link w:val="HeadingsBase"/>
    <w:locked/>
    <w:rsid w:val="00903DBE"/>
    <w:rPr>
      <w:rFonts w:ascii="Times New Roman" w:hAnsi="Times New Roman" w:cs="Times New Roman"/>
      <w:b/>
      <w:sz w:val="32"/>
    </w:rPr>
  </w:style>
  <w:style w:type="paragraph" w:customStyle="1" w:styleId="HeadingsBase">
    <w:name w:val="Headings Base"/>
    <w:basedOn w:val="Normal"/>
    <w:link w:val="HeadingsBaseChar"/>
    <w:qFormat/>
    <w:rsid w:val="00903DB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903DB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903DBE"/>
    <w:pPr>
      <w:spacing w:line="480" w:lineRule="auto"/>
      <w:ind w:firstLine="720"/>
    </w:pPr>
    <w:rPr>
      <w:rFonts w:eastAsia="Calibri" w:cs="Calibri"/>
    </w:rPr>
  </w:style>
  <w:style w:type="paragraph" w:customStyle="1" w:styleId="SchoolBlockQuote">
    <w:name w:val="School Block Quote"/>
    <w:basedOn w:val="SchoolPaper"/>
    <w:qFormat/>
    <w:rsid w:val="00903DBE"/>
  </w:style>
  <w:style w:type="paragraph" w:customStyle="1" w:styleId="SchoolWorksCited">
    <w:name w:val="School Works Cited"/>
    <w:basedOn w:val="SchoolPaper"/>
    <w:qFormat/>
    <w:rsid w:val="00903DBE"/>
  </w:style>
  <w:style w:type="paragraph" w:customStyle="1" w:styleId="BlockQuote">
    <w:name w:val="Block Quote"/>
    <w:basedOn w:val="Normal"/>
    <w:qFormat/>
    <w:rsid w:val="00903DBE"/>
    <w:pPr>
      <w:ind w:left="720" w:right="720"/>
    </w:pPr>
    <w:rPr>
      <w:rFonts w:eastAsia="Calibri" w:cs="Calibri"/>
    </w:rPr>
  </w:style>
  <w:style w:type="paragraph" w:customStyle="1" w:styleId="PaperBody">
    <w:name w:val="Paper Body"/>
    <w:basedOn w:val="Normal"/>
    <w:qFormat/>
    <w:rsid w:val="00903DBE"/>
    <w:pPr>
      <w:spacing w:line="480" w:lineRule="auto"/>
      <w:ind w:firstLine="720"/>
    </w:pPr>
    <w:rPr>
      <w:rFonts w:eastAsia="Calibri" w:cs="Calibri"/>
    </w:rPr>
  </w:style>
  <w:style w:type="paragraph" w:customStyle="1" w:styleId="PaperCitation">
    <w:name w:val="Paper Citation"/>
    <w:basedOn w:val="Normal"/>
    <w:qFormat/>
    <w:rsid w:val="00903DBE"/>
    <w:pPr>
      <w:spacing w:line="480" w:lineRule="auto"/>
      <w:ind w:left="720" w:hanging="720"/>
    </w:pPr>
    <w:rPr>
      <w:rFonts w:eastAsia="Calibri" w:cs="Calibri"/>
    </w:rPr>
  </w:style>
  <w:style w:type="character" w:customStyle="1" w:styleId="hatChar">
    <w:name w:val="hat Char"/>
    <w:basedOn w:val="DefaultParagraphFont"/>
    <w:link w:val="hat"/>
    <w:locked/>
    <w:rsid w:val="00903DBE"/>
    <w:rPr>
      <w:rFonts w:ascii="Calibri" w:eastAsia="Times New Roman" w:hAnsi="Calibri" w:cs="Calibri"/>
      <w:b/>
      <w:bCs/>
      <w:sz w:val="32"/>
      <w:u w:val="single"/>
      <w:lang w:bidi="en-US"/>
    </w:rPr>
  </w:style>
  <w:style w:type="paragraph" w:customStyle="1" w:styleId="WW-Default">
    <w:name w:val="WW-Default"/>
    <w:qFormat/>
    <w:rsid w:val="00903DBE"/>
    <w:pPr>
      <w:suppressAutoHyphens/>
    </w:pPr>
    <w:rPr>
      <w:rFonts w:ascii="Georgia" w:eastAsia="Calibri" w:hAnsi="Georgia" w:cs="Calibri"/>
      <w:sz w:val="22"/>
      <w:szCs w:val="22"/>
      <w:lang w:eastAsia="ar-SA"/>
    </w:rPr>
  </w:style>
  <w:style w:type="paragraph" w:customStyle="1" w:styleId="B-TagCite">
    <w:name w:val="B-TagCite"/>
    <w:qFormat/>
    <w:rsid w:val="00903DB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903DBE"/>
    <w:rPr>
      <w:rFonts w:ascii="Times New Roman" w:hAnsi="Times New Roman" w:cs="Times New Roman"/>
      <w:b/>
      <w:sz w:val="20"/>
    </w:rPr>
  </w:style>
  <w:style w:type="paragraph" w:customStyle="1" w:styleId="MicroText">
    <w:name w:val="MicroText"/>
    <w:basedOn w:val="Normal"/>
    <w:next w:val="Normal"/>
    <w:link w:val="MicroTextChar"/>
    <w:qFormat/>
    <w:rsid w:val="00903DBE"/>
    <w:rPr>
      <w:rFonts w:ascii="Arial Narrow" w:hAnsi="Arial Narrow"/>
      <w:sz w:val="12"/>
    </w:rPr>
  </w:style>
  <w:style w:type="character" w:customStyle="1" w:styleId="Footnote2Char">
    <w:name w:val="Footnote2 Char"/>
    <w:link w:val="Footnote2"/>
    <w:locked/>
    <w:rsid w:val="00903DBE"/>
  </w:style>
  <w:style w:type="paragraph" w:customStyle="1" w:styleId="Footnote2">
    <w:name w:val="Footnote2"/>
    <w:basedOn w:val="Normal"/>
    <w:next w:val="Normal"/>
    <w:link w:val="Footnote2Char"/>
    <w:autoRedefine/>
    <w:qFormat/>
    <w:rsid w:val="00903DBE"/>
    <w:pPr>
      <w:spacing w:after="120" w:line="480" w:lineRule="auto"/>
    </w:pPr>
    <w:rPr>
      <w:rFonts w:asciiTheme="minorHAnsi" w:hAnsiTheme="minorHAnsi"/>
      <w:sz w:val="24"/>
    </w:rPr>
  </w:style>
  <w:style w:type="paragraph" w:customStyle="1" w:styleId="indent">
    <w:name w:val="indent"/>
    <w:basedOn w:val="Normal"/>
    <w:qFormat/>
    <w:rsid w:val="00903DBE"/>
    <w:pPr>
      <w:spacing w:before="100" w:beforeAutospacing="1" w:after="100" w:afterAutospacing="1"/>
    </w:pPr>
    <w:rPr>
      <w:rFonts w:eastAsia="Times New Roman" w:cs="Calibri"/>
    </w:rPr>
  </w:style>
  <w:style w:type="paragraph" w:customStyle="1" w:styleId="PageHeaderLine1">
    <w:name w:val="PageHeaderLine1"/>
    <w:basedOn w:val="Normal"/>
    <w:qFormat/>
    <w:rsid w:val="00903DBE"/>
    <w:pPr>
      <w:tabs>
        <w:tab w:val="right" w:pos="10800"/>
      </w:tabs>
    </w:pPr>
    <w:rPr>
      <w:rFonts w:eastAsia="Calibri" w:cs="Calibri"/>
      <w:b/>
    </w:rPr>
  </w:style>
  <w:style w:type="paragraph" w:customStyle="1" w:styleId="PageHeaderLine2">
    <w:name w:val="PageHeaderLine2"/>
    <w:basedOn w:val="Normal"/>
    <w:next w:val="Normal"/>
    <w:link w:val="PageHeaderLine2Char"/>
    <w:qFormat/>
    <w:rsid w:val="00903DBE"/>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903DBE"/>
    <w:rPr>
      <w:rFonts w:ascii="Times New Roman" w:hAnsi="Times New Roman" w:cs="Times New Roman"/>
      <w:sz w:val="20"/>
    </w:rPr>
  </w:style>
  <w:style w:type="paragraph" w:customStyle="1" w:styleId="CardText1">
    <w:name w:val="CardText"/>
    <w:basedOn w:val="Normal"/>
    <w:link w:val="CardTextChar3"/>
    <w:qFormat/>
    <w:rsid w:val="00903DBE"/>
    <w:pPr>
      <w:ind w:left="288"/>
    </w:pPr>
    <w:rPr>
      <w:rFonts w:ascii="Times New Roman" w:hAnsi="Times New Roman" w:cs="Times New Roman"/>
      <w:sz w:val="20"/>
    </w:rPr>
  </w:style>
  <w:style w:type="character" w:customStyle="1" w:styleId="stylestylebold12pt">
    <w:name w:val="stylestylebold12pt"/>
    <w:basedOn w:val="DefaultParagraphFont"/>
    <w:rsid w:val="00903DBE"/>
  </w:style>
  <w:style w:type="character" w:customStyle="1" w:styleId="styleboldunderline">
    <w:name w:val="styleboldunderline"/>
    <w:basedOn w:val="DefaultParagraphFont"/>
    <w:rsid w:val="00903DBE"/>
  </w:style>
  <w:style w:type="character" w:customStyle="1" w:styleId="box">
    <w:name w:val="box"/>
    <w:basedOn w:val="DefaultParagraphFont"/>
    <w:rsid w:val="00903DB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03DBE"/>
    <w:rPr>
      <w:rFonts w:ascii="Arial Narrow" w:hAnsi="Arial Narrow" w:cs="Arial Narrow" w:hint="default"/>
      <w:sz w:val="18"/>
      <w:szCs w:val="18"/>
    </w:rPr>
  </w:style>
  <w:style w:type="character" w:customStyle="1" w:styleId="FontStyle14">
    <w:name w:val="Font Style14"/>
    <w:basedOn w:val="DefaultParagraphFont"/>
    <w:uiPriority w:val="99"/>
    <w:rsid w:val="00903DB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03DBE"/>
    <w:rPr>
      <w:rFonts w:ascii="Arial Narrow" w:hAnsi="Arial Narrow" w:cs="Arial Narrow" w:hint="default"/>
      <w:b/>
      <w:bCs/>
      <w:sz w:val="10"/>
      <w:szCs w:val="10"/>
    </w:rPr>
  </w:style>
  <w:style w:type="character" w:customStyle="1" w:styleId="CardTagandCiteChar">
    <w:name w:val="Card Tag and Cite Char"/>
    <w:basedOn w:val="DefaultParagraphFont"/>
    <w:rsid w:val="00903DB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903DBE"/>
    <w:rPr>
      <w:rFonts w:ascii="Arial Narrow" w:hAnsi="Arial Narrow"/>
      <w:b/>
      <w:color w:val="000000"/>
      <w:sz w:val="22"/>
      <w:szCs w:val="22"/>
      <w:u w:val="single"/>
    </w:rPr>
  </w:style>
  <w:style w:type="character" w:customStyle="1" w:styleId="SmallText0">
    <w:name w:val="SmallText"/>
    <w:rsid w:val="00903DBE"/>
    <w:rPr>
      <w:color w:val="000000"/>
    </w:rPr>
  </w:style>
  <w:style w:type="character" w:customStyle="1" w:styleId="CitesChar1">
    <w:name w:val="Cites Char1"/>
    <w:basedOn w:val="DefaultParagraphFont"/>
    <w:rsid w:val="00903DBE"/>
    <w:rPr>
      <w:b/>
      <w:bCs w:val="0"/>
      <w:szCs w:val="24"/>
      <w:u w:val="single"/>
      <w:lang w:val="en-US" w:eastAsia="en-US" w:bidi="ar-SA"/>
    </w:rPr>
  </w:style>
  <w:style w:type="character" w:customStyle="1" w:styleId="CardUnderlinedChar">
    <w:name w:val="Card Underlined Char"/>
    <w:basedOn w:val="DefaultParagraphFont"/>
    <w:rsid w:val="00903DBE"/>
    <w:rPr>
      <w:rFonts w:ascii="Arial Narrow" w:hAnsi="Arial Narrow" w:hint="default"/>
      <w:sz w:val="22"/>
      <w:szCs w:val="24"/>
      <w:u w:val="single"/>
      <w:lang w:val="en-US" w:eastAsia="en-US" w:bidi="ar-SA"/>
    </w:rPr>
  </w:style>
  <w:style w:type="character" w:customStyle="1" w:styleId="underline3">
    <w:name w:val="underline3"/>
    <w:basedOn w:val="underline2"/>
    <w:rsid w:val="00903DBE"/>
    <w:rPr>
      <w:rFonts w:ascii="Arial" w:hAnsi="Arial"/>
      <w:sz w:val="18"/>
      <w:u w:val="single"/>
      <w:bdr w:val="none" w:sz="0" w:space="0" w:color="auto" w:frame="1"/>
      <w:shd w:val="clear" w:color="auto" w:fill="FFFF00"/>
    </w:rPr>
  </w:style>
  <w:style w:type="character" w:customStyle="1" w:styleId="menu">
    <w:name w:val="menu"/>
    <w:basedOn w:val="DefaultParagraphFont"/>
    <w:rsid w:val="00903DBE"/>
  </w:style>
  <w:style w:type="character" w:customStyle="1" w:styleId="itxtrst">
    <w:name w:val="itxtrst"/>
    <w:rsid w:val="00903DBE"/>
  </w:style>
  <w:style w:type="character" w:customStyle="1" w:styleId="A-Underlining">
    <w:name w:val="A-Underlining"/>
    <w:basedOn w:val="DefaultParagraphFont"/>
    <w:rsid w:val="00903DBE"/>
    <w:rPr>
      <w:rFonts w:ascii="Garamond" w:hAnsi="Garamond" w:hint="default"/>
      <w:color w:val="auto"/>
      <w:sz w:val="24"/>
      <w:u w:val="single"/>
    </w:rPr>
  </w:style>
  <w:style w:type="character" w:customStyle="1" w:styleId="StyleUnderlineBold0">
    <w:name w:val="Style Underline + Bold"/>
    <w:rsid w:val="00903DBE"/>
    <w:rPr>
      <w:b/>
      <w:bCs/>
      <w:u w:val="single"/>
    </w:rPr>
  </w:style>
  <w:style w:type="character" w:customStyle="1" w:styleId="Underline-Highlighted">
    <w:name w:val="Underline-Highlighted"/>
    <w:uiPriority w:val="1"/>
    <w:qFormat/>
    <w:rsid w:val="00903DB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03DBE"/>
  </w:style>
  <w:style w:type="character" w:customStyle="1" w:styleId="newsmain">
    <w:name w:val="news_main"/>
    <w:basedOn w:val="DefaultParagraphFont"/>
    <w:rsid w:val="00903DBE"/>
  </w:style>
  <w:style w:type="character" w:customStyle="1" w:styleId="vitstoryheadline">
    <w:name w:val="vitstoryheadline"/>
    <w:rsid w:val="00903DBE"/>
  </w:style>
  <w:style w:type="character" w:customStyle="1" w:styleId="AuthorDate0">
    <w:name w:val="Author Date"/>
    <w:rsid w:val="00903DBE"/>
    <w:rPr>
      <w:b/>
      <w:bCs w:val="0"/>
      <w:sz w:val="24"/>
      <w:u w:val="thick"/>
    </w:rPr>
  </w:style>
  <w:style w:type="character" w:customStyle="1" w:styleId="red">
    <w:name w:val="red"/>
    <w:basedOn w:val="DefaultParagraphFont"/>
    <w:rsid w:val="00903DBE"/>
  </w:style>
  <w:style w:type="character" w:customStyle="1" w:styleId="at">
    <w:name w:val="at"/>
    <w:rsid w:val="00903DBE"/>
  </w:style>
  <w:style w:type="character" w:customStyle="1" w:styleId="org">
    <w:name w:val="org"/>
    <w:rsid w:val="00903DBE"/>
  </w:style>
  <w:style w:type="character" w:customStyle="1" w:styleId="pnumber">
    <w:name w:val="pnumber"/>
    <w:rsid w:val="00903DBE"/>
  </w:style>
  <w:style w:type="character" w:customStyle="1" w:styleId="ital">
    <w:name w:val="ital"/>
    <w:rsid w:val="00903DBE"/>
  </w:style>
  <w:style w:type="character" w:customStyle="1" w:styleId="orgdiv">
    <w:name w:val="orgdiv"/>
    <w:rsid w:val="00903DBE"/>
  </w:style>
  <w:style w:type="character" w:customStyle="1" w:styleId="orgname">
    <w:name w:val="orgname"/>
    <w:rsid w:val="00903DBE"/>
  </w:style>
  <w:style w:type="character" w:customStyle="1" w:styleId="city">
    <w:name w:val="city"/>
    <w:rsid w:val="00903DBE"/>
  </w:style>
  <w:style w:type="character" w:customStyle="1" w:styleId="state">
    <w:name w:val="state"/>
    <w:rsid w:val="00903DBE"/>
  </w:style>
  <w:style w:type="character" w:customStyle="1" w:styleId="country">
    <w:name w:val="country"/>
    <w:rsid w:val="00903DBE"/>
  </w:style>
  <w:style w:type="character" w:customStyle="1" w:styleId="articletitle">
    <w:name w:val="articletitle"/>
    <w:rsid w:val="00903DBE"/>
    <w:rPr>
      <w:rFonts w:ascii="Times New Roman" w:hAnsi="Times New Roman" w:cs="Times New Roman" w:hint="default"/>
    </w:rPr>
  </w:style>
  <w:style w:type="character" w:customStyle="1" w:styleId="6pointChar">
    <w:name w:val="6 point Char"/>
    <w:rsid w:val="00903DBE"/>
    <w:rPr>
      <w:rFonts w:ascii="Times New Roman" w:hAnsi="Times New Roman" w:cs="Times New Roman" w:hint="default"/>
      <w:sz w:val="12"/>
      <w:lang w:val="en-US" w:eastAsia="en-US"/>
    </w:rPr>
  </w:style>
  <w:style w:type="character" w:customStyle="1" w:styleId="StyleThickunderline">
    <w:name w:val="Style Thick underline"/>
    <w:qFormat/>
    <w:rsid w:val="00903DBE"/>
    <w:rPr>
      <w:u w:val="thick"/>
    </w:rPr>
  </w:style>
  <w:style w:type="character" w:customStyle="1" w:styleId="Box0">
    <w:name w:val="Box!"/>
    <w:rsid w:val="00903DBE"/>
    <w:rPr>
      <w:rFonts w:ascii="Garamond" w:hAnsi="Garamond" w:hint="default"/>
      <w:sz w:val="24"/>
      <w:u w:val="single"/>
      <w:bdr w:val="single" w:sz="4" w:space="0" w:color="auto" w:frame="1"/>
    </w:rPr>
  </w:style>
  <w:style w:type="character" w:customStyle="1" w:styleId="citechar">
    <w:name w:val="citechar"/>
    <w:basedOn w:val="DefaultParagraphFont"/>
    <w:rsid w:val="00903DBE"/>
  </w:style>
  <w:style w:type="character" w:customStyle="1" w:styleId="underlinechar2">
    <w:name w:val="underlinechar"/>
    <w:basedOn w:val="DefaultParagraphFont"/>
    <w:rsid w:val="00903DBE"/>
  </w:style>
  <w:style w:type="character" w:customStyle="1" w:styleId="CardUnderlineChar">
    <w:name w:val="Card Underline Char"/>
    <w:rsid w:val="00903DBE"/>
    <w:rPr>
      <w:szCs w:val="24"/>
      <w:u w:val="single"/>
      <w:lang w:val="en-US" w:eastAsia="en-US" w:bidi="ar-SA"/>
    </w:rPr>
  </w:style>
  <w:style w:type="character" w:customStyle="1" w:styleId="tagciteChar">
    <w:name w:val="tag/cite Char"/>
    <w:basedOn w:val="DefaultParagraphFont"/>
    <w:rsid w:val="00903DBE"/>
    <w:rPr>
      <w:b/>
      <w:bCs w:val="0"/>
      <w:sz w:val="24"/>
      <w:lang w:val="en-US" w:eastAsia="en-US" w:bidi="ar-SA"/>
    </w:rPr>
  </w:style>
  <w:style w:type="character" w:customStyle="1" w:styleId="8pointChar">
    <w:name w:val="8 point Char"/>
    <w:basedOn w:val="DefaultParagraphFont"/>
    <w:rsid w:val="00903DBE"/>
    <w:rPr>
      <w:sz w:val="16"/>
      <w:lang w:val="en-US" w:eastAsia="en-US" w:bidi="ar-SA"/>
    </w:rPr>
  </w:style>
  <w:style w:type="character" w:customStyle="1" w:styleId="BoldText12pt">
    <w:name w:val="Bold Text 12 pt"/>
    <w:rsid w:val="00903DB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03DBE"/>
  </w:style>
  <w:style w:type="table" w:styleId="TableGrid">
    <w:name w:val="Table Grid"/>
    <w:basedOn w:val="TableNormal"/>
    <w:rsid w:val="00903DB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903DBE"/>
    <w:rPr>
      <w:b/>
      <w:bCs w:val="0"/>
      <w:sz w:val="24"/>
      <w:lang w:val="en-US" w:eastAsia="en-US" w:bidi="ar-SA"/>
    </w:rPr>
  </w:style>
  <w:style w:type="character" w:customStyle="1" w:styleId="Mention11">
    <w:name w:val="Mention11"/>
    <w:basedOn w:val="DefaultParagraphFont"/>
    <w:uiPriority w:val="99"/>
    <w:semiHidden/>
    <w:unhideWhenUsed/>
    <w:rsid w:val="00903DBE"/>
    <w:rPr>
      <w:color w:val="2B579A"/>
      <w:shd w:val="clear" w:color="auto" w:fill="E6E6E6"/>
    </w:rPr>
  </w:style>
  <w:style w:type="character" w:customStyle="1" w:styleId="Emph">
    <w:name w:val="Emph"/>
    <w:basedOn w:val="DefaultParagraphFont"/>
    <w:uiPriority w:val="1"/>
    <w:qFormat/>
    <w:rsid w:val="00903DB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903DBE"/>
  </w:style>
  <w:style w:type="character" w:customStyle="1" w:styleId="Mention2">
    <w:name w:val="Mention2"/>
    <w:basedOn w:val="DefaultParagraphFont"/>
    <w:uiPriority w:val="99"/>
    <w:semiHidden/>
    <w:unhideWhenUsed/>
    <w:rsid w:val="00903DBE"/>
    <w:rPr>
      <w:color w:val="2B579A"/>
      <w:shd w:val="clear" w:color="auto" w:fill="E6E6E6"/>
    </w:rPr>
  </w:style>
  <w:style w:type="paragraph" w:customStyle="1" w:styleId="FlashTag">
    <w:name w:val="FlashTag"/>
    <w:basedOn w:val="Normal"/>
    <w:link w:val="FlashTagChar"/>
    <w:autoRedefine/>
    <w:uiPriority w:val="4"/>
    <w:qFormat/>
    <w:rsid w:val="00903DBE"/>
    <w:rPr>
      <w:rFonts w:asciiTheme="majorHAnsi" w:hAnsiTheme="majorHAnsi" w:cs="Calibri"/>
      <w:b/>
      <w:sz w:val="28"/>
    </w:rPr>
  </w:style>
  <w:style w:type="character" w:customStyle="1" w:styleId="FlashTagChar">
    <w:name w:val="FlashTag Char"/>
    <w:basedOn w:val="DefaultParagraphFont"/>
    <w:link w:val="FlashTag"/>
    <w:uiPriority w:val="4"/>
    <w:rsid w:val="00903DBE"/>
    <w:rPr>
      <w:rFonts w:asciiTheme="majorHAnsi" w:hAnsiTheme="majorHAnsi" w:cs="Calibri"/>
      <w:b/>
      <w:sz w:val="28"/>
    </w:rPr>
  </w:style>
  <w:style w:type="paragraph" w:customStyle="1" w:styleId="Warrant">
    <w:name w:val="Warrant"/>
    <w:autoRedefine/>
    <w:uiPriority w:val="4"/>
    <w:qFormat/>
    <w:rsid w:val="00903DB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903DBE"/>
  </w:style>
  <w:style w:type="character" w:customStyle="1" w:styleId="m3965771245576658108gmail-styleunderline">
    <w:name w:val="m_3965771245576658108gmail-styleunderline"/>
    <w:basedOn w:val="DefaultParagraphFont"/>
    <w:rsid w:val="00903DBE"/>
  </w:style>
  <w:style w:type="paragraph" w:customStyle="1" w:styleId="Header1">
    <w:name w:val="Header1"/>
    <w:aliases w:val="Header Char Char,Header Char Char Char Char Char Char Char Cha,Header Char2,Header Char1 Char,Char Char Char Cha"/>
    <w:basedOn w:val="Normal"/>
    <w:qFormat/>
    <w:rsid w:val="00903DBE"/>
    <w:pPr>
      <w:tabs>
        <w:tab w:val="center" w:pos="4680"/>
        <w:tab w:val="right" w:pos="9360"/>
      </w:tabs>
    </w:pPr>
    <w:rPr>
      <w:rFonts w:cs="Calibri"/>
    </w:rPr>
  </w:style>
  <w:style w:type="character" w:customStyle="1" w:styleId="EndnoteTextChar">
    <w:name w:val="Endnote Text Char"/>
    <w:basedOn w:val="DefaultParagraphFont"/>
    <w:link w:val="EndnoteText"/>
    <w:locked/>
    <w:rsid w:val="00903DBE"/>
    <w:rPr>
      <w:rFonts w:ascii="Georgia" w:eastAsia="Times New Roman" w:hAnsi="Georgia"/>
      <w:szCs w:val="20"/>
    </w:rPr>
  </w:style>
  <w:style w:type="paragraph" w:styleId="EndnoteText">
    <w:name w:val="endnote text"/>
    <w:basedOn w:val="Normal"/>
    <w:link w:val="EndnoteTextChar"/>
    <w:unhideWhenUsed/>
    <w:rsid w:val="00903DBE"/>
    <w:rPr>
      <w:rFonts w:ascii="Georgia" w:eastAsia="Times New Roman" w:hAnsi="Georgia"/>
      <w:sz w:val="24"/>
      <w:szCs w:val="20"/>
    </w:rPr>
  </w:style>
  <w:style w:type="character" w:customStyle="1" w:styleId="EndnoteTextChar1">
    <w:name w:val="Endnote Text Char1"/>
    <w:basedOn w:val="DefaultParagraphFont"/>
    <w:semiHidden/>
    <w:rsid w:val="00903DBE"/>
    <w:rPr>
      <w:rFonts w:ascii="Calibri" w:hAnsi="Calibri"/>
      <w:sz w:val="20"/>
      <w:szCs w:val="20"/>
    </w:rPr>
  </w:style>
  <w:style w:type="character" w:customStyle="1" w:styleId="DateChar">
    <w:name w:val="Date Char"/>
    <w:aliases w:val="date Char"/>
    <w:basedOn w:val="DefaultParagraphFont"/>
    <w:link w:val="Date"/>
    <w:uiPriority w:val="99"/>
    <w:locked/>
    <w:rsid w:val="00903DBE"/>
    <w:rPr>
      <w:rFonts w:ascii="Georgia" w:eastAsia="Times New Roman" w:hAnsi="Georgia"/>
    </w:rPr>
  </w:style>
  <w:style w:type="paragraph" w:styleId="Date">
    <w:name w:val="Date"/>
    <w:aliases w:val="date"/>
    <w:basedOn w:val="Normal"/>
    <w:next w:val="Normal"/>
    <w:link w:val="DateChar"/>
    <w:uiPriority w:val="99"/>
    <w:unhideWhenUsed/>
    <w:rsid w:val="00903DBE"/>
    <w:rPr>
      <w:rFonts w:ascii="Georgia" w:eastAsia="Times New Roman" w:hAnsi="Georgia"/>
      <w:sz w:val="24"/>
    </w:rPr>
  </w:style>
  <w:style w:type="character" w:customStyle="1" w:styleId="DateChar1">
    <w:name w:val="Date Char1"/>
    <w:basedOn w:val="DefaultParagraphFont"/>
    <w:uiPriority w:val="99"/>
    <w:semiHidden/>
    <w:rsid w:val="00903DBE"/>
    <w:rPr>
      <w:rFonts w:ascii="Calibri" w:hAnsi="Calibri"/>
      <w:sz w:val="22"/>
    </w:rPr>
  </w:style>
  <w:style w:type="character" w:customStyle="1" w:styleId="BodyTextFirstIndentChar">
    <w:name w:val="Body Text First Indent Char"/>
    <w:basedOn w:val="BodyTextChar"/>
    <w:link w:val="BodyTextFirstIndent"/>
    <w:locked/>
    <w:rsid w:val="00903DB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903DBE"/>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903DBE"/>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903DBE"/>
    <w:rPr>
      <w:rFonts w:ascii="Calibri" w:hAnsi="Calibri" w:cs="Calibri"/>
    </w:rPr>
  </w:style>
  <w:style w:type="character" w:customStyle="1" w:styleId="PlainTextChar1">
    <w:name w:val="Plain Text Char1"/>
    <w:basedOn w:val="DefaultParagraphFont"/>
    <w:semiHidden/>
    <w:rsid w:val="00903DBE"/>
    <w:rPr>
      <w:rFonts w:ascii="Consolas" w:hAnsi="Consolas" w:cs="Calibri"/>
      <w:sz w:val="21"/>
      <w:szCs w:val="21"/>
    </w:rPr>
  </w:style>
  <w:style w:type="paragraph" w:customStyle="1" w:styleId="msolistparagraphcxspfirst">
    <w:name w:val="msolistparagraphcxspfirst"/>
    <w:basedOn w:val="Normal"/>
    <w:uiPriority w:val="99"/>
    <w:qFormat/>
    <w:rsid w:val="00903DBE"/>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903DBE"/>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903DBE"/>
    <w:rPr>
      <w:rFonts w:ascii="Calibri" w:hAnsi="Calibri" w:cs="Calibri"/>
      <w:i/>
      <w:iCs/>
      <w:color w:val="000000" w:themeColor="text1"/>
    </w:rPr>
  </w:style>
  <w:style w:type="paragraph" w:customStyle="1" w:styleId="Heading2-NotBold">
    <w:name w:val="Heading 2 - Not Bold"/>
    <w:basedOn w:val="Heading2"/>
    <w:autoRedefine/>
    <w:uiPriority w:val="99"/>
    <w:qFormat/>
    <w:rsid w:val="00903DBE"/>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903DBE"/>
    <w:rPr>
      <w:rFonts w:ascii="Calibri" w:eastAsia="Calibri" w:hAnsi="Calibri" w:cs="Calibri"/>
      <w:b/>
      <w:sz w:val="22"/>
    </w:rPr>
  </w:style>
  <w:style w:type="paragraph" w:customStyle="1" w:styleId="Heading2-Bold">
    <w:name w:val="Heading 2 - Bold"/>
    <w:basedOn w:val="Normal"/>
    <w:autoRedefine/>
    <w:uiPriority w:val="99"/>
    <w:qFormat/>
    <w:rsid w:val="00903DBE"/>
    <w:rPr>
      <w:rFonts w:ascii="Garamond" w:eastAsia="Calibri" w:hAnsi="Garamond" w:cs="Calibri"/>
      <w:b/>
    </w:rPr>
  </w:style>
  <w:style w:type="paragraph" w:customStyle="1" w:styleId="tag">
    <w:name w:val="%tag"/>
    <w:basedOn w:val="Normal"/>
    <w:next w:val="Normal"/>
    <w:uiPriority w:val="99"/>
    <w:qFormat/>
    <w:rsid w:val="00903DBE"/>
    <w:rPr>
      <w:rFonts w:ascii="Garamond" w:eastAsia="Calibri" w:hAnsi="Garamond" w:cs="Calibri"/>
      <w:bCs/>
      <w:sz w:val="18"/>
    </w:rPr>
  </w:style>
  <w:style w:type="character" w:customStyle="1" w:styleId="Style2Char">
    <w:name w:val="Style 2 Char"/>
    <w:link w:val="Style20"/>
    <w:uiPriority w:val="99"/>
    <w:locked/>
    <w:rsid w:val="00903DB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03DBE"/>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903DB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03DBE"/>
    <w:rPr>
      <w:rFonts w:ascii="Garamond" w:eastAsia="Times New Roman" w:hAnsi="Garamond"/>
      <w:sz w:val="24"/>
      <w:szCs w:val="20"/>
      <w:u w:val="single"/>
      <w:lang w:val="x-none" w:eastAsia="x-none"/>
    </w:rPr>
  </w:style>
  <w:style w:type="character" w:customStyle="1" w:styleId="textsmallChar0">
    <w:name w:val="textsmall Char"/>
    <w:link w:val="textsmall0"/>
    <w:locked/>
    <w:rsid w:val="00903DBE"/>
    <w:rPr>
      <w:rFonts w:ascii="Georgia" w:eastAsia="Times New Roman" w:hAnsi="Georgia"/>
      <w:sz w:val="18"/>
      <w:szCs w:val="20"/>
      <w:lang w:val="x-none" w:eastAsia="x-none"/>
    </w:rPr>
  </w:style>
  <w:style w:type="paragraph" w:customStyle="1" w:styleId="textsmall0">
    <w:name w:val="textsmall"/>
    <w:basedOn w:val="Normal"/>
    <w:link w:val="textsmallChar0"/>
    <w:qFormat/>
    <w:rsid w:val="00903DB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903DB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03DB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903DBE"/>
    <w:rPr>
      <w:rFonts w:ascii="Arial" w:eastAsia="Times New Roman" w:hAnsi="Arial" w:cs="Arial"/>
      <w:sz w:val="12"/>
    </w:rPr>
  </w:style>
  <w:style w:type="paragraph" w:customStyle="1" w:styleId="Micro">
    <w:name w:val="Micro"/>
    <w:basedOn w:val="Normal"/>
    <w:next w:val="Normal"/>
    <w:link w:val="MicroChar"/>
    <w:qFormat/>
    <w:rsid w:val="00903DBE"/>
    <w:rPr>
      <w:rFonts w:ascii="Arial" w:eastAsia="Times New Roman" w:hAnsi="Arial" w:cs="Arial"/>
      <w:sz w:val="12"/>
    </w:rPr>
  </w:style>
  <w:style w:type="character" w:customStyle="1" w:styleId="CardNotUnderlinedChar1">
    <w:name w:val="Card Not Underlined Char1"/>
    <w:link w:val="CardNotUnderlined"/>
    <w:locked/>
    <w:rsid w:val="00903DBE"/>
    <w:rPr>
      <w:rFonts w:ascii="Bell MT" w:eastAsia="Calibri" w:hAnsi="Bell MT"/>
      <w:szCs w:val="20"/>
    </w:rPr>
  </w:style>
  <w:style w:type="paragraph" w:customStyle="1" w:styleId="CardNotUnderlined">
    <w:name w:val="Card Not Underlined"/>
    <w:basedOn w:val="Normal"/>
    <w:link w:val="CardNotUnderlinedChar1"/>
    <w:autoRedefine/>
    <w:qFormat/>
    <w:rsid w:val="00903DBE"/>
    <w:rPr>
      <w:rFonts w:ascii="Bell MT" w:eastAsia="Calibri" w:hAnsi="Bell MT"/>
      <w:sz w:val="24"/>
      <w:szCs w:val="20"/>
    </w:rPr>
  </w:style>
  <w:style w:type="paragraph" w:customStyle="1" w:styleId="h-lead">
    <w:name w:val="h-lead"/>
    <w:basedOn w:val="Normal"/>
    <w:uiPriority w:val="99"/>
    <w:qFormat/>
    <w:rsid w:val="00903DBE"/>
    <w:pPr>
      <w:spacing w:before="100" w:beforeAutospacing="1" w:after="100" w:afterAutospacing="1"/>
    </w:pPr>
    <w:rPr>
      <w:rFonts w:eastAsia="Times New Roman" w:cs="Calibri"/>
      <w:sz w:val="24"/>
    </w:rPr>
  </w:style>
  <w:style w:type="paragraph" w:customStyle="1" w:styleId="intro">
    <w:name w:val="intro"/>
    <w:basedOn w:val="Normal"/>
    <w:uiPriority w:val="99"/>
    <w:qFormat/>
    <w:rsid w:val="00903DBE"/>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903DBE"/>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903DB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03DB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903DBE"/>
    <w:rPr>
      <w:rFonts w:eastAsia="Calibri" w:cs="Calibri"/>
    </w:rPr>
  </w:style>
  <w:style w:type="paragraph" w:customStyle="1" w:styleId="F3-TagAuthor">
    <w:name w:val="F3 - Tag/Author"/>
    <w:basedOn w:val="Normal"/>
    <w:uiPriority w:val="99"/>
    <w:qFormat/>
    <w:rsid w:val="00903DBE"/>
    <w:rPr>
      <w:rFonts w:eastAsia="Times New Roman" w:cs="Calibri"/>
      <w:b/>
    </w:rPr>
  </w:style>
  <w:style w:type="paragraph" w:customStyle="1" w:styleId="F5-UnderlineNormal">
    <w:name w:val="F5 - Underline Normal"/>
    <w:basedOn w:val="Normal"/>
    <w:uiPriority w:val="99"/>
    <w:qFormat/>
    <w:rsid w:val="00903DBE"/>
    <w:rPr>
      <w:rFonts w:eastAsia="Calibri" w:cs="Calibri"/>
      <w:u w:val="single"/>
    </w:rPr>
  </w:style>
  <w:style w:type="paragraph" w:customStyle="1" w:styleId="Brief-PrimarySource">
    <w:name w:val="Brief - Primary Source"/>
    <w:basedOn w:val="Normal"/>
    <w:uiPriority w:val="99"/>
    <w:qFormat/>
    <w:rsid w:val="00903DBE"/>
    <w:rPr>
      <w:rFonts w:eastAsia="Times New Roman" w:cs="Calibri"/>
      <w:b/>
      <w:sz w:val="24"/>
      <w:u w:val="single"/>
    </w:rPr>
  </w:style>
  <w:style w:type="paragraph" w:customStyle="1" w:styleId="Brief-Underline">
    <w:name w:val="Brief - Underline"/>
    <w:basedOn w:val="Normal"/>
    <w:uiPriority w:val="99"/>
    <w:qFormat/>
    <w:rsid w:val="00903DBE"/>
    <w:rPr>
      <w:rFonts w:eastAsia="Times New Roman" w:cs="Calibri"/>
      <w:u w:val="single"/>
    </w:rPr>
  </w:style>
  <w:style w:type="paragraph" w:customStyle="1" w:styleId="Brief">
    <w:name w:val="Brief"/>
    <w:basedOn w:val="Brief-PrimarySource"/>
    <w:uiPriority w:val="99"/>
    <w:qFormat/>
    <w:rsid w:val="00903DBE"/>
    <w:rPr>
      <w:b w:val="0"/>
    </w:rPr>
  </w:style>
  <w:style w:type="paragraph" w:customStyle="1" w:styleId="CM2">
    <w:name w:val="CM2"/>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903DBE"/>
    <w:pPr>
      <w:widowControl w:val="0"/>
      <w:spacing w:line="276" w:lineRule="atLeast"/>
    </w:pPr>
    <w:rPr>
      <w:color w:val="auto"/>
    </w:rPr>
  </w:style>
  <w:style w:type="paragraph" w:customStyle="1" w:styleId="CM34">
    <w:name w:val="CM34"/>
    <w:basedOn w:val="Default"/>
    <w:next w:val="Default"/>
    <w:uiPriority w:val="99"/>
    <w:qFormat/>
    <w:rsid w:val="00903DBE"/>
    <w:pPr>
      <w:widowControl w:val="0"/>
    </w:pPr>
    <w:rPr>
      <w:color w:val="auto"/>
    </w:rPr>
  </w:style>
  <w:style w:type="paragraph" w:customStyle="1" w:styleId="CM56">
    <w:name w:val="CM56"/>
    <w:basedOn w:val="Default"/>
    <w:next w:val="Default"/>
    <w:uiPriority w:val="99"/>
    <w:qFormat/>
    <w:rsid w:val="00903DBE"/>
    <w:pPr>
      <w:widowControl w:val="0"/>
    </w:pPr>
    <w:rPr>
      <w:rFonts w:eastAsia="Calibri"/>
      <w:color w:val="auto"/>
    </w:rPr>
  </w:style>
  <w:style w:type="paragraph" w:customStyle="1" w:styleId="CM58">
    <w:name w:val="CM58"/>
    <w:basedOn w:val="Default"/>
    <w:next w:val="Default"/>
    <w:uiPriority w:val="99"/>
    <w:qFormat/>
    <w:rsid w:val="00903DBE"/>
    <w:pPr>
      <w:widowControl w:val="0"/>
    </w:pPr>
    <w:rPr>
      <w:rFonts w:eastAsia="Calibri"/>
      <w:color w:val="auto"/>
    </w:rPr>
  </w:style>
  <w:style w:type="paragraph" w:customStyle="1" w:styleId="CM57">
    <w:name w:val="CM57"/>
    <w:basedOn w:val="Default"/>
    <w:next w:val="Default"/>
    <w:uiPriority w:val="99"/>
    <w:qFormat/>
    <w:rsid w:val="00903DBE"/>
    <w:pPr>
      <w:widowControl w:val="0"/>
    </w:pPr>
    <w:rPr>
      <w:rFonts w:eastAsia="Calibri"/>
      <w:color w:val="auto"/>
    </w:rPr>
  </w:style>
  <w:style w:type="paragraph" w:customStyle="1" w:styleId="CM1">
    <w:name w:val="CM1"/>
    <w:basedOn w:val="Default"/>
    <w:next w:val="Default"/>
    <w:uiPriority w:val="99"/>
    <w:qFormat/>
    <w:rsid w:val="00903DBE"/>
    <w:pPr>
      <w:widowControl w:val="0"/>
    </w:pPr>
    <w:rPr>
      <w:rFonts w:eastAsia="Calibri"/>
      <w:color w:val="auto"/>
    </w:rPr>
  </w:style>
  <w:style w:type="paragraph" w:customStyle="1" w:styleId="CM49">
    <w:name w:val="CM49"/>
    <w:basedOn w:val="Default"/>
    <w:next w:val="Default"/>
    <w:uiPriority w:val="99"/>
    <w:qFormat/>
    <w:rsid w:val="00903DBE"/>
    <w:pPr>
      <w:widowControl w:val="0"/>
    </w:pPr>
    <w:rPr>
      <w:rFonts w:eastAsia="Calibri"/>
      <w:color w:val="auto"/>
    </w:rPr>
  </w:style>
  <w:style w:type="paragraph" w:customStyle="1" w:styleId="CM41">
    <w:name w:val="CM41"/>
    <w:basedOn w:val="Default"/>
    <w:next w:val="Default"/>
    <w:uiPriority w:val="99"/>
    <w:qFormat/>
    <w:rsid w:val="00903DBE"/>
    <w:pPr>
      <w:widowControl w:val="0"/>
    </w:pPr>
    <w:rPr>
      <w:rFonts w:eastAsia="Calibri"/>
      <w:color w:val="auto"/>
    </w:rPr>
  </w:style>
  <w:style w:type="paragraph" w:customStyle="1" w:styleId="3rdOrderPara">
    <w:name w:val="3rd Order Para"/>
    <w:basedOn w:val="Default"/>
    <w:next w:val="Default"/>
    <w:qFormat/>
    <w:rsid w:val="00903DBE"/>
    <w:pPr>
      <w:widowControl w:val="0"/>
    </w:pPr>
    <w:rPr>
      <w:rFonts w:eastAsia="Calibri"/>
      <w:color w:val="auto"/>
    </w:rPr>
  </w:style>
  <w:style w:type="paragraph" w:customStyle="1" w:styleId="2ndOrderPara">
    <w:name w:val="2nd Order Para"/>
    <w:basedOn w:val="Default"/>
    <w:next w:val="Default"/>
    <w:qFormat/>
    <w:rsid w:val="00903DBE"/>
    <w:pPr>
      <w:widowControl w:val="0"/>
    </w:pPr>
    <w:rPr>
      <w:rFonts w:eastAsia="Calibri"/>
      <w:color w:val="auto"/>
    </w:rPr>
  </w:style>
  <w:style w:type="paragraph" w:customStyle="1" w:styleId="Normal-SIGN2">
    <w:name w:val="Normal-SIGN2"/>
    <w:basedOn w:val="Default"/>
    <w:next w:val="Default"/>
    <w:qFormat/>
    <w:rsid w:val="00903DBE"/>
    <w:pPr>
      <w:widowControl w:val="0"/>
    </w:pPr>
    <w:rPr>
      <w:rFonts w:eastAsia="Calibri"/>
      <w:color w:val="auto"/>
    </w:rPr>
  </w:style>
  <w:style w:type="paragraph" w:customStyle="1" w:styleId="Normal-SIGN1">
    <w:name w:val="Normal-SIGN1"/>
    <w:basedOn w:val="Default"/>
    <w:next w:val="Default"/>
    <w:uiPriority w:val="99"/>
    <w:qFormat/>
    <w:rsid w:val="00903DBE"/>
    <w:pPr>
      <w:widowControl w:val="0"/>
    </w:pPr>
    <w:rPr>
      <w:rFonts w:eastAsia="Calibri"/>
      <w:color w:val="auto"/>
    </w:rPr>
  </w:style>
  <w:style w:type="paragraph" w:customStyle="1" w:styleId="CM3">
    <w:name w:val="CM3"/>
    <w:basedOn w:val="Default"/>
    <w:next w:val="Default"/>
    <w:uiPriority w:val="99"/>
    <w:qFormat/>
    <w:rsid w:val="00903DBE"/>
    <w:pPr>
      <w:widowControl w:val="0"/>
      <w:spacing w:line="553" w:lineRule="atLeast"/>
    </w:pPr>
    <w:rPr>
      <w:rFonts w:eastAsia="Calibri"/>
      <w:color w:val="auto"/>
    </w:rPr>
  </w:style>
  <w:style w:type="paragraph" w:customStyle="1" w:styleId="CM33">
    <w:name w:val="CM33"/>
    <w:basedOn w:val="Default"/>
    <w:next w:val="Default"/>
    <w:uiPriority w:val="99"/>
    <w:qFormat/>
    <w:rsid w:val="00903DBE"/>
    <w:pPr>
      <w:widowControl w:val="0"/>
    </w:pPr>
    <w:rPr>
      <w:rFonts w:eastAsia="Calibri"/>
      <w:color w:val="auto"/>
    </w:rPr>
  </w:style>
  <w:style w:type="paragraph" w:customStyle="1" w:styleId="CM37">
    <w:name w:val="CM37"/>
    <w:basedOn w:val="Default"/>
    <w:next w:val="Default"/>
    <w:uiPriority w:val="99"/>
    <w:qFormat/>
    <w:rsid w:val="00903DBE"/>
    <w:pPr>
      <w:widowControl w:val="0"/>
    </w:pPr>
    <w:rPr>
      <w:rFonts w:eastAsia="Calibri"/>
      <w:color w:val="auto"/>
    </w:rPr>
  </w:style>
  <w:style w:type="paragraph" w:customStyle="1" w:styleId="CM7">
    <w:name w:val="CM7"/>
    <w:basedOn w:val="Default"/>
    <w:next w:val="Default"/>
    <w:uiPriority w:val="99"/>
    <w:qFormat/>
    <w:rsid w:val="00903DBE"/>
    <w:pPr>
      <w:widowControl w:val="0"/>
      <w:spacing w:line="553" w:lineRule="atLeast"/>
    </w:pPr>
    <w:rPr>
      <w:rFonts w:eastAsia="Calibri"/>
      <w:color w:val="auto"/>
    </w:rPr>
  </w:style>
  <w:style w:type="paragraph" w:customStyle="1" w:styleId="Brief-SecondarySource">
    <w:name w:val="Brief - Secondary Source"/>
    <w:basedOn w:val="Normal"/>
    <w:qFormat/>
    <w:rsid w:val="00903DBE"/>
    <w:rPr>
      <w:rFonts w:eastAsia="Times New Roman" w:cs="Calibri"/>
      <w:sz w:val="14"/>
      <w:szCs w:val="20"/>
    </w:rPr>
  </w:style>
  <w:style w:type="paragraph" w:customStyle="1" w:styleId="Brief-Card">
    <w:name w:val="Brief - Card"/>
    <w:basedOn w:val="Normal"/>
    <w:uiPriority w:val="99"/>
    <w:qFormat/>
    <w:rsid w:val="00903DBE"/>
    <w:rPr>
      <w:rFonts w:eastAsia="Times New Roman" w:cs="Calibri"/>
    </w:rPr>
  </w:style>
  <w:style w:type="paragraph" w:customStyle="1" w:styleId="Pa2">
    <w:name w:val="Pa2"/>
    <w:basedOn w:val="Default"/>
    <w:next w:val="Default"/>
    <w:uiPriority w:val="99"/>
    <w:qFormat/>
    <w:rsid w:val="00903DB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903DBE"/>
    <w:pPr>
      <w:widowControl w:val="0"/>
    </w:pPr>
    <w:rPr>
      <w:rFonts w:ascii="Arial Black" w:hAnsi="Arial Black"/>
      <w:color w:val="auto"/>
    </w:rPr>
  </w:style>
  <w:style w:type="paragraph" w:customStyle="1" w:styleId="Cover1">
    <w:name w:val="Cover 1"/>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903DBE"/>
    <w:pPr>
      <w:widowControl w:val="0"/>
    </w:pPr>
    <w:rPr>
      <w:color w:val="auto"/>
    </w:rPr>
  </w:style>
  <w:style w:type="paragraph" w:customStyle="1" w:styleId="Pa11">
    <w:name w:val="Pa11"/>
    <w:basedOn w:val="Normal"/>
    <w:next w:val="Normal"/>
    <w:uiPriority w:val="99"/>
    <w:qFormat/>
    <w:rsid w:val="00903DBE"/>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903DBE"/>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903DB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903DBE"/>
    <w:pPr>
      <w:widowControl w:val="0"/>
    </w:pPr>
    <w:rPr>
      <w:rFonts w:eastAsia="Calibri"/>
      <w:color w:val="auto"/>
    </w:rPr>
  </w:style>
  <w:style w:type="paragraph" w:customStyle="1" w:styleId="CM5">
    <w:name w:val="CM5"/>
    <w:basedOn w:val="Default"/>
    <w:next w:val="Default"/>
    <w:qFormat/>
    <w:rsid w:val="00903DBE"/>
    <w:pPr>
      <w:widowControl w:val="0"/>
      <w:spacing w:line="553" w:lineRule="atLeast"/>
    </w:pPr>
    <w:rPr>
      <w:rFonts w:eastAsia="Calibri"/>
      <w:color w:val="auto"/>
    </w:rPr>
  </w:style>
  <w:style w:type="paragraph" w:customStyle="1" w:styleId="CM28">
    <w:name w:val="CM28"/>
    <w:basedOn w:val="Default"/>
    <w:next w:val="Default"/>
    <w:uiPriority w:val="99"/>
    <w:qFormat/>
    <w:rsid w:val="00903DBE"/>
    <w:pPr>
      <w:widowControl w:val="0"/>
    </w:pPr>
    <w:rPr>
      <w:rFonts w:eastAsia="Calibri"/>
      <w:color w:val="auto"/>
    </w:rPr>
  </w:style>
  <w:style w:type="paragraph" w:customStyle="1" w:styleId="CM8">
    <w:name w:val="CM8"/>
    <w:basedOn w:val="Default"/>
    <w:next w:val="Default"/>
    <w:uiPriority w:val="99"/>
    <w:qFormat/>
    <w:rsid w:val="00903DBE"/>
    <w:pPr>
      <w:widowControl w:val="0"/>
    </w:pPr>
    <w:rPr>
      <w:rFonts w:eastAsia="Calibri"/>
      <w:color w:val="auto"/>
    </w:rPr>
  </w:style>
  <w:style w:type="paragraph" w:customStyle="1" w:styleId="CM6">
    <w:name w:val="CM6"/>
    <w:basedOn w:val="Default"/>
    <w:next w:val="Default"/>
    <w:uiPriority w:val="99"/>
    <w:qFormat/>
    <w:rsid w:val="00903DBE"/>
    <w:pPr>
      <w:widowControl w:val="0"/>
      <w:spacing w:line="553" w:lineRule="atLeast"/>
    </w:pPr>
    <w:rPr>
      <w:rFonts w:eastAsia="Calibri"/>
      <w:color w:val="auto"/>
    </w:rPr>
  </w:style>
  <w:style w:type="paragraph" w:customStyle="1" w:styleId="CM22">
    <w:name w:val="CM22"/>
    <w:basedOn w:val="Default"/>
    <w:next w:val="Default"/>
    <w:uiPriority w:val="99"/>
    <w:qFormat/>
    <w:rsid w:val="00903DBE"/>
    <w:pPr>
      <w:widowControl w:val="0"/>
    </w:pPr>
    <w:rPr>
      <w:rFonts w:eastAsia="Calibri"/>
      <w:color w:val="auto"/>
    </w:rPr>
  </w:style>
  <w:style w:type="paragraph" w:customStyle="1" w:styleId="DoubleUnderlined">
    <w:name w:val="Double Underlined"/>
    <w:basedOn w:val="Heading2"/>
    <w:autoRedefine/>
    <w:uiPriority w:val="99"/>
    <w:qFormat/>
    <w:rsid w:val="00903DBE"/>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903DB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903DBE"/>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903DBE"/>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903DBE"/>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903DB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03DB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903DBE"/>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903DB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03DBE"/>
  </w:style>
  <w:style w:type="paragraph" w:customStyle="1" w:styleId="StyleUnderliningTimesNewRomanBoldNounderlineKernat16">
    <w:name w:val="Style Underlining + Times New Roman Bold No underline Kern at 16..."/>
    <w:basedOn w:val="Normal"/>
    <w:uiPriority w:val="99"/>
    <w:qFormat/>
    <w:rsid w:val="00903DBE"/>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03DBE"/>
    <w:rPr>
      <w:rFonts w:eastAsia="Times New Roman" w:cs="Calibri"/>
      <w:b/>
      <w:bCs/>
      <w:kern w:val="32"/>
      <w:sz w:val="32"/>
      <w:szCs w:val="32"/>
    </w:rPr>
  </w:style>
  <w:style w:type="paragraph" w:customStyle="1" w:styleId="StyleBoldUnderliningKernat16pt">
    <w:name w:val="Style Bold Underlining + Kern at 16 pt"/>
    <w:uiPriority w:val="99"/>
    <w:qFormat/>
    <w:rsid w:val="00903DB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03DB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903DB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903DBE"/>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03DBE"/>
    <w:pPr>
      <w:ind w:left="400"/>
    </w:pPr>
    <w:rPr>
      <w:rFonts w:eastAsia="Times New Roman" w:cs="Calibri"/>
      <w:szCs w:val="20"/>
    </w:rPr>
  </w:style>
  <w:style w:type="paragraph" w:customStyle="1" w:styleId="Paste">
    <w:name w:val="Paste"/>
    <w:basedOn w:val="Normal"/>
    <w:qFormat/>
    <w:rsid w:val="00903DBE"/>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903DBE"/>
    <w:rPr>
      <w:rFonts w:ascii="Georgia" w:eastAsia="Times New Roman" w:hAnsi="Georgia"/>
      <w:b/>
      <w:u w:val="single"/>
    </w:rPr>
  </w:style>
  <w:style w:type="paragraph" w:customStyle="1" w:styleId="UnderlineStyle0">
    <w:name w:val="Underline Style"/>
    <w:basedOn w:val="Normal"/>
    <w:link w:val="UnderlineStyleChar"/>
    <w:qFormat/>
    <w:rsid w:val="00903DBE"/>
    <w:rPr>
      <w:rFonts w:ascii="Georgia" w:eastAsia="Times New Roman" w:hAnsi="Georgia"/>
      <w:b/>
      <w:sz w:val="24"/>
      <w:u w:val="single"/>
    </w:rPr>
  </w:style>
  <w:style w:type="paragraph" w:customStyle="1" w:styleId="Normalization">
    <w:name w:val="Normalization"/>
    <w:basedOn w:val="Normal"/>
    <w:uiPriority w:val="99"/>
    <w:qFormat/>
    <w:rsid w:val="00903DBE"/>
    <w:rPr>
      <w:rFonts w:eastAsia="Times New Roman" w:cs="Calibri"/>
      <w:sz w:val="18"/>
    </w:rPr>
  </w:style>
  <w:style w:type="paragraph" w:customStyle="1" w:styleId="BreifTitle">
    <w:name w:val="Breif Title"/>
    <w:basedOn w:val="Normal"/>
    <w:autoRedefine/>
    <w:uiPriority w:val="99"/>
    <w:qFormat/>
    <w:rsid w:val="00903DBE"/>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903DB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903DB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03DBE"/>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903DBE"/>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03DBE"/>
    <w:rPr>
      <w:bCs/>
    </w:rPr>
  </w:style>
  <w:style w:type="paragraph" w:customStyle="1" w:styleId="tagCharCharCharCharCharCharChar">
    <w:name w:val="tag Char Char Char Char Char Char Char"/>
    <w:basedOn w:val="Normal"/>
    <w:uiPriority w:val="99"/>
    <w:qFormat/>
    <w:rsid w:val="00903DBE"/>
    <w:rPr>
      <w:rFonts w:eastAsia="Times New Roman" w:cs="Calibri"/>
      <w:b/>
      <w:sz w:val="24"/>
      <w:szCs w:val="20"/>
    </w:rPr>
  </w:style>
  <w:style w:type="paragraph" w:customStyle="1" w:styleId="title-bold-medium">
    <w:name w:val="title-bold-medium"/>
    <w:basedOn w:val="Normal"/>
    <w:uiPriority w:val="99"/>
    <w:qFormat/>
    <w:rsid w:val="00903DBE"/>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903DBE"/>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903DBE"/>
    <w:rPr>
      <w:rFonts w:ascii="Arial Narrow" w:eastAsia="Times New Roman" w:hAnsi="Arial Narrow" w:cs="Calibri"/>
      <w:b/>
      <w:sz w:val="24"/>
    </w:rPr>
  </w:style>
  <w:style w:type="paragraph" w:customStyle="1" w:styleId="BLOCKTITLE1">
    <w:name w:val="BLOCK TITLE"/>
    <w:basedOn w:val="Heading1"/>
    <w:uiPriority w:val="99"/>
    <w:qFormat/>
    <w:rsid w:val="00903DB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903DBE"/>
    <w:pPr>
      <w:widowControl w:val="0"/>
      <w:autoSpaceDE w:val="0"/>
      <w:autoSpaceDN w:val="0"/>
      <w:adjustRightInd w:val="0"/>
    </w:pPr>
    <w:rPr>
      <w:sz w:val="24"/>
      <w:szCs w:val="20"/>
    </w:rPr>
  </w:style>
  <w:style w:type="paragraph" w:customStyle="1" w:styleId="BriefTitle1">
    <w:name w:val="Brief Title 1"/>
    <w:basedOn w:val="Normal"/>
    <w:uiPriority w:val="99"/>
    <w:qFormat/>
    <w:rsid w:val="00903DBE"/>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903DBE"/>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903DBE"/>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903DBE"/>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903DBE"/>
    <w:pPr>
      <w:spacing w:before="100" w:beforeAutospacing="1" w:after="100" w:afterAutospacing="1"/>
    </w:pPr>
    <w:rPr>
      <w:rFonts w:eastAsia="Times New Roman" w:cs="Calibri"/>
    </w:rPr>
  </w:style>
  <w:style w:type="paragraph" w:customStyle="1" w:styleId="ToRead">
    <w:name w:val="To Read"/>
    <w:basedOn w:val="Normal"/>
    <w:uiPriority w:val="99"/>
    <w:qFormat/>
    <w:rsid w:val="00903DBE"/>
    <w:pPr>
      <w:ind w:left="720"/>
    </w:pPr>
    <w:rPr>
      <w:rFonts w:ascii="Verdana" w:eastAsia="Times New Roman" w:hAnsi="Verdana" w:cs="Calibri"/>
      <w:b/>
      <w:u w:val="single"/>
    </w:rPr>
  </w:style>
  <w:style w:type="paragraph" w:customStyle="1" w:styleId="Style1">
    <w:name w:val="Style 1"/>
    <w:basedOn w:val="Normal"/>
    <w:uiPriority w:val="99"/>
    <w:qFormat/>
    <w:rsid w:val="00903DBE"/>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903DBE"/>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903DBE"/>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903DBE"/>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903DBE"/>
    <w:pPr>
      <w:ind w:left="1660"/>
    </w:pPr>
  </w:style>
  <w:style w:type="paragraph" w:customStyle="1" w:styleId="PageNumber1">
    <w:name w:val="Page Number1"/>
    <w:basedOn w:val="Normal"/>
    <w:next w:val="Normal"/>
    <w:uiPriority w:val="99"/>
    <w:qFormat/>
    <w:rsid w:val="00903DBE"/>
    <w:rPr>
      <w:rFonts w:eastAsia="Times New Roman" w:cs="Calibri"/>
    </w:rPr>
  </w:style>
  <w:style w:type="paragraph" w:customStyle="1" w:styleId="Card1">
    <w:name w:val="Card1"/>
    <w:uiPriority w:val="99"/>
    <w:qFormat/>
    <w:rsid w:val="00903DB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03DB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903DBE"/>
    <w:pPr>
      <w:ind w:left="288" w:right="288"/>
    </w:pPr>
    <w:rPr>
      <w:rFonts w:eastAsia="Times New Roman" w:cs="Calibri"/>
    </w:rPr>
  </w:style>
  <w:style w:type="paragraph" w:customStyle="1" w:styleId="CaseListNormal">
    <w:name w:val="Case List Normal"/>
    <w:basedOn w:val="Normal"/>
    <w:uiPriority w:val="99"/>
    <w:qFormat/>
    <w:rsid w:val="00903DBE"/>
    <w:rPr>
      <w:rFonts w:ascii="Times" w:eastAsia="Times New Roman" w:hAnsi="Times" w:cs="Calibri"/>
      <w:szCs w:val="26"/>
    </w:rPr>
  </w:style>
  <w:style w:type="paragraph" w:customStyle="1" w:styleId="Body">
    <w:name w:val="Body"/>
    <w:basedOn w:val="Normal"/>
    <w:uiPriority w:val="99"/>
    <w:qFormat/>
    <w:rsid w:val="00903DBE"/>
    <w:pPr>
      <w:outlineLvl w:val="3"/>
    </w:pPr>
    <w:rPr>
      <w:rFonts w:eastAsia="Times New Roman" w:cs="Calibri"/>
      <w:szCs w:val="20"/>
    </w:rPr>
  </w:style>
  <w:style w:type="paragraph" w:customStyle="1" w:styleId="3text">
    <w:name w:val="3text"/>
    <w:basedOn w:val="Normal"/>
    <w:uiPriority w:val="99"/>
    <w:qFormat/>
    <w:rsid w:val="00903DBE"/>
    <w:pPr>
      <w:spacing w:before="100" w:beforeAutospacing="1" w:after="100" w:afterAutospacing="1"/>
    </w:pPr>
    <w:rPr>
      <w:rFonts w:eastAsia="Times New Roman" w:cs="Calibri"/>
      <w:sz w:val="24"/>
    </w:rPr>
  </w:style>
  <w:style w:type="paragraph" w:customStyle="1" w:styleId="TimesNewRoman12">
    <w:name w:val="TimesNewRoman12"/>
    <w:uiPriority w:val="99"/>
    <w:qFormat/>
    <w:rsid w:val="00903DB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903DBE"/>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903DBE"/>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903DBE"/>
    <w:rPr>
      <w:rFonts w:eastAsia="Times New Roman" w:cs="Calibri"/>
      <w:color w:val="000000"/>
      <w:sz w:val="18"/>
    </w:rPr>
  </w:style>
  <w:style w:type="paragraph" w:customStyle="1" w:styleId="text1">
    <w:name w:val="text1"/>
    <w:basedOn w:val="Normal"/>
    <w:autoRedefine/>
    <w:uiPriority w:val="99"/>
    <w:qFormat/>
    <w:rsid w:val="00903DBE"/>
    <w:rPr>
      <w:rFonts w:eastAsia="Times New Roman" w:cs="Calibri"/>
      <w:szCs w:val="20"/>
    </w:rPr>
  </w:style>
  <w:style w:type="paragraph" w:customStyle="1" w:styleId="RepeatBlockHeading">
    <w:name w:val="Repeat Block Heading"/>
    <w:basedOn w:val="Normal"/>
    <w:autoRedefine/>
    <w:uiPriority w:val="99"/>
    <w:qFormat/>
    <w:rsid w:val="00903DBE"/>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903DBE"/>
    <w:pPr>
      <w:spacing w:before="72" w:after="72"/>
    </w:pPr>
    <w:rPr>
      <w:rFonts w:eastAsia="Times New Roman" w:cs="Calibri"/>
      <w:b/>
      <w:bCs/>
      <w:sz w:val="26"/>
      <w:szCs w:val="26"/>
    </w:rPr>
  </w:style>
  <w:style w:type="paragraph" w:customStyle="1" w:styleId="story-body">
    <w:name w:val="story-body"/>
    <w:basedOn w:val="Normal"/>
    <w:uiPriority w:val="99"/>
    <w:qFormat/>
    <w:rsid w:val="00903DBE"/>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903DBE"/>
    <w:rPr>
      <w:rFonts w:eastAsia="Times New Roman" w:cs="Calibri"/>
      <w:b/>
      <w:bCs/>
    </w:rPr>
  </w:style>
  <w:style w:type="paragraph" w:customStyle="1" w:styleId="TextofCards">
    <w:name w:val="Text of Cards"/>
    <w:basedOn w:val="Normal"/>
    <w:uiPriority w:val="99"/>
    <w:qFormat/>
    <w:rsid w:val="00903DBE"/>
    <w:rPr>
      <w:rFonts w:eastAsia="Times New Roman" w:cs="Calibri"/>
      <w:color w:val="000000"/>
      <w:spacing w:val="6"/>
      <w:szCs w:val="23"/>
    </w:rPr>
  </w:style>
  <w:style w:type="paragraph" w:customStyle="1" w:styleId="Corpotesto">
    <w:name w:val="Corpo testo"/>
    <w:basedOn w:val="Normal"/>
    <w:uiPriority w:val="99"/>
    <w:qFormat/>
    <w:rsid w:val="00903DBE"/>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903DBE"/>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903DBE"/>
    <w:rPr>
      <w:rFonts w:eastAsia="Times New Roman" w:cs="Calibri"/>
      <w:b/>
      <w:bCs/>
    </w:rPr>
  </w:style>
  <w:style w:type="paragraph" w:customStyle="1" w:styleId="inside-copy">
    <w:name w:val="inside-copy"/>
    <w:basedOn w:val="Normal"/>
    <w:uiPriority w:val="99"/>
    <w:qFormat/>
    <w:rsid w:val="00903DBE"/>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903DBE"/>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903DBE"/>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903DBE"/>
    <w:rPr>
      <w:rFonts w:ascii="Arial" w:hAnsi="Arial"/>
      <w:b w:val="0"/>
      <w:caps w:val="0"/>
      <w:sz w:val="20"/>
    </w:rPr>
  </w:style>
  <w:style w:type="paragraph" w:customStyle="1" w:styleId="ProjectTitleLine">
    <w:name w:val="Project Title Line"/>
    <w:basedOn w:val="Normal"/>
    <w:next w:val="Normal"/>
    <w:autoRedefine/>
    <w:uiPriority w:val="99"/>
    <w:qFormat/>
    <w:rsid w:val="00903DBE"/>
    <w:pPr>
      <w:jc w:val="center"/>
    </w:pPr>
    <w:rPr>
      <w:rFonts w:eastAsia="Times New Roman" w:cs="Calibri"/>
      <w:caps/>
      <w:szCs w:val="20"/>
    </w:rPr>
  </w:style>
  <w:style w:type="paragraph" w:customStyle="1" w:styleId="LanguageStrike">
    <w:name w:val="Language Strike"/>
    <w:basedOn w:val="Normal"/>
    <w:next w:val="Normal"/>
    <w:uiPriority w:val="99"/>
    <w:qFormat/>
    <w:rsid w:val="00903DBE"/>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903DBE"/>
    <w:rPr>
      <w:rFonts w:eastAsia="Times New Roman" w:cs="Calibri"/>
      <w:szCs w:val="20"/>
      <w:u w:val="single"/>
    </w:rPr>
  </w:style>
  <w:style w:type="paragraph" w:customStyle="1" w:styleId="Normal10pt">
    <w:name w:val="Normal + 10 pt"/>
    <w:basedOn w:val="Normal"/>
    <w:uiPriority w:val="99"/>
    <w:qFormat/>
    <w:rsid w:val="00903DBE"/>
    <w:rPr>
      <w:rFonts w:eastAsia="Times New Roman" w:cs="Calibri"/>
      <w:szCs w:val="20"/>
    </w:rPr>
  </w:style>
  <w:style w:type="paragraph" w:customStyle="1" w:styleId="cardChar1Char">
    <w:name w:val="card Char1 Char"/>
    <w:basedOn w:val="Normal"/>
    <w:uiPriority w:val="99"/>
    <w:qFormat/>
    <w:rsid w:val="00903DBE"/>
    <w:pPr>
      <w:ind w:left="288" w:right="288"/>
    </w:pPr>
    <w:rPr>
      <w:rFonts w:eastAsia="Times New Roman" w:cs="Calibri"/>
      <w:szCs w:val="20"/>
    </w:rPr>
  </w:style>
  <w:style w:type="paragraph" w:customStyle="1" w:styleId="CM12">
    <w:name w:val="CM12"/>
    <w:basedOn w:val="Default"/>
    <w:next w:val="Default"/>
    <w:uiPriority w:val="99"/>
    <w:qFormat/>
    <w:rsid w:val="00903DB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03DBE"/>
    <w:pPr>
      <w:widowControl w:val="0"/>
      <w:spacing w:after="480"/>
    </w:pPr>
    <w:rPr>
      <w:rFonts w:ascii="Granjon LT Std" w:hAnsi="Granjon LT Std"/>
      <w:color w:val="auto"/>
    </w:rPr>
  </w:style>
  <w:style w:type="paragraph" w:customStyle="1" w:styleId="CM10">
    <w:name w:val="CM10"/>
    <w:basedOn w:val="Default"/>
    <w:next w:val="Default"/>
    <w:uiPriority w:val="99"/>
    <w:qFormat/>
    <w:rsid w:val="00903DBE"/>
    <w:pPr>
      <w:widowControl w:val="0"/>
      <w:spacing w:line="320" w:lineRule="atLeast"/>
    </w:pPr>
    <w:rPr>
      <w:rFonts w:ascii="Granjon LT Std" w:hAnsi="Granjon LT Std"/>
      <w:color w:val="auto"/>
    </w:rPr>
  </w:style>
  <w:style w:type="paragraph" w:customStyle="1" w:styleId="bold">
    <w:name w:val="bold"/>
    <w:basedOn w:val="Normal"/>
    <w:uiPriority w:val="99"/>
    <w:qFormat/>
    <w:rsid w:val="00903DBE"/>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903DBE"/>
    <w:rPr>
      <w:rFonts w:ascii="Arial Narrow" w:eastAsia="Times New Roman" w:hAnsi="Arial Narrow" w:cs="Calibri"/>
      <w:strike/>
      <w:szCs w:val="20"/>
    </w:rPr>
  </w:style>
  <w:style w:type="paragraph" w:customStyle="1" w:styleId="textbodyblack">
    <w:name w:val="textbodyblack"/>
    <w:basedOn w:val="Normal"/>
    <w:uiPriority w:val="99"/>
    <w:qFormat/>
    <w:rsid w:val="00903DBE"/>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903DB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903D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903D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903DBE"/>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903DBE"/>
    <w:rPr>
      <w:rFonts w:ascii="Georgia" w:eastAsia="Times New Roman" w:hAnsi="Georgia"/>
      <w:b/>
      <w:bCs/>
      <w:szCs w:val="16"/>
      <w:u w:val="single"/>
    </w:rPr>
  </w:style>
  <w:style w:type="paragraph" w:customStyle="1" w:styleId="CiteCorrected">
    <w:name w:val="Cite Corrected"/>
    <w:basedOn w:val="Normal"/>
    <w:link w:val="CiteCorrectedChar"/>
    <w:qFormat/>
    <w:rsid w:val="00903DBE"/>
    <w:rPr>
      <w:rFonts w:ascii="Georgia" w:eastAsia="Times New Roman" w:hAnsi="Georgia"/>
      <w:b/>
      <w:bCs/>
      <w:sz w:val="24"/>
      <w:szCs w:val="16"/>
      <w:u w:val="single"/>
    </w:rPr>
  </w:style>
  <w:style w:type="paragraph" w:customStyle="1" w:styleId="CardText2">
    <w:name w:val="Card Text 2"/>
    <w:basedOn w:val="CardText10"/>
    <w:link w:val="CardText2Char"/>
    <w:qFormat/>
    <w:rsid w:val="00903DB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903DBE"/>
    <w:pPr>
      <w:ind w:left="288"/>
    </w:pPr>
    <w:rPr>
      <w:rFonts w:eastAsia="SimSun" w:cs="Calibri"/>
      <w:szCs w:val="20"/>
      <w:lang w:eastAsia="zh-CN"/>
    </w:rPr>
  </w:style>
  <w:style w:type="paragraph" w:customStyle="1" w:styleId="story-body-text">
    <w:name w:val="story-body-text"/>
    <w:basedOn w:val="Normal"/>
    <w:uiPriority w:val="99"/>
    <w:qFormat/>
    <w:rsid w:val="00903DBE"/>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903DB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903DBE"/>
    <w:rPr>
      <w:u w:val="single"/>
    </w:rPr>
  </w:style>
  <w:style w:type="paragraph" w:customStyle="1" w:styleId="StyleCardText11ptUnderline">
    <w:name w:val="Style Card Text + 11 pt Underline"/>
    <w:link w:val="StyleCardText11ptUnderlineChar"/>
    <w:qFormat/>
    <w:rsid w:val="00903DB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903DBE"/>
    <w:rPr>
      <w:rFonts w:ascii="Georgia" w:hAnsi="Georgia"/>
      <w:sz w:val="16"/>
    </w:rPr>
  </w:style>
  <w:style w:type="paragraph" w:customStyle="1" w:styleId="StyleMinimizedText11pt">
    <w:name w:val="Style Minimized Text + 11 pt"/>
    <w:basedOn w:val="Normal"/>
    <w:link w:val="StyleMinimizedText11ptChar"/>
    <w:qFormat/>
    <w:rsid w:val="00903DBE"/>
    <w:rPr>
      <w:rFonts w:ascii="Georgia" w:hAnsi="Georgia"/>
      <w:sz w:val="16"/>
    </w:rPr>
  </w:style>
  <w:style w:type="character" w:customStyle="1" w:styleId="StyleMinimizedText11pt1Char">
    <w:name w:val="Style Minimized Text + 11 pt1 Char"/>
    <w:basedOn w:val="DefaultParagraphFont"/>
    <w:link w:val="StyleMinimizedText11pt1"/>
    <w:locked/>
    <w:rsid w:val="00903DBE"/>
    <w:rPr>
      <w:rFonts w:ascii="Georgia" w:hAnsi="Georgia"/>
      <w:sz w:val="16"/>
    </w:rPr>
  </w:style>
  <w:style w:type="paragraph" w:customStyle="1" w:styleId="StyleMinimizedText11pt1">
    <w:name w:val="Style Minimized Text + 11 pt1"/>
    <w:basedOn w:val="Normal"/>
    <w:link w:val="StyleMinimizedText11pt1Char"/>
    <w:qFormat/>
    <w:rsid w:val="00903DBE"/>
    <w:rPr>
      <w:rFonts w:ascii="Georgia" w:hAnsi="Georgia"/>
      <w:sz w:val="16"/>
    </w:rPr>
  </w:style>
  <w:style w:type="character" w:customStyle="1" w:styleId="Debate-CardSmalltextF2Char">
    <w:name w:val="Debate- Card Small text F2 Char"/>
    <w:link w:val="Debate-CardSmalltextF2"/>
    <w:locked/>
    <w:rsid w:val="00903DBE"/>
    <w:rPr>
      <w:rFonts w:ascii="Arial Narrow" w:hAnsi="Arial Narrow"/>
      <w:sz w:val="16"/>
    </w:rPr>
  </w:style>
  <w:style w:type="paragraph" w:customStyle="1" w:styleId="Debate-CardSmalltextF2">
    <w:name w:val="Debate- Card Small text F2"/>
    <w:basedOn w:val="Normal"/>
    <w:next w:val="Normal"/>
    <w:link w:val="Debate-CardSmalltextF2Char"/>
    <w:qFormat/>
    <w:rsid w:val="00903DB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903DBE"/>
    <w:rPr>
      <w:rFonts w:ascii="Arial Narrow" w:hAnsi="Arial Narrow"/>
      <w:b/>
      <w:sz w:val="18"/>
      <w:u w:val="single"/>
    </w:rPr>
  </w:style>
  <w:style w:type="paragraph" w:customStyle="1" w:styleId="Debate-EmphasizedText-F5">
    <w:name w:val="Debate- Emphasized Text- F5"/>
    <w:basedOn w:val="Normal"/>
    <w:link w:val="Debate-EmphasizedText-F5Char"/>
    <w:qFormat/>
    <w:rsid w:val="00903DB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03DB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03DB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03DB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03DBE"/>
    <w:rPr>
      <w:rFonts w:ascii="Times New Roman" w:eastAsia="Times New Roman" w:hAnsi="Times New Roman" w:cs="Calibri"/>
      <w:sz w:val="16"/>
    </w:rPr>
  </w:style>
  <w:style w:type="character" w:customStyle="1" w:styleId="CardStyleChar">
    <w:name w:val="Card Style Char"/>
    <w:link w:val="CardStyle"/>
    <w:locked/>
    <w:rsid w:val="00903DBE"/>
    <w:rPr>
      <w:rFonts w:ascii="Calibri" w:eastAsia="Times New Roman" w:hAnsi="Calibri" w:cs="Calibri"/>
      <w:sz w:val="22"/>
    </w:rPr>
  </w:style>
  <w:style w:type="paragraph" w:customStyle="1" w:styleId="emactive">
    <w:name w:val="emactive"/>
    <w:basedOn w:val="Normal"/>
    <w:uiPriority w:val="99"/>
    <w:qFormat/>
    <w:rsid w:val="00903DBE"/>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903DBE"/>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903DB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03DBE"/>
    <w:rPr>
      <w:rFonts w:ascii="Georgia" w:eastAsia="Times New Roman" w:hAnsi="Georgia" w:cs="Times New Roman"/>
      <w:b/>
      <w:sz w:val="24"/>
      <w:u w:val="single"/>
    </w:rPr>
  </w:style>
  <w:style w:type="character" w:customStyle="1" w:styleId="CardHighlightChar">
    <w:name w:val="Card Highlight Char"/>
    <w:link w:val="CardHighlight"/>
    <w:locked/>
    <w:rsid w:val="00903DB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03DBE"/>
    <w:pPr>
      <w:shd w:val="clear" w:color="auto" w:fill="66FFFF"/>
    </w:pPr>
    <w:rPr>
      <w:rFonts w:eastAsia="Calibri" w:cs="Calibri"/>
      <w:sz w:val="24"/>
      <w:u w:val="single"/>
    </w:rPr>
  </w:style>
  <w:style w:type="character" w:customStyle="1" w:styleId="BlockHeaderHiddenChar">
    <w:name w:val="Block Header Hidden Char"/>
    <w:link w:val="BlockHeaderHidden"/>
    <w:locked/>
    <w:rsid w:val="00903DB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03DB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03DBE"/>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903DBE"/>
    <w:rPr>
      <w:rFonts w:eastAsia="MS Gothic" w:cs="Arial"/>
      <w:sz w:val="24"/>
    </w:rPr>
  </w:style>
  <w:style w:type="paragraph" w:customStyle="1" w:styleId="nromal">
    <w:name w:val="nromal"/>
    <w:basedOn w:val="Normal"/>
    <w:uiPriority w:val="99"/>
    <w:qFormat/>
    <w:rsid w:val="00903DBE"/>
    <w:pPr>
      <w:keepNext/>
      <w:keepLines/>
      <w:spacing w:before="200"/>
      <w:outlineLvl w:val="3"/>
    </w:pPr>
    <w:rPr>
      <w:rFonts w:eastAsia="Times New Roman" w:cs="Cambria"/>
      <w:b/>
      <w:iCs/>
    </w:rPr>
  </w:style>
  <w:style w:type="paragraph" w:customStyle="1" w:styleId="natural">
    <w:name w:val="natural"/>
    <w:basedOn w:val="Normal"/>
    <w:uiPriority w:val="99"/>
    <w:qFormat/>
    <w:rsid w:val="00903DBE"/>
    <w:pPr>
      <w:keepNext/>
      <w:keepLines/>
      <w:spacing w:before="200"/>
      <w:outlineLvl w:val="3"/>
    </w:pPr>
    <w:rPr>
      <w:rFonts w:eastAsia="Times New Roman" w:cs="Calibri"/>
      <w:b/>
      <w:iCs/>
    </w:rPr>
  </w:style>
  <w:style w:type="paragraph" w:customStyle="1" w:styleId="nroaml">
    <w:name w:val="nroaml"/>
    <w:basedOn w:val="Normal"/>
    <w:uiPriority w:val="99"/>
    <w:qFormat/>
    <w:rsid w:val="00903DBE"/>
    <w:pPr>
      <w:keepNext/>
      <w:keepLines/>
      <w:spacing w:before="200"/>
      <w:outlineLvl w:val="3"/>
    </w:pPr>
    <w:rPr>
      <w:rFonts w:eastAsia="Times New Roman" w:cs="Calibri"/>
      <w:b/>
      <w:iCs/>
    </w:rPr>
  </w:style>
  <w:style w:type="paragraph" w:customStyle="1" w:styleId="noraml">
    <w:name w:val="noraml"/>
    <w:basedOn w:val="Normal"/>
    <w:uiPriority w:val="99"/>
    <w:qFormat/>
    <w:rsid w:val="00903DBE"/>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903DBE"/>
    <w:rPr>
      <w:rFonts w:ascii="Georgia" w:eastAsia="Calibri" w:hAnsi="Georgia"/>
      <w:sz w:val="16"/>
      <w:szCs w:val="16"/>
    </w:rPr>
  </w:style>
  <w:style w:type="paragraph" w:customStyle="1" w:styleId="SmallSizeParagraph">
    <w:name w:val="Small Size Paragraph"/>
    <w:basedOn w:val="Normal"/>
    <w:link w:val="SmallSizeParagraphChar"/>
    <w:qFormat/>
    <w:rsid w:val="00903DB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03DB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03DBE"/>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903DB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03DBE"/>
    <w:rPr>
      <w:rFonts w:ascii="Times New Roman" w:eastAsia="Times New Roman" w:hAnsi="Times New Roman" w:cs="Times New Roman"/>
      <w:strike/>
      <w:sz w:val="20"/>
    </w:rPr>
  </w:style>
  <w:style w:type="character" w:customStyle="1" w:styleId="CardT1Char">
    <w:name w:val="CardT1 Char"/>
    <w:link w:val="CardT1"/>
    <w:locked/>
    <w:rsid w:val="00903DBE"/>
    <w:rPr>
      <w:rFonts w:ascii="Arial" w:eastAsia="Calibri" w:hAnsi="Arial" w:cs="Arial"/>
      <w:kern w:val="2"/>
      <w:sz w:val="14"/>
      <w:szCs w:val="14"/>
      <w:lang w:eastAsia="zh-TW"/>
    </w:rPr>
  </w:style>
  <w:style w:type="paragraph" w:customStyle="1" w:styleId="CardT1">
    <w:name w:val="CardT1"/>
    <w:basedOn w:val="Normal"/>
    <w:link w:val="CardT1Char"/>
    <w:qFormat/>
    <w:rsid w:val="00903DB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03DB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03DB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903DBE"/>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903DBE"/>
    <w:rPr>
      <w:rFonts w:eastAsia="MS Mincho" w:cs="Calibri"/>
      <w:b/>
      <w:sz w:val="24"/>
      <w:u w:val="single"/>
    </w:rPr>
  </w:style>
  <w:style w:type="paragraph" w:customStyle="1" w:styleId="2909F619802848F09E01365C32F34654">
    <w:name w:val="2909F619802848F09E01365C32F34654"/>
    <w:uiPriority w:val="99"/>
    <w:qFormat/>
    <w:rsid w:val="00903DB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903DBE"/>
    <w:rPr>
      <w:rFonts w:ascii="Georgia" w:eastAsia="Calibri" w:hAnsi="Georgia"/>
      <w:u w:val="single"/>
      <w:lang w:val="x-none" w:eastAsia="zh-CN"/>
    </w:rPr>
  </w:style>
  <w:style w:type="paragraph" w:customStyle="1" w:styleId="UnderlineS">
    <w:name w:val="Underline S"/>
    <w:basedOn w:val="Normal"/>
    <w:link w:val="UnderlineSChar"/>
    <w:qFormat/>
    <w:rsid w:val="00903DBE"/>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903DBE"/>
    <w:rPr>
      <w:rFonts w:ascii="Georgia" w:eastAsia="SimSun" w:hAnsi="Georgia"/>
      <w:sz w:val="12"/>
    </w:rPr>
  </w:style>
  <w:style w:type="paragraph" w:customStyle="1" w:styleId="Ununderlined">
    <w:name w:val="Ununderlined"/>
    <w:basedOn w:val="Normal"/>
    <w:link w:val="UnunderlinedChar"/>
    <w:qFormat/>
    <w:rsid w:val="00903DBE"/>
    <w:rPr>
      <w:rFonts w:ascii="Georgia" w:eastAsia="SimSun" w:hAnsi="Georgia"/>
      <w:sz w:val="12"/>
    </w:rPr>
  </w:style>
  <w:style w:type="character" w:customStyle="1" w:styleId="HighlightingChar">
    <w:name w:val="Highlighting Char"/>
    <w:link w:val="Highlighting"/>
    <w:locked/>
    <w:rsid w:val="00903DBE"/>
    <w:rPr>
      <w:rFonts w:ascii="Georgia" w:eastAsia="SimSun" w:hAnsi="Georgia"/>
      <w:u w:val="thick"/>
    </w:rPr>
  </w:style>
  <w:style w:type="paragraph" w:customStyle="1" w:styleId="Highlighting">
    <w:name w:val="Highlighting"/>
    <w:basedOn w:val="Normal"/>
    <w:link w:val="HighlightingChar"/>
    <w:autoRedefine/>
    <w:qFormat/>
    <w:rsid w:val="00903DBE"/>
    <w:rPr>
      <w:rFonts w:ascii="Georgia" w:eastAsia="SimSun" w:hAnsi="Georgia"/>
      <w:sz w:val="24"/>
      <w:u w:val="thick"/>
    </w:rPr>
  </w:style>
  <w:style w:type="character" w:customStyle="1" w:styleId="CITEChar0">
    <w:name w:val="CITE Char"/>
    <w:link w:val="CITE"/>
    <w:locked/>
    <w:rsid w:val="00903DB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903DB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903DBE"/>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903DBE"/>
    <w:rPr>
      <w:rFonts w:eastAsia="Calibri" w:cs="Calibri"/>
      <w:b/>
      <w:sz w:val="24"/>
    </w:rPr>
  </w:style>
  <w:style w:type="paragraph" w:customStyle="1" w:styleId="D345FF3D873148C5AE3FBF3267827368">
    <w:name w:val="D345FF3D873148C5AE3FBF3267827368"/>
    <w:uiPriority w:val="99"/>
    <w:qFormat/>
    <w:rsid w:val="00903DB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903DB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03DB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903DB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03DBE"/>
    <w:rPr>
      <w:b/>
      <w:sz w:val="28"/>
    </w:rPr>
  </w:style>
  <w:style w:type="character" w:customStyle="1" w:styleId="SourcenameChar">
    <w:name w:val="Source name Char"/>
    <w:link w:val="Sourcename"/>
    <w:locked/>
    <w:rsid w:val="00903DB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03DBE"/>
    <w:rPr>
      <w:b/>
      <w:bCs/>
      <w:sz w:val="20"/>
    </w:rPr>
  </w:style>
  <w:style w:type="character" w:customStyle="1" w:styleId="underlinedcardChar">
    <w:name w:val="underlined card Char"/>
    <w:link w:val="underlinedcard0"/>
    <w:locked/>
    <w:rsid w:val="00903DB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03DBE"/>
    <w:rPr>
      <w:sz w:val="24"/>
      <w:u w:val="single"/>
    </w:rPr>
  </w:style>
  <w:style w:type="paragraph" w:customStyle="1" w:styleId="FullText">
    <w:name w:val="Full Text"/>
    <w:basedOn w:val="Normal"/>
    <w:uiPriority w:val="99"/>
    <w:qFormat/>
    <w:rsid w:val="00903DBE"/>
    <w:rPr>
      <w:rFonts w:eastAsia="Times New Roman" w:cs="Calibri"/>
      <w:sz w:val="16"/>
    </w:rPr>
  </w:style>
  <w:style w:type="character" w:customStyle="1" w:styleId="TextUnderlineChar">
    <w:name w:val="Text Underline Char"/>
    <w:link w:val="TextUnderline"/>
    <w:locked/>
    <w:rsid w:val="00903DB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03DBE"/>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903DB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03DB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903DB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03DBE"/>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903DBE"/>
    <w:pPr>
      <w:spacing w:before="240"/>
      <w:outlineLvl w:val="2"/>
    </w:pPr>
    <w:rPr>
      <w:rFonts w:eastAsia="Times New Roman" w:cs="Calibri"/>
      <w:b/>
    </w:rPr>
  </w:style>
  <w:style w:type="character" w:customStyle="1" w:styleId="CiteCardChar">
    <w:name w:val="Cite_Card Char"/>
    <w:link w:val="CiteCard0"/>
    <w:locked/>
    <w:rsid w:val="00903DBE"/>
    <w:rPr>
      <w:rFonts w:ascii="Times New Roman" w:eastAsia="Times New Roman" w:hAnsi="Times New Roman" w:cs="Arial"/>
      <w:bCs/>
      <w:sz w:val="20"/>
      <w:szCs w:val="20"/>
    </w:rPr>
  </w:style>
  <w:style w:type="paragraph" w:customStyle="1" w:styleId="CiteCard0">
    <w:name w:val="Cite_Card"/>
    <w:link w:val="CiteCardChar"/>
    <w:qFormat/>
    <w:rsid w:val="00903DB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03DBE"/>
    <w:pPr>
      <w:widowControl w:val="0"/>
    </w:pPr>
    <w:rPr>
      <w:rFonts w:eastAsia="MS Mincho"/>
      <w:color w:val="auto"/>
    </w:rPr>
  </w:style>
  <w:style w:type="paragraph" w:customStyle="1" w:styleId="dropcap">
    <w:name w:val="dropcap"/>
    <w:basedOn w:val="Normal"/>
    <w:uiPriority w:val="99"/>
    <w:qFormat/>
    <w:rsid w:val="00903DBE"/>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903DBE"/>
    <w:rPr>
      <w:rFonts w:ascii="Georgia" w:eastAsia="Times New Roman" w:hAnsi="Georgia" w:cs="Calibri"/>
      <w:sz w:val="22"/>
      <w:u w:val="single"/>
    </w:rPr>
  </w:style>
  <w:style w:type="paragraph" w:customStyle="1" w:styleId="StyleStyle49pt6">
    <w:name w:val="Style Style4 + 9 pt6"/>
    <w:basedOn w:val="Style4"/>
    <w:link w:val="StyleStyle49pt6Char"/>
    <w:qFormat/>
    <w:rsid w:val="00903DBE"/>
    <w:rPr>
      <w:rFonts w:ascii="Georgia" w:hAnsi="Georgia"/>
    </w:rPr>
  </w:style>
  <w:style w:type="character" w:customStyle="1" w:styleId="UnderlineCharCharCharCharChar">
    <w:name w:val="Underline Char Char Char Char Char"/>
    <w:link w:val="UnderlineCharCharCharChar"/>
    <w:locked/>
    <w:rsid w:val="00903DB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03DB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903DB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03DBE"/>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03DB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03DBE"/>
    <w:rPr>
      <w:rFonts w:ascii="Georgia" w:hAnsi="Georgia" w:cs="Calibri"/>
      <w:b/>
      <w:bCs/>
      <w:sz w:val="24"/>
      <w:u w:val="single"/>
    </w:rPr>
  </w:style>
  <w:style w:type="character" w:customStyle="1" w:styleId="DebatenoramlChar">
    <w:name w:val="Debatenoraml Char"/>
    <w:link w:val="Debatenoraml"/>
    <w:locked/>
    <w:rsid w:val="00903DBE"/>
    <w:rPr>
      <w:rFonts w:ascii="Times New Roman" w:hAnsi="Times New Roman" w:cs="Times New Roman"/>
    </w:rPr>
  </w:style>
  <w:style w:type="paragraph" w:customStyle="1" w:styleId="Debatenoraml">
    <w:name w:val="Debatenoraml"/>
    <w:basedOn w:val="NoSpacing"/>
    <w:link w:val="DebatenoramlChar"/>
    <w:qFormat/>
    <w:rsid w:val="00903DBE"/>
    <w:pPr>
      <w:spacing w:before="0" w:line="240" w:lineRule="auto"/>
    </w:pPr>
    <w:rPr>
      <w:rFonts w:ascii="Times New Roman" w:hAnsi="Times New Roman" w:cs="Times New Roman"/>
    </w:rPr>
  </w:style>
  <w:style w:type="paragraph" w:customStyle="1" w:styleId="SynergyTag">
    <w:name w:val="SynergyTag"/>
    <w:basedOn w:val="Normal"/>
    <w:uiPriority w:val="99"/>
    <w:qFormat/>
    <w:rsid w:val="00903DBE"/>
    <w:rPr>
      <w:rFonts w:eastAsia="Calibri" w:cs="Calibri"/>
      <w:b/>
    </w:rPr>
  </w:style>
  <w:style w:type="character" w:customStyle="1" w:styleId="QualsChar">
    <w:name w:val="Quals Char"/>
    <w:link w:val="Quals"/>
    <w:locked/>
    <w:rsid w:val="00903DBE"/>
    <w:rPr>
      <w:rFonts w:ascii="Georgia" w:eastAsia="Calibri" w:hAnsi="Georgia"/>
      <w:sz w:val="18"/>
    </w:rPr>
  </w:style>
  <w:style w:type="paragraph" w:customStyle="1" w:styleId="Quals">
    <w:name w:val="Quals"/>
    <w:basedOn w:val="Normal"/>
    <w:link w:val="QualsChar"/>
    <w:qFormat/>
    <w:rsid w:val="00903DBE"/>
    <w:rPr>
      <w:rFonts w:ascii="Georgia" w:eastAsia="Calibri" w:hAnsi="Georgia"/>
      <w:sz w:val="18"/>
    </w:rPr>
  </w:style>
  <w:style w:type="paragraph" w:customStyle="1" w:styleId="times">
    <w:name w:val="times"/>
    <w:basedOn w:val="Normal"/>
    <w:qFormat/>
    <w:rsid w:val="00903DBE"/>
    <w:pPr>
      <w:spacing w:before="100" w:beforeAutospacing="1" w:after="100" w:afterAutospacing="1"/>
    </w:pPr>
    <w:rPr>
      <w:rFonts w:eastAsia="Times New Roman" w:cs="Calibri"/>
      <w:sz w:val="24"/>
    </w:rPr>
  </w:style>
  <w:style w:type="paragraph" w:customStyle="1" w:styleId="BodyA">
    <w:name w:val="Body A"/>
    <w:uiPriority w:val="99"/>
    <w:qFormat/>
    <w:rsid w:val="00903DBE"/>
    <w:rPr>
      <w:rFonts w:ascii="Helvetica" w:eastAsia="ヒラギノ角ゴ Pro W3" w:hAnsi="Helvetica" w:cs="Times New Roman"/>
      <w:color w:val="000000"/>
      <w:szCs w:val="20"/>
    </w:rPr>
  </w:style>
  <w:style w:type="character" w:customStyle="1" w:styleId="StarredChar">
    <w:name w:val="Starred Char"/>
    <w:link w:val="Starred"/>
    <w:locked/>
    <w:rsid w:val="00903DBE"/>
    <w:rPr>
      <w:rFonts w:ascii="Georgia" w:eastAsia="Times New Roman" w:hAnsi="Georgia"/>
      <w:b/>
      <w:caps/>
      <w:szCs w:val="28"/>
      <w:u w:val="single"/>
    </w:rPr>
  </w:style>
  <w:style w:type="paragraph" w:customStyle="1" w:styleId="Starred">
    <w:name w:val="Starred"/>
    <w:basedOn w:val="Normal"/>
    <w:link w:val="StarredChar"/>
    <w:qFormat/>
    <w:rsid w:val="00903DBE"/>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903DBE"/>
    <w:rPr>
      <w:rFonts w:ascii="Georgia" w:eastAsia="Times New Roman" w:hAnsi="Georgia"/>
      <w:b/>
      <w:caps/>
      <w:szCs w:val="28"/>
      <w:u w:val="single"/>
    </w:rPr>
  </w:style>
  <w:style w:type="paragraph" w:customStyle="1" w:styleId="NotStarred">
    <w:name w:val="NotStarred"/>
    <w:basedOn w:val="Normal"/>
    <w:link w:val="NotStarredChar"/>
    <w:qFormat/>
    <w:rsid w:val="00903DBE"/>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903DB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903DB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03DB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903DBE"/>
    <w:rPr>
      <w:rFonts w:ascii="Georgia" w:eastAsia="Calibri" w:hAnsi="Georgia"/>
      <w:b/>
    </w:rPr>
  </w:style>
  <w:style w:type="paragraph" w:customStyle="1" w:styleId="H4Tag">
    <w:name w:val="H4 (Tag)"/>
    <w:basedOn w:val="Normal"/>
    <w:link w:val="H4TagChar1"/>
    <w:qFormat/>
    <w:rsid w:val="00903DBE"/>
    <w:rPr>
      <w:rFonts w:ascii="Georgia" w:eastAsia="Calibri" w:hAnsi="Georgia"/>
      <w:b/>
      <w:sz w:val="24"/>
    </w:rPr>
  </w:style>
  <w:style w:type="paragraph" w:customStyle="1" w:styleId="CM25">
    <w:name w:val="CM25"/>
    <w:basedOn w:val="Default"/>
    <w:next w:val="Default"/>
    <w:qFormat/>
    <w:rsid w:val="00903DB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03DBE"/>
    <w:rPr>
      <w:rFonts w:ascii="Georgia" w:hAnsi="Georgia"/>
      <w:b/>
    </w:rPr>
  </w:style>
  <w:style w:type="paragraph" w:customStyle="1" w:styleId="Debate-CardTagandCite-F6">
    <w:name w:val="Debate- Card Tag and Cite- F6"/>
    <w:basedOn w:val="Normal"/>
    <w:link w:val="Debate-CardTagandCite-F6Char"/>
    <w:qFormat/>
    <w:rsid w:val="00903DBE"/>
    <w:pPr>
      <w:contextualSpacing/>
    </w:pPr>
    <w:rPr>
      <w:rFonts w:ascii="Georgia" w:hAnsi="Georgia"/>
      <w:b/>
      <w:sz w:val="24"/>
    </w:rPr>
  </w:style>
  <w:style w:type="character" w:customStyle="1" w:styleId="CardtextChar4">
    <w:name w:val="Card text Char"/>
    <w:link w:val="Cardtext3"/>
    <w:locked/>
    <w:rsid w:val="00903DBE"/>
    <w:rPr>
      <w:rFonts w:ascii="Arial Narrow" w:hAnsi="Arial Narrow"/>
      <w:u w:val="single"/>
    </w:rPr>
  </w:style>
  <w:style w:type="paragraph" w:customStyle="1" w:styleId="Cardtext3">
    <w:name w:val="Card text"/>
    <w:link w:val="CardtextChar4"/>
    <w:qFormat/>
    <w:rsid w:val="00903DB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903DBE"/>
    <w:rPr>
      <w:rFonts w:ascii="Georgia" w:eastAsia="Times New Roman" w:hAnsi="Georgia"/>
      <w:b/>
      <w:szCs w:val="28"/>
      <w:u w:val="single"/>
    </w:rPr>
  </w:style>
  <w:style w:type="paragraph" w:customStyle="1" w:styleId="NewHeading2">
    <w:name w:val="NewHeading2"/>
    <w:basedOn w:val="Normal"/>
    <w:link w:val="NewHeading2Char"/>
    <w:qFormat/>
    <w:rsid w:val="00903DBE"/>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903DBE"/>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903DBE"/>
    <w:rPr>
      <w:rFonts w:eastAsia="Calibri" w:cs="Calibri"/>
    </w:rPr>
  </w:style>
  <w:style w:type="paragraph" w:customStyle="1" w:styleId="TagLine">
    <w:name w:val="Tag Line"/>
    <w:basedOn w:val="Normal"/>
    <w:next w:val="FullText"/>
    <w:uiPriority w:val="99"/>
    <w:qFormat/>
    <w:rsid w:val="00903DBE"/>
    <w:rPr>
      <w:rFonts w:ascii="Arial Narrow" w:eastAsia="Times New Roman" w:hAnsi="Arial Narrow" w:cs="Calibri"/>
      <w:b/>
      <w:sz w:val="28"/>
    </w:rPr>
  </w:style>
  <w:style w:type="paragraph" w:customStyle="1" w:styleId="Card6pt">
    <w:name w:val="Card 6pt"/>
    <w:basedOn w:val="Normal"/>
    <w:uiPriority w:val="99"/>
    <w:qFormat/>
    <w:rsid w:val="00903DBE"/>
    <w:pPr>
      <w:ind w:left="288" w:right="288"/>
    </w:pPr>
    <w:rPr>
      <w:rFonts w:ascii="Georgia" w:eastAsia="Calibri" w:hAnsi="Georgia" w:cs="Calibri"/>
      <w:color w:val="000000"/>
      <w:sz w:val="12"/>
      <w:szCs w:val="20"/>
    </w:rPr>
  </w:style>
  <w:style w:type="character" w:customStyle="1" w:styleId="FullCiteChar">
    <w:name w:val="Full Cite Char"/>
    <w:link w:val="FullCite"/>
    <w:locked/>
    <w:rsid w:val="00903DBE"/>
    <w:rPr>
      <w:rFonts w:ascii="Garamond" w:eastAsia="Calibri" w:hAnsi="Garamond"/>
    </w:rPr>
  </w:style>
  <w:style w:type="paragraph" w:customStyle="1" w:styleId="FullCite">
    <w:name w:val="Full Cite"/>
    <w:basedOn w:val="Normal"/>
    <w:next w:val="Normal"/>
    <w:link w:val="FullCiteChar"/>
    <w:qFormat/>
    <w:rsid w:val="00903DBE"/>
    <w:rPr>
      <w:rFonts w:ascii="Garamond" w:eastAsia="Calibri" w:hAnsi="Garamond"/>
      <w:sz w:val="24"/>
    </w:rPr>
  </w:style>
  <w:style w:type="character" w:customStyle="1" w:styleId="StyleCardStyleBlackUnderlineChar">
    <w:name w:val="Style Card Style + Black Underline Char"/>
    <w:link w:val="StyleCardStyleBlackUnderline"/>
    <w:locked/>
    <w:rsid w:val="00903DB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03DBE"/>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903DBE"/>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903DBE"/>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903DB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03DBE"/>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903DB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03DBE"/>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903DBE"/>
    <w:pPr>
      <w:spacing w:after="200" w:line="276" w:lineRule="auto"/>
    </w:pPr>
    <w:rPr>
      <w:rFonts w:eastAsia="Calibri"/>
      <w:color w:val="auto"/>
      <w:sz w:val="22"/>
    </w:rPr>
  </w:style>
  <w:style w:type="paragraph" w:customStyle="1" w:styleId="font-null">
    <w:name w:val="font-null"/>
    <w:basedOn w:val="Normal"/>
    <w:uiPriority w:val="99"/>
    <w:qFormat/>
    <w:rsid w:val="00903DBE"/>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903DBE"/>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903DB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03DBE"/>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903DBE"/>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903DBE"/>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903DBE"/>
    <w:pPr>
      <w:spacing w:before="100" w:beforeAutospacing="1" w:after="100" w:afterAutospacing="1"/>
    </w:pPr>
    <w:rPr>
      <w:rFonts w:eastAsia="Times New Roman" w:cs="Calibri"/>
      <w:sz w:val="24"/>
    </w:rPr>
  </w:style>
  <w:style w:type="paragraph" w:customStyle="1" w:styleId="class">
    <w:name w:val="class"/>
    <w:basedOn w:val="Normal"/>
    <w:uiPriority w:val="99"/>
    <w:qFormat/>
    <w:rsid w:val="00903DBE"/>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903DBE"/>
    <w:rPr>
      <w:rFonts w:ascii="Calibri" w:eastAsia="Calibri" w:hAnsi="Calibri" w:cs="Calibri"/>
      <w:b/>
      <w:caps/>
      <w:sz w:val="28"/>
      <w:szCs w:val="28"/>
      <w:lang w:val="es-ES"/>
    </w:rPr>
  </w:style>
  <w:style w:type="paragraph" w:customStyle="1" w:styleId="Pa6">
    <w:name w:val="Pa6"/>
    <w:basedOn w:val="Normal"/>
    <w:next w:val="Normal"/>
    <w:uiPriority w:val="99"/>
    <w:qFormat/>
    <w:rsid w:val="00903DBE"/>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903DBE"/>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903DBE"/>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903DBE"/>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903DBE"/>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903DBE"/>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903DB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03DBE"/>
    <w:rPr>
      <w:rFonts w:ascii="Georgia" w:eastAsia="SimSun" w:hAnsi="Georgia" w:cstheme="minorBidi"/>
      <w:b/>
      <w:bCs/>
      <w:sz w:val="24"/>
    </w:rPr>
  </w:style>
  <w:style w:type="paragraph" w:customStyle="1" w:styleId="summary">
    <w:name w:val="summary"/>
    <w:basedOn w:val="Normal"/>
    <w:uiPriority w:val="99"/>
    <w:qFormat/>
    <w:rsid w:val="00903DBE"/>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903DBE"/>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903DB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03DBE"/>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903DBE"/>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903DBE"/>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903DBE"/>
    <w:pPr>
      <w:ind w:left="288"/>
    </w:pPr>
    <w:rPr>
      <w:rFonts w:ascii="Garamond" w:eastAsia="Times New Roman" w:hAnsi="Garamond" w:cs="Calibri"/>
      <w:sz w:val="16"/>
    </w:rPr>
  </w:style>
  <w:style w:type="paragraph" w:customStyle="1" w:styleId="AAAcard">
    <w:name w:val="AAAcard"/>
    <w:basedOn w:val="Normal"/>
    <w:uiPriority w:val="99"/>
    <w:qFormat/>
    <w:rsid w:val="00903DBE"/>
    <w:pPr>
      <w:ind w:left="288" w:right="288"/>
    </w:pPr>
    <w:rPr>
      <w:rFonts w:eastAsia="Times New Roman" w:cs="Calibri"/>
    </w:rPr>
  </w:style>
  <w:style w:type="paragraph" w:customStyle="1" w:styleId="Caption3">
    <w:name w:val="Caption3"/>
    <w:basedOn w:val="Normal"/>
    <w:uiPriority w:val="99"/>
    <w:qFormat/>
    <w:rsid w:val="00903DBE"/>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903DBE"/>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903DBE"/>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903DBE"/>
    <w:pPr>
      <w:spacing w:before="100" w:beforeAutospacing="1" w:after="100" w:afterAutospacing="1"/>
    </w:pPr>
    <w:rPr>
      <w:rFonts w:eastAsia="Times New Roman" w:cs="Calibri"/>
      <w:sz w:val="24"/>
    </w:rPr>
  </w:style>
  <w:style w:type="paragraph" w:customStyle="1" w:styleId="CITEF3">
    <w:name w:val="CITE F3"/>
    <w:uiPriority w:val="99"/>
    <w:qFormat/>
    <w:rsid w:val="00903DB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903DB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03DB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03DB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03DBE"/>
    <w:pPr>
      <w:spacing w:after="200"/>
    </w:pPr>
    <w:rPr>
      <w:rFonts w:ascii="Calibri" w:eastAsia="Calibri" w:hAnsi="Calibri" w:cs="Times New Roman"/>
      <w:sz w:val="20"/>
      <w:szCs w:val="20"/>
      <w:u w:val="single"/>
    </w:rPr>
  </w:style>
  <w:style w:type="paragraph" w:customStyle="1" w:styleId="hotroute1">
    <w:name w:val="hot route!"/>
    <w:basedOn w:val="Normal"/>
    <w:qFormat/>
    <w:rsid w:val="00903DBE"/>
    <w:pPr>
      <w:ind w:left="144"/>
    </w:pPr>
    <w:rPr>
      <w:rFonts w:ascii="Cambria" w:eastAsia="Calibri" w:hAnsi="Cambria" w:cs="Calibri"/>
      <w:sz w:val="24"/>
    </w:rPr>
  </w:style>
  <w:style w:type="paragraph" w:customStyle="1" w:styleId="FreeFormA">
    <w:name w:val="Free Form A"/>
    <w:autoRedefine/>
    <w:uiPriority w:val="99"/>
    <w:qFormat/>
    <w:rsid w:val="00903DB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903DBE"/>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903DB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903DBE"/>
    <w:rPr>
      <w:rFonts w:ascii="Times New Roman" w:eastAsia="Times New Roman" w:hAnsi="Times New Roman" w:cs="Times New Roman"/>
      <w:sz w:val="10"/>
    </w:rPr>
  </w:style>
  <w:style w:type="paragraph" w:customStyle="1" w:styleId="subheader">
    <w:name w:val="subheader"/>
    <w:basedOn w:val="Normal"/>
    <w:uiPriority w:val="99"/>
    <w:qFormat/>
    <w:rsid w:val="00903DBE"/>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903DBE"/>
    <w:pPr>
      <w:spacing w:before="100" w:beforeAutospacing="1" w:after="100" w:afterAutospacing="1"/>
    </w:pPr>
    <w:rPr>
      <w:rFonts w:eastAsia="Times New Roman" w:cs="Calibri"/>
      <w:sz w:val="24"/>
    </w:rPr>
  </w:style>
  <w:style w:type="paragraph" w:customStyle="1" w:styleId="more">
    <w:name w:val="more"/>
    <w:basedOn w:val="Normal"/>
    <w:uiPriority w:val="99"/>
    <w:qFormat/>
    <w:rsid w:val="00903DBE"/>
    <w:pPr>
      <w:spacing w:before="100" w:beforeAutospacing="1" w:after="100" w:afterAutospacing="1"/>
    </w:pPr>
    <w:rPr>
      <w:rFonts w:eastAsia="Times New Roman" w:cs="Calibri"/>
      <w:sz w:val="24"/>
    </w:rPr>
  </w:style>
  <w:style w:type="paragraph" w:customStyle="1" w:styleId="story">
    <w:name w:val="story"/>
    <w:basedOn w:val="Normal"/>
    <w:uiPriority w:val="99"/>
    <w:qFormat/>
    <w:rsid w:val="00903DBE"/>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903DBE"/>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903DBE"/>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903DBE"/>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903DBE"/>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903DBE"/>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903DBE"/>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903DBE"/>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903DBE"/>
    <w:pPr>
      <w:widowControl w:val="0"/>
      <w:spacing w:after="63"/>
    </w:pPr>
    <w:rPr>
      <w:rFonts w:ascii="Arial" w:hAnsi="Arial"/>
      <w:color w:val="auto"/>
    </w:rPr>
  </w:style>
  <w:style w:type="paragraph" w:customStyle="1" w:styleId="CM35">
    <w:name w:val="CM35"/>
    <w:basedOn w:val="Default"/>
    <w:next w:val="Default"/>
    <w:uiPriority w:val="99"/>
    <w:qFormat/>
    <w:rsid w:val="00903DB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03DB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03DB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03DB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03DB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03DBE"/>
    <w:rPr>
      <w:rFonts w:ascii="Georgia" w:hAnsi="Georgia"/>
      <w:sz w:val="24"/>
      <w:szCs w:val="24"/>
      <w:lang w:val="x-none" w:eastAsia="x-none"/>
    </w:rPr>
  </w:style>
  <w:style w:type="character" w:customStyle="1" w:styleId="StyleCards11ptUnderlineChar">
    <w:name w:val="Style Cards + 11 pt Underline Char"/>
    <w:link w:val="StyleCards11ptUnderline"/>
    <w:locked/>
    <w:rsid w:val="00903DB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03DBE"/>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903DB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03DBE"/>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03DB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03DBE"/>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903DB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03DBE"/>
    <w:rPr>
      <w:rFonts w:ascii="Georgia" w:hAnsi="Georgia" w:cstheme="minorBidi"/>
      <w:sz w:val="24"/>
      <w:lang w:val="x-none" w:eastAsia="x-none"/>
    </w:rPr>
  </w:style>
  <w:style w:type="character" w:customStyle="1" w:styleId="NormalFontChar">
    <w:name w:val="Normal Font Char"/>
    <w:link w:val="NormalFont"/>
    <w:locked/>
    <w:rsid w:val="00903DBE"/>
    <w:rPr>
      <w:rFonts w:ascii="Times New Roman" w:eastAsia="Times New Roman" w:hAnsi="Times New Roman" w:cs="Times New Roman"/>
      <w:sz w:val="20"/>
      <w:szCs w:val="20"/>
    </w:rPr>
  </w:style>
  <w:style w:type="paragraph" w:customStyle="1" w:styleId="NormalFont">
    <w:name w:val="Normal Font"/>
    <w:link w:val="NormalFontChar"/>
    <w:qFormat/>
    <w:rsid w:val="00903DBE"/>
    <w:rPr>
      <w:rFonts w:ascii="Times New Roman" w:eastAsia="Times New Roman" w:hAnsi="Times New Roman" w:cs="Times New Roman"/>
      <w:sz w:val="20"/>
      <w:szCs w:val="20"/>
    </w:rPr>
  </w:style>
  <w:style w:type="paragraph" w:customStyle="1" w:styleId="StyleSmall11pt">
    <w:name w:val="Style Small + 11 pt"/>
    <w:uiPriority w:val="99"/>
    <w:qFormat/>
    <w:rsid w:val="00903DB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903DB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03DBE"/>
    <w:rPr>
      <w:u w:val="single"/>
      <w:lang w:val="x-none" w:eastAsia="x-none"/>
    </w:rPr>
  </w:style>
  <w:style w:type="character" w:customStyle="1" w:styleId="StyleNormalFont11ptBoldUnderlineChar">
    <w:name w:val="Style Normal Font + 11 pt Bold Underline Char"/>
    <w:link w:val="StyleNormalFont11ptBoldUnderline"/>
    <w:locked/>
    <w:rsid w:val="00903DB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03DBE"/>
    <w:rPr>
      <w:b/>
      <w:bCs/>
      <w:u w:val="single"/>
      <w:lang w:val="x-none" w:eastAsia="x-none"/>
    </w:rPr>
  </w:style>
  <w:style w:type="paragraph" w:customStyle="1" w:styleId="Smallfont0">
    <w:name w:val="Smallfont"/>
    <w:basedOn w:val="Normal"/>
    <w:uiPriority w:val="99"/>
    <w:qFormat/>
    <w:rsid w:val="00903DBE"/>
    <w:rPr>
      <w:rFonts w:eastAsia="Times New Roman" w:cs="Calibri"/>
      <w:sz w:val="15"/>
    </w:rPr>
  </w:style>
  <w:style w:type="paragraph" w:customStyle="1" w:styleId="formatvorlage2">
    <w:name w:val="formatvorlage2"/>
    <w:basedOn w:val="Normal"/>
    <w:uiPriority w:val="99"/>
    <w:qFormat/>
    <w:rsid w:val="00903DBE"/>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903DB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03DBE"/>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903DB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03DBE"/>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903DB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03DBE"/>
    <w:pPr>
      <w:ind w:left="144"/>
    </w:pPr>
    <w:rPr>
      <w:rFonts w:ascii="Georgia" w:eastAsia="Times New Roman" w:hAnsi="Georgia"/>
      <w:sz w:val="24"/>
      <w:lang w:val="x-none" w:eastAsia="x-none"/>
    </w:rPr>
  </w:style>
  <w:style w:type="paragraph" w:customStyle="1" w:styleId="deck">
    <w:name w:val="deck"/>
    <w:basedOn w:val="Normal"/>
    <w:uiPriority w:val="99"/>
    <w:qFormat/>
    <w:rsid w:val="00903DBE"/>
    <w:pPr>
      <w:spacing w:before="100" w:beforeAutospacing="1" w:after="100" w:afterAutospacing="1"/>
    </w:pPr>
    <w:rPr>
      <w:rFonts w:eastAsia="Times New Roman" w:cs="Calibri"/>
      <w:sz w:val="24"/>
    </w:rPr>
  </w:style>
  <w:style w:type="paragraph" w:customStyle="1" w:styleId="i1">
    <w:name w:val="i1"/>
    <w:basedOn w:val="Normal"/>
    <w:uiPriority w:val="99"/>
    <w:qFormat/>
    <w:rsid w:val="00903DBE"/>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903DBE"/>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903DBE"/>
    <w:pPr>
      <w:spacing w:before="100" w:beforeAutospacing="1" w:after="100" w:afterAutospacing="1"/>
    </w:pPr>
    <w:rPr>
      <w:rFonts w:eastAsia="Times New Roman" w:cs="Calibri"/>
      <w:sz w:val="24"/>
    </w:rPr>
  </w:style>
  <w:style w:type="paragraph" w:customStyle="1" w:styleId="Fifth">
    <w:name w:val="Fifth"/>
    <w:basedOn w:val="Normal"/>
    <w:link w:val="FifthChar"/>
    <w:qFormat/>
    <w:rsid w:val="00903DBE"/>
    <w:rPr>
      <w:rFonts w:eastAsia="Calibri" w:cs="Calibri"/>
    </w:rPr>
  </w:style>
  <w:style w:type="paragraph" w:customStyle="1" w:styleId="NoteLevel22">
    <w:name w:val="Note Level 22"/>
    <w:basedOn w:val="Normal"/>
    <w:next w:val="Normal"/>
    <w:uiPriority w:val="99"/>
    <w:qFormat/>
    <w:rsid w:val="00903DBE"/>
    <w:pPr>
      <w:keepNext/>
      <w:ind w:left="288" w:right="288"/>
    </w:pPr>
    <w:rPr>
      <w:rFonts w:ascii="Georgia" w:eastAsia="MS Gothic" w:hAnsi="Georgia" w:cs="Calibri"/>
      <w:szCs w:val="20"/>
    </w:rPr>
  </w:style>
  <w:style w:type="paragraph" w:customStyle="1" w:styleId="wp-caption-text">
    <w:name w:val="wp-caption-text"/>
    <w:basedOn w:val="Normal"/>
    <w:qFormat/>
    <w:rsid w:val="00903DBE"/>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903DBE"/>
    <w:pPr>
      <w:spacing w:before="100" w:beforeAutospacing="1" w:after="100" w:afterAutospacing="1"/>
    </w:pPr>
    <w:rPr>
      <w:rFonts w:cs="Calibri"/>
    </w:rPr>
  </w:style>
  <w:style w:type="paragraph" w:customStyle="1" w:styleId="description">
    <w:name w:val="description"/>
    <w:basedOn w:val="Normal"/>
    <w:uiPriority w:val="99"/>
    <w:qFormat/>
    <w:rsid w:val="00903DBE"/>
    <w:pPr>
      <w:spacing w:before="100" w:beforeAutospacing="1" w:after="100" w:afterAutospacing="1"/>
    </w:pPr>
    <w:rPr>
      <w:rFonts w:cs="Calibri"/>
    </w:rPr>
  </w:style>
  <w:style w:type="paragraph" w:customStyle="1" w:styleId="graf">
    <w:name w:val="graf"/>
    <w:basedOn w:val="Normal"/>
    <w:uiPriority w:val="99"/>
    <w:qFormat/>
    <w:rsid w:val="00903DBE"/>
    <w:pPr>
      <w:spacing w:before="100" w:beforeAutospacing="1" w:after="100" w:afterAutospacing="1"/>
    </w:pPr>
    <w:rPr>
      <w:rFonts w:cs="Calibri"/>
    </w:rPr>
  </w:style>
  <w:style w:type="paragraph" w:customStyle="1" w:styleId="column">
    <w:name w:val="column"/>
    <w:basedOn w:val="Normal"/>
    <w:uiPriority w:val="99"/>
    <w:qFormat/>
    <w:rsid w:val="00903DBE"/>
    <w:pPr>
      <w:spacing w:before="100" w:beforeAutospacing="1" w:after="100" w:afterAutospacing="1"/>
    </w:pPr>
    <w:rPr>
      <w:rFonts w:cs="Calibri"/>
    </w:rPr>
  </w:style>
  <w:style w:type="paragraph" w:customStyle="1" w:styleId="recirc-container">
    <w:name w:val="recirc-container"/>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903DB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903DBE"/>
    <w:rPr>
      <w:rFonts w:ascii="Georgia" w:hAnsi="Georgia" w:hint="default"/>
      <w:i/>
      <w:iCs/>
      <w:color w:val="808080"/>
    </w:rPr>
  </w:style>
  <w:style w:type="character" w:customStyle="1" w:styleId="cardchar00">
    <w:name w:val="cardchar0"/>
    <w:basedOn w:val="DefaultParagraphFont"/>
    <w:rsid w:val="00903DBE"/>
  </w:style>
  <w:style w:type="character" w:customStyle="1" w:styleId="UnderlineNon-bold">
    <w:name w:val="Underline Non - bold"/>
    <w:rsid w:val="00903DB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903DBE"/>
    <w:rPr>
      <w:rFonts w:cs="Calibri"/>
    </w:rPr>
  </w:style>
  <w:style w:type="character" w:customStyle="1" w:styleId="StyleHeading4UnderlinedsmalltextGaramondChar">
    <w:name w:val="Style Heading 4Underlinedsmall text + Garamond Char"/>
    <w:link w:val="StyleHeading4UnderlinedsmalltextGaramond"/>
    <w:locked/>
    <w:rsid w:val="00903DBE"/>
    <w:rPr>
      <w:rFonts w:ascii="Calibri" w:hAnsi="Calibri" w:cs="Calibri"/>
      <w:sz w:val="22"/>
    </w:rPr>
  </w:style>
  <w:style w:type="character" w:customStyle="1" w:styleId="Heading5Char2">
    <w:name w:val="Heading 5 Char2"/>
    <w:rsid w:val="00903DB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903DBE"/>
    <w:rPr>
      <w:rFonts w:ascii="Arial" w:hAnsi="Arial" w:cs="Arial"/>
      <w:vanish/>
      <w:sz w:val="16"/>
      <w:szCs w:val="16"/>
    </w:rPr>
  </w:style>
  <w:style w:type="paragraph" w:styleId="z-TopofForm">
    <w:name w:val="HTML Top of Form"/>
    <w:basedOn w:val="Normal"/>
    <w:next w:val="Normal"/>
    <w:link w:val="z-TopofFormChar"/>
    <w:hidden/>
    <w:uiPriority w:val="99"/>
    <w:unhideWhenUsed/>
    <w:rsid w:val="00903DB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903DBE"/>
    <w:rPr>
      <w:rFonts w:ascii="Arial" w:hAnsi="Arial" w:cs="Arial"/>
      <w:vanish/>
      <w:sz w:val="16"/>
      <w:szCs w:val="16"/>
    </w:rPr>
  </w:style>
  <w:style w:type="character" w:customStyle="1" w:styleId="z-BottomofFormChar">
    <w:name w:val="z-Bottom of Form Char"/>
    <w:basedOn w:val="DefaultParagraphFont"/>
    <w:link w:val="z-BottomofForm"/>
    <w:uiPriority w:val="99"/>
    <w:rsid w:val="00903DB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03DB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903DBE"/>
    <w:rPr>
      <w:rFonts w:ascii="Arial" w:hAnsi="Arial" w:cs="Arial"/>
      <w:vanish/>
      <w:sz w:val="16"/>
      <w:szCs w:val="16"/>
    </w:rPr>
  </w:style>
  <w:style w:type="character" w:customStyle="1" w:styleId="Style2CharChar">
    <w:name w:val="Style2 Char Char"/>
    <w:rsid w:val="00903DBE"/>
    <w:rPr>
      <w:u w:val="thick"/>
      <w:lang w:val="en-US" w:eastAsia="en-US" w:bidi="ar-SA"/>
    </w:rPr>
  </w:style>
  <w:style w:type="character" w:customStyle="1" w:styleId="authordate1">
    <w:name w:val="authordate"/>
    <w:rsid w:val="00903DBE"/>
  </w:style>
  <w:style w:type="character" w:customStyle="1" w:styleId="underline0">
    <w:name w:val="%underline"/>
    <w:qFormat/>
    <w:rsid w:val="00903DBE"/>
    <w:rPr>
      <w:rFonts w:ascii="Times New Roman" w:hAnsi="Times New Roman" w:cs="Times New Roman" w:hint="default"/>
      <w:strike w:val="0"/>
      <w:dstrike w:val="0"/>
      <w:sz w:val="16"/>
      <w:u w:val="none"/>
      <w:effect w:val="none"/>
    </w:rPr>
  </w:style>
  <w:style w:type="character" w:customStyle="1" w:styleId="AUNDERLINE0">
    <w:name w:val="AUNDERLINE"/>
    <w:qFormat/>
    <w:rsid w:val="00903DBE"/>
    <w:rPr>
      <w:rFonts w:ascii="Times New Roman" w:hAnsi="Times New Roman" w:cs="Times New Roman" w:hint="default"/>
      <w:sz w:val="20"/>
      <w:u w:val="single"/>
    </w:rPr>
  </w:style>
  <w:style w:type="character" w:customStyle="1" w:styleId="UnderlinedCharChar">
    <w:name w:val="Underlined Char Char"/>
    <w:rsid w:val="00903DBE"/>
    <w:rPr>
      <w:rFonts w:ascii="Garamond" w:hAnsi="Garamond" w:hint="default"/>
      <w:szCs w:val="28"/>
      <w:u w:val="single"/>
      <w:lang w:val="en-US" w:eastAsia="en-US" w:bidi="ar-SA"/>
    </w:rPr>
  </w:style>
  <w:style w:type="character" w:customStyle="1" w:styleId="slug-doi">
    <w:name w:val="slug-doi"/>
    <w:basedOn w:val="DefaultParagraphFont"/>
    <w:rsid w:val="00903DBE"/>
  </w:style>
  <w:style w:type="character" w:customStyle="1" w:styleId="af">
    <w:name w:val="af"/>
    <w:basedOn w:val="DefaultParagraphFont"/>
    <w:rsid w:val="00903DBE"/>
  </w:style>
  <w:style w:type="character" w:customStyle="1" w:styleId="ab">
    <w:name w:val="ab"/>
    <w:basedOn w:val="DefaultParagraphFont"/>
    <w:rsid w:val="00903DBE"/>
  </w:style>
  <w:style w:type="character" w:customStyle="1" w:styleId="em">
    <w:name w:val="em"/>
    <w:basedOn w:val="DefaultParagraphFont"/>
    <w:rsid w:val="00903DBE"/>
  </w:style>
  <w:style w:type="character" w:customStyle="1" w:styleId="au">
    <w:name w:val="au"/>
    <w:basedOn w:val="DefaultParagraphFont"/>
    <w:rsid w:val="00903DBE"/>
  </w:style>
  <w:style w:type="character" w:customStyle="1" w:styleId="ti">
    <w:name w:val="ti"/>
    <w:basedOn w:val="DefaultParagraphFont"/>
    <w:rsid w:val="00903DBE"/>
  </w:style>
  <w:style w:type="character" w:customStyle="1" w:styleId="subheadblue">
    <w:name w:val="subhead_blue"/>
    <w:basedOn w:val="DefaultParagraphFont"/>
    <w:rsid w:val="00903DBE"/>
  </w:style>
  <w:style w:type="character" w:customStyle="1" w:styleId="affiliation">
    <w:name w:val="affiliation"/>
    <w:basedOn w:val="DefaultParagraphFont"/>
    <w:rsid w:val="00903DBE"/>
  </w:style>
  <w:style w:type="character" w:customStyle="1" w:styleId="slug-doi-wrapper">
    <w:name w:val="slug-doi-wrapper"/>
    <w:basedOn w:val="DefaultParagraphFont"/>
    <w:rsid w:val="00903DBE"/>
  </w:style>
  <w:style w:type="character" w:customStyle="1" w:styleId="slug-metadata-noteahead-of-print">
    <w:name w:val="slug-metadata-note ahead-of-print"/>
    <w:basedOn w:val="DefaultParagraphFont"/>
    <w:rsid w:val="00903DBE"/>
  </w:style>
  <w:style w:type="character" w:customStyle="1" w:styleId="slug-ahead-of-print-date">
    <w:name w:val="slug-ahead-of-print-date"/>
    <w:basedOn w:val="DefaultParagraphFont"/>
    <w:rsid w:val="00903DBE"/>
  </w:style>
  <w:style w:type="character" w:customStyle="1" w:styleId="medium-bold">
    <w:name w:val="medium-bold"/>
    <w:basedOn w:val="DefaultParagraphFont"/>
    <w:rsid w:val="00903DBE"/>
  </w:style>
  <w:style w:type="character" w:customStyle="1" w:styleId="updated-short-citation">
    <w:name w:val="updated-short-citation"/>
    <w:basedOn w:val="DefaultParagraphFont"/>
    <w:rsid w:val="00903DBE"/>
  </w:style>
  <w:style w:type="character" w:customStyle="1" w:styleId="goohl0">
    <w:name w:val="goohl0"/>
    <w:basedOn w:val="DefaultParagraphFont"/>
    <w:rsid w:val="00903DBE"/>
  </w:style>
  <w:style w:type="character" w:customStyle="1" w:styleId="CharChar6">
    <w:name w:val="Char Char6"/>
    <w:rsid w:val="00903DBE"/>
    <w:rPr>
      <w:rFonts w:ascii="Arial" w:hAnsi="Arial" w:cs="Arial" w:hint="default"/>
      <w:bCs/>
      <w:sz w:val="16"/>
      <w:szCs w:val="26"/>
      <w:lang w:val="en-US" w:eastAsia="en-US" w:bidi="ar-SA"/>
    </w:rPr>
  </w:style>
  <w:style w:type="character" w:customStyle="1" w:styleId="TagCharChar1">
    <w:name w:val="Tag Char Char1"/>
    <w:rsid w:val="00903DBE"/>
    <w:rPr>
      <w:b/>
      <w:bCs w:val="0"/>
      <w:sz w:val="24"/>
      <w:szCs w:val="24"/>
      <w:lang w:val="en-US" w:eastAsia="en-US" w:bidi="ar-SA"/>
    </w:rPr>
  </w:style>
  <w:style w:type="character" w:customStyle="1" w:styleId="12TimesNewRoman">
    <w:name w:val="12 Times New Roman"/>
    <w:rsid w:val="00903DB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03DB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03DBE"/>
    <w:rPr>
      <w:rFonts w:ascii="Times New Roman" w:hAnsi="Times New Roman" w:cs="Times New Roman" w:hint="default"/>
      <w:strike w:val="0"/>
      <w:dstrike w:val="0"/>
      <w:sz w:val="14"/>
      <w:u w:val="none"/>
      <w:effect w:val="none"/>
    </w:rPr>
  </w:style>
  <w:style w:type="character" w:customStyle="1" w:styleId="F8-UnderlineBold">
    <w:name w:val="F8 - Underline/Bold"/>
    <w:rsid w:val="00903DBE"/>
    <w:rPr>
      <w:rFonts w:ascii="Times New Roman" w:hAnsi="Times New Roman" w:cs="Times New Roman" w:hint="default"/>
      <w:b/>
      <w:bCs w:val="0"/>
      <w:sz w:val="20"/>
      <w:u w:val="single"/>
    </w:rPr>
  </w:style>
  <w:style w:type="character" w:customStyle="1" w:styleId="F7-SmallFont">
    <w:name w:val="F7 - Small Font"/>
    <w:rsid w:val="00903DBE"/>
    <w:rPr>
      <w:rFonts w:ascii="Times New Roman" w:hAnsi="Times New Roman" w:cs="Times New Roman" w:hint="default"/>
      <w:sz w:val="14"/>
    </w:rPr>
  </w:style>
  <w:style w:type="character" w:customStyle="1" w:styleId="Brief-Bold">
    <w:name w:val="Brief - Bold"/>
    <w:rsid w:val="00903DBE"/>
    <w:rPr>
      <w:rFonts w:ascii="Times New Roman" w:hAnsi="Times New Roman" w:cs="Times New Roman" w:hint="default"/>
      <w:b/>
      <w:bCs w:val="0"/>
    </w:rPr>
  </w:style>
  <w:style w:type="character" w:customStyle="1" w:styleId="Card-Underline">
    <w:name w:val="Card - Underline"/>
    <w:rsid w:val="00903DBE"/>
    <w:rPr>
      <w:rFonts w:ascii="Times New Roman" w:hAnsi="Times New Roman" w:cs="Times New Roman" w:hint="default"/>
      <w:u w:val="single"/>
    </w:rPr>
  </w:style>
  <w:style w:type="character" w:customStyle="1" w:styleId="beriefunderline">
    <w:name w:val="berief = underline"/>
    <w:rsid w:val="00903DBE"/>
    <w:rPr>
      <w:rFonts w:ascii="Times New Roman" w:eastAsia="Times New Roman" w:hAnsi="Times New Roman" w:cs="Times New Roman" w:hint="default"/>
      <w:sz w:val="20"/>
      <w:u w:val="single"/>
    </w:rPr>
  </w:style>
  <w:style w:type="character" w:customStyle="1" w:styleId="BoldText10pt">
    <w:name w:val="Bold Text 10 pt"/>
    <w:rsid w:val="00903DB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903DBE"/>
    <w:rPr>
      <w:i/>
      <w:iCs w:val="0"/>
    </w:rPr>
  </w:style>
  <w:style w:type="character" w:customStyle="1" w:styleId="eoeaheader">
    <w:name w:val="eoea_header"/>
    <w:basedOn w:val="DefaultParagraphFont"/>
    <w:rsid w:val="00903DBE"/>
  </w:style>
  <w:style w:type="character" w:customStyle="1" w:styleId="SC4208902">
    <w:name w:val="SC.4.208902"/>
    <w:rsid w:val="00903DBE"/>
    <w:rPr>
      <w:rFonts w:ascii="Century" w:hAnsi="Century" w:cs="Century" w:hint="default"/>
      <w:color w:val="000000"/>
      <w:sz w:val="22"/>
      <w:szCs w:val="22"/>
    </w:rPr>
  </w:style>
  <w:style w:type="character" w:customStyle="1" w:styleId="SC4208915">
    <w:name w:val="SC.4.208915"/>
    <w:rsid w:val="00903DBE"/>
    <w:rPr>
      <w:rFonts w:ascii="Century" w:hAnsi="Century" w:cs="Century" w:hint="default"/>
      <w:color w:val="000000"/>
      <w:sz w:val="13"/>
      <w:szCs w:val="13"/>
    </w:rPr>
  </w:style>
  <w:style w:type="character" w:customStyle="1" w:styleId="SC273764">
    <w:name w:val="SC.2.73764"/>
    <w:rsid w:val="00903DBE"/>
    <w:rPr>
      <w:rFonts w:ascii="Century" w:hAnsi="Century" w:cs="Century" w:hint="default"/>
      <w:color w:val="000000"/>
      <w:sz w:val="72"/>
      <w:szCs w:val="72"/>
    </w:rPr>
  </w:style>
  <w:style w:type="character" w:customStyle="1" w:styleId="SC273779">
    <w:name w:val="SC.2.73779"/>
    <w:rsid w:val="00903DBE"/>
    <w:rPr>
      <w:rFonts w:ascii="Century" w:hAnsi="Century" w:cs="Century" w:hint="default"/>
      <w:color w:val="000000"/>
      <w:sz w:val="40"/>
      <w:szCs w:val="40"/>
    </w:rPr>
  </w:style>
  <w:style w:type="character" w:customStyle="1" w:styleId="SC273763">
    <w:name w:val="SC.2.73763"/>
    <w:rsid w:val="00903DBE"/>
    <w:rPr>
      <w:rFonts w:ascii="Century" w:hAnsi="Century" w:cs="Century" w:hint="default"/>
      <w:b/>
      <w:bCs/>
      <w:color w:val="000000"/>
    </w:rPr>
  </w:style>
  <w:style w:type="character" w:customStyle="1" w:styleId="SC4208910">
    <w:name w:val="SC.4.208910"/>
    <w:rsid w:val="00903DBE"/>
    <w:rPr>
      <w:rFonts w:ascii="Century" w:hAnsi="Century" w:cs="Century" w:hint="default"/>
      <w:color w:val="000000"/>
      <w:sz w:val="28"/>
      <w:szCs w:val="28"/>
    </w:rPr>
  </w:style>
  <w:style w:type="character" w:customStyle="1" w:styleId="SC4208911">
    <w:name w:val="SC.4.208911"/>
    <w:rsid w:val="00903DBE"/>
    <w:rPr>
      <w:rFonts w:ascii="Century" w:hAnsi="Century" w:cs="Century" w:hint="default"/>
      <w:color w:val="000000"/>
    </w:rPr>
  </w:style>
  <w:style w:type="character" w:customStyle="1" w:styleId="articlesubtitle">
    <w:name w:val="article_sub_title"/>
    <w:basedOn w:val="DefaultParagraphFont"/>
    <w:rsid w:val="00903DBE"/>
  </w:style>
  <w:style w:type="character" w:customStyle="1" w:styleId="newsdate2">
    <w:name w:val="news_date2"/>
    <w:basedOn w:val="DefaultParagraphFont"/>
    <w:rsid w:val="00903DBE"/>
  </w:style>
  <w:style w:type="character" w:customStyle="1" w:styleId="readarticleheader">
    <w:name w:val="readarticleheader"/>
    <w:basedOn w:val="DefaultParagraphFont"/>
    <w:rsid w:val="00903DBE"/>
  </w:style>
  <w:style w:type="character" w:customStyle="1" w:styleId="UnderlineChar20">
    <w:name w:val="Underline Char2"/>
    <w:rsid w:val="00903DBE"/>
    <w:rPr>
      <w:rFonts w:ascii="Trebuchet MS" w:hAnsi="Trebuchet MS" w:hint="default"/>
      <w:u w:val="thick"/>
      <w:lang w:val="en-US" w:eastAsia="zh-CN" w:bidi="ar-SA"/>
    </w:rPr>
  </w:style>
  <w:style w:type="character" w:customStyle="1" w:styleId="BoldUnderliningChar">
    <w:name w:val="Bold Underlining Char"/>
    <w:rsid w:val="00903DBE"/>
    <w:rPr>
      <w:rFonts w:ascii="Arial Narrow" w:eastAsia="Times New Roman" w:hAnsi="Arial Narrow" w:hint="default"/>
      <w:b/>
      <w:bCs w:val="0"/>
      <w:szCs w:val="24"/>
      <w:u w:val="single"/>
      <w:lang w:val="en-GB" w:eastAsia="en-US" w:bidi="ar-SA"/>
    </w:rPr>
  </w:style>
  <w:style w:type="character" w:customStyle="1" w:styleId="medium-normal1">
    <w:name w:val="medium-normal1"/>
    <w:rsid w:val="00903DBE"/>
    <w:rPr>
      <w:rFonts w:ascii="Arial" w:hAnsi="Arial" w:cs="Arial" w:hint="default"/>
      <w:b w:val="0"/>
      <w:bCs w:val="0"/>
      <w:i w:val="0"/>
      <w:iCs w:val="0"/>
      <w:sz w:val="20"/>
      <w:szCs w:val="20"/>
    </w:rPr>
  </w:style>
  <w:style w:type="character" w:customStyle="1" w:styleId="UnderlinedCardChar0">
    <w:name w:val="Underlined Card Char"/>
    <w:rsid w:val="00903DBE"/>
    <w:rPr>
      <w:rFonts w:ascii="Palatino Linotype" w:hAnsi="Palatino Linotype" w:hint="default"/>
      <w:u w:val="single"/>
      <w:lang w:val="en-US" w:eastAsia="en-US" w:bidi="ar-SA"/>
    </w:rPr>
  </w:style>
  <w:style w:type="character" w:customStyle="1" w:styleId="char">
    <w:name w:val="char"/>
    <w:basedOn w:val="DefaultParagraphFont"/>
    <w:rsid w:val="00903DBE"/>
  </w:style>
  <w:style w:type="character" w:customStyle="1" w:styleId="UnderlineCharCharCharCharCharChar">
    <w:name w:val="Underline Char Char Char Char Char Char"/>
    <w:rsid w:val="00903DBE"/>
    <w:rPr>
      <w:rFonts w:ascii="Arial Narrow" w:hAnsi="Arial Narrow" w:hint="default"/>
      <w:szCs w:val="24"/>
      <w:u w:val="single"/>
      <w:lang w:val="en-US" w:eastAsia="en-US" w:bidi="ar-SA"/>
    </w:rPr>
  </w:style>
  <w:style w:type="character" w:customStyle="1" w:styleId="klink">
    <w:name w:val="klink"/>
    <w:basedOn w:val="DefaultParagraphFont"/>
    <w:rsid w:val="00903DBE"/>
  </w:style>
  <w:style w:type="character" w:customStyle="1" w:styleId="date10">
    <w:name w:val="date1"/>
    <w:basedOn w:val="DefaultParagraphFont"/>
    <w:rsid w:val="00903DBE"/>
  </w:style>
  <w:style w:type="character" w:customStyle="1" w:styleId="bolding1">
    <w:name w:val="bolding1"/>
    <w:rsid w:val="00903DBE"/>
    <w:rPr>
      <w:b/>
      <w:bCs/>
    </w:rPr>
  </w:style>
  <w:style w:type="character" w:customStyle="1" w:styleId="bookoptions1">
    <w:name w:val="book_options1"/>
    <w:rsid w:val="00903DBE"/>
    <w:rPr>
      <w:b/>
      <w:bCs/>
      <w:color w:val="333366"/>
    </w:rPr>
  </w:style>
  <w:style w:type="character" w:customStyle="1" w:styleId="descriptionblock">
    <w:name w:val="description block"/>
    <w:basedOn w:val="DefaultParagraphFont"/>
    <w:rsid w:val="00903DBE"/>
  </w:style>
  <w:style w:type="character" w:customStyle="1" w:styleId="detailsboxblock">
    <w:name w:val="detailsbox block"/>
    <w:basedOn w:val="DefaultParagraphFont"/>
    <w:rsid w:val="00903DBE"/>
  </w:style>
  <w:style w:type="character" w:customStyle="1" w:styleId="Char3">
    <w:name w:val="Char3"/>
    <w:rsid w:val="00903DBE"/>
    <w:rPr>
      <w:rFonts w:ascii="Arial" w:hAnsi="Arial" w:cs="Arial" w:hint="default"/>
      <w:bCs/>
      <w:u w:val="thick"/>
      <w:lang w:val="en-US" w:eastAsia="en-US" w:bidi="ar-SA"/>
    </w:rPr>
  </w:style>
  <w:style w:type="character" w:customStyle="1" w:styleId="texto11">
    <w:name w:val="texto11"/>
    <w:rsid w:val="00903DBE"/>
    <w:rPr>
      <w:rFonts w:ascii="Arial" w:hAnsi="Arial" w:cs="Arial" w:hint="default"/>
      <w:b w:val="0"/>
      <w:bCs w:val="0"/>
      <w:i w:val="0"/>
      <w:iCs w:val="0"/>
      <w:caps w:val="0"/>
      <w:color w:val="000000"/>
      <w:sz w:val="26"/>
      <w:szCs w:val="26"/>
    </w:rPr>
  </w:style>
  <w:style w:type="character" w:customStyle="1" w:styleId="CardTagChar">
    <w:name w:val="Card Tag Char"/>
    <w:rsid w:val="00903DBE"/>
    <w:rPr>
      <w:rFonts w:ascii="Arial Narrow" w:hAnsi="Arial Narrow" w:hint="default"/>
      <w:b/>
      <w:bCs w:val="0"/>
      <w:sz w:val="24"/>
      <w:szCs w:val="24"/>
      <w:lang w:val="en-US" w:eastAsia="en-US" w:bidi="ar-SA"/>
    </w:rPr>
  </w:style>
  <w:style w:type="character" w:customStyle="1" w:styleId="DebateCiteCharCharChar">
    <w:name w:val="Debate Cite Char Char Char"/>
    <w:rsid w:val="00903DBE"/>
    <w:rPr>
      <w:b/>
      <w:bCs w:val="0"/>
      <w:sz w:val="32"/>
      <w:szCs w:val="32"/>
      <w:lang w:val="en-US" w:eastAsia="en-US" w:bidi="ar-SA"/>
    </w:rPr>
  </w:style>
  <w:style w:type="character" w:customStyle="1" w:styleId="TagChar3">
    <w:name w:val="Tag Char3"/>
    <w:rsid w:val="00903DBE"/>
    <w:rPr>
      <w:rFonts w:ascii="Palatino Linotype" w:hAnsi="Palatino Linotype" w:hint="default"/>
      <w:b/>
      <w:bCs w:val="0"/>
      <w:sz w:val="24"/>
      <w:szCs w:val="24"/>
      <w:lang w:val="en-US" w:eastAsia="en-US" w:bidi="ar-SA"/>
    </w:rPr>
  </w:style>
  <w:style w:type="character" w:customStyle="1" w:styleId="TagandCiteChar">
    <w:name w:val="Tag and Cite Char"/>
    <w:rsid w:val="00903DBE"/>
    <w:rPr>
      <w:color w:val="333333"/>
      <w:sz w:val="22"/>
      <w:szCs w:val="22"/>
      <w:lang w:val="en-US" w:eastAsia="en-US" w:bidi="ar-SA"/>
    </w:rPr>
  </w:style>
  <w:style w:type="character" w:customStyle="1" w:styleId="Style10ptBold">
    <w:name w:val="Style 10 pt Bold"/>
    <w:rsid w:val="00903DBE"/>
    <w:rPr>
      <w:b/>
      <w:bCs/>
      <w:sz w:val="20"/>
    </w:rPr>
  </w:style>
  <w:style w:type="character" w:customStyle="1" w:styleId="text9">
    <w:name w:val="text9"/>
    <w:basedOn w:val="DefaultParagraphFont"/>
    <w:rsid w:val="00903DBE"/>
  </w:style>
  <w:style w:type="character" w:customStyle="1" w:styleId="text21">
    <w:name w:val="text21"/>
    <w:basedOn w:val="DefaultParagraphFont"/>
    <w:rsid w:val="00903DBE"/>
  </w:style>
  <w:style w:type="character" w:customStyle="1" w:styleId="text19">
    <w:name w:val="text19"/>
    <w:basedOn w:val="DefaultParagraphFont"/>
    <w:rsid w:val="00903DBE"/>
  </w:style>
  <w:style w:type="character" w:customStyle="1" w:styleId="term2">
    <w:name w:val="term2"/>
    <w:rsid w:val="00903DBE"/>
    <w:rPr>
      <w:b/>
      <w:bCs/>
    </w:rPr>
  </w:style>
  <w:style w:type="character" w:customStyle="1" w:styleId="pmterms12">
    <w:name w:val="pmterms12"/>
    <w:rsid w:val="00903DBE"/>
    <w:rPr>
      <w:b/>
      <w:bCs/>
      <w:i w:val="0"/>
      <w:iCs w:val="0"/>
      <w:color w:val="000000"/>
    </w:rPr>
  </w:style>
  <w:style w:type="character" w:customStyle="1" w:styleId="ToReadChar">
    <w:name w:val="To Read Char"/>
    <w:rsid w:val="00903DBE"/>
    <w:rPr>
      <w:rFonts w:ascii="Verdana" w:hAnsi="Verdana" w:hint="default"/>
      <w:b/>
      <w:bCs w:val="0"/>
      <w:szCs w:val="24"/>
      <w:u w:val="single"/>
      <w:lang w:val="en-US" w:eastAsia="en-US" w:bidi="ar-SA"/>
    </w:rPr>
  </w:style>
  <w:style w:type="character" w:customStyle="1" w:styleId="ToReadCharChar">
    <w:name w:val="To Read Char Char"/>
    <w:rsid w:val="00903DBE"/>
    <w:rPr>
      <w:rFonts w:ascii="Verdana" w:hAnsi="Verdana" w:hint="default"/>
      <w:b/>
      <w:bCs w:val="0"/>
      <w:szCs w:val="24"/>
      <w:u w:val="single"/>
      <w:lang w:val="en-US" w:eastAsia="en-US" w:bidi="ar-SA"/>
    </w:rPr>
  </w:style>
  <w:style w:type="character" w:customStyle="1" w:styleId="bio">
    <w:name w:val="bio"/>
    <w:basedOn w:val="DefaultParagraphFont"/>
    <w:rsid w:val="00903DBE"/>
  </w:style>
  <w:style w:type="character" w:customStyle="1" w:styleId="storytextstyle">
    <w:name w:val="storytextstyle"/>
    <w:basedOn w:val="DefaultParagraphFont"/>
    <w:rsid w:val="00903DBE"/>
  </w:style>
  <w:style w:type="character" w:customStyle="1" w:styleId="cardunderlinedCharChar">
    <w:name w:val="card underlined Char Char"/>
    <w:rsid w:val="00903DBE"/>
    <w:rPr>
      <w:rFonts w:ascii="Arial" w:hAnsi="Arial" w:cs="Arial" w:hint="default"/>
      <w:sz w:val="22"/>
      <w:szCs w:val="24"/>
      <w:u w:val="single"/>
      <w:lang w:val="en-US" w:eastAsia="en-US" w:bidi="ar-SA"/>
    </w:rPr>
  </w:style>
  <w:style w:type="character" w:customStyle="1" w:styleId="Style2Char0">
    <w:name w:val="Style2 Char"/>
    <w:rsid w:val="00903DBE"/>
    <w:rPr>
      <w:rFonts w:ascii="Book Antiqua" w:hAnsi="Book Antiqua" w:hint="default"/>
      <w:u w:val="thick"/>
      <w:lang w:val="en-US" w:eastAsia="en-US" w:bidi="ar-SA"/>
    </w:rPr>
  </w:style>
  <w:style w:type="character" w:customStyle="1" w:styleId="Style2Char1">
    <w:name w:val="Style2 Char1"/>
    <w:rsid w:val="00903DBE"/>
    <w:rPr>
      <w:rFonts w:ascii="Book Antiqua" w:hAnsi="Book Antiqua" w:hint="default"/>
      <w:szCs w:val="24"/>
      <w:u w:val="thick"/>
      <w:lang w:val="en-US" w:eastAsia="en-US" w:bidi="ar-SA"/>
    </w:rPr>
  </w:style>
  <w:style w:type="character" w:customStyle="1" w:styleId="articlehead21">
    <w:name w:val="articlehead21"/>
    <w:rsid w:val="00903DBE"/>
    <w:rPr>
      <w:rFonts w:ascii="Arial" w:hAnsi="Arial" w:cs="Arial" w:hint="default"/>
      <w:b/>
      <w:bCs/>
      <w:color w:val="660000"/>
      <w:sz w:val="20"/>
      <w:szCs w:val="20"/>
    </w:rPr>
  </w:style>
  <w:style w:type="character" w:customStyle="1" w:styleId="TagCiteChar1">
    <w:name w:val="Tag/Cite Char1"/>
    <w:rsid w:val="00903DBE"/>
    <w:rPr>
      <w:b/>
      <w:bCs w:val="0"/>
      <w:lang w:val="en-US" w:eastAsia="en-US" w:bidi="ar-SA"/>
    </w:rPr>
  </w:style>
  <w:style w:type="character" w:customStyle="1" w:styleId="goohl2">
    <w:name w:val="goohl2"/>
    <w:basedOn w:val="DefaultParagraphFont"/>
    <w:rsid w:val="00903DBE"/>
  </w:style>
  <w:style w:type="character" w:customStyle="1" w:styleId="CardCharChar0">
    <w:name w:val="Card Char Char"/>
    <w:rsid w:val="00903DBE"/>
    <w:rPr>
      <w:lang w:val="en-US" w:eastAsia="en-US" w:bidi="ar-SA"/>
    </w:rPr>
  </w:style>
  <w:style w:type="character" w:customStyle="1" w:styleId="BriefTitle1Char">
    <w:name w:val="Brief Title 1 Char"/>
    <w:rsid w:val="00903DBE"/>
    <w:rPr>
      <w:b/>
      <w:bCs w:val="0"/>
      <w:u w:val="single"/>
      <w:lang w:val="en-US" w:eastAsia="en-US" w:bidi="ar-SA"/>
    </w:rPr>
  </w:style>
  <w:style w:type="character" w:customStyle="1" w:styleId="TagCiteCharChar">
    <w:name w:val="Tag/Cite Char Char"/>
    <w:rsid w:val="00903DBE"/>
    <w:rPr>
      <w:b/>
      <w:bCs w:val="0"/>
      <w:lang w:val="en-US" w:eastAsia="en-US" w:bidi="ar-SA"/>
    </w:rPr>
  </w:style>
  <w:style w:type="character" w:customStyle="1" w:styleId="btx">
    <w:name w:val="btx"/>
    <w:basedOn w:val="DefaultParagraphFont"/>
    <w:rsid w:val="00903DBE"/>
  </w:style>
  <w:style w:type="character" w:customStyle="1" w:styleId="CardChar1">
    <w:name w:val="Card Char1"/>
    <w:rsid w:val="00903DBE"/>
    <w:rPr>
      <w:lang w:val="en-US" w:eastAsia="en-US" w:bidi="ar-SA"/>
    </w:rPr>
  </w:style>
  <w:style w:type="character" w:customStyle="1" w:styleId="prodgeneral1">
    <w:name w:val="prodgeneral1"/>
    <w:rsid w:val="00903DBE"/>
    <w:rPr>
      <w:rFonts w:ascii="Verdana" w:hAnsi="Verdana" w:hint="default"/>
      <w:b w:val="0"/>
      <w:bCs w:val="0"/>
      <w:caps w:val="0"/>
      <w:color w:val="000000"/>
      <w:spacing w:val="0"/>
      <w:sz w:val="16"/>
      <w:szCs w:val="16"/>
    </w:rPr>
  </w:style>
  <w:style w:type="character" w:customStyle="1" w:styleId="summary1">
    <w:name w:val="summary1"/>
    <w:rsid w:val="00903DBE"/>
    <w:rPr>
      <w:rFonts w:ascii="Arial" w:hAnsi="Arial" w:cs="Arial" w:hint="default"/>
      <w:sz w:val="18"/>
      <w:szCs w:val="18"/>
    </w:rPr>
  </w:style>
  <w:style w:type="character" w:customStyle="1" w:styleId="text3">
    <w:name w:val="text3"/>
    <w:basedOn w:val="DefaultParagraphFont"/>
    <w:rsid w:val="00903DBE"/>
  </w:style>
  <w:style w:type="character" w:customStyle="1" w:styleId="cardtextsmallChar">
    <w:name w:val="card text small Char"/>
    <w:rsid w:val="00903DBE"/>
    <w:rPr>
      <w:rFonts w:ascii="Arial Narrow" w:hAnsi="Arial Narrow" w:hint="default"/>
      <w:sz w:val="16"/>
      <w:szCs w:val="24"/>
      <w:lang w:val="en-US" w:eastAsia="en-US" w:bidi="ar-SA"/>
    </w:rPr>
  </w:style>
  <w:style w:type="character" w:customStyle="1" w:styleId="countrytitle1">
    <w:name w:val="countrytitle1"/>
    <w:rsid w:val="00903DBE"/>
    <w:rPr>
      <w:rFonts w:ascii="Verdana" w:hAnsi="Verdana" w:hint="default"/>
      <w:b/>
      <w:bCs/>
      <w:color w:val="293643"/>
      <w:sz w:val="24"/>
      <w:szCs w:val="24"/>
    </w:rPr>
  </w:style>
  <w:style w:type="character" w:customStyle="1" w:styleId="storyheader1">
    <w:name w:val="storyheader1"/>
    <w:rsid w:val="00903DBE"/>
    <w:rPr>
      <w:rFonts w:ascii="Verdana" w:hAnsi="Verdana" w:hint="default"/>
      <w:b/>
      <w:bCs/>
      <w:color w:val="000000"/>
      <w:sz w:val="21"/>
      <w:szCs w:val="21"/>
    </w:rPr>
  </w:style>
  <w:style w:type="character" w:customStyle="1" w:styleId="cardunderlinedChar0">
    <w:name w:val="card underlined Char"/>
    <w:rsid w:val="00903DBE"/>
    <w:rPr>
      <w:rFonts w:ascii="Arial" w:hAnsi="Arial" w:cs="Arial" w:hint="default"/>
      <w:sz w:val="22"/>
      <w:szCs w:val="24"/>
      <w:u w:val="single"/>
      <w:lang w:val="en-US" w:eastAsia="en-US" w:bidi="ar-SA"/>
    </w:rPr>
  </w:style>
  <w:style w:type="character" w:customStyle="1" w:styleId="article1">
    <w:name w:val="article1"/>
    <w:rsid w:val="00903DBE"/>
    <w:rPr>
      <w:rFonts w:ascii="Verdana" w:hAnsi="Verdana" w:hint="default"/>
      <w:color w:val="333333"/>
      <w:sz w:val="16"/>
      <w:szCs w:val="16"/>
    </w:rPr>
  </w:style>
  <w:style w:type="character" w:customStyle="1" w:styleId="story-posted-date1">
    <w:name w:val="story-posted-date1"/>
    <w:rsid w:val="00903DB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03DB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03DBE"/>
  </w:style>
  <w:style w:type="character" w:customStyle="1" w:styleId="textmedium">
    <w:name w:val="textmedium"/>
    <w:basedOn w:val="DefaultParagraphFont"/>
    <w:rsid w:val="00903DBE"/>
  </w:style>
  <w:style w:type="character" w:customStyle="1" w:styleId="citation1">
    <w:name w:val="citation1"/>
    <w:rsid w:val="00903DBE"/>
    <w:rPr>
      <w:rFonts w:ascii="Verdana" w:hAnsi="Verdana" w:hint="default"/>
      <w:sz w:val="17"/>
      <w:szCs w:val="17"/>
    </w:rPr>
  </w:style>
  <w:style w:type="character" w:customStyle="1" w:styleId="hithighlite">
    <w:name w:val="hithighlite"/>
    <w:basedOn w:val="DefaultParagraphFont"/>
    <w:rsid w:val="00903DBE"/>
  </w:style>
  <w:style w:type="character" w:customStyle="1" w:styleId="articlecontent">
    <w:name w:val="articlecontent"/>
    <w:basedOn w:val="DefaultParagraphFont"/>
    <w:rsid w:val="00903DBE"/>
  </w:style>
  <w:style w:type="character" w:customStyle="1" w:styleId="fource1">
    <w:name w:val="fource1"/>
    <w:rsid w:val="00903DBE"/>
    <w:rPr>
      <w:sz w:val="34"/>
      <w:szCs w:val="34"/>
    </w:rPr>
  </w:style>
  <w:style w:type="character" w:customStyle="1" w:styleId="LanguageStrikeChar">
    <w:name w:val="Language Strike Char"/>
    <w:rsid w:val="00903DBE"/>
    <w:rPr>
      <w:rFonts w:ascii="Arial Narrow" w:hAnsi="Arial Narrow" w:hint="default"/>
      <w:strike/>
      <w:szCs w:val="24"/>
      <w:lang w:val="en-US" w:eastAsia="en-US" w:bidi="ar-SA"/>
    </w:rPr>
  </w:style>
  <w:style w:type="character" w:customStyle="1" w:styleId="normal11">
    <w:name w:val="normal1"/>
    <w:basedOn w:val="DefaultParagraphFont"/>
    <w:rsid w:val="00903DBE"/>
  </w:style>
  <w:style w:type="character" w:customStyle="1" w:styleId="ds">
    <w:name w:val="ds"/>
    <w:basedOn w:val="DefaultParagraphFont"/>
    <w:rsid w:val="00903DBE"/>
  </w:style>
  <w:style w:type="character" w:customStyle="1" w:styleId="UnderliningChar1">
    <w:name w:val="Underlining Char1"/>
    <w:rsid w:val="00903DBE"/>
    <w:rPr>
      <w:rFonts w:ascii="Arial Narrow" w:hAnsi="Arial Narrow" w:hint="default"/>
      <w:szCs w:val="24"/>
      <w:u w:val="single"/>
      <w:lang w:val="en-US" w:eastAsia="en-US" w:bidi="ar-SA"/>
    </w:rPr>
  </w:style>
  <w:style w:type="character" w:customStyle="1" w:styleId="UnderliningChar2">
    <w:name w:val="Underlining Char2"/>
    <w:rsid w:val="00903DBE"/>
    <w:rPr>
      <w:rFonts w:ascii="Arial Narrow" w:hAnsi="Arial Narrow" w:hint="default"/>
      <w:szCs w:val="24"/>
      <w:u w:val="single"/>
      <w:lang w:val="en-US" w:eastAsia="en-US" w:bidi="ar-SA"/>
    </w:rPr>
  </w:style>
  <w:style w:type="character" w:customStyle="1" w:styleId="MicroTextChar1">
    <w:name w:val="MicroText Char1"/>
    <w:rsid w:val="00903DBE"/>
    <w:rPr>
      <w:rFonts w:ascii="Arial Narrow" w:hAnsi="Arial Narrow" w:hint="default"/>
      <w:sz w:val="12"/>
      <w:szCs w:val="24"/>
      <w:lang w:val="en-US" w:eastAsia="en-US" w:bidi="ar-SA"/>
    </w:rPr>
  </w:style>
  <w:style w:type="character" w:customStyle="1" w:styleId="DefaultPara">
    <w:name w:val="Default Para"/>
    <w:rsid w:val="00903DBE"/>
    <w:rPr>
      <w:sz w:val="20"/>
    </w:rPr>
  </w:style>
  <w:style w:type="character" w:customStyle="1" w:styleId="SYSHYPERTEXT">
    <w:name w:val="SYS_HYPERTEXT"/>
    <w:rsid w:val="00903DBE"/>
    <w:rPr>
      <w:color w:val="0000FF"/>
      <w:u w:val="single"/>
    </w:rPr>
  </w:style>
  <w:style w:type="character" w:customStyle="1" w:styleId="Hyperlink1">
    <w:name w:val="Hyperlink1"/>
    <w:rsid w:val="00903DB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03DB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03DBE"/>
    <w:rPr>
      <w:rFonts w:ascii="Arial Narrow" w:hAnsi="Arial Narrow" w:hint="default"/>
      <w:noProof w:val="0"/>
      <w:szCs w:val="24"/>
      <w:u w:val="single"/>
      <w:lang w:val="en-US" w:eastAsia="en-US" w:bidi="ar-SA"/>
    </w:rPr>
  </w:style>
  <w:style w:type="character" w:customStyle="1" w:styleId="BlockHeading1Char">
    <w:name w:val="Block Heading 1 Char"/>
    <w:rsid w:val="00903DB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03DBE"/>
    <w:rPr>
      <w:b/>
      <w:bCs w:val="0"/>
      <w:sz w:val="24"/>
      <w:szCs w:val="24"/>
      <w:u w:val="single"/>
      <w:lang w:val="en-US" w:eastAsia="en-US" w:bidi="ar-SA"/>
    </w:rPr>
  </w:style>
  <w:style w:type="character" w:customStyle="1" w:styleId="StyleTagTimesNewRomanChar">
    <w:name w:val="Style Tag + Times New Roman Char"/>
    <w:rsid w:val="00903DB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03DBE"/>
    <w:rPr>
      <w:rFonts w:ascii="Arial Narrow" w:hAnsi="Arial Narrow" w:cs="Arial" w:hint="default"/>
      <w:b/>
      <w:bCs/>
      <w:iCs/>
      <w:sz w:val="24"/>
      <w:szCs w:val="28"/>
      <w:lang w:val="en-US" w:eastAsia="en-US" w:bidi="ar-SA"/>
    </w:rPr>
  </w:style>
  <w:style w:type="character" w:customStyle="1" w:styleId="UnderliningCharChar">
    <w:name w:val="Underlining Char Char"/>
    <w:rsid w:val="00903DBE"/>
    <w:rPr>
      <w:rFonts w:ascii="Arial Narrow" w:hAnsi="Arial Narrow" w:hint="default"/>
      <w:szCs w:val="24"/>
      <w:u w:val="single"/>
      <w:lang w:val="en-US" w:eastAsia="en-US" w:bidi="ar-SA"/>
    </w:rPr>
  </w:style>
  <w:style w:type="character" w:customStyle="1" w:styleId="StyleArialNarrow12ptBold">
    <w:name w:val="Style Arial Narrow 12 pt Bold"/>
    <w:rsid w:val="00903DBE"/>
    <w:rPr>
      <w:rFonts w:ascii="Arial Narrow" w:hAnsi="Arial Narrow" w:hint="default"/>
      <w:b/>
      <w:bCs/>
      <w:sz w:val="24"/>
    </w:rPr>
  </w:style>
  <w:style w:type="character" w:customStyle="1" w:styleId="Style1CharChar">
    <w:name w:val="Style1 Char Char"/>
    <w:rsid w:val="00903DB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903DB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03DBE"/>
    <w:rPr>
      <w:noProof w:val="0"/>
      <w:u w:val="single"/>
      <w:lang w:val="en-US" w:eastAsia="en-US" w:bidi="ar-SA"/>
    </w:rPr>
  </w:style>
  <w:style w:type="character" w:customStyle="1" w:styleId="UnderlinedCharChar1">
    <w:name w:val="Underlined Char Char1"/>
    <w:rsid w:val="00903DBE"/>
    <w:rPr>
      <w:rFonts w:ascii="Bell MT" w:eastAsia="Times New Roman" w:hAnsi="Bell MT" w:hint="default"/>
      <w:bCs/>
      <w:iCs/>
      <w:sz w:val="22"/>
      <w:u w:val="single"/>
    </w:rPr>
  </w:style>
  <w:style w:type="character" w:customStyle="1" w:styleId="Heading2CharChar2">
    <w:name w:val="Heading 2 Char Char2"/>
    <w:rsid w:val="00903DBE"/>
    <w:rPr>
      <w:rFonts w:ascii="Arial" w:hAnsi="Arial" w:cs="Arial" w:hint="default"/>
      <w:b/>
      <w:bCs/>
      <w:iCs/>
      <w:sz w:val="22"/>
      <w:szCs w:val="28"/>
      <w:lang w:val="en-US" w:eastAsia="en-US" w:bidi="ar-SA"/>
    </w:rPr>
  </w:style>
  <w:style w:type="character" w:customStyle="1" w:styleId="doctitle">
    <w:name w:val="doctitle"/>
    <w:rsid w:val="00903DBE"/>
  </w:style>
  <w:style w:type="character" w:customStyle="1" w:styleId="cardtext-underlined0">
    <w:name w:val="card text- underlined"/>
    <w:rsid w:val="00903DBE"/>
    <w:rPr>
      <w:rFonts w:ascii="Garamond" w:hAnsi="Garamond" w:hint="default"/>
      <w:u w:val="single"/>
    </w:rPr>
  </w:style>
  <w:style w:type="character" w:customStyle="1" w:styleId="BodyText1">
    <w:name w:val="Body Text1"/>
    <w:basedOn w:val="DefaultParagraphFont"/>
    <w:rsid w:val="00903DB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03DBE"/>
  </w:style>
  <w:style w:type="character" w:customStyle="1" w:styleId="BriefTitleChar">
    <w:name w:val="Brief Title Char"/>
    <w:basedOn w:val="DefaultParagraphFont"/>
    <w:rsid w:val="00903DBE"/>
    <w:rPr>
      <w:b/>
      <w:bCs w:val="0"/>
      <w:sz w:val="24"/>
      <w:szCs w:val="24"/>
      <w:u w:val="single"/>
      <w:lang w:val="en-US" w:eastAsia="en-US" w:bidi="ar-SA"/>
    </w:rPr>
  </w:style>
  <w:style w:type="character" w:customStyle="1" w:styleId="BriefTitle2Char">
    <w:name w:val="Brief Title 2 Char"/>
    <w:basedOn w:val="BriefTitleChar"/>
    <w:rsid w:val="00903DB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03DB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903DBE"/>
    <w:rPr>
      <w:rFonts w:ascii="Georgia" w:hAnsi="Georgia" w:hint="default"/>
      <w:b/>
      <w:bCs w:val="0"/>
      <w:sz w:val="24"/>
    </w:rPr>
  </w:style>
  <w:style w:type="character" w:customStyle="1" w:styleId="Emphasis20">
    <w:name w:val="Emphasis 2"/>
    <w:uiPriority w:val="1"/>
    <w:qFormat/>
    <w:rsid w:val="00903DB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03DBE"/>
    <w:rPr>
      <w:rFonts w:ascii="AGaramond" w:hAnsi="AGaramond" w:cs="AGaramond" w:hint="default"/>
      <w:color w:val="211D1E"/>
      <w:sz w:val="14"/>
      <w:szCs w:val="14"/>
    </w:rPr>
  </w:style>
  <w:style w:type="character" w:customStyle="1" w:styleId="CharacterStyle2">
    <w:name w:val="Character Style 2"/>
    <w:uiPriority w:val="99"/>
    <w:rsid w:val="00903DBE"/>
    <w:rPr>
      <w:sz w:val="20"/>
      <w:szCs w:val="20"/>
    </w:rPr>
  </w:style>
  <w:style w:type="character" w:customStyle="1" w:styleId="cross-head">
    <w:name w:val="cross-head"/>
    <w:rsid w:val="00903DBE"/>
  </w:style>
  <w:style w:type="character" w:customStyle="1" w:styleId="dateline">
    <w:name w:val="dateline"/>
    <w:rsid w:val="00903DBE"/>
  </w:style>
  <w:style w:type="character" w:customStyle="1" w:styleId="Subtitle1">
    <w:name w:val="Subtitle1"/>
    <w:rsid w:val="00903DBE"/>
  </w:style>
  <w:style w:type="character" w:customStyle="1" w:styleId="metaorigin">
    <w:name w:val="meta_origin"/>
    <w:rsid w:val="00903DBE"/>
  </w:style>
  <w:style w:type="character" w:customStyle="1" w:styleId="mandelbrotrefrag">
    <w:name w:val="mandelbrot_refrag"/>
    <w:rsid w:val="00903DBE"/>
  </w:style>
  <w:style w:type="character" w:customStyle="1" w:styleId="eminfo">
    <w:name w:val="eminfo"/>
    <w:rsid w:val="00903DBE"/>
  </w:style>
  <w:style w:type="character" w:customStyle="1" w:styleId="emhighlight">
    <w:name w:val="emhighlight"/>
    <w:rsid w:val="00903DBE"/>
  </w:style>
  <w:style w:type="character" w:customStyle="1" w:styleId="name">
    <w:name w:val="name"/>
    <w:rsid w:val="00903DBE"/>
  </w:style>
  <w:style w:type="character" w:customStyle="1" w:styleId="tkrname">
    <w:name w:val="tkrname"/>
    <w:rsid w:val="00903DBE"/>
  </w:style>
  <w:style w:type="character" w:customStyle="1" w:styleId="tkrchange">
    <w:name w:val="tkrchange"/>
    <w:rsid w:val="00903DBE"/>
  </w:style>
  <w:style w:type="character" w:customStyle="1" w:styleId="source-org">
    <w:name w:val="source-org"/>
    <w:rsid w:val="00903DBE"/>
  </w:style>
  <w:style w:type="character" w:customStyle="1" w:styleId="updated">
    <w:name w:val="updated"/>
    <w:rsid w:val="00903DBE"/>
  </w:style>
  <w:style w:type="character" w:customStyle="1" w:styleId="last">
    <w:name w:val="last"/>
    <w:rsid w:val="00903DBE"/>
  </w:style>
  <w:style w:type="character" w:customStyle="1" w:styleId="Style11ptBoldUnderline1">
    <w:name w:val="Style 11 pt Bold Underline1"/>
    <w:rsid w:val="00903DBE"/>
    <w:rPr>
      <w:b/>
      <w:bCs/>
      <w:sz w:val="20"/>
      <w:u w:val="single"/>
    </w:rPr>
  </w:style>
  <w:style w:type="character" w:customStyle="1" w:styleId="StyleStyleunderlineBold11pt">
    <w:name w:val="Style Style underline + Bold + 11 pt"/>
    <w:rsid w:val="00903DBE"/>
    <w:rPr>
      <w:bCs/>
      <w:sz w:val="20"/>
      <w:u w:val="single"/>
    </w:rPr>
  </w:style>
  <w:style w:type="character" w:customStyle="1" w:styleId="StyleunderlineAsianTimesNewRomanBold">
    <w:name w:val="Style underline + (Asian) Times New Roman Bold"/>
    <w:rsid w:val="00903DB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03DBE"/>
    <w:rPr>
      <w:b/>
      <w:bCs/>
      <w:sz w:val="20"/>
      <w:u w:val="single"/>
      <w:bdr w:val="single" w:sz="4" w:space="0" w:color="auto" w:frame="1"/>
    </w:rPr>
  </w:style>
  <w:style w:type="character" w:customStyle="1" w:styleId="A5">
    <w:name w:val="A5"/>
    <w:uiPriority w:val="99"/>
    <w:rsid w:val="00903DBE"/>
    <w:rPr>
      <w:rFonts w:ascii="Times New Roman" w:hAnsi="Times New Roman" w:cs="Times New Roman" w:hint="default"/>
      <w:color w:val="000000"/>
      <w:sz w:val="13"/>
      <w:szCs w:val="13"/>
    </w:rPr>
  </w:style>
  <w:style w:type="character" w:customStyle="1" w:styleId="quotepeekbase">
    <w:name w:val="quotepeekbase"/>
    <w:rsid w:val="00903DBE"/>
  </w:style>
  <w:style w:type="character" w:customStyle="1" w:styleId="cardChar10">
    <w:name w:val="card Char1"/>
    <w:rsid w:val="00903DBE"/>
    <w:rPr>
      <w:rFonts w:ascii="Calibri" w:eastAsia="Calibri" w:hAnsi="Calibri" w:cs="Calibri" w:hint="default"/>
      <w:sz w:val="24"/>
      <w:szCs w:val="22"/>
      <w:lang w:val="x-none" w:eastAsia="x-none"/>
    </w:rPr>
  </w:style>
  <w:style w:type="character" w:customStyle="1" w:styleId="NormalCard">
    <w:name w:val="Normal Card"/>
    <w:uiPriority w:val="1"/>
    <w:qFormat/>
    <w:rsid w:val="00903DBE"/>
    <w:rPr>
      <w:rFonts w:ascii="Times New Roman" w:hAnsi="Times New Roman" w:cs="Times New Roman" w:hint="default"/>
      <w:sz w:val="24"/>
    </w:rPr>
  </w:style>
  <w:style w:type="character" w:customStyle="1" w:styleId="HighlightedUnderline0">
    <w:name w:val="Highlighted Underline"/>
    <w:uiPriority w:val="1"/>
    <w:qFormat/>
    <w:rsid w:val="00903DB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03DBE"/>
    <w:rPr>
      <w:rFonts w:ascii="Times New Roman" w:hAnsi="Times New Roman" w:cs="Times New Roman" w:hint="default"/>
      <w:sz w:val="16"/>
      <w:szCs w:val="16"/>
    </w:rPr>
  </w:style>
  <w:style w:type="character" w:customStyle="1" w:styleId="timebox">
    <w:name w:val="timebox"/>
    <w:rsid w:val="00903DBE"/>
  </w:style>
  <w:style w:type="character" w:customStyle="1" w:styleId="Heading2Subtext">
    <w:name w:val="Heading 2 Subtext"/>
    <w:rsid w:val="00903DBE"/>
    <w:rPr>
      <w:rFonts w:ascii="Times New Roman" w:hAnsi="Times New Roman" w:cs="Times New Roman" w:hint="default"/>
      <w:sz w:val="16"/>
    </w:rPr>
  </w:style>
  <w:style w:type="character" w:customStyle="1" w:styleId="-SmallText-">
    <w:name w:val="-Small Text-"/>
    <w:rsid w:val="00903DBE"/>
    <w:rPr>
      <w:rFonts w:ascii="Garamond" w:hAnsi="Garamond" w:hint="default"/>
      <w:sz w:val="16"/>
    </w:rPr>
  </w:style>
  <w:style w:type="character" w:customStyle="1" w:styleId="label">
    <w:name w:val="label"/>
    <w:rsid w:val="00903DBE"/>
  </w:style>
  <w:style w:type="character" w:customStyle="1" w:styleId="BoldUnderlineCharChar">
    <w:name w:val="BoldUnderline Char Char"/>
    <w:rsid w:val="00903DB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03DBE"/>
  </w:style>
  <w:style w:type="character" w:customStyle="1" w:styleId="FontStyle477">
    <w:name w:val="Font Style477"/>
    <w:basedOn w:val="DefaultParagraphFont"/>
    <w:uiPriority w:val="99"/>
    <w:rsid w:val="00903DBE"/>
    <w:rPr>
      <w:rFonts w:ascii="Times New Roman" w:hAnsi="Times New Roman" w:cs="Times New Roman" w:hint="default"/>
      <w:sz w:val="18"/>
      <w:szCs w:val="18"/>
    </w:rPr>
  </w:style>
  <w:style w:type="character" w:customStyle="1" w:styleId="FontStyle505">
    <w:name w:val="Font Style505"/>
    <w:basedOn w:val="DefaultParagraphFont"/>
    <w:uiPriority w:val="99"/>
    <w:rsid w:val="00903DBE"/>
    <w:rPr>
      <w:rFonts w:ascii="Times New Roman" w:hAnsi="Times New Roman" w:cs="Times New Roman" w:hint="default"/>
      <w:sz w:val="18"/>
      <w:szCs w:val="18"/>
    </w:rPr>
  </w:style>
  <w:style w:type="character" w:customStyle="1" w:styleId="FontStyle514">
    <w:name w:val="Font Style514"/>
    <w:basedOn w:val="DefaultParagraphFont"/>
    <w:uiPriority w:val="99"/>
    <w:rsid w:val="00903DBE"/>
    <w:rPr>
      <w:rFonts w:ascii="Times New Roman" w:hAnsi="Times New Roman" w:cs="Times New Roman" w:hint="default"/>
      <w:sz w:val="14"/>
      <w:szCs w:val="14"/>
    </w:rPr>
  </w:style>
  <w:style w:type="character" w:customStyle="1" w:styleId="FontStyle500">
    <w:name w:val="Font Style500"/>
    <w:basedOn w:val="DefaultParagraphFont"/>
    <w:uiPriority w:val="99"/>
    <w:rsid w:val="00903DBE"/>
    <w:rPr>
      <w:rFonts w:ascii="Times New Roman" w:hAnsi="Times New Roman" w:cs="Times New Roman" w:hint="default"/>
      <w:b/>
      <w:bCs/>
      <w:sz w:val="16"/>
      <w:szCs w:val="16"/>
    </w:rPr>
  </w:style>
  <w:style w:type="character" w:customStyle="1" w:styleId="CardCite1">
    <w:name w:val="CardCite1"/>
    <w:qFormat/>
    <w:rsid w:val="00903DB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03DB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03DBE"/>
    <w:rPr>
      <w:rFonts w:ascii="Times New Roman" w:hAnsi="Times New Roman" w:cs="Times New Roman" w:hint="default"/>
      <w:b/>
      <w:bCs/>
      <w:sz w:val="22"/>
      <w:szCs w:val="22"/>
    </w:rPr>
  </w:style>
  <w:style w:type="character" w:customStyle="1" w:styleId="CharacterStyle3">
    <w:name w:val="Character Style 3"/>
    <w:uiPriority w:val="99"/>
    <w:rsid w:val="00903DBE"/>
    <w:rPr>
      <w:rFonts w:ascii="Bookman Old Style" w:hAnsi="Bookman Old Style" w:cs="Bookman Old Style" w:hint="default"/>
      <w:spacing w:val="-5"/>
      <w:sz w:val="18"/>
      <w:szCs w:val="18"/>
    </w:rPr>
  </w:style>
  <w:style w:type="character" w:customStyle="1" w:styleId="Style8pt1">
    <w:name w:val="Style 8 pt1"/>
    <w:rsid w:val="00903DBE"/>
    <w:rPr>
      <w:rFonts w:ascii="Georgia" w:hAnsi="Georgia" w:hint="default"/>
      <w:sz w:val="16"/>
    </w:rPr>
  </w:style>
  <w:style w:type="character" w:customStyle="1" w:styleId="UnderlineStyleChar7">
    <w:name w:val="Underline Style Char7"/>
    <w:rsid w:val="00903DBE"/>
    <w:rPr>
      <w:rFonts w:ascii="Garamond" w:hAnsi="Garamond" w:hint="default"/>
      <w:sz w:val="22"/>
      <w:szCs w:val="24"/>
      <w:u w:val="single"/>
      <w:lang w:val="en-US" w:eastAsia="en-US" w:bidi="ar-SA"/>
    </w:rPr>
  </w:style>
  <w:style w:type="character" w:customStyle="1" w:styleId="StyleArial6ptBold">
    <w:name w:val="Style Arial 6 pt Bold"/>
    <w:rsid w:val="00903DBE"/>
    <w:rPr>
      <w:rFonts w:ascii="Arial" w:hAnsi="Arial" w:cs="Arial" w:hint="default"/>
      <w:bCs/>
      <w:sz w:val="12"/>
    </w:rPr>
  </w:style>
  <w:style w:type="character" w:customStyle="1" w:styleId="Heading2Char5">
    <w:name w:val="Heading 2 Char5"/>
    <w:rsid w:val="00903DBE"/>
    <w:rPr>
      <w:rFonts w:ascii="Garamond" w:hAnsi="Garamond" w:cs="Arial" w:hint="default"/>
      <w:b/>
      <w:bCs/>
      <w:iCs/>
      <w:sz w:val="24"/>
      <w:szCs w:val="28"/>
      <w:lang w:val="en-US" w:eastAsia="en-US" w:bidi="ar-SA"/>
    </w:rPr>
  </w:style>
  <w:style w:type="character" w:customStyle="1" w:styleId="TagGreg">
    <w:name w:val="TagGreg"/>
    <w:uiPriority w:val="1"/>
    <w:qFormat/>
    <w:rsid w:val="00903DBE"/>
    <w:rPr>
      <w:b/>
      <w:bCs w:val="0"/>
      <w:sz w:val="24"/>
    </w:rPr>
  </w:style>
  <w:style w:type="character" w:customStyle="1" w:styleId="StyleDebateUnderline10pt">
    <w:name w:val="Style Debate Underline + 10 pt"/>
    <w:rsid w:val="00903DBE"/>
    <w:rPr>
      <w:rFonts w:ascii="Times New Roman" w:hAnsi="Times New Roman" w:cs="Times New Roman" w:hint="default"/>
      <w:sz w:val="20"/>
      <w:szCs w:val="20"/>
      <w:u w:val="single"/>
    </w:rPr>
  </w:style>
  <w:style w:type="character" w:customStyle="1" w:styleId="underlinedCharChar0">
    <w:name w:val="underlined Char Char"/>
    <w:locked/>
    <w:rsid w:val="00903DBE"/>
    <w:rPr>
      <w:u w:val="single"/>
    </w:rPr>
  </w:style>
  <w:style w:type="character" w:customStyle="1" w:styleId="SourceBold">
    <w:name w:val="Source Bold"/>
    <w:rsid w:val="00903DBE"/>
    <w:rPr>
      <w:rFonts w:ascii="Arial Narrow" w:hAnsi="Arial Narrow" w:hint="default"/>
      <w:b/>
      <w:bCs w:val="0"/>
      <w:strike w:val="0"/>
      <w:dstrike w:val="0"/>
      <w:sz w:val="24"/>
      <w:u w:val="none"/>
      <w:effect w:val="none"/>
    </w:rPr>
  </w:style>
  <w:style w:type="character" w:customStyle="1" w:styleId="2xBoldUnderline">
    <w:name w:val="2x_Bold_Underline"/>
    <w:rsid w:val="00903DBE"/>
    <w:rPr>
      <w:b/>
      <w:bCs/>
      <w:sz w:val="24"/>
      <w:u w:val="thick"/>
    </w:rPr>
  </w:style>
  <w:style w:type="character" w:customStyle="1" w:styleId="Dottedunderline">
    <w:name w:val="Dotted underline"/>
    <w:rsid w:val="00903DBE"/>
    <w:rPr>
      <w:u w:val="dotted"/>
    </w:rPr>
  </w:style>
  <w:style w:type="character" w:customStyle="1" w:styleId="readChar">
    <w:name w:val="read Char"/>
    <w:rsid w:val="00903DBE"/>
    <w:rPr>
      <w:szCs w:val="22"/>
      <w:u w:val="single"/>
      <w:lang w:val="en-US" w:eastAsia="en-US" w:bidi="ar-SA"/>
    </w:rPr>
  </w:style>
  <w:style w:type="character" w:customStyle="1" w:styleId="underlining0">
    <w:name w:val="underlining"/>
    <w:rsid w:val="00903DBE"/>
    <w:rPr>
      <w:u w:val="single"/>
    </w:rPr>
  </w:style>
  <w:style w:type="character" w:customStyle="1" w:styleId="btitle">
    <w:name w:val="btitle"/>
    <w:rsid w:val="00903DBE"/>
  </w:style>
  <w:style w:type="character" w:customStyle="1" w:styleId="green">
    <w:name w:val="green"/>
    <w:rsid w:val="00903DBE"/>
  </w:style>
  <w:style w:type="character" w:customStyle="1" w:styleId="BodyText20">
    <w:name w:val="Body Text2"/>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903DB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03DB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03DB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03DBE"/>
    <w:rPr>
      <w:rFonts w:ascii="Sylfaen" w:hAnsi="Sylfaen" w:cs="Sylfaen" w:hint="default"/>
      <w:i/>
      <w:iCs/>
      <w:strike w:val="0"/>
      <w:dstrike w:val="0"/>
      <w:sz w:val="19"/>
      <w:szCs w:val="19"/>
      <w:u w:val="none"/>
      <w:effect w:val="none"/>
      <w:shd w:val="clear" w:color="auto" w:fill="FFFFFF"/>
    </w:rPr>
  </w:style>
  <w:style w:type="character" w:customStyle="1" w:styleId="1">
    <w:name w:val="1"/>
    <w:rsid w:val="00903DBE"/>
    <w:rPr>
      <w:rFonts w:ascii="Arial" w:hAnsi="Arial" w:cs="Arial" w:hint="default"/>
      <w:bCs/>
      <w:sz w:val="20"/>
      <w:u w:val="single"/>
      <w:lang w:val="en-US" w:eastAsia="en-US" w:bidi="ar-SA"/>
    </w:rPr>
  </w:style>
  <w:style w:type="character" w:customStyle="1" w:styleId="CharChar31">
    <w:name w:val="Char Char31"/>
    <w:rsid w:val="00903DBE"/>
    <w:rPr>
      <w:rFonts w:ascii="Arial" w:hAnsi="Arial" w:cs="Arial" w:hint="default"/>
      <w:b/>
      <w:bCs/>
      <w:iCs/>
      <w:lang w:val="en-US" w:eastAsia="en-US" w:bidi="ar-SA"/>
    </w:rPr>
  </w:style>
  <w:style w:type="character" w:customStyle="1" w:styleId="Subtitle2">
    <w:name w:val="Subtitle2"/>
    <w:rsid w:val="00903DBE"/>
  </w:style>
  <w:style w:type="character" w:customStyle="1" w:styleId="drop">
    <w:name w:val="drop"/>
    <w:rsid w:val="00903DBE"/>
  </w:style>
  <w:style w:type="character" w:customStyle="1" w:styleId="bioline">
    <w:name w:val="bioline"/>
    <w:rsid w:val="00903DBE"/>
  </w:style>
  <w:style w:type="character" w:customStyle="1" w:styleId="articletitle0">
    <w:name w:val="article_title"/>
    <w:rsid w:val="00903DBE"/>
  </w:style>
  <w:style w:type="character" w:customStyle="1" w:styleId="A4">
    <w:name w:val="A4"/>
    <w:uiPriority w:val="99"/>
    <w:rsid w:val="00903DBE"/>
    <w:rPr>
      <w:color w:val="000000"/>
    </w:rPr>
  </w:style>
  <w:style w:type="character" w:customStyle="1" w:styleId="s2">
    <w:name w:val="s2"/>
    <w:rsid w:val="00903DBE"/>
  </w:style>
  <w:style w:type="character" w:customStyle="1" w:styleId="s4">
    <w:name w:val="s4"/>
    <w:rsid w:val="00903DBE"/>
  </w:style>
  <w:style w:type="character" w:customStyle="1" w:styleId="s5">
    <w:name w:val="s5"/>
    <w:rsid w:val="00903DBE"/>
  </w:style>
  <w:style w:type="character" w:customStyle="1" w:styleId="cap">
    <w:name w:val="cap"/>
    <w:rsid w:val="00903DBE"/>
  </w:style>
  <w:style w:type="character" w:customStyle="1" w:styleId="rightsnotice">
    <w:name w:val="rightsnotice"/>
    <w:rsid w:val="00903DBE"/>
  </w:style>
  <w:style w:type="character" w:customStyle="1" w:styleId="Caption1">
    <w:name w:val="Caption1"/>
    <w:rsid w:val="00903DBE"/>
  </w:style>
  <w:style w:type="character" w:customStyle="1" w:styleId="credit">
    <w:name w:val="credit"/>
    <w:rsid w:val="00903DBE"/>
  </w:style>
  <w:style w:type="character" w:customStyle="1" w:styleId="scaps">
    <w:name w:val="scaps"/>
    <w:rsid w:val="00903DBE"/>
  </w:style>
  <w:style w:type="character" w:customStyle="1" w:styleId="current-article">
    <w:name w:val="current-article"/>
    <w:rsid w:val="00903DBE"/>
  </w:style>
  <w:style w:type="character" w:customStyle="1" w:styleId="related-current-indicator">
    <w:name w:val="related-current-indicator"/>
    <w:rsid w:val="00903DBE"/>
  </w:style>
  <w:style w:type="character" w:customStyle="1" w:styleId="bylclear">
    <w:name w:val="bylclear"/>
    <w:rsid w:val="00903DBE"/>
  </w:style>
  <w:style w:type="character" w:customStyle="1" w:styleId="timestamp">
    <w:name w:val="timestamp"/>
    <w:rsid w:val="00903DBE"/>
  </w:style>
  <w:style w:type="character" w:customStyle="1" w:styleId="comments">
    <w:name w:val="comments"/>
    <w:rsid w:val="00903DBE"/>
  </w:style>
  <w:style w:type="character" w:customStyle="1" w:styleId="essaytext">
    <w:name w:val="essaytext"/>
    <w:rsid w:val="00903DBE"/>
  </w:style>
  <w:style w:type="character" w:customStyle="1" w:styleId="username">
    <w:name w:val="username"/>
    <w:rsid w:val="00903DBE"/>
  </w:style>
  <w:style w:type="character" w:customStyle="1" w:styleId="toplinks">
    <w:name w:val="toplinks"/>
    <w:rsid w:val="00903DBE"/>
  </w:style>
  <w:style w:type="character" w:customStyle="1" w:styleId="A3">
    <w:name w:val="A3"/>
    <w:uiPriority w:val="99"/>
    <w:rsid w:val="00903DBE"/>
    <w:rPr>
      <w:rFonts w:ascii="Perpetua" w:hAnsi="Perpetua" w:cs="Perpetua" w:hint="default"/>
      <w:color w:val="000000"/>
      <w:sz w:val="15"/>
      <w:szCs w:val="15"/>
    </w:rPr>
  </w:style>
  <w:style w:type="character" w:customStyle="1" w:styleId="see">
    <w:name w:val="see"/>
    <w:rsid w:val="00903DBE"/>
  </w:style>
  <w:style w:type="character" w:customStyle="1" w:styleId="first-letter">
    <w:name w:val="first-letter"/>
    <w:rsid w:val="00903DBE"/>
  </w:style>
  <w:style w:type="character" w:customStyle="1" w:styleId="focusparagraph">
    <w:name w:val="focusparagraph"/>
    <w:rsid w:val="00903DBE"/>
  </w:style>
  <w:style w:type="character" w:customStyle="1" w:styleId="lightblue">
    <w:name w:val="lightblue"/>
    <w:rsid w:val="00903DBE"/>
  </w:style>
  <w:style w:type="character" w:customStyle="1" w:styleId="StyleUnderlineCharChar9pt">
    <w:name w:val="Style Underline Char Char + 9 pt"/>
    <w:rsid w:val="00903DB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03DBE"/>
  </w:style>
  <w:style w:type="character" w:customStyle="1" w:styleId="Title10">
    <w:name w:val="Title1"/>
    <w:rsid w:val="00903DBE"/>
  </w:style>
  <w:style w:type="character" w:customStyle="1" w:styleId="BoldandUnderlineCharCharCharChar">
    <w:name w:val="Bold and Underline Char Char Char Char"/>
    <w:rsid w:val="00903DBE"/>
    <w:rPr>
      <w:b/>
      <w:bCs w:val="0"/>
      <w:noProof w:val="0"/>
      <w:u w:val="single"/>
      <w:lang w:val="en-US" w:eastAsia="en-US" w:bidi="ar-SA"/>
    </w:rPr>
  </w:style>
  <w:style w:type="character" w:customStyle="1" w:styleId="FontStyle29">
    <w:name w:val="Font Style29"/>
    <w:uiPriority w:val="99"/>
    <w:rsid w:val="00903DBE"/>
    <w:rPr>
      <w:rFonts w:ascii="Arial" w:hAnsi="Arial" w:cs="Arial" w:hint="default"/>
      <w:sz w:val="14"/>
      <w:szCs w:val="14"/>
    </w:rPr>
  </w:style>
  <w:style w:type="character" w:customStyle="1" w:styleId="CardsUnderlined">
    <w:name w:val="Cards Underlined"/>
    <w:rsid w:val="00903DBE"/>
    <w:rPr>
      <w:rFonts w:ascii="Helvetica" w:hAnsi="Helvetica" w:cs="Helvetica" w:hint="default"/>
      <w:sz w:val="22"/>
      <w:szCs w:val="24"/>
      <w:u w:val="thick"/>
    </w:rPr>
  </w:style>
  <w:style w:type="character" w:customStyle="1" w:styleId="titles">
    <w:name w:val="titles"/>
    <w:rsid w:val="00903DBE"/>
  </w:style>
  <w:style w:type="character" w:customStyle="1" w:styleId="articletext0">
    <w:name w:val="article_text"/>
    <w:rsid w:val="00903DBE"/>
  </w:style>
  <w:style w:type="character" w:customStyle="1" w:styleId="contentauthor">
    <w:name w:val="contentauthor"/>
    <w:rsid w:val="00903DBE"/>
  </w:style>
  <w:style w:type="character" w:customStyle="1" w:styleId="subarticleheader">
    <w:name w:val="subarticleheader"/>
    <w:rsid w:val="00903DBE"/>
  </w:style>
  <w:style w:type="character" w:customStyle="1" w:styleId="spelle">
    <w:name w:val="spelle"/>
    <w:rsid w:val="00903DBE"/>
  </w:style>
  <w:style w:type="character" w:customStyle="1" w:styleId="grame">
    <w:name w:val="grame"/>
    <w:rsid w:val="00903DBE"/>
  </w:style>
  <w:style w:type="character" w:customStyle="1" w:styleId="newstitle1">
    <w:name w:val="newstitle1"/>
    <w:rsid w:val="00903DBE"/>
  </w:style>
  <w:style w:type="character" w:customStyle="1" w:styleId="copy">
    <w:name w:val="copy"/>
    <w:rsid w:val="00903DBE"/>
  </w:style>
  <w:style w:type="character" w:customStyle="1" w:styleId="topheadline">
    <w:name w:val="topheadline"/>
    <w:rsid w:val="00903DBE"/>
  </w:style>
  <w:style w:type="character" w:customStyle="1" w:styleId="Stylereduce27pt">
    <w:name w:val="Style reduce2 + 7 pt"/>
    <w:rsid w:val="00903DBE"/>
    <w:rPr>
      <w:rFonts w:ascii="Times New Roman" w:hAnsi="Times New Roman" w:cs="Arial" w:hint="default"/>
      <w:color w:val="000000"/>
      <w:sz w:val="14"/>
      <w:szCs w:val="22"/>
    </w:rPr>
  </w:style>
  <w:style w:type="character" w:customStyle="1" w:styleId="srtitle">
    <w:name w:val="srtitle"/>
    <w:rsid w:val="00903DBE"/>
  </w:style>
  <w:style w:type="character" w:customStyle="1" w:styleId="st1">
    <w:name w:val="st1"/>
    <w:rsid w:val="00903DBE"/>
  </w:style>
  <w:style w:type="character" w:customStyle="1" w:styleId="StyleStyleGaramond">
    <w:name w:val="Style Style Garamond +"/>
    <w:rsid w:val="00903DBE"/>
    <w:rPr>
      <w:rFonts w:ascii="Garamond" w:hAnsi="Garamond" w:cs="Times New Roman" w:hint="default"/>
      <w:sz w:val="20"/>
    </w:rPr>
  </w:style>
  <w:style w:type="character" w:customStyle="1" w:styleId="quotechar0">
    <w:name w:val="quotechar"/>
    <w:rsid w:val="00903DBE"/>
  </w:style>
  <w:style w:type="character" w:customStyle="1" w:styleId="boldunderline0">
    <w:name w:val="boldunderline"/>
    <w:rsid w:val="00903DBE"/>
  </w:style>
  <w:style w:type="character" w:customStyle="1" w:styleId="A8">
    <w:name w:val="A8"/>
    <w:rsid w:val="00903DBE"/>
    <w:rPr>
      <w:rFonts w:ascii="Scala" w:hAnsi="Scala" w:cs="Scala" w:hint="default"/>
      <w:color w:val="000000"/>
      <w:sz w:val="15"/>
      <w:szCs w:val="15"/>
    </w:rPr>
  </w:style>
  <w:style w:type="character" w:customStyle="1" w:styleId="A0">
    <w:name w:val="A0"/>
    <w:uiPriority w:val="99"/>
    <w:rsid w:val="00903DBE"/>
    <w:rPr>
      <w:rFonts w:ascii="Scala" w:hAnsi="Scala" w:cs="Scala" w:hint="default"/>
      <w:color w:val="000000"/>
      <w:sz w:val="16"/>
      <w:szCs w:val="16"/>
    </w:rPr>
  </w:style>
  <w:style w:type="character" w:customStyle="1" w:styleId="Date11">
    <w:name w:val="Date11"/>
    <w:rsid w:val="00903DBE"/>
  </w:style>
  <w:style w:type="character" w:customStyle="1" w:styleId="Boxout">
    <w:name w:val="Box out"/>
    <w:uiPriority w:val="1"/>
    <w:qFormat/>
    <w:rsid w:val="00903DBE"/>
    <w:rPr>
      <w:rFonts w:ascii="Tahoma" w:hAnsi="Tahoma" w:cs="Tahoma" w:hint="default"/>
      <w:b/>
      <w:bCs w:val="0"/>
      <w:sz w:val="20"/>
      <w:u w:val="single"/>
      <w:bdr w:val="none" w:sz="0" w:space="0" w:color="auto" w:frame="1"/>
      <w:shd w:val="clear" w:color="auto" w:fill="A9E8F5"/>
    </w:rPr>
  </w:style>
  <w:style w:type="character" w:customStyle="1" w:styleId="metad">
    <w:name w:val="metad"/>
    <w:rsid w:val="00903DBE"/>
  </w:style>
  <w:style w:type="character" w:customStyle="1" w:styleId="sifr-alternate">
    <w:name w:val="sifr-alternate"/>
    <w:rsid w:val="00903DBE"/>
  </w:style>
  <w:style w:type="character" w:customStyle="1" w:styleId="justify1">
    <w:name w:val="justify1"/>
    <w:rsid w:val="00903DBE"/>
  </w:style>
  <w:style w:type="character" w:customStyle="1" w:styleId="artbody1">
    <w:name w:val="art_body1"/>
    <w:rsid w:val="00903DBE"/>
    <w:rPr>
      <w:rFonts w:ascii="Arial" w:hAnsi="Arial" w:cs="Arial" w:hint="default"/>
    </w:rPr>
  </w:style>
  <w:style w:type="character" w:customStyle="1" w:styleId="A1">
    <w:name w:val="A1"/>
    <w:uiPriority w:val="99"/>
    <w:rsid w:val="00903DBE"/>
    <w:rPr>
      <w:rFonts w:ascii="Book Antiqua" w:hAnsi="Book Antiqua" w:cs="Book Antiqua" w:hint="default"/>
      <w:color w:val="221E1F"/>
      <w:sz w:val="22"/>
      <w:szCs w:val="22"/>
    </w:rPr>
  </w:style>
  <w:style w:type="character" w:customStyle="1" w:styleId="reality">
    <w:name w:val="reality"/>
    <w:rsid w:val="00903DBE"/>
  </w:style>
  <w:style w:type="character" w:customStyle="1" w:styleId="text2">
    <w:name w:val="text2"/>
    <w:rsid w:val="00903DBE"/>
  </w:style>
  <w:style w:type="character" w:customStyle="1" w:styleId="StyleUnderlineChar2CharChar11pt">
    <w:name w:val="Style Underline Char2 Char Char + 11 pt"/>
    <w:rsid w:val="00903DBE"/>
    <w:rPr>
      <w:rFonts w:ascii="Times New Roman" w:hAnsi="Times New Roman" w:cs="Times New Roman" w:hint="default"/>
      <w:sz w:val="20"/>
      <w:u w:val="single"/>
    </w:rPr>
  </w:style>
  <w:style w:type="character" w:customStyle="1" w:styleId="StyleStyleBoldUnderline11pt">
    <w:name w:val="Style Style Bold Underline + 11 pt"/>
    <w:rsid w:val="00903DBE"/>
    <w:rPr>
      <w:b/>
      <w:bCs/>
      <w:sz w:val="20"/>
      <w:u w:val="single"/>
    </w:rPr>
  </w:style>
  <w:style w:type="character" w:customStyle="1" w:styleId="articlehead2">
    <w:name w:val="articlehead2"/>
    <w:rsid w:val="00903DBE"/>
  </w:style>
  <w:style w:type="character" w:customStyle="1" w:styleId="pronset">
    <w:name w:val="pronset"/>
    <w:rsid w:val="00903DBE"/>
  </w:style>
  <w:style w:type="character" w:customStyle="1" w:styleId="prondelim">
    <w:name w:val="prondelim"/>
    <w:rsid w:val="00903DBE"/>
  </w:style>
  <w:style w:type="character" w:customStyle="1" w:styleId="prontoggle">
    <w:name w:val="pron_toggle"/>
    <w:rsid w:val="00903DBE"/>
  </w:style>
  <w:style w:type="character" w:customStyle="1" w:styleId="boldface">
    <w:name w:val="boldface"/>
    <w:rsid w:val="00903DBE"/>
  </w:style>
  <w:style w:type="character" w:customStyle="1" w:styleId="secondary-bf">
    <w:name w:val="secondary-bf"/>
    <w:rsid w:val="00903DBE"/>
  </w:style>
  <w:style w:type="table" w:styleId="ColorfulGrid-Accent1">
    <w:name w:val="Colorful Grid Accent 1"/>
    <w:basedOn w:val="TableNormal"/>
    <w:link w:val="ColorfulGrid-Accent1Char"/>
    <w:uiPriority w:val="29"/>
    <w:unhideWhenUsed/>
    <w:rsid w:val="00903DB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903DBE"/>
    <w:rPr>
      <w:rFonts w:ascii="Times New Roman" w:hAnsi="Times New Roman" w:cs="Times New Roman" w:hint="default"/>
      <w:iCs/>
      <w:color w:val="000000"/>
      <w:sz w:val="16"/>
    </w:rPr>
  </w:style>
  <w:style w:type="character" w:customStyle="1" w:styleId="Boxout0">
    <w:name w:val="Boxout"/>
    <w:uiPriority w:val="1"/>
    <w:qFormat/>
    <w:rsid w:val="00903DB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03DBE"/>
  </w:style>
  <w:style w:type="character" w:customStyle="1" w:styleId="pg">
    <w:name w:val="pg"/>
    <w:rsid w:val="00903DBE"/>
  </w:style>
  <w:style w:type="character" w:customStyle="1" w:styleId="detailtitle">
    <w:name w:val="detailtitle"/>
    <w:rsid w:val="00903DBE"/>
  </w:style>
  <w:style w:type="character" w:customStyle="1" w:styleId="storydate">
    <w:name w:val="storydate"/>
    <w:rsid w:val="00903DBE"/>
  </w:style>
  <w:style w:type="character" w:customStyle="1" w:styleId="preloadwrap">
    <w:name w:val="preloadwrap"/>
    <w:rsid w:val="00903DBE"/>
  </w:style>
  <w:style w:type="character" w:customStyle="1" w:styleId="creditwrap">
    <w:name w:val="creditwrap"/>
    <w:rsid w:val="00903DBE"/>
  </w:style>
  <w:style w:type="character" w:customStyle="1" w:styleId="DefaultChar1">
    <w:name w:val="Default Char1"/>
    <w:rsid w:val="00903DBE"/>
    <w:rPr>
      <w:noProof w:val="0"/>
      <w:color w:val="000000"/>
      <w:lang w:val="en-US" w:eastAsia="en-US" w:bidi="ar-SA"/>
    </w:rPr>
  </w:style>
  <w:style w:type="character" w:customStyle="1" w:styleId="textunderlineChar0">
    <w:name w:val="text underline Char"/>
    <w:rsid w:val="00903DBE"/>
    <w:rPr>
      <w:sz w:val="24"/>
      <w:szCs w:val="22"/>
      <w:u w:val="thick"/>
      <w:lang w:val="en-US" w:eastAsia="en-US" w:bidi="ar-SA"/>
    </w:rPr>
  </w:style>
  <w:style w:type="character" w:customStyle="1" w:styleId="BoldChar">
    <w:name w:val="Bold Char"/>
    <w:rsid w:val="00903DBE"/>
    <w:rPr>
      <w:rFonts w:ascii="Times New Roman" w:eastAsia="Times New Roman" w:hAnsi="Times New Roman" w:cs="Times New Roman" w:hint="default"/>
      <w:b/>
      <w:bCs w:val="0"/>
      <w:szCs w:val="24"/>
    </w:rPr>
  </w:style>
  <w:style w:type="character" w:customStyle="1" w:styleId="pmterms31">
    <w:name w:val="pmterms31"/>
    <w:rsid w:val="00903DBE"/>
    <w:rPr>
      <w:b/>
      <w:bCs/>
      <w:i w:val="0"/>
      <w:iCs w:val="0"/>
      <w:color w:val="000000"/>
    </w:rPr>
  </w:style>
  <w:style w:type="character" w:customStyle="1" w:styleId="copyrightdescription">
    <w:name w:val="copyrightdescription"/>
    <w:rsid w:val="00903DBE"/>
  </w:style>
  <w:style w:type="character" w:customStyle="1" w:styleId="ft01">
    <w:name w:val="ft01"/>
    <w:rsid w:val="00903DBE"/>
    <w:rPr>
      <w:rFonts w:ascii="Times" w:hAnsi="Times" w:cs="Times" w:hint="default"/>
      <w:color w:val="000000"/>
      <w:sz w:val="14"/>
      <w:szCs w:val="14"/>
    </w:rPr>
  </w:style>
  <w:style w:type="character" w:customStyle="1" w:styleId="ft11">
    <w:name w:val="ft11"/>
    <w:rsid w:val="00903DBE"/>
    <w:rPr>
      <w:rFonts w:ascii="Times" w:hAnsi="Times" w:cs="Times" w:hint="default"/>
      <w:color w:val="000000"/>
      <w:sz w:val="17"/>
      <w:szCs w:val="17"/>
    </w:rPr>
  </w:style>
  <w:style w:type="character" w:customStyle="1" w:styleId="ft21">
    <w:name w:val="ft21"/>
    <w:rsid w:val="00903DBE"/>
    <w:rPr>
      <w:rFonts w:ascii="Times" w:hAnsi="Times" w:cs="Times" w:hint="default"/>
      <w:color w:val="000000"/>
      <w:sz w:val="15"/>
      <w:szCs w:val="15"/>
    </w:rPr>
  </w:style>
  <w:style w:type="character" w:customStyle="1" w:styleId="ft31">
    <w:name w:val="ft31"/>
    <w:rsid w:val="00903DBE"/>
    <w:rPr>
      <w:rFonts w:ascii="Times" w:hAnsi="Times" w:cs="Times" w:hint="default"/>
      <w:color w:val="000000"/>
      <w:sz w:val="15"/>
      <w:szCs w:val="15"/>
    </w:rPr>
  </w:style>
  <w:style w:type="character" w:customStyle="1" w:styleId="dquo">
    <w:name w:val="dquo"/>
    <w:rsid w:val="00903DBE"/>
  </w:style>
  <w:style w:type="character" w:customStyle="1" w:styleId="caps2">
    <w:name w:val="caps2"/>
    <w:rsid w:val="00903DBE"/>
  </w:style>
  <w:style w:type="character" w:customStyle="1" w:styleId="CardsFont12ptCharCharCharChar">
    <w:name w:val="Cards + Font: 12 pt Char Char Char Char"/>
    <w:rsid w:val="00903DBE"/>
    <w:rPr>
      <w:sz w:val="24"/>
      <w:szCs w:val="24"/>
      <w:u w:val="thick"/>
      <w:lang w:val="en-US" w:eastAsia="en-US" w:bidi="ar-SA"/>
    </w:rPr>
  </w:style>
  <w:style w:type="character" w:customStyle="1" w:styleId="ccs">
    <w:name w:val="c cs"/>
    <w:rsid w:val="00903DBE"/>
  </w:style>
  <w:style w:type="character" w:customStyle="1" w:styleId="UnderlinedEvChar">
    <w:name w:val="Underlined Ev Char"/>
    <w:rsid w:val="00903DBE"/>
    <w:rPr>
      <w:rFonts w:ascii="Times New Roman" w:eastAsia="Times New Roman" w:hAnsi="Times New Roman" w:cs="Times New Roman" w:hint="default"/>
      <w:szCs w:val="24"/>
      <w:u w:val="single"/>
    </w:rPr>
  </w:style>
  <w:style w:type="character" w:customStyle="1" w:styleId="dropshadow">
    <w:name w:val="dropshadow"/>
    <w:rsid w:val="00903DBE"/>
  </w:style>
  <w:style w:type="character" w:customStyle="1" w:styleId="d05ws">
    <w:name w:val="d05ws"/>
    <w:rsid w:val="00903DBE"/>
  </w:style>
  <w:style w:type="character" w:customStyle="1" w:styleId="rzibod">
    <w:name w:val="rzibod"/>
    <w:rsid w:val="00903DBE"/>
  </w:style>
  <w:style w:type="character" w:customStyle="1" w:styleId="StyleBold1">
    <w:name w:val="Style Bold1"/>
    <w:rsid w:val="00903DBE"/>
    <w:rPr>
      <w:rFonts w:ascii="Georgia" w:hAnsi="Georgia" w:hint="default"/>
      <w:b/>
      <w:bCs/>
      <w:sz w:val="22"/>
    </w:rPr>
  </w:style>
  <w:style w:type="character" w:customStyle="1" w:styleId="headertext">
    <w:name w:val="headertext"/>
    <w:rsid w:val="00903DBE"/>
  </w:style>
  <w:style w:type="character" w:customStyle="1" w:styleId="endnote-reference">
    <w:name w:val="endnote-reference"/>
    <w:rsid w:val="00903DBE"/>
  </w:style>
  <w:style w:type="character" w:customStyle="1" w:styleId="officialsname">
    <w:name w:val="official_s_name"/>
    <w:rsid w:val="00903DBE"/>
  </w:style>
  <w:style w:type="character" w:customStyle="1" w:styleId="audience">
    <w:name w:val="audience"/>
    <w:rsid w:val="00903DBE"/>
  </w:style>
  <w:style w:type="character" w:customStyle="1" w:styleId="A7">
    <w:name w:val="A7"/>
    <w:uiPriority w:val="99"/>
    <w:rsid w:val="00903DBE"/>
    <w:rPr>
      <w:rFonts w:ascii="Myriad Pro" w:hAnsi="Myriad Pro" w:cs="Myriad Pro" w:hint="default"/>
      <w:color w:val="0066B1"/>
      <w:sz w:val="22"/>
      <w:szCs w:val="22"/>
    </w:rPr>
  </w:style>
  <w:style w:type="character" w:customStyle="1" w:styleId="normalchar">
    <w:name w:val="normal__char"/>
    <w:rsid w:val="00903DBE"/>
  </w:style>
  <w:style w:type="character" w:customStyle="1" w:styleId="hyperlink002cheading0020100200028block0020title0029char">
    <w:name w:val="hyperlink_002cheading_00201_0020_0028block_0020title_0029__char"/>
    <w:rsid w:val="00903DBE"/>
  </w:style>
  <w:style w:type="character" w:customStyle="1" w:styleId="underline002cstyle0020bold0020underlinechar">
    <w:name w:val="underline_002cstyle_0020bold_0020underline__char"/>
    <w:rsid w:val="00903DBE"/>
  </w:style>
  <w:style w:type="character" w:customStyle="1" w:styleId="copyboldblack">
    <w:name w:val="copyboldblack"/>
    <w:rsid w:val="00903DBE"/>
  </w:style>
  <w:style w:type="character" w:customStyle="1" w:styleId="copybold">
    <w:name w:val="copybold"/>
    <w:rsid w:val="00903DBE"/>
  </w:style>
  <w:style w:type="character" w:customStyle="1" w:styleId="author-date0">
    <w:name w:val="author-date"/>
    <w:rsid w:val="00903DBE"/>
  </w:style>
  <w:style w:type="character" w:customStyle="1" w:styleId="hidden">
    <w:name w:val="hidden"/>
    <w:rsid w:val="00903DBE"/>
  </w:style>
  <w:style w:type="character" w:customStyle="1" w:styleId="articlebegin">
    <w:name w:val="articlebegin"/>
    <w:rsid w:val="00903DBE"/>
  </w:style>
  <w:style w:type="character" w:customStyle="1" w:styleId="mediaoverlay">
    <w:name w:val="mediaoverlay"/>
    <w:rsid w:val="00903DBE"/>
  </w:style>
  <w:style w:type="character" w:customStyle="1" w:styleId="blogcaption">
    <w:name w:val="blog_caption"/>
    <w:rsid w:val="00903DBE"/>
  </w:style>
  <w:style w:type="character" w:customStyle="1" w:styleId="commnet-abuzz">
    <w:name w:val="commnet-abuzz"/>
    <w:rsid w:val="00903DBE"/>
  </w:style>
  <w:style w:type="character" w:customStyle="1" w:styleId="fbconnectbuttontext">
    <w:name w:val="fbconnectbutton_text"/>
    <w:rsid w:val="00903DBE"/>
  </w:style>
  <w:style w:type="character" w:customStyle="1" w:styleId="fbsharecountinner">
    <w:name w:val="fb_share_count_inner"/>
    <w:rsid w:val="00903DBE"/>
  </w:style>
  <w:style w:type="character" w:customStyle="1" w:styleId="stbuttontext">
    <w:name w:val="stbuttontext"/>
    <w:rsid w:val="00903DBE"/>
  </w:style>
  <w:style w:type="character" w:customStyle="1" w:styleId="source">
    <w:name w:val="source"/>
    <w:rsid w:val="00903DBE"/>
  </w:style>
  <w:style w:type="character" w:customStyle="1" w:styleId="pubdate">
    <w:name w:val="pubdate"/>
    <w:rsid w:val="00903DBE"/>
  </w:style>
  <w:style w:type="character" w:customStyle="1" w:styleId="grey">
    <w:name w:val="grey"/>
    <w:rsid w:val="00903DBE"/>
  </w:style>
  <w:style w:type="character" w:customStyle="1" w:styleId="postdate">
    <w:name w:val="post_date"/>
    <w:rsid w:val="00903DBE"/>
  </w:style>
  <w:style w:type="character" w:customStyle="1" w:styleId="bdx">
    <w:name w:val="bdx"/>
    <w:rsid w:val="00903DBE"/>
  </w:style>
  <w:style w:type="character" w:customStyle="1" w:styleId="bdl">
    <w:name w:val="bdl"/>
    <w:rsid w:val="00903DBE"/>
  </w:style>
  <w:style w:type="character" w:customStyle="1" w:styleId="breadcrumbitemcurrent">
    <w:name w:val="breadcrumbitemcurrent"/>
    <w:rsid w:val="00903DBE"/>
  </w:style>
  <w:style w:type="character" w:customStyle="1" w:styleId="bbl">
    <w:name w:val="bbl"/>
    <w:rsid w:val="00903DBE"/>
  </w:style>
  <w:style w:type="character" w:customStyle="1" w:styleId="Date2">
    <w:name w:val="Date2"/>
    <w:rsid w:val="00903DBE"/>
  </w:style>
  <w:style w:type="character" w:customStyle="1" w:styleId="company">
    <w:name w:val="company"/>
    <w:rsid w:val="00903DBE"/>
  </w:style>
  <w:style w:type="character" w:customStyle="1" w:styleId="itxtnewhookspan">
    <w:name w:val="itxtnewhookspan"/>
    <w:rsid w:val="00903DBE"/>
  </w:style>
  <w:style w:type="character" w:customStyle="1" w:styleId="gstxthlt">
    <w:name w:val="gstxt_hlt"/>
    <w:rsid w:val="00903DBE"/>
  </w:style>
  <w:style w:type="character" w:customStyle="1" w:styleId="SubtleEmphasis1">
    <w:name w:val="Subtle Emphasis1"/>
    <w:uiPriority w:val="19"/>
    <w:qFormat/>
    <w:rsid w:val="00903DBE"/>
    <w:rPr>
      <w:rFonts w:ascii="Times New Roman" w:hAnsi="Times New Roman" w:cs="Times New Roman" w:hint="default"/>
      <w:b/>
      <w:bCs w:val="0"/>
      <w:iCs/>
      <w:color w:val="auto"/>
      <w:sz w:val="22"/>
    </w:rPr>
  </w:style>
  <w:style w:type="character" w:customStyle="1" w:styleId="StyleBoldRed">
    <w:name w:val="Style Bold Red"/>
    <w:rsid w:val="00903DBE"/>
    <w:rPr>
      <w:b/>
      <w:bCs/>
      <w:color w:val="auto"/>
    </w:rPr>
  </w:style>
  <w:style w:type="character" w:customStyle="1" w:styleId="StyleTimesNewRoman8pt">
    <w:name w:val="Style Times New Roman 8 pt"/>
    <w:rsid w:val="00903DBE"/>
    <w:rPr>
      <w:rFonts w:ascii="Georgia" w:hAnsi="Georgia" w:hint="default"/>
      <w:sz w:val="16"/>
    </w:rPr>
  </w:style>
  <w:style w:type="character" w:customStyle="1" w:styleId="StyleStyle7pt8pt">
    <w:name w:val="Style Style 7 pt + 8 pt"/>
    <w:rsid w:val="00903DBE"/>
    <w:rPr>
      <w:sz w:val="16"/>
    </w:rPr>
  </w:style>
  <w:style w:type="character" w:customStyle="1" w:styleId="StyleStyleThickunderlineBold1">
    <w:name w:val="Style Style Thick underline + Bold1"/>
    <w:rsid w:val="00903DBE"/>
    <w:rPr>
      <w:b/>
      <w:bCs/>
      <w:u w:val="thick"/>
    </w:rPr>
  </w:style>
  <w:style w:type="character" w:customStyle="1" w:styleId="StyleUnderline2">
    <w:name w:val="Style Underline2"/>
    <w:rsid w:val="00903DBE"/>
    <w:rPr>
      <w:u w:val="single"/>
    </w:rPr>
  </w:style>
  <w:style w:type="character" w:customStyle="1" w:styleId="ShrinkText">
    <w:name w:val="Shrink Text"/>
    <w:rsid w:val="00903DBE"/>
    <w:rPr>
      <w:sz w:val="16"/>
    </w:rPr>
  </w:style>
  <w:style w:type="character" w:customStyle="1" w:styleId="smallcaps">
    <w:name w:val="smallcaps"/>
    <w:rsid w:val="00903DBE"/>
  </w:style>
  <w:style w:type="character" w:customStyle="1" w:styleId="goldbldtext">
    <w:name w:val="goldbldtext"/>
    <w:rsid w:val="00903DBE"/>
  </w:style>
  <w:style w:type="character" w:customStyle="1" w:styleId="cardshighlight0">
    <w:name w:val="cardshighlight"/>
    <w:rsid w:val="00903DBE"/>
  </w:style>
  <w:style w:type="character" w:customStyle="1" w:styleId="cardsfont12pt1">
    <w:name w:val="cardsfont12pt"/>
    <w:rsid w:val="00903DBE"/>
  </w:style>
  <w:style w:type="character" w:customStyle="1" w:styleId="ft1">
    <w:name w:val="ft1"/>
    <w:rsid w:val="00903DBE"/>
  </w:style>
  <w:style w:type="character" w:customStyle="1" w:styleId="ft6">
    <w:name w:val="ft6"/>
    <w:rsid w:val="00903DBE"/>
  </w:style>
  <w:style w:type="character" w:customStyle="1" w:styleId="kicker">
    <w:name w:val="kicker"/>
    <w:rsid w:val="00903DBE"/>
  </w:style>
  <w:style w:type="character" w:customStyle="1" w:styleId="backcontent">
    <w:name w:val="backcontent"/>
    <w:rsid w:val="00903DBE"/>
  </w:style>
  <w:style w:type="character" w:customStyle="1" w:styleId="daystmp">
    <w:name w:val="daystmp"/>
    <w:rsid w:val="00903DBE"/>
  </w:style>
  <w:style w:type="character" w:customStyle="1" w:styleId="cardsfont12ptchar">
    <w:name w:val="cardsfont12ptchar"/>
    <w:rsid w:val="00903DBE"/>
  </w:style>
  <w:style w:type="character" w:customStyle="1" w:styleId="gal">
    <w:name w:val="gal"/>
    <w:rsid w:val="00903DBE"/>
  </w:style>
  <w:style w:type="character" w:customStyle="1" w:styleId="submitted">
    <w:name w:val="submitted"/>
    <w:rsid w:val="00903DBE"/>
  </w:style>
  <w:style w:type="character" w:customStyle="1" w:styleId="imagedateline">
    <w:name w:val="image_dateline"/>
    <w:rsid w:val="00903DBE"/>
  </w:style>
  <w:style w:type="character" w:customStyle="1" w:styleId="authordatecharchar">
    <w:name w:val="authordatecharchar"/>
    <w:rsid w:val="00903DBE"/>
  </w:style>
  <w:style w:type="character" w:customStyle="1" w:styleId="style1char0">
    <w:name w:val="style1char"/>
    <w:rsid w:val="00903DBE"/>
  </w:style>
  <w:style w:type="character" w:customStyle="1" w:styleId="tagcharchar0">
    <w:name w:val="tagcharchar"/>
    <w:rsid w:val="00903DBE"/>
  </w:style>
  <w:style w:type="character" w:customStyle="1" w:styleId="underlinedcharchar2">
    <w:name w:val="underlinedcharchar"/>
    <w:rsid w:val="00903DBE"/>
  </w:style>
  <w:style w:type="character" w:customStyle="1" w:styleId="BoxedChar">
    <w:name w:val="Boxed Char"/>
    <w:rsid w:val="00903DBE"/>
    <w:rPr>
      <w:rFonts w:ascii="Arial Narrow" w:hAnsi="Arial Narrow" w:hint="default"/>
      <w:b/>
      <w:bCs w:val="0"/>
      <w:sz w:val="18"/>
      <w:bdr w:val="single" w:sz="6" w:space="0" w:color="auto" w:frame="1"/>
    </w:rPr>
  </w:style>
  <w:style w:type="character" w:customStyle="1" w:styleId="Style11ptUnderline2">
    <w:name w:val="Style 11 pt Underline2"/>
    <w:rsid w:val="00903DBE"/>
    <w:rPr>
      <w:sz w:val="20"/>
      <w:u w:val="single"/>
    </w:rPr>
  </w:style>
  <w:style w:type="character" w:customStyle="1" w:styleId="Style11ptBoldUnderline2">
    <w:name w:val="Style 11 pt Bold Underline2"/>
    <w:rsid w:val="00903DBE"/>
    <w:rPr>
      <w:b/>
      <w:bCs/>
      <w:sz w:val="20"/>
      <w:u w:val="single"/>
    </w:rPr>
  </w:style>
  <w:style w:type="character" w:customStyle="1" w:styleId="nw">
    <w:name w:val="nw"/>
    <w:rsid w:val="00903DBE"/>
  </w:style>
  <w:style w:type="character" w:customStyle="1" w:styleId="Styleunderline11ptBoldBorderSinglesolidlineAuto">
    <w:name w:val="Style underline + 11 pt Bold Border: : (Single solid line Auto ..."/>
    <w:rsid w:val="00903DBE"/>
    <w:rPr>
      <w:b/>
      <w:bCs/>
      <w:sz w:val="20"/>
      <w:u w:val="single"/>
      <w:bdr w:val="single" w:sz="4" w:space="0" w:color="auto" w:frame="1"/>
    </w:rPr>
  </w:style>
  <w:style w:type="character" w:customStyle="1" w:styleId="cardCharCharChar1">
    <w:name w:val="card Char Char Char1"/>
    <w:rsid w:val="00903DBE"/>
    <w:rPr>
      <w:lang w:val="en-US" w:eastAsia="en-US" w:bidi="ar-SA"/>
    </w:rPr>
  </w:style>
  <w:style w:type="character" w:customStyle="1" w:styleId="authors1">
    <w:name w:val="authors1"/>
    <w:rsid w:val="00903DBE"/>
    <w:rPr>
      <w:rFonts w:ascii="Verdana" w:hAnsi="Verdana" w:hint="default"/>
      <w:b/>
      <w:bCs/>
      <w:color w:val="006699"/>
      <w:sz w:val="20"/>
      <w:szCs w:val="20"/>
    </w:rPr>
  </w:style>
  <w:style w:type="character" w:customStyle="1" w:styleId="headlinesectionlarge">
    <w:name w:val="headline_section_large"/>
    <w:rsid w:val="00903DBE"/>
  </w:style>
  <w:style w:type="character" w:customStyle="1" w:styleId="Styleunderline11ptBlack">
    <w:name w:val="Style underline + 11 pt Black"/>
    <w:rsid w:val="00903DBE"/>
    <w:rPr>
      <w:color w:val="000000"/>
      <w:sz w:val="20"/>
      <w:u w:val="single"/>
    </w:rPr>
  </w:style>
  <w:style w:type="character" w:customStyle="1" w:styleId="Styleunderline11ptBoldBlack">
    <w:name w:val="Style underline + 11 pt Bold Black"/>
    <w:rsid w:val="00903DBE"/>
    <w:rPr>
      <w:b/>
      <w:bCs/>
      <w:color w:val="000000"/>
      <w:sz w:val="20"/>
      <w:u w:val="single"/>
    </w:rPr>
  </w:style>
  <w:style w:type="character" w:customStyle="1" w:styleId="Style11ptBoldBlackUnderline">
    <w:name w:val="Style 11 pt Bold Black Underline"/>
    <w:rsid w:val="00903DBE"/>
    <w:rPr>
      <w:b/>
      <w:bCs/>
      <w:color w:val="000000"/>
      <w:sz w:val="20"/>
      <w:u w:val="single"/>
    </w:rPr>
  </w:style>
  <w:style w:type="character" w:customStyle="1" w:styleId="Style11ptBoldBlackUnderlineBorderSinglesolidline">
    <w:name w:val="Style 11 pt Bold Black Underline Border: : (Single solid line ..."/>
    <w:rsid w:val="00903DBE"/>
    <w:rPr>
      <w:b/>
      <w:bCs/>
      <w:color w:val="000000"/>
      <w:sz w:val="20"/>
      <w:u w:val="single"/>
      <w:bdr w:val="single" w:sz="4" w:space="0" w:color="auto" w:frame="1"/>
    </w:rPr>
  </w:style>
  <w:style w:type="character" w:customStyle="1" w:styleId="StyleLatinMeridien-Italic11ptItalicUnderline">
    <w:name w:val="Style (Latin) Meridien-Italic 11 pt Italic Underline"/>
    <w:rsid w:val="00903DBE"/>
    <w:rPr>
      <w:rFonts w:ascii="Meridien-Italic" w:hAnsi="Meridien-Italic" w:hint="default"/>
      <w:i/>
      <w:iCs/>
      <w:sz w:val="20"/>
      <w:u w:val="single"/>
    </w:rPr>
  </w:style>
  <w:style w:type="character" w:customStyle="1" w:styleId="Citation-AuthorDate">
    <w:name w:val="Citation - Author/Date"/>
    <w:rsid w:val="00903DBE"/>
    <w:rPr>
      <w:b/>
      <w:bCs w:val="0"/>
      <w:smallCaps/>
      <w:sz w:val="24"/>
      <w:u w:val="single"/>
    </w:rPr>
  </w:style>
  <w:style w:type="character" w:customStyle="1" w:styleId="underlinestylechar0">
    <w:name w:val="underlinestylechar"/>
    <w:rsid w:val="00903DBE"/>
  </w:style>
  <w:style w:type="character" w:customStyle="1" w:styleId="highlight">
    <w:name w:val="highlight"/>
    <w:rsid w:val="00903DBE"/>
  </w:style>
  <w:style w:type="character" w:customStyle="1" w:styleId="DottedUnderline0">
    <w:name w:val="Dotted Underline"/>
    <w:rsid w:val="00903DBE"/>
    <w:rPr>
      <w:rFonts w:ascii="Times New Roman" w:hAnsi="Times New Roman" w:cs="Times New Roman" w:hint="default"/>
      <w:sz w:val="20"/>
      <w:u w:val="dottedHeavy"/>
    </w:rPr>
  </w:style>
  <w:style w:type="character" w:customStyle="1" w:styleId="titleauthoretc">
    <w:name w:val="titleauthoretc"/>
    <w:rsid w:val="00903DBE"/>
  </w:style>
  <w:style w:type="character" w:customStyle="1" w:styleId="labeltext">
    <w:name w:val="labeltext"/>
    <w:rsid w:val="00903DBE"/>
  </w:style>
  <w:style w:type="character" w:customStyle="1" w:styleId="viewlink">
    <w:name w:val="viewlink"/>
    <w:rsid w:val="00903DBE"/>
  </w:style>
  <w:style w:type="character" w:customStyle="1" w:styleId="share">
    <w:name w:val="share"/>
    <w:rsid w:val="00903DBE"/>
  </w:style>
  <w:style w:type="character" w:customStyle="1" w:styleId="inlinkchart">
    <w:name w:val="inlink_chart"/>
    <w:rsid w:val="00903DBE"/>
  </w:style>
  <w:style w:type="character" w:customStyle="1" w:styleId="underLight">
    <w:name w:val="underLight"/>
    <w:uiPriority w:val="1"/>
    <w:qFormat/>
    <w:rsid w:val="00903DB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03DBE"/>
  </w:style>
  <w:style w:type="character" w:customStyle="1" w:styleId="author-rss">
    <w:name w:val="author-rss"/>
    <w:rsid w:val="00903DBE"/>
  </w:style>
  <w:style w:type="character" w:customStyle="1" w:styleId="fbsharecountwrapper">
    <w:name w:val="fb_share_count_wrapper"/>
    <w:rsid w:val="00903DBE"/>
  </w:style>
  <w:style w:type="character" w:customStyle="1" w:styleId="fbbuttontext">
    <w:name w:val="fb_button_text"/>
    <w:rsid w:val="00903DBE"/>
  </w:style>
  <w:style w:type="character" w:customStyle="1" w:styleId="hw">
    <w:name w:val="hw"/>
    <w:rsid w:val="00903DBE"/>
  </w:style>
  <w:style w:type="character" w:customStyle="1" w:styleId="linktotop">
    <w:name w:val="linktotop"/>
    <w:rsid w:val="00903DBE"/>
  </w:style>
  <w:style w:type="character" w:customStyle="1" w:styleId="maintextbldleft">
    <w:name w:val="maintextbldleft"/>
    <w:rsid w:val="00903DBE"/>
  </w:style>
  <w:style w:type="character" w:customStyle="1" w:styleId="maintextleft">
    <w:name w:val="maintextleft"/>
    <w:rsid w:val="00903DBE"/>
  </w:style>
  <w:style w:type="character" w:customStyle="1" w:styleId="descriptionstyle1block">
    <w:name w:val="description style1 block"/>
    <w:rsid w:val="00903DBE"/>
  </w:style>
  <w:style w:type="character" w:customStyle="1" w:styleId="gutter-right-1">
    <w:name w:val="gutter-right-1"/>
    <w:basedOn w:val="DefaultParagraphFont"/>
    <w:rsid w:val="00903DBE"/>
  </w:style>
  <w:style w:type="character" w:customStyle="1" w:styleId="ssl3">
    <w:name w:val="ss_l3"/>
    <w:rsid w:val="00903DBE"/>
  </w:style>
  <w:style w:type="character" w:customStyle="1" w:styleId="FontStyle39">
    <w:name w:val="Font Style39"/>
    <w:uiPriority w:val="99"/>
    <w:rsid w:val="00903DBE"/>
    <w:rPr>
      <w:rFonts w:ascii="Constantia" w:hAnsi="Constantia" w:cs="Constantia" w:hint="default"/>
      <w:b/>
      <w:bCs/>
      <w:sz w:val="18"/>
      <w:szCs w:val="18"/>
    </w:rPr>
  </w:style>
  <w:style w:type="character" w:customStyle="1" w:styleId="6">
    <w:name w:val="6"/>
    <w:rsid w:val="00903DBE"/>
    <w:rPr>
      <w:rFonts w:ascii="Arial" w:hAnsi="Arial" w:cs="Arial" w:hint="default"/>
      <w:bCs/>
      <w:sz w:val="20"/>
      <w:u w:val="single"/>
      <w:lang w:val="en-US" w:eastAsia="en-US" w:bidi="ar-SA"/>
    </w:rPr>
  </w:style>
  <w:style w:type="character" w:customStyle="1" w:styleId="Header11">
    <w:name w:val="Header11"/>
    <w:rsid w:val="00903DBE"/>
  </w:style>
  <w:style w:type="character" w:customStyle="1" w:styleId="posa">
    <w:name w:val="pos(a)"/>
    <w:basedOn w:val="DefaultParagraphFont"/>
    <w:rsid w:val="00903DBE"/>
  </w:style>
  <w:style w:type="character" w:customStyle="1" w:styleId="u-hiddeninnarrowenv">
    <w:name w:val="u-hiddeninnarrowenv"/>
    <w:basedOn w:val="DefaultParagraphFont"/>
    <w:rsid w:val="00903DBE"/>
  </w:style>
  <w:style w:type="character" w:customStyle="1" w:styleId="followbutton-bird">
    <w:name w:val="followbutton-bird"/>
    <w:basedOn w:val="DefaultParagraphFont"/>
    <w:rsid w:val="00903DBE"/>
  </w:style>
  <w:style w:type="character" w:customStyle="1" w:styleId="tweetauthor-name">
    <w:name w:val="tweetauthor-name"/>
    <w:basedOn w:val="DefaultParagraphFont"/>
    <w:rsid w:val="00903DBE"/>
  </w:style>
  <w:style w:type="character" w:customStyle="1" w:styleId="tweetauthor-verifiedbadge">
    <w:name w:val="tweetauthor-verifiedbadge"/>
    <w:basedOn w:val="DefaultParagraphFont"/>
    <w:rsid w:val="00903DBE"/>
  </w:style>
  <w:style w:type="character" w:customStyle="1" w:styleId="tweetauthor-screenname">
    <w:name w:val="tweetauthor-screenname"/>
    <w:basedOn w:val="DefaultParagraphFont"/>
    <w:rsid w:val="00903DBE"/>
  </w:style>
  <w:style w:type="character" w:customStyle="1" w:styleId="u-hiddenvisually">
    <w:name w:val="u-hiddenvisually"/>
    <w:basedOn w:val="DefaultParagraphFont"/>
    <w:rsid w:val="00903DBE"/>
  </w:style>
  <w:style w:type="character" w:customStyle="1" w:styleId="tweetaction-stat">
    <w:name w:val="tweetaction-stat"/>
    <w:basedOn w:val="DefaultParagraphFont"/>
    <w:rsid w:val="00903DBE"/>
  </w:style>
  <w:style w:type="character" w:customStyle="1" w:styleId="related">
    <w:name w:val="related"/>
    <w:basedOn w:val="DefaultParagraphFont"/>
    <w:rsid w:val="00903DBE"/>
  </w:style>
  <w:style w:type="character" w:customStyle="1" w:styleId="related-content">
    <w:name w:val="related-content"/>
    <w:basedOn w:val="DefaultParagraphFont"/>
    <w:rsid w:val="00903DBE"/>
  </w:style>
  <w:style w:type="character" w:customStyle="1" w:styleId="name-of-author">
    <w:name w:val="name-of-author"/>
    <w:basedOn w:val="DefaultParagraphFont"/>
    <w:rsid w:val="00903DBE"/>
  </w:style>
  <w:style w:type="character" w:customStyle="1" w:styleId="first-name">
    <w:name w:val="first-name"/>
    <w:basedOn w:val="DefaultParagraphFont"/>
    <w:rsid w:val="00903DBE"/>
  </w:style>
  <w:style w:type="character" w:customStyle="1" w:styleId="last-name">
    <w:name w:val="last-name"/>
    <w:basedOn w:val="DefaultParagraphFont"/>
    <w:rsid w:val="00903DBE"/>
  </w:style>
  <w:style w:type="character" w:customStyle="1" w:styleId="caption10">
    <w:name w:val="caption1"/>
    <w:basedOn w:val="DefaultParagraphFont"/>
    <w:rsid w:val="00903DBE"/>
  </w:style>
  <w:style w:type="character" w:customStyle="1" w:styleId="recirc-text">
    <w:name w:val="&quot;recirc-text”"/>
    <w:basedOn w:val="DefaultParagraphFont"/>
    <w:rsid w:val="00903DBE"/>
  </w:style>
  <w:style w:type="character" w:customStyle="1" w:styleId="video-icon">
    <w:name w:val="video-icon"/>
    <w:basedOn w:val="DefaultParagraphFont"/>
    <w:rsid w:val="00903DBE"/>
  </w:style>
  <w:style w:type="character" w:customStyle="1" w:styleId="powa-shot-play-btn-text">
    <w:name w:val="powa-shot-play-btn-text"/>
    <w:basedOn w:val="DefaultParagraphFont"/>
    <w:rsid w:val="00903DBE"/>
  </w:style>
  <w:style w:type="character" w:customStyle="1" w:styleId="powa-shot-click">
    <w:name w:val="powa-shot-click"/>
    <w:basedOn w:val="DefaultParagraphFont"/>
    <w:rsid w:val="00903DBE"/>
  </w:style>
  <w:style w:type="character" w:customStyle="1" w:styleId="wpv-blurb">
    <w:name w:val="wpv-blurb"/>
    <w:basedOn w:val="DefaultParagraphFont"/>
    <w:rsid w:val="00903DBE"/>
  </w:style>
  <w:style w:type="character" w:customStyle="1" w:styleId="pb-caption">
    <w:name w:val="pb-caption"/>
    <w:basedOn w:val="DefaultParagraphFont"/>
    <w:rsid w:val="00903DBE"/>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903DB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903DBE"/>
    <w:rPr>
      <w:vertAlign w:val="baseline"/>
    </w:rPr>
  </w:style>
  <w:style w:type="character" w:customStyle="1" w:styleId="Heading7Char1">
    <w:name w:val="Heading 7 Char1"/>
    <w:basedOn w:val="DefaultParagraphFont"/>
    <w:semiHidden/>
    <w:rsid w:val="00903DB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903DB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03DB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903DBE"/>
    <w:rPr>
      <w:rFonts w:ascii="Calibri" w:hAnsi="Calibri" w:cs="Calibri"/>
    </w:rPr>
  </w:style>
  <w:style w:type="numbering" w:customStyle="1" w:styleId="NoList2">
    <w:name w:val="No List2"/>
    <w:next w:val="NoList"/>
    <w:uiPriority w:val="99"/>
    <w:semiHidden/>
    <w:unhideWhenUsed/>
    <w:rsid w:val="00903DBE"/>
  </w:style>
  <w:style w:type="numbering" w:customStyle="1" w:styleId="NoList3">
    <w:name w:val="No List3"/>
    <w:next w:val="NoList"/>
    <w:uiPriority w:val="99"/>
    <w:semiHidden/>
    <w:unhideWhenUsed/>
    <w:rsid w:val="00903DBE"/>
  </w:style>
  <w:style w:type="numbering" w:customStyle="1" w:styleId="NoList4">
    <w:name w:val="No List4"/>
    <w:next w:val="NoList"/>
    <w:uiPriority w:val="99"/>
    <w:semiHidden/>
    <w:unhideWhenUsed/>
    <w:rsid w:val="00903DBE"/>
  </w:style>
  <w:style w:type="numbering" w:customStyle="1" w:styleId="NoList5">
    <w:name w:val="No List5"/>
    <w:next w:val="NoList"/>
    <w:semiHidden/>
    <w:unhideWhenUsed/>
    <w:rsid w:val="00903DBE"/>
  </w:style>
  <w:style w:type="paragraph" w:styleId="BlockText">
    <w:name w:val="Block Text"/>
    <w:basedOn w:val="Normal"/>
    <w:rsid w:val="00903DBE"/>
    <w:pPr>
      <w:ind w:left="229" w:right="229"/>
    </w:pPr>
    <w:rPr>
      <w:rFonts w:ascii="Verdana" w:eastAsia="Times New Roman" w:hAnsi="Verdana" w:cs="Calibri"/>
      <w:sz w:val="16"/>
      <w:szCs w:val="20"/>
    </w:rPr>
  </w:style>
  <w:style w:type="paragraph" w:styleId="NormalIndent">
    <w:name w:val="Normal Indent"/>
    <w:basedOn w:val="Normal"/>
    <w:rsid w:val="00903DBE"/>
    <w:pPr>
      <w:ind w:left="720"/>
    </w:pPr>
    <w:rPr>
      <w:rFonts w:eastAsia="Times New Roman" w:cs="Calibri"/>
      <w:szCs w:val="20"/>
    </w:rPr>
  </w:style>
  <w:style w:type="paragraph" w:styleId="EnvelopeReturn">
    <w:name w:val="envelope return"/>
    <w:basedOn w:val="Normal"/>
    <w:rsid w:val="00903DBE"/>
    <w:rPr>
      <w:rFonts w:eastAsia="Times New Roman" w:cs="Calibri"/>
      <w:sz w:val="24"/>
      <w:szCs w:val="20"/>
    </w:rPr>
  </w:style>
  <w:style w:type="paragraph" w:styleId="EnvelopeAddress">
    <w:name w:val="envelope address"/>
    <w:basedOn w:val="Normal"/>
    <w:rsid w:val="00903DBE"/>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903DBE"/>
  </w:style>
  <w:style w:type="numbering" w:customStyle="1" w:styleId="NoList7">
    <w:name w:val="No List7"/>
    <w:next w:val="NoList"/>
    <w:semiHidden/>
    <w:unhideWhenUsed/>
    <w:rsid w:val="00903DBE"/>
  </w:style>
  <w:style w:type="paragraph" w:styleId="ListBullet">
    <w:name w:val="List Bullet"/>
    <w:basedOn w:val="Normal"/>
    <w:link w:val="ListBulletChar"/>
    <w:uiPriority w:val="99"/>
    <w:unhideWhenUsed/>
    <w:rsid w:val="00903DBE"/>
    <w:pPr>
      <w:tabs>
        <w:tab w:val="num" w:pos="360"/>
      </w:tabs>
      <w:ind w:left="360" w:hanging="360"/>
      <w:contextualSpacing/>
    </w:pPr>
    <w:rPr>
      <w:rFonts w:eastAsia="Calibri" w:cs="Calibri"/>
    </w:rPr>
  </w:style>
  <w:style w:type="table" w:styleId="MediumGrid1">
    <w:name w:val="Medium Grid 1"/>
    <w:basedOn w:val="TableNormal"/>
    <w:uiPriority w:val="67"/>
    <w:rsid w:val="00903DB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903DBE"/>
    <w:rPr>
      <w:rFonts w:ascii="Arial Narrow" w:eastAsia="SimSun" w:hAnsi="Arial Narrow" w:cs="Calibri"/>
      <w:sz w:val="20"/>
      <w:szCs w:val="22"/>
    </w:rPr>
  </w:style>
  <w:style w:type="numbering" w:customStyle="1" w:styleId="NoList11">
    <w:name w:val="No List11"/>
    <w:next w:val="NoList"/>
    <w:uiPriority w:val="99"/>
    <w:semiHidden/>
    <w:unhideWhenUsed/>
    <w:rsid w:val="00903DBE"/>
  </w:style>
  <w:style w:type="numbering" w:customStyle="1" w:styleId="NoList111">
    <w:name w:val="No List111"/>
    <w:next w:val="NoList"/>
    <w:uiPriority w:val="99"/>
    <w:semiHidden/>
    <w:unhideWhenUsed/>
    <w:rsid w:val="00903DBE"/>
  </w:style>
  <w:style w:type="numbering" w:customStyle="1" w:styleId="NoList1111">
    <w:name w:val="No List1111"/>
    <w:next w:val="NoList"/>
    <w:uiPriority w:val="99"/>
    <w:semiHidden/>
    <w:unhideWhenUsed/>
    <w:rsid w:val="00903DBE"/>
  </w:style>
  <w:style w:type="numbering" w:customStyle="1" w:styleId="NoList11111">
    <w:name w:val="No List11111"/>
    <w:next w:val="NoList"/>
    <w:uiPriority w:val="99"/>
    <w:semiHidden/>
    <w:unhideWhenUsed/>
    <w:rsid w:val="00903DBE"/>
  </w:style>
  <w:style w:type="numbering" w:customStyle="1" w:styleId="NoList111111">
    <w:name w:val="No List111111"/>
    <w:next w:val="NoList"/>
    <w:uiPriority w:val="99"/>
    <w:semiHidden/>
    <w:unhideWhenUsed/>
    <w:rsid w:val="00903DBE"/>
  </w:style>
  <w:style w:type="numbering" w:customStyle="1" w:styleId="NoList1111111">
    <w:name w:val="No List1111111"/>
    <w:next w:val="NoList"/>
    <w:uiPriority w:val="99"/>
    <w:semiHidden/>
    <w:unhideWhenUsed/>
    <w:rsid w:val="00903DBE"/>
  </w:style>
  <w:style w:type="numbering" w:customStyle="1" w:styleId="NoList11111111">
    <w:name w:val="No List11111111"/>
    <w:next w:val="NoList"/>
    <w:uiPriority w:val="99"/>
    <w:semiHidden/>
    <w:unhideWhenUsed/>
    <w:rsid w:val="00903DBE"/>
  </w:style>
  <w:style w:type="numbering" w:customStyle="1" w:styleId="NoList111111111">
    <w:name w:val="No List111111111"/>
    <w:next w:val="NoList"/>
    <w:uiPriority w:val="99"/>
    <w:semiHidden/>
    <w:unhideWhenUsed/>
    <w:rsid w:val="00903DBE"/>
  </w:style>
  <w:style w:type="numbering" w:customStyle="1" w:styleId="NoList1111111111">
    <w:name w:val="No List1111111111"/>
    <w:next w:val="NoList"/>
    <w:uiPriority w:val="99"/>
    <w:semiHidden/>
    <w:unhideWhenUsed/>
    <w:rsid w:val="00903DBE"/>
  </w:style>
  <w:style w:type="numbering" w:customStyle="1" w:styleId="NoList11111111111">
    <w:name w:val="No List11111111111"/>
    <w:next w:val="NoList"/>
    <w:uiPriority w:val="99"/>
    <w:semiHidden/>
    <w:unhideWhenUsed/>
    <w:rsid w:val="00903DBE"/>
  </w:style>
  <w:style w:type="numbering" w:customStyle="1" w:styleId="NoList111111111111">
    <w:name w:val="No List111111111111"/>
    <w:next w:val="NoList"/>
    <w:uiPriority w:val="99"/>
    <w:semiHidden/>
    <w:unhideWhenUsed/>
    <w:rsid w:val="00903DBE"/>
  </w:style>
  <w:style w:type="numbering" w:customStyle="1" w:styleId="NoList1111111111111">
    <w:name w:val="No List1111111111111"/>
    <w:next w:val="NoList"/>
    <w:uiPriority w:val="99"/>
    <w:semiHidden/>
    <w:unhideWhenUsed/>
    <w:rsid w:val="00903DBE"/>
  </w:style>
  <w:style w:type="numbering" w:customStyle="1" w:styleId="NoList11111111111111">
    <w:name w:val="No List11111111111111"/>
    <w:next w:val="NoList"/>
    <w:uiPriority w:val="99"/>
    <w:semiHidden/>
    <w:unhideWhenUsed/>
    <w:rsid w:val="00903DBE"/>
  </w:style>
  <w:style w:type="numbering" w:customStyle="1" w:styleId="NoList111111111111111">
    <w:name w:val="No List111111111111111"/>
    <w:next w:val="NoList"/>
    <w:uiPriority w:val="99"/>
    <w:semiHidden/>
    <w:unhideWhenUsed/>
    <w:rsid w:val="00903DBE"/>
  </w:style>
  <w:style w:type="numbering" w:customStyle="1" w:styleId="NoList1111111111111111">
    <w:name w:val="No List1111111111111111"/>
    <w:next w:val="NoList"/>
    <w:uiPriority w:val="99"/>
    <w:semiHidden/>
    <w:unhideWhenUsed/>
    <w:rsid w:val="00903DBE"/>
  </w:style>
  <w:style w:type="numbering" w:customStyle="1" w:styleId="NoList11111111111111111">
    <w:name w:val="No List11111111111111111"/>
    <w:next w:val="NoList"/>
    <w:uiPriority w:val="99"/>
    <w:semiHidden/>
    <w:unhideWhenUsed/>
    <w:rsid w:val="00903DBE"/>
  </w:style>
  <w:style w:type="character" w:customStyle="1" w:styleId="FontStyle220">
    <w:name w:val="Font Style220"/>
    <w:basedOn w:val="DefaultParagraphFont"/>
    <w:uiPriority w:val="99"/>
    <w:rsid w:val="00903DBE"/>
    <w:rPr>
      <w:rFonts w:ascii="Candara" w:hAnsi="Candara" w:cs="Candara" w:hint="default"/>
      <w:i/>
      <w:iCs/>
      <w:sz w:val="18"/>
      <w:szCs w:val="18"/>
    </w:rPr>
  </w:style>
  <w:style w:type="character" w:customStyle="1" w:styleId="FontStyle290">
    <w:name w:val="Font Style290"/>
    <w:basedOn w:val="DefaultParagraphFont"/>
    <w:uiPriority w:val="99"/>
    <w:rsid w:val="00903DB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03DBE"/>
    <w:rPr>
      <w:rFonts w:ascii="Arial" w:hAnsi="Arial" w:cs="Arial"/>
      <w:b/>
      <w:bCs/>
      <w:sz w:val="16"/>
      <w:szCs w:val="16"/>
    </w:rPr>
  </w:style>
  <w:style w:type="paragraph" w:customStyle="1" w:styleId="analytic">
    <w:name w:val="analytic"/>
    <w:basedOn w:val="Normal"/>
    <w:link w:val="analyticChar"/>
    <w:uiPriority w:val="4"/>
    <w:qFormat/>
    <w:rsid w:val="00903DBE"/>
    <w:pPr>
      <w:spacing w:before="120"/>
    </w:pPr>
    <w:rPr>
      <w:rFonts w:cs="Calibri"/>
      <w:b/>
      <w:sz w:val="20"/>
    </w:rPr>
  </w:style>
  <w:style w:type="character" w:customStyle="1" w:styleId="analyticChar">
    <w:name w:val="analytic Char"/>
    <w:basedOn w:val="DefaultParagraphFont"/>
    <w:link w:val="analytic"/>
    <w:uiPriority w:val="4"/>
    <w:rsid w:val="00903DBE"/>
    <w:rPr>
      <w:rFonts w:ascii="Calibri" w:hAnsi="Calibri" w:cs="Calibri"/>
      <w:b/>
      <w:sz w:val="20"/>
    </w:rPr>
  </w:style>
  <w:style w:type="character" w:customStyle="1" w:styleId="m-5498913268213319940gmail-styleunderline">
    <w:name w:val="m_-5498913268213319940gmail-styleunderline"/>
    <w:basedOn w:val="DefaultParagraphFont"/>
    <w:rsid w:val="00903DBE"/>
  </w:style>
  <w:style w:type="paragraph" w:customStyle="1" w:styleId="speakable">
    <w:name w:val="speakable"/>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903DBE"/>
  </w:style>
  <w:style w:type="character" w:customStyle="1" w:styleId="copyright">
    <w:name w:val="copyright"/>
    <w:basedOn w:val="DefaultParagraphFont"/>
    <w:rsid w:val="00903DBE"/>
  </w:style>
  <w:style w:type="character" w:customStyle="1" w:styleId="TagCharCharCharChar">
    <w:name w:val="Tag Char Char Char Char"/>
    <w:basedOn w:val="DefaultParagraphFont"/>
    <w:rsid w:val="00903DBE"/>
    <w:rPr>
      <w:rFonts w:ascii="Calibri" w:hAnsi="Calibri" w:cs="Calibri"/>
      <w:b/>
      <w:sz w:val="24"/>
    </w:rPr>
  </w:style>
  <w:style w:type="paragraph" w:customStyle="1" w:styleId="g-body">
    <w:name w:val="g-body"/>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903DBE"/>
    <w:pPr>
      <w:spacing w:before="100" w:beforeAutospacing="1" w:after="100" w:afterAutospacing="1"/>
    </w:pPr>
    <w:rPr>
      <w:rFonts w:cs="Calibri"/>
      <w:sz w:val="24"/>
    </w:rPr>
  </w:style>
  <w:style w:type="paragraph" w:customStyle="1" w:styleId="style41">
    <w:name w:val="style4"/>
    <w:basedOn w:val="Normal"/>
    <w:uiPriority w:val="99"/>
    <w:qFormat/>
    <w:rsid w:val="00903DBE"/>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903DBE"/>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903DBE"/>
  </w:style>
  <w:style w:type="character" w:customStyle="1" w:styleId="UL-Bold">
    <w:name w:val="UL-Bold"/>
    <w:basedOn w:val="DefaultParagraphFont"/>
    <w:rsid w:val="00903DBE"/>
    <w:rPr>
      <w:u w:val="thick"/>
    </w:rPr>
  </w:style>
  <w:style w:type="character" w:customStyle="1" w:styleId="UL-None">
    <w:name w:val="UL-None"/>
    <w:basedOn w:val="DefaultParagraphFont"/>
    <w:rsid w:val="00903DBE"/>
    <w:rPr>
      <w:strike w:val="0"/>
      <w:dstrike w:val="0"/>
      <w:u w:val="none"/>
      <w:effect w:val="none"/>
    </w:rPr>
  </w:style>
  <w:style w:type="character" w:customStyle="1" w:styleId="gl">
    <w:name w:val="gl"/>
    <w:basedOn w:val="DefaultParagraphFont"/>
    <w:rsid w:val="00903DBE"/>
  </w:style>
  <w:style w:type="character" w:customStyle="1" w:styleId="qu730rj69h">
    <w:name w:val="qu730rj69h"/>
    <w:basedOn w:val="DefaultParagraphFont"/>
    <w:rsid w:val="00903DBE"/>
  </w:style>
  <w:style w:type="paragraph" w:customStyle="1" w:styleId="optext">
    <w:name w:val="optext"/>
    <w:basedOn w:val="Normal"/>
    <w:uiPriority w:val="99"/>
    <w:qFormat/>
    <w:rsid w:val="00903DBE"/>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903DBE"/>
  </w:style>
  <w:style w:type="character" w:customStyle="1" w:styleId="icr880">
    <w:name w:val="icr880"/>
    <w:basedOn w:val="DefaultParagraphFont"/>
    <w:rsid w:val="00903DBE"/>
  </w:style>
  <w:style w:type="character" w:customStyle="1" w:styleId="hx23q54">
    <w:name w:val="hx23q54"/>
    <w:basedOn w:val="DefaultParagraphFont"/>
    <w:rsid w:val="00903DBE"/>
  </w:style>
  <w:style w:type="character" w:customStyle="1" w:styleId="m-5348258726587825636gmail-style13ptbold">
    <w:name w:val="m_-5348258726587825636gmail-style13ptbold"/>
    <w:basedOn w:val="DefaultParagraphFont"/>
    <w:rsid w:val="00903DBE"/>
  </w:style>
  <w:style w:type="character" w:customStyle="1" w:styleId="m-5348258726587825636gmail-styleunderline">
    <w:name w:val="m_-5348258726587825636gmail-styleunderline"/>
    <w:basedOn w:val="DefaultParagraphFont"/>
    <w:rsid w:val="00903DBE"/>
  </w:style>
  <w:style w:type="character" w:customStyle="1" w:styleId="UnderlineCharChar1">
    <w:name w:val="Underline Char Char1"/>
    <w:basedOn w:val="DefaultParagraphFont"/>
    <w:rsid w:val="00903DB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903DBE"/>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903DBE"/>
  </w:style>
  <w:style w:type="character" w:customStyle="1" w:styleId="CardsFont12ptCharChar">
    <w:name w:val="Cards + Font: 12 pt Char Char"/>
    <w:basedOn w:val="DefaultParagraphFont"/>
    <w:rsid w:val="00903DBE"/>
    <w:rPr>
      <w:sz w:val="24"/>
      <w:szCs w:val="24"/>
      <w:u w:val="thick"/>
      <w:lang w:val="en-US" w:eastAsia="en-US" w:bidi="ar-SA"/>
    </w:rPr>
  </w:style>
  <w:style w:type="character" w:customStyle="1" w:styleId="NothingChar1">
    <w:name w:val="Nothing Char1"/>
    <w:basedOn w:val="DefaultParagraphFont"/>
    <w:rsid w:val="00903DBE"/>
    <w:rPr>
      <w:lang w:val="en-US" w:eastAsia="en-US" w:bidi="ar-SA"/>
    </w:rPr>
  </w:style>
  <w:style w:type="paragraph" w:customStyle="1" w:styleId="useless">
    <w:name w:val="useless"/>
    <w:basedOn w:val="Normal"/>
    <w:uiPriority w:val="99"/>
    <w:qFormat/>
    <w:rsid w:val="00903DBE"/>
    <w:rPr>
      <w:rFonts w:ascii="Times New Roman" w:eastAsia="Times New Roman" w:hAnsi="Times New Roman" w:cs="Calibri"/>
      <w:sz w:val="12"/>
    </w:rPr>
  </w:style>
  <w:style w:type="character" w:customStyle="1" w:styleId="DDIUnderline">
    <w:name w:val="DDI Underline"/>
    <w:qFormat/>
    <w:rsid w:val="00903DBE"/>
    <w:rPr>
      <w:rFonts w:ascii="Times New Roman" w:hAnsi="Times New Roman"/>
      <w:sz w:val="24"/>
      <w:u w:val="single"/>
    </w:rPr>
  </w:style>
  <w:style w:type="character" w:customStyle="1" w:styleId="Char1">
    <w:name w:val="Char1"/>
    <w:basedOn w:val="DefaultParagraphFont"/>
    <w:rsid w:val="00903DBE"/>
    <w:rPr>
      <w:rFonts w:cs="Arial"/>
      <w:b/>
      <w:bCs/>
      <w:iCs/>
      <w:sz w:val="24"/>
      <w:szCs w:val="28"/>
      <w:lang w:val="en-US" w:eastAsia="en-US" w:bidi="ar-SA"/>
    </w:rPr>
  </w:style>
  <w:style w:type="paragraph" w:customStyle="1" w:styleId="ALLCAPS">
    <w:name w:val="ALL CAPS"/>
    <w:basedOn w:val="Normal"/>
    <w:link w:val="ALLCAPSChar"/>
    <w:qFormat/>
    <w:rsid w:val="00903DBE"/>
    <w:rPr>
      <w:rFonts w:ascii="Times New Roman" w:eastAsia="Times New Roman" w:hAnsi="Times New Roman" w:cs="Calibri"/>
      <w:b/>
      <w:caps/>
    </w:rPr>
  </w:style>
  <w:style w:type="character" w:customStyle="1" w:styleId="ALLCAPSChar">
    <w:name w:val="ALL CAPS Char"/>
    <w:basedOn w:val="DefaultParagraphFont"/>
    <w:link w:val="ALLCAPS"/>
    <w:rsid w:val="00903DBE"/>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903DBE"/>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903DBE"/>
    <w:rPr>
      <w:rFonts w:ascii="Times New Roman" w:eastAsia="Times New Roman" w:hAnsi="Times New Roman" w:cs="Calibri"/>
      <w:b/>
    </w:rPr>
  </w:style>
  <w:style w:type="character" w:customStyle="1" w:styleId="10ptnotbold">
    <w:name w:val="10ptnotbold"/>
    <w:basedOn w:val="DefaultParagraphFont"/>
    <w:rsid w:val="00903DBE"/>
    <w:rPr>
      <w:sz w:val="20"/>
    </w:rPr>
  </w:style>
  <w:style w:type="character" w:customStyle="1" w:styleId="Cites-AuthorDate">
    <w:name w:val="Cites-Author/Date"/>
    <w:rsid w:val="00903DBE"/>
    <w:rPr>
      <w:rFonts w:ascii="Helvetica" w:hAnsi="Helvetica"/>
      <w:b/>
      <w:sz w:val="22"/>
      <w:szCs w:val="24"/>
      <w:u w:val="thick"/>
    </w:rPr>
  </w:style>
  <w:style w:type="paragraph" w:customStyle="1" w:styleId="CiteTag">
    <w:name w:val="Cite/Tag"/>
    <w:basedOn w:val="Normal"/>
    <w:uiPriority w:val="99"/>
    <w:qFormat/>
    <w:rsid w:val="00903DBE"/>
    <w:rPr>
      <w:rFonts w:ascii="Times New Roman" w:eastAsia="Cambria" w:hAnsi="Times New Roman" w:cs="Calibri"/>
      <w:b/>
    </w:rPr>
  </w:style>
  <w:style w:type="character" w:customStyle="1" w:styleId="CardsFont6ptChar1">
    <w:name w:val="Cards + Font: 6 pt Char1"/>
    <w:basedOn w:val="CardsChar"/>
    <w:link w:val="CardsFont6pt"/>
    <w:rsid w:val="00903DB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903DBE"/>
  </w:style>
  <w:style w:type="character" w:customStyle="1" w:styleId="m489902567989944824gmail-styleunderline">
    <w:name w:val="m_489902567989944824gmail-styleunderline"/>
    <w:basedOn w:val="DefaultParagraphFont"/>
    <w:rsid w:val="00903DBE"/>
  </w:style>
  <w:style w:type="paragraph" w:customStyle="1" w:styleId="Analytic0">
    <w:name w:val="Analytic"/>
    <w:basedOn w:val="Normal"/>
    <w:link w:val="AnalyticChar0"/>
    <w:autoRedefine/>
    <w:uiPriority w:val="4"/>
    <w:qFormat/>
    <w:rsid w:val="00903DBE"/>
    <w:rPr>
      <w:b/>
      <w:sz w:val="26"/>
    </w:rPr>
  </w:style>
  <w:style w:type="character" w:customStyle="1" w:styleId="AnalyticChar0">
    <w:name w:val="Analytic Char"/>
    <w:basedOn w:val="DefaultParagraphFont"/>
    <w:link w:val="Analytic0"/>
    <w:uiPriority w:val="4"/>
    <w:rsid w:val="00903DBE"/>
    <w:rPr>
      <w:rFonts w:ascii="Calibri" w:hAnsi="Calibri"/>
      <w:b/>
      <w:sz w:val="26"/>
    </w:rPr>
  </w:style>
  <w:style w:type="character" w:customStyle="1" w:styleId="UnresolvedMention2">
    <w:name w:val="Unresolved Mention2"/>
    <w:basedOn w:val="DefaultParagraphFont"/>
    <w:uiPriority w:val="99"/>
    <w:rsid w:val="00903DBE"/>
    <w:rPr>
      <w:color w:val="808080"/>
      <w:shd w:val="clear" w:color="auto" w:fill="E6E6E6"/>
    </w:rPr>
  </w:style>
  <w:style w:type="character" w:customStyle="1" w:styleId="swauthor">
    <w:name w:val="sw_author"/>
    <w:rsid w:val="00903DBE"/>
  </w:style>
  <w:style w:type="character" w:customStyle="1" w:styleId="UnderlineCharChar3">
    <w:name w:val="Underline Char Char3"/>
    <w:rsid w:val="00903DBE"/>
    <w:rPr>
      <w:szCs w:val="24"/>
      <w:u w:val="single"/>
      <w:lang w:val="en-US" w:eastAsia="en-US" w:bidi="ar-SA"/>
    </w:rPr>
  </w:style>
  <w:style w:type="character" w:customStyle="1" w:styleId="tl8wme">
    <w:name w:val="tl8wme"/>
    <w:basedOn w:val="DefaultParagraphFont"/>
    <w:rsid w:val="00903DBE"/>
  </w:style>
  <w:style w:type="character" w:customStyle="1" w:styleId="Mention3">
    <w:name w:val="Mention3"/>
    <w:basedOn w:val="DefaultParagraphFont"/>
    <w:uiPriority w:val="99"/>
    <w:semiHidden/>
    <w:unhideWhenUsed/>
    <w:rsid w:val="00903DBE"/>
    <w:rPr>
      <w:color w:val="2B579A"/>
      <w:shd w:val="clear" w:color="auto" w:fill="E6E6E6"/>
    </w:rPr>
  </w:style>
  <w:style w:type="character" w:customStyle="1" w:styleId="m-5251091010484660064gmail-style13ptbold">
    <w:name w:val="m_-5251091010484660064gmail-style13ptbold"/>
    <w:basedOn w:val="DefaultParagraphFont"/>
    <w:rsid w:val="00903DBE"/>
  </w:style>
  <w:style w:type="character" w:customStyle="1" w:styleId="m-5251091010484660064gmail-styleunderline">
    <w:name w:val="m_-5251091010484660064gmail-styleunderline"/>
    <w:basedOn w:val="DefaultParagraphFont"/>
    <w:rsid w:val="00903DBE"/>
  </w:style>
  <w:style w:type="character" w:customStyle="1" w:styleId="tablecaption">
    <w:name w:val="tablecaption"/>
    <w:basedOn w:val="DefaultParagraphFont"/>
    <w:rsid w:val="00903DBE"/>
  </w:style>
  <w:style w:type="character" w:customStyle="1" w:styleId="StyleLatinHelvetica105ptBlack">
    <w:name w:val="Style (Latin) Helvetica 10.5 pt Black"/>
    <w:basedOn w:val="DefaultParagraphFont"/>
    <w:rsid w:val="00903DBE"/>
    <w:rPr>
      <w:rFonts w:ascii="Times New Roman" w:hAnsi="Times New Roman"/>
      <w:color w:val="000000"/>
      <w:sz w:val="21"/>
    </w:rPr>
  </w:style>
  <w:style w:type="character" w:customStyle="1" w:styleId="m-413333960618644972gmail-style13ptbold">
    <w:name w:val="m_-413333960618644972gmail-style13ptbold"/>
    <w:basedOn w:val="DefaultParagraphFont"/>
    <w:rsid w:val="00903DBE"/>
  </w:style>
  <w:style w:type="character" w:customStyle="1" w:styleId="m-413333960618644972gmail-styleunderline">
    <w:name w:val="m_-413333960618644972gmail-styleunderline"/>
    <w:basedOn w:val="DefaultParagraphFont"/>
    <w:rsid w:val="00903DBE"/>
  </w:style>
  <w:style w:type="character" w:customStyle="1" w:styleId="m8314098763611656848gmail-stylestylebold12pt">
    <w:name w:val="m_8314098763611656848gmail-stylestylebold12pt"/>
    <w:basedOn w:val="DefaultParagraphFont"/>
    <w:rsid w:val="00903DBE"/>
  </w:style>
  <w:style w:type="character" w:customStyle="1" w:styleId="m8314098763611656848gmail-styleboldunderline">
    <w:name w:val="m_8314098763611656848gmail-styleboldunderline"/>
    <w:basedOn w:val="DefaultParagraphFont"/>
    <w:rsid w:val="00903DBE"/>
  </w:style>
  <w:style w:type="paragraph" w:customStyle="1" w:styleId="Spacer">
    <w:name w:val="Spacer"/>
    <w:basedOn w:val="Heading1"/>
    <w:link w:val="SpacerChar"/>
    <w:autoRedefine/>
    <w:uiPriority w:val="4"/>
    <w:qFormat/>
    <w:rsid w:val="00903DB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903DBE"/>
    <w:rPr>
      <w:rFonts w:ascii="Georgia" w:eastAsiaTheme="majorEastAsia" w:hAnsi="Georgia" w:cstheme="majorBidi"/>
      <w:b/>
      <w:bCs/>
      <w:szCs w:val="32"/>
    </w:rPr>
  </w:style>
  <w:style w:type="paragraph" w:customStyle="1" w:styleId="msonormal0">
    <w:name w:val="msonormal"/>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903DB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903DBE"/>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903DBE"/>
    <w:rPr>
      <w:rFonts w:ascii="Arial Narrow" w:hAnsi="Arial Narrow" w:cs="Times New Roman"/>
      <w:color w:val="000000"/>
      <w:sz w:val="16"/>
    </w:rPr>
  </w:style>
  <w:style w:type="character" w:customStyle="1" w:styleId="CiteReal0">
    <w:name w:val="CiteReal"/>
    <w:uiPriority w:val="1"/>
    <w:qFormat/>
    <w:rsid w:val="00903DBE"/>
    <w:rPr>
      <w:rFonts w:ascii="Arial" w:hAnsi="Arial"/>
      <w:b/>
      <w:sz w:val="24"/>
      <w:u w:val="single"/>
    </w:rPr>
  </w:style>
  <w:style w:type="character" w:customStyle="1" w:styleId="dropcap1">
    <w:name w:val="dropcap1"/>
    <w:rsid w:val="00903DBE"/>
  </w:style>
  <w:style w:type="paragraph" w:customStyle="1" w:styleId="Style31">
    <w:name w:val="Style31"/>
    <w:basedOn w:val="Normal"/>
    <w:uiPriority w:val="99"/>
    <w:rsid w:val="00903DBE"/>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903DBE"/>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903DBE"/>
    <w:pPr>
      <w:spacing w:line="200" w:lineRule="exact"/>
      <w:jc w:val="both"/>
    </w:pPr>
    <w:rPr>
      <w:rFonts w:ascii="Palatino Linotype" w:hAnsi="Palatino Linotype" w:cs="Palatino Linotype"/>
      <w:sz w:val="16"/>
    </w:rPr>
  </w:style>
  <w:style w:type="character" w:customStyle="1" w:styleId="FontStyle72">
    <w:name w:val="Font Style72"/>
    <w:uiPriority w:val="99"/>
    <w:rsid w:val="00903DBE"/>
    <w:rPr>
      <w:rFonts w:ascii="Cambria" w:hAnsi="Cambria" w:cs="Cambria" w:hint="default"/>
      <w:sz w:val="16"/>
      <w:szCs w:val="16"/>
    </w:rPr>
  </w:style>
  <w:style w:type="character" w:customStyle="1" w:styleId="FontStyle73">
    <w:name w:val="Font Style73"/>
    <w:uiPriority w:val="99"/>
    <w:rsid w:val="00903DBE"/>
    <w:rPr>
      <w:rFonts w:ascii="Cambria" w:hAnsi="Cambria" w:cs="Cambria" w:hint="default"/>
      <w:i/>
      <w:iCs/>
      <w:sz w:val="16"/>
      <w:szCs w:val="16"/>
    </w:rPr>
  </w:style>
  <w:style w:type="character" w:customStyle="1" w:styleId="UnderlinestyleChar2">
    <w:name w:val="Underline style Char2"/>
    <w:rsid w:val="00903DBE"/>
    <w:rPr>
      <w:sz w:val="22"/>
      <w:szCs w:val="24"/>
      <w:u w:val="single"/>
      <w:lang w:val="en-US" w:eastAsia="en-US" w:bidi="ar-SA"/>
    </w:rPr>
  </w:style>
  <w:style w:type="character" w:customStyle="1" w:styleId="FontStyle49">
    <w:name w:val="Font Style49"/>
    <w:uiPriority w:val="99"/>
    <w:rsid w:val="00903DBE"/>
    <w:rPr>
      <w:rFonts w:ascii="Cambria" w:hAnsi="Cambria" w:cs="Cambria"/>
      <w:sz w:val="20"/>
      <w:szCs w:val="20"/>
    </w:rPr>
  </w:style>
  <w:style w:type="character" w:customStyle="1" w:styleId="FontStyle50">
    <w:name w:val="Font Style50"/>
    <w:uiPriority w:val="99"/>
    <w:rsid w:val="00903DB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903DBE"/>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903DBE"/>
    <w:rPr>
      <w:rFonts w:ascii="Cambria" w:eastAsia="Cambria" w:hAnsi="Cambria" w:cs="Cambria"/>
      <w:spacing w:val="-3"/>
      <w:sz w:val="16"/>
      <w:szCs w:val="20"/>
    </w:rPr>
  </w:style>
  <w:style w:type="character" w:customStyle="1" w:styleId="kn">
    <w:name w:val="kn"/>
    <w:basedOn w:val="DefaultParagraphFont"/>
    <w:rsid w:val="00903DBE"/>
  </w:style>
  <w:style w:type="character" w:customStyle="1" w:styleId="StyleStyleUnderlineUnderlineStyleBoldUnderlineIntenseEmphas">
    <w:name w:val="Style Style UnderlineUnderlineStyle Bold UnderlineIntense Emphas..."/>
    <w:basedOn w:val="DefaultParagraphFont"/>
    <w:rsid w:val="00903DBE"/>
    <w:rPr>
      <w:b/>
      <w:bCs/>
      <w:sz w:val="26"/>
      <w:u w:val="single"/>
    </w:rPr>
  </w:style>
  <w:style w:type="character" w:customStyle="1" w:styleId="articoloinside">
    <w:name w:val="articolo_inside"/>
    <w:rsid w:val="00903DBE"/>
  </w:style>
  <w:style w:type="paragraph" w:customStyle="1" w:styleId="pagetools">
    <w:name w:val="pagetools"/>
    <w:basedOn w:val="Normal"/>
    <w:rsid w:val="00903DBE"/>
    <w:pPr>
      <w:spacing w:before="100" w:beforeAutospacing="1" w:after="100" w:afterAutospacing="1"/>
    </w:pPr>
    <w:rPr>
      <w:rFonts w:ascii="Cambria" w:eastAsia="Cambria" w:hAnsi="Cambria"/>
      <w:sz w:val="24"/>
    </w:rPr>
  </w:style>
  <w:style w:type="character" w:customStyle="1" w:styleId="desc">
    <w:name w:val="desc"/>
    <w:basedOn w:val="DefaultParagraphFont"/>
    <w:rsid w:val="00903DBE"/>
  </w:style>
  <w:style w:type="character" w:customStyle="1" w:styleId="job">
    <w:name w:val="job"/>
    <w:basedOn w:val="DefaultParagraphFont"/>
    <w:rsid w:val="00903DBE"/>
  </w:style>
  <w:style w:type="character" w:customStyle="1" w:styleId="publisher">
    <w:name w:val="publisher"/>
    <w:basedOn w:val="DefaultParagraphFont"/>
    <w:rsid w:val="00903DBE"/>
  </w:style>
  <w:style w:type="character" w:customStyle="1" w:styleId="pubyear">
    <w:name w:val="pubyear"/>
    <w:basedOn w:val="DefaultParagraphFont"/>
    <w:rsid w:val="00903DBE"/>
  </w:style>
  <w:style w:type="character" w:customStyle="1" w:styleId="pubcity">
    <w:name w:val="pubcity"/>
    <w:basedOn w:val="DefaultParagraphFont"/>
    <w:rsid w:val="00903DBE"/>
  </w:style>
  <w:style w:type="character" w:customStyle="1" w:styleId="bodycontentlink">
    <w:name w:val="bodycontentlink"/>
    <w:basedOn w:val="DefaultParagraphFont"/>
    <w:rsid w:val="00903DBE"/>
  </w:style>
  <w:style w:type="paragraph" w:customStyle="1" w:styleId="C-Text">
    <w:name w:val="C-Text"/>
    <w:basedOn w:val="Normal"/>
    <w:rsid w:val="00903DBE"/>
    <w:pPr>
      <w:tabs>
        <w:tab w:val="num" w:pos="720"/>
      </w:tabs>
      <w:ind w:left="720" w:hanging="360"/>
    </w:pPr>
    <w:rPr>
      <w:rFonts w:ascii="Book Antiqua" w:hAnsi="Book Antiqua"/>
      <w:sz w:val="24"/>
    </w:rPr>
  </w:style>
  <w:style w:type="character" w:customStyle="1" w:styleId="ecdate">
    <w:name w:val="ec_date"/>
    <w:basedOn w:val="DefaultParagraphFont"/>
    <w:rsid w:val="00903DBE"/>
    <w:rPr>
      <w:rFonts w:ascii="Symbol" w:hAnsi="Symbol" w:hint="default"/>
      <w:sz w:val="20"/>
      <w:szCs w:val="20"/>
      <w:shd w:val="clear" w:color="auto" w:fill="FFFFFF"/>
    </w:rPr>
  </w:style>
  <w:style w:type="paragraph" w:customStyle="1" w:styleId="ecmsonormal">
    <w:name w:val="ec_msonormal"/>
    <w:basedOn w:val="Normal"/>
    <w:rsid w:val="00903DBE"/>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903DBE"/>
  </w:style>
  <w:style w:type="character" w:customStyle="1" w:styleId="articleheadline">
    <w:name w:val="articleheadline"/>
    <w:basedOn w:val="DefaultParagraphFont"/>
    <w:rsid w:val="00903DBE"/>
  </w:style>
  <w:style w:type="paragraph" w:customStyle="1" w:styleId="u-intro">
    <w:name w:val="u-intro"/>
    <w:basedOn w:val="Normal"/>
    <w:rsid w:val="00903DBE"/>
    <w:pPr>
      <w:spacing w:before="100" w:beforeAutospacing="1" w:after="100" w:afterAutospacing="1"/>
    </w:pPr>
    <w:rPr>
      <w:rFonts w:ascii="Georgia" w:hAnsi="Georgia"/>
      <w:sz w:val="24"/>
    </w:rPr>
  </w:style>
  <w:style w:type="character" w:customStyle="1" w:styleId="u-byline">
    <w:name w:val="u-byline"/>
    <w:basedOn w:val="DefaultParagraphFont"/>
    <w:rsid w:val="00903DBE"/>
  </w:style>
  <w:style w:type="character" w:customStyle="1" w:styleId="articlebya">
    <w:name w:val="articleby_a"/>
    <w:basedOn w:val="DefaultParagraphFont"/>
    <w:rsid w:val="00903DBE"/>
  </w:style>
  <w:style w:type="character" w:customStyle="1" w:styleId="popupwinby">
    <w:name w:val="popupwinby"/>
    <w:basedOn w:val="DefaultParagraphFont"/>
    <w:rsid w:val="00903DBE"/>
  </w:style>
  <w:style w:type="character" w:customStyle="1" w:styleId="storyheader">
    <w:name w:val="storyheader"/>
    <w:basedOn w:val="DefaultParagraphFont"/>
    <w:rsid w:val="00903DBE"/>
  </w:style>
  <w:style w:type="character" w:customStyle="1" w:styleId="marron">
    <w:name w:val="marron"/>
    <w:basedOn w:val="DefaultParagraphFont"/>
    <w:rsid w:val="00903DBE"/>
  </w:style>
  <w:style w:type="paragraph" w:customStyle="1" w:styleId="StyleNormalWeb10pt">
    <w:name w:val="Style Normal (Web) + 10 pt"/>
    <w:basedOn w:val="NormalWeb"/>
    <w:next w:val="Normal"/>
    <w:rsid w:val="00903DBE"/>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903DBE"/>
    <w:rPr>
      <w:szCs w:val="24"/>
      <w:lang w:val="en-US" w:eastAsia="en-US" w:bidi="ar-SA"/>
    </w:rPr>
  </w:style>
  <w:style w:type="paragraph" w:customStyle="1" w:styleId="TagCiteShells">
    <w:name w:val="Tag/Cite/Shells"/>
    <w:basedOn w:val="Normal"/>
    <w:rsid w:val="00903DBE"/>
    <w:rPr>
      <w:rFonts w:ascii="Georgia" w:hAnsi="Georgia"/>
      <w:b/>
      <w:sz w:val="16"/>
    </w:rPr>
  </w:style>
  <w:style w:type="paragraph" w:customStyle="1" w:styleId="DefinitionTerm">
    <w:name w:val="Definition Term"/>
    <w:basedOn w:val="Normal"/>
    <w:next w:val="Normal"/>
    <w:rsid w:val="00903DBE"/>
    <w:rPr>
      <w:rFonts w:ascii="Georgia" w:hAnsi="Georgia"/>
      <w:snapToGrid w:val="0"/>
      <w:sz w:val="24"/>
    </w:rPr>
  </w:style>
  <w:style w:type="character" w:customStyle="1" w:styleId="Style3CharChar">
    <w:name w:val="Style3 Char Char"/>
    <w:basedOn w:val="DefaultParagraphFont"/>
    <w:rsid w:val="00903DB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903DBE"/>
    <w:pPr>
      <w:spacing w:after="60"/>
    </w:pPr>
    <w:rPr>
      <w:rFonts w:ascii="Georgia" w:eastAsia="Segoe UI" w:hAnsi="Georgia" w:cs="Cambria"/>
      <w:caps/>
      <w:sz w:val="20"/>
      <w:lang w:eastAsia="zh-CN"/>
    </w:rPr>
  </w:style>
  <w:style w:type="character" w:customStyle="1" w:styleId="NormalChar0">
    <w:name w:val="Normal Char"/>
    <w:basedOn w:val="DefaultParagraphFont"/>
    <w:rsid w:val="00903DBE"/>
    <w:rPr>
      <w:lang w:eastAsia="en-US"/>
    </w:rPr>
  </w:style>
  <w:style w:type="character" w:customStyle="1" w:styleId="BoldUnderlineChar2">
    <w:name w:val="Bold + Underline Char"/>
    <w:basedOn w:val="DefaultParagraphFont"/>
    <w:rsid w:val="00903DB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903DBE"/>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903DBE"/>
  </w:style>
  <w:style w:type="character" w:customStyle="1" w:styleId="CharacterStyle7">
    <w:name w:val="Character Style 7"/>
    <w:rsid w:val="00903DBE"/>
    <w:rPr>
      <w:rFonts w:ascii="Trebuchet MS" w:hAnsi="Trebuchet MS" w:cs="Trebuchet MS"/>
      <w:sz w:val="20"/>
      <w:szCs w:val="20"/>
      <w:u w:val="single"/>
    </w:rPr>
  </w:style>
  <w:style w:type="character" w:customStyle="1" w:styleId="StyleStyle4Char">
    <w:name w:val="Style Style4 + Char"/>
    <w:basedOn w:val="DefaultParagraphFont"/>
    <w:rsid w:val="00903DB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903DB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903DBE"/>
    <w:rPr>
      <w:rFonts w:ascii="Symbol" w:hAnsi="Symbol"/>
      <w:sz w:val="21"/>
      <w:szCs w:val="21"/>
      <w:u w:val="thick"/>
    </w:rPr>
  </w:style>
  <w:style w:type="character" w:customStyle="1" w:styleId="UnderlinedEvidenceCharChar">
    <w:name w:val="Underlined Evidence Char Char"/>
    <w:basedOn w:val="DefaultParagraphFont"/>
    <w:rsid w:val="00903DBE"/>
    <w:rPr>
      <w:rFonts w:ascii="Symbol" w:hAnsi="Symbol"/>
      <w:sz w:val="21"/>
      <w:szCs w:val="21"/>
      <w:u w:val="thick"/>
      <w:lang w:val="en-US" w:eastAsia="en-US" w:bidi="ar-SA"/>
    </w:rPr>
  </w:style>
  <w:style w:type="paragraph" w:customStyle="1" w:styleId="Cite8">
    <w:name w:val="Cite8"/>
    <w:basedOn w:val="Normal"/>
    <w:autoRedefine/>
    <w:qFormat/>
    <w:rsid w:val="00903DBE"/>
    <w:rPr>
      <w:rFonts w:ascii="Trebuchet MS" w:eastAsia="Verdana" w:hAnsi="Trebuchet MS" w:cs="Cambria"/>
      <w:sz w:val="16"/>
    </w:rPr>
  </w:style>
  <w:style w:type="paragraph" w:customStyle="1" w:styleId="8font">
    <w:name w:val="8font"/>
    <w:basedOn w:val="Normal"/>
    <w:next w:val="Normal"/>
    <w:autoRedefine/>
    <w:qFormat/>
    <w:rsid w:val="00903DBE"/>
    <w:rPr>
      <w:rFonts w:ascii="Georgia" w:eastAsia="Cambria Math" w:hAnsi="Georgia" w:cs="Cambria"/>
      <w:sz w:val="16"/>
      <w:szCs w:val="16"/>
    </w:rPr>
  </w:style>
  <w:style w:type="character" w:customStyle="1" w:styleId="NoterefInText">
    <w:name w:val="_NoterefInText"/>
    <w:uiPriority w:val="99"/>
    <w:rsid w:val="00903DBE"/>
    <w:rPr>
      <w:rFonts w:cs="AKDPE C+ Utopia"/>
      <w:color w:val="000000"/>
    </w:rPr>
  </w:style>
  <w:style w:type="character" w:customStyle="1" w:styleId="postauthor">
    <w:name w:val="postauthor"/>
    <w:basedOn w:val="DefaultParagraphFont"/>
    <w:rsid w:val="00903DBE"/>
  </w:style>
  <w:style w:type="paragraph" w:customStyle="1" w:styleId="notes-source-hasnotes">
    <w:name w:val="notes-source-hasnotes"/>
    <w:basedOn w:val="Normal"/>
    <w:rsid w:val="00903DBE"/>
    <w:pPr>
      <w:spacing w:before="100" w:beforeAutospacing="1" w:after="100" w:afterAutospacing="1"/>
    </w:pPr>
    <w:rPr>
      <w:sz w:val="16"/>
      <w:szCs w:val="20"/>
    </w:rPr>
  </w:style>
  <w:style w:type="character" w:customStyle="1" w:styleId="span">
    <w:name w:val="span"/>
    <w:basedOn w:val="DefaultParagraphFont"/>
    <w:rsid w:val="00903DBE"/>
  </w:style>
  <w:style w:type="character" w:customStyle="1" w:styleId="maintitle">
    <w:name w:val="maintitle"/>
    <w:basedOn w:val="DefaultParagraphFont"/>
    <w:rsid w:val="00903DBE"/>
  </w:style>
  <w:style w:type="character" w:customStyle="1" w:styleId="thirdparty-logo">
    <w:name w:val="thirdparty-logo"/>
    <w:basedOn w:val="DefaultParagraphFont"/>
    <w:rsid w:val="00903DBE"/>
  </w:style>
  <w:style w:type="character" w:customStyle="1" w:styleId="posted">
    <w:name w:val="posted"/>
    <w:basedOn w:val="DefaultParagraphFont"/>
    <w:rsid w:val="00903DBE"/>
  </w:style>
  <w:style w:type="character" w:customStyle="1" w:styleId="ticker">
    <w:name w:val="ticker"/>
    <w:basedOn w:val="DefaultParagraphFont"/>
    <w:rsid w:val="00903DBE"/>
  </w:style>
  <w:style w:type="paragraph" w:customStyle="1" w:styleId="articlemeta">
    <w:name w:val="articlemeta"/>
    <w:basedOn w:val="Normal"/>
    <w:rsid w:val="00903DBE"/>
    <w:pPr>
      <w:spacing w:before="100" w:beforeAutospacing="1" w:after="100" w:afterAutospacing="1"/>
    </w:pPr>
    <w:rPr>
      <w:sz w:val="16"/>
      <w:szCs w:val="20"/>
    </w:rPr>
  </w:style>
  <w:style w:type="character" w:customStyle="1" w:styleId="vcard">
    <w:name w:val="vcard"/>
    <w:basedOn w:val="DefaultParagraphFont"/>
    <w:rsid w:val="00903DBE"/>
  </w:style>
  <w:style w:type="character" w:customStyle="1" w:styleId="print-footnote">
    <w:name w:val="print-footnote"/>
    <w:basedOn w:val="DefaultParagraphFont"/>
    <w:rsid w:val="00903DBE"/>
  </w:style>
  <w:style w:type="character" w:customStyle="1" w:styleId="datestring">
    <w:name w:val="datestring"/>
    <w:basedOn w:val="DefaultParagraphFont"/>
    <w:rsid w:val="00903DBE"/>
  </w:style>
  <w:style w:type="paragraph" w:customStyle="1" w:styleId="noindent0">
    <w:name w:val="no_indent"/>
    <w:basedOn w:val="Normal"/>
    <w:rsid w:val="00903DBE"/>
    <w:pPr>
      <w:spacing w:before="100" w:beforeAutospacing="1" w:after="100" w:afterAutospacing="1"/>
    </w:pPr>
    <w:rPr>
      <w:sz w:val="16"/>
      <w:szCs w:val="20"/>
    </w:rPr>
  </w:style>
  <w:style w:type="character" w:customStyle="1" w:styleId="email">
    <w:name w:val="email"/>
    <w:basedOn w:val="DefaultParagraphFont"/>
    <w:rsid w:val="00903DBE"/>
  </w:style>
  <w:style w:type="paragraph" w:customStyle="1" w:styleId="left">
    <w:name w:val="left"/>
    <w:basedOn w:val="Normal"/>
    <w:rsid w:val="00903DBE"/>
    <w:pPr>
      <w:spacing w:before="100" w:beforeAutospacing="1" w:after="100" w:afterAutospacing="1"/>
    </w:pPr>
    <w:rPr>
      <w:sz w:val="16"/>
      <w:szCs w:val="20"/>
    </w:rPr>
  </w:style>
  <w:style w:type="paragraph" w:customStyle="1" w:styleId="right">
    <w:name w:val="right"/>
    <w:basedOn w:val="Normal"/>
    <w:rsid w:val="00903DBE"/>
    <w:pPr>
      <w:spacing w:before="100" w:beforeAutospacing="1" w:after="100" w:afterAutospacing="1"/>
    </w:pPr>
    <w:rPr>
      <w:sz w:val="16"/>
      <w:szCs w:val="20"/>
    </w:rPr>
  </w:style>
  <w:style w:type="character" w:customStyle="1" w:styleId="gptad">
    <w:name w:val="gptad"/>
    <w:basedOn w:val="DefaultParagraphFont"/>
    <w:rsid w:val="00903DBE"/>
  </w:style>
  <w:style w:type="paragraph" w:customStyle="1" w:styleId="creditpostedmodified">
    <w:name w:val="credit_posted_modified"/>
    <w:basedOn w:val="Normal"/>
    <w:rsid w:val="00903DBE"/>
    <w:pPr>
      <w:spacing w:before="100" w:beforeAutospacing="1" w:after="100" w:afterAutospacing="1"/>
    </w:pPr>
    <w:rPr>
      <w:sz w:val="16"/>
      <w:szCs w:val="20"/>
    </w:rPr>
  </w:style>
  <w:style w:type="character" w:customStyle="1" w:styleId="creditline">
    <w:name w:val="creditline"/>
    <w:basedOn w:val="DefaultParagraphFont"/>
    <w:rsid w:val="00903DBE"/>
  </w:style>
  <w:style w:type="character" w:customStyle="1" w:styleId="grd">
    <w:name w:val="grd"/>
    <w:basedOn w:val="DefaultParagraphFont"/>
    <w:rsid w:val="00903DBE"/>
  </w:style>
  <w:style w:type="paragraph" w:customStyle="1" w:styleId="hs-text-container">
    <w:name w:val="hs-text-container"/>
    <w:basedOn w:val="Normal"/>
    <w:rsid w:val="00903DBE"/>
    <w:pPr>
      <w:spacing w:before="100" w:beforeAutospacing="1" w:after="100" w:afterAutospacing="1"/>
    </w:pPr>
    <w:rPr>
      <w:sz w:val="16"/>
      <w:szCs w:val="20"/>
    </w:rPr>
  </w:style>
  <w:style w:type="character" w:customStyle="1" w:styleId="created">
    <w:name w:val="created"/>
    <w:basedOn w:val="DefaultParagraphFont"/>
    <w:rsid w:val="00903DBE"/>
  </w:style>
  <w:style w:type="character" w:customStyle="1" w:styleId="changed">
    <w:name w:val="changed"/>
    <w:basedOn w:val="DefaultParagraphFont"/>
    <w:rsid w:val="00903DBE"/>
  </w:style>
  <w:style w:type="character" w:customStyle="1" w:styleId="article-author-name">
    <w:name w:val="article-author-name"/>
    <w:basedOn w:val="DefaultParagraphFont"/>
    <w:rsid w:val="00903DBE"/>
  </w:style>
  <w:style w:type="character" w:customStyle="1" w:styleId="bioexcerpt">
    <w:name w:val="bio_excerpt"/>
    <w:basedOn w:val="DefaultParagraphFont"/>
    <w:rsid w:val="00903DBE"/>
  </w:style>
  <w:style w:type="character" w:customStyle="1" w:styleId="commentcount">
    <w:name w:val="comment_count"/>
    <w:basedOn w:val="DefaultParagraphFont"/>
    <w:rsid w:val="00903DBE"/>
  </w:style>
  <w:style w:type="character" w:customStyle="1" w:styleId="searchtermshighlighted">
    <w:name w:val="searchtermshighlighted"/>
    <w:basedOn w:val="DefaultParagraphFont"/>
    <w:rsid w:val="00903DBE"/>
  </w:style>
  <w:style w:type="character" w:customStyle="1" w:styleId="contributornametrigger">
    <w:name w:val="contributornametrigger"/>
    <w:basedOn w:val="DefaultParagraphFont"/>
    <w:rsid w:val="00903DBE"/>
  </w:style>
  <w:style w:type="character" w:customStyle="1" w:styleId="bylinepipe">
    <w:name w:val="bylinepipe"/>
    <w:basedOn w:val="DefaultParagraphFont"/>
    <w:rsid w:val="00903DBE"/>
  </w:style>
  <w:style w:type="character" w:customStyle="1" w:styleId="lucenesearchresulturlb">
    <w:name w:val="lucene_search_result_url_b"/>
    <w:basedOn w:val="DefaultParagraphFont"/>
    <w:rsid w:val="00903DBE"/>
  </w:style>
  <w:style w:type="character" w:customStyle="1" w:styleId="faculty-title">
    <w:name w:val="faculty-title"/>
    <w:basedOn w:val="DefaultParagraphFont"/>
    <w:rsid w:val="00903DBE"/>
  </w:style>
  <w:style w:type="character" w:customStyle="1" w:styleId="count">
    <w:name w:val="count"/>
    <w:basedOn w:val="DefaultParagraphFont"/>
    <w:rsid w:val="00903DBE"/>
  </w:style>
  <w:style w:type="character" w:customStyle="1" w:styleId="volume">
    <w:name w:val="volume"/>
    <w:basedOn w:val="DefaultParagraphFont"/>
    <w:rsid w:val="00903DBE"/>
  </w:style>
  <w:style w:type="character" w:customStyle="1" w:styleId="issue">
    <w:name w:val="issue"/>
    <w:basedOn w:val="DefaultParagraphFont"/>
    <w:rsid w:val="00903DBE"/>
  </w:style>
  <w:style w:type="character" w:customStyle="1" w:styleId="pages">
    <w:name w:val="pages"/>
    <w:basedOn w:val="DefaultParagraphFont"/>
    <w:rsid w:val="00903DBE"/>
  </w:style>
  <w:style w:type="character" w:customStyle="1" w:styleId="field-content">
    <w:name w:val="field-content"/>
    <w:basedOn w:val="DefaultParagraphFont"/>
    <w:rsid w:val="00903DBE"/>
  </w:style>
  <w:style w:type="character" w:customStyle="1" w:styleId="person">
    <w:name w:val="person"/>
    <w:basedOn w:val="DefaultParagraphFont"/>
    <w:rsid w:val="00903DBE"/>
  </w:style>
  <w:style w:type="character" w:customStyle="1" w:styleId="corresponding">
    <w:name w:val="corresponding"/>
    <w:basedOn w:val="DefaultParagraphFont"/>
    <w:rsid w:val="00903DBE"/>
  </w:style>
  <w:style w:type="character" w:customStyle="1" w:styleId="entry-date">
    <w:name w:val="entry-date"/>
    <w:basedOn w:val="DefaultParagraphFont"/>
    <w:rsid w:val="00903DBE"/>
  </w:style>
  <w:style w:type="paragraph" w:customStyle="1" w:styleId="entry-meta">
    <w:name w:val="entry-meta"/>
    <w:basedOn w:val="Normal"/>
    <w:rsid w:val="00903DBE"/>
    <w:pPr>
      <w:spacing w:before="100" w:beforeAutospacing="1" w:after="100" w:afterAutospacing="1"/>
    </w:pPr>
    <w:rPr>
      <w:sz w:val="16"/>
      <w:szCs w:val="20"/>
    </w:rPr>
  </w:style>
  <w:style w:type="character" w:customStyle="1" w:styleId="post-time">
    <w:name w:val="post-time"/>
    <w:basedOn w:val="DefaultParagraphFont"/>
    <w:rsid w:val="00903DBE"/>
  </w:style>
  <w:style w:type="character" w:customStyle="1" w:styleId="post-category">
    <w:name w:val="post-category"/>
    <w:basedOn w:val="DefaultParagraphFont"/>
    <w:rsid w:val="00903DBE"/>
  </w:style>
  <w:style w:type="character" w:customStyle="1" w:styleId="post-author">
    <w:name w:val="post-author"/>
    <w:basedOn w:val="DefaultParagraphFont"/>
    <w:rsid w:val="00903DBE"/>
  </w:style>
  <w:style w:type="character" w:customStyle="1" w:styleId="A10">
    <w:name w:val="A10"/>
    <w:uiPriority w:val="99"/>
    <w:rsid w:val="00903DBE"/>
    <w:rPr>
      <w:rFonts w:cs="MS Mincho"/>
      <w:color w:val="000000"/>
      <w:sz w:val="11"/>
      <w:szCs w:val="11"/>
    </w:rPr>
  </w:style>
  <w:style w:type="paragraph" w:customStyle="1" w:styleId="Pa10">
    <w:name w:val="Pa10"/>
    <w:basedOn w:val="Default"/>
    <w:next w:val="Default"/>
    <w:uiPriority w:val="99"/>
    <w:rsid w:val="00903DB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903DBE"/>
    <w:pPr>
      <w:widowControl w:val="0"/>
      <w:spacing w:line="241" w:lineRule="atLeast"/>
    </w:pPr>
    <w:rPr>
      <w:rFonts w:ascii="Verdana" w:eastAsiaTheme="minorEastAsia" w:hAnsi="Verdana" w:cs="Cambria"/>
      <w:color w:val="auto"/>
    </w:rPr>
  </w:style>
  <w:style w:type="character" w:customStyle="1" w:styleId="A9">
    <w:name w:val="A9"/>
    <w:uiPriority w:val="99"/>
    <w:rsid w:val="00903DBE"/>
    <w:rPr>
      <w:rFonts w:cs="MS Mincho"/>
      <w:color w:val="000000"/>
      <w:sz w:val="14"/>
      <w:szCs w:val="14"/>
    </w:rPr>
  </w:style>
  <w:style w:type="paragraph" w:customStyle="1" w:styleId="articledetails">
    <w:name w:val="articledetails"/>
    <w:basedOn w:val="Normal"/>
    <w:rsid w:val="00903DBE"/>
    <w:pPr>
      <w:spacing w:before="100" w:beforeAutospacing="1" w:after="100" w:afterAutospacing="1"/>
    </w:pPr>
    <w:rPr>
      <w:sz w:val="16"/>
      <w:szCs w:val="20"/>
    </w:rPr>
  </w:style>
  <w:style w:type="character" w:customStyle="1" w:styleId="posted-and-updated">
    <w:name w:val="posted-and-updated"/>
    <w:basedOn w:val="DefaultParagraphFont"/>
    <w:rsid w:val="00903DBE"/>
  </w:style>
  <w:style w:type="paragraph" w:customStyle="1" w:styleId="aff">
    <w:name w:val="aff"/>
    <w:basedOn w:val="Normal"/>
    <w:rsid w:val="00903DBE"/>
    <w:pPr>
      <w:spacing w:before="100" w:beforeAutospacing="1" w:after="100" w:afterAutospacing="1"/>
    </w:pPr>
    <w:rPr>
      <w:sz w:val="16"/>
      <w:szCs w:val="20"/>
    </w:rPr>
  </w:style>
  <w:style w:type="character" w:customStyle="1" w:styleId="entry-author">
    <w:name w:val="entry-author"/>
    <w:basedOn w:val="DefaultParagraphFont"/>
    <w:rsid w:val="00903DBE"/>
  </w:style>
  <w:style w:type="character" w:customStyle="1" w:styleId="entry-author-name">
    <w:name w:val="entry-author-name"/>
    <w:basedOn w:val="DefaultParagraphFont"/>
    <w:rsid w:val="00903DBE"/>
  </w:style>
  <w:style w:type="character" w:customStyle="1" w:styleId="arial11">
    <w:name w:val="arial_11"/>
    <w:basedOn w:val="DefaultParagraphFont"/>
    <w:rsid w:val="00903DBE"/>
  </w:style>
  <w:style w:type="character" w:customStyle="1" w:styleId="contrib-degrees">
    <w:name w:val="contrib-degrees"/>
    <w:basedOn w:val="DefaultParagraphFont"/>
    <w:rsid w:val="00903DBE"/>
  </w:style>
  <w:style w:type="character" w:customStyle="1" w:styleId="contrib-on-behalf-of">
    <w:name w:val="contrib-on-behalf-of"/>
    <w:basedOn w:val="DefaultParagraphFont"/>
    <w:rsid w:val="00903DBE"/>
  </w:style>
  <w:style w:type="character" w:customStyle="1" w:styleId="pubtime">
    <w:name w:val="pubtime"/>
    <w:basedOn w:val="DefaultParagraphFont"/>
    <w:rsid w:val="00903DBE"/>
  </w:style>
  <w:style w:type="character" w:customStyle="1" w:styleId="time">
    <w:name w:val="time"/>
    <w:basedOn w:val="DefaultParagraphFont"/>
    <w:rsid w:val="00903DBE"/>
  </w:style>
  <w:style w:type="character" w:customStyle="1" w:styleId="fbcommentscount">
    <w:name w:val="fb_comments_count"/>
    <w:basedOn w:val="DefaultParagraphFont"/>
    <w:rsid w:val="00903DBE"/>
  </w:style>
  <w:style w:type="character" w:customStyle="1" w:styleId="stsharethiscustom">
    <w:name w:val="st_sharethis_custom"/>
    <w:basedOn w:val="DefaultParagraphFont"/>
    <w:rsid w:val="00903DBE"/>
  </w:style>
  <w:style w:type="paragraph" w:customStyle="1" w:styleId="permalinkable">
    <w:name w:val="permalinkable"/>
    <w:basedOn w:val="Normal"/>
    <w:rsid w:val="00903DBE"/>
    <w:pPr>
      <w:spacing w:before="100" w:beforeAutospacing="1" w:after="100" w:afterAutospacing="1"/>
    </w:pPr>
    <w:rPr>
      <w:sz w:val="16"/>
      <w:szCs w:val="20"/>
    </w:rPr>
  </w:style>
  <w:style w:type="character" w:customStyle="1" w:styleId="post-date">
    <w:name w:val="post-date"/>
    <w:basedOn w:val="DefaultParagraphFont"/>
    <w:rsid w:val="00903DBE"/>
  </w:style>
  <w:style w:type="character" w:customStyle="1" w:styleId="link-external">
    <w:name w:val="link-external"/>
    <w:basedOn w:val="DefaultParagraphFont"/>
    <w:rsid w:val="00903DBE"/>
  </w:style>
  <w:style w:type="character" w:customStyle="1" w:styleId="articleauthor">
    <w:name w:val="article_author"/>
    <w:basedOn w:val="DefaultParagraphFont"/>
    <w:rsid w:val="00903DBE"/>
  </w:style>
  <w:style w:type="character" w:customStyle="1" w:styleId="articleissue">
    <w:name w:val="article_issue"/>
    <w:basedOn w:val="DefaultParagraphFont"/>
    <w:rsid w:val="00903DBE"/>
  </w:style>
  <w:style w:type="character" w:customStyle="1" w:styleId="a-size-large">
    <w:name w:val="a-size-large"/>
    <w:basedOn w:val="DefaultParagraphFont"/>
    <w:rsid w:val="00903DBE"/>
  </w:style>
  <w:style w:type="character" w:customStyle="1" w:styleId="a-size-medium">
    <w:name w:val="a-size-medium"/>
    <w:basedOn w:val="DefaultParagraphFont"/>
    <w:rsid w:val="00903DBE"/>
  </w:style>
  <w:style w:type="character" w:customStyle="1" w:styleId="contribution">
    <w:name w:val="contribution"/>
    <w:basedOn w:val="DefaultParagraphFont"/>
    <w:rsid w:val="00903DBE"/>
  </w:style>
  <w:style w:type="character" w:customStyle="1" w:styleId="a-color-secondary">
    <w:name w:val="a-color-secondary"/>
    <w:basedOn w:val="DefaultParagraphFont"/>
    <w:rsid w:val="00903DBE"/>
  </w:style>
  <w:style w:type="paragraph" w:customStyle="1" w:styleId="sbyline">
    <w:name w:val="sbyline"/>
    <w:basedOn w:val="Normal"/>
    <w:rsid w:val="00903DBE"/>
    <w:pPr>
      <w:spacing w:before="100" w:beforeAutospacing="1" w:after="100" w:afterAutospacing="1"/>
    </w:pPr>
    <w:rPr>
      <w:sz w:val="16"/>
      <w:szCs w:val="20"/>
    </w:rPr>
  </w:style>
  <w:style w:type="character" w:customStyle="1" w:styleId="ui-author">
    <w:name w:val="ui-author"/>
    <w:basedOn w:val="DefaultParagraphFont"/>
    <w:rsid w:val="00903DBE"/>
  </w:style>
  <w:style w:type="character" w:customStyle="1" w:styleId="ui-staffline">
    <w:name w:val="ui-staffline"/>
    <w:basedOn w:val="DefaultParagraphFont"/>
    <w:rsid w:val="00903DBE"/>
  </w:style>
  <w:style w:type="paragraph" w:customStyle="1" w:styleId="promotion-tag-p">
    <w:name w:val="promotion-tag-p"/>
    <w:basedOn w:val="Normal"/>
    <w:rsid w:val="00903DBE"/>
    <w:pPr>
      <w:spacing w:before="100" w:beforeAutospacing="1" w:after="100" w:afterAutospacing="1"/>
    </w:pPr>
    <w:rPr>
      <w:sz w:val="16"/>
      <w:szCs w:val="20"/>
    </w:rPr>
  </w:style>
  <w:style w:type="paragraph" w:customStyle="1" w:styleId="heading">
    <w:name w:val="heading"/>
    <w:basedOn w:val="Normal"/>
    <w:rsid w:val="00903DBE"/>
    <w:pPr>
      <w:spacing w:before="100" w:beforeAutospacing="1" w:after="100" w:afterAutospacing="1"/>
    </w:pPr>
    <w:rPr>
      <w:sz w:val="16"/>
      <w:szCs w:val="20"/>
    </w:rPr>
  </w:style>
  <w:style w:type="character" w:customStyle="1" w:styleId="value">
    <w:name w:val="value"/>
    <w:basedOn w:val="DefaultParagraphFont"/>
    <w:rsid w:val="00903DBE"/>
  </w:style>
  <w:style w:type="character" w:customStyle="1" w:styleId="specialissuelabel">
    <w:name w:val="specialissuelabel"/>
    <w:basedOn w:val="DefaultParagraphFont"/>
    <w:rsid w:val="00903DBE"/>
  </w:style>
  <w:style w:type="character" w:customStyle="1" w:styleId="referencediv">
    <w:name w:val="referencediv"/>
    <w:basedOn w:val="DefaultParagraphFont"/>
    <w:rsid w:val="00903DBE"/>
  </w:style>
  <w:style w:type="character" w:customStyle="1" w:styleId="wp-smiley">
    <w:name w:val="wp-smiley"/>
    <w:basedOn w:val="DefaultParagraphFont"/>
    <w:rsid w:val="00903DBE"/>
  </w:style>
  <w:style w:type="character" w:customStyle="1" w:styleId="meta-prep">
    <w:name w:val="meta-prep"/>
    <w:basedOn w:val="DefaultParagraphFont"/>
    <w:rsid w:val="00903DBE"/>
  </w:style>
  <w:style w:type="character" w:customStyle="1" w:styleId="artjournal">
    <w:name w:val="art_journal"/>
    <w:basedOn w:val="DefaultParagraphFont"/>
    <w:rsid w:val="00903DBE"/>
  </w:style>
  <w:style w:type="character" w:customStyle="1" w:styleId="artdatevolumeissuepart">
    <w:name w:val="art_datevolumeissuepart"/>
    <w:basedOn w:val="DefaultParagraphFont"/>
    <w:rsid w:val="00903DBE"/>
  </w:style>
  <w:style w:type="character" w:customStyle="1" w:styleId="artpages">
    <w:name w:val="art_pages"/>
    <w:basedOn w:val="DefaultParagraphFont"/>
    <w:rsid w:val="00903DBE"/>
  </w:style>
  <w:style w:type="character" w:customStyle="1" w:styleId="singlehighlightclass">
    <w:name w:val="single_highlight_class"/>
    <w:basedOn w:val="DefaultParagraphFont"/>
    <w:rsid w:val="00903DBE"/>
  </w:style>
  <w:style w:type="character" w:customStyle="1" w:styleId="degree">
    <w:name w:val="degree"/>
    <w:basedOn w:val="DefaultParagraphFont"/>
    <w:rsid w:val="00903DBE"/>
  </w:style>
  <w:style w:type="character" w:customStyle="1" w:styleId="major">
    <w:name w:val="major"/>
    <w:basedOn w:val="DefaultParagraphFont"/>
    <w:rsid w:val="00903DBE"/>
  </w:style>
  <w:style w:type="character" w:customStyle="1" w:styleId="authors">
    <w:name w:val="authors"/>
    <w:basedOn w:val="DefaultParagraphFont"/>
    <w:rsid w:val="00903DBE"/>
  </w:style>
  <w:style w:type="character" w:customStyle="1" w:styleId="views">
    <w:name w:val="views"/>
    <w:basedOn w:val="DefaultParagraphFont"/>
    <w:rsid w:val="00903DBE"/>
  </w:style>
  <w:style w:type="character" w:customStyle="1" w:styleId="stmainservices">
    <w:name w:val="stmainservices"/>
    <w:basedOn w:val="DefaultParagraphFont"/>
    <w:rsid w:val="00903DBE"/>
  </w:style>
  <w:style w:type="character" w:customStyle="1" w:styleId="stbubblehcount">
    <w:name w:val="stbubble_hcount"/>
    <w:basedOn w:val="DefaultParagraphFont"/>
    <w:rsid w:val="00903DBE"/>
  </w:style>
  <w:style w:type="paragraph" w:customStyle="1" w:styleId="Document">
    <w:name w:val="_Document"/>
    <w:basedOn w:val="Default"/>
    <w:next w:val="Default"/>
    <w:uiPriority w:val="99"/>
    <w:rsid w:val="00903DB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903DB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903DBE"/>
    <w:pPr>
      <w:widowControl w:val="0"/>
    </w:pPr>
    <w:rPr>
      <w:rFonts w:ascii="AKDPE C+ Utopia" w:eastAsiaTheme="minorEastAsia" w:hAnsi="AKDPE C+ Utopia" w:cs="Cambria"/>
      <w:color w:val="auto"/>
    </w:rPr>
  </w:style>
  <w:style w:type="paragraph" w:customStyle="1" w:styleId="collapsed-hide">
    <w:name w:val="collapsed-hide"/>
    <w:basedOn w:val="Normal"/>
    <w:rsid w:val="00903DBE"/>
    <w:pPr>
      <w:spacing w:before="100" w:beforeAutospacing="1" w:after="100" w:afterAutospacing="1"/>
    </w:pPr>
    <w:rPr>
      <w:sz w:val="16"/>
      <w:szCs w:val="20"/>
    </w:rPr>
  </w:style>
  <w:style w:type="paragraph" w:customStyle="1" w:styleId="Pa7">
    <w:name w:val="Pa7"/>
    <w:basedOn w:val="Default"/>
    <w:next w:val="Default"/>
    <w:uiPriority w:val="99"/>
    <w:rsid w:val="00903DBE"/>
    <w:pPr>
      <w:widowControl w:val="0"/>
      <w:spacing w:line="211" w:lineRule="atLeast"/>
    </w:pPr>
    <w:rPr>
      <w:rFonts w:ascii="Courier New" w:eastAsiaTheme="minorEastAsia" w:hAnsi="Courier New" w:cs="Cambria"/>
      <w:color w:val="auto"/>
    </w:rPr>
  </w:style>
  <w:style w:type="paragraph" w:customStyle="1" w:styleId="odd">
    <w:name w:val="odd"/>
    <w:basedOn w:val="Normal"/>
    <w:rsid w:val="00903DBE"/>
    <w:pPr>
      <w:spacing w:before="100" w:beforeAutospacing="1" w:after="100" w:afterAutospacing="1"/>
    </w:pPr>
    <w:rPr>
      <w:sz w:val="16"/>
      <w:szCs w:val="20"/>
    </w:rPr>
  </w:style>
  <w:style w:type="character" w:customStyle="1" w:styleId="article-date">
    <w:name w:val="article-date"/>
    <w:basedOn w:val="DefaultParagraphFont"/>
    <w:rsid w:val="00903DBE"/>
  </w:style>
  <w:style w:type="character" w:customStyle="1" w:styleId="article-author">
    <w:name w:val="article-author"/>
    <w:basedOn w:val="DefaultParagraphFont"/>
    <w:rsid w:val="00903DBE"/>
  </w:style>
  <w:style w:type="character" w:customStyle="1" w:styleId="tolocaltime">
    <w:name w:val="tolocaltime"/>
    <w:basedOn w:val="DefaultParagraphFont"/>
    <w:rsid w:val="00903DBE"/>
  </w:style>
  <w:style w:type="character" w:customStyle="1" w:styleId="pb-byline">
    <w:name w:val="pb-byline"/>
    <w:basedOn w:val="DefaultParagraphFont"/>
    <w:rsid w:val="00903DBE"/>
  </w:style>
  <w:style w:type="character" w:customStyle="1" w:styleId="pb-timestamp">
    <w:name w:val="pb-timestamp"/>
    <w:basedOn w:val="DefaultParagraphFont"/>
    <w:rsid w:val="00903DBE"/>
  </w:style>
  <w:style w:type="paragraph" w:customStyle="1" w:styleId="Pa8">
    <w:name w:val="Pa8"/>
    <w:basedOn w:val="Default"/>
    <w:next w:val="Default"/>
    <w:uiPriority w:val="99"/>
    <w:rsid w:val="00903DB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903DB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903DBE"/>
  </w:style>
  <w:style w:type="character" w:customStyle="1" w:styleId="even">
    <w:name w:val="even"/>
    <w:basedOn w:val="DefaultParagraphFont"/>
    <w:rsid w:val="00903DBE"/>
  </w:style>
  <w:style w:type="paragraph" w:customStyle="1" w:styleId="volissue">
    <w:name w:val="volissue"/>
    <w:basedOn w:val="Normal"/>
    <w:rsid w:val="00903DBE"/>
    <w:pPr>
      <w:spacing w:before="100" w:beforeAutospacing="1" w:after="100" w:afterAutospacing="1"/>
    </w:pPr>
    <w:rPr>
      <w:sz w:val="16"/>
      <w:szCs w:val="20"/>
    </w:rPr>
  </w:style>
  <w:style w:type="character" w:customStyle="1" w:styleId="view-count">
    <w:name w:val="view-count"/>
    <w:basedOn w:val="DefaultParagraphFont"/>
    <w:rsid w:val="00903DBE"/>
  </w:style>
  <w:style w:type="character" w:customStyle="1" w:styleId="tChar">
    <w:name w:val="t Char"/>
    <w:rsid w:val="00903DBE"/>
    <w:rPr>
      <w:rFonts w:ascii="Georgia" w:eastAsia="Times New Roman" w:hAnsi="Georgia" w:cs="Calibri"/>
      <w:b/>
      <w:lang w:val="x-none" w:eastAsia="x-none"/>
    </w:rPr>
  </w:style>
  <w:style w:type="paragraph" w:customStyle="1" w:styleId="BoldUnderlineChar20">
    <w:name w:val="BoldUnderline Char2"/>
    <w:link w:val="BoldUnderlineChar2Char"/>
    <w:rsid w:val="00903DB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903DBE"/>
    <w:rPr>
      <w:rFonts w:ascii="Times New Roman" w:eastAsia="Times New Roman" w:hAnsi="Times New Roman" w:cs="Times New Roman"/>
      <w:b/>
      <w:sz w:val="20"/>
      <w:u w:val="single"/>
    </w:rPr>
  </w:style>
  <w:style w:type="character" w:customStyle="1" w:styleId="UnderlineCharChar4">
    <w:name w:val="Underline Char Char4"/>
    <w:rsid w:val="00903DBE"/>
    <w:rPr>
      <w:szCs w:val="24"/>
      <w:u w:val="single"/>
      <w:lang w:val="en-US" w:eastAsia="en-US" w:bidi="ar-SA"/>
    </w:rPr>
  </w:style>
  <w:style w:type="character" w:customStyle="1" w:styleId="BoldUnderlineCharChar3">
    <w:name w:val="BoldUnderline Char Char3"/>
    <w:rsid w:val="00903DBE"/>
    <w:rPr>
      <w:b/>
      <w:szCs w:val="24"/>
      <w:u w:val="single"/>
      <w:lang w:val="en-US" w:eastAsia="en-US" w:bidi="ar-SA"/>
    </w:rPr>
  </w:style>
  <w:style w:type="character" w:customStyle="1" w:styleId="BoldUnderlineCharChar2">
    <w:name w:val="BoldUnderline Char Char2"/>
    <w:rsid w:val="00903DBE"/>
    <w:rPr>
      <w:b/>
      <w:szCs w:val="24"/>
      <w:u w:val="single"/>
      <w:lang w:val="en-US" w:eastAsia="en-US" w:bidi="ar-SA"/>
    </w:rPr>
  </w:style>
  <w:style w:type="paragraph" w:customStyle="1" w:styleId="UnderlineCard0">
    <w:name w:val="UnderlineCard"/>
    <w:basedOn w:val="Heading3"/>
    <w:link w:val="UnderlineCardChar"/>
    <w:qFormat/>
    <w:rsid w:val="00903DBE"/>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903DBE"/>
    <w:rPr>
      <w:rFonts w:ascii="Georgia" w:eastAsia="Calibri" w:hAnsi="Georgia" w:cs="Times New Roman"/>
      <w:sz w:val="20"/>
      <w:szCs w:val="20"/>
      <w:u w:val="single"/>
      <w:lang w:val="x-none" w:eastAsia="x-none"/>
    </w:rPr>
  </w:style>
  <w:style w:type="character" w:customStyle="1" w:styleId="5Notunderlined">
    <w:name w:val="5 Not underlined"/>
    <w:rsid w:val="00903DBE"/>
    <w:rPr>
      <w:rFonts w:ascii="Times New Roman" w:hAnsi="Times New Roman"/>
      <w:sz w:val="16"/>
    </w:rPr>
  </w:style>
  <w:style w:type="character" w:customStyle="1" w:styleId="volume-issue">
    <w:name w:val="volume-issue"/>
    <w:rsid w:val="00903DBE"/>
    <w:rPr>
      <w:rFonts w:cs="Times New Roman"/>
    </w:rPr>
  </w:style>
  <w:style w:type="character" w:customStyle="1" w:styleId="i">
    <w:name w:val="i"/>
    <w:basedOn w:val="DefaultParagraphFont"/>
    <w:uiPriority w:val="99"/>
    <w:rsid w:val="00903DBE"/>
  </w:style>
  <w:style w:type="character" w:customStyle="1" w:styleId="storytext">
    <w:name w:val="storytext"/>
    <w:basedOn w:val="DefaultParagraphFont"/>
    <w:rsid w:val="00903DBE"/>
  </w:style>
  <w:style w:type="character" w:customStyle="1" w:styleId="heading3char0">
    <w:name w:val="heading3char"/>
    <w:rsid w:val="00903DBE"/>
  </w:style>
  <w:style w:type="character" w:customStyle="1" w:styleId="boldness1">
    <w:name w:val="boldness1"/>
    <w:rsid w:val="00903DBE"/>
  </w:style>
  <w:style w:type="paragraph" w:customStyle="1" w:styleId="Cardd">
    <w:name w:val="Cardd"/>
    <w:basedOn w:val="Normal"/>
    <w:uiPriority w:val="4"/>
    <w:qFormat/>
    <w:rsid w:val="00903DBE"/>
    <w:pPr>
      <w:ind w:left="288" w:right="288"/>
    </w:pPr>
    <w:rPr>
      <w:rFonts w:ascii="Georgia" w:hAnsi="Georgia"/>
      <w:sz w:val="16"/>
    </w:rPr>
  </w:style>
  <w:style w:type="paragraph" w:customStyle="1" w:styleId="document0">
    <w:name w:val="document"/>
    <w:basedOn w:val="Normal"/>
    <w:rsid w:val="00903DBE"/>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903DBE"/>
  </w:style>
  <w:style w:type="character" w:customStyle="1" w:styleId="a2">
    <w:name w:val="_"/>
    <w:basedOn w:val="DefaultParagraphFont"/>
    <w:rsid w:val="00903DBE"/>
  </w:style>
  <w:style w:type="paragraph" w:customStyle="1" w:styleId="Shrink6">
    <w:name w:val="Shrink 6"/>
    <w:basedOn w:val="Normal"/>
    <w:qFormat/>
    <w:rsid w:val="00903DBE"/>
    <w:rPr>
      <w:rFonts w:ascii="Georgia" w:eastAsia="Calibri" w:hAnsi="Georgia" w:cs="Times New Roman"/>
      <w:sz w:val="12"/>
    </w:rPr>
  </w:style>
  <w:style w:type="character" w:customStyle="1" w:styleId="messagecontent">
    <w:name w:val="message_content"/>
    <w:rsid w:val="00903DBE"/>
  </w:style>
  <w:style w:type="character" w:customStyle="1" w:styleId="StyleUnderlineChar">
    <w:name w:val="Style Underline Char"/>
    <w:basedOn w:val="DefaultParagraphFont"/>
    <w:rsid w:val="00903DB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903DB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903DBE"/>
    <w:rPr>
      <w:rFonts w:ascii="Georgia" w:eastAsia="Times New Roman" w:hAnsi="Georgia" w:cs="Arial"/>
      <w:b/>
      <w:bCs/>
      <w:kern w:val="32"/>
      <w:szCs w:val="32"/>
      <w:u w:val="single"/>
    </w:rPr>
  </w:style>
  <w:style w:type="character" w:customStyle="1" w:styleId="twelptblackblack1">
    <w:name w:val="twelptblackblack1"/>
    <w:basedOn w:val="DefaultParagraphFont"/>
    <w:rsid w:val="00903DBE"/>
    <w:rPr>
      <w:rFonts w:ascii="Verdana" w:hAnsi="Verdana" w:hint="default"/>
      <w:color w:val="000000"/>
      <w:sz w:val="16"/>
      <w:szCs w:val="16"/>
    </w:rPr>
  </w:style>
  <w:style w:type="character" w:customStyle="1" w:styleId="Heading3CharCharCharChar1">
    <w:name w:val="Heading 3 Char Char Char Char1"/>
    <w:rsid w:val="00903DBE"/>
    <w:rPr>
      <w:rFonts w:cs="Arial"/>
      <w:bCs/>
      <w:szCs w:val="26"/>
      <w:u w:val="single"/>
      <w:lang w:val="en-US" w:eastAsia="en-US" w:bidi="ar-SA"/>
    </w:rPr>
  </w:style>
  <w:style w:type="paragraph" w:customStyle="1" w:styleId="conintrotext">
    <w:name w:val="conintrotext"/>
    <w:basedOn w:val="Normal"/>
    <w:uiPriority w:val="99"/>
    <w:rsid w:val="00903DBE"/>
    <w:pPr>
      <w:spacing w:before="100" w:beforeAutospacing="1" w:after="100" w:afterAutospacing="1"/>
    </w:pPr>
    <w:rPr>
      <w:rFonts w:ascii="Georgia" w:eastAsia="Times New Roman" w:hAnsi="Georgia"/>
      <w:sz w:val="24"/>
    </w:rPr>
  </w:style>
  <w:style w:type="character" w:customStyle="1" w:styleId="comment-body">
    <w:name w:val="comment-body"/>
    <w:rsid w:val="00903DBE"/>
  </w:style>
  <w:style w:type="character" w:customStyle="1" w:styleId="UnderlineCharCharChar1">
    <w:name w:val="Underline Char Char Char1"/>
    <w:rsid w:val="00903DB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903DB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903DBE"/>
    <w:rPr>
      <w:rFonts w:asciiTheme="minorHAnsi" w:eastAsia="MS Mincho" w:hAnsiTheme="minorHAnsi"/>
      <w:b/>
      <w:sz w:val="24"/>
      <w:u w:val="single"/>
    </w:rPr>
  </w:style>
  <w:style w:type="character" w:customStyle="1" w:styleId="mw-headline">
    <w:name w:val="mw-headline"/>
    <w:rsid w:val="00903DBE"/>
  </w:style>
  <w:style w:type="character" w:customStyle="1" w:styleId="flagicon">
    <w:name w:val="flagicon"/>
    <w:rsid w:val="00903DBE"/>
  </w:style>
  <w:style w:type="paragraph" w:customStyle="1" w:styleId="assert">
    <w:name w:val="assert"/>
    <w:basedOn w:val="Normal"/>
    <w:uiPriority w:val="99"/>
    <w:rsid w:val="00903DBE"/>
    <w:pPr>
      <w:spacing w:before="100" w:beforeAutospacing="1" w:after="100" w:afterAutospacing="1"/>
    </w:pPr>
    <w:rPr>
      <w:rFonts w:ascii="Georgia" w:eastAsia="Times New Roman" w:hAnsi="Georgia"/>
      <w:sz w:val="24"/>
    </w:rPr>
  </w:style>
  <w:style w:type="character" w:customStyle="1" w:styleId="apturelink">
    <w:name w:val="apturelink"/>
    <w:rsid w:val="00903DBE"/>
  </w:style>
  <w:style w:type="character" w:customStyle="1" w:styleId="apturelinkicon">
    <w:name w:val="apturelinkicon"/>
    <w:rsid w:val="00903DBE"/>
  </w:style>
  <w:style w:type="paragraph" w:customStyle="1" w:styleId="Default1">
    <w:name w:val="Default1"/>
    <w:basedOn w:val="Default"/>
    <w:next w:val="Default"/>
    <w:uiPriority w:val="99"/>
    <w:rsid w:val="00903DBE"/>
    <w:rPr>
      <w:color w:val="auto"/>
    </w:rPr>
  </w:style>
  <w:style w:type="paragraph" w:customStyle="1" w:styleId="center">
    <w:name w:val="center"/>
    <w:basedOn w:val="Normal"/>
    <w:uiPriority w:val="99"/>
    <w:rsid w:val="00903DBE"/>
    <w:pPr>
      <w:spacing w:before="100" w:beforeAutospacing="1" w:after="100" w:afterAutospacing="1"/>
    </w:pPr>
    <w:rPr>
      <w:rFonts w:ascii="Georgia" w:eastAsia="Times New Roman" w:hAnsi="Georgia"/>
      <w:sz w:val="24"/>
    </w:rPr>
  </w:style>
  <w:style w:type="character" w:customStyle="1" w:styleId="LittleChar">
    <w:name w:val="Little Char"/>
    <w:link w:val="Little"/>
    <w:rsid w:val="00903DBE"/>
    <w:rPr>
      <w:rFonts w:ascii="Garamond" w:eastAsia="Times New Roman" w:hAnsi="Garamond" w:cs="Calibri"/>
      <w:sz w:val="16"/>
    </w:rPr>
  </w:style>
  <w:style w:type="character" w:customStyle="1" w:styleId="UnderlineChar1Char">
    <w:name w:val="Underline Char1 Char"/>
    <w:rsid w:val="00903DB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903DB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903DBE"/>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903DB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903DBE"/>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903DB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903DBE"/>
    <w:rPr>
      <w:rFonts w:asciiTheme="minorHAnsi" w:eastAsia="MS Mincho" w:hAnsiTheme="minorHAnsi"/>
      <w:b/>
      <w:sz w:val="24"/>
      <w:u w:val="single"/>
    </w:rPr>
  </w:style>
  <w:style w:type="paragraph" w:customStyle="1" w:styleId="CardBody">
    <w:name w:val="Card Body"/>
    <w:basedOn w:val="Normal"/>
    <w:link w:val="CardBodyChar"/>
    <w:rsid w:val="00903DBE"/>
    <w:rPr>
      <w:rFonts w:ascii="Georgia" w:eastAsia="Times New Roman" w:hAnsi="Georgia"/>
      <w:sz w:val="16"/>
    </w:rPr>
  </w:style>
  <w:style w:type="character" w:customStyle="1" w:styleId="CardBodyChar">
    <w:name w:val="Card Body Char"/>
    <w:link w:val="CardBody"/>
    <w:rsid w:val="00903DBE"/>
    <w:rPr>
      <w:rFonts w:ascii="Georgia" w:eastAsia="Times New Roman" w:hAnsi="Georgia"/>
      <w:sz w:val="16"/>
    </w:rPr>
  </w:style>
  <w:style w:type="character" w:customStyle="1" w:styleId="ptitleinside">
    <w:name w:val="p_title_inside"/>
    <w:rsid w:val="00903DBE"/>
  </w:style>
  <w:style w:type="paragraph" w:customStyle="1" w:styleId="StyleBoldandUnderlineChar11ptBorderSinglesolidline">
    <w:name w:val="Style Bold and Underline Char + 11 pt Border: : (Single solid line..."/>
    <w:link w:val="StyleBoldandUnderlineChar11ptBorderSinglesolidlineChar"/>
    <w:rsid w:val="00903DB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903DBE"/>
    <w:rPr>
      <w:rFonts w:eastAsia="Times New Roman"/>
      <w:b/>
      <w:bCs/>
      <w:sz w:val="22"/>
      <w:szCs w:val="20"/>
      <w:u w:val="single"/>
      <w:bdr w:val="single" w:sz="4" w:space="0" w:color="auto"/>
    </w:rPr>
  </w:style>
  <w:style w:type="character" w:customStyle="1" w:styleId="Heading1CharChar1">
    <w:name w:val="Heading 1 Char Char1"/>
    <w:rsid w:val="00903DBE"/>
    <w:rPr>
      <w:rFonts w:cs="Arial"/>
      <w:b/>
      <w:bCs/>
      <w:szCs w:val="32"/>
      <w:lang w:val="en-US" w:eastAsia="en-US" w:bidi="ar-SA"/>
    </w:rPr>
  </w:style>
  <w:style w:type="paragraph" w:customStyle="1" w:styleId="Indentation">
    <w:name w:val="Indentation"/>
    <w:basedOn w:val="Normal"/>
    <w:uiPriority w:val="99"/>
    <w:rsid w:val="00903DBE"/>
    <w:pPr>
      <w:ind w:left="288" w:right="288"/>
    </w:pPr>
    <w:rPr>
      <w:rFonts w:ascii="Georgia" w:hAnsi="Georgia"/>
      <w:sz w:val="16"/>
    </w:rPr>
  </w:style>
  <w:style w:type="character" w:customStyle="1" w:styleId="StyleUnderlineCharChar9ptBold">
    <w:name w:val="Style Underline Char Char + 9 pt Bold"/>
    <w:rsid w:val="00903DB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903DBE"/>
    <w:rPr>
      <w:rFonts w:ascii="Georgia" w:eastAsia="Times New Roman" w:hAnsi="Georgia"/>
      <w:sz w:val="16"/>
      <w:u w:val="single"/>
    </w:rPr>
  </w:style>
  <w:style w:type="character" w:customStyle="1" w:styleId="StyleStyle4ArialNarrow9ptChar">
    <w:name w:val="Style Style4 + Arial Narrow 9 pt Char"/>
    <w:link w:val="StyleStyle4ArialNarrow9pt"/>
    <w:rsid w:val="00903DBE"/>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903DBE"/>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903DBE"/>
    <w:rPr>
      <w:rFonts w:ascii="Georgia" w:eastAsia="Times New Roman" w:hAnsi="Georgia"/>
      <w:b/>
      <w:bCs/>
      <w:sz w:val="16"/>
      <w:u w:val="single"/>
    </w:rPr>
  </w:style>
  <w:style w:type="character" w:customStyle="1" w:styleId="StyleBoldandUnderlineCharChar29pt">
    <w:name w:val="Style Bold and Underline Char Char2 + 9 pt"/>
    <w:rsid w:val="00903DBE"/>
    <w:rPr>
      <w:rFonts w:ascii="Times New Roman" w:hAnsi="Times New Roman"/>
      <w:b/>
      <w:bCs/>
      <w:noProof w:val="0"/>
      <w:sz w:val="20"/>
      <w:u w:val="single"/>
    </w:rPr>
  </w:style>
  <w:style w:type="character" w:customStyle="1" w:styleId="StyleUnderlineCharChar19pt">
    <w:name w:val="Style Underline Char Char1 + 9 pt"/>
    <w:rsid w:val="00903DB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903DB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903DBE"/>
    <w:rPr>
      <w:rFonts w:ascii="Georgia" w:eastAsia="Times New Roman" w:hAnsi="Georgia"/>
      <w:b/>
      <w:smallCaps/>
      <w:sz w:val="24"/>
      <w:szCs w:val="24"/>
      <w:u w:val="single"/>
    </w:rPr>
  </w:style>
  <w:style w:type="character" w:customStyle="1" w:styleId="CardTextCharChar">
    <w:name w:val="Card Text Char Char"/>
    <w:rsid w:val="00903DBE"/>
    <w:rPr>
      <w:rFonts w:ascii="Times New Roman" w:eastAsia="Times New Roman" w:hAnsi="Times New Roman" w:cs="Times New Roman"/>
      <w:sz w:val="20"/>
      <w:szCs w:val="20"/>
    </w:rPr>
  </w:style>
  <w:style w:type="character" w:customStyle="1" w:styleId="citeChar1">
    <w:name w:val="cite Char"/>
    <w:locked/>
    <w:rsid w:val="00903DB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903DB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903DB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903DBE"/>
    <w:rPr>
      <w:i/>
      <w:iCs/>
      <w:sz w:val="20"/>
      <w:u w:val="single"/>
    </w:rPr>
  </w:style>
  <w:style w:type="character" w:customStyle="1" w:styleId="HIGHLIGHT0">
    <w:name w:val="HIGHLIGHT"/>
    <w:uiPriority w:val="1"/>
    <w:rsid w:val="00903DB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903DB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903DBE"/>
    <w:rPr>
      <w:rFonts w:ascii="Times New Roman" w:eastAsia="Times New Roman" w:hAnsi="Times New Roman" w:cs="Times New Roman"/>
      <w:b/>
      <w:sz w:val="28"/>
    </w:rPr>
  </w:style>
  <w:style w:type="character" w:customStyle="1" w:styleId="FifthChar">
    <w:name w:val="Fifth Char"/>
    <w:link w:val="Fifth"/>
    <w:rsid w:val="00903DBE"/>
    <w:rPr>
      <w:rFonts w:ascii="Calibri" w:eastAsia="Calibri" w:hAnsi="Calibri" w:cs="Calibri"/>
      <w:sz w:val="22"/>
    </w:rPr>
  </w:style>
  <w:style w:type="paragraph" w:customStyle="1" w:styleId="Third">
    <w:name w:val="Third"/>
    <w:basedOn w:val="Normal"/>
    <w:link w:val="ThirdChar"/>
    <w:rsid w:val="00903DBE"/>
    <w:rPr>
      <w:rFonts w:ascii="Georgia" w:eastAsia="Times New Roman" w:hAnsi="Georgia"/>
      <w:b/>
      <w:sz w:val="16"/>
      <w:u w:val="single"/>
      <w:lang w:val="x-none" w:eastAsia="x-none"/>
    </w:rPr>
  </w:style>
  <w:style w:type="character" w:customStyle="1" w:styleId="ThirdChar">
    <w:name w:val="Third Char"/>
    <w:link w:val="Third"/>
    <w:rsid w:val="00903DBE"/>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903DBE"/>
    <w:pPr>
      <w:widowControl w:val="0"/>
      <w:jc w:val="both"/>
      <w:outlineLvl w:val="1"/>
    </w:pPr>
    <w:rPr>
      <w:rFonts w:ascii="Times New Roman" w:eastAsia="Times New Roman" w:hAnsi="Times New Roman" w:cs="Times New Roman"/>
      <w:b/>
    </w:rPr>
  </w:style>
  <w:style w:type="character" w:customStyle="1" w:styleId="CardsCharChar">
    <w:name w:val="Cards Char Char"/>
    <w:rsid w:val="00903DBE"/>
    <w:rPr>
      <w:rFonts w:ascii="Times New Roman" w:eastAsia="Times New Roman" w:hAnsi="Times New Roman"/>
      <w:szCs w:val="24"/>
    </w:rPr>
  </w:style>
  <w:style w:type="character" w:customStyle="1" w:styleId="article-record-publication-volume-issue">
    <w:name w:val="article-record-publication-volume-issue"/>
    <w:rsid w:val="00903DBE"/>
  </w:style>
  <w:style w:type="character" w:customStyle="1" w:styleId="NothingCharChar">
    <w:name w:val="Nothing Char Char"/>
    <w:link w:val="NothingCharCharChar"/>
    <w:rsid w:val="00903DBE"/>
  </w:style>
  <w:style w:type="paragraph" w:customStyle="1" w:styleId="DebateUnderlineBoldChar">
    <w:name w:val="Debate Underline Bold Char"/>
    <w:basedOn w:val="Normal"/>
    <w:link w:val="DebateUnderlineBoldCharChar"/>
    <w:rsid w:val="00903DBE"/>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903DBE"/>
    <w:rPr>
      <w:rFonts w:ascii="Georgia" w:eastAsia="Times New Roman" w:hAnsi="Georgia"/>
      <w:b/>
      <w:sz w:val="16"/>
      <w:u w:val="thick"/>
    </w:rPr>
  </w:style>
  <w:style w:type="character" w:customStyle="1" w:styleId="resultbodyblack">
    <w:name w:val="resultbodyblack"/>
    <w:rsid w:val="00903DBE"/>
    <w:rPr>
      <w:rFonts w:cs="Times New Roman"/>
    </w:rPr>
  </w:style>
  <w:style w:type="paragraph" w:customStyle="1" w:styleId="bloctitles">
    <w:name w:val="bloc titles"/>
    <w:basedOn w:val="Heading1"/>
    <w:next w:val="Normal"/>
    <w:link w:val="bloctitlesChar"/>
    <w:autoRedefine/>
    <w:rsid w:val="00903DB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903DBE"/>
    <w:rPr>
      <w:rFonts w:ascii="Georgia" w:eastAsia="Malgun Gothic" w:hAnsi="Georgia" w:cs="Arial"/>
      <w:b/>
      <w:bCs/>
      <w:sz w:val="28"/>
      <w:szCs w:val="32"/>
      <w:u w:val="single"/>
    </w:rPr>
  </w:style>
  <w:style w:type="paragraph" w:customStyle="1" w:styleId="CiteSmallText">
    <w:name w:val="Cite Small Text"/>
    <w:basedOn w:val="Normal"/>
    <w:uiPriority w:val="99"/>
    <w:rsid w:val="00903DBE"/>
    <w:pPr>
      <w:widowControl w:val="0"/>
      <w:spacing w:after="200"/>
    </w:pPr>
    <w:rPr>
      <w:rFonts w:ascii="Helvetica Neue" w:hAnsi="Helvetica Neue"/>
      <w:b/>
      <w:sz w:val="18"/>
    </w:rPr>
  </w:style>
  <w:style w:type="character" w:customStyle="1" w:styleId="3TagCite">
    <w:name w:val="3 Tag/Cite"/>
    <w:rsid w:val="00903DBE"/>
    <w:rPr>
      <w:rFonts w:ascii="Times New Roman" w:hAnsi="Times New Roman"/>
      <w:b/>
    </w:rPr>
  </w:style>
  <w:style w:type="character" w:customStyle="1" w:styleId="4Qualifications">
    <w:name w:val="4 Qualifications"/>
    <w:rsid w:val="00903DBE"/>
    <w:rPr>
      <w:rFonts w:ascii="Times New Roman" w:hAnsi="Times New Roman"/>
      <w:sz w:val="19"/>
    </w:rPr>
  </w:style>
  <w:style w:type="character" w:customStyle="1" w:styleId="6Underlined">
    <w:name w:val="6 Underlined"/>
    <w:rsid w:val="00903DBE"/>
    <w:rPr>
      <w:rFonts w:ascii="Times New Roman" w:hAnsi="Times New Roman"/>
      <w:b/>
      <w:sz w:val="21"/>
      <w:u w:val="single"/>
    </w:rPr>
  </w:style>
  <w:style w:type="paragraph" w:customStyle="1" w:styleId="Cards1CharChar">
    <w:name w:val="Cards1 Char Char"/>
    <w:basedOn w:val="Normal"/>
    <w:link w:val="Cards1CharCharChar"/>
    <w:rsid w:val="00903DBE"/>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903DBE"/>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903DBE"/>
    <w:rPr>
      <w:u w:val="single"/>
    </w:rPr>
  </w:style>
  <w:style w:type="paragraph" w:customStyle="1" w:styleId="UnderlineCharCharCharCharCharCharChar">
    <w:name w:val="Underline Char Char Char Char Char Char Char"/>
    <w:basedOn w:val="Normal"/>
    <w:link w:val="UnderlineCharCharCharCharCharCharCharChar"/>
    <w:rsid w:val="00903DBE"/>
    <w:rPr>
      <w:rFonts w:asciiTheme="minorHAnsi" w:hAnsiTheme="minorHAnsi"/>
      <w:sz w:val="24"/>
      <w:u w:val="single"/>
    </w:rPr>
  </w:style>
  <w:style w:type="paragraph" w:customStyle="1" w:styleId="CitesCharChar">
    <w:name w:val="Cites Char Char"/>
    <w:next w:val="Normal"/>
    <w:link w:val="CitesCharCharChar"/>
    <w:rsid w:val="00903DBE"/>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903DBE"/>
    <w:rPr>
      <w:rFonts w:ascii="Times New Roman" w:eastAsia="Times New Roman" w:hAnsi="Times New Roman" w:cs="Times New Roman"/>
      <w:sz w:val="20"/>
    </w:rPr>
  </w:style>
  <w:style w:type="character" w:customStyle="1" w:styleId="nohighlighting">
    <w:name w:val="no highlighting"/>
    <w:rsid w:val="00903DB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903DBE"/>
    <w:rPr>
      <w:rFonts w:ascii="Cambria" w:hAnsi="Cambria" w:hint="default"/>
      <w:sz w:val="21"/>
      <w:u w:val="single"/>
    </w:rPr>
  </w:style>
  <w:style w:type="paragraph" w:customStyle="1" w:styleId="Swag">
    <w:name w:val="Swag"/>
    <w:basedOn w:val="Normal"/>
    <w:link w:val="SwagChar"/>
    <w:qFormat/>
    <w:rsid w:val="00903DBE"/>
    <w:rPr>
      <w:rFonts w:ascii="Georgia" w:hAnsi="Georgia"/>
      <w:color w:val="0000FF"/>
      <w:sz w:val="12"/>
      <w:u w:val="single"/>
    </w:rPr>
  </w:style>
  <w:style w:type="character" w:customStyle="1" w:styleId="SwagChar">
    <w:name w:val="Swag Char"/>
    <w:link w:val="Swag"/>
    <w:rsid w:val="00903DBE"/>
    <w:rPr>
      <w:rFonts w:ascii="Georgia" w:hAnsi="Georgia"/>
      <w:color w:val="0000FF"/>
      <w:sz w:val="12"/>
      <w:u w:val="single"/>
    </w:rPr>
  </w:style>
  <w:style w:type="paragraph" w:customStyle="1" w:styleId="StyleUnderlineTimesNewRoman1">
    <w:name w:val="Style Underline + Times New Roman1"/>
    <w:link w:val="StyleUnderlineTimesNewRoman1Char"/>
    <w:rsid w:val="00903DB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903DB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903DB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903DB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903DBE"/>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903DBE"/>
    <w:rPr>
      <w:rFonts w:ascii="Garamond" w:eastAsia="MS Mincho" w:hAnsi="Garamond"/>
      <w:sz w:val="16"/>
    </w:rPr>
  </w:style>
  <w:style w:type="character" w:customStyle="1" w:styleId="CharChar61">
    <w:name w:val="Char Char61"/>
    <w:rsid w:val="00903DBE"/>
    <w:rPr>
      <w:rFonts w:cs="Arial"/>
      <w:bCs/>
      <w:sz w:val="16"/>
      <w:szCs w:val="26"/>
      <w:lang w:val="en-US" w:eastAsia="en-US" w:bidi="ar-SA"/>
    </w:rPr>
  </w:style>
  <w:style w:type="character" w:customStyle="1" w:styleId="ListBulletChar">
    <w:name w:val="List Bullet Char"/>
    <w:link w:val="ListBullet"/>
    <w:uiPriority w:val="99"/>
    <w:rsid w:val="00903DBE"/>
    <w:rPr>
      <w:rFonts w:ascii="Calibri" w:eastAsia="Calibri" w:hAnsi="Calibri" w:cs="Calibri"/>
      <w:sz w:val="22"/>
    </w:rPr>
  </w:style>
  <w:style w:type="paragraph" w:customStyle="1" w:styleId="subhead10">
    <w:name w:val="subhead1"/>
    <w:basedOn w:val="Normal"/>
    <w:uiPriority w:val="99"/>
    <w:rsid w:val="00903DBE"/>
    <w:pPr>
      <w:spacing w:before="100" w:beforeAutospacing="1" w:after="100" w:afterAutospacing="1"/>
    </w:pPr>
    <w:rPr>
      <w:rFonts w:ascii="Georgia" w:eastAsia="Times New Roman" w:hAnsi="Georgia"/>
      <w:sz w:val="24"/>
    </w:rPr>
  </w:style>
  <w:style w:type="character" w:customStyle="1" w:styleId="styledate">
    <w:name w:val="styledate"/>
    <w:rsid w:val="00903DBE"/>
  </w:style>
  <w:style w:type="character" w:customStyle="1" w:styleId="BoldandUnderlineChar1">
    <w:name w:val="Bold and Underline Char1"/>
    <w:rsid w:val="00903DBE"/>
    <w:rPr>
      <w:b/>
      <w:szCs w:val="24"/>
      <w:u w:val="single"/>
      <w:lang w:val="en-US" w:eastAsia="en-US" w:bidi="ar-SA"/>
    </w:rPr>
  </w:style>
  <w:style w:type="character" w:customStyle="1" w:styleId="BoldandUnderlineChar1Char2">
    <w:name w:val="Bold and Underline Char1 Char2"/>
    <w:rsid w:val="00903DBE"/>
    <w:rPr>
      <w:b/>
      <w:szCs w:val="24"/>
      <w:u w:val="single"/>
      <w:lang w:val="en-US" w:eastAsia="en-US" w:bidi="ar-SA"/>
    </w:rPr>
  </w:style>
  <w:style w:type="character" w:customStyle="1" w:styleId="BoldandUnderlineCharChar1">
    <w:name w:val="Bold and Underline Char Char1"/>
    <w:rsid w:val="00903DBE"/>
    <w:rPr>
      <w:b/>
      <w:szCs w:val="24"/>
      <w:u w:val="single"/>
      <w:lang w:val="en-US" w:eastAsia="en-US" w:bidi="ar-SA"/>
    </w:rPr>
  </w:style>
  <w:style w:type="character" w:customStyle="1" w:styleId="BoldandUnderlineChar6">
    <w:name w:val="Bold and Underline Char6"/>
    <w:rsid w:val="00903DBE"/>
    <w:rPr>
      <w:b/>
      <w:szCs w:val="24"/>
      <w:u w:val="single"/>
      <w:lang w:val="en-US" w:eastAsia="en-US" w:bidi="ar-SA"/>
    </w:rPr>
  </w:style>
  <w:style w:type="character" w:customStyle="1" w:styleId="title-link-wrapper">
    <w:name w:val="title-link-wrapper"/>
    <w:rsid w:val="00903DBE"/>
  </w:style>
  <w:style w:type="character" w:customStyle="1" w:styleId="medium-font">
    <w:name w:val="medium-font"/>
    <w:rsid w:val="00903DBE"/>
  </w:style>
  <w:style w:type="paragraph" w:customStyle="1" w:styleId="abstract">
    <w:name w:val="abstract"/>
    <w:basedOn w:val="Normal"/>
    <w:uiPriority w:val="99"/>
    <w:rsid w:val="00903DBE"/>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903DBE"/>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903DBE"/>
    <w:rPr>
      <w:rFonts w:ascii="Georgia" w:eastAsia="Times New Roman" w:hAnsi="Georgia"/>
      <w:b/>
      <w:bCs/>
      <w:sz w:val="16"/>
      <w:u w:val="single"/>
    </w:rPr>
  </w:style>
  <w:style w:type="character" w:customStyle="1" w:styleId="ReallySamllTextChar">
    <w:name w:val="ReallySamllText Char"/>
    <w:rsid w:val="00903DB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903DBE"/>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903DBE"/>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903DBE"/>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903DBE"/>
    <w:rPr>
      <w:rFonts w:ascii="Georgia" w:eastAsia="Times New Roman" w:hAnsi="Georgia"/>
      <w:sz w:val="16"/>
      <w:u w:val="single"/>
    </w:rPr>
  </w:style>
  <w:style w:type="character" w:customStyle="1" w:styleId="style10">
    <w:name w:val="style1"/>
    <w:rsid w:val="00903DBE"/>
  </w:style>
  <w:style w:type="character" w:customStyle="1" w:styleId="pmtermsel">
    <w:name w:val="pmtermsel"/>
    <w:rsid w:val="00903DBE"/>
  </w:style>
  <w:style w:type="character" w:customStyle="1" w:styleId="showipapr">
    <w:name w:val="show_ipapr"/>
    <w:rsid w:val="00903DBE"/>
  </w:style>
  <w:style w:type="character" w:customStyle="1" w:styleId="dnindex">
    <w:name w:val="dnindex"/>
    <w:rsid w:val="00903DBE"/>
  </w:style>
  <w:style w:type="character" w:customStyle="1" w:styleId="23">
    <w:name w:val="23"/>
    <w:rsid w:val="00903DBE"/>
    <w:rPr>
      <w:rFonts w:ascii="Times New Roman" w:hAnsi="Times New Roman" w:cs="Arial"/>
      <w:bCs/>
      <w:sz w:val="20"/>
      <w:u w:val="single"/>
      <w:lang w:val="en-US" w:eastAsia="en-US" w:bidi="ar-SA"/>
    </w:rPr>
  </w:style>
  <w:style w:type="character" w:customStyle="1" w:styleId="33">
    <w:name w:val="33"/>
    <w:rsid w:val="00903DBE"/>
    <w:rPr>
      <w:rFonts w:ascii="Times New Roman" w:hAnsi="Times New Roman" w:cs="Arial"/>
      <w:b/>
      <w:bCs/>
      <w:sz w:val="20"/>
      <w:u w:val="single"/>
      <w:lang w:val="en-US" w:eastAsia="en-US" w:bidi="ar-SA"/>
    </w:rPr>
  </w:style>
  <w:style w:type="character" w:customStyle="1" w:styleId="55">
    <w:name w:val="55"/>
    <w:rsid w:val="00903DBE"/>
    <w:rPr>
      <w:rFonts w:cs="Arial"/>
      <w:bCs/>
      <w:sz w:val="20"/>
      <w:u w:val="single"/>
      <w:lang w:val="en-US" w:eastAsia="en-US" w:bidi="ar-SA"/>
    </w:rPr>
  </w:style>
  <w:style w:type="character" w:customStyle="1" w:styleId="authoraffil">
    <w:name w:val="authoraffil"/>
    <w:rsid w:val="00903DBE"/>
  </w:style>
  <w:style w:type="character" w:customStyle="1" w:styleId="CharChar8">
    <w:name w:val="Char Char8"/>
    <w:rsid w:val="00903DBE"/>
    <w:rPr>
      <w:rFonts w:ascii="Georgia" w:eastAsia="Times New Roman" w:hAnsi="Georgia"/>
      <w:b/>
      <w:bCs/>
      <w:sz w:val="30"/>
      <w:szCs w:val="28"/>
      <w:u w:val="single"/>
    </w:rPr>
  </w:style>
  <w:style w:type="character" w:customStyle="1" w:styleId="FontStyle13">
    <w:name w:val="Font Style13"/>
    <w:uiPriority w:val="99"/>
    <w:rsid w:val="00903DBE"/>
    <w:rPr>
      <w:rFonts w:ascii="Constantia" w:hAnsi="Constantia" w:cs="Constantia"/>
      <w:sz w:val="18"/>
      <w:szCs w:val="18"/>
    </w:rPr>
  </w:style>
  <w:style w:type="character" w:customStyle="1" w:styleId="TagsCharCharCharChar">
    <w:name w:val="Tags Char Char Char Char"/>
    <w:rsid w:val="00903DBE"/>
    <w:rPr>
      <w:rFonts w:ascii="Times New Roman" w:eastAsia="Times New Roman" w:hAnsi="Times New Roman" w:cs="Times New Roman"/>
      <w:b/>
      <w:sz w:val="24"/>
      <w:szCs w:val="24"/>
    </w:rPr>
  </w:style>
  <w:style w:type="character" w:customStyle="1" w:styleId="Citation1Char">
    <w:name w:val="Citation1 Char"/>
    <w:link w:val="Citation10"/>
    <w:locked/>
    <w:rsid w:val="00903DBE"/>
    <w:rPr>
      <w:rFonts w:ascii="Georgia" w:hAnsi="Georgia"/>
      <w:b/>
      <w:u w:val="single"/>
    </w:rPr>
  </w:style>
  <w:style w:type="paragraph" w:customStyle="1" w:styleId="Citation10">
    <w:name w:val="Citation1"/>
    <w:basedOn w:val="Normal"/>
    <w:link w:val="Citation1Char"/>
    <w:qFormat/>
    <w:rsid w:val="00903DBE"/>
    <w:rPr>
      <w:rFonts w:ascii="Georgia" w:hAnsi="Georgia"/>
      <w:b/>
      <w:sz w:val="24"/>
      <w:u w:val="single"/>
    </w:rPr>
  </w:style>
  <w:style w:type="character" w:customStyle="1" w:styleId="TaglineChar">
    <w:name w:val="Tagline Char"/>
    <w:link w:val="Tagline0"/>
    <w:locked/>
    <w:rsid w:val="00903DBE"/>
    <w:rPr>
      <w:rFonts w:ascii="Georgia" w:hAnsi="Georgia"/>
      <w:b/>
    </w:rPr>
  </w:style>
  <w:style w:type="paragraph" w:customStyle="1" w:styleId="Tagline0">
    <w:name w:val="Tagline"/>
    <w:basedOn w:val="Normal"/>
    <w:link w:val="TaglineChar"/>
    <w:qFormat/>
    <w:rsid w:val="00903DBE"/>
    <w:rPr>
      <w:rFonts w:ascii="Georgia" w:hAnsi="Georgia"/>
      <w:b/>
      <w:sz w:val="24"/>
    </w:rPr>
  </w:style>
  <w:style w:type="paragraph" w:customStyle="1" w:styleId="NothingCharCharChar">
    <w:name w:val="Nothing Char Char Char"/>
    <w:link w:val="NothingCharChar"/>
    <w:rsid w:val="00903DBE"/>
    <w:pPr>
      <w:jc w:val="both"/>
    </w:pPr>
  </w:style>
  <w:style w:type="paragraph" w:customStyle="1" w:styleId="StyleLeft021">
    <w:name w:val="Style Left:  0.2&quot;1"/>
    <w:basedOn w:val="Normal"/>
    <w:uiPriority w:val="99"/>
    <w:rsid w:val="00903DBE"/>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903DBE"/>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903DBE"/>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903DBE"/>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903DBE"/>
    <w:rPr>
      <w:rFonts w:ascii="Georgia" w:eastAsia="Times New Roman" w:hAnsi="Georgia"/>
      <w:sz w:val="16"/>
      <w:u w:val="single"/>
      <w:bdr w:val="single" w:sz="4" w:space="0" w:color="auto"/>
    </w:rPr>
  </w:style>
  <w:style w:type="character" w:customStyle="1" w:styleId="boldcitationChar">
    <w:name w:val="bold citation Char"/>
    <w:rsid w:val="00903DBE"/>
    <w:rPr>
      <w:rFonts w:ascii="Arial" w:hAnsi="Arial"/>
      <w:b/>
      <w:sz w:val="28"/>
      <w:szCs w:val="24"/>
      <w:u w:val="thick"/>
      <w:lang w:val="en-US" w:eastAsia="en-US" w:bidi="ar-SA"/>
    </w:rPr>
  </w:style>
  <w:style w:type="paragraph" w:customStyle="1" w:styleId="BlockTitle20">
    <w:name w:val="Block Title #2"/>
    <w:basedOn w:val="Normal"/>
    <w:uiPriority w:val="99"/>
    <w:rsid w:val="00903DB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903DBE"/>
    <w:rPr>
      <w:rFonts w:ascii="Georgia" w:hAnsi="Georgia"/>
      <w:b/>
      <w:sz w:val="16"/>
    </w:rPr>
  </w:style>
  <w:style w:type="character" w:customStyle="1" w:styleId="BoldunderlineChar3">
    <w:name w:val="Bold/underline Char"/>
    <w:rsid w:val="00903DBE"/>
    <w:rPr>
      <w:rFonts w:eastAsia="SimSun"/>
      <w:b/>
      <w:noProof w:val="0"/>
      <w:sz w:val="24"/>
      <w:szCs w:val="24"/>
      <w:u w:val="single"/>
      <w:lang w:val="en-US" w:eastAsia="zh-CN" w:bidi="ar-SA"/>
    </w:rPr>
  </w:style>
  <w:style w:type="character" w:customStyle="1" w:styleId="underlinetextchar0">
    <w:name w:val="underlinetextchar"/>
    <w:rsid w:val="00903DBE"/>
  </w:style>
  <w:style w:type="character" w:customStyle="1" w:styleId="boldciteChar1">
    <w:name w:val="bold cite Char1"/>
    <w:rsid w:val="00903DBE"/>
    <w:rPr>
      <w:b/>
      <w:sz w:val="28"/>
      <w:u w:val="thick" w:color="000000"/>
    </w:rPr>
  </w:style>
  <w:style w:type="character" w:customStyle="1" w:styleId="tagCharCharChar1">
    <w:name w:val="tag Char Char Char1"/>
    <w:rsid w:val="00903DBE"/>
    <w:rPr>
      <w:b/>
      <w:sz w:val="24"/>
      <w:lang w:val="en-US" w:eastAsia="en-US" w:bidi="ar-SA"/>
    </w:rPr>
  </w:style>
  <w:style w:type="character" w:customStyle="1" w:styleId="underlinecardChar0">
    <w:name w:val="underline card Char"/>
    <w:rsid w:val="00903DBE"/>
    <w:rPr>
      <w:rFonts w:ascii="Arial" w:hAnsi="Arial"/>
      <w:sz w:val="18"/>
      <w:szCs w:val="24"/>
      <w:u w:val="single"/>
      <w:lang w:val="en-US" w:eastAsia="en-US" w:bidi="ar-SA"/>
    </w:rPr>
  </w:style>
  <w:style w:type="paragraph" w:customStyle="1" w:styleId="date-comments">
    <w:name w:val="date-comments"/>
    <w:basedOn w:val="Normal"/>
    <w:uiPriority w:val="99"/>
    <w:rsid w:val="00903DBE"/>
    <w:pPr>
      <w:spacing w:before="100" w:beforeAutospacing="1" w:after="100" w:afterAutospacing="1"/>
    </w:pPr>
    <w:rPr>
      <w:rFonts w:ascii="Times" w:hAnsi="Times"/>
      <w:sz w:val="16"/>
      <w:szCs w:val="20"/>
    </w:rPr>
  </w:style>
  <w:style w:type="character" w:customStyle="1" w:styleId="articleauthor0">
    <w:name w:val="articleauthor"/>
    <w:rsid w:val="00903DBE"/>
  </w:style>
  <w:style w:type="character" w:customStyle="1" w:styleId="bodysubtoc">
    <w:name w:val="bodysubtoc"/>
    <w:rsid w:val="00903DBE"/>
  </w:style>
  <w:style w:type="character" w:customStyle="1" w:styleId="lefttitlesmaller">
    <w:name w:val="lefttitlesmaller"/>
    <w:rsid w:val="00903DBE"/>
  </w:style>
  <w:style w:type="character" w:customStyle="1" w:styleId="mb">
    <w:name w:val="mb"/>
    <w:rsid w:val="00903DBE"/>
  </w:style>
  <w:style w:type="character" w:customStyle="1" w:styleId="submitted-date">
    <w:name w:val="submitted-date"/>
    <w:rsid w:val="00903DBE"/>
  </w:style>
  <w:style w:type="character" w:customStyle="1" w:styleId="submitted-time">
    <w:name w:val="submitted-time"/>
    <w:rsid w:val="00903DBE"/>
  </w:style>
  <w:style w:type="character" w:customStyle="1" w:styleId="A20">
    <w:name w:val="A2"/>
    <w:uiPriority w:val="99"/>
    <w:rsid w:val="00903DBE"/>
    <w:rPr>
      <w:rFonts w:ascii="Sabon LT Std" w:hAnsi="Sabon LT Std" w:cs="Sabon LT Std" w:hint="default"/>
      <w:color w:val="000000"/>
      <w:sz w:val="15"/>
      <w:szCs w:val="15"/>
    </w:rPr>
  </w:style>
  <w:style w:type="character" w:customStyle="1" w:styleId="searchword">
    <w:name w:val="searchword"/>
    <w:rsid w:val="00903DBE"/>
  </w:style>
  <w:style w:type="paragraph" w:customStyle="1" w:styleId="Heading2Char2CharChar12">
    <w:name w:val="Heading 2 Char2 Char Char12"/>
    <w:aliases w:val="Char Char Char Char Char Char1 Char Char Char Char Char1,Char Char22"/>
    <w:next w:val="Normal"/>
    <w:uiPriority w:val="99"/>
    <w:rsid w:val="00903DB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903DBE"/>
    <w:rPr>
      <w:rFonts w:ascii="Times New Roman" w:hAnsi="Times New Roman" w:cs="Times New Roman"/>
      <w:sz w:val="18"/>
      <w:szCs w:val="18"/>
    </w:rPr>
  </w:style>
  <w:style w:type="character" w:customStyle="1" w:styleId="bylines">
    <w:name w:val="bylines"/>
    <w:basedOn w:val="DefaultParagraphFont"/>
    <w:rsid w:val="00903DBE"/>
  </w:style>
  <w:style w:type="character" w:customStyle="1" w:styleId="StyleStyleBoldUnderlineUnderlineIntenseEmphasis1apple-style-2">
    <w:name w:val="Style Style Bold UnderlineUnderlineIntense Emphasis1apple-style-...2"/>
    <w:basedOn w:val="DefaultParagraphFont"/>
    <w:rsid w:val="00903DBE"/>
    <w:rPr>
      <w:b w:val="0"/>
      <w:bCs/>
      <w:sz w:val="22"/>
      <w:u w:val="single"/>
    </w:rPr>
  </w:style>
  <w:style w:type="character" w:customStyle="1" w:styleId="FontStyle57">
    <w:name w:val="Font Style57"/>
    <w:rsid w:val="00903DBE"/>
    <w:rPr>
      <w:rFonts w:ascii="Georgia" w:hAnsi="Georgia" w:cs="Georgia"/>
      <w:b/>
      <w:bCs/>
      <w:sz w:val="14"/>
      <w:szCs w:val="14"/>
    </w:rPr>
  </w:style>
  <w:style w:type="character" w:customStyle="1" w:styleId="FontStyle89">
    <w:name w:val="Font Style89"/>
    <w:rsid w:val="00903DBE"/>
    <w:rPr>
      <w:rFonts w:ascii="Times New Roman" w:hAnsi="Times New Roman" w:cs="Times New Roman"/>
      <w:b/>
      <w:bCs/>
      <w:smallCaps/>
      <w:spacing w:val="40"/>
      <w:sz w:val="16"/>
      <w:szCs w:val="16"/>
    </w:rPr>
  </w:style>
  <w:style w:type="character" w:customStyle="1" w:styleId="style3Char0">
    <w:name w:val="style 3 Char"/>
    <w:rsid w:val="00903DBE"/>
    <w:rPr>
      <w:sz w:val="18"/>
      <w:szCs w:val="24"/>
      <w:lang w:val="en-US" w:eastAsia="en-US" w:bidi="ar-SA"/>
    </w:rPr>
  </w:style>
  <w:style w:type="paragraph" w:customStyle="1" w:styleId="003Cite">
    <w:name w:val="003Cite"/>
    <w:basedOn w:val="Normal"/>
    <w:qFormat/>
    <w:rsid w:val="00903DB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903DBE"/>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903DBE"/>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903DB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903DBE"/>
    <w:rPr>
      <w:rFonts w:ascii="Times New Roman" w:eastAsia="Times New Roman" w:hAnsi="Times New Roman" w:cs="Times New Roman"/>
      <w:u w:val="thick"/>
      <w:lang w:val="x-none" w:eastAsia="x-none"/>
    </w:rPr>
  </w:style>
  <w:style w:type="character" w:customStyle="1" w:styleId="BlockHeadingsChar1">
    <w:name w:val="Block Headings Char1"/>
    <w:rsid w:val="00903DBE"/>
    <w:rPr>
      <w:b/>
      <w:caps/>
    </w:rPr>
  </w:style>
  <w:style w:type="character" w:customStyle="1" w:styleId="Longcite">
    <w:name w:val="Longcite"/>
    <w:rsid w:val="00903DBE"/>
    <w:rPr>
      <w:sz w:val="16"/>
    </w:rPr>
  </w:style>
  <w:style w:type="paragraph" w:customStyle="1" w:styleId="NormalUnderline0">
    <w:name w:val="Normal + Underline"/>
    <w:basedOn w:val="Normal"/>
    <w:link w:val="NormalUnderlineChar0"/>
    <w:rsid w:val="00903DB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903DBE"/>
    <w:rPr>
      <w:rFonts w:ascii="Times New Roman" w:eastAsia="Times New Roman" w:hAnsi="Times New Roman" w:cs="Times New Roman"/>
      <w:b/>
      <w:u w:val="single"/>
      <w:lang w:val="x-none" w:eastAsia="x-none"/>
    </w:rPr>
  </w:style>
  <w:style w:type="character" w:customStyle="1" w:styleId="FontStyle170">
    <w:name w:val="Font Style170"/>
    <w:uiPriority w:val="99"/>
    <w:rsid w:val="00903DBE"/>
    <w:rPr>
      <w:rFonts w:ascii="Bookman Old Style" w:hAnsi="Bookman Old Style" w:cs="Bookman Old Style"/>
      <w:sz w:val="16"/>
      <w:szCs w:val="16"/>
    </w:rPr>
  </w:style>
  <w:style w:type="character" w:customStyle="1" w:styleId="FontStyle17">
    <w:name w:val="Font Style17"/>
    <w:uiPriority w:val="99"/>
    <w:rsid w:val="00903DBE"/>
    <w:rPr>
      <w:rFonts w:ascii="Book Antiqua" w:hAnsi="Book Antiqua" w:cs="Book Antiqua"/>
      <w:i/>
      <w:iCs/>
      <w:spacing w:val="10"/>
      <w:sz w:val="22"/>
      <w:szCs w:val="22"/>
    </w:rPr>
  </w:style>
  <w:style w:type="character" w:customStyle="1" w:styleId="FontStyle329">
    <w:name w:val="Font Style329"/>
    <w:basedOn w:val="DefaultParagraphFont"/>
    <w:uiPriority w:val="99"/>
    <w:rsid w:val="00903DBE"/>
    <w:rPr>
      <w:rFonts w:ascii="Times New Roman" w:hAnsi="Times New Roman" w:cs="Times New Roman" w:hint="default"/>
      <w:b/>
      <w:bCs/>
      <w:spacing w:val="-10"/>
      <w:sz w:val="18"/>
      <w:szCs w:val="18"/>
    </w:rPr>
  </w:style>
  <w:style w:type="character" w:customStyle="1" w:styleId="ur">
    <w:name w:val="ur"/>
    <w:basedOn w:val="DefaultParagraphFont"/>
    <w:rsid w:val="00903DBE"/>
  </w:style>
  <w:style w:type="character" w:customStyle="1" w:styleId="vpqmgb">
    <w:name w:val="vpqmgb"/>
    <w:basedOn w:val="DefaultParagraphFont"/>
    <w:rsid w:val="00903DBE"/>
  </w:style>
  <w:style w:type="character" w:customStyle="1" w:styleId="sv">
    <w:name w:val="sv"/>
    <w:basedOn w:val="DefaultParagraphFont"/>
    <w:rsid w:val="00903DBE"/>
  </w:style>
  <w:style w:type="character" w:customStyle="1" w:styleId="m-501118745055256881gmail-style13ptbold">
    <w:name w:val="m_-501118745055256881gmail-style13ptbold"/>
    <w:basedOn w:val="DefaultParagraphFont"/>
    <w:rsid w:val="00903DBE"/>
  </w:style>
  <w:style w:type="character" w:customStyle="1" w:styleId="m8134770803914199681gmail-styleunderline">
    <w:name w:val="m_8134770803914199681gmail-styleunderline"/>
    <w:basedOn w:val="DefaultParagraphFont"/>
    <w:rsid w:val="00903DBE"/>
  </w:style>
  <w:style w:type="character" w:customStyle="1" w:styleId="hvr">
    <w:name w:val="hvr"/>
    <w:basedOn w:val="DefaultParagraphFont"/>
    <w:rsid w:val="00903DBE"/>
  </w:style>
  <w:style w:type="character" w:customStyle="1" w:styleId="AnalyticsChar">
    <w:name w:val="Analytics Char"/>
    <w:basedOn w:val="DefaultParagraphFont"/>
    <w:link w:val="Analytics"/>
    <w:rsid w:val="00903DBE"/>
    <w:rPr>
      <w:rFonts w:ascii="Calibri" w:eastAsia="Calibri" w:hAnsi="Calibri" w:cs="Calibri"/>
      <w:b/>
    </w:rPr>
  </w:style>
  <w:style w:type="character" w:customStyle="1" w:styleId="m-3350902899047358468gmail-styleunderline">
    <w:name w:val="m_-3350902899047358468gmail-styleunderline"/>
    <w:basedOn w:val="DefaultParagraphFont"/>
    <w:rsid w:val="00903DBE"/>
  </w:style>
  <w:style w:type="paragraph" w:customStyle="1" w:styleId="Style5pt">
    <w:name w:val="Style 5 pt"/>
    <w:basedOn w:val="Normal"/>
    <w:link w:val="Style5ptChar"/>
    <w:rsid w:val="00903DB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903DBE"/>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903DBE"/>
  </w:style>
  <w:style w:type="paragraph" w:customStyle="1" w:styleId="m462447500549623171gmail-msonormal">
    <w:name w:val="m_462447500549623171gmail-msonormal"/>
    <w:basedOn w:val="Normal"/>
    <w:uiPriority w:val="99"/>
    <w:rsid w:val="00903DBE"/>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903DBE"/>
  </w:style>
  <w:style w:type="character" w:customStyle="1" w:styleId="SmallerReal">
    <w:name w:val="SmallerReal"/>
    <w:basedOn w:val="DefaultParagraphFont"/>
    <w:uiPriority w:val="1"/>
    <w:qFormat/>
    <w:rsid w:val="00903DBE"/>
    <w:rPr>
      <w:rFonts w:ascii="Garamond" w:hAnsi="Garamond" w:hint="default"/>
      <w:sz w:val="16"/>
    </w:rPr>
  </w:style>
  <w:style w:type="paragraph" w:styleId="HTMLAddress">
    <w:name w:val="HTML Address"/>
    <w:basedOn w:val="Normal"/>
    <w:link w:val="HTMLAddressChar"/>
    <w:uiPriority w:val="99"/>
    <w:semiHidden/>
    <w:unhideWhenUsed/>
    <w:rsid w:val="00903DBE"/>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903DBE"/>
    <w:rPr>
      <w:rFonts w:ascii="Times New Roman" w:eastAsia="Times New Roman" w:hAnsi="Times New Roman" w:cs="Times New Roman"/>
      <w:i/>
      <w:iCs/>
    </w:rPr>
  </w:style>
  <w:style w:type="character" w:customStyle="1" w:styleId="separator">
    <w:name w:val="separator"/>
    <w:basedOn w:val="DefaultParagraphFont"/>
    <w:rsid w:val="00903DBE"/>
  </w:style>
  <w:style w:type="paragraph" w:customStyle="1" w:styleId="dek">
    <w:name w:val="dek"/>
    <w:basedOn w:val="Normal"/>
    <w:uiPriority w:val="99"/>
    <w:rsid w:val="00903DBE"/>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903DBE"/>
  </w:style>
  <w:style w:type="character" w:customStyle="1" w:styleId="serialtitle">
    <w:name w:val="serial_title"/>
    <w:basedOn w:val="DefaultParagraphFont"/>
    <w:rsid w:val="00903DBE"/>
  </w:style>
  <w:style w:type="character" w:customStyle="1" w:styleId="volumeissue">
    <w:name w:val="volume_issue"/>
    <w:basedOn w:val="DefaultParagraphFont"/>
    <w:rsid w:val="00903DBE"/>
  </w:style>
  <w:style w:type="character" w:customStyle="1" w:styleId="pagerange">
    <w:name w:val="page_range"/>
    <w:basedOn w:val="DefaultParagraphFont"/>
    <w:rsid w:val="00903DBE"/>
  </w:style>
  <w:style w:type="character" w:customStyle="1" w:styleId="doilink">
    <w:name w:val="doi_link"/>
    <w:basedOn w:val="DefaultParagraphFont"/>
    <w:rsid w:val="00903DBE"/>
  </w:style>
  <w:style w:type="paragraph" w:customStyle="1" w:styleId="para">
    <w:name w:val="para"/>
    <w:basedOn w:val="Normal"/>
    <w:rsid w:val="00903DBE"/>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903DBE"/>
  </w:style>
  <w:style w:type="character" w:customStyle="1" w:styleId="internalref">
    <w:name w:val="internalref"/>
    <w:basedOn w:val="DefaultParagraphFont"/>
    <w:rsid w:val="00903DBE"/>
  </w:style>
  <w:style w:type="paragraph" w:customStyle="1" w:styleId="Analyitc">
    <w:name w:val="Analyitc"/>
    <w:basedOn w:val="Normal"/>
    <w:uiPriority w:val="4"/>
    <w:qFormat/>
    <w:rsid w:val="00903DBE"/>
    <w:rPr>
      <w:b/>
      <w:color w:val="0070C0"/>
      <w:sz w:val="28"/>
    </w:rPr>
  </w:style>
  <w:style w:type="character" w:customStyle="1" w:styleId="StyleUnderliningChar9ptBold">
    <w:name w:val="Style Underlining Char + 9 pt Bold"/>
    <w:rsid w:val="00903DBE"/>
    <w:rPr>
      <w:rFonts w:ascii="Times New Roman" w:hAnsi="Times New Roman"/>
      <w:b/>
      <w:bCs/>
      <w:sz w:val="20"/>
      <w:szCs w:val="24"/>
      <w:u w:val="single"/>
    </w:rPr>
  </w:style>
  <w:style w:type="character" w:customStyle="1" w:styleId="StyleUnderliningChar9pt">
    <w:name w:val="Style Underlining Char + 9 pt"/>
    <w:rsid w:val="00903DBE"/>
    <w:rPr>
      <w:rFonts w:ascii="Times New Roman" w:hAnsi="Times New Roman"/>
      <w:sz w:val="20"/>
      <w:szCs w:val="24"/>
      <w:u w:val="single"/>
    </w:rPr>
  </w:style>
  <w:style w:type="paragraph" w:customStyle="1" w:styleId="font--body">
    <w:name w:val="font--body"/>
    <w:basedOn w:val="Normal"/>
    <w:rsid w:val="00903DBE"/>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903DBE"/>
  </w:style>
  <w:style w:type="character" w:customStyle="1" w:styleId="tweetinfo-heartstat">
    <w:name w:val="tweetinfo-heartstat"/>
    <w:basedOn w:val="DefaultParagraphFont"/>
    <w:rsid w:val="00903DBE"/>
  </w:style>
  <w:style w:type="character" w:customStyle="1" w:styleId="playbutton-flyout">
    <w:name w:val="playbutton-flyout"/>
    <w:basedOn w:val="DefaultParagraphFont"/>
    <w:rsid w:val="00903DBE"/>
  </w:style>
  <w:style w:type="character" w:customStyle="1" w:styleId="inlinevideo-videolabel">
    <w:name w:val="inlinevideo-videolabel"/>
    <w:basedOn w:val="DefaultParagraphFont"/>
    <w:rsid w:val="00903DBE"/>
  </w:style>
  <w:style w:type="character" w:customStyle="1" w:styleId="inlinevideo-videoduration">
    <w:name w:val="inlinevideo-videoduration"/>
    <w:basedOn w:val="DefaultParagraphFont"/>
    <w:rsid w:val="00903DBE"/>
  </w:style>
  <w:style w:type="character" w:customStyle="1" w:styleId="m2037045589135560752gmail-style13ptbold">
    <w:name w:val="m_2037045589135560752gmail-style13ptbold"/>
    <w:basedOn w:val="DefaultParagraphFont"/>
    <w:rsid w:val="00903DBE"/>
  </w:style>
  <w:style w:type="paragraph" w:customStyle="1" w:styleId="css-exrw3m">
    <w:name w:val="css-exrw3m"/>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903DBE"/>
  </w:style>
  <w:style w:type="character" w:customStyle="1" w:styleId="DateTimeChar">
    <w:name w:val="DateTime Char"/>
    <w:basedOn w:val="DefaultParagraphFont"/>
    <w:link w:val="DateTime"/>
    <w:uiPriority w:val="4"/>
    <w:rsid w:val="00903DBE"/>
    <w:rPr>
      <w:rFonts w:ascii="Calibri" w:hAnsi="Calibri"/>
      <w:sz w:val="22"/>
    </w:rPr>
  </w:style>
  <w:style w:type="paragraph" w:customStyle="1" w:styleId="Lecture">
    <w:name w:val="Lecture"/>
    <w:next w:val="BodyText"/>
    <w:link w:val="LectureChar"/>
    <w:autoRedefine/>
    <w:uiPriority w:val="4"/>
    <w:qFormat/>
    <w:rsid w:val="00903DB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903DBE"/>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903DBE"/>
    <w:rPr>
      <w:color w:val="2B579A"/>
      <w:shd w:val="clear" w:color="auto" w:fill="E6E6E6"/>
    </w:rPr>
  </w:style>
  <w:style w:type="character" w:customStyle="1" w:styleId="UnresolvedMention3">
    <w:name w:val="Unresolved Mention3"/>
    <w:basedOn w:val="DefaultParagraphFont"/>
    <w:uiPriority w:val="99"/>
    <w:unhideWhenUsed/>
    <w:rsid w:val="00903DBE"/>
    <w:rPr>
      <w:color w:val="808080"/>
      <w:shd w:val="clear" w:color="auto" w:fill="E6E6E6"/>
    </w:rPr>
  </w:style>
  <w:style w:type="character" w:customStyle="1" w:styleId="m-895152127622952443gmail-style13ptbold">
    <w:name w:val="m_-895152127622952443gmail-style13ptbold"/>
    <w:basedOn w:val="DefaultParagraphFont"/>
    <w:rsid w:val="00903DBE"/>
  </w:style>
  <w:style w:type="character" w:customStyle="1" w:styleId="m4133802843404377303gmail-style13ptbold">
    <w:name w:val="m_4133802843404377303gmail-style13ptbold"/>
    <w:basedOn w:val="DefaultParagraphFont"/>
    <w:rsid w:val="00903DBE"/>
  </w:style>
  <w:style w:type="character" w:customStyle="1" w:styleId="m4133802843404377303gmail-styleunderline">
    <w:name w:val="m_4133802843404377303gmail-styleunderline"/>
    <w:basedOn w:val="DefaultParagraphFont"/>
    <w:rsid w:val="00903DBE"/>
  </w:style>
  <w:style w:type="character" w:customStyle="1" w:styleId="m1864609289044096952gmail-style13ptbold">
    <w:name w:val="m_1864609289044096952gmail-style13ptbold"/>
    <w:basedOn w:val="DefaultParagraphFont"/>
    <w:rsid w:val="00903DBE"/>
  </w:style>
  <w:style w:type="character" w:customStyle="1" w:styleId="m-2434640214339110092gmail-style13ptbold">
    <w:name w:val="m_-2434640214339110092gmail-style13ptbold"/>
    <w:basedOn w:val="DefaultParagraphFont"/>
    <w:rsid w:val="00903DBE"/>
  </w:style>
  <w:style w:type="character" w:customStyle="1" w:styleId="m-2434640214339110092gmail-styleunderline">
    <w:name w:val="m_-2434640214339110092gmail-styleunderline"/>
    <w:basedOn w:val="DefaultParagraphFont"/>
    <w:rsid w:val="00903DBE"/>
  </w:style>
  <w:style w:type="character" w:customStyle="1" w:styleId="articlepage-articlebody-firstletter">
    <w:name w:val="articlepage-articlebody-firstletter"/>
    <w:basedOn w:val="DefaultParagraphFont"/>
    <w:rsid w:val="00903DBE"/>
  </w:style>
  <w:style w:type="character" w:customStyle="1" w:styleId="m-2745674872889869693gmail-style13ptbold">
    <w:name w:val="m_-2745674872889869693gmail-style13ptbold"/>
    <w:basedOn w:val="DefaultParagraphFont"/>
    <w:rsid w:val="00903DBE"/>
  </w:style>
  <w:style w:type="character" w:customStyle="1" w:styleId="m-2745674872889869693gmail-styleunderline">
    <w:name w:val="m_-2745674872889869693gmail-styleunderline"/>
    <w:basedOn w:val="DefaultParagraphFont"/>
    <w:rsid w:val="00903DBE"/>
  </w:style>
  <w:style w:type="character" w:customStyle="1" w:styleId="UnresolvedMention31">
    <w:name w:val="Unresolved Mention31"/>
    <w:basedOn w:val="DefaultParagraphFont"/>
    <w:uiPriority w:val="99"/>
    <w:semiHidden/>
    <w:unhideWhenUsed/>
    <w:rsid w:val="00903DBE"/>
    <w:rPr>
      <w:color w:val="808080"/>
      <w:shd w:val="clear" w:color="auto" w:fill="E6E6E6"/>
    </w:rPr>
  </w:style>
  <w:style w:type="character" w:customStyle="1" w:styleId="UnresolvedMention4">
    <w:name w:val="Unresolved Mention4"/>
    <w:basedOn w:val="DefaultParagraphFont"/>
    <w:uiPriority w:val="99"/>
    <w:semiHidden/>
    <w:unhideWhenUsed/>
    <w:rsid w:val="00903DBE"/>
    <w:rPr>
      <w:color w:val="808080"/>
      <w:shd w:val="clear" w:color="auto" w:fill="E6E6E6"/>
    </w:rPr>
  </w:style>
  <w:style w:type="character" w:customStyle="1" w:styleId="m-8082899869479211226gmail-styleunderline">
    <w:name w:val="m_-8082899869479211226gmail-styleunderline"/>
    <w:basedOn w:val="DefaultParagraphFont"/>
    <w:rsid w:val="00903DBE"/>
  </w:style>
  <w:style w:type="paragraph" w:customStyle="1" w:styleId="NoteLevel23">
    <w:name w:val="Note Level 23"/>
    <w:basedOn w:val="Normal"/>
    <w:next w:val="Normal"/>
    <w:uiPriority w:val="99"/>
    <w:qFormat/>
    <w:rsid w:val="00903DBE"/>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903DBE"/>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903DBE"/>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903DBE"/>
    <w:rPr>
      <w:color w:val="605E5C"/>
      <w:shd w:val="clear" w:color="auto" w:fill="E1DFDD"/>
    </w:rPr>
  </w:style>
  <w:style w:type="character" w:customStyle="1" w:styleId="UnresolvedMention6">
    <w:name w:val="Unresolved Mention6"/>
    <w:basedOn w:val="DefaultParagraphFont"/>
    <w:uiPriority w:val="99"/>
    <w:semiHidden/>
    <w:unhideWhenUsed/>
    <w:rsid w:val="00903DBE"/>
    <w:rPr>
      <w:color w:val="605E5C"/>
      <w:shd w:val="clear" w:color="auto" w:fill="E1DFDD"/>
    </w:rPr>
  </w:style>
  <w:style w:type="character" w:customStyle="1" w:styleId="footnote">
    <w:name w:val="footnote"/>
    <w:basedOn w:val="DefaultParagraphFont"/>
    <w:rsid w:val="00903DBE"/>
  </w:style>
  <w:style w:type="character" w:customStyle="1" w:styleId="hubidentifier">
    <w:name w:val="hub_identifier"/>
    <w:basedOn w:val="DefaultParagraphFont"/>
    <w:rsid w:val="00903DBE"/>
  </w:style>
  <w:style w:type="paragraph" w:customStyle="1" w:styleId="standardeinzug">
    <w:name w:val="standardeinzug"/>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903DBE"/>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903DBE"/>
  </w:style>
  <w:style w:type="paragraph" w:customStyle="1" w:styleId="entrefilet">
    <w:name w:val="entrefilet"/>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903DBE"/>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903DBE"/>
  </w:style>
  <w:style w:type="character" w:customStyle="1" w:styleId="m-268162420547309261gmail-stylestylebold12pt">
    <w:name w:val="m_-268162420547309261gmail-stylestylebold12pt"/>
    <w:basedOn w:val="DefaultParagraphFont"/>
    <w:rsid w:val="00903DBE"/>
  </w:style>
  <w:style w:type="character" w:customStyle="1" w:styleId="m-268162420547309261gmail-styleboldunderline">
    <w:name w:val="m_-268162420547309261gmail-styleboldunderline"/>
    <w:basedOn w:val="DefaultParagraphFont"/>
    <w:rsid w:val="00903DBE"/>
  </w:style>
  <w:style w:type="character" w:customStyle="1" w:styleId="m-5621139387307470627gmail-style13ptbold">
    <w:name w:val="m_-5621139387307470627gmail-style13ptbold"/>
    <w:basedOn w:val="DefaultParagraphFont"/>
    <w:rsid w:val="00903DBE"/>
  </w:style>
  <w:style w:type="character" w:customStyle="1" w:styleId="m-5621139387307470627gmail-styleunderline">
    <w:name w:val="m_-5621139387307470627gmail-styleunderline"/>
    <w:basedOn w:val="DefaultParagraphFont"/>
    <w:rsid w:val="00903DBE"/>
  </w:style>
  <w:style w:type="character" w:customStyle="1" w:styleId="m-4930835733434609408gmail-style13ptbold">
    <w:name w:val="m_-4930835733434609408gmail-style13ptbold"/>
    <w:basedOn w:val="DefaultParagraphFont"/>
    <w:rsid w:val="00903DBE"/>
  </w:style>
  <w:style w:type="character" w:customStyle="1" w:styleId="m-4930835733434609408gmail-styleunderline">
    <w:name w:val="m_-4930835733434609408gmail-styleunderline"/>
    <w:basedOn w:val="DefaultParagraphFont"/>
    <w:rsid w:val="00903DBE"/>
  </w:style>
  <w:style w:type="character" w:customStyle="1" w:styleId="m-2456650549122369157gmail-style13ptbold">
    <w:name w:val="m_-2456650549122369157gmail-style13ptbold"/>
    <w:basedOn w:val="DefaultParagraphFont"/>
    <w:rsid w:val="00903DBE"/>
  </w:style>
  <w:style w:type="character" w:customStyle="1" w:styleId="m-2456650549122369157gmail-styleunderline">
    <w:name w:val="m_-2456650549122369157gmail-styleunderline"/>
    <w:basedOn w:val="DefaultParagraphFont"/>
    <w:rsid w:val="00903DBE"/>
  </w:style>
  <w:style w:type="character" w:customStyle="1" w:styleId="UnresolvedMention32">
    <w:name w:val="Unresolved Mention32"/>
    <w:basedOn w:val="DefaultParagraphFont"/>
    <w:uiPriority w:val="99"/>
    <w:semiHidden/>
    <w:unhideWhenUsed/>
    <w:rsid w:val="00903DBE"/>
    <w:rPr>
      <w:color w:val="605E5C"/>
      <w:shd w:val="clear" w:color="auto" w:fill="E1DFDD"/>
    </w:rPr>
  </w:style>
  <w:style w:type="character" w:customStyle="1" w:styleId="l7">
    <w:name w:val="l7"/>
    <w:basedOn w:val="DefaultParagraphFont"/>
    <w:rsid w:val="00903DBE"/>
  </w:style>
  <w:style w:type="character" w:customStyle="1" w:styleId="l6">
    <w:name w:val="l6"/>
    <w:basedOn w:val="DefaultParagraphFont"/>
    <w:rsid w:val="00903DBE"/>
  </w:style>
  <w:style w:type="character" w:customStyle="1" w:styleId="l8">
    <w:name w:val="l8"/>
    <w:basedOn w:val="DefaultParagraphFont"/>
    <w:rsid w:val="00903DBE"/>
  </w:style>
  <w:style w:type="character" w:customStyle="1" w:styleId="l9">
    <w:name w:val="l9"/>
    <w:basedOn w:val="DefaultParagraphFont"/>
    <w:rsid w:val="00903DBE"/>
  </w:style>
  <w:style w:type="character" w:customStyle="1" w:styleId="m-134349766280542120gmail-style13ptbold">
    <w:name w:val="m_-134349766280542120gmail-style13ptbold"/>
    <w:basedOn w:val="DefaultParagraphFont"/>
    <w:rsid w:val="00903DBE"/>
  </w:style>
  <w:style w:type="character" w:customStyle="1" w:styleId="m-134349766280542120gmail-msohyperlink">
    <w:name w:val="m_-134349766280542120gmail-msohyperlink"/>
    <w:basedOn w:val="DefaultParagraphFont"/>
    <w:rsid w:val="00903DBE"/>
  </w:style>
  <w:style w:type="character" w:customStyle="1" w:styleId="m-134349766280542120gmail-styleunderline">
    <w:name w:val="m_-134349766280542120gmail-styleunderline"/>
    <w:basedOn w:val="DefaultParagraphFont"/>
    <w:rsid w:val="00903DBE"/>
  </w:style>
  <w:style w:type="character" w:customStyle="1" w:styleId="m-134349766280542120gmail-cite">
    <w:name w:val="m_-134349766280542120gmail-cite"/>
    <w:basedOn w:val="DefaultParagraphFont"/>
    <w:rsid w:val="00903DBE"/>
  </w:style>
  <w:style w:type="character" w:customStyle="1" w:styleId="m-134349766280542120gmail-underline">
    <w:name w:val="m_-134349766280542120gmail-underline"/>
    <w:basedOn w:val="DefaultParagraphFont"/>
    <w:rsid w:val="00903DBE"/>
  </w:style>
  <w:style w:type="character" w:customStyle="1" w:styleId="m-134349766280542120gmail-underline0">
    <w:name w:val="m_-134349766280542120gmail-underline0"/>
    <w:basedOn w:val="DefaultParagraphFont"/>
    <w:rsid w:val="00903DBE"/>
  </w:style>
  <w:style w:type="paragraph" w:customStyle="1" w:styleId="element">
    <w:name w:val="element"/>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903DBE"/>
  </w:style>
  <w:style w:type="character" w:customStyle="1" w:styleId="wsj-article-credit">
    <w:name w:val="wsj-article-credit"/>
    <w:basedOn w:val="DefaultParagraphFont"/>
    <w:rsid w:val="00903DBE"/>
  </w:style>
  <w:style w:type="character" w:customStyle="1" w:styleId="wsj-article-credit-tag">
    <w:name w:val="wsj-article-credit-tag"/>
    <w:basedOn w:val="DefaultParagraphFont"/>
    <w:rsid w:val="00903DBE"/>
  </w:style>
  <w:style w:type="paragraph" w:customStyle="1" w:styleId="initial">
    <w:name w:val="initial"/>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903DBE"/>
    <w:rPr>
      <w:rFonts w:ascii="Arial Narrow" w:hAnsi="Arial Narrow"/>
      <w:sz w:val="22"/>
      <w:szCs w:val="24"/>
      <w:u w:val="single"/>
      <w:lang w:val="en-US" w:eastAsia="en-US" w:bidi="ar-SA"/>
    </w:rPr>
  </w:style>
  <w:style w:type="paragraph" w:customStyle="1" w:styleId="detailsub">
    <w:name w:val="detail__sub"/>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903DBE"/>
  </w:style>
  <w:style w:type="character" w:customStyle="1" w:styleId="m-299895914748161361gmail-styleunderline">
    <w:name w:val="m_-299895914748161361gmail-styleunderline"/>
    <w:basedOn w:val="DefaultParagraphFont"/>
    <w:rsid w:val="00903DBE"/>
  </w:style>
  <w:style w:type="paragraph" w:customStyle="1" w:styleId="counter-paragraph">
    <w:name w:val="counter-paragraph"/>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903DBE"/>
  </w:style>
  <w:style w:type="paragraph" w:customStyle="1" w:styleId="m-266642551691440061gmail-cards">
    <w:name w:val="m_-266642551691440061gmail-cards"/>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903DBE"/>
  </w:style>
  <w:style w:type="paragraph" w:customStyle="1" w:styleId="listingexcerpt">
    <w:name w:val="listing__excerpt"/>
    <w:basedOn w:val="Normal"/>
    <w:rsid w:val="00903DBE"/>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903DBE"/>
  </w:style>
  <w:style w:type="paragraph" w:customStyle="1" w:styleId="specialbutton">
    <w:name w:val="special__button"/>
    <w:basedOn w:val="Normal"/>
    <w:rsid w:val="00903DBE"/>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903DBE"/>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28219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8930</Words>
  <Characters>50903</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2</cp:revision>
  <dcterms:created xsi:type="dcterms:W3CDTF">2021-11-06T00:25:00Z</dcterms:created>
  <dcterms:modified xsi:type="dcterms:W3CDTF">2021-11-06T00:25:00Z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