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36D44B" w14:textId="75BF4CB5" w:rsidR="00903DBE" w:rsidRDefault="00903DBE" w:rsidP="00903DBE">
      <w:pPr>
        <w:pStyle w:val="Heading2"/>
      </w:pPr>
      <w:r>
        <w:t>1AC</w:t>
      </w:r>
    </w:p>
    <w:p w14:paraId="54DC437A" w14:textId="2FC65850" w:rsidR="00903DBE" w:rsidRDefault="00903DBE" w:rsidP="00903DBE">
      <w:pPr>
        <w:pStyle w:val="Heading3"/>
      </w:pPr>
      <w:r>
        <w:t xml:space="preserve">1AC – Europe </w:t>
      </w:r>
    </w:p>
    <w:p w14:paraId="3112AC8C" w14:textId="77777777" w:rsidR="00903DBE" w:rsidRPr="00DE376C" w:rsidRDefault="00903DBE" w:rsidP="00903DBE">
      <w:pPr>
        <w:pStyle w:val="Heading4"/>
      </w:pPr>
      <w:r>
        <w:t xml:space="preserve">Strike rights are </w:t>
      </w:r>
      <w:r>
        <w:rPr>
          <w:u w:val="single"/>
        </w:rPr>
        <w:t>backsliding</w:t>
      </w:r>
      <w:r>
        <w:t xml:space="preserve"> in Eastern Europe – </w:t>
      </w:r>
      <w:r>
        <w:rPr>
          <w:u w:val="single"/>
        </w:rPr>
        <w:t>especially</w:t>
      </w:r>
      <w:r>
        <w:t xml:space="preserve"> after COVID</w:t>
      </w:r>
    </w:p>
    <w:p w14:paraId="34724CCE" w14:textId="77777777" w:rsidR="00903DBE" w:rsidRPr="00267FDE" w:rsidRDefault="00903DBE" w:rsidP="00903DBE">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1FF93B6D" w14:textId="77777777" w:rsidR="00903DBE" w:rsidRPr="00DE376C" w:rsidRDefault="00903DBE" w:rsidP="00903DBE">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is recognised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37698E1A" w14:textId="77777777" w:rsidR="00903DBE" w:rsidRPr="00DE376C" w:rsidRDefault="00903DBE" w:rsidP="00903DBE">
      <w:pPr>
        <w:rPr>
          <w:sz w:val="16"/>
        </w:rPr>
      </w:pPr>
      <w:r w:rsidRPr="00DE376C">
        <w:rPr>
          <w:sz w:val="16"/>
        </w:rPr>
        <w:t>Over the last year, the European Trade Union Confederation has been receiving alarming reports of union rights violations—of obstacles, victimisation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victimisation.</w:t>
      </w:r>
    </w:p>
    <w:p w14:paraId="677D5C8D" w14:textId="77777777" w:rsidR="00903DBE" w:rsidRPr="00DE376C" w:rsidRDefault="00903DBE" w:rsidP="00903DBE">
      <w:pPr>
        <w:rPr>
          <w:sz w:val="16"/>
        </w:rPr>
      </w:pPr>
      <w:r w:rsidRPr="00DE376C">
        <w:rPr>
          <w:sz w:val="16"/>
        </w:rPr>
        <w:t>The best way to secure fair wages is through collective bargaining by trade unions. The draft directive recognises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4F5476A5" w14:textId="77777777" w:rsidR="00903DBE" w:rsidRPr="00DE376C" w:rsidRDefault="00903DBE" w:rsidP="00903DBE">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r w:rsidRPr="00D267C2">
        <w:rPr>
          <w:rStyle w:val="Emphasis"/>
          <w:highlight w:val="cyan"/>
        </w:rPr>
        <w:t>organise</w:t>
      </w:r>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necessary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victimisation, </w:t>
      </w:r>
      <w:r w:rsidRPr="00D267C2">
        <w:rPr>
          <w:rStyle w:val="Emphasis"/>
          <w:highlight w:val="cyan"/>
        </w:rPr>
        <w:t>dismissal</w:t>
      </w:r>
      <w:r w:rsidRPr="00D267C2">
        <w:rPr>
          <w:rStyle w:val="StyleUnderline"/>
          <w:highlight w:val="cyan"/>
        </w:rPr>
        <w:t xml:space="preserve"> or discrimination</w:t>
      </w:r>
      <w:r w:rsidRPr="00DE376C">
        <w:rPr>
          <w:sz w:val="16"/>
        </w:rPr>
        <w:t>.</w:t>
      </w:r>
    </w:p>
    <w:p w14:paraId="76588795" w14:textId="77777777" w:rsidR="00903DBE" w:rsidRPr="00DE376C" w:rsidRDefault="00903DBE" w:rsidP="00903DBE">
      <w:pPr>
        <w:rPr>
          <w:sz w:val="16"/>
        </w:rPr>
      </w:pPr>
      <w:r w:rsidRPr="00DE376C">
        <w:rPr>
          <w:sz w:val="16"/>
        </w:rPr>
        <w:t>Legally binding</w:t>
      </w:r>
    </w:p>
    <w:p w14:paraId="3D5651B2" w14:textId="77777777" w:rsidR="00903DBE" w:rsidRPr="00DE376C" w:rsidRDefault="00903DBE" w:rsidP="00903DBE">
      <w:pPr>
        <w:rPr>
          <w:sz w:val="16"/>
        </w:rPr>
      </w:pPr>
      <w:r w:rsidRPr="00DE376C">
        <w:rPr>
          <w:sz w:val="16"/>
        </w:rPr>
        <w:t>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Labour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3388E92A" w14:textId="77777777" w:rsidR="00903DBE" w:rsidRPr="00DE376C" w:rsidRDefault="00903DBE" w:rsidP="00903DBE">
      <w:pPr>
        <w:rPr>
          <w:sz w:val="16"/>
        </w:rPr>
      </w:pPr>
      <w:r w:rsidRPr="00DE376C">
        <w:rPr>
          <w:sz w:val="16"/>
        </w:rPr>
        <w:t>The ILO Committee on Freedom of Association Digest of Case Law affirms:</w:t>
      </w:r>
    </w:p>
    <w:p w14:paraId="2665BF62" w14:textId="77777777" w:rsidR="00903DBE" w:rsidRPr="00DE376C" w:rsidRDefault="00903DBE" w:rsidP="00903DBE">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286BE540" w14:textId="77777777" w:rsidR="00903DBE" w:rsidRPr="00DE376C" w:rsidRDefault="00903DBE" w:rsidP="00903DBE">
      <w:pPr>
        <w:rPr>
          <w:sz w:val="16"/>
        </w:rPr>
      </w:pPr>
      <w:r w:rsidRPr="00DE376C">
        <w:rPr>
          <w:sz w:val="16"/>
        </w:rPr>
        <w:t>Yet ‘interference’ is happening throughout Europe. Union representatives are being victimised, detained or denied the right to communicate with the workers they represent.</w:t>
      </w:r>
    </w:p>
    <w:p w14:paraId="4E468923" w14:textId="77777777" w:rsidR="00903DBE" w:rsidRPr="00DE376C" w:rsidRDefault="00903DBE" w:rsidP="00903DBE">
      <w:pPr>
        <w:rPr>
          <w:sz w:val="16"/>
        </w:rPr>
      </w:pPr>
      <w:r w:rsidRPr="00DE376C">
        <w:rPr>
          <w:sz w:val="16"/>
        </w:rPr>
        <w:t>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favour of non-union and non-representative ‘sweetheart’ organisations.</w:t>
      </w:r>
    </w:p>
    <w:p w14:paraId="0307E919" w14:textId="77777777" w:rsidR="00903DBE" w:rsidRPr="00DE376C" w:rsidRDefault="00903DBE" w:rsidP="00903DBE">
      <w:pPr>
        <w:rPr>
          <w:sz w:val="16"/>
        </w:rPr>
      </w:pPr>
      <w:r w:rsidRPr="00DE376C">
        <w:rPr>
          <w:sz w:val="16"/>
        </w:rPr>
        <w:t>Growing evidence</w:t>
      </w:r>
    </w:p>
    <w:p w14:paraId="61860E57" w14:textId="77777777" w:rsidR="00903DBE" w:rsidRPr="00DE376C" w:rsidRDefault="00903DBE" w:rsidP="00903DBE">
      <w:pPr>
        <w:rPr>
          <w:rStyle w:val="StyleUnderline"/>
        </w:rPr>
      </w:pPr>
      <w:r w:rsidRPr="00D267C2">
        <w:rPr>
          <w:rStyle w:val="StyleUnderline"/>
          <w:highlight w:val="cyan"/>
        </w:rPr>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Dunnes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6EE10A87" w14:textId="77777777" w:rsidR="00903DBE" w:rsidRPr="00DE376C" w:rsidRDefault="00903DBE" w:rsidP="00903DBE">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4A5DD59A" w14:textId="77777777" w:rsidR="00903DBE" w:rsidRPr="00DE376C" w:rsidRDefault="00903DBE" w:rsidP="00903DBE">
      <w:pPr>
        <w:rPr>
          <w:sz w:val="16"/>
        </w:rPr>
      </w:pPr>
      <w:r w:rsidRPr="00DE376C">
        <w:rPr>
          <w:sz w:val="16"/>
        </w:rPr>
        <w:t>A recent Vice report detailed how the notoriously anti-union Big Tech company Amazon subjected employees to surveillance in a number of EU countries, including Spain, Austria and Czechia, using ‘professional’ union-busters and private detectives to spy on trade union activities. Indeed, union-busting is now big business—and forms part of the business model of major companies such as Ryanair.</w:t>
      </w:r>
    </w:p>
    <w:p w14:paraId="0CD858D4" w14:textId="77777777" w:rsidR="00903DBE" w:rsidRPr="00DE376C" w:rsidRDefault="00903DBE" w:rsidP="00903DBE">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A number of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r w:rsidRPr="00D267C2">
        <w:rPr>
          <w:rStyle w:val="Emphasis"/>
          <w:highlight w:val="cyan"/>
        </w:rPr>
        <w:t>victimisation</w:t>
      </w:r>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right to organise</w:t>
      </w:r>
      <w:r w:rsidRPr="00DE376C">
        <w:rPr>
          <w:sz w:val="16"/>
        </w:rPr>
        <w:t>.</w:t>
      </w:r>
    </w:p>
    <w:p w14:paraId="62D4755C" w14:textId="77777777" w:rsidR="00903DBE" w:rsidRPr="00DE376C" w:rsidRDefault="00903DBE" w:rsidP="00903DBE">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outlaws strikes</w:t>
      </w:r>
      <w:r w:rsidRPr="00DE376C">
        <w:rPr>
          <w:sz w:val="16"/>
        </w:rPr>
        <w:t xml:space="preserve"> </w:t>
      </w:r>
      <w:r w:rsidRPr="00DE376C">
        <w:rPr>
          <w:rStyle w:val="StyleUnderline"/>
        </w:rPr>
        <w:t>and terminates all existing agreements in the healthcare sector.</w:t>
      </w:r>
    </w:p>
    <w:p w14:paraId="0BA73B0B" w14:textId="77777777" w:rsidR="00903DBE" w:rsidRPr="001D4DEF" w:rsidRDefault="00903DBE" w:rsidP="00903DBE">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2990C8B3" w14:textId="77777777" w:rsidR="00903DBE" w:rsidRPr="006861E1" w:rsidRDefault="00903DBE" w:rsidP="00903DBE">
      <w:r w:rsidRPr="006861E1">
        <w:rPr>
          <w:rStyle w:val="Style13ptBold"/>
        </w:rPr>
        <w:t>Puddington 10</w:t>
      </w:r>
      <w:r w:rsidRPr="006861E1">
        <w:t xml:space="preserve"> [Arch Puddington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32703B3E" w14:textId="77777777" w:rsidR="00903DBE" w:rsidRPr="006861E1" w:rsidRDefault="00903DBE" w:rsidP="00903DBE">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challenging one of the totalitarian system‘s fundamental principles: control of labor organizations by the party-state. The strike that led to Solidarity‘s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country‘s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169D868D" w14:textId="77777777" w:rsidR="00903DBE" w:rsidRPr="001D4DEF" w:rsidRDefault="00903DBE" w:rsidP="00903DBE">
      <w:pPr>
        <w:rPr>
          <w:sz w:val="16"/>
        </w:rPr>
      </w:pPr>
      <w:r w:rsidRPr="001D4DEF">
        <w:rPr>
          <w:sz w:val="16"/>
        </w:rPr>
        <w:t xml:space="preserve">The question some are asking today is whether a phenomenon similar to Solidarity might be possible in what is now the world‘s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world‘s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343F9E93" w14:textId="77777777" w:rsidR="00903DBE" w:rsidRPr="001D4DEF" w:rsidRDefault="00903DBE" w:rsidP="00903DBE">
      <w:pPr>
        <w:rPr>
          <w:sz w:val="16"/>
        </w:rPr>
      </w:pPr>
      <w:r w:rsidRPr="001D4DEF">
        <w:rPr>
          <w:sz w:val="16"/>
        </w:rPr>
        <w:t xml:space="preserve">The burgeoning workers‘ resistance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07B32E98" w14:textId="77777777" w:rsidR="00903DBE" w:rsidRPr="00FB670C" w:rsidRDefault="00903DBE" w:rsidP="00903DBE">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000F31BF" w14:textId="77777777" w:rsidR="00903DBE" w:rsidRPr="00FB670C" w:rsidRDefault="00903DBE" w:rsidP="00903DBE">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61F42C86" w14:textId="77777777" w:rsidR="00903DBE" w:rsidRPr="001D4DEF" w:rsidRDefault="00903DBE" w:rsidP="00903DBE">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century‘s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democracy and workers‘ rights</w:t>
      </w:r>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6F5CFD1A" w14:textId="77777777" w:rsidR="00903DBE" w:rsidRPr="001D4DEF" w:rsidRDefault="00903DBE" w:rsidP="00903DBE">
      <w:pPr>
        <w:rPr>
          <w:rStyle w:val="StyleUnderline"/>
        </w:rPr>
      </w:pPr>
      <w:r w:rsidRPr="001D4DEF">
        <w:rPr>
          <w:sz w:val="16"/>
        </w:rPr>
        <w:t xml:space="preserve">A number of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simultaneously </w:t>
      </w:r>
      <w:r w:rsidRPr="00D267C2">
        <w:rPr>
          <w:rStyle w:val="StyleUnderline"/>
          <w:highlight w:val="cyan"/>
        </w:rPr>
        <w:t xml:space="preserve">in the </w:t>
      </w:r>
      <w:r w:rsidRPr="00D267C2">
        <w:rPr>
          <w:rStyle w:val="Emphasis"/>
          <w:highlight w:val="cyan"/>
        </w:rPr>
        <w:t>social</w:t>
      </w:r>
      <w:r w:rsidRPr="00D267C2">
        <w:rPr>
          <w:rStyle w:val="StyleUnderline"/>
          <w:highlight w:val="cyan"/>
        </w:rPr>
        <w:t>,</w:t>
      </w:r>
      <w:r w:rsidRPr="00D267C2">
        <w:rPr>
          <w:sz w:val="16"/>
          <w:highlight w:val="cyan"/>
        </w:rPr>
        <w:t xml:space="preserve"> </w:t>
      </w:r>
      <w:r w:rsidRPr="00D267C2">
        <w:rPr>
          <w:rStyle w:val="Emphasis"/>
          <w:highlight w:val="cyan"/>
        </w:rPr>
        <w:t>economic</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14:paraId="5D66AF8D" w14:textId="77777777" w:rsidR="00903DBE" w:rsidRPr="001D4DEF" w:rsidRDefault="00903DBE" w:rsidP="00903DBE">
      <w:pPr>
        <w:rPr>
          <w:rStyle w:val="StyleUnderline"/>
        </w:rPr>
      </w:pPr>
      <w:r w:rsidRPr="001D4DEF">
        <w:rPr>
          <w:rStyle w:val="StyleUnderline"/>
        </w:rPr>
        <w:t xml:space="preserve">It is no surprise, then, that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14:paraId="47699DA6" w14:textId="77777777" w:rsidR="00903DBE" w:rsidRPr="001D4DEF" w:rsidRDefault="00903DBE" w:rsidP="00903DBE">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a number of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Mbeke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threatening statements issued in recent months by the country‘s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union members were prominent among those massacred by the country‘s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39D1B296" w14:textId="77777777" w:rsidR="00903DBE" w:rsidRPr="001D4DEF" w:rsidRDefault="00903DBE" w:rsidP="00903DBE">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r w:rsidRPr="001D4DEF">
        <w:rPr>
          <w:rStyle w:val="Emphasis"/>
        </w:rPr>
        <w:t>workers‘ movement</w:t>
      </w:r>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3CBCF0B2" w14:textId="77777777" w:rsidR="00903DBE" w:rsidRPr="001D4DEF" w:rsidRDefault="00903DBE" w:rsidP="00903DBE">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376AAC17" w14:textId="77777777" w:rsidR="00903DBE" w:rsidRPr="001D4DEF" w:rsidRDefault="00903DBE" w:rsidP="00903DBE">
      <w:pPr>
        <w:rPr>
          <w:rStyle w:val="StyleUnderline"/>
        </w:rPr>
      </w:pPr>
      <w:r w:rsidRPr="001D4DEF">
        <w:rPr>
          <w:rStyle w:val="StyleUnderline"/>
        </w:rPr>
        <w:t xml:space="preserve">The status of </w:t>
      </w:r>
      <w:r w:rsidRPr="00D267C2">
        <w:rPr>
          <w:rStyle w:val="StyleUnderline"/>
          <w:highlight w:val="cyan"/>
        </w:rPr>
        <w:t>workers‘ rights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women‘s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1258B684" w14:textId="77777777" w:rsidR="00903DBE" w:rsidRPr="006109DE" w:rsidRDefault="00903DBE" w:rsidP="00903DBE">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705E965B" w14:textId="77777777" w:rsidR="00903DBE" w:rsidRPr="00471777" w:rsidRDefault="00903DBE" w:rsidP="00903DBE">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77BB07EF" w14:textId="77777777" w:rsidR="00903DBE" w:rsidRPr="00E03BEC" w:rsidRDefault="00903DBE" w:rsidP="00903DBE">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in order to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a majority of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5D2C44CC" w14:textId="77777777" w:rsidR="00903DBE" w:rsidRPr="00E03BEC" w:rsidRDefault="00903DBE" w:rsidP="00903DBE">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06583262" w14:textId="77777777" w:rsidR="00903DBE" w:rsidRPr="00E03BEC" w:rsidRDefault="00903DBE" w:rsidP="00903DBE">
      <w:pPr>
        <w:rPr>
          <w:sz w:val="16"/>
        </w:rPr>
      </w:pPr>
      <w:r w:rsidRPr="00E03BEC">
        <w:rPr>
          <w:sz w:val="16"/>
        </w:rPr>
        <w:t>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00919F24" w14:textId="77777777" w:rsidR="00903DBE" w:rsidRPr="00E03BEC" w:rsidRDefault="00903DBE" w:rsidP="00903DBE">
      <w:pPr>
        <w:rPr>
          <w:sz w:val="16"/>
        </w:rPr>
      </w:pPr>
      <w:r w:rsidRPr="00E03BEC">
        <w:rPr>
          <w:sz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6D92CAC4" w14:textId="77777777" w:rsidR="00903DBE" w:rsidRPr="00E03BEC" w:rsidRDefault="00903DBE" w:rsidP="00903DBE">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3379C53B" w14:textId="77777777" w:rsidR="00903DBE" w:rsidRPr="004214F7" w:rsidRDefault="00903DBE" w:rsidP="00903DBE">
      <w:pPr>
        <w:rPr>
          <w:sz w:val="16"/>
          <w:szCs w:val="16"/>
        </w:rPr>
      </w:pPr>
      <w:r w:rsidRPr="004214F7">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61902965" w14:textId="77777777" w:rsidR="00903DBE" w:rsidRPr="004214F7" w:rsidRDefault="00903DBE" w:rsidP="00903DBE">
      <w:pPr>
        <w:rPr>
          <w:sz w:val="16"/>
          <w:szCs w:val="16"/>
        </w:rPr>
      </w:pPr>
      <w:r w:rsidRPr="004214F7">
        <w:rPr>
          <w:sz w:val="16"/>
          <w:szCs w:val="16"/>
        </w:rPr>
        <w:t>A WAY FORWARD</w:t>
      </w:r>
    </w:p>
    <w:p w14:paraId="7290F409" w14:textId="77777777" w:rsidR="00903DBE" w:rsidRPr="00E03BEC" w:rsidRDefault="00903DBE" w:rsidP="00903DBE">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absolutely </w:t>
      </w:r>
      <w:r w:rsidRPr="00D267C2">
        <w:rPr>
          <w:rStyle w:val="Emphasis"/>
          <w:highlight w:val="cyan"/>
        </w:rPr>
        <w:t>essential</w:t>
      </w:r>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Trumka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Democrats and labor leaders celebrate their example, or will they follow Cuomo, de Blasio and the Republicans down the path of suppression?</w:t>
      </w:r>
    </w:p>
    <w:p w14:paraId="3DEEF023" w14:textId="77777777" w:rsidR="00903DBE" w:rsidRPr="0054373B" w:rsidRDefault="00903DBE" w:rsidP="00903DBE">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127F33BA" w14:textId="77777777" w:rsidR="00903DBE" w:rsidRPr="0054373B" w:rsidRDefault="00903DBE" w:rsidP="00903DBE">
      <w:r w:rsidRPr="0054373B">
        <w:rPr>
          <w:rStyle w:val="Style13ptBold"/>
        </w:rPr>
        <w:t>Spiegelaere 18</w:t>
      </w:r>
      <w:r w:rsidRPr="0054373B">
        <w:t xml:space="preserve"> [Stan De Spiegelaere is a researcher at the European Trade Union Institute (ETUI). "An Unlikely Cure For Populism: Workplace Democracy."</w:t>
      </w:r>
      <w:r>
        <w:t xml:space="preserve"> https://socialeurope.eu/an-unlikely-cure-for-populism-workplace-democracy]</w:t>
      </w:r>
    </w:p>
    <w:p w14:paraId="34F02536" w14:textId="77777777" w:rsidR="00903DBE" w:rsidRPr="0054373B" w:rsidRDefault="00903DBE" w:rsidP="00903DBE">
      <w:pPr>
        <w:rPr>
          <w:rStyle w:val="StyleUnderline"/>
        </w:rPr>
      </w:pPr>
      <w:r w:rsidRPr="00D267C2">
        <w:rPr>
          <w:rStyle w:val="StyleUnderline"/>
          <w:highlight w:val="cyan"/>
        </w:rPr>
        <w:t>Trump</w:t>
      </w:r>
      <w:r w:rsidRPr="0054373B">
        <w:rPr>
          <w:sz w:val="16"/>
        </w:rPr>
        <w:t xml:space="preserve"> in the White House, </w:t>
      </w:r>
      <w:r w:rsidRPr="00D267C2">
        <w:rPr>
          <w:rStyle w:val="Emphasis"/>
          <w:highlight w:val="cyan"/>
        </w:rPr>
        <w:t>Orban</w:t>
      </w:r>
      <w:r w:rsidRPr="0054373B">
        <w:rPr>
          <w:sz w:val="16"/>
        </w:rPr>
        <w:t xml:space="preserve"> in Hungary, the Law and Justice party in Poland, </w:t>
      </w:r>
      <w:r w:rsidRPr="0054373B">
        <w:rPr>
          <w:rStyle w:val="StyleUnderline"/>
        </w:rPr>
        <w:t>the</w:t>
      </w:r>
      <w:r w:rsidRPr="0054373B">
        <w:rPr>
          <w:sz w:val="16"/>
        </w:rPr>
        <w:t xml:space="preserve"> </w:t>
      </w:r>
      <w:r w:rsidRPr="0054373B">
        <w:rPr>
          <w:rStyle w:val="Emphasis"/>
        </w:rPr>
        <w:t>AfD</w:t>
      </w:r>
      <w:r w:rsidRPr="0054373B">
        <w:rPr>
          <w:sz w:val="16"/>
        </w:rPr>
        <w:t xml:space="preserve"> </w:t>
      </w:r>
      <w:r w:rsidRPr="0054373B">
        <w:rPr>
          <w:rStyle w:val="StyleUnderline"/>
        </w:rPr>
        <w:t>in Germany</w:t>
      </w:r>
      <w:r w:rsidRPr="0054373B">
        <w:rPr>
          <w:sz w:val="16"/>
        </w:rPr>
        <w:t xml:space="preserve">, </w:t>
      </w:r>
      <w:r w:rsidRPr="00D267C2">
        <w:rPr>
          <w:rStyle w:val="Emphasis"/>
          <w:highlight w:val="cyan"/>
        </w:rPr>
        <w:t>Erdoğan</w:t>
      </w:r>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7BD05CC2" w14:textId="77777777" w:rsidR="00903DBE" w:rsidRPr="0054373B" w:rsidRDefault="00903DBE" w:rsidP="00903DBE">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Speaking up is not always values, participating in decision making not welcome and don’t even think about suggesting to vote out your management.</w:t>
      </w:r>
    </w:p>
    <w:p w14:paraId="03837E02" w14:textId="77777777" w:rsidR="00903DBE" w:rsidRPr="0054373B" w:rsidRDefault="00903DBE" w:rsidP="00903DBE">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6685CC32" w14:textId="77777777" w:rsidR="00903DBE" w:rsidRPr="0054373B" w:rsidRDefault="00903DBE" w:rsidP="00903DBE">
      <w:pPr>
        <w:rPr>
          <w:rStyle w:val="Emphasis"/>
        </w:rPr>
      </w:pPr>
      <w:r w:rsidRPr="00D267C2">
        <w:rPr>
          <w:rStyle w:val="Emphasis"/>
          <w:highlight w:val="cyan"/>
        </w:rPr>
        <w:t>Democracy starts at work</w:t>
      </w:r>
    </w:p>
    <w:p w14:paraId="35F78038" w14:textId="77777777" w:rsidR="00903DBE" w:rsidRPr="0054373B" w:rsidRDefault="00903DBE" w:rsidP="00903DBE">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72FEA6F4" w14:textId="77777777" w:rsidR="00903DBE" w:rsidRPr="0054373B" w:rsidRDefault="00903DBE" w:rsidP="00903DBE">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2E57CAD7" w14:textId="77777777" w:rsidR="00903DBE" w:rsidRPr="0054373B" w:rsidRDefault="00903DBE" w:rsidP="00903DBE">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work </w:t>
      </w:r>
      <w:r w:rsidRPr="00D267C2">
        <w:rPr>
          <w:rStyle w:val="StyleUnderline"/>
          <w:highlight w:val="cyan"/>
        </w:rPr>
        <w:t xml:space="preserve">are </w:t>
      </w:r>
      <w:r w:rsidRPr="00D267C2">
        <w:rPr>
          <w:rStyle w:val="Emphasis"/>
          <w:highlight w:val="cyan"/>
        </w:rPr>
        <w:t>more likely</w:t>
      </w:r>
      <w:r w:rsidRPr="00D267C2">
        <w:rPr>
          <w:rStyle w:val="StyleUnderline"/>
          <w:highlight w:val="cyan"/>
        </w:rPr>
        <w:t xml:space="preserve"> to be </w:t>
      </w:r>
      <w:r w:rsidRPr="00D267C2">
        <w:rPr>
          <w:rStyle w:val="Emphasis"/>
          <w:highlight w:val="cyan"/>
        </w:rPr>
        <w:t>interested</w:t>
      </w:r>
      <w:r w:rsidRPr="00D267C2">
        <w:rPr>
          <w:rStyle w:val="StyleUnderline"/>
          <w:highlight w:val="cyan"/>
        </w:rPr>
        <w:t xml:space="preserve"> in politics</w:t>
      </w:r>
      <w:r w:rsidRPr="0054373B">
        <w:rPr>
          <w:rStyle w:val="StyleUnderline"/>
        </w:rPr>
        <w:t xml:space="preserve">, </w:t>
      </w:r>
      <w:r w:rsidRPr="00D267C2">
        <w:rPr>
          <w:rStyle w:val="StyleUnderline"/>
          <w:highlight w:val="cyan"/>
        </w:rPr>
        <w:t xml:space="preserve">have a </w:t>
      </w:r>
      <w:r w:rsidRPr="00D267C2">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790D58AB" w14:textId="77777777" w:rsidR="00903DBE" w:rsidRPr="0054373B" w:rsidRDefault="00903DBE" w:rsidP="00903DBE">
      <w:pPr>
        <w:rPr>
          <w:sz w:val="16"/>
        </w:rPr>
      </w:pPr>
      <w:r w:rsidRPr="0054373B">
        <w:rPr>
          <w:sz w:val="16"/>
        </w:rPr>
        <w:t xml:space="preserve">The picture is quite clear: </w:t>
      </w:r>
      <w:r w:rsidRPr="00D267C2">
        <w:rPr>
          <w:rStyle w:val="StyleUnderline"/>
          <w:highlight w:val="cyan"/>
        </w:rPr>
        <w:t>if we want</w:t>
      </w:r>
      <w:r w:rsidRPr="0054373B">
        <w:rPr>
          <w:rStyle w:val="StyleUnderline"/>
        </w:rPr>
        <w:t xml:space="preserve"> political </w:t>
      </w:r>
      <w:r w:rsidRPr="00D267C2">
        <w:rPr>
          <w:rStyle w:val="StyleUnderline"/>
          <w:highlight w:val="cyan"/>
        </w:rPr>
        <w:t xml:space="preserve">democracy to </w:t>
      </w:r>
      <w:r w:rsidRPr="00D267C2">
        <w:rPr>
          <w:rStyle w:val="Emphasis"/>
          <w:highlight w:val="cyan"/>
        </w:rPr>
        <w:t>succeed</w:t>
      </w:r>
      <w:r w:rsidRPr="00D267C2">
        <w:rPr>
          <w:rStyle w:val="StyleUnderline"/>
          <w:highlight w:val="cyan"/>
        </w:rPr>
        <w:t xml:space="preserve"> we need</w:t>
      </w:r>
      <w:r w:rsidRPr="0054373B">
        <w:rPr>
          <w:rStyle w:val="StyleUnderline"/>
        </w:rPr>
        <w:t xml:space="preserve"> citizens to have practical experiences with </w:t>
      </w:r>
      <w:r w:rsidRPr="00D267C2">
        <w:rPr>
          <w:rStyle w:val="Emphasis"/>
          <w:highlight w:val="cyan"/>
        </w:rPr>
        <w:t>participation</w:t>
      </w:r>
      <w:r w:rsidRPr="0054373B">
        <w:rPr>
          <w:rStyle w:val="StyleUnderline"/>
        </w:rPr>
        <w:t xml:space="preserve"> </w:t>
      </w:r>
      <w:r w:rsidRPr="00D267C2">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100F8BAA" w14:textId="77777777" w:rsidR="00903DBE" w:rsidRPr="0054373B" w:rsidRDefault="00903DBE" w:rsidP="00903DBE">
      <w:pPr>
        <w:rPr>
          <w:sz w:val="16"/>
        </w:rPr>
      </w:pPr>
      <w:r w:rsidRPr="00D267C2">
        <w:rPr>
          <w:rStyle w:val="StyleUnderline"/>
          <w:highlight w:val="cyan"/>
        </w:rPr>
        <w:t xml:space="preserve">Populism gives us a </w:t>
      </w:r>
      <w:r w:rsidRPr="00D267C2">
        <w:rPr>
          <w:rStyle w:val="Emphasis"/>
          <w:highlight w:val="cyan"/>
        </w:rPr>
        <w:t>fish</w:t>
      </w:r>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3F6DAFD5" w14:textId="77777777" w:rsidR="00903DBE" w:rsidRPr="0054373B" w:rsidRDefault="00903DBE" w:rsidP="00903DBE">
      <w:pPr>
        <w:rPr>
          <w:sz w:val="16"/>
        </w:rPr>
      </w:pPr>
      <w:r w:rsidRPr="0054373B">
        <w:rPr>
          <w:sz w:val="16"/>
        </w:rPr>
        <w:t>Lacking voice in the workplace, lacking hands on experiences with the (often difficult) democratic decision making, many turn to politicians promising to be their voice. “I am your voice” said Trump to working America in 2016. Similarly, the German AfD stressed to be the voice of the ‘little man’.</w:t>
      </w:r>
    </w:p>
    <w:p w14:paraId="6DFF4542" w14:textId="77777777" w:rsidR="00903DBE" w:rsidRPr="0054373B" w:rsidRDefault="00903DBE" w:rsidP="00903DBE">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r w:rsidRPr="00D267C2">
        <w:rPr>
          <w:rStyle w:val="Emphasis"/>
          <w:highlight w:val="cyan"/>
        </w:rPr>
        <w:t>Orban</w:t>
      </w:r>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419DC45D" w14:textId="77777777" w:rsidR="00903DBE" w:rsidRPr="00A06588" w:rsidRDefault="00903DBE" w:rsidP="00903DBE">
      <w:pPr>
        <w:pStyle w:val="Heading4"/>
        <w:rPr>
          <w:rFonts w:cs="Arial"/>
          <w:u w:val="single"/>
        </w:rPr>
      </w:pPr>
      <w:r w:rsidRPr="00A06588">
        <w:rPr>
          <w:rFonts w:cs="Arial"/>
        </w:rPr>
        <w:t xml:space="preserve">European populism causes </w:t>
      </w:r>
      <w:r w:rsidRPr="00A06588">
        <w:rPr>
          <w:rFonts w:cs="Arial"/>
          <w:u w:val="single"/>
        </w:rPr>
        <w:t>nuke war</w:t>
      </w:r>
    </w:p>
    <w:p w14:paraId="5C830E1B" w14:textId="77777777" w:rsidR="00903DBE" w:rsidRPr="00A06588" w:rsidRDefault="00903DBE" w:rsidP="00903DBE">
      <w:r w:rsidRPr="00A06588">
        <w:rPr>
          <w:rStyle w:val="Style13ptBold"/>
        </w:rPr>
        <w:t xml:space="preserve">von der Heyden 17 </w:t>
      </w:r>
      <w:r w:rsidRPr="00A06588">
        <w:t>[Karl von der Heyden,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2AC11859" w14:textId="77777777" w:rsidR="00903DBE" w:rsidRPr="00A06588" w:rsidRDefault="00903DBE" w:rsidP="00903DBE">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World War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4CCFCF72" w14:textId="77777777" w:rsidR="00903DBE" w:rsidRPr="00362596" w:rsidRDefault="00903DBE" w:rsidP="00903DBE">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9"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5B561C55" w14:textId="77777777" w:rsidR="00903DBE" w:rsidRPr="00362596" w:rsidRDefault="00903DBE" w:rsidP="00903DBE">
      <w:pPr>
        <w:rPr>
          <w:sz w:val="16"/>
        </w:rPr>
      </w:pPr>
      <w:r w:rsidRPr="00362596">
        <w:rPr>
          <w:sz w:val="16"/>
        </w:rPr>
        <w:t>I understand why the “</w:t>
      </w:r>
      <w:hyperlink r:id="rId10"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1189D381" w14:textId="77777777" w:rsidR="00903DBE" w:rsidRPr="00362596" w:rsidRDefault="00903DBE" w:rsidP="00903DBE">
      <w:pPr>
        <w:rPr>
          <w:sz w:val="16"/>
        </w:rPr>
      </w:pPr>
      <w:r w:rsidRPr="00362596">
        <w:rPr>
          <w:sz w:val="16"/>
        </w:rPr>
        <w:t>Perhaps most worrisome is the apparent cooling of relations between European NATO allies and the United States, which has compelled German Chancellor </w:t>
      </w:r>
      <w:hyperlink r:id="rId11"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6F83C18B" w14:textId="77777777" w:rsidR="00903DBE" w:rsidRPr="00A06588" w:rsidRDefault="00903DBE" w:rsidP="00903DBE">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2CA4EEDA" w14:textId="77777777" w:rsidR="00903DBE" w:rsidRPr="00362596" w:rsidRDefault="00903DBE" w:rsidP="00903DBE">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I saw leaders who only made matters worse by appealing to the majority of voters who feared minorities and foreigners.</w:t>
      </w:r>
    </w:p>
    <w:p w14:paraId="4E6BF6B0" w14:textId="77777777" w:rsidR="00903DBE" w:rsidRPr="00362596" w:rsidRDefault="00903DBE" w:rsidP="00903DBE">
      <w:pPr>
        <w:rPr>
          <w:rStyle w:val="StyleUnderline"/>
          <w:b/>
          <w:iCs/>
          <w:bdr w:val="single" w:sz="8" w:space="0" w:color="auto"/>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2" w:tgtFrame="_blank" w:history="1">
        <w:r w:rsidRPr="00A06588">
          <w:rPr>
            <w:rStyle w:val="Emphasis"/>
            <w:highlight w:val="cyan"/>
          </w:rPr>
          <w:t>nuclear war</w:t>
        </w:r>
      </w:hyperlink>
      <w:r w:rsidRPr="00A06588">
        <w:rPr>
          <w:rStyle w:val="Emphasis"/>
          <w:highlight w:val="cyan"/>
        </w:rPr>
        <w:t>.</w:t>
      </w:r>
    </w:p>
    <w:p w14:paraId="4E9D343A" w14:textId="77777777" w:rsidR="00EB2E0D" w:rsidRPr="009174B5" w:rsidRDefault="00EB2E0D" w:rsidP="00EB2E0D">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7FE97B7E" w14:textId="77777777" w:rsidR="00EB2E0D" w:rsidRPr="00A06588" w:rsidRDefault="00EB2E0D" w:rsidP="00EB2E0D">
      <w:r w:rsidRPr="00A06588">
        <w:rPr>
          <w:rStyle w:val="Style13ptBold"/>
        </w:rPr>
        <w:t xml:space="preserve">Rasmussen 12/15 </w:t>
      </w:r>
      <w:r w:rsidRPr="00A06588">
        <w:t>[Anders Fogh Rasmussen was NATO secretary general, 2009-14. He founded the Alliance of Democracies Foundation in 2017, "A New Way to Lead the Free World", 12/15/20, https://www.wsj.com/amp/articles/a-new-way-to-lead-the-free-world-11608053780]</w:t>
      </w:r>
    </w:p>
    <w:p w14:paraId="3B339C97" w14:textId="77777777" w:rsidR="00EB2E0D" w:rsidRPr="00A06588" w:rsidRDefault="00EB2E0D" w:rsidP="00EB2E0D">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determined leader</w:t>
      </w:r>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460B2499" w14:textId="77777777" w:rsidR="00EB2E0D" w:rsidRPr="009174B5" w:rsidRDefault="00EB2E0D" w:rsidP="00EB2E0D">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3487CFF5" w14:textId="77777777" w:rsidR="00EB2E0D" w:rsidRPr="009174B5" w:rsidRDefault="00EB2E0D" w:rsidP="00EB2E0D">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5941C3B1" w14:textId="77777777" w:rsidR="00EB2E0D" w:rsidRPr="00A06588" w:rsidRDefault="00EB2E0D" w:rsidP="00EB2E0D">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India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4AFD4766" w14:textId="77777777" w:rsidR="00EB2E0D" w:rsidRPr="00A06588" w:rsidRDefault="00EB2E0D" w:rsidP="00EB2E0D">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potential “Democratic 10,” or D-10, opening the top global table to other major democracies such as India, Australia and South Korea. And Britain will try to build new consensus on economic resilience in areas such as foreign subsidies, global trade reform and technological advancement.</w:t>
      </w:r>
    </w:p>
    <w:p w14:paraId="71A8F5AF" w14:textId="77777777" w:rsidR="00EB2E0D" w:rsidRPr="009174B5" w:rsidRDefault="00EB2E0D" w:rsidP="00EB2E0D">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setting rules, standards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79E62E69" w14:textId="77777777" w:rsidR="00EB2E0D" w:rsidRPr="009174B5" w:rsidRDefault="00EB2E0D" w:rsidP="00EB2E0D">
      <w:pPr>
        <w:rPr>
          <w:sz w:val="16"/>
        </w:rPr>
      </w:pPr>
      <w:r w:rsidRPr="009174B5">
        <w:rPr>
          <w:sz w:val="16"/>
        </w:rPr>
        <w:t>The free world should learn from its internal tussles over Huawei and TikTok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better and freer than China.</w:t>
      </w:r>
    </w:p>
    <w:p w14:paraId="0E8F6B75" w14:textId="77777777" w:rsidR="00EB2E0D" w:rsidRPr="009174B5" w:rsidRDefault="00EB2E0D" w:rsidP="00EB2E0D">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2F1A1DFA" w14:textId="77777777" w:rsidR="00EB2E0D" w:rsidRPr="009174B5" w:rsidRDefault="00EB2E0D" w:rsidP="00EB2E0D">
      <w:pPr>
        <w:rPr>
          <w:sz w:val="16"/>
        </w:rPr>
      </w:pPr>
      <w:r w:rsidRPr="009174B5">
        <w:rPr>
          <w:sz w:val="16"/>
        </w:rPr>
        <w:t xml:space="preserve">On both of these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0D92AA55" w14:textId="5A849693" w:rsidR="00EB2E0D" w:rsidRDefault="00EB2E0D" w:rsidP="00EB2E0D">
      <w:pPr>
        <w:rPr>
          <w:rFonts w:cs="Arial"/>
        </w:rPr>
      </w:pPr>
      <w:r w:rsidRPr="00A06588">
        <w:rPr>
          <w:rStyle w:val="StyleUnderline"/>
        </w:rPr>
        <w:t xml:space="preserve">Thirty years ago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1EE3A172" w14:textId="4BDD8DB8" w:rsidR="00903DBE" w:rsidRPr="00A06588" w:rsidRDefault="00903DBE" w:rsidP="00903DBE">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1DB54E49" w14:textId="77777777" w:rsidR="00903DBE" w:rsidRPr="00A06588" w:rsidRDefault="00903DBE" w:rsidP="00903DBE">
      <w:r w:rsidRPr="00A06588">
        <w:rPr>
          <w:rStyle w:val="Style13ptBold"/>
        </w:rPr>
        <w:t xml:space="preserve">Jain 19 </w:t>
      </w:r>
      <w:r w:rsidRPr="00A06588">
        <w:t>[Ash Jain is a senior fellow with the Scowcroft Center for Strategy and Security, where he oversees the Atlantic Council’s Democratic Order Initiative and D-10 Strategy Forum, Matthew Kroenig, "Present at the Re-Creation: A Global Strategy for Revitalizing, Adapting, and Defending a Rules-Based International System", 2019, https://www.atlanticcouncil.org/wp-content/uploads/2019/10/Present-at-the-Recreation.pdf]</w:t>
      </w:r>
    </w:p>
    <w:p w14:paraId="4F88FF04" w14:textId="77777777" w:rsidR="00903DBE" w:rsidRPr="009174B5" w:rsidRDefault="00903DBE" w:rsidP="00903DBE">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A06588">
        <w:rPr>
          <w:rStyle w:val="StyleUnderline"/>
          <w:highlight w:val="cyan"/>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55AC14A5" w14:textId="77777777" w:rsidR="00903DBE" w:rsidRPr="00A06588" w:rsidRDefault="00903DBE" w:rsidP="00903DBE">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taxi,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fear that </w:t>
      </w:r>
      <w:r w:rsidRPr="00A06588">
        <w:rPr>
          <w:rStyle w:val="Emphasis"/>
          <w:highlight w:val="cyan"/>
        </w:rPr>
        <w:t>autonomous weapons systems</w:t>
      </w:r>
      <w:r w:rsidRPr="009174B5">
        <w:rPr>
          <w:sz w:val="16"/>
        </w:rPr>
        <w:t xml:space="preserve"> </w:t>
      </w:r>
      <w:r w:rsidRPr="00A06588">
        <w:rPr>
          <w:rStyle w:val="StyleUnderline"/>
        </w:rPr>
        <w:t xml:space="preserve">will </w:t>
      </w:r>
      <w:r w:rsidRPr="00A06588">
        <w:rPr>
          <w:rStyle w:val="StyleUnderline"/>
          <w:highlight w:val="cyan"/>
        </w:rPr>
        <w:t>become “</w:t>
      </w:r>
      <w:r w:rsidRPr="00A06588">
        <w:rPr>
          <w:rStyle w:val="Emphasis"/>
          <w:highlight w:val="cyan"/>
        </w:rPr>
        <w:t>killer robots</w:t>
      </w:r>
      <w:r w:rsidRPr="00A06588">
        <w:rPr>
          <w:rStyle w:val="StyleUnderline"/>
        </w:rPr>
        <w:t xml:space="preserve">” that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45A0CFC3" w14:textId="77777777" w:rsidR="00903DBE" w:rsidRPr="00A06588" w:rsidRDefault="00903DBE" w:rsidP="00903DBE">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A06588">
        <w:rPr>
          <w:rStyle w:val="StyleUnderline"/>
          <w:highlight w:val="cyan"/>
        </w:rPr>
        <w:t>3D printers</w:t>
      </w:r>
      <w:r w:rsidRPr="00A06588">
        <w:rPr>
          <w:rStyle w:val="StyleUnderline"/>
        </w:rPr>
        <w:t xml:space="preserve"> can also be </w:t>
      </w:r>
      <w:r w:rsidRPr="00A06588">
        <w:rPr>
          <w:rStyle w:val="StyleUnderline"/>
          <w:highlight w:val="cyan"/>
        </w:rPr>
        <w:t>used by revisionist</w:t>
      </w:r>
      <w:r w:rsidRPr="00A06588">
        <w:rPr>
          <w:rStyle w:val="StyleUnderline"/>
        </w:rPr>
        <w:t xml:space="preserve"> and rogue </w:t>
      </w:r>
      <w:r w:rsidRPr="00A06588">
        <w:rPr>
          <w:rStyle w:val="StyleUnderline"/>
          <w:highlight w:val="cyan"/>
        </w:rPr>
        <w:t>states to print</w:t>
      </w:r>
      <w:r w:rsidRPr="00A06588">
        <w:rPr>
          <w:rStyle w:val="StyleUnderline"/>
        </w:rPr>
        <w:t xml:space="preserve"> component parts for </w:t>
      </w:r>
      <w:r w:rsidRPr="00A06588">
        <w:rPr>
          <w:rStyle w:val="StyleUnderline"/>
          <w:highlight w:val="cyan"/>
        </w:rPr>
        <w:t>advanced weapons systems or</w:t>
      </w:r>
      <w:r w:rsidRPr="00A06588">
        <w:rPr>
          <w:rStyle w:val="StyleUnderline"/>
        </w:rPr>
        <w:t xml:space="preserve"> even </w:t>
      </w:r>
      <w:r w:rsidRPr="00A06588">
        <w:rPr>
          <w:rStyle w:val="Emphasis"/>
          <w:highlight w:val="cyan"/>
        </w:rPr>
        <w:t>WMD programs</w:t>
      </w:r>
      <w:r w:rsidRPr="00A06588">
        <w:rPr>
          <w:rStyle w:val="StyleUnderline"/>
        </w:rPr>
        <w:t xml:space="preserve">, </w:t>
      </w:r>
      <w:r w:rsidRPr="00A06588">
        <w:rPr>
          <w:rStyle w:val="StyleUnderline"/>
          <w:highlight w:val="cyan"/>
        </w:rPr>
        <w:t>spurring</w:t>
      </w:r>
      <w:r w:rsidRPr="00A06588">
        <w:rPr>
          <w:rStyle w:val="StyleUnderline"/>
        </w:rPr>
        <w:t xml:space="preserve"> arms races and weapons </w:t>
      </w:r>
      <w:r w:rsidRPr="00A06588">
        <w:rPr>
          <w:rStyle w:val="Emphasis"/>
          <w:highlight w:val="cyan"/>
        </w:rPr>
        <w:t>prolif</w:t>
      </w:r>
      <w:r w:rsidRPr="00A06588">
        <w:rPr>
          <w:rStyle w:val="Emphasis"/>
        </w:rPr>
        <w:t>eration</w:t>
      </w:r>
      <w:r w:rsidRPr="009174B5">
        <w:rPr>
          <w:sz w:val="16"/>
        </w:rPr>
        <w:t xml:space="preserve">.62 </w:t>
      </w:r>
      <w:r w:rsidRPr="00A06588">
        <w:rPr>
          <w:rStyle w:val="Emphasis"/>
          <w:highlight w:val="cyan"/>
        </w:rPr>
        <w:t>G</w:t>
      </w:r>
      <w:r w:rsidRPr="00A06588">
        <w:rPr>
          <w:rStyle w:val="StyleUnderline"/>
        </w:rPr>
        <w:t xml:space="preserve">enetic </w:t>
      </w:r>
      <w:r w:rsidRPr="00A06588">
        <w:rPr>
          <w:rStyle w:val="Emphasis"/>
          <w:highlight w:val="cyan"/>
        </w:rPr>
        <w:t>e</w:t>
      </w:r>
      <w:r w:rsidRPr="00A06588">
        <w:rPr>
          <w:rStyle w:val="StyleUnderline"/>
        </w:rPr>
        <w:t xml:space="preserve">ngineering </w:t>
      </w:r>
      <w:r w:rsidRPr="00A06588">
        <w:rPr>
          <w:rStyle w:val="StyleUnderline"/>
          <w:highlight w:val="cyan"/>
        </w:rPr>
        <w:t xml:space="preserve">can </w:t>
      </w:r>
      <w:r w:rsidRPr="00A06588">
        <w:rPr>
          <w:rStyle w:val="Emphasis"/>
          <w:highlight w:val="cyan"/>
        </w:rPr>
        <w:t>wipe out</w:t>
      </w:r>
      <w:r w:rsidRPr="009174B5">
        <w:rPr>
          <w:sz w:val="16"/>
          <w:highlight w:val="cyan"/>
        </w:rPr>
        <w:t xml:space="preserve"> </w:t>
      </w:r>
      <w:r w:rsidRPr="009174B5">
        <w:rPr>
          <w:sz w:val="16"/>
        </w:rPr>
        <w:t xml:space="preserve">entire classes of disease through improved medicine, or wipe out entire classes of </w:t>
      </w:r>
      <w:r w:rsidRPr="00A06588">
        <w:rPr>
          <w:rStyle w:val="StyleUnderline"/>
          <w:highlight w:val="cyan"/>
        </w:rPr>
        <w:t xml:space="preserve">people through </w:t>
      </w:r>
      <w:r w:rsidRPr="00A06588">
        <w:rPr>
          <w:rStyle w:val="Emphasis"/>
          <w:highlight w:val="cyan"/>
        </w:rPr>
        <w:t>g</w:t>
      </w:r>
      <w:r w:rsidRPr="00A06588">
        <w:rPr>
          <w:rStyle w:val="StyleUnderline"/>
        </w:rPr>
        <w:t xml:space="preserve">enetically </w:t>
      </w:r>
      <w:r w:rsidRPr="00A06588">
        <w:rPr>
          <w:rStyle w:val="Emphasis"/>
          <w:highlight w:val="cyan"/>
        </w:rPr>
        <w:t>e</w:t>
      </w:r>
      <w:r w:rsidRPr="00A06588">
        <w:rPr>
          <w:rStyle w:val="StyleUnderline"/>
        </w:rPr>
        <w:t xml:space="preserve">ngineered </w:t>
      </w:r>
      <w:r w:rsidRPr="00A06588">
        <w:rPr>
          <w:rStyle w:val="Emphasis"/>
          <w:highlight w:val="cyan"/>
        </w:rPr>
        <w:t>superbugs</w:t>
      </w:r>
      <w:r w:rsidRPr="009174B5">
        <w:rPr>
          <w:sz w:val="16"/>
        </w:rPr>
        <w:t xml:space="preserve">. </w:t>
      </w:r>
      <w:r w:rsidRPr="00A06588">
        <w:rPr>
          <w:rStyle w:val="Emphasis"/>
          <w:highlight w:val="cyan"/>
        </w:rPr>
        <w:t>Directed-energy missile defenses</w:t>
      </w:r>
      <w:r w:rsidRPr="00A06588">
        <w:rPr>
          <w:rStyle w:val="StyleUnderline"/>
        </w:rPr>
        <w:t xml:space="preserve"> may defend against incoming missile attacks, while also </w:t>
      </w:r>
      <w:r w:rsidRPr="00A06588">
        <w:rPr>
          <w:rStyle w:val="Emphasis"/>
          <w:highlight w:val="cyan"/>
        </w:rPr>
        <w:t>undermining</w:t>
      </w:r>
      <w:r w:rsidRPr="00A06588">
        <w:rPr>
          <w:rStyle w:val="Emphasis"/>
        </w:rPr>
        <w:t xml:space="preserve"> global </w:t>
      </w:r>
      <w:r w:rsidRPr="00A06588">
        <w:rPr>
          <w:rStyle w:val="Emphasis"/>
          <w:highlight w:val="cyan"/>
        </w:rPr>
        <w:t>strategic stability</w:t>
      </w:r>
      <w:r w:rsidRPr="00A06588">
        <w:rPr>
          <w:rStyle w:val="Emphasis"/>
        </w:rPr>
        <w:t>.</w:t>
      </w:r>
    </w:p>
    <w:p w14:paraId="454F532A" w14:textId="77777777" w:rsidR="00903DBE" w:rsidRPr="009174B5" w:rsidRDefault="00903DBE" w:rsidP="00903DBE">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0F365E9C" w14:textId="77777777" w:rsidR="00903DBE" w:rsidRPr="009174B5" w:rsidRDefault="00903DBE" w:rsidP="00903DBE">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A06588">
        <w:rPr>
          <w:rStyle w:val="StyleUnderline"/>
          <w:highlight w:val="cyan"/>
        </w:rPr>
        <w:t xml:space="preserve">develop a </w:t>
      </w:r>
      <w:r w:rsidRPr="00A06588">
        <w:rPr>
          <w:rStyle w:val="Emphasis"/>
          <w:highlight w:val="cyan"/>
        </w:rPr>
        <w:t>framework</w:t>
      </w:r>
      <w:r w:rsidRPr="00A06588">
        <w:rPr>
          <w:rStyle w:val="StyleUnderline"/>
          <w:highlight w:val="cyan"/>
        </w:rPr>
        <w:t xml:space="preserve"> for harnessing emerging tech</w:t>
      </w:r>
      <w:r w:rsidRPr="00A06588">
        <w:rPr>
          <w:rStyle w:val="StyleUnderline"/>
        </w:rPr>
        <w:t xml:space="preserve">nology in a way </w:t>
      </w:r>
      <w:r w:rsidRPr="00A06588">
        <w:rPr>
          <w:rStyle w:val="StyleUnderline"/>
          <w:highlight w:val="cyan"/>
        </w:rPr>
        <w:t xml:space="preserve">that </w:t>
      </w:r>
      <w:r w:rsidRPr="00A06588">
        <w:rPr>
          <w:rStyle w:val="Emphasis"/>
          <w:highlight w:val="cyan"/>
        </w:rPr>
        <w:t xml:space="preserve">maximizes </w:t>
      </w:r>
      <w:r w:rsidRPr="00A06588">
        <w:rPr>
          <w:rStyle w:val="Emphasis"/>
        </w:rPr>
        <w:t xml:space="preserve">its upside </w:t>
      </w:r>
      <w:r w:rsidRPr="00A06588">
        <w:rPr>
          <w:rStyle w:val="Emphasis"/>
          <w:highlight w:val="cyan"/>
        </w:rPr>
        <w:t>potential</w:t>
      </w:r>
      <w:r w:rsidRPr="00A06588">
        <w:rPr>
          <w:rStyle w:val="StyleUnderline"/>
          <w:highlight w:val="cyan"/>
        </w:rPr>
        <w:t xml:space="preserve">, while </w:t>
      </w:r>
      <w:r w:rsidRPr="00A06588">
        <w:rPr>
          <w:rStyle w:val="Emphasis"/>
          <w:highlight w:val="cyan"/>
        </w:rPr>
        <w:t>mitigating</w:t>
      </w:r>
      <w:r w:rsidRPr="00A06588">
        <w:rPr>
          <w:rStyle w:val="StyleUnderline"/>
        </w:rPr>
        <w:t xml:space="preserve"> against its downside </w:t>
      </w:r>
      <w:r w:rsidRPr="00A06588">
        <w:rPr>
          <w:rStyle w:val="Emphasis"/>
          <w:highlight w:val="cyan"/>
        </w:rPr>
        <w:t>risks</w:t>
      </w:r>
      <w:r w:rsidRPr="00A06588">
        <w:rPr>
          <w:rStyle w:val="StyleUnderline"/>
        </w:rPr>
        <w:t>, and also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A06588">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These agreements should seek to maintain global strategic stability among the major powers, and prevent the proliferation of dangerous weapons systems to hostile and revisionist states.</w:t>
      </w:r>
    </w:p>
    <w:p w14:paraId="6964CFE0" w14:textId="5935F48B" w:rsidR="00177780" w:rsidRDefault="00177780" w:rsidP="00177780">
      <w:pPr>
        <w:pStyle w:val="Heading3"/>
      </w:pPr>
      <w:r>
        <w:t>1AC - Solvency</w:t>
      </w:r>
    </w:p>
    <w:p w14:paraId="02278B0F" w14:textId="71E14C38" w:rsidR="00177780" w:rsidRDefault="00D770DB" w:rsidP="00177780">
      <w:pPr>
        <w:pStyle w:val="Heading4"/>
      </w:pPr>
      <w:r>
        <w:t xml:space="preserve">Plan: </w:t>
      </w:r>
      <w:r w:rsidR="00177780">
        <w:t xml:space="preserve">The member nations of the European Union ought to recognize an unconditional right of workers to strike. </w:t>
      </w:r>
    </w:p>
    <w:p w14:paraId="7A1D71D8" w14:textId="77777777" w:rsidR="002164E0" w:rsidRDefault="002164E0" w:rsidP="002164E0">
      <w:pPr>
        <w:pStyle w:val="Heading4"/>
      </w:pPr>
      <w:r>
        <w:t>Ought is defined by Merriam Webster as:</w:t>
      </w:r>
    </w:p>
    <w:p w14:paraId="56A5770F" w14:textId="77777777" w:rsidR="002164E0" w:rsidRDefault="002164E0" w:rsidP="002164E0">
      <w:r>
        <w:t>"Definition of OUGHT," https://www.merriam-webster.com/dictionary/ought n.d. RE</w:t>
      </w:r>
    </w:p>
    <w:p w14:paraId="56053475" w14:textId="00A00ADE" w:rsidR="00D26689" w:rsidRPr="00D26689" w:rsidRDefault="002164E0" w:rsidP="00D26689">
      <w:pPr>
        <w:rPr>
          <w:u w:val="single"/>
        </w:rPr>
      </w:pPr>
      <w:r w:rsidRPr="00FB0C70">
        <w:rPr>
          <w:rStyle w:val="StyleUnderline"/>
        </w:rPr>
        <w:t>—</w:t>
      </w:r>
      <w:r w:rsidRPr="00FB0C70">
        <w:rPr>
          <w:rStyle w:val="StyleUnderline"/>
          <w:highlight w:val="green"/>
        </w:rPr>
        <w:t>used to express obligation</w:t>
      </w:r>
    </w:p>
    <w:p w14:paraId="74927608" w14:textId="3BFE9109" w:rsidR="00D26689" w:rsidRDefault="00D26689" w:rsidP="00D26689">
      <w:pPr>
        <w:pStyle w:val="Heading4"/>
      </w:pPr>
      <w:r>
        <w:t>Recognize means</w:t>
      </w:r>
    </w:p>
    <w:p w14:paraId="300EE08F" w14:textId="0D7946DB" w:rsidR="00D26689" w:rsidRPr="00D26689" w:rsidRDefault="00D26689" w:rsidP="00D26689">
      <w:r w:rsidRPr="00D26689">
        <w:rPr>
          <w:rFonts w:eastAsiaTheme="majorEastAsia" w:cstheme="majorBidi"/>
          <w:b/>
          <w:bCs/>
          <w:sz w:val="26"/>
          <w:szCs w:val="26"/>
        </w:rPr>
        <w:t>Merriam Webster</w:t>
      </w:r>
      <w:r>
        <w:t xml:space="preserve"> n.d. </w:t>
      </w:r>
      <w:r w:rsidRPr="00D26689">
        <w:t>https://www.merriam-webster.com/dictionary/recognize</w:t>
      </w:r>
    </w:p>
    <w:p w14:paraId="38632FDA" w14:textId="77777777" w:rsidR="00D26689" w:rsidRPr="00D26689" w:rsidRDefault="00D26689" w:rsidP="00D26689">
      <w:r w:rsidRPr="00D26689">
        <w:rPr>
          <w:highlight w:val="cyan"/>
          <w:u w:val="single"/>
        </w:rPr>
        <w:t>to accept and approve</w:t>
      </w:r>
      <w:r w:rsidRPr="00D26689">
        <w:t xml:space="preserve"> of (something) </w:t>
      </w:r>
      <w:r w:rsidRPr="00D26689">
        <w:rPr>
          <w:highlight w:val="cyan"/>
          <w:u w:val="single"/>
        </w:rPr>
        <w:t>as having legal</w:t>
      </w:r>
      <w:r w:rsidRPr="00D26689">
        <w:t xml:space="preserve"> or official </w:t>
      </w:r>
      <w:r w:rsidRPr="00D26689">
        <w:rPr>
          <w:highlight w:val="cyan"/>
          <w:u w:val="single"/>
        </w:rPr>
        <w:t>authority</w:t>
      </w:r>
    </w:p>
    <w:p w14:paraId="502F8F6B" w14:textId="77777777" w:rsidR="00D26689" w:rsidRPr="00D26689" w:rsidRDefault="00D26689" w:rsidP="00D26689">
      <w:r w:rsidRPr="00D26689">
        <w:t>The U.S. government has now recognized the newly formed country.</w:t>
      </w:r>
    </w:p>
    <w:p w14:paraId="03F67989" w14:textId="16CD88D2" w:rsidR="00D26689" w:rsidRDefault="00D26689" w:rsidP="00D26689">
      <w:r w:rsidRPr="00D26689">
        <w:t>They refused to recognize the treaty.</w:t>
      </w:r>
    </w:p>
    <w:p w14:paraId="66068D2C" w14:textId="42F85298" w:rsidR="00D26689" w:rsidRDefault="00D26689" w:rsidP="00D26689">
      <w:pPr>
        <w:pStyle w:val="Heading4"/>
      </w:pPr>
      <w:r>
        <w:t>Unconditional means</w:t>
      </w:r>
    </w:p>
    <w:p w14:paraId="4B85686F" w14:textId="52A79EE8" w:rsidR="00D26689" w:rsidRPr="00D26689" w:rsidRDefault="00D26689" w:rsidP="00D26689">
      <w:r w:rsidRPr="00D26689">
        <w:rPr>
          <w:rFonts w:eastAsiaTheme="majorEastAsia" w:cstheme="majorBidi"/>
          <w:b/>
          <w:bCs/>
          <w:sz w:val="26"/>
          <w:szCs w:val="26"/>
        </w:rPr>
        <w:t>Merriam Webster n.d.</w:t>
      </w:r>
      <w:r>
        <w:t xml:space="preserve"> </w:t>
      </w:r>
      <w:r w:rsidRPr="00D26689">
        <w:t>https://www.merriam-webster.com/dictionary/unconditional</w:t>
      </w:r>
    </w:p>
    <w:p w14:paraId="2028095E" w14:textId="77777777" w:rsidR="00D26689" w:rsidRDefault="00D26689" w:rsidP="00D26689">
      <w:r>
        <w:t>Definition of unconditional</w:t>
      </w:r>
    </w:p>
    <w:p w14:paraId="3AFC2900" w14:textId="77777777" w:rsidR="00D26689" w:rsidRDefault="00D26689" w:rsidP="00D26689">
      <w:r>
        <w:t xml:space="preserve">1: </w:t>
      </w:r>
      <w:r w:rsidRPr="00D26689">
        <w:rPr>
          <w:highlight w:val="cyan"/>
          <w:u w:val="single"/>
        </w:rPr>
        <w:t>not</w:t>
      </w:r>
      <w:r w:rsidRPr="00D26689">
        <w:rPr>
          <w:u w:val="single"/>
        </w:rPr>
        <w:t xml:space="preserve"> conditional or </w:t>
      </w:r>
      <w:r w:rsidRPr="00D26689">
        <w:rPr>
          <w:highlight w:val="cyan"/>
          <w:u w:val="single"/>
        </w:rPr>
        <w:t>limited : ABSOLUTE</w:t>
      </w:r>
      <w:r>
        <w:t>, UNQUALIFIED</w:t>
      </w:r>
    </w:p>
    <w:p w14:paraId="76BDB445" w14:textId="77777777" w:rsidR="00D26689" w:rsidRDefault="00D26689" w:rsidP="00D26689">
      <w:r>
        <w:t>unconditional surrender</w:t>
      </w:r>
    </w:p>
    <w:p w14:paraId="78D71B7E" w14:textId="61F8264F" w:rsidR="00D26689" w:rsidRDefault="00D26689" w:rsidP="00D26689">
      <w:r>
        <w:t>unconditional love</w:t>
      </w:r>
    </w:p>
    <w:p w14:paraId="161F6E5A" w14:textId="77777777" w:rsidR="0020715F" w:rsidRPr="00884846" w:rsidRDefault="0020715F" w:rsidP="0020715F">
      <w:pPr>
        <w:pStyle w:val="Heading4"/>
        <w:rPr>
          <w:i/>
          <w:iCs/>
        </w:rPr>
      </w:pPr>
      <w:r>
        <w:t xml:space="preserve">Unconditional – means without </w:t>
      </w:r>
      <w:r>
        <w:rPr>
          <w:u w:val="single"/>
        </w:rPr>
        <w:t>restrictions</w:t>
      </w:r>
      <w:r>
        <w:t xml:space="preserve"> or </w:t>
      </w:r>
      <w:r>
        <w:rPr>
          <w:u w:val="single"/>
        </w:rPr>
        <w:t>absolute</w:t>
      </w:r>
    </w:p>
    <w:p w14:paraId="4ED93B60" w14:textId="77777777" w:rsidR="0020715F" w:rsidRPr="00884846" w:rsidRDefault="0020715F" w:rsidP="0020715F">
      <w:r w:rsidRPr="00884846">
        <w:rPr>
          <w:rStyle w:val="Style13ptBold"/>
        </w:rPr>
        <w:t>USLegal ND</w:t>
      </w:r>
      <w:r w:rsidRPr="00884846">
        <w:t xml:space="preserve"> [Unconditional Law and Legal Definition.</w:t>
      </w:r>
      <w:r>
        <w:t xml:space="preserve"> https://definitions.uslegal.com/u/unconditional/]</w:t>
      </w:r>
    </w:p>
    <w:p w14:paraId="7EC7B30E" w14:textId="77777777" w:rsidR="0020715F" w:rsidRPr="001E1F5C" w:rsidRDefault="0020715F" w:rsidP="0020715F">
      <w:pPr>
        <w:rPr>
          <w:sz w:val="16"/>
        </w:rPr>
      </w:pPr>
      <w:r w:rsidRPr="001E1F5C">
        <w:rPr>
          <w:sz w:val="16"/>
        </w:rPr>
        <w:t>Unconditional Law and Legal Definition</w:t>
      </w:r>
    </w:p>
    <w:p w14:paraId="57774859" w14:textId="31DE03D8" w:rsidR="0020715F" w:rsidRDefault="0020715F" w:rsidP="0020715F">
      <w:pPr>
        <w:rPr>
          <w:rStyle w:val="Style13ptBold"/>
          <w:b w:val="0"/>
        </w:rPr>
      </w:pPr>
      <w:r w:rsidRPr="004731AE">
        <w:rPr>
          <w:rStyle w:val="Emphasis"/>
          <w:highlight w:val="cyan"/>
        </w:rPr>
        <w:t>Unconditional</w:t>
      </w:r>
      <w:r w:rsidRPr="004731AE">
        <w:rPr>
          <w:sz w:val="16"/>
          <w:highlight w:val="cyan"/>
        </w:rPr>
        <w:t xml:space="preserve"> </w:t>
      </w:r>
      <w:r w:rsidRPr="004731AE">
        <w:rPr>
          <w:rStyle w:val="StyleUnderline"/>
          <w:highlight w:val="cyan"/>
        </w:rPr>
        <w:t>means without</w:t>
      </w:r>
      <w:r w:rsidRPr="001E1F5C">
        <w:rPr>
          <w:sz w:val="16"/>
        </w:rPr>
        <w:t xml:space="preserve"> conditions; without </w:t>
      </w:r>
      <w:r w:rsidRPr="004731AE">
        <w:rPr>
          <w:rStyle w:val="Emphasis"/>
          <w:highlight w:val="cyan"/>
        </w:rPr>
        <w:t>restrictions</w:t>
      </w:r>
      <w:r w:rsidRPr="004731AE">
        <w:rPr>
          <w:sz w:val="16"/>
          <w:highlight w:val="cyan"/>
        </w:rPr>
        <w:t xml:space="preserve">; </w:t>
      </w:r>
      <w:r w:rsidRPr="004731AE">
        <w:rPr>
          <w:rStyle w:val="StyleUnderline"/>
          <w:highlight w:val="cyan"/>
        </w:rPr>
        <w:t xml:space="preserve">or </w:t>
      </w:r>
      <w:r w:rsidRPr="004731AE">
        <w:rPr>
          <w:rStyle w:val="Emphasis"/>
          <w:highlight w:val="cyan"/>
        </w:rPr>
        <w:t>absolute</w:t>
      </w:r>
      <w:r w:rsidRPr="001E1F5C">
        <w:rPr>
          <w:sz w:val="16"/>
        </w:rPr>
        <w:t xml:space="preserve">. </w:t>
      </w:r>
      <w:r w:rsidRPr="001E1F5C">
        <w:rPr>
          <w:rStyle w:val="StyleUnderline"/>
        </w:rPr>
        <w:t xml:space="preserve">For instance, unconditional promise is a promise that is </w:t>
      </w:r>
      <w:r w:rsidRPr="004731AE">
        <w:rPr>
          <w:rStyle w:val="Emphasis"/>
          <w:highlight w:val="cyan"/>
        </w:rPr>
        <w:t>unqualified</w:t>
      </w:r>
      <w:r w:rsidRPr="004731AE">
        <w:rPr>
          <w:rStyle w:val="StyleUnderline"/>
          <w:highlight w:val="cyan"/>
        </w:rPr>
        <w:t xml:space="preserve"> in nature</w:t>
      </w:r>
      <w:r w:rsidRPr="001E1F5C">
        <w:rPr>
          <w:sz w:val="16"/>
        </w:rPr>
        <w:t xml:space="preserve">. </w:t>
      </w:r>
      <w:r w:rsidRPr="001E1F5C">
        <w:rPr>
          <w:rStyle w:val="StyleUnderline"/>
        </w:rPr>
        <w:t xml:space="preserve">A party who makes an unconditional promise must perform that promise even though the other party has not </w:t>
      </w:r>
      <w:r w:rsidRPr="001E1F5C">
        <w:rPr>
          <w:rStyle w:val="Emphasis"/>
        </w:rPr>
        <w:t>performed</w:t>
      </w:r>
      <w:r w:rsidRPr="001E1F5C">
        <w:rPr>
          <w:rStyle w:val="StyleUnderline"/>
        </w:rPr>
        <w:t xml:space="preserve"> according to the </w:t>
      </w:r>
      <w:r w:rsidRPr="001E1F5C">
        <w:rPr>
          <w:rStyle w:val="Emphasis"/>
        </w:rPr>
        <w:t>bargain</w:t>
      </w:r>
      <w:r w:rsidRPr="001E1F5C">
        <w:rPr>
          <w:rStyle w:val="StyleUnderline"/>
        </w:rPr>
        <w:t>.</w:t>
      </w:r>
    </w:p>
    <w:p w14:paraId="5E0A5955" w14:textId="77B4358D" w:rsidR="0020715F" w:rsidRPr="0020715F" w:rsidRDefault="0020715F" w:rsidP="0020715F">
      <w:pPr>
        <w:pStyle w:val="Heading4"/>
        <w:rPr>
          <w:rStyle w:val="Style13ptBold"/>
          <w:b/>
        </w:rPr>
      </w:pPr>
      <w:r w:rsidRPr="0020715F">
        <w:rPr>
          <w:rStyle w:val="Style13ptBold"/>
          <w:b/>
        </w:rPr>
        <w:t xml:space="preserve">The right to strike prohibits interfering, impeding, or diminishing the ability to engage in concerted activities for the purpose of collective bargaining. </w:t>
      </w:r>
    </w:p>
    <w:p w14:paraId="4E11FAEE" w14:textId="77777777" w:rsidR="0020715F" w:rsidRDefault="0020715F" w:rsidP="0020715F">
      <w:r w:rsidRPr="00836C24">
        <w:rPr>
          <w:rStyle w:val="Style13ptBold"/>
        </w:rPr>
        <w:t>NLRB ND</w:t>
      </w:r>
      <w:r w:rsidRPr="00836C24">
        <w:t xml:space="preserve"> [National Labor Relatons Board. "NLRA and the Right to Strike."</w:t>
      </w:r>
      <w:r>
        <w:t xml:space="preserve"> https://www.nlrb.gov/about-nlrb/rights-we-protect/your-rights/nlra-and-the-right-to-strike]</w:t>
      </w:r>
    </w:p>
    <w:p w14:paraId="22D44944" w14:textId="77777777" w:rsidR="0020715F" w:rsidRPr="00836C24" w:rsidRDefault="0020715F" w:rsidP="0020715F">
      <w:pPr>
        <w:rPr>
          <w:sz w:val="16"/>
        </w:rPr>
      </w:pPr>
      <w:r w:rsidRPr="00836C24">
        <w:rPr>
          <w:rStyle w:val="Emphasis"/>
        </w:rPr>
        <w:t>NLRA</w:t>
      </w:r>
      <w:r w:rsidRPr="00836C24">
        <w:rPr>
          <w:sz w:val="16"/>
        </w:rPr>
        <w:t xml:space="preserve"> </w:t>
      </w:r>
      <w:r w:rsidRPr="00836C24">
        <w:rPr>
          <w:rStyle w:val="StyleUnderline"/>
        </w:rPr>
        <w:t xml:space="preserve">and </w:t>
      </w:r>
      <w:r w:rsidRPr="004731AE">
        <w:rPr>
          <w:rStyle w:val="StyleUnderline"/>
          <w:highlight w:val="cyan"/>
        </w:rPr>
        <w:t>the</w:t>
      </w:r>
      <w:r w:rsidRPr="004731AE">
        <w:rPr>
          <w:sz w:val="16"/>
          <w:highlight w:val="cyan"/>
        </w:rPr>
        <w:t xml:space="preserve"> </w:t>
      </w:r>
      <w:r w:rsidRPr="004731AE">
        <w:rPr>
          <w:rStyle w:val="Emphasis"/>
          <w:highlight w:val="cyan"/>
        </w:rPr>
        <w:t>Right to Strike</w:t>
      </w:r>
    </w:p>
    <w:p w14:paraId="450B7026" w14:textId="77777777" w:rsidR="0020715F" w:rsidRPr="00836C24" w:rsidRDefault="0020715F" w:rsidP="0020715F">
      <w:pPr>
        <w:rPr>
          <w:sz w:val="16"/>
        </w:rPr>
      </w:pPr>
      <w:r w:rsidRPr="00836C24">
        <w:rPr>
          <w:rStyle w:val="StyleUnderline"/>
        </w:rPr>
        <w:t>The</w:t>
      </w:r>
      <w:r w:rsidRPr="00836C24">
        <w:rPr>
          <w:sz w:val="16"/>
        </w:rPr>
        <w:t xml:space="preserve"> </w:t>
      </w:r>
      <w:r w:rsidRPr="00836C24">
        <w:rPr>
          <w:rStyle w:val="Emphasis"/>
        </w:rPr>
        <w:t>Right to Strike</w:t>
      </w:r>
      <w:r w:rsidRPr="00836C24">
        <w:rPr>
          <w:sz w:val="16"/>
        </w:rPr>
        <w:t xml:space="preserve">. </w:t>
      </w:r>
      <w:r w:rsidRPr="00836C24">
        <w:rPr>
          <w:rStyle w:val="StyleUnderline"/>
        </w:rPr>
        <w:t xml:space="preserve">Section 7 of </w:t>
      </w:r>
      <w:r w:rsidRPr="004731AE">
        <w:rPr>
          <w:rStyle w:val="StyleUnderline"/>
          <w:highlight w:val="cyan"/>
        </w:rPr>
        <w:t>the Act states</w:t>
      </w:r>
      <w:r w:rsidRPr="00836C24">
        <w:rPr>
          <w:rStyle w:val="StyleUnderline"/>
        </w:rPr>
        <w:t xml:space="preserve"> in part,</w:t>
      </w:r>
      <w:r w:rsidRPr="00836C24">
        <w:rPr>
          <w:sz w:val="16"/>
        </w:rPr>
        <w:t xml:space="preserve"> “</w:t>
      </w:r>
      <w:r w:rsidRPr="004731AE">
        <w:rPr>
          <w:rStyle w:val="StyleUnderline"/>
          <w:highlight w:val="cyan"/>
        </w:rPr>
        <w:t>Employees</w:t>
      </w:r>
      <w:r w:rsidRPr="00836C24">
        <w:rPr>
          <w:rStyle w:val="StyleUnderline"/>
        </w:rPr>
        <w:t xml:space="preserve"> shall </w:t>
      </w:r>
      <w:r w:rsidRPr="004731AE">
        <w:rPr>
          <w:rStyle w:val="StyleUnderline"/>
          <w:highlight w:val="cyan"/>
        </w:rPr>
        <w:t>have the right</w:t>
      </w:r>
      <w:r w:rsidRPr="004731AE">
        <w:rPr>
          <w:sz w:val="16"/>
          <w:highlight w:val="cyan"/>
        </w:rPr>
        <w:t xml:space="preserve">. . . </w:t>
      </w:r>
      <w:r w:rsidRPr="004731AE">
        <w:rPr>
          <w:rStyle w:val="StyleUnderline"/>
          <w:highlight w:val="cyan"/>
        </w:rPr>
        <w:t>to engage in</w:t>
      </w:r>
      <w:r w:rsidRPr="00836C24">
        <w:rPr>
          <w:rStyle w:val="StyleUnderline"/>
        </w:rPr>
        <w:t xml:space="preserve"> other concerted </w:t>
      </w:r>
      <w:r w:rsidRPr="004731AE">
        <w:rPr>
          <w:rStyle w:val="StyleUnderline"/>
          <w:highlight w:val="cyan"/>
        </w:rPr>
        <w:t>activities for</w:t>
      </w:r>
      <w:r w:rsidRPr="00836C24">
        <w:rPr>
          <w:rStyle w:val="StyleUnderline"/>
        </w:rPr>
        <w:t xml:space="preserve"> the purpose of </w:t>
      </w:r>
      <w:r w:rsidRPr="004731AE">
        <w:rPr>
          <w:rStyle w:val="Emphasis"/>
          <w:highlight w:val="cyan"/>
        </w:rPr>
        <w:t>collective bargaining</w:t>
      </w:r>
      <w:r w:rsidRPr="00836C24">
        <w:rPr>
          <w:sz w:val="16"/>
        </w:rPr>
        <w:t xml:space="preserve"> </w:t>
      </w:r>
      <w:r w:rsidRPr="00836C24">
        <w:rPr>
          <w:rStyle w:val="StyleUnderline"/>
        </w:rPr>
        <w:t>or other mutual aid or protection</w:t>
      </w:r>
      <w:r w:rsidRPr="00836C24">
        <w:rPr>
          <w:sz w:val="16"/>
        </w:rPr>
        <w:t xml:space="preserve">.” </w:t>
      </w:r>
      <w:r w:rsidRPr="004731AE">
        <w:rPr>
          <w:rStyle w:val="StyleUnderline"/>
          <w:highlight w:val="cyan"/>
        </w:rPr>
        <w:t>Strikes are included</w:t>
      </w:r>
      <w:r w:rsidRPr="00836C24">
        <w:rPr>
          <w:rStyle w:val="StyleUnderline"/>
        </w:rPr>
        <w:t xml:space="preserve"> among the concerted activities protected for employees by this section</w:t>
      </w:r>
      <w:r w:rsidRPr="00836C24">
        <w:rPr>
          <w:sz w:val="16"/>
        </w:rPr>
        <w:t>. Section 13 also concerns the right to strike. It reads as follows:</w:t>
      </w:r>
    </w:p>
    <w:p w14:paraId="62DA2F5B" w14:textId="77777777" w:rsidR="0020715F" w:rsidRPr="00836C24" w:rsidRDefault="0020715F" w:rsidP="0020715F">
      <w:pPr>
        <w:rPr>
          <w:sz w:val="16"/>
        </w:rPr>
      </w:pPr>
      <w:r w:rsidRPr="004731AE">
        <w:rPr>
          <w:rStyle w:val="StyleUnderline"/>
          <w:highlight w:val="cyan"/>
        </w:rPr>
        <w:t>Nothing</w:t>
      </w:r>
      <w:r w:rsidRPr="00836C24">
        <w:rPr>
          <w:rStyle w:val="StyleUnderline"/>
        </w:rPr>
        <w:t xml:space="preserve"> in this Act,</w:t>
      </w:r>
      <w:r w:rsidRPr="00836C24">
        <w:rPr>
          <w:sz w:val="16"/>
        </w:rPr>
        <w:t xml:space="preserve"> except as specifically provided for herein, </w:t>
      </w:r>
      <w:r w:rsidRPr="004731AE">
        <w:rPr>
          <w:rStyle w:val="StyleUnderline"/>
          <w:highlight w:val="cyan"/>
        </w:rPr>
        <w:t>shall be construed</w:t>
      </w:r>
      <w:r w:rsidRPr="00836C24">
        <w:rPr>
          <w:rStyle w:val="StyleUnderline"/>
        </w:rPr>
        <w:t xml:space="preserve"> so as either </w:t>
      </w:r>
      <w:r w:rsidRPr="004731AE">
        <w:rPr>
          <w:rStyle w:val="StyleUnderline"/>
          <w:highlight w:val="cyan"/>
        </w:rPr>
        <w:t xml:space="preserve">to </w:t>
      </w:r>
      <w:r w:rsidRPr="004731AE">
        <w:rPr>
          <w:rStyle w:val="Emphasis"/>
          <w:highlight w:val="cyan"/>
        </w:rPr>
        <w:t>interfere</w:t>
      </w:r>
      <w:r w:rsidRPr="004731AE">
        <w:rPr>
          <w:rStyle w:val="StyleUnderline"/>
          <w:highlight w:val="cyan"/>
        </w:rPr>
        <w:t xml:space="preserve"> </w:t>
      </w:r>
      <w:r w:rsidRPr="004731AE">
        <w:rPr>
          <w:rStyle w:val="StyleUnderline"/>
        </w:rPr>
        <w:t>with</w:t>
      </w:r>
      <w:r w:rsidRPr="00836C24">
        <w:rPr>
          <w:rStyle w:val="StyleUnderline"/>
        </w:rPr>
        <w:t xml:space="preserve"> or </w:t>
      </w:r>
      <w:r w:rsidRPr="004731AE">
        <w:rPr>
          <w:rStyle w:val="Emphasis"/>
          <w:highlight w:val="cyan"/>
        </w:rPr>
        <w:t>impede</w:t>
      </w:r>
      <w:r w:rsidRPr="004731AE">
        <w:rPr>
          <w:rStyle w:val="StyleUnderline"/>
          <w:highlight w:val="cyan"/>
        </w:rPr>
        <w:t xml:space="preserve"> or </w:t>
      </w:r>
      <w:r w:rsidRPr="004731AE">
        <w:rPr>
          <w:rStyle w:val="Emphasis"/>
          <w:highlight w:val="cyan"/>
        </w:rPr>
        <w:t>diminish</w:t>
      </w:r>
      <w:r w:rsidRPr="00836C24">
        <w:rPr>
          <w:rStyle w:val="StyleUnderline"/>
        </w:rPr>
        <w:t xml:space="preserve"> in any way </w:t>
      </w:r>
      <w:r w:rsidRPr="004731AE">
        <w:rPr>
          <w:rStyle w:val="StyleUnderline"/>
          <w:highlight w:val="cyan"/>
        </w:rPr>
        <w:t xml:space="preserve">the </w:t>
      </w:r>
      <w:r w:rsidRPr="004731AE">
        <w:rPr>
          <w:rStyle w:val="Emphasis"/>
          <w:highlight w:val="cyan"/>
        </w:rPr>
        <w:t>right to strike</w:t>
      </w:r>
      <w:r w:rsidRPr="004731AE">
        <w:rPr>
          <w:sz w:val="16"/>
          <w:highlight w:val="cyan"/>
        </w:rPr>
        <w:t xml:space="preserve">, </w:t>
      </w:r>
      <w:r w:rsidRPr="004731AE">
        <w:rPr>
          <w:rStyle w:val="StyleUnderline"/>
          <w:highlight w:val="cyan"/>
        </w:rPr>
        <w:t>or to affect</w:t>
      </w:r>
      <w:r w:rsidRPr="00836C24">
        <w:rPr>
          <w:rStyle w:val="StyleUnderline"/>
        </w:rPr>
        <w:t xml:space="preserve"> the </w:t>
      </w:r>
      <w:r w:rsidRPr="004731AE">
        <w:rPr>
          <w:rStyle w:val="Emphasis"/>
          <w:highlight w:val="cyan"/>
        </w:rPr>
        <w:t>limitations</w:t>
      </w:r>
      <w:r w:rsidRPr="004731AE">
        <w:rPr>
          <w:rStyle w:val="StyleUnderline"/>
          <w:highlight w:val="cyan"/>
        </w:rPr>
        <w:t xml:space="preserve"> or </w:t>
      </w:r>
      <w:r w:rsidRPr="004731AE">
        <w:rPr>
          <w:rStyle w:val="Emphasis"/>
          <w:highlight w:val="cyan"/>
        </w:rPr>
        <w:t>qualifications</w:t>
      </w:r>
      <w:r w:rsidRPr="00836C24">
        <w:rPr>
          <w:rStyle w:val="StyleUnderline"/>
        </w:rPr>
        <w:t xml:space="preserve"> on that right</w:t>
      </w:r>
      <w:r w:rsidRPr="00836C24">
        <w:rPr>
          <w:sz w:val="16"/>
        </w:rPr>
        <w:t>.</w:t>
      </w:r>
    </w:p>
    <w:p w14:paraId="15467D19" w14:textId="25355C5C" w:rsidR="00D26689" w:rsidRPr="0020715F" w:rsidRDefault="0020715F" w:rsidP="00D26689">
      <w:pPr>
        <w:rPr>
          <w:sz w:val="16"/>
        </w:rPr>
      </w:pPr>
      <w:r w:rsidRPr="00836C24">
        <w:rPr>
          <w:rStyle w:val="StyleUnderline"/>
        </w:rPr>
        <w:t xml:space="preserve">It is clear from a reading of these two provisions that: the law not only guarantees the </w:t>
      </w:r>
      <w:r w:rsidRPr="00836C24">
        <w:rPr>
          <w:rStyle w:val="Emphasis"/>
        </w:rPr>
        <w:t>right</w:t>
      </w:r>
      <w:r w:rsidRPr="00836C24">
        <w:rPr>
          <w:rStyle w:val="StyleUnderline"/>
        </w:rPr>
        <w:t xml:space="preserve"> of </w:t>
      </w:r>
      <w:r w:rsidRPr="00836C24">
        <w:rPr>
          <w:rStyle w:val="Emphasis"/>
        </w:rPr>
        <w:t>employees to strike</w:t>
      </w:r>
      <w:r w:rsidRPr="00836C24">
        <w:rPr>
          <w:rStyle w:val="StyleUnderline"/>
        </w:rPr>
        <w:t>, but also places limitations and qualifications on the exercise of that right</w:t>
      </w:r>
      <w:r w:rsidRPr="00836C24">
        <w:rPr>
          <w:sz w:val="16"/>
        </w:rPr>
        <w:t xml:space="preserve">.  </w:t>
      </w:r>
    </w:p>
    <w:p w14:paraId="1B62E203" w14:textId="77777777" w:rsidR="00177780" w:rsidRDefault="00177780" w:rsidP="00903DBE">
      <w:pPr>
        <w:pStyle w:val="Heading4"/>
      </w:pPr>
    </w:p>
    <w:p w14:paraId="511A750E" w14:textId="0EACEF3E" w:rsidR="00903DBE" w:rsidRPr="00336AF5" w:rsidRDefault="00903DBE" w:rsidP="00903DBE">
      <w:pPr>
        <w:pStyle w:val="Heading4"/>
      </w:pPr>
      <w:r>
        <w:t xml:space="preserve">Ensuring the </w:t>
      </w:r>
      <w:r>
        <w:rPr>
          <w:u w:val="single"/>
        </w:rPr>
        <w:t>right to strike</w:t>
      </w:r>
      <w:r>
        <w:t xml:space="preserve"> solves democracy and </w:t>
      </w:r>
      <w:r>
        <w:rPr>
          <w:u w:val="single"/>
        </w:rPr>
        <w:t>inequality</w:t>
      </w:r>
      <w:r>
        <w:t xml:space="preserve"> </w:t>
      </w:r>
    </w:p>
    <w:p w14:paraId="7F0985FB" w14:textId="77777777" w:rsidR="00903DBE" w:rsidRPr="001D4DEF" w:rsidRDefault="00903DBE" w:rsidP="00903DBE">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2B65DD9B" w14:textId="77777777" w:rsidR="00903DBE" w:rsidRPr="00336AF5" w:rsidRDefault="00903DBE" w:rsidP="00903DBE">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7DF33AAD" w14:textId="77777777" w:rsidR="00903DBE" w:rsidRPr="00336AF5" w:rsidRDefault="00903DBE" w:rsidP="00903DBE">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771F07F7" w14:textId="77777777" w:rsidR="00903DBE" w:rsidRPr="00336AF5" w:rsidRDefault="00903DBE" w:rsidP="00903DBE">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7C817827" w14:textId="77777777" w:rsidR="00903DBE" w:rsidRPr="00336AF5" w:rsidRDefault="00903DBE" w:rsidP="00903DBE">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57E1A4ED" w14:textId="5901DC0B" w:rsidR="00E42E4C" w:rsidRDefault="00233877" w:rsidP="00233877">
      <w:pPr>
        <w:pStyle w:val="Heading3"/>
      </w:pPr>
      <w:r>
        <w:t>1AC – Framing</w:t>
      </w:r>
    </w:p>
    <w:p w14:paraId="08BB918F" w14:textId="77777777" w:rsidR="00233877" w:rsidRPr="00031C51" w:rsidRDefault="00233877" w:rsidP="00233877">
      <w:pPr>
        <w:pStyle w:val="Heading4"/>
        <w:rPr>
          <w:rFonts w:cs="Calibri"/>
        </w:rPr>
      </w:pPr>
      <w:r w:rsidRPr="00031C51">
        <w:rPr>
          <w:rFonts w:cs="Calibri"/>
        </w:rPr>
        <w:t>The standard is maximizing expected well-being.</w:t>
      </w:r>
    </w:p>
    <w:p w14:paraId="1ECBCE47" w14:textId="77777777" w:rsidR="00233877" w:rsidRPr="00031C51" w:rsidRDefault="00233877" w:rsidP="00233877">
      <w:pPr>
        <w:pStyle w:val="Heading4"/>
        <w:rPr>
          <w:rFonts w:cs="Calibri"/>
        </w:rPr>
      </w:pPr>
      <w:r w:rsidRPr="00031C51">
        <w:rPr>
          <w:rFonts w:cs="Calibri"/>
        </w:rPr>
        <w:t xml:space="preserve">Science proves non util ethics are impossible </w:t>
      </w:r>
    </w:p>
    <w:p w14:paraId="0BB53D88" w14:textId="77777777" w:rsidR="00233877" w:rsidRPr="00031C51" w:rsidRDefault="00233877" w:rsidP="00233877">
      <w:pPr>
        <w:rPr>
          <w:rFonts w:cs="Calibri"/>
        </w:rPr>
      </w:pPr>
      <w:r w:rsidRPr="00031C51">
        <w:rPr>
          <w:rStyle w:val="Style13ptBold"/>
          <w:rFonts w:cs="Calibri"/>
        </w:rPr>
        <w:t>Greene 10</w:t>
      </w:r>
      <w:r w:rsidRPr="00031C51">
        <w:rPr>
          <w:rFonts w:cs="Calibri"/>
        </w:rPr>
        <w:t xml:space="preserve"> – Joshua, Associate Professor of Social science in the Department of Psychology at Harvard University </w:t>
      </w:r>
    </w:p>
    <w:p w14:paraId="430645AD" w14:textId="77777777" w:rsidR="00233877" w:rsidRPr="00031C51" w:rsidRDefault="00233877" w:rsidP="00233877">
      <w:pPr>
        <w:rPr>
          <w:rFonts w:cs="Calibri"/>
        </w:rPr>
      </w:pPr>
      <w:r w:rsidRPr="00031C51">
        <w:rPr>
          <w:rFonts w:cs="Calibri"/>
        </w:rPr>
        <w:t>(The Secret Joke of Kant’s Soul published in Moral Psychology: Historical and Contemporary Readings, accessed: www.fed.cuhk.edu.hk/~lchang/material/Evolutionary/Developmental/Greene-KantSoul.pdf)</w:t>
      </w:r>
    </w:p>
    <w:p w14:paraId="62ABCB52" w14:textId="77777777" w:rsidR="00233877" w:rsidRPr="00F707CB" w:rsidRDefault="00233877" w:rsidP="00233877">
      <w:pPr>
        <w:rPr>
          <w:rFonts w:cs="Calibri"/>
          <w:b/>
          <w:u w:val="single"/>
        </w:rPr>
      </w:pPr>
      <w:r w:rsidRPr="00031C51">
        <w:rPr>
          <w:rFonts w:cs="Calibri"/>
          <w:b/>
          <w:u w:val="single"/>
        </w:rPr>
        <w:t xml:space="preserve">What </w:t>
      </w:r>
      <w:r w:rsidRPr="0015682E">
        <w:rPr>
          <w:rFonts w:cs="Calibri"/>
          <w:b/>
          <w:iCs/>
          <w:highlight w:val="cyan"/>
          <w:u w:val="single"/>
          <w:bdr w:val="single" w:sz="8" w:space="0" w:color="auto"/>
        </w:rPr>
        <w:t>turn-of-the-millennium science</w:t>
      </w:r>
      <w:r w:rsidRPr="0015682E">
        <w:rPr>
          <w:rFonts w:cs="Calibri"/>
          <w:sz w:val="16"/>
          <w:highlight w:val="cyan"/>
        </w:rPr>
        <w:t xml:space="preserve"> </w:t>
      </w:r>
      <w:r w:rsidRPr="0015682E">
        <w:rPr>
          <w:rFonts w:cs="Calibri"/>
          <w:b/>
          <w:highlight w:val="cyan"/>
          <w:u w:val="single"/>
        </w:rPr>
        <w:t>is telling us</w:t>
      </w:r>
      <w:r w:rsidRPr="00031C51">
        <w:rPr>
          <w:rFonts w:cs="Calibri"/>
          <w:b/>
          <w:u w:val="single"/>
        </w:rPr>
        <w:t xml:space="preserve"> is that </w:t>
      </w:r>
      <w:r w:rsidRPr="0015682E">
        <w:rPr>
          <w:rFonts w:cs="Calibri"/>
          <w:b/>
          <w:highlight w:val="cyan"/>
          <w:u w:val="single"/>
        </w:rPr>
        <w:t xml:space="preserve">human </w:t>
      </w:r>
      <w:r w:rsidRPr="0015682E">
        <w:rPr>
          <w:rFonts w:eastAsia="Malgun Gothic" w:cs="Calibri"/>
          <w:b/>
          <w:iCs/>
          <w:highlight w:val="cyan"/>
          <w:u w:val="single"/>
          <w:bdr w:val="single" w:sz="8" w:space="0" w:color="auto"/>
        </w:rPr>
        <w:t>mo</w:t>
      </w:r>
      <w:r w:rsidRPr="0015682E">
        <w:rPr>
          <w:rFonts w:cs="Calibri"/>
          <w:b/>
          <w:iCs/>
          <w:highlight w:val="cyan"/>
          <w:u w:val="single"/>
          <w:bdr w:val="single" w:sz="8" w:space="0" w:color="auto"/>
        </w:rPr>
        <w:t>ral judgment is not a pristine rational enterprise</w:t>
      </w:r>
      <w:r w:rsidRPr="00031C51">
        <w:rPr>
          <w:rFonts w:cs="Calibri"/>
          <w:sz w:val="16"/>
        </w:rPr>
        <w:t xml:space="preserve">, that our </w:t>
      </w:r>
      <w:r w:rsidRPr="00031C51">
        <w:rPr>
          <w:rFonts w:cs="Calibri"/>
          <w:b/>
          <w:u w:val="single"/>
        </w:rPr>
        <w:t xml:space="preserve">moral </w:t>
      </w:r>
      <w:r w:rsidRPr="00946617">
        <w:rPr>
          <w:rFonts w:cs="Calibri"/>
          <w:b/>
          <w:u w:val="single"/>
        </w:rPr>
        <w:t xml:space="preserve">judgments are </w:t>
      </w:r>
      <w:r w:rsidRPr="0015682E">
        <w:rPr>
          <w:rFonts w:cs="Calibri"/>
          <w:b/>
          <w:highlight w:val="cyan"/>
          <w:u w:val="single"/>
        </w:rPr>
        <w:t>driven by a hodgepodge of emotional dispositions</w:t>
      </w:r>
      <w:r w:rsidRPr="00031C51">
        <w:rPr>
          <w:rFonts w:cs="Calibri"/>
          <w:b/>
          <w:u w:val="single"/>
        </w:rPr>
        <w:t xml:space="preserve">, which themselves were </w:t>
      </w:r>
      <w:r w:rsidRPr="00946617">
        <w:rPr>
          <w:rFonts w:cs="Calibri"/>
          <w:b/>
          <w:u w:val="single"/>
        </w:rPr>
        <w:t>shaped by a hodgepodge of evolutionary forces, both biological and cultural</w:t>
      </w:r>
      <w:r w:rsidRPr="00946617">
        <w:rPr>
          <w:rFonts w:cs="Calibri"/>
          <w:sz w:val="16"/>
        </w:rPr>
        <w:t xml:space="preserve">. </w:t>
      </w:r>
      <w:r w:rsidRPr="00946617">
        <w:rPr>
          <w:rFonts w:cs="Calibri"/>
          <w:b/>
          <w:u w:val="single"/>
        </w:rPr>
        <w:t>Because</w:t>
      </w:r>
      <w:r w:rsidRPr="00031C51">
        <w:rPr>
          <w:rFonts w:cs="Calibri"/>
          <w:b/>
          <w:u w:val="single"/>
        </w:rPr>
        <w:t xml:space="preserve"> of this, </w:t>
      </w:r>
      <w:r w:rsidRPr="0015682E">
        <w:rPr>
          <w:rFonts w:cs="Calibri"/>
          <w:b/>
          <w:highlight w:val="cyan"/>
          <w:u w:val="single"/>
        </w:rPr>
        <w:t xml:space="preserve">it is </w:t>
      </w:r>
      <w:r w:rsidRPr="00946617">
        <w:rPr>
          <w:rFonts w:cs="Calibri"/>
          <w:b/>
          <w:iCs/>
          <w:u w:val="single"/>
          <w:bdr w:val="single" w:sz="8" w:space="0" w:color="auto"/>
        </w:rPr>
        <w:t xml:space="preserve">exceedingly </w:t>
      </w:r>
      <w:r w:rsidRPr="0015682E">
        <w:rPr>
          <w:rFonts w:cs="Calibri"/>
          <w:b/>
          <w:iCs/>
          <w:highlight w:val="cyan"/>
          <w:u w:val="single"/>
          <w:bdr w:val="single" w:sz="8" w:space="0" w:color="auto"/>
        </w:rPr>
        <w:t>unlikely</w:t>
      </w:r>
      <w:r w:rsidRPr="00031C51">
        <w:rPr>
          <w:rFonts w:cs="Calibri"/>
          <w:b/>
          <w:iCs/>
          <w:u w:val="single"/>
          <w:bdr w:val="single" w:sz="8" w:space="0" w:color="auto"/>
        </w:rPr>
        <w:t xml:space="preserve"> that </w:t>
      </w:r>
      <w:r w:rsidRPr="0015682E">
        <w:rPr>
          <w:rFonts w:cs="Calibri"/>
          <w:b/>
          <w:iCs/>
          <w:highlight w:val="cyan"/>
          <w:u w:val="single"/>
          <w:bdr w:val="single" w:sz="8" w:space="0" w:color="auto"/>
        </w:rPr>
        <w:t>there is any</w:t>
      </w:r>
      <w:r w:rsidRPr="00031C51">
        <w:rPr>
          <w:rFonts w:cs="Calibri"/>
          <w:b/>
          <w:iCs/>
          <w:u w:val="single"/>
          <w:bdr w:val="single" w:sz="8" w:space="0" w:color="auto"/>
        </w:rPr>
        <w:t xml:space="preserve"> rationally </w:t>
      </w:r>
      <w:r w:rsidRPr="0015682E">
        <w:rPr>
          <w:rFonts w:cs="Calibri"/>
          <w:b/>
          <w:iCs/>
          <w:highlight w:val="cyan"/>
          <w:u w:val="single"/>
          <w:bdr w:val="single" w:sz="8" w:space="0" w:color="auto"/>
        </w:rPr>
        <w:t>coherent normative moral theory that can accommodate our moral intuitions</w:t>
      </w:r>
      <w:r w:rsidRPr="00031C51">
        <w:rPr>
          <w:rFonts w:cs="Calibri"/>
          <w:sz w:val="16"/>
        </w:rPr>
        <w:t xml:space="preserve">. Moreover, </w:t>
      </w:r>
      <w:r w:rsidRPr="00031C51">
        <w:rPr>
          <w:rFonts w:cs="Calibri"/>
          <w:b/>
          <w:u w:val="single"/>
        </w:rPr>
        <w:t>anyone who claims to have such a theory</w:t>
      </w:r>
      <w:r w:rsidRPr="00031C51">
        <w:rPr>
          <w:rFonts w:cs="Calibri"/>
          <w:sz w:val="16"/>
        </w:rPr>
        <w:t xml:space="preserve">, or even part of one, </w:t>
      </w:r>
      <w:r w:rsidRPr="00031C51">
        <w:rPr>
          <w:rFonts w:cs="Calibri"/>
          <w:b/>
          <w:iCs/>
          <w:u w:val="single"/>
          <w:bdr w:val="single" w:sz="8" w:space="0" w:color="auto"/>
        </w:rPr>
        <w:t>almost certainly doesn't</w:t>
      </w:r>
      <w:r w:rsidRPr="00031C51">
        <w:rPr>
          <w:rFonts w:cs="Calibri"/>
          <w:sz w:val="16"/>
        </w:rPr>
        <w:t xml:space="preserve">. Instead, what that person probably has is a moral rationalization. </w:t>
      </w:r>
      <w:r w:rsidRPr="00031C51">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031C51">
        <w:rPr>
          <w:rFonts w:cs="Calibri"/>
          <w:sz w:val="16"/>
        </w:rPr>
        <w:t xml:space="preserve">Missing the Deontological Point I suspect that </w:t>
      </w:r>
      <w:r w:rsidRPr="00031C51">
        <w:rPr>
          <w:rFonts w:cs="Calibri"/>
          <w:b/>
          <w:u w:val="single"/>
        </w:rPr>
        <w:t xml:space="preserve">rationalist </w:t>
      </w:r>
      <w:r w:rsidRPr="0015682E">
        <w:rPr>
          <w:rFonts w:cs="Calibri"/>
          <w:b/>
          <w:highlight w:val="cyan"/>
          <w:u w:val="single"/>
        </w:rPr>
        <w:t xml:space="preserve">deontologists will </w:t>
      </w:r>
      <w:r w:rsidRPr="00031C51">
        <w:rPr>
          <w:rFonts w:cs="Calibri"/>
          <w:b/>
          <w:u w:val="single"/>
        </w:rPr>
        <w:t>remain unmoved by the arguments presented here</w:t>
      </w:r>
      <w:r w:rsidRPr="00031C51">
        <w:rPr>
          <w:rFonts w:cs="Calibri"/>
          <w:sz w:val="16"/>
        </w:rPr>
        <w:t xml:space="preserve">. Instead, I suspect, </w:t>
      </w:r>
      <w:r w:rsidRPr="00031C51">
        <w:rPr>
          <w:rFonts w:cs="Calibri"/>
          <w:b/>
          <w:u w:val="single"/>
        </w:rPr>
        <w:t>they</w:t>
      </w:r>
      <w:r w:rsidRPr="00031C51">
        <w:rPr>
          <w:rFonts w:cs="Calibri"/>
          <w:sz w:val="16"/>
        </w:rPr>
        <w:t xml:space="preserve"> </w:t>
      </w:r>
      <w:r w:rsidRPr="00031C51">
        <w:rPr>
          <w:rFonts w:cs="Calibri"/>
          <w:b/>
          <w:u w:val="single"/>
        </w:rPr>
        <w:t xml:space="preserve">will </w:t>
      </w:r>
      <w:r w:rsidRPr="0015682E">
        <w:rPr>
          <w:rFonts w:cs="Calibri"/>
          <w:b/>
          <w:highlight w:val="cyan"/>
          <w:u w:val="single"/>
        </w:rPr>
        <w:t xml:space="preserve">insist </w:t>
      </w:r>
      <w:r w:rsidRPr="00031C51">
        <w:rPr>
          <w:rFonts w:cs="Calibri"/>
          <w:b/>
          <w:u w:val="single"/>
        </w:rPr>
        <w:t xml:space="preserve">that </w:t>
      </w:r>
      <w:r w:rsidRPr="0015682E">
        <w:rPr>
          <w:rFonts w:cs="Calibri"/>
          <w:b/>
          <w:highlight w:val="cyan"/>
          <w:u w:val="single"/>
        </w:rPr>
        <w:t xml:space="preserve">I have </w:t>
      </w:r>
      <w:r w:rsidRPr="00031C51">
        <w:rPr>
          <w:rFonts w:cs="Calibri"/>
          <w:b/>
          <w:iCs/>
          <w:u w:val="single"/>
          <w:bdr w:val="single" w:sz="8" w:space="0" w:color="auto"/>
        </w:rPr>
        <w:t xml:space="preserve">simply </w:t>
      </w:r>
      <w:r w:rsidRPr="0015682E">
        <w:rPr>
          <w:rFonts w:cs="Calibri"/>
          <w:b/>
          <w:iCs/>
          <w:highlight w:val="cyan"/>
          <w:u w:val="single"/>
          <w:bdr w:val="single" w:sz="8" w:space="0" w:color="auto"/>
        </w:rPr>
        <w:t xml:space="preserve">misunderstood </w:t>
      </w:r>
      <w:r w:rsidRPr="00031C51">
        <w:rPr>
          <w:rFonts w:cs="Calibri"/>
          <w:b/>
          <w:iCs/>
          <w:u w:val="single"/>
          <w:bdr w:val="single" w:sz="8" w:space="0" w:color="auto"/>
        </w:rPr>
        <w:t>what</w:t>
      </w:r>
      <w:r w:rsidRPr="00031C51">
        <w:rPr>
          <w:rFonts w:cs="Calibri"/>
          <w:sz w:val="16"/>
        </w:rPr>
        <w:t xml:space="preserve"> Kant and like-minded </w:t>
      </w:r>
      <w:r w:rsidRPr="00031C51">
        <w:rPr>
          <w:rFonts w:cs="Calibri"/>
          <w:b/>
          <w:iCs/>
          <w:u w:val="single"/>
          <w:bdr w:val="single" w:sz="8" w:space="0" w:color="auto"/>
        </w:rPr>
        <w:t>deontologists are all about</w:t>
      </w:r>
      <w:r w:rsidRPr="00031C51">
        <w:rPr>
          <w:rFonts w:cs="Calibri"/>
          <w:sz w:val="16"/>
        </w:rPr>
        <w:t xml:space="preserve">. </w:t>
      </w:r>
      <w:r w:rsidRPr="00031C51">
        <w:rPr>
          <w:rFonts w:cs="Calibri"/>
          <w:b/>
          <w:u w:val="single"/>
        </w:rPr>
        <w:t>Deontology, they will say, isn't about this intuition or that intuition</w:t>
      </w:r>
      <w:r w:rsidRPr="00031C51">
        <w:rPr>
          <w:rFonts w:cs="Calibri"/>
          <w:sz w:val="16"/>
        </w:rPr>
        <w:t xml:space="preserve">. It's not defined by its normative differences with consequentialism. </w:t>
      </w:r>
      <w:r w:rsidRPr="00031C51">
        <w:rPr>
          <w:rFonts w:cs="Calibri"/>
          <w:b/>
          <w:u w:val="single"/>
        </w:rPr>
        <w:t>Rather, deontology is about taking humanity seriously</w:t>
      </w:r>
      <w:r w:rsidRPr="00031C51">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031C51">
        <w:rPr>
          <w:rFonts w:cs="Calibri"/>
          <w:b/>
          <w:u w:val="single"/>
        </w:rPr>
        <w:t xml:space="preserve">This is, no doubt, how many </w:t>
      </w:r>
      <w:r w:rsidRPr="0015682E">
        <w:rPr>
          <w:rFonts w:cs="Calibri"/>
          <w:b/>
          <w:highlight w:val="cyan"/>
          <w:u w:val="single"/>
        </w:rPr>
        <w:t>deontologists</w:t>
      </w:r>
      <w:r w:rsidRPr="00031C51">
        <w:rPr>
          <w:rFonts w:cs="Calibri"/>
          <w:b/>
          <w:u w:val="single"/>
        </w:rPr>
        <w:t xml:space="preserve"> see deontology. But this </w:t>
      </w:r>
      <w:r w:rsidRPr="0015682E">
        <w:rPr>
          <w:rFonts w:cs="Calibri"/>
          <w:b/>
          <w:highlight w:val="cyan"/>
          <w:u w:val="single"/>
        </w:rPr>
        <w:t>insider's view</w:t>
      </w:r>
      <w:r w:rsidRPr="00031C51">
        <w:rPr>
          <w:rFonts w:cs="Calibri"/>
          <w:sz w:val="16"/>
        </w:rPr>
        <w:t xml:space="preserve">, as I've suggested, </w:t>
      </w:r>
      <w:r w:rsidRPr="0015682E">
        <w:rPr>
          <w:rFonts w:cs="Calibri"/>
          <w:b/>
          <w:iCs/>
          <w:highlight w:val="cyan"/>
          <w:u w:val="single"/>
          <w:bdr w:val="single" w:sz="8" w:space="0" w:color="auto"/>
        </w:rPr>
        <w:t>may be misleading</w:t>
      </w:r>
      <w:r w:rsidRPr="00031C51">
        <w:rPr>
          <w:rFonts w:cs="Calibri"/>
          <w:sz w:val="16"/>
        </w:rPr>
        <w:t xml:space="preserve">. </w:t>
      </w:r>
      <w:r w:rsidRPr="00031C51">
        <w:rPr>
          <w:rFonts w:cs="Calibri"/>
          <w:b/>
          <w:u w:val="single"/>
        </w:rPr>
        <w:t>The problem</w:t>
      </w:r>
      <w:r w:rsidRPr="00031C51">
        <w:rPr>
          <w:rFonts w:cs="Calibri"/>
          <w:sz w:val="16"/>
        </w:rPr>
        <w:t xml:space="preserve">, more specifically, </w:t>
      </w:r>
      <w:r w:rsidRPr="00031C51">
        <w:rPr>
          <w:rFonts w:cs="Calibri"/>
          <w:b/>
          <w:iCs/>
          <w:u w:val="single"/>
          <w:bdr w:val="single" w:sz="8" w:space="0" w:color="auto"/>
        </w:rPr>
        <w:t xml:space="preserve">is that </w:t>
      </w:r>
      <w:r w:rsidRPr="0015682E">
        <w:rPr>
          <w:rFonts w:cs="Calibri"/>
          <w:b/>
          <w:iCs/>
          <w:highlight w:val="cyan"/>
          <w:u w:val="single"/>
          <w:bdr w:val="single" w:sz="8" w:space="0" w:color="auto"/>
        </w:rPr>
        <w:t>it defines deontology in terms of values that are not distinctively deontological</w:t>
      </w:r>
      <w:r w:rsidRPr="00031C51">
        <w:rPr>
          <w:rFonts w:cs="Calibri"/>
          <w:sz w:val="16"/>
        </w:rPr>
        <w:t xml:space="preserve">, though they may appear to be from the inside. </w:t>
      </w:r>
      <w:r w:rsidRPr="00031C51">
        <w:rPr>
          <w:rFonts w:cs="Calibri"/>
          <w:b/>
          <w:u w:val="single"/>
        </w:rPr>
        <w:t xml:space="preserve">Consider the following analogy with religion. </w:t>
      </w:r>
      <w:r w:rsidRPr="00946617">
        <w:rPr>
          <w:rFonts w:cs="Calibri"/>
          <w:b/>
          <w:u w:val="single"/>
        </w:rPr>
        <w:t>When one asks a religious person to explain the essence of his religion, one often gets an answer like this: "It's about love</w:t>
      </w:r>
      <w:r w:rsidRPr="00946617">
        <w:rPr>
          <w:rFonts w:cs="Calibri"/>
          <w:sz w:val="16"/>
        </w:rPr>
        <w:t xml:space="preserve">, really. It's about looking out for other people, looking beyond oneself. It's about community, being part of something larger than oneself." </w:t>
      </w:r>
      <w:r w:rsidRPr="00946617">
        <w:rPr>
          <w:rFonts w:cs="Calibri"/>
          <w:b/>
          <w:u w:val="single"/>
        </w:rPr>
        <w:t>This sort of answer accurately captures the phenomenology of many people's religion, but it's nevertheless inadequate for distinguishing religion from other things</w:t>
      </w:r>
      <w:r w:rsidRPr="00946617">
        <w:rPr>
          <w:rFonts w:cs="Calibri"/>
          <w:sz w:val="16"/>
        </w:rPr>
        <w:t>. This is</w:t>
      </w:r>
      <w:r w:rsidRPr="00031C51">
        <w:rPr>
          <w:rFonts w:cs="Calibri"/>
          <w:sz w:val="16"/>
        </w:rPr>
        <w:t xml:space="preserve">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w:t>
      </w:r>
      <w:r w:rsidRPr="00946617">
        <w:rPr>
          <w:rFonts w:cs="Calibri"/>
          <w:sz w:val="16"/>
        </w:rPr>
        <w:t xml:space="preserve">that most of </w:t>
      </w:r>
      <w:r w:rsidRPr="00946617">
        <w:rPr>
          <w:rFonts w:cs="Calibri"/>
          <w:b/>
          <w:u w:val="single"/>
        </w:rPr>
        <w:t xml:space="preserve">the standard deontological/Kantian self-characterizatons </w:t>
      </w:r>
      <w:r w:rsidRPr="00946617">
        <w:rPr>
          <w:rFonts w:cs="Calibri"/>
          <w:b/>
          <w:iCs/>
          <w:u w:val="single"/>
          <w:bdr w:val="single" w:sz="8" w:space="0" w:color="auto"/>
        </w:rPr>
        <w:t>fail to distinguish deontology from other approaches to ethics</w:t>
      </w:r>
      <w:r w:rsidRPr="00946617">
        <w:rPr>
          <w:rFonts w:cs="Calibri"/>
          <w:sz w:val="16"/>
        </w:rPr>
        <w:t>. (See also Kagan (Kagan, 1997, pp. 70-78.) on the difficulty of defining</w:t>
      </w:r>
      <w:r w:rsidRPr="00031C51">
        <w:rPr>
          <w:rFonts w:cs="Calibri"/>
          <w:sz w:val="16"/>
        </w:rPr>
        <w:t xml:space="preserve"> deontology.) It seems to me that </w:t>
      </w:r>
      <w:r w:rsidRPr="0015682E">
        <w:rPr>
          <w:rFonts w:cs="Calibri"/>
          <w:b/>
          <w:highlight w:val="cyan"/>
          <w:u w:val="single"/>
        </w:rPr>
        <w:t>consequentialists</w:t>
      </w:r>
      <w:r w:rsidRPr="0015682E">
        <w:rPr>
          <w:rFonts w:cs="Calibri"/>
          <w:sz w:val="16"/>
          <w:highlight w:val="cyan"/>
        </w:rPr>
        <w:t>,</w:t>
      </w:r>
      <w:r w:rsidRPr="00031C51">
        <w:rPr>
          <w:rFonts w:cs="Calibri"/>
          <w:sz w:val="16"/>
        </w:rPr>
        <w:t xml:space="preserve"> as much as anyone else, </w:t>
      </w:r>
      <w:r w:rsidRPr="00031C51">
        <w:rPr>
          <w:rFonts w:cs="Calibri"/>
          <w:b/>
          <w:iCs/>
          <w:u w:val="single"/>
          <w:bdr w:val="single" w:sz="8" w:space="0" w:color="auto"/>
        </w:rPr>
        <w:t>have respect for persons</w:t>
      </w:r>
      <w:r w:rsidRPr="00031C51">
        <w:rPr>
          <w:rFonts w:cs="Calibri"/>
          <w:sz w:val="16"/>
        </w:rPr>
        <w:t xml:space="preserve">, </w:t>
      </w:r>
      <w:r w:rsidRPr="0015682E">
        <w:rPr>
          <w:rFonts w:cs="Calibri"/>
          <w:b/>
          <w:highlight w:val="cyan"/>
          <w:u w:val="single"/>
        </w:rPr>
        <w:t xml:space="preserve">are </w:t>
      </w:r>
      <w:r w:rsidRPr="0015682E">
        <w:rPr>
          <w:rFonts w:cs="Calibri"/>
          <w:b/>
          <w:iCs/>
          <w:highlight w:val="cyan"/>
          <w:u w:val="single"/>
          <w:bdr w:val="single" w:sz="8" w:space="0" w:color="auto"/>
        </w:rPr>
        <w:t>against treating people as mere objects</w:t>
      </w:r>
      <w:r w:rsidRPr="00031C51">
        <w:rPr>
          <w:rFonts w:cs="Calibri"/>
          <w:b/>
          <w:iCs/>
          <w:u w:val="single"/>
          <w:bdr w:val="single" w:sz="8" w:space="0" w:color="auto"/>
        </w:rPr>
        <w:t>,</w:t>
      </w:r>
      <w:r w:rsidRPr="00031C51">
        <w:rPr>
          <w:rFonts w:cs="Calibri"/>
          <w:sz w:val="16"/>
        </w:rPr>
        <w:t xml:space="preserve"> </w:t>
      </w:r>
      <w:r w:rsidRPr="00031C51">
        <w:rPr>
          <w:rFonts w:cs="Calibri"/>
          <w:b/>
          <w:u w:val="single"/>
        </w:rPr>
        <w:t xml:space="preserve">wish </w:t>
      </w:r>
      <w:r w:rsidRPr="00031C51">
        <w:rPr>
          <w:rFonts w:cs="Calibri"/>
          <w:b/>
          <w:iCs/>
          <w:u w:val="single"/>
          <w:bdr w:val="single" w:sz="8" w:space="0" w:color="auto"/>
        </w:rPr>
        <w:t>to act for reasons that rational creatures can share</w:t>
      </w:r>
      <w:r w:rsidRPr="00031C51">
        <w:rPr>
          <w:rFonts w:cs="Calibri"/>
          <w:b/>
          <w:u w:val="single"/>
        </w:rPr>
        <w:t xml:space="preserve">, </w:t>
      </w:r>
      <w:r w:rsidRPr="00F707CB">
        <w:rPr>
          <w:rFonts w:cs="Calibri"/>
          <w:b/>
          <w:u w:val="single"/>
        </w:rPr>
        <w:t>etc</w:t>
      </w:r>
      <w:r w:rsidRPr="00F707CB">
        <w:rPr>
          <w:rFonts w:cs="Calibri"/>
          <w:sz w:val="16"/>
        </w:rPr>
        <w:t xml:space="preserve">. </w:t>
      </w:r>
      <w:r w:rsidRPr="00F707CB">
        <w:rPr>
          <w:rFonts w:cs="Calibri"/>
          <w:b/>
          <w:u w:val="single"/>
        </w:rPr>
        <w:t>A consequentialist respects other persons, and refrains from treating them as mere objects,</w:t>
      </w:r>
      <w:r w:rsidRPr="0015682E">
        <w:rPr>
          <w:rFonts w:cs="Calibri"/>
          <w:b/>
          <w:highlight w:val="cyan"/>
          <w:u w:val="single"/>
        </w:rPr>
        <w:t xml:space="preserve"> by </w:t>
      </w:r>
      <w:r w:rsidRPr="0015682E">
        <w:rPr>
          <w:rFonts w:cs="Calibri"/>
          <w:b/>
          <w:iCs/>
          <w:highlight w:val="cyan"/>
          <w:u w:val="single"/>
          <w:bdr w:val="single" w:sz="8" w:space="0" w:color="auto"/>
        </w:rPr>
        <w:t xml:space="preserve">counting every person's well-being </w:t>
      </w:r>
      <w:r w:rsidRPr="00F707CB">
        <w:rPr>
          <w:rFonts w:cs="Calibri"/>
          <w:b/>
          <w:iCs/>
          <w:u w:val="single"/>
          <w:bdr w:val="single" w:sz="8" w:space="0" w:color="auto"/>
        </w:rPr>
        <w:t>in the decision-making process</w:t>
      </w:r>
      <w:r w:rsidRPr="00F707CB">
        <w:rPr>
          <w:rFonts w:cs="Calibri"/>
          <w:sz w:val="16"/>
        </w:rPr>
        <w:t xml:space="preserve">. </w:t>
      </w:r>
      <w:r w:rsidRPr="00F707CB">
        <w:rPr>
          <w:rFonts w:cs="Calibri"/>
          <w:b/>
          <w:u w:val="single"/>
        </w:rPr>
        <w:t xml:space="preserve">Likewise, a consequentialist attempts to </w:t>
      </w:r>
      <w:r w:rsidRPr="0015682E">
        <w:rPr>
          <w:rFonts w:cs="Calibri"/>
          <w:b/>
          <w:highlight w:val="cyan"/>
          <w:u w:val="single"/>
        </w:rPr>
        <w:t>act according to reasons that rational creatures can share by</w:t>
      </w:r>
      <w:r w:rsidRPr="00031C51">
        <w:rPr>
          <w:rFonts w:cs="Calibri"/>
          <w:b/>
          <w:u w:val="single"/>
        </w:rPr>
        <w:t xml:space="preserve"> acting according to </w:t>
      </w:r>
      <w:r w:rsidRPr="0015682E">
        <w:rPr>
          <w:rFonts w:cs="Calibri"/>
          <w:b/>
          <w:highlight w:val="cyan"/>
          <w:u w:val="single"/>
        </w:rPr>
        <w:t>principles</w:t>
      </w:r>
      <w:r w:rsidRPr="00031C51">
        <w:rPr>
          <w:rFonts w:cs="Calibri"/>
          <w:b/>
          <w:u w:val="single"/>
        </w:rPr>
        <w:t xml:space="preserve"> that </w:t>
      </w:r>
      <w:r w:rsidRPr="00031C51">
        <w:rPr>
          <w:rFonts w:cs="Calibri"/>
          <w:b/>
          <w:iCs/>
          <w:u w:val="single"/>
          <w:bdr w:val="single" w:sz="8" w:space="0" w:color="auto"/>
        </w:rPr>
        <w:t>give equal weight to everyone's interests</w:t>
      </w:r>
      <w:r w:rsidRPr="00031C51">
        <w:rPr>
          <w:rFonts w:cs="Calibri"/>
          <w:b/>
          <w:u w:val="single"/>
        </w:rPr>
        <w:t>, i.e. that are impartial</w:t>
      </w:r>
      <w:r w:rsidRPr="00031C51">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31C51">
        <w:rPr>
          <w:rFonts w:cs="Calibri"/>
          <w:b/>
          <w:u w:val="single"/>
        </w:rPr>
        <w:t xml:space="preserve">If you ask a </w:t>
      </w:r>
      <w:r w:rsidRPr="0015682E">
        <w:rPr>
          <w:rFonts w:cs="Calibri"/>
          <w:b/>
          <w:highlight w:val="cyan"/>
          <w:u w:val="single"/>
        </w:rPr>
        <w:t>deontologicall</w:t>
      </w:r>
      <w:r w:rsidRPr="00031C51">
        <w:rPr>
          <w:rFonts w:cs="Calibri"/>
          <w:b/>
          <w:u w:val="single"/>
        </w:rPr>
        <w:t>y-minded person why it's wrong to push someone in front of speeding trolley in order to save five others, you will get</w:t>
      </w:r>
      <w:r w:rsidRPr="00031C51">
        <w:rPr>
          <w:rFonts w:cs="Calibri"/>
          <w:sz w:val="16"/>
        </w:rPr>
        <w:t xml:space="preserve"> characteristically deontological </w:t>
      </w:r>
      <w:r w:rsidRPr="0015682E">
        <w:rPr>
          <w:rFonts w:cs="Calibri"/>
          <w:b/>
          <w:highlight w:val="cyan"/>
          <w:u w:val="single"/>
        </w:rPr>
        <w:t>answers</w:t>
      </w:r>
      <w:r w:rsidRPr="00031C51">
        <w:rPr>
          <w:rFonts w:cs="Calibri"/>
          <w:sz w:val="16"/>
        </w:rPr>
        <w:t xml:space="preserve">. Some </w:t>
      </w:r>
      <w:r w:rsidRPr="0015682E">
        <w:rPr>
          <w:rFonts w:cs="Calibri"/>
          <w:b/>
          <w:iCs/>
          <w:highlight w:val="cyan"/>
          <w:u w:val="single"/>
          <w:bdr w:val="single" w:sz="8" w:space="0" w:color="auto"/>
        </w:rPr>
        <w:t xml:space="preserve">will be </w:t>
      </w:r>
      <w:r w:rsidRPr="0015682E">
        <w:rPr>
          <w:rFonts w:eastAsia="Malgun Gothic" w:cs="Calibri"/>
          <w:b/>
          <w:iCs/>
          <w:highlight w:val="cyan"/>
          <w:u w:val="single"/>
          <w:bdr w:val="single" w:sz="8" w:space="0" w:color="auto"/>
        </w:rPr>
        <w:t>tautological</w:t>
      </w:r>
      <w:r w:rsidRPr="00031C51">
        <w:rPr>
          <w:rFonts w:cs="Calibri"/>
          <w:sz w:val="16"/>
        </w:rPr>
        <w:t xml:space="preserve">: </w:t>
      </w:r>
      <w:r w:rsidRPr="00031C51">
        <w:rPr>
          <w:rFonts w:cs="Calibri"/>
          <w:b/>
          <w:iCs/>
          <w:u w:val="single"/>
          <w:bdr w:val="single" w:sz="8" w:space="0" w:color="auto"/>
        </w:rPr>
        <w:t>"Because it's murder!"</w:t>
      </w:r>
      <w:r w:rsidRPr="00031C51">
        <w:rPr>
          <w:rFonts w:cs="Calibri"/>
          <w:sz w:val="16"/>
        </w:rPr>
        <w:t xml:space="preserve"> </w:t>
      </w:r>
      <w:r w:rsidRPr="00031C51">
        <w:rPr>
          <w:rFonts w:cs="Calibri"/>
          <w:b/>
          <w:u w:val="single"/>
        </w:rPr>
        <w:t>Others will be more sophisticated: "The ends don't justify the means</w:t>
      </w:r>
      <w:r w:rsidRPr="00031C51">
        <w:rPr>
          <w:rFonts w:cs="Calibri"/>
          <w:sz w:val="16"/>
        </w:rPr>
        <w:t xml:space="preserve">." "You have to respect people's rights." </w:t>
      </w:r>
      <w:r w:rsidRPr="00031C51">
        <w:rPr>
          <w:rFonts w:cs="Calibri"/>
          <w:b/>
          <w:iCs/>
          <w:u w:val="single"/>
          <w:bdr w:val="single" w:sz="8" w:space="0" w:color="auto"/>
        </w:rPr>
        <w:t>But</w:t>
      </w:r>
      <w:r w:rsidRPr="00031C51">
        <w:rPr>
          <w:rFonts w:cs="Calibri"/>
          <w:sz w:val="16"/>
        </w:rPr>
        <w:t xml:space="preserve">, as we know, </w:t>
      </w:r>
      <w:r w:rsidRPr="0015682E">
        <w:rPr>
          <w:rFonts w:cs="Calibri"/>
          <w:b/>
          <w:iCs/>
          <w:highlight w:val="cyan"/>
          <w:u w:val="single"/>
          <w:bdr w:val="single" w:sz="8" w:space="0" w:color="auto"/>
        </w:rPr>
        <w:t>these answers don't really explain anything</w:t>
      </w:r>
      <w:r w:rsidRPr="00031C51">
        <w:rPr>
          <w:rFonts w:cs="Calibri"/>
          <w:sz w:val="16"/>
        </w:rPr>
        <w:t xml:space="preserve">, because </w:t>
      </w:r>
      <w:r w:rsidRPr="00031C51">
        <w:rPr>
          <w:rFonts w:cs="Calibri"/>
          <w:b/>
          <w:u w:val="single"/>
        </w:rPr>
        <w:t>if you give the same people</w:t>
      </w:r>
      <w:r w:rsidRPr="00031C51">
        <w:rPr>
          <w:rFonts w:cs="Calibri"/>
          <w:sz w:val="16"/>
        </w:rPr>
        <w:t xml:space="preserve"> (on different occasions) </w:t>
      </w:r>
      <w:r w:rsidRPr="00031C51">
        <w:rPr>
          <w:rFonts w:cs="Calibri"/>
          <w:b/>
          <w:u w:val="single"/>
        </w:rPr>
        <w:t>the trolley case</w:t>
      </w:r>
      <w:r w:rsidRPr="00031C51">
        <w:rPr>
          <w:rFonts w:cs="Calibri"/>
          <w:sz w:val="16"/>
        </w:rPr>
        <w:t xml:space="preserve"> or the loop case (See above), </w:t>
      </w:r>
      <w:r w:rsidRPr="00031C51">
        <w:rPr>
          <w:rFonts w:cs="Calibri"/>
          <w:b/>
          <w:iCs/>
          <w:u w:val="single"/>
          <w:bdr w:val="single" w:sz="8" w:space="0" w:color="auto"/>
        </w:rPr>
        <w:t>they'll make the opposite judgment</w:t>
      </w:r>
      <w:r w:rsidRPr="00031C51">
        <w:rPr>
          <w:rFonts w:cs="Calibri"/>
          <w:sz w:val="16"/>
        </w:rPr>
        <w:t xml:space="preserve">, even though their initial explanation concerning the footbridge case applies equally well to one or both of these cases. </w:t>
      </w:r>
      <w:r w:rsidRPr="00031C51">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031C51">
        <w:rPr>
          <w:rFonts w:cs="Calibri"/>
          <w:sz w:val="16"/>
        </w:rPr>
        <w:t xml:space="preserve">. Although these explanations are inevitably incomplete, </w:t>
      </w:r>
      <w:r w:rsidRPr="0015682E">
        <w:rPr>
          <w:rFonts w:cs="Calibri"/>
          <w:b/>
          <w:iCs/>
          <w:highlight w:val="cyan"/>
          <w:u w:val="single"/>
          <w:bdr w:val="single" w:sz="8" w:space="0" w:color="auto"/>
        </w:rPr>
        <w:t xml:space="preserve">there seems to be "something deeply right" about </w:t>
      </w:r>
      <w:r w:rsidRPr="00031C51">
        <w:rPr>
          <w:rFonts w:cs="Calibri"/>
          <w:b/>
          <w:iCs/>
          <w:u w:val="single"/>
          <w:bdr w:val="single" w:sz="8" w:space="0" w:color="auto"/>
        </w:rPr>
        <w:t xml:space="preserve">them </w:t>
      </w:r>
      <w:r w:rsidRPr="0015682E">
        <w:rPr>
          <w:rFonts w:cs="Calibri"/>
          <w:b/>
          <w:iCs/>
          <w:highlight w:val="cyan"/>
          <w:u w:val="single"/>
          <w:bdr w:val="single" w:sz="8" w:space="0" w:color="auto"/>
        </w:rPr>
        <w:t>because they give voice to powerful moral emotions</w:t>
      </w:r>
      <w:r w:rsidRPr="00031C51">
        <w:rPr>
          <w:rFonts w:cs="Calibri"/>
          <w:sz w:val="16"/>
        </w:rPr>
        <w:t xml:space="preserve">. </w:t>
      </w:r>
      <w:r w:rsidRPr="00031C51">
        <w:rPr>
          <w:rFonts w:cs="Calibri"/>
          <w:b/>
          <w:u w:val="single"/>
        </w:rPr>
        <w:t xml:space="preserve">But, </w:t>
      </w:r>
      <w:r w:rsidRPr="0015682E">
        <w:rPr>
          <w:rFonts w:cs="Calibri"/>
          <w:b/>
          <w:highlight w:val="cyan"/>
          <w:u w:val="single"/>
        </w:rPr>
        <w:t>as with many religious people's accounts</w:t>
      </w:r>
      <w:r w:rsidRPr="00031C51">
        <w:rPr>
          <w:rFonts w:cs="Calibri"/>
          <w:b/>
          <w:u w:val="single"/>
        </w:rPr>
        <w:t xml:space="preserve"> of what's essential to religion, </w:t>
      </w:r>
      <w:r w:rsidRPr="0015682E">
        <w:rPr>
          <w:rFonts w:cs="Calibri"/>
          <w:b/>
          <w:highlight w:val="cyan"/>
          <w:u w:val="single"/>
        </w:rPr>
        <w:t>they don't really explain what's distinctive about the philosophy in question</w:t>
      </w:r>
      <w:r w:rsidRPr="0015682E">
        <w:rPr>
          <w:rFonts w:cs="Calibri"/>
          <w:sz w:val="16"/>
          <w:highlight w:val="cyan"/>
        </w:rPr>
        <w:t>.</w:t>
      </w:r>
      <w:r w:rsidRPr="00031C51">
        <w:rPr>
          <w:rFonts w:cs="Calibri"/>
          <w:sz w:val="16"/>
        </w:rPr>
        <w:t xml:space="preserve"> </w:t>
      </w:r>
    </w:p>
    <w:p w14:paraId="73A401F2" w14:textId="77777777" w:rsidR="00233877" w:rsidRPr="00031C51" w:rsidRDefault="00233877" w:rsidP="00233877">
      <w:pPr>
        <w:pStyle w:val="Heading4"/>
        <w:rPr>
          <w:rFonts w:cs="Calibri"/>
        </w:rPr>
      </w:pPr>
      <w:r w:rsidRPr="00031C51">
        <w:rPr>
          <w:rFonts w:cs="Calibri"/>
        </w:rPr>
        <w:t xml:space="preserve">Uncertainty and social contract require governments use util </w:t>
      </w:r>
    </w:p>
    <w:p w14:paraId="75EB9619" w14:textId="77777777" w:rsidR="00233877" w:rsidRPr="00031C51" w:rsidRDefault="00233877" w:rsidP="00233877">
      <w:pPr>
        <w:rPr>
          <w:rFonts w:cs="Calibri"/>
          <w:sz w:val="16"/>
        </w:rPr>
      </w:pPr>
      <w:r w:rsidRPr="00031C51">
        <w:rPr>
          <w:rStyle w:val="Style13ptBold"/>
          <w:rFonts w:cs="Calibri"/>
        </w:rPr>
        <w:t>Good</w:t>
      </w:r>
      <w:r>
        <w:rPr>
          <w:rStyle w:val="Style13ptBold"/>
          <w:rFonts w:cs="Calibri"/>
        </w:rPr>
        <w:t>i</w:t>
      </w:r>
      <w:r w:rsidRPr="00031C51">
        <w:rPr>
          <w:rStyle w:val="Style13ptBold"/>
          <w:rFonts w:cs="Calibri"/>
        </w:rPr>
        <w:t>n, 1995</w:t>
      </w:r>
      <w:r w:rsidRPr="00031C51">
        <w:rPr>
          <w:rFonts w:cs="Calibri"/>
          <w:b/>
          <w:sz w:val="16"/>
        </w:rPr>
        <w:t xml:space="preserve">  (</w:t>
      </w:r>
      <w:r w:rsidRPr="00031C51">
        <w:rPr>
          <w:rFonts w:cs="Calibri"/>
          <w:sz w:val="16"/>
        </w:rPr>
        <w:t xml:space="preserve">Robert, philsopher at the Research School of the Social Sciences, </w:t>
      </w:r>
      <w:r w:rsidRPr="00031C51">
        <w:rPr>
          <w:rFonts w:cs="Calibri"/>
          <w:u w:val="single"/>
        </w:rPr>
        <w:t>Utilitarianism as Public Philosophy</w:t>
      </w:r>
      <w:r w:rsidRPr="00031C51">
        <w:rPr>
          <w:rFonts w:cs="Calibri"/>
          <w:sz w:val="16"/>
        </w:rPr>
        <w:t>. P. 62-63)</w:t>
      </w:r>
    </w:p>
    <w:p w14:paraId="69EA4094" w14:textId="77777777" w:rsidR="00233877" w:rsidRPr="00031C51" w:rsidRDefault="00233877" w:rsidP="00233877">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in the nature of things,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what will happen most often to most people as a result of</w:t>
      </w:r>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policy-makers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5ABC6593" w14:textId="77777777" w:rsidR="00233877" w:rsidRPr="00031C51" w:rsidRDefault="00233877" w:rsidP="00233877">
      <w:pPr>
        <w:pStyle w:val="Heading4"/>
        <w:rPr>
          <w:rFonts w:cs="Calibri"/>
        </w:rPr>
      </w:pPr>
      <w:r w:rsidRPr="00031C51">
        <w:rPr>
          <w:rFonts w:cs="Calibri"/>
        </w:rPr>
        <w:t xml:space="preserve">Reducing existential risks is the top priority in any coherent moral theory </w:t>
      </w:r>
    </w:p>
    <w:p w14:paraId="0891A341" w14:textId="77777777" w:rsidR="00233877" w:rsidRPr="00031C51" w:rsidRDefault="00233877" w:rsidP="00233877">
      <w:pPr>
        <w:rPr>
          <w:rStyle w:val="Style13ptBold"/>
          <w:rFonts w:cs="Calibri"/>
        </w:rPr>
      </w:pPr>
      <w:r>
        <w:rPr>
          <w:rStyle w:val="Style13ptBold"/>
          <w:rFonts w:cs="Calibri"/>
        </w:rPr>
        <w:t>Pummer</w:t>
      </w:r>
      <w:r w:rsidRPr="00031C51">
        <w:rPr>
          <w:rStyle w:val="Style13ptBold"/>
          <w:rFonts w:cs="Calibri"/>
        </w:rPr>
        <w:t xml:space="preserve"> 15</w:t>
      </w:r>
    </w:p>
    <w:p w14:paraId="5630A8D6" w14:textId="77777777" w:rsidR="00233877" w:rsidRPr="00031C51" w:rsidRDefault="00233877" w:rsidP="00233877">
      <w:pPr>
        <w:rPr>
          <w:rFonts w:cs="Calibri"/>
          <w:sz w:val="16"/>
        </w:rPr>
      </w:pPr>
      <w:r w:rsidRPr="00031C51">
        <w:rPr>
          <w:rFonts w:cs="Calibri"/>
          <w:sz w:val="16"/>
        </w:rPr>
        <w:t>(Theron, Philosophy @St. Andrews http://blog.practicalethics.ox.ac.uk/2015/05/moral-agreement-on-saving-the-world/)</w:t>
      </w:r>
    </w:p>
    <w:p w14:paraId="23CA0ABC" w14:textId="77777777" w:rsidR="00233877" w:rsidRPr="00031C51" w:rsidRDefault="00233877" w:rsidP="00233877">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high quality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190AA4D7" w14:textId="77777777" w:rsidR="00233877" w:rsidRPr="00031C51" w:rsidRDefault="00233877" w:rsidP="00233877">
      <w:pPr>
        <w:pStyle w:val="Heading4"/>
        <w:rPr>
          <w:rFonts w:cs="Calibri"/>
        </w:rPr>
      </w:pPr>
      <w:r w:rsidRPr="00031C51">
        <w:rPr>
          <w:rFonts w:cs="Calibri"/>
        </w:rPr>
        <w:t>Predictions are possible and useful</w:t>
      </w:r>
    </w:p>
    <w:p w14:paraId="48629E14" w14:textId="77777777" w:rsidR="00233877" w:rsidRPr="00031C51" w:rsidRDefault="00233877" w:rsidP="00233877">
      <w:pPr>
        <w:rPr>
          <w:rFonts w:cs="Calibri"/>
        </w:rPr>
      </w:pPr>
      <w:r w:rsidRPr="0035702F">
        <w:rPr>
          <w:rFonts w:eastAsiaTheme="majorEastAsia" w:cstheme="majorBidi"/>
          <w:b/>
          <w:bCs/>
          <w:sz w:val="26"/>
          <w:szCs w:val="26"/>
        </w:rPr>
        <w:t>Mearsheimer, 01</w:t>
      </w:r>
      <w:r w:rsidRPr="00031C51">
        <w:rPr>
          <w:rFonts w:cs="Calibri"/>
        </w:rPr>
        <w:t xml:space="preserve">  (John, professor of political science at the University of Chicago, </w:t>
      </w:r>
      <w:r w:rsidRPr="00031C51">
        <w:rPr>
          <w:rFonts w:cs="Calibri"/>
          <w:u w:val="single"/>
        </w:rPr>
        <w:t>The Tragedy of Great Power Politic</w:t>
      </w:r>
      <w:r w:rsidRPr="00031C51">
        <w:rPr>
          <w:rFonts w:cs="Calibri"/>
        </w:rPr>
        <w:t>s, 2001  p. 8, googleprint)</w:t>
      </w:r>
    </w:p>
    <w:p w14:paraId="78C4A33E" w14:textId="2C39BB0A" w:rsidR="00233877" w:rsidRPr="00233877" w:rsidRDefault="00233877" w:rsidP="00177780">
      <w:r w:rsidRPr="00031C51">
        <w:rPr>
          <w:rFonts w:cs="Calibri"/>
          <w:sz w:val="16"/>
        </w:rPr>
        <w:t xml:space="preserve">As a result, </w:t>
      </w:r>
      <w:r w:rsidRPr="00031C51">
        <w:rPr>
          <w:rFonts w:cs="Calibri"/>
          <w:u w:val="single"/>
        </w:rPr>
        <w:t xml:space="preserve">all </w:t>
      </w:r>
      <w:r w:rsidRPr="0015682E">
        <w:rPr>
          <w:rFonts w:cs="Calibri"/>
          <w:highlight w:val="cyan"/>
          <w:u w:val="single"/>
        </w:rPr>
        <w:t>political forecasting is bound to include</w:t>
      </w:r>
      <w:r w:rsidRPr="00031C51">
        <w:rPr>
          <w:rFonts w:cs="Calibri"/>
          <w:u w:val="single"/>
        </w:rPr>
        <w:t xml:space="preserve"> some </w:t>
      </w:r>
      <w:r w:rsidRPr="0015682E">
        <w:rPr>
          <w:rFonts w:cs="Calibri"/>
          <w:highlight w:val="cyan"/>
          <w:u w:val="single"/>
        </w:rPr>
        <w:t>error</w:t>
      </w:r>
      <w:r w:rsidRPr="0015682E">
        <w:rPr>
          <w:rFonts w:cs="Calibri"/>
          <w:sz w:val="16"/>
          <w:highlight w:val="cyan"/>
        </w:rPr>
        <w:t>.</w:t>
      </w:r>
      <w:r w:rsidRPr="00031C51">
        <w:rPr>
          <w:rFonts w:cs="Calibri"/>
          <w:sz w:val="16"/>
        </w:rPr>
        <w:t xml:space="preserve"> Those who venture to predict, as I do here, should therefore proceed with humility, take care not to exhibit unwarranted confidence, and admit that hindsight is likely to reveal surprises and mistakes. </w:t>
      </w:r>
      <w:r w:rsidRPr="0015682E">
        <w:rPr>
          <w:rFonts w:cs="Calibri"/>
          <w:highlight w:val="cyan"/>
          <w:u w:val="single"/>
        </w:rPr>
        <w:t>Despite</w:t>
      </w:r>
      <w:r w:rsidRPr="00031C51">
        <w:rPr>
          <w:rFonts w:cs="Calibri"/>
          <w:u w:val="single"/>
        </w:rPr>
        <w:t xml:space="preserve"> these </w:t>
      </w:r>
      <w:r w:rsidRPr="0015682E">
        <w:rPr>
          <w:rFonts w:cs="Calibri"/>
          <w:highlight w:val="cyan"/>
          <w:u w:val="single"/>
        </w:rPr>
        <w:t>hazards</w:t>
      </w:r>
      <w:r w:rsidRPr="00031C51">
        <w:rPr>
          <w:rFonts w:cs="Calibri"/>
          <w:u w:val="single"/>
        </w:rPr>
        <w:t xml:space="preserve">, </w:t>
      </w:r>
      <w:r w:rsidRPr="0015682E">
        <w:rPr>
          <w:rFonts w:cs="Calibri"/>
          <w:highlight w:val="cyan"/>
          <w:u w:val="single"/>
        </w:rPr>
        <w:t>social scientists should</w:t>
      </w:r>
      <w:r w:rsidRPr="00031C51">
        <w:rPr>
          <w:rFonts w:cs="Calibri"/>
          <w:u w:val="single"/>
        </w:rPr>
        <w:t xml:space="preserve"> nevertheless </w:t>
      </w:r>
      <w:r w:rsidRPr="0015682E">
        <w:rPr>
          <w:rFonts w:cs="Calibri"/>
          <w:highlight w:val="cyan"/>
          <w:u w:val="single"/>
        </w:rPr>
        <w:t>use</w:t>
      </w:r>
      <w:r w:rsidRPr="00031C51">
        <w:rPr>
          <w:rFonts w:cs="Calibri"/>
          <w:u w:val="single"/>
        </w:rPr>
        <w:t xml:space="preserve"> their </w:t>
      </w:r>
      <w:r w:rsidRPr="0015682E">
        <w:rPr>
          <w:rFonts w:cs="Calibri"/>
          <w:highlight w:val="cyan"/>
          <w:u w:val="single"/>
        </w:rPr>
        <w:t>theories to make predictions</w:t>
      </w:r>
      <w:r w:rsidRPr="00031C51">
        <w:rPr>
          <w:rFonts w:cs="Calibri"/>
          <w:u w:val="single"/>
        </w:rPr>
        <w:t xml:space="preserve"> about the future</w:t>
      </w:r>
      <w:r w:rsidRPr="00031C51">
        <w:rPr>
          <w:rFonts w:cs="Calibri"/>
          <w:sz w:val="16"/>
        </w:rPr>
        <w:t xml:space="preserve">. Making predictions helps inform policy discourse, because it helps make sense of events unfolding in the world around us. And by clarifying points of disagreement, </w:t>
      </w:r>
      <w:r w:rsidRPr="00031C51">
        <w:rPr>
          <w:rFonts w:cs="Calibri"/>
          <w:u w:val="single"/>
        </w:rPr>
        <w:t>making explicit forecasts helps those with contradictory views to frame their own ideas more clearly.</w:t>
      </w:r>
      <w:r w:rsidRPr="00031C51">
        <w:rPr>
          <w:rFonts w:cs="Calibri"/>
          <w:sz w:val="16"/>
        </w:rPr>
        <w:t xml:space="preserve"> Furthermore, </w:t>
      </w:r>
      <w:r w:rsidRPr="0015682E">
        <w:rPr>
          <w:rFonts w:cs="Calibri"/>
          <w:highlight w:val="cyan"/>
          <w:u w:val="single"/>
        </w:rPr>
        <w:t>trying to anticipate</w:t>
      </w:r>
      <w:r w:rsidRPr="00031C51">
        <w:rPr>
          <w:rFonts w:cs="Calibri"/>
          <w:u w:val="single"/>
        </w:rPr>
        <w:t xml:space="preserve"> new </w:t>
      </w:r>
      <w:r w:rsidRPr="0015682E">
        <w:rPr>
          <w:rFonts w:cs="Calibri"/>
          <w:highlight w:val="cyan"/>
          <w:u w:val="single"/>
        </w:rPr>
        <w:t>events is a good way to test</w:t>
      </w:r>
      <w:r w:rsidRPr="00031C51">
        <w:rPr>
          <w:rFonts w:cs="Calibri"/>
          <w:u w:val="single"/>
        </w:rPr>
        <w:t xml:space="preserve"> social science </w:t>
      </w:r>
      <w:r w:rsidRPr="0015682E">
        <w:rPr>
          <w:rFonts w:cs="Calibri"/>
          <w:highlight w:val="cyan"/>
          <w:u w:val="single"/>
        </w:rPr>
        <w:t>theories,</w:t>
      </w:r>
      <w:r w:rsidRPr="00031C51">
        <w:rPr>
          <w:rFonts w:cs="Calibri"/>
          <w:u w:val="single"/>
        </w:rPr>
        <w:t xml:space="preserve"> </w:t>
      </w:r>
      <w:r w:rsidRPr="0015682E">
        <w:rPr>
          <w:rFonts w:cs="Calibri"/>
          <w:highlight w:val="cyan"/>
          <w:u w:val="single"/>
        </w:rPr>
        <w:t>because theorists do not have</w:t>
      </w:r>
      <w:r w:rsidRPr="00031C51">
        <w:rPr>
          <w:rFonts w:cs="Calibri"/>
          <w:u w:val="single"/>
        </w:rPr>
        <w:t xml:space="preserve"> the benefit of </w:t>
      </w:r>
      <w:r w:rsidRPr="0015682E">
        <w:rPr>
          <w:rFonts w:cs="Calibri"/>
          <w:highlight w:val="cyan"/>
          <w:u w:val="single"/>
        </w:rPr>
        <w:t>hindsight</w:t>
      </w:r>
      <w:r w:rsidRPr="00031C51">
        <w:rPr>
          <w:rFonts w:cs="Calibri"/>
          <w:u w:val="single"/>
        </w:rPr>
        <w:t xml:space="preserve"> and therefore cannot adjust their claims to fit the evidence</w:t>
      </w:r>
      <w:r w:rsidRPr="00031C51">
        <w:rPr>
          <w:rFonts w:cs="Calibri"/>
          <w:sz w:val="16"/>
        </w:rPr>
        <w:t xml:space="preserve"> (because it is not yet available). In short, t</w:t>
      </w:r>
      <w:r w:rsidRPr="00031C51">
        <w:rPr>
          <w:rFonts w:cs="Calibri"/>
          <w:u w:val="single"/>
        </w:rPr>
        <w:t>he world can be used as a laboratory to decide which theories best explain international politics</w:t>
      </w:r>
      <w:r w:rsidRPr="00031C51">
        <w:rPr>
          <w:rFonts w:cs="Calibri"/>
          <w:sz w:val="16"/>
        </w:rPr>
        <w:t>. In that spirit I employ offensive realism to peer into the future, mindful of both the benefits and the hazards of trying to predict events.</w:t>
      </w:r>
    </w:p>
    <w:sectPr w:rsidR="00233877" w:rsidRPr="002338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6"/>
  </w:num>
  <w:num w:numId="13">
    <w:abstractNumId w:val="25"/>
  </w:num>
  <w:num w:numId="14">
    <w:abstractNumId w:val="29"/>
  </w:num>
  <w:num w:numId="15">
    <w:abstractNumId w:val="26"/>
  </w:num>
  <w:num w:numId="16">
    <w:abstractNumId w:val="38"/>
  </w:num>
  <w:num w:numId="17">
    <w:abstractNumId w:val="34"/>
  </w:num>
  <w:num w:numId="18">
    <w:abstractNumId w:val="13"/>
  </w:num>
  <w:num w:numId="19">
    <w:abstractNumId w:val="15"/>
  </w:num>
  <w:num w:numId="20">
    <w:abstractNumId w:val="35"/>
  </w:num>
  <w:num w:numId="21">
    <w:abstractNumId w:val="30"/>
  </w:num>
  <w:num w:numId="22">
    <w:abstractNumId w:val="39"/>
  </w:num>
  <w:num w:numId="23">
    <w:abstractNumId w:val="28"/>
  </w:num>
  <w:num w:numId="24">
    <w:abstractNumId w:val="16"/>
  </w:num>
  <w:num w:numId="25">
    <w:abstractNumId w:val="37"/>
  </w:num>
  <w:num w:numId="26">
    <w:abstractNumId w:val="31"/>
  </w:num>
  <w:num w:numId="27">
    <w:abstractNumId w:val="32"/>
  </w:num>
  <w:num w:numId="28">
    <w:abstractNumId w:val="23"/>
  </w:num>
  <w:num w:numId="29">
    <w:abstractNumId w:val="22"/>
  </w:num>
  <w:num w:numId="30">
    <w:abstractNumId w:val="27"/>
  </w:num>
  <w:num w:numId="31">
    <w:abstractNumId w:val="24"/>
  </w:num>
  <w:num w:numId="32">
    <w:abstractNumId w:val="11"/>
  </w:num>
  <w:num w:numId="33">
    <w:abstractNumId w:val="20"/>
  </w:num>
  <w:num w:numId="34">
    <w:abstractNumId w:val="33"/>
  </w:num>
  <w:num w:numId="35">
    <w:abstractNumId w:val="12"/>
  </w:num>
  <w:num w:numId="36">
    <w:abstractNumId w:val="21"/>
  </w:num>
  <w:num w:numId="37">
    <w:abstractNumId w:val="14"/>
  </w:num>
  <w:num w:numId="38">
    <w:abstractNumId w:val="18"/>
  </w:num>
  <w:num w:numId="39">
    <w:abstractNumId w:val="17"/>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3D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77780"/>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15F"/>
    <w:rsid w:val="00207FD8"/>
    <w:rsid w:val="00210FAF"/>
    <w:rsid w:val="00213B1E"/>
    <w:rsid w:val="00215284"/>
    <w:rsid w:val="002164E0"/>
    <w:rsid w:val="002168F2"/>
    <w:rsid w:val="0022589F"/>
    <w:rsid w:val="00233877"/>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DB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689"/>
    <w:rsid w:val="00D26929"/>
    <w:rsid w:val="00D30CBD"/>
    <w:rsid w:val="00D30D9E"/>
    <w:rsid w:val="00D33908"/>
    <w:rsid w:val="00D354F2"/>
    <w:rsid w:val="00D36C30"/>
    <w:rsid w:val="00D37C90"/>
    <w:rsid w:val="00D43A8C"/>
    <w:rsid w:val="00D53072"/>
    <w:rsid w:val="00D61A4E"/>
    <w:rsid w:val="00D634EA"/>
    <w:rsid w:val="00D713A1"/>
    <w:rsid w:val="00D770DB"/>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E0D"/>
    <w:rsid w:val="00EB33FF"/>
    <w:rsid w:val="00EB3D1A"/>
    <w:rsid w:val="00EB3EF0"/>
    <w:rsid w:val="00EC2759"/>
    <w:rsid w:val="00EC7106"/>
    <w:rsid w:val="00ED0120"/>
    <w:rsid w:val="00ED3BBA"/>
    <w:rsid w:val="00ED4E12"/>
    <w:rsid w:val="00EE051B"/>
    <w:rsid w:val="00EE54B4"/>
    <w:rsid w:val="00EF1AD8"/>
    <w:rsid w:val="00EF2B5C"/>
    <w:rsid w:val="00EF7794"/>
    <w:rsid w:val="00F02046"/>
    <w:rsid w:val="00F053D8"/>
    <w:rsid w:val="00F07888"/>
    <w:rsid w:val="00F07F03"/>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CE2A5A"/>
  <w14:defaultImageDpi w14:val="300"/>
  <w15:docId w15:val="{FD478472-A3EA-3C40-BE68-23E1C5706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7F03"/>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F07F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07F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F07F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F07F03"/>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903DBE"/>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903DBE"/>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903DBE"/>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903DBE"/>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903DBE"/>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F07F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7F03"/>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F07F03"/>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F07F03"/>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F07F0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F07F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7F03"/>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F07F0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F07F03"/>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07F03"/>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F07F03"/>
    <w:rPr>
      <w:color w:val="auto"/>
      <w:u w:val="none"/>
    </w:rPr>
  </w:style>
  <w:style w:type="paragraph" w:styleId="DocumentMap">
    <w:name w:val="Document Map"/>
    <w:basedOn w:val="Normal"/>
    <w:link w:val="DocumentMapChar"/>
    <w:uiPriority w:val="99"/>
    <w:unhideWhenUsed/>
    <w:rsid w:val="00F07F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07F03"/>
    <w:rPr>
      <w:rFonts w:ascii="Lucida Grande" w:hAnsi="Lucida Grande" w:cs="Lucida Grande"/>
    </w:rPr>
  </w:style>
  <w:style w:type="character" w:customStyle="1" w:styleId="Heading5Char">
    <w:name w:val="Heading 5 Char"/>
    <w:aliases w:val="Text Char"/>
    <w:basedOn w:val="DefaultParagraphFont"/>
    <w:link w:val="Heading5"/>
    <w:uiPriority w:val="99"/>
    <w:rsid w:val="00903DBE"/>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903DBE"/>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903DBE"/>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903DBE"/>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903DBE"/>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903DB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903DB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903DBE"/>
    <w:rPr>
      <w:color w:val="605E5C"/>
      <w:shd w:val="clear" w:color="auto" w:fill="E1DFDD"/>
    </w:rPr>
  </w:style>
  <w:style w:type="paragraph" w:customStyle="1" w:styleId="textbold">
    <w:name w:val="text bold"/>
    <w:basedOn w:val="Normal"/>
    <w:uiPriority w:val="20"/>
    <w:qFormat/>
    <w:rsid w:val="00903DBE"/>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903DBE"/>
    <w:rPr>
      <w:u w:val="single"/>
    </w:rPr>
  </w:style>
  <w:style w:type="paragraph" w:styleId="ListParagraph">
    <w:name w:val="List Paragraph"/>
    <w:aliases w:val="6 font"/>
    <w:basedOn w:val="Normal"/>
    <w:uiPriority w:val="99"/>
    <w:unhideWhenUsed/>
    <w:qFormat/>
    <w:rsid w:val="00903DBE"/>
    <w:pPr>
      <w:ind w:left="720"/>
      <w:contextualSpacing/>
    </w:pPr>
  </w:style>
  <w:style w:type="paragraph" w:customStyle="1" w:styleId="Emphasize">
    <w:name w:val="Emphasize"/>
    <w:basedOn w:val="Normal"/>
    <w:uiPriority w:val="7"/>
    <w:qFormat/>
    <w:rsid w:val="00903DBE"/>
    <w:pPr>
      <w:pBdr>
        <w:top w:val="single" w:sz="18" w:space="0" w:color="auto"/>
        <w:left w:val="single" w:sz="18" w:space="0" w:color="auto"/>
        <w:bottom w:val="single" w:sz="18" w:space="0" w:color="auto"/>
        <w:right w:val="single" w:sz="18" w:space="0" w:color="auto"/>
      </w:pBdr>
      <w:spacing w:line="254" w:lineRule="auto"/>
      <w:ind w:left="720"/>
      <w:jc w:val="both"/>
    </w:pPr>
    <w:rPr>
      <w:rFonts w:cs="Calibri"/>
      <w:b/>
      <w:iCs/>
      <w:u w:val="single"/>
      <w:bdr w:val="single" w:sz="12" w:space="0" w:color="auto"/>
    </w:rPr>
  </w:style>
  <w:style w:type="paragraph" w:customStyle="1" w:styleId="CiteSpacing">
    <w:name w:val="Cite Spacing"/>
    <w:basedOn w:val="Normal"/>
    <w:uiPriority w:val="4"/>
    <w:qFormat/>
    <w:rsid w:val="00903DBE"/>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903DBE"/>
    <w:rPr>
      <w:color w:val="808080"/>
    </w:rPr>
  </w:style>
  <w:style w:type="paragraph" w:styleId="BalloonText">
    <w:name w:val="Balloon Text"/>
    <w:basedOn w:val="Normal"/>
    <w:link w:val="BalloonTextChar"/>
    <w:uiPriority w:val="99"/>
    <w:unhideWhenUsed/>
    <w:rsid w:val="00903DBE"/>
    <w:rPr>
      <w:rFonts w:ascii="Segoe UI" w:hAnsi="Segoe UI" w:cs="Segoe UI"/>
      <w:sz w:val="18"/>
      <w:szCs w:val="18"/>
    </w:rPr>
  </w:style>
  <w:style w:type="character" w:customStyle="1" w:styleId="BalloonTextChar">
    <w:name w:val="Balloon Text Char"/>
    <w:basedOn w:val="DefaultParagraphFont"/>
    <w:link w:val="BalloonText"/>
    <w:uiPriority w:val="99"/>
    <w:rsid w:val="00903DBE"/>
    <w:rPr>
      <w:rFonts w:ascii="Segoe UI" w:hAnsi="Segoe UI" w:cs="Segoe UI"/>
      <w:sz w:val="18"/>
      <w:szCs w:val="18"/>
    </w:rPr>
  </w:style>
  <w:style w:type="character" w:styleId="CommentReference">
    <w:name w:val="annotation reference"/>
    <w:basedOn w:val="DefaultParagraphFont"/>
    <w:uiPriority w:val="99"/>
    <w:unhideWhenUsed/>
    <w:rsid w:val="00903DBE"/>
    <w:rPr>
      <w:sz w:val="16"/>
      <w:szCs w:val="16"/>
    </w:rPr>
  </w:style>
  <w:style w:type="paragraph" w:styleId="CommentText">
    <w:name w:val="annotation text"/>
    <w:basedOn w:val="Normal"/>
    <w:link w:val="CommentTextChar"/>
    <w:uiPriority w:val="99"/>
    <w:unhideWhenUsed/>
    <w:rsid w:val="00903DBE"/>
    <w:rPr>
      <w:sz w:val="20"/>
      <w:szCs w:val="20"/>
    </w:rPr>
  </w:style>
  <w:style w:type="character" w:customStyle="1" w:styleId="CommentTextChar">
    <w:name w:val="Comment Text Char"/>
    <w:basedOn w:val="DefaultParagraphFont"/>
    <w:link w:val="CommentText"/>
    <w:uiPriority w:val="99"/>
    <w:rsid w:val="00903DBE"/>
    <w:rPr>
      <w:rFonts w:ascii="Calibri" w:hAnsi="Calibri"/>
      <w:sz w:val="20"/>
      <w:szCs w:val="20"/>
    </w:rPr>
  </w:style>
  <w:style w:type="paragraph" w:styleId="CommentSubject">
    <w:name w:val="annotation subject"/>
    <w:basedOn w:val="CommentText"/>
    <w:next w:val="CommentText"/>
    <w:link w:val="CommentSubjectChar"/>
    <w:uiPriority w:val="99"/>
    <w:unhideWhenUsed/>
    <w:rsid w:val="00903DBE"/>
    <w:rPr>
      <w:b/>
      <w:bCs/>
    </w:rPr>
  </w:style>
  <w:style w:type="character" w:customStyle="1" w:styleId="CommentSubjectChar">
    <w:name w:val="Comment Subject Char"/>
    <w:basedOn w:val="CommentTextChar"/>
    <w:link w:val="CommentSubject"/>
    <w:uiPriority w:val="99"/>
    <w:rsid w:val="00903DBE"/>
    <w:rPr>
      <w:rFonts w:ascii="Calibri" w:hAnsi="Calibri"/>
      <w:b/>
      <w:bCs/>
      <w:sz w:val="20"/>
      <w:szCs w:val="20"/>
    </w:rPr>
  </w:style>
  <w:style w:type="character" w:customStyle="1" w:styleId="Style11pt">
    <w:name w:val="Style 11 pt"/>
    <w:rsid w:val="00903DBE"/>
    <w:rPr>
      <w:sz w:val="20"/>
    </w:rPr>
  </w:style>
  <w:style w:type="character" w:customStyle="1" w:styleId="Style11ptUnderline">
    <w:name w:val="Style 11 pt Underline"/>
    <w:rsid w:val="00903DBE"/>
    <w:rPr>
      <w:sz w:val="20"/>
      <w:u w:val="single"/>
    </w:rPr>
  </w:style>
  <w:style w:type="paragraph" w:customStyle="1" w:styleId="StyleStyle411pt">
    <w:name w:val="Style Style4 + 11 pt"/>
    <w:basedOn w:val="Normal"/>
    <w:link w:val="StyleStyle411ptChar"/>
    <w:qFormat/>
    <w:rsid w:val="00903DBE"/>
    <w:rPr>
      <w:rFonts w:eastAsia="Times New Roman" w:cs="Times New Roman"/>
      <w:u w:val="single"/>
    </w:rPr>
  </w:style>
  <w:style w:type="character" w:customStyle="1" w:styleId="StyleStyle411ptChar">
    <w:name w:val="Style Style4 + 11 pt Char"/>
    <w:link w:val="StyleStyle411pt"/>
    <w:rsid w:val="00903DBE"/>
    <w:rPr>
      <w:rFonts w:ascii="Calibri" w:eastAsia="Times New Roman" w:hAnsi="Calibri" w:cs="Times New Roman"/>
      <w:sz w:val="22"/>
      <w:u w:val="single"/>
    </w:rPr>
  </w:style>
  <w:style w:type="character" w:customStyle="1" w:styleId="Style11ptItalicUnderline">
    <w:name w:val="Style 11 pt Italic Underline"/>
    <w:rsid w:val="00903DBE"/>
    <w:rPr>
      <w:i/>
      <w:iCs/>
      <w:sz w:val="20"/>
      <w:u w:val="single"/>
    </w:rPr>
  </w:style>
  <w:style w:type="character" w:customStyle="1" w:styleId="Style11ptItalic">
    <w:name w:val="Style 11 pt Italic"/>
    <w:rsid w:val="00903DBE"/>
    <w:rPr>
      <w:rFonts w:ascii="Times New Roman" w:hAnsi="Times New Roman" w:cs="Times New Roman" w:hint="default"/>
      <w:i/>
      <w:iCs/>
      <w:sz w:val="20"/>
    </w:rPr>
  </w:style>
  <w:style w:type="paragraph" w:customStyle="1" w:styleId="UnderlinePara">
    <w:name w:val="Underline Para"/>
    <w:basedOn w:val="Normal"/>
    <w:uiPriority w:val="6"/>
    <w:qFormat/>
    <w:rsid w:val="00903DBE"/>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903DBE"/>
    <w:pPr>
      <w:ind w:left="288" w:right="288"/>
    </w:pPr>
    <w:rPr>
      <w:rFonts w:cs="Calibri"/>
    </w:rPr>
  </w:style>
  <w:style w:type="character" w:customStyle="1" w:styleId="cardtextChar">
    <w:name w:val="card text Char"/>
    <w:basedOn w:val="DefaultParagraphFont"/>
    <w:link w:val="cardtext"/>
    <w:uiPriority w:val="99"/>
    <w:rsid w:val="00903DBE"/>
    <w:rPr>
      <w:rFonts w:ascii="Calibri" w:hAnsi="Calibri" w:cs="Calibri"/>
      <w:sz w:val="22"/>
    </w:rPr>
  </w:style>
  <w:style w:type="character" w:customStyle="1" w:styleId="m4841727538114946087gmail-styleunderline">
    <w:name w:val="m_4841727538114946087gmail-styleunderline"/>
    <w:basedOn w:val="DefaultParagraphFont"/>
    <w:rsid w:val="00903DBE"/>
  </w:style>
  <w:style w:type="paragraph" w:customStyle="1" w:styleId="BreakTag">
    <w:name w:val="Break Tag"/>
    <w:basedOn w:val="Normal"/>
    <w:autoRedefine/>
    <w:uiPriority w:val="4"/>
    <w:qFormat/>
    <w:rsid w:val="00903DBE"/>
    <w:pPr>
      <w:spacing w:before="240"/>
    </w:pPr>
    <w:rPr>
      <w:rFonts w:cs="Calibri"/>
      <w:b/>
      <w:sz w:val="26"/>
    </w:rPr>
  </w:style>
  <w:style w:type="paragraph" w:customStyle="1" w:styleId="BreakBlock">
    <w:name w:val="Break Block"/>
    <w:basedOn w:val="Normal"/>
    <w:link w:val="BreakBlockChar"/>
    <w:autoRedefine/>
    <w:qFormat/>
    <w:rsid w:val="00903DBE"/>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903DBE"/>
    <w:rPr>
      <w:rFonts w:ascii="Arial Bold" w:hAnsi="Arial Bold" w:cs="Calibri"/>
      <w:b/>
      <w:caps/>
      <w:sz w:val="32"/>
      <w:u w:val="single"/>
    </w:rPr>
  </w:style>
  <w:style w:type="character" w:customStyle="1" w:styleId="Mention1">
    <w:name w:val="Mention1"/>
    <w:basedOn w:val="DefaultParagraphFont"/>
    <w:uiPriority w:val="99"/>
    <w:semiHidden/>
    <w:unhideWhenUsed/>
    <w:rsid w:val="00903DBE"/>
    <w:rPr>
      <w:color w:val="2B579A"/>
      <w:shd w:val="clear" w:color="auto" w:fill="E6E6E6"/>
    </w:rPr>
  </w:style>
  <w:style w:type="character" w:customStyle="1" w:styleId="UnresolvedMention1">
    <w:name w:val="Unresolved Mention1"/>
    <w:basedOn w:val="DefaultParagraphFont"/>
    <w:uiPriority w:val="99"/>
    <w:unhideWhenUsed/>
    <w:rsid w:val="00903DBE"/>
    <w:rPr>
      <w:color w:val="808080"/>
      <w:shd w:val="clear" w:color="auto" w:fill="E6E6E6"/>
    </w:rPr>
  </w:style>
  <w:style w:type="paragraph" w:customStyle="1" w:styleId="evidencetext">
    <w:name w:val="evidence text"/>
    <w:basedOn w:val="Normal"/>
    <w:link w:val="evidencetextChar1"/>
    <w:qFormat/>
    <w:rsid w:val="00903DBE"/>
    <w:pPr>
      <w:ind w:left="432" w:right="432"/>
    </w:pPr>
    <w:rPr>
      <w:rFonts w:cs="Calibri"/>
      <w:color w:val="000000"/>
      <w:lang w:val="x-none" w:eastAsia="x-none"/>
    </w:rPr>
  </w:style>
  <w:style w:type="character" w:customStyle="1" w:styleId="evidencetextChar1">
    <w:name w:val="evidence text Char1"/>
    <w:link w:val="evidencetext"/>
    <w:rsid w:val="00903DBE"/>
    <w:rPr>
      <w:rFonts w:ascii="Calibri" w:hAnsi="Calibri" w:cs="Calibri"/>
      <w:color w:val="000000"/>
      <w:sz w:val="22"/>
      <w:lang w:val="x-none" w:eastAsia="x-none"/>
    </w:rPr>
  </w:style>
  <w:style w:type="character" w:customStyle="1" w:styleId="Author-Date">
    <w:name w:val="Author-Date"/>
    <w:qFormat/>
    <w:rsid w:val="00903DBE"/>
    <w:rPr>
      <w:b/>
      <w:sz w:val="24"/>
    </w:rPr>
  </w:style>
  <w:style w:type="paragraph" w:customStyle="1" w:styleId="Nothing">
    <w:name w:val="Nothing"/>
    <w:link w:val="NothingChar"/>
    <w:qFormat/>
    <w:rsid w:val="00903DBE"/>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qFormat/>
    <w:rsid w:val="00903DBE"/>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basedOn w:val="DefaultParagraphFont"/>
    <w:uiPriority w:val="99"/>
    <w:rsid w:val="00903DBE"/>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903DBE"/>
    <w:rPr>
      <w:rFonts w:ascii="Calibri" w:hAnsi="Calibri" w:cs="Calibri"/>
      <w:u w:val="single"/>
    </w:rPr>
  </w:style>
  <w:style w:type="paragraph" w:customStyle="1" w:styleId="Style4">
    <w:name w:val="Style4"/>
    <w:basedOn w:val="Normal"/>
    <w:link w:val="Style4Char"/>
    <w:qFormat/>
    <w:rsid w:val="00903DBE"/>
    <w:rPr>
      <w:rFonts w:eastAsia="Times New Roman" w:cs="Calibri"/>
      <w:u w:val="single"/>
    </w:rPr>
  </w:style>
  <w:style w:type="character" w:customStyle="1" w:styleId="Style4Char">
    <w:name w:val="Style4 Char"/>
    <w:link w:val="Style4"/>
    <w:rsid w:val="00903DBE"/>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903DBE"/>
    <w:rPr>
      <w:rFonts w:ascii="Georgia" w:hAnsi="Georgia" w:cs="Calibri"/>
    </w:rPr>
  </w:style>
  <w:style w:type="character" w:customStyle="1" w:styleId="term">
    <w:name w:val="term"/>
    <w:basedOn w:val="DefaultParagraphFont"/>
    <w:rsid w:val="00903DBE"/>
  </w:style>
  <w:style w:type="character" w:customStyle="1" w:styleId="Style1Char">
    <w:name w:val="Style1 Char"/>
    <w:rsid w:val="00903DBE"/>
    <w:rPr>
      <w:rFonts w:ascii="Times New Roman" w:eastAsia="SimSun" w:hAnsi="Times New Roman" w:cs="Times New Roman"/>
      <w:sz w:val="20"/>
      <w:szCs w:val="24"/>
      <w:u w:val="single"/>
      <w:lang w:eastAsia="zh-CN"/>
    </w:rPr>
  </w:style>
  <w:style w:type="character" w:customStyle="1" w:styleId="Styleunderline11pt">
    <w:name w:val="Style underline + 11 pt"/>
    <w:rsid w:val="00903DBE"/>
    <w:rPr>
      <w:rFonts w:ascii="Times New Roman" w:hAnsi="Times New Roman"/>
      <w:sz w:val="20"/>
      <w:u w:val="single"/>
    </w:rPr>
  </w:style>
  <w:style w:type="paragraph" w:customStyle="1" w:styleId="Stylecard11pt">
    <w:name w:val="Style card + 11 pt"/>
    <w:basedOn w:val="Normal"/>
    <w:link w:val="Stylecard11ptChar"/>
    <w:qFormat/>
    <w:rsid w:val="00903DBE"/>
    <w:pPr>
      <w:ind w:left="288" w:right="288"/>
    </w:pPr>
    <w:rPr>
      <w:rFonts w:ascii="Georgia" w:eastAsia="SimSun" w:hAnsi="Georgia" w:cs="Calibri"/>
      <w:lang w:eastAsia="zh-CN"/>
    </w:rPr>
  </w:style>
  <w:style w:type="character" w:customStyle="1" w:styleId="Stylecard11ptChar">
    <w:name w:val="Style card + 11 pt Char"/>
    <w:link w:val="Stylecard11pt"/>
    <w:rsid w:val="00903DBE"/>
    <w:rPr>
      <w:rFonts w:ascii="Georgia" w:eastAsia="SimSun" w:hAnsi="Georgia" w:cs="Calibri"/>
      <w:sz w:val="22"/>
      <w:lang w:eastAsia="zh-CN"/>
    </w:rPr>
  </w:style>
  <w:style w:type="paragraph" w:customStyle="1" w:styleId="Minimize">
    <w:name w:val="Minimize"/>
    <w:basedOn w:val="Normal"/>
    <w:next w:val="Normal"/>
    <w:link w:val="MinimizeChar"/>
    <w:qFormat/>
    <w:rsid w:val="00903DBE"/>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903DBE"/>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03DBE"/>
    <w:rPr>
      <w:rFonts w:ascii="Arial" w:eastAsiaTheme="minorHAnsi" w:hAnsi="Arial" w:cs="Arial"/>
      <w:sz w:val="22"/>
      <w:szCs w:val="22"/>
      <w:u w:val="single"/>
    </w:rPr>
  </w:style>
  <w:style w:type="character" w:customStyle="1" w:styleId="byline">
    <w:name w:val="byline"/>
    <w:basedOn w:val="DefaultParagraphFont"/>
    <w:rsid w:val="00903DB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903DBE"/>
    <w:rPr>
      <w:rFonts w:ascii="Arial" w:hAnsi="Arial"/>
      <w:b/>
      <w:sz w:val="24"/>
      <w:szCs w:val="22"/>
      <w:u w:val="single"/>
    </w:rPr>
  </w:style>
  <w:style w:type="character" w:customStyle="1" w:styleId="Style11ptBoldUnderline">
    <w:name w:val="Style 11 pt Bold Underline"/>
    <w:rsid w:val="00903DBE"/>
    <w:rPr>
      <w:b/>
      <w:bCs/>
      <w:sz w:val="20"/>
      <w:u w:val="single"/>
    </w:rPr>
  </w:style>
  <w:style w:type="paragraph" w:customStyle="1" w:styleId="StyleStyle411ptBold">
    <w:name w:val="Style Style4 + 11 pt Bold"/>
    <w:basedOn w:val="Normal"/>
    <w:link w:val="StyleStyle411ptBoldChar"/>
    <w:qFormat/>
    <w:rsid w:val="00903DBE"/>
    <w:rPr>
      <w:rFonts w:eastAsia="Times New Roman" w:cs="Calibri"/>
      <w:b/>
      <w:bCs/>
      <w:u w:val="single"/>
    </w:rPr>
  </w:style>
  <w:style w:type="character" w:customStyle="1" w:styleId="StyleStyle411ptBoldChar">
    <w:name w:val="Style Style4 + 11 pt Bold Char"/>
    <w:basedOn w:val="DefaultParagraphFont"/>
    <w:link w:val="StyleStyle411ptBold"/>
    <w:rsid w:val="00903DBE"/>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903DBE"/>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903DBE"/>
    <w:rPr>
      <w:rFonts w:ascii="Calibri" w:eastAsia="Times New Roman" w:hAnsi="Calibri" w:cs="Calibri"/>
      <w:b/>
      <w:sz w:val="32"/>
      <w:szCs w:val="20"/>
      <w:u w:val="single"/>
    </w:rPr>
  </w:style>
  <w:style w:type="character" w:customStyle="1" w:styleId="Emphasis2">
    <w:name w:val="Emphasis2"/>
    <w:basedOn w:val="DefaultParagraphFont"/>
    <w:rsid w:val="00903DBE"/>
    <w:rPr>
      <w:rFonts w:ascii="Franklin Gothic Heavy" w:hAnsi="Franklin Gothic Heavy"/>
      <w:iCs/>
      <w:u w:val="single"/>
    </w:rPr>
  </w:style>
  <w:style w:type="paragraph" w:customStyle="1" w:styleId="Cards">
    <w:name w:val="Cards"/>
    <w:basedOn w:val="Normal"/>
    <w:link w:val="CardsChar1"/>
    <w:qFormat/>
    <w:rsid w:val="00903DB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903DBE"/>
    <w:rPr>
      <w:rFonts w:ascii="Times New Roman" w:eastAsia="Times New Roman" w:hAnsi="Times New Roman" w:cs="Times New Roman"/>
      <w:sz w:val="20"/>
      <w:szCs w:val="24"/>
    </w:rPr>
  </w:style>
  <w:style w:type="paragraph" w:styleId="Header">
    <w:name w:val="header"/>
    <w:basedOn w:val="Normal"/>
    <w:link w:val="HeaderChar"/>
    <w:uiPriority w:val="99"/>
    <w:qFormat/>
    <w:rsid w:val="00903DBE"/>
    <w:pPr>
      <w:tabs>
        <w:tab w:val="center" w:pos="4680"/>
        <w:tab w:val="right" w:pos="9360"/>
      </w:tabs>
    </w:pPr>
    <w:rPr>
      <w:rFonts w:cs="Calibri"/>
    </w:rPr>
  </w:style>
  <w:style w:type="character" w:customStyle="1" w:styleId="HeaderChar">
    <w:name w:val="Header Char"/>
    <w:basedOn w:val="DefaultParagraphFont"/>
    <w:link w:val="Header"/>
    <w:uiPriority w:val="99"/>
    <w:rsid w:val="00903DBE"/>
    <w:rPr>
      <w:rFonts w:ascii="Calibri" w:hAnsi="Calibri" w:cs="Calibri"/>
      <w:sz w:val="22"/>
    </w:rPr>
  </w:style>
  <w:style w:type="character" w:customStyle="1" w:styleId="pmterms1">
    <w:name w:val="pmterms1"/>
    <w:basedOn w:val="DefaultParagraphFont"/>
    <w:rsid w:val="00903DBE"/>
  </w:style>
  <w:style w:type="character" w:customStyle="1" w:styleId="hilite1">
    <w:name w:val="hilite1"/>
    <w:basedOn w:val="DefaultParagraphFont"/>
    <w:rsid w:val="00903DB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903DBE"/>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903DBE"/>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903DBE"/>
    <w:rPr>
      <w:rFonts w:eastAsia="Times New Roman" w:cs="Calibri"/>
      <w:b/>
      <w:szCs w:val="20"/>
    </w:rPr>
  </w:style>
  <w:style w:type="character" w:customStyle="1" w:styleId="NormaltagChar">
    <w:name w:val="Normal tag Char"/>
    <w:basedOn w:val="DefaultParagraphFont"/>
    <w:link w:val="Normaltag"/>
    <w:uiPriority w:val="99"/>
    <w:locked/>
    <w:rsid w:val="00903DBE"/>
    <w:rPr>
      <w:rFonts w:ascii="Calibri" w:eastAsia="Times New Roman" w:hAnsi="Calibri" w:cs="Calibri"/>
      <w:b/>
      <w:sz w:val="22"/>
      <w:szCs w:val="20"/>
    </w:rPr>
  </w:style>
  <w:style w:type="character" w:customStyle="1" w:styleId="DebateUnderline">
    <w:name w:val="Debate Underline"/>
    <w:qFormat/>
    <w:rsid w:val="00903DBE"/>
    <w:rPr>
      <w:rFonts w:ascii="Times New Roman" w:hAnsi="Times New Roman"/>
      <w:sz w:val="20"/>
      <w:szCs w:val="24"/>
      <w:u w:val="thick"/>
    </w:rPr>
  </w:style>
  <w:style w:type="character" w:customStyle="1" w:styleId="blue">
    <w:name w:val="blue"/>
    <w:basedOn w:val="DefaultParagraphFont"/>
    <w:rsid w:val="00903DBE"/>
    <w:rPr>
      <w:rFonts w:cs="Times New Roman"/>
    </w:rPr>
  </w:style>
  <w:style w:type="paragraph" w:customStyle="1" w:styleId="cites">
    <w:name w:val="cites"/>
    <w:link w:val="Heading1Char3"/>
    <w:autoRedefine/>
    <w:qFormat/>
    <w:rsid w:val="00903DBE"/>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903DBE"/>
    <w:rPr>
      <w:rFonts w:ascii="Times New Roman" w:eastAsia="Malgun Gothic" w:hAnsi="Times New Roman" w:cs="Times New Roman"/>
      <w:b/>
      <w:u w:val="single"/>
    </w:rPr>
  </w:style>
  <w:style w:type="paragraph" w:customStyle="1" w:styleId="tiny">
    <w:name w:val="tiny"/>
    <w:next w:val="Normal"/>
    <w:link w:val="tinyChar"/>
    <w:autoRedefine/>
    <w:qFormat/>
    <w:rsid w:val="00903DBE"/>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903DBE"/>
    <w:rPr>
      <w:rFonts w:ascii="Times New Roman" w:eastAsia="Malgun Gothic" w:hAnsi="Times New Roman" w:cs="Times New Roman"/>
      <w:sz w:val="12"/>
    </w:rPr>
  </w:style>
  <w:style w:type="character" w:customStyle="1" w:styleId="CitesChar2">
    <w:name w:val="Cites Char2"/>
    <w:link w:val="Cites0"/>
    <w:rsid w:val="00903DBE"/>
    <w:rPr>
      <w:rFonts w:eastAsia="Times New Roman" w:cs="Times New Roman"/>
      <w:b/>
      <w:bCs/>
      <w:sz w:val="20"/>
      <w:szCs w:val="20"/>
    </w:rPr>
  </w:style>
  <w:style w:type="paragraph" w:styleId="Footer">
    <w:name w:val="footer"/>
    <w:basedOn w:val="Normal"/>
    <w:link w:val="FooterChar"/>
    <w:uiPriority w:val="99"/>
    <w:rsid w:val="00903DBE"/>
    <w:pPr>
      <w:tabs>
        <w:tab w:val="center" w:pos="4680"/>
        <w:tab w:val="right" w:pos="9360"/>
      </w:tabs>
    </w:pPr>
    <w:rPr>
      <w:rFonts w:cs="Calibri"/>
    </w:rPr>
  </w:style>
  <w:style w:type="character" w:customStyle="1" w:styleId="FooterChar">
    <w:name w:val="Footer Char"/>
    <w:basedOn w:val="DefaultParagraphFont"/>
    <w:link w:val="Footer"/>
    <w:uiPriority w:val="99"/>
    <w:rsid w:val="00903DBE"/>
    <w:rPr>
      <w:rFonts w:ascii="Calibri" w:hAnsi="Calibri" w:cs="Calibri"/>
      <w:sz w:val="22"/>
    </w:rPr>
  </w:style>
  <w:style w:type="character" w:styleId="PageNumber">
    <w:name w:val="page number"/>
    <w:aliases w:val="card ununderlined"/>
    <w:basedOn w:val="DefaultParagraphFont"/>
    <w:uiPriority w:val="99"/>
    <w:rsid w:val="00903DBE"/>
  </w:style>
  <w:style w:type="paragraph" w:customStyle="1" w:styleId="BlockTitle2">
    <w:name w:val="Block Title2"/>
    <w:basedOn w:val="Normal"/>
    <w:next w:val="Normal"/>
    <w:qFormat/>
    <w:rsid w:val="00903DBE"/>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903DBE"/>
    <w:pPr>
      <w:spacing w:before="120" w:after="120"/>
    </w:pPr>
    <w:rPr>
      <w:rFonts w:eastAsia="Times New Roman" w:cs="Calibri"/>
      <w:b/>
      <w:u w:val="single"/>
      <w:lang w:bidi="en-US"/>
    </w:rPr>
  </w:style>
  <w:style w:type="paragraph" w:styleId="TOC9">
    <w:name w:val="toc 9"/>
    <w:basedOn w:val="Normal"/>
    <w:next w:val="Normal"/>
    <w:autoRedefine/>
    <w:rsid w:val="00903DBE"/>
    <w:pPr>
      <w:ind w:left="1600"/>
    </w:pPr>
    <w:rPr>
      <w:rFonts w:eastAsia="Times New Roman" w:cs="Calibri"/>
      <w:sz w:val="20"/>
      <w:lang w:bidi="en-US"/>
    </w:rPr>
  </w:style>
  <w:style w:type="paragraph" w:customStyle="1" w:styleId="TxBrp1">
    <w:name w:val="TxBr_p1"/>
    <w:basedOn w:val="Normal"/>
    <w:qFormat/>
    <w:rsid w:val="00903DBE"/>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903DBE"/>
    <w:pPr>
      <w:spacing w:before="100" w:beforeAutospacing="1" w:after="100" w:afterAutospacing="1"/>
    </w:pPr>
    <w:rPr>
      <w:rFonts w:eastAsia="Times New Roman" w:cs="Calibri"/>
      <w:lang w:bidi="en-US"/>
    </w:rPr>
  </w:style>
  <w:style w:type="paragraph" w:customStyle="1" w:styleId="fullstory">
    <w:name w:val="fullstory"/>
    <w:basedOn w:val="Normal"/>
    <w:qFormat/>
    <w:rsid w:val="00903DBE"/>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903DBE"/>
  </w:style>
  <w:style w:type="paragraph" w:customStyle="1" w:styleId="hat">
    <w:name w:val="hat"/>
    <w:basedOn w:val="Normal"/>
    <w:next w:val="Normal"/>
    <w:link w:val="hatChar"/>
    <w:qFormat/>
    <w:rsid w:val="00903DBE"/>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903DBE"/>
  </w:style>
  <w:style w:type="paragraph" w:customStyle="1" w:styleId="HotRouteChar">
    <w:name w:val="Hot Route! Char"/>
    <w:basedOn w:val="Normal"/>
    <w:qFormat/>
    <w:rsid w:val="00903DBE"/>
    <w:pPr>
      <w:ind w:left="144"/>
    </w:pPr>
    <w:rPr>
      <w:rFonts w:eastAsia="Times New Roman" w:cs="Calibri"/>
      <w:sz w:val="20"/>
      <w:lang w:bidi="en-US"/>
    </w:rPr>
  </w:style>
  <w:style w:type="character" w:styleId="Strong">
    <w:name w:val="Strong"/>
    <w:aliases w:val="8 pt font,Citation Char Char1 Char Char Char Char Char,Cut,Small 1"/>
    <w:basedOn w:val="DefaultParagraphFont"/>
    <w:uiPriority w:val="22"/>
    <w:qFormat/>
    <w:rsid w:val="00903DBE"/>
    <w:rPr>
      <w:rFonts w:cs="Times New Roman"/>
      <w:b/>
      <w:bCs/>
    </w:rPr>
  </w:style>
  <w:style w:type="paragraph" w:customStyle="1" w:styleId="Default">
    <w:name w:val="Default"/>
    <w:qFormat/>
    <w:rsid w:val="00903DBE"/>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903DBE"/>
    <w:rPr>
      <w:rFonts w:ascii="Cambria" w:hAnsi="Cambria" w:cs="Times New Roman"/>
      <w:b/>
      <w:bCs/>
      <w:sz w:val="26"/>
      <w:szCs w:val="26"/>
    </w:rPr>
  </w:style>
  <w:style w:type="character" w:customStyle="1" w:styleId="UnderliningChar">
    <w:name w:val="Underlining Char"/>
    <w:basedOn w:val="DefaultParagraphFont"/>
    <w:link w:val="Underlining"/>
    <w:rsid w:val="00903DBE"/>
    <w:rPr>
      <w:rFonts w:ascii="Arial Narrow" w:hAnsi="Arial Narrow" w:cs="Times New Roman"/>
      <w:u w:val="single"/>
    </w:rPr>
  </w:style>
  <w:style w:type="character" w:customStyle="1" w:styleId="CardCharChar1">
    <w:name w:val="Card Char Char1"/>
    <w:basedOn w:val="DefaultParagraphFont"/>
    <w:rsid w:val="00903DBE"/>
    <w:rPr>
      <w:rFonts w:cs="Times New Roman"/>
      <w:b/>
      <w:bCs/>
      <w:sz w:val="28"/>
      <w:szCs w:val="28"/>
    </w:rPr>
  </w:style>
  <w:style w:type="paragraph" w:customStyle="1" w:styleId="Cites0">
    <w:name w:val="Cites"/>
    <w:basedOn w:val="Normal"/>
    <w:link w:val="CitesChar2"/>
    <w:qFormat/>
    <w:rsid w:val="00903DB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903DBE"/>
    <w:rPr>
      <w:rFonts w:ascii="Times New Roman" w:eastAsia="Calibri" w:hAnsi="Times New Roman" w:cs="Times New Roman"/>
      <w:sz w:val="24"/>
      <w:szCs w:val="24"/>
    </w:rPr>
  </w:style>
  <w:style w:type="character" w:customStyle="1" w:styleId="apple-converted-space">
    <w:name w:val="apple-converted-space"/>
    <w:basedOn w:val="DefaultParagraphFont"/>
    <w:rsid w:val="00903DBE"/>
  </w:style>
  <w:style w:type="character" w:customStyle="1" w:styleId="hit">
    <w:name w:val="hit"/>
    <w:basedOn w:val="DefaultParagraphFont"/>
    <w:rsid w:val="00903DBE"/>
    <w:rPr>
      <w:rFonts w:cs="Times New Roman"/>
    </w:rPr>
  </w:style>
  <w:style w:type="paragraph" w:customStyle="1" w:styleId="SmallFont">
    <w:name w:val="Small Font"/>
    <w:basedOn w:val="Normal"/>
    <w:link w:val="SmallFontChar"/>
    <w:qFormat/>
    <w:rsid w:val="00903DBE"/>
    <w:pPr>
      <w:spacing w:after="200"/>
      <w:jc w:val="both"/>
    </w:pPr>
    <w:rPr>
      <w:rFonts w:eastAsia="Calibri" w:cs="Calibri"/>
      <w:szCs w:val="18"/>
    </w:rPr>
  </w:style>
  <w:style w:type="character" w:customStyle="1" w:styleId="SmallFontChar">
    <w:name w:val="Small Font Char"/>
    <w:basedOn w:val="DefaultParagraphFont"/>
    <w:link w:val="SmallFont"/>
    <w:locked/>
    <w:rsid w:val="00903DBE"/>
    <w:rPr>
      <w:rFonts w:ascii="Calibri" w:eastAsia="Calibri" w:hAnsi="Calibri" w:cs="Calibri"/>
      <w:sz w:val="22"/>
      <w:szCs w:val="18"/>
    </w:rPr>
  </w:style>
  <w:style w:type="character" w:customStyle="1" w:styleId="CircleChar1">
    <w:name w:val="Circle Char1"/>
    <w:basedOn w:val="DefaultParagraphFont"/>
    <w:rsid w:val="00903DBE"/>
    <w:rPr>
      <w:rFonts w:cs="Times New Roman"/>
      <w:b/>
      <w:i/>
      <w:sz w:val="18"/>
      <w:szCs w:val="18"/>
      <w:u w:val="single"/>
      <w:lang w:val="en-US" w:eastAsia="en-US" w:bidi="ar-SA"/>
    </w:rPr>
  </w:style>
  <w:style w:type="paragraph" w:styleId="BodyText">
    <w:name w:val="Body Text"/>
    <w:basedOn w:val="Normal"/>
    <w:link w:val="BodyTextChar"/>
    <w:qFormat/>
    <w:rsid w:val="00903DBE"/>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903DBE"/>
    <w:rPr>
      <w:rFonts w:ascii="Calibri" w:eastAsia="Times New Roman" w:hAnsi="Calibri" w:cs="Calibri"/>
      <w:sz w:val="20"/>
      <w:szCs w:val="20"/>
      <w:lang w:eastAsia="ar-SA"/>
    </w:rPr>
  </w:style>
  <w:style w:type="character" w:customStyle="1" w:styleId="verdana">
    <w:name w:val="verdana"/>
    <w:basedOn w:val="DefaultParagraphFont"/>
    <w:rsid w:val="00903DBE"/>
  </w:style>
  <w:style w:type="character" w:customStyle="1" w:styleId="CardsChar1">
    <w:name w:val="Cards Char1"/>
    <w:link w:val="Cards"/>
    <w:rsid w:val="00903DBE"/>
    <w:rPr>
      <w:rFonts w:ascii="Calibri" w:eastAsia="Times New Roman" w:hAnsi="Calibri" w:cs="Times New Roman"/>
      <w:sz w:val="20"/>
      <w:szCs w:val="20"/>
    </w:rPr>
  </w:style>
  <w:style w:type="paragraph" w:customStyle="1" w:styleId="BlockHeadings">
    <w:name w:val="Block Headings"/>
    <w:basedOn w:val="Normal"/>
    <w:link w:val="BlockHeadingsChar"/>
    <w:qFormat/>
    <w:rsid w:val="00903DB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903DBE"/>
    <w:rPr>
      <w:rFonts w:ascii="Calibri" w:eastAsia="Times New Roman" w:hAnsi="Calibri" w:cs="Times New Roman"/>
      <w:b/>
      <w:sz w:val="20"/>
      <w:szCs w:val="20"/>
    </w:rPr>
  </w:style>
  <w:style w:type="paragraph" w:customStyle="1" w:styleId="loose">
    <w:name w:val="loose"/>
    <w:basedOn w:val="Normal"/>
    <w:qFormat/>
    <w:rsid w:val="00903DBE"/>
    <w:pPr>
      <w:spacing w:before="210"/>
    </w:pPr>
    <w:rPr>
      <w:rFonts w:eastAsia="Times New Roman" w:cs="Calibri"/>
      <w:lang w:eastAsia="zh-CN" w:bidi="he-IL"/>
    </w:rPr>
  </w:style>
  <w:style w:type="character" w:customStyle="1" w:styleId="hit1">
    <w:name w:val="hit1"/>
    <w:basedOn w:val="DefaultParagraphFont"/>
    <w:rsid w:val="00903DBE"/>
    <w:rPr>
      <w:b/>
      <w:bCs/>
      <w:color w:val="CC0033"/>
    </w:rPr>
  </w:style>
  <w:style w:type="character" w:customStyle="1" w:styleId="upper">
    <w:name w:val="upper"/>
    <w:basedOn w:val="DefaultParagraphFont"/>
    <w:rsid w:val="00903DBE"/>
  </w:style>
  <w:style w:type="character" w:customStyle="1" w:styleId="Author">
    <w:name w:val="Author"/>
    <w:aliases w:val="Style Date"/>
    <w:basedOn w:val="DefaultParagraphFont"/>
    <w:qFormat/>
    <w:rsid w:val="00903DBE"/>
    <w:rPr>
      <w:b/>
      <w:sz w:val="24"/>
    </w:rPr>
  </w:style>
  <w:style w:type="character" w:customStyle="1" w:styleId="SmallFont7pt">
    <w:name w:val="Small Font (7 pt)"/>
    <w:basedOn w:val="DefaultParagraphFont"/>
    <w:rsid w:val="00903DBE"/>
    <w:rPr>
      <w:sz w:val="14"/>
    </w:rPr>
  </w:style>
  <w:style w:type="paragraph" w:customStyle="1" w:styleId="UnderlinedText">
    <w:name w:val="Underlined Text"/>
    <w:basedOn w:val="Normal"/>
    <w:qFormat/>
    <w:rsid w:val="00903DBE"/>
    <w:rPr>
      <w:rFonts w:eastAsia="Times New Roman" w:cs="Calibri"/>
      <w:b/>
      <w:szCs w:val="20"/>
    </w:rPr>
  </w:style>
  <w:style w:type="character" w:customStyle="1" w:styleId="SmallText-New">
    <w:name w:val="Small Text - New"/>
    <w:basedOn w:val="DefaultParagraphFont"/>
    <w:rsid w:val="00903DBE"/>
    <w:rPr>
      <w:rFonts w:ascii="Arial Narrow" w:hAnsi="Arial Narrow"/>
      <w:sz w:val="14"/>
    </w:rPr>
  </w:style>
  <w:style w:type="paragraph" w:customStyle="1" w:styleId="Smalltext">
    <w:name w:val="Small text"/>
    <w:aliases w:val="Quote1,Quote11"/>
    <w:basedOn w:val="Normal"/>
    <w:link w:val="SmalltextChar"/>
    <w:qFormat/>
    <w:rsid w:val="00903DBE"/>
    <w:rPr>
      <w:rFonts w:ascii="Arial Narrow" w:eastAsia="Times New Roman" w:hAnsi="Arial Narrow" w:cs="Calibri"/>
    </w:rPr>
  </w:style>
  <w:style w:type="character" w:customStyle="1" w:styleId="Underlined-New">
    <w:name w:val="Underlined - New"/>
    <w:basedOn w:val="DefaultParagraphFont"/>
    <w:rsid w:val="00903DBE"/>
    <w:rPr>
      <w:rFonts w:ascii="Arial Narrow" w:hAnsi="Arial Narrow"/>
      <w:sz w:val="16"/>
      <w:u w:val="single"/>
    </w:rPr>
  </w:style>
  <w:style w:type="paragraph" w:styleId="TOC2">
    <w:name w:val="toc 2"/>
    <w:basedOn w:val="Normal"/>
    <w:next w:val="Normal"/>
    <w:autoRedefine/>
    <w:uiPriority w:val="39"/>
    <w:rsid w:val="00903DBE"/>
    <w:pPr>
      <w:ind w:left="200"/>
    </w:pPr>
    <w:rPr>
      <w:rFonts w:eastAsia="Times New Roman" w:cs="Calibri"/>
      <w:sz w:val="20"/>
      <w:lang w:bidi="en-US"/>
    </w:rPr>
  </w:style>
  <w:style w:type="paragraph" w:styleId="Caption">
    <w:name w:val="caption"/>
    <w:basedOn w:val="Normal"/>
    <w:next w:val="Normal"/>
    <w:qFormat/>
    <w:rsid w:val="00903DBE"/>
    <w:rPr>
      <w:rFonts w:eastAsia="Times New Roman" w:cs="Calibri"/>
      <w:b/>
      <w:bCs/>
      <w:sz w:val="18"/>
      <w:szCs w:val="18"/>
      <w:lang w:bidi="en-US"/>
    </w:rPr>
  </w:style>
  <w:style w:type="paragraph" w:styleId="TOCHeading">
    <w:name w:val="TOC Heading"/>
    <w:basedOn w:val="Heading1"/>
    <w:next w:val="Normal"/>
    <w:uiPriority w:val="39"/>
    <w:qFormat/>
    <w:rsid w:val="00903DB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903DBE"/>
    <w:rPr>
      <w:rFonts w:ascii="Arial Narrow" w:hAnsi="Arial Narrow"/>
      <w:dstrike w:val="0"/>
      <w:sz w:val="20"/>
      <w:bdr w:val="single" w:sz="2" w:space="0" w:color="auto"/>
      <w:vertAlign w:val="baseline"/>
    </w:rPr>
  </w:style>
  <w:style w:type="character" w:customStyle="1" w:styleId="style65">
    <w:name w:val="style65"/>
    <w:basedOn w:val="DefaultParagraphFont"/>
    <w:rsid w:val="00903DB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903DBE"/>
    <w:rPr>
      <w:rFonts w:cs="Arial"/>
      <w:bCs/>
      <w:szCs w:val="26"/>
      <w:u w:val="single"/>
      <w:lang w:val="en-US" w:eastAsia="en-US" w:bidi="ar-SA"/>
    </w:rPr>
  </w:style>
  <w:style w:type="character" w:customStyle="1" w:styleId="qlabel">
    <w:name w:val="q_label"/>
    <w:basedOn w:val="DefaultParagraphFont"/>
    <w:rsid w:val="00903DBE"/>
  </w:style>
  <w:style w:type="character" w:customStyle="1" w:styleId="alabel">
    <w:name w:val="a_label"/>
    <w:basedOn w:val="DefaultParagraphFont"/>
    <w:rsid w:val="00903DBE"/>
  </w:style>
  <w:style w:type="character" w:customStyle="1" w:styleId="Style1Char1">
    <w:name w:val="Style1 Char1"/>
    <w:basedOn w:val="DefaultParagraphFont"/>
    <w:rsid w:val="00903DBE"/>
    <w:rPr>
      <w:rFonts w:eastAsia="SimSun"/>
      <w:sz w:val="20"/>
      <w:szCs w:val="24"/>
      <w:u w:val="single"/>
      <w:lang w:val="en-US" w:eastAsia="zh-CN" w:bidi="ar-SA"/>
    </w:rPr>
  </w:style>
  <w:style w:type="character" w:customStyle="1" w:styleId="UnderlineCharChar">
    <w:name w:val="Underline Char Char"/>
    <w:basedOn w:val="DefaultParagraphFont"/>
    <w:rsid w:val="00903DB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903DBE"/>
    <w:rPr>
      <w:rFonts w:eastAsia="MS Mincho"/>
      <w:b/>
      <w:u w:val="single"/>
      <w:lang w:val="en-US" w:eastAsia="en-US" w:bidi="ar-SA"/>
    </w:rPr>
  </w:style>
  <w:style w:type="character" w:customStyle="1" w:styleId="CardTextChar0">
    <w:name w:val="Card Text Char"/>
    <w:basedOn w:val="DefaultParagraphFont"/>
    <w:rsid w:val="00903DBE"/>
    <w:rPr>
      <w:rFonts w:ascii="Times New Roman" w:eastAsia="Times New Roman" w:hAnsi="Times New Roman" w:cs="Times New Roman"/>
      <w:szCs w:val="24"/>
    </w:rPr>
  </w:style>
  <w:style w:type="character" w:customStyle="1" w:styleId="reduce2">
    <w:name w:val="reduce2"/>
    <w:basedOn w:val="DefaultParagraphFont"/>
    <w:rsid w:val="00903DBE"/>
    <w:rPr>
      <w:rFonts w:ascii="Arial" w:hAnsi="Arial" w:cs="Arial"/>
      <w:color w:val="000000"/>
      <w:sz w:val="10"/>
      <w:szCs w:val="22"/>
    </w:rPr>
  </w:style>
  <w:style w:type="paragraph" w:customStyle="1" w:styleId="BoldUnderline">
    <w:name w:val="BoldUnderline"/>
    <w:link w:val="BoldUnderlineChar"/>
    <w:uiPriority w:val="99"/>
    <w:qFormat/>
    <w:rsid w:val="00903DBE"/>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903DBE"/>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903DBE"/>
    <w:rPr>
      <w:rFonts w:cs="Arial"/>
      <w:bCs/>
      <w:szCs w:val="26"/>
      <w:u w:val="single"/>
      <w:lang w:val="en-US" w:eastAsia="en-US" w:bidi="ar-SA"/>
    </w:rPr>
  </w:style>
  <w:style w:type="paragraph" w:customStyle="1" w:styleId="evidencetextChar">
    <w:name w:val="evidence text Char"/>
    <w:basedOn w:val="Normal"/>
    <w:qFormat/>
    <w:rsid w:val="00903DBE"/>
    <w:pPr>
      <w:ind w:left="1728" w:right="1008"/>
    </w:pPr>
    <w:rPr>
      <w:rFonts w:eastAsia="Times New Roman" w:cs="Calibri"/>
      <w:color w:val="000000"/>
      <w:sz w:val="18"/>
    </w:rPr>
  </w:style>
  <w:style w:type="character" w:customStyle="1" w:styleId="underline2">
    <w:name w:val="underline2"/>
    <w:basedOn w:val="DefaultParagraphFont"/>
    <w:rsid w:val="00903DBE"/>
    <w:rPr>
      <w:u w:val="single"/>
    </w:rPr>
  </w:style>
  <w:style w:type="character" w:customStyle="1" w:styleId="Style11ptUnderlineBorderSinglesolidlineAuto05pt">
    <w:name w:val="Style 11 pt Underline Border: : (Single solid line Auto  0.5 pt..."/>
    <w:rsid w:val="00903DB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903DB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903DBE"/>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903DBE"/>
    <w:rPr>
      <w:u w:val="single"/>
    </w:rPr>
  </w:style>
  <w:style w:type="paragraph" w:customStyle="1" w:styleId="UnderlineChar4">
    <w:name w:val="Underline Char4"/>
    <w:basedOn w:val="Normal"/>
    <w:link w:val="UnderlineChar4Char"/>
    <w:qFormat/>
    <w:rsid w:val="00903DBE"/>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903DBE"/>
    <w:rPr>
      <w:b/>
      <w:u w:val="single"/>
    </w:rPr>
  </w:style>
  <w:style w:type="paragraph" w:customStyle="1" w:styleId="BoldandUnderlineChar3">
    <w:name w:val="Bold and Underline Char3"/>
    <w:basedOn w:val="Normal"/>
    <w:link w:val="BoldandUnderlineChar3Char2"/>
    <w:qFormat/>
    <w:rsid w:val="00903DBE"/>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903DBE"/>
    <w:rPr>
      <w:rFonts w:eastAsia="Times New Roman" w:cs="Calibri"/>
      <w:u w:val="single"/>
    </w:rPr>
  </w:style>
  <w:style w:type="character" w:customStyle="1" w:styleId="StyleUnderlineChar11ptChar">
    <w:name w:val="Style Underline Char + 11 pt Char"/>
    <w:basedOn w:val="DefaultParagraphFont"/>
    <w:link w:val="StyleUnderlineChar11pt"/>
    <w:rsid w:val="00903DBE"/>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903DBE"/>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903DBE"/>
    <w:rPr>
      <w:rFonts w:ascii="Calibri" w:eastAsia="Times New Roman" w:hAnsi="Calibri" w:cs="Calibri"/>
      <w:b/>
      <w:bCs/>
      <w:sz w:val="22"/>
      <w:u w:val="single"/>
    </w:rPr>
  </w:style>
  <w:style w:type="character" w:customStyle="1" w:styleId="inside-head">
    <w:name w:val="inside-head"/>
    <w:basedOn w:val="DefaultParagraphFont"/>
    <w:rsid w:val="00903DBE"/>
  </w:style>
  <w:style w:type="paragraph" w:customStyle="1" w:styleId="Style3">
    <w:name w:val="Style3"/>
    <w:basedOn w:val="Normal"/>
    <w:link w:val="Style3Char"/>
    <w:qFormat/>
    <w:rsid w:val="00903DBE"/>
    <w:rPr>
      <w:rFonts w:ascii="Arial Narrow" w:eastAsia="Times New Roman" w:hAnsi="Arial Narrow" w:cs="Calibri"/>
      <w:b/>
    </w:rPr>
  </w:style>
  <w:style w:type="character" w:customStyle="1" w:styleId="Style3Char">
    <w:name w:val="Style3 Char"/>
    <w:basedOn w:val="DefaultParagraphFont"/>
    <w:link w:val="Style3"/>
    <w:rsid w:val="00903DBE"/>
    <w:rPr>
      <w:rFonts w:ascii="Arial Narrow" w:eastAsia="Times New Roman" w:hAnsi="Arial Narrow" w:cs="Calibri"/>
      <w:b/>
      <w:sz w:val="22"/>
    </w:rPr>
  </w:style>
  <w:style w:type="character" w:customStyle="1" w:styleId="7TimesNewRoman">
    <w:name w:val="7 Times New Roman"/>
    <w:rsid w:val="00903DB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903DBE"/>
  </w:style>
  <w:style w:type="character" w:customStyle="1" w:styleId="officialsbureau">
    <w:name w:val="official_s_bureau"/>
    <w:basedOn w:val="DefaultParagraphFont"/>
    <w:rsid w:val="00903DBE"/>
  </w:style>
  <w:style w:type="paragraph" w:customStyle="1" w:styleId="Stylecard11ptUnderline">
    <w:name w:val="Style card + 11 pt Underline"/>
    <w:basedOn w:val="Normal"/>
    <w:link w:val="Stylecard11ptUnderlineChar"/>
    <w:qFormat/>
    <w:rsid w:val="00903DBE"/>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903DBE"/>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903DBE"/>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903DBE"/>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903DB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903DBE"/>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903DBE"/>
    <w:rPr>
      <w:rFonts w:ascii="Georgia" w:eastAsia="SimSun" w:hAnsi="Georgia" w:cs="Calibri"/>
      <w:sz w:val="22"/>
      <w:u w:val="single"/>
      <w:lang w:eastAsia="zh-CN"/>
    </w:rPr>
  </w:style>
  <w:style w:type="paragraph" w:styleId="HTMLPreformatted">
    <w:name w:val="HTML Preformatted"/>
    <w:basedOn w:val="Normal"/>
    <w:link w:val="HTMLPreformattedChar"/>
    <w:rsid w:val="0090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903DBE"/>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903DBE"/>
    <w:rPr>
      <w:rFonts w:cs="Calibri"/>
      <w:u w:val="single"/>
    </w:rPr>
  </w:style>
  <w:style w:type="character" w:customStyle="1" w:styleId="StyleUnderlining11ptChar">
    <w:name w:val="Style Underlining + 11 pt Char"/>
    <w:basedOn w:val="DefaultParagraphFont"/>
    <w:link w:val="StyleUnderlining11pt"/>
    <w:rsid w:val="00903DBE"/>
    <w:rPr>
      <w:rFonts w:ascii="Calibri" w:hAnsi="Calibri" w:cs="Calibri"/>
      <w:sz w:val="22"/>
      <w:u w:val="single"/>
    </w:rPr>
  </w:style>
  <w:style w:type="paragraph" w:customStyle="1" w:styleId="StyleCardText9pt">
    <w:name w:val="Style Card Text + 9 pt"/>
    <w:basedOn w:val="Normal"/>
    <w:link w:val="StyleCardText9ptChar"/>
    <w:qFormat/>
    <w:rsid w:val="00903DBE"/>
    <w:pPr>
      <w:spacing w:after="200"/>
      <w:contextualSpacing/>
    </w:pPr>
    <w:rPr>
      <w:rFonts w:eastAsia="Calibri" w:cs="Calibri"/>
    </w:rPr>
  </w:style>
  <w:style w:type="character" w:customStyle="1" w:styleId="StyleCardText9ptChar">
    <w:name w:val="Style Card Text + 9 pt Char"/>
    <w:basedOn w:val="DefaultParagraphFont"/>
    <w:link w:val="StyleCardText9pt"/>
    <w:rsid w:val="00903DBE"/>
    <w:rPr>
      <w:rFonts w:ascii="Calibri" w:eastAsia="Calibri" w:hAnsi="Calibri" w:cs="Calibri"/>
      <w:sz w:val="22"/>
    </w:rPr>
  </w:style>
  <w:style w:type="paragraph" w:styleId="Quote">
    <w:name w:val="Quote"/>
    <w:basedOn w:val="Normal"/>
    <w:next w:val="Normal"/>
    <w:link w:val="QuoteChar"/>
    <w:uiPriority w:val="29"/>
    <w:qFormat/>
    <w:rsid w:val="00903DBE"/>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903DBE"/>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903DBE"/>
    <w:rPr>
      <w:rFonts w:ascii="Arial Narrow" w:hAnsi="Arial Narrow" w:cs="Times New Roman"/>
      <w:sz w:val="24"/>
      <w:u w:val="single"/>
    </w:rPr>
  </w:style>
  <w:style w:type="character" w:customStyle="1" w:styleId="ital-inline">
    <w:name w:val="ital-inline"/>
    <w:basedOn w:val="DefaultParagraphFont"/>
    <w:rsid w:val="00903DBE"/>
  </w:style>
  <w:style w:type="character" w:customStyle="1" w:styleId="underlineChar">
    <w:name w:val="underline Char"/>
    <w:basedOn w:val="DefaultParagraphFont"/>
    <w:rsid w:val="00903DB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903DB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903DBE"/>
    <w:rPr>
      <w:sz w:val="20"/>
      <w:u w:val="single"/>
    </w:rPr>
  </w:style>
  <w:style w:type="paragraph" w:styleId="BodyTextIndent2">
    <w:name w:val="Body Text Indent 2"/>
    <w:basedOn w:val="Normal"/>
    <w:link w:val="BodyTextIndent2Char"/>
    <w:unhideWhenUsed/>
    <w:rsid w:val="00903DBE"/>
    <w:pPr>
      <w:spacing w:after="120" w:line="480" w:lineRule="auto"/>
      <w:ind w:left="360"/>
    </w:pPr>
    <w:rPr>
      <w:rFonts w:cs="Calibri"/>
    </w:rPr>
  </w:style>
  <w:style w:type="character" w:customStyle="1" w:styleId="BodyTextIndent2Char">
    <w:name w:val="Body Text Indent 2 Char"/>
    <w:basedOn w:val="DefaultParagraphFont"/>
    <w:link w:val="BodyTextIndent2"/>
    <w:rsid w:val="00903DBE"/>
    <w:rPr>
      <w:rFonts w:ascii="Calibri" w:hAnsi="Calibri" w:cs="Calibri"/>
      <w:sz w:val="22"/>
    </w:rPr>
  </w:style>
  <w:style w:type="paragraph" w:styleId="BodyTextIndent3">
    <w:name w:val="Body Text Indent 3"/>
    <w:basedOn w:val="Normal"/>
    <w:link w:val="BodyTextIndent3Char"/>
    <w:uiPriority w:val="99"/>
    <w:semiHidden/>
    <w:unhideWhenUsed/>
    <w:rsid w:val="00903DBE"/>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903DBE"/>
    <w:rPr>
      <w:rFonts w:ascii="Calibri" w:hAnsi="Calibri" w:cs="Calibri"/>
      <w:sz w:val="22"/>
      <w:szCs w:val="16"/>
    </w:rPr>
  </w:style>
  <w:style w:type="paragraph" w:styleId="BodyText2">
    <w:name w:val="Body Text 2"/>
    <w:basedOn w:val="Normal"/>
    <w:link w:val="BodyText2Char"/>
    <w:unhideWhenUsed/>
    <w:rsid w:val="00903DBE"/>
    <w:pPr>
      <w:spacing w:after="120" w:line="480" w:lineRule="auto"/>
    </w:pPr>
    <w:rPr>
      <w:rFonts w:cs="Calibri"/>
    </w:rPr>
  </w:style>
  <w:style w:type="character" w:customStyle="1" w:styleId="BodyText2Char">
    <w:name w:val="Body Text 2 Char"/>
    <w:basedOn w:val="DefaultParagraphFont"/>
    <w:link w:val="BodyText2"/>
    <w:rsid w:val="00903DBE"/>
    <w:rPr>
      <w:rFonts w:ascii="Calibri" w:hAnsi="Calibri" w:cs="Calibri"/>
      <w:sz w:val="22"/>
    </w:rPr>
  </w:style>
  <w:style w:type="paragraph" w:styleId="BodyTextIndent">
    <w:name w:val="Body Text Indent"/>
    <w:basedOn w:val="Normal"/>
    <w:link w:val="BodyTextIndentChar"/>
    <w:uiPriority w:val="99"/>
    <w:unhideWhenUsed/>
    <w:rsid w:val="00903DBE"/>
    <w:pPr>
      <w:spacing w:after="120"/>
      <w:ind w:left="360"/>
    </w:pPr>
    <w:rPr>
      <w:rFonts w:cs="Calibri"/>
    </w:rPr>
  </w:style>
  <w:style w:type="character" w:customStyle="1" w:styleId="BodyTextIndentChar">
    <w:name w:val="Body Text Indent Char"/>
    <w:basedOn w:val="DefaultParagraphFont"/>
    <w:link w:val="BodyTextIndent"/>
    <w:uiPriority w:val="99"/>
    <w:rsid w:val="00903DBE"/>
    <w:rPr>
      <w:rFonts w:ascii="Calibri" w:hAnsi="Calibri" w:cs="Calibri"/>
      <w:sz w:val="22"/>
    </w:rPr>
  </w:style>
  <w:style w:type="paragraph" w:styleId="BodyText3">
    <w:name w:val="Body Text 3"/>
    <w:basedOn w:val="Normal"/>
    <w:link w:val="BodyText3Char"/>
    <w:unhideWhenUsed/>
    <w:rsid w:val="00903DBE"/>
    <w:pPr>
      <w:spacing w:after="120"/>
    </w:pPr>
    <w:rPr>
      <w:rFonts w:cs="Calibri"/>
      <w:szCs w:val="16"/>
    </w:rPr>
  </w:style>
  <w:style w:type="character" w:customStyle="1" w:styleId="BodyText3Char">
    <w:name w:val="Body Text 3 Char"/>
    <w:basedOn w:val="DefaultParagraphFont"/>
    <w:link w:val="BodyText3"/>
    <w:rsid w:val="00903DBE"/>
    <w:rPr>
      <w:rFonts w:ascii="Calibri" w:hAnsi="Calibri" w:cs="Calibri"/>
      <w:sz w:val="22"/>
      <w:szCs w:val="16"/>
    </w:rPr>
  </w:style>
  <w:style w:type="character" w:customStyle="1" w:styleId="StyleBold">
    <w:name w:val="Style Bold"/>
    <w:basedOn w:val="DefaultParagraphFont"/>
    <w:uiPriority w:val="9"/>
    <w:semiHidden/>
    <w:rsid w:val="00903DBE"/>
    <w:rPr>
      <w:b/>
      <w:bCs/>
    </w:rPr>
  </w:style>
  <w:style w:type="character" w:customStyle="1" w:styleId="body-text">
    <w:name w:val="body-text"/>
    <w:basedOn w:val="DefaultParagraphFont"/>
    <w:rsid w:val="00903DBE"/>
  </w:style>
  <w:style w:type="paragraph" w:customStyle="1" w:styleId="StyleStyle411ptBoldBorderSinglesolidlineAuto0">
    <w:name w:val="Style Style4 + 11 pt Bold Border: : (Single solid line Auto  0...."/>
    <w:basedOn w:val="Normal"/>
    <w:link w:val="StyleStyle411ptBoldBorderSinglesolidlineAuto0Char"/>
    <w:qFormat/>
    <w:rsid w:val="00903DBE"/>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03DBE"/>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903DBE"/>
    <w:rPr>
      <w:rFonts w:ascii="Segoe UI" w:eastAsiaTheme="minorHAnsi" w:hAnsi="Segoe UI" w:cs="Segoe UI"/>
      <w:sz w:val="18"/>
      <w:szCs w:val="18"/>
    </w:rPr>
  </w:style>
  <w:style w:type="character" w:customStyle="1" w:styleId="globalcontentbody">
    <w:name w:val="globalcontentbody"/>
    <w:basedOn w:val="DefaultParagraphFont"/>
    <w:rsid w:val="00903DBE"/>
  </w:style>
  <w:style w:type="paragraph" w:customStyle="1" w:styleId="StyleStyle112pt">
    <w:name w:val="Style Style1 + 12 pt"/>
    <w:basedOn w:val="Normal"/>
    <w:link w:val="StyleStyle112ptChar"/>
    <w:qFormat/>
    <w:rsid w:val="00903DBE"/>
    <w:rPr>
      <w:rFonts w:eastAsia="SimSun" w:cs="Calibri"/>
      <w:u w:val="single"/>
      <w:lang w:eastAsia="zh-CN"/>
    </w:rPr>
  </w:style>
  <w:style w:type="character" w:customStyle="1" w:styleId="StyleStyle112ptChar">
    <w:name w:val="Style Style1 + 12 pt Char"/>
    <w:basedOn w:val="DefaultParagraphFont"/>
    <w:link w:val="StyleStyle112pt"/>
    <w:rsid w:val="00903DBE"/>
    <w:rPr>
      <w:rFonts w:ascii="Calibri" w:eastAsia="SimSun" w:hAnsi="Calibri" w:cs="Calibri"/>
      <w:sz w:val="22"/>
      <w:u w:val="single"/>
      <w:lang w:eastAsia="zh-CN"/>
    </w:rPr>
  </w:style>
  <w:style w:type="paragraph" w:customStyle="1" w:styleId="MinimizedText">
    <w:name w:val="Minimized Text"/>
    <w:basedOn w:val="Normal"/>
    <w:link w:val="MinimizedTextChar"/>
    <w:qFormat/>
    <w:rsid w:val="00903DBE"/>
    <w:rPr>
      <w:rFonts w:eastAsia="Times New Roman" w:cs="Calibri"/>
    </w:rPr>
  </w:style>
  <w:style w:type="character" w:customStyle="1" w:styleId="MinimizedTextChar">
    <w:name w:val="Minimized Text Char"/>
    <w:basedOn w:val="DefaultParagraphFont"/>
    <w:link w:val="MinimizedText"/>
    <w:rsid w:val="00903DBE"/>
    <w:rPr>
      <w:rFonts w:ascii="Calibri" w:eastAsia="Times New Roman" w:hAnsi="Calibri" w:cs="Calibri"/>
      <w:sz w:val="22"/>
    </w:rPr>
  </w:style>
  <w:style w:type="character" w:customStyle="1" w:styleId="term1">
    <w:name w:val="term1"/>
    <w:basedOn w:val="DefaultParagraphFont"/>
    <w:rsid w:val="00903DBE"/>
    <w:rPr>
      <w:b/>
      <w:bCs/>
    </w:rPr>
  </w:style>
  <w:style w:type="character" w:customStyle="1" w:styleId="Styleterm111ptUnderline">
    <w:name w:val="Style term1 + 11 pt Underline"/>
    <w:basedOn w:val="term1"/>
    <w:rsid w:val="00903DBE"/>
    <w:rPr>
      <w:b/>
      <w:bCs/>
      <w:sz w:val="20"/>
      <w:u w:val="single"/>
    </w:rPr>
  </w:style>
  <w:style w:type="paragraph" w:customStyle="1" w:styleId="StyleMinimizedTextArialNarrow10pt">
    <w:name w:val="Style Minimized Text + Arial Narrow 10 pt"/>
    <w:basedOn w:val="MinimizedText"/>
    <w:link w:val="StyleMinimizedTextArialNarrow10ptChar"/>
    <w:qFormat/>
    <w:rsid w:val="00903DBE"/>
    <w:rPr>
      <w:sz w:val="20"/>
    </w:rPr>
  </w:style>
  <w:style w:type="character" w:customStyle="1" w:styleId="StyleMinimizedTextArialNarrow10ptChar">
    <w:name w:val="Style Minimized Text + Arial Narrow 10 pt Char"/>
    <w:basedOn w:val="MinimizedTextChar"/>
    <w:link w:val="StyleMinimizedTextArialNarrow10pt"/>
    <w:rsid w:val="00903DBE"/>
    <w:rPr>
      <w:rFonts w:ascii="Calibri" w:eastAsia="Times New Roman" w:hAnsi="Calibri" w:cs="Calibri"/>
      <w:sz w:val="20"/>
    </w:rPr>
  </w:style>
  <w:style w:type="character" w:customStyle="1" w:styleId="Styleunderline11ptBold">
    <w:name w:val="Style underline + 11 pt Bold"/>
    <w:basedOn w:val="underline"/>
    <w:rsid w:val="00903DB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903DBE"/>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903DBE"/>
    <w:rPr>
      <w:rFonts w:ascii="Calibri" w:eastAsia="Times New Roman" w:hAnsi="Calibri" w:cs="Calibri"/>
      <w:sz w:val="22"/>
      <w:u w:val="single"/>
      <w:bdr w:val="single" w:sz="4" w:space="0" w:color="auto"/>
    </w:rPr>
  </w:style>
  <w:style w:type="character" w:customStyle="1" w:styleId="Style9pt">
    <w:name w:val="Style 9 pt"/>
    <w:basedOn w:val="DefaultParagraphFont"/>
    <w:rsid w:val="00903DBE"/>
    <w:rPr>
      <w:rFonts w:ascii="Times New Roman" w:hAnsi="Times New Roman"/>
      <w:sz w:val="20"/>
    </w:rPr>
  </w:style>
  <w:style w:type="paragraph" w:customStyle="1" w:styleId="StyleStyle49pt3">
    <w:name w:val="Style Style4 + 9 pt3"/>
    <w:basedOn w:val="Style4"/>
    <w:link w:val="StyleStyle49pt3Char"/>
    <w:qFormat/>
    <w:rsid w:val="00903DBE"/>
    <w:rPr>
      <w:rFonts w:cs="Times New Roman"/>
    </w:rPr>
  </w:style>
  <w:style w:type="character" w:customStyle="1" w:styleId="StyleStyle49pt3Char">
    <w:name w:val="Style Style4 + 9 pt3 Char"/>
    <w:basedOn w:val="Style4Char"/>
    <w:link w:val="StyleStyle49pt3"/>
    <w:rsid w:val="00903DBE"/>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903DBE"/>
    <w:rPr>
      <w:rFonts w:cs="Times New Roman"/>
      <w:b/>
      <w:bCs/>
    </w:rPr>
  </w:style>
  <w:style w:type="character" w:customStyle="1" w:styleId="StyleStyle4BoldChar">
    <w:name w:val="Style Style4 + Bold Char"/>
    <w:basedOn w:val="Style4Char"/>
    <w:link w:val="StyleStyle4Bold"/>
    <w:rsid w:val="00903DBE"/>
    <w:rPr>
      <w:rFonts w:ascii="Calibri" w:eastAsia="Times New Roman" w:hAnsi="Calibri" w:cs="Times New Roman"/>
      <w:b/>
      <w:bCs/>
      <w:sz w:val="22"/>
      <w:u w:val="single"/>
    </w:rPr>
  </w:style>
  <w:style w:type="character" w:customStyle="1" w:styleId="CharChar11">
    <w:name w:val="Char Char11"/>
    <w:basedOn w:val="DefaultParagraphFont"/>
    <w:rsid w:val="00903DBE"/>
    <w:rPr>
      <w:rFonts w:cs="Arial"/>
      <w:bCs/>
      <w:szCs w:val="26"/>
      <w:u w:val="single"/>
      <w:lang w:val="en-US" w:eastAsia="en-US" w:bidi="ar-SA"/>
    </w:rPr>
  </w:style>
  <w:style w:type="character" w:customStyle="1" w:styleId="authorbio">
    <w:name w:val="authorbio"/>
    <w:basedOn w:val="DefaultParagraphFont"/>
    <w:rsid w:val="00903DBE"/>
  </w:style>
  <w:style w:type="character" w:customStyle="1" w:styleId="a">
    <w:name w:val="a"/>
    <w:basedOn w:val="DefaultParagraphFont"/>
    <w:rsid w:val="00903DBE"/>
  </w:style>
  <w:style w:type="character" w:customStyle="1" w:styleId="StyleStyleUnderline411pt">
    <w:name w:val="Style Style Underline4 + 11 pt"/>
    <w:basedOn w:val="DefaultParagraphFont"/>
    <w:rsid w:val="00903DBE"/>
    <w:rPr>
      <w:sz w:val="20"/>
      <w:u w:val="single"/>
    </w:rPr>
  </w:style>
  <w:style w:type="character" w:customStyle="1" w:styleId="StyleStyleUnderline411ptBold">
    <w:name w:val="Style Style Underline4 + 11 pt Bold"/>
    <w:basedOn w:val="DefaultParagraphFont"/>
    <w:rsid w:val="00903DBE"/>
    <w:rPr>
      <w:b/>
      <w:bCs/>
      <w:sz w:val="20"/>
      <w:u w:val="single"/>
    </w:rPr>
  </w:style>
  <w:style w:type="character" w:customStyle="1" w:styleId="StyleStyleUnderline311pt">
    <w:name w:val="Style Style Underline3 + 11 pt"/>
    <w:basedOn w:val="DefaultParagraphFont"/>
    <w:rsid w:val="00903DBE"/>
    <w:rPr>
      <w:sz w:val="20"/>
      <w:u w:val="single"/>
    </w:rPr>
  </w:style>
  <w:style w:type="character" w:customStyle="1" w:styleId="StyleStyleUnderline311ptBold">
    <w:name w:val="Style Style Underline3 + 11 pt Bold"/>
    <w:basedOn w:val="DefaultParagraphFont"/>
    <w:rsid w:val="00903DBE"/>
    <w:rPr>
      <w:b/>
      <w:bCs/>
      <w:sz w:val="20"/>
      <w:u w:val="single"/>
    </w:rPr>
  </w:style>
  <w:style w:type="character" w:customStyle="1" w:styleId="StyleUnderline3">
    <w:name w:val="Style Underline3"/>
    <w:basedOn w:val="DefaultParagraphFont"/>
    <w:rsid w:val="00903DBE"/>
    <w:rPr>
      <w:u w:val="single"/>
    </w:rPr>
  </w:style>
  <w:style w:type="paragraph" w:customStyle="1" w:styleId="StyleStyle111ptBorderSinglesolidlineAuto05ptL">
    <w:name w:val="Style Style1 + 11 pt Border: : (Single solid line Auto  0.5 pt L..."/>
    <w:link w:val="StyleStyle111ptBorderSinglesolidlineAuto05ptLChar"/>
    <w:qFormat/>
    <w:rsid w:val="00903DBE"/>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903DB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903DBE"/>
    <w:rPr>
      <w:u w:val="single"/>
    </w:rPr>
  </w:style>
  <w:style w:type="character" w:customStyle="1" w:styleId="NothingChar">
    <w:name w:val="Nothing Char"/>
    <w:basedOn w:val="DefaultParagraphFont"/>
    <w:link w:val="Nothing"/>
    <w:rsid w:val="00903DBE"/>
    <w:rPr>
      <w:rFonts w:ascii="Times New Roman" w:eastAsia="Times New Roman" w:hAnsi="Times New Roman" w:cs="Times New Roman"/>
      <w:sz w:val="20"/>
    </w:rPr>
  </w:style>
  <w:style w:type="character" w:customStyle="1" w:styleId="CardsFont12pt0">
    <w:name w:val="Cards + Font 12pt"/>
    <w:basedOn w:val="DefaultParagraphFont"/>
    <w:rsid w:val="00903DBE"/>
    <w:rPr>
      <w:rFonts w:ascii="Times New Roman" w:eastAsia="Calibri" w:hAnsi="Times New Roman" w:cs="Times New Roman"/>
      <w:sz w:val="24"/>
      <w:szCs w:val="20"/>
      <w:u w:val="single"/>
    </w:rPr>
  </w:style>
  <w:style w:type="character" w:customStyle="1" w:styleId="SmallTextChar0">
    <w:name w:val="Small Text Char"/>
    <w:basedOn w:val="CardTextChar0"/>
    <w:rsid w:val="00903DBE"/>
    <w:rPr>
      <w:rFonts w:ascii="Times New Roman" w:eastAsia="MS Mincho" w:hAnsi="Times New Roman" w:cs="Times New Roman"/>
      <w:sz w:val="15"/>
      <w:szCs w:val="24"/>
      <w:lang w:eastAsia="ja-JP"/>
    </w:rPr>
  </w:style>
  <w:style w:type="paragraph" w:customStyle="1" w:styleId="Circled">
    <w:name w:val="Circled"/>
    <w:link w:val="CircledChar"/>
    <w:qFormat/>
    <w:rsid w:val="00903DBE"/>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903DBE"/>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903DB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903DBE"/>
  </w:style>
  <w:style w:type="character" w:customStyle="1" w:styleId="part-of-speech">
    <w:name w:val="part-of-speech"/>
    <w:basedOn w:val="DefaultParagraphFont"/>
    <w:rsid w:val="00903DBE"/>
  </w:style>
  <w:style w:type="character" w:customStyle="1" w:styleId="sep">
    <w:name w:val="sep"/>
    <w:basedOn w:val="DefaultParagraphFont"/>
    <w:rsid w:val="00903DBE"/>
  </w:style>
  <w:style w:type="character" w:customStyle="1" w:styleId="pron">
    <w:name w:val="pron"/>
    <w:basedOn w:val="DefaultParagraphFont"/>
    <w:rsid w:val="00903DBE"/>
  </w:style>
  <w:style w:type="paragraph" w:customStyle="1" w:styleId="StyleStyle4LatinTimesNewRomanAsianSimSun">
    <w:name w:val="Style Style4 + (Latin) Times New Roman (Asian) SimSun"/>
    <w:basedOn w:val="Normal"/>
    <w:link w:val="StyleStyle4LatinTimesNewRomanAsianSimSunChar"/>
    <w:qFormat/>
    <w:rsid w:val="00903DBE"/>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903DBE"/>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03DBE"/>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903DBE"/>
    <w:rPr>
      <w:rFonts w:ascii="Calibri" w:eastAsia="SimSun" w:hAnsi="Calibri" w:cs="Calibri"/>
      <w:b/>
      <w:bCs/>
      <w:sz w:val="22"/>
      <w:u w:val="single"/>
    </w:rPr>
  </w:style>
  <w:style w:type="character" w:customStyle="1" w:styleId="CharChar3">
    <w:name w:val="Char Char3"/>
    <w:basedOn w:val="DefaultParagraphFont"/>
    <w:rsid w:val="00903DB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903DBE"/>
    <w:rPr>
      <w:bCs/>
      <w:szCs w:val="26"/>
      <w:u w:val="single"/>
    </w:rPr>
  </w:style>
  <w:style w:type="paragraph" w:styleId="Subtitle">
    <w:name w:val="Subtitle"/>
    <w:aliases w:val="Underlined card text"/>
    <w:basedOn w:val="Normal"/>
    <w:next w:val="Normal"/>
    <w:link w:val="SubtitleChar"/>
    <w:uiPriority w:val="99"/>
    <w:qFormat/>
    <w:rsid w:val="00903DBE"/>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903DBE"/>
    <w:rPr>
      <w:color w:val="5A5A5A" w:themeColor="text1" w:themeTint="A5"/>
      <w:spacing w:val="15"/>
      <w:sz w:val="22"/>
      <w:szCs w:val="22"/>
    </w:rPr>
  </w:style>
  <w:style w:type="paragraph" w:customStyle="1" w:styleId="StyleStyle411pt1">
    <w:name w:val="Style Style4 + 11 pt1"/>
    <w:basedOn w:val="Style4"/>
    <w:link w:val="StyleStyle411pt1Char"/>
    <w:qFormat/>
    <w:rsid w:val="00903DBE"/>
    <w:rPr>
      <w:rFonts w:cs="Times New Roman"/>
    </w:rPr>
  </w:style>
  <w:style w:type="character" w:customStyle="1" w:styleId="StyleStyle411pt1Char">
    <w:name w:val="Style Style4 + 11 pt1 Char"/>
    <w:basedOn w:val="Style4Char"/>
    <w:link w:val="StyleStyle411pt1"/>
    <w:rsid w:val="00903DBE"/>
    <w:rPr>
      <w:rFonts w:ascii="Calibri" w:eastAsia="Times New Roman" w:hAnsi="Calibri" w:cs="Times New Roman"/>
      <w:sz w:val="22"/>
      <w:u w:val="single"/>
    </w:rPr>
  </w:style>
  <w:style w:type="character" w:customStyle="1" w:styleId="BoldandUnderlineCharChar2">
    <w:name w:val="Bold and Underline Char Char2"/>
    <w:basedOn w:val="DefaultParagraphFont"/>
    <w:rsid w:val="00903DBE"/>
    <w:rPr>
      <w:b/>
      <w:u w:val="single"/>
      <w:lang w:val="en-US" w:eastAsia="en-US" w:bidi="ar-SA"/>
    </w:rPr>
  </w:style>
  <w:style w:type="character" w:customStyle="1" w:styleId="StyleUnderlineCharChar111pt">
    <w:name w:val="Style Underline Char Char1 + 11 pt"/>
    <w:basedOn w:val="DefaultParagraphFont"/>
    <w:rsid w:val="00903DB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903DBE"/>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903DBE"/>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903DBE"/>
    <w:rPr>
      <w:sz w:val="22"/>
      <w:u w:val="single"/>
    </w:rPr>
  </w:style>
  <w:style w:type="paragraph" w:customStyle="1" w:styleId="StyleMinimizedTextArialNarrow9pt">
    <w:name w:val="Style Minimized Text + Arial Narrow 9 pt"/>
    <w:basedOn w:val="Normal"/>
    <w:link w:val="StyleMinimizedTextArialNarrow9ptChar"/>
    <w:qFormat/>
    <w:rsid w:val="00903DBE"/>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903DBE"/>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903DBE"/>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903DBE"/>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903DB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903DBE"/>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903DB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903DBE"/>
    <w:rPr>
      <w:b w:val="0"/>
      <w:bCs/>
      <w:sz w:val="20"/>
      <w:u w:val="single"/>
      <w:lang w:val="en-US" w:eastAsia="en-US" w:bidi="ar-SA"/>
    </w:rPr>
  </w:style>
  <w:style w:type="character" w:customStyle="1" w:styleId="Styleunderline9pt">
    <w:name w:val="Style underline + 9 pt"/>
    <w:basedOn w:val="underline"/>
    <w:rsid w:val="00903DBE"/>
    <w:rPr>
      <w:rFonts w:ascii="Times New Roman" w:hAnsi="Times New Roman" w:cs="Times New Roman"/>
      <w:b/>
      <w:sz w:val="20"/>
      <w:u w:val="single"/>
    </w:rPr>
  </w:style>
  <w:style w:type="character" w:customStyle="1" w:styleId="StyleTimesNewRoman9pt">
    <w:name w:val="Style Times New Roman 9 pt"/>
    <w:basedOn w:val="DefaultParagraphFont"/>
    <w:rsid w:val="00903DBE"/>
    <w:rPr>
      <w:rFonts w:ascii="Times New Roman" w:hAnsi="Times New Roman"/>
      <w:sz w:val="20"/>
    </w:rPr>
  </w:style>
  <w:style w:type="character" w:customStyle="1" w:styleId="Styleunderline9pt1">
    <w:name w:val="Style underline + 9 pt1"/>
    <w:basedOn w:val="underline"/>
    <w:rsid w:val="00903DB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903DB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903DB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903DBE"/>
    <w:rPr>
      <w:b/>
      <w:bCs/>
      <w:noProof w:val="0"/>
      <w:sz w:val="20"/>
      <w:u w:val="single"/>
      <w:lang w:val="en-US" w:eastAsia="en-US" w:bidi="ar-SA"/>
    </w:rPr>
  </w:style>
  <w:style w:type="character" w:customStyle="1" w:styleId="Hyperlink23">
    <w:name w:val="Hyperlink23"/>
    <w:basedOn w:val="DefaultParagraphFont"/>
    <w:rsid w:val="00903DBE"/>
    <w:rPr>
      <w:color w:val="3300CC"/>
      <w:u w:val="single"/>
    </w:rPr>
  </w:style>
  <w:style w:type="paragraph" w:customStyle="1" w:styleId="cardCharChar">
    <w:name w:val="card Char Char"/>
    <w:basedOn w:val="Normal"/>
    <w:link w:val="cardCharCharChar"/>
    <w:qFormat/>
    <w:rsid w:val="00903DBE"/>
    <w:pPr>
      <w:ind w:left="288" w:right="288"/>
    </w:pPr>
    <w:rPr>
      <w:rFonts w:eastAsia="Times New Roman" w:cs="Calibri"/>
      <w:szCs w:val="20"/>
    </w:rPr>
  </w:style>
  <w:style w:type="character" w:customStyle="1" w:styleId="cardCharCharChar">
    <w:name w:val="card Char Char Char"/>
    <w:basedOn w:val="DefaultParagraphFont"/>
    <w:link w:val="cardCharChar"/>
    <w:rsid w:val="00903DBE"/>
    <w:rPr>
      <w:rFonts w:ascii="Calibri" w:eastAsia="Times New Roman" w:hAnsi="Calibri" w:cs="Calibri"/>
      <w:sz w:val="22"/>
      <w:szCs w:val="20"/>
    </w:rPr>
  </w:style>
  <w:style w:type="character" w:customStyle="1" w:styleId="StyleunderlineArialNarrow9ptBold">
    <w:name w:val="Style underline + Arial Narrow 9 pt Bold"/>
    <w:basedOn w:val="underline"/>
    <w:rsid w:val="00903DB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903DBE"/>
  </w:style>
  <w:style w:type="character" w:customStyle="1" w:styleId="StylecardCharCharArialNarrow9ptChar">
    <w:name w:val="Style card Char Char + Arial Narrow 9 pt Char"/>
    <w:basedOn w:val="cardCharCharChar"/>
    <w:link w:val="StylecardCharCharArialNarrow9pt"/>
    <w:rsid w:val="00903DBE"/>
    <w:rPr>
      <w:rFonts w:ascii="Calibri" w:eastAsia="Times New Roman" w:hAnsi="Calibri" w:cs="Calibri"/>
      <w:sz w:val="22"/>
      <w:szCs w:val="20"/>
    </w:rPr>
  </w:style>
  <w:style w:type="character" w:customStyle="1" w:styleId="UnderlineCharCharChar">
    <w:name w:val="Underline Char Char Char"/>
    <w:basedOn w:val="DefaultParagraphFont"/>
    <w:rsid w:val="00903DBE"/>
    <w:rPr>
      <w:noProof w:val="0"/>
      <w:u w:val="single"/>
      <w:lang w:val="en-US" w:eastAsia="en-US" w:bidi="ar-SA"/>
    </w:rPr>
  </w:style>
  <w:style w:type="character" w:customStyle="1" w:styleId="CardTextChar1">
    <w:name w:val="Card Text Char1"/>
    <w:basedOn w:val="DefaultParagraphFont"/>
    <w:rsid w:val="00903DB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903DBE"/>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903DB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903DB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903DB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903DB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903DBE"/>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903DB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903DBE"/>
    <w:rPr>
      <w:rFonts w:eastAsia="Times New Roman" w:cs="Calibri"/>
    </w:rPr>
  </w:style>
  <w:style w:type="character" w:customStyle="1" w:styleId="TextsmallChar">
    <w:name w:val="Textsmall Char"/>
    <w:basedOn w:val="DefaultParagraphFont"/>
    <w:link w:val="Textsmall"/>
    <w:rsid w:val="00903DBE"/>
    <w:rPr>
      <w:rFonts w:ascii="Calibri" w:eastAsia="Times New Roman" w:hAnsi="Calibri" w:cs="Calibri"/>
      <w:sz w:val="22"/>
    </w:rPr>
  </w:style>
  <w:style w:type="character" w:customStyle="1" w:styleId="CharChar111">
    <w:name w:val="Char Char111"/>
    <w:basedOn w:val="DefaultParagraphFont"/>
    <w:rsid w:val="00903DBE"/>
    <w:rPr>
      <w:rFonts w:cs="Arial"/>
      <w:bCs/>
      <w:szCs w:val="26"/>
      <w:u w:val="single"/>
      <w:lang w:val="en-US" w:eastAsia="en-US" w:bidi="ar-SA"/>
    </w:rPr>
  </w:style>
  <w:style w:type="character" w:customStyle="1" w:styleId="UnderlineBold">
    <w:name w:val="Underline + Bold"/>
    <w:uiPriority w:val="1"/>
    <w:qFormat/>
    <w:rsid w:val="00903DBE"/>
    <w:rPr>
      <w:b/>
      <w:sz w:val="20"/>
      <w:u w:val="single"/>
    </w:rPr>
  </w:style>
  <w:style w:type="paragraph" w:customStyle="1" w:styleId="cardtextsmall">
    <w:name w:val="card text small"/>
    <w:basedOn w:val="Normal"/>
    <w:qFormat/>
    <w:rsid w:val="00903DBE"/>
    <w:rPr>
      <w:rFonts w:ascii="Arial Narrow" w:eastAsia="Times New Roman" w:hAnsi="Arial Narrow" w:cs="Calibri"/>
    </w:rPr>
  </w:style>
  <w:style w:type="character" w:customStyle="1" w:styleId="AUnterdline">
    <w:name w:val="AUnterdline"/>
    <w:qFormat/>
    <w:rsid w:val="00903DB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903DBE"/>
    <w:rPr>
      <w:rFonts w:ascii="Times New Roman" w:hAnsi="Times New Roman"/>
      <w:b/>
      <w:bCs/>
      <w:sz w:val="20"/>
      <w:u w:val="single"/>
      <w:bdr w:val="single" w:sz="4" w:space="0" w:color="auto"/>
    </w:rPr>
  </w:style>
  <w:style w:type="character" w:customStyle="1" w:styleId="highlightedsearchterm">
    <w:name w:val="highlightedsearchterm"/>
    <w:rsid w:val="00903DBE"/>
  </w:style>
  <w:style w:type="character" w:customStyle="1" w:styleId="StyleUnderline1">
    <w:name w:val="Style Underline1"/>
    <w:basedOn w:val="DefaultParagraphFont"/>
    <w:rsid w:val="00903DBE"/>
    <w:rPr>
      <w:rFonts w:ascii="Times New Roman" w:hAnsi="Times New Roman"/>
      <w:sz w:val="20"/>
      <w:u w:val="single"/>
    </w:rPr>
  </w:style>
  <w:style w:type="paragraph" w:customStyle="1" w:styleId="CardIndented">
    <w:name w:val="Card (Indented)"/>
    <w:basedOn w:val="Normal"/>
    <w:link w:val="CardIndentedChar"/>
    <w:qFormat/>
    <w:rsid w:val="00903DBE"/>
    <w:pPr>
      <w:ind w:left="288"/>
    </w:pPr>
    <w:rPr>
      <w:rFonts w:cs="Calibri"/>
    </w:rPr>
  </w:style>
  <w:style w:type="paragraph" w:customStyle="1" w:styleId="StyleStyle49pt10">
    <w:name w:val="Style Style4 + 9 pt10"/>
    <w:basedOn w:val="Style4"/>
    <w:link w:val="StyleStyle49pt10Char"/>
    <w:qFormat/>
    <w:rsid w:val="00903DBE"/>
    <w:rPr>
      <w:rFonts w:cs="Times New Roman"/>
    </w:rPr>
  </w:style>
  <w:style w:type="character" w:customStyle="1" w:styleId="StyleStyle49pt10Char">
    <w:name w:val="Style Style4 + 9 pt10 Char"/>
    <w:basedOn w:val="Style4Char"/>
    <w:link w:val="StyleStyle49pt10"/>
    <w:rsid w:val="00903DBE"/>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903DBE"/>
    <w:rPr>
      <w:rFonts w:cs="Times New Roman"/>
      <w:b/>
      <w:bCs/>
    </w:rPr>
  </w:style>
  <w:style w:type="character" w:customStyle="1" w:styleId="StyleStyle49ptBold7Char">
    <w:name w:val="Style Style4 + 9 pt Bold7 Char"/>
    <w:link w:val="StyleStyle49ptBold7"/>
    <w:rsid w:val="00903DBE"/>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903DBE"/>
    <w:pPr>
      <w:ind w:left="288"/>
    </w:pPr>
    <w:rPr>
      <w:rFonts w:eastAsia="Times New Roman" w:cs="Calibri"/>
      <w:u w:val="single"/>
    </w:rPr>
  </w:style>
  <w:style w:type="character" w:customStyle="1" w:styleId="NormalUnderlineChar">
    <w:name w:val="Normal Underline Char"/>
    <w:link w:val="NormalUnderline"/>
    <w:rsid w:val="00903DBE"/>
    <w:rPr>
      <w:rFonts w:ascii="Calibri" w:eastAsia="Times New Roman" w:hAnsi="Calibri" w:cs="Calibri"/>
      <w:sz w:val="22"/>
      <w:u w:val="single"/>
    </w:rPr>
  </w:style>
  <w:style w:type="character" w:customStyle="1" w:styleId="DontRead">
    <w:name w:val="Don't Read"/>
    <w:qFormat/>
    <w:rsid w:val="00903DBE"/>
    <w:rPr>
      <w:rFonts w:ascii="Times New Roman" w:hAnsi="Times New Roman"/>
      <w:sz w:val="16"/>
    </w:rPr>
  </w:style>
  <w:style w:type="paragraph" w:customStyle="1" w:styleId="Underlinestyle">
    <w:name w:val="Underline style"/>
    <w:basedOn w:val="Normal"/>
    <w:qFormat/>
    <w:rsid w:val="00903DBE"/>
    <w:rPr>
      <w:rFonts w:eastAsia="Times New Roman" w:cs="Calibri"/>
      <w:u w:val="single"/>
    </w:rPr>
  </w:style>
  <w:style w:type="character" w:customStyle="1" w:styleId="Style11ptUnderline3">
    <w:name w:val="Style 11 pt Underline3"/>
    <w:rsid w:val="00903DBE"/>
    <w:rPr>
      <w:sz w:val="20"/>
      <w:u w:val="single"/>
    </w:rPr>
  </w:style>
  <w:style w:type="character" w:customStyle="1" w:styleId="27">
    <w:name w:val="27"/>
    <w:rsid w:val="00903DBE"/>
    <w:rPr>
      <w:rFonts w:cs="Arial"/>
      <w:bCs/>
      <w:sz w:val="20"/>
      <w:u w:val="single"/>
      <w:lang w:val="en-US" w:eastAsia="en-US" w:bidi="ar-SA"/>
    </w:rPr>
  </w:style>
  <w:style w:type="character" w:customStyle="1" w:styleId="2">
    <w:name w:val="2"/>
    <w:rsid w:val="00903DBE"/>
    <w:rPr>
      <w:rFonts w:cs="Arial"/>
      <w:bCs/>
      <w:sz w:val="20"/>
      <w:u w:val="single"/>
      <w:lang w:val="en-US" w:eastAsia="en-US" w:bidi="ar-SA"/>
    </w:rPr>
  </w:style>
  <w:style w:type="character" w:customStyle="1" w:styleId="Style9ptUnderline11">
    <w:name w:val="Style 9 pt Underline11"/>
    <w:basedOn w:val="DefaultParagraphFont"/>
    <w:rsid w:val="00903DBE"/>
    <w:rPr>
      <w:sz w:val="20"/>
      <w:u w:val="single"/>
    </w:rPr>
  </w:style>
  <w:style w:type="character" w:customStyle="1" w:styleId="Style9ptBoldUnderline5">
    <w:name w:val="Style 9 pt Bold Underline5"/>
    <w:basedOn w:val="DefaultParagraphFont"/>
    <w:rsid w:val="00903DBE"/>
    <w:rPr>
      <w:b/>
      <w:bCs/>
      <w:sz w:val="20"/>
      <w:u w:val="single"/>
    </w:rPr>
  </w:style>
  <w:style w:type="character" w:customStyle="1" w:styleId="CharChar114">
    <w:name w:val="Char Char114"/>
    <w:basedOn w:val="DefaultParagraphFont"/>
    <w:rsid w:val="00903DBE"/>
    <w:rPr>
      <w:rFonts w:cs="Arial"/>
      <w:bCs/>
      <w:szCs w:val="26"/>
      <w:u w:val="single"/>
      <w:lang w:val="en-US" w:eastAsia="en-US" w:bidi="ar-SA"/>
    </w:rPr>
  </w:style>
  <w:style w:type="character" w:customStyle="1" w:styleId="CharChar113">
    <w:name w:val="Char Char113"/>
    <w:basedOn w:val="DefaultParagraphFont"/>
    <w:rsid w:val="00903DBE"/>
    <w:rPr>
      <w:rFonts w:cs="Arial"/>
      <w:bCs/>
      <w:szCs w:val="26"/>
      <w:u w:val="single"/>
      <w:lang w:val="en-US" w:eastAsia="en-US" w:bidi="ar-SA"/>
    </w:rPr>
  </w:style>
  <w:style w:type="character" w:customStyle="1" w:styleId="CharChar112">
    <w:name w:val="Char Char112"/>
    <w:basedOn w:val="DefaultParagraphFont"/>
    <w:rsid w:val="00903DBE"/>
    <w:rPr>
      <w:rFonts w:cs="Arial"/>
      <w:bCs/>
      <w:szCs w:val="26"/>
      <w:u w:val="single"/>
      <w:lang w:val="en-US" w:eastAsia="en-US" w:bidi="ar-SA"/>
    </w:rPr>
  </w:style>
  <w:style w:type="character" w:customStyle="1" w:styleId="ssl0">
    <w:name w:val="ss_l0"/>
    <w:basedOn w:val="DefaultParagraphFont"/>
    <w:rsid w:val="00903DBE"/>
  </w:style>
  <w:style w:type="character" w:customStyle="1" w:styleId="CommentSubjectChar1">
    <w:name w:val="Comment Subject Char1"/>
    <w:basedOn w:val="CommentTextChar"/>
    <w:uiPriority w:val="99"/>
    <w:semiHidden/>
    <w:rsid w:val="00903DBE"/>
    <w:rPr>
      <w:rFonts w:ascii="Calibri" w:eastAsiaTheme="minorHAnsi" w:hAnsi="Calibri" w:cs="Calibri"/>
      <w:b/>
      <w:bCs/>
      <w:sz w:val="22"/>
      <w:szCs w:val="20"/>
    </w:rPr>
  </w:style>
  <w:style w:type="paragraph" w:customStyle="1" w:styleId="WW-Default1">
    <w:name w:val="WW-Default1"/>
    <w:basedOn w:val="Normal"/>
    <w:qFormat/>
    <w:rsid w:val="00903DBE"/>
    <w:pPr>
      <w:suppressAutoHyphens/>
    </w:pPr>
    <w:rPr>
      <w:rFonts w:eastAsia="Times New Roman" w:cs="Calibri"/>
      <w:b/>
      <w:bCs/>
      <w:szCs w:val="20"/>
      <w:lang w:eastAsia="ar-SA"/>
    </w:rPr>
  </w:style>
  <w:style w:type="paragraph" w:customStyle="1" w:styleId="Normal1">
    <w:name w:val="Normal1"/>
    <w:basedOn w:val="BodyText"/>
    <w:qFormat/>
    <w:rsid w:val="00903DBE"/>
    <w:pPr>
      <w:widowControl/>
    </w:pPr>
    <w:rPr>
      <w:sz w:val="22"/>
    </w:rPr>
  </w:style>
  <w:style w:type="character" w:customStyle="1" w:styleId="zoomme">
    <w:name w:val="zoomme"/>
    <w:basedOn w:val="DefaultParagraphFont"/>
    <w:rsid w:val="00903DBE"/>
  </w:style>
  <w:style w:type="character" w:customStyle="1" w:styleId="Date1">
    <w:name w:val="Date1"/>
    <w:basedOn w:val="DefaultParagraphFont"/>
    <w:rsid w:val="00903DBE"/>
  </w:style>
  <w:style w:type="character" w:customStyle="1" w:styleId="classauthor">
    <w:name w:val="class=&quot;author&quot;"/>
    <w:basedOn w:val="DefaultParagraphFont"/>
    <w:rsid w:val="00903DBE"/>
  </w:style>
  <w:style w:type="paragraph" w:customStyle="1" w:styleId="CardStyle">
    <w:name w:val="Card Style"/>
    <w:basedOn w:val="Normal"/>
    <w:link w:val="CardStyleChar"/>
    <w:qFormat/>
    <w:rsid w:val="00903DBE"/>
    <w:rPr>
      <w:rFonts w:eastAsia="Times New Roman" w:cs="Calibri"/>
    </w:rPr>
  </w:style>
  <w:style w:type="character" w:customStyle="1" w:styleId="CharCharChar">
    <w:name w:val="Char Char Char"/>
    <w:basedOn w:val="DefaultParagraphFont"/>
    <w:rsid w:val="00903DBE"/>
    <w:rPr>
      <w:rFonts w:cs="Arial"/>
      <w:bCs/>
      <w:szCs w:val="26"/>
      <w:u w:val="single"/>
      <w:lang w:val="en-US" w:eastAsia="en-US" w:bidi="ar-SA"/>
    </w:rPr>
  </w:style>
  <w:style w:type="character" w:customStyle="1" w:styleId="BoldUnderlineChar0">
    <w:name w:val="Bold Underline Char"/>
    <w:rsid w:val="00903DBE"/>
    <w:rPr>
      <w:rFonts w:ascii="Times New Roman" w:eastAsia="Times New Roman" w:hAnsi="Times New Roman"/>
      <w:b/>
      <w:bCs/>
      <w:szCs w:val="24"/>
      <w:u w:val="single"/>
    </w:rPr>
  </w:style>
  <w:style w:type="character" w:customStyle="1" w:styleId="texto1">
    <w:name w:val="texto1"/>
    <w:rsid w:val="00903DBE"/>
  </w:style>
  <w:style w:type="character" w:customStyle="1" w:styleId="apple-style-span">
    <w:name w:val="apple-style-span"/>
    <w:rsid w:val="00903DBE"/>
  </w:style>
  <w:style w:type="paragraph" w:customStyle="1" w:styleId="citenon-bold">
    <w:name w:val="cite non-bold"/>
    <w:basedOn w:val="Normal"/>
    <w:link w:val="citenon-boldChar"/>
    <w:qFormat/>
    <w:rsid w:val="00903DBE"/>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03DBE"/>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903DBE"/>
    <w:rPr>
      <w:rFonts w:ascii="Calibri" w:eastAsia="Times New Roman" w:hAnsi="Calibri" w:cs="Arial"/>
      <w:b/>
      <w:szCs w:val="28"/>
    </w:rPr>
  </w:style>
  <w:style w:type="paragraph" w:customStyle="1" w:styleId="Style23">
    <w:name w:val="Style23"/>
    <w:basedOn w:val="Normal"/>
    <w:uiPriority w:val="99"/>
    <w:qFormat/>
    <w:rsid w:val="00903DBE"/>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903DBE"/>
    <w:rPr>
      <w:rFonts w:ascii="Calibri" w:eastAsia="Times New Roman" w:hAnsi="Calibri" w:cs="Calibri"/>
      <w:sz w:val="22"/>
      <w:lang w:bidi="en-US"/>
    </w:rPr>
  </w:style>
  <w:style w:type="character" w:customStyle="1" w:styleId="gray">
    <w:name w:val="gray"/>
    <w:basedOn w:val="DefaultParagraphFont"/>
    <w:rsid w:val="00903DBE"/>
  </w:style>
  <w:style w:type="paragraph" w:customStyle="1" w:styleId="Tagtemplate">
    <w:name w:val="Tagtemplate"/>
    <w:basedOn w:val="Normal"/>
    <w:link w:val="TagtemplateChar"/>
    <w:autoRedefine/>
    <w:qFormat/>
    <w:rsid w:val="00903DBE"/>
    <w:pPr>
      <w:keepNext/>
      <w:keepLines/>
    </w:pPr>
    <w:rPr>
      <w:rFonts w:eastAsia="Calibri" w:cs="Calibri"/>
      <w:b/>
    </w:rPr>
  </w:style>
  <w:style w:type="character" w:customStyle="1" w:styleId="TagtemplateChar">
    <w:name w:val="Tagtemplate Char"/>
    <w:basedOn w:val="DefaultParagraphFont"/>
    <w:link w:val="Tagtemplate"/>
    <w:rsid w:val="00903DBE"/>
    <w:rPr>
      <w:rFonts w:ascii="Calibri" w:eastAsia="Calibri" w:hAnsi="Calibri" w:cs="Calibri"/>
      <w:b/>
      <w:sz w:val="22"/>
    </w:rPr>
  </w:style>
  <w:style w:type="character" w:customStyle="1" w:styleId="Styleunderline11ptBorderSinglesolidlineAuto05p">
    <w:name w:val="Style underline + 11 pt Border: : (Single solid line Auto  0.5 p..."/>
    <w:rsid w:val="00903DBE"/>
    <w:rPr>
      <w:sz w:val="20"/>
      <w:u w:val="single"/>
      <w:bdr w:val="single" w:sz="4" w:space="0" w:color="auto"/>
    </w:rPr>
  </w:style>
  <w:style w:type="paragraph" w:customStyle="1" w:styleId="Citation-FirstLine">
    <w:name w:val="Citation - First Line"/>
    <w:basedOn w:val="Normal"/>
    <w:next w:val="Normal"/>
    <w:autoRedefine/>
    <w:qFormat/>
    <w:rsid w:val="00903DBE"/>
    <w:pPr>
      <w:spacing w:line="240" w:lineRule="atLeast"/>
      <w:jc w:val="both"/>
    </w:pPr>
    <w:rPr>
      <w:rFonts w:ascii="Book Antiqua" w:eastAsia="Times New Roman" w:hAnsi="Book Antiqua" w:cs="Calibri"/>
    </w:rPr>
  </w:style>
  <w:style w:type="character" w:customStyle="1" w:styleId="CardText-Underlined">
    <w:name w:val="Card Text - Underlined"/>
    <w:rsid w:val="00903DBE"/>
    <w:rPr>
      <w:b/>
      <w:sz w:val="20"/>
      <w:u w:val="single"/>
    </w:rPr>
  </w:style>
  <w:style w:type="paragraph" w:customStyle="1" w:styleId="Citation-Complete">
    <w:name w:val="Citation - Complete"/>
    <w:basedOn w:val="Normal"/>
    <w:next w:val="Normal"/>
    <w:link w:val="Citation-CompleteChar"/>
    <w:autoRedefine/>
    <w:qFormat/>
    <w:rsid w:val="00903DBE"/>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903DBE"/>
    <w:rPr>
      <w:rFonts w:ascii="Book Antiqua" w:eastAsia="Times New Roman" w:hAnsi="Book Antiqua" w:cs="Calibri"/>
      <w:sz w:val="22"/>
    </w:rPr>
  </w:style>
  <w:style w:type="character" w:customStyle="1" w:styleId="MicroTextChar">
    <w:name w:val="MicroText Char"/>
    <w:link w:val="MicroText"/>
    <w:rsid w:val="00903DBE"/>
    <w:rPr>
      <w:rFonts w:ascii="Arial Narrow" w:hAnsi="Arial Narrow"/>
      <w:sz w:val="12"/>
    </w:rPr>
  </w:style>
  <w:style w:type="paragraph" w:customStyle="1" w:styleId="TagCite">
    <w:name w:val="Tag/Cite"/>
    <w:basedOn w:val="Normal"/>
    <w:qFormat/>
    <w:rsid w:val="00903DBE"/>
    <w:rPr>
      <w:rFonts w:eastAsia="Times New Roman" w:cs="Calibri"/>
      <w:b/>
    </w:rPr>
  </w:style>
  <w:style w:type="character" w:customStyle="1" w:styleId="BoldandUnderlineChar">
    <w:name w:val="Bold and Underline Char"/>
    <w:basedOn w:val="DefaultParagraphFont"/>
    <w:link w:val="BoldandUnderline"/>
    <w:locked/>
    <w:rsid w:val="00903DBE"/>
    <w:rPr>
      <w:b/>
      <w:u w:val="single"/>
    </w:rPr>
  </w:style>
  <w:style w:type="paragraph" w:customStyle="1" w:styleId="BoldandUnderline">
    <w:name w:val="Bold and Underline"/>
    <w:basedOn w:val="Normal"/>
    <w:link w:val="BoldandUnderlineChar"/>
    <w:qFormat/>
    <w:rsid w:val="00903DBE"/>
    <w:rPr>
      <w:rFonts w:asciiTheme="minorHAnsi" w:hAnsiTheme="minorHAnsi"/>
      <w:b/>
      <w:sz w:val="24"/>
      <w:u w:val="single"/>
    </w:rPr>
  </w:style>
  <w:style w:type="character" w:customStyle="1" w:styleId="hdr">
    <w:name w:val="hdr"/>
    <w:basedOn w:val="DefaultParagraphFont"/>
    <w:rsid w:val="00903DBE"/>
  </w:style>
  <w:style w:type="paragraph" w:customStyle="1" w:styleId="StyleStyle49ptBold3">
    <w:name w:val="Style Style4 + 9 pt Bold3"/>
    <w:basedOn w:val="Style4"/>
    <w:link w:val="StyleStyle49ptBold3Char"/>
    <w:qFormat/>
    <w:rsid w:val="00903DBE"/>
    <w:rPr>
      <w:rFonts w:cs="Times New Roman"/>
      <w:b/>
      <w:bCs/>
    </w:rPr>
  </w:style>
  <w:style w:type="character" w:customStyle="1" w:styleId="StyleStyle49ptBold3Char">
    <w:name w:val="Style Style4 + 9 pt Bold3 Char"/>
    <w:basedOn w:val="Style4Char"/>
    <w:link w:val="StyleStyle49ptBold3"/>
    <w:rsid w:val="00903DBE"/>
    <w:rPr>
      <w:rFonts w:ascii="Calibri" w:eastAsia="Times New Roman" w:hAnsi="Calibri" w:cs="Times New Roman"/>
      <w:b/>
      <w:bCs/>
      <w:sz w:val="22"/>
      <w:u w:val="single"/>
    </w:rPr>
  </w:style>
  <w:style w:type="character" w:customStyle="1" w:styleId="Style9ptUnderline6">
    <w:name w:val="Style 9 pt Underline6"/>
    <w:basedOn w:val="DefaultParagraphFont"/>
    <w:rsid w:val="00903DBE"/>
    <w:rPr>
      <w:sz w:val="20"/>
      <w:u w:val="single"/>
    </w:rPr>
  </w:style>
  <w:style w:type="character" w:customStyle="1" w:styleId="ct-with-fmlt">
    <w:name w:val="ct-with-fmlt"/>
    <w:basedOn w:val="DefaultParagraphFont"/>
    <w:rsid w:val="00903DBE"/>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903DBE"/>
    <w:rPr>
      <w:rFonts w:ascii="Arial" w:hAnsi="Arial" w:cs="Arial" w:hint="default"/>
      <w:b w:val="0"/>
      <w:bCs w:val="0"/>
      <w:sz w:val="20"/>
      <w:u w:val="single"/>
    </w:rPr>
  </w:style>
  <w:style w:type="paragraph" w:customStyle="1" w:styleId="TagText">
    <w:name w:val="TagText"/>
    <w:basedOn w:val="Normal"/>
    <w:uiPriority w:val="99"/>
    <w:qFormat/>
    <w:rsid w:val="00903DBE"/>
    <w:rPr>
      <w:rFonts w:cs="Calibri"/>
      <w:b/>
    </w:rPr>
  </w:style>
  <w:style w:type="paragraph" w:customStyle="1" w:styleId="StyleStyle49pt">
    <w:name w:val="Style Style4 + 9 pt"/>
    <w:basedOn w:val="Normal"/>
    <w:link w:val="StyleStyle49ptChar"/>
    <w:qFormat/>
    <w:rsid w:val="00903DBE"/>
    <w:rPr>
      <w:rFonts w:eastAsia="Times New Roman" w:cs="Calibri"/>
      <w:u w:val="single"/>
    </w:rPr>
  </w:style>
  <w:style w:type="character" w:customStyle="1" w:styleId="StyleStyle49ptChar">
    <w:name w:val="Style Style4 + 9 pt Char"/>
    <w:basedOn w:val="DefaultParagraphFont"/>
    <w:link w:val="StyleStyle49pt"/>
    <w:rsid w:val="00903DBE"/>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903DBE"/>
    <w:rPr>
      <w:rFonts w:eastAsia="Times New Roman" w:cs="Calibri"/>
      <w:b/>
      <w:bCs/>
      <w:u w:val="single"/>
    </w:rPr>
  </w:style>
  <w:style w:type="character" w:customStyle="1" w:styleId="StyleStyle49ptBoldChar">
    <w:name w:val="Style Style4 + 9 pt Bold Char"/>
    <w:basedOn w:val="DefaultParagraphFont"/>
    <w:link w:val="StyleStyle49ptBold"/>
    <w:rsid w:val="00903DBE"/>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903DBE"/>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903DBE"/>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903DBE"/>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903DBE"/>
    <w:rPr>
      <w:rFonts w:ascii="Arial" w:eastAsia="Times New Roman" w:hAnsi="Arial" w:cs="Arial"/>
      <w:b/>
      <w:bCs/>
      <w:sz w:val="22"/>
      <w:u w:val="single"/>
    </w:rPr>
  </w:style>
  <w:style w:type="paragraph" w:customStyle="1" w:styleId="StyleUnderlined11pt">
    <w:name w:val="Style Underlined + 11 pt"/>
    <w:link w:val="StyleUnderlined11ptChar"/>
    <w:qFormat/>
    <w:rsid w:val="00903DBE"/>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903DBE"/>
    <w:rPr>
      <w:rFonts w:ascii="Arial" w:eastAsia="Times New Roman" w:hAnsi="Arial" w:cs="Arial"/>
      <w:sz w:val="22"/>
      <w:u w:val="single"/>
    </w:rPr>
  </w:style>
  <w:style w:type="character" w:customStyle="1" w:styleId="newscontent">
    <w:name w:val="newscontent"/>
    <w:rsid w:val="00903DBE"/>
  </w:style>
  <w:style w:type="character" w:customStyle="1" w:styleId="StyleUnderlinePatternClearYellow">
    <w:name w:val="Style Underline Pattern: Clear (Yellow)"/>
    <w:basedOn w:val="DefaultParagraphFont"/>
    <w:rsid w:val="00903DBE"/>
    <w:rPr>
      <w:u w:val="single"/>
      <w:shd w:val="clear" w:color="auto" w:fill="00FF00"/>
    </w:rPr>
  </w:style>
  <w:style w:type="paragraph" w:customStyle="1" w:styleId="StyleUnderlineChar11pt3">
    <w:name w:val="Style Underline Char + 11 pt3"/>
    <w:link w:val="StyleUnderlineChar11pt3Char"/>
    <w:qFormat/>
    <w:rsid w:val="00903DBE"/>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903DBE"/>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903DBE"/>
    <w:rPr>
      <w:b w:val="0"/>
      <w:bCs/>
      <w:u w:val="single"/>
    </w:rPr>
  </w:style>
  <w:style w:type="character" w:customStyle="1" w:styleId="date-display-single">
    <w:name w:val="date-display-single"/>
    <w:basedOn w:val="DefaultParagraphFont"/>
    <w:rsid w:val="00903DBE"/>
  </w:style>
  <w:style w:type="character" w:customStyle="1" w:styleId="CommentTextChar1">
    <w:name w:val="Comment Text Char1"/>
    <w:basedOn w:val="DefaultParagraphFont"/>
    <w:uiPriority w:val="99"/>
    <w:rsid w:val="00903DB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903DBE"/>
    <w:rPr>
      <w:rFonts w:ascii="Times New Roman" w:hAnsi="Times New Roman" w:cs="Times New Roman"/>
      <w:sz w:val="20"/>
    </w:rPr>
  </w:style>
  <w:style w:type="paragraph" w:customStyle="1" w:styleId="Cite2">
    <w:name w:val="Cite 2"/>
    <w:basedOn w:val="Normal"/>
    <w:qFormat/>
    <w:rsid w:val="00903DBE"/>
    <w:rPr>
      <w:rFonts w:eastAsia="MS Mincho" w:cs="Calibri"/>
      <w:b/>
      <w:u w:val="single"/>
    </w:rPr>
  </w:style>
  <w:style w:type="character" w:customStyle="1" w:styleId="StyleunderlineBold">
    <w:name w:val="Style underline + Bold"/>
    <w:basedOn w:val="underline"/>
    <w:rsid w:val="00903DBE"/>
    <w:rPr>
      <w:rFonts w:ascii="Times New Roman" w:hAnsi="Times New Roman" w:cs="Times New Roman"/>
      <w:bCs/>
      <w:sz w:val="20"/>
      <w:u w:val="single"/>
    </w:rPr>
  </w:style>
  <w:style w:type="paragraph" w:customStyle="1" w:styleId="cards0">
    <w:name w:val="cards"/>
    <w:basedOn w:val="Cites0"/>
    <w:qFormat/>
    <w:rsid w:val="00903DBE"/>
    <w:pPr>
      <w:widowControl/>
      <w:jc w:val="left"/>
    </w:pPr>
    <w:rPr>
      <w:szCs w:val="22"/>
    </w:rPr>
  </w:style>
  <w:style w:type="character" w:customStyle="1" w:styleId="Style10ptUnderline">
    <w:name w:val="Style 10 pt Underline"/>
    <w:basedOn w:val="DefaultParagraphFont"/>
    <w:rsid w:val="00903DBE"/>
    <w:rPr>
      <w:sz w:val="20"/>
      <w:u w:val="single"/>
    </w:rPr>
  </w:style>
  <w:style w:type="character" w:styleId="HTMLCite">
    <w:name w:val="HTML Cite"/>
    <w:uiPriority w:val="99"/>
    <w:rsid w:val="00903DBE"/>
    <w:rPr>
      <w:i/>
      <w:iCs/>
    </w:rPr>
  </w:style>
  <w:style w:type="character" w:customStyle="1" w:styleId="slug-pub-date">
    <w:name w:val="slug-pub-date"/>
    <w:basedOn w:val="DefaultParagraphFont"/>
    <w:rsid w:val="00903DBE"/>
  </w:style>
  <w:style w:type="character" w:customStyle="1" w:styleId="slug-vol">
    <w:name w:val="slug-vol"/>
    <w:basedOn w:val="DefaultParagraphFont"/>
    <w:rsid w:val="00903DBE"/>
  </w:style>
  <w:style w:type="character" w:customStyle="1" w:styleId="slug-issue">
    <w:name w:val="slug-issue"/>
    <w:basedOn w:val="DefaultParagraphFont"/>
    <w:rsid w:val="00903DBE"/>
  </w:style>
  <w:style w:type="character" w:customStyle="1" w:styleId="slug-pages">
    <w:name w:val="slug-pages"/>
    <w:basedOn w:val="DefaultParagraphFont"/>
    <w:rsid w:val="00903DB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903DBE"/>
    <w:rPr>
      <w:b/>
      <w:bCs/>
      <w:strike w:val="0"/>
      <w:dstrike w:val="0"/>
      <w:sz w:val="24"/>
      <w:u w:val="none"/>
      <w:effect w:val="none"/>
    </w:rPr>
  </w:style>
  <w:style w:type="paragraph" w:customStyle="1" w:styleId="Tag2">
    <w:name w:val="Tag2"/>
    <w:basedOn w:val="Normal"/>
    <w:autoRedefine/>
    <w:qFormat/>
    <w:rsid w:val="00903DBE"/>
    <w:pPr>
      <w:spacing w:before="120"/>
    </w:pPr>
    <w:rPr>
      <w:rFonts w:cs="Calibri"/>
      <w:b/>
      <w:sz w:val="26"/>
    </w:rPr>
  </w:style>
  <w:style w:type="character" w:customStyle="1" w:styleId="tagchar">
    <w:name w:val="tagchar"/>
    <w:basedOn w:val="DefaultParagraphFont"/>
    <w:rsid w:val="00903DBE"/>
  </w:style>
  <w:style w:type="paragraph" w:customStyle="1" w:styleId="NormalText">
    <w:name w:val="Normal Text"/>
    <w:basedOn w:val="Normal"/>
    <w:link w:val="NormalTextChar"/>
    <w:autoRedefine/>
    <w:qFormat/>
    <w:rsid w:val="00903DBE"/>
    <w:pPr>
      <w:jc w:val="both"/>
    </w:pPr>
    <w:rPr>
      <w:rFonts w:eastAsia="Times New Roman" w:cs="Calibri"/>
      <w:szCs w:val="26"/>
    </w:rPr>
  </w:style>
  <w:style w:type="character" w:customStyle="1" w:styleId="pmterms11">
    <w:name w:val="pmterms11"/>
    <w:basedOn w:val="DefaultParagraphFont"/>
    <w:rsid w:val="00903DBE"/>
    <w:rPr>
      <w:b/>
      <w:bCs/>
      <w:i w:val="0"/>
      <w:iCs w:val="0"/>
      <w:color w:val="000000"/>
    </w:rPr>
  </w:style>
  <w:style w:type="character" w:customStyle="1" w:styleId="StyleUnderlineChar9ptBold">
    <w:name w:val="Style Underline Char + 9 pt Bold"/>
    <w:basedOn w:val="DefaultParagraphFont"/>
    <w:rsid w:val="00903DBE"/>
    <w:rPr>
      <w:rFonts w:ascii="Times New Roman" w:hAnsi="Times New Roman"/>
      <w:b/>
      <w:bCs/>
      <w:sz w:val="20"/>
      <w:u w:val="single"/>
      <w:lang w:val="en-US" w:eastAsia="en-US" w:bidi="ar-SA"/>
    </w:rPr>
  </w:style>
  <w:style w:type="character" w:customStyle="1" w:styleId="Style8pt">
    <w:name w:val="Style 8 pt"/>
    <w:basedOn w:val="DefaultParagraphFont"/>
    <w:rsid w:val="00903DBE"/>
    <w:rPr>
      <w:sz w:val="20"/>
    </w:rPr>
  </w:style>
  <w:style w:type="character" w:customStyle="1" w:styleId="UnderlineChar5Char">
    <w:name w:val="Underline Char5 Char"/>
    <w:basedOn w:val="DefaultParagraphFont"/>
    <w:rsid w:val="00903DBE"/>
    <w:rPr>
      <w:szCs w:val="24"/>
      <w:u w:val="single"/>
      <w:lang w:val="en-US" w:eastAsia="en-US" w:bidi="ar-SA"/>
    </w:rPr>
  </w:style>
  <w:style w:type="character" w:customStyle="1" w:styleId="BoldandUnderlineChar2Char1">
    <w:name w:val="Bold and Underline Char2 Char1"/>
    <w:basedOn w:val="DefaultParagraphFont"/>
    <w:rsid w:val="00903DB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903DB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03DBE"/>
    <w:rPr>
      <w:szCs w:val="24"/>
      <w:u w:val="single"/>
      <w:lang w:val="en-US" w:eastAsia="en-US" w:bidi="ar-SA"/>
    </w:rPr>
  </w:style>
  <w:style w:type="paragraph" w:customStyle="1" w:styleId="Language">
    <w:name w:val="Language"/>
    <w:basedOn w:val="Normal"/>
    <w:link w:val="LanguageChar"/>
    <w:qFormat/>
    <w:rsid w:val="00903DBE"/>
    <w:rPr>
      <w:rFonts w:eastAsia="Times New Roman" w:cs="Calibri"/>
      <w:strike/>
      <w:szCs w:val="20"/>
    </w:rPr>
  </w:style>
  <w:style w:type="character" w:customStyle="1" w:styleId="LanguageChar">
    <w:name w:val="Language Char"/>
    <w:basedOn w:val="DefaultParagraphFont"/>
    <w:link w:val="Language"/>
    <w:rsid w:val="00903DBE"/>
    <w:rPr>
      <w:rFonts w:ascii="Calibri" w:eastAsia="Times New Roman" w:hAnsi="Calibri" w:cs="Calibri"/>
      <w:strike/>
      <w:sz w:val="22"/>
      <w:szCs w:val="20"/>
    </w:rPr>
  </w:style>
  <w:style w:type="paragraph" w:customStyle="1" w:styleId="UnderlineChar3">
    <w:name w:val="Underline Char3"/>
    <w:basedOn w:val="Normal"/>
    <w:link w:val="UnderlineChar3Char"/>
    <w:qFormat/>
    <w:rsid w:val="00903DBE"/>
    <w:rPr>
      <w:rFonts w:eastAsia="Times New Roman" w:cs="Calibri"/>
      <w:u w:val="single"/>
    </w:rPr>
  </w:style>
  <w:style w:type="character" w:customStyle="1" w:styleId="UnderlineChar3Char">
    <w:name w:val="Underline Char3 Char"/>
    <w:basedOn w:val="DefaultParagraphFont"/>
    <w:link w:val="UnderlineChar3"/>
    <w:rsid w:val="00903DBE"/>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903DBE"/>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903DBE"/>
    <w:rPr>
      <w:rFonts w:ascii="Calibri" w:eastAsia="Times New Roman" w:hAnsi="Calibri" w:cs="Calibri"/>
      <w:b/>
      <w:sz w:val="22"/>
      <w:u w:val="single"/>
    </w:rPr>
  </w:style>
  <w:style w:type="character" w:customStyle="1" w:styleId="UnderlineChar1">
    <w:name w:val="Underline Char1"/>
    <w:basedOn w:val="DefaultParagraphFont"/>
    <w:rsid w:val="00903DBE"/>
    <w:rPr>
      <w:szCs w:val="24"/>
      <w:u w:val="single"/>
      <w:lang w:val="en-US" w:eastAsia="en-US" w:bidi="ar-SA"/>
    </w:rPr>
  </w:style>
  <w:style w:type="character" w:customStyle="1" w:styleId="BoldandUnderlineChar1Char2Char">
    <w:name w:val="Bold and Underline Char1 Char2 Char"/>
    <w:basedOn w:val="DefaultParagraphFont"/>
    <w:rsid w:val="00903DBE"/>
    <w:rPr>
      <w:b/>
      <w:szCs w:val="24"/>
      <w:u w:val="single"/>
      <w:lang w:val="en-US" w:eastAsia="en-US" w:bidi="ar-SA"/>
    </w:rPr>
  </w:style>
  <w:style w:type="character" w:customStyle="1" w:styleId="SmalltextChar">
    <w:name w:val="Small text Char"/>
    <w:aliases w:val="Quote1 Char1"/>
    <w:link w:val="Smalltext"/>
    <w:rsid w:val="00903DBE"/>
    <w:rPr>
      <w:rFonts w:ascii="Arial Narrow" w:eastAsia="Times New Roman" w:hAnsi="Arial Narrow" w:cs="Calibri"/>
      <w:sz w:val="22"/>
    </w:rPr>
  </w:style>
  <w:style w:type="paragraph" w:customStyle="1" w:styleId="HotRoute">
    <w:name w:val="Hot Route"/>
    <w:basedOn w:val="Normal"/>
    <w:link w:val="HotRouteChar0"/>
    <w:qFormat/>
    <w:rsid w:val="00903DBE"/>
    <w:pPr>
      <w:ind w:left="144"/>
    </w:pPr>
    <w:rPr>
      <w:rFonts w:eastAsia="Times New Roman" w:cs="Calibri"/>
    </w:rPr>
  </w:style>
  <w:style w:type="paragraph" w:customStyle="1" w:styleId="Cardstyle0">
    <w:name w:val="Cardstyle"/>
    <w:basedOn w:val="Normal"/>
    <w:next w:val="Normal"/>
    <w:qFormat/>
    <w:rsid w:val="00903DBE"/>
    <w:rPr>
      <w:rFonts w:eastAsia="Times New Roman" w:cs="Calibri"/>
    </w:rPr>
  </w:style>
  <w:style w:type="character" w:customStyle="1" w:styleId="Style12ptBoldUnderline1">
    <w:name w:val="Style 12 pt Bold Underline1"/>
    <w:basedOn w:val="DefaultParagraphFont"/>
    <w:rsid w:val="00903DBE"/>
    <w:rPr>
      <w:b/>
      <w:bCs/>
      <w:sz w:val="24"/>
      <w:u w:val="single"/>
    </w:rPr>
  </w:style>
  <w:style w:type="character" w:customStyle="1" w:styleId="StyleEmphasisArial12ptBoldNotItalic">
    <w:name w:val="Style Emphasis + Arial 12 pt Bold Not Italic"/>
    <w:basedOn w:val="Emphasis"/>
    <w:rsid w:val="00903DBE"/>
    <w:rPr>
      <w:rFonts w:ascii="Arial" w:hAnsi="Arial" w:cs="Times New Roman"/>
      <w:b w:val="0"/>
      <w:bCs/>
      <w:i/>
      <w:iCs/>
      <w:sz w:val="24"/>
      <w:u w:val="single"/>
      <w:bdr w:val="single" w:sz="8" w:space="0" w:color="auto"/>
    </w:rPr>
  </w:style>
  <w:style w:type="character" w:customStyle="1" w:styleId="DebateHighlighted">
    <w:name w:val="Debate Highlighted"/>
    <w:qFormat/>
    <w:rsid w:val="00903DB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903DBE"/>
    <w:rPr>
      <w:rFonts w:ascii="SimSun" w:eastAsia="SimSun" w:hAnsi="SimSun"/>
      <w:sz w:val="15"/>
      <w:lang w:eastAsia="zh-CN"/>
    </w:rPr>
  </w:style>
  <w:style w:type="paragraph" w:customStyle="1" w:styleId="UnreadText">
    <w:name w:val="Unread Text"/>
    <w:basedOn w:val="Normal"/>
    <w:next w:val="Normal"/>
    <w:link w:val="UnreadTextChar"/>
    <w:autoRedefine/>
    <w:qFormat/>
    <w:rsid w:val="00903DBE"/>
    <w:pPr>
      <w:ind w:left="360"/>
    </w:pPr>
    <w:rPr>
      <w:rFonts w:ascii="SimSun" w:eastAsia="SimSun" w:hAnsi="SimSun"/>
      <w:sz w:val="15"/>
      <w:lang w:eastAsia="zh-CN"/>
    </w:rPr>
  </w:style>
  <w:style w:type="paragraph" w:customStyle="1" w:styleId="AuthorDate">
    <w:name w:val="AuthorDate"/>
    <w:next w:val="Normal"/>
    <w:link w:val="AuthorDateChar"/>
    <w:qFormat/>
    <w:rsid w:val="00903DBE"/>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903DBE"/>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903DB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903DBE"/>
    <w:rPr>
      <w:rFonts w:ascii="Times New Roman" w:hAnsi="Times New Roman"/>
      <w:sz w:val="20"/>
      <w:u w:val="single"/>
      <w:bdr w:val="none" w:sz="0" w:space="0" w:color="auto"/>
      <w:shd w:val="clear" w:color="auto" w:fill="C0C0C0"/>
    </w:rPr>
  </w:style>
  <w:style w:type="character" w:customStyle="1" w:styleId="smallChar">
    <w:name w:val="small Char"/>
    <w:rsid w:val="00903DBE"/>
    <w:rPr>
      <w:rFonts w:ascii="Calibri" w:eastAsia="Calibri" w:hAnsi="Calibri" w:cs="Calibri"/>
      <w:sz w:val="16"/>
      <w:szCs w:val="20"/>
      <w:lang w:val="x-none" w:eastAsia="x-none"/>
    </w:rPr>
  </w:style>
  <w:style w:type="paragraph" w:customStyle="1" w:styleId="HotRoute0">
    <w:name w:val="Hot Route!"/>
    <w:basedOn w:val="Normal"/>
    <w:qFormat/>
    <w:rsid w:val="00903DBE"/>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903DBE"/>
    <w:rPr>
      <w:rFonts w:ascii="Times New Roman" w:hAnsi="Times New Roman" w:cs="Times New Roman"/>
      <w:sz w:val="16"/>
      <w:szCs w:val="16"/>
    </w:rPr>
  </w:style>
  <w:style w:type="character" w:customStyle="1" w:styleId="BodyText2Char1">
    <w:name w:val="Body Text 2 Char1"/>
    <w:basedOn w:val="DefaultParagraphFont"/>
    <w:semiHidden/>
    <w:rsid w:val="00903DBE"/>
    <w:rPr>
      <w:rFonts w:ascii="Times New Roman" w:hAnsi="Times New Roman" w:cs="Times New Roman"/>
      <w:sz w:val="20"/>
    </w:rPr>
  </w:style>
  <w:style w:type="character" w:customStyle="1" w:styleId="Heading2Char1CharCharCharCharCharC">
    <w:name w:val="Heading 2 Char1 Char Char Char Char Char C"/>
    <w:rsid w:val="00903DBE"/>
    <w:rPr>
      <w:rFonts w:cs="Arial"/>
      <w:b/>
      <w:bCs/>
      <w:iCs/>
      <w:sz w:val="24"/>
      <w:szCs w:val="28"/>
      <w:lang w:val="en-US" w:eastAsia="en-US" w:bidi="ar-SA"/>
    </w:rPr>
  </w:style>
  <w:style w:type="character" w:customStyle="1" w:styleId="underline1">
    <w:name w:val="underline1"/>
    <w:basedOn w:val="DefaultParagraphFont"/>
    <w:rsid w:val="00903DBE"/>
    <w:rPr>
      <w:u w:val="single"/>
    </w:rPr>
  </w:style>
  <w:style w:type="character" w:customStyle="1" w:styleId="author0">
    <w:name w:val="author"/>
    <w:basedOn w:val="DefaultParagraphFont"/>
    <w:rsid w:val="00903DBE"/>
    <w:rPr>
      <w:rFonts w:ascii="Times New Roman" w:hAnsi="Times New Roman"/>
      <w:b/>
      <w:sz w:val="24"/>
    </w:rPr>
  </w:style>
  <w:style w:type="character" w:customStyle="1" w:styleId="FontStyle291">
    <w:name w:val="Font Style291"/>
    <w:basedOn w:val="DefaultParagraphFont"/>
    <w:uiPriority w:val="99"/>
    <w:rsid w:val="00903DB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903DB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903DBE"/>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903DBE"/>
    <w:rPr>
      <w:rFonts w:ascii="Calibri" w:eastAsia="Times New Roman" w:hAnsi="Calibri" w:cs="Calibri"/>
      <w:sz w:val="22"/>
    </w:rPr>
  </w:style>
  <w:style w:type="paragraph" w:customStyle="1" w:styleId="Cards1">
    <w:name w:val="Cards1"/>
    <w:basedOn w:val="Normal"/>
    <w:link w:val="Cards1Char"/>
    <w:qFormat/>
    <w:rsid w:val="00903DBE"/>
    <w:pPr>
      <w:ind w:left="288"/>
    </w:pPr>
    <w:rPr>
      <w:rFonts w:eastAsia="Times New Roman" w:cs="Calibri"/>
      <w:u w:val="single"/>
    </w:rPr>
  </w:style>
  <w:style w:type="character" w:customStyle="1" w:styleId="Cards1Char">
    <w:name w:val="Cards1 Char"/>
    <w:basedOn w:val="DefaultParagraphFont"/>
    <w:link w:val="Cards1"/>
    <w:rsid w:val="00903DBE"/>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903DBE"/>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903DBE"/>
    <w:rPr>
      <w:rFonts w:ascii="Arial" w:eastAsia="Calibri" w:hAnsi="Arial" w:cs="Arial"/>
      <w:sz w:val="22"/>
      <w:szCs w:val="22"/>
      <w:u w:val="single"/>
    </w:rPr>
  </w:style>
  <w:style w:type="character" w:customStyle="1" w:styleId="EmphasizeThis">
    <w:name w:val="EmphasizeThis"/>
    <w:rsid w:val="00903DBE"/>
    <w:rPr>
      <w:rFonts w:ascii="Georgia" w:hAnsi="Georgia"/>
      <w:b/>
      <w:iCs/>
      <w:sz w:val="24"/>
      <w:u w:val="thick"/>
    </w:rPr>
  </w:style>
  <w:style w:type="paragraph" w:customStyle="1" w:styleId="Stylecard8pt">
    <w:name w:val="Style card + 8 pt"/>
    <w:basedOn w:val="Normal"/>
    <w:link w:val="Stylecard8ptChar"/>
    <w:qFormat/>
    <w:rsid w:val="00903DBE"/>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903DBE"/>
    <w:rPr>
      <w:rFonts w:ascii="Georgia" w:hAnsi="Georgia" w:cs="Calibri"/>
      <w:color w:val="000000"/>
      <w:sz w:val="22"/>
      <w:lang w:eastAsia="ar-SA"/>
    </w:rPr>
  </w:style>
  <w:style w:type="character" w:customStyle="1" w:styleId="bhl">
    <w:name w:val="bhl"/>
    <w:basedOn w:val="DefaultParagraphFont"/>
    <w:rsid w:val="00903DBE"/>
  </w:style>
  <w:style w:type="paragraph" w:customStyle="1" w:styleId="TagGA11">
    <w:name w:val="Tag GA 11"/>
    <w:basedOn w:val="TOC1"/>
    <w:qFormat/>
    <w:rsid w:val="00903DBE"/>
    <w:pPr>
      <w:spacing w:before="0" w:after="160"/>
    </w:pPr>
    <w:rPr>
      <w:rFonts w:ascii="Georgia" w:eastAsia="Calibri" w:hAnsi="Georgia"/>
      <w:u w:val="none"/>
      <w:lang w:bidi="ar-SA"/>
    </w:rPr>
  </w:style>
  <w:style w:type="paragraph" w:customStyle="1" w:styleId="CiteCard">
    <w:name w:val="Cite/Card"/>
    <w:basedOn w:val="TOC2"/>
    <w:qFormat/>
    <w:rsid w:val="00903DB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903DBE"/>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903DBE"/>
    <w:rPr>
      <w:rFonts w:ascii="Tahoma" w:hAnsi="Tahoma" w:cs="Tahoma"/>
      <w:sz w:val="16"/>
      <w:szCs w:val="16"/>
    </w:rPr>
  </w:style>
  <w:style w:type="character" w:customStyle="1" w:styleId="addmd">
    <w:name w:val="addmd"/>
    <w:basedOn w:val="DefaultParagraphFont"/>
    <w:rsid w:val="00903DB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903DBE"/>
    <w:rPr>
      <w:rFonts w:ascii="Arial" w:hAnsi="Arial"/>
      <w:b/>
      <w:sz w:val="26"/>
    </w:rPr>
  </w:style>
  <w:style w:type="paragraph" w:styleId="FootnoteText">
    <w:name w:val="footnote text"/>
    <w:basedOn w:val="Normal"/>
    <w:link w:val="FootnoteTextChar"/>
    <w:unhideWhenUsed/>
    <w:rsid w:val="00903DBE"/>
    <w:rPr>
      <w:rFonts w:ascii="Georgia" w:eastAsia="Calibri" w:hAnsi="Georgia" w:cs="Calibri"/>
      <w:szCs w:val="20"/>
      <w:lang w:eastAsia="zh-CN"/>
    </w:rPr>
  </w:style>
  <w:style w:type="character" w:customStyle="1" w:styleId="FootnoteTextChar">
    <w:name w:val="Footnote Text Char"/>
    <w:basedOn w:val="DefaultParagraphFont"/>
    <w:link w:val="FootnoteText"/>
    <w:rsid w:val="00903DBE"/>
    <w:rPr>
      <w:rFonts w:ascii="Georgia" w:eastAsia="Calibri" w:hAnsi="Georgia" w:cs="Calibri"/>
      <w:sz w:val="22"/>
      <w:szCs w:val="20"/>
      <w:lang w:eastAsia="zh-CN"/>
    </w:rPr>
  </w:style>
  <w:style w:type="character" w:customStyle="1" w:styleId="UnderlinedTextCharChar">
    <w:name w:val="Underlined Text Char Char"/>
    <w:basedOn w:val="DefaultParagraphFont"/>
    <w:rsid w:val="00903DBE"/>
    <w:rPr>
      <w:rFonts w:cs="Arial"/>
      <w:bCs/>
      <w:noProof w:val="0"/>
      <w:szCs w:val="26"/>
      <w:u w:val="single"/>
      <w:lang w:val="en-US" w:eastAsia="en-US" w:bidi="ar-SA"/>
    </w:rPr>
  </w:style>
  <w:style w:type="character" w:customStyle="1" w:styleId="StyleTimesNewRoman12ptBold">
    <w:name w:val="Style Times New Roman 12 pt Bold"/>
    <w:rsid w:val="00903DBE"/>
    <w:rPr>
      <w:b/>
      <w:bCs/>
      <w:sz w:val="24"/>
    </w:rPr>
  </w:style>
  <w:style w:type="character" w:customStyle="1" w:styleId="CardText1Char">
    <w:name w:val="Card Text 1 Char"/>
    <w:rsid w:val="00903DBE"/>
    <w:rPr>
      <w:rFonts w:ascii="Georgia" w:hAnsi="Georgia"/>
      <w:color w:val="000000"/>
      <w:sz w:val="22"/>
      <w:szCs w:val="22"/>
      <w:u w:val="single"/>
    </w:rPr>
  </w:style>
  <w:style w:type="character" w:customStyle="1" w:styleId="BoldUnderlining">
    <w:name w:val="Bold Underlining"/>
    <w:rsid w:val="00903DBE"/>
    <w:rPr>
      <w:u w:val="single"/>
    </w:rPr>
  </w:style>
  <w:style w:type="character" w:customStyle="1" w:styleId="Intemphasis">
    <w:name w:val="Intemphasis"/>
    <w:uiPriority w:val="1"/>
    <w:qFormat/>
    <w:rsid w:val="00903DB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903DBE"/>
    <w:pPr>
      <w:ind w:left="288" w:right="288"/>
    </w:pPr>
    <w:rPr>
      <w:rFonts w:cs="Calibri"/>
      <w:szCs w:val="16"/>
    </w:rPr>
  </w:style>
  <w:style w:type="character" w:customStyle="1" w:styleId="cardtextChar2">
    <w:name w:val="cardtext Char"/>
    <w:basedOn w:val="DefaultParagraphFont"/>
    <w:link w:val="cardtext0"/>
    <w:rsid w:val="00903DBE"/>
    <w:rPr>
      <w:rFonts w:ascii="Calibri" w:hAnsi="Calibri" w:cs="Calibri"/>
      <w:sz w:val="22"/>
      <w:szCs w:val="16"/>
    </w:rPr>
  </w:style>
  <w:style w:type="character" w:customStyle="1" w:styleId="BoldUnderlineChar1">
    <w:name w:val="BoldUnderline Char1"/>
    <w:rsid w:val="00903DB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903DBE"/>
    <w:pPr>
      <w:spacing w:after="200"/>
      <w:contextualSpacing/>
    </w:pPr>
    <w:rPr>
      <w:rFonts w:eastAsia="Calibri" w:cs="Calibri"/>
      <w:u w:val="single"/>
    </w:rPr>
  </w:style>
  <w:style w:type="character" w:customStyle="1" w:styleId="UnderlinedCardTextChar">
    <w:name w:val="Underlined Card Text Char"/>
    <w:link w:val="UnderlinedCardText"/>
    <w:rsid w:val="00903DBE"/>
    <w:rPr>
      <w:rFonts w:ascii="Calibri" w:eastAsia="Calibri" w:hAnsi="Calibri" w:cs="Calibri"/>
      <w:sz w:val="22"/>
      <w:u w:val="single"/>
    </w:rPr>
  </w:style>
  <w:style w:type="character" w:customStyle="1" w:styleId="Hyperlink6">
    <w:name w:val="Hyperlink6"/>
    <w:basedOn w:val="DefaultParagraphFont"/>
    <w:rsid w:val="00903DBE"/>
    <w:rPr>
      <w:color w:val="3300CC"/>
      <w:u w:val="single"/>
    </w:rPr>
  </w:style>
  <w:style w:type="paragraph" w:customStyle="1" w:styleId="Tag12">
    <w:name w:val="Tag12"/>
    <w:basedOn w:val="Normal"/>
    <w:qFormat/>
    <w:rsid w:val="00903DBE"/>
    <w:pPr>
      <w:contextualSpacing/>
    </w:pPr>
    <w:rPr>
      <w:rFonts w:eastAsia="Cambria" w:cs="Calibri"/>
      <w:b/>
    </w:rPr>
  </w:style>
  <w:style w:type="paragraph" w:customStyle="1" w:styleId="Shrink8">
    <w:name w:val="Shrink8"/>
    <w:basedOn w:val="Normal"/>
    <w:qFormat/>
    <w:rsid w:val="00903DBE"/>
    <w:rPr>
      <w:rFonts w:eastAsia="Cambria" w:cs="Calibri"/>
    </w:rPr>
  </w:style>
  <w:style w:type="character" w:customStyle="1" w:styleId="highlight2">
    <w:name w:val="highlight2"/>
    <w:rsid w:val="00903DBE"/>
    <w:rPr>
      <w:rFonts w:ascii="Arial" w:hAnsi="Arial"/>
      <w:b/>
      <w:sz w:val="19"/>
      <w:u w:val="thick"/>
      <w:bdr w:val="none" w:sz="0" w:space="0" w:color="auto"/>
      <w:shd w:val="clear" w:color="auto" w:fill="auto"/>
    </w:rPr>
  </w:style>
  <w:style w:type="character" w:customStyle="1" w:styleId="citation">
    <w:name w:val="citation"/>
    <w:basedOn w:val="DefaultParagraphFont"/>
    <w:rsid w:val="00903DBE"/>
  </w:style>
  <w:style w:type="paragraph" w:customStyle="1" w:styleId="UnderlineText">
    <w:name w:val="Underline Text"/>
    <w:basedOn w:val="Normal"/>
    <w:link w:val="UnderlineTextChar"/>
    <w:qFormat/>
    <w:rsid w:val="00903DBE"/>
    <w:pPr>
      <w:ind w:left="288"/>
    </w:pPr>
    <w:rPr>
      <w:rFonts w:eastAsia="Times New Roman" w:cs="Calibri"/>
      <w:u w:val="single"/>
    </w:rPr>
  </w:style>
  <w:style w:type="character" w:customStyle="1" w:styleId="UnderlineTextChar">
    <w:name w:val="Underline Text Char"/>
    <w:basedOn w:val="DefaultParagraphFont"/>
    <w:link w:val="UnderlineText"/>
    <w:rsid w:val="00903DBE"/>
    <w:rPr>
      <w:rFonts w:ascii="Calibri" w:eastAsia="Times New Roman" w:hAnsi="Calibri" w:cs="Calibri"/>
      <w:sz w:val="22"/>
      <w:u w:val="single"/>
    </w:rPr>
  </w:style>
  <w:style w:type="character" w:customStyle="1" w:styleId="il">
    <w:name w:val="il"/>
    <w:basedOn w:val="DefaultParagraphFont"/>
    <w:rsid w:val="00903DBE"/>
  </w:style>
  <w:style w:type="character" w:customStyle="1" w:styleId="commentstext">
    <w:name w:val="comments_text"/>
    <w:uiPriority w:val="99"/>
    <w:rsid w:val="00903DBE"/>
    <w:rPr>
      <w:rFonts w:cs="Times New Roman"/>
    </w:rPr>
  </w:style>
  <w:style w:type="paragraph" w:customStyle="1" w:styleId="Heading42">
    <w:name w:val="Heading 42"/>
    <w:basedOn w:val="Normal"/>
    <w:qFormat/>
    <w:rsid w:val="00903DBE"/>
    <w:rPr>
      <w:rFonts w:eastAsia="Times New Roman" w:cs="Calibri"/>
    </w:rPr>
  </w:style>
  <w:style w:type="paragraph" w:customStyle="1" w:styleId="DebateNormal">
    <w:name w:val="DebateNormal"/>
    <w:basedOn w:val="Normal"/>
    <w:link w:val="DebateNormalChar"/>
    <w:qFormat/>
    <w:rsid w:val="00903DBE"/>
    <w:pPr>
      <w:spacing w:line="276" w:lineRule="auto"/>
    </w:pPr>
    <w:rPr>
      <w:rFonts w:eastAsia="Calibri" w:cs="Calibri"/>
      <w:szCs w:val="20"/>
    </w:rPr>
  </w:style>
  <w:style w:type="character" w:customStyle="1" w:styleId="DebateNormalChar">
    <w:name w:val="DebateNormal Char"/>
    <w:basedOn w:val="DefaultParagraphFont"/>
    <w:link w:val="DebateNormal"/>
    <w:rsid w:val="00903DBE"/>
    <w:rPr>
      <w:rFonts w:ascii="Calibri" w:eastAsia="Calibri" w:hAnsi="Calibri" w:cs="Calibri"/>
      <w:sz w:val="22"/>
      <w:szCs w:val="20"/>
    </w:rPr>
  </w:style>
  <w:style w:type="paragraph" w:customStyle="1" w:styleId="DebateEmphasis">
    <w:name w:val="DebateEmphasis"/>
    <w:basedOn w:val="Normal"/>
    <w:link w:val="DebateEmphasisChar"/>
    <w:qFormat/>
    <w:rsid w:val="00903DBE"/>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903DBE"/>
    <w:rPr>
      <w:rFonts w:ascii="Calibri" w:eastAsia="Calibri" w:hAnsi="Calibri" w:cs="Calibri"/>
      <w:b/>
      <w:sz w:val="22"/>
      <w:szCs w:val="20"/>
      <w:u w:val="single"/>
    </w:rPr>
  </w:style>
  <w:style w:type="paragraph" w:customStyle="1" w:styleId="NormalCite">
    <w:name w:val="NormalCite"/>
    <w:link w:val="NormalCiteChar"/>
    <w:qFormat/>
    <w:rsid w:val="00903DBE"/>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903DBE"/>
    <w:rPr>
      <w:rFonts w:ascii="Times New Roman" w:eastAsiaTheme="minorHAnsi" w:hAnsi="Times New Roman" w:cs="Times New Roman"/>
      <w:sz w:val="18"/>
      <w:szCs w:val="22"/>
    </w:rPr>
  </w:style>
  <w:style w:type="character" w:customStyle="1" w:styleId="articletext">
    <w:name w:val="articletext"/>
    <w:basedOn w:val="DefaultParagraphFont"/>
    <w:rsid w:val="00903DBE"/>
  </w:style>
  <w:style w:type="character" w:customStyle="1" w:styleId="grey10">
    <w:name w:val="grey10"/>
    <w:basedOn w:val="DefaultParagraphFont"/>
    <w:rsid w:val="00903DBE"/>
  </w:style>
  <w:style w:type="character" w:customStyle="1" w:styleId="navy13bd">
    <w:name w:val="navy13bd"/>
    <w:basedOn w:val="DefaultParagraphFont"/>
    <w:rsid w:val="00903DBE"/>
  </w:style>
  <w:style w:type="character" w:customStyle="1" w:styleId="Style9ptUnderline2">
    <w:name w:val="Style 9 pt Underline2"/>
    <w:basedOn w:val="DefaultParagraphFont"/>
    <w:rsid w:val="00903DBE"/>
    <w:rPr>
      <w:sz w:val="20"/>
      <w:u w:val="single"/>
    </w:rPr>
  </w:style>
  <w:style w:type="character" w:customStyle="1" w:styleId="Style9ptBoldUnderline1">
    <w:name w:val="Style 9 pt Bold Underline1"/>
    <w:basedOn w:val="DefaultParagraphFont"/>
    <w:rsid w:val="00903DBE"/>
    <w:rPr>
      <w:b/>
      <w:bCs/>
      <w:sz w:val="20"/>
      <w:u w:val="single"/>
    </w:rPr>
  </w:style>
  <w:style w:type="character" w:customStyle="1" w:styleId="TagsCharChar">
    <w:name w:val="Tags Char Char"/>
    <w:basedOn w:val="DefaultParagraphFont"/>
    <w:rsid w:val="00903DBE"/>
    <w:rPr>
      <w:rFonts w:eastAsia="SimSun"/>
      <w:b/>
      <w:sz w:val="24"/>
      <w:lang w:val="en-US" w:eastAsia="zh-CN" w:bidi="ar-SA"/>
    </w:rPr>
  </w:style>
  <w:style w:type="paragraph" w:customStyle="1" w:styleId="cardCharCharCharChar">
    <w:name w:val="card Char Char Char Char"/>
    <w:basedOn w:val="Normal"/>
    <w:qFormat/>
    <w:rsid w:val="00903DBE"/>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903DBE"/>
    <w:rPr>
      <w:rFonts w:ascii="Times" w:eastAsia="Times New Roman" w:hAnsi="Times" w:cs="Calibri"/>
    </w:rPr>
  </w:style>
  <w:style w:type="paragraph" w:customStyle="1" w:styleId="CARD">
    <w:name w:val="CARD"/>
    <w:basedOn w:val="Normal"/>
    <w:link w:val="CARDChar0"/>
    <w:qFormat/>
    <w:rsid w:val="00903DBE"/>
    <w:rPr>
      <w:rFonts w:eastAsia="Times New Roman" w:cs="Calibri"/>
      <w:u w:val="single"/>
    </w:rPr>
  </w:style>
  <w:style w:type="character" w:customStyle="1" w:styleId="CARDChar0">
    <w:name w:val="CARD Char"/>
    <w:basedOn w:val="DefaultParagraphFont"/>
    <w:link w:val="CARD"/>
    <w:rsid w:val="00903DBE"/>
    <w:rPr>
      <w:rFonts w:ascii="Calibri" w:eastAsia="Times New Roman" w:hAnsi="Calibri" w:cs="Calibri"/>
      <w:sz w:val="22"/>
      <w:u w:val="single"/>
    </w:rPr>
  </w:style>
  <w:style w:type="paragraph" w:customStyle="1" w:styleId="Normal2">
    <w:name w:val="Normal2"/>
    <w:basedOn w:val="Normal"/>
    <w:qFormat/>
    <w:rsid w:val="00903DBE"/>
    <w:rPr>
      <w:rFonts w:eastAsia="Times New Roman" w:cs="Calibri"/>
    </w:rPr>
  </w:style>
  <w:style w:type="character" w:customStyle="1" w:styleId="Style11ptThickunderline">
    <w:name w:val="Style 11 pt Thick underline"/>
    <w:rsid w:val="00903DBE"/>
    <w:rPr>
      <w:rFonts w:ascii="Times New Roman" w:hAnsi="Times New Roman"/>
      <w:sz w:val="20"/>
      <w:u w:val="single"/>
    </w:rPr>
  </w:style>
  <w:style w:type="character" w:customStyle="1" w:styleId="Style11ptBoldThickunderline">
    <w:name w:val="Style 11 pt Bold Thick underline"/>
    <w:rsid w:val="00903DBE"/>
    <w:rPr>
      <w:rFonts w:ascii="Times New Roman" w:hAnsi="Times New Roman"/>
      <w:b/>
      <w:bCs/>
      <w:sz w:val="20"/>
      <w:u w:val="single"/>
    </w:rPr>
  </w:style>
  <w:style w:type="character" w:styleId="FootnoteReference">
    <w:name w:val="footnote reference"/>
    <w:unhideWhenUsed/>
    <w:rsid w:val="00903DBE"/>
    <w:rPr>
      <w:vertAlign w:val="superscript"/>
    </w:rPr>
  </w:style>
  <w:style w:type="character" w:customStyle="1" w:styleId="CharChar5">
    <w:name w:val="Char Char5"/>
    <w:rsid w:val="00903DB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903DBE"/>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903DBE"/>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903DBE"/>
    <w:rPr>
      <w:u w:val="single"/>
    </w:rPr>
  </w:style>
  <w:style w:type="character" w:customStyle="1" w:styleId="StyleUnderlineBoldIndent11ptChar">
    <w:name w:val="Style Underline + Bold Indent + 11 pt Char"/>
    <w:link w:val="StyleUnderlineBoldIndent11pt"/>
    <w:rsid w:val="00903DBE"/>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903DBE"/>
    <w:rPr>
      <w:b/>
      <w:bCs/>
      <w:u w:val="single"/>
    </w:rPr>
  </w:style>
  <w:style w:type="character" w:customStyle="1" w:styleId="StyleUnderlineBoldIndent11ptBoldChar">
    <w:name w:val="Style Underline + Bold Indent + 11 pt Bold Char"/>
    <w:link w:val="StyleUnderlineBoldIndent11ptBold"/>
    <w:rsid w:val="00903DBE"/>
    <w:rPr>
      <w:rFonts w:ascii="Calibri" w:eastAsia="Times New Roman" w:hAnsi="Calibri" w:cs="Calibri"/>
      <w:b/>
      <w:bCs/>
      <w:sz w:val="22"/>
      <w:szCs w:val="20"/>
      <w:u w:val="single"/>
    </w:rPr>
  </w:style>
  <w:style w:type="paragraph" w:customStyle="1" w:styleId="Normal20pt">
    <w:name w:val="Normal  + 20 pt"/>
    <w:basedOn w:val="Normal"/>
    <w:uiPriority w:val="6"/>
    <w:qFormat/>
    <w:rsid w:val="00903DBE"/>
    <w:rPr>
      <w:rFonts w:cs="Calibri"/>
      <w:bCs/>
      <w:u w:val="single"/>
    </w:rPr>
  </w:style>
  <w:style w:type="character" w:customStyle="1" w:styleId="StyleStyle4CharTimesNewRoman11pt">
    <w:name w:val="Style Style4 Char + Times New Roman 11 pt"/>
    <w:basedOn w:val="DefaultParagraphFont"/>
    <w:rsid w:val="00903DBE"/>
    <w:rPr>
      <w:rFonts w:ascii="Times New Roman" w:hAnsi="Times New Roman"/>
      <w:sz w:val="20"/>
      <w:szCs w:val="24"/>
      <w:u w:val="single"/>
      <w:lang w:val="en-US" w:eastAsia="en-US" w:bidi="ar-SA"/>
    </w:rPr>
  </w:style>
  <w:style w:type="paragraph" w:customStyle="1" w:styleId="author-name">
    <w:name w:val="author-name"/>
    <w:basedOn w:val="Normal"/>
    <w:qFormat/>
    <w:rsid w:val="00903DBE"/>
    <w:pPr>
      <w:spacing w:before="100" w:beforeAutospacing="1" w:after="100" w:afterAutospacing="1"/>
    </w:pPr>
    <w:rPr>
      <w:rFonts w:eastAsia="Times New Roman" w:cs="Calibri"/>
    </w:rPr>
  </w:style>
  <w:style w:type="paragraph" w:customStyle="1" w:styleId="author-credentials">
    <w:name w:val="author-credentials"/>
    <w:basedOn w:val="Normal"/>
    <w:qFormat/>
    <w:rsid w:val="00903DBE"/>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903DBE"/>
    <w:rPr>
      <w:rFonts w:ascii="Consolas" w:hAnsi="Consolas" w:cs="Consolas"/>
      <w:sz w:val="20"/>
      <w:szCs w:val="20"/>
    </w:rPr>
  </w:style>
  <w:style w:type="character" w:customStyle="1" w:styleId="StyleStyle4CharTimesNewRoman11ptBold">
    <w:name w:val="Style Style4 Char + Times New Roman 11 pt Bold"/>
    <w:basedOn w:val="DefaultParagraphFont"/>
    <w:rsid w:val="00903DB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903DBE"/>
    <w:rPr>
      <w:rFonts w:ascii="Times New Roman" w:hAnsi="Times New Roman"/>
      <w:i/>
      <w:iCs/>
      <w:sz w:val="20"/>
      <w:szCs w:val="24"/>
      <w:u w:val="single"/>
      <w:lang w:val="en-US" w:eastAsia="en-US" w:bidi="ar-SA"/>
    </w:rPr>
  </w:style>
  <w:style w:type="character" w:customStyle="1" w:styleId="headline">
    <w:name w:val="headline"/>
    <w:basedOn w:val="DefaultParagraphFont"/>
    <w:rsid w:val="00903DBE"/>
  </w:style>
  <w:style w:type="character" w:customStyle="1" w:styleId="CharChar4">
    <w:name w:val="Char Char4"/>
    <w:basedOn w:val="DefaultParagraphFont"/>
    <w:rsid w:val="00903DBE"/>
    <w:rPr>
      <w:rFonts w:cs="Arial"/>
      <w:b/>
      <w:bCs/>
      <w:iCs/>
      <w:szCs w:val="28"/>
      <w:lang w:val="en-US" w:eastAsia="en-US" w:bidi="ar-SA"/>
    </w:rPr>
  </w:style>
  <w:style w:type="character" w:customStyle="1" w:styleId="yshortcuts">
    <w:name w:val="yshortcuts"/>
    <w:basedOn w:val="DefaultParagraphFont"/>
    <w:rsid w:val="00903DBE"/>
  </w:style>
  <w:style w:type="character" w:customStyle="1" w:styleId="HotRouteChar0">
    <w:name w:val="Hot Route Char"/>
    <w:link w:val="HotRoute"/>
    <w:rsid w:val="00903DBE"/>
    <w:rPr>
      <w:rFonts w:ascii="Calibri" w:eastAsia="Times New Roman" w:hAnsi="Calibri" w:cs="Calibri"/>
      <w:sz w:val="22"/>
    </w:rPr>
  </w:style>
  <w:style w:type="paragraph" w:styleId="PlainText">
    <w:name w:val="Plain Text"/>
    <w:basedOn w:val="Normal"/>
    <w:link w:val="PlainTextChar"/>
    <w:rsid w:val="00903DBE"/>
    <w:rPr>
      <w:rFonts w:ascii="Courier New" w:eastAsia="Times New Roman" w:hAnsi="Courier New" w:cs="Courier New"/>
      <w:szCs w:val="20"/>
    </w:rPr>
  </w:style>
  <w:style w:type="character" w:customStyle="1" w:styleId="PlainTextChar">
    <w:name w:val="Plain Text Char"/>
    <w:basedOn w:val="DefaultParagraphFont"/>
    <w:link w:val="PlainText"/>
    <w:rsid w:val="00903DBE"/>
    <w:rPr>
      <w:rFonts w:ascii="Courier New" w:eastAsia="Times New Roman" w:hAnsi="Courier New" w:cs="Courier New"/>
      <w:sz w:val="22"/>
      <w:szCs w:val="20"/>
    </w:rPr>
  </w:style>
  <w:style w:type="character" w:customStyle="1" w:styleId="senselabelstart">
    <w:name w:val="sense_label start"/>
    <w:basedOn w:val="DefaultParagraphFont"/>
    <w:rsid w:val="00903DBE"/>
  </w:style>
  <w:style w:type="character" w:customStyle="1" w:styleId="sensecontent">
    <w:name w:val="sense_content"/>
    <w:basedOn w:val="DefaultParagraphFont"/>
    <w:rsid w:val="00903DBE"/>
  </w:style>
  <w:style w:type="character" w:customStyle="1" w:styleId="vi">
    <w:name w:val="vi"/>
    <w:basedOn w:val="DefaultParagraphFont"/>
    <w:rsid w:val="00903DBE"/>
  </w:style>
  <w:style w:type="character" w:customStyle="1" w:styleId="italic">
    <w:name w:val="italic"/>
    <w:basedOn w:val="DefaultParagraphFont"/>
    <w:rsid w:val="00903DBE"/>
  </w:style>
  <w:style w:type="paragraph" w:customStyle="1" w:styleId="Microtext0">
    <w:name w:val="Microtext"/>
    <w:basedOn w:val="Normal"/>
    <w:next w:val="Normal"/>
    <w:link w:val="MicrotextChar0"/>
    <w:qFormat/>
    <w:rsid w:val="00903DBE"/>
    <w:rPr>
      <w:rFonts w:cs="Calibri"/>
      <w:sz w:val="12"/>
    </w:rPr>
  </w:style>
  <w:style w:type="character" w:customStyle="1" w:styleId="MicrotextChar0">
    <w:name w:val="Microtext Char"/>
    <w:link w:val="Microtext0"/>
    <w:rsid w:val="00903DBE"/>
    <w:rPr>
      <w:rFonts w:ascii="Calibri" w:hAnsi="Calibri" w:cs="Calibri"/>
      <w:sz w:val="12"/>
    </w:rPr>
  </w:style>
  <w:style w:type="character" w:customStyle="1" w:styleId="st">
    <w:name w:val="st"/>
    <w:basedOn w:val="DefaultParagraphFont"/>
    <w:rsid w:val="00903DBE"/>
  </w:style>
  <w:style w:type="paragraph" w:customStyle="1" w:styleId="Style6">
    <w:name w:val="Style6"/>
    <w:basedOn w:val="Normal"/>
    <w:link w:val="Style6Char"/>
    <w:autoRedefine/>
    <w:qFormat/>
    <w:rsid w:val="00903DBE"/>
    <w:rPr>
      <w:rFonts w:cs="Calibri"/>
      <w:b/>
    </w:rPr>
  </w:style>
  <w:style w:type="character" w:customStyle="1" w:styleId="Style6Char">
    <w:name w:val="Style6 Char"/>
    <w:basedOn w:val="DefaultParagraphFont"/>
    <w:link w:val="Style6"/>
    <w:rsid w:val="00903DBE"/>
    <w:rPr>
      <w:rFonts w:ascii="Calibri" w:hAnsi="Calibri" w:cs="Calibri"/>
      <w:b/>
      <w:sz w:val="22"/>
    </w:rPr>
  </w:style>
  <w:style w:type="paragraph" w:customStyle="1" w:styleId="Style11">
    <w:name w:val="Style11"/>
    <w:basedOn w:val="Normal"/>
    <w:link w:val="Style11Char"/>
    <w:qFormat/>
    <w:rsid w:val="00903DBE"/>
    <w:rPr>
      <w:rFonts w:eastAsia="Times New Roman" w:cs="Calibri"/>
      <w:b/>
      <w:szCs w:val="20"/>
      <w:u w:val="thick"/>
    </w:rPr>
  </w:style>
  <w:style w:type="paragraph" w:customStyle="1" w:styleId="Style12">
    <w:name w:val="Style12"/>
    <w:basedOn w:val="Normal"/>
    <w:link w:val="Style12Char"/>
    <w:qFormat/>
    <w:rsid w:val="00903DBE"/>
    <w:rPr>
      <w:rFonts w:eastAsia="Times New Roman" w:cs="Calibri"/>
      <w:b/>
      <w:u w:val="thick"/>
    </w:rPr>
  </w:style>
  <w:style w:type="character" w:customStyle="1" w:styleId="Style11Char">
    <w:name w:val="Style11 Char"/>
    <w:basedOn w:val="DefaultParagraphFont"/>
    <w:link w:val="Style11"/>
    <w:rsid w:val="00903DBE"/>
    <w:rPr>
      <w:rFonts w:ascii="Calibri" w:eastAsia="Times New Roman" w:hAnsi="Calibri" w:cs="Calibri"/>
      <w:b/>
      <w:sz w:val="22"/>
      <w:szCs w:val="20"/>
      <w:u w:val="thick"/>
    </w:rPr>
  </w:style>
  <w:style w:type="character" w:customStyle="1" w:styleId="Style12Char">
    <w:name w:val="Style12 Char"/>
    <w:basedOn w:val="DefaultParagraphFont"/>
    <w:link w:val="Style12"/>
    <w:rsid w:val="00903DBE"/>
    <w:rPr>
      <w:rFonts w:ascii="Calibri" w:eastAsia="Times New Roman" w:hAnsi="Calibri" w:cs="Calibri"/>
      <w:b/>
      <w:sz w:val="22"/>
      <w:u w:val="thick"/>
    </w:rPr>
  </w:style>
  <w:style w:type="character" w:customStyle="1" w:styleId="caps-label">
    <w:name w:val="caps-label"/>
    <w:basedOn w:val="DefaultParagraphFont"/>
    <w:rsid w:val="00903DBE"/>
  </w:style>
  <w:style w:type="character" w:customStyle="1" w:styleId="wikiexternallink">
    <w:name w:val="wikiexternallink"/>
    <w:basedOn w:val="DefaultParagraphFont"/>
    <w:rsid w:val="00903DBE"/>
  </w:style>
  <w:style w:type="character" w:customStyle="1" w:styleId="wikigeneratedlinkcontent">
    <w:name w:val="wikigeneratedlinkcontent"/>
    <w:basedOn w:val="DefaultParagraphFont"/>
    <w:rsid w:val="00903DBE"/>
  </w:style>
  <w:style w:type="character" w:customStyle="1" w:styleId="ShrinkChar">
    <w:name w:val="Shrink Char"/>
    <w:link w:val="Shrink"/>
    <w:locked/>
    <w:rsid w:val="00903DBE"/>
    <w:rPr>
      <w:rFonts w:ascii="Garamond" w:eastAsia="Times New Roman" w:hAnsi="Garamond"/>
      <w:sz w:val="12"/>
    </w:rPr>
  </w:style>
  <w:style w:type="paragraph" w:customStyle="1" w:styleId="Shrink">
    <w:name w:val="Shrink"/>
    <w:link w:val="ShrinkChar"/>
    <w:qFormat/>
    <w:rsid w:val="00903DBE"/>
    <w:pPr>
      <w:ind w:left="288" w:right="288"/>
    </w:pPr>
    <w:rPr>
      <w:rFonts w:ascii="Garamond" w:eastAsia="Times New Roman" w:hAnsi="Garamond"/>
      <w:sz w:val="12"/>
    </w:rPr>
  </w:style>
  <w:style w:type="character" w:customStyle="1" w:styleId="aqj">
    <w:name w:val="aqj"/>
    <w:basedOn w:val="DefaultParagraphFont"/>
    <w:rsid w:val="00903DBE"/>
  </w:style>
  <w:style w:type="character" w:customStyle="1" w:styleId="StyleStyleBoldUnderlineIntenseEmphasisUnderlineapple-style-s">
    <w:name w:val="Style Style Bold UnderlineIntense EmphasisUnderlineapple-style-s..."/>
    <w:basedOn w:val="DefaultParagraphFont"/>
    <w:rsid w:val="00903DBE"/>
    <w:rPr>
      <w:b w:val="0"/>
      <w:bCs w:val="0"/>
      <w:sz w:val="22"/>
      <w:u w:val="single"/>
      <w:bdr w:val="none" w:sz="0" w:space="0" w:color="auto"/>
    </w:rPr>
  </w:style>
  <w:style w:type="paragraph" w:customStyle="1" w:styleId="blocktitle0">
    <w:name w:val="block title"/>
    <w:basedOn w:val="Normal"/>
    <w:link w:val="blocktitleChar0"/>
    <w:autoRedefine/>
    <w:qFormat/>
    <w:rsid w:val="00903DBE"/>
    <w:pPr>
      <w:spacing w:after="240"/>
      <w:jc w:val="center"/>
      <w:outlineLvl w:val="0"/>
    </w:pPr>
    <w:rPr>
      <w:rFonts w:eastAsia="Calibri" w:cs="Calibri"/>
      <w:b/>
      <w:caps/>
      <w:sz w:val="28"/>
      <w:szCs w:val="28"/>
      <w:lang w:val="es-ES"/>
    </w:rPr>
  </w:style>
  <w:style w:type="character" w:customStyle="1" w:styleId="Boxed">
    <w:name w:val="Boxed"/>
    <w:qFormat/>
    <w:rsid w:val="00903DBE"/>
    <w:rPr>
      <w:rFonts w:ascii="Times New Roman" w:hAnsi="Times New Roman"/>
      <w:sz w:val="20"/>
      <w:bdr w:val="single" w:sz="6" w:space="0" w:color="auto"/>
    </w:rPr>
  </w:style>
  <w:style w:type="character" w:customStyle="1" w:styleId="UnderlineCard">
    <w:name w:val="Underline Card"/>
    <w:uiPriority w:val="6"/>
    <w:qFormat/>
    <w:rsid w:val="00903DBE"/>
    <w:rPr>
      <w:rFonts w:ascii="Arial" w:hAnsi="Arial"/>
      <w:b w:val="0"/>
      <w:bCs/>
      <w:sz w:val="20"/>
      <w:u w:val="single"/>
    </w:rPr>
  </w:style>
  <w:style w:type="character" w:customStyle="1" w:styleId="story-author">
    <w:name w:val="story-author"/>
    <w:basedOn w:val="DefaultParagraphFont"/>
    <w:rsid w:val="00903DBE"/>
  </w:style>
  <w:style w:type="paragraph" w:customStyle="1" w:styleId="type">
    <w:name w:val="type"/>
    <w:basedOn w:val="Normal"/>
    <w:qFormat/>
    <w:rsid w:val="00903DBE"/>
    <w:pPr>
      <w:spacing w:before="100" w:beforeAutospacing="1" w:after="100" w:afterAutospacing="1"/>
    </w:pPr>
    <w:rPr>
      <w:rFonts w:eastAsia="Times New Roman" w:cs="Calibri"/>
    </w:rPr>
  </w:style>
  <w:style w:type="character" w:customStyle="1" w:styleId="institution">
    <w:name w:val="institution"/>
    <w:basedOn w:val="DefaultParagraphFont"/>
    <w:rsid w:val="00903DBE"/>
  </w:style>
  <w:style w:type="character" w:customStyle="1" w:styleId="abodyblack3">
    <w:name w:val="abodyblack3"/>
    <w:basedOn w:val="DefaultParagraphFont"/>
    <w:rsid w:val="00903DBE"/>
  </w:style>
  <w:style w:type="paragraph" w:customStyle="1" w:styleId="UnderlineChar2CharChar">
    <w:name w:val="Underline Char2 Char Char"/>
    <w:basedOn w:val="Normal"/>
    <w:link w:val="UnderlineChar2CharCharChar"/>
    <w:qFormat/>
    <w:rsid w:val="00903DBE"/>
    <w:rPr>
      <w:rFonts w:eastAsia="MS Mincho" w:cs="Calibri"/>
      <w:szCs w:val="20"/>
      <w:u w:val="single"/>
    </w:rPr>
  </w:style>
  <w:style w:type="character" w:customStyle="1" w:styleId="UnderlineChar2CharCharChar">
    <w:name w:val="Underline Char2 Char Char Char"/>
    <w:link w:val="UnderlineChar2CharChar"/>
    <w:rsid w:val="00903DBE"/>
    <w:rPr>
      <w:rFonts w:ascii="Calibri" w:eastAsia="MS Mincho" w:hAnsi="Calibri" w:cs="Calibri"/>
      <w:sz w:val="22"/>
      <w:szCs w:val="20"/>
      <w:u w:val="single"/>
    </w:rPr>
  </w:style>
  <w:style w:type="character" w:customStyle="1" w:styleId="CharacterStyle1">
    <w:name w:val="Character Style 1"/>
    <w:rsid w:val="00903DBE"/>
    <w:rPr>
      <w:sz w:val="20"/>
      <w:szCs w:val="20"/>
    </w:rPr>
  </w:style>
  <w:style w:type="character" w:customStyle="1" w:styleId="FontStyle177">
    <w:name w:val="Font Style177"/>
    <w:basedOn w:val="DefaultParagraphFont"/>
    <w:uiPriority w:val="99"/>
    <w:rsid w:val="00903DBE"/>
    <w:rPr>
      <w:rFonts w:ascii="Times New Roman" w:hAnsi="Times New Roman" w:cs="Times New Roman"/>
      <w:sz w:val="20"/>
      <w:szCs w:val="20"/>
    </w:rPr>
  </w:style>
  <w:style w:type="character" w:customStyle="1" w:styleId="FontStyle173">
    <w:name w:val="Font Style173"/>
    <w:basedOn w:val="DefaultParagraphFont"/>
    <w:uiPriority w:val="99"/>
    <w:rsid w:val="00903DBE"/>
    <w:rPr>
      <w:rFonts w:ascii="Times New Roman" w:hAnsi="Times New Roman" w:cs="Times New Roman"/>
      <w:sz w:val="14"/>
      <w:szCs w:val="14"/>
    </w:rPr>
  </w:style>
  <w:style w:type="character" w:customStyle="1" w:styleId="FontStyle151">
    <w:name w:val="Font Style151"/>
    <w:basedOn w:val="DefaultParagraphFont"/>
    <w:uiPriority w:val="99"/>
    <w:rsid w:val="00903DBE"/>
    <w:rPr>
      <w:rFonts w:ascii="Arial Narrow" w:hAnsi="Arial Narrow" w:cs="Arial Narrow"/>
      <w:b/>
      <w:bCs/>
      <w:sz w:val="12"/>
      <w:szCs w:val="12"/>
    </w:rPr>
  </w:style>
  <w:style w:type="character" w:customStyle="1" w:styleId="FontStyle156">
    <w:name w:val="Font Style156"/>
    <w:basedOn w:val="DefaultParagraphFont"/>
    <w:uiPriority w:val="99"/>
    <w:rsid w:val="00903DBE"/>
    <w:rPr>
      <w:rFonts w:ascii="Arial Narrow" w:hAnsi="Arial Narrow" w:cs="Arial Narrow"/>
      <w:sz w:val="8"/>
      <w:szCs w:val="8"/>
    </w:rPr>
  </w:style>
  <w:style w:type="character" w:customStyle="1" w:styleId="FontStyle160">
    <w:name w:val="Font Style160"/>
    <w:basedOn w:val="DefaultParagraphFont"/>
    <w:uiPriority w:val="99"/>
    <w:rsid w:val="00903DBE"/>
    <w:rPr>
      <w:rFonts w:ascii="Times New Roman" w:hAnsi="Times New Roman" w:cs="Times New Roman"/>
      <w:b/>
      <w:bCs/>
      <w:sz w:val="20"/>
      <w:szCs w:val="20"/>
    </w:rPr>
  </w:style>
  <w:style w:type="character" w:customStyle="1" w:styleId="FontStyle178">
    <w:name w:val="Font Style178"/>
    <w:basedOn w:val="DefaultParagraphFont"/>
    <w:uiPriority w:val="99"/>
    <w:rsid w:val="00903DBE"/>
    <w:rPr>
      <w:rFonts w:ascii="Times New Roman" w:hAnsi="Times New Roman" w:cs="Times New Roman"/>
      <w:sz w:val="18"/>
      <w:szCs w:val="18"/>
    </w:rPr>
  </w:style>
  <w:style w:type="paragraph" w:customStyle="1" w:styleId="Style14">
    <w:name w:val="Style14"/>
    <w:basedOn w:val="Normal"/>
    <w:uiPriority w:val="99"/>
    <w:qFormat/>
    <w:rsid w:val="00903DBE"/>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903DBE"/>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903DBE"/>
    <w:rPr>
      <w:rFonts w:ascii="Times New Roman" w:hAnsi="Times New Roman" w:cs="Times New Roman"/>
      <w:sz w:val="12"/>
      <w:szCs w:val="12"/>
    </w:rPr>
  </w:style>
  <w:style w:type="paragraph" w:customStyle="1" w:styleId="Style9">
    <w:name w:val="Style9"/>
    <w:basedOn w:val="Normal"/>
    <w:uiPriority w:val="99"/>
    <w:qFormat/>
    <w:rsid w:val="00903DBE"/>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903DBE"/>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903DBE"/>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903DBE"/>
    <w:rPr>
      <w:rFonts w:ascii="Times New Roman" w:hAnsi="Times New Roman" w:cs="Times New Roman"/>
      <w:sz w:val="16"/>
      <w:szCs w:val="16"/>
    </w:rPr>
  </w:style>
  <w:style w:type="character" w:customStyle="1" w:styleId="f">
    <w:name w:val="f"/>
    <w:basedOn w:val="DefaultParagraphFont"/>
    <w:rsid w:val="00903DBE"/>
  </w:style>
  <w:style w:type="character" w:customStyle="1" w:styleId="TagsChar2">
    <w:name w:val="Tags Char2"/>
    <w:rsid w:val="00903DBE"/>
    <w:rPr>
      <w:b/>
      <w:sz w:val="24"/>
    </w:rPr>
  </w:style>
  <w:style w:type="paragraph" w:customStyle="1" w:styleId="CardsFont6ptChar">
    <w:name w:val="Cards + Font: 6 pt Char"/>
    <w:basedOn w:val="Normal"/>
    <w:link w:val="CardsFont6ptCharChar"/>
    <w:qFormat/>
    <w:rsid w:val="00903DBE"/>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903DBE"/>
    <w:rPr>
      <w:rFonts w:ascii="Calibri" w:eastAsia="Times New Roman" w:hAnsi="Calibri" w:cs="Calibri"/>
      <w:sz w:val="12"/>
    </w:rPr>
  </w:style>
  <w:style w:type="character" w:customStyle="1" w:styleId="FontStyle172">
    <w:name w:val="Font Style172"/>
    <w:basedOn w:val="DefaultParagraphFont"/>
    <w:uiPriority w:val="99"/>
    <w:rsid w:val="00903DBE"/>
    <w:rPr>
      <w:rFonts w:ascii="Times New Roman" w:hAnsi="Times New Roman" w:cs="Times New Roman"/>
      <w:b/>
      <w:bCs/>
      <w:sz w:val="16"/>
      <w:szCs w:val="16"/>
    </w:rPr>
  </w:style>
  <w:style w:type="paragraph" w:customStyle="1" w:styleId="Style18">
    <w:name w:val="Style18"/>
    <w:basedOn w:val="Normal"/>
    <w:uiPriority w:val="99"/>
    <w:qFormat/>
    <w:rsid w:val="00903DBE"/>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903DBE"/>
    <w:rPr>
      <w:rFonts w:ascii="Times New Roman" w:hAnsi="Times New Roman" w:cs="Times New Roman"/>
      <w:i/>
      <w:iCs/>
      <w:sz w:val="16"/>
      <w:szCs w:val="16"/>
    </w:rPr>
  </w:style>
  <w:style w:type="character" w:customStyle="1" w:styleId="FontStyle162">
    <w:name w:val="Font Style162"/>
    <w:basedOn w:val="DefaultParagraphFont"/>
    <w:uiPriority w:val="99"/>
    <w:rsid w:val="00903DBE"/>
    <w:rPr>
      <w:rFonts w:ascii="Times New Roman" w:hAnsi="Times New Roman" w:cs="Times New Roman"/>
      <w:b/>
      <w:bCs/>
      <w:sz w:val="18"/>
      <w:szCs w:val="18"/>
    </w:rPr>
  </w:style>
  <w:style w:type="character" w:customStyle="1" w:styleId="FontStyle167">
    <w:name w:val="Font Style167"/>
    <w:basedOn w:val="DefaultParagraphFont"/>
    <w:uiPriority w:val="99"/>
    <w:rsid w:val="00903DBE"/>
    <w:rPr>
      <w:rFonts w:ascii="Times New Roman" w:hAnsi="Times New Roman" w:cs="Times New Roman"/>
      <w:sz w:val="10"/>
      <w:szCs w:val="10"/>
    </w:rPr>
  </w:style>
  <w:style w:type="character" w:customStyle="1" w:styleId="FontStyle174">
    <w:name w:val="Font Style174"/>
    <w:basedOn w:val="DefaultParagraphFont"/>
    <w:uiPriority w:val="99"/>
    <w:rsid w:val="00903DBE"/>
    <w:rPr>
      <w:rFonts w:ascii="Arial Narrow" w:hAnsi="Arial Narrow" w:cs="Arial Narrow"/>
      <w:b/>
      <w:bCs/>
      <w:sz w:val="18"/>
      <w:szCs w:val="18"/>
    </w:rPr>
  </w:style>
  <w:style w:type="paragraph" w:customStyle="1" w:styleId="Style47">
    <w:name w:val="Style47"/>
    <w:basedOn w:val="Normal"/>
    <w:uiPriority w:val="99"/>
    <w:qFormat/>
    <w:rsid w:val="00903DBE"/>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903DBE"/>
    <w:rPr>
      <w:rFonts w:ascii="Times New Roman" w:hAnsi="Times New Roman" w:cs="Times New Roman"/>
      <w:sz w:val="12"/>
      <w:szCs w:val="12"/>
    </w:rPr>
  </w:style>
  <w:style w:type="paragraph" w:customStyle="1" w:styleId="Style24">
    <w:name w:val="Style24"/>
    <w:basedOn w:val="Normal"/>
    <w:uiPriority w:val="99"/>
    <w:qFormat/>
    <w:rsid w:val="00903DBE"/>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903DBE"/>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903DBE"/>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903DBE"/>
    <w:rPr>
      <w:rFonts w:ascii="Times New Roman" w:hAnsi="Times New Roman" w:cs="Times New Roman"/>
      <w:b/>
      <w:bCs/>
      <w:sz w:val="18"/>
      <w:szCs w:val="18"/>
    </w:rPr>
  </w:style>
  <w:style w:type="paragraph" w:customStyle="1" w:styleId="Style21">
    <w:name w:val="Style21"/>
    <w:basedOn w:val="Normal"/>
    <w:uiPriority w:val="99"/>
    <w:qFormat/>
    <w:rsid w:val="00903DBE"/>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903DBE"/>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903DBE"/>
    <w:rPr>
      <w:rFonts w:ascii="Calibri" w:hAnsi="Calibri"/>
      <w:sz w:val="20"/>
      <w:szCs w:val="20"/>
    </w:rPr>
  </w:style>
  <w:style w:type="paragraph" w:customStyle="1" w:styleId="Standard">
    <w:name w:val="Standard"/>
    <w:qFormat/>
    <w:rsid w:val="00903DBE"/>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903DBE"/>
    <w:rPr>
      <w:color w:val="000000"/>
      <w:sz w:val="32"/>
      <w:szCs w:val="32"/>
    </w:rPr>
  </w:style>
  <w:style w:type="paragraph" w:customStyle="1" w:styleId="Cardnon-underlined">
    <w:name w:val="Card non-underlined"/>
    <w:basedOn w:val="Normal"/>
    <w:link w:val="Cardnon-underlinedChar"/>
    <w:autoRedefine/>
    <w:uiPriority w:val="99"/>
    <w:qFormat/>
    <w:rsid w:val="00903DBE"/>
    <w:rPr>
      <w:rFonts w:eastAsia="Times New Roman" w:cs="Calibri"/>
      <w:szCs w:val="20"/>
    </w:rPr>
  </w:style>
  <w:style w:type="character" w:customStyle="1" w:styleId="Cardnon-underlinedChar">
    <w:name w:val="Card non-underlined Char"/>
    <w:basedOn w:val="DefaultParagraphFont"/>
    <w:link w:val="Cardnon-underlined"/>
    <w:uiPriority w:val="99"/>
    <w:rsid w:val="00903DBE"/>
    <w:rPr>
      <w:rFonts w:ascii="Calibri" w:eastAsia="Times New Roman" w:hAnsi="Calibri" w:cs="Calibri"/>
      <w:sz w:val="22"/>
      <w:szCs w:val="20"/>
    </w:rPr>
  </w:style>
  <w:style w:type="numbering" w:customStyle="1" w:styleId="NoList1">
    <w:name w:val="No List1"/>
    <w:next w:val="NoList"/>
    <w:semiHidden/>
    <w:unhideWhenUsed/>
    <w:rsid w:val="00903DBE"/>
  </w:style>
  <w:style w:type="character" w:customStyle="1" w:styleId="TitleChar2">
    <w:name w:val="Title Char2"/>
    <w:basedOn w:val="DefaultParagraphFont"/>
    <w:uiPriority w:val="10"/>
    <w:qFormat/>
    <w:locked/>
    <w:rsid w:val="00903DBE"/>
    <w:rPr>
      <w:b/>
      <w:bCs/>
      <w:u w:val="single"/>
    </w:rPr>
  </w:style>
  <w:style w:type="paragraph" w:styleId="TOC3">
    <w:name w:val="toc 3"/>
    <w:basedOn w:val="Normal"/>
    <w:next w:val="Normal"/>
    <w:autoRedefine/>
    <w:rsid w:val="00903DBE"/>
    <w:pPr>
      <w:ind w:left="400"/>
    </w:pPr>
    <w:rPr>
      <w:rFonts w:eastAsia="Times New Roman" w:cs="Calibri"/>
      <w:szCs w:val="20"/>
    </w:rPr>
  </w:style>
  <w:style w:type="paragraph" w:styleId="TOC4">
    <w:name w:val="toc 4"/>
    <w:basedOn w:val="Normal"/>
    <w:next w:val="Normal"/>
    <w:autoRedefine/>
    <w:rsid w:val="00903DBE"/>
    <w:pPr>
      <w:ind w:left="600"/>
    </w:pPr>
    <w:rPr>
      <w:rFonts w:eastAsia="Times New Roman" w:cs="Calibri"/>
      <w:szCs w:val="20"/>
    </w:rPr>
  </w:style>
  <w:style w:type="paragraph" w:styleId="TOC5">
    <w:name w:val="toc 5"/>
    <w:basedOn w:val="Normal"/>
    <w:next w:val="Normal"/>
    <w:autoRedefine/>
    <w:rsid w:val="00903DBE"/>
    <w:pPr>
      <w:ind w:left="800"/>
    </w:pPr>
    <w:rPr>
      <w:rFonts w:eastAsia="Times New Roman" w:cs="Calibri"/>
      <w:szCs w:val="20"/>
    </w:rPr>
  </w:style>
  <w:style w:type="paragraph" w:styleId="TOC6">
    <w:name w:val="toc 6"/>
    <w:basedOn w:val="Normal"/>
    <w:next w:val="Normal"/>
    <w:autoRedefine/>
    <w:rsid w:val="00903DBE"/>
    <w:pPr>
      <w:ind w:left="1000"/>
    </w:pPr>
    <w:rPr>
      <w:rFonts w:eastAsia="Times New Roman" w:cs="Calibri"/>
      <w:szCs w:val="20"/>
    </w:rPr>
  </w:style>
  <w:style w:type="paragraph" w:styleId="TOC7">
    <w:name w:val="toc 7"/>
    <w:basedOn w:val="Normal"/>
    <w:next w:val="Normal"/>
    <w:autoRedefine/>
    <w:rsid w:val="00903DBE"/>
    <w:pPr>
      <w:ind w:left="1200"/>
    </w:pPr>
    <w:rPr>
      <w:rFonts w:eastAsia="Times New Roman" w:cs="Calibri"/>
      <w:szCs w:val="20"/>
    </w:rPr>
  </w:style>
  <w:style w:type="paragraph" w:styleId="TOC8">
    <w:name w:val="toc 8"/>
    <w:basedOn w:val="Normal"/>
    <w:next w:val="Normal"/>
    <w:autoRedefine/>
    <w:rsid w:val="00903DBE"/>
    <w:pPr>
      <w:ind w:left="1400"/>
    </w:pPr>
    <w:rPr>
      <w:rFonts w:eastAsia="Times New Roman" w:cs="Calibri"/>
      <w:szCs w:val="20"/>
    </w:rPr>
  </w:style>
  <w:style w:type="character" w:customStyle="1" w:styleId="allocatoragentsleft">
    <w:name w:val="al_locatoragentsleft"/>
    <w:basedOn w:val="DefaultParagraphFont"/>
    <w:rsid w:val="00903DBE"/>
  </w:style>
  <w:style w:type="character" w:styleId="HTMLTypewriter">
    <w:name w:val="HTML Typewriter"/>
    <w:basedOn w:val="DefaultParagraphFont"/>
    <w:unhideWhenUsed/>
    <w:rsid w:val="00903DBE"/>
    <w:rPr>
      <w:rFonts w:ascii="Courier New" w:eastAsia="Times New Roman" w:hAnsi="Courier New" w:cs="Courier New"/>
      <w:sz w:val="20"/>
      <w:szCs w:val="20"/>
    </w:rPr>
  </w:style>
  <w:style w:type="character" w:customStyle="1" w:styleId="caps">
    <w:name w:val="caps"/>
    <w:basedOn w:val="DefaultParagraphFont"/>
    <w:rsid w:val="00903DBE"/>
  </w:style>
  <w:style w:type="character" w:customStyle="1" w:styleId="UnderlinesCharChar">
    <w:name w:val="Underlines Char Char"/>
    <w:basedOn w:val="DefaultParagraphFont"/>
    <w:rsid w:val="00903DBE"/>
    <w:rPr>
      <w:rFonts w:cs="Arial"/>
      <w:b/>
      <w:bCs/>
      <w:noProof w:val="0"/>
      <w:sz w:val="22"/>
      <w:szCs w:val="26"/>
      <w:u w:val="single"/>
      <w:lang w:val="en-US" w:eastAsia="en-US" w:bidi="ar-SA"/>
    </w:rPr>
  </w:style>
  <w:style w:type="paragraph" w:customStyle="1" w:styleId="Carding">
    <w:name w:val="Carding"/>
    <w:basedOn w:val="Normal"/>
    <w:uiPriority w:val="99"/>
    <w:qFormat/>
    <w:rsid w:val="00903DBE"/>
    <w:rPr>
      <w:rFonts w:eastAsia="Times New Roman" w:cs="Calibri"/>
      <w:sz w:val="18"/>
    </w:rPr>
  </w:style>
  <w:style w:type="character" w:customStyle="1" w:styleId="TagsChar1">
    <w:name w:val="Tags Char1"/>
    <w:aliases w:val="Super Script Char1,TagStyle Char1"/>
    <w:basedOn w:val="DefaultParagraphFont"/>
    <w:rsid w:val="00903DBE"/>
    <w:rPr>
      <w:rFonts w:ascii="Arial Narrow" w:hAnsi="Arial Narrow"/>
      <w:b/>
      <w:noProof w:val="0"/>
      <w:sz w:val="22"/>
      <w:szCs w:val="60"/>
      <w:lang w:val="en-US" w:eastAsia="en-US" w:bidi="ar-SA"/>
    </w:rPr>
  </w:style>
  <w:style w:type="character" w:customStyle="1" w:styleId="aunderline">
    <w:name w:val="aunderline"/>
    <w:basedOn w:val="DefaultParagraphFont"/>
    <w:qFormat/>
    <w:rsid w:val="00903DBE"/>
    <w:rPr>
      <w:rFonts w:ascii="Times New Roman" w:hAnsi="Times New Roman"/>
      <w:sz w:val="20"/>
      <w:szCs w:val="24"/>
      <w:u w:val="thick"/>
    </w:rPr>
  </w:style>
  <w:style w:type="character" w:customStyle="1" w:styleId="tagChar1">
    <w:name w:val="tag Char1"/>
    <w:basedOn w:val="DefaultParagraphFont"/>
    <w:rsid w:val="00903DBE"/>
    <w:rPr>
      <w:b/>
      <w:noProof w:val="0"/>
      <w:sz w:val="24"/>
      <w:lang w:val="en-US" w:eastAsia="en-US" w:bidi="ar-SA"/>
    </w:rPr>
  </w:style>
  <w:style w:type="character" w:customStyle="1" w:styleId="tagChar2">
    <w:name w:val="tag Char2"/>
    <w:basedOn w:val="DefaultParagraphFont"/>
    <w:qFormat/>
    <w:rsid w:val="00903DBE"/>
    <w:rPr>
      <w:b/>
      <w:noProof w:val="0"/>
      <w:sz w:val="24"/>
      <w:lang w:val="en-US" w:eastAsia="en-US" w:bidi="ar-SA"/>
    </w:rPr>
  </w:style>
  <w:style w:type="character" w:customStyle="1" w:styleId="Taggin-New">
    <w:name w:val="Taggin - New"/>
    <w:basedOn w:val="DefaultParagraphFont"/>
    <w:rsid w:val="00903DBE"/>
    <w:rPr>
      <w:rFonts w:ascii="Arial Narrow" w:hAnsi="Arial Narrow"/>
      <w:b/>
      <w:sz w:val="22"/>
    </w:rPr>
  </w:style>
  <w:style w:type="character" w:customStyle="1" w:styleId="Boxing-New">
    <w:name w:val="Boxing - New"/>
    <w:basedOn w:val="DefaultParagraphFont"/>
    <w:rsid w:val="00903DBE"/>
    <w:rPr>
      <w:rFonts w:ascii="Arial Narrow" w:hAnsi="Arial Narrow"/>
      <w:sz w:val="16"/>
      <w:u w:val="none"/>
      <w:bdr w:val="single" w:sz="4" w:space="0" w:color="auto"/>
    </w:rPr>
  </w:style>
  <w:style w:type="character" w:customStyle="1" w:styleId="ilad">
    <w:name w:val="il_ad"/>
    <w:rsid w:val="00903DBE"/>
  </w:style>
  <w:style w:type="paragraph" w:customStyle="1" w:styleId="CardsHighlighted">
    <w:name w:val="Cards Highlighted"/>
    <w:next w:val="Normal"/>
    <w:link w:val="CardsHighlightedChar"/>
    <w:qFormat/>
    <w:rsid w:val="00903DBE"/>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903DBE"/>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903DBE"/>
    <w:rPr>
      <w:rFonts w:ascii="Garamond" w:hAnsi="Garamond"/>
      <w:sz w:val="22"/>
      <w:szCs w:val="24"/>
      <w:u w:val="single"/>
      <w:lang w:val="en-US" w:eastAsia="en-US" w:bidi="ar-SA"/>
    </w:rPr>
  </w:style>
  <w:style w:type="paragraph" w:customStyle="1" w:styleId="Style2">
    <w:name w:val="Style2"/>
    <w:basedOn w:val="Heading4"/>
    <w:qFormat/>
    <w:rsid w:val="00903DBE"/>
    <w:pPr>
      <w:spacing w:before="0"/>
    </w:pPr>
    <w:rPr>
      <w:rFonts w:eastAsia="Times New Roman" w:cs="Times New Roman"/>
      <w:iCs/>
      <w:caps/>
      <w:szCs w:val="20"/>
    </w:rPr>
  </w:style>
  <w:style w:type="character" w:customStyle="1" w:styleId="pagetitle">
    <w:name w:val="pagetitle"/>
    <w:basedOn w:val="DefaultParagraphFont"/>
    <w:rsid w:val="00903DBE"/>
  </w:style>
  <w:style w:type="paragraph" w:customStyle="1" w:styleId="text">
    <w:name w:val="text"/>
    <w:basedOn w:val="Normal"/>
    <w:uiPriority w:val="99"/>
    <w:qFormat/>
    <w:rsid w:val="00903DBE"/>
    <w:pPr>
      <w:spacing w:before="100" w:beforeAutospacing="1" w:after="100" w:afterAutospacing="1"/>
    </w:pPr>
    <w:rPr>
      <w:rFonts w:eastAsia="Times New Roman" w:cs="Calibri"/>
    </w:rPr>
  </w:style>
  <w:style w:type="character" w:customStyle="1" w:styleId="StyleUnderlineCharChar9ptBold1">
    <w:name w:val="Style Underline Char Char + 9 pt Bold1"/>
    <w:rsid w:val="00903DB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03DBE"/>
    <w:rPr>
      <w:rFonts w:ascii="Times New Roman" w:hAnsi="Times New Roman"/>
      <w:sz w:val="20"/>
      <w:szCs w:val="24"/>
      <w:u w:val="single"/>
      <w:lang w:val="en-US" w:eastAsia="en-US" w:bidi="ar-SA"/>
    </w:rPr>
  </w:style>
  <w:style w:type="character" w:customStyle="1" w:styleId="Style9ptBoldUnderline">
    <w:name w:val="Style 9 pt Bold Underline"/>
    <w:rsid w:val="00903DBE"/>
    <w:rPr>
      <w:b/>
      <w:bCs/>
      <w:sz w:val="20"/>
      <w:u w:val="single"/>
    </w:rPr>
  </w:style>
  <w:style w:type="paragraph" w:customStyle="1" w:styleId="StyleUnderline9pt0">
    <w:name w:val="Style Underline + 9 pt"/>
    <w:link w:val="StyleUnderline9ptChar"/>
    <w:qFormat/>
    <w:rsid w:val="00903DBE"/>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903DBE"/>
    <w:rPr>
      <w:rFonts w:ascii="Arial" w:eastAsia="Times New Roman" w:hAnsi="Arial" w:cs="Times New Roman"/>
      <w:sz w:val="22"/>
      <w:szCs w:val="20"/>
      <w:u w:val="single"/>
    </w:rPr>
  </w:style>
  <w:style w:type="character" w:customStyle="1" w:styleId="StyleUnderlineChar1Bold">
    <w:name w:val="Style Underline Char1 + Bold"/>
    <w:rsid w:val="00903DB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903DBE"/>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903DBE"/>
    <w:rPr>
      <w:rFonts w:ascii="Calibri" w:hAnsi="Calibri" w:cs="Calibri"/>
      <w:kern w:val="32"/>
      <w:sz w:val="22"/>
      <w:szCs w:val="20"/>
      <w:lang w:eastAsia="ar-SA"/>
    </w:rPr>
  </w:style>
  <w:style w:type="character" w:customStyle="1" w:styleId="TagsCharCharChar">
    <w:name w:val="Tags Char Char Char"/>
    <w:basedOn w:val="DefaultParagraphFont"/>
    <w:rsid w:val="00903DB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903DBE"/>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903DBE"/>
    <w:rPr>
      <w:color w:val="000000"/>
      <w:sz w:val="20"/>
      <w:u w:val="single"/>
    </w:rPr>
  </w:style>
  <w:style w:type="character" w:customStyle="1" w:styleId="Style11ptBlack">
    <w:name w:val="Style 11 pt Black"/>
    <w:basedOn w:val="DefaultParagraphFont"/>
    <w:rsid w:val="00903DBE"/>
    <w:rPr>
      <w:color w:val="000000"/>
      <w:sz w:val="20"/>
    </w:rPr>
  </w:style>
  <w:style w:type="character" w:customStyle="1" w:styleId="StyleUnderlineCharTimesBold">
    <w:name w:val="Style Underline Char + Times Bold"/>
    <w:basedOn w:val="DefaultParagraphFont"/>
    <w:rsid w:val="00903DBE"/>
    <w:rPr>
      <w:rFonts w:ascii="Times" w:hAnsi="Times"/>
      <w:b w:val="0"/>
      <w:bCs/>
      <w:sz w:val="20"/>
      <w:u w:val="single"/>
    </w:rPr>
  </w:style>
  <w:style w:type="character" w:customStyle="1" w:styleId="blubigktbiz">
    <w:name w:val="blubigktbiz"/>
    <w:rsid w:val="00903DB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03DBE"/>
  </w:style>
  <w:style w:type="character" w:customStyle="1" w:styleId="StyleevidencetextBorderSinglesolidlineAuto05ptLChar">
    <w:name w:val="Style evidence text + Border: : (Single solid line Auto  0.5 pt L... Char"/>
    <w:link w:val="StyleevidencetextBorderSinglesolidlineAuto05ptL"/>
    <w:rsid w:val="00903DBE"/>
    <w:rPr>
      <w:rFonts w:ascii="Calibri" w:hAnsi="Calibri" w:cs="Calibri"/>
      <w:color w:val="000000"/>
      <w:sz w:val="22"/>
      <w:lang w:val="x-none" w:eastAsia="x-none"/>
    </w:rPr>
  </w:style>
  <w:style w:type="character" w:customStyle="1" w:styleId="Style4CharChar">
    <w:name w:val="Style4 Char Char"/>
    <w:basedOn w:val="DefaultParagraphFont"/>
    <w:rsid w:val="00903DB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903DBE"/>
    <w:rPr>
      <w:rFonts w:ascii="Times New Roman" w:hAnsi="Times New Roman" w:cs="Times New Roman"/>
      <w:sz w:val="16"/>
      <w:szCs w:val="16"/>
    </w:rPr>
  </w:style>
  <w:style w:type="character" w:customStyle="1" w:styleId="StyleEmphasisArial12ptBold">
    <w:name w:val="Style Emphasis + Arial 12 pt Bold"/>
    <w:rsid w:val="00903DBE"/>
    <w:rPr>
      <w:rFonts w:ascii="Arial" w:hAnsi="Arial"/>
      <w:b/>
      <w:bCs/>
      <w:i/>
      <w:iCs/>
      <w:sz w:val="24"/>
    </w:rPr>
  </w:style>
  <w:style w:type="character" w:customStyle="1" w:styleId="super">
    <w:name w:val="super"/>
    <w:rsid w:val="00903DBE"/>
  </w:style>
  <w:style w:type="character" w:customStyle="1" w:styleId="text30">
    <w:name w:val="text30"/>
    <w:rsid w:val="00903DBE"/>
  </w:style>
  <w:style w:type="character" w:customStyle="1" w:styleId="uppercase">
    <w:name w:val="uppercase"/>
    <w:rsid w:val="00903DBE"/>
  </w:style>
  <w:style w:type="character" w:customStyle="1" w:styleId="bodytext0">
    <w:name w:val="bodytext"/>
    <w:rsid w:val="00903DBE"/>
  </w:style>
  <w:style w:type="character" w:customStyle="1" w:styleId="entry-title">
    <w:name w:val="entry-title"/>
    <w:rsid w:val="00903DBE"/>
  </w:style>
  <w:style w:type="character" w:customStyle="1" w:styleId="BodyTextIndentChar1">
    <w:name w:val="Body Text Indent Char1"/>
    <w:basedOn w:val="DefaultParagraphFont"/>
    <w:uiPriority w:val="99"/>
    <w:semiHidden/>
    <w:rsid w:val="00903DBE"/>
    <w:rPr>
      <w:rFonts w:ascii="Times New Roman" w:hAnsi="Times New Roman" w:cs="Times New Roman"/>
      <w:sz w:val="20"/>
    </w:rPr>
  </w:style>
  <w:style w:type="character" w:customStyle="1" w:styleId="Style6pt">
    <w:name w:val="Style 6 pt"/>
    <w:basedOn w:val="DefaultParagraphFont"/>
    <w:qFormat/>
    <w:rsid w:val="00903DBE"/>
    <w:rPr>
      <w:sz w:val="12"/>
    </w:rPr>
  </w:style>
  <w:style w:type="character" w:customStyle="1" w:styleId="CiteCharCharCharCharCharChar">
    <w:name w:val="Cite Char Char Char Char Char Char"/>
    <w:basedOn w:val="DefaultParagraphFont"/>
    <w:rsid w:val="00903DBE"/>
    <w:rPr>
      <w:b/>
      <w:noProof w:val="0"/>
      <w:sz w:val="22"/>
      <w:szCs w:val="24"/>
      <w:u w:val="single"/>
      <w:lang w:val="en-US" w:eastAsia="en-US" w:bidi="ar-SA"/>
    </w:rPr>
  </w:style>
  <w:style w:type="character" w:customStyle="1" w:styleId="mainbody1">
    <w:name w:val="mainbody1"/>
    <w:basedOn w:val="DefaultParagraphFont"/>
    <w:rsid w:val="00903DBE"/>
    <w:rPr>
      <w:rFonts w:ascii="Verdana" w:hAnsi="Verdana" w:hint="default"/>
      <w:color w:val="000000"/>
      <w:sz w:val="22"/>
      <w:szCs w:val="22"/>
    </w:rPr>
  </w:style>
  <w:style w:type="character" w:customStyle="1" w:styleId="ssl4">
    <w:name w:val="ss_l4"/>
    <w:basedOn w:val="DefaultParagraphFont"/>
    <w:rsid w:val="00903DBE"/>
  </w:style>
  <w:style w:type="paragraph" w:customStyle="1" w:styleId="StyleNormalWeb11ptUnderline">
    <w:name w:val="Style Normal (Web) + 11 pt Underline"/>
    <w:basedOn w:val="NormalWeb"/>
    <w:link w:val="StyleNormalWeb11ptUnderlineChar"/>
    <w:qFormat/>
    <w:rsid w:val="00903DB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903DBE"/>
    <w:rPr>
      <w:rFonts w:ascii="Calibri" w:eastAsia="Calibri" w:hAnsi="Calibri" w:cs="Calibri"/>
      <w:sz w:val="22"/>
      <w:u w:val="single"/>
    </w:rPr>
  </w:style>
  <w:style w:type="character" w:customStyle="1" w:styleId="cit-first-element">
    <w:name w:val="cit-first-element"/>
    <w:basedOn w:val="DefaultParagraphFont"/>
    <w:rsid w:val="00903DBE"/>
  </w:style>
  <w:style w:type="character" w:customStyle="1" w:styleId="title1">
    <w:name w:val="title1"/>
    <w:basedOn w:val="DefaultParagraphFont"/>
    <w:rsid w:val="00903DBE"/>
  </w:style>
  <w:style w:type="character" w:customStyle="1" w:styleId="StyleThickunderline1">
    <w:name w:val="Style Thick underline1"/>
    <w:basedOn w:val="DefaultParagraphFont"/>
    <w:rsid w:val="00903DB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903DBE"/>
    <w:rPr>
      <w:rFonts w:ascii="Georgia" w:hAnsi="Georgia"/>
    </w:rPr>
  </w:style>
  <w:style w:type="character" w:customStyle="1" w:styleId="FooterChar1">
    <w:name w:val="Footer Char1"/>
    <w:basedOn w:val="DefaultParagraphFont"/>
    <w:uiPriority w:val="99"/>
    <w:semiHidden/>
    <w:rsid w:val="00903DBE"/>
    <w:rPr>
      <w:rFonts w:ascii="Georgia" w:hAnsi="Georgia"/>
    </w:rPr>
  </w:style>
  <w:style w:type="character" w:customStyle="1" w:styleId="UnderlineBold0">
    <w:name w:val="Underline Bold"/>
    <w:uiPriority w:val="6"/>
    <w:qFormat/>
    <w:rsid w:val="00903DBE"/>
    <w:rPr>
      <w:b/>
      <w:sz w:val="20"/>
      <w:u w:val="single"/>
    </w:rPr>
  </w:style>
  <w:style w:type="paragraph" w:customStyle="1" w:styleId="Underline20">
    <w:name w:val="Underline2"/>
    <w:basedOn w:val="Normal"/>
    <w:link w:val="Underline2Char"/>
    <w:autoRedefine/>
    <w:uiPriority w:val="4"/>
    <w:qFormat/>
    <w:rsid w:val="00903DBE"/>
    <w:rPr>
      <w:rFonts w:cs="Calibri"/>
      <w:b/>
      <w:u w:val="single"/>
    </w:rPr>
  </w:style>
  <w:style w:type="character" w:customStyle="1" w:styleId="Underline2Char">
    <w:name w:val="Underline2 Char"/>
    <w:basedOn w:val="DefaultParagraphFont"/>
    <w:link w:val="Underline20"/>
    <w:uiPriority w:val="4"/>
    <w:rsid w:val="00903DBE"/>
    <w:rPr>
      <w:rFonts w:ascii="Calibri" w:hAnsi="Calibri" w:cs="Calibri"/>
      <w:b/>
      <w:sz w:val="22"/>
      <w:u w:val="single"/>
    </w:rPr>
  </w:style>
  <w:style w:type="character" w:customStyle="1" w:styleId="NormalTextChar">
    <w:name w:val="Normal Text Char"/>
    <w:link w:val="NormalText"/>
    <w:rsid w:val="00903DBE"/>
    <w:rPr>
      <w:rFonts w:ascii="Calibri" w:eastAsia="Times New Roman" w:hAnsi="Calibri" w:cs="Calibri"/>
      <w:sz w:val="22"/>
      <w:szCs w:val="26"/>
    </w:rPr>
  </w:style>
  <w:style w:type="paragraph" w:customStyle="1" w:styleId="TableParagraph">
    <w:name w:val="Table Paragraph"/>
    <w:basedOn w:val="Normal"/>
    <w:uiPriority w:val="1"/>
    <w:qFormat/>
    <w:rsid w:val="00903DBE"/>
    <w:pPr>
      <w:widowControl w:val="0"/>
    </w:pPr>
    <w:rPr>
      <w:rFonts w:cs="Calibri"/>
    </w:rPr>
  </w:style>
  <w:style w:type="character" w:customStyle="1" w:styleId="UnderlineChar0">
    <w:name w:val="UnderlineChar"/>
    <w:rsid w:val="00903DBE"/>
    <w:rPr>
      <w:sz w:val="24"/>
      <w:u w:val="single"/>
      <w:shd w:val="clear" w:color="auto" w:fill="auto"/>
    </w:rPr>
  </w:style>
  <w:style w:type="character" w:customStyle="1" w:styleId="foreground">
    <w:name w:val="foreground"/>
    <w:basedOn w:val="DefaultParagraphFont"/>
    <w:rsid w:val="00903DBE"/>
  </w:style>
  <w:style w:type="paragraph" w:customStyle="1" w:styleId="StyleCircled11pt">
    <w:name w:val="Style Circled + 11 pt"/>
    <w:basedOn w:val="Normal"/>
    <w:link w:val="StyleCircled11ptChar"/>
    <w:qFormat/>
    <w:rsid w:val="00903DBE"/>
    <w:rPr>
      <w:rFonts w:eastAsia="Times New Roman" w:cs="Calibri"/>
      <w:b/>
      <w:bCs/>
      <w:sz w:val="20"/>
      <w:u w:val="single"/>
    </w:rPr>
  </w:style>
  <w:style w:type="character" w:customStyle="1" w:styleId="StyleCircled11ptChar">
    <w:name w:val="Style Circled + 11 pt Char"/>
    <w:link w:val="StyleCircled11pt"/>
    <w:rsid w:val="00903DBE"/>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903DBE"/>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903DBE"/>
    <w:rPr>
      <w:rFonts w:ascii="Times" w:eastAsia="Times New Roman" w:hAnsi="Times" w:cs="Calibri"/>
      <w:sz w:val="20"/>
      <w:szCs w:val="28"/>
      <w:u w:val="single"/>
    </w:rPr>
  </w:style>
  <w:style w:type="paragraph" w:customStyle="1" w:styleId="cite20">
    <w:name w:val="cite2"/>
    <w:basedOn w:val="Normal"/>
    <w:uiPriority w:val="99"/>
    <w:qFormat/>
    <w:rsid w:val="00903DBE"/>
    <w:rPr>
      <w:rFonts w:eastAsia="Times New Roman" w:cs="Calibri"/>
      <w:color w:val="000000"/>
      <w:sz w:val="20"/>
      <w:szCs w:val="20"/>
    </w:rPr>
  </w:style>
  <w:style w:type="character" w:customStyle="1" w:styleId="postby">
    <w:name w:val="post_by"/>
    <w:basedOn w:val="DefaultParagraphFont"/>
    <w:rsid w:val="00903DBE"/>
  </w:style>
  <w:style w:type="character" w:customStyle="1" w:styleId="Style11ptBorderSinglesolidlineAuto05ptLinewidth">
    <w:name w:val="Style 11 pt Border: : (Single solid line Auto  0.5 pt Line width)"/>
    <w:rsid w:val="00903DBE"/>
    <w:rPr>
      <w:sz w:val="20"/>
      <w:bdr w:val="single" w:sz="4" w:space="0" w:color="auto" w:frame="1"/>
    </w:rPr>
  </w:style>
  <w:style w:type="character" w:customStyle="1" w:styleId="StyleUnderlineChar9ptBorderSinglesolidlineAuto0">
    <w:name w:val="Style Underline Char + 9 pt Border: : (Single solid line Auto  0..."/>
    <w:rsid w:val="00903DB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903DB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03DB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03DB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03DBE"/>
    <w:rPr>
      <w:sz w:val="20"/>
      <w:szCs w:val="24"/>
      <w:u w:val="single"/>
      <w:bdr w:val="single" w:sz="4" w:space="0" w:color="auto"/>
      <w:lang w:val="en-US" w:eastAsia="en-US" w:bidi="ar-SA"/>
    </w:rPr>
  </w:style>
  <w:style w:type="character" w:customStyle="1" w:styleId="StyleLatinGaramondUnderline">
    <w:name w:val="Style (Latin) Garamond Underline"/>
    <w:rsid w:val="00903DBE"/>
    <w:rPr>
      <w:rFonts w:ascii="Times New Roman" w:hAnsi="Times New Roman"/>
      <w:sz w:val="20"/>
      <w:u w:val="single"/>
    </w:rPr>
  </w:style>
  <w:style w:type="character" w:customStyle="1" w:styleId="StyleLatinGaramond">
    <w:name w:val="Style (Latin) Garamond"/>
    <w:rsid w:val="00903DBE"/>
    <w:rPr>
      <w:rFonts w:ascii="Times New Roman" w:hAnsi="Times New Roman"/>
      <w:sz w:val="20"/>
    </w:rPr>
  </w:style>
  <w:style w:type="character" w:customStyle="1" w:styleId="styletimesnewroman12ptbold0">
    <w:name w:val="styletimesnewroman12ptbold"/>
    <w:basedOn w:val="DefaultParagraphFont"/>
    <w:rsid w:val="00903DBE"/>
  </w:style>
  <w:style w:type="character" w:customStyle="1" w:styleId="CharCharCharCharChar">
    <w:name w:val="Char Char Char Char Char"/>
    <w:aliases w:val="Char Char Char Char,Char Char Char Char Char Char Char1,Heading 2 Char1 Char Char Char Char Char Char"/>
    <w:basedOn w:val="DefaultParagraphFont"/>
    <w:rsid w:val="00903DBE"/>
    <w:rPr>
      <w:rFonts w:cs="Arial"/>
      <w:b/>
      <w:bCs/>
      <w:iCs/>
      <w:sz w:val="24"/>
      <w:szCs w:val="28"/>
      <w:lang w:val="en-US" w:eastAsia="en-US" w:bidi="ar-SA"/>
    </w:rPr>
  </w:style>
  <w:style w:type="character" w:customStyle="1" w:styleId="mainheading">
    <w:name w:val="mainheading"/>
    <w:basedOn w:val="DefaultParagraphFont"/>
    <w:rsid w:val="00903DBE"/>
  </w:style>
  <w:style w:type="paragraph" w:customStyle="1" w:styleId="BoldandUnderlineChar2CharChar">
    <w:name w:val="Bold and Underline Char2 Char Char"/>
    <w:basedOn w:val="Normal"/>
    <w:link w:val="BoldandUnderlineChar2CharCharChar"/>
    <w:qFormat/>
    <w:rsid w:val="00903DBE"/>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903DBE"/>
    <w:rPr>
      <w:rFonts w:ascii="Calibri" w:eastAsia="Times New Roman" w:hAnsi="Calibri" w:cs="Calibri"/>
      <w:b/>
      <w:sz w:val="22"/>
      <w:u w:val="single"/>
    </w:rPr>
  </w:style>
  <w:style w:type="character" w:customStyle="1" w:styleId="StyleUnderlineChar9ptChar">
    <w:name w:val="Style Underline Char + 9 pt Char"/>
    <w:basedOn w:val="UnderlineCharChar"/>
    <w:rsid w:val="00903DB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903DB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903DBE"/>
    <w:rPr>
      <w:sz w:val="16"/>
    </w:rPr>
  </w:style>
  <w:style w:type="paragraph" w:customStyle="1" w:styleId="Reduce8pt">
    <w:name w:val="Reduce 8pt"/>
    <w:basedOn w:val="Normal"/>
    <w:link w:val="Reduce8ptCharChar"/>
    <w:qFormat/>
    <w:rsid w:val="00903DBE"/>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903DBE"/>
    <w:pPr>
      <w:contextualSpacing/>
    </w:pPr>
    <w:rPr>
      <w:rFonts w:eastAsia="Calibri" w:cs="Calibri"/>
    </w:rPr>
  </w:style>
  <w:style w:type="character" w:customStyle="1" w:styleId="CardIndentedChar">
    <w:name w:val="Card (Indented) Char"/>
    <w:link w:val="CardIndented"/>
    <w:locked/>
    <w:rsid w:val="00903DBE"/>
    <w:rPr>
      <w:rFonts w:ascii="Calibri" w:hAnsi="Calibri" w:cs="Calibri"/>
      <w:sz w:val="22"/>
    </w:rPr>
  </w:style>
  <w:style w:type="character" w:customStyle="1" w:styleId="citenon-boldChar">
    <w:name w:val="cite non-bold Char"/>
    <w:basedOn w:val="DefaultParagraphFont"/>
    <w:link w:val="citenon-bold"/>
    <w:locked/>
    <w:rsid w:val="00903DBE"/>
    <w:rPr>
      <w:rFonts w:ascii="Garamond" w:eastAsia="Times New Roman" w:hAnsi="Garamond" w:cs="Calibri"/>
      <w:sz w:val="22"/>
      <w:szCs w:val="20"/>
    </w:rPr>
  </w:style>
  <w:style w:type="character" w:customStyle="1" w:styleId="boldciteChar4">
    <w:name w:val="bold cite Char4"/>
    <w:link w:val="boldcite"/>
    <w:locked/>
    <w:rsid w:val="00903DBE"/>
    <w:rPr>
      <w:rFonts w:eastAsia="Times New Roman" w:cs="Times New Roman"/>
      <w:b/>
      <w:color w:val="000000"/>
      <w:sz w:val="20"/>
      <w:u w:val="thick" w:color="000000"/>
    </w:rPr>
  </w:style>
  <w:style w:type="paragraph" w:customStyle="1" w:styleId="boldcite">
    <w:name w:val="bold cite"/>
    <w:basedOn w:val="Normal"/>
    <w:link w:val="boldciteChar4"/>
    <w:qFormat/>
    <w:rsid w:val="00903DB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903DBE"/>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903DBE"/>
    <w:rPr>
      <w:rFonts w:eastAsia="Calibri" w:cs="Calibri"/>
      <w:b/>
    </w:rPr>
  </w:style>
  <w:style w:type="character" w:customStyle="1" w:styleId="HeadingsBaseChar">
    <w:name w:val="Headings Base Char"/>
    <w:basedOn w:val="DefaultParagraphFont"/>
    <w:link w:val="HeadingsBase"/>
    <w:locked/>
    <w:rsid w:val="00903DBE"/>
    <w:rPr>
      <w:rFonts w:ascii="Times New Roman" w:hAnsi="Times New Roman" w:cs="Times New Roman"/>
      <w:b/>
      <w:sz w:val="32"/>
    </w:rPr>
  </w:style>
  <w:style w:type="paragraph" w:customStyle="1" w:styleId="HeadingsBase">
    <w:name w:val="Headings Base"/>
    <w:basedOn w:val="Normal"/>
    <w:link w:val="HeadingsBaseChar"/>
    <w:qFormat/>
    <w:rsid w:val="00903DB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903DBE"/>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903DBE"/>
    <w:pPr>
      <w:spacing w:line="480" w:lineRule="auto"/>
      <w:ind w:firstLine="720"/>
    </w:pPr>
    <w:rPr>
      <w:rFonts w:eastAsia="Calibri" w:cs="Calibri"/>
    </w:rPr>
  </w:style>
  <w:style w:type="paragraph" w:customStyle="1" w:styleId="SchoolBlockQuote">
    <w:name w:val="School Block Quote"/>
    <w:basedOn w:val="SchoolPaper"/>
    <w:qFormat/>
    <w:rsid w:val="00903DBE"/>
  </w:style>
  <w:style w:type="paragraph" w:customStyle="1" w:styleId="SchoolWorksCited">
    <w:name w:val="School Works Cited"/>
    <w:basedOn w:val="SchoolPaper"/>
    <w:qFormat/>
    <w:rsid w:val="00903DBE"/>
  </w:style>
  <w:style w:type="paragraph" w:customStyle="1" w:styleId="BlockQuote">
    <w:name w:val="Block Quote"/>
    <w:basedOn w:val="Normal"/>
    <w:qFormat/>
    <w:rsid w:val="00903DBE"/>
    <w:pPr>
      <w:ind w:left="720" w:right="720"/>
    </w:pPr>
    <w:rPr>
      <w:rFonts w:eastAsia="Calibri" w:cs="Calibri"/>
    </w:rPr>
  </w:style>
  <w:style w:type="paragraph" w:customStyle="1" w:styleId="PaperBody">
    <w:name w:val="Paper Body"/>
    <w:basedOn w:val="Normal"/>
    <w:qFormat/>
    <w:rsid w:val="00903DBE"/>
    <w:pPr>
      <w:spacing w:line="480" w:lineRule="auto"/>
      <w:ind w:firstLine="720"/>
    </w:pPr>
    <w:rPr>
      <w:rFonts w:eastAsia="Calibri" w:cs="Calibri"/>
    </w:rPr>
  </w:style>
  <w:style w:type="paragraph" w:customStyle="1" w:styleId="PaperCitation">
    <w:name w:val="Paper Citation"/>
    <w:basedOn w:val="Normal"/>
    <w:qFormat/>
    <w:rsid w:val="00903DBE"/>
    <w:pPr>
      <w:spacing w:line="480" w:lineRule="auto"/>
      <w:ind w:left="720" w:hanging="720"/>
    </w:pPr>
    <w:rPr>
      <w:rFonts w:eastAsia="Calibri" w:cs="Calibri"/>
    </w:rPr>
  </w:style>
  <w:style w:type="character" w:customStyle="1" w:styleId="hatChar">
    <w:name w:val="hat Char"/>
    <w:basedOn w:val="DefaultParagraphFont"/>
    <w:link w:val="hat"/>
    <w:locked/>
    <w:rsid w:val="00903DBE"/>
    <w:rPr>
      <w:rFonts w:ascii="Calibri" w:eastAsia="Times New Roman" w:hAnsi="Calibri" w:cs="Calibri"/>
      <w:b/>
      <w:bCs/>
      <w:sz w:val="32"/>
      <w:u w:val="single"/>
      <w:lang w:bidi="en-US"/>
    </w:rPr>
  </w:style>
  <w:style w:type="paragraph" w:customStyle="1" w:styleId="WW-Default">
    <w:name w:val="WW-Default"/>
    <w:qFormat/>
    <w:rsid w:val="00903DBE"/>
    <w:pPr>
      <w:suppressAutoHyphens/>
    </w:pPr>
    <w:rPr>
      <w:rFonts w:ascii="Georgia" w:eastAsia="Calibri" w:hAnsi="Georgia" w:cs="Calibri"/>
      <w:sz w:val="22"/>
      <w:szCs w:val="22"/>
      <w:lang w:eastAsia="ar-SA"/>
    </w:rPr>
  </w:style>
  <w:style w:type="paragraph" w:customStyle="1" w:styleId="B-TagCite">
    <w:name w:val="B-TagCite"/>
    <w:qFormat/>
    <w:rsid w:val="00903DB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903DBE"/>
    <w:rPr>
      <w:rFonts w:ascii="Times New Roman" w:hAnsi="Times New Roman" w:cs="Times New Roman"/>
      <w:b/>
      <w:sz w:val="20"/>
    </w:rPr>
  </w:style>
  <w:style w:type="paragraph" w:customStyle="1" w:styleId="MicroText">
    <w:name w:val="MicroText"/>
    <w:basedOn w:val="Normal"/>
    <w:next w:val="Normal"/>
    <w:link w:val="MicroTextChar"/>
    <w:qFormat/>
    <w:rsid w:val="00903DBE"/>
    <w:rPr>
      <w:rFonts w:ascii="Arial Narrow" w:hAnsi="Arial Narrow"/>
      <w:sz w:val="12"/>
    </w:rPr>
  </w:style>
  <w:style w:type="character" w:customStyle="1" w:styleId="Footnote2Char">
    <w:name w:val="Footnote2 Char"/>
    <w:link w:val="Footnote2"/>
    <w:locked/>
    <w:rsid w:val="00903DBE"/>
  </w:style>
  <w:style w:type="paragraph" w:customStyle="1" w:styleId="Footnote2">
    <w:name w:val="Footnote2"/>
    <w:basedOn w:val="Normal"/>
    <w:next w:val="Normal"/>
    <w:link w:val="Footnote2Char"/>
    <w:autoRedefine/>
    <w:qFormat/>
    <w:rsid w:val="00903DBE"/>
    <w:pPr>
      <w:spacing w:after="120" w:line="480" w:lineRule="auto"/>
    </w:pPr>
    <w:rPr>
      <w:rFonts w:asciiTheme="minorHAnsi" w:hAnsiTheme="minorHAnsi"/>
      <w:sz w:val="24"/>
    </w:rPr>
  </w:style>
  <w:style w:type="paragraph" w:customStyle="1" w:styleId="indent">
    <w:name w:val="indent"/>
    <w:basedOn w:val="Normal"/>
    <w:qFormat/>
    <w:rsid w:val="00903DBE"/>
    <w:pPr>
      <w:spacing w:before="100" w:beforeAutospacing="1" w:after="100" w:afterAutospacing="1"/>
    </w:pPr>
    <w:rPr>
      <w:rFonts w:eastAsia="Times New Roman" w:cs="Calibri"/>
    </w:rPr>
  </w:style>
  <w:style w:type="paragraph" w:customStyle="1" w:styleId="PageHeaderLine1">
    <w:name w:val="PageHeaderLine1"/>
    <w:basedOn w:val="Normal"/>
    <w:qFormat/>
    <w:rsid w:val="00903DBE"/>
    <w:pPr>
      <w:tabs>
        <w:tab w:val="right" w:pos="10800"/>
      </w:tabs>
    </w:pPr>
    <w:rPr>
      <w:rFonts w:eastAsia="Calibri" w:cs="Calibri"/>
      <w:b/>
    </w:rPr>
  </w:style>
  <w:style w:type="paragraph" w:customStyle="1" w:styleId="PageHeaderLine2">
    <w:name w:val="PageHeaderLine2"/>
    <w:basedOn w:val="Normal"/>
    <w:next w:val="Normal"/>
    <w:link w:val="PageHeaderLine2Char"/>
    <w:qFormat/>
    <w:rsid w:val="00903DBE"/>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903DBE"/>
    <w:rPr>
      <w:rFonts w:ascii="Times New Roman" w:hAnsi="Times New Roman" w:cs="Times New Roman"/>
      <w:sz w:val="20"/>
    </w:rPr>
  </w:style>
  <w:style w:type="paragraph" w:customStyle="1" w:styleId="CardText1">
    <w:name w:val="CardText"/>
    <w:basedOn w:val="Normal"/>
    <w:link w:val="CardTextChar3"/>
    <w:qFormat/>
    <w:rsid w:val="00903DBE"/>
    <w:pPr>
      <w:ind w:left="288"/>
    </w:pPr>
    <w:rPr>
      <w:rFonts w:ascii="Times New Roman" w:hAnsi="Times New Roman" w:cs="Times New Roman"/>
      <w:sz w:val="20"/>
    </w:rPr>
  </w:style>
  <w:style w:type="character" w:customStyle="1" w:styleId="stylestylebold12pt">
    <w:name w:val="stylestylebold12pt"/>
    <w:basedOn w:val="DefaultParagraphFont"/>
    <w:rsid w:val="00903DBE"/>
  </w:style>
  <w:style w:type="character" w:customStyle="1" w:styleId="styleboldunderline">
    <w:name w:val="styleboldunderline"/>
    <w:basedOn w:val="DefaultParagraphFont"/>
    <w:rsid w:val="00903DBE"/>
  </w:style>
  <w:style w:type="character" w:customStyle="1" w:styleId="box">
    <w:name w:val="box"/>
    <w:basedOn w:val="DefaultParagraphFont"/>
    <w:rsid w:val="00903DB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903DBE"/>
    <w:rPr>
      <w:rFonts w:ascii="Arial Narrow" w:hAnsi="Arial Narrow" w:cs="Arial Narrow" w:hint="default"/>
      <w:sz w:val="18"/>
      <w:szCs w:val="18"/>
    </w:rPr>
  </w:style>
  <w:style w:type="character" w:customStyle="1" w:styleId="FontStyle14">
    <w:name w:val="Font Style14"/>
    <w:basedOn w:val="DefaultParagraphFont"/>
    <w:uiPriority w:val="99"/>
    <w:rsid w:val="00903DB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903DBE"/>
    <w:rPr>
      <w:rFonts w:ascii="Arial Narrow" w:hAnsi="Arial Narrow" w:cs="Arial Narrow" w:hint="default"/>
      <w:b/>
      <w:bCs/>
      <w:sz w:val="10"/>
      <w:szCs w:val="10"/>
    </w:rPr>
  </w:style>
  <w:style w:type="character" w:customStyle="1" w:styleId="CardTagandCiteChar">
    <w:name w:val="Card Tag and Cite Char"/>
    <w:basedOn w:val="DefaultParagraphFont"/>
    <w:rsid w:val="00903DB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903DBE"/>
    <w:rPr>
      <w:rFonts w:ascii="Arial Narrow" w:hAnsi="Arial Narrow"/>
      <w:b/>
      <w:color w:val="000000"/>
      <w:sz w:val="22"/>
      <w:szCs w:val="22"/>
      <w:u w:val="single"/>
    </w:rPr>
  </w:style>
  <w:style w:type="character" w:customStyle="1" w:styleId="SmallText0">
    <w:name w:val="SmallText"/>
    <w:rsid w:val="00903DBE"/>
    <w:rPr>
      <w:color w:val="000000"/>
    </w:rPr>
  </w:style>
  <w:style w:type="character" w:customStyle="1" w:styleId="CitesChar1">
    <w:name w:val="Cites Char1"/>
    <w:basedOn w:val="DefaultParagraphFont"/>
    <w:rsid w:val="00903DBE"/>
    <w:rPr>
      <w:b/>
      <w:bCs w:val="0"/>
      <w:szCs w:val="24"/>
      <w:u w:val="single"/>
      <w:lang w:val="en-US" w:eastAsia="en-US" w:bidi="ar-SA"/>
    </w:rPr>
  </w:style>
  <w:style w:type="character" w:customStyle="1" w:styleId="CardUnderlinedChar">
    <w:name w:val="Card Underlined Char"/>
    <w:basedOn w:val="DefaultParagraphFont"/>
    <w:rsid w:val="00903DBE"/>
    <w:rPr>
      <w:rFonts w:ascii="Arial Narrow" w:hAnsi="Arial Narrow" w:hint="default"/>
      <w:sz w:val="22"/>
      <w:szCs w:val="24"/>
      <w:u w:val="single"/>
      <w:lang w:val="en-US" w:eastAsia="en-US" w:bidi="ar-SA"/>
    </w:rPr>
  </w:style>
  <w:style w:type="character" w:customStyle="1" w:styleId="underline3">
    <w:name w:val="underline3"/>
    <w:basedOn w:val="underline2"/>
    <w:rsid w:val="00903DBE"/>
    <w:rPr>
      <w:rFonts w:ascii="Arial" w:hAnsi="Arial"/>
      <w:sz w:val="18"/>
      <w:u w:val="single"/>
      <w:bdr w:val="none" w:sz="0" w:space="0" w:color="auto" w:frame="1"/>
      <w:shd w:val="clear" w:color="auto" w:fill="FFFF00"/>
    </w:rPr>
  </w:style>
  <w:style w:type="character" w:customStyle="1" w:styleId="menu">
    <w:name w:val="menu"/>
    <w:basedOn w:val="DefaultParagraphFont"/>
    <w:rsid w:val="00903DBE"/>
  </w:style>
  <w:style w:type="character" w:customStyle="1" w:styleId="itxtrst">
    <w:name w:val="itxtrst"/>
    <w:rsid w:val="00903DBE"/>
  </w:style>
  <w:style w:type="character" w:customStyle="1" w:styleId="A-Underlining">
    <w:name w:val="A-Underlining"/>
    <w:basedOn w:val="DefaultParagraphFont"/>
    <w:rsid w:val="00903DBE"/>
    <w:rPr>
      <w:rFonts w:ascii="Garamond" w:hAnsi="Garamond" w:hint="default"/>
      <w:color w:val="auto"/>
      <w:sz w:val="24"/>
      <w:u w:val="single"/>
    </w:rPr>
  </w:style>
  <w:style w:type="character" w:customStyle="1" w:styleId="StyleUnderlineBold0">
    <w:name w:val="Style Underline + Bold"/>
    <w:rsid w:val="00903DBE"/>
    <w:rPr>
      <w:b/>
      <w:bCs/>
      <w:u w:val="single"/>
    </w:rPr>
  </w:style>
  <w:style w:type="character" w:customStyle="1" w:styleId="Underline-Highlighted">
    <w:name w:val="Underline-Highlighted"/>
    <w:uiPriority w:val="1"/>
    <w:qFormat/>
    <w:rsid w:val="00903DB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903DBE"/>
  </w:style>
  <w:style w:type="character" w:customStyle="1" w:styleId="newsmain">
    <w:name w:val="news_main"/>
    <w:basedOn w:val="DefaultParagraphFont"/>
    <w:rsid w:val="00903DBE"/>
  </w:style>
  <w:style w:type="character" w:customStyle="1" w:styleId="vitstoryheadline">
    <w:name w:val="vitstoryheadline"/>
    <w:rsid w:val="00903DBE"/>
  </w:style>
  <w:style w:type="character" w:customStyle="1" w:styleId="AuthorDate0">
    <w:name w:val="Author Date"/>
    <w:rsid w:val="00903DBE"/>
    <w:rPr>
      <w:b/>
      <w:bCs w:val="0"/>
      <w:sz w:val="24"/>
      <w:u w:val="thick"/>
    </w:rPr>
  </w:style>
  <w:style w:type="character" w:customStyle="1" w:styleId="red">
    <w:name w:val="red"/>
    <w:basedOn w:val="DefaultParagraphFont"/>
    <w:rsid w:val="00903DBE"/>
  </w:style>
  <w:style w:type="character" w:customStyle="1" w:styleId="at">
    <w:name w:val="at"/>
    <w:rsid w:val="00903DBE"/>
  </w:style>
  <w:style w:type="character" w:customStyle="1" w:styleId="org">
    <w:name w:val="org"/>
    <w:rsid w:val="00903DBE"/>
  </w:style>
  <w:style w:type="character" w:customStyle="1" w:styleId="pnumber">
    <w:name w:val="pnumber"/>
    <w:rsid w:val="00903DBE"/>
  </w:style>
  <w:style w:type="character" w:customStyle="1" w:styleId="ital">
    <w:name w:val="ital"/>
    <w:rsid w:val="00903DBE"/>
  </w:style>
  <w:style w:type="character" w:customStyle="1" w:styleId="orgdiv">
    <w:name w:val="orgdiv"/>
    <w:rsid w:val="00903DBE"/>
  </w:style>
  <w:style w:type="character" w:customStyle="1" w:styleId="orgname">
    <w:name w:val="orgname"/>
    <w:rsid w:val="00903DBE"/>
  </w:style>
  <w:style w:type="character" w:customStyle="1" w:styleId="city">
    <w:name w:val="city"/>
    <w:rsid w:val="00903DBE"/>
  </w:style>
  <w:style w:type="character" w:customStyle="1" w:styleId="state">
    <w:name w:val="state"/>
    <w:rsid w:val="00903DBE"/>
  </w:style>
  <w:style w:type="character" w:customStyle="1" w:styleId="country">
    <w:name w:val="country"/>
    <w:rsid w:val="00903DBE"/>
  </w:style>
  <w:style w:type="character" w:customStyle="1" w:styleId="articletitle">
    <w:name w:val="articletitle"/>
    <w:rsid w:val="00903DBE"/>
    <w:rPr>
      <w:rFonts w:ascii="Times New Roman" w:hAnsi="Times New Roman" w:cs="Times New Roman" w:hint="default"/>
    </w:rPr>
  </w:style>
  <w:style w:type="character" w:customStyle="1" w:styleId="6pointChar">
    <w:name w:val="6 point Char"/>
    <w:rsid w:val="00903DBE"/>
    <w:rPr>
      <w:rFonts w:ascii="Times New Roman" w:hAnsi="Times New Roman" w:cs="Times New Roman" w:hint="default"/>
      <w:sz w:val="12"/>
      <w:lang w:val="en-US" w:eastAsia="en-US"/>
    </w:rPr>
  </w:style>
  <w:style w:type="character" w:customStyle="1" w:styleId="StyleThickunderline">
    <w:name w:val="Style Thick underline"/>
    <w:qFormat/>
    <w:rsid w:val="00903DBE"/>
    <w:rPr>
      <w:u w:val="thick"/>
    </w:rPr>
  </w:style>
  <w:style w:type="character" w:customStyle="1" w:styleId="Box0">
    <w:name w:val="Box!"/>
    <w:rsid w:val="00903DBE"/>
    <w:rPr>
      <w:rFonts w:ascii="Garamond" w:hAnsi="Garamond" w:hint="default"/>
      <w:sz w:val="24"/>
      <w:u w:val="single"/>
      <w:bdr w:val="single" w:sz="4" w:space="0" w:color="auto" w:frame="1"/>
    </w:rPr>
  </w:style>
  <w:style w:type="character" w:customStyle="1" w:styleId="citechar">
    <w:name w:val="citechar"/>
    <w:basedOn w:val="DefaultParagraphFont"/>
    <w:rsid w:val="00903DBE"/>
  </w:style>
  <w:style w:type="character" w:customStyle="1" w:styleId="underlinechar2">
    <w:name w:val="underlinechar"/>
    <w:basedOn w:val="DefaultParagraphFont"/>
    <w:rsid w:val="00903DBE"/>
  </w:style>
  <w:style w:type="character" w:customStyle="1" w:styleId="CardUnderlineChar">
    <w:name w:val="Card Underline Char"/>
    <w:rsid w:val="00903DBE"/>
    <w:rPr>
      <w:szCs w:val="24"/>
      <w:u w:val="single"/>
      <w:lang w:val="en-US" w:eastAsia="en-US" w:bidi="ar-SA"/>
    </w:rPr>
  </w:style>
  <w:style w:type="character" w:customStyle="1" w:styleId="tagciteChar">
    <w:name w:val="tag/cite Char"/>
    <w:basedOn w:val="DefaultParagraphFont"/>
    <w:rsid w:val="00903DBE"/>
    <w:rPr>
      <w:b/>
      <w:bCs w:val="0"/>
      <w:sz w:val="24"/>
      <w:lang w:val="en-US" w:eastAsia="en-US" w:bidi="ar-SA"/>
    </w:rPr>
  </w:style>
  <w:style w:type="character" w:customStyle="1" w:styleId="8pointChar">
    <w:name w:val="8 point Char"/>
    <w:basedOn w:val="DefaultParagraphFont"/>
    <w:rsid w:val="00903DBE"/>
    <w:rPr>
      <w:sz w:val="16"/>
      <w:lang w:val="en-US" w:eastAsia="en-US" w:bidi="ar-SA"/>
    </w:rPr>
  </w:style>
  <w:style w:type="character" w:customStyle="1" w:styleId="BoldText12pt">
    <w:name w:val="Bold Text 12 pt"/>
    <w:rsid w:val="00903DB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903DBE"/>
  </w:style>
  <w:style w:type="table" w:styleId="TableGrid">
    <w:name w:val="Table Grid"/>
    <w:basedOn w:val="TableNormal"/>
    <w:rsid w:val="00903DB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903DBE"/>
    <w:rPr>
      <w:b/>
      <w:bCs w:val="0"/>
      <w:sz w:val="24"/>
      <w:lang w:val="en-US" w:eastAsia="en-US" w:bidi="ar-SA"/>
    </w:rPr>
  </w:style>
  <w:style w:type="character" w:customStyle="1" w:styleId="Mention11">
    <w:name w:val="Mention11"/>
    <w:basedOn w:val="DefaultParagraphFont"/>
    <w:uiPriority w:val="99"/>
    <w:semiHidden/>
    <w:unhideWhenUsed/>
    <w:rsid w:val="00903DBE"/>
    <w:rPr>
      <w:color w:val="2B579A"/>
      <w:shd w:val="clear" w:color="auto" w:fill="E6E6E6"/>
    </w:rPr>
  </w:style>
  <w:style w:type="character" w:customStyle="1" w:styleId="Emph">
    <w:name w:val="Emph"/>
    <w:basedOn w:val="DefaultParagraphFont"/>
    <w:uiPriority w:val="1"/>
    <w:qFormat/>
    <w:rsid w:val="00903DB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903DBE"/>
  </w:style>
  <w:style w:type="character" w:customStyle="1" w:styleId="Mention2">
    <w:name w:val="Mention2"/>
    <w:basedOn w:val="DefaultParagraphFont"/>
    <w:uiPriority w:val="99"/>
    <w:semiHidden/>
    <w:unhideWhenUsed/>
    <w:rsid w:val="00903DBE"/>
    <w:rPr>
      <w:color w:val="2B579A"/>
      <w:shd w:val="clear" w:color="auto" w:fill="E6E6E6"/>
    </w:rPr>
  </w:style>
  <w:style w:type="paragraph" w:customStyle="1" w:styleId="FlashTag">
    <w:name w:val="FlashTag"/>
    <w:basedOn w:val="Normal"/>
    <w:link w:val="FlashTagChar"/>
    <w:autoRedefine/>
    <w:uiPriority w:val="4"/>
    <w:qFormat/>
    <w:rsid w:val="00903DBE"/>
    <w:rPr>
      <w:rFonts w:asciiTheme="majorHAnsi" w:hAnsiTheme="majorHAnsi" w:cs="Calibri"/>
      <w:b/>
      <w:sz w:val="28"/>
    </w:rPr>
  </w:style>
  <w:style w:type="character" w:customStyle="1" w:styleId="FlashTagChar">
    <w:name w:val="FlashTag Char"/>
    <w:basedOn w:val="DefaultParagraphFont"/>
    <w:link w:val="FlashTag"/>
    <w:uiPriority w:val="4"/>
    <w:rsid w:val="00903DBE"/>
    <w:rPr>
      <w:rFonts w:asciiTheme="majorHAnsi" w:hAnsiTheme="majorHAnsi" w:cs="Calibri"/>
      <w:b/>
      <w:sz w:val="28"/>
    </w:rPr>
  </w:style>
  <w:style w:type="paragraph" w:customStyle="1" w:styleId="Warrant">
    <w:name w:val="Warrant"/>
    <w:autoRedefine/>
    <w:uiPriority w:val="4"/>
    <w:qFormat/>
    <w:rsid w:val="00903DBE"/>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903DBE"/>
  </w:style>
  <w:style w:type="character" w:customStyle="1" w:styleId="m3965771245576658108gmail-styleunderline">
    <w:name w:val="m_3965771245576658108gmail-styleunderline"/>
    <w:basedOn w:val="DefaultParagraphFont"/>
    <w:rsid w:val="00903DBE"/>
  </w:style>
  <w:style w:type="paragraph" w:customStyle="1" w:styleId="Header1">
    <w:name w:val="Header1"/>
    <w:aliases w:val="Header Char Char,Header Char Char Char Char Char Char Char Cha,Header Char2,Header Char1 Char,Char Char Char Cha"/>
    <w:basedOn w:val="Normal"/>
    <w:qFormat/>
    <w:rsid w:val="00903DBE"/>
    <w:pPr>
      <w:tabs>
        <w:tab w:val="center" w:pos="4680"/>
        <w:tab w:val="right" w:pos="9360"/>
      </w:tabs>
    </w:pPr>
    <w:rPr>
      <w:rFonts w:cs="Calibri"/>
    </w:rPr>
  </w:style>
  <w:style w:type="character" w:customStyle="1" w:styleId="EndnoteTextChar">
    <w:name w:val="Endnote Text Char"/>
    <w:basedOn w:val="DefaultParagraphFont"/>
    <w:link w:val="EndnoteText"/>
    <w:locked/>
    <w:rsid w:val="00903DBE"/>
    <w:rPr>
      <w:rFonts w:ascii="Georgia" w:eastAsia="Times New Roman" w:hAnsi="Georgia"/>
      <w:szCs w:val="20"/>
    </w:rPr>
  </w:style>
  <w:style w:type="paragraph" w:styleId="EndnoteText">
    <w:name w:val="endnote text"/>
    <w:basedOn w:val="Normal"/>
    <w:link w:val="EndnoteTextChar"/>
    <w:unhideWhenUsed/>
    <w:rsid w:val="00903DBE"/>
    <w:rPr>
      <w:rFonts w:ascii="Georgia" w:eastAsia="Times New Roman" w:hAnsi="Georgia"/>
      <w:sz w:val="24"/>
      <w:szCs w:val="20"/>
    </w:rPr>
  </w:style>
  <w:style w:type="character" w:customStyle="1" w:styleId="EndnoteTextChar1">
    <w:name w:val="Endnote Text Char1"/>
    <w:basedOn w:val="DefaultParagraphFont"/>
    <w:semiHidden/>
    <w:rsid w:val="00903DBE"/>
    <w:rPr>
      <w:rFonts w:ascii="Calibri" w:hAnsi="Calibri"/>
      <w:sz w:val="20"/>
      <w:szCs w:val="20"/>
    </w:rPr>
  </w:style>
  <w:style w:type="character" w:customStyle="1" w:styleId="DateChar">
    <w:name w:val="Date Char"/>
    <w:aliases w:val="date Char"/>
    <w:basedOn w:val="DefaultParagraphFont"/>
    <w:link w:val="Date"/>
    <w:uiPriority w:val="99"/>
    <w:locked/>
    <w:rsid w:val="00903DBE"/>
    <w:rPr>
      <w:rFonts w:ascii="Georgia" w:eastAsia="Times New Roman" w:hAnsi="Georgia"/>
    </w:rPr>
  </w:style>
  <w:style w:type="paragraph" w:styleId="Date">
    <w:name w:val="Date"/>
    <w:aliases w:val="date"/>
    <w:basedOn w:val="Normal"/>
    <w:next w:val="Normal"/>
    <w:link w:val="DateChar"/>
    <w:uiPriority w:val="99"/>
    <w:unhideWhenUsed/>
    <w:rsid w:val="00903DBE"/>
    <w:rPr>
      <w:rFonts w:ascii="Georgia" w:eastAsia="Times New Roman" w:hAnsi="Georgia"/>
      <w:sz w:val="24"/>
    </w:rPr>
  </w:style>
  <w:style w:type="character" w:customStyle="1" w:styleId="DateChar1">
    <w:name w:val="Date Char1"/>
    <w:basedOn w:val="DefaultParagraphFont"/>
    <w:uiPriority w:val="99"/>
    <w:semiHidden/>
    <w:rsid w:val="00903DBE"/>
    <w:rPr>
      <w:rFonts w:ascii="Calibri" w:hAnsi="Calibri"/>
      <w:sz w:val="22"/>
    </w:rPr>
  </w:style>
  <w:style w:type="character" w:customStyle="1" w:styleId="BodyTextFirstIndentChar">
    <w:name w:val="Body Text First Indent Char"/>
    <w:basedOn w:val="BodyTextChar"/>
    <w:link w:val="BodyTextFirstIndent"/>
    <w:locked/>
    <w:rsid w:val="00903DB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903DBE"/>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903DBE"/>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903DBE"/>
    <w:rPr>
      <w:rFonts w:ascii="Calibri" w:hAnsi="Calibri" w:cs="Calibri"/>
    </w:rPr>
  </w:style>
  <w:style w:type="character" w:customStyle="1" w:styleId="PlainTextChar1">
    <w:name w:val="Plain Text Char1"/>
    <w:basedOn w:val="DefaultParagraphFont"/>
    <w:semiHidden/>
    <w:rsid w:val="00903DBE"/>
    <w:rPr>
      <w:rFonts w:ascii="Consolas" w:hAnsi="Consolas" w:cs="Calibri"/>
      <w:sz w:val="21"/>
      <w:szCs w:val="21"/>
    </w:rPr>
  </w:style>
  <w:style w:type="paragraph" w:customStyle="1" w:styleId="msolistparagraphcxspfirst">
    <w:name w:val="msolistparagraphcxspfirst"/>
    <w:basedOn w:val="Normal"/>
    <w:uiPriority w:val="99"/>
    <w:qFormat/>
    <w:rsid w:val="00903DBE"/>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903DBE"/>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903DBE"/>
    <w:rPr>
      <w:rFonts w:ascii="Calibri" w:hAnsi="Calibri" w:cs="Calibri"/>
      <w:i/>
      <w:iCs/>
      <w:color w:val="000000" w:themeColor="text1"/>
    </w:rPr>
  </w:style>
  <w:style w:type="paragraph" w:customStyle="1" w:styleId="Heading2-NotBold">
    <w:name w:val="Heading 2 - Not Bold"/>
    <w:basedOn w:val="Heading2"/>
    <w:autoRedefine/>
    <w:uiPriority w:val="99"/>
    <w:qFormat/>
    <w:rsid w:val="00903DBE"/>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903DBE"/>
    <w:rPr>
      <w:rFonts w:ascii="Calibri" w:eastAsia="Calibri" w:hAnsi="Calibri" w:cs="Calibri"/>
      <w:b/>
      <w:sz w:val="22"/>
    </w:rPr>
  </w:style>
  <w:style w:type="paragraph" w:customStyle="1" w:styleId="Heading2-Bold">
    <w:name w:val="Heading 2 - Bold"/>
    <w:basedOn w:val="Normal"/>
    <w:autoRedefine/>
    <w:uiPriority w:val="99"/>
    <w:qFormat/>
    <w:rsid w:val="00903DBE"/>
    <w:rPr>
      <w:rFonts w:ascii="Garamond" w:eastAsia="Calibri" w:hAnsi="Garamond" w:cs="Calibri"/>
      <w:b/>
    </w:rPr>
  </w:style>
  <w:style w:type="paragraph" w:customStyle="1" w:styleId="tag">
    <w:name w:val="%tag"/>
    <w:basedOn w:val="Normal"/>
    <w:next w:val="Normal"/>
    <w:uiPriority w:val="99"/>
    <w:qFormat/>
    <w:rsid w:val="00903DBE"/>
    <w:rPr>
      <w:rFonts w:ascii="Garamond" w:eastAsia="Calibri" w:hAnsi="Garamond" w:cs="Calibri"/>
      <w:bCs/>
      <w:sz w:val="18"/>
    </w:rPr>
  </w:style>
  <w:style w:type="character" w:customStyle="1" w:styleId="Style2Char">
    <w:name w:val="Style 2 Char"/>
    <w:link w:val="Style20"/>
    <w:uiPriority w:val="99"/>
    <w:locked/>
    <w:rsid w:val="00903DB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903DBE"/>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903DB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903DBE"/>
    <w:rPr>
      <w:rFonts w:ascii="Garamond" w:eastAsia="Times New Roman" w:hAnsi="Garamond"/>
      <w:sz w:val="24"/>
      <w:szCs w:val="20"/>
      <w:u w:val="single"/>
      <w:lang w:val="x-none" w:eastAsia="x-none"/>
    </w:rPr>
  </w:style>
  <w:style w:type="character" w:customStyle="1" w:styleId="textsmallChar0">
    <w:name w:val="textsmall Char"/>
    <w:link w:val="textsmall0"/>
    <w:locked/>
    <w:rsid w:val="00903DBE"/>
    <w:rPr>
      <w:rFonts w:ascii="Georgia" w:eastAsia="Times New Roman" w:hAnsi="Georgia"/>
      <w:sz w:val="18"/>
      <w:szCs w:val="20"/>
      <w:lang w:val="x-none" w:eastAsia="x-none"/>
    </w:rPr>
  </w:style>
  <w:style w:type="paragraph" w:customStyle="1" w:styleId="textsmall0">
    <w:name w:val="textsmall"/>
    <w:basedOn w:val="Normal"/>
    <w:link w:val="textsmallChar0"/>
    <w:qFormat/>
    <w:rsid w:val="00903DB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903DB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903DB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903DBE"/>
    <w:rPr>
      <w:rFonts w:ascii="Arial" w:eastAsia="Times New Roman" w:hAnsi="Arial" w:cs="Arial"/>
      <w:sz w:val="12"/>
    </w:rPr>
  </w:style>
  <w:style w:type="paragraph" w:customStyle="1" w:styleId="Micro">
    <w:name w:val="Micro"/>
    <w:basedOn w:val="Normal"/>
    <w:next w:val="Normal"/>
    <w:link w:val="MicroChar"/>
    <w:qFormat/>
    <w:rsid w:val="00903DBE"/>
    <w:rPr>
      <w:rFonts w:ascii="Arial" w:eastAsia="Times New Roman" w:hAnsi="Arial" w:cs="Arial"/>
      <w:sz w:val="12"/>
    </w:rPr>
  </w:style>
  <w:style w:type="character" w:customStyle="1" w:styleId="CardNotUnderlinedChar1">
    <w:name w:val="Card Not Underlined Char1"/>
    <w:link w:val="CardNotUnderlined"/>
    <w:locked/>
    <w:rsid w:val="00903DBE"/>
    <w:rPr>
      <w:rFonts w:ascii="Bell MT" w:eastAsia="Calibri" w:hAnsi="Bell MT"/>
      <w:szCs w:val="20"/>
    </w:rPr>
  </w:style>
  <w:style w:type="paragraph" w:customStyle="1" w:styleId="CardNotUnderlined">
    <w:name w:val="Card Not Underlined"/>
    <w:basedOn w:val="Normal"/>
    <w:link w:val="CardNotUnderlinedChar1"/>
    <w:autoRedefine/>
    <w:qFormat/>
    <w:rsid w:val="00903DBE"/>
    <w:rPr>
      <w:rFonts w:ascii="Bell MT" w:eastAsia="Calibri" w:hAnsi="Bell MT"/>
      <w:sz w:val="24"/>
      <w:szCs w:val="20"/>
    </w:rPr>
  </w:style>
  <w:style w:type="paragraph" w:customStyle="1" w:styleId="h-lead">
    <w:name w:val="h-lead"/>
    <w:basedOn w:val="Normal"/>
    <w:uiPriority w:val="99"/>
    <w:qFormat/>
    <w:rsid w:val="00903DBE"/>
    <w:pPr>
      <w:spacing w:before="100" w:beforeAutospacing="1" w:after="100" w:afterAutospacing="1"/>
    </w:pPr>
    <w:rPr>
      <w:rFonts w:eastAsia="Times New Roman" w:cs="Calibri"/>
      <w:sz w:val="24"/>
    </w:rPr>
  </w:style>
  <w:style w:type="paragraph" w:customStyle="1" w:styleId="intro">
    <w:name w:val="intro"/>
    <w:basedOn w:val="Normal"/>
    <w:uiPriority w:val="99"/>
    <w:qFormat/>
    <w:rsid w:val="00903DBE"/>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903DBE"/>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903DB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903DBE"/>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903DBE"/>
    <w:rPr>
      <w:rFonts w:eastAsia="Calibri" w:cs="Calibri"/>
    </w:rPr>
  </w:style>
  <w:style w:type="paragraph" w:customStyle="1" w:styleId="F3-TagAuthor">
    <w:name w:val="F3 - Tag/Author"/>
    <w:basedOn w:val="Normal"/>
    <w:uiPriority w:val="99"/>
    <w:qFormat/>
    <w:rsid w:val="00903DBE"/>
    <w:rPr>
      <w:rFonts w:eastAsia="Times New Roman" w:cs="Calibri"/>
      <w:b/>
    </w:rPr>
  </w:style>
  <w:style w:type="paragraph" w:customStyle="1" w:styleId="F5-UnderlineNormal">
    <w:name w:val="F5 - Underline Normal"/>
    <w:basedOn w:val="Normal"/>
    <w:uiPriority w:val="99"/>
    <w:qFormat/>
    <w:rsid w:val="00903DBE"/>
    <w:rPr>
      <w:rFonts w:eastAsia="Calibri" w:cs="Calibri"/>
      <w:u w:val="single"/>
    </w:rPr>
  </w:style>
  <w:style w:type="paragraph" w:customStyle="1" w:styleId="Brief-PrimarySource">
    <w:name w:val="Brief - Primary Source"/>
    <w:basedOn w:val="Normal"/>
    <w:uiPriority w:val="99"/>
    <w:qFormat/>
    <w:rsid w:val="00903DBE"/>
    <w:rPr>
      <w:rFonts w:eastAsia="Times New Roman" w:cs="Calibri"/>
      <w:b/>
      <w:sz w:val="24"/>
      <w:u w:val="single"/>
    </w:rPr>
  </w:style>
  <w:style w:type="paragraph" w:customStyle="1" w:styleId="Brief-Underline">
    <w:name w:val="Brief - Underline"/>
    <w:basedOn w:val="Normal"/>
    <w:uiPriority w:val="99"/>
    <w:qFormat/>
    <w:rsid w:val="00903DBE"/>
    <w:rPr>
      <w:rFonts w:eastAsia="Times New Roman" w:cs="Calibri"/>
      <w:u w:val="single"/>
    </w:rPr>
  </w:style>
  <w:style w:type="paragraph" w:customStyle="1" w:styleId="Brief">
    <w:name w:val="Brief"/>
    <w:basedOn w:val="Brief-PrimarySource"/>
    <w:uiPriority w:val="99"/>
    <w:qFormat/>
    <w:rsid w:val="00903DBE"/>
    <w:rPr>
      <w:b w:val="0"/>
    </w:rPr>
  </w:style>
  <w:style w:type="paragraph" w:customStyle="1" w:styleId="CM2">
    <w:name w:val="CM2"/>
    <w:basedOn w:val="Normal"/>
    <w:next w:val="Normal"/>
    <w:uiPriority w:val="99"/>
    <w:qFormat/>
    <w:rsid w:val="00903DBE"/>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903DBE"/>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903DBE"/>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903DBE"/>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903DBE"/>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903DBE"/>
    <w:pPr>
      <w:widowControl w:val="0"/>
      <w:spacing w:line="276" w:lineRule="atLeast"/>
    </w:pPr>
    <w:rPr>
      <w:color w:val="auto"/>
    </w:rPr>
  </w:style>
  <w:style w:type="paragraph" w:customStyle="1" w:styleId="CM34">
    <w:name w:val="CM34"/>
    <w:basedOn w:val="Default"/>
    <w:next w:val="Default"/>
    <w:uiPriority w:val="99"/>
    <w:qFormat/>
    <w:rsid w:val="00903DBE"/>
    <w:pPr>
      <w:widowControl w:val="0"/>
    </w:pPr>
    <w:rPr>
      <w:color w:val="auto"/>
    </w:rPr>
  </w:style>
  <w:style w:type="paragraph" w:customStyle="1" w:styleId="CM56">
    <w:name w:val="CM56"/>
    <w:basedOn w:val="Default"/>
    <w:next w:val="Default"/>
    <w:uiPriority w:val="99"/>
    <w:qFormat/>
    <w:rsid w:val="00903DBE"/>
    <w:pPr>
      <w:widowControl w:val="0"/>
    </w:pPr>
    <w:rPr>
      <w:rFonts w:eastAsia="Calibri"/>
      <w:color w:val="auto"/>
    </w:rPr>
  </w:style>
  <w:style w:type="paragraph" w:customStyle="1" w:styleId="CM58">
    <w:name w:val="CM58"/>
    <w:basedOn w:val="Default"/>
    <w:next w:val="Default"/>
    <w:uiPriority w:val="99"/>
    <w:qFormat/>
    <w:rsid w:val="00903DBE"/>
    <w:pPr>
      <w:widowControl w:val="0"/>
    </w:pPr>
    <w:rPr>
      <w:rFonts w:eastAsia="Calibri"/>
      <w:color w:val="auto"/>
    </w:rPr>
  </w:style>
  <w:style w:type="paragraph" w:customStyle="1" w:styleId="CM57">
    <w:name w:val="CM57"/>
    <w:basedOn w:val="Default"/>
    <w:next w:val="Default"/>
    <w:uiPriority w:val="99"/>
    <w:qFormat/>
    <w:rsid w:val="00903DBE"/>
    <w:pPr>
      <w:widowControl w:val="0"/>
    </w:pPr>
    <w:rPr>
      <w:rFonts w:eastAsia="Calibri"/>
      <w:color w:val="auto"/>
    </w:rPr>
  </w:style>
  <w:style w:type="paragraph" w:customStyle="1" w:styleId="CM1">
    <w:name w:val="CM1"/>
    <w:basedOn w:val="Default"/>
    <w:next w:val="Default"/>
    <w:uiPriority w:val="99"/>
    <w:qFormat/>
    <w:rsid w:val="00903DBE"/>
    <w:pPr>
      <w:widowControl w:val="0"/>
    </w:pPr>
    <w:rPr>
      <w:rFonts w:eastAsia="Calibri"/>
      <w:color w:val="auto"/>
    </w:rPr>
  </w:style>
  <w:style w:type="paragraph" w:customStyle="1" w:styleId="CM49">
    <w:name w:val="CM49"/>
    <w:basedOn w:val="Default"/>
    <w:next w:val="Default"/>
    <w:uiPriority w:val="99"/>
    <w:qFormat/>
    <w:rsid w:val="00903DBE"/>
    <w:pPr>
      <w:widowControl w:val="0"/>
    </w:pPr>
    <w:rPr>
      <w:rFonts w:eastAsia="Calibri"/>
      <w:color w:val="auto"/>
    </w:rPr>
  </w:style>
  <w:style w:type="paragraph" w:customStyle="1" w:styleId="CM41">
    <w:name w:val="CM41"/>
    <w:basedOn w:val="Default"/>
    <w:next w:val="Default"/>
    <w:uiPriority w:val="99"/>
    <w:qFormat/>
    <w:rsid w:val="00903DBE"/>
    <w:pPr>
      <w:widowControl w:val="0"/>
    </w:pPr>
    <w:rPr>
      <w:rFonts w:eastAsia="Calibri"/>
      <w:color w:val="auto"/>
    </w:rPr>
  </w:style>
  <w:style w:type="paragraph" w:customStyle="1" w:styleId="3rdOrderPara">
    <w:name w:val="3rd Order Para"/>
    <w:basedOn w:val="Default"/>
    <w:next w:val="Default"/>
    <w:qFormat/>
    <w:rsid w:val="00903DBE"/>
    <w:pPr>
      <w:widowControl w:val="0"/>
    </w:pPr>
    <w:rPr>
      <w:rFonts w:eastAsia="Calibri"/>
      <w:color w:val="auto"/>
    </w:rPr>
  </w:style>
  <w:style w:type="paragraph" w:customStyle="1" w:styleId="2ndOrderPara">
    <w:name w:val="2nd Order Para"/>
    <w:basedOn w:val="Default"/>
    <w:next w:val="Default"/>
    <w:qFormat/>
    <w:rsid w:val="00903DBE"/>
    <w:pPr>
      <w:widowControl w:val="0"/>
    </w:pPr>
    <w:rPr>
      <w:rFonts w:eastAsia="Calibri"/>
      <w:color w:val="auto"/>
    </w:rPr>
  </w:style>
  <w:style w:type="paragraph" w:customStyle="1" w:styleId="Normal-SIGN2">
    <w:name w:val="Normal-SIGN2"/>
    <w:basedOn w:val="Default"/>
    <w:next w:val="Default"/>
    <w:qFormat/>
    <w:rsid w:val="00903DBE"/>
    <w:pPr>
      <w:widowControl w:val="0"/>
    </w:pPr>
    <w:rPr>
      <w:rFonts w:eastAsia="Calibri"/>
      <w:color w:val="auto"/>
    </w:rPr>
  </w:style>
  <w:style w:type="paragraph" w:customStyle="1" w:styleId="Normal-SIGN1">
    <w:name w:val="Normal-SIGN1"/>
    <w:basedOn w:val="Default"/>
    <w:next w:val="Default"/>
    <w:uiPriority w:val="99"/>
    <w:qFormat/>
    <w:rsid w:val="00903DBE"/>
    <w:pPr>
      <w:widowControl w:val="0"/>
    </w:pPr>
    <w:rPr>
      <w:rFonts w:eastAsia="Calibri"/>
      <w:color w:val="auto"/>
    </w:rPr>
  </w:style>
  <w:style w:type="paragraph" w:customStyle="1" w:styleId="CM3">
    <w:name w:val="CM3"/>
    <w:basedOn w:val="Default"/>
    <w:next w:val="Default"/>
    <w:uiPriority w:val="99"/>
    <w:qFormat/>
    <w:rsid w:val="00903DBE"/>
    <w:pPr>
      <w:widowControl w:val="0"/>
      <w:spacing w:line="553" w:lineRule="atLeast"/>
    </w:pPr>
    <w:rPr>
      <w:rFonts w:eastAsia="Calibri"/>
      <w:color w:val="auto"/>
    </w:rPr>
  </w:style>
  <w:style w:type="paragraph" w:customStyle="1" w:styleId="CM33">
    <w:name w:val="CM33"/>
    <w:basedOn w:val="Default"/>
    <w:next w:val="Default"/>
    <w:uiPriority w:val="99"/>
    <w:qFormat/>
    <w:rsid w:val="00903DBE"/>
    <w:pPr>
      <w:widowControl w:val="0"/>
    </w:pPr>
    <w:rPr>
      <w:rFonts w:eastAsia="Calibri"/>
      <w:color w:val="auto"/>
    </w:rPr>
  </w:style>
  <w:style w:type="paragraph" w:customStyle="1" w:styleId="CM37">
    <w:name w:val="CM37"/>
    <w:basedOn w:val="Default"/>
    <w:next w:val="Default"/>
    <w:uiPriority w:val="99"/>
    <w:qFormat/>
    <w:rsid w:val="00903DBE"/>
    <w:pPr>
      <w:widowControl w:val="0"/>
    </w:pPr>
    <w:rPr>
      <w:rFonts w:eastAsia="Calibri"/>
      <w:color w:val="auto"/>
    </w:rPr>
  </w:style>
  <w:style w:type="paragraph" w:customStyle="1" w:styleId="CM7">
    <w:name w:val="CM7"/>
    <w:basedOn w:val="Default"/>
    <w:next w:val="Default"/>
    <w:uiPriority w:val="99"/>
    <w:qFormat/>
    <w:rsid w:val="00903DBE"/>
    <w:pPr>
      <w:widowControl w:val="0"/>
      <w:spacing w:line="553" w:lineRule="atLeast"/>
    </w:pPr>
    <w:rPr>
      <w:rFonts w:eastAsia="Calibri"/>
      <w:color w:val="auto"/>
    </w:rPr>
  </w:style>
  <w:style w:type="paragraph" w:customStyle="1" w:styleId="Brief-SecondarySource">
    <w:name w:val="Brief - Secondary Source"/>
    <w:basedOn w:val="Normal"/>
    <w:qFormat/>
    <w:rsid w:val="00903DBE"/>
    <w:rPr>
      <w:rFonts w:eastAsia="Times New Roman" w:cs="Calibri"/>
      <w:sz w:val="14"/>
      <w:szCs w:val="20"/>
    </w:rPr>
  </w:style>
  <w:style w:type="paragraph" w:customStyle="1" w:styleId="Brief-Card">
    <w:name w:val="Brief - Card"/>
    <w:basedOn w:val="Normal"/>
    <w:uiPriority w:val="99"/>
    <w:qFormat/>
    <w:rsid w:val="00903DBE"/>
    <w:rPr>
      <w:rFonts w:eastAsia="Times New Roman" w:cs="Calibri"/>
    </w:rPr>
  </w:style>
  <w:style w:type="paragraph" w:customStyle="1" w:styleId="Pa2">
    <w:name w:val="Pa2"/>
    <w:basedOn w:val="Default"/>
    <w:next w:val="Default"/>
    <w:uiPriority w:val="99"/>
    <w:qFormat/>
    <w:rsid w:val="00903DB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903DBE"/>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903DBE"/>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903DBE"/>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903DBE"/>
    <w:pPr>
      <w:widowControl w:val="0"/>
    </w:pPr>
    <w:rPr>
      <w:rFonts w:ascii="Arial Black" w:hAnsi="Arial Black"/>
      <w:color w:val="auto"/>
    </w:rPr>
  </w:style>
  <w:style w:type="paragraph" w:customStyle="1" w:styleId="Cover1">
    <w:name w:val="Cover 1"/>
    <w:basedOn w:val="Normal"/>
    <w:next w:val="Normal"/>
    <w:uiPriority w:val="99"/>
    <w:qFormat/>
    <w:rsid w:val="00903DBE"/>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903DBE"/>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903DBE"/>
    <w:pPr>
      <w:widowControl w:val="0"/>
    </w:pPr>
    <w:rPr>
      <w:color w:val="auto"/>
    </w:rPr>
  </w:style>
  <w:style w:type="paragraph" w:customStyle="1" w:styleId="Pa11">
    <w:name w:val="Pa11"/>
    <w:basedOn w:val="Normal"/>
    <w:next w:val="Normal"/>
    <w:uiPriority w:val="99"/>
    <w:qFormat/>
    <w:rsid w:val="00903DBE"/>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903DBE"/>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903DB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903DBE"/>
    <w:pPr>
      <w:widowControl w:val="0"/>
    </w:pPr>
    <w:rPr>
      <w:rFonts w:eastAsia="Calibri"/>
      <w:color w:val="auto"/>
    </w:rPr>
  </w:style>
  <w:style w:type="paragraph" w:customStyle="1" w:styleId="CM5">
    <w:name w:val="CM5"/>
    <w:basedOn w:val="Default"/>
    <w:next w:val="Default"/>
    <w:qFormat/>
    <w:rsid w:val="00903DBE"/>
    <w:pPr>
      <w:widowControl w:val="0"/>
      <w:spacing w:line="553" w:lineRule="atLeast"/>
    </w:pPr>
    <w:rPr>
      <w:rFonts w:eastAsia="Calibri"/>
      <w:color w:val="auto"/>
    </w:rPr>
  </w:style>
  <w:style w:type="paragraph" w:customStyle="1" w:styleId="CM28">
    <w:name w:val="CM28"/>
    <w:basedOn w:val="Default"/>
    <w:next w:val="Default"/>
    <w:uiPriority w:val="99"/>
    <w:qFormat/>
    <w:rsid w:val="00903DBE"/>
    <w:pPr>
      <w:widowControl w:val="0"/>
    </w:pPr>
    <w:rPr>
      <w:rFonts w:eastAsia="Calibri"/>
      <w:color w:val="auto"/>
    </w:rPr>
  </w:style>
  <w:style w:type="paragraph" w:customStyle="1" w:styleId="CM8">
    <w:name w:val="CM8"/>
    <w:basedOn w:val="Default"/>
    <w:next w:val="Default"/>
    <w:uiPriority w:val="99"/>
    <w:qFormat/>
    <w:rsid w:val="00903DBE"/>
    <w:pPr>
      <w:widowControl w:val="0"/>
    </w:pPr>
    <w:rPr>
      <w:rFonts w:eastAsia="Calibri"/>
      <w:color w:val="auto"/>
    </w:rPr>
  </w:style>
  <w:style w:type="paragraph" w:customStyle="1" w:styleId="CM6">
    <w:name w:val="CM6"/>
    <w:basedOn w:val="Default"/>
    <w:next w:val="Default"/>
    <w:uiPriority w:val="99"/>
    <w:qFormat/>
    <w:rsid w:val="00903DBE"/>
    <w:pPr>
      <w:widowControl w:val="0"/>
      <w:spacing w:line="553" w:lineRule="atLeast"/>
    </w:pPr>
    <w:rPr>
      <w:rFonts w:eastAsia="Calibri"/>
      <w:color w:val="auto"/>
    </w:rPr>
  </w:style>
  <w:style w:type="paragraph" w:customStyle="1" w:styleId="CM22">
    <w:name w:val="CM22"/>
    <w:basedOn w:val="Default"/>
    <w:next w:val="Default"/>
    <w:uiPriority w:val="99"/>
    <w:qFormat/>
    <w:rsid w:val="00903DBE"/>
    <w:pPr>
      <w:widowControl w:val="0"/>
    </w:pPr>
    <w:rPr>
      <w:rFonts w:eastAsia="Calibri"/>
      <w:color w:val="auto"/>
    </w:rPr>
  </w:style>
  <w:style w:type="paragraph" w:customStyle="1" w:styleId="DoubleUnderlined">
    <w:name w:val="Double Underlined"/>
    <w:basedOn w:val="Heading2"/>
    <w:autoRedefine/>
    <w:uiPriority w:val="99"/>
    <w:qFormat/>
    <w:rsid w:val="00903DBE"/>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903DB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903DBE"/>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903DBE"/>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903DBE"/>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903DB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903DB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903DBE"/>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903DB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903DBE"/>
  </w:style>
  <w:style w:type="paragraph" w:customStyle="1" w:styleId="StyleUnderliningTimesNewRomanBoldNounderlineKernat16">
    <w:name w:val="Style Underlining + Times New Roman Bold No underline Kern at 16..."/>
    <w:basedOn w:val="Normal"/>
    <w:uiPriority w:val="99"/>
    <w:qFormat/>
    <w:rsid w:val="00903DBE"/>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03DBE"/>
    <w:rPr>
      <w:rFonts w:eastAsia="Times New Roman" w:cs="Calibri"/>
      <w:b/>
      <w:bCs/>
      <w:kern w:val="32"/>
      <w:sz w:val="32"/>
      <w:szCs w:val="32"/>
    </w:rPr>
  </w:style>
  <w:style w:type="paragraph" w:customStyle="1" w:styleId="StyleBoldUnderliningKernat16pt">
    <w:name w:val="Style Bold Underlining + Kern at 16 pt"/>
    <w:uiPriority w:val="99"/>
    <w:qFormat/>
    <w:rsid w:val="00903DBE"/>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903DB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903DB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903DBE"/>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903DBE"/>
    <w:pPr>
      <w:ind w:left="400"/>
    </w:pPr>
    <w:rPr>
      <w:rFonts w:eastAsia="Times New Roman" w:cs="Calibri"/>
      <w:szCs w:val="20"/>
    </w:rPr>
  </w:style>
  <w:style w:type="paragraph" w:customStyle="1" w:styleId="Paste">
    <w:name w:val="Paste"/>
    <w:basedOn w:val="Normal"/>
    <w:qFormat/>
    <w:rsid w:val="00903DBE"/>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903DBE"/>
    <w:rPr>
      <w:rFonts w:ascii="Georgia" w:eastAsia="Times New Roman" w:hAnsi="Georgia"/>
      <w:b/>
      <w:u w:val="single"/>
    </w:rPr>
  </w:style>
  <w:style w:type="paragraph" w:customStyle="1" w:styleId="UnderlineStyle0">
    <w:name w:val="Underline Style"/>
    <w:basedOn w:val="Normal"/>
    <w:link w:val="UnderlineStyleChar"/>
    <w:qFormat/>
    <w:rsid w:val="00903DBE"/>
    <w:rPr>
      <w:rFonts w:ascii="Georgia" w:eastAsia="Times New Roman" w:hAnsi="Georgia"/>
      <w:b/>
      <w:sz w:val="24"/>
      <w:u w:val="single"/>
    </w:rPr>
  </w:style>
  <w:style w:type="paragraph" w:customStyle="1" w:styleId="Normalization">
    <w:name w:val="Normalization"/>
    <w:basedOn w:val="Normal"/>
    <w:uiPriority w:val="99"/>
    <w:qFormat/>
    <w:rsid w:val="00903DBE"/>
    <w:rPr>
      <w:rFonts w:eastAsia="Times New Roman" w:cs="Calibri"/>
      <w:sz w:val="18"/>
    </w:rPr>
  </w:style>
  <w:style w:type="paragraph" w:customStyle="1" w:styleId="BreifTitle">
    <w:name w:val="Breif Title"/>
    <w:basedOn w:val="Normal"/>
    <w:autoRedefine/>
    <w:uiPriority w:val="99"/>
    <w:qFormat/>
    <w:rsid w:val="00903DBE"/>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903DB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903DB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903DBE"/>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903DBE"/>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903DBE"/>
    <w:rPr>
      <w:bCs/>
    </w:rPr>
  </w:style>
  <w:style w:type="paragraph" w:customStyle="1" w:styleId="tagCharCharCharCharCharCharChar">
    <w:name w:val="tag Char Char Char Char Char Char Char"/>
    <w:basedOn w:val="Normal"/>
    <w:uiPriority w:val="99"/>
    <w:qFormat/>
    <w:rsid w:val="00903DBE"/>
    <w:rPr>
      <w:rFonts w:eastAsia="Times New Roman" w:cs="Calibri"/>
      <w:b/>
      <w:sz w:val="24"/>
      <w:szCs w:val="20"/>
    </w:rPr>
  </w:style>
  <w:style w:type="paragraph" w:customStyle="1" w:styleId="title-bold-medium">
    <w:name w:val="title-bold-medium"/>
    <w:basedOn w:val="Normal"/>
    <w:uiPriority w:val="99"/>
    <w:qFormat/>
    <w:rsid w:val="00903DBE"/>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903DBE"/>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903DBE"/>
    <w:rPr>
      <w:rFonts w:ascii="Arial Narrow" w:eastAsia="Times New Roman" w:hAnsi="Arial Narrow" w:cs="Calibri"/>
      <w:b/>
      <w:sz w:val="24"/>
    </w:rPr>
  </w:style>
  <w:style w:type="paragraph" w:customStyle="1" w:styleId="BLOCKTITLE1">
    <w:name w:val="BLOCK TITLE"/>
    <w:basedOn w:val="Heading1"/>
    <w:uiPriority w:val="99"/>
    <w:qFormat/>
    <w:rsid w:val="00903DB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903DBE"/>
    <w:pPr>
      <w:widowControl w:val="0"/>
      <w:autoSpaceDE w:val="0"/>
      <w:autoSpaceDN w:val="0"/>
      <w:adjustRightInd w:val="0"/>
    </w:pPr>
    <w:rPr>
      <w:sz w:val="24"/>
      <w:szCs w:val="20"/>
    </w:rPr>
  </w:style>
  <w:style w:type="paragraph" w:customStyle="1" w:styleId="BriefTitle1">
    <w:name w:val="Brief Title 1"/>
    <w:basedOn w:val="Normal"/>
    <w:uiPriority w:val="99"/>
    <w:qFormat/>
    <w:rsid w:val="00903DBE"/>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903DBE"/>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903DBE"/>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903DBE"/>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903DBE"/>
    <w:pPr>
      <w:spacing w:before="100" w:beforeAutospacing="1" w:after="100" w:afterAutospacing="1"/>
    </w:pPr>
    <w:rPr>
      <w:rFonts w:eastAsia="Times New Roman" w:cs="Calibri"/>
    </w:rPr>
  </w:style>
  <w:style w:type="paragraph" w:customStyle="1" w:styleId="ToRead">
    <w:name w:val="To Read"/>
    <w:basedOn w:val="Normal"/>
    <w:uiPriority w:val="99"/>
    <w:qFormat/>
    <w:rsid w:val="00903DBE"/>
    <w:pPr>
      <w:ind w:left="720"/>
    </w:pPr>
    <w:rPr>
      <w:rFonts w:ascii="Verdana" w:eastAsia="Times New Roman" w:hAnsi="Verdana" w:cs="Calibri"/>
      <w:b/>
      <w:u w:val="single"/>
    </w:rPr>
  </w:style>
  <w:style w:type="paragraph" w:customStyle="1" w:styleId="Style1">
    <w:name w:val="Style 1"/>
    <w:basedOn w:val="Normal"/>
    <w:uiPriority w:val="99"/>
    <w:qFormat/>
    <w:rsid w:val="00903DBE"/>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903DBE"/>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903DBE"/>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903DBE"/>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903DBE"/>
    <w:pPr>
      <w:ind w:left="1660"/>
    </w:pPr>
  </w:style>
  <w:style w:type="paragraph" w:customStyle="1" w:styleId="PageNumber1">
    <w:name w:val="Page Number1"/>
    <w:basedOn w:val="Normal"/>
    <w:next w:val="Normal"/>
    <w:uiPriority w:val="99"/>
    <w:qFormat/>
    <w:rsid w:val="00903DBE"/>
    <w:rPr>
      <w:rFonts w:eastAsia="Times New Roman" w:cs="Calibri"/>
    </w:rPr>
  </w:style>
  <w:style w:type="paragraph" w:customStyle="1" w:styleId="Card1">
    <w:name w:val="Card1"/>
    <w:uiPriority w:val="99"/>
    <w:qFormat/>
    <w:rsid w:val="00903DBE"/>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903DBE"/>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903DBE"/>
    <w:pPr>
      <w:ind w:left="288" w:right="288"/>
    </w:pPr>
    <w:rPr>
      <w:rFonts w:eastAsia="Times New Roman" w:cs="Calibri"/>
    </w:rPr>
  </w:style>
  <w:style w:type="paragraph" w:customStyle="1" w:styleId="CaseListNormal">
    <w:name w:val="Case List Normal"/>
    <w:basedOn w:val="Normal"/>
    <w:uiPriority w:val="99"/>
    <w:qFormat/>
    <w:rsid w:val="00903DBE"/>
    <w:rPr>
      <w:rFonts w:ascii="Times" w:eastAsia="Times New Roman" w:hAnsi="Times" w:cs="Calibri"/>
      <w:szCs w:val="26"/>
    </w:rPr>
  </w:style>
  <w:style w:type="paragraph" w:customStyle="1" w:styleId="Body">
    <w:name w:val="Body"/>
    <w:basedOn w:val="Normal"/>
    <w:uiPriority w:val="99"/>
    <w:qFormat/>
    <w:rsid w:val="00903DBE"/>
    <w:pPr>
      <w:outlineLvl w:val="3"/>
    </w:pPr>
    <w:rPr>
      <w:rFonts w:eastAsia="Times New Roman" w:cs="Calibri"/>
      <w:szCs w:val="20"/>
    </w:rPr>
  </w:style>
  <w:style w:type="paragraph" w:customStyle="1" w:styleId="3text">
    <w:name w:val="3text"/>
    <w:basedOn w:val="Normal"/>
    <w:uiPriority w:val="99"/>
    <w:qFormat/>
    <w:rsid w:val="00903DBE"/>
    <w:pPr>
      <w:spacing w:before="100" w:beforeAutospacing="1" w:after="100" w:afterAutospacing="1"/>
    </w:pPr>
    <w:rPr>
      <w:rFonts w:eastAsia="Times New Roman" w:cs="Calibri"/>
      <w:sz w:val="24"/>
    </w:rPr>
  </w:style>
  <w:style w:type="paragraph" w:customStyle="1" w:styleId="TimesNewRoman12">
    <w:name w:val="TimesNewRoman12"/>
    <w:uiPriority w:val="99"/>
    <w:qFormat/>
    <w:rsid w:val="00903DBE"/>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903DBE"/>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903DBE"/>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903DBE"/>
    <w:rPr>
      <w:rFonts w:eastAsia="Times New Roman" w:cs="Calibri"/>
      <w:color w:val="000000"/>
      <w:sz w:val="18"/>
    </w:rPr>
  </w:style>
  <w:style w:type="paragraph" w:customStyle="1" w:styleId="text1">
    <w:name w:val="text1"/>
    <w:basedOn w:val="Normal"/>
    <w:autoRedefine/>
    <w:uiPriority w:val="99"/>
    <w:qFormat/>
    <w:rsid w:val="00903DBE"/>
    <w:rPr>
      <w:rFonts w:eastAsia="Times New Roman" w:cs="Calibri"/>
      <w:szCs w:val="20"/>
    </w:rPr>
  </w:style>
  <w:style w:type="paragraph" w:customStyle="1" w:styleId="RepeatBlockHeading">
    <w:name w:val="Repeat Block Heading"/>
    <w:basedOn w:val="Normal"/>
    <w:autoRedefine/>
    <w:uiPriority w:val="99"/>
    <w:qFormat/>
    <w:rsid w:val="00903DBE"/>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903DBE"/>
    <w:pPr>
      <w:spacing w:before="72" w:after="72"/>
    </w:pPr>
    <w:rPr>
      <w:rFonts w:eastAsia="Times New Roman" w:cs="Calibri"/>
      <w:b/>
      <w:bCs/>
      <w:sz w:val="26"/>
      <w:szCs w:val="26"/>
    </w:rPr>
  </w:style>
  <w:style w:type="paragraph" w:customStyle="1" w:styleId="story-body">
    <w:name w:val="story-body"/>
    <w:basedOn w:val="Normal"/>
    <w:uiPriority w:val="99"/>
    <w:qFormat/>
    <w:rsid w:val="00903DBE"/>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903DBE"/>
    <w:rPr>
      <w:rFonts w:eastAsia="Times New Roman" w:cs="Calibri"/>
      <w:b/>
      <w:bCs/>
    </w:rPr>
  </w:style>
  <w:style w:type="paragraph" w:customStyle="1" w:styleId="TextofCards">
    <w:name w:val="Text of Cards"/>
    <w:basedOn w:val="Normal"/>
    <w:uiPriority w:val="99"/>
    <w:qFormat/>
    <w:rsid w:val="00903DBE"/>
    <w:rPr>
      <w:rFonts w:eastAsia="Times New Roman" w:cs="Calibri"/>
      <w:color w:val="000000"/>
      <w:spacing w:val="6"/>
      <w:szCs w:val="23"/>
    </w:rPr>
  </w:style>
  <w:style w:type="paragraph" w:customStyle="1" w:styleId="Corpotesto">
    <w:name w:val="Corpo testo"/>
    <w:basedOn w:val="Normal"/>
    <w:uiPriority w:val="99"/>
    <w:qFormat/>
    <w:rsid w:val="00903DBE"/>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903DBE"/>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903DBE"/>
    <w:rPr>
      <w:rFonts w:eastAsia="Times New Roman" w:cs="Calibri"/>
      <w:b/>
      <w:bCs/>
    </w:rPr>
  </w:style>
  <w:style w:type="paragraph" w:customStyle="1" w:styleId="inside-copy">
    <w:name w:val="inside-copy"/>
    <w:basedOn w:val="Normal"/>
    <w:uiPriority w:val="99"/>
    <w:qFormat/>
    <w:rsid w:val="00903DBE"/>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903DBE"/>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903DBE"/>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903DBE"/>
    <w:rPr>
      <w:rFonts w:ascii="Arial" w:hAnsi="Arial"/>
      <w:b w:val="0"/>
      <w:caps w:val="0"/>
      <w:sz w:val="20"/>
    </w:rPr>
  </w:style>
  <w:style w:type="paragraph" w:customStyle="1" w:styleId="ProjectTitleLine">
    <w:name w:val="Project Title Line"/>
    <w:basedOn w:val="Normal"/>
    <w:next w:val="Normal"/>
    <w:autoRedefine/>
    <w:uiPriority w:val="99"/>
    <w:qFormat/>
    <w:rsid w:val="00903DBE"/>
    <w:pPr>
      <w:jc w:val="center"/>
    </w:pPr>
    <w:rPr>
      <w:rFonts w:eastAsia="Times New Roman" w:cs="Calibri"/>
      <w:caps/>
      <w:szCs w:val="20"/>
    </w:rPr>
  </w:style>
  <w:style w:type="paragraph" w:customStyle="1" w:styleId="LanguageStrike">
    <w:name w:val="Language Strike"/>
    <w:basedOn w:val="Normal"/>
    <w:next w:val="Normal"/>
    <w:uiPriority w:val="99"/>
    <w:qFormat/>
    <w:rsid w:val="00903DBE"/>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903DBE"/>
    <w:rPr>
      <w:rFonts w:eastAsia="Times New Roman" w:cs="Calibri"/>
      <w:szCs w:val="20"/>
      <w:u w:val="single"/>
    </w:rPr>
  </w:style>
  <w:style w:type="paragraph" w:customStyle="1" w:styleId="Normal10pt">
    <w:name w:val="Normal + 10 pt"/>
    <w:basedOn w:val="Normal"/>
    <w:uiPriority w:val="99"/>
    <w:qFormat/>
    <w:rsid w:val="00903DBE"/>
    <w:rPr>
      <w:rFonts w:eastAsia="Times New Roman" w:cs="Calibri"/>
      <w:szCs w:val="20"/>
    </w:rPr>
  </w:style>
  <w:style w:type="paragraph" w:customStyle="1" w:styleId="cardChar1Char">
    <w:name w:val="card Char1 Char"/>
    <w:basedOn w:val="Normal"/>
    <w:uiPriority w:val="99"/>
    <w:qFormat/>
    <w:rsid w:val="00903DBE"/>
    <w:pPr>
      <w:ind w:left="288" w:right="288"/>
    </w:pPr>
    <w:rPr>
      <w:rFonts w:eastAsia="Times New Roman" w:cs="Calibri"/>
      <w:szCs w:val="20"/>
    </w:rPr>
  </w:style>
  <w:style w:type="paragraph" w:customStyle="1" w:styleId="CM12">
    <w:name w:val="CM12"/>
    <w:basedOn w:val="Default"/>
    <w:next w:val="Default"/>
    <w:uiPriority w:val="99"/>
    <w:qFormat/>
    <w:rsid w:val="00903DB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903DBE"/>
    <w:pPr>
      <w:widowControl w:val="0"/>
      <w:spacing w:after="480"/>
    </w:pPr>
    <w:rPr>
      <w:rFonts w:ascii="Granjon LT Std" w:hAnsi="Granjon LT Std"/>
      <w:color w:val="auto"/>
    </w:rPr>
  </w:style>
  <w:style w:type="paragraph" w:customStyle="1" w:styleId="CM10">
    <w:name w:val="CM10"/>
    <w:basedOn w:val="Default"/>
    <w:next w:val="Default"/>
    <w:uiPriority w:val="99"/>
    <w:qFormat/>
    <w:rsid w:val="00903DBE"/>
    <w:pPr>
      <w:widowControl w:val="0"/>
      <w:spacing w:line="320" w:lineRule="atLeast"/>
    </w:pPr>
    <w:rPr>
      <w:rFonts w:ascii="Granjon LT Std" w:hAnsi="Granjon LT Std"/>
      <w:color w:val="auto"/>
    </w:rPr>
  </w:style>
  <w:style w:type="paragraph" w:customStyle="1" w:styleId="bold">
    <w:name w:val="bold"/>
    <w:basedOn w:val="Normal"/>
    <w:uiPriority w:val="99"/>
    <w:qFormat/>
    <w:rsid w:val="00903DBE"/>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903DBE"/>
    <w:rPr>
      <w:rFonts w:ascii="Arial Narrow" w:eastAsia="Times New Roman" w:hAnsi="Arial Narrow" w:cs="Calibri"/>
      <w:strike/>
      <w:szCs w:val="20"/>
    </w:rPr>
  </w:style>
  <w:style w:type="paragraph" w:customStyle="1" w:styleId="textbodyblack">
    <w:name w:val="textbodyblack"/>
    <w:basedOn w:val="Normal"/>
    <w:uiPriority w:val="99"/>
    <w:qFormat/>
    <w:rsid w:val="00903DBE"/>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903DB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903D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903D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903DBE"/>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903DBE"/>
    <w:rPr>
      <w:rFonts w:ascii="Georgia" w:eastAsia="Times New Roman" w:hAnsi="Georgia"/>
      <w:b/>
      <w:bCs/>
      <w:szCs w:val="16"/>
      <w:u w:val="single"/>
    </w:rPr>
  </w:style>
  <w:style w:type="paragraph" w:customStyle="1" w:styleId="CiteCorrected">
    <w:name w:val="Cite Corrected"/>
    <w:basedOn w:val="Normal"/>
    <w:link w:val="CiteCorrectedChar"/>
    <w:qFormat/>
    <w:rsid w:val="00903DBE"/>
    <w:rPr>
      <w:rFonts w:ascii="Georgia" w:eastAsia="Times New Roman" w:hAnsi="Georgia"/>
      <w:b/>
      <w:bCs/>
      <w:sz w:val="24"/>
      <w:szCs w:val="16"/>
      <w:u w:val="single"/>
    </w:rPr>
  </w:style>
  <w:style w:type="paragraph" w:customStyle="1" w:styleId="CardText2">
    <w:name w:val="Card Text 2"/>
    <w:basedOn w:val="CardText10"/>
    <w:link w:val="CardText2Char"/>
    <w:qFormat/>
    <w:rsid w:val="00903DB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903DBE"/>
    <w:pPr>
      <w:ind w:left="288"/>
    </w:pPr>
    <w:rPr>
      <w:rFonts w:eastAsia="SimSun" w:cs="Calibri"/>
      <w:szCs w:val="20"/>
      <w:lang w:eastAsia="zh-CN"/>
    </w:rPr>
  </w:style>
  <w:style w:type="paragraph" w:customStyle="1" w:styleId="story-body-text">
    <w:name w:val="story-body-text"/>
    <w:basedOn w:val="Normal"/>
    <w:uiPriority w:val="99"/>
    <w:qFormat/>
    <w:rsid w:val="00903DBE"/>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903DBE"/>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903DBE"/>
    <w:rPr>
      <w:u w:val="single"/>
    </w:rPr>
  </w:style>
  <w:style w:type="paragraph" w:customStyle="1" w:styleId="StyleCardText11ptUnderline">
    <w:name w:val="Style Card Text + 11 pt Underline"/>
    <w:link w:val="StyleCardText11ptUnderlineChar"/>
    <w:qFormat/>
    <w:rsid w:val="00903DB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903DBE"/>
    <w:rPr>
      <w:rFonts w:ascii="Georgia" w:hAnsi="Georgia"/>
      <w:sz w:val="16"/>
    </w:rPr>
  </w:style>
  <w:style w:type="paragraph" w:customStyle="1" w:styleId="StyleMinimizedText11pt">
    <w:name w:val="Style Minimized Text + 11 pt"/>
    <w:basedOn w:val="Normal"/>
    <w:link w:val="StyleMinimizedText11ptChar"/>
    <w:qFormat/>
    <w:rsid w:val="00903DBE"/>
    <w:rPr>
      <w:rFonts w:ascii="Georgia" w:hAnsi="Georgia"/>
      <w:sz w:val="16"/>
    </w:rPr>
  </w:style>
  <w:style w:type="character" w:customStyle="1" w:styleId="StyleMinimizedText11pt1Char">
    <w:name w:val="Style Minimized Text + 11 pt1 Char"/>
    <w:basedOn w:val="DefaultParagraphFont"/>
    <w:link w:val="StyleMinimizedText11pt1"/>
    <w:locked/>
    <w:rsid w:val="00903DBE"/>
    <w:rPr>
      <w:rFonts w:ascii="Georgia" w:hAnsi="Georgia"/>
      <w:sz w:val="16"/>
    </w:rPr>
  </w:style>
  <w:style w:type="paragraph" w:customStyle="1" w:styleId="StyleMinimizedText11pt1">
    <w:name w:val="Style Minimized Text + 11 pt1"/>
    <w:basedOn w:val="Normal"/>
    <w:link w:val="StyleMinimizedText11pt1Char"/>
    <w:qFormat/>
    <w:rsid w:val="00903DBE"/>
    <w:rPr>
      <w:rFonts w:ascii="Georgia" w:hAnsi="Georgia"/>
      <w:sz w:val="16"/>
    </w:rPr>
  </w:style>
  <w:style w:type="character" w:customStyle="1" w:styleId="Debate-CardSmalltextF2Char">
    <w:name w:val="Debate- Card Small text F2 Char"/>
    <w:link w:val="Debate-CardSmalltextF2"/>
    <w:locked/>
    <w:rsid w:val="00903DBE"/>
    <w:rPr>
      <w:rFonts w:ascii="Arial Narrow" w:hAnsi="Arial Narrow"/>
      <w:sz w:val="16"/>
    </w:rPr>
  </w:style>
  <w:style w:type="paragraph" w:customStyle="1" w:styleId="Debate-CardSmalltextF2">
    <w:name w:val="Debate- Card Small text F2"/>
    <w:basedOn w:val="Normal"/>
    <w:next w:val="Normal"/>
    <w:link w:val="Debate-CardSmalltextF2Char"/>
    <w:qFormat/>
    <w:rsid w:val="00903DB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903DBE"/>
    <w:rPr>
      <w:rFonts w:ascii="Arial Narrow" w:hAnsi="Arial Narrow"/>
      <w:b/>
      <w:sz w:val="18"/>
      <w:u w:val="single"/>
    </w:rPr>
  </w:style>
  <w:style w:type="paragraph" w:customStyle="1" w:styleId="Debate-EmphasizedText-F5">
    <w:name w:val="Debate- Emphasized Text- F5"/>
    <w:basedOn w:val="Normal"/>
    <w:link w:val="Debate-EmphasizedText-F5Char"/>
    <w:qFormat/>
    <w:rsid w:val="00903DB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903DB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03DB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903DB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903DBE"/>
    <w:rPr>
      <w:rFonts w:ascii="Times New Roman" w:eastAsia="Times New Roman" w:hAnsi="Times New Roman" w:cs="Calibri"/>
      <w:sz w:val="16"/>
    </w:rPr>
  </w:style>
  <w:style w:type="character" w:customStyle="1" w:styleId="CardStyleChar">
    <w:name w:val="Card Style Char"/>
    <w:link w:val="CardStyle"/>
    <w:locked/>
    <w:rsid w:val="00903DBE"/>
    <w:rPr>
      <w:rFonts w:ascii="Calibri" w:eastAsia="Times New Roman" w:hAnsi="Calibri" w:cs="Calibri"/>
      <w:sz w:val="22"/>
    </w:rPr>
  </w:style>
  <w:style w:type="paragraph" w:customStyle="1" w:styleId="emactive">
    <w:name w:val="emactive"/>
    <w:basedOn w:val="Normal"/>
    <w:uiPriority w:val="99"/>
    <w:qFormat/>
    <w:rsid w:val="00903DBE"/>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903DBE"/>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903DB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903DBE"/>
    <w:rPr>
      <w:rFonts w:ascii="Georgia" w:eastAsia="Times New Roman" w:hAnsi="Georgia" w:cs="Times New Roman"/>
      <w:b/>
      <w:sz w:val="24"/>
      <w:u w:val="single"/>
    </w:rPr>
  </w:style>
  <w:style w:type="character" w:customStyle="1" w:styleId="CardHighlightChar">
    <w:name w:val="Card Highlight Char"/>
    <w:link w:val="CardHighlight"/>
    <w:locked/>
    <w:rsid w:val="00903DB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903DBE"/>
    <w:pPr>
      <w:shd w:val="clear" w:color="auto" w:fill="66FFFF"/>
    </w:pPr>
    <w:rPr>
      <w:rFonts w:eastAsia="Calibri" w:cs="Calibri"/>
      <w:sz w:val="24"/>
      <w:u w:val="single"/>
    </w:rPr>
  </w:style>
  <w:style w:type="character" w:customStyle="1" w:styleId="BlockHeaderHiddenChar">
    <w:name w:val="Block Header Hidden Char"/>
    <w:link w:val="BlockHeaderHidden"/>
    <w:locked/>
    <w:rsid w:val="00903DB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903DB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903DBE"/>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903DBE"/>
    <w:rPr>
      <w:rFonts w:eastAsia="MS Gothic" w:cs="Arial"/>
      <w:sz w:val="24"/>
    </w:rPr>
  </w:style>
  <w:style w:type="paragraph" w:customStyle="1" w:styleId="nromal">
    <w:name w:val="nromal"/>
    <w:basedOn w:val="Normal"/>
    <w:uiPriority w:val="99"/>
    <w:qFormat/>
    <w:rsid w:val="00903DBE"/>
    <w:pPr>
      <w:keepNext/>
      <w:keepLines/>
      <w:spacing w:before="200"/>
      <w:outlineLvl w:val="3"/>
    </w:pPr>
    <w:rPr>
      <w:rFonts w:eastAsia="Times New Roman" w:cs="Cambria"/>
      <w:b/>
      <w:iCs/>
    </w:rPr>
  </w:style>
  <w:style w:type="paragraph" w:customStyle="1" w:styleId="natural">
    <w:name w:val="natural"/>
    <w:basedOn w:val="Normal"/>
    <w:uiPriority w:val="99"/>
    <w:qFormat/>
    <w:rsid w:val="00903DBE"/>
    <w:pPr>
      <w:keepNext/>
      <w:keepLines/>
      <w:spacing w:before="200"/>
      <w:outlineLvl w:val="3"/>
    </w:pPr>
    <w:rPr>
      <w:rFonts w:eastAsia="Times New Roman" w:cs="Calibri"/>
      <w:b/>
      <w:iCs/>
    </w:rPr>
  </w:style>
  <w:style w:type="paragraph" w:customStyle="1" w:styleId="nroaml">
    <w:name w:val="nroaml"/>
    <w:basedOn w:val="Normal"/>
    <w:uiPriority w:val="99"/>
    <w:qFormat/>
    <w:rsid w:val="00903DBE"/>
    <w:pPr>
      <w:keepNext/>
      <w:keepLines/>
      <w:spacing w:before="200"/>
      <w:outlineLvl w:val="3"/>
    </w:pPr>
    <w:rPr>
      <w:rFonts w:eastAsia="Times New Roman" w:cs="Calibri"/>
      <w:b/>
      <w:iCs/>
    </w:rPr>
  </w:style>
  <w:style w:type="paragraph" w:customStyle="1" w:styleId="noraml">
    <w:name w:val="noraml"/>
    <w:basedOn w:val="Normal"/>
    <w:uiPriority w:val="99"/>
    <w:qFormat/>
    <w:rsid w:val="00903DBE"/>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903DBE"/>
    <w:rPr>
      <w:rFonts w:ascii="Georgia" w:eastAsia="Calibri" w:hAnsi="Georgia"/>
      <w:sz w:val="16"/>
      <w:szCs w:val="16"/>
    </w:rPr>
  </w:style>
  <w:style w:type="paragraph" w:customStyle="1" w:styleId="SmallSizeParagraph">
    <w:name w:val="Small Size Paragraph"/>
    <w:basedOn w:val="Normal"/>
    <w:link w:val="SmallSizeParagraphChar"/>
    <w:qFormat/>
    <w:rsid w:val="00903DB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903DB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903DBE"/>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903DB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903DBE"/>
    <w:rPr>
      <w:rFonts w:ascii="Times New Roman" w:eastAsia="Times New Roman" w:hAnsi="Times New Roman" w:cs="Times New Roman"/>
      <w:strike/>
      <w:sz w:val="20"/>
    </w:rPr>
  </w:style>
  <w:style w:type="character" w:customStyle="1" w:styleId="CardT1Char">
    <w:name w:val="CardT1 Char"/>
    <w:link w:val="CardT1"/>
    <w:locked/>
    <w:rsid w:val="00903DBE"/>
    <w:rPr>
      <w:rFonts w:ascii="Arial" w:eastAsia="Calibri" w:hAnsi="Arial" w:cs="Arial"/>
      <w:kern w:val="2"/>
      <w:sz w:val="14"/>
      <w:szCs w:val="14"/>
      <w:lang w:eastAsia="zh-TW"/>
    </w:rPr>
  </w:style>
  <w:style w:type="paragraph" w:customStyle="1" w:styleId="CardT1">
    <w:name w:val="CardT1"/>
    <w:basedOn w:val="Normal"/>
    <w:link w:val="CardT1Char"/>
    <w:qFormat/>
    <w:rsid w:val="00903DB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903DB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903DB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903DBE"/>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903DBE"/>
    <w:rPr>
      <w:rFonts w:eastAsia="MS Mincho" w:cs="Calibri"/>
      <w:b/>
      <w:sz w:val="24"/>
      <w:u w:val="single"/>
    </w:rPr>
  </w:style>
  <w:style w:type="paragraph" w:customStyle="1" w:styleId="2909F619802848F09E01365C32F34654">
    <w:name w:val="2909F619802848F09E01365C32F34654"/>
    <w:uiPriority w:val="99"/>
    <w:qFormat/>
    <w:rsid w:val="00903DBE"/>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903DBE"/>
    <w:rPr>
      <w:rFonts w:ascii="Georgia" w:eastAsia="Calibri" w:hAnsi="Georgia"/>
      <w:u w:val="single"/>
      <w:lang w:val="x-none" w:eastAsia="zh-CN"/>
    </w:rPr>
  </w:style>
  <w:style w:type="paragraph" w:customStyle="1" w:styleId="UnderlineS">
    <w:name w:val="Underline S"/>
    <w:basedOn w:val="Normal"/>
    <w:link w:val="UnderlineSChar"/>
    <w:qFormat/>
    <w:rsid w:val="00903DBE"/>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903DBE"/>
    <w:rPr>
      <w:rFonts w:ascii="Georgia" w:eastAsia="SimSun" w:hAnsi="Georgia"/>
      <w:sz w:val="12"/>
    </w:rPr>
  </w:style>
  <w:style w:type="paragraph" w:customStyle="1" w:styleId="Ununderlined">
    <w:name w:val="Ununderlined"/>
    <w:basedOn w:val="Normal"/>
    <w:link w:val="UnunderlinedChar"/>
    <w:qFormat/>
    <w:rsid w:val="00903DBE"/>
    <w:rPr>
      <w:rFonts w:ascii="Georgia" w:eastAsia="SimSun" w:hAnsi="Georgia"/>
      <w:sz w:val="12"/>
    </w:rPr>
  </w:style>
  <w:style w:type="character" w:customStyle="1" w:styleId="HighlightingChar">
    <w:name w:val="Highlighting Char"/>
    <w:link w:val="Highlighting"/>
    <w:locked/>
    <w:rsid w:val="00903DBE"/>
    <w:rPr>
      <w:rFonts w:ascii="Georgia" w:eastAsia="SimSun" w:hAnsi="Georgia"/>
      <w:u w:val="thick"/>
    </w:rPr>
  </w:style>
  <w:style w:type="paragraph" w:customStyle="1" w:styleId="Highlighting">
    <w:name w:val="Highlighting"/>
    <w:basedOn w:val="Normal"/>
    <w:link w:val="HighlightingChar"/>
    <w:autoRedefine/>
    <w:qFormat/>
    <w:rsid w:val="00903DBE"/>
    <w:rPr>
      <w:rFonts w:ascii="Georgia" w:eastAsia="SimSun" w:hAnsi="Georgia"/>
      <w:sz w:val="24"/>
      <w:u w:val="thick"/>
    </w:rPr>
  </w:style>
  <w:style w:type="character" w:customStyle="1" w:styleId="CITEChar0">
    <w:name w:val="CITE Char"/>
    <w:link w:val="CITE"/>
    <w:locked/>
    <w:rsid w:val="00903DB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903DBE"/>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903DBE"/>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903DBE"/>
    <w:rPr>
      <w:rFonts w:eastAsia="Calibri" w:cs="Calibri"/>
      <w:b/>
      <w:sz w:val="24"/>
    </w:rPr>
  </w:style>
  <w:style w:type="paragraph" w:customStyle="1" w:styleId="D345FF3D873148C5AE3FBF3267827368">
    <w:name w:val="D345FF3D873148C5AE3FBF3267827368"/>
    <w:uiPriority w:val="99"/>
    <w:qFormat/>
    <w:rsid w:val="00903DBE"/>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903DB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903DB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903DB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903DBE"/>
    <w:rPr>
      <w:b/>
      <w:sz w:val="28"/>
    </w:rPr>
  </w:style>
  <w:style w:type="character" w:customStyle="1" w:styleId="SourcenameChar">
    <w:name w:val="Source name Char"/>
    <w:link w:val="Sourcename"/>
    <w:locked/>
    <w:rsid w:val="00903DB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903DBE"/>
    <w:rPr>
      <w:b/>
      <w:bCs/>
      <w:sz w:val="20"/>
    </w:rPr>
  </w:style>
  <w:style w:type="character" w:customStyle="1" w:styleId="underlinedcardChar">
    <w:name w:val="underlined card Char"/>
    <w:link w:val="underlinedcard0"/>
    <w:locked/>
    <w:rsid w:val="00903DB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903DBE"/>
    <w:rPr>
      <w:sz w:val="24"/>
      <w:u w:val="single"/>
    </w:rPr>
  </w:style>
  <w:style w:type="paragraph" w:customStyle="1" w:styleId="FullText">
    <w:name w:val="Full Text"/>
    <w:basedOn w:val="Normal"/>
    <w:uiPriority w:val="99"/>
    <w:qFormat/>
    <w:rsid w:val="00903DBE"/>
    <w:rPr>
      <w:rFonts w:eastAsia="Times New Roman" w:cs="Calibri"/>
      <w:sz w:val="16"/>
    </w:rPr>
  </w:style>
  <w:style w:type="character" w:customStyle="1" w:styleId="TextUnderlineChar">
    <w:name w:val="Text Underline Char"/>
    <w:link w:val="TextUnderline"/>
    <w:locked/>
    <w:rsid w:val="00903DB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903DBE"/>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903DB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903DB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903DB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903DBE"/>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903DBE"/>
    <w:pPr>
      <w:spacing w:before="240"/>
      <w:outlineLvl w:val="2"/>
    </w:pPr>
    <w:rPr>
      <w:rFonts w:eastAsia="Times New Roman" w:cs="Calibri"/>
      <w:b/>
    </w:rPr>
  </w:style>
  <w:style w:type="character" w:customStyle="1" w:styleId="CiteCardChar">
    <w:name w:val="Cite_Card Char"/>
    <w:link w:val="CiteCard0"/>
    <w:locked/>
    <w:rsid w:val="00903DBE"/>
    <w:rPr>
      <w:rFonts w:ascii="Times New Roman" w:eastAsia="Times New Roman" w:hAnsi="Times New Roman" w:cs="Arial"/>
      <w:bCs/>
      <w:sz w:val="20"/>
      <w:szCs w:val="20"/>
    </w:rPr>
  </w:style>
  <w:style w:type="paragraph" w:customStyle="1" w:styleId="CiteCard0">
    <w:name w:val="Cite_Card"/>
    <w:link w:val="CiteCardChar"/>
    <w:qFormat/>
    <w:rsid w:val="00903DB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903DBE"/>
    <w:pPr>
      <w:widowControl w:val="0"/>
    </w:pPr>
    <w:rPr>
      <w:rFonts w:eastAsia="MS Mincho"/>
      <w:color w:val="auto"/>
    </w:rPr>
  </w:style>
  <w:style w:type="paragraph" w:customStyle="1" w:styleId="dropcap">
    <w:name w:val="dropcap"/>
    <w:basedOn w:val="Normal"/>
    <w:uiPriority w:val="99"/>
    <w:qFormat/>
    <w:rsid w:val="00903DBE"/>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903DBE"/>
    <w:rPr>
      <w:rFonts w:ascii="Georgia" w:eastAsia="Times New Roman" w:hAnsi="Georgia" w:cs="Calibri"/>
      <w:sz w:val="22"/>
      <w:u w:val="single"/>
    </w:rPr>
  </w:style>
  <w:style w:type="paragraph" w:customStyle="1" w:styleId="StyleStyle49pt6">
    <w:name w:val="Style Style4 + 9 pt6"/>
    <w:basedOn w:val="Style4"/>
    <w:link w:val="StyleStyle49pt6Char"/>
    <w:qFormat/>
    <w:rsid w:val="00903DBE"/>
    <w:rPr>
      <w:rFonts w:ascii="Georgia" w:hAnsi="Georgia"/>
    </w:rPr>
  </w:style>
  <w:style w:type="character" w:customStyle="1" w:styleId="UnderlineCharCharCharCharChar">
    <w:name w:val="Underline Char Char Char Char Char"/>
    <w:link w:val="UnderlineCharCharCharChar"/>
    <w:locked/>
    <w:rsid w:val="00903DB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903DBE"/>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903DB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903DBE"/>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903DB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903DBE"/>
    <w:rPr>
      <w:rFonts w:ascii="Georgia" w:hAnsi="Georgia" w:cs="Calibri"/>
      <w:b/>
      <w:bCs/>
      <w:sz w:val="24"/>
      <w:u w:val="single"/>
    </w:rPr>
  </w:style>
  <w:style w:type="character" w:customStyle="1" w:styleId="DebatenoramlChar">
    <w:name w:val="Debatenoraml Char"/>
    <w:link w:val="Debatenoraml"/>
    <w:locked/>
    <w:rsid w:val="00903DBE"/>
    <w:rPr>
      <w:rFonts w:ascii="Times New Roman" w:hAnsi="Times New Roman" w:cs="Times New Roman"/>
    </w:rPr>
  </w:style>
  <w:style w:type="paragraph" w:customStyle="1" w:styleId="Debatenoraml">
    <w:name w:val="Debatenoraml"/>
    <w:basedOn w:val="NoSpacing"/>
    <w:link w:val="DebatenoramlChar"/>
    <w:qFormat/>
    <w:rsid w:val="00903DBE"/>
    <w:pPr>
      <w:spacing w:before="0" w:line="240" w:lineRule="auto"/>
    </w:pPr>
    <w:rPr>
      <w:rFonts w:ascii="Times New Roman" w:hAnsi="Times New Roman" w:cs="Times New Roman"/>
    </w:rPr>
  </w:style>
  <w:style w:type="paragraph" w:customStyle="1" w:styleId="SynergyTag">
    <w:name w:val="SynergyTag"/>
    <w:basedOn w:val="Normal"/>
    <w:uiPriority w:val="99"/>
    <w:qFormat/>
    <w:rsid w:val="00903DBE"/>
    <w:rPr>
      <w:rFonts w:eastAsia="Calibri" w:cs="Calibri"/>
      <w:b/>
    </w:rPr>
  </w:style>
  <w:style w:type="character" w:customStyle="1" w:styleId="QualsChar">
    <w:name w:val="Quals Char"/>
    <w:link w:val="Quals"/>
    <w:locked/>
    <w:rsid w:val="00903DBE"/>
    <w:rPr>
      <w:rFonts w:ascii="Georgia" w:eastAsia="Calibri" w:hAnsi="Georgia"/>
      <w:sz w:val="18"/>
    </w:rPr>
  </w:style>
  <w:style w:type="paragraph" w:customStyle="1" w:styleId="Quals">
    <w:name w:val="Quals"/>
    <w:basedOn w:val="Normal"/>
    <w:link w:val="QualsChar"/>
    <w:qFormat/>
    <w:rsid w:val="00903DBE"/>
    <w:rPr>
      <w:rFonts w:ascii="Georgia" w:eastAsia="Calibri" w:hAnsi="Georgia"/>
      <w:sz w:val="18"/>
    </w:rPr>
  </w:style>
  <w:style w:type="paragraph" w:customStyle="1" w:styleId="times">
    <w:name w:val="times"/>
    <w:basedOn w:val="Normal"/>
    <w:qFormat/>
    <w:rsid w:val="00903DBE"/>
    <w:pPr>
      <w:spacing w:before="100" w:beforeAutospacing="1" w:after="100" w:afterAutospacing="1"/>
    </w:pPr>
    <w:rPr>
      <w:rFonts w:eastAsia="Times New Roman" w:cs="Calibri"/>
      <w:sz w:val="24"/>
    </w:rPr>
  </w:style>
  <w:style w:type="paragraph" w:customStyle="1" w:styleId="BodyA">
    <w:name w:val="Body A"/>
    <w:uiPriority w:val="99"/>
    <w:qFormat/>
    <w:rsid w:val="00903DBE"/>
    <w:rPr>
      <w:rFonts w:ascii="Helvetica" w:eastAsia="ヒラギノ角ゴ Pro W3" w:hAnsi="Helvetica" w:cs="Times New Roman"/>
      <w:color w:val="000000"/>
      <w:szCs w:val="20"/>
    </w:rPr>
  </w:style>
  <w:style w:type="character" w:customStyle="1" w:styleId="StarredChar">
    <w:name w:val="Starred Char"/>
    <w:link w:val="Starred"/>
    <w:locked/>
    <w:rsid w:val="00903DBE"/>
    <w:rPr>
      <w:rFonts w:ascii="Georgia" w:eastAsia="Times New Roman" w:hAnsi="Georgia"/>
      <w:b/>
      <w:caps/>
      <w:szCs w:val="28"/>
      <w:u w:val="single"/>
    </w:rPr>
  </w:style>
  <w:style w:type="paragraph" w:customStyle="1" w:styleId="Starred">
    <w:name w:val="Starred"/>
    <w:basedOn w:val="Normal"/>
    <w:link w:val="StarredChar"/>
    <w:qFormat/>
    <w:rsid w:val="00903DBE"/>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903DBE"/>
    <w:rPr>
      <w:rFonts w:ascii="Georgia" w:eastAsia="Times New Roman" w:hAnsi="Georgia"/>
      <w:b/>
      <w:caps/>
      <w:szCs w:val="28"/>
      <w:u w:val="single"/>
    </w:rPr>
  </w:style>
  <w:style w:type="paragraph" w:customStyle="1" w:styleId="NotStarred">
    <w:name w:val="NotStarred"/>
    <w:basedOn w:val="Normal"/>
    <w:link w:val="NotStarredChar"/>
    <w:qFormat/>
    <w:rsid w:val="00903DBE"/>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903DB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903DB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903DBE"/>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903DBE"/>
    <w:rPr>
      <w:rFonts w:ascii="Georgia" w:eastAsia="Calibri" w:hAnsi="Georgia"/>
      <w:b/>
    </w:rPr>
  </w:style>
  <w:style w:type="paragraph" w:customStyle="1" w:styleId="H4Tag">
    <w:name w:val="H4 (Tag)"/>
    <w:basedOn w:val="Normal"/>
    <w:link w:val="H4TagChar1"/>
    <w:qFormat/>
    <w:rsid w:val="00903DBE"/>
    <w:rPr>
      <w:rFonts w:ascii="Georgia" w:eastAsia="Calibri" w:hAnsi="Georgia"/>
      <w:b/>
      <w:sz w:val="24"/>
    </w:rPr>
  </w:style>
  <w:style w:type="paragraph" w:customStyle="1" w:styleId="CM25">
    <w:name w:val="CM25"/>
    <w:basedOn w:val="Default"/>
    <w:next w:val="Default"/>
    <w:qFormat/>
    <w:rsid w:val="00903DB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903DBE"/>
    <w:rPr>
      <w:rFonts w:ascii="Georgia" w:hAnsi="Georgia"/>
      <w:b/>
    </w:rPr>
  </w:style>
  <w:style w:type="paragraph" w:customStyle="1" w:styleId="Debate-CardTagandCite-F6">
    <w:name w:val="Debate- Card Tag and Cite- F6"/>
    <w:basedOn w:val="Normal"/>
    <w:link w:val="Debate-CardTagandCite-F6Char"/>
    <w:qFormat/>
    <w:rsid w:val="00903DBE"/>
    <w:pPr>
      <w:contextualSpacing/>
    </w:pPr>
    <w:rPr>
      <w:rFonts w:ascii="Georgia" w:hAnsi="Georgia"/>
      <w:b/>
      <w:sz w:val="24"/>
    </w:rPr>
  </w:style>
  <w:style w:type="character" w:customStyle="1" w:styleId="CardtextChar4">
    <w:name w:val="Card text Char"/>
    <w:link w:val="Cardtext3"/>
    <w:locked/>
    <w:rsid w:val="00903DBE"/>
    <w:rPr>
      <w:rFonts w:ascii="Arial Narrow" w:hAnsi="Arial Narrow"/>
      <w:u w:val="single"/>
    </w:rPr>
  </w:style>
  <w:style w:type="paragraph" w:customStyle="1" w:styleId="Cardtext3">
    <w:name w:val="Card text"/>
    <w:link w:val="CardtextChar4"/>
    <w:qFormat/>
    <w:rsid w:val="00903DBE"/>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903DBE"/>
    <w:rPr>
      <w:rFonts w:ascii="Georgia" w:eastAsia="Times New Roman" w:hAnsi="Georgia"/>
      <w:b/>
      <w:szCs w:val="28"/>
      <w:u w:val="single"/>
    </w:rPr>
  </w:style>
  <w:style w:type="paragraph" w:customStyle="1" w:styleId="NewHeading2">
    <w:name w:val="NewHeading2"/>
    <w:basedOn w:val="Normal"/>
    <w:link w:val="NewHeading2Char"/>
    <w:qFormat/>
    <w:rsid w:val="00903DBE"/>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903DBE"/>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903DBE"/>
    <w:rPr>
      <w:rFonts w:eastAsia="Calibri" w:cs="Calibri"/>
    </w:rPr>
  </w:style>
  <w:style w:type="paragraph" w:customStyle="1" w:styleId="TagLine">
    <w:name w:val="Tag Line"/>
    <w:basedOn w:val="Normal"/>
    <w:next w:val="FullText"/>
    <w:uiPriority w:val="99"/>
    <w:qFormat/>
    <w:rsid w:val="00903DBE"/>
    <w:rPr>
      <w:rFonts w:ascii="Arial Narrow" w:eastAsia="Times New Roman" w:hAnsi="Arial Narrow" w:cs="Calibri"/>
      <w:b/>
      <w:sz w:val="28"/>
    </w:rPr>
  </w:style>
  <w:style w:type="paragraph" w:customStyle="1" w:styleId="Card6pt">
    <w:name w:val="Card 6pt"/>
    <w:basedOn w:val="Normal"/>
    <w:uiPriority w:val="99"/>
    <w:qFormat/>
    <w:rsid w:val="00903DBE"/>
    <w:pPr>
      <w:ind w:left="288" w:right="288"/>
    </w:pPr>
    <w:rPr>
      <w:rFonts w:ascii="Georgia" w:eastAsia="Calibri" w:hAnsi="Georgia" w:cs="Calibri"/>
      <w:color w:val="000000"/>
      <w:sz w:val="12"/>
      <w:szCs w:val="20"/>
    </w:rPr>
  </w:style>
  <w:style w:type="character" w:customStyle="1" w:styleId="FullCiteChar">
    <w:name w:val="Full Cite Char"/>
    <w:link w:val="FullCite"/>
    <w:locked/>
    <w:rsid w:val="00903DBE"/>
    <w:rPr>
      <w:rFonts w:ascii="Garamond" w:eastAsia="Calibri" w:hAnsi="Garamond"/>
    </w:rPr>
  </w:style>
  <w:style w:type="paragraph" w:customStyle="1" w:styleId="FullCite">
    <w:name w:val="Full Cite"/>
    <w:basedOn w:val="Normal"/>
    <w:next w:val="Normal"/>
    <w:link w:val="FullCiteChar"/>
    <w:qFormat/>
    <w:rsid w:val="00903DBE"/>
    <w:rPr>
      <w:rFonts w:ascii="Garamond" w:eastAsia="Calibri" w:hAnsi="Garamond"/>
      <w:sz w:val="24"/>
    </w:rPr>
  </w:style>
  <w:style w:type="character" w:customStyle="1" w:styleId="StyleCardStyleBlackUnderlineChar">
    <w:name w:val="Style Card Style + Black Underline Char"/>
    <w:link w:val="StyleCardStyleBlackUnderline"/>
    <w:locked/>
    <w:rsid w:val="00903DB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903DBE"/>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903DBE"/>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903DBE"/>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903DB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903DBE"/>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903DB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903DBE"/>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903DBE"/>
    <w:pPr>
      <w:spacing w:after="200" w:line="276" w:lineRule="auto"/>
    </w:pPr>
    <w:rPr>
      <w:rFonts w:eastAsia="Calibri"/>
      <w:color w:val="auto"/>
      <w:sz w:val="22"/>
    </w:rPr>
  </w:style>
  <w:style w:type="paragraph" w:customStyle="1" w:styleId="font-null">
    <w:name w:val="font-null"/>
    <w:basedOn w:val="Normal"/>
    <w:uiPriority w:val="99"/>
    <w:qFormat/>
    <w:rsid w:val="00903DBE"/>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903DBE"/>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903DB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903DBE"/>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903DBE"/>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903DBE"/>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903DBE"/>
    <w:pPr>
      <w:spacing w:before="100" w:beforeAutospacing="1" w:after="100" w:afterAutospacing="1"/>
    </w:pPr>
    <w:rPr>
      <w:rFonts w:eastAsia="Times New Roman" w:cs="Calibri"/>
      <w:sz w:val="24"/>
    </w:rPr>
  </w:style>
  <w:style w:type="paragraph" w:customStyle="1" w:styleId="class">
    <w:name w:val="class"/>
    <w:basedOn w:val="Normal"/>
    <w:uiPriority w:val="99"/>
    <w:qFormat/>
    <w:rsid w:val="00903DBE"/>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903DBE"/>
    <w:rPr>
      <w:rFonts w:ascii="Calibri" w:eastAsia="Calibri" w:hAnsi="Calibri" w:cs="Calibri"/>
      <w:b/>
      <w:caps/>
      <w:sz w:val="28"/>
      <w:szCs w:val="28"/>
      <w:lang w:val="es-ES"/>
    </w:rPr>
  </w:style>
  <w:style w:type="paragraph" w:customStyle="1" w:styleId="Pa6">
    <w:name w:val="Pa6"/>
    <w:basedOn w:val="Normal"/>
    <w:next w:val="Normal"/>
    <w:uiPriority w:val="99"/>
    <w:qFormat/>
    <w:rsid w:val="00903DBE"/>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903DBE"/>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903DBE"/>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903DBE"/>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903DBE"/>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903DBE"/>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903DB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03DBE"/>
    <w:rPr>
      <w:rFonts w:ascii="Georgia" w:eastAsia="SimSun" w:hAnsi="Georgia" w:cstheme="minorBidi"/>
      <w:b/>
      <w:bCs/>
      <w:sz w:val="24"/>
    </w:rPr>
  </w:style>
  <w:style w:type="paragraph" w:customStyle="1" w:styleId="summary">
    <w:name w:val="summary"/>
    <w:basedOn w:val="Normal"/>
    <w:uiPriority w:val="99"/>
    <w:qFormat/>
    <w:rsid w:val="00903DBE"/>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903DBE"/>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903DB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903DBE"/>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903DBE"/>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903DBE"/>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903DBE"/>
    <w:pPr>
      <w:ind w:left="288"/>
    </w:pPr>
    <w:rPr>
      <w:rFonts w:ascii="Garamond" w:eastAsia="Times New Roman" w:hAnsi="Garamond" w:cs="Calibri"/>
      <w:sz w:val="16"/>
    </w:rPr>
  </w:style>
  <w:style w:type="paragraph" w:customStyle="1" w:styleId="AAAcard">
    <w:name w:val="AAAcard"/>
    <w:basedOn w:val="Normal"/>
    <w:uiPriority w:val="99"/>
    <w:qFormat/>
    <w:rsid w:val="00903DBE"/>
    <w:pPr>
      <w:ind w:left="288" w:right="288"/>
    </w:pPr>
    <w:rPr>
      <w:rFonts w:eastAsia="Times New Roman" w:cs="Calibri"/>
    </w:rPr>
  </w:style>
  <w:style w:type="paragraph" w:customStyle="1" w:styleId="Caption3">
    <w:name w:val="Caption3"/>
    <w:basedOn w:val="Normal"/>
    <w:uiPriority w:val="99"/>
    <w:qFormat/>
    <w:rsid w:val="00903DBE"/>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903DBE"/>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903DBE"/>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903DBE"/>
    <w:pPr>
      <w:spacing w:before="100" w:beforeAutospacing="1" w:after="100" w:afterAutospacing="1"/>
    </w:pPr>
    <w:rPr>
      <w:rFonts w:eastAsia="Times New Roman" w:cs="Calibri"/>
      <w:sz w:val="24"/>
    </w:rPr>
  </w:style>
  <w:style w:type="paragraph" w:customStyle="1" w:styleId="CITEF3">
    <w:name w:val="CITE F3"/>
    <w:uiPriority w:val="99"/>
    <w:qFormat/>
    <w:rsid w:val="00903DBE"/>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903DB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03DB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03DB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03DBE"/>
    <w:pPr>
      <w:spacing w:after="200"/>
    </w:pPr>
    <w:rPr>
      <w:rFonts w:ascii="Calibri" w:eastAsia="Calibri" w:hAnsi="Calibri" w:cs="Times New Roman"/>
      <w:sz w:val="20"/>
      <w:szCs w:val="20"/>
      <w:u w:val="single"/>
    </w:rPr>
  </w:style>
  <w:style w:type="paragraph" w:customStyle="1" w:styleId="hotroute1">
    <w:name w:val="hot route!"/>
    <w:basedOn w:val="Normal"/>
    <w:qFormat/>
    <w:rsid w:val="00903DBE"/>
    <w:pPr>
      <w:ind w:left="144"/>
    </w:pPr>
    <w:rPr>
      <w:rFonts w:ascii="Cambria" w:eastAsia="Calibri" w:hAnsi="Cambria" w:cs="Calibri"/>
      <w:sz w:val="24"/>
    </w:rPr>
  </w:style>
  <w:style w:type="paragraph" w:customStyle="1" w:styleId="FreeFormA">
    <w:name w:val="Free Form A"/>
    <w:autoRedefine/>
    <w:uiPriority w:val="99"/>
    <w:qFormat/>
    <w:rsid w:val="00903DBE"/>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903DBE"/>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903DB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903DBE"/>
    <w:rPr>
      <w:rFonts w:ascii="Times New Roman" w:eastAsia="Times New Roman" w:hAnsi="Times New Roman" w:cs="Times New Roman"/>
      <w:sz w:val="10"/>
    </w:rPr>
  </w:style>
  <w:style w:type="paragraph" w:customStyle="1" w:styleId="subheader">
    <w:name w:val="subheader"/>
    <w:basedOn w:val="Normal"/>
    <w:uiPriority w:val="99"/>
    <w:qFormat/>
    <w:rsid w:val="00903DBE"/>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903DBE"/>
    <w:pPr>
      <w:spacing w:before="100" w:beforeAutospacing="1" w:after="100" w:afterAutospacing="1"/>
    </w:pPr>
    <w:rPr>
      <w:rFonts w:eastAsia="Times New Roman" w:cs="Calibri"/>
      <w:sz w:val="24"/>
    </w:rPr>
  </w:style>
  <w:style w:type="paragraph" w:customStyle="1" w:styleId="more">
    <w:name w:val="more"/>
    <w:basedOn w:val="Normal"/>
    <w:uiPriority w:val="99"/>
    <w:qFormat/>
    <w:rsid w:val="00903DBE"/>
    <w:pPr>
      <w:spacing w:before="100" w:beforeAutospacing="1" w:after="100" w:afterAutospacing="1"/>
    </w:pPr>
    <w:rPr>
      <w:rFonts w:eastAsia="Times New Roman" w:cs="Calibri"/>
      <w:sz w:val="24"/>
    </w:rPr>
  </w:style>
  <w:style w:type="paragraph" w:customStyle="1" w:styleId="story">
    <w:name w:val="story"/>
    <w:basedOn w:val="Normal"/>
    <w:uiPriority w:val="99"/>
    <w:qFormat/>
    <w:rsid w:val="00903DBE"/>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903DBE"/>
    <w:pPr>
      <w:pageBreakBefore/>
      <w:widowControl w:val="0"/>
      <w:numPr>
        <w:numId w:val="15"/>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903DBE"/>
    <w:pPr>
      <w:widowControl w:val="0"/>
      <w:numPr>
        <w:ilvl w:val="1"/>
        <w:numId w:val="15"/>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903DBE"/>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903DBE"/>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903DBE"/>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903DBE"/>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903DBE"/>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903DBE"/>
    <w:pPr>
      <w:widowControl w:val="0"/>
      <w:spacing w:after="63"/>
    </w:pPr>
    <w:rPr>
      <w:rFonts w:ascii="Arial" w:hAnsi="Arial"/>
      <w:color w:val="auto"/>
    </w:rPr>
  </w:style>
  <w:style w:type="paragraph" w:customStyle="1" w:styleId="CM35">
    <w:name w:val="CM35"/>
    <w:basedOn w:val="Default"/>
    <w:next w:val="Default"/>
    <w:uiPriority w:val="99"/>
    <w:qFormat/>
    <w:rsid w:val="00903DB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903DB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903DB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903DBE"/>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903DB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903DBE"/>
    <w:rPr>
      <w:rFonts w:ascii="Georgia" w:hAnsi="Georgia"/>
      <w:sz w:val="24"/>
      <w:szCs w:val="24"/>
      <w:lang w:val="x-none" w:eastAsia="x-none"/>
    </w:rPr>
  </w:style>
  <w:style w:type="character" w:customStyle="1" w:styleId="StyleCards11ptUnderlineChar">
    <w:name w:val="Style Cards + 11 pt Underline Char"/>
    <w:link w:val="StyleCards11ptUnderline"/>
    <w:locked/>
    <w:rsid w:val="00903DB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903DBE"/>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903DB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903DBE"/>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903DB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03DBE"/>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903DB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903DBE"/>
    <w:rPr>
      <w:rFonts w:ascii="Georgia" w:hAnsi="Georgia" w:cstheme="minorBidi"/>
      <w:sz w:val="24"/>
      <w:lang w:val="x-none" w:eastAsia="x-none"/>
    </w:rPr>
  </w:style>
  <w:style w:type="character" w:customStyle="1" w:styleId="NormalFontChar">
    <w:name w:val="Normal Font Char"/>
    <w:link w:val="NormalFont"/>
    <w:locked/>
    <w:rsid w:val="00903DBE"/>
    <w:rPr>
      <w:rFonts w:ascii="Times New Roman" w:eastAsia="Times New Roman" w:hAnsi="Times New Roman" w:cs="Times New Roman"/>
      <w:sz w:val="20"/>
      <w:szCs w:val="20"/>
    </w:rPr>
  </w:style>
  <w:style w:type="paragraph" w:customStyle="1" w:styleId="NormalFont">
    <w:name w:val="Normal Font"/>
    <w:link w:val="NormalFontChar"/>
    <w:qFormat/>
    <w:rsid w:val="00903DBE"/>
    <w:rPr>
      <w:rFonts w:ascii="Times New Roman" w:eastAsia="Times New Roman" w:hAnsi="Times New Roman" w:cs="Times New Roman"/>
      <w:sz w:val="20"/>
      <w:szCs w:val="20"/>
    </w:rPr>
  </w:style>
  <w:style w:type="paragraph" w:customStyle="1" w:styleId="StyleSmall11pt">
    <w:name w:val="Style Small + 11 pt"/>
    <w:uiPriority w:val="99"/>
    <w:qFormat/>
    <w:rsid w:val="00903DBE"/>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903DB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903DBE"/>
    <w:rPr>
      <w:u w:val="single"/>
      <w:lang w:val="x-none" w:eastAsia="x-none"/>
    </w:rPr>
  </w:style>
  <w:style w:type="character" w:customStyle="1" w:styleId="StyleNormalFont11ptBoldUnderlineChar">
    <w:name w:val="Style Normal Font + 11 pt Bold Underline Char"/>
    <w:link w:val="StyleNormalFont11ptBoldUnderline"/>
    <w:locked/>
    <w:rsid w:val="00903DB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03DBE"/>
    <w:rPr>
      <w:b/>
      <w:bCs/>
      <w:u w:val="single"/>
      <w:lang w:val="x-none" w:eastAsia="x-none"/>
    </w:rPr>
  </w:style>
  <w:style w:type="paragraph" w:customStyle="1" w:styleId="Smallfont0">
    <w:name w:val="Smallfont"/>
    <w:basedOn w:val="Normal"/>
    <w:uiPriority w:val="99"/>
    <w:qFormat/>
    <w:rsid w:val="00903DBE"/>
    <w:rPr>
      <w:rFonts w:eastAsia="Times New Roman" w:cs="Calibri"/>
      <w:sz w:val="15"/>
    </w:rPr>
  </w:style>
  <w:style w:type="paragraph" w:customStyle="1" w:styleId="formatvorlage2">
    <w:name w:val="formatvorlage2"/>
    <w:basedOn w:val="Normal"/>
    <w:uiPriority w:val="99"/>
    <w:qFormat/>
    <w:rsid w:val="00903DBE"/>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903DB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903DBE"/>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903DB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903DBE"/>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903DB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903DBE"/>
    <w:pPr>
      <w:ind w:left="144"/>
    </w:pPr>
    <w:rPr>
      <w:rFonts w:ascii="Georgia" w:eastAsia="Times New Roman" w:hAnsi="Georgia"/>
      <w:sz w:val="24"/>
      <w:lang w:val="x-none" w:eastAsia="x-none"/>
    </w:rPr>
  </w:style>
  <w:style w:type="paragraph" w:customStyle="1" w:styleId="deck">
    <w:name w:val="deck"/>
    <w:basedOn w:val="Normal"/>
    <w:uiPriority w:val="99"/>
    <w:qFormat/>
    <w:rsid w:val="00903DBE"/>
    <w:pPr>
      <w:spacing w:before="100" w:beforeAutospacing="1" w:after="100" w:afterAutospacing="1"/>
    </w:pPr>
    <w:rPr>
      <w:rFonts w:eastAsia="Times New Roman" w:cs="Calibri"/>
      <w:sz w:val="24"/>
    </w:rPr>
  </w:style>
  <w:style w:type="paragraph" w:customStyle="1" w:styleId="i1">
    <w:name w:val="i1"/>
    <w:basedOn w:val="Normal"/>
    <w:uiPriority w:val="99"/>
    <w:qFormat/>
    <w:rsid w:val="00903DBE"/>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903DBE"/>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903DBE"/>
    <w:pPr>
      <w:spacing w:before="100" w:beforeAutospacing="1" w:after="100" w:afterAutospacing="1"/>
    </w:pPr>
    <w:rPr>
      <w:rFonts w:eastAsia="Times New Roman" w:cs="Calibri"/>
      <w:sz w:val="24"/>
    </w:rPr>
  </w:style>
  <w:style w:type="paragraph" w:customStyle="1" w:styleId="Fifth">
    <w:name w:val="Fifth"/>
    <w:basedOn w:val="Normal"/>
    <w:link w:val="FifthChar"/>
    <w:qFormat/>
    <w:rsid w:val="00903DBE"/>
    <w:rPr>
      <w:rFonts w:eastAsia="Calibri" w:cs="Calibri"/>
    </w:rPr>
  </w:style>
  <w:style w:type="paragraph" w:customStyle="1" w:styleId="NoteLevel22">
    <w:name w:val="Note Level 22"/>
    <w:basedOn w:val="Normal"/>
    <w:next w:val="Normal"/>
    <w:uiPriority w:val="99"/>
    <w:qFormat/>
    <w:rsid w:val="00903DBE"/>
    <w:pPr>
      <w:keepNext/>
      <w:ind w:left="288" w:right="288"/>
    </w:pPr>
    <w:rPr>
      <w:rFonts w:ascii="Georgia" w:eastAsia="MS Gothic" w:hAnsi="Georgia" w:cs="Calibri"/>
      <w:szCs w:val="20"/>
    </w:rPr>
  </w:style>
  <w:style w:type="paragraph" w:customStyle="1" w:styleId="wp-caption-text">
    <w:name w:val="wp-caption-text"/>
    <w:basedOn w:val="Normal"/>
    <w:qFormat/>
    <w:rsid w:val="00903DBE"/>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903DB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903DBE"/>
    <w:pPr>
      <w:spacing w:before="100" w:beforeAutospacing="1" w:after="100" w:afterAutospacing="1"/>
    </w:pPr>
    <w:rPr>
      <w:rFonts w:cs="Calibri"/>
    </w:rPr>
  </w:style>
  <w:style w:type="paragraph" w:customStyle="1" w:styleId="description">
    <w:name w:val="description"/>
    <w:basedOn w:val="Normal"/>
    <w:uiPriority w:val="99"/>
    <w:qFormat/>
    <w:rsid w:val="00903DBE"/>
    <w:pPr>
      <w:spacing w:before="100" w:beforeAutospacing="1" w:after="100" w:afterAutospacing="1"/>
    </w:pPr>
    <w:rPr>
      <w:rFonts w:cs="Calibri"/>
    </w:rPr>
  </w:style>
  <w:style w:type="paragraph" w:customStyle="1" w:styleId="graf">
    <w:name w:val="graf"/>
    <w:basedOn w:val="Normal"/>
    <w:uiPriority w:val="99"/>
    <w:qFormat/>
    <w:rsid w:val="00903DBE"/>
    <w:pPr>
      <w:spacing w:before="100" w:beforeAutospacing="1" w:after="100" w:afterAutospacing="1"/>
    </w:pPr>
    <w:rPr>
      <w:rFonts w:cs="Calibri"/>
    </w:rPr>
  </w:style>
  <w:style w:type="paragraph" w:customStyle="1" w:styleId="column">
    <w:name w:val="column"/>
    <w:basedOn w:val="Normal"/>
    <w:uiPriority w:val="99"/>
    <w:qFormat/>
    <w:rsid w:val="00903DBE"/>
    <w:pPr>
      <w:spacing w:before="100" w:beforeAutospacing="1" w:after="100" w:afterAutospacing="1"/>
    </w:pPr>
    <w:rPr>
      <w:rFonts w:cs="Calibri"/>
    </w:rPr>
  </w:style>
  <w:style w:type="paragraph" w:customStyle="1" w:styleId="recirc-container">
    <w:name w:val="recirc-container"/>
    <w:basedOn w:val="Normal"/>
    <w:uiPriority w:val="99"/>
    <w:qFormat/>
    <w:rsid w:val="00903DB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903DB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903DB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903DB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903DBE"/>
    <w:rPr>
      <w:rFonts w:ascii="Georgia" w:hAnsi="Georgia" w:hint="default"/>
      <w:i/>
      <w:iCs/>
      <w:color w:val="808080"/>
    </w:rPr>
  </w:style>
  <w:style w:type="character" w:customStyle="1" w:styleId="cardchar00">
    <w:name w:val="cardchar0"/>
    <w:basedOn w:val="DefaultParagraphFont"/>
    <w:rsid w:val="00903DBE"/>
  </w:style>
  <w:style w:type="character" w:customStyle="1" w:styleId="UnderlineNon-bold">
    <w:name w:val="Underline Non - bold"/>
    <w:rsid w:val="00903DB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903DBE"/>
    <w:rPr>
      <w:rFonts w:cs="Calibri"/>
    </w:rPr>
  </w:style>
  <w:style w:type="character" w:customStyle="1" w:styleId="StyleHeading4UnderlinedsmalltextGaramondChar">
    <w:name w:val="Style Heading 4Underlinedsmall text + Garamond Char"/>
    <w:link w:val="StyleHeading4UnderlinedsmalltextGaramond"/>
    <w:locked/>
    <w:rsid w:val="00903DBE"/>
    <w:rPr>
      <w:rFonts w:ascii="Calibri" w:hAnsi="Calibri" w:cs="Calibri"/>
      <w:sz w:val="22"/>
    </w:rPr>
  </w:style>
  <w:style w:type="character" w:customStyle="1" w:styleId="Heading5Char2">
    <w:name w:val="Heading 5 Char2"/>
    <w:rsid w:val="00903DB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903DBE"/>
    <w:rPr>
      <w:rFonts w:ascii="Arial" w:hAnsi="Arial" w:cs="Arial"/>
      <w:vanish/>
      <w:sz w:val="16"/>
      <w:szCs w:val="16"/>
    </w:rPr>
  </w:style>
  <w:style w:type="paragraph" w:styleId="z-TopofForm">
    <w:name w:val="HTML Top of Form"/>
    <w:basedOn w:val="Normal"/>
    <w:next w:val="Normal"/>
    <w:link w:val="z-TopofFormChar"/>
    <w:hidden/>
    <w:uiPriority w:val="99"/>
    <w:unhideWhenUsed/>
    <w:rsid w:val="00903DB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903DBE"/>
    <w:rPr>
      <w:rFonts w:ascii="Arial" w:hAnsi="Arial" w:cs="Arial"/>
      <w:vanish/>
      <w:sz w:val="16"/>
      <w:szCs w:val="16"/>
    </w:rPr>
  </w:style>
  <w:style w:type="character" w:customStyle="1" w:styleId="z-BottomofFormChar">
    <w:name w:val="z-Bottom of Form Char"/>
    <w:basedOn w:val="DefaultParagraphFont"/>
    <w:link w:val="z-BottomofForm"/>
    <w:uiPriority w:val="99"/>
    <w:rsid w:val="00903DB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903DB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903DBE"/>
    <w:rPr>
      <w:rFonts w:ascii="Arial" w:hAnsi="Arial" w:cs="Arial"/>
      <w:vanish/>
      <w:sz w:val="16"/>
      <w:szCs w:val="16"/>
    </w:rPr>
  </w:style>
  <w:style w:type="character" w:customStyle="1" w:styleId="Style2CharChar">
    <w:name w:val="Style2 Char Char"/>
    <w:rsid w:val="00903DBE"/>
    <w:rPr>
      <w:u w:val="thick"/>
      <w:lang w:val="en-US" w:eastAsia="en-US" w:bidi="ar-SA"/>
    </w:rPr>
  </w:style>
  <w:style w:type="character" w:customStyle="1" w:styleId="authordate1">
    <w:name w:val="authordate"/>
    <w:rsid w:val="00903DBE"/>
  </w:style>
  <w:style w:type="character" w:customStyle="1" w:styleId="underline0">
    <w:name w:val="%underline"/>
    <w:qFormat/>
    <w:rsid w:val="00903DBE"/>
    <w:rPr>
      <w:rFonts w:ascii="Times New Roman" w:hAnsi="Times New Roman" w:cs="Times New Roman" w:hint="default"/>
      <w:strike w:val="0"/>
      <w:dstrike w:val="0"/>
      <w:sz w:val="16"/>
      <w:u w:val="none"/>
      <w:effect w:val="none"/>
    </w:rPr>
  </w:style>
  <w:style w:type="character" w:customStyle="1" w:styleId="AUNDERLINE0">
    <w:name w:val="AUNDERLINE"/>
    <w:qFormat/>
    <w:rsid w:val="00903DBE"/>
    <w:rPr>
      <w:rFonts w:ascii="Times New Roman" w:hAnsi="Times New Roman" w:cs="Times New Roman" w:hint="default"/>
      <w:sz w:val="20"/>
      <w:u w:val="single"/>
    </w:rPr>
  </w:style>
  <w:style w:type="character" w:customStyle="1" w:styleId="UnderlinedCharChar">
    <w:name w:val="Underlined Char Char"/>
    <w:rsid w:val="00903DBE"/>
    <w:rPr>
      <w:rFonts w:ascii="Garamond" w:hAnsi="Garamond" w:hint="default"/>
      <w:szCs w:val="28"/>
      <w:u w:val="single"/>
      <w:lang w:val="en-US" w:eastAsia="en-US" w:bidi="ar-SA"/>
    </w:rPr>
  </w:style>
  <w:style w:type="character" w:customStyle="1" w:styleId="slug-doi">
    <w:name w:val="slug-doi"/>
    <w:basedOn w:val="DefaultParagraphFont"/>
    <w:rsid w:val="00903DBE"/>
  </w:style>
  <w:style w:type="character" w:customStyle="1" w:styleId="af">
    <w:name w:val="af"/>
    <w:basedOn w:val="DefaultParagraphFont"/>
    <w:rsid w:val="00903DBE"/>
  </w:style>
  <w:style w:type="character" w:customStyle="1" w:styleId="ab">
    <w:name w:val="ab"/>
    <w:basedOn w:val="DefaultParagraphFont"/>
    <w:rsid w:val="00903DBE"/>
  </w:style>
  <w:style w:type="character" w:customStyle="1" w:styleId="em">
    <w:name w:val="em"/>
    <w:basedOn w:val="DefaultParagraphFont"/>
    <w:rsid w:val="00903DBE"/>
  </w:style>
  <w:style w:type="character" w:customStyle="1" w:styleId="au">
    <w:name w:val="au"/>
    <w:basedOn w:val="DefaultParagraphFont"/>
    <w:rsid w:val="00903DBE"/>
  </w:style>
  <w:style w:type="character" w:customStyle="1" w:styleId="ti">
    <w:name w:val="ti"/>
    <w:basedOn w:val="DefaultParagraphFont"/>
    <w:rsid w:val="00903DBE"/>
  </w:style>
  <w:style w:type="character" w:customStyle="1" w:styleId="subheadblue">
    <w:name w:val="subhead_blue"/>
    <w:basedOn w:val="DefaultParagraphFont"/>
    <w:rsid w:val="00903DBE"/>
  </w:style>
  <w:style w:type="character" w:customStyle="1" w:styleId="affiliation">
    <w:name w:val="affiliation"/>
    <w:basedOn w:val="DefaultParagraphFont"/>
    <w:rsid w:val="00903DBE"/>
  </w:style>
  <w:style w:type="character" w:customStyle="1" w:styleId="slug-doi-wrapper">
    <w:name w:val="slug-doi-wrapper"/>
    <w:basedOn w:val="DefaultParagraphFont"/>
    <w:rsid w:val="00903DBE"/>
  </w:style>
  <w:style w:type="character" w:customStyle="1" w:styleId="slug-metadata-noteahead-of-print">
    <w:name w:val="slug-metadata-note ahead-of-print"/>
    <w:basedOn w:val="DefaultParagraphFont"/>
    <w:rsid w:val="00903DBE"/>
  </w:style>
  <w:style w:type="character" w:customStyle="1" w:styleId="slug-ahead-of-print-date">
    <w:name w:val="slug-ahead-of-print-date"/>
    <w:basedOn w:val="DefaultParagraphFont"/>
    <w:rsid w:val="00903DBE"/>
  </w:style>
  <w:style w:type="character" w:customStyle="1" w:styleId="medium-bold">
    <w:name w:val="medium-bold"/>
    <w:basedOn w:val="DefaultParagraphFont"/>
    <w:rsid w:val="00903DBE"/>
  </w:style>
  <w:style w:type="character" w:customStyle="1" w:styleId="updated-short-citation">
    <w:name w:val="updated-short-citation"/>
    <w:basedOn w:val="DefaultParagraphFont"/>
    <w:rsid w:val="00903DBE"/>
  </w:style>
  <w:style w:type="character" w:customStyle="1" w:styleId="goohl0">
    <w:name w:val="goohl0"/>
    <w:basedOn w:val="DefaultParagraphFont"/>
    <w:rsid w:val="00903DBE"/>
  </w:style>
  <w:style w:type="character" w:customStyle="1" w:styleId="CharChar6">
    <w:name w:val="Char Char6"/>
    <w:rsid w:val="00903DBE"/>
    <w:rPr>
      <w:rFonts w:ascii="Arial" w:hAnsi="Arial" w:cs="Arial" w:hint="default"/>
      <w:bCs/>
      <w:sz w:val="16"/>
      <w:szCs w:val="26"/>
      <w:lang w:val="en-US" w:eastAsia="en-US" w:bidi="ar-SA"/>
    </w:rPr>
  </w:style>
  <w:style w:type="character" w:customStyle="1" w:styleId="TagCharChar1">
    <w:name w:val="Tag Char Char1"/>
    <w:rsid w:val="00903DBE"/>
    <w:rPr>
      <w:b/>
      <w:bCs w:val="0"/>
      <w:sz w:val="24"/>
      <w:szCs w:val="24"/>
      <w:lang w:val="en-US" w:eastAsia="en-US" w:bidi="ar-SA"/>
    </w:rPr>
  </w:style>
  <w:style w:type="character" w:customStyle="1" w:styleId="12TimesNewRoman">
    <w:name w:val="12 Times New Roman"/>
    <w:rsid w:val="00903DB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903DB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903DBE"/>
    <w:rPr>
      <w:rFonts w:ascii="Times New Roman" w:hAnsi="Times New Roman" w:cs="Times New Roman" w:hint="default"/>
      <w:strike w:val="0"/>
      <w:dstrike w:val="0"/>
      <w:sz w:val="14"/>
      <w:u w:val="none"/>
      <w:effect w:val="none"/>
    </w:rPr>
  </w:style>
  <w:style w:type="character" w:customStyle="1" w:styleId="F8-UnderlineBold">
    <w:name w:val="F8 - Underline/Bold"/>
    <w:rsid w:val="00903DBE"/>
    <w:rPr>
      <w:rFonts w:ascii="Times New Roman" w:hAnsi="Times New Roman" w:cs="Times New Roman" w:hint="default"/>
      <w:b/>
      <w:bCs w:val="0"/>
      <w:sz w:val="20"/>
      <w:u w:val="single"/>
    </w:rPr>
  </w:style>
  <w:style w:type="character" w:customStyle="1" w:styleId="F7-SmallFont">
    <w:name w:val="F7 - Small Font"/>
    <w:rsid w:val="00903DBE"/>
    <w:rPr>
      <w:rFonts w:ascii="Times New Roman" w:hAnsi="Times New Roman" w:cs="Times New Roman" w:hint="default"/>
      <w:sz w:val="14"/>
    </w:rPr>
  </w:style>
  <w:style w:type="character" w:customStyle="1" w:styleId="Brief-Bold">
    <w:name w:val="Brief - Bold"/>
    <w:rsid w:val="00903DBE"/>
    <w:rPr>
      <w:rFonts w:ascii="Times New Roman" w:hAnsi="Times New Roman" w:cs="Times New Roman" w:hint="default"/>
      <w:b/>
      <w:bCs w:val="0"/>
    </w:rPr>
  </w:style>
  <w:style w:type="character" w:customStyle="1" w:styleId="Card-Underline">
    <w:name w:val="Card - Underline"/>
    <w:rsid w:val="00903DBE"/>
    <w:rPr>
      <w:rFonts w:ascii="Times New Roman" w:hAnsi="Times New Roman" w:cs="Times New Roman" w:hint="default"/>
      <w:u w:val="single"/>
    </w:rPr>
  </w:style>
  <w:style w:type="character" w:customStyle="1" w:styleId="beriefunderline">
    <w:name w:val="berief = underline"/>
    <w:rsid w:val="00903DBE"/>
    <w:rPr>
      <w:rFonts w:ascii="Times New Roman" w:eastAsia="Times New Roman" w:hAnsi="Times New Roman" w:cs="Times New Roman" w:hint="default"/>
      <w:sz w:val="20"/>
      <w:u w:val="single"/>
    </w:rPr>
  </w:style>
  <w:style w:type="character" w:customStyle="1" w:styleId="BoldText10pt">
    <w:name w:val="Bold Text 10 pt"/>
    <w:rsid w:val="00903DB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903DBE"/>
    <w:rPr>
      <w:i/>
      <w:iCs w:val="0"/>
    </w:rPr>
  </w:style>
  <w:style w:type="character" w:customStyle="1" w:styleId="eoeaheader">
    <w:name w:val="eoea_header"/>
    <w:basedOn w:val="DefaultParagraphFont"/>
    <w:rsid w:val="00903DBE"/>
  </w:style>
  <w:style w:type="character" w:customStyle="1" w:styleId="SC4208902">
    <w:name w:val="SC.4.208902"/>
    <w:rsid w:val="00903DBE"/>
    <w:rPr>
      <w:rFonts w:ascii="Century" w:hAnsi="Century" w:cs="Century" w:hint="default"/>
      <w:color w:val="000000"/>
      <w:sz w:val="22"/>
      <w:szCs w:val="22"/>
    </w:rPr>
  </w:style>
  <w:style w:type="character" w:customStyle="1" w:styleId="SC4208915">
    <w:name w:val="SC.4.208915"/>
    <w:rsid w:val="00903DBE"/>
    <w:rPr>
      <w:rFonts w:ascii="Century" w:hAnsi="Century" w:cs="Century" w:hint="default"/>
      <w:color w:val="000000"/>
      <w:sz w:val="13"/>
      <w:szCs w:val="13"/>
    </w:rPr>
  </w:style>
  <w:style w:type="character" w:customStyle="1" w:styleId="SC273764">
    <w:name w:val="SC.2.73764"/>
    <w:rsid w:val="00903DBE"/>
    <w:rPr>
      <w:rFonts w:ascii="Century" w:hAnsi="Century" w:cs="Century" w:hint="default"/>
      <w:color w:val="000000"/>
      <w:sz w:val="72"/>
      <w:szCs w:val="72"/>
    </w:rPr>
  </w:style>
  <w:style w:type="character" w:customStyle="1" w:styleId="SC273779">
    <w:name w:val="SC.2.73779"/>
    <w:rsid w:val="00903DBE"/>
    <w:rPr>
      <w:rFonts w:ascii="Century" w:hAnsi="Century" w:cs="Century" w:hint="default"/>
      <w:color w:val="000000"/>
      <w:sz w:val="40"/>
      <w:szCs w:val="40"/>
    </w:rPr>
  </w:style>
  <w:style w:type="character" w:customStyle="1" w:styleId="SC273763">
    <w:name w:val="SC.2.73763"/>
    <w:rsid w:val="00903DBE"/>
    <w:rPr>
      <w:rFonts w:ascii="Century" w:hAnsi="Century" w:cs="Century" w:hint="default"/>
      <w:b/>
      <w:bCs/>
      <w:color w:val="000000"/>
    </w:rPr>
  </w:style>
  <w:style w:type="character" w:customStyle="1" w:styleId="SC4208910">
    <w:name w:val="SC.4.208910"/>
    <w:rsid w:val="00903DBE"/>
    <w:rPr>
      <w:rFonts w:ascii="Century" w:hAnsi="Century" w:cs="Century" w:hint="default"/>
      <w:color w:val="000000"/>
      <w:sz w:val="28"/>
      <w:szCs w:val="28"/>
    </w:rPr>
  </w:style>
  <w:style w:type="character" w:customStyle="1" w:styleId="SC4208911">
    <w:name w:val="SC.4.208911"/>
    <w:rsid w:val="00903DBE"/>
    <w:rPr>
      <w:rFonts w:ascii="Century" w:hAnsi="Century" w:cs="Century" w:hint="default"/>
      <w:color w:val="000000"/>
    </w:rPr>
  </w:style>
  <w:style w:type="character" w:customStyle="1" w:styleId="articlesubtitle">
    <w:name w:val="article_sub_title"/>
    <w:basedOn w:val="DefaultParagraphFont"/>
    <w:rsid w:val="00903DBE"/>
  </w:style>
  <w:style w:type="character" w:customStyle="1" w:styleId="newsdate2">
    <w:name w:val="news_date2"/>
    <w:basedOn w:val="DefaultParagraphFont"/>
    <w:rsid w:val="00903DBE"/>
  </w:style>
  <w:style w:type="character" w:customStyle="1" w:styleId="readarticleheader">
    <w:name w:val="readarticleheader"/>
    <w:basedOn w:val="DefaultParagraphFont"/>
    <w:rsid w:val="00903DBE"/>
  </w:style>
  <w:style w:type="character" w:customStyle="1" w:styleId="UnderlineChar20">
    <w:name w:val="Underline Char2"/>
    <w:rsid w:val="00903DBE"/>
    <w:rPr>
      <w:rFonts w:ascii="Trebuchet MS" w:hAnsi="Trebuchet MS" w:hint="default"/>
      <w:u w:val="thick"/>
      <w:lang w:val="en-US" w:eastAsia="zh-CN" w:bidi="ar-SA"/>
    </w:rPr>
  </w:style>
  <w:style w:type="character" w:customStyle="1" w:styleId="BoldUnderliningChar">
    <w:name w:val="Bold Underlining Char"/>
    <w:rsid w:val="00903DBE"/>
    <w:rPr>
      <w:rFonts w:ascii="Arial Narrow" w:eastAsia="Times New Roman" w:hAnsi="Arial Narrow" w:hint="default"/>
      <w:b/>
      <w:bCs w:val="0"/>
      <w:szCs w:val="24"/>
      <w:u w:val="single"/>
      <w:lang w:val="en-GB" w:eastAsia="en-US" w:bidi="ar-SA"/>
    </w:rPr>
  </w:style>
  <w:style w:type="character" w:customStyle="1" w:styleId="medium-normal1">
    <w:name w:val="medium-normal1"/>
    <w:rsid w:val="00903DBE"/>
    <w:rPr>
      <w:rFonts w:ascii="Arial" w:hAnsi="Arial" w:cs="Arial" w:hint="default"/>
      <w:b w:val="0"/>
      <w:bCs w:val="0"/>
      <w:i w:val="0"/>
      <w:iCs w:val="0"/>
      <w:sz w:val="20"/>
      <w:szCs w:val="20"/>
    </w:rPr>
  </w:style>
  <w:style w:type="character" w:customStyle="1" w:styleId="UnderlinedCardChar0">
    <w:name w:val="Underlined Card Char"/>
    <w:rsid w:val="00903DBE"/>
    <w:rPr>
      <w:rFonts w:ascii="Palatino Linotype" w:hAnsi="Palatino Linotype" w:hint="default"/>
      <w:u w:val="single"/>
      <w:lang w:val="en-US" w:eastAsia="en-US" w:bidi="ar-SA"/>
    </w:rPr>
  </w:style>
  <w:style w:type="character" w:customStyle="1" w:styleId="char">
    <w:name w:val="char"/>
    <w:basedOn w:val="DefaultParagraphFont"/>
    <w:rsid w:val="00903DBE"/>
  </w:style>
  <w:style w:type="character" w:customStyle="1" w:styleId="UnderlineCharCharCharCharCharChar">
    <w:name w:val="Underline Char Char Char Char Char Char"/>
    <w:rsid w:val="00903DBE"/>
    <w:rPr>
      <w:rFonts w:ascii="Arial Narrow" w:hAnsi="Arial Narrow" w:hint="default"/>
      <w:szCs w:val="24"/>
      <w:u w:val="single"/>
      <w:lang w:val="en-US" w:eastAsia="en-US" w:bidi="ar-SA"/>
    </w:rPr>
  </w:style>
  <w:style w:type="character" w:customStyle="1" w:styleId="klink">
    <w:name w:val="klink"/>
    <w:basedOn w:val="DefaultParagraphFont"/>
    <w:rsid w:val="00903DBE"/>
  </w:style>
  <w:style w:type="character" w:customStyle="1" w:styleId="date10">
    <w:name w:val="date1"/>
    <w:basedOn w:val="DefaultParagraphFont"/>
    <w:rsid w:val="00903DBE"/>
  </w:style>
  <w:style w:type="character" w:customStyle="1" w:styleId="bolding1">
    <w:name w:val="bolding1"/>
    <w:rsid w:val="00903DBE"/>
    <w:rPr>
      <w:b/>
      <w:bCs/>
    </w:rPr>
  </w:style>
  <w:style w:type="character" w:customStyle="1" w:styleId="bookoptions1">
    <w:name w:val="book_options1"/>
    <w:rsid w:val="00903DBE"/>
    <w:rPr>
      <w:b/>
      <w:bCs/>
      <w:color w:val="333366"/>
    </w:rPr>
  </w:style>
  <w:style w:type="character" w:customStyle="1" w:styleId="descriptionblock">
    <w:name w:val="description block"/>
    <w:basedOn w:val="DefaultParagraphFont"/>
    <w:rsid w:val="00903DBE"/>
  </w:style>
  <w:style w:type="character" w:customStyle="1" w:styleId="detailsboxblock">
    <w:name w:val="detailsbox block"/>
    <w:basedOn w:val="DefaultParagraphFont"/>
    <w:rsid w:val="00903DBE"/>
  </w:style>
  <w:style w:type="character" w:customStyle="1" w:styleId="Char3">
    <w:name w:val="Char3"/>
    <w:rsid w:val="00903DBE"/>
    <w:rPr>
      <w:rFonts w:ascii="Arial" w:hAnsi="Arial" w:cs="Arial" w:hint="default"/>
      <w:bCs/>
      <w:u w:val="thick"/>
      <w:lang w:val="en-US" w:eastAsia="en-US" w:bidi="ar-SA"/>
    </w:rPr>
  </w:style>
  <w:style w:type="character" w:customStyle="1" w:styleId="texto11">
    <w:name w:val="texto11"/>
    <w:rsid w:val="00903DBE"/>
    <w:rPr>
      <w:rFonts w:ascii="Arial" w:hAnsi="Arial" w:cs="Arial" w:hint="default"/>
      <w:b w:val="0"/>
      <w:bCs w:val="0"/>
      <w:i w:val="0"/>
      <w:iCs w:val="0"/>
      <w:caps w:val="0"/>
      <w:color w:val="000000"/>
      <w:sz w:val="26"/>
      <w:szCs w:val="26"/>
    </w:rPr>
  </w:style>
  <w:style w:type="character" w:customStyle="1" w:styleId="CardTagChar">
    <w:name w:val="Card Tag Char"/>
    <w:rsid w:val="00903DBE"/>
    <w:rPr>
      <w:rFonts w:ascii="Arial Narrow" w:hAnsi="Arial Narrow" w:hint="default"/>
      <w:b/>
      <w:bCs w:val="0"/>
      <w:sz w:val="24"/>
      <w:szCs w:val="24"/>
      <w:lang w:val="en-US" w:eastAsia="en-US" w:bidi="ar-SA"/>
    </w:rPr>
  </w:style>
  <w:style w:type="character" w:customStyle="1" w:styleId="DebateCiteCharCharChar">
    <w:name w:val="Debate Cite Char Char Char"/>
    <w:rsid w:val="00903DBE"/>
    <w:rPr>
      <w:b/>
      <w:bCs w:val="0"/>
      <w:sz w:val="32"/>
      <w:szCs w:val="32"/>
      <w:lang w:val="en-US" w:eastAsia="en-US" w:bidi="ar-SA"/>
    </w:rPr>
  </w:style>
  <w:style w:type="character" w:customStyle="1" w:styleId="TagChar3">
    <w:name w:val="Tag Char3"/>
    <w:rsid w:val="00903DBE"/>
    <w:rPr>
      <w:rFonts w:ascii="Palatino Linotype" w:hAnsi="Palatino Linotype" w:hint="default"/>
      <w:b/>
      <w:bCs w:val="0"/>
      <w:sz w:val="24"/>
      <w:szCs w:val="24"/>
      <w:lang w:val="en-US" w:eastAsia="en-US" w:bidi="ar-SA"/>
    </w:rPr>
  </w:style>
  <w:style w:type="character" w:customStyle="1" w:styleId="TagandCiteChar">
    <w:name w:val="Tag and Cite Char"/>
    <w:rsid w:val="00903DBE"/>
    <w:rPr>
      <w:color w:val="333333"/>
      <w:sz w:val="22"/>
      <w:szCs w:val="22"/>
      <w:lang w:val="en-US" w:eastAsia="en-US" w:bidi="ar-SA"/>
    </w:rPr>
  </w:style>
  <w:style w:type="character" w:customStyle="1" w:styleId="Style10ptBold">
    <w:name w:val="Style 10 pt Bold"/>
    <w:rsid w:val="00903DBE"/>
    <w:rPr>
      <w:b/>
      <w:bCs/>
      <w:sz w:val="20"/>
    </w:rPr>
  </w:style>
  <w:style w:type="character" w:customStyle="1" w:styleId="text9">
    <w:name w:val="text9"/>
    <w:basedOn w:val="DefaultParagraphFont"/>
    <w:rsid w:val="00903DBE"/>
  </w:style>
  <w:style w:type="character" w:customStyle="1" w:styleId="text21">
    <w:name w:val="text21"/>
    <w:basedOn w:val="DefaultParagraphFont"/>
    <w:rsid w:val="00903DBE"/>
  </w:style>
  <w:style w:type="character" w:customStyle="1" w:styleId="text19">
    <w:name w:val="text19"/>
    <w:basedOn w:val="DefaultParagraphFont"/>
    <w:rsid w:val="00903DBE"/>
  </w:style>
  <w:style w:type="character" w:customStyle="1" w:styleId="term2">
    <w:name w:val="term2"/>
    <w:rsid w:val="00903DBE"/>
    <w:rPr>
      <w:b/>
      <w:bCs/>
    </w:rPr>
  </w:style>
  <w:style w:type="character" w:customStyle="1" w:styleId="pmterms12">
    <w:name w:val="pmterms12"/>
    <w:rsid w:val="00903DBE"/>
    <w:rPr>
      <w:b/>
      <w:bCs/>
      <w:i w:val="0"/>
      <w:iCs w:val="0"/>
      <w:color w:val="000000"/>
    </w:rPr>
  </w:style>
  <w:style w:type="character" w:customStyle="1" w:styleId="ToReadChar">
    <w:name w:val="To Read Char"/>
    <w:rsid w:val="00903DBE"/>
    <w:rPr>
      <w:rFonts w:ascii="Verdana" w:hAnsi="Verdana" w:hint="default"/>
      <w:b/>
      <w:bCs w:val="0"/>
      <w:szCs w:val="24"/>
      <w:u w:val="single"/>
      <w:lang w:val="en-US" w:eastAsia="en-US" w:bidi="ar-SA"/>
    </w:rPr>
  </w:style>
  <w:style w:type="character" w:customStyle="1" w:styleId="ToReadCharChar">
    <w:name w:val="To Read Char Char"/>
    <w:rsid w:val="00903DBE"/>
    <w:rPr>
      <w:rFonts w:ascii="Verdana" w:hAnsi="Verdana" w:hint="default"/>
      <w:b/>
      <w:bCs w:val="0"/>
      <w:szCs w:val="24"/>
      <w:u w:val="single"/>
      <w:lang w:val="en-US" w:eastAsia="en-US" w:bidi="ar-SA"/>
    </w:rPr>
  </w:style>
  <w:style w:type="character" w:customStyle="1" w:styleId="bio">
    <w:name w:val="bio"/>
    <w:basedOn w:val="DefaultParagraphFont"/>
    <w:rsid w:val="00903DBE"/>
  </w:style>
  <w:style w:type="character" w:customStyle="1" w:styleId="storytextstyle">
    <w:name w:val="storytextstyle"/>
    <w:basedOn w:val="DefaultParagraphFont"/>
    <w:rsid w:val="00903DBE"/>
  </w:style>
  <w:style w:type="character" w:customStyle="1" w:styleId="cardunderlinedCharChar">
    <w:name w:val="card underlined Char Char"/>
    <w:rsid w:val="00903DBE"/>
    <w:rPr>
      <w:rFonts w:ascii="Arial" w:hAnsi="Arial" w:cs="Arial" w:hint="default"/>
      <w:sz w:val="22"/>
      <w:szCs w:val="24"/>
      <w:u w:val="single"/>
      <w:lang w:val="en-US" w:eastAsia="en-US" w:bidi="ar-SA"/>
    </w:rPr>
  </w:style>
  <w:style w:type="character" w:customStyle="1" w:styleId="Style2Char0">
    <w:name w:val="Style2 Char"/>
    <w:rsid w:val="00903DBE"/>
    <w:rPr>
      <w:rFonts w:ascii="Book Antiqua" w:hAnsi="Book Antiqua" w:hint="default"/>
      <w:u w:val="thick"/>
      <w:lang w:val="en-US" w:eastAsia="en-US" w:bidi="ar-SA"/>
    </w:rPr>
  </w:style>
  <w:style w:type="character" w:customStyle="1" w:styleId="Style2Char1">
    <w:name w:val="Style2 Char1"/>
    <w:rsid w:val="00903DBE"/>
    <w:rPr>
      <w:rFonts w:ascii="Book Antiqua" w:hAnsi="Book Antiqua" w:hint="default"/>
      <w:szCs w:val="24"/>
      <w:u w:val="thick"/>
      <w:lang w:val="en-US" w:eastAsia="en-US" w:bidi="ar-SA"/>
    </w:rPr>
  </w:style>
  <w:style w:type="character" w:customStyle="1" w:styleId="articlehead21">
    <w:name w:val="articlehead21"/>
    <w:rsid w:val="00903DBE"/>
    <w:rPr>
      <w:rFonts w:ascii="Arial" w:hAnsi="Arial" w:cs="Arial" w:hint="default"/>
      <w:b/>
      <w:bCs/>
      <w:color w:val="660000"/>
      <w:sz w:val="20"/>
      <w:szCs w:val="20"/>
    </w:rPr>
  </w:style>
  <w:style w:type="character" w:customStyle="1" w:styleId="TagCiteChar1">
    <w:name w:val="Tag/Cite Char1"/>
    <w:rsid w:val="00903DBE"/>
    <w:rPr>
      <w:b/>
      <w:bCs w:val="0"/>
      <w:lang w:val="en-US" w:eastAsia="en-US" w:bidi="ar-SA"/>
    </w:rPr>
  </w:style>
  <w:style w:type="character" w:customStyle="1" w:styleId="goohl2">
    <w:name w:val="goohl2"/>
    <w:basedOn w:val="DefaultParagraphFont"/>
    <w:rsid w:val="00903DBE"/>
  </w:style>
  <w:style w:type="character" w:customStyle="1" w:styleId="CardCharChar0">
    <w:name w:val="Card Char Char"/>
    <w:rsid w:val="00903DBE"/>
    <w:rPr>
      <w:lang w:val="en-US" w:eastAsia="en-US" w:bidi="ar-SA"/>
    </w:rPr>
  </w:style>
  <w:style w:type="character" w:customStyle="1" w:styleId="BriefTitle1Char">
    <w:name w:val="Brief Title 1 Char"/>
    <w:rsid w:val="00903DBE"/>
    <w:rPr>
      <w:b/>
      <w:bCs w:val="0"/>
      <w:u w:val="single"/>
      <w:lang w:val="en-US" w:eastAsia="en-US" w:bidi="ar-SA"/>
    </w:rPr>
  </w:style>
  <w:style w:type="character" w:customStyle="1" w:styleId="TagCiteCharChar">
    <w:name w:val="Tag/Cite Char Char"/>
    <w:rsid w:val="00903DBE"/>
    <w:rPr>
      <w:b/>
      <w:bCs w:val="0"/>
      <w:lang w:val="en-US" w:eastAsia="en-US" w:bidi="ar-SA"/>
    </w:rPr>
  </w:style>
  <w:style w:type="character" w:customStyle="1" w:styleId="btx">
    <w:name w:val="btx"/>
    <w:basedOn w:val="DefaultParagraphFont"/>
    <w:rsid w:val="00903DBE"/>
  </w:style>
  <w:style w:type="character" w:customStyle="1" w:styleId="CardChar1">
    <w:name w:val="Card Char1"/>
    <w:rsid w:val="00903DBE"/>
    <w:rPr>
      <w:lang w:val="en-US" w:eastAsia="en-US" w:bidi="ar-SA"/>
    </w:rPr>
  </w:style>
  <w:style w:type="character" w:customStyle="1" w:styleId="prodgeneral1">
    <w:name w:val="prodgeneral1"/>
    <w:rsid w:val="00903DBE"/>
    <w:rPr>
      <w:rFonts w:ascii="Verdana" w:hAnsi="Verdana" w:hint="default"/>
      <w:b w:val="0"/>
      <w:bCs w:val="0"/>
      <w:caps w:val="0"/>
      <w:color w:val="000000"/>
      <w:spacing w:val="0"/>
      <w:sz w:val="16"/>
      <w:szCs w:val="16"/>
    </w:rPr>
  </w:style>
  <w:style w:type="character" w:customStyle="1" w:styleId="summary1">
    <w:name w:val="summary1"/>
    <w:rsid w:val="00903DBE"/>
    <w:rPr>
      <w:rFonts w:ascii="Arial" w:hAnsi="Arial" w:cs="Arial" w:hint="default"/>
      <w:sz w:val="18"/>
      <w:szCs w:val="18"/>
    </w:rPr>
  </w:style>
  <w:style w:type="character" w:customStyle="1" w:styleId="text3">
    <w:name w:val="text3"/>
    <w:basedOn w:val="DefaultParagraphFont"/>
    <w:rsid w:val="00903DBE"/>
  </w:style>
  <w:style w:type="character" w:customStyle="1" w:styleId="cardtextsmallChar">
    <w:name w:val="card text small Char"/>
    <w:rsid w:val="00903DBE"/>
    <w:rPr>
      <w:rFonts w:ascii="Arial Narrow" w:hAnsi="Arial Narrow" w:hint="default"/>
      <w:sz w:val="16"/>
      <w:szCs w:val="24"/>
      <w:lang w:val="en-US" w:eastAsia="en-US" w:bidi="ar-SA"/>
    </w:rPr>
  </w:style>
  <w:style w:type="character" w:customStyle="1" w:styleId="countrytitle1">
    <w:name w:val="countrytitle1"/>
    <w:rsid w:val="00903DBE"/>
    <w:rPr>
      <w:rFonts w:ascii="Verdana" w:hAnsi="Verdana" w:hint="default"/>
      <w:b/>
      <w:bCs/>
      <w:color w:val="293643"/>
      <w:sz w:val="24"/>
      <w:szCs w:val="24"/>
    </w:rPr>
  </w:style>
  <w:style w:type="character" w:customStyle="1" w:styleId="storyheader1">
    <w:name w:val="storyheader1"/>
    <w:rsid w:val="00903DBE"/>
    <w:rPr>
      <w:rFonts w:ascii="Verdana" w:hAnsi="Verdana" w:hint="default"/>
      <w:b/>
      <w:bCs/>
      <w:color w:val="000000"/>
      <w:sz w:val="21"/>
      <w:szCs w:val="21"/>
    </w:rPr>
  </w:style>
  <w:style w:type="character" w:customStyle="1" w:styleId="cardunderlinedChar0">
    <w:name w:val="card underlined Char"/>
    <w:rsid w:val="00903DBE"/>
    <w:rPr>
      <w:rFonts w:ascii="Arial" w:hAnsi="Arial" w:cs="Arial" w:hint="default"/>
      <w:sz w:val="22"/>
      <w:szCs w:val="24"/>
      <w:u w:val="single"/>
      <w:lang w:val="en-US" w:eastAsia="en-US" w:bidi="ar-SA"/>
    </w:rPr>
  </w:style>
  <w:style w:type="character" w:customStyle="1" w:styleId="article1">
    <w:name w:val="article1"/>
    <w:rsid w:val="00903DBE"/>
    <w:rPr>
      <w:rFonts w:ascii="Verdana" w:hAnsi="Verdana" w:hint="default"/>
      <w:color w:val="333333"/>
      <w:sz w:val="16"/>
      <w:szCs w:val="16"/>
    </w:rPr>
  </w:style>
  <w:style w:type="character" w:customStyle="1" w:styleId="story-posted-date1">
    <w:name w:val="story-posted-date1"/>
    <w:rsid w:val="00903DB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903DB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903DBE"/>
  </w:style>
  <w:style w:type="character" w:customStyle="1" w:styleId="textmedium">
    <w:name w:val="textmedium"/>
    <w:basedOn w:val="DefaultParagraphFont"/>
    <w:rsid w:val="00903DBE"/>
  </w:style>
  <w:style w:type="character" w:customStyle="1" w:styleId="citation1">
    <w:name w:val="citation1"/>
    <w:rsid w:val="00903DBE"/>
    <w:rPr>
      <w:rFonts w:ascii="Verdana" w:hAnsi="Verdana" w:hint="default"/>
      <w:sz w:val="17"/>
      <w:szCs w:val="17"/>
    </w:rPr>
  </w:style>
  <w:style w:type="character" w:customStyle="1" w:styleId="hithighlite">
    <w:name w:val="hithighlite"/>
    <w:basedOn w:val="DefaultParagraphFont"/>
    <w:rsid w:val="00903DBE"/>
  </w:style>
  <w:style w:type="character" w:customStyle="1" w:styleId="articlecontent">
    <w:name w:val="articlecontent"/>
    <w:basedOn w:val="DefaultParagraphFont"/>
    <w:rsid w:val="00903DBE"/>
  </w:style>
  <w:style w:type="character" w:customStyle="1" w:styleId="fource1">
    <w:name w:val="fource1"/>
    <w:rsid w:val="00903DBE"/>
    <w:rPr>
      <w:sz w:val="34"/>
      <w:szCs w:val="34"/>
    </w:rPr>
  </w:style>
  <w:style w:type="character" w:customStyle="1" w:styleId="LanguageStrikeChar">
    <w:name w:val="Language Strike Char"/>
    <w:rsid w:val="00903DBE"/>
    <w:rPr>
      <w:rFonts w:ascii="Arial Narrow" w:hAnsi="Arial Narrow" w:hint="default"/>
      <w:strike/>
      <w:szCs w:val="24"/>
      <w:lang w:val="en-US" w:eastAsia="en-US" w:bidi="ar-SA"/>
    </w:rPr>
  </w:style>
  <w:style w:type="character" w:customStyle="1" w:styleId="normal11">
    <w:name w:val="normal1"/>
    <w:basedOn w:val="DefaultParagraphFont"/>
    <w:rsid w:val="00903DBE"/>
  </w:style>
  <w:style w:type="character" w:customStyle="1" w:styleId="ds">
    <w:name w:val="ds"/>
    <w:basedOn w:val="DefaultParagraphFont"/>
    <w:rsid w:val="00903DBE"/>
  </w:style>
  <w:style w:type="character" w:customStyle="1" w:styleId="UnderliningChar1">
    <w:name w:val="Underlining Char1"/>
    <w:rsid w:val="00903DBE"/>
    <w:rPr>
      <w:rFonts w:ascii="Arial Narrow" w:hAnsi="Arial Narrow" w:hint="default"/>
      <w:szCs w:val="24"/>
      <w:u w:val="single"/>
      <w:lang w:val="en-US" w:eastAsia="en-US" w:bidi="ar-SA"/>
    </w:rPr>
  </w:style>
  <w:style w:type="character" w:customStyle="1" w:styleId="UnderliningChar2">
    <w:name w:val="Underlining Char2"/>
    <w:rsid w:val="00903DBE"/>
    <w:rPr>
      <w:rFonts w:ascii="Arial Narrow" w:hAnsi="Arial Narrow" w:hint="default"/>
      <w:szCs w:val="24"/>
      <w:u w:val="single"/>
      <w:lang w:val="en-US" w:eastAsia="en-US" w:bidi="ar-SA"/>
    </w:rPr>
  </w:style>
  <w:style w:type="character" w:customStyle="1" w:styleId="MicroTextChar1">
    <w:name w:val="MicroText Char1"/>
    <w:rsid w:val="00903DBE"/>
    <w:rPr>
      <w:rFonts w:ascii="Arial Narrow" w:hAnsi="Arial Narrow" w:hint="default"/>
      <w:sz w:val="12"/>
      <w:szCs w:val="24"/>
      <w:lang w:val="en-US" w:eastAsia="en-US" w:bidi="ar-SA"/>
    </w:rPr>
  </w:style>
  <w:style w:type="character" w:customStyle="1" w:styleId="DefaultPara">
    <w:name w:val="Default Para"/>
    <w:rsid w:val="00903DBE"/>
    <w:rPr>
      <w:sz w:val="20"/>
    </w:rPr>
  </w:style>
  <w:style w:type="character" w:customStyle="1" w:styleId="SYSHYPERTEXT">
    <w:name w:val="SYS_HYPERTEXT"/>
    <w:rsid w:val="00903DBE"/>
    <w:rPr>
      <w:color w:val="0000FF"/>
      <w:u w:val="single"/>
    </w:rPr>
  </w:style>
  <w:style w:type="character" w:customStyle="1" w:styleId="Hyperlink1">
    <w:name w:val="Hyperlink1"/>
    <w:rsid w:val="00903DB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903DB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903DBE"/>
    <w:rPr>
      <w:rFonts w:ascii="Arial Narrow" w:hAnsi="Arial Narrow" w:hint="default"/>
      <w:noProof w:val="0"/>
      <w:szCs w:val="24"/>
      <w:u w:val="single"/>
      <w:lang w:val="en-US" w:eastAsia="en-US" w:bidi="ar-SA"/>
    </w:rPr>
  </w:style>
  <w:style w:type="character" w:customStyle="1" w:styleId="BlockHeading1Char">
    <w:name w:val="Block Heading 1 Char"/>
    <w:rsid w:val="00903DB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903DBE"/>
    <w:rPr>
      <w:b/>
      <w:bCs w:val="0"/>
      <w:sz w:val="24"/>
      <w:szCs w:val="24"/>
      <w:u w:val="single"/>
      <w:lang w:val="en-US" w:eastAsia="en-US" w:bidi="ar-SA"/>
    </w:rPr>
  </w:style>
  <w:style w:type="character" w:customStyle="1" w:styleId="StyleTagTimesNewRomanChar">
    <w:name w:val="Style Tag + Times New Roman Char"/>
    <w:rsid w:val="00903DB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03DBE"/>
    <w:rPr>
      <w:rFonts w:ascii="Arial Narrow" w:hAnsi="Arial Narrow" w:cs="Arial" w:hint="default"/>
      <w:b/>
      <w:bCs/>
      <w:iCs/>
      <w:sz w:val="24"/>
      <w:szCs w:val="28"/>
      <w:lang w:val="en-US" w:eastAsia="en-US" w:bidi="ar-SA"/>
    </w:rPr>
  </w:style>
  <w:style w:type="character" w:customStyle="1" w:styleId="UnderliningCharChar">
    <w:name w:val="Underlining Char Char"/>
    <w:rsid w:val="00903DBE"/>
    <w:rPr>
      <w:rFonts w:ascii="Arial Narrow" w:hAnsi="Arial Narrow" w:hint="default"/>
      <w:szCs w:val="24"/>
      <w:u w:val="single"/>
      <w:lang w:val="en-US" w:eastAsia="en-US" w:bidi="ar-SA"/>
    </w:rPr>
  </w:style>
  <w:style w:type="character" w:customStyle="1" w:styleId="StyleArialNarrow12ptBold">
    <w:name w:val="Style Arial Narrow 12 pt Bold"/>
    <w:rsid w:val="00903DBE"/>
    <w:rPr>
      <w:rFonts w:ascii="Arial Narrow" w:hAnsi="Arial Narrow" w:hint="default"/>
      <w:b/>
      <w:bCs/>
      <w:sz w:val="24"/>
    </w:rPr>
  </w:style>
  <w:style w:type="character" w:customStyle="1" w:styleId="Style1CharChar">
    <w:name w:val="Style1 Char Char"/>
    <w:rsid w:val="00903DB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903DB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903DBE"/>
    <w:rPr>
      <w:noProof w:val="0"/>
      <w:u w:val="single"/>
      <w:lang w:val="en-US" w:eastAsia="en-US" w:bidi="ar-SA"/>
    </w:rPr>
  </w:style>
  <w:style w:type="character" w:customStyle="1" w:styleId="UnderlinedCharChar1">
    <w:name w:val="Underlined Char Char1"/>
    <w:rsid w:val="00903DBE"/>
    <w:rPr>
      <w:rFonts w:ascii="Bell MT" w:eastAsia="Times New Roman" w:hAnsi="Bell MT" w:hint="default"/>
      <w:bCs/>
      <w:iCs/>
      <w:sz w:val="22"/>
      <w:u w:val="single"/>
    </w:rPr>
  </w:style>
  <w:style w:type="character" w:customStyle="1" w:styleId="Heading2CharChar2">
    <w:name w:val="Heading 2 Char Char2"/>
    <w:rsid w:val="00903DBE"/>
    <w:rPr>
      <w:rFonts w:ascii="Arial" w:hAnsi="Arial" w:cs="Arial" w:hint="default"/>
      <w:b/>
      <w:bCs/>
      <w:iCs/>
      <w:sz w:val="22"/>
      <w:szCs w:val="28"/>
      <w:lang w:val="en-US" w:eastAsia="en-US" w:bidi="ar-SA"/>
    </w:rPr>
  </w:style>
  <w:style w:type="character" w:customStyle="1" w:styleId="doctitle">
    <w:name w:val="doctitle"/>
    <w:rsid w:val="00903DBE"/>
  </w:style>
  <w:style w:type="character" w:customStyle="1" w:styleId="cardtext-underlined0">
    <w:name w:val="card text- underlined"/>
    <w:rsid w:val="00903DBE"/>
    <w:rPr>
      <w:rFonts w:ascii="Garamond" w:hAnsi="Garamond" w:hint="default"/>
      <w:u w:val="single"/>
    </w:rPr>
  </w:style>
  <w:style w:type="character" w:customStyle="1" w:styleId="BodyText1">
    <w:name w:val="Body Text1"/>
    <w:basedOn w:val="DefaultParagraphFont"/>
    <w:rsid w:val="00903DB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903DBE"/>
  </w:style>
  <w:style w:type="character" w:customStyle="1" w:styleId="BriefTitleChar">
    <w:name w:val="Brief Title Char"/>
    <w:basedOn w:val="DefaultParagraphFont"/>
    <w:rsid w:val="00903DBE"/>
    <w:rPr>
      <w:b/>
      <w:bCs w:val="0"/>
      <w:sz w:val="24"/>
      <w:szCs w:val="24"/>
      <w:u w:val="single"/>
      <w:lang w:val="en-US" w:eastAsia="en-US" w:bidi="ar-SA"/>
    </w:rPr>
  </w:style>
  <w:style w:type="character" w:customStyle="1" w:styleId="BriefTitle2Char">
    <w:name w:val="Brief Title 2 Char"/>
    <w:basedOn w:val="BriefTitleChar"/>
    <w:rsid w:val="00903DB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903DB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903DBE"/>
    <w:rPr>
      <w:rFonts w:ascii="Georgia" w:hAnsi="Georgia" w:hint="default"/>
      <w:b/>
      <w:bCs w:val="0"/>
      <w:sz w:val="24"/>
    </w:rPr>
  </w:style>
  <w:style w:type="character" w:customStyle="1" w:styleId="Emphasis20">
    <w:name w:val="Emphasis 2"/>
    <w:uiPriority w:val="1"/>
    <w:qFormat/>
    <w:rsid w:val="00903DB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903DBE"/>
    <w:rPr>
      <w:rFonts w:ascii="AGaramond" w:hAnsi="AGaramond" w:cs="AGaramond" w:hint="default"/>
      <w:color w:val="211D1E"/>
      <w:sz w:val="14"/>
      <w:szCs w:val="14"/>
    </w:rPr>
  </w:style>
  <w:style w:type="character" w:customStyle="1" w:styleId="CharacterStyle2">
    <w:name w:val="Character Style 2"/>
    <w:uiPriority w:val="99"/>
    <w:rsid w:val="00903DBE"/>
    <w:rPr>
      <w:sz w:val="20"/>
      <w:szCs w:val="20"/>
    </w:rPr>
  </w:style>
  <w:style w:type="character" w:customStyle="1" w:styleId="cross-head">
    <w:name w:val="cross-head"/>
    <w:rsid w:val="00903DBE"/>
  </w:style>
  <w:style w:type="character" w:customStyle="1" w:styleId="dateline">
    <w:name w:val="dateline"/>
    <w:rsid w:val="00903DBE"/>
  </w:style>
  <w:style w:type="character" w:customStyle="1" w:styleId="Subtitle1">
    <w:name w:val="Subtitle1"/>
    <w:rsid w:val="00903DBE"/>
  </w:style>
  <w:style w:type="character" w:customStyle="1" w:styleId="metaorigin">
    <w:name w:val="meta_origin"/>
    <w:rsid w:val="00903DBE"/>
  </w:style>
  <w:style w:type="character" w:customStyle="1" w:styleId="mandelbrotrefrag">
    <w:name w:val="mandelbrot_refrag"/>
    <w:rsid w:val="00903DBE"/>
  </w:style>
  <w:style w:type="character" w:customStyle="1" w:styleId="eminfo">
    <w:name w:val="eminfo"/>
    <w:rsid w:val="00903DBE"/>
  </w:style>
  <w:style w:type="character" w:customStyle="1" w:styleId="emhighlight">
    <w:name w:val="emhighlight"/>
    <w:rsid w:val="00903DBE"/>
  </w:style>
  <w:style w:type="character" w:customStyle="1" w:styleId="name">
    <w:name w:val="name"/>
    <w:rsid w:val="00903DBE"/>
  </w:style>
  <w:style w:type="character" w:customStyle="1" w:styleId="tkrname">
    <w:name w:val="tkrname"/>
    <w:rsid w:val="00903DBE"/>
  </w:style>
  <w:style w:type="character" w:customStyle="1" w:styleId="tkrchange">
    <w:name w:val="tkrchange"/>
    <w:rsid w:val="00903DBE"/>
  </w:style>
  <w:style w:type="character" w:customStyle="1" w:styleId="source-org">
    <w:name w:val="source-org"/>
    <w:rsid w:val="00903DBE"/>
  </w:style>
  <w:style w:type="character" w:customStyle="1" w:styleId="updated">
    <w:name w:val="updated"/>
    <w:rsid w:val="00903DBE"/>
  </w:style>
  <w:style w:type="character" w:customStyle="1" w:styleId="last">
    <w:name w:val="last"/>
    <w:rsid w:val="00903DBE"/>
  </w:style>
  <w:style w:type="character" w:customStyle="1" w:styleId="Style11ptBoldUnderline1">
    <w:name w:val="Style 11 pt Bold Underline1"/>
    <w:rsid w:val="00903DBE"/>
    <w:rPr>
      <w:b/>
      <w:bCs/>
      <w:sz w:val="20"/>
      <w:u w:val="single"/>
    </w:rPr>
  </w:style>
  <w:style w:type="character" w:customStyle="1" w:styleId="StyleStyleunderlineBold11pt">
    <w:name w:val="Style Style underline + Bold + 11 pt"/>
    <w:rsid w:val="00903DBE"/>
    <w:rPr>
      <w:bCs/>
      <w:sz w:val="20"/>
      <w:u w:val="single"/>
    </w:rPr>
  </w:style>
  <w:style w:type="character" w:customStyle="1" w:styleId="StyleunderlineAsianTimesNewRomanBold">
    <w:name w:val="Style underline + (Asian) Times New Roman Bold"/>
    <w:rsid w:val="00903DB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903DBE"/>
    <w:rPr>
      <w:b/>
      <w:bCs/>
      <w:sz w:val="20"/>
      <w:u w:val="single"/>
      <w:bdr w:val="single" w:sz="4" w:space="0" w:color="auto" w:frame="1"/>
    </w:rPr>
  </w:style>
  <w:style w:type="character" w:customStyle="1" w:styleId="A5">
    <w:name w:val="A5"/>
    <w:uiPriority w:val="99"/>
    <w:rsid w:val="00903DBE"/>
    <w:rPr>
      <w:rFonts w:ascii="Times New Roman" w:hAnsi="Times New Roman" w:cs="Times New Roman" w:hint="default"/>
      <w:color w:val="000000"/>
      <w:sz w:val="13"/>
      <w:szCs w:val="13"/>
    </w:rPr>
  </w:style>
  <w:style w:type="character" w:customStyle="1" w:styleId="quotepeekbase">
    <w:name w:val="quotepeekbase"/>
    <w:rsid w:val="00903DBE"/>
  </w:style>
  <w:style w:type="character" w:customStyle="1" w:styleId="cardChar10">
    <w:name w:val="card Char1"/>
    <w:rsid w:val="00903DBE"/>
    <w:rPr>
      <w:rFonts w:ascii="Calibri" w:eastAsia="Calibri" w:hAnsi="Calibri" w:cs="Calibri" w:hint="default"/>
      <w:sz w:val="24"/>
      <w:szCs w:val="22"/>
      <w:lang w:val="x-none" w:eastAsia="x-none"/>
    </w:rPr>
  </w:style>
  <w:style w:type="character" w:customStyle="1" w:styleId="NormalCard">
    <w:name w:val="Normal Card"/>
    <w:uiPriority w:val="1"/>
    <w:qFormat/>
    <w:rsid w:val="00903DBE"/>
    <w:rPr>
      <w:rFonts w:ascii="Times New Roman" w:hAnsi="Times New Roman" w:cs="Times New Roman" w:hint="default"/>
      <w:sz w:val="24"/>
    </w:rPr>
  </w:style>
  <w:style w:type="character" w:customStyle="1" w:styleId="HighlightedUnderline0">
    <w:name w:val="Highlighted Underline"/>
    <w:uiPriority w:val="1"/>
    <w:qFormat/>
    <w:rsid w:val="00903DB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903DBE"/>
    <w:rPr>
      <w:rFonts w:ascii="Times New Roman" w:hAnsi="Times New Roman" w:cs="Times New Roman" w:hint="default"/>
      <w:sz w:val="16"/>
      <w:szCs w:val="16"/>
    </w:rPr>
  </w:style>
  <w:style w:type="character" w:customStyle="1" w:styleId="timebox">
    <w:name w:val="timebox"/>
    <w:rsid w:val="00903DBE"/>
  </w:style>
  <w:style w:type="character" w:customStyle="1" w:styleId="Heading2Subtext">
    <w:name w:val="Heading 2 Subtext"/>
    <w:rsid w:val="00903DBE"/>
    <w:rPr>
      <w:rFonts w:ascii="Times New Roman" w:hAnsi="Times New Roman" w:cs="Times New Roman" w:hint="default"/>
      <w:sz w:val="16"/>
    </w:rPr>
  </w:style>
  <w:style w:type="character" w:customStyle="1" w:styleId="-SmallText-">
    <w:name w:val="-Small Text-"/>
    <w:rsid w:val="00903DBE"/>
    <w:rPr>
      <w:rFonts w:ascii="Garamond" w:hAnsi="Garamond" w:hint="default"/>
      <w:sz w:val="16"/>
    </w:rPr>
  </w:style>
  <w:style w:type="character" w:customStyle="1" w:styleId="label">
    <w:name w:val="label"/>
    <w:rsid w:val="00903DBE"/>
  </w:style>
  <w:style w:type="character" w:customStyle="1" w:styleId="BoldUnderlineCharChar">
    <w:name w:val="BoldUnderline Char Char"/>
    <w:rsid w:val="00903DB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903DBE"/>
  </w:style>
  <w:style w:type="character" w:customStyle="1" w:styleId="FontStyle477">
    <w:name w:val="Font Style477"/>
    <w:basedOn w:val="DefaultParagraphFont"/>
    <w:uiPriority w:val="99"/>
    <w:rsid w:val="00903DBE"/>
    <w:rPr>
      <w:rFonts w:ascii="Times New Roman" w:hAnsi="Times New Roman" w:cs="Times New Roman" w:hint="default"/>
      <w:sz w:val="18"/>
      <w:szCs w:val="18"/>
    </w:rPr>
  </w:style>
  <w:style w:type="character" w:customStyle="1" w:styleId="FontStyle505">
    <w:name w:val="Font Style505"/>
    <w:basedOn w:val="DefaultParagraphFont"/>
    <w:uiPriority w:val="99"/>
    <w:rsid w:val="00903DBE"/>
    <w:rPr>
      <w:rFonts w:ascii="Times New Roman" w:hAnsi="Times New Roman" w:cs="Times New Roman" w:hint="default"/>
      <w:sz w:val="18"/>
      <w:szCs w:val="18"/>
    </w:rPr>
  </w:style>
  <w:style w:type="character" w:customStyle="1" w:styleId="FontStyle514">
    <w:name w:val="Font Style514"/>
    <w:basedOn w:val="DefaultParagraphFont"/>
    <w:uiPriority w:val="99"/>
    <w:rsid w:val="00903DBE"/>
    <w:rPr>
      <w:rFonts w:ascii="Times New Roman" w:hAnsi="Times New Roman" w:cs="Times New Roman" w:hint="default"/>
      <w:sz w:val="14"/>
      <w:szCs w:val="14"/>
    </w:rPr>
  </w:style>
  <w:style w:type="character" w:customStyle="1" w:styleId="FontStyle500">
    <w:name w:val="Font Style500"/>
    <w:basedOn w:val="DefaultParagraphFont"/>
    <w:uiPriority w:val="99"/>
    <w:rsid w:val="00903DBE"/>
    <w:rPr>
      <w:rFonts w:ascii="Times New Roman" w:hAnsi="Times New Roman" w:cs="Times New Roman" w:hint="default"/>
      <w:b/>
      <w:bCs/>
      <w:sz w:val="16"/>
      <w:szCs w:val="16"/>
    </w:rPr>
  </w:style>
  <w:style w:type="character" w:customStyle="1" w:styleId="CardCite1">
    <w:name w:val="CardCite1"/>
    <w:qFormat/>
    <w:rsid w:val="00903DB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903DB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03DBE"/>
    <w:rPr>
      <w:rFonts w:ascii="Times New Roman" w:hAnsi="Times New Roman" w:cs="Times New Roman" w:hint="default"/>
      <w:b/>
      <w:bCs/>
      <w:sz w:val="22"/>
      <w:szCs w:val="22"/>
    </w:rPr>
  </w:style>
  <w:style w:type="character" w:customStyle="1" w:styleId="CharacterStyle3">
    <w:name w:val="Character Style 3"/>
    <w:uiPriority w:val="99"/>
    <w:rsid w:val="00903DBE"/>
    <w:rPr>
      <w:rFonts w:ascii="Bookman Old Style" w:hAnsi="Bookman Old Style" w:cs="Bookman Old Style" w:hint="default"/>
      <w:spacing w:val="-5"/>
      <w:sz w:val="18"/>
      <w:szCs w:val="18"/>
    </w:rPr>
  </w:style>
  <w:style w:type="character" w:customStyle="1" w:styleId="Style8pt1">
    <w:name w:val="Style 8 pt1"/>
    <w:rsid w:val="00903DBE"/>
    <w:rPr>
      <w:rFonts w:ascii="Georgia" w:hAnsi="Georgia" w:hint="default"/>
      <w:sz w:val="16"/>
    </w:rPr>
  </w:style>
  <w:style w:type="character" w:customStyle="1" w:styleId="UnderlineStyleChar7">
    <w:name w:val="Underline Style Char7"/>
    <w:rsid w:val="00903DBE"/>
    <w:rPr>
      <w:rFonts w:ascii="Garamond" w:hAnsi="Garamond" w:hint="default"/>
      <w:sz w:val="22"/>
      <w:szCs w:val="24"/>
      <w:u w:val="single"/>
      <w:lang w:val="en-US" w:eastAsia="en-US" w:bidi="ar-SA"/>
    </w:rPr>
  </w:style>
  <w:style w:type="character" w:customStyle="1" w:styleId="StyleArial6ptBold">
    <w:name w:val="Style Arial 6 pt Bold"/>
    <w:rsid w:val="00903DBE"/>
    <w:rPr>
      <w:rFonts w:ascii="Arial" w:hAnsi="Arial" w:cs="Arial" w:hint="default"/>
      <w:bCs/>
      <w:sz w:val="12"/>
    </w:rPr>
  </w:style>
  <w:style w:type="character" w:customStyle="1" w:styleId="Heading2Char5">
    <w:name w:val="Heading 2 Char5"/>
    <w:rsid w:val="00903DBE"/>
    <w:rPr>
      <w:rFonts w:ascii="Garamond" w:hAnsi="Garamond" w:cs="Arial" w:hint="default"/>
      <w:b/>
      <w:bCs/>
      <w:iCs/>
      <w:sz w:val="24"/>
      <w:szCs w:val="28"/>
      <w:lang w:val="en-US" w:eastAsia="en-US" w:bidi="ar-SA"/>
    </w:rPr>
  </w:style>
  <w:style w:type="character" w:customStyle="1" w:styleId="TagGreg">
    <w:name w:val="TagGreg"/>
    <w:uiPriority w:val="1"/>
    <w:qFormat/>
    <w:rsid w:val="00903DBE"/>
    <w:rPr>
      <w:b/>
      <w:bCs w:val="0"/>
      <w:sz w:val="24"/>
    </w:rPr>
  </w:style>
  <w:style w:type="character" w:customStyle="1" w:styleId="StyleDebateUnderline10pt">
    <w:name w:val="Style Debate Underline + 10 pt"/>
    <w:rsid w:val="00903DBE"/>
    <w:rPr>
      <w:rFonts w:ascii="Times New Roman" w:hAnsi="Times New Roman" w:cs="Times New Roman" w:hint="default"/>
      <w:sz w:val="20"/>
      <w:szCs w:val="20"/>
      <w:u w:val="single"/>
    </w:rPr>
  </w:style>
  <w:style w:type="character" w:customStyle="1" w:styleId="underlinedCharChar0">
    <w:name w:val="underlined Char Char"/>
    <w:locked/>
    <w:rsid w:val="00903DBE"/>
    <w:rPr>
      <w:u w:val="single"/>
    </w:rPr>
  </w:style>
  <w:style w:type="character" w:customStyle="1" w:styleId="SourceBold">
    <w:name w:val="Source Bold"/>
    <w:rsid w:val="00903DBE"/>
    <w:rPr>
      <w:rFonts w:ascii="Arial Narrow" w:hAnsi="Arial Narrow" w:hint="default"/>
      <w:b/>
      <w:bCs w:val="0"/>
      <w:strike w:val="0"/>
      <w:dstrike w:val="0"/>
      <w:sz w:val="24"/>
      <w:u w:val="none"/>
      <w:effect w:val="none"/>
    </w:rPr>
  </w:style>
  <w:style w:type="character" w:customStyle="1" w:styleId="2xBoldUnderline">
    <w:name w:val="2x_Bold_Underline"/>
    <w:rsid w:val="00903DBE"/>
    <w:rPr>
      <w:b/>
      <w:bCs/>
      <w:sz w:val="24"/>
      <w:u w:val="thick"/>
    </w:rPr>
  </w:style>
  <w:style w:type="character" w:customStyle="1" w:styleId="Dottedunderline">
    <w:name w:val="Dotted underline"/>
    <w:rsid w:val="00903DBE"/>
    <w:rPr>
      <w:u w:val="dotted"/>
    </w:rPr>
  </w:style>
  <w:style w:type="character" w:customStyle="1" w:styleId="readChar">
    <w:name w:val="read Char"/>
    <w:rsid w:val="00903DBE"/>
    <w:rPr>
      <w:szCs w:val="22"/>
      <w:u w:val="single"/>
      <w:lang w:val="en-US" w:eastAsia="en-US" w:bidi="ar-SA"/>
    </w:rPr>
  </w:style>
  <w:style w:type="character" w:customStyle="1" w:styleId="underlining0">
    <w:name w:val="underlining"/>
    <w:rsid w:val="00903DBE"/>
    <w:rPr>
      <w:u w:val="single"/>
    </w:rPr>
  </w:style>
  <w:style w:type="character" w:customStyle="1" w:styleId="btitle">
    <w:name w:val="btitle"/>
    <w:rsid w:val="00903DBE"/>
  </w:style>
  <w:style w:type="character" w:customStyle="1" w:styleId="green">
    <w:name w:val="green"/>
    <w:rsid w:val="00903DBE"/>
  </w:style>
  <w:style w:type="character" w:customStyle="1" w:styleId="BodyText20">
    <w:name w:val="Body Text2"/>
    <w:rsid w:val="00903DB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903DB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903DB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903DB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903DB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903DB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903DB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903DBE"/>
    <w:rPr>
      <w:rFonts w:ascii="Sylfaen" w:hAnsi="Sylfaen" w:cs="Sylfaen" w:hint="default"/>
      <w:i/>
      <w:iCs/>
      <w:strike w:val="0"/>
      <w:dstrike w:val="0"/>
      <w:sz w:val="19"/>
      <w:szCs w:val="19"/>
      <w:u w:val="none"/>
      <w:effect w:val="none"/>
      <w:shd w:val="clear" w:color="auto" w:fill="FFFFFF"/>
    </w:rPr>
  </w:style>
  <w:style w:type="character" w:customStyle="1" w:styleId="1">
    <w:name w:val="1"/>
    <w:rsid w:val="00903DBE"/>
    <w:rPr>
      <w:rFonts w:ascii="Arial" w:hAnsi="Arial" w:cs="Arial" w:hint="default"/>
      <w:bCs/>
      <w:sz w:val="20"/>
      <w:u w:val="single"/>
      <w:lang w:val="en-US" w:eastAsia="en-US" w:bidi="ar-SA"/>
    </w:rPr>
  </w:style>
  <w:style w:type="character" w:customStyle="1" w:styleId="CharChar31">
    <w:name w:val="Char Char31"/>
    <w:rsid w:val="00903DBE"/>
    <w:rPr>
      <w:rFonts w:ascii="Arial" w:hAnsi="Arial" w:cs="Arial" w:hint="default"/>
      <w:b/>
      <w:bCs/>
      <w:iCs/>
      <w:lang w:val="en-US" w:eastAsia="en-US" w:bidi="ar-SA"/>
    </w:rPr>
  </w:style>
  <w:style w:type="character" w:customStyle="1" w:styleId="Subtitle2">
    <w:name w:val="Subtitle2"/>
    <w:rsid w:val="00903DBE"/>
  </w:style>
  <w:style w:type="character" w:customStyle="1" w:styleId="drop">
    <w:name w:val="drop"/>
    <w:rsid w:val="00903DBE"/>
  </w:style>
  <w:style w:type="character" w:customStyle="1" w:styleId="bioline">
    <w:name w:val="bioline"/>
    <w:rsid w:val="00903DBE"/>
  </w:style>
  <w:style w:type="character" w:customStyle="1" w:styleId="articletitle0">
    <w:name w:val="article_title"/>
    <w:rsid w:val="00903DBE"/>
  </w:style>
  <w:style w:type="character" w:customStyle="1" w:styleId="A4">
    <w:name w:val="A4"/>
    <w:uiPriority w:val="99"/>
    <w:rsid w:val="00903DBE"/>
    <w:rPr>
      <w:color w:val="000000"/>
    </w:rPr>
  </w:style>
  <w:style w:type="character" w:customStyle="1" w:styleId="s2">
    <w:name w:val="s2"/>
    <w:rsid w:val="00903DBE"/>
  </w:style>
  <w:style w:type="character" w:customStyle="1" w:styleId="s4">
    <w:name w:val="s4"/>
    <w:rsid w:val="00903DBE"/>
  </w:style>
  <w:style w:type="character" w:customStyle="1" w:styleId="s5">
    <w:name w:val="s5"/>
    <w:rsid w:val="00903DBE"/>
  </w:style>
  <w:style w:type="character" w:customStyle="1" w:styleId="cap">
    <w:name w:val="cap"/>
    <w:rsid w:val="00903DBE"/>
  </w:style>
  <w:style w:type="character" w:customStyle="1" w:styleId="rightsnotice">
    <w:name w:val="rightsnotice"/>
    <w:rsid w:val="00903DBE"/>
  </w:style>
  <w:style w:type="character" w:customStyle="1" w:styleId="Caption1">
    <w:name w:val="Caption1"/>
    <w:rsid w:val="00903DBE"/>
  </w:style>
  <w:style w:type="character" w:customStyle="1" w:styleId="credit">
    <w:name w:val="credit"/>
    <w:rsid w:val="00903DBE"/>
  </w:style>
  <w:style w:type="character" w:customStyle="1" w:styleId="scaps">
    <w:name w:val="scaps"/>
    <w:rsid w:val="00903DBE"/>
  </w:style>
  <w:style w:type="character" w:customStyle="1" w:styleId="current-article">
    <w:name w:val="current-article"/>
    <w:rsid w:val="00903DBE"/>
  </w:style>
  <w:style w:type="character" w:customStyle="1" w:styleId="related-current-indicator">
    <w:name w:val="related-current-indicator"/>
    <w:rsid w:val="00903DBE"/>
  </w:style>
  <w:style w:type="character" w:customStyle="1" w:styleId="bylclear">
    <w:name w:val="bylclear"/>
    <w:rsid w:val="00903DBE"/>
  </w:style>
  <w:style w:type="character" w:customStyle="1" w:styleId="timestamp">
    <w:name w:val="timestamp"/>
    <w:rsid w:val="00903DBE"/>
  </w:style>
  <w:style w:type="character" w:customStyle="1" w:styleId="comments">
    <w:name w:val="comments"/>
    <w:rsid w:val="00903DBE"/>
  </w:style>
  <w:style w:type="character" w:customStyle="1" w:styleId="essaytext">
    <w:name w:val="essaytext"/>
    <w:rsid w:val="00903DBE"/>
  </w:style>
  <w:style w:type="character" w:customStyle="1" w:styleId="username">
    <w:name w:val="username"/>
    <w:rsid w:val="00903DBE"/>
  </w:style>
  <w:style w:type="character" w:customStyle="1" w:styleId="toplinks">
    <w:name w:val="toplinks"/>
    <w:rsid w:val="00903DBE"/>
  </w:style>
  <w:style w:type="character" w:customStyle="1" w:styleId="A3">
    <w:name w:val="A3"/>
    <w:uiPriority w:val="99"/>
    <w:rsid w:val="00903DBE"/>
    <w:rPr>
      <w:rFonts w:ascii="Perpetua" w:hAnsi="Perpetua" w:cs="Perpetua" w:hint="default"/>
      <w:color w:val="000000"/>
      <w:sz w:val="15"/>
      <w:szCs w:val="15"/>
    </w:rPr>
  </w:style>
  <w:style w:type="character" w:customStyle="1" w:styleId="see">
    <w:name w:val="see"/>
    <w:rsid w:val="00903DBE"/>
  </w:style>
  <w:style w:type="character" w:customStyle="1" w:styleId="first-letter">
    <w:name w:val="first-letter"/>
    <w:rsid w:val="00903DBE"/>
  </w:style>
  <w:style w:type="character" w:customStyle="1" w:styleId="focusparagraph">
    <w:name w:val="focusparagraph"/>
    <w:rsid w:val="00903DBE"/>
  </w:style>
  <w:style w:type="character" w:customStyle="1" w:styleId="lightblue">
    <w:name w:val="lightblue"/>
    <w:rsid w:val="00903DBE"/>
  </w:style>
  <w:style w:type="character" w:customStyle="1" w:styleId="StyleUnderlineCharChar9pt">
    <w:name w:val="Style Underline Char Char + 9 pt"/>
    <w:rsid w:val="00903DB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903DBE"/>
  </w:style>
  <w:style w:type="character" w:customStyle="1" w:styleId="Title10">
    <w:name w:val="Title1"/>
    <w:rsid w:val="00903DBE"/>
  </w:style>
  <w:style w:type="character" w:customStyle="1" w:styleId="BoldandUnderlineCharCharCharChar">
    <w:name w:val="Bold and Underline Char Char Char Char"/>
    <w:rsid w:val="00903DBE"/>
    <w:rPr>
      <w:b/>
      <w:bCs w:val="0"/>
      <w:noProof w:val="0"/>
      <w:u w:val="single"/>
      <w:lang w:val="en-US" w:eastAsia="en-US" w:bidi="ar-SA"/>
    </w:rPr>
  </w:style>
  <w:style w:type="character" w:customStyle="1" w:styleId="FontStyle29">
    <w:name w:val="Font Style29"/>
    <w:uiPriority w:val="99"/>
    <w:rsid w:val="00903DBE"/>
    <w:rPr>
      <w:rFonts w:ascii="Arial" w:hAnsi="Arial" w:cs="Arial" w:hint="default"/>
      <w:sz w:val="14"/>
      <w:szCs w:val="14"/>
    </w:rPr>
  </w:style>
  <w:style w:type="character" w:customStyle="1" w:styleId="CardsUnderlined">
    <w:name w:val="Cards Underlined"/>
    <w:rsid w:val="00903DBE"/>
    <w:rPr>
      <w:rFonts w:ascii="Helvetica" w:hAnsi="Helvetica" w:cs="Helvetica" w:hint="default"/>
      <w:sz w:val="22"/>
      <w:szCs w:val="24"/>
      <w:u w:val="thick"/>
    </w:rPr>
  </w:style>
  <w:style w:type="character" w:customStyle="1" w:styleId="titles">
    <w:name w:val="titles"/>
    <w:rsid w:val="00903DBE"/>
  </w:style>
  <w:style w:type="character" w:customStyle="1" w:styleId="articletext0">
    <w:name w:val="article_text"/>
    <w:rsid w:val="00903DBE"/>
  </w:style>
  <w:style w:type="character" w:customStyle="1" w:styleId="contentauthor">
    <w:name w:val="contentauthor"/>
    <w:rsid w:val="00903DBE"/>
  </w:style>
  <w:style w:type="character" w:customStyle="1" w:styleId="subarticleheader">
    <w:name w:val="subarticleheader"/>
    <w:rsid w:val="00903DBE"/>
  </w:style>
  <w:style w:type="character" w:customStyle="1" w:styleId="spelle">
    <w:name w:val="spelle"/>
    <w:rsid w:val="00903DBE"/>
  </w:style>
  <w:style w:type="character" w:customStyle="1" w:styleId="grame">
    <w:name w:val="grame"/>
    <w:rsid w:val="00903DBE"/>
  </w:style>
  <w:style w:type="character" w:customStyle="1" w:styleId="newstitle1">
    <w:name w:val="newstitle1"/>
    <w:rsid w:val="00903DBE"/>
  </w:style>
  <w:style w:type="character" w:customStyle="1" w:styleId="copy">
    <w:name w:val="copy"/>
    <w:rsid w:val="00903DBE"/>
  </w:style>
  <w:style w:type="character" w:customStyle="1" w:styleId="topheadline">
    <w:name w:val="topheadline"/>
    <w:rsid w:val="00903DBE"/>
  </w:style>
  <w:style w:type="character" w:customStyle="1" w:styleId="Stylereduce27pt">
    <w:name w:val="Style reduce2 + 7 pt"/>
    <w:rsid w:val="00903DBE"/>
    <w:rPr>
      <w:rFonts w:ascii="Times New Roman" w:hAnsi="Times New Roman" w:cs="Arial" w:hint="default"/>
      <w:color w:val="000000"/>
      <w:sz w:val="14"/>
      <w:szCs w:val="22"/>
    </w:rPr>
  </w:style>
  <w:style w:type="character" w:customStyle="1" w:styleId="srtitle">
    <w:name w:val="srtitle"/>
    <w:rsid w:val="00903DBE"/>
  </w:style>
  <w:style w:type="character" w:customStyle="1" w:styleId="st1">
    <w:name w:val="st1"/>
    <w:rsid w:val="00903DBE"/>
  </w:style>
  <w:style w:type="character" w:customStyle="1" w:styleId="StyleStyleGaramond">
    <w:name w:val="Style Style Garamond +"/>
    <w:rsid w:val="00903DBE"/>
    <w:rPr>
      <w:rFonts w:ascii="Garamond" w:hAnsi="Garamond" w:cs="Times New Roman" w:hint="default"/>
      <w:sz w:val="20"/>
    </w:rPr>
  </w:style>
  <w:style w:type="character" w:customStyle="1" w:styleId="quotechar0">
    <w:name w:val="quotechar"/>
    <w:rsid w:val="00903DBE"/>
  </w:style>
  <w:style w:type="character" w:customStyle="1" w:styleId="boldunderline0">
    <w:name w:val="boldunderline"/>
    <w:rsid w:val="00903DBE"/>
  </w:style>
  <w:style w:type="character" w:customStyle="1" w:styleId="A8">
    <w:name w:val="A8"/>
    <w:rsid w:val="00903DBE"/>
    <w:rPr>
      <w:rFonts w:ascii="Scala" w:hAnsi="Scala" w:cs="Scala" w:hint="default"/>
      <w:color w:val="000000"/>
      <w:sz w:val="15"/>
      <w:szCs w:val="15"/>
    </w:rPr>
  </w:style>
  <w:style w:type="character" w:customStyle="1" w:styleId="A0">
    <w:name w:val="A0"/>
    <w:uiPriority w:val="99"/>
    <w:rsid w:val="00903DBE"/>
    <w:rPr>
      <w:rFonts w:ascii="Scala" w:hAnsi="Scala" w:cs="Scala" w:hint="default"/>
      <w:color w:val="000000"/>
      <w:sz w:val="16"/>
      <w:szCs w:val="16"/>
    </w:rPr>
  </w:style>
  <w:style w:type="character" w:customStyle="1" w:styleId="Date11">
    <w:name w:val="Date11"/>
    <w:rsid w:val="00903DBE"/>
  </w:style>
  <w:style w:type="character" w:customStyle="1" w:styleId="Boxout">
    <w:name w:val="Box out"/>
    <w:uiPriority w:val="1"/>
    <w:qFormat/>
    <w:rsid w:val="00903DBE"/>
    <w:rPr>
      <w:rFonts w:ascii="Tahoma" w:hAnsi="Tahoma" w:cs="Tahoma" w:hint="default"/>
      <w:b/>
      <w:bCs w:val="0"/>
      <w:sz w:val="20"/>
      <w:u w:val="single"/>
      <w:bdr w:val="none" w:sz="0" w:space="0" w:color="auto" w:frame="1"/>
      <w:shd w:val="clear" w:color="auto" w:fill="A9E8F5"/>
    </w:rPr>
  </w:style>
  <w:style w:type="character" w:customStyle="1" w:styleId="metad">
    <w:name w:val="metad"/>
    <w:rsid w:val="00903DBE"/>
  </w:style>
  <w:style w:type="character" w:customStyle="1" w:styleId="sifr-alternate">
    <w:name w:val="sifr-alternate"/>
    <w:rsid w:val="00903DBE"/>
  </w:style>
  <w:style w:type="character" w:customStyle="1" w:styleId="justify1">
    <w:name w:val="justify1"/>
    <w:rsid w:val="00903DBE"/>
  </w:style>
  <w:style w:type="character" w:customStyle="1" w:styleId="artbody1">
    <w:name w:val="art_body1"/>
    <w:rsid w:val="00903DBE"/>
    <w:rPr>
      <w:rFonts w:ascii="Arial" w:hAnsi="Arial" w:cs="Arial" w:hint="default"/>
    </w:rPr>
  </w:style>
  <w:style w:type="character" w:customStyle="1" w:styleId="A1">
    <w:name w:val="A1"/>
    <w:uiPriority w:val="99"/>
    <w:rsid w:val="00903DBE"/>
    <w:rPr>
      <w:rFonts w:ascii="Book Antiqua" w:hAnsi="Book Antiqua" w:cs="Book Antiqua" w:hint="default"/>
      <w:color w:val="221E1F"/>
      <w:sz w:val="22"/>
      <w:szCs w:val="22"/>
    </w:rPr>
  </w:style>
  <w:style w:type="character" w:customStyle="1" w:styleId="reality">
    <w:name w:val="reality"/>
    <w:rsid w:val="00903DBE"/>
  </w:style>
  <w:style w:type="character" w:customStyle="1" w:styleId="text2">
    <w:name w:val="text2"/>
    <w:rsid w:val="00903DBE"/>
  </w:style>
  <w:style w:type="character" w:customStyle="1" w:styleId="StyleUnderlineChar2CharChar11pt">
    <w:name w:val="Style Underline Char2 Char Char + 11 pt"/>
    <w:rsid w:val="00903DBE"/>
    <w:rPr>
      <w:rFonts w:ascii="Times New Roman" w:hAnsi="Times New Roman" w:cs="Times New Roman" w:hint="default"/>
      <w:sz w:val="20"/>
      <w:u w:val="single"/>
    </w:rPr>
  </w:style>
  <w:style w:type="character" w:customStyle="1" w:styleId="StyleStyleBoldUnderline11pt">
    <w:name w:val="Style Style Bold Underline + 11 pt"/>
    <w:rsid w:val="00903DBE"/>
    <w:rPr>
      <w:b/>
      <w:bCs/>
      <w:sz w:val="20"/>
      <w:u w:val="single"/>
    </w:rPr>
  </w:style>
  <w:style w:type="character" w:customStyle="1" w:styleId="articlehead2">
    <w:name w:val="articlehead2"/>
    <w:rsid w:val="00903DBE"/>
  </w:style>
  <w:style w:type="character" w:customStyle="1" w:styleId="pronset">
    <w:name w:val="pronset"/>
    <w:rsid w:val="00903DBE"/>
  </w:style>
  <w:style w:type="character" w:customStyle="1" w:styleId="prondelim">
    <w:name w:val="prondelim"/>
    <w:rsid w:val="00903DBE"/>
  </w:style>
  <w:style w:type="character" w:customStyle="1" w:styleId="prontoggle">
    <w:name w:val="pron_toggle"/>
    <w:rsid w:val="00903DBE"/>
  </w:style>
  <w:style w:type="character" w:customStyle="1" w:styleId="boldface">
    <w:name w:val="boldface"/>
    <w:rsid w:val="00903DBE"/>
  </w:style>
  <w:style w:type="character" w:customStyle="1" w:styleId="secondary-bf">
    <w:name w:val="secondary-bf"/>
    <w:rsid w:val="00903DBE"/>
  </w:style>
  <w:style w:type="table" w:styleId="ColorfulGrid-Accent1">
    <w:name w:val="Colorful Grid Accent 1"/>
    <w:basedOn w:val="TableNormal"/>
    <w:link w:val="ColorfulGrid-Accent1Char"/>
    <w:uiPriority w:val="29"/>
    <w:unhideWhenUsed/>
    <w:rsid w:val="00903DB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903DBE"/>
    <w:rPr>
      <w:rFonts w:ascii="Times New Roman" w:hAnsi="Times New Roman" w:cs="Times New Roman" w:hint="default"/>
      <w:iCs/>
      <w:color w:val="000000"/>
      <w:sz w:val="16"/>
    </w:rPr>
  </w:style>
  <w:style w:type="character" w:customStyle="1" w:styleId="Boxout0">
    <w:name w:val="Boxout"/>
    <w:uiPriority w:val="1"/>
    <w:qFormat/>
    <w:rsid w:val="00903DB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903DBE"/>
  </w:style>
  <w:style w:type="character" w:customStyle="1" w:styleId="pg">
    <w:name w:val="pg"/>
    <w:rsid w:val="00903DBE"/>
  </w:style>
  <w:style w:type="character" w:customStyle="1" w:styleId="detailtitle">
    <w:name w:val="detailtitle"/>
    <w:rsid w:val="00903DBE"/>
  </w:style>
  <w:style w:type="character" w:customStyle="1" w:styleId="storydate">
    <w:name w:val="storydate"/>
    <w:rsid w:val="00903DBE"/>
  </w:style>
  <w:style w:type="character" w:customStyle="1" w:styleId="preloadwrap">
    <w:name w:val="preloadwrap"/>
    <w:rsid w:val="00903DBE"/>
  </w:style>
  <w:style w:type="character" w:customStyle="1" w:styleId="creditwrap">
    <w:name w:val="creditwrap"/>
    <w:rsid w:val="00903DBE"/>
  </w:style>
  <w:style w:type="character" w:customStyle="1" w:styleId="DefaultChar1">
    <w:name w:val="Default Char1"/>
    <w:rsid w:val="00903DBE"/>
    <w:rPr>
      <w:noProof w:val="0"/>
      <w:color w:val="000000"/>
      <w:lang w:val="en-US" w:eastAsia="en-US" w:bidi="ar-SA"/>
    </w:rPr>
  </w:style>
  <w:style w:type="character" w:customStyle="1" w:styleId="textunderlineChar0">
    <w:name w:val="text underline Char"/>
    <w:rsid w:val="00903DBE"/>
    <w:rPr>
      <w:sz w:val="24"/>
      <w:szCs w:val="22"/>
      <w:u w:val="thick"/>
      <w:lang w:val="en-US" w:eastAsia="en-US" w:bidi="ar-SA"/>
    </w:rPr>
  </w:style>
  <w:style w:type="character" w:customStyle="1" w:styleId="BoldChar">
    <w:name w:val="Bold Char"/>
    <w:rsid w:val="00903DBE"/>
    <w:rPr>
      <w:rFonts w:ascii="Times New Roman" w:eastAsia="Times New Roman" w:hAnsi="Times New Roman" w:cs="Times New Roman" w:hint="default"/>
      <w:b/>
      <w:bCs w:val="0"/>
      <w:szCs w:val="24"/>
    </w:rPr>
  </w:style>
  <w:style w:type="character" w:customStyle="1" w:styleId="pmterms31">
    <w:name w:val="pmterms31"/>
    <w:rsid w:val="00903DBE"/>
    <w:rPr>
      <w:b/>
      <w:bCs/>
      <w:i w:val="0"/>
      <w:iCs w:val="0"/>
      <w:color w:val="000000"/>
    </w:rPr>
  </w:style>
  <w:style w:type="character" w:customStyle="1" w:styleId="copyrightdescription">
    <w:name w:val="copyrightdescription"/>
    <w:rsid w:val="00903DBE"/>
  </w:style>
  <w:style w:type="character" w:customStyle="1" w:styleId="ft01">
    <w:name w:val="ft01"/>
    <w:rsid w:val="00903DBE"/>
    <w:rPr>
      <w:rFonts w:ascii="Times" w:hAnsi="Times" w:cs="Times" w:hint="default"/>
      <w:color w:val="000000"/>
      <w:sz w:val="14"/>
      <w:szCs w:val="14"/>
    </w:rPr>
  </w:style>
  <w:style w:type="character" w:customStyle="1" w:styleId="ft11">
    <w:name w:val="ft11"/>
    <w:rsid w:val="00903DBE"/>
    <w:rPr>
      <w:rFonts w:ascii="Times" w:hAnsi="Times" w:cs="Times" w:hint="default"/>
      <w:color w:val="000000"/>
      <w:sz w:val="17"/>
      <w:szCs w:val="17"/>
    </w:rPr>
  </w:style>
  <w:style w:type="character" w:customStyle="1" w:styleId="ft21">
    <w:name w:val="ft21"/>
    <w:rsid w:val="00903DBE"/>
    <w:rPr>
      <w:rFonts w:ascii="Times" w:hAnsi="Times" w:cs="Times" w:hint="default"/>
      <w:color w:val="000000"/>
      <w:sz w:val="15"/>
      <w:szCs w:val="15"/>
    </w:rPr>
  </w:style>
  <w:style w:type="character" w:customStyle="1" w:styleId="ft31">
    <w:name w:val="ft31"/>
    <w:rsid w:val="00903DBE"/>
    <w:rPr>
      <w:rFonts w:ascii="Times" w:hAnsi="Times" w:cs="Times" w:hint="default"/>
      <w:color w:val="000000"/>
      <w:sz w:val="15"/>
      <w:szCs w:val="15"/>
    </w:rPr>
  </w:style>
  <w:style w:type="character" w:customStyle="1" w:styleId="dquo">
    <w:name w:val="dquo"/>
    <w:rsid w:val="00903DBE"/>
  </w:style>
  <w:style w:type="character" w:customStyle="1" w:styleId="caps2">
    <w:name w:val="caps2"/>
    <w:rsid w:val="00903DBE"/>
  </w:style>
  <w:style w:type="character" w:customStyle="1" w:styleId="CardsFont12ptCharCharCharChar">
    <w:name w:val="Cards + Font: 12 pt Char Char Char Char"/>
    <w:rsid w:val="00903DBE"/>
    <w:rPr>
      <w:sz w:val="24"/>
      <w:szCs w:val="24"/>
      <w:u w:val="thick"/>
      <w:lang w:val="en-US" w:eastAsia="en-US" w:bidi="ar-SA"/>
    </w:rPr>
  </w:style>
  <w:style w:type="character" w:customStyle="1" w:styleId="ccs">
    <w:name w:val="c cs"/>
    <w:rsid w:val="00903DBE"/>
  </w:style>
  <w:style w:type="character" w:customStyle="1" w:styleId="UnderlinedEvChar">
    <w:name w:val="Underlined Ev Char"/>
    <w:rsid w:val="00903DBE"/>
    <w:rPr>
      <w:rFonts w:ascii="Times New Roman" w:eastAsia="Times New Roman" w:hAnsi="Times New Roman" w:cs="Times New Roman" w:hint="default"/>
      <w:szCs w:val="24"/>
      <w:u w:val="single"/>
    </w:rPr>
  </w:style>
  <w:style w:type="character" w:customStyle="1" w:styleId="dropshadow">
    <w:name w:val="dropshadow"/>
    <w:rsid w:val="00903DBE"/>
  </w:style>
  <w:style w:type="character" w:customStyle="1" w:styleId="d05ws">
    <w:name w:val="d05ws"/>
    <w:rsid w:val="00903DBE"/>
  </w:style>
  <w:style w:type="character" w:customStyle="1" w:styleId="rzibod">
    <w:name w:val="rzibod"/>
    <w:rsid w:val="00903DBE"/>
  </w:style>
  <w:style w:type="character" w:customStyle="1" w:styleId="StyleBold1">
    <w:name w:val="Style Bold1"/>
    <w:rsid w:val="00903DBE"/>
    <w:rPr>
      <w:rFonts w:ascii="Georgia" w:hAnsi="Georgia" w:hint="default"/>
      <w:b/>
      <w:bCs/>
      <w:sz w:val="22"/>
    </w:rPr>
  </w:style>
  <w:style w:type="character" w:customStyle="1" w:styleId="headertext">
    <w:name w:val="headertext"/>
    <w:rsid w:val="00903DBE"/>
  </w:style>
  <w:style w:type="character" w:customStyle="1" w:styleId="endnote-reference">
    <w:name w:val="endnote-reference"/>
    <w:rsid w:val="00903DBE"/>
  </w:style>
  <w:style w:type="character" w:customStyle="1" w:styleId="officialsname">
    <w:name w:val="official_s_name"/>
    <w:rsid w:val="00903DBE"/>
  </w:style>
  <w:style w:type="character" w:customStyle="1" w:styleId="audience">
    <w:name w:val="audience"/>
    <w:rsid w:val="00903DBE"/>
  </w:style>
  <w:style w:type="character" w:customStyle="1" w:styleId="A7">
    <w:name w:val="A7"/>
    <w:uiPriority w:val="99"/>
    <w:rsid w:val="00903DBE"/>
    <w:rPr>
      <w:rFonts w:ascii="Myriad Pro" w:hAnsi="Myriad Pro" w:cs="Myriad Pro" w:hint="default"/>
      <w:color w:val="0066B1"/>
      <w:sz w:val="22"/>
      <w:szCs w:val="22"/>
    </w:rPr>
  </w:style>
  <w:style w:type="character" w:customStyle="1" w:styleId="normalchar">
    <w:name w:val="normal__char"/>
    <w:rsid w:val="00903DBE"/>
  </w:style>
  <w:style w:type="character" w:customStyle="1" w:styleId="hyperlink002cheading0020100200028block0020title0029char">
    <w:name w:val="hyperlink_002cheading_00201_0020_0028block_0020title_0029__char"/>
    <w:rsid w:val="00903DBE"/>
  </w:style>
  <w:style w:type="character" w:customStyle="1" w:styleId="underline002cstyle0020bold0020underlinechar">
    <w:name w:val="underline_002cstyle_0020bold_0020underline__char"/>
    <w:rsid w:val="00903DBE"/>
  </w:style>
  <w:style w:type="character" w:customStyle="1" w:styleId="copyboldblack">
    <w:name w:val="copyboldblack"/>
    <w:rsid w:val="00903DBE"/>
  </w:style>
  <w:style w:type="character" w:customStyle="1" w:styleId="copybold">
    <w:name w:val="copybold"/>
    <w:rsid w:val="00903DBE"/>
  </w:style>
  <w:style w:type="character" w:customStyle="1" w:styleId="author-date0">
    <w:name w:val="author-date"/>
    <w:rsid w:val="00903DBE"/>
  </w:style>
  <w:style w:type="character" w:customStyle="1" w:styleId="hidden">
    <w:name w:val="hidden"/>
    <w:rsid w:val="00903DBE"/>
  </w:style>
  <w:style w:type="character" w:customStyle="1" w:styleId="articlebegin">
    <w:name w:val="articlebegin"/>
    <w:rsid w:val="00903DBE"/>
  </w:style>
  <w:style w:type="character" w:customStyle="1" w:styleId="mediaoverlay">
    <w:name w:val="mediaoverlay"/>
    <w:rsid w:val="00903DBE"/>
  </w:style>
  <w:style w:type="character" w:customStyle="1" w:styleId="blogcaption">
    <w:name w:val="blog_caption"/>
    <w:rsid w:val="00903DBE"/>
  </w:style>
  <w:style w:type="character" w:customStyle="1" w:styleId="commnet-abuzz">
    <w:name w:val="commnet-abuzz"/>
    <w:rsid w:val="00903DBE"/>
  </w:style>
  <w:style w:type="character" w:customStyle="1" w:styleId="fbconnectbuttontext">
    <w:name w:val="fbconnectbutton_text"/>
    <w:rsid w:val="00903DBE"/>
  </w:style>
  <w:style w:type="character" w:customStyle="1" w:styleId="fbsharecountinner">
    <w:name w:val="fb_share_count_inner"/>
    <w:rsid w:val="00903DBE"/>
  </w:style>
  <w:style w:type="character" w:customStyle="1" w:styleId="stbuttontext">
    <w:name w:val="stbuttontext"/>
    <w:rsid w:val="00903DBE"/>
  </w:style>
  <w:style w:type="character" w:customStyle="1" w:styleId="source">
    <w:name w:val="source"/>
    <w:rsid w:val="00903DBE"/>
  </w:style>
  <w:style w:type="character" w:customStyle="1" w:styleId="pubdate">
    <w:name w:val="pubdate"/>
    <w:rsid w:val="00903DBE"/>
  </w:style>
  <w:style w:type="character" w:customStyle="1" w:styleId="grey">
    <w:name w:val="grey"/>
    <w:rsid w:val="00903DBE"/>
  </w:style>
  <w:style w:type="character" w:customStyle="1" w:styleId="postdate">
    <w:name w:val="post_date"/>
    <w:rsid w:val="00903DBE"/>
  </w:style>
  <w:style w:type="character" w:customStyle="1" w:styleId="bdx">
    <w:name w:val="bdx"/>
    <w:rsid w:val="00903DBE"/>
  </w:style>
  <w:style w:type="character" w:customStyle="1" w:styleId="bdl">
    <w:name w:val="bdl"/>
    <w:rsid w:val="00903DBE"/>
  </w:style>
  <w:style w:type="character" w:customStyle="1" w:styleId="breadcrumbitemcurrent">
    <w:name w:val="breadcrumbitemcurrent"/>
    <w:rsid w:val="00903DBE"/>
  </w:style>
  <w:style w:type="character" w:customStyle="1" w:styleId="bbl">
    <w:name w:val="bbl"/>
    <w:rsid w:val="00903DBE"/>
  </w:style>
  <w:style w:type="character" w:customStyle="1" w:styleId="Date2">
    <w:name w:val="Date2"/>
    <w:rsid w:val="00903DBE"/>
  </w:style>
  <w:style w:type="character" w:customStyle="1" w:styleId="company">
    <w:name w:val="company"/>
    <w:rsid w:val="00903DBE"/>
  </w:style>
  <w:style w:type="character" w:customStyle="1" w:styleId="itxtnewhookspan">
    <w:name w:val="itxtnewhookspan"/>
    <w:rsid w:val="00903DBE"/>
  </w:style>
  <w:style w:type="character" w:customStyle="1" w:styleId="gstxthlt">
    <w:name w:val="gstxt_hlt"/>
    <w:rsid w:val="00903DBE"/>
  </w:style>
  <w:style w:type="character" w:customStyle="1" w:styleId="SubtleEmphasis1">
    <w:name w:val="Subtle Emphasis1"/>
    <w:uiPriority w:val="19"/>
    <w:qFormat/>
    <w:rsid w:val="00903DBE"/>
    <w:rPr>
      <w:rFonts w:ascii="Times New Roman" w:hAnsi="Times New Roman" w:cs="Times New Roman" w:hint="default"/>
      <w:b/>
      <w:bCs w:val="0"/>
      <w:iCs/>
      <w:color w:val="auto"/>
      <w:sz w:val="22"/>
    </w:rPr>
  </w:style>
  <w:style w:type="character" w:customStyle="1" w:styleId="StyleBoldRed">
    <w:name w:val="Style Bold Red"/>
    <w:rsid w:val="00903DBE"/>
    <w:rPr>
      <w:b/>
      <w:bCs/>
      <w:color w:val="auto"/>
    </w:rPr>
  </w:style>
  <w:style w:type="character" w:customStyle="1" w:styleId="StyleTimesNewRoman8pt">
    <w:name w:val="Style Times New Roman 8 pt"/>
    <w:rsid w:val="00903DBE"/>
    <w:rPr>
      <w:rFonts w:ascii="Georgia" w:hAnsi="Georgia" w:hint="default"/>
      <w:sz w:val="16"/>
    </w:rPr>
  </w:style>
  <w:style w:type="character" w:customStyle="1" w:styleId="StyleStyle7pt8pt">
    <w:name w:val="Style Style 7 pt + 8 pt"/>
    <w:rsid w:val="00903DBE"/>
    <w:rPr>
      <w:sz w:val="16"/>
    </w:rPr>
  </w:style>
  <w:style w:type="character" w:customStyle="1" w:styleId="StyleStyleThickunderlineBold1">
    <w:name w:val="Style Style Thick underline + Bold1"/>
    <w:rsid w:val="00903DBE"/>
    <w:rPr>
      <w:b/>
      <w:bCs/>
      <w:u w:val="thick"/>
    </w:rPr>
  </w:style>
  <w:style w:type="character" w:customStyle="1" w:styleId="StyleUnderline2">
    <w:name w:val="Style Underline2"/>
    <w:rsid w:val="00903DBE"/>
    <w:rPr>
      <w:u w:val="single"/>
    </w:rPr>
  </w:style>
  <w:style w:type="character" w:customStyle="1" w:styleId="ShrinkText">
    <w:name w:val="Shrink Text"/>
    <w:rsid w:val="00903DBE"/>
    <w:rPr>
      <w:sz w:val="16"/>
    </w:rPr>
  </w:style>
  <w:style w:type="character" w:customStyle="1" w:styleId="smallcaps">
    <w:name w:val="smallcaps"/>
    <w:rsid w:val="00903DBE"/>
  </w:style>
  <w:style w:type="character" w:customStyle="1" w:styleId="goldbldtext">
    <w:name w:val="goldbldtext"/>
    <w:rsid w:val="00903DBE"/>
  </w:style>
  <w:style w:type="character" w:customStyle="1" w:styleId="cardshighlight0">
    <w:name w:val="cardshighlight"/>
    <w:rsid w:val="00903DBE"/>
  </w:style>
  <w:style w:type="character" w:customStyle="1" w:styleId="cardsfont12pt1">
    <w:name w:val="cardsfont12pt"/>
    <w:rsid w:val="00903DBE"/>
  </w:style>
  <w:style w:type="character" w:customStyle="1" w:styleId="ft1">
    <w:name w:val="ft1"/>
    <w:rsid w:val="00903DBE"/>
  </w:style>
  <w:style w:type="character" w:customStyle="1" w:styleId="ft6">
    <w:name w:val="ft6"/>
    <w:rsid w:val="00903DBE"/>
  </w:style>
  <w:style w:type="character" w:customStyle="1" w:styleId="kicker">
    <w:name w:val="kicker"/>
    <w:rsid w:val="00903DBE"/>
  </w:style>
  <w:style w:type="character" w:customStyle="1" w:styleId="backcontent">
    <w:name w:val="backcontent"/>
    <w:rsid w:val="00903DBE"/>
  </w:style>
  <w:style w:type="character" w:customStyle="1" w:styleId="daystmp">
    <w:name w:val="daystmp"/>
    <w:rsid w:val="00903DBE"/>
  </w:style>
  <w:style w:type="character" w:customStyle="1" w:styleId="cardsfont12ptchar">
    <w:name w:val="cardsfont12ptchar"/>
    <w:rsid w:val="00903DBE"/>
  </w:style>
  <w:style w:type="character" w:customStyle="1" w:styleId="gal">
    <w:name w:val="gal"/>
    <w:rsid w:val="00903DBE"/>
  </w:style>
  <w:style w:type="character" w:customStyle="1" w:styleId="submitted">
    <w:name w:val="submitted"/>
    <w:rsid w:val="00903DBE"/>
  </w:style>
  <w:style w:type="character" w:customStyle="1" w:styleId="imagedateline">
    <w:name w:val="image_dateline"/>
    <w:rsid w:val="00903DBE"/>
  </w:style>
  <w:style w:type="character" w:customStyle="1" w:styleId="authordatecharchar">
    <w:name w:val="authordatecharchar"/>
    <w:rsid w:val="00903DBE"/>
  </w:style>
  <w:style w:type="character" w:customStyle="1" w:styleId="style1char0">
    <w:name w:val="style1char"/>
    <w:rsid w:val="00903DBE"/>
  </w:style>
  <w:style w:type="character" w:customStyle="1" w:styleId="tagcharchar0">
    <w:name w:val="tagcharchar"/>
    <w:rsid w:val="00903DBE"/>
  </w:style>
  <w:style w:type="character" w:customStyle="1" w:styleId="underlinedcharchar2">
    <w:name w:val="underlinedcharchar"/>
    <w:rsid w:val="00903DBE"/>
  </w:style>
  <w:style w:type="character" w:customStyle="1" w:styleId="BoxedChar">
    <w:name w:val="Boxed Char"/>
    <w:rsid w:val="00903DBE"/>
    <w:rPr>
      <w:rFonts w:ascii="Arial Narrow" w:hAnsi="Arial Narrow" w:hint="default"/>
      <w:b/>
      <w:bCs w:val="0"/>
      <w:sz w:val="18"/>
      <w:bdr w:val="single" w:sz="6" w:space="0" w:color="auto" w:frame="1"/>
    </w:rPr>
  </w:style>
  <w:style w:type="character" w:customStyle="1" w:styleId="Style11ptUnderline2">
    <w:name w:val="Style 11 pt Underline2"/>
    <w:rsid w:val="00903DBE"/>
    <w:rPr>
      <w:sz w:val="20"/>
      <w:u w:val="single"/>
    </w:rPr>
  </w:style>
  <w:style w:type="character" w:customStyle="1" w:styleId="Style11ptBoldUnderline2">
    <w:name w:val="Style 11 pt Bold Underline2"/>
    <w:rsid w:val="00903DBE"/>
    <w:rPr>
      <w:b/>
      <w:bCs/>
      <w:sz w:val="20"/>
      <w:u w:val="single"/>
    </w:rPr>
  </w:style>
  <w:style w:type="character" w:customStyle="1" w:styleId="nw">
    <w:name w:val="nw"/>
    <w:rsid w:val="00903DBE"/>
  </w:style>
  <w:style w:type="character" w:customStyle="1" w:styleId="Styleunderline11ptBoldBorderSinglesolidlineAuto">
    <w:name w:val="Style underline + 11 pt Bold Border: : (Single solid line Auto ..."/>
    <w:rsid w:val="00903DBE"/>
    <w:rPr>
      <w:b/>
      <w:bCs/>
      <w:sz w:val="20"/>
      <w:u w:val="single"/>
      <w:bdr w:val="single" w:sz="4" w:space="0" w:color="auto" w:frame="1"/>
    </w:rPr>
  </w:style>
  <w:style w:type="character" w:customStyle="1" w:styleId="cardCharCharChar1">
    <w:name w:val="card Char Char Char1"/>
    <w:rsid w:val="00903DBE"/>
    <w:rPr>
      <w:lang w:val="en-US" w:eastAsia="en-US" w:bidi="ar-SA"/>
    </w:rPr>
  </w:style>
  <w:style w:type="character" w:customStyle="1" w:styleId="authors1">
    <w:name w:val="authors1"/>
    <w:rsid w:val="00903DBE"/>
    <w:rPr>
      <w:rFonts w:ascii="Verdana" w:hAnsi="Verdana" w:hint="default"/>
      <w:b/>
      <w:bCs/>
      <w:color w:val="006699"/>
      <w:sz w:val="20"/>
      <w:szCs w:val="20"/>
    </w:rPr>
  </w:style>
  <w:style w:type="character" w:customStyle="1" w:styleId="headlinesectionlarge">
    <w:name w:val="headline_section_large"/>
    <w:rsid w:val="00903DBE"/>
  </w:style>
  <w:style w:type="character" w:customStyle="1" w:styleId="Styleunderline11ptBlack">
    <w:name w:val="Style underline + 11 pt Black"/>
    <w:rsid w:val="00903DBE"/>
    <w:rPr>
      <w:color w:val="000000"/>
      <w:sz w:val="20"/>
      <w:u w:val="single"/>
    </w:rPr>
  </w:style>
  <w:style w:type="character" w:customStyle="1" w:styleId="Styleunderline11ptBoldBlack">
    <w:name w:val="Style underline + 11 pt Bold Black"/>
    <w:rsid w:val="00903DBE"/>
    <w:rPr>
      <w:b/>
      <w:bCs/>
      <w:color w:val="000000"/>
      <w:sz w:val="20"/>
      <w:u w:val="single"/>
    </w:rPr>
  </w:style>
  <w:style w:type="character" w:customStyle="1" w:styleId="Style11ptBoldBlackUnderline">
    <w:name w:val="Style 11 pt Bold Black Underline"/>
    <w:rsid w:val="00903DBE"/>
    <w:rPr>
      <w:b/>
      <w:bCs/>
      <w:color w:val="000000"/>
      <w:sz w:val="20"/>
      <w:u w:val="single"/>
    </w:rPr>
  </w:style>
  <w:style w:type="character" w:customStyle="1" w:styleId="Style11ptBoldBlackUnderlineBorderSinglesolidline">
    <w:name w:val="Style 11 pt Bold Black Underline Border: : (Single solid line ..."/>
    <w:rsid w:val="00903DBE"/>
    <w:rPr>
      <w:b/>
      <w:bCs/>
      <w:color w:val="000000"/>
      <w:sz w:val="20"/>
      <w:u w:val="single"/>
      <w:bdr w:val="single" w:sz="4" w:space="0" w:color="auto" w:frame="1"/>
    </w:rPr>
  </w:style>
  <w:style w:type="character" w:customStyle="1" w:styleId="StyleLatinMeridien-Italic11ptItalicUnderline">
    <w:name w:val="Style (Latin) Meridien-Italic 11 pt Italic Underline"/>
    <w:rsid w:val="00903DBE"/>
    <w:rPr>
      <w:rFonts w:ascii="Meridien-Italic" w:hAnsi="Meridien-Italic" w:hint="default"/>
      <w:i/>
      <w:iCs/>
      <w:sz w:val="20"/>
      <w:u w:val="single"/>
    </w:rPr>
  </w:style>
  <w:style w:type="character" w:customStyle="1" w:styleId="Citation-AuthorDate">
    <w:name w:val="Citation - Author/Date"/>
    <w:rsid w:val="00903DBE"/>
    <w:rPr>
      <w:b/>
      <w:bCs w:val="0"/>
      <w:smallCaps/>
      <w:sz w:val="24"/>
      <w:u w:val="single"/>
    </w:rPr>
  </w:style>
  <w:style w:type="character" w:customStyle="1" w:styleId="underlinestylechar0">
    <w:name w:val="underlinestylechar"/>
    <w:rsid w:val="00903DBE"/>
  </w:style>
  <w:style w:type="character" w:customStyle="1" w:styleId="highlight">
    <w:name w:val="highlight"/>
    <w:rsid w:val="00903DBE"/>
  </w:style>
  <w:style w:type="character" w:customStyle="1" w:styleId="DottedUnderline0">
    <w:name w:val="Dotted Underline"/>
    <w:rsid w:val="00903DBE"/>
    <w:rPr>
      <w:rFonts w:ascii="Times New Roman" w:hAnsi="Times New Roman" w:cs="Times New Roman" w:hint="default"/>
      <w:sz w:val="20"/>
      <w:u w:val="dottedHeavy"/>
    </w:rPr>
  </w:style>
  <w:style w:type="character" w:customStyle="1" w:styleId="titleauthoretc">
    <w:name w:val="titleauthoretc"/>
    <w:rsid w:val="00903DBE"/>
  </w:style>
  <w:style w:type="character" w:customStyle="1" w:styleId="labeltext">
    <w:name w:val="labeltext"/>
    <w:rsid w:val="00903DBE"/>
  </w:style>
  <w:style w:type="character" w:customStyle="1" w:styleId="viewlink">
    <w:name w:val="viewlink"/>
    <w:rsid w:val="00903DBE"/>
  </w:style>
  <w:style w:type="character" w:customStyle="1" w:styleId="share">
    <w:name w:val="share"/>
    <w:rsid w:val="00903DBE"/>
  </w:style>
  <w:style w:type="character" w:customStyle="1" w:styleId="inlinkchart">
    <w:name w:val="inlink_chart"/>
    <w:rsid w:val="00903DBE"/>
  </w:style>
  <w:style w:type="character" w:customStyle="1" w:styleId="underLight">
    <w:name w:val="underLight"/>
    <w:uiPriority w:val="1"/>
    <w:qFormat/>
    <w:rsid w:val="00903DB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903DBE"/>
  </w:style>
  <w:style w:type="character" w:customStyle="1" w:styleId="author-rss">
    <w:name w:val="author-rss"/>
    <w:rsid w:val="00903DBE"/>
  </w:style>
  <w:style w:type="character" w:customStyle="1" w:styleId="fbsharecountwrapper">
    <w:name w:val="fb_share_count_wrapper"/>
    <w:rsid w:val="00903DBE"/>
  </w:style>
  <w:style w:type="character" w:customStyle="1" w:styleId="fbbuttontext">
    <w:name w:val="fb_button_text"/>
    <w:rsid w:val="00903DBE"/>
  </w:style>
  <w:style w:type="character" w:customStyle="1" w:styleId="hw">
    <w:name w:val="hw"/>
    <w:rsid w:val="00903DBE"/>
  </w:style>
  <w:style w:type="character" w:customStyle="1" w:styleId="linktotop">
    <w:name w:val="linktotop"/>
    <w:rsid w:val="00903DBE"/>
  </w:style>
  <w:style w:type="character" w:customStyle="1" w:styleId="maintextbldleft">
    <w:name w:val="maintextbldleft"/>
    <w:rsid w:val="00903DBE"/>
  </w:style>
  <w:style w:type="character" w:customStyle="1" w:styleId="maintextleft">
    <w:name w:val="maintextleft"/>
    <w:rsid w:val="00903DBE"/>
  </w:style>
  <w:style w:type="character" w:customStyle="1" w:styleId="descriptionstyle1block">
    <w:name w:val="description style1 block"/>
    <w:rsid w:val="00903DBE"/>
  </w:style>
  <w:style w:type="character" w:customStyle="1" w:styleId="gutter-right-1">
    <w:name w:val="gutter-right-1"/>
    <w:basedOn w:val="DefaultParagraphFont"/>
    <w:rsid w:val="00903DBE"/>
  </w:style>
  <w:style w:type="character" w:customStyle="1" w:styleId="ssl3">
    <w:name w:val="ss_l3"/>
    <w:rsid w:val="00903DBE"/>
  </w:style>
  <w:style w:type="character" w:customStyle="1" w:styleId="FontStyle39">
    <w:name w:val="Font Style39"/>
    <w:uiPriority w:val="99"/>
    <w:rsid w:val="00903DBE"/>
    <w:rPr>
      <w:rFonts w:ascii="Constantia" w:hAnsi="Constantia" w:cs="Constantia" w:hint="default"/>
      <w:b/>
      <w:bCs/>
      <w:sz w:val="18"/>
      <w:szCs w:val="18"/>
    </w:rPr>
  </w:style>
  <w:style w:type="character" w:customStyle="1" w:styleId="6">
    <w:name w:val="6"/>
    <w:rsid w:val="00903DBE"/>
    <w:rPr>
      <w:rFonts w:ascii="Arial" w:hAnsi="Arial" w:cs="Arial" w:hint="default"/>
      <w:bCs/>
      <w:sz w:val="20"/>
      <w:u w:val="single"/>
      <w:lang w:val="en-US" w:eastAsia="en-US" w:bidi="ar-SA"/>
    </w:rPr>
  </w:style>
  <w:style w:type="character" w:customStyle="1" w:styleId="Header11">
    <w:name w:val="Header11"/>
    <w:rsid w:val="00903DBE"/>
  </w:style>
  <w:style w:type="character" w:customStyle="1" w:styleId="posa">
    <w:name w:val="pos(a)"/>
    <w:basedOn w:val="DefaultParagraphFont"/>
    <w:rsid w:val="00903DBE"/>
  </w:style>
  <w:style w:type="character" w:customStyle="1" w:styleId="u-hiddeninnarrowenv">
    <w:name w:val="u-hiddeninnarrowenv"/>
    <w:basedOn w:val="DefaultParagraphFont"/>
    <w:rsid w:val="00903DBE"/>
  </w:style>
  <w:style w:type="character" w:customStyle="1" w:styleId="followbutton-bird">
    <w:name w:val="followbutton-bird"/>
    <w:basedOn w:val="DefaultParagraphFont"/>
    <w:rsid w:val="00903DBE"/>
  </w:style>
  <w:style w:type="character" w:customStyle="1" w:styleId="tweetauthor-name">
    <w:name w:val="tweetauthor-name"/>
    <w:basedOn w:val="DefaultParagraphFont"/>
    <w:rsid w:val="00903DBE"/>
  </w:style>
  <w:style w:type="character" w:customStyle="1" w:styleId="tweetauthor-verifiedbadge">
    <w:name w:val="tweetauthor-verifiedbadge"/>
    <w:basedOn w:val="DefaultParagraphFont"/>
    <w:rsid w:val="00903DBE"/>
  </w:style>
  <w:style w:type="character" w:customStyle="1" w:styleId="tweetauthor-screenname">
    <w:name w:val="tweetauthor-screenname"/>
    <w:basedOn w:val="DefaultParagraphFont"/>
    <w:rsid w:val="00903DBE"/>
  </w:style>
  <w:style w:type="character" w:customStyle="1" w:styleId="u-hiddenvisually">
    <w:name w:val="u-hiddenvisually"/>
    <w:basedOn w:val="DefaultParagraphFont"/>
    <w:rsid w:val="00903DBE"/>
  </w:style>
  <w:style w:type="character" w:customStyle="1" w:styleId="tweetaction-stat">
    <w:name w:val="tweetaction-stat"/>
    <w:basedOn w:val="DefaultParagraphFont"/>
    <w:rsid w:val="00903DBE"/>
  </w:style>
  <w:style w:type="character" w:customStyle="1" w:styleId="related">
    <w:name w:val="related"/>
    <w:basedOn w:val="DefaultParagraphFont"/>
    <w:rsid w:val="00903DBE"/>
  </w:style>
  <w:style w:type="character" w:customStyle="1" w:styleId="related-content">
    <w:name w:val="related-content"/>
    <w:basedOn w:val="DefaultParagraphFont"/>
    <w:rsid w:val="00903DBE"/>
  </w:style>
  <w:style w:type="character" w:customStyle="1" w:styleId="name-of-author">
    <w:name w:val="name-of-author"/>
    <w:basedOn w:val="DefaultParagraphFont"/>
    <w:rsid w:val="00903DBE"/>
  </w:style>
  <w:style w:type="character" w:customStyle="1" w:styleId="first-name">
    <w:name w:val="first-name"/>
    <w:basedOn w:val="DefaultParagraphFont"/>
    <w:rsid w:val="00903DBE"/>
  </w:style>
  <w:style w:type="character" w:customStyle="1" w:styleId="last-name">
    <w:name w:val="last-name"/>
    <w:basedOn w:val="DefaultParagraphFont"/>
    <w:rsid w:val="00903DBE"/>
  </w:style>
  <w:style w:type="character" w:customStyle="1" w:styleId="caption10">
    <w:name w:val="caption1"/>
    <w:basedOn w:val="DefaultParagraphFont"/>
    <w:rsid w:val="00903DBE"/>
  </w:style>
  <w:style w:type="character" w:customStyle="1" w:styleId="recirc-text">
    <w:name w:val="&quot;recirc-text”"/>
    <w:basedOn w:val="DefaultParagraphFont"/>
    <w:rsid w:val="00903DBE"/>
  </w:style>
  <w:style w:type="character" w:customStyle="1" w:styleId="video-icon">
    <w:name w:val="video-icon"/>
    <w:basedOn w:val="DefaultParagraphFont"/>
    <w:rsid w:val="00903DBE"/>
  </w:style>
  <w:style w:type="character" w:customStyle="1" w:styleId="powa-shot-play-btn-text">
    <w:name w:val="powa-shot-play-btn-text"/>
    <w:basedOn w:val="DefaultParagraphFont"/>
    <w:rsid w:val="00903DBE"/>
  </w:style>
  <w:style w:type="character" w:customStyle="1" w:styleId="powa-shot-click">
    <w:name w:val="powa-shot-click"/>
    <w:basedOn w:val="DefaultParagraphFont"/>
    <w:rsid w:val="00903DBE"/>
  </w:style>
  <w:style w:type="character" w:customStyle="1" w:styleId="wpv-blurb">
    <w:name w:val="wpv-blurb"/>
    <w:basedOn w:val="DefaultParagraphFont"/>
    <w:rsid w:val="00903DBE"/>
  </w:style>
  <w:style w:type="character" w:customStyle="1" w:styleId="pb-caption">
    <w:name w:val="pb-caption"/>
    <w:basedOn w:val="DefaultParagraphFont"/>
    <w:rsid w:val="00903DBE"/>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903DBE"/>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903DBE"/>
    <w:rPr>
      <w:vertAlign w:val="baseline"/>
    </w:rPr>
  </w:style>
  <w:style w:type="character" w:customStyle="1" w:styleId="Heading7Char1">
    <w:name w:val="Heading 7 Char1"/>
    <w:basedOn w:val="DefaultParagraphFont"/>
    <w:semiHidden/>
    <w:rsid w:val="00903DBE"/>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903DB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903DB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903DBE"/>
    <w:rPr>
      <w:rFonts w:ascii="Calibri" w:hAnsi="Calibri" w:cs="Calibri"/>
    </w:rPr>
  </w:style>
  <w:style w:type="numbering" w:customStyle="1" w:styleId="NoList2">
    <w:name w:val="No List2"/>
    <w:next w:val="NoList"/>
    <w:uiPriority w:val="99"/>
    <w:semiHidden/>
    <w:unhideWhenUsed/>
    <w:rsid w:val="00903DBE"/>
  </w:style>
  <w:style w:type="numbering" w:customStyle="1" w:styleId="NoList3">
    <w:name w:val="No List3"/>
    <w:next w:val="NoList"/>
    <w:uiPriority w:val="99"/>
    <w:semiHidden/>
    <w:unhideWhenUsed/>
    <w:rsid w:val="00903DBE"/>
  </w:style>
  <w:style w:type="numbering" w:customStyle="1" w:styleId="NoList4">
    <w:name w:val="No List4"/>
    <w:next w:val="NoList"/>
    <w:uiPriority w:val="99"/>
    <w:semiHidden/>
    <w:unhideWhenUsed/>
    <w:rsid w:val="00903DBE"/>
  </w:style>
  <w:style w:type="numbering" w:customStyle="1" w:styleId="NoList5">
    <w:name w:val="No List5"/>
    <w:next w:val="NoList"/>
    <w:semiHidden/>
    <w:unhideWhenUsed/>
    <w:rsid w:val="00903DBE"/>
  </w:style>
  <w:style w:type="paragraph" w:styleId="BlockText">
    <w:name w:val="Block Text"/>
    <w:basedOn w:val="Normal"/>
    <w:rsid w:val="00903DBE"/>
    <w:pPr>
      <w:ind w:left="229" w:right="229"/>
    </w:pPr>
    <w:rPr>
      <w:rFonts w:ascii="Verdana" w:eastAsia="Times New Roman" w:hAnsi="Verdana" w:cs="Calibri"/>
      <w:sz w:val="16"/>
      <w:szCs w:val="20"/>
    </w:rPr>
  </w:style>
  <w:style w:type="paragraph" w:styleId="NormalIndent">
    <w:name w:val="Normal Indent"/>
    <w:basedOn w:val="Normal"/>
    <w:rsid w:val="00903DBE"/>
    <w:pPr>
      <w:ind w:left="720"/>
    </w:pPr>
    <w:rPr>
      <w:rFonts w:eastAsia="Times New Roman" w:cs="Calibri"/>
      <w:szCs w:val="20"/>
    </w:rPr>
  </w:style>
  <w:style w:type="paragraph" w:styleId="EnvelopeReturn">
    <w:name w:val="envelope return"/>
    <w:basedOn w:val="Normal"/>
    <w:rsid w:val="00903DBE"/>
    <w:rPr>
      <w:rFonts w:eastAsia="Times New Roman" w:cs="Calibri"/>
      <w:sz w:val="24"/>
      <w:szCs w:val="20"/>
    </w:rPr>
  </w:style>
  <w:style w:type="paragraph" w:styleId="EnvelopeAddress">
    <w:name w:val="envelope address"/>
    <w:basedOn w:val="Normal"/>
    <w:rsid w:val="00903DBE"/>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903DBE"/>
  </w:style>
  <w:style w:type="numbering" w:customStyle="1" w:styleId="NoList7">
    <w:name w:val="No List7"/>
    <w:next w:val="NoList"/>
    <w:semiHidden/>
    <w:unhideWhenUsed/>
    <w:rsid w:val="00903DBE"/>
  </w:style>
  <w:style w:type="paragraph" w:styleId="ListBullet">
    <w:name w:val="List Bullet"/>
    <w:basedOn w:val="Normal"/>
    <w:link w:val="ListBulletChar"/>
    <w:uiPriority w:val="99"/>
    <w:unhideWhenUsed/>
    <w:rsid w:val="00903DBE"/>
    <w:pPr>
      <w:tabs>
        <w:tab w:val="num" w:pos="360"/>
      </w:tabs>
      <w:ind w:left="360" w:hanging="360"/>
      <w:contextualSpacing/>
    </w:pPr>
    <w:rPr>
      <w:rFonts w:eastAsia="Calibri" w:cs="Calibri"/>
    </w:rPr>
  </w:style>
  <w:style w:type="table" w:styleId="MediumGrid1">
    <w:name w:val="Medium Grid 1"/>
    <w:basedOn w:val="TableNormal"/>
    <w:uiPriority w:val="67"/>
    <w:rsid w:val="00903DBE"/>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903DBE"/>
    <w:rPr>
      <w:rFonts w:ascii="Arial Narrow" w:eastAsia="SimSun" w:hAnsi="Arial Narrow" w:cs="Calibri"/>
      <w:sz w:val="20"/>
      <w:szCs w:val="22"/>
    </w:rPr>
  </w:style>
  <w:style w:type="numbering" w:customStyle="1" w:styleId="NoList11">
    <w:name w:val="No List11"/>
    <w:next w:val="NoList"/>
    <w:uiPriority w:val="99"/>
    <w:semiHidden/>
    <w:unhideWhenUsed/>
    <w:rsid w:val="00903DBE"/>
  </w:style>
  <w:style w:type="numbering" w:customStyle="1" w:styleId="NoList111">
    <w:name w:val="No List111"/>
    <w:next w:val="NoList"/>
    <w:uiPriority w:val="99"/>
    <w:semiHidden/>
    <w:unhideWhenUsed/>
    <w:rsid w:val="00903DBE"/>
  </w:style>
  <w:style w:type="numbering" w:customStyle="1" w:styleId="NoList1111">
    <w:name w:val="No List1111"/>
    <w:next w:val="NoList"/>
    <w:uiPriority w:val="99"/>
    <w:semiHidden/>
    <w:unhideWhenUsed/>
    <w:rsid w:val="00903DBE"/>
  </w:style>
  <w:style w:type="numbering" w:customStyle="1" w:styleId="NoList11111">
    <w:name w:val="No List11111"/>
    <w:next w:val="NoList"/>
    <w:uiPriority w:val="99"/>
    <w:semiHidden/>
    <w:unhideWhenUsed/>
    <w:rsid w:val="00903DBE"/>
  </w:style>
  <w:style w:type="numbering" w:customStyle="1" w:styleId="NoList111111">
    <w:name w:val="No List111111"/>
    <w:next w:val="NoList"/>
    <w:uiPriority w:val="99"/>
    <w:semiHidden/>
    <w:unhideWhenUsed/>
    <w:rsid w:val="00903DBE"/>
  </w:style>
  <w:style w:type="numbering" w:customStyle="1" w:styleId="NoList1111111">
    <w:name w:val="No List1111111"/>
    <w:next w:val="NoList"/>
    <w:uiPriority w:val="99"/>
    <w:semiHidden/>
    <w:unhideWhenUsed/>
    <w:rsid w:val="00903DBE"/>
  </w:style>
  <w:style w:type="numbering" w:customStyle="1" w:styleId="NoList11111111">
    <w:name w:val="No List11111111"/>
    <w:next w:val="NoList"/>
    <w:uiPriority w:val="99"/>
    <w:semiHidden/>
    <w:unhideWhenUsed/>
    <w:rsid w:val="00903DBE"/>
  </w:style>
  <w:style w:type="numbering" w:customStyle="1" w:styleId="NoList111111111">
    <w:name w:val="No List111111111"/>
    <w:next w:val="NoList"/>
    <w:uiPriority w:val="99"/>
    <w:semiHidden/>
    <w:unhideWhenUsed/>
    <w:rsid w:val="00903DBE"/>
  </w:style>
  <w:style w:type="numbering" w:customStyle="1" w:styleId="NoList1111111111">
    <w:name w:val="No List1111111111"/>
    <w:next w:val="NoList"/>
    <w:uiPriority w:val="99"/>
    <w:semiHidden/>
    <w:unhideWhenUsed/>
    <w:rsid w:val="00903DBE"/>
  </w:style>
  <w:style w:type="numbering" w:customStyle="1" w:styleId="NoList11111111111">
    <w:name w:val="No List11111111111"/>
    <w:next w:val="NoList"/>
    <w:uiPriority w:val="99"/>
    <w:semiHidden/>
    <w:unhideWhenUsed/>
    <w:rsid w:val="00903DBE"/>
  </w:style>
  <w:style w:type="numbering" w:customStyle="1" w:styleId="NoList111111111111">
    <w:name w:val="No List111111111111"/>
    <w:next w:val="NoList"/>
    <w:uiPriority w:val="99"/>
    <w:semiHidden/>
    <w:unhideWhenUsed/>
    <w:rsid w:val="00903DBE"/>
  </w:style>
  <w:style w:type="numbering" w:customStyle="1" w:styleId="NoList1111111111111">
    <w:name w:val="No List1111111111111"/>
    <w:next w:val="NoList"/>
    <w:uiPriority w:val="99"/>
    <w:semiHidden/>
    <w:unhideWhenUsed/>
    <w:rsid w:val="00903DBE"/>
  </w:style>
  <w:style w:type="numbering" w:customStyle="1" w:styleId="NoList11111111111111">
    <w:name w:val="No List11111111111111"/>
    <w:next w:val="NoList"/>
    <w:uiPriority w:val="99"/>
    <w:semiHidden/>
    <w:unhideWhenUsed/>
    <w:rsid w:val="00903DBE"/>
  </w:style>
  <w:style w:type="numbering" w:customStyle="1" w:styleId="NoList111111111111111">
    <w:name w:val="No List111111111111111"/>
    <w:next w:val="NoList"/>
    <w:uiPriority w:val="99"/>
    <w:semiHidden/>
    <w:unhideWhenUsed/>
    <w:rsid w:val="00903DBE"/>
  </w:style>
  <w:style w:type="numbering" w:customStyle="1" w:styleId="NoList1111111111111111">
    <w:name w:val="No List1111111111111111"/>
    <w:next w:val="NoList"/>
    <w:uiPriority w:val="99"/>
    <w:semiHidden/>
    <w:unhideWhenUsed/>
    <w:rsid w:val="00903DBE"/>
  </w:style>
  <w:style w:type="numbering" w:customStyle="1" w:styleId="NoList11111111111111111">
    <w:name w:val="No List11111111111111111"/>
    <w:next w:val="NoList"/>
    <w:uiPriority w:val="99"/>
    <w:semiHidden/>
    <w:unhideWhenUsed/>
    <w:rsid w:val="00903DBE"/>
  </w:style>
  <w:style w:type="character" w:customStyle="1" w:styleId="FontStyle220">
    <w:name w:val="Font Style220"/>
    <w:basedOn w:val="DefaultParagraphFont"/>
    <w:uiPriority w:val="99"/>
    <w:rsid w:val="00903DBE"/>
    <w:rPr>
      <w:rFonts w:ascii="Candara" w:hAnsi="Candara" w:cs="Candara" w:hint="default"/>
      <w:i/>
      <w:iCs/>
      <w:sz w:val="18"/>
      <w:szCs w:val="18"/>
    </w:rPr>
  </w:style>
  <w:style w:type="character" w:customStyle="1" w:styleId="FontStyle290">
    <w:name w:val="Font Style290"/>
    <w:basedOn w:val="DefaultParagraphFont"/>
    <w:uiPriority w:val="99"/>
    <w:rsid w:val="00903DB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03DBE"/>
    <w:rPr>
      <w:rFonts w:ascii="Arial" w:hAnsi="Arial" w:cs="Arial"/>
      <w:b/>
      <w:bCs/>
      <w:sz w:val="16"/>
      <w:szCs w:val="16"/>
    </w:rPr>
  </w:style>
  <w:style w:type="paragraph" w:customStyle="1" w:styleId="analytic">
    <w:name w:val="analytic"/>
    <w:basedOn w:val="Normal"/>
    <w:link w:val="analyticChar"/>
    <w:uiPriority w:val="4"/>
    <w:qFormat/>
    <w:rsid w:val="00903DBE"/>
    <w:pPr>
      <w:spacing w:before="120"/>
    </w:pPr>
    <w:rPr>
      <w:rFonts w:cs="Calibri"/>
      <w:b/>
      <w:sz w:val="20"/>
    </w:rPr>
  </w:style>
  <w:style w:type="character" w:customStyle="1" w:styleId="analyticChar">
    <w:name w:val="analytic Char"/>
    <w:basedOn w:val="DefaultParagraphFont"/>
    <w:link w:val="analytic"/>
    <w:uiPriority w:val="4"/>
    <w:rsid w:val="00903DBE"/>
    <w:rPr>
      <w:rFonts w:ascii="Calibri" w:hAnsi="Calibri" w:cs="Calibri"/>
      <w:b/>
      <w:sz w:val="20"/>
    </w:rPr>
  </w:style>
  <w:style w:type="character" w:customStyle="1" w:styleId="m-5498913268213319940gmail-styleunderline">
    <w:name w:val="m_-5498913268213319940gmail-styleunderline"/>
    <w:basedOn w:val="DefaultParagraphFont"/>
    <w:rsid w:val="00903DBE"/>
  </w:style>
  <w:style w:type="paragraph" w:customStyle="1" w:styleId="speakable">
    <w:name w:val="speakable"/>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903DBE"/>
  </w:style>
  <w:style w:type="character" w:customStyle="1" w:styleId="copyright">
    <w:name w:val="copyright"/>
    <w:basedOn w:val="DefaultParagraphFont"/>
    <w:rsid w:val="00903DBE"/>
  </w:style>
  <w:style w:type="character" w:customStyle="1" w:styleId="TagCharCharCharChar">
    <w:name w:val="Tag Char Char Char Char"/>
    <w:basedOn w:val="DefaultParagraphFont"/>
    <w:rsid w:val="00903DBE"/>
    <w:rPr>
      <w:rFonts w:ascii="Calibri" w:hAnsi="Calibri" w:cs="Calibri"/>
      <w:b/>
      <w:sz w:val="24"/>
    </w:rPr>
  </w:style>
  <w:style w:type="paragraph" w:customStyle="1" w:styleId="g-body">
    <w:name w:val="g-body"/>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903DBE"/>
    <w:pPr>
      <w:spacing w:before="100" w:beforeAutospacing="1" w:after="100" w:afterAutospacing="1"/>
    </w:pPr>
    <w:rPr>
      <w:rFonts w:cs="Calibri"/>
      <w:sz w:val="24"/>
    </w:rPr>
  </w:style>
  <w:style w:type="paragraph" w:customStyle="1" w:styleId="style41">
    <w:name w:val="style4"/>
    <w:basedOn w:val="Normal"/>
    <w:uiPriority w:val="99"/>
    <w:qFormat/>
    <w:rsid w:val="00903DBE"/>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903DBE"/>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903DBE"/>
  </w:style>
  <w:style w:type="character" w:customStyle="1" w:styleId="UL-Bold">
    <w:name w:val="UL-Bold"/>
    <w:basedOn w:val="DefaultParagraphFont"/>
    <w:rsid w:val="00903DBE"/>
    <w:rPr>
      <w:u w:val="thick"/>
    </w:rPr>
  </w:style>
  <w:style w:type="character" w:customStyle="1" w:styleId="UL-None">
    <w:name w:val="UL-None"/>
    <w:basedOn w:val="DefaultParagraphFont"/>
    <w:rsid w:val="00903DBE"/>
    <w:rPr>
      <w:strike w:val="0"/>
      <w:dstrike w:val="0"/>
      <w:u w:val="none"/>
      <w:effect w:val="none"/>
    </w:rPr>
  </w:style>
  <w:style w:type="character" w:customStyle="1" w:styleId="gl">
    <w:name w:val="gl"/>
    <w:basedOn w:val="DefaultParagraphFont"/>
    <w:rsid w:val="00903DBE"/>
  </w:style>
  <w:style w:type="character" w:customStyle="1" w:styleId="qu730rj69h">
    <w:name w:val="qu730rj69h"/>
    <w:basedOn w:val="DefaultParagraphFont"/>
    <w:rsid w:val="00903DBE"/>
  </w:style>
  <w:style w:type="paragraph" w:customStyle="1" w:styleId="optext">
    <w:name w:val="optext"/>
    <w:basedOn w:val="Normal"/>
    <w:uiPriority w:val="99"/>
    <w:qFormat/>
    <w:rsid w:val="00903DBE"/>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903DBE"/>
  </w:style>
  <w:style w:type="character" w:customStyle="1" w:styleId="icr880">
    <w:name w:val="icr880"/>
    <w:basedOn w:val="DefaultParagraphFont"/>
    <w:rsid w:val="00903DBE"/>
  </w:style>
  <w:style w:type="character" w:customStyle="1" w:styleId="hx23q54">
    <w:name w:val="hx23q54"/>
    <w:basedOn w:val="DefaultParagraphFont"/>
    <w:rsid w:val="00903DBE"/>
  </w:style>
  <w:style w:type="character" w:customStyle="1" w:styleId="m-5348258726587825636gmail-style13ptbold">
    <w:name w:val="m_-5348258726587825636gmail-style13ptbold"/>
    <w:basedOn w:val="DefaultParagraphFont"/>
    <w:rsid w:val="00903DBE"/>
  </w:style>
  <w:style w:type="character" w:customStyle="1" w:styleId="m-5348258726587825636gmail-styleunderline">
    <w:name w:val="m_-5348258726587825636gmail-styleunderline"/>
    <w:basedOn w:val="DefaultParagraphFont"/>
    <w:rsid w:val="00903DBE"/>
  </w:style>
  <w:style w:type="character" w:customStyle="1" w:styleId="UnderlineCharChar1">
    <w:name w:val="Underline Char Char1"/>
    <w:basedOn w:val="DefaultParagraphFont"/>
    <w:rsid w:val="00903DBE"/>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903DBE"/>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903DBE"/>
  </w:style>
  <w:style w:type="character" w:customStyle="1" w:styleId="CardsFont12ptCharChar">
    <w:name w:val="Cards + Font: 12 pt Char Char"/>
    <w:basedOn w:val="DefaultParagraphFont"/>
    <w:rsid w:val="00903DBE"/>
    <w:rPr>
      <w:sz w:val="24"/>
      <w:szCs w:val="24"/>
      <w:u w:val="thick"/>
      <w:lang w:val="en-US" w:eastAsia="en-US" w:bidi="ar-SA"/>
    </w:rPr>
  </w:style>
  <w:style w:type="character" w:customStyle="1" w:styleId="NothingChar1">
    <w:name w:val="Nothing Char1"/>
    <w:basedOn w:val="DefaultParagraphFont"/>
    <w:rsid w:val="00903DBE"/>
    <w:rPr>
      <w:lang w:val="en-US" w:eastAsia="en-US" w:bidi="ar-SA"/>
    </w:rPr>
  </w:style>
  <w:style w:type="paragraph" w:customStyle="1" w:styleId="useless">
    <w:name w:val="useless"/>
    <w:basedOn w:val="Normal"/>
    <w:uiPriority w:val="99"/>
    <w:qFormat/>
    <w:rsid w:val="00903DBE"/>
    <w:rPr>
      <w:rFonts w:ascii="Times New Roman" w:eastAsia="Times New Roman" w:hAnsi="Times New Roman" w:cs="Calibri"/>
      <w:sz w:val="12"/>
    </w:rPr>
  </w:style>
  <w:style w:type="character" w:customStyle="1" w:styleId="DDIUnderline">
    <w:name w:val="DDI Underline"/>
    <w:qFormat/>
    <w:rsid w:val="00903DBE"/>
    <w:rPr>
      <w:rFonts w:ascii="Times New Roman" w:hAnsi="Times New Roman"/>
      <w:sz w:val="24"/>
      <w:u w:val="single"/>
    </w:rPr>
  </w:style>
  <w:style w:type="character" w:customStyle="1" w:styleId="Char1">
    <w:name w:val="Char1"/>
    <w:basedOn w:val="DefaultParagraphFont"/>
    <w:rsid w:val="00903DBE"/>
    <w:rPr>
      <w:rFonts w:cs="Arial"/>
      <w:b/>
      <w:bCs/>
      <w:iCs/>
      <w:sz w:val="24"/>
      <w:szCs w:val="28"/>
      <w:lang w:val="en-US" w:eastAsia="en-US" w:bidi="ar-SA"/>
    </w:rPr>
  </w:style>
  <w:style w:type="paragraph" w:customStyle="1" w:styleId="ALLCAPS">
    <w:name w:val="ALL CAPS"/>
    <w:basedOn w:val="Normal"/>
    <w:link w:val="ALLCAPSChar"/>
    <w:qFormat/>
    <w:rsid w:val="00903DBE"/>
    <w:rPr>
      <w:rFonts w:ascii="Times New Roman" w:eastAsia="Times New Roman" w:hAnsi="Times New Roman" w:cs="Calibri"/>
      <w:b/>
      <w:caps/>
    </w:rPr>
  </w:style>
  <w:style w:type="character" w:customStyle="1" w:styleId="ALLCAPSChar">
    <w:name w:val="ALL CAPS Char"/>
    <w:basedOn w:val="DefaultParagraphFont"/>
    <w:link w:val="ALLCAPS"/>
    <w:rsid w:val="00903DBE"/>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903DBE"/>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903DBE"/>
    <w:rPr>
      <w:rFonts w:ascii="Times New Roman" w:eastAsia="Times New Roman" w:hAnsi="Times New Roman" w:cs="Calibri"/>
      <w:b/>
    </w:rPr>
  </w:style>
  <w:style w:type="character" w:customStyle="1" w:styleId="10ptnotbold">
    <w:name w:val="10ptnotbold"/>
    <w:basedOn w:val="DefaultParagraphFont"/>
    <w:rsid w:val="00903DBE"/>
    <w:rPr>
      <w:sz w:val="20"/>
    </w:rPr>
  </w:style>
  <w:style w:type="character" w:customStyle="1" w:styleId="Cites-AuthorDate">
    <w:name w:val="Cites-Author/Date"/>
    <w:rsid w:val="00903DBE"/>
    <w:rPr>
      <w:rFonts w:ascii="Helvetica" w:hAnsi="Helvetica"/>
      <w:b/>
      <w:sz w:val="22"/>
      <w:szCs w:val="24"/>
      <w:u w:val="thick"/>
    </w:rPr>
  </w:style>
  <w:style w:type="paragraph" w:customStyle="1" w:styleId="CiteTag">
    <w:name w:val="Cite/Tag"/>
    <w:basedOn w:val="Normal"/>
    <w:uiPriority w:val="99"/>
    <w:qFormat/>
    <w:rsid w:val="00903DBE"/>
    <w:rPr>
      <w:rFonts w:ascii="Times New Roman" w:eastAsia="Cambria" w:hAnsi="Times New Roman" w:cs="Calibri"/>
      <w:b/>
    </w:rPr>
  </w:style>
  <w:style w:type="character" w:customStyle="1" w:styleId="CardsFont6ptChar1">
    <w:name w:val="Cards + Font: 6 pt Char1"/>
    <w:basedOn w:val="CardsChar"/>
    <w:link w:val="CardsFont6pt"/>
    <w:rsid w:val="00903DB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903DBE"/>
  </w:style>
  <w:style w:type="character" w:customStyle="1" w:styleId="m489902567989944824gmail-styleunderline">
    <w:name w:val="m_489902567989944824gmail-styleunderline"/>
    <w:basedOn w:val="DefaultParagraphFont"/>
    <w:rsid w:val="00903DBE"/>
  </w:style>
  <w:style w:type="paragraph" w:customStyle="1" w:styleId="Analytic0">
    <w:name w:val="Analytic"/>
    <w:basedOn w:val="Normal"/>
    <w:link w:val="AnalyticChar0"/>
    <w:autoRedefine/>
    <w:uiPriority w:val="4"/>
    <w:qFormat/>
    <w:rsid w:val="00903DBE"/>
    <w:rPr>
      <w:b/>
      <w:sz w:val="26"/>
    </w:rPr>
  </w:style>
  <w:style w:type="character" w:customStyle="1" w:styleId="AnalyticChar0">
    <w:name w:val="Analytic Char"/>
    <w:basedOn w:val="DefaultParagraphFont"/>
    <w:link w:val="Analytic0"/>
    <w:uiPriority w:val="4"/>
    <w:rsid w:val="00903DBE"/>
    <w:rPr>
      <w:rFonts w:ascii="Calibri" w:hAnsi="Calibri"/>
      <w:b/>
      <w:sz w:val="26"/>
    </w:rPr>
  </w:style>
  <w:style w:type="character" w:customStyle="1" w:styleId="UnresolvedMention2">
    <w:name w:val="Unresolved Mention2"/>
    <w:basedOn w:val="DefaultParagraphFont"/>
    <w:uiPriority w:val="99"/>
    <w:rsid w:val="00903DBE"/>
    <w:rPr>
      <w:color w:val="808080"/>
      <w:shd w:val="clear" w:color="auto" w:fill="E6E6E6"/>
    </w:rPr>
  </w:style>
  <w:style w:type="character" w:customStyle="1" w:styleId="swauthor">
    <w:name w:val="sw_author"/>
    <w:rsid w:val="00903DBE"/>
  </w:style>
  <w:style w:type="character" w:customStyle="1" w:styleId="UnderlineCharChar3">
    <w:name w:val="Underline Char Char3"/>
    <w:rsid w:val="00903DBE"/>
    <w:rPr>
      <w:szCs w:val="24"/>
      <w:u w:val="single"/>
      <w:lang w:val="en-US" w:eastAsia="en-US" w:bidi="ar-SA"/>
    </w:rPr>
  </w:style>
  <w:style w:type="character" w:customStyle="1" w:styleId="tl8wme">
    <w:name w:val="tl8wme"/>
    <w:basedOn w:val="DefaultParagraphFont"/>
    <w:rsid w:val="00903DBE"/>
  </w:style>
  <w:style w:type="character" w:customStyle="1" w:styleId="Mention3">
    <w:name w:val="Mention3"/>
    <w:basedOn w:val="DefaultParagraphFont"/>
    <w:uiPriority w:val="99"/>
    <w:semiHidden/>
    <w:unhideWhenUsed/>
    <w:rsid w:val="00903DBE"/>
    <w:rPr>
      <w:color w:val="2B579A"/>
      <w:shd w:val="clear" w:color="auto" w:fill="E6E6E6"/>
    </w:rPr>
  </w:style>
  <w:style w:type="character" w:customStyle="1" w:styleId="m-5251091010484660064gmail-style13ptbold">
    <w:name w:val="m_-5251091010484660064gmail-style13ptbold"/>
    <w:basedOn w:val="DefaultParagraphFont"/>
    <w:rsid w:val="00903DBE"/>
  </w:style>
  <w:style w:type="character" w:customStyle="1" w:styleId="m-5251091010484660064gmail-styleunderline">
    <w:name w:val="m_-5251091010484660064gmail-styleunderline"/>
    <w:basedOn w:val="DefaultParagraphFont"/>
    <w:rsid w:val="00903DBE"/>
  </w:style>
  <w:style w:type="character" w:customStyle="1" w:styleId="tablecaption">
    <w:name w:val="tablecaption"/>
    <w:basedOn w:val="DefaultParagraphFont"/>
    <w:rsid w:val="00903DBE"/>
  </w:style>
  <w:style w:type="character" w:customStyle="1" w:styleId="StyleLatinHelvetica105ptBlack">
    <w:name w:val="Style (Latin) Helvetica 10.5 pt Black"/>
    <w:basedOn w:val="DefaultParagraphFont"/>
    <w:rsid w:val="00903DBE"/>
    <w:rPr>
      <w:rFonts w:ascii="Times New Roman" w:hAnsi="Times New Roman"/>
      <w:color w:val="000000"/>
      <w:sz w:val="21"/>
    </w:rPr>
  </w:style>
  <w:style w:type="character" w:customStyle="1" w:styleId="m-413333960618644972gmail-style13ptbold">
    <w:name w:val="m_-413333960618644972gmail-style13ptbold"/>
    <w:basedOn w:val="DefaultParagraphFont"/>
    <w:rsid w:val="00903DBE"/>
  </w:style>
  <w:style w:type="character" w:customStyle="1" w:styleId="m-413333960618644972gmail-styleunderline">
    <w:name w:val="m_-413333960618644972gmail-styleunderline"/>
    <w:basedOn w:val="DefaultParagraphFont"/>
    <w:rsid w:val="00903DBE"/>
  </w:style>
  <w:style w:type="character" w:customStyle="1" w:styleId="m8314098763611656848gmail-stylestylebold12pt">
    <w:name w:val="m_8314098763611656848gmail-stylestylebold12pt"/>
    <w:basedOn w:val="DefaultParagraphFont"/>
    <w:rsid w:val="00903DBE"/>
  </w:style>
  <w:style w:type="character" w:customStyle="1" w:styleId="m8314098763611656848gmail-styleboldunderline">
    <w:name w:val="m_8314098763611656848gmail-styleboldunderline"/>
    <w:basedOn w:val="DefaultParagraphFont"/>
    <w:rsid w:val="00903DBE"/>
  </w:style>
  <w:style w:type="paragraph" w:customStyle="1" w:styleId="Spacer">
    <w:name w:val="Spacer"/>
    <w:basedOn w:val="Heading1"/>
    <w:link w:val="SpacerChar"/>
    <w:autoRedefine/>
    <w:uiPriority w:val="4"/>
    <w:qFormat/>
    <w:rsid w:val="00903DBE"/>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903DBE"/>
    <w:rPr>
      <w:rFonts w:ascii="Georgia" w:eastAsiaTheme="majorEastAsia" w:hAnsi="Georgia" w:cstheme="majorBidi"/>
      <w:b/>
      <w:bCs/>
      <w:szCs w:val="32"/>
    </w:rPr>
  </w:style>
  <w:style w:type="paragraph" w:customStyle="1" w:styleId="msonormal0">
    <w:name w:val="msonormal"/>
    <w:basedOn w:val="Normal"/>
    <w:rsid w:val="00903DB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903DB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903DBE"/>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903DBE"/>
    <w:rPr>
      <w:rFonts w:ascii="Arial Narrow" w:hAnsi="Arial Narrow" w:cs="Times New Roman"/>
      <w:color w:val="000000"/>
      <w:sz w:val="16"/>
    </w:rPr>
  </w:style>
  <w:style w:type="character" w:customStyle="1" w:styleId="CiteReal0">
    <w:name w:val="CiteReal"/>
    <w:uiPriority w:val="1"/>
    <w:qFormat/>
    <w:rsid w:val="00903DBE"/>
    <w:rPr>
      <w:rFonts w:ascii="Arial" w:hAnsi="Arial"/>
      <w:b/>
      <w:sz w:val="24"/>
      <w:u w:val="single"/>
    </w:rPr>
  </w:style>
  <w:style w:type="character" w:customStyle="1" w:styleId="dropcap1">
    <w:name w:val="dropcap1"/>
    <w:rsid w:val="00903DBE"/>
  </w:style>
  <w:style w:type="paragraph" w:customStyle="1" w:styleId="Style31">
    <w:name w:val="Style31"/>
    <w:basedOn w:val="Normal"/>
    <w:uiPriority w:val="99"/>
    <w:rsid w:val="00903DBE"/>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903DBE"/>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903DBE"/>
    <w:pPr>
      <w:spacing w:line="200" w:lineRule="exact"/>
      <w:jc w:val="both"/>
    </w:pPr>
    <w:rPr>
      <w:rFonts w:ascii="Palatino Linotype" w:hAnsi="Palatino Linotype" w:cs="Palatino Linotype"/>
      <w:sz w:val="16"/>
    </w:rPr>
  </w:style>
  <w:style w:type="character" w:customStyle="1" w:styleId="FontStyle72">
    <w:name w:val="Font Style72"/>
    <w:uiPriority w:val="99"/>
    <w:rsid w:val="00903DBE"/>
    <w:rPr>
      <w:rFonts w:ascii="Cambria" w:hAnsi="Cambria" w:cs="Cambria" w:hint="default"/>
      <w:sz w:val="16"/>
      <w:szCs w:val="16"/>
    </w:rPr>
  </w:style>
  <w:style w:type="character" w:customStyle="1" w:styleId="FontStyle73">
    <w:name w:val="Font Style73"/>
    <w:uiPriority w:val="99"/>
    <w:rsid w:val="00903DBE"/>
    <w:rPr>
      <w:rFonts w:ascii="Cambria" w:hAnsi="Cambria" w:cs="Cambria" w:hint="default"/>
      <w:i/>
      <w:iCs/>
      <w:sz w:val="16"/>
      <w:szCs w:val="16"/>
    </w:rPr>
  </w:style>
  <w:style w:type="character" w:customStyle="1" w:styleId="UnderlinestyleChar2">
    <w:name w:val="Underline style Char2"/>
    <w:rsid w:val="00903DBE"/>
    <w:rPr>
      <w:sz w:val="22"/>
      <w:szCs w:val="24"/>
      <w:u w:val="single"/>
      <w:lang w:val="en-US" w:eastAsia="en-US" w:bidi="ar-SA"/>
    </w:rPr>
  </w:style>
  <w:style w:type="character" w:customStyle="1" w:styleId="FontStyle49">
    <w:name w:val="Font Style49"/>
    <w:uiPriority w:val="99"/>
    <w:rsid w:val="00903DBE"/>
    <w:rPr>
      <w:rFonts w:ascii="Cambria" w:hAnsi="Cambria" w:cs="Cambria"/>
      <w:sz w:val="20"/>
      <w:szCs w:val="20"/>
    </w:rPr>
  </w:style>
  <w:style w:type="character" w:customStyle="1" w:styleId="FontStyle50">
    <w:name w:val="Font Style50"/>
    <w:uiPriority w:val="99"/>
    <w:rsid w:val="00903DB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903DBE"/>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903DBE"/>
    <w:rPr>
      <w:rFonts w:ascii="Cambria" w:eastAsia="Cambria" w:hAnsi="Cambria" w:cs="Cambria"/>
      <w:spacing w:val="-3"/>
      <w:sz w:val="16"/>
      <w:szCs w:val="20"/>
    </w:rPr>
  </w:style>
  <w:style w:type="character" w:customStyle="1" w:styleId="kn">
    <w:name w:val="kn"/>
    <w:basedOn w:val="DefaultParagraphFont"/>
    <w:rsid w:val="00903DBE"/>
  </w:style>
  <w:style w:type="character" w:customStyle="1" w:styleId="StyleStyleUnderlineUnderlineStyleBoldUnderlineIntenseEmphas">
    <w:name w:val="Style Style UnderlineUnderlineStyle Bold UnderlineIntense Emphas..."/>
    <w:basedOn w:val="DefaultParagraphFont"/>
    <w:rsid w:val="00903DBE"/>
    <w:rPr>
      <w:b/>
      <w:bCs/>
      <w:sz w:val="26"/>
      <w:u w:val="single"/>
    </w:rPr>
  </w:style>
  <w:style w:type="character" w:customStyle="1" w:styleId="articoloinside">
    <w:name w:val="articolo_inside"/>
    <w:rsid w:val="00903DBE"/>
  </w:style>
  <w:style w:type="paragraph" w:customStyle="1" w:styleId="pagetools">
    <w:name w:val="pagetools"/>
    <w:basedOn w:val="Normal"/>
    <w:rsid w:val="00903DBE"/>
    <w:pPr>
      <w:spacing w:before="100" w:beforeAutospacing="1" w:after="100" w:afterAutospacing="1"/>
    </w:pPr>
    <w:rPr>
      <w:rFonts w:ascii="Cambria" w:eastAsia="Cambria" w:hAnsi="Cambria"/>
      <w:sz w:val="24"/>
    </w:rPr>
  </w:style>
  <w:style w:type="character" w:customStyle="1" w:styleId="desc">
    <w:name w:val="desc"/>
    <w:basedOn w:val="DefaultParagraphFont"/>
    <w:rsid w:val="00903DBE"/>
  </w:style>
  <w:style w:type="character" w:customStyle="1" w:styleId="job">
    <w:name w:val="job"/>
    <w:basedOn w:val="DefaultParagraphFont"/>
    <w:rsid w:val="00903DBE"/>
  </w:style>
  <w:style w:type="character" w:customStyle="1" w:styleId="publisher">
    <w:name w:val="publisher"/>
    <w:basedOn w:val="DefaultParagraphFont"/>
    <w:rsid w:val="00903DBE"/>
  </w:style>
  <w:style w:type="character" w:customStyle="1" w:styleId="pubyear">
    <w:name w:val="pubyear"/>
    <w:basedOn w:val="DefaultParagraphFont"/>
    <w:rsid w:val="00903DBE"/>
  </w:style>
  <w:style w:type="character" w:customStyle="1" w:styleId="pubcity">
    <w:name w:val="pubcity"/>
    <w:basedOn w:val="DefaultParagraphFont"/>
    <w:rsid w:val="00903DBE"/>
  </w:style>
  <w:style w:type="character" w:customStyle="1" w:styleId="bodycontentlink">
    <w:name w:val="bodycontentlink"/>
    <w:basedOn w:val="DefaultParagraphFont"/>
    <w:rsid w:val="00903DBE"/>
  </w:style>
  <w:style w:type="paragraph" w:customStyle="1" w:styleId="C-Text">
    <w:name w:val="C-Text"/>
    <w:basedOn w:val="Normal"/>
    <w:rsid w:val="00903DBE"/>
    <w:pPr>
      <w:tabs>
        <w:tab w:val="num" w:pos="720"/>
      </w:tabs>
      <w:ind w:left="720" w:hanging="360"/>
    </w:pPr>
    <w:rPr>
      <w:rFonts w:ascii="Book Antiqua" w:hAnsi="Book Antiqua"/>
      <w:sz w:val="24"/>
    </w:rPr>
  </w:style>
  <w:style w:type="character" w:customStyle="1" w:styleId="ecdate">
    <w:name w:val="ec_date"/>
    <w:basedOn w:val="DefaultParagraphFont"/>
    <w:rsid w:val="00903DBE"/>
    <w:rPr>
      <w:rFonts w:ascii="Symbol" w:hAnsi="Symbol" w:hint="default"/>
      <w:sz w:val="20"/>
      <w:szCs w:val="20"/>
      <w:shd w:val="clear" w:color="auto" w:fill="FFFFFF"/>
    </w:rPr>
  </w:style>
  <w:style w:type="paragraph" w:customStyle="1" w:styleId="ecmsonormal">
    <w:name w:val="ec_msonormal"/>
    <w:basedOn w:val="Normal"/>
    <w:rsid w:val="00903DBE"/>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903DBE"/>
  </w:style>
  <w:style w:type="character" w:customStyle="1" w:styleId="articleheadline">
    <w:name w:val="articleheadline"/>
    <w:basedOn w:val="DefaultParagraphFont"/>
    <w:rsid w:val="00903DBE"/>
  </w:style>
  <w:style w:type="paragraph" w:customStyle="1" w:styleId="u-intro">
    <w:name w:val="u-intro"/>
    <w:basedOn w:val="Normal"/>
    <w:rsid w:val="00903DBE"/>
    <w:pPr>
      <w:spacing w:before="100" w:beforeAutospacing="1" w:after="100" w:afterAutospacing="1"/>
    </w:pPr>
    <w:rPr>
      <w:rFonts w:ascii="Georgia" w:hAnsi="Georgia"/>
      <w:sz w:val="24"/>
    </w:rPr>
  </w:style>
  <w:style w:type="character" w:customStyle="1" w:styleId="u-byline">
    <w:name w:val="u-byline"/>
    <w:basedOn w:val="DefaultParagraphFont"/>
    <w:rsid w:val="00903DBE"/>
  </w:style>
  <w:style w:type="character" w:customStyle="1" w:styleId="articlebya">
    <w:name w:val="articleby_a"/>
    <w:basedOn w:val="DefaultParagraphFont"/>
    <w:rsid w:val="00903DBE"/>
  </w:style>
  <w:style w:type="character" w:customStyle="1" w:styleId="popupwinby">
    <w:name w:val="popupwinby"/>
    <w:basedOn w:val="DefaultParagraphFont"/>
    <w:rsid w:val="00903DBE"/>
  </w:style>
  <w:style w:type="character" w:customStyle="1" w:styleId="storyheader">
    <w:name w:val="storyheader"/>
    <w:basedOn w:val="DefaultParagraphFont"/>
    <w:rsid w:val="00903DBE"/>
  </w:style>
  <w:style w:type="character" w:customStyle="1" w:styleId="marron">
    <w:name w:val="marron"/>
    <w:basedOn w:val="DefaultParagraphFont"/>
    <w:rsid w:val="00903DBE"/>
  </w:style>
  <w:style w:type="paragraph" w:customStyle="1" w:styleId="StyleNormalWeb10pt">
    <w:name w:val="Style Normal (Web) + 10 pt"/>
    <w:basedOn w:val="NormalWeb"/>
    <w:next w:val="Normal"/>
    <w:rsid w:val="00903DBE"/>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903DBE"/>
    <w:rPr>
      <w:szCs w:val="24"/>
      <w:lang w:val="en-US" w:eastAsia="en-US" w:bidi="ar-SA"/>
    </w:rPr>
  </w:style>
  <w:style w:type="paragraph" w:customStyle="1" w:styleId="TagCiteShells">
    <w:name w:val="Tag/Cite/Shells"/>
    <w:basedOn w:val="Normal"/>
    <w:rsid w:val="00903DBE"/>
    <w:rPr>
      <w:rFonts w:ascii="Georgia" w:hAnsi="Georgia"/>
      <w:b/>
      <w:sz w:val="16"/>
    </w:rPr>
  </w:style>
  <w:style w:type="paragraph" w:customStyle="1" w:styleId="DefinitionTerm">
    <w:name w:val="Definition Term"/>
    <w:basedOn w:val="Normal"/>
    <w:next w:val="Normal"/>
    <w:rsid w:val="00903DBE"/>
    <w:rPr>
      <w:rFonts w:ascii="Georgia" w:hAnsi="Georgia"/>
      <w:snapToGrid w:val="0"/>
      <w:sz w:val="24"/>
    </w:rPr>
  </w:style>
  <w:style w:type="character" w:customStyle="1" w:styleId="Style3CharChar">
    <w:name w:val="Style3 Char Char"/>
    <w:basedOn w:val="DefaultParagraphFont"/>
    <w:rsid w:val="00903DB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903DBE"/>
    <w:pPr>
      <w:spacing w:after="60"/>
    </w:pPr>
    <w:rPr>
      <w:rFonts w:ascii="Georgia" w:eastAsia="Segoe UI" w:hAnsi="Georgia" w:cs="Cambria"/>
      <w:caps/>
      <w:sz w:val="20"/>
      <w:lang w:eastAsia="zh-CN"/>
    </w:rPr>
  </w:style>
  <w:style w:type="character" w:customStyle="1" w:styleId="NormalChar0">
    <w:name w:val="Normal Char"/>
    <w:basedOn w:val="DefaultParagraphFont"/>
    <w:rsid w:val="00903DBE"/>
    <w:rPr>
      <w:lang w:eastAsia="en-US"/>
    </w:rPr>
  </w:style>
  <w:style w:type="character" w:customStyle="1" w:styleId="BoldUnderlineChar2">
    <w:name w:val="Bold + Underline Char"/>
    <w:basedOn w:val="DefaultParagraphFont"/>
    <w:rsid w:val="00903DB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903DBE"/>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903DBE"/>
  </w:style>
  <w:style w:type="character" w:customStyle="1" w:styleId="CharacterStyle7">
    <w:name w:val="Character Style 7"/>
    <w:rsid w:val="00903DBE"/>
    <w:rPr>
      <w:rFonts w:ascii="Trebuchet MS" w:hAnsi="Trebuchet MS" w:cs="Trebuchet MS"/>
      <w:sz w:val="20"/>
      <w:szCs w:val="20"/>
      <w:u w:val="single"/>
    </w:rPr>
  </w:style>
  <w:style w:type="character" w:customStyle="1" w:styleId="StyleStyle4Char">
    <w:name w:val="Style Style4 + Char"/>
    <w:basedOn w:val="DefaultParagraphFont"/>
    <w:rsid w:val="00903DB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903DB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903DBE"/>
    <w:rPr>
      <w:rFonts w:ascii="Symbol" w:hAnsi="Symbol"/>
      <w:sz w:val="21"/>
      <w:szCs w:val="21"/>
      <w:u w:val="thick"/>
    </w:rPr>
  </w:style>
  <w:style w:type="character" w:customStyle="1" w:styleId="UnderlinedEvidenceCharChar">
    <w:name w:val="Underlined Evidence Char Char"/>
    <w:basedOn w:val="DefaultParagraphFont"/>
    <w:rsid w:val="00903DBE"/>
    <w:rPr>
      <w:rFonts w:ascii="Symbol" w:hAnsi="Symbol"/>
      <w:sz w:val="21"/>
      <w:szCs w:val="21"/>
      <w:u w:val="thick"/>
      <w:lang w:val="en-US" w:eastAsia="en-US" w:bidi="ar-SA"/>
    </w:rPr>
  </w:style>
  <w:style w:type="paragraph" w:customStyle="1" w:styleId="Cite8">
    <w:name w:val="Cite8"/>
    <w:basedOn w:val="Normal"/>
    <w:autoRedefine/>
    <w:qFormat/>
    <w:rsid w:val="00903DBE"/>
    <w:rPr>
      <w:rFonts w:ascii="Trebuchet MS" w:eastAsia="Verdana" w:hAnsi="Trebuchet MS" w:cs="Cambria"/>
      <w:sz w:val="16"/>
    </w:rPr>
  </w:style>
  <w:style w:type="paragraph" w:customStyle="1" w:styleId="8font">
    <w:name w:val="8font"/>
    <w:basedOn w:val="Normal"/>
    <w:next w:val="Normal"/>
    <w:autoRedefine/>
    <w:qFormat/>
    <w:rsid w:val="00903DBE"/>
    <w:rPr>
      <w:rFonts w:ascii="Georgia" w:eastAsia="Cambria Math" w:hAnsi="Georgia" w:cs="Cambria"/>
      <w:sz w:val="16"/>
      <w:szCs w:val="16"/>
    </w:rPr>
  </w:style>
  <w:style w:type="character" w:customStyle="1" w:styleId="NoterefInText">
    <w:name w:val="_NoterefInText"/>
    <w:uiPriority w:val="99"/>
    <w:rsid w:val="00903DBE"/>
    <w:rPr>
      <w:rFonts w:cs="AKDPE C+ Utopia"/>
      <w:color w:val="000000"/>
    </w:rPr>
  </w:style>
  <w:style w:type="character" w:customStyle="1" w:styleId="postauthor">
    <w:name w:val="postauthor"/>
    <w:basedOn w:val="DefaultParagraphFont"/>
    <w:rsid w:val="00903DBE"/>
  </w:style>
  <w:style w:type="paragraph" w:customStyle="1" w:styleId="notes-source-hasnotes">
    <w:name w:val="notes-source-hasnotes"/>
    <w:basedOn w:val="Normal"/>
    <w:rsid w:val="00903DBE"/>
    <w:pPr>
      <w:spacing w:before="100" w:beforeAutospacing="1" w:after="100" w:afterAutospacing="1"/>
    </w:pPr>
    <w:rPr>
      <w:sz w:val="16"/>
      <w:szCs w:val="20"/>
    </w:rPr>
  </w:style>
  <w:style w:type="character" w:customStyle="1" w:styleId="span">
    <w:name w:val="span"/>
    <w:basedOn w:val="DefaultParagraphFont"/>
    <w:rsid w:val="00903DBE"/>
  </w:style>
  <w:style w:type="character" w:customStyle="1" w:styleId="maintitle">
    <w:name w:val="maintitle"/>
    <w:basedOn w:val="DefaultParagraphFont"/>
    <w:rsid w:val="00903DBE"/>
  </w:style>
  <w:style w:type="character" w:customStyle="1" w:styleId="thirdparty-logo">
    <w:name w:val="thirdparty-logo"/>
    <w:basedOn w:val="DefaultParagraphFont"/>
    <w:rsid w:val="00903DBE"/>
  </w:style>
  <w:style w:type="character" w:customStyle="1" w:styleId="posted">
    <w:name w:val="posted"/>
    <w:basedOn w:val="DefaultParagraphFont"/>
    <w:rsid w:val="00903DBE"/>
  </w:style>
  <w:style w:type="character" w:customStyle="1" w:styleId="ticker">
    <w:name w:val="ticker"/>
    <w:basedOn w:val="DefaultParagraphFont"/>
    <w:rsid w:val="00903DBE"/>
  </w:style>
  <w:style w:type="paragraph" w:customStyle="1" w:styleId="articlemeta">
    <w:name w:val="articlemeta"/>
    <w:basedOn w:val="Normal"/>
    <w:rsid w:val="00903DBE"/>
    <w:pPr>
      <w:spacing w:before="100" w:beforeAutospacing="1" w:after="100" w:afterAutospacing="1"/>
    </w:pPr>
    <w:rPr>
      <w:sz w:val="16"/>
      <w:szCs w:val="20"/>
    </w:rPr>
  </w:style>
  <w:style w:type="character" w:customStyle="1" w:styleId="vcard">
    <w:name w:val="vcard"/>
    <w:basedOn w:val="DefaultParagraphFont"/>
    <w:rsid w:val="00903DBE"/>
  </w:style>
  <w:style w:type="character" w:customStyle="1" w:styleId="print-footnote">
    <w:name w:val="print-footnote"/>
    <w:basedOn w:val="DefaultParagraphFont"/>
    <w:rsid w:val="00903DBE"/>
  </w:style>
  <w:style w:type="character" w:customStyle="1" w:styleId="datestring">
    <w:name w:val="datestring"/>
    <w:basedOn w:val="DefaultParagraphFont"/>
    <w:rsid w:val="00903DBE"/>
  </w:style>
  <w:style w:type="paragraph" w:customStyle="1" w:styleId="noindent0">
    <w:name w:val="no_indent"/>
    <w:basedOn w:val="Normal"/>
    <w:rsid w:val="00903DBE"/>
    <w:pPr>
      <w:spacing w:before="100" w:beforeAutospacing="1" w:after="100" w:afterAutospacing="1"/>
    </w:pPr>
    <w:rPr>
      <w:sz w:val="16"/>
      <w:szCs w:val="20"/>
    </w:rPr>
  </w:style>
  <w:style w:type="character" w:customStyle="1" w:styleId="email">
    <w:name w:val="email"/>
    <w:basedOn w:val="DefaultParagraphFont"/>
    <w:rsid w:val="00903DBE"/>
  </w:style>
  <w:style w:type="paragraph" w:customStyle="1" w:styleId="left">
    <w:name w:val="left"/>
    <w:basedOn w:val="Normal"/>
    <w:rsid w:val="00903DBE"/>
    <w:pPr>
      <w:spacing w:before="100" w:beforeAutospacing="1" w:after="100" w:afterAutospacing="1"/>
    </w:pPr>
    <w:rPr>
      <w:sz w:val="16"/>
      <w:szCs w:val="20"/>
    </w:rPr>
  </w:style>
  <w:style w:type="paragraph" w:customStyle="1" w:styleId="right">
    <w:name w:val="right"/>
    <w:basedOn w:val="Normal"/>
    <w:rsid w:val="00903DBE"/>
    <w:pPr>
      <w:spacing w:before="100" w:beforeAutospacing="1" w:after="100" w:afterAutospacing="1"/>
    </w:pPr>
    <w:rPr>
      <w:sz w:val="16"/>
      <w:szCs w:val="20"/>
    </w:rPr>
  </w:style>
  <w:style w:type="character" w:customStyle="1" w:styleId="gptad">
    <w:name w:val="gptad"/>
    <w:basedOn w:val="DefaultParagraphFont"/>
    <w:rsid w:val="00903DBE"/>
  </w:style>
  <w:style w:type="paragraph" w:customStyle="1" w:styleId="creditpostedmodified">
    <w:name w:val="credit_posted_modified"/>
    <w:basedOn w:val="Normal"/>
    <w:rsid w:val="00903DBE"/>
    <w:pPr>
      <w:spacing w:before="100" w:beforeAutospacing="1" w:after="100" w:afterAutospacing="1"/>
    </w:pPr>
    <w:rPr>
      <w:sz w:val="16"/>
      <w:szCs w:val="20"/>
    </w:rPr>
  </w:style>
  <w:style w:type="character" w:customStyle="1" w:styleId="creditline">
    <w:name w:val="creditline"/>
    <w:basedOn w:val="DefaultParagraphFont"/>
    <w:rsid w:val="00903DBE"/>
  </w:style>
  <w:style w:type="character" w:customStyle="1" w:styleId="grd">
    <w:name w:val="grd"/>
    <w:basedOn w:val="DefaultParagraphFont"/>
    <w:rsid w:val="00903DBE"/>
  </w:style>
  <w:style w:type="paragraph" w:customStyle="1" w:styleId="hs-text-container">
    <w:name w:val="hs-text-container"/>
    <w:basedOn w:val="Normal"/>
    <w:rsid w:val="00903DBE"/>
    <w:pPr>
      <w:spacing w:before="100" w:beforeAutospacing="1" w:after="100" w:afterAutospacing="1"/>
    </w:pPr>
    <w:rPr>
      <w:sz w:val="16"/>
      <w:szCs w:val="20"/>
    </w:rPr>
  </w:style>
  <w:style w:type="character" w:customStyle="1" w:styleId="created">
    <w:name w:val="created"/>
    <w:basedOn w:val="DefaultParagraphFont"/>
    <w:rsid w:val="00903DBE"/>
  </w:style>
  <w:style w:type="character" w:customStyle="1" w:styleId="changed">
    <w:name w:val="changed"/>
    <w:basedOn w:val="DefaultParagraphFont"/>
    <w:rsid w:val="00903DBE"/>
  </w:style>
  <w:style w:type="character" w:customStyle="1" w:styleId="article-author-name">
    <w:name w:val="article-author-name"/>
    <w:basedOn w:val="DefaultParagraphFont"/>
    <w:rsid w:val="00903DBE"/>
  </w:style>
  <w:style w:type="character" w:customStyle="1" w:styleId="bioexcerpt">
    <w:name w:val="bio_excerpt"/>
    <w:basedOn w:val="DefaultParagraphFont"/>
    <w:rsid w:val="00903DBE"/>
  </w:style>
  <w:style w:type="character" w:customStyle="1" w:styleId="commentcount">
    <w:name w:val="comment_count"/>
    <w:basedOn w:val="DefaultParagraphFont"/>
    <w:rsid w:val="00903DBE"/>
  </w:style>
  <w:style w:type="character" w:customStyle="1" w:styleId="searchtermshighlighted">
    <w:name w:val="searchtermshighlighted"/>
    <w:basedOn w:val="DefaultParagraphFont"/>
    <w:rsid w:val="00903DBE"/>
  </w:style>
  <w:style w:type="character" w:customStyle="1" w:styleId="contributornametrigger">
    <w:name w:val="contributornametrigger"/>
    <w:basedOn w:val="DefaultParagraphFont"/>
    <w:rsid w:val="00903DBE"/>
  </w:style>
  <w:style w:type="character" w:customStyle="1" w:styleId="bylinepipe">
    <w:name w:val="bylinepipe"/>
    <w:basedOn w:val="DefaultParagraphFont"/>
    <w:rsid w:val="00903DBE"/>
  </w:style>
  <w:style w:type="character" w:customStyle="1" w:styleId="lucenesearchresulturlb">
    <w:name w:val="lucene_search_result_url_b"/>
    <w:basedOn w:val="DefaultParagraphFont"/>
    <w:rsid w:val="00903DBE"/>
  </w:style>
  <w:style w:type="character" w:customStyle="1" w:styleId="faculty-title">
    <w:name w:val="faculty-title"/>
    <w:basedOn w:val="DefaultParagraphFont"/>
    <w:rsid w:val="00903DBE"/>
  </w:style>
  <w:style w:type="character" w:customStyle="1" w:styleId="count">
    <w:name w:val="count"/>
    <w:basedOn w:val="DefaultParagraphFont"/>
    <w:rsid w:val="00903DBE"/>
  </w:style>
  <w:style w:type="character" w:customStyle="1" w:styleId="volume">
    <w:name w:val="volume"/>
    <w:basedOn w:val="DefaultParagraphFont"/>
    <w:rsid w:val="00903DBE"/>
  </w:style>
  <w:style w:type="character" w:customStyle="1" w:styleId="issue">
    <w:name w:val="issue"/>
    <w:basedOn w:val="DefaultParagraphFont"/>
    <w:rsid w:val="00903DBE"/>
  </w:style>
  <w:style w:type="character" w:customStyle="1" w:styleId="pages">
    <w:name w:val="pages"/>
    <w:basedOn w:val="DefaultParagraphFont"/>
    <w:rsid w:val="00903DBE"/>
  </w:style>
  <w:style w:type="character" w:customStyle="1" w:styleId="field-content">
    <w:name w:val="field-content"/>
    <w:basedOn w:val="DefaultParagraphFont"/>
    <w:rsid w:val="00903DBE"/>
  </w:style>
  <w:style w:type="character" w:customStyle="1" w:styleId="person">
    <w:name w:val="person"/>
    <w:basedOn w:val="DefaultParagraphFont"/>
    <w:rsid w:val="00903DBE"/>
  </w:style>
  <w:style w:type="character" w:customStyle="1" w:styleId="corresponding">
    <w:name w:val="corresponding"/>
    <w:basedOn w:val="DefaultParagraphFont"/>
    <w:rsid w:val="00903DBE"/>
  </w:style>
  <w:style w:type="character" w:customStyle="1" w:styleId="entry-date">
    <w:name w:val="entry-date"/>
    <w:basedOn w:val="DefaultParagraphFont"/>
    <w:rsid w:val="00903DBE"/>
  </w:style>
  <w:style w:type="paragraph" w:customStyle="1" w:styleId="entry-meta">
    <w:name w:val="entry-meta"/>
    <w:basedOn w:val="Normal"/>
    <w:rsid w:val="00903DBE"/>
    <w:pPr>
      <w:spacing w:before="100" w:beforeAutospacing="1" w:after="100" w:afterAutospacing="1"/>
    </w:pPr>
    <w:rPr>
      <w:sz w:val="16"/>
      <w:szCs w:val="20"/>
    </w:rPr>
  </w:style>
  <w:style w:type="character" w:customStyle="1" w:styleId="post-time">
    <w:name w:val="post-time"/>
    <w:basedOn w:val="DefaultParagraphFont"/>
    <w:rsid w:val="00903DBE"/>
  </w:style>
  <w:style w:type="character" w:customStyle="1" w:styleId="post-category">
    <w:name w:val="post-category"/>
    <w:basedOn w:val="DefaultParagraphFont"/>
    <w:rsid w:val="00903DBE"/>
  </w:style>
  <w:style w:type="character" w:customStyle="1" w:styleId="post-author">
    <w:name w:val="post-author"/>
    <w:basedOn w:val="DefaultParagraphFont"/>
    <w:rsid w:val="00903DBE"/>
  </w:style>
  <w:style w:type="character" w:customStyle="1" w:styleId="A10">
    <w:name w:val="A10"/>
    <w:uiPriority w:val="99"/>
    <w:rsid w:val="00903DBE"/>
    <w:rPr>
      <w:rFonts w:cs="MS Mincho"/>
      <w:color w:val="000000"/>
      <w:sz w:val="11"/>
      <w:szCs w:val="11"/>
    </w:rPr>
  </w:style>
  <w:style w:type="paragraph" w:customStyle="1" w:styleId="Pa10">
    <w:name w:val="Pa10"/>
    <w:basedOn w:val="Default"/>
    <w:next w:val="Default"/>
    <w:uiPriority w:val="99"/>
    <w:rsid w:val="00903DB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903DBE"/>
    <w:pPr>
      <w:widowControl w:val="0"/>
      <w:spacing w:line="241" w:lineRule="atLeast"/>
    </w:pPr>
    <w:rPr>
      <w:rFonts w:ascii="Verdana" w:eastAsiaTheme="minorEastAsia" w:hAnsi="Verdana" w:cs="Cambria"/>
      <w:color w:val="auto"/>
    </w:rPr>
  </w:style>
  <w:style w:type="character" w:customStyle="1" w:styleId="A9">
    <w:name w:val="A9"/>
    <w:uiPriority w:val="99"/>
    <w:rsid w:val="00903DBE"/>
    <w:rPr>
      <w:rFonts w:cs="MS Mincho"/>
      <w:color w:val="000000"/>
      <w:sz w:val="14"/>
      <w:szCs w:val="14"/>
    </w:rPr>
  </w:style>
  <w:style w:type="paragraph" w:customStyle="1" w:styleId="articledetails">
    <w:name w:val="articledetails"/>
    <w:basedOn w:val="Normal"/>
    <w:rsid w:val="00903DBE"/>
    <w:pPr>
      <w:spacing w:before="100" w:beforeAutospacing="1" w:after="100" w:afterAutospacing="1"/>
    </w:pPr>
    <w:rPr>
      <w:sz w:val="16"/>
      <w:szCs w:val="20"/>
    </w:rPr>
  </w:style>
  <w:style w:type="character" w:customStyle="1" w:styleId="posted-and-updated">
    <w:name w:val="posted-and-updated"/>
    <w:basedOn w:val="DefaultParagraphFont"/>
    <w:rsid w:val="00903DBE"/>
  </w:style>
  <w:style w:type="paragraph" w:customStyle="1" w:styleId="aff">
    <w:name w:val="aff"/>
    <w:basedOn w:val="Normal"/>
    <w:rsid w:val="00903DBE"/>
    <w:pPr>
      <w:spacing w:before="100" w:beforeAutospacing="1" w:after="100" w:afterAutospacing="1"/>
    </w:pPr>
    <w:rPr>
      <w:sz w:val="16"/>
      <w:szCs w:val="20"/>
    </w:rPr>
  </w:style>
  <w:style w:type="character" w:customStyle="1" w:styleId="entry-author">
    <w:name w:val="entry-author"/>
    <w:basedOn w:val="DefaultParagraphFont"/>
    <w:rsid w:val="00903DBE"/>
  </w:style>
  <w:style w:type="character" w:customStyle="1" w:styleId="entry-author-name">
    <w:name w:val="entry-author-name"/>
    <w:basedOn w:val="DefaultParagraphFont"/>
    <w:rsid w:val="00903DBE"/>
  </w:style>
  <w:style w:type="character" w:customStyle="1" w:styleId="arial11">
    <w:name w:val="arial_11"/>
    <w:basedOn w:val="DefaultParagraphFont"/>
    <w:rsid w:val="00903DBE"/>
  </w:style>
  <w:style w:type="character" w:customStyle="1" w:styleId="contrib-degrees">
    <w:name w:val="contrib-degrees"/>
    <w:basedOn w:val="DefaultParagraphFont"/>
    <w:rsid w:val="00903DBE"/>
  </w:style>
  <w:style w:type="character" w:customStyle="1" w:styleId="contrib-on-behalf-of">
    <w:name w:val="contrib-on-behalf-of"/>
    <w:basedOn w:val="DefaultParagraphFont"/>
    <w:rsid w:val="00903DBE"/>
  </w:style>
  <w:style w:type="character" w:customStyle="1" w:styleId="pubtime">
    <w:name w:val="pubtime"/>
    <w:basedOn w:val="DefaultParagraphFont"/>
    <w:rsid w:val="00903DBE"/>
  </w:style>
  <w:style w:type="character" w:customStyle="1" w:styleId="time">
    <w:name w:val="time"/>
    <w:basedOn w:val="DefaultParagraphFont"/>
    <w:rsid w:val="00903DBE"/>
  </w:style>
  <w:style w:type="character" w:customStyle="1" w:styleId="fbcommentscount">
    <w:name w:val="fb_comments_count"/>
    <w:basedOn w:val="DefaultParagraphFont"/>
    <w:rsid w:val="00903DBE"/>
  </w:style>
  <w:style w:type="character" w:customStyle="1" w:styleId="stsharethiscustom">
    <w:name w:val="st_sharethis_custom"/>
    <w:basedOn w:val="DefaultParagraphFont"/>
    <w:rsid w:val="00903DBE"/>
  </w:style>
  <w:style w:type="paragraph" w:customStyle="1" w:styleId="permalinkable">
    <w:name w:val="permalinkable"/>
    <w:basedOn w:val="Normal"/>
    <w:rsid w:val="00903DBE"/>
    <w:pPr>
      <w:spacing w:before="100" w:beforeAutospacing="1" w:after="100" w:afterAutospacing="1"/>
    </w:pPr>
    <w:rPr>
      <w:sz w:val="16"/>
      <w:szCs w:val="20"/>
    </w:rPr>
  </w:style>
  <w:style w:type="character" w:customStyle="1" w:styleId="post-date">
    <w:name w:val="post-date"/>
    <w:basedOn w:val="DefaultParagraphFont"/>
    <w:rsid w:val="00903DBE"/>
  </w:style>
  <w:style w:type="character" w:customStyle="1" w:styleId="link-external">
    <w:name w:val="link-external"/>
    <w:basedOn w:val="DefaultParagraphFont"/>
    <w:rsid w:val="00903DBE"/>
  </w:style>
  <w:style w:type="character" w:customStyle="1" w:styleId="articleauthor">
    <w:name w:val="article_author"/>
    <w:basedOn w:val="DefaultParagraphFont"/>
    <w:rsid w:val="00903DBE"/>
  </w:style>
  <w:style w:type="character" w:customStyle="1" w:styleId="articleissue">
    <w:name w:val="article_issue"/>
    <w:basedOn w:val="DefaultParagraphFont"/>
    <w:rsid w:val="00903DBE"/>
  </w:style>
  <w:style w:type="character" w:customStyle="1" w:styleId="a-size-large">
    <w:name w:val="a-size-large"/>
    <w:basedOn w:val="DefaultParagraphFont"/>
    <w:rsid w:val="00903DBE"/>
  </w:style>
  <w:style w:type="character" w:customStyle="1" w:styleId="a-size-medium">
    <w:name w:val="a-size-medium"/>
    <w:basedOn w:val="DefaultParagraphFont"/>
    <w:rsid w:val="00903DBE"/>
  </w:style>
  <w:style w:type="character" w:customStyle="1" w:styleId="contribution">
    <w:name w:val="contribution"/>
    <w:basedOn w:val="DefaultParagraphFont"/>
    <w:rsid w:val="00903DBE"/>
  </w:style>
  <w:style w:type="character" w:customStyle="1" w:styleId="a-color-secondary">
    <w:name w:val="a-color-secondary"/>
    <w:basedOn w:val="DefaultParagraphFont"/>
    <w:rsid w:val="00903DBE"/>
  </w:style>
  <w:style w:type="paragraph" w:customStyle="1" w:styleId="sbyline">
    <w:name w:val="sbyline"/>
    <w:basedOn w:val="Normal"/>
    <w:rsid w:val="00903DBE"/>
    <w:pPr>
      <w:spacing w:before="100" w:beforeAutospacing="1" w:after="100" w:afterAutospacing="1"/>
    </w:pPr>
    <w:rPr>
      <w:sz w:val="16"/>
      <w:szCs w:val="20"/>
    </w:rPr>
  </w:style>
  <w:style w:type="character" w:customStyle="1" w:styleId="ui-author">
    <w:name w:val="ui-author"/>
    <w:basedOn w:val="DefaultParagraphFont"/>
    <w:rsid w:val="00903DBE"/>
  </w:style>
  <w:style w:type="character" w:customStyle="1" w:styleId="ui-staffline">
    <w:name w:val="ui-staffline"/>
    <w:basedOn w:val="DefaultParagraphFont"/>
    <w:rsid w:val="00903DBE"/>
  </w:style>
  <w:style w:type="paragraph" w:customStyle="1" w:styleId="promotion-tag-p">
    <w:name w:val="promotion-tag-p"/>
    <w:basedOn w:val="Normal"/>
    <w:rsid w:val="00903DBE"/>
    <w:pPr>
      <w:spacing w:before="100" w:beforeAutospacing="1" w:after="100" w:afterAutospacing="1"/>
    </w:pPr>
    <w:rPr>
      <w:sz w:val="16"/>
      <w:szCs w:val="20"/>
    </w:rPr>
  </w:style>
  <w:style w:type="paragraph" w:customStyle="1" w:styleId="heading">
    <w:name w:val="heading"/>
    <w:basedOn w:val="Normal"/>
    <w:rsid w:val="00903DBE"/>
    <w:pPr>
      <w:spacing w:before="100" w:beforeAutospacing="1" w:after="100" w:afterAutospacing="1"/>
    </w:pPr>
    <w:rPr>
      <w:sz w:val="16"/>
      <w:szCs w:val="20"/>
    </w:rPr>
  </w:style>
  <w:style w:type="character" w:customStyle="1" w:styleId="value">
    <w:name w:val="value"/>
    <w:basedOn w:val="DefaultParagraphFont"/>
    <w:rsid w:val="00903DBE"/>
  </w:style>
  <w:style w:type="character" w:customStyle="1" w:styleId="specialissuelabel">
    <w:name w:val="specialissuelabel"/>
    <w:basedOn w:val="DefaultParagraphFont"/>
    <w:rsid w:val="00903DBE"/>
  </w:style>
  <w:style w:type="character" w:customStyle="1" w:styleId="referencediv">
    <w:name w:val="referencediv"/>
    <w:basedOn w:val="DefaultParagraphFont"/>
    <w:rsid w:val="00903DBE"/>
  </w:style>
  <w:style w:type="character" w:customStyle="1" w:styleId="wp-smiley">
    <w:name w:val="wp-smiley"/>
    <w:basedOn w:val="DefaultParagraphFont"/>
    <w:rsid w:val="00903DBE"/>
  </w:style>
  <w:style w:type="character" w:customStyle="1" w:styleId="meta-prep">
    <w:name w:val="meta-prep"/>
    <w:basedOn w:val="DefaultParagraphFont"/>
    <w:rsid w:val="00903DBE"/>
  </w:style>
  <w:style w:type="character" w:customStyle="1" w:styleId="artjournal">
    <w:name w:val="art_journal"/>
    <w:basedOn w:val="DefaultParagraphFont"/>
    <w:rsid w:val="00903DBE"/>
  </w:style>
  <w:style w:type="character" w:customStyle="1" w:styleId="artdatevolumeissuepart">
    <w:name w:val="art_datevolumeissuepart"/>
    <w:basedOn w:val="DefaultParagraphFont"/>
    <w:rsid w:val="00903DBE"/>
  </w:style>
  <w:style w:type="character" w:customStyle="1" w:styleId="artpages">
    <w:name w:val="art_pages"/>
    <w:basedOn w:val="DefaultParagraphFont"/>
    <w:rsid w:val="00903DBE"/>
  </w:style>
  <w:style w:type="character" w:customStyle="1" w:styleId="singlehighlightclass">
    <w:name w:val="single_highlight_class"/>
    <w:basedOn w:val="DefaultParagraphFont"/>
    <w:rsid w:val="00903DBE"/>
  </w:style>
  <w:style w:type="character" w:customStyle="1" w:styleId="degree">
    <w:name w:val="degree"/>
    <w:basedOn w:val="DefaultParagraphFont"/>
    <w:rsid w:val="00903DBE"/>
  </w:style>
  <w:style w:type="character" w:customStyle="1" w:styleId="major">
    <w:name w:val="major"/>
    <w:basedOn w:val="DefaultParagraphFont"/>
    <w:rsid w:val="00903DBE"/>
  </w:style>
  <w:style w:type="character" w:customStyle="1" w:styleId="authors">
    <w:name w:val="authors"/>
    <w:basedOn w:val="DefaultParagraphFont"/>
    <w:rsid w:val="00903DBE"/>
  </w:style>
  <w:style w:type="character" w:customStyle="1" w:styleId="views">
    <w:name w:val="views"/>
    <w:basedOn w:val="DefaultParagraphFont"/>
    <w:rsid w:val="00903DBE"/>
  </w:style>
  <w:style w:type="character" w:customStyle="1" w:styleId="stmainservices">
    <w:name w:val="stmainservices"/>
    <w:basedOn w:val="DefaultParagraphFont"/>
    <w:rsid w:val="00903DBE"/>
  </w:style>
  <w:style w:type="character" w:customStyle="1" w:styleId="stbubblehcount">
    <w:name w:val="stbubble_hcount"/>
    <w:basedOn w:val="DefaultParagraphFont"/>
    <w:rsid w:val="00903DBE"/>
  </w:style>
  <w:style w:type="paragraph" w:customStyle="1" w:styleId="Document">
    <w:name w:val="_Document"/>
    <w:basedOn w:val="Default"/>
    <w:next w:val="Default"/>
    <w:uiPriority w:val="99"/>
    <w:rsid w:val="00903DB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903DB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903DBE"/>
    <w:pPr>
      <w:widowControl w:val="0"/>
    </w:pPr>
    <w:rPr>
      <w:rFonts w:ascii="AKDPE C+ Utopia" w:eastAsiaTheme="minorEastAsia" w:hAnsi="AKDPE C+ Utopia" w:cs="Cambria"/>
      <w:color w:val="auto"/>
    </w:rPr>
  </w:style>
  <w:style w:type="paragraph" w:customStyle="1" w:styleId="collapsed-hide">
    <w:name w:val="collapsed-hide"/>
    <w:basedOn w:val="Normal"/>
    <w:rsid w:val="00903DBE"/>
    <w:pPr>
      <w:spacing w:before="100" w:beforeAutospacing="1" w:after="100" w:afterAutospacing="1"/>
    </w:pPr>
    <w:rPr>
      <w:sz w:val="16"/>
      <w:szCs w:val="20"/>
    </w:rPr>
  </w:style>
  <w:style w:type="paragraph" w:customStyle="1" w:styleId="Pa7">
    <w:name w:val="Pa7"/>
    <w:basedOn w:val="Default"/>
    <w:next w:val="Default"/>
    <w:uiPriority w:val="99"/>
    <w:rsid w:val="00903DBE"/>
    <w:pPr>
      <w:widowControl w:val="0"/>
      <w:spacing w:line="211" w:lineRule="atLeast"/>
    </w:pPr>
    <w:rPr>
      <w:rFonts w:ascii="Courier New" w:eastAsiaTheme="minorEastAsia" w:hAnsi="Courier New" w:cs="Cambria"/>
      <w:color w:val="auto"/>
    </w:rPr>
  </w:style>
  <w:style w:type="paragraph" w:customStyle="1" w:styleId="odd">
    <w:name w:val="odd"/>
    <w:basedOn w:val="Normal"/>
    <w:rsid w:val="00903DBE"/>
    <w:pPr>
      <w:spacing w:before="100" w:beforeAutospacing="1" w:after="100" w:afterAutospacing="1"/>
    </w:pPr>
    <w:rPr>
      <w:sz w:val="16"/>
      <w:szCs w:val="20"/>
    </w:rPr>
  </w:style>
  <w:style w:type="character" w:customStyle="1" w:styleId="article-date">
    <w:name w:val="article-date"/>
    <w:basedOn w:val="DefaultParagraphFont"/>
    <w:rsid w:val="00903DBE"/>
  </w:style>
  <w:style w:type="character" w:customStyle="1" w:styleId="article-author">
    <w:name w:val="article-author"/>
    <w:basedOn w:val="DefaultParagraphFont"/>
    <w:rsid w:val="00903DBE"/>
  </w:style>
  <w:style w:type="character" w:customStyle="1" w:styleId="tolocaltime">
    <w:name w:val="tolocaltime"/>
    <w:basedOn w:val="DefaultParagraphFont"/>
    <w:rsid w:val="00903DBE"/>
  </w:style>
  <w:style w:type="character" w:customStyle="1" w:styleId="pb-byline">
    <w:name w:val="pb-byline"/>
    <w:basedOn w:val="DefaultParagraphFont"/>
    <w:rsid w:val="00903DBE"/>
  </w:style>
  <w:style w:type="character" w:customStyle="1" w:styleId="pb-timestamp">
    <w:name w:val="pb-timestamp"/>
    <w:basedOn w:val="DefaultParagraphFont"/>
    <w:rsid w:val="00903DBE"/>
  </w:style>
  <w:style w:type="paragraph" w:customStyle="1" w:styleId="Pa8">
    <w:name w:val="Pa8"/>
    <w:basedOn w:val="Default"/>
    <w:next w:val="Default"/>
    <w:uiPriority w:val="99"/>
    <w:rsid w:val="00903DB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903DB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903DBE"/>
  </w:style>
  <w:style w:type="character" w:customStyle="1" w:styleId="even">
    <w:name w:val="even"/>
    <w:basedOn w:val="DefaultParagraphFont"/>
    <w:rsid w:val="00903DBE"/>
  </w:style>
  <w:style w:type="paragraph" w:customStyle="1" w:styleId="volissue">
    <w:name w:val="volissue"/>
    <w:basedOn w:val="Normal"/>
    <w:rsid w:val="00903DBE"/>
    <w:pPr>
      <w:spacing w:before="100" w:beforeAutospacing="1" w:after="100" w:afterAutospacing="1"/>
    </w:pPr>
    <w:rPr>
      <w:sz w:val="16"/>
      <w:szCs w:val="20"/>
    </w:rPr>
  </w:style>
  <w:style w:type="character" w:customStyle="1" w:styleId="view-count">
    <w:name w:val="view-count"/>
    <w:basedOn w:val="DefaultParagraphFont"/>
    <w:rsid w:val="00903DBE"/>
  </w:style>
  <w:style w:type="character" w:customStyle="1" w:styleId="tChar">
    <w:name w:val="t Char"/>
    <w:rsid w:val="00903DBE"/>
    <w:rPr>
      <w:rFonts w:ascii="Georgia" w:eastAsia="Times New Roman" w:hAnsi="Georgia" w:cs="Calibri"/>
      <w:b/>
      <w:lang w:val="x-none" w:eastAsia="x-none"/>
    </w:rPr>
  </w:style>
  <w:style w:type="paragraph" w:customStyle="1" w:styleId="BoldUnderlineChar20">
    <w:name w:val="BoldUnderline Char2"/>
    <w:link w:val="BoldUnderlineChar2Char"/>
    <w:rsid w:val="00903DBE"/>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903DBE"/>
    <w:rPr>
      <w:rFonts w:ascii="Times New Roman" w:eastAsia="Times New Roman" w:hAnsi="Times New Roman" w:cs="Times New Roman"/>
      <w:b/>
      <w:sz w:val="20"/>
      <w:u w:val="single"/>
    </w:rPr>
  </w:style>
  <w:style w:type="character" w:customStyle="1" w:styleId="UnderlineCharChar4">
    <w:name w:val="Underline Char Char4"/>
    <w:rsid w:val="00903DBE"/>
    <w:rPr>
      <w:szCs w:val="24"/>
      <w:u w:val="single"/>
      <w:lang w:val="en-US" w:eastAsia="en-US" w:bidi="ar-SA"/>
    </w:rPr>
  </w:style>
  <w:style w:type="character" w:customStyle="1" w:styleId="BoldUnderlineCharChar3">
    <w:name w:val="BoldUnderline Char Char3"/>
    <w:rsid w:val="00903DBE"/>
    <w:rPr>
      <w:b/>
      <w:szCs w:val="24"/>
      <w:u w:val="single"/>
      <w:lang w:val="en-US" w:eastAsia="en-US" w:bidi="ar-SA"/>
    </w:rPr>
  </w:style>
  <w:style w:type="character" w:customStyle="1" w:styleId="BoldUnderlineCharChar2">
    <w:name w:val="BoldUnderline Char Char2"/>
    <w:rsid w:val="00903DBE"/>
    <w:rPr>
      <w:b/>
      <w:szCs w:val="24"/>
      <w:u w:val="single"/>
      <w:lang w:val="en-US" w:eastAsia="en-US" w:bidi="ar-SA"/>
    </w:rPr>
  </w:style>
  <w:style w:type="paragraph" w:customStyle="1" w:styleId="UnderlineCard0">
    <w:name w:val="UnderlineCard"/>
    <w:basedOn w:val="Heading3"/>
    <w:link w:val="UnderlineCardChar"/>
    <w:qFormat/>
    <w:rsid w:val="00903DBE"/>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903DBE"/>
    <w:rPr>
      <w:rFonts w:ascii="Georgia" w:eastAsia="Calibri" w:hAnsi="Georgia" w:cs="Times New Roman"/>
      <w:sz w:val="20"/>
      <w:szCs w:val="20"/>
      <w:u w:val="single"/>
      <w:lang w:val="x-none" w:eastAsia="x-none"/>
    </w:rPr>
  </w:style>
  <w:style w:type="character" w:customStyle="1" w:styleId="5Notunderlined">
    <w:name w:val="5 Not underlined"/>
    <w:rsid w:val="00903DBE"/>
    <w:rPr>
      <w:rFonts w:ascii="Times New Roman" w:hAnsi="Times New Roman"/>
      <w:sz w:val="16"/>
    </w:rPr>
  </w:style>
  <w:style w:type="character" w:customStyle="1" w:styleId="volume-issue">
    <w:name w:val="volume-issue"/>
    <w:rsid w:val="00903DBE"/>
    <w:rPr>
      <w:rFonts w:cs="Times New Roman"/>
    </w:rPr>
  </w:style>
  <w:style w:type="character" w:customStyle="1" w:styleId="i">
    <w:name w:val="i"/>
    <w:basedOn w:val="DefaultParagraphFont"/>
    <w:uiPriority w:val="99"/>
    <w:rsid w:val="00903DBE"/>
  </w:style>
  <w:style w:type="character" w:customStyle="1" w:styleId="storytext">
    <w:name w:val="storytext"/>
    <w:basedOn w:val="DefaultParagraphFont"/>
    <w:rsid w:val="00903DBE"/>
  </w:style>
  <w:style w:type="character" w:customStyle="1" w:styleId="heading3char0">
    <w:name w:val="heading3char"/>
    <w:rsid w:val="00903DBE"/>
  </w:style>
  <w:style w:type="character" w:customStyle="1" w:styleId="boldness1">
    <w:name w:val="boldness1"/>
    <w:rsid w:val="00903DBE"/>
  </w:style>
  <w:style w:type="paragraph" w:customStyle="1" w:styleId="Cardd">
    <w:name w:val="Cardd"/>
    <w:basedOn w:val="Normal"/>
    <w:uiPriority w:val="4"/>
    <w:qFormat/>
    <w:rsid w:val="00903DBE"/>
    <w:pPr>
      <w:ind w:left="288" w:right="288"/>
    </w:pPr>
    <w:rPr>
      <w:rFonts w:ascii="Georgia" w:hAnsi="Georgia"/>
      <w:sz w:val="16"/>
    </w:rPr>
  </w:style>
  <w:style w:type="paragraph" w:customStyle="1" w:styleId="document0">
    <w:name w:val="document"/>
    <w:basedOn w:val="Normal"/>
    <w:rsid w:val="00903DBE"/>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903DBE"/>
  </w:style>
  <w:style w:type="character" w:customStyle="1" w:styleId="a2">
    <w:name w:val="_"/>
    <w:basedOn w:val="DefaultParagraphFont"/>
    <w:rsid w:val="00903DBE"/>
  </w:style>
  <w:style w:type="paragraph" w:customStyle="1" w:styleId="Shrink6">
    <w:name w:val="Shrink 6"/>
    <w:basedOn w:val="Normal"/>
    <w:qFormat/>
    <w:rsid w:val="00903DBE"/>
    <w:rPr>
      <w:rFonts w:ascii="Georgia" w:eastAsia="Calibri" w:hAnsi="Georgia" w:cs="Times New Roman"/>
      <w:sz w:val="12"/>
    </w:rPr>
  </w:style>
  <w:style w:type="character" w:customStyle="1" w:styleId="messagecontent">
    <w:name w:val="message_content"/>
    <w:rsid w:val="00903DBE"/>
  </w:style>
  <w:style w:type="character" w:customStyle="1" w:styleId="StyleUnderlineChar">
    <w:name w:val="Style Underline Char"/>
    <w:basedOn w:val="DefaultParagraphFont"/>
    <w:rsid w:val="00903DB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903DB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903DBE"/>
    <w:rPr>
      <w:rFonts w:ascii="Georgia" w:eastAsia="Times New Roman" w:hAnsi="Georgia" w:cs="Arial"/>
      <w:b/>
      <w:bCs/>
      <w:kern w:val="32"/>
      <w:szCs w:val="32"/>
      <w:u w:val="single"/>
    </w:rPr>
  </w:style>
  <w:style w:type="character" w:customStyle="1" w:styleId="twelptblackblack1">
    <w:name w:val="twelptblackblack1"/>
    <w:basedOn w:val="DefaultParagraphFont"/>
    <w:rsid w:val="00903DBE"/>
    <w:rPr>
      <w:rFonts w:ascii="Verdana" w:hAnsi="Verdana" w:hint="default"/>
      <w:color w:val="000000"/>
      <w:sz w:val="16"/>
      <w:szCs w:val="16"/>
    </w:rPr>
  </w:style>
  <w:style w:type="character" w:customStyle="1" w:styleId="Heading3CharCharCharChar1">
    <w:name w:val="Heading 3 Char Char Char Char1"/>
    <w:rsid w:val="00903DBE"/>
    <w:rPr>
      <w:rFonts w:cs="Arial"/>
      <w:bCs/>
      <w:szCs w:val="26"/>
      <w:u w:val="single"/>
      <w:lang w:val="en-US" w:eastAsia="en-US" w:bidi="ar-SA"/>
    </w:rPr>
  </w:style>
  <w:style w:type="paragraph" w:customStyle="1" w:styleId="conintrotext">
    <w:name w:val="conintrotext"/>
    <w:basedOn w:val="Normal"/>
    <w:uiPriority w:val="99"/>
    <w:rsid w:val="00903DBE"/>
    <w:pPr>
      <w:spacing w:before="100" w:beforeAutospacing="1" w:after="100" w:afterAutospacing="1"/>
    </w:pPr>
    <w:rPr>
      <w:rFonts w:ascii="Georgia" w:eastAsia="Times New Roman" w:hAnsi="Georgia"/>
      <w:sz w:val="24"/>
    </w:rPr>
  </w:style>
  <w:style w:type="character" w:customStyle="1" w:styleId="comment-body">
    <w:name w:val="comment-body"/>
    <w:rsid w:val="00903DBE"/>
  </w:style>
  <w:style w:type="character" w:customStyle="1" w:styleId="UnderlineCharCharChar1">
    <w:name w:val="Underline Char Char Char1"/>
    <w:rsid w:val="00903DB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903DB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903DBE"/>
    <w:rPr>
      <w:rFonts w:asciiTheme="minorHAnsi" w:eastAsia="MS Mincho" w:hAnsiTheme="minorHAnsi"/>
      <w:b/>
      <w:sz w:val="24"/>
      <w:u w:val="single"/>
    </w:rPr>
  </w:style>
  <w:style w:type="character" w:customStyle="1" w:styleId="mw-headline">
    <w:name w:val="mw-headline"/>
    <w:rsid w:val="00903DBE"/>
  </w:style>
  <w:style w:type="character" w:customStyle="1" w:styleId="flagicon">
    <w:name w:val="flagicon"/>
    <w:rsid w:val="00903DBE"/>
  </w:style>
  <w:style w:type="paragraph" w:customStyle="1" w:styleId="assert">
    <w:name w:val="assert"/>
    <w:basedOn w:val="Normal"/>
    <w:uiPriority w:val="99"/>
    <w:rsid w:val="00903DBE"/>
    <w:pPr>
      <w:spacing w:before="100" w:beforeAutospacing="1" w:after="100" w:afterAutospacing="1"/>
    </w:pPr>
    <w:rPr>
      <w:rFonts w:ascii="Georgia" w:eastAsia="Times New Roman" w:hAnsi="Georgia"/>
      <w:sz w:val="24"/>
    </w:rPr>
  </w:style>
  <w:style w:type="character" w:customStyle="1" w:styleId="apturelink">
    <w:name w:val="apturelink"/>
    <w:rsid w:val="00903DBE"/>
  </w:style>
  <w:style w:type="character" w:customStyle="1" w:styleId="apturelinkicon">
    <w:name w:val="apturelinkicon"/>
    <w:rsid w:val="00903DBE"/>
  </w:style>
  <w:style w:type="paragraph" w:customStyle="1" w:styleId="Default1">
    <w:name w:val="Default1"/>
    <w:basedOn w:val="Default"/>
    <w:next w:val="Default"/>
    <w:uiPriority w:val="99"/>
    <w:rsid w:val="00903DBE"/>
    <w:rPr>
      <w:color w:val="auto"/>
    </w:rPr>
  </w:style>
  <w:style w:type="paragraph" w:customStyle="1" w:styleId="center">
    <w:name w:val="center"/>
    <w:basedOn w:val="Normal"/>
    <w:uiPriority w:val="99"/>
    <w:rsid w:val="00903DBE"/>
    <w:pPr>
      <w:spacing w:before="100" w:beforeAutospacing="1" w:after="100" w:afterAutospacing="1"/>
    </w:pPr>
    <w:rPr>
      <w:rFonts w:ascii="Georgia" w:eastAsia="Times New Roman" w:hAnsi="Georgia"/>
      <w:sz w:val="24"/>
    </w:rPr>
  </w:style>
  <w:style w:type="character" w:customStyle="1" w:styleId="LittleChar">
    <w:name w:val="Little Char"/>
    <w:link w:val="Little"/>
    <w:rsid w:val="00903DBE"/>
    <w:rPr>
      <w:rFonts w:ascii="Garamond" w:eastAsia="Times New Roman" w:hAnsi="Garamond" w:cs="Calibri"/>
      <w:sz w:val="16"/>
    </w:rPr>
  </w:style>
  <w:style w:type="character" w:customStyle="1" w:styleId="UnderlineChar1Char">
    <w:name w:val="Underline Char1 Char"/>
    <w:rsid w:val="00903DB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903DB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903DBE"/>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903DB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903DBE"/>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903DB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903DBE"/>
    <w:rPr>
      <w:rFonts w:asciiTheme="minorHAnsi" w:eastAsia="MS Mincho" w:hAnsiTheme="minorHAnsi"/>
      <w:b/>
      <w:sz w:val="24"/>
      <w:u w:val="single"/>
    </w:rPr>
  </w:style>
  <w:style w:type="paragraph" w:customStyle="1" w:styleId="CardBody">
    <w:name w:val="Card Body"/>
    <w:basedOn w:val="Normal"/>
    <w:link w:val="CardBodyChar"/>
    <w:rsid w:val="00903DBE"/>
    <w:rPr>
      <w:rFonts w:ascii="Georgia" w:eastAsia="Times New Roman" w:hAnsi="Georgia"/>
      <w:sz w:val="16"/>
    </w:rPr>
  </w:style>
  <w:style w:type="character" w:customStyle="1" w:styleId="CardBodyChar">
    <w:name w:val="Card Body Char"/>
    <w:link w:val="CardBody"/>
    <w:rsid w:val="00903DBE"/>
    <w:rPr>
      <w:rFonts w:ascii="Georgia" w:eastAsia="Times New Roman" w:hAnsi="Georgia"/>
      <w:sz w:val="16"/>
    </w:rPr>
  </w:style>
  <w:style w:type="character" w:customStyle="1" w:styleId="ptitleinside">
    <w:name w:val="p_title_inside"/>
    <w:rsid w:val="00903DBE"/>
  </w:style>
  <w:style w:type="paragraph" w:customStyle="1" w:styleId="StyleBoldandUnderlineChar11ptBorderSinglesolidline">
    <w:name w:val="Style Bold and Underline Char + 11 pt Border: : (Single solid line..."/>
    <w:link w:val="StyleBoldandUnderlineChar11ptBorderSinglesolidlineChar"/>
    <w:rsid w:val="00903DBE"/>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903DBE"/>
    <w:rPr>
      <w:rFonts w:eastAsia="Times New Roman"/>
      <w:b/>
      <w:bCs/>
      <w:sz w:val="22"/>
      <w:szCs w:val="20"/>
      <w:u w:val="single"/>
      <w:bdr w:val="single" w:sz="4" w:space="0" w:color="auto"/>
    </w:rPr>
  </w:style>
  <w:style w:type="character" w:customStyle="1" w:styleId="Heading1CharChar1">
    <w:name w:val="Heading 1 Char Char1"/>
    <w:rsid w:val="00903DBE"/>
    <w:rPr>
      <w:rFonts w:cs="Arial"/>
      <w:b/>
      <w:bCs/>
      <w:szCs w:val="32"/>
      <w:lang w:val="en-US" w:eastAsia="en-US" w:bidi="ar-SA"/>
    </w:rPr>
  </w:style>
  <w:style w:type="paragraph" w:customStyle="1" w:styleId="Indentation">
    <w:name w:val="Indentation"/>
    <w:basedOn w:val="Normal"/>
    <w:uiPriority w:val="99"/>
    <w:rsid w:val="00903DBE"/>
    <w:pPr>
      <w:ind w:left="288" w:right="288"/>
    </w:pPr>
    <w:rPr>
      <w:rFonts w:ascii="Georgia" w:hAnsi="Georgia"/>
      <w:sz w:val="16"/>
    </w:rPr>
  </w:style>
  <w:style w:type="character" w:customStyle="1" w:styleId="StyleUnderlineCharChar9ptBold">
    <w:name w:val="Style Underline Char Char + 9 pt Bold"/>
    <w:rsid w:val="00903DB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903DBE"/>
    <w:rPr>
      <w:rFonts w:ascii="Georgia" w:eastAsia="Times New Roman" w:hAnsi="Georgia"/>
      <w:sz w:val="16"/>
      <w:u w:val="single"/>
    </w:rPr>
  </w:style>
  <w:style w:type="character" w:customStyle="1" w:styleId="StyleStyle4ArialNarrow9ptChar">
    <w:name w:val="Style Style4 + Arial Narrow 9 pt Char"/>
    <w:link w:val="StyleStyle4ArialNarrow9pt"/>
    <w:rsid w:val="00903DBE"/>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903DBE"/>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903DBE"/>
    <w:rPr>
      <w:rFonts w:ascii="Georgia" w:eastAsia="Times New Roman" w:hAnsi="Georgia"/>
      <w:b/>
      <w:bCs/>
      <w:sz w:val="16"/>
      <w:u w:val="single"/>
    </w:rPr>
  </w:style>
  <w:style w:type="character" w:customStyle="1" w:styleId="StyleBoldandUnderlineCharChar29pt">
    <w:name w:val="Style Bold and Underline Char Char2 + 9 pt"/>
    <w:rsid w:val="00903DBE"/>
    <w:rPr>
      <w:rFonts w:ascii="Times New Roman" w:hAnsi="Times New Roman"/>
      <w:b/>
      <w:bCs/>
      <w:noProof w:val="0"/>
      <w:sz w:val="20"/>
      <w:u w:val="single"/>
    </w:rPr>
  </w:style>
  <w:style w:type="character" w:customStyle="1" w:styleId="StyleUnderlineCharChar19pt">
    <w:name w:val="Style Underline Char Char1 + 9 pt"/>
    <w:rsid w:val="00903DB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903DB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903DBE"/>
    <w:rPr>
      <w:rFonts w:ascii="Georgia" w:eastAsia="Times New Roman" w:hAnsi="Georgia"/>
      <w:b/>
      <w:smallCaps/>
      <w:sz w:val="24"/>
      <w:szCs w:val="24"/>
      <w:u w:val="single"/>
    </w:rPr>
  </w:style>
  <w:style w:type="character" w:customStyle="1" w:styleId="CardTextCharChar">
    <w:name w:val="Card Text Char Char"/>
    <w:rsid w:val="00903DBE"/>
    <w:rPr>
      <w:rFonts w:ascii="Times New Roman" w:eastAsia="Times New Roman" w:hAnsi="Times New Roman" w:cs="Times New Roman"/>
      <w:sz w:val="20"/>
      <w:szCs w:val="20"/>
    </w:rPr>
  </w:style>
  <w:style w:type="character" w:customStyle="1" w:styleId="citeChar1">
    <w:name w:val="cite Char"/>
    <w:locked/>
    <w:rsid w:val="00903DB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903DB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903DB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903DBE"/>
    <w:rPr>
      <w:i/>
      <w:iCs/>
      <w:sz w:val="20"/>
      <w:u w:val="single"/>
    </w:rPr>
  </w:style>
  <w:style w:type="character" w:customStyle="1" w:styleId="HIGHLIGHT0">
    <w:name w:val="HIGHLIGHT"/>
    <w:uiPriority w:val="1"/>
    <w:rsid w:val="00903DB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903DB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903DBE"/>
    <w:rPr>
      <w:rFonts w:ascii="Times New Roman" w:eastAsia="Times New Roman" w:hAnsi="Times New Roman" w:cs="Times New Roman"/>
      <w:b/>
      <w:sz w:val="28"/>
    </w:rPr>
  </w:style>
  <w:style w:type="character" w:customStyle="1" w:styleId="FifthChar">
    <w:name w:val="Fifth Char"/>
    <w:link w:val="Fifth"/>
    <w:rsid w:val="00903DBE"/>
    <w:rPr>
      <w:rFonts w:ascii="Calibri" w:eastAsia="Calibri" w:hAnsi="Calibri" w:cs="Calibri"/>
      <w:sz w:val="22"/>
    </w:rPr>
  </w:style>
  <w:style w:type="paragraph" w:customStyle="1" w:styleId="Third">
    <w:name w:val="Third"/>
    <w:basedOn w:val="Normal"/>
    <w:link w:val="ThirdChar"/>
    <w:rsid w:val="00903DBE"/>
    <w:rPr>
      <w:rFonts w:ascii="Georgia" w:eastAsia="Times New Roman" w:hAnsi="Georgia"/>
      <w:b/>
      <w:sz w:val="16"/>
      <w:u w:val="single"/>
      <w:lang w:val="x-none" w:eastAsia="x-none"/>
    </w:rPr>
  </w:style>
  <w:style w:type="character" w:customStyle="1" w:styleId="ThirdChar">
    <w:name w:val="Third Char"/>
    <w:link w:val="Third"/>
    <w:rsid w:val="00903DBE"/>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903DBE"/>
    <w:pPr>
      <w:widowControl w:val="0"/>
      <w:jc w:val="both"/>
      <w:outlineLvl w:val="1"/>
    </w:pPr>
    <w:rPr>
      <w:rFonts w:ascii="Times New Roman" w:eastAsia="Times New Roman" w:hAnsi="Times New Roman" w:cs="Times New Roman"/>
      <w:b/>
    </w:rPr>
  </w:style>
  <w:style w:type="character" w:customStyle="1" w:styleId="CardsCharChar">
    <w:name w:val="Cards Char Char"/>
    <w:rsid w:val="00903DBE"/>
    <w:rPr>
      <w:rFonts w:ascii="Times New Roman" w:eastAsia="Times New Roman" w:hAnsi="Times New Roman"/>
      <w:szCs w:val="24"/>
    </w:rPr>
  </w:style>
  <w:style w:type="character" w:customStyle="1" w:styleId="article-record-publication-volume-issue">
    <w:name w:val="article-record-publication-volume-issue"/>
    <w:rsid w:val="00903DBE"/>
  </w:style>
  <w:style w:type="character" w:customStyle="1" w:styleId="NothingCharChar">
    <w:name w:val="Nothing Char Char"/>
    <w:link w:val="NothingCharCharChar"/>
    <w:rsid w:val="00903DBE"/>
  </w:style>
  <w:style w:type="paragraph" w:customStyle="1" w:styleId="DebateUnderlineBoldChar">
    <w:name w:val="Debate Underline Bold Char"/>
    <w:basedOn w:val="Normal"/>
    <w:link w:val="DebateUnderlineBoldCharChar"/>
    <w:rsid w:val="00903DBE"/>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903DBE"/>
    <w:rPr>
      <w:rFonts w:ascii="Georgia" w:eastAsia="Times New Roman" w:hAnsi="Georgia"/>
      <w:b/>
      <w:sz w:val="16"/>
      <w:u w:val="thick"/>
    </w:rPr>
  </w:style>
  <w:style w:type="character" w:customStyle="1" w:styleId="resultbodyblack">
    <w:name w:val="resultbodyblack"/>
    <w:rsid w:val="00903DBE"/>
    <w:rPr>
      <w:rFonts w:cs="Times New Roman"/>
    </w:rPr>
  </w:style>
  <w:style w:type="paragraph" w:customStyle="1" w:styleId="bloctitles">
    <w:name w:val="bloc titles"/>
    <w:basedOn w:val="Heading1"/>
    <w:next w:val="Normal"/>
    <w:link w:val="bloctitlesChar"/>
    <w:autoRedefine/>
    <w:rsid w:val="00903DBE"/>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903DBE"/>
    <w:rPr>
      <w:rFonts w:ascii="Georgia" w:eastAsia="Malgun Gothic" w:hAnsi="Georgia" w:cs="Arial"/>
      <w:b/>
      <w:bCs/>
      <w:sz w:val="28"/>
      <w:szCs w:val="32"/>
      <w:u w:val="single"/>
    </w:rPr>
  </w:style>
  <w:style w:type="paragraph" w:customStyle="1" w:styleId="CiteSmallText">
    <w:name w:val="Cite Small Text"/>
    <w:basedOn w:val="Normal"/>
    <w:uiPriority w:val="99"/>
    <w:rsid w:val="00903DBE"/>
    <w:pPr>
      <w:widowControl w:val="0"/>
      <w:spacing w:after="200"/>
    </w:pPr>
    <w:rPr>
      <w:rFonts w:ascii="Helvetica Neue" w:hAnsi="Helvetica Neue"/>
      <w:b/>
      <w:sz w:val="18"/>
    </w:rPr>
  </w:style>
  <w:style w:type="character" w:customStyle="1" w:styleId="3TagCite">
    <w:name w:val="3 Tag/Cite"/>
    <w:rsid w:val="00903DBE"/>
    <w:rPr>
      <w:rFonts w:ascii="Times New Roman" w:hAnsi="Times New Roman"/>
      <w:b/>
    </w:rPr>
  </w:style>
  <w:style w:type="character" w:customStyle="1" w:styleId="4Qualifications">
    <w:name w:val="4 Qualifications"/>
    <w:rsid w:val="00903DBE"/>
    <w:rPr>
      <w:rFonts w:ascii="Times New Roman" w:hAnsi="Times New Roman"/>
      <w:sz w:val="19"/>
    </w:rPr>
  </w:style>
  <w:style w:type="character" w:customStyle="1" w:styleId="6Underlined">
    <w:name w:val="6 Underlined"/>
    <w:rsid w:val="00903DBE"/>
    <w:rPr>
      <w:rFonts w:ascii="Times New Roman" w:hAnsi="Times New Roman"/>
      <w:b/>
      <w:sz w:val="21"/>
      <w:u w:val="single"/>
    </w:rPr>
  </w:style>
  <w:style w:type="paragraph" w:customStyle="1" w:styleId="Cards1CharChar">
    <w:name w:val="Cards1 Char Char"/>
    <w:basedOn w:val="Normal"/>
    <w:link w:val="Cards1CharCharChar"/>
    <w:rsid w:val="00903DBE"/>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903DBE"/>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903DBE"/>
    <w:rPr>
      <w:u w:val="single"/>
    </w:rPr>
  </w:style>
  <w:style w:type="paragraph" w:customStyle="1" w:styleId="UnderlineCharCharCharCharCharCharChar">
    <w:name w:val="Underline Char Char Char Char Char Char Char"/>
    <w:basedOn w:val="Normal"/>
    <w:link w:val="UnderlineCharCharCharCharCharCharCharChar"/>
    <w:rsid w:val="00903DBE"/>
    <w:rPr>
      <w:rFonts w:asciiTheme="minorHAnsi" w:hAnsiTheme="minorHAnsi"/>
      <w:sz w:val="24"/>
      <w:u w:val="single"/>
    </w:rPr>
  </w:style>
  <w:style w:type="paragraph" w:customStyle="1" w:styleId="CitesCharChar">
    <w:name w:val="Cites Char Char"/>
    <w:next w:val="Normal"/>
    <w:link w:val="CitesCharCharChar"/>
    <w:rsid w:val="00903DBE"/>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903DBE"/>
    <w:rPr>
      <w:rFonts w:ascii="Times New Roman" w:eastAsia="Times New Roman" w:hAnsi="Times New Roman" w:cs="Times New Roman"/>
      <w:sz w:val="20"/>
    </w:rPr>
  </w:style>
  <w:style w:type="character" w:customStyle="1" w:styleId="nohighlighting">
    <w:name w:val="no highlighting"/>
    <w:rsid w:val="00903DB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903DBE"/>
    <w:rPr>
      <w:rFonts w:ascii="Cambria" w:hAnsi="Cambria" w:hint="default"/>
      <w:sz w:val="21"/>
      <w:u w:val="single"/>
    </w:rPr>
  </w:style>
  <w:style w:type="paragraph" w:customStyle="1" w:styleId="Swag">
    <w:name w:val="Swag"/>
    <w:basedOn w:val="Normal"/>
    <w:link w:val="SwagChar"/>
    <w:qFormat/>
    <w:rsid w:val="00903DBE"/>
    <w:rPr>
      <w:rFonts w:ascii="Georgia" w:hAnsi="Georgia"/>
      <w:color w:val="0000FF"/>
      <w:sz w:val="12"/>
      <w:u w:val="single"/>
    </w:rPr>
  </w:style>
  <w:style w:type="character" w:customStyle="1" w:styleId="SwagChar">
    <w:name w:val="Swag Char"/>
    <w:link w:val="Swag"/>
    <w:rsid w:val="00903DBE"/>
    <w:rPr>
      <w:rFonts w:ascii="Georgia" w:hAnsi="Georgia"/>
      <w:color w:val="0000FF"/>
      <w:sz w:val="12"/>
      <w:u w:val="single"/>
    </w:rPr>
  </w:style>
  <w:style w:type="paragraph" w:customStyle="1" w:styleId="StyleUnderlineTimesNewRoman1">
    <w:name w:val="Style Underline + Times New Roman1"/>
    <w:link w:val="StyleUnderlineTimesNewRoman1Char"/>
    <w:rsid w:val="00903DBE"/>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903DBE"/>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903DBE"/>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903DBE"/>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903DBE"/>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903DBE"/>
    <w:rPr>
      <w:rFonts w:ascii="Garamond" w:eastAsia="MS Mincho" w:hAnsi="Garamond"/>
      <w:sz w:val="16"/>
    </w:rPr>
  </w:style>
  <w:style w:type="character" w:customStyle="1" w:styleId="CharChar61">
    <w:name w:val="Char Char61"/>
    <w:rsid w:val="00903DBE"/>
    <w:rPr>
      <w:rFonts w:cs="Arial"/>
      <w:bCs/>
      <w:sz w:val="16"/>
      <w:szCs w:val="26"/>
      <w:lang w:val="en-US" w:eastAsia="en-US" w:bidi="ar-SA"/>
    </w:rPr>
  </w:style>
  <w:style w:type="character" w:customStyle="1" w:styleId="ListBulletChar">
    <w:name w:val="List Bullet Char"/>
    <w:link w:val="ListBullet"/>
    <w:uiPriority w:val="99"/>
    <w:rsid w:val="00903DBE"/>
    <w:rPr>
      <w:rFonts w:ascii="Calibri" w:eastAsia="Calibri" w:hAnsi="Calibri" w:cs="Calibri"/>
      <w:sz w:val="22"/>
    </w:rPr>
  </w:style>
  <w:style w:type="paragraph" w:customStyle="1" w:styleId="subhead10">
    <w:name w:val="subhead1"/>
    <w:basedOn w:val="Normal"/>
    <w:uiPriority w:val="99"/>
    <w:rsid w:val="00903DBE"/>
    <w:pPr>
      <w:spacing w:before="100" w:beforeAutospacing="1" w:after="100" w:afterAutospacing="1"/>
    </w:pPr>
    <w:rPr>
      <w:rFonts w:ascii="Georgia" w:eastAsia="Times New Roman" w:hAnsi="Georgia"/>
      <w:sz w:val="24"/>
    </w:rPr>
  </w:style>
  <w:style w:type="character" w:customStyle="1" w:styleId="styledate">
    <w:name w:val="styledate"/>
    <w:rsid w:val="00903DBE"/>
  </w:style>
  <w:style w:type="character" w:customStyle="1" w:styleId="BoldandUnderlineChar1">
    <w:name w:val="Bold and Underline Char1"/>
    <w:rsid w:val="00903DBE"/>
    <w:rPr>
      <w:b/>
      <w:szCs w:val="24"/>
      <w:u w:val="single"/>
      <w:lang w:val="en-US" w:eastAsia="en-US" w:bidi="ar-SA"/>
    </w:rPr>
  </w:style>
  <w:style w:type="character" w:customStyle="1" w:styleId="BoldandUnderlineChar1Char2">
    <w:name w:val="Bold and Underline Char1 Char2"/>
    <w:rsid w:val="00903DBE"/>
    <w:rPr>
      <w:b/>
      <w:szCs w:val="24"/>
      <w:u w:val="single"/>
      <w:lang w:val="en-US" w:eastAsia="en-US" w:bidi="ar-SA"/>
    </w:rPr>
  </w:style>
  <w:style w:type="character" w:customStyle="1" w:styleId="BoldandUnderlineCharChar1">
    <w:name w:val="Bold and Underline Char Char1"/>
    <w:rsid w:val="00903DBE"/>
    <w:rPr>
      <w:b/>
      <w:szCs w:val="24"/>
      <w:u w:val="single"/>
      <w:lang w:val="en-US" w:eastAsia="en-US" w:bidi="ar-SA"/>
    </w:rPr>
  </w:style>
  <w:style w:type="character" w:customStyle="1" w:styleId="BoldandUnderlineChar6">
    <w:name w:val="Bold and Underline Char6"/>
    <w:rsid w:val="00903DBE"/>
    <w:rPr>
      <w:b/>
      <w:szCs w:val="24"/>
      <w:u w:val="single"/>
      <w:lang w:val="en-US" w:eastAsia="en-US" w:bidi="ar-SA"/>
    </w:rPr>
  </w:style>
  <w:style w:type="character" w:customStyle="1" w:styleId="title-link-wrapper">
    <w:name w:val="title-link-wrapper"/>
    <w:rsid w:val="00903DBE"/>
  </w:style>
  <w:style w:type="character" w:customStyle="1" w:styleId="medium-font">
    <w:name w:val="medium-font"/>
    <w:rsid w:val="00903DBE"/>
  </w:style>
  <w:style w:type="paragraph" w:customStyle="1" w:styleId="abstract">
    <w:name w:val="abstract"/>
    <w:basedOn w:val="Normal"/>
    <w:uiPriority w:val="99"/>
    <w:rsid w:val="00903DBE"/>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903DBE"/>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903DBE"/>
    <w:rPr>
      <w:rFonts w:ascii="Georgia" w:eastAsia="Times New Roman" w:hAnsi="Georgia"/>
      <w:b/>
      <w:bCs/>
      <w:sz w:val="16"/>
      <w:u w:val="single"/>
    </w:rPr>
  </w:style>
  <w:style w:type="character" w:customStyle="1" w:styleId="ReallySamllTextChar">
    <w:name w:val="ReallySamllText Char"/>
    <w:rsid w:val="00903DB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903DBE"/>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903DBE"/>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903DBE"/>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903DBE"/>
    <w:rPr>
      <w:rFonts w:ascii="Georgia" w:eastAsia="Times New Roman" w:hAnsi="Georgia"/>
      <w:sz w:val="16"/>
      <w:u w:val="single"/>
    </w:rPr>
  </w:style>
  <w:style w:type="character" w:customStyle="1" w:styleId="style10">
    <w:name w:val="style1"/>
    <w:rsid w:val="00903DBE"/>
  </w:style>
  <w:style w:type="character" w:customStyle="1" w:styleId="pmtermsel">
    <w:name w:val="pmtermsel"/>
    <w:rsid w:val="00903DBE"/>
  </w:style>
  <w:style w:type="character" w:customStyle="1" w:styleId="showipapr">
    <w:name w:val="show_ipapr"/>
    <w:rsid w:val="00903DBE"/>
  </w:style>
  <w:style w:type="character" w:customStyle="1" w:styleId="dnindex">
    <w:name w:val="dnindex"/>
    <w:rsid w:val="00903DBE"/>
  </w:style>
  <w:style w:type="character" w:customStyle="1" w:styleId="23">
    <w:name w:val="23"/>
    <w:rsid w:val="00903DBE"/>
    <w:rPr>
      <w:rFonts w:ascii="Times New Roman" w:hAnsi="Times New Roman" w:cs="Arial"/>
      <w:bCs/>
      <w:sz w:val="20"/>
      <w:u w:val="single"/>
      <w:lang w:val="en-US" w:eastAsia="en-US" w:bidi="ar-SA"/>
    </w:rPr>
  </w:style>
  <w:style w:type="character" w:customStyle="1" w:styleId="33">
    <w:name w:val="33"/>
    <w:rsid w:val="00903DBE"/>
    <w:rPr>
      <w:rFonts w:ascii="Times New Roman" w:hAnsi="Times New Roman" w:cs="Arial"/>
      <w:b/>
      <w:bCs/>
      <w:sz w:val="20"/>
      <w:u w:val="single"/>
      <w:lang w:val="en-US" w:eastAsia="en-US" w:bidi="ar-SA"/>
    </w:rPr>
  </w:style>
  <w:style w:type="character" w:customStyle="1" w:styleId="55">
    <w:name w:val="55"/>
    <w:rsid w:val="00903DBE"/>
    <w:rPr>
      <w:rFonts w:cs="Arial"/>
      <w:bCs/>
      <w:sz w:val="20"/>
      <w:u w:val="single"/>
      <w:lang w:val="en-US" w:eastAsia="en-US" w:bidi="ar-SA"/>
    </w:rPr>
  </w:style>
  <w:style w:type="character" w:customStyle="1" w:styleId="authoraffil">
    <w:name w:val="authoraffil"/>
    <w:rsid w:val="00903DBE"/>
  </w:style>
  <w:style w:type="character" w:customStyle="1" w:styleId="CharChar8">
    <w:name w:val="Char Char8"/>
    <w:rsid w:val="00903DBE"/>
    <w:rPr>
      <w:rFonts w:ascii="Georgia" w:eastAsia="Times New Roman" w:hAnsi="Georgia"/>
      <w:b/>
      <w:bCs/>
      <w:sz w:val="30"/>
      <w:szCs w:val="28"/>
      <w:u w:val="single"/>
    </w:rPr>
  </w:style>
  <w:style w:type="character" w:customStyle="1" w:styleId="FontStyle13">
    <w:name w:val="Font Style13"/>
    <w:uiPriority w:val="99"/>
    <w:rsid w:val="00903DBE"/>
    <w:rPr>
      <w:rFonts w:ascii="Constantia" w:hAnsi="Constantia" w:cs="Constantia"/>
      <w:sz w:val="18"/>
      <w:szCs w:val="18"/>
    </w:rPr>
  </w:style>
  <w:style w:type="character" w:customStyle="1" w:styleId="TagsCharCharCharChar">
    <w:name w:val="Tags Char Char Char Char"/>
    <w:rsid w:val="00903DBE"/>
    <w:rPr>
      <w:rFonts w:ascii="Times New Roman" w:eastAsia="Times New Roman" w:hAnsi="Times New Roman" w:cs="Times New Roman"/>
      <w:b/>
      <w:sz w:val="24"/>
      <w:szCs w:val="24"/>
    </w:rPr>
  </w:style>
  <w:style w:type="character" w:customStyle="1" w:styleId="Citation1Char">
    <w:name w:val="Citation1 Char"/>
    <w:link w:val="Citation10"/>
    <w:locked/>
    <w:rsid w:val="00903DBE"/>
    <w:rPr>
      <w:rFonts w:ascii="Georgia" w:hAnsi="Georgia"/>
      <w:b/>
      <w:u w:val="single"/>
    </w:rPr>
  </w:style>
  <w:style w:type="paragraph" w:customStyle="1" w:styleId="Citation10">
    <w:name w:val="Citation1"/>
    <w:basedOn w:val="Normal"/>
    <w:link w:val="Citation1Char"/>
    <w:qFormat/>
    <w:rsid w:val="00903DBE"/>
    <w:rPr>
      <w:rFonts w:ascii="Georgia" w:hAnsi="Georgia"/>
      <w:b/>
      <w:sz w:val="24"/>
      <w:u w:val="single"/>
    </w:rPr>
  </w:style>
  <w:style w:type="character" w:customStyle="1" w:styleId="TaglineChar">
    <w:name w:val="Tagline Char"/>
    <w:link w:val="Tagline0"/>
    <w:locked/>
    <w:rsid w:val="00903DBE"/>
    <w:rPr>
      <w:rFonts w:ascii="Georgia" w:hAnsi="Georgia"/>
      <w:b/>
    </w:rPr>
  </w:style>
  <w:style w:type="paragraph" w:customStyle="1" w:styleId="Tagline0">
    <w:name w:val="Tagline"/>
    <w:basedOn w:val="Normal"/>
    <w:link w:val="TaglineChar"/>
    <w:qFormat/>
    <w:rsid w:val="00903DBE"/>
    <w:rPr>
      <w:rFonts w:ascii="Georgia" w:hAnsi="Georgia"/>
      <w:b/>
      <w:sz w:val="24"/>
    </w:rPr>
  </w:style>
  <w:style w:type="paragraph" w:customStyle="1" w:styleId="NothingCharCharChar">
    <w:name w:val="Nothing Char Char Char"/>
    <w:link w:val="NothingCharChar"/>
    <w:rsid w:val="00903DBE"/>
    <w:pPr>
      <w:jc w:val="both"/>
    </w:pPr>
  </w:style>
  <w:style w:type="paragraph" w:customStyle="1" w:styleId="StyleLeft021">
    <w:name w:val="Style Left:  0.2&quot;1"/>
    <w:basedOn w:val="Normal"/>
    <w:uiPriority w:val="99"/>
    <w:rsid w:val="00903DBE"/>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903DBE"/>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903DBE"/>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903DBE"/>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903DBE"/>
    <w:rPr>
      <w:rFonts w:ascii="Georgia" w:eastAsia="Times New Roman" w:hAnsi="Georgia"/>
      <w:sz w:val="16"/>
      <w:u w:val="single"/>
      <w:bdr w:val="single" w:sz="4" w:space="0" w:color="auto"/>
    </w:rPr>
  </w:style>
  <w:style w:type="character" w:customStyle="1" w:styleId="boldcitationChar">
    <w:name w:val="bold citation Char"/>
    <w:rsid w:val="00903DBE"/>
    <w:rPr>
      <w:rFonts w:ascii="Arial" w:hAnsi="Arial"/>
      <w:b/>
      <w:sz w:val="28"/>
      <w:szCs w:val="24"/>
      <w:u w:val="thick"/>
      <w:lang w:val="en-US" w:eastAsia="en-US" w:bidi="ar-SA"/>
    </w:rPr>
  </w:style>
  <w:style w:type="paragraph" w:customStyle="1" w:styleId="BlockTitle20">
    <w:name w:val="Block Title #2"/>
    <w:basedOn w:val="Normal"/>
    <w:uiPriority w:val="99"/>
    <w:rsid w:val="00903DB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903DBE"/>
    <w:rPr>
      <w:rFonts w:ascii="Georgia" w:hAnsi="Georgia"/>
      <w:b/>
      <w:sz w:val="16"/>
    </w:rPr>
  </w:style>
  <w:style w:type="character" w:customStyle="1" w:styleId="BoldunderlineChar3">
    <w:name w:val="Bold/underline Char"/>
    <w:rsid w:val="00903DBE"/>
    <w:rPr>
      <w:rFonts w:eastAsia="SimSun"/>
      <w:b/>
      <w:noProof w:val="0"/>
      <w:sz w:val="24"/>
      <w:szCs w:val="24"/>
      <w:u w:val="single"/>
      <w:lang w:val="en-US" w:eastAsia="zh-CN" w:bidi="ar-SA"/>
    </w:rPr>
  </w:style>
  <w:style w:type="character" w:customStyle="1" w:styleId="underlinetextchar0">
    <w:name w:val="underlinetextchar"/>
    <w:rsid w:val="00903DBE"/>
  </w:style>
  <w:style w:type="character" w:customStyle="1" w:styleId="boldciteChar1">
    <w:name w:val="bold cite Char1"/>
    <w:rsid w:val="00903DBE"/>
    <w:rPr>
      <w:b/>
      <w:sz w:val="28"/>
      <w:u w:val="thick" w:color="000000"/>
    </w:rPr>
  </w:style>
  <w:style w:type="character" w:customStyle="1" w:styleId="tagCharCharChar1">
    <w:name w:val="tag Char Char Char1"/>
    <w:rsid w:val="00903DBE"/>
    <w:rPr>
      <w:b/>
      <w:sz w:val="24"/>
      <w:lang w:val="en-US" w:eastAsia="en-US" w:bidi="ar-SA"/>
    </w:rPr>
  </w:style>
  <w:style w:type="character" w:customStyle="1" w:styleId="underlinecardChar0">
    <w:name w:val="underline card Char"/>
    <w:rsid w:val="00903DBE"/>
    <w:rPr>
      <w:rFonts w:ascii="Arial" w:hAnsi="Arial"/>
      <w:sz w:val="18"/>
      <w:szCs w:val="24"/>
      <w:u w:val="single"/>
      <w:lang w:val="en-US" w:eastAsia="en-US" w:bidi="ar-SA"/>
    </w:rPr>
  </w:style>
  <w:style w:type="paragraph" w:customStyle="1" w:styleId="date-comments">
    <w:name w:val="date-comments"/>
    <w:basedOn w:val="Normal"/>
    <w:uiPriority w:val="99"/>
    <w:rsid w:val="00903DBE"/>
    <w:pPr>
      <w:spacing w:before="100" w:beforeAutospacing="1" w:after="100" w:afterAutospacing="1"/>
    </w:pPr>
    <w:rPr>
      <w:rFonts w:ascii="Times" w:hAnsi="Times"/>
      <w:sz w:val="16"/>
      <w:szCs w:val="20"/>
    </w:rPr>
  </w:style>
  <w:style w:type="character" w:customStyle="1" w:styleId="articleauthor0">
    <w:name w:val="articleauthor"/>
    <w:rsid w:val="00903DBE"/>
  </w:style>
  <w:style w:type="character" w:customStyle="1" w:styleId="bodysubtoc">
    <w:name w:val="bodysubtoc"/>
    <w:rsid w:val="00903DBE"/>
  </w:style>
  <w:style w:type="character" w:customStyle="1" w:styleId="lefttitlesmaller">
    <w:name w:val="lefttitlesmaller"/>
    <w:rsid w:val="00903DBE"/>
  </w:style>
  <w:style w:type="character" w:customStyle="1" w:styleId="mb">
    <w:name w:val="mb"/>
    <w:rsid w:val="00903DBE"/>
  </w:style>
  <w:style w:type="character" w:customStyle="1" w:styleId="submitted-date">
    <w:name w:val="submitted-date"/>
    <w:rsid w:val="00903DBE"/>
  </w:style>
  <w:style w:type="character" w:customStyle="1" w:styleId="submitted-time">
    <w:name w:val="submitted-time"/>
    <w:rsid w:val="00903DBE"/>
  </w:style>
  <w:style w:type="character" w:customStyle="1" w:styleId="A20">
    <w:name w:val="A2"/>
    <w:uiPriority w:val="99"/>
    <w:rsid w:val="00903DBE"/>
    <w:rPr>
      <w:rFonts w:ascii="Sabon LT Std" w:hAnsi="Sabon LT Std" w:cs="Sabon LT Std" w:hint="default"/>
      <w:color w:val="000000"/>
      <w:sz w:val="15"/>
      <w:szCs w:val="15"/>
    </w:rPr>
  </w:style>
  <w:style w:type="character" w:customStyle="1" w:styleId="searchword">
    <w:name w:val="searchword"/>
    <w:rsid w:val="00903DBE"/>
  </w:style>
  <w:style w:type="paragraph" w:customStyle="1" w:styleId="Heading2Char2CharChar12">
    <w:name w:val="Heading 2 Char2 Char Char12"/>
    <w:aliases w:val="Char Char Char Char Char Char1 Char Char Char Char Char1,Char Char22"/>
    <w:next w:val="Normal"/>
    <w:uiPriority w:val="99"/>
    <w:rsid w:val="00903DBE"/>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903DBE"/>
    <w:rPr>
      <w:rFonts w:ascii="Times New Roman" w:hAnsi="Times New Roman" w:cs="Times New Roman"/>
      <w:sz w:val="18"/>
      <w:szCs w:val="18"/>
    </w:rPr>
  </w:style>
  <w:style w:type="character" w:customStyle="1" w:styleId="bylines">
    <w:name w:val="bylines"/>
    <w:basedOn w:val="DefaultParagraphFont"/>
    <w:rsid w:val="00903DBE"/>
  </w:style>
  <w:style w:type="character" w:customStyle="1" w:styleId="StyleStyleBoldUnderlineUnderlineIntenseEmphasis1apple-style-2">
    <w:name w:val="Style Style Bold UnderlineUnderlineIntense Emphasis1apple-style-...2"/>
    <w:basedOn w:val="DefaultParagraphFont"/>
    <w:rsid w:val="00903DBE"/>
    <w:rPr>
      <w:b w:val="0"/>
      <w:bCs/>
      <w:sz w:val="22"/>
      <w:u w:val="single"/>
    </w:rPr>
  </w:style>
  <w:style w:type="character" w:customStyle="1" w:styleId="FontStyle57">
    <w:name w:val="Font Style57"/>
    <w:rsid w:val="00903DBE"/>
    <w:rPr>
      <w:rFonts w:ascii="Georgia" w:hAnsi="Georgia" w:cs="Georgia"/>
      <w:b/>
      <w:bCs/>
      <w:sz w:val="14"/>
      <w:szCs w:val="14"/>
    </w:rPr>
  </w:style>
  <w:style w:type="character" w:customStyle="1" w:styleId="FontStyle89">
    <w:name w:val="Font Style89"/>
    <w:rsid w:val="00903DBE"/>
    <w:rPr>
      <w:rFonts w:ascii="Times New Roman" w:hAnsi="Times New Roman" w:cs="Times New Roman"/>
      <w:b/>
      <w:bCs/>
      <w:smallCaps/>
      <w:spacing w:val="40"/>
      <w:sz w:val="16"/>
      <w:szCs w:val="16"/>
    </w:rPr>
  </w:style>
  <w:style w:type="character" w:customStyle="1" w:styleId="style3Char0">
    <w:name w:val="style 3 Char"/>
    <w:rsid w:val="00903DBE"/>
    <w:rPr>
      <w:sz w:val="18"/>
      <w:szCs w:val="24"/>
      <w:lang w:val="en-US" w:eastAsia="en-US" w:bidi="ar-SA"/>
    </w:rPr>
  </w:style>
  <w:style w:type="paragraph" w:customStyle="1" w:styleId="003Cite">
    <w:name w:val="003Cite"/>
    <w:basedOn w:val="Normal"/>
    <w:qFormat/>
    <w:rsid w:val="00903DBE"/>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903DBE"/>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903DBE"/>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903DB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903DBE"/>
    <w:rPr>
      <w:rFonts w:ascii="Times New Roman" w:eastAsia="Times New Roman" w:hAnsi="Times New Roman" w:cs="Times New Roman"/>
      <w:u w:val="thick"/>
      <w:lang w:val="x-none" w:eastAsia="x-none"/>
    </w:rPr>
  </w:style>
  <w:style w:type="character" w:customStyle="1" w:styleId="BlockHeadingsChar1">
    <w:name w:val="Block Headings Char1"/>
    <w:rsid w:val="00903DBE"/>
    <w:rPr>
      <w:b/>
      <w:caps/>
    </w:rPr>
  </w:style>
  <w:style w:type="character" w:customStyle="1" w:styleId="Longcite">
    <w:name w:val="Longcite"/>
    <w:rsid w:val="00903DBE"/>
    <w:rPr>
      <w:sz w:val="16"/>
    </w:rPr>
  </w:style>
  <w:style w:type="paragraph" w:customStyle="1" w:styleId="NormalUnderline0">
    <w:name w:val="Normal + Underline"/>
    <w:basedOn w:val="Normal"/>
    <w:link w:val="NormalUnderlineChar0"/>
    <w:rsid w:val="00903DB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903DBE"/>
    <w:rPr>
      <w:rFonts w:ascii="Times New Roman" w:eastAsia="Times New Roman" w:hAnsi="Times New Roman" w:cs="Times New Roman"/>
      <w:b/>
      <w:u w:val="single"/>
      <w:lang w:val="x-none" w:eastAsia="x-none"/>
    </w:rPr>
  </w:style>
  <w:style w:type="character" w:customStyle="1" w:styleId="FontStyle170">
    <w:name w:val="Font Style170"/>
    <w:uiPriority w:val="99"/>
    <w:rsid w:val="00903DBE"/>
    <w:rPr>
      <w:rFonts w:ascii="Bookman Old Style" w:hAnsi="Bookman Old Style" w:cs="Bookman Old Style"/>
      <w:sz w:val="16"/>
      <w:szCs w:val="16"/>
    </w:rPr>
  </w:style>
  <w:style w:type="character" w:customStyle="1" w:styleId="FontStyle17">
    <w:name w:val="Font Style17"/>
    <w:uiPriority w:val="99"/>
    <w:rsid w:val="00903DBE"/>
    <w:rPr>
      <w:rFonts w:ascii="Book Antiqua" w:hAnsi="Book Antiqua" w:cs="Book Antiqua"/>
      <w:i/>
      <w:iCs/>
      <w:spacing w:val="10"/>
      <w:sz w:val="22"/>
      <w:szCs w:val="22"/>
    </w:rPr>
  </w:style>
  <w:style w:type="character" w:customStyle="1" w:styleId="FontStyle329">
    <w:name w:val="Font Style329"/>
    <w:basedOn w:val="DefaultParagraphFont"/>
    <w:uiPriority w:val="99"/>
    <w:rsid w:val="00903DBE"/>
    <w:rPr>
      <w:rFonts w:ascii="Times New Roman" w:hAnsi="Times New Roman" w:cs="Times New Roman" w:hint="default"/>
      <w:b/>
      <w:bCs/>
      <w:spacing w:val="-10"/>
      <w:sz w:val="18"/>
      <w:szCs w:val="18"/>
    </w:rPr>
  </w:style>
  <w:style w:type="character" w:customStyle="1" w:styleId="ur">
    <w:name w:val="ur"/>
    <w:basedOn w:val="DefaultParagraphFont"/>
    <w:rsid w:val="00903DBE"/>
  </w:style>
  <w:style w:type="character" w:customStyle="1" w:styleId="vpqmgb">
    <w:name w:val="vpqmgb"/>
    <w:basedOn w:val="DefaultParagraphFont"/>
    <w:rsid w:val="00903DBE"/>
  </w:style>
  <w:style w:type="character" w:customStyle="1" w:styleId="sv">
    <w:name w:val="sv"/>
    <w:basedOn w:val="DefaultParagraphFont"/>
    <w:rsid w:val="00903DBE"/>
  </w:style>
  <w:style w:type="character" w:customStyle="1" w:styleId="m-501118745055256881gmail-style13ptbold">
    <w:name w:val="m_-501118745055256881gmail-style13ptbold"/>
    <w:basedOn w:val="DefaultParagraphFont"/>
    <w:rsid w:val="00903DBE"/>
  </w:style>
  <w:style w:type="character" w:customStyle="1" w:styleId="m8134770803914199681gmail-styleunderline">
    <w:name w:val="m_8134770803914199681gmail-styleunderline"/>
    <w:basedOn w:val="DefaultParagraphFont"/>
    <w:rsid w:val="00903DBE"/>
  </w:style>
  <w:style w:type="character" w:customStyle="1" w:styleId="hvr">
    <w:name w:val="hvr"/>
    <w:basedOn w:val="DefaultParagraphFont"/>
    <w:rsid w:val="00903DBE"/>
  </w:style>
  <w:style w:type="character" w:customStyle="1" w:styleId="AnalyticsChar">
    <w:name w:val="Analytics Char"/>
    <w:basedOn w:val="DefaultParagraphFont"/>
    <w:link w:val="Analytics"/>
    <w:rsid w:val="00903DBE"/>
    <w:rPr>
      <w:rFonts w:ascii="Calibri" w:eastAsia="Calibri" w:hAnsi="Calibri" w:cs="Calibri"/>
      <w:b/>
    </w:rPr>
  </w:style>
  <w:style w:type="character" w:customStyle="1" w:styleId="m-3350902899047358468gmail-styleunderline">
    <w:name w:val="m_-3350902899047358468gmail-styleunderline"/>
    <w:basedOn w:val="DefaultParagraphFont"/>
    <w:rsid w:val="00903DBE"/>
  </w:style>
  <w:style w:type="paragraph" w:customStyle="1" w:styleId="Style5pt">
    <w:name w:val="Style 5 pt"/>
    <w:basedOn w:val="Normal"/>
    <w:link w:val="Style5ptChar"/>
    <w:rsid w:val="00903DBE"/>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903DBE"/>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903DBE"/>
  </w:style>
  <w:style w:type="paragraph" w:customStyle="1" w:styleId="m462447500549623171gmail-msonormal">
    <w:name w:val="m_462447500549623171gmail-msonormal"/>
    <w:basedOn w:val="Normal"/>
    <w:uiPriority w:val="99"/>
    <w:rsid w:val="00903DBE"/>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903DBE"/>
  </w:style>
  <w:style w:type="character" w:customStyle="1" w:styleId="SmallerReal">
    <w:name w:val="SmallerReal"/>
    <w:basedOn w:val="DefaultParagraphFont"/>
    <w:uiPriority w:val="1"/>
    <w:qFormat/>
    <w:rsid w:val="00903DBE"/>
    <w:rPr>
      <w:rFonts w:ascii="Garamond" w:hAnsi="Garamond" w:hint="default"/>
      <w:sz w:val="16"/>
    </w:rPr>
  </w:style>
  <w:style w:type="paragraph" w:styleId="HTMLAddress">
    <w:name w:val="HTML Address"/>
    <w:basedOn w:val="Normal"/>
    <w:link w:val="HTMLAddressChar"/>
    <w:uiPriority w:val="99"/>
    <w:semiHidden/>
    <w:unhideWhenUsed/>
    <w:rsid w:val="00903DBE"/>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903DBE"/>
    <w:rPr>
      <w:rFonts w:ascii="Times New Roman" w:eastAsia="Times New Roman" w:hAnsi="Times New Roman" w:cs="Times New Roman"/>
      <w:i/>
      <w:iCs/>
    </w:rPr>
  </w:style>
  <w:style w:type="character" w:customStyle="1" w:styleId="separator">
    <w:name w:val="separator"/>
    <w:basedOn w:val="DefaultParagraphFont"/>
    <w:rsid w:val="00903DBE"/>
  </w:style>
  <w:style w:type="paragraph" w:customStyle="1" w:styleId="dek">
    <w:name w:val="dek"/>
    <w:basedOn w:val="Normal"/>
    <w:uiPriority w:val="99"/>
    <w:rsid w:val="00903DBE"/>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903DBE"/>
  </w:style>
  <w:style w:type="character" w:customStyle="1" w:styleId="serialtitle">
    <w:name w:val="serial_title"/>
    <w:basedOn w:val="DefaultParagraphFont"/>
    <w:rsid w:val="00903DBE"/>
  </w:style>
  <w:style w:type="character" w:customStyle="1" w:styleId="volumeissue">
    <w:name w:val="volume_issue"/>
    <w:basedOn w:val="DefaultParagraphFont"/>
    <w:rsid w:val="00903DBE"/>
  </w:style>
  <w:style w:type="character" w:customStyle="1" w:styleId="pagerange">
    <w:name w:val="page_range"/>
    <w:basedOn w:val="DefaultParagraphFont"/>
    <w:rsid w:val="00903DBE"/>
  </w:style>
  <w:style w:type="character" w:customStyle="1" w:styleId="doilink">
    <w:name w:val="doi_link"/>
    <w:basedOn w:val="DefaultParagraphFont"/>
    <w:rsid w:val="00903DBE"/>
  </w:style>
  <w:style w:type="paragraph" w:customStyle="1" w:styleId="para">
    <w:name w:val="para"/>
    <w:basedOn w:val="Normal"/>
    <w:rsid w:val="00903DBE"/>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903DBE"/>
  </w:style>
  <w:style w:type="character" w:customStyle="1" w:styleId="internalref">
    <w:name w:val="internalref"/>
    <w:basedOn w:val="DefaultParagraphFont"/>
    <w:rsid w:val="00903DBE"/>
  </w:style>
  <w:style w:type="paragraph" w:customStyle="1" w:styleId="Analyitc">
    <w:name w:val="Analyitc"/>
    <w:basedOn w:val="Normal"/>
    <w:uiPriority w:val="4"/>
    <w:qFormat/>
    <w:rsid w:val="00903DBE"/>
    <w:rPr>
      <w:b/>
      <w:color w:val="0070C0"/>
      <w:sz w:val="28"/>
    </w:rPr>
  </w:style>
  <w:style w:type="character" w:customStyle="1" w:styleId="StyleUnderliningChar9ptBold">
    <w:name w:val="Style Underlining Char + 9 pt Bold"/>
    <w:rsid w:val="00903DBE"/>
    <w:rPr>
      <w:rFonts w:ascii="Times New Roman" w:hAnsi="Times New Roman"/>
      <w:b/>
      <w:bCs/>
      <w:sz w:val="20"/>
      <w:szCs w:val="24"/>
      <w:u w:val="single"/>
    </w:rPr>
  </w:style>
  <w:style w:type="character" w:customStyle="1" w:styleId="StyleUnderliningChar9pt">
    <w:name w:val="Style Underlining Char + 9 pt"/>
    <w:rsid w:val="00903DBE"/>
    <w:rPr>
      <w:rFonts w:ascii="Times New Roman" w:hAnsi="Times New Roman"/>
      <w:sz w:val="20"/>
      <w:szCs w:val="24"/>
      <w:u w:val="single"/>
    </w:rPr>
  </w:style>
  <w:style w:type="paragraph" w:customStyle="1" w:styleId="font--body">
    <w:name w:val="font--body"/>
    <w:basedOn w:val="Normal"/>
    <w:rsid w:val="00903DBE"/>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903DBE"/>
  </w:style>
  <w:style w:type="character" w:customStyle="1" w:styleId="tweetinfo-heartstat">
    <w:name w:val="tweetinfo-heartstat"/>
    <w:basedOn w:val="DefaultParagraphFont"/>
    <w:rsid w:val="00903DBE"/>
  </w:style>
  <w:style w:type="character" w:customStyle="1" w:styleId="playbutton-flyout">
    <w:name w:val="playbutton-flyout"/>
    <w:basedOn w:val="DefaultParagraphFont"/>
    <w:rsid w:val="00903DBE"/>
  </w:style>
  <w:style w:type="character" w:customStyle="1" w:styleId="inlinevideo-videolabel">
    <w:name w:val="inlinevideo-videolabel"/>
    <w:basedOn w:val="DefaultParagraphFont"/>
    <w:rsid w:val="00903DBE"/>
  </w:style>
  <w:style w:type="character" w:customStyle="1" w:styleId="inlinevideo-videoduration">
    <w:name w:val="inlinevideo-videoduration"/>
    <w:basedOn w:val="DefaultParagraphFont"/>
    <w:rsid w:val="00903DBE"/>
  </w:style>
  <w:style w:type="character" w:customStyle="1" w:styleId="m2037045589135560752gmail-style13ptbold">
    <w:name w:val="m_2037045589135560752gmail-style13ptbold"/>
    <w:basedOn w:val="DefaultParagraphFont"/>
    <w:rsid w:val="00903DBE"/>
  </w:style>
  <w:style w:type="paragraph" w:customStyle="1" w:styleId="css-exrw3m">
    <w:name w:val="css-exrw3m"/>
    <w:basedOn w:val="Normal"/>
    <w:rsid w:val="00903DBE"/>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903DBE"/>
  </w:style>
  <w:style w:type="character" w:customStyle="1" w:styleId="DateTimeChar">
    <w:name w:val="DateTime Char"/>
    <w:basedOn w:val="DefaultParagraphFont"/>
    <w:link w:val="DateTime"/>
    <w:uiPriority w:val="4"/>
    <w:rsid w:val="00903DBE"/>
    <w:rPr>
      <w:rFonts w:ascii="Calibri" w:hAnsi="Calibri"/>
      <w:sz w:val="22"/>
    </w:rPr>
  </w:style>
  <w:style w:type="paragraph" w:customStyle="1" w:styleId="Lecture">
    <w:name w:val="Lecture"/>
    <w:next w:val="BodyText"/>
    <w:link w:val="LectureChar"/>
    <w:autoRedefine/>
    <w:uiPriority w:val="4"/>
    <w:qFormat/>
    <w:rsid w:val="00903DBE"/>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903DBE"/>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903DBE"/>
    <w:rPr>
      <w:color w:val="2B579A"/>
      <w:shd w:val="clear" w:color="auto" w:fill="E6E6E6"/>
    </w:rPr>
  </w:style>
  <w:style w:type="character" w:customStyle="1" w:styleId="UnresolvedMention3">
    <w:name w:val="Unresolved Mention3"/>
    <w:basedOn w:val="DefaultParagraphFont"/>
    <w:uiPriority w:val="99"/>
    <w:unhideWhenUsed/>
    <w:rsid w:val="00903DBE"/>
    <w:rPr>
      <w:color w:val="808080"/>
      <w:shd w:val="clear" w:color="auto" w:fill="E6E6E6"/>
    </w:rPr>
  </w:style>
  <w:style w:type="character" w:customStyle="1" w:styleId="m-895152127622952443gmail-style13ptbold">
    <w:name w:val="m_-895152127622952443gmail-style13ptbold"/>
    <w:basedOn w:val="DefaultParagraphFont"/>
    <w:rsid w:val="00903DBE"/>
  </w:style>
  <w:style w:type="character" w:customStyle="1" w:styleId="m4133802843404377303gmail-style13ptbold">
    <w:name w:val="m_4133802843404377303gmail-style13ptbold"/>
    <w:basedOn w:val="DefaultParagraphFont"/>
    <w:rsid w:val="00903DBE"/>
  </w:style>
  <w:style w:type="character" w:customStyle="1" w:styleId="m4133802843404377303gmail-styleunderline">
    <w:name w:val="m_4133802843404377303gmail-styleunderline"/>
    <w:basedOn w:val="DefaultParagraphFont"/>
    <w:rsid w:val="00903DBE"/>
  </w:style>
  <w:style w:type="character" w:customStyle="1" w:styleId="m1864609289044096952gmail-style13ptbold">
    <w:name w:val="m_1864609289044096952gmail-style13ptbold"/>
    <w:basedOn w:val="DefaultParagraphFont"/>
    <w:rsid w:val="00903DBE"/>
  </w:style>
  <w:style w:type="character" w:customStyle="1" w:styleId="m-2434640214339110092gmail-style13ptbold">
    <w:name w:val="m_-2434640214339110092gmail-style13ptbold"/>
    <w:basedOn w:val="DefaultParagraphFont"/>
    <w:rsid w:val="00903DBE"/>
  </w:style>
  <w:style w:type="character" w:customStyle="1" w:styleId="m-2434640214339110092gmail-styleunderline">
    <w:name w:val="m_-2434640214339110092gmail-styleunderline"/>
    <w:basedOn w:val="DefaultParagraphFont"/>
    <w:rsid w:val="00903DBE"/>
  </w:style>
  <w:style w:type="character" w:customStyle="1" w:styleId="articlepage-articlebody-firstletter">
    <w:name w:val="articlepage-articlebody-firstletter"/>
    <w:basedOn w:val="DefaultParagraphFont"/>
    <w:rsid w:val="00903DBE"/>
  </w:style>
  <w:style w:type="character" w:customStyle="1" w:styleId="m-2745674872889869693gmail-style13ptbold">
    <w:name w:val="m_-2745674872889869693gmail-style13ptbold"/>
    <w:basedOn w:val="DefaultParagraphFont"/>
    <w:rsid w:val="00903DBE"/>
  </w:style>
  <w:style w:type="character" w:customStyle="1" w:styleId="m-2745674872889869693gmail-styleunderline">
    <w:name w:val="m_-2745674872889869693gmail-styleunderline"/>
    <w:basedOn w:val="DefaultParagraphFont"/>
    <w:rsid w:val="00903DBE"/>
  </w:style>
  <w:style w:type="character" w:customStyle="1" w:styleId="UnresolvedMention31">
    <w:name w:val="Unresolved Mention31"/>
    <w:basedOn w:val="DefaultParagraphFont"/>
    <w:uiPriority w:val="99"/>
    <w:semiHidden/>
    <w:unhideWhenUsed/>
    <w:rsid w:val="00903DBE"/>
    <w:rPr>
      <w:color w:val="808080"/>
      <w:shd w:val="clear" w:color="auto" w:fill="E6E6E6"/>
    </w:rPr>
  </w:style>
  <w:style w:type="character" w:customStyle="1" w:styleId="UnresolvedMention4">
    <w:name w:val="Unresolved Mention4"/>
    <w:basedOn w:val="DefaultParagraphFont"/>
    <w:uiPriority w:val="99"/>
    <w:semiHidden/>
    <w:unhideWhenUsed/>
    <w:rsid w:val="00903DBE"/>
    <w:rPr>
      <w:color w:val="808080"/>
      <w:shd w:val="clear" w:color="auto" w:fill="E6E6E6"/>
    </w:rPr>
  </w:style>
  <w:style w:type="character" w:customStyle="1" w:styleId="m-8082899869479211226gmail-styleunderline">
    <w:name w:val="m_-8082899869479211226gmail-styleunderline"/>
    <w:basedOn w:val="DefaultParagraphFont"/>
    <w:rsid w:val="00903DBE"/>
  </w:style>
  <w:style w:type="paragraph" w:customStyle="1" w:styleId="NoteLevel23">
    <w:name w:val="Note Level 23"/>
    <w:basedOn w:val="Normal"/>
    <w:next w:val="Normal"/>
    <w:uiPriority w:val="99"/>
    <w:qFormat/>
    <w:rsid w:val="00903DBE"/>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903DBE"/>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903DBE"/>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903DBE"/>
    <w:rPr>
      <w:color w:val="605E5C"/>
      <w:shd w:val="clear" w:color="auto" w:fill="E1DFDD"/>
    </w:rPr>
  </w:style>
  <w:style w:type="character" w:customStyle="1" w:styleId="UnresolvedMention6">
    <w:name w:val="Unresolved Mention6"/>
    <w:basedOn w:val="DefaultParagraphFont"/>
    <w:uiPriority w:val="99"/>
    <w:semiHidden/>
    <w:unhideWhenUsed/>
    <w:rsid w:val="00903DBE"/>
    <w:rPr>
      <w:color w:val="605E5C"/>
      <w:shd w:val="clear" w:color="auto" w:fill="E1DFDD"/>
    </w:rPr>
  </w:style>
  <w:style w:type="character" w:customStyle="1" w:styleId="footnote">
    <w:name w:val="footnote"/>
    <w:basedOn w:val="DefaultParagraphFont"/>
    <w:rsid w:val="00903DBE"/>
  </w:style>
  <w:style w:type="character" w:customStyle="1" w:styleId="hubidentifier">
    <w:name w:val="hub_identifier"/>
    <w:basedOn w:val="DefaultParagraphFont"/>
    <w:rsid w:val="00903DBE"/>
  </w:style>
  <w:style w:type="paragraph" w:customStyle="1" w:styleId="standardeinzug">
    <w:name w:val="standardeinzug"/>
    <w:basedOn w:val="Normal"/>
    <w:rsid w:val="00903DBE"/>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903DBE"/>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903DBE"/>
  </w:style>
  <w:style w:type="paragraph" w:customStyle="1" w:styleId="entrefilet">
    <w:name w:val="entrefilet"/>
    <w:basedOn w:val="Normal"/>
    <w:rsid w:val="00903DBE"/>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903DBE"/>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903DBE"/>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903DBE"/>
  </w:style>
  <w:style w:type="character" w:customStyle="1" w:styleId="m-268162420547309261gmail-stylestylebold12pt">
    <w:name w:val="m_-268162420547309261gmail-stylestylebold12pt"/>
    <w:basedOn w:val="DefaultParagraphFont"/>
    <w:rsid w:val="00903DBE"/>
  </w:style>
  <w:style w:type="character" w:customStyle="1" w:styleId="m-268162420547309261gmail-styleboldunderline">
    <w:name w:val="m_-268162420547309261gmail-styleboldunderline"/>
    <w:basedOn w:val="DefaultParagraphFont"/>
    <w:rsid w:val="00903DBE"/>
  </w:style>
  <w:style w:type="character" w:customStyle="1" w:styleId="m-5621139387307470627gmail-style13ptbold">
    <w:name w:val="m_-5621139387307470627gmail-style13ptbold"/>
    <w:basedOn w:val="DefaultParagraphFont"/>
    <w:rsid w:val="00903DBE"/>
  </w:style>
  <w:style w:type="character" w:customStyle="1" w:styleId="m-5621139387307470627gmail-styleunderline">
    <w:name w:val="m_-5621139387307470627gmail-styleunderline"/>
    <w:basedOn w:val="DefaultParagraphFont"/>
    <w:rsid w:val="00903DBE"/>
  </w:style>
  <w:style w:type="character" w:customStyle="1" w:styleId="m-4930835733434609408gmail-style13ptbold">
    <w:name w:val="m_-4930835733434609408gmail-style13ptbold"/>
    <w:basedOn w:val="DefaultParagraphFont"/>
    <w:rsid w:val="00903DBE"/>
  </w:style>
  <w:style w:type="character" w:customStyle="1" w:styleId="m-4930835733434609408gmail-styleunderline">
    <w:name w:val="m_-4930835733434609408gmail-styleunderline"/>
    <w:basedOn w:val="DefaultParagraphFont"/>
    <w:rsid w:val="00903DBE"/>
  </w:style>
  <w:style w:type="character" w:customStyle="1" w:styleId="m-2456650549122369157gmail-style13ptbold">
    <w:name w:val="m_-2456650549122369157gmail-style13ptbold"/>
    <w:basedOn w:val="DefaultParagraphFont"/>
    <w:rsid w:val="00903DBE"/>
  </w:style>
  <w:style w:type="character" w:customStyle="1" w:styleId="m-2456650549122369157gmail-styleunderline">
    <w:name w:val="m_-2456650549122369157gmail-styleunderline"/>
    <w:basedOn w:val="DefaultParagraphFont"/>
    <w:rsid w:val="00903DBE"/>
  </w:style>
  <w:style w:type="character" w:customStyle="1" w:styleId="UnresolvedMention32">
    <w:name w:val="Unresolved Mention32"/>
    <w:basedOn w:val="DefaultParagraphFont"/>
    <w:uiPriority w:val="99"/>
    <w:semiHidden/>
    <w:unhideWhenUsed/>
    <w:rsid w:val="00903DBE"/>
    <w:rPr>
      <w:color w:val="605E5C"/>
      <w:shd w:val="clear" w:color="auto" w:fill="E1DFDD"/>
    </w:rPr>
  </w:style>
  <w:style w:type="character" w:customStyle="1" w:styleId="l7">
    <w:name w:val="l7"/>
    <w:basedOn w:val="DefaultParagraphFont"/>
    <w:rsid w:val="00903DBE"/>
  </w:style>
  <w:style w:type="character" w:customStyle="1" w:styleId="l6">
    <w:name w:val="l6"/>
    <w:basedOn w:val="DefaultParagraphFont"/>
    <w:rsid w:val="00903DBE"/>
  </w:style>
  <w:style w:type="character" w:customStyle="1" w:styleId="l8">
    <w:name w:val="l8"/>
    <w:basedOn w:val="DefaultParagraphFont"/>
    <w:rsid w:val="00903DBE"/>
  </w:style>
  <w:style w:type="character" w:customStyle="1" w:styleId="l9">
    <w:name w:val="l9"/>
    <w:basedOn w:val="DefaultParagraphFont"/>
    <w:rsid w:val="00903DBE"/>
  </w:style>
  <w:style w:type="character" w:customStyle="1" w:styleId="m-134349766280542120gmail-style13ptbold">
    <w:name w:val="m_-134349766280542120gmail-style13ptbold"/>
    <w:basedOn w:val="DefaultParagraphFont"/>
    <w:rsid w:val="00903DBE"/>
  </w:style>
  <w:style w:type="character" w:customStyle="1" w:styleId="m-134349766280542120gmail-msohyperlink">
    <w:name w:val="m_-134349766280542120gmail-msohyperlink"/>
    <w:basedOn w:val="DefaultParagraphFont"/>
    <w:rsid w:val="00903DBE"/>
  </w:style>
  <w:style w:type="character" w:customStyle="1" w:styleId="m-134349766280542120gmail-styleunderline">
    <w:name w:val="m_-134349766280542120gmail-styleunderline"/>
    <w:basedOn w:val="DefaultParagraphFont"/>
    <w:rsid w:val="00903DBE"/>
  </w:style>
  <w:style w:type="character" w:customStyle="1" w:styleId="m-134349766280542120gmail-cite">
    <w:name w:val="m_-134349766280542120gmail-cite"/>
    <w:basedOn w:val="DefaultParagraphFont"/>
    <w:rsid w:val="00903DBE"/>
  </w:style>
  <w:style w:type="character" w:customStyle="1" w:styleId="m-134349766280542120gmail-underline">
    <w:name w:val="m_-134349766280542120gmail-underline"/>
    <w:basedOn w:val="DefaultParagraphFont"/>
    <w:rsid w:val="00903DBE"/>
  </w:style>
  <w:style w:type="character" w:customStyle="1" w:styleId="m-134349766280542120gmail-underline0">
    <w:name w:val="m_-134349766280542120gmail-underline0"/>
    <w:basedOn w:val="DefaultParagraphFont"/>
    <w:rsid w:val="00903DBE"/>
  </w:style>
  <w:style w:type="paragraph" w:customStyle="1" w:styleId="element">
    <w:name w:val="element"/>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903DBE"/>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903DBE"/>
  </w:style>
  <w:style w:type="character" w:customStyle="1" w:styleId="wsj-article-credit">
    <w:name w:val="wsj-article-credit"/>
    <w:basedOn w:val="DefaultParagraphFont"/>
    <w:rsid w:val="00903DBE"/>
  </w:style>
  <w:style w:type="character" w:customStyle="1" w:styleId="wsj-article-credit-tag">
    <w:name w:val="wsj-article-credit-tag"/>
    <w:basedOn w:val="DefaultParagraphFont"/>
    <w:rsid w:val="00903DBE"/>
  </w:style>
  <w:style w:type="paragraph" w:customStyle="1" w:styleId="initial">
    <w:name w:val="initial"/>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903DBE"/>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903DBE"/>
    <w:rPr>
      <w:rFonts w:ascii="Arial Narrow" w:hAnsi="Arial Narrow"/>
      <w:sz w:val="22"/>
      <w:szCs w:val="24"/>
      <w:u w:val="single"/>
      <w:lang w:val="en-US" w:eastAsia="en-US" w:bidi="ar-SA"/>
    </w:rPr>
  </w:style>
  <w:style w:type="paragraph" w:customStyle="1" w:styleId="detailsub">
    <w:name w:val="detail__sub"/>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903DBE"/>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903DBE"/>
  </w:style>
  <w:style w:type="character" w:customStyle="1" w:styleId="m-299895914748161361gmail-styleunderline">
    <w:name w:val="m_-299895914748161361gmail-styleunderline"/>
    <w:basedOn w:val="DefaultParagraphFont"/>
    <w:rsid w:val="00903DBE"/>
  </w:style>
  <w:style w:type="paragraph" w:customStyle="1" w:styleId="counter-paragraph">
    <w:name w:val="counter-paragraph"/>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903DBE"/>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903DBE"/>
  </w:style>
  <w:style w:type="paragraph" w:customStyle="1" w:styleId="m-266642551691440061gmail-cards">
    <w:name w:val="m_-266642551691440061gmail-cards"/>
    <w:basedOn w:val="Normal"/>
    <w:rsid w:val="00903DBE"/>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903DBE"/>
  </w:style>
  <w:style w:type="paragraph" w:customStyle="1" w:styleId="listingexcerpt">
    <w:name w:val="listing__excerpt"/>
    <w:basedOn w:val="Normal"/>
    <w:rsid w:val="00903DBE"/>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903DBE"/>
  </w:style>
  <w:style w:type="paragraph" w:customStyle="1" w:styleId="specialbutton">
    <w:name w:val="special__button"/>
    <w:basedOn w:val="Normal"/>
    <w:rsid w:val="00903DBE"/>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903DBE"/>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28219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n.com/2017/04/18/politics/kfile-trump-north-korea-nuclear-war/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797241/angela-merkel-us-german-tensions-g7-summit/" TargetMode="External"/><Relationship Id="rId5" Type="http://schemas.openxmlformats.org/officeDocument/2006/relationships/numbering" Target="numbering.xml"/><Relationship Id="rId10" Type="http://schemas.openxmlformats.org/officeDocument/2006/relationships/hyperlink" Target="https://time.com/4569845/donald-trump-america-first/" TargetMode="External"/><Relationship Id="rId4" Type="http://schemas.openxmlformats.org/officeDocument/2006/relationships/customXml" Target="../customXml/item4.xml"/><Relationship Id="rId9" Type="http://schemas.openxmlformats.org/officeDocument/2006/relationships/hyperlink" Target="https://time.com/4696437/european-union-future-maastric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9067</Words>
  <Characters>51682</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2</cp:revision>
  <dcterms:created xsi:type="dcterms:W3CDTF">2021-11-07T15:36:00Z</dcterms:created>
  <dcterms:modified xsi:type="dcterms:W3CDTF">2021-11-07T15:36:00Z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