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6D44B" w14:textId="75BF4CB5" w:rsidR="00903DBE" w:rsidRDefault="00903DBE" w:rsidP="00903DBE">
      <w:pPr>
        <w:pStyle w:val="Heading2"/>
      </w:pPr>
      <w:r>
        <w:t>1AC</w:t>
      </w:r>
    </w:p>
    <w:p w14:paraId="54DC437A" w14:textId="2FC65850" w:rsidR="00903DBE" w:rsidRDefault="00903DBE" w:rsidP="00903DBE">
      <w:pPr>
        <w:pStyle w:val="Heading3"/>
      </w:pPr>
      <w:r>
        <w:t xml:space="preserve">1AC – Europe </w:t>
      </w:r>
    </w:p>
    <w:p w14:paraId="2A4AACED" w14:textId="02E3D366" w:rsidR="00E57D44" w:rsidRDefault="00E57D44" w:rsidP="00903DBE">
      <w:pPr>
        <w:pStyle w:val="Heading4"/>
      </w:pPr>
      <w:r>
        <w:t xml:space="preserve">Plan: The member nations of the European Union ought to recognize an unconditional right of workers to strike. </w:t>
      </w:r>
    </w:p>
    <w:p w14:paraId="7931A759" w14:textId="77777777" w:rsidR="00E57D44" w:rsidRPr="00E57D44" w:rsidRDefault="00E57D44" w:rsidP="00E57D44"/>
    <w:p w14:paraId="3112AC8C" w14:textId="0D023F7F" w:rsidR="00903DBE" w:rsidRPr="00DE376C" w:rsidRDefault="00903DBE" w:rsidP="00903DBE">
      <w:pPr>
        <w:pStyle w:val="Heading4"/>
      </w:pPr>
      <w:r>
        <w:t xml:space="preserve">Strike rights are </w:t>
      </w:r>
      <w:r>
        <w:rPr>
          <w:u w:val="single"/>
        </w:rPr>
        <w:t>backsliding</w:t>
      </w:r>
      <w:r>
        <w:t xml:space="preserve"> in Eastern Europe – </w:t>
      </w:r>
      <w:r>
        <w:rPr>
          <w:u w:val="single"/>
        </w:rPr>
        <w:t>especially</w:t>
      </w:r>
      <w:r>
        <w:t xml:space="preserve"> after COVID</w:t>
      </w:r>
    </w:p>
    <w:p w14:paraId="34724CCE" w14:textId="77777777" w:rsidR="00903DBE" w:rsidRPr="00267FDE" w:rsidRDefault="00903DBE" w:rsidP="00903DB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FF93B6D" w14:textId="77777777" w:rsidR="00903DBE" w:rsidRPr="00DE376C" w:rsidRDefault="00903DBE" w:rsidP="00903DB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7698E1A" w14:textId="77777777" w:rsidR="00903DBE" w:rsidRPr="00DE376C" w:rsidRDefault="00903DBE" w:rsidP="00903DBE">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677D5C8D" w14:textId="77777777" w:rsidR="00903DBE" w:rsidRPr="00DE376C" w:rsidRDefault="00903DBE" w:rsidP="00903DB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4F5476A5" w14:textId="77777777" w:rsidR="00903DBE" w:rsidRPr="00DE376C" w:rsidRDefault="00903DBE" w:rsidP="00903DB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76588795" w14:textId="77777777" w:rsidR="00903DBE" w:rsidRPr="00DE376C" w:rsidRDefault="00903DBE" w:rsidP="00903DBE">
      <w:pPr>
        <w:rPr>
          <w:sz w:val="16"/>
        </w:rPr>
      </w:pPr>
      <w:r w:rsidRPr="00DE376C">
        <w:rPr>
          <w:sz w:val="16"/>
        </w:rPr>
        <w:t>Legally binding</w:t>
      </w:r>
    </w:p>
    <w:p w14:paraId="3D5651B2" w14:textId="77777777" w:rsidR="00903DBE" w:rsidRPr="00DE376C" w:rsidRDefault="00903DBE" w:rsidP="00903DB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3388E92A" w14:textId="77777777" w:rsidR="00903DBE" w:rsidRPr="00DE376C" w:rsidRDefault="00903DBE" w:rsidP="00903DBE">
      <w:pPr>
        <w:rPr>
          <w:sz w:val="16"/>
        </w:rPr>
      </w:pPr>
      <w:r w:rsidRPr="00DE376C">
        <w:rPr>
          <w:sz w:val="16"/>
        </w:rPr>
        <w:t>The ILO Committee on Freedom of Association Digest of Case Law affirms:</w:t>
      </w:r>
    </w:p>
    <w:p w14:paraId="2665BF62" w14:textId="77777777" w:rsidR="00903DBE" w:rsidRPr="00DE376C" w:rsidRDefault="00903DBE" w:rsidP="00903DB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86BE540" w14:textId="77777777" w:rsidR="00903DBE" w:rsidRPr="00DE376C" w:rsidRDefault="00903DBE" w:rsidP="00903DBE">
      <w:pPr>
        <w:rPr>
          <w:sz w:val="16"/>
        </w:rPr>
      </w:pPr>
      <w:r w:rsidRPr="00DE376C">
        <w:rPr>
          <w:sz w:val="16"/>
        </w:rPr>
        <w:t>Yet ‘interference’ is happening throughout Europe. Union representatives are being victimised, detained or denied the right to communicate with the workers they represent.</w:t>
      </w:r>
    </w:p>
    <w:p w14:paraId="4E468923" w14:textId="77777777" w:rsidR="00903DBE" w:rsidRPr="00DE376C" w:rsidRDefault="00903DBE" w:rsidP="00903DB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0307E919" w14:textId="77777777" w:rsidR="00903DBE" w:rsidRPr="00DE376C" w:rsidRDefault="00903DBE" w:rsidP="00903DBE">
      <w:pPr>
        <w:rPr>
          <w:sz w:val="16"/>
        </w:rPr>
      </w:pPr>
      <w:r w:rsidRPr="00DE376C">
        <w:rPr>
          <w:sz w:val="16"/>
        </w:rPr>
        <w:t>Growing evidence</w:t>
      </w:r>
    </w:p>
    <w:p w14:paraId="61860E57" w14:textId="77777777" w:rsidR="00903DBE" w:rsidRPr="00DE376C" w:rsidRDefault="00903DBE" w:rsidP="00903DB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6EE10A87" w14:textId="77777777" w:rsidR="00903DBE" w:rsidRPr="00DE376C" w:rsidRDefault="00903DBE" w:rsidP="00903DB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4A5DD59A" w14:textId="77777777" w:rsidR="00903DBE" w:rsidRPr="00DE376C" w:rsidRDefault="00903DBE" w:rsidP="00903DBE">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0CD858D4" w14:textId="77777777" w:rsidR="00903DBE" w:rsidRPr="00DE376C" w:rsidRDefault="00903DBE" w:rsidP="00903DB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62D4755C" w14:textId="77777777" w:rsidR="00903DBE" w:rsidRPr="00DE376C" w:rsidRDefault="00903DBE" w:rsidP="00903DB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0BA73B0B" w14:textId="77777777" w:rsidR="00903DBE" w:rsidRPr="001D4DEF" w:rsidRDefault="00903DBE" w:rsidP="00903DB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2990C8B3" w14:textId="77777777" w:rsidR="00903DBE" w:rsidRPr="006861E1" w:rsidRDefault="00903DBE" w:rsidP="00903DB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2703B3E" w14:textId="77777777" w:rsidR="00903DBE" w:rsidRPr="006861E1" w:rsidRDefault="00903DBE" w:rsidP="00903DB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169D868D" w14:textId="77777777" w:rsidR="00903DBE" w:rsidRPr="001D4DEF" w:rsidRDefault="00903DBE" w:rsidP="00903DBE">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43F9E93" w14:textId="77777777" w:rsidR="00903DBE" w:rsidRPr="001D4DEF" w:rsidRDefault="00903DBE" w:rsidP="00903DBE">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7B32E98" w14:textId="77777777" w:rsidR="00903DBE" w:rsidRPr="00FB670C" w:rsidRDefault="00903DBE" w:rsidP="00903DB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00F31BF" w14:textId="77777777" w:rsidR="00903DBE" w:rsidRPr="00FB670C" w:rsidRDefault="00903DBE" w:rsidP="00903DB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1F42C86" w14:textId="77777777" w:rsidR="00903DBE" w:rsidRPr="001D4DEF" w:rsidRDefault="00903DBE" w:rsidP="00903DB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6F5CFD1A" w14:textId="77777777" w:rsidR="00903DBE" w:rsidRPr="001D4DEF" w:rsidRDefault="00903DBE" w:rsidP="00903DBE">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5D66AF8D" w14:textId="77777777" w:rsidR="00903DBE" w:rsidRPr="001D4DEF" w:rsidRDefault="00903DBE" w:rsidP="00903DB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47699DA6" w14:textId="77777777" w:rsidR="00903DBE" w:rsidRPr="001D4DEF" w:rsidRDefault="00903DBE" w:rsidP="00903DB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39D1B296" w14:textId="77777777" w:rsidR="00903DBE" w:rsidRPr="001D4DEF" w:rsidRDefault="00903DBE" w:rsidP="00903DB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3CBCF0B2" w14:textId="77777777" w:rsidR="00903DBE" w:rsidRPr="001D4DEF" w:rsidRDefault="00903DBE" w:rsidP="00903DB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376AAC17" w14:textId="77777777" w:rsidR="00903DBE" w:rsidRPr="001D4DEF" w:rsidRDefault="00903DBE" w:rsidP="00903DBE">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1258B684" w14:textId="77777777" w:rsidR="00903DBE" w:rsidRPr="006109DE" w:rsidRDefault="00903DBE" w:rsidP="00903DB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705E965B" w14:textId="77777777" w:rsidR="00903DBE" w:rsidRPr="00471777" w:rsidRDefault="00903DBE" w:rsidP="00903DB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7BB07EF" w14:textId="77777777" w:rsidR="00903DBE" w:rsidRPr="00E03BEC" w:rsidRDefault="00903DBE" w:rsidP="00903DB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5D2C44CC" w14:textId="77777777" w:rsidR="00903DBE" w:rsidRPr="00E03BEC" w:rsidRDefault="00903DBE" w:rsidP="00903DBE">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6583262" w14:textId="77777777" w:rsidR="00903DBE" w:rsidRPr="00E03BEC" w:rsidRDefault="00903DBE" w:rsidP="00903DB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0919F24" w14:textId="77777777" w:rsidR="00903DBE" w:rsidRPr="00E03BEC" w:rsidRDefault="00903DBE" w:rsidP="00903DB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D92CAC4" w14:textId="77777777" w:rsidR="00903DBE" w:rsidRPr="00E03BEC" w:rsidRDefault="00903DBE" w:rsidP="00903DB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379C53B" w14:textId="77777777" w:rsidR="00903DBE" w:rsidRPr="004214F7" w:rsidRDefault="00903DBE" w:rsidP="00903DB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61902965" w14:textId="77777777" w:rsidR="00903DBE" w:rsidRPr="004214F7" w:rsidRDefault="00903DBE" w:rsidP="00903DBE">
      <w:pPr>
        <w:rPr>
          <w:sz w:val="16"/>
          <w:szCs w:val="16"/>
        </w:rPr>
      </w:pPr>
      <w:r w:rsidRPr="004214F7">
        <w:rPr>
          <w:sz w:val="16"/>
          <w:szCs w:val="16"/>
        </w:rPr>
        <w:t>A WAY FORWARD</w:t>
      </w:r>
    </w:p>
    <w:p w14:paraId="7290F409" w14:textId="77777777" w:rsidR="00903DBE" w:rsidRPr="00E03BEC" w:rsidRDefault="00903DBE" w:rsidP="00903DB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3DEEF023" w14:textId="77777777" w:rsidR="00903DBE" w:rsidRPr="0054373B" w:rsidRDefault="00903DBE" w:rsidP="00903DB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127F33BA" w14:textId="77777777" w:rsidR="00903DBE" w:rsidRPr="0054373B" w:rsidRDefault="00903DBE" w:rsidP="00903DBE">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34F02536" w14:textId="77777777" w:rsidR="00903DBE" w:rsidRPr="0054373B" w:rsidRDefault="00903DBE" w:rsidP="00903DBE">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7BD05CC2" w14:textId="77777777" w:rsidR="00903DBE" w:rsidRPr="0054373B" w:rsidRDefault="00903DBE" w:rsidP="00903DB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03837E02" w14:textId="77777777" w:rsidR="00903DBE" w:rsidRPr="0054373B" w:rsidRDefault="00903DBE" w:rsidP="00903DB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6685CC32" w14:textId="77777777" w:rsidR="00903DBE" w:rsidRPr="0054373B" w:rsidRDefault="00903DBE" w:rsidP="00903DBE">
      <w:pPr>
        <w:rPr>
          <w:rStyle w:val="Emphasis"/>
        </w:rPr>
      </w:pPr>
      <w:r w:rsidRPr="00D267C2">
        <w:rPr>
          <w:rStyle w:val="Emphasis"/>
          <w:highlight w:val="cyan"/>
        </w:rPr>
        <w:t>Democracy starts at work</w:t>
      </w:r>
    </w:p>
    <w:p w14:paraId="35F78038" w14:textId="77777777" w:rsidR="00903DBE" w:rsidRPr="0054373B" w:rsidRDefault="00903DBE" w:rsidP="00903DB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2FEA6F4" w14:textId="77777777" w:rsidR="00903DBE" w:rsidRPr="0054373B" w:rsidRDefault="00903DBE" w:rsidP="00903DBE">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E57CAD7" w14:textId="77777777" w:rsidR="00903DBE" w:rsidRPr="0054373B" w:rsidRDefault="00903DBE" w:rsidP="00903DB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790D58AB" w14:textId="77777777" w:rsidR="00903DBE" w:rsidRPr="0054373B" w:rsidRDefault="00903DBE" w:rsidP="00903DB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00F8BAA" w14:textId="77777777" w:rsidR="00903DBE" w:rsidRPr="0054373B" w:rsidRDefault="00903DBE" w:rsidP="00903DBE">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F6DAFD5" w14:textId="77777777" w:rsidR="00903DBE" w:rsidRPr="0054373B" w:rsidRDefault="00903DBE" w:rsidP="00903DBE">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6DFF4542" w14:textId="77777777" w:rsidR="00903DBE" w:rsidRPr="0054373B" w:rsidRDefault="00903DBE" w:rsidP="00903DB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2CD832BE" w14:textId="77777777" w:rsidR="00886E1C" w:rsidRDefault="00886E1C" w:rsidP="00886E1C">
      <w:pPr>
        <w:pStyle w:val="Heading4"/>
      </w:pPr>
      <w:r>
        <w:t xml:space="preserve">European leadership is </w:t>
      </w:r>
      <w:r w:rsidRPr="00252225">
        <w:rPr>
          <w:u w:val="single"/>
        </w:rPr>
        <w:t>key</w:t>
      </w:r>
      <w:r>
        <w:t xml:space="preserve"> to the </w:t>
      </w:r>
      <w:r w:rsidRPr="00252225">
        <w:rPr>
          <w:u w:val="single"/>
        </w:rPr>
        <w:t>liberal order</w:t>
      </w:r>
      <w:r>
        <w:t xml:space="preserve">, </w:t>
      </w:r>
      <w:r w:rsidRPr="00252225">
        <w:rPr>
          <w:u w:val="single"/>
        </w:rPr>
        <w:t>global democracy</w:t>
      </w:r>
      <w:r>
        <w:t xml:space="preserve">, and </w:t>
      </w:r>
      <w:r w:rsidRPr="00252225">
        <w:rPr>
          <w:u w:val="single"/>
        </w:rPr>
        <w:t>human rights</w:t>
      </w:r>
      <w:r>
        <w:t xml:space="preserve">. </w:t>
      </w:r>
    </w:p>
    <w:p w14:paraId="7D1F6CC0" w14:textId="77777777" w:rsidR="00886E1C" w:rsidRDefault="00886E1C" w:rsidP="00886E1C">
      <w:r>
        <w:rPr>
          <w:rStyle w:val="Style13ptBold"/>
        </w:rPr>
        <w:t>Dworkin and Leonard</w:t>
      </w:r>
      <w:r w:rsidRPr="00D149A7">
        <w:rPr>
          <w:rStyle w:val="Style13ptBold"/>
        </w:rPr>
        <w:t xml:space="preserve"> '</w:t>
      </w:r>
      <w:r>
        <w:rPr>
          <w:rStyle w:val="Style13ptBold"/>
        </w:rPr>
        <w:t>18</w:t>
      </w:r>
      <w:r w:rsidRPr="00D149A7">
        <w:rPr>
          <w:rStyle w:val="Style13ptBold"/>
        </w:rPr>
        <w:t xml:space="preserve"> </w:t>
      </w:r>
      <w:r>
        <w:t>[Anthony and Mark; 5/24/18; senior policy fellow at ECFR focusing on human rights, democracy, and justice, visiting lecturer in the Paris School of International Affairs at Sciences Po; co-founder and director of ECFR; "Can Europe save the world order?" https://www.ecfr.eu/publications/summary/can_europe_save_the_world_order]//GJ</w:t>
      </w:r>
    </w:p>
    <w:p w14:paraId="399BF7C3" w14:textId="77777777" w:rsidR="00886E1C" w:rsidRPr="00770688" w:rsidRDefault="00886E1C" w:rsidP="00886E1C">
      <w:pPr>
        <w:rPr>
          <w:sz w:val="16"/>
        </w:rPr>
      </w:pPr>
      <w:r w:rsidRPr="004C1315">
        <w:rPr>
          <w:rStyle w:val="StyleUnderline"/>
        </w:rPr>
        <w:t>The world is becoming a</w:t>
      </w:r>
      <w:r w:rsidRPr="00770688">
        <w:rPr>
          <w:sz w:val="16"/>
        </w:rPr>
        <w:t xml:space="preserve"> </w:t>
      </w:r>
      <w:r w:rsidRPr="004C1315">
        <w:rPr>
          <w:rStyle w:val="Emphasis"/>
        </w:rPr>
        <w:t>scarier place</w:t>
      </w:r>
      <w:r w:rsidRPr="004C1315">
        <w:rPr>
          <w:rStyle w:val="StyleUnderline"/>
        </w:rPr>
        <w:t xml:space="preserve">. </w:t>
      </w:r>
      <w:r w:rsidRPr="006406E9">
        <w:rPr>
          <w:rStyle w:val="StyleUnderline"/>
          <w:highlight w:val="cyan"/>
        </w:rPr>
        <w:t>Trade wars loom</w:t>
      </w:r>
      <w:r w:rsidRPr="004C1315">
        <w:rPr>
          <w:rStyle w:val="StyleUnderline"/>
        </w:rPr>
        <w:t xml:space="preserve">, </w:t>
      </w:r>
      <w:r w:rsidRPr="006406E9">
        <w:rPr>
          <w:rStyle w:val="Emphasis"/>
          <w:highlight w:val="cyan"/>
        </w:rPr>
        <w:t>great-power competition</w:t>
      </w:r>
      <w:r w:rsidRPr="006406E9">
        <w:rPr>
          <w:rStyle w:val="StyleUnderline"/>
          <w:highlight w:val="cyan"/>
        </w:rPr>
        <w:t xml:space="preserve"> is returning</w:t>
      </w:r>
      <w:r w:rsidRPr="004C1315">
        <w:rPr>
          <w:rStyle w:val="StyleUnderline"/>
        </w:rPr>
        <w:t xml:space="preserve">, </w:t>
      </w:r>
      <w:r w:rsidRPr="004C1315">
        <w:rPr>
          <w:rStyle w:val="Emphasis"/>
        </w:rPr>
        <w:t xml:space="preserve">proxy </w:t>
      </w:r>
      <w:r w:rsidRPr="006406E9">
        <w:rPr>
          <w:rStyle w:val="Emphasis"/>
          <w:highlight w:val="cyan"/>
        </w:rPr>
        <w:t>conflict</w:t>
      </w:r>
      <w:r w:rsidRPr="00770688">
        <w:rPr>
          <w:sz w:val="16"/>
        </w:rPr>
        <w:t xml:space="preserve"> </w:t>
      </w:r>
      <w:r w:rsidRPr="006406E9">
        <w:rPr>
          <w:rStyle w:val="StyleUnderline"/>
          <w:highlight w:val="cyan"/>
        </w:rPr>
        <w:t>is spreading</w:t>
      </w:r>
      <w:r w:rsidRPr="00770688">
        <w:rPr>
          <w:sz w:val="16"/>
        </w:rPr>
        <w:t xml:space="preserve">, and President Donald </w:t>
      </w:r>
      <w:r w:rsidRPr="004C1315">
        <w:rPr>
          <w:rStyle w:val="StyleUnderline"/>
        </w:rPr>
        <w:t xml:space="preserve">Trump has withdrawn the </w:t>
      </w:r>
      <w:r w:rsidRPr="004C1315">
        <w:rPr>
          <w:rStyle w:val="Emphasis"/>
        </w:rPr>
        <w:t>U</w:t>
      </w:r>
      <w:r w:rsidRPr="004C1315">
        <w:rPr>
          <w:rStyle w:val="StyleUnderline"/>
        </w:rPr>
        <w:t xml:space="preserve">nited </w:t>
      </w:r>
      <w:r w:rsidRPr="004C1315">
        <w:rPr>
          <w:rStyle w:val="Emphasis"/>
        </w:rPr>
        <w:t>S</w:t>
      </w:r>
      <w:r w:rsidRPr="004C1315">
        <w:rPr>
          <w:rStyle w:val="StyleUnderline"/>
        </w:rPr>
        <w:t xml:space="preserve">tates from the </w:t>
      </w:r>
      <w:r w:rsidRPr="004C1315">
        <w:rPr>
          <w:rStyle w:val="Emphasis"/>
        </w:rPr>
        <w:t>Iran nuclear deal</w:t>
      </w:r>
      <w:r w:rsidRPr="004C1315">
        <w:rPr>
          <w:rStyle w:val="StyleUnderline"/>
        </w:rPr>
        <w:t xml:space="preserve"> and the </w:t>
      </w:r>
      <w:r w:rsidRPr="004C1315">
        <w:rPr>
          <w:rStyle w:val="Emphasis"/>
        </w:rPr>
        <w:t>Paris</w:t>
      </w:r>
      <w:r w:rsidRPr="00770688">
        <w:rPr>
          <w:sz w:val="16"/>
        </w:rPr>
        <w:t xml:space="preserve"> </w:t>
      </w:r>
      <w:r w:rsidRPr="004C1315">
        <w:rPr>
          <w:rStyle w:val="StyleUnderline"/>
        </w:rPr>
        <w:t xml:space="preserve">agreement on </w:t>
      </w:r>
      <w:r w:rsidRPr="004C1315">
        <w:rPr>
          <w:rStyle w:val="Emphasis"/>
        </w:rPr>
        <w:t>climate change</w:t>
      </w:r>
      <w:r w:rsidRPr="00770688">
        <w:rPr>
          <w:sz w:val="16"/>
        </w:rPr>
        <w:t xml:space="preserve">. </w:t>
      </w:r>
      <w:r w:rsidRPr="004C1315">
        <w:rPr>
          <w:rStyle w:val="StyleUnderline"/>
        </w:rPr>
        <w:t xml:space="preserve">Rules and alliances that once promoted </w:t>
      </w:r>
      <w:r w:rsidRPr="004C1315">
        <w:rPr>
          <w:rStyle w:val="Emphasis"/>
        </w:rPr>
        <w:t>international cooperation</w:t>
      </w:r>
      <w:r w:rsidRPr="00770688">
        <w:rPr>
          <w:sz w:val="16"/>
        </w:rPr>
        <w:t xml:space="preserve"> </w:t>
      </w:r>
      <w:r w:rsidRPr="004C1315">
        <w:rPr>
          <w:rStyle w:val="StyleUnderline"/>
        </w:rPr>
        <w:t>and</w:t>
      </w:r>
      <w:r w:rsidRPr="00770688">
        <w:rPr>
          <w:sz w:val="16"/>
        </w:rPr>
        <w:t xml:space="preserve"> </w:t>
      </w:r>
      <w:r w:rsidRPr="004C1315">
        <w:rPr>
          <w:rStyle w:val="Emphasis"/>
        </w:rPr>
        <w:t>stability</w:t>
      </w:r>
      <w:r w:rsidRPr="00770688">
        <w:rPr>
          <w:sz w:val="16"/>
        </w:rPr>
        <w:t xml:space="preserve"> </w:t>
      </w:r>
      <w:r w:rsidRPr="004C1315">
        <w:rPr>
          <w:rStyle w:val="StyleUnderline"/>
        </w:rPr>
        <w:t>seem to be losing their hold</w:t>
      </w:r>
      <w:r w:rsidRPr="00770688">
        <w:rPr>
          <w:sz w:val="16"/>
        </w:rPr>
        <w:t xml:space="preserve">. In their place, </w:t>
      </w:r>
      <w:r w:rsidRPr="006406E9">
        <w:rPr>
          <w:rStyle w:val="StyleUnderline"/>
          <w:highlight w:val="cyan"/>
        </w:rPr>
        <w:t>there is</w:t>
      </w:r>
      <w:r w:rsidRPr="004C1315">
        <w:rPr>
          <w:rStyle w:val="StyleUnderline"/>
        </w:rPr>
        <w:t xml:space="preserve"> a </w:t>
      </w:r>
      <w:r w:rsidRPr="006406E9">
        <w:rPr>
          <w:rStyle w:val="StyleUnderline"/>
          <w:highlight w:val="cyan"/>
        </w:rPr>
        <w:t>resurgence of</w:t>
      </w:r>
      <w:r w:rsidRPr="004C1315">
        <w:rPr>
          <w:rStyle w:val="StyleUnderline"/>
        </w:rPr>
        <w:t xml:space="preserve"> international relations based on </w:t>
      </w:r>
      <w:r w:rsidRPr="006406E9">
        <w:rPr>
          <w:rStyle w:val="Emphasis"/>
          <w:highlight w:val="cyan"/>
        </w:rPr>
        <w:t>assertive nationalism</w:t>
      </w:r>
      <w:r w:rsidRPr="004C1315">
        <w:rPr>
          <w:rStyle w:val="StyleUnderline"/>
        </w:rPr>
        <w:t xml:space="preserve">, winner-takes-all competition, and </w:t>
      </w:r>
      <w:r w:rsidRPr="004C1315">
        <w:rPr>
          <w:rStyle w:val="Emphasis"/>
        </w:rPr>
        <w:t>disdain</w:t>
      </w:r>
      <w:r w:rsidRPr="004C1315">
        <w:rPr>
          <w:rStyle w:val="StyleUnderline"/>
        </w:rPr>
        <w:t xml:space="preserve"> for the </w:t>
      </w:r>
      <w:r w:rsidRPr="004C1315">
        <w:rPr>
          <w:rStyle w:val="Emphasis"/>
        </w:rPr>
        <w:t>rule of law</w:t>
      </w:r>
      <w:r w:rsidRPr="004C1315">
        <w:rPr>
          <w:rStyle w:val="StyleUnderline"/>
        </w:rPr>
        <w:t xml:space="preserve">. </w:t>
      </w:r>
      <w:r w:rsidRPr="006406E9">
        <w:rPr>
          <w:rStyle w:val="StyleUnderline"/>
          <w:highlight w:val="cyan"/>
        </w:rPr>
        <w:t>Hopes that</w:t>
      </w:r>
      <w:r w:rsidRPr="004C1315">
        <w:rPr>
          <w:rStyle w:val="StyleUnderline"/>
        </w:rPr>
        <w:t xml:space="preserve"> international </w:t>
      </w:r>
      <w:r w:rsidRPr="006406E9">
        <w:rPr>
          <w:rStyle w:val="StyleUnderline"/>
          <w:highlight w:val="cyan"/>
        </w:rPr>
        <w:t>politics would</w:t>
      </w:r>
      <w:r w:rsidRPr="004C1315">
        <w:rPr>
          <w:rStyle w:val="StyleUnderline"/>
        </w:rPr>
        <w:t xml:space="preserve"> encourage the </w:t>
      </w:r>
      <w:r w:rsidRPr="006406E9">
        <w:rPr>
          <w:rStyle w:val="Emphasis"/>
          <w:highlight w:val="cyan"/>
        </w:rPr>
        <w:t>spread</w:t>
      </w:r>
      <w:r w:rsidRPr="004C1315">
        <w:rPr>
          <w:rStyle w:val="Emphasis"/>
        </w:rPr>
        <w:t xml:space="preserve"> of </w:t>
      </w:r>
      <w:r w:rsidRPr="006406E9">
        <w:rPr>
          <w:rStyle w:val="Emphasis"/>
          <w:highlight w:val="cyan"/>
        </w:rPr>
        <w:t>democracy</w:t>
      </w:r>
      <w:r w:rsidRPr="006406E9">
        <w:rPr>
          <w:sz w:val="16"/>
          <w:highlight w:val="cyan"/>
        </w:rPr>
        <w:t xml:space="preserve"> </w:t>
      </w:r>
      <w:r w:rsidRPr="006406E9">
        <w:rPr>
          <w:rStyle w:val="StyleUnderline"/>
          <w:highlight w:val="cyan"/>
        </w:rPr>
        <w:t>and</w:t>
      </w:r>
      <w:r w:rsidRPr="006406E9">
        <w:rPr>
          <w:sz w:val="16"/>
          <w:highlight w:val="cyan"/>
        </w:rPr>
        <w:t xml:space="preserve"> </w:t>
      </w:r>
      <w:r w:rsidRPr="006406E9">
        <w:rPr>
          <w:rStyle w:val="Emphasis"/>
          <w:highlight w:val="cyan"/>
        </w:rPr>
        <w:t>human rights</w:t>
      </w:r>
      <w:r w:rsidRPr="00770688">
        <w:rPr>
          <w:sz w:val="16"/>
        </w:rPr>
        <w:t xml:space="preserve"> </w:t>
      </w:r>
      <w:r w:rsidRPr="004C1315">
        <w:rPr>
          <w:rStyle w:val="StyleUnderline"/>
        </w:rPr>
        <w:t xml:space="preserve">have </w:t>
      </w:r>
      <w:r w:rsidRPr="006406E9">
        <w:rPr>
          <w:rStyle w:val="StyleUnderline"/>
          <w:highlight w:val="cyan"/>
        </w:rPr>
        <w:t>faltered, while</w:t>
      </w:r>
      <w:r w:rsidRPr="006406E9">
        <w:rPr>
          <w:sz w:val="16"/>
          <w:highlight w:val="cyan"/>
        </w:rPr>
        <w:t xml:space="preserve"> </w:t>
      </w:r>
      <w:r w:rsidRPr="006406E9">
        <w:rPr>
          <w:rStyle w:val="Emphasis"/>
          <w:highlight w:val="cyan"/>
        </w:rPr>
        <w:t>authoritarianism</w:t>
      </w:r>
      <w:r w:rsidRPr="006406E9">
        <w:rPr>
          <w:sz w:val="16"/>
          <w:highlight w:val="cyan"/>
        </w:rPr>
        <w:t xml:space="preserve"> </w:t>
      </w:r>
      <w:r w:rsidRPr="006406E9">
        <w:rPr>
          <w:rStyle w:val="StyleUnderline"/>
          <w:highlight w:val="cyan"/>
        </w:rPr>
        <w:t>and</w:t>
      </w:r>
      <w:r w:rsidRPr="006406E9">
        <w:rPr>
          <w:sz w:val="16"/>
          <w:highlight w:val="cyan"/>
        </w:rPr>
        <w:t xml:space="preserve"> </w:t>
      </w:r>
      <w:r w:rsidRPr="006406E9">
        <w:rPr>
          <w:rStyle w:val="Emphasis"/>
          <w:highlight w:val="cyan"/>
        </w:rPr>
        <w:t>illiberalism</w:t>
      </w:r>
      <w:r w:rsidRPr="006406E9">
        <w:rPr>
          <w:sz w:val="16"/>
          <w:highlight w:val="cyan"/>
        </w:rPr>
        <w:t xml:space="preserve"> </w:t>
      </w:r>
      <w:r w:rsidRPr="006406E9">
        <w:rPr>
          <w:rStyle w:val="StyleUnderline"/>
          <w:highlight w:val="cyan"/>
        </w:rPr>
        <w:t>are</w:t>
      </w:r>
      <w:r w:rsidRPr="004C1315">
        <w:rPr>
          <w:rStyle w:val="StyleUnderline"/>
        </w:rPr>
        <w:t xml:space="preserve"> in the </w:t>
      </w:r>
      <w:r w:rsidRPr="006406E9">
        <w:rPr>
          <w:rStyle w:val="StyleUnderline"/>
          <w:highlight w:val="cyan"/>
        </w:rPr>
        <w:t>ascendant</w:t>
      </w:r>
      <w:r w:rsidRPr="00770688">
        <w:rPr>
          <w:sz w:val="16"/>
        </w:rPr>
        <w:t>. These changes have led many people to argue that the liberal international order developed after the second world war is breaking down.</w:t>
      </w:r>
    </w:p>
    <w:p w14:paraId="2F7CD0FA" w14:textId="77777777" w:rsidR="00886E1C" w:rsidRPr="00770688" w:rsidRDefault="00886E1C" w:rsidP="00886E1C">
      <w:pPr>
        <w:rPr>
          <w:sz w:val="16"/>
        </w:rPr>
      </w:pPr>
      <w:r w:rsidRPr="004C1315">
        <w:rPr>
          <w:rStyle w:val="StyleUnderline"/>
        </w:rPr>
        <w:t>The rules-based order is under threat both from inside and outside</w:t>
      </w:r>
      <w:r w:rsidRPr="00770688">
        <w:rPr>
          <w:sz w:val="16"/>
        </w:rPr>
        <w:t xml:space="preserve">. For most of the period since 1945, it was a joint project of the US and its European allies. But now </w:t>
      </w:r>
      <w:r w:rsidRPr="006406E9">
        <w:rPr>
          <w:rStyle w:val="Emphasis"/>
          <w:highlight w:val="cyan"/>
        </w:rPr>
        <w:t>Europe must respond</w:t>
      </w:r>
      <w:r w:rsidRPr="00770688">
        <w:rPr>
          <w:sz w:val="16"/>
        </w:rPr>
        <w:t xml:space="preserve"> to a radical shift in which the US – under </w:t>
      </w:r>
      <w:r w:rsidRPr="004622BC">
        <w:rPr>
          <w:rStyle w:val="StyleUnderline"/>
        </w:rPr>
        <w:t>Trump</w:t>
      </w:r>
      <w:r w:rsidRPr="00770688">
        <w:rPr>
          <w:sz w:val="16"/>
        </w:rPr>
        <w:t xml:space="preserve"> – </w:t>
      </w:r>
      <w:r w:rsidRPr="004622BC">
        <w:rPr>
          <w:rStyle w:val="StyleUnderline"/>
        </w:rPr>
        <w:t>has become a significant threat</w:t>
      </w:r>
      <w:r w:rsidRPr="00770688">
        <w:rPr>
          <w:sz w:val="16"/>
        </w:rPr>
        <w:t xml:space="preserve"> to the system. Trump’s policies and disregard for European views and interests have created a crisis that compounds longer-term strains on the international order. In response, </w:t>
      </w:r>
      <w:r w:rsidRPr="006406E9">
        <w:rPr>
          <w:rStyle w:val="StyleUnderline"/>
          <w:highlight w:val="cyan"/>
        </w:rPr>
        <w:t xml:space="preserve">the </w:t>
      </w:r>
      <w:r w:rsidRPr="006406E9">
        <w:rPr>
          <w:rStyle w:val="Emphasis"/>
          <w:highlight w:val="cyan"/>
        </w:rPr>
        <w:t>E</w:t>
      </w:r>
      <w:r w:rsidRPr="004622BC">
        <w:rPr>
          <w:rStyle w:val="StyleUnderline"/>
        </w:rPr>
        <w:t xml:space="preserve">uropean </w:t>
      </w:r>
      <w:r w:rsidRPr="006406E9">
        <w:rPr>
          <w:rStyle w:val="Emphasis"/>
          <w:highlight w:val="cyan"/>
        </w:rPr>
        <w:t>U</w:t>
      </w:r>
      <w:r w:rsidRPr="004622BC">
        <w:rPr>
          <w:rStyle w:val="StyleUnderline"/>
        </w:rPr>
        <w:t xml:space="preserve">nion urgently </w:t>
      </w:r>
      <w:r w:rsidRPr="006406E9">
        <w:rPr>
          <w:rStyle w:val="StyleUnderline"/>
          <w:highlight w:val="cyan"/>
        </w:rPr>
        <w:t>needs to</w:t>
      </w:r>
      <w:r w:rsidRPr="00770688">
        <w:rPr>
          <w:sz w:val="16"/>
        </w:rPr>
        <w:t xml:space="preserve"> design and </w:t>
      </w:r>
      <w:r w:rsidRPr="006406E9">
        <w:rPr>
          <w:rStyle w:val="StyleUnderline"/>
          <w:highlight w:val="cyan"/>
        </w:rPr>
        <w:t>implement</w:t>
      </w:r>
      <w:r w:rsidRPr="00697CA5">
        <w:rPr>
          <w:rStyle w:val="StyleUnderline"/>
        </w:rPr>
        <w:t xml:space="preserve"> a</w:t>
      </w:r>
      <w:r w:rsidRPr="004622BC">
        <w:rPr>
          <w:rStyle w:val="StyleUnderline"/>
        </w:rPr>
        <w:t xml:space="preserve"> </w:t>
      </w:r>
      <w:r w:rsidRPr="006406E9">
        <w:rPr>
          <w:rStyle w:val="StyleUnderline"/>
          <w:highlight w:val="cyan"/>
        </w:rPr>
        <w:t>strategy for preserving the</w:t>
      </w:r>
      <w:r w:rsidRPr="004622BC">
        <w:rPr>
          <w:rStyle w:val="StyleUnderline"/>
        </w:rPr>
        <w:t xml:space="preserve"> core elements of a </w:t>
      </w:r>
      <w:r w:rsidRPr="006406E9">
        <w:rPr>
          <w:rStyle w:val="StyleUnderline"/>
          <w:highlight w:val="cyan"/>
        </w:rPr>
        <w:t>rules-based order</w:t>
      </w:r>
      <w:r w:rsidRPr="00770688">
        <w:rPr>
          <w:sz w:val="16"/>
        </w:rPr>
        <w:t>. This policy brief attempts to work out a vision of international order that could guide the EU, and to suggest how the EU could put this vision into practice.</w:t>
      </w:r>
    </w:p>
    <w:p w14:paraId="0C04BD20" w14:textId="1197B3AF" w:rsidR="00886E1C" w:rsidRDefault="00886E1C" w:rsidP="00886E1C">
      <w:pPr>
        <w:rPr>
          <w:rFonts w:cstheme="minorHAnsi"/>
        </w:rPr>
      </w:pPr>
      <w:r w:rsidRPr="006406E9">
        <w:rPr>
          <w:rStyle w:val="StyleUnderline"/>
          <w:highlight w:val="cyan"/>
        </w:rPr>
        <w:t xml:space="preserve">The EU is </w:t>
      </w:r>
      <w:r w:rsidRPr="006406E9">
        <w:rPr>
          <w:rStyle w:val="Emphasis"/>
          <w:highlight w:val="cyan"/>
        </w:rPr>
        <w:t>heavily invested</w:t>
      </w:r>
      <w:r w:rsidRPr="006406E9">
        <w:rPr>
          <w:sz w:val="16"/>
          <w:highlight w:val="cyan"/>
        </w:rPr>
        <w:t xml:space="preserve"> </w:t>
      </w:r>
      <w:r w:rsidRPr="006406E9">
        <w:rPr>
          <w:rStyle w:val="StyleUnderline"/>
          <w:highlight w:val="cyan"/>
        </w:rPr>
        <w:t>in</w:t>
      </w:r>
      <w:r w:rsidRPr="004622BC">
        <w:rPr>
          <w:rStyle w:val="StyleUnderline"/>
        </w:rPr>
        <w:t xml:space="preserve"> the idea of </w:t>
      </w:r>
      <w:r w:rsidRPr="006406E9">
        <w:rPr>
          <w:rStyle w:val="StyleUnderline"/>
          <w:highlight w:val="cyan"/>
        </w:rPr>
        <w:t xml:space="preserve">a </w:t>
      </w:r>
      <w:r w:rsidRPr="006406E9">
        <w:rPr>
          <w:rStyle w:val="Emphasis"/>
          <w:highlight w:val="cyan"/>
        </w:rPr>
        <w:t>rules-based</w:t>
      </w:r>
      <w:r w:rsidRPr="00770688">
        <w:rPr>
          <w:sz w:val="16"/>
        </w:rPr>
        <w:t xml:space="preserve"> </w:t>
      </w:r>
      <w:r w:rsidRPr="004622BC">
        <w:rPr>
          <w:rStyle w:val="StyleUnderline"/>
        </w:rPr>
        <w:t xml:space="preserve">international </w:t>
      </w:r>
      <w:r w:rsidRPr="006406E9">
        <w:rPr>
          <w:rStyle w:val="StyleUnderline"/>
          <w:highlight w:val="cyan"/>
        </w:rPr>
        <w:t xml:space="preserve">order. The Union </w:t>
      </w:r>
      <w:r w:rsidRPr="006406E9">
        <w:rPr>
          <w:rStyle w:val="Emphasis"/>
          <w:highlight w:val="cyan"/>
        </w:rPr>
        <w:t>exemplifies</w:t>
      </w:r>
      <w:r w:rsidRPr="004622BC">
        <w:rPr>
          <w:rStyle w:val="Emphasis"/>
        </w:rPr>
        <w:t xml:space="preserve"> the </w:t>
      </w:r>
      <w:r w:rsidRPr="006406E9">
        <w:rPr>
          <w:rStyle w:val="Emphasis"/>
          <w:highlight w:val="cyan"/>
        </w:rPr>
        <w:t>belief</w:t>
      </w:r>
      <w:r w:rsidRPr="006406E9">
        <w:rPr>
          <w:rStyle w:val="StyleUnderline"/>
          <w:highlight w:val="cyan"/>
        </w:rPr>
        <w:t xml:space="preserve"> that states</w:t>
      </w:r>
      <w:r w:rsidRPr="004622BC">
        <w:rPr>
          <w:rStyle w:val="StyleUnderline"/>
        </w:rPr>
        <w:t xml:space="preserve"> are most able to</w:t>
      </w:r>
      <w:r w:rsidRPr="00770688">
        <w:rPr>
          <w:sz w:val="16"/>
        </w:rPr>
        <w:t xml:space="preserve"> </w:t>
      </w:r>
      <w:r w:rsidRPr="006406E9">
        <w:rPr>
          <w:rStyle w:val="Emphasis"/>
          <w:highlight w:val="cyan"/>
        </w:rPr>
        <w:t>prosper</w:t>
      </w:r>
      <w:r w:rsidRPr="006406E9">
        <w:rPr>
          <w:sz w:val="16"/>
          <w:highlight w:val="cyan"/>
        </w:rPr>
        <w:t xml:space="preserve"> </w:t>
      </w:r>
      <w:r w:rsidRPr="006406E9">
        <w:rPr>
          <w:rStyle w:val="StyleUnderline"/>
          <w:highlight w:val="cyan"/>
        </w:rPr>
        <w:t>through</w:t>
      </w:r>
      <w:r w:rsidRPr="006406E9">
        <w:rPr>
          <w:sz w:val="16"/>
          <w:highlight w:val="cyan"/>
        </w:rPr>
        <w:t xml:space="preserve"> </w:t>
      </w:r>
      <w:r w:rsidRPr="006406E9">
        <w:rPr>
          <w:rStyle w:val="Emphasis"/>
          <w:highlight w:val="cyan"/>
        </w:rPr>
        <w:t>cooperation</w:t>
      </w:r>
      <w:r w:rsidRPr="006406E9">
        <w:rPr>
          <w:sz w:val="16"/>
          <w:highlight w:val="cyan"/>
        </w:rPr>
        <w:t xml:space="preserve">, </w:t>
      </w:r>
      <w:r w:rsidRPr="006406E9">
        <w:rPr>
          <w:rStyle w:val="Emphasis"/>
          <w:highlight w:val="cyan"/>
        </w:rPr>
        <w:t>openness</w:t>
      </w:r>
      <w:r w:rsidRPr="006406E9">
        <w:rPr>
          <w:rStyle w:val="StyleUnderline"/>
          <w:highlight w:val="cyan"/>
        </w:rPr>
        <w:t>, and</w:t>
      </w:r>
      <w:r w:rsidRPr="004622BC">
        <w:rPr>
          <w:rStyle w:val="StyleUnderline"/>
        </w:rPr>
        <w:t xml:space="preserve"> a</w:t>
      </w:r>
      <w:r w:rsidRPr="00770688">
        <w:rPr>
          <w:sz w:val="16"/>
        </w:rPr>
        <w:t xml:space="preserve"> </w:t>
      </w:r>
      <w:r w:rsidRPr="006406E9">
        <w:rPr>
          <w:rStyle w:val="Emphasis"/>
          <w:highlight w:val="cyan"/>
        </w:rPr>
        <w:t>rule of law</w:t>
      </w:r>
      <w:r w:rsidRPr="006406E9">
        <w:rPr>
          <w:sz w:val="16"/>
          <w:highlight w:val="cyan"/>
        </w:rPr>
        <w:t xml:space="preserve"> </w:t>
      </w:r>
      <w:r w:rsidRPr="006406E9">
        <w:rPr>
          <w:rStyle w:val="StyleUnderline"/>
          <w:highlight w:val="cyan"/>
        </w:rPr>
        <w:t>that incorporates</w:t>
      </w:r>
      <w:r w:rsidRPr="004622BC">
        <w:rPr>
          <w:rStyle w:val="StyleUnderline"/>
        </w:rPr>
        <w:t xml:space="preserve"> a </w:t>
      </w:r>
      <w:r w:rsidRPr="006406E9">
        <w:rPr>
          <w:rStyle w:val="Emphasis"/>
          <w:highlight w:val="cyan"/>
        </w:rPr>
        <w:t>commitment to democracy</w:t>
      </w:r>
      <w:r w:rsidRPr="006406E9">
        <w:rPr>
          <w:sz w:val="16"/>
          <w:highlight w:val="cyan"/>
        </w:rPr>
        <w:t xml:space="preserve"> </w:t>
      </w:r>
      <w:r w:rsidRPr="006406E9">
        <w:rPr>
          <w:rStyle w:val="StyleUnderline"/>
          <w:highlight w:val="cyan"/>
        </w:rPr>
        <w:t xml:space="preserve">and </w:t>
      </w:r>
      <w:r w:rsidRPr="006406E9">
        <w:rPr>
          <w:rStyle w:val="Emphasis"/>
          <w:highlight w:val="cyan"/>
        </w:rPr>
        <w:t>human rights</w:t>
      </w:r>
      <w:r w:rsidRPr="006406E9">
        <w:rPr>
          <w:sz w:val="16"/>
          <w:highlight w:val="cyan"/>
        </w:rPr>
        <w:t xml:space="preserve">. </w:t>
      </w:r>
      <w:r w:rsidRPr="006406E9">
        <w:rPr>
          <w:rStyle w:val="StyleUnderline"/>
          <w:highlight w:val="cyan"/>
        </w:rPr>
        <w:t>The EU’s</w:t>
      </w:r>
      <w:r w:rsidRPr="004622BC">
        <w:rPr>
          <w:rStyle w:val="StyleUnderline"/>
        </w:rPr>
        <w:t xml:space="preserve"> </w:t>
      </w:r>
      <w:r w:rsidRPr="004622BC">
        <w:rPr>
          <w:rStyle w:val="Emphasis"/>
        </w:rPr>
        <w:t xml:space="preserve">international </w:t>
      </w:r>
      <w:r w:rsidRPr="006406E9">
        <w:rPr>
          <w:rStyle w:val="Emphasis"/>
          <w:highlight w:val="cyan"/>
        </w:rPr>
        <w:t>standing</w:t>
      </w:r>
      <w:r w:rsidRPr="006406E9">
        <w:rPr>
          <w:sz w:val="16"/>
          <w:highlight w:val="cyan"/>
        </w:rPr>
        <w:t xml:space="preserve"> </w:t>
      </w:r>
      <w:r w:rsidRPr="006406E9">
        <w:rPr>
          <w:rStyle w:val="StyleUnderline"/>
          <w:highlight w:val="cyan"/>
        </w:rPr>
        <w:t>is linked to</w:t>
      </w:r>
      <w:r w:rsidRPr="004622BC">
        <w:rPr>
          <w:rStyle w:val="StyleUnderline"/>
        </w:rPr>
        <w:t xml:space="preserve"> the</w:t>
      </w:r>
      <w:r w:rsidRPr="00770688">
        <w:rPr>
          <w:sz w:val="16"/>
        </w:rPr>
        <w:t xml:space="preserve"> </w:t>
      </w:r>
      <w:r w:rsidRPr="006406E9">
        <w:rPr>
          <w:rStyle w:val="Emphasis"/>
          <w:highlight w:val="cyan"/>
        </w:rPr>
        <w:t>credibility of</w:t>
      </w:r>
      <w:r w:rsidRPr="004622BC">
        <w:rPr>
          <w:rStyle w:val="Emphasis"/>
        </w:rPr>
        <w:t xml:space="preserve"> the </w:t>
      </w:r>
      <w:r w:rsidRPr="006406E9">
        <w:rPr>
          <w:rStyle w:val="Emphasis"/>
          <w:highlight w:val="cyan"/>
        </w:rPr>
        <w:t>principles</w:t>
      </w:r>
      <w:r w:rsidRPr="00770688">
        <w:rPr>
          <w:sz w:val="16"/>
        </w:rPr>
        <w:t xml:space="preserve"> </w:t>
      </w:r>
      <w:r w:rsidRPr="006406E9">
        <w:rPr>
          <w:rStyle w:val="StyleUnderline"/>
          <w:highlight w:val="cyan"/>
        </w:rPr>
        <w:t>it embodies</w:t>
      </w:r>
      <w:r w:rsidRPr="00770688">
        <w:rPr>
          <w:sz w:val="16"/>
        </w:rPr>
        <w:t xml:space="preserve">. More practically, </w:t>
      </w:r>
      <w:r w:rsidRPr="006406E9">
        <w:rPr>
          <w:rStyle w:val="StyleUnderline"/>
          <w:highlight w:val="cyan"/>
        </w:rPr>
        <w:t>European countries want</w:t>
      </w:r>
      <w:r w:rsidRPr="004622BC">
        <w:rPr>
          <w:rStyle w:val="StyleUnderline"/>
        </w:rPr>
        <w:t xml:space="preserve"> an </w:t>
      </w:r>
      <w:r w:rsidRPr="006406E9">
        <w:rPr>
          <w:rStyle w:val="StyleUnderline"/>
          <w:highlight w:val="cyan"/>
        </w:rPr>
        <w:t xml:space="preserve">international order that </w:t>
      </w:r>
      <w:r w:rsidRPr="006406E9">
        <w:rPr>
          <w:rStyle w:val="Emphasis"/>
          <w:highlight w:val="cyan"/>
        </w:rPr>
        <w:t>protects</w:t>
      </w:r>
      <w:r w:rsidRPr="004622BC">
        <w:rPr>
          <w:rStyle w:val="StyleUnderline"/>
        </w:rPr>
        <w:t xml:space="preserve"> them </w:t>
      </w:r>
      <w:r w:rsidRPr="006406E9">
        <w:rPr>
          <w:rStyle w:val="StyleUnderline"/>
          <w:highlight w:val="cyan"/>
        </w:rPr>
        <w:t>from</w:t>
      </w:r>
      <w:r w:rsidRPr="006406E9">
        <w:rPr>
          <w:sz w:val="16"/>
          <w:highlight w:val="cyan"/>
        </w:rPr>
        <w:t xml:space="preserve"> </w:t>
      </w:r>
      <w:r w:rsidRPr="006406E9">
        <w:rPr>
          <w:rStyle w:val="Emphasis"/>
          <w:highlight w:val="cyan"/>
        </w:rPr>
        <w:t>external threats</w:t>
      </w:r>
      <w:r w:rsidRPr="00770688">
        <w:rPr>
          <w:sz w:val="16"/>
        </w:rPr>
        <w:t xml:space="preserve"> </w:t>
      </w:r>
      <w:r w:rsidRPr="004622BC">
        <w:rPr>
          <w:rStyle w:val="StyleUnderline"/>
        </w:rPr>
        <w:t xml:space="preserve">and allows them to promote their economic interests through worldwide trade and investment. European </w:t>
      </w:r>
      <w:r w:rsidRPr="006406E9">
        <w:rPr>
          <w:rStyle w:val="StyleUnderline"/>
          <w:highlight w:val="cyan"/>
        </w:rPr>
        <w:t>public policy is</w:t>
      </w:r>
      <w:r w:rsidRPr="006406E9">
        <w:rPr>
          <w:sz w:val="16"/>
          <w:highlight w:val="cyan"/>
        </w:rPr>
        <w:t xml:space="preserve"> </w:t>
      </w:r>
      <w:r w:rsidRPr="006406E9">
        <w:rPr>
          <w:rStyle w:val="Emphasis"/>
          <w:highlight w:val="cyan"/>
        </w:rPr>
        <w:t>committed</w:t>
      </w:r>
      <w:r w:rsidRPr="006406E9">
        <w:rPr>
          <w:sz w:val="16"/>
          <w:highlight w:val="cyan"/>
        </w:rPr>
        <w:t xml:space="preserve"> </w:t>
      </w:r>
      <w:r w:rsidRPr="006406E9">
        <w:rPr>
          <w:rStyle w:val="StyleUnderline"/>
          <w:highlight w:val="cyan"/>
        </w:rPr>
        <w:t>to</w:t>
      </w:r>
      <w:r w:rsidRPr="004622BC">
        <w:rPr>
          <w:rStyle w:val="StyleUnderline"/>
        </w:rPr>
        <w:t xml:space="preserve"> the principle that</w:t>
      </w:r>
      <w:r w:rsidRPr="00770688">
        <w:rPr>
          <w:sz w:val="16"/>
        </w:rPr>
        <w:t xml:space="preserve"> </w:t>
      </w:r>
      <w:r w:rsidRPr="006406E9">
        <w:rPr>
          <w:rStyle w:val="Emphasis"/>
          <w:highlight w:val="cyan"/>
        </w:rPr>
        <w:t>multilateralism</w:t>
      </w:r>
      <w:r w:rsidRPr="004622BC">
        <w:rPr>
          <w:rStyle w:val="Emphasis"/>
        </w:rPr>
        <w:t xml:space="preserve"> is the best way</w:t>
      </w:r>
      <w:r w:rsidRPr="00770688">
        <w:rPr>
          <w:sz w:val="16"/>
        </w:rPr>
        <w:t xml:space="preserve"> </w:t>
      </w:r>
      <w:r w:rsidRPr="004622BC">
        <w:rPr>
          <w:rStyle w:val="StyleUnderline"/>
        </w:rPr>
        <w:t xml:space="preserve">to create global </w:t>
      </w:r>
      <w:r w:rsidRPr="004622BC">
        <w:rPr>
          <w:rStyle w:val="Emphasis"/>
        </w:rPr>
        <w:t>public goods</w:t>
      </w:r>
      <w:r w:rsidRPr="00770688">
        <w:rPr>
          <w:sz w:val="16"/>
        </w:rPr>
        <w:t xml:space="preserve">. Given these positions, </w:t>
      </w:r>
      <w:r w:rsidRPr="004622BC">
        <w:rPr>
          <w:rStyle w:val="StyleUnderline"/>
        </w:rPr>
        <w:t xml:space="preserve">the EU has good reason to be concerned about the condition of the liberal order, and to </w:t>
      </w:r>
      <w:r w:rsidRPr="004622BC">
        <w:rPr>
          <w:rStyle w:val="Emphasis"/>
        </w:rPr>
        <w:t>develop policies</w:t>
      </w:r>
      <w:r w:rsidRPr="00770688">
        <w:rPr>
          <w:sz w:val="16"/>
        </w:rPr>
        <w:t xml:space="preserve"> </w:t>
      </w:r>
      <w:r w:rsidRPr="004622BC">
        <w:rPr>
          <w:rStyle w:val="StyleUnderline"/>
        </w:rPr>
        <w:t xml:space="preserve">that aim to </w:t>
      </w:r>
      <w:r w:rsidRPr="004622BC">
        <w:rPr>
          <w:rStyle w:val="Emphasis"/>
        </w:rPr>
        <w:t>restore</w:t>
      </w:r>
      <w:r w:rsidRPr="00770688">
        <w:rPr>
          <w:sz w:val="16"/>
        </w:rPr>
        <w:t xml:space="preserve"> </w:t>
      </w:r>
      <w:r w:rsidRPr="004622BC">
        <w:rPr>
          <w:rStyle w:val="StyleUnderline"/>
        </w:rPr>
        <w:t>or</w:t>
      </w:r>
      <w:r w:rsidRPr="00770688">
        <w:rPr>
          <w:sz w:val="16"/>
        </w:rPr>
        <w:t xml:space="preserve"> </w:t>
      </w:r>
      <w:r w:rsidRPr="004622BC">
        <w:rPr>
          <w:rStyle w:val="Emphasis"/>
        </w:rPr>
        <w:t>preserve</w:t>
      </w:r>
      <w:r w:rsidRPr="00770688">
        <w:rPr>
          <w:sz w:val="16"/>
        </w:rPr>
        <w:t xml:space="preserve"> </w:t>
      </w:r>
      <w:r w:rsidRPr="004622BC">
        <w:rPr>
          <w:rStyle w:val="StyleUnderline"/>
        </w:rPr>
        <w:t>the order’s most important elements</w:t>
      </w:r>
      <w:r w:rsidRPr="00770688">
        <w:rPr>
          <w:sz w:val="16"/>
        </w:rPr>
        <w:t>.</w:t>
      </w:r>
    </w:p>
    <w:p w14:paraId="17029C80" w14:textId="30D8E638" w:rsidR="00A51022" w:rsidRPr="001E6776" w:rsidRDefault="00A51022" w:rsidP="00A51022">
      <w:pPr>
        <w:pStyle w:val="Heading4"/>
        <w:rPr>
          <w:rFonts w:cstheme="minorHAnsi"/>
        </w:rPr>
      </w:pPr>
      <w:r>
        <w:rPr>
          <w:rFonts w:cstheme="minorHAnsi"/>
        </w:rPr>
        <w:t xml:space="preserve">Liberalism can be a </w:t>
      </w:r>
      <w:r w:rsidRPr="001E6776">
        <w:rPr>
          <w:rFonts w:cstheme="minorHAnsi"/>
        </w:rPr>
        <w:t xml:space="preserve">platform for emancipatory change </w:t>
      </w:r>
      <w:r>
        <w:rPr>
          <w:rFonts w:cstheme="minorHAnsi"/>
        </w:rPr>
        <w:t>– past examples ignore its normative resources for egalitarianism</w:t>
      </w:r>
      <w:r w:rsidRPr="001E6776">
        <w:rPr>
          <w:rFonts w:cstheme="minorHAnsi"/>
        </w:rPr>
        <w:t xml:space="preserve"> </w:t>
      </w:r>
    </w:p>
    <w:p w14:paraId="5A3A905F" w14:textId="77777777" w:rsidR="00A51022" w:rsidRPr="00443179" w:rsidRDefault="00A51022" w:rsidP="00A51022">
      <w:pPr>
        <w:rPr>
          <w:sz w:val="14"/>
        </w:rPr>
      </w:pPr>
      <w:r w:rsidRPr="00443179">
        <w:rPr>
          <w:rStyle w:val="Style13ptBold"/>
        </w:rPr>
        <w:t>Mills ‘17</w:t>
      </w:r>
      <w:r w:rsidRPr="00443179">
        <w:rPr>
          <w:sz w:val="14"/>
        </w:rPr>
        <w:t xml:space="preserve"> (Charles, Distinguished Professor of Philosophy @ The Graduate Center of City University New York, “Occupy Liberalism!”, </w:t>
      </w:r>
      <w:r w:rsidRPr="00443179">
        <w:rPr>
          <w:i/>
          <w:sz w:val="14"/>
        </w:rPr>
        <w:t>Black Rights/White Wrongs</w:t>
      </w:r>
      <w:r w:rsidRPr="00443179">
        <w:rPr>
          <w:sz w:val="14"/>
        </w:rPr>
        <w:t>, Kindle)</w:t>
      </w:r>
      <w:r>
        <w:rPr>
          <w:sz w:val="14"/>
        </w:rPr>
        <w:t xml:space="preserve"> </w:t>
      </w:r>
    </w:p>
    <w:p w14:paraId="37000668" w14:textId="00F2D4AB" w:rsidR="00A51022" w:rsidRDefault="00A51022" w:rsidP="00A51022">
      <w:pPr>
        <w:rPr>
          <w:rFonts w:cs="Arial"/>
        </w:rPr>
      </w:pPr>
      <w:r w:rsidRPr="00443179">
        <w:rPr>
          <w:sz w:val="14"/>
        </w:rPr>
        <w:t xml:space="preserve">The “Occupy!” movement, which has made headlines around the country, has raised the hopes of young American radicals new to political engagement and revived the hopes of an older generation of radicals still clinging to nostalgic dreams of the glorious ’603. If the original and still most salient target was Wall Street, a long list of other candidates for “occupation” has since been put forward. In this essay, </w:t>
      </w:r>
      <w:r w:rsidRPr="00443179">
        <w:rPr>
          <w:rStyle w:val="StyleUnderline"/>
          <w:rFonts w:eastAsiaTheme="minorHAnsi"/>
        </w:rPr>
        <w:t>I want to propose as a target for radical occupation the somewhat unusual candidate of liberalism itself</w:t>
      </w:r>
      <w:r w:rsidRPr="00443179">
        <w:rPr>
          <w:sz w:val="14"/>
        </w:rPr>
        <w:t xml:space="preserve">. But </w:t>
      </w:r>
      <w:r w:rsidRPr="00443179">
        <w:rPr>
          <w:rStyle w:val="StyleUnderline"/>
          <w:rFonts w:eastAsiaTheme="minorHAnsi"/>
        </w:rPr>
        <w:t xml:space="preserve">contrary to the conventional wisdom prevailing within radical circles, </w:t>
      </w:r>
      <w:r w:rsidRPr="00443179">
        <w:rPr>
          <w:rStyle w:val="Emphasis"/>
        </w:rPr>
        <w:t xml:space="preserve">I am going to argue for the heretical thesis that </w:t>
      </w:r>
      <w:r w:rsidRPr="00965C21">
        <w:rPr>
          <w:rStyle w:val="Emphasis"/>
        </w:rPr>
        <w:t>liberalism should not be contemptuously rejected by radicals but retrieved for a radical agenda</w:t>
      </w:r>
      <w:r w:rsidRPr="00443179">
        <w:rPr>
          <w:sz w:val="14"/>
        </w:rPr>
        <w:t>. Summarized in bullet-point form, my argument is as follows: 0 The “</w:t>
      </w:r>
      <w:r w:rsidRPr="00443179">
        <w:rPr>
          <w:rStyle w:val="StyleUnderline"/>
          <w:rFonts w:eastAsiaTheme="minorHAnsi"/>
        </w:rPr>
        <w:t>Occupy</w:t>
      </w:r>
      <w:r w:rsidRPr="00443179">
        <w:rPr>
          <w:sz w:val="14"/>
        </w:rPr>
        <w:t xml:space="preserve"> Wall Street" movement </w:t>
      </w:r>
      <w:r w:rsidRPr="00443179">
        <w:rPr>
          <w:rStyle w:val="StyleUnderline"/>
          <w:rFonts w:eastAsiaTheme="minorHAnsi"/>
        </w:rPr>
        <w:t xml:space="preserve">provides an opportunity unprecedented in decades </w:t>
      </w:r>
      <w:r w:rsidRPr="006406E9">
        <w:rPr>
          <w:rStyle w:val="StyleUnderline"/>
          <w:rFonts w:eastAsiaTheme="minorHAnsi"/>
          <w:highlight w:val="cyan"/>
        </w:rPr>
        <w:t xml:space="preserve">to build a </w:t>
      </w:r>
      <w:r w:rsidRPr="006406E9">
        <w:rPr>
          <w:rStyle w:val="Emphasis"/>
          <w:highlight w:val="cyan"/>
        </w:rPr>
        <w:t>broad democratic movement</w:t>
      </w:r>
      <w:r w:rsidRPr="006406E9">
        <w:rPr>
          <w:rStyle w:val="StyleUnderline"/>
          <w:rFonts w:eastAsiaTheme="minorHAnsi"/>
          <w:highlight w:val="cyan"/>
        </w:rPr>
        <w:t xml:space="preserve"> to challenge </w:t>
      </w:r>
      <w:r w:rsidRPr="00C9657E">
        <w:rPr>
          <w:rStyle w:val="StyleUnderline"/>
          <w:rFonts w:eastAsiaTheme="minorHAnsi"/>
        </w:rPr>
        <w:t xml:space="preserve">plutocracy, patriarchy, and </w:t>
      </w:r>
      <w:r w:rsidRPr="006406E9">
        <w:rPr>
          <w:rStyle w:val="StyleUnderline"/>
          <w:rFonts w:eastAsiaTheme="minorHAnsi"/>
          <w:highlight w:val="cyan"/>
        </w:rPr>
        <w:t xml:space="preserve">white supremacy </w:t>
      </w:r>
      <w:r w:rsidRPr="00965C21">
        <w:rPr>
          <w:rStyle w:val="StyleUnderline"/>
          <w:rFonts w:eastAsiaTheme="minorHAnsi"/>
        </w:rPr>
        <w:t>in the United States</w:t>
      </w:r>
      <w:r w:rsidRPr="00443179">
        <w:rPr>
          <w:sz w:val="14"/>
        </w:rPr>
        <w:t xml:space="preserve">. 0 </w:t>
      </w:r>
      <w:r w:rsidRPr="00911A03">
        <w:rPr>
          <w:rStyle w:val="StyleUnderline"/>
          <w:rFonts w:eastAsiaTheme="minorHAnsi"/>
        </w:rPr>
        <w:t xml:space="preserve">Such a movement is more likely to be </w:t>
      </w:r>
      <w:r w:rsidRPr="006406E9">
        <w:rPr>
          <w:rStyle w:val="StyleUnderline"/>
          <w:rFonts w:eastAsiaTheme="minorHAnsi"/>
          <w:highlight w:val="cyan"/>
        </w:rPr>
        <w:t>successful if it appeals to principles</w:t>
      </w:r>
      <w:r w:rsidRPr="00443179">
        <w:rPr>
          <w:rStyle w:val="StyleUnderline"/>
          <w:rFonts w:eastAsiaTheme="minorHAnsi"/>
        </w:rPr>
        <w:t xml:space="preserve"> and values most </w:t>
      </w:r>
      <w:r w:rsidRPr="006406E9">
        <w:rPr>
          <w:rStyle w:val="StyleUnderline"/>
          <w:rFonts w:eastAsiaTheme="minorHAnsi"/>
          <w:highlight w:val="cyan"/>
        </w:rPr>
        <w:t xml:space="preserve">Americans </w:t>
      </w:r>
      <w:r w:rsidRPr="00911A03">
        <w:rPr>
          <w:rStyle w:val="StyleUnderline"/>
          <w:rFonts w:eastAsiaTheme="minorHAnsi"/>
        </w:rPr>
        <w:t xml:space="preserve">already </w:t>
      </w:r>
      <w:r w:rsidRPr="006406E9">
        <w:rPr>
          <w:rStyle w:val="StyleUnderline"/>
          <w:rFonts w:eastAsiaTheme="minorHAnsi"/>
          <w:highlight w:val="cyan"/>
        </w:rPr>
        <w:t>endorse</w:t>
      </w:r>
      <w:r w:rsidRPr="00443179">
        <w:rPr>
          <w:sz w:val="14"/>
        </w:rPr>
        <w:t xml:space="preserve">. </w:t>
      </w:r>
      <w:r w:rsidRPr="00443179">
        <w:rPr>
          <w:sz w:val="14"/>
          <w:szCs w:val="14"/>
        </w:rPr>
        <w:t xml:space="preserve">o Liberalism has always been the dominant ideology in the United States. </w:t>
      </w:r>
      <w:r w:rsidRPr="00443179">
        <w:t xml:space="preserve">- </w:t>
      </w:r>
      <w:r w:rsidRPr="006406E9">
        <w:rPr>
          <w:rStyle w:val="StyleUnderline"/>
          <w:rFonts w:eastAsiaTheme="minorHAnsi"/>
          <w:highlight w:val="cyan"/>
        </w:rPr>
        <w:t>Liberalism</w:t>
      </w:r>
      <w:r w:rsidRPr="00443179">
        <w:rPr>
          <w:rStyle w:val="StyleUnderline"/>
          <w:rFonts w:eastAsiaTheme="minorHAnsi"/>
        </w:rPr>
        <w:t xml:space="preserve"> in the United States </w:t>
      </w:r>
      <w:r w:rsidRPr="006406E9">
        <w:rPr>
          <w:rStyle w:val="StyleUnderline"/>
          <w:rFonts w:eastAsiaTheme="minorHAnsi"/>
          <w:highlight w:val="cyan"/>
        </w:rPr>
        <w:t xml:space="preserve">has historically been complicit with </w:t>
      </w:r>
      <w:r w:rsidRPr="00911A03">
        <w:rPr>
          <w:rStyle w:val="StyleUnderline"/>
          <w:rFonts w:eastAsiaTheme="minorHAnsi"/>
        </w:rPr>
        <w:t>plutocracy</w:t>
      </w:r>
      <w:r w:rsidRPr="00443179">
        <w:rPr>
          <w:rStyle w:val="StyleUnderline"/>
          <w:rFonts w:eastAsiaTheme="minorHAnsi"/>
        </w:rPr>
        <w:t xml:space="preserve">, patriarchy, and </w:t>
      </w:r>
      <w:r w:rsidRPr="006406E9">
        <w:rPr>
          <w:rStyle w:val="StyleUnderline"/>
          <w:rFonts w:eastAsiaTheme="minorHAnsi"/>
          <w:highlight w:val="cyan"/>
        </w:rPr>
        <w:t xml:space="preserve">white supremacy, but this </w:t>
      </w:r>
      <w:r w:rsidRPr="00911A03">
        <w:rPr>
          <w:rStyle w:val="StyleUnderline"/>
          <w:rFonts w:eastAsiaTheme="minorHAnsi"/>
        </w:rPr>
        <w:t xml:space="preserve">complicity </w:t>
      </w:r>
      <w:r w:rsidRPr="006406E9">
        <w:rPr>
          <w:rStyle w:val="StyleUnderline"/>
          <w:rFonts w:eastAsiaTheme="minorHAnsi"/>
          <w:highlight w:val="cyan"/>
        </w:rPr>
        <w:t xml:space="preserve">is </w:t>
      </w:r>
      <w:r w:rsidRPr="00911A03">
        <w:rPr>
          <w:rStyle w:val="StyleUnderline"/>
          <w:rFonts w:eastAsiaTheme="minorHAnsi"/>
        </w:rPr>
        <w:t xml:space="preserve">a </w:t>
      </w:r>
      <w:r w:rsidRPr="006406E9">
        <w:rPr>
          <w:rStyle w:val="StyleUnderline"/>
          <w:rFonts w:eastAsiaTheme="minorHAnsi"/>
          <w:highlight w:val="cyan"/>
        </w:rPr>
        <w:t xml:space="preserve">contingent </w:t>
      </w:r>
      <w:r w:rsidRPr="00911A03">
        <w:rPr>
          <w:rStyle w:val="StyleUnderline"/>
          <w:rFonts w:eastAsiaTheme="minorHAnsi"/>
        </w:rPr>
        <w:t xml:space="preserve">function </w:t>
      </w:r>
      <w:r w:rsidRPr="006406E9">
        <w:rPr>
          <w:rStyle w:val="StyleUnderline"/>
          <w:rFonts w:eastAsiaTheme="minorHAnsi"/>
          <w:highlight w:val="cyan"/>
        </w:rPr>
        <w:t xml:space="preserve">of dominant group interests </w:t>
      </w:r>
      <w:r w:rsidRPr="006406E9">
        <w:rPr>
          <w:rStyle w:val="Emphasis"/>
          <w:highlight w:val="cyan"/>
        </w:rPr>
        <w:t xml:space="preserve">rather than </w:t>
      </w:r>
      <w:r w:rsidRPr="00911A03">
        <w:rPr>
          <w:rStyle w:val="Emphasis"/>
        </w:rPr>
        <w:t xml:space="preserve">the result of </w:t>
      </w:r>
      <w:r w:rsidRPr="006406E9">
        <w:rPr>
          <w:rStyle w:val="Emphasis"/>
          <w:highlight w:val="cyan"/>
        </w:rPr>
        <w:t>a</w:t>
      </w:r>
      <w:r w:rsidRPr="00911A03">
        <w:rPr>
          <w:rStyle w:val="Emphasis"/>
        </w:rPr>
        <w:t>n</w:t>
      </w:r>
      <w:r w:rsidRPr="006406E9">
        <w:rPr>
          <w:rStyle w:val="Emphasis"/>
          <w:highlight w:val="cyan"/>
        </w:rPr>
        <w:t xml:space="preserve"> immanent conceptual logic</w:t>
      </w:r>
      <w:r w:rsidRPr="00443179">
        <w:t xml:space="preserve">. </w:t>
      </w:r>
      <w:r w:rsidRPr="00443179">
        <w:rPr>
          <w:rStyle w:val="StyleUnderline"/>
          <w:rFonts w:eastAsiaTheme="minorHAnsi"/>
        </w:rPr>
        <w:t xml:space="preserve">Therefore </w:t>
      </w:r>
      <w:r w:rsidRPr="006406E9">
        <w:rPr>
          <w:rStyle w:val="StyleUnderline"/>
          <w:rFonts w:eastAsiaTheme="minorHAnsi"/>
          <w:highlight w:val="cyan"/>
        </w:rPr>
        <w:t>progressives</w:t>
      </w:r>
      <w:r w:rsidRPr="00443179">
        <w:rPr>
          <w:sz w:val="14"/>
        </w:rPr>
        <w:t xml:space="preserve"> in philosophy [and elsewhere</w:t>
      </w:r>
      <w:r w:rsidRPr="006406E9">
        <w:rPr>
          <w:sz w:val="14"/>
          <w:highlight w:val="cyan"/>
        </w:rPr>
        <w:t xml:space="preserve">) </w:t>
      </w:r>
      <w:r w:rsidRPr="006406E9">
        <w:rPr>
          <w:rStyle w:val="StyleUnderline"/>
          <w:rFonts w:eastAsiaTheme="minorHAnsi"/>
          <w:highlight w:val="cyan"/>
        </w:rPr>
        <w:t xml:space="preserve">should </w:t>
      </w:r>
      <w:r w:rsidRPr="00911A03">
        <w:rPr>
          <w:rStyle w:val="StyleUnderline"/>
          <w:rFonts w:eastAsiaTheme="minorHAnsi"/>
        </w:rPr>
        <w:t xml:space="preserve">try to </w:t>
      </w:r>
      <w:r w:rsidRPr="006406E9">
        <w:rPr>
          <w:rStyle w:val="Emphasis"/>
          <w:highlight w:val="cyan"/>
        </w:rPr>
        <w:t>retrieve liberalism for a radical democratic agenda rather than rejecting it</w:t>
      </w:r>
      <w:r w:rsidRPr="00443179">
        <w:rPr>
          <w:sz w:val="14"/>
        </w:rPr>
        <w:t xml:space="preserve">, thereby positioning themselves in the ideological mainstream of the country and seeking its transformation. </w:t>
      </w:r>
      <w:r w:rsidRPr="00443179">
        <w:rPr>
          <w:rStyle w:val="Emphasis"/>
        </w:rPr>
        <w:t>Let me now try to make this argument plausible for an audience likely to be aprioristically convinced of its obvious unsoundness</w:t>
      </w:r>
      <w:r w:rsidRPr="00443179">
        <w:t xml:space="preserve">. </w:t>
      </w:r>
      <w:r w:rsidRPr="00443179">
        <w:rPr>
          <w:sz w:val="14"/>
          <w:szCs w:val="14"/>
        </w:rPr>
        <w:t xml:space="preserve">Preliminary Clarification of Terms First we need to clarify the key terms of “radicalism” and “liberalism.” While of course a radicalism of the right exists, I mean to refer here to radicals who are progressives. But “progressive” cannot just denote the left of the political spectrum, since the whole point of the “new social movements” of the 19 605 onwards was that the traditional left-right political spectrum, predicated on varying positions on the question of public vs. private ownership, did not ex- haust the topography of the political. Issues of gender and racial domination were to a significant extent “orthogonal” to this one-dimensional trope. So I will use “radicalism” broadly, though still in the zone of progressive politics, to refer generally to ideas/ concepts / principles/values endorsing pro-egalitari- an structural change to reduce or eliminate unjust hierarchies of domination. “Liberalism” may denote both a political philosophy and the institutions and practices characteristically tied to that political philosophy. My focus will be on the former. The issue of how bureaucratic logics may prove refractory to reformist agendas is undeniably an important one, but it does not really fall into the purview of philosophy proper. My aim is to challenge the radical Shibboleth that radical ideas / concepts/ principles/values are incompatible with liberalism. Given the deep entrenchment of this assumption in the worldview of most radicals, refuting it would still be an accomplishment, even if working out practical details of operationalization are delegated to other hands. In the United States, of course, “liberalism” in public parlance and everyday political discourse is used in such a way that it really denotes left- liberalism specifically (“left” by the standards of a country whose center of gravity has shifted right in recent decades]. In this vocabulary, right-liberals are then categorized as “conservatives”—in the market sense, as against the Burkean sense. On the other hand, some on the right would insist that only they, the heirs to the classic liberalism of John Locke and Adam Smith, are re- ally entitled to the “liberal” designation. Later welfarist theorists are fraudu- lent pretenders to be exposed as socialist intruders unworthy of the title. Re- jecting both of these usages, I will be employing “liberalism” in the expanded sense typical of political philosophy, which links both ends of this spectrum. “Liberalism” then refers broadly to the anti-feudal ideology of individual- ism, equal rights, and moral egalitarianism that arises in Western Europe in the seventeenth to eighteenth centuries to challenge the ideas and values inherited from the old medieval order, and which is subsequently taken up and develped by others elsewhere, including many who would have been explicitly excluded by the original conception of the ideology. Left-wing so- cial democrats and right—wing market conservatives, fans of John Rawls on the one hand and Robert Nozick on the other, are thus both liberals.1 From this perspective, it will be appreciated that liberalism is not a monolith but an umbrella term for a variety of positions. Here are some ex- amples—some familiar, some perhaps less so: </w:t>
      </w:r>
      <w:r w:rsidRPr="00443179">
        <w:rPr>
          <w:rStyle w:val="StyleUnderline"/>
          <w:rFonts w:eastAsiaTheme="minorHAnsi"/>
        </w:rPr>
        <w:t>Varieties of Liberalism Left-wing</w:t>
      </w:r>
      <w:r w:rsidRPr="00443179">
        <w:rPr>
          <w:sz w:val="14"/>
        </w:rPr>
        <w:t xml:space="preserve"> [social democratic) vs. </w:t>
      </w:r>
      <w:r w:rsidRPr="00443179">
        <w:rPr>
          <w:rStyle w:val="StyleUnderline"/>
          <w:rFonts w:eastAsiaTheme="minorHAnsi"/>
        </w:rPr>
        <w:t>Right-wing</w:t>
      </w:r>
      <w:r w:rsidRPr="00443179">
        <w:rPr>
          <w:sz w:val="14"/>
        </w:rPr>
        <w:t xml:space="preserve"> (market conservative) Kantian vs. Lockean Contractarian vs. Utilitarian Corporate vs. Democratic Social vs. Individualist Comprehensive vs. Political Ideal-theory vs. Non-ideal-theory Patriarchal vs. Feminist </w:t>
      </w:r>
      <w:r w:rsidRPr="00443179">
        <w:rPr>
          <w:rStyle w:val="StyleUnderline"/>
          <w:rFonts w:eastAsiaTheme="minorHAnsi"/>
        </w:rPr>
        <w:t>Imperial vs. Anti-imperial Racial vs. Anti-racial Color-blind vs. Color-conscious Etc</w:t>
      </w:r>
      <w:r w:rsidRPr="00443179">
        <w:rPr>
          <w:sz w:val="14"/>
        </w:rPr>
        <w:t xml:space="preserve">. It is not the case, of course, that these different species of liberalism have been equally represented in the ideational sphere, or equally implemented in the institutional sphere. On the contrary, some have been dominant while others have been subordinate, and some have never, at least in the full sense, been implemented at all. But nonetheless, I suggest </w:t>
      </w:r>
      <w:r w:rsidRPr="00443179">
        <w:rPr>
          <w:rStyle w:val="StyleUnderline"/>
          <w:rFonts w:eastAsiaTheme="minorHAnsi"/>
        </w:rPr>
        <w:t>they all count as liberalisms and as such they are all supposed to have certain elements in common, even those characterized by gender and racial exclusions</w:t>
      </w:r>
      <w:r w:rsidRPr="00443179">
        <w:rPr>
          <w:sz w:val="14"/>
        </w:rPr>
        <w:t xml:space="preserve">. (My motivation for making these last varieties of liberalism rather than deviations from liberalism is precisely to challenge liberalism’s self- congratulatory history, which holds an idealized Platonized liberalism aloft, untainted by its actual record of complicity with oppressive social systems.) So </w:t>
      </w:r>
      <w:r w:rsidRPr="00911A03">
        <w:rPr>
          <w:rStyle w:val="Emphasis"/>
        </w:rPr>
        <w:t>the initial question we should always ask people making generalizations about “liberalism” is:</w:t>
      </w:r>
      <w:r w:rsidRPr="006406E9">
        <w:rPr>
          <w:rStyle w:val="Emphasis"/>
          <w:highlight w:val="cyan"/>
        </w:rPr>
        <w:t xml:space="preserve"> What particular </w:t>
      </w:r>
      <w:r w:rsidRPr="00911A03">
        <w:rPr>
          <w:rStyle w:val="Emphasis"/>
        </w:rPr>
        <w:t xml:space="preserve">variety of </w:t>
      </w:r>
      <w:r w:rsidRPr="006406E9">
        <w:rPr>
          <w:rStyle w:val="Emphasis"/>
          <w:highlight w:val="cyan"/>
        </w:rPr>
        <w:t>liberalism do you mean?</w:t>
      </w:r>
      <w:r w:rsidRPr="00443179">
        <w:rPr>
          <w:rStyle w:val="Emphasis"/>
        </w:rPr>
        <w:t xml:space="preserve"> </w:t>
      </w:r>
      <w:r w:rsidRPr="00443179">
        <w:rPr>
          <w:sz w:val="14"/>
        </w:rPr>
        <w:t xml:space="preserve">And </w:t>
      </w:r>
      <w:r w:rsidRPr="006406E9">
        <w:rPr>
          <w:rStyle w:val="Emphasis"/>
          <w:highlight w:val="cyan"/>
        </w:rPr>
        <w:t xml:space="preserve">are your generalizations </w:t>
      </w:r>
      <w:r w:rsidRPr="00911A03">
        <w:rPr>
          <w:rStyle w:val="Emphasis"/>
        </w:rPr>
        <w:t xml:space="preserve">really </w:t>
      </w:r>
      <w:r w:rsidRPr="006406E9">
        <w:rPr>
          <w:rStyle w:val="Emphasis"/>
          <w:highlight w:val="cyan"/>
        </w:rPr>
        <w:t xml:space="preserve">true about all </w:t>
      </w:r>
      <w:r w:rsidRPr="00911A03">
        <w:rPr>
          <w:rStyle w:val="Emphasis"/>
        </w:rPr>
        <w:t xml:space="preserve">the possible kinds of </w:t>
      </w:r>
      <w:r w:rsidRPr="006406E9">
        <w:rPr>
          <w:rStyle w:val="Emphasis"/>
          <w:highlight w:val="cyan"/>
        </w:rPr>
        <w:t>liberalism</w:t>
      </w:r>
      <w:r w:rsidRPr="00911A03">
        <w:rPr>
          <w:rStyle w:val="Emphasis"/>
        </w:rPr>
        <w:t>, or only a subset?</w:t>
      </w:r>
      <w:r w:rsidRPr="00911A03">
        <w:rPr>
          <w:sz w:val="14"/>
        </w:rPr>
        <w:t xml:space="preserve"> </w:t>
      </w:r>
      <w:r w:rsidRPr="00911A03">
        <w:t>Here</w:t>
      </w:r>
      <w:r w:rsidRPr="00443179">
        <w:t xml:space="preserve"> is a characterization of liberalism from a very respectable source, the British </w:t>
      </w:r>
      <w:r w:rsidRPr="00C9657E">
        <w:t xml:space="preserve">political theorist, John Gray: </w:t>
      </w:r>
      <w:r w:rsidRPr="00C9657E">
        <w:rPr>
          <w:rStyle w:val="StyleUnderline"/>
          <w:rFonts w:eastAsiaTheme="minorHAnsi"/>
        </w:rPr>
        <w:t>Common to all variants of the liberal tradition is a definite conception</w:t>
      </w:r>
      <w:r w:rsidRPr="00C9657E">
        <w:rPr>
          <w:sz w:val="14"/>
        </w:rPr>
        <w:t xml:space="preserve">, </w:t>
      </w:r>
      <w:r w:rsidRPr="00C9657E">
        <w:t xml:space="preserve">distinctively modern in character, of man and society. . . . It is individualist, in that it asserts the moral primacy of the person against the claims of any social collectivity; egalitarian, inasmuch as it confers on all men the same moral status and denies the relevance to legal or </w:t>
      </w:r>
      <w:r w:rsidRPr="00C9657E">
        <w:rPr>
          <w:rStyle w:val="StyleUnderline"/>
          <w:rFonts w:eastAsiaTheme="minorHAnsi"/>
        </w:rPr>
        <w:t xml:space="preserve">political order of differences in moral worth among human beings; </w:t>
      </w:r>
      <w:r w:rsidRPr="00C9657E">
        <w:rPr>
          <w:rStyle w:val="Emphasis"/>
        </w:rPr>
        <w:t>universalist, affirming the moral unity of the human species</w:t>
      </w:r>
      <w:r w:rsidRPr="00C9657E">
        <w:rPr>
          <w:rStyle w:val="StyleUnderline"/>
          <w:rFonts w:eastAsiaTheme="minorHAnsi"/>
        </w:rPr>
        <w:t xml:space="preserve"> and according a secondary</w:t>
      </w:r>
      <w:r w:rsidRPr="00443179">
        <w:rPr>
          <w:rStyle w:val="StyleUnderline"/>
          <w:rFonts w:eastAsiaTheme="minorHAnsi"/>
        </w:rPr>
        <w:t xml:space="preserve"> importance to specific historic associations and </w:t>
      </w:r>
      <w:r w:rsidRPr="00911A03">
        <w:rPr>
          <w:rStyle w:val="StyleUnderline"/>
          <w:rFonts w:eastAsiaTheme="minorHAnsi"/>
        </w:rPr>
        <w:t xml:space="preserve">cultural forms; and </w:t>
      </w:r>
      <w:r w:rsidRPr="00911A03">
        <w:rPr>
          <w:rStyle w:val="Emphasis"/>
        </w:rPr>
        <w:t>meliorist in its affirmation of the corrigibility and improvability of all social institutions and political arrangements</w:t>
      </w:r>
      <w:r w:rsidRPr="00911A03">
        <w:rPr>
          <w:sz w:val="14"/>
        </w:rPr>
        <w:t>. It is this conception of man and society which gives liberalism a definite identity which transcends its vast internal variety and complexity.2 What generate the different varieties of liberalis</w:t>
      </w:r>
      <w:r w:rsidRPr="00443179">
        <w:rPr>
          <w:sz w:val="14"/>
        </w:rPr>
        <w:t xml:space="preserve">m are different concepts of individualism, different claims about how egalitarianism should be con- strued or realized, more or less inclusionary readings of universalism [Gray’s characterization sanitizes liberalism’s actual sexist and racist history), dif- ferent views of what count as desirable improvements, conﬂicting normative balancings of liberal values (freedom, equality) and competing theoretical prognoses about how best they can be realized in the light of (contested) soda-historical facts. The huge potential for disagreement about all of these explains how a common liberal core can produce such a wide range of vari- ants. Moreover, </w:t>
      </w:r>
      <w:r w:rsidRPr="00911A03">
        <w:rPr>
          <w:rStyle w:val="StyleUnderline"/>
          <w:rFonts w:eastAsiaTheme="minorHAnsi"/>
        </w:rPr>
        <w:t>we need to take into account not merely the spectrum</w:t>
      </w:r>
      <w:r w:rsidRPr="00443179">
        <w:rPr>
          <w:rStyle w:val="StyleUnderline"/>
          <w:rFonts w:eastAsiaTheme="minorHAnsi"/>
        </w:rPr>
        <w:t xml:space="preserve"> of actual liberalisms but also </w:t>
      </w:r>
      <w:r w:rsidRPr="006406E9">
        <w:rPr>
          <w:rStyle w:val="StyleUnderline"/>
          <w:rFonts w:eastAsiaTheme="minorHAnsi"/>
          <w:highlight w:val="cyan"/>
        </w:rPr>
        <w:t xml:space="preserve">hypothetical liberalisms </w:t>
      </w:r>
      <w:r w:rsidRPr="00911A03">
        <w:rPr>
          <w:rStyle w:val="StyleUnderline"/>
          <w:rFonts w:eastAsiaTheme="minorHAnsi"/>
        </w:rPr>
        <w:t xml:space="preserve">that </w:t>
      </w:r>
      <w:r w:rsidRPr="006406E9">
        <w:rPr>
          <w:rStyle w:val="StyleUnderline"/>
          <w:rFonts w:eastAsiaTheme="minorHAnsi"/>
          <w:highlight w:val="cyan"/>
        </w:rPr>
        <w:t>could be generated</w:t>
      </w:r>
      <w:r w:rsidRPr="00443179">
        <w:rPr>
          <w:rStyle w:val="StyleUnderline"/>
          <w:rFonts w:eastAsiaTheme="minorHAnsi"/>
        </w:rPr>
        <w:t xml:space="preserve"> </w:t>
      </w:r>
      <w:r w:rsidRPr="006406E9">
        <w:rPr>
          <w:rStyle w:val="StyleUnderline"/>
          <w:rFonts w:eastAsiaTheme="minorHAnsi"/>
          <w:highlight w:val="cyan"/>
        </w:rPr>
        <w:t>through novel framings</w:t>
      </w:r>
      <w:r w:rsidRPr="00443179">
        <w:rPr>
          <w:rStyle w:val="StyleUnderline"/>
          <w:rFonts w:eastAsiaTheme="minorHAnsi"/>
        </w:rPr>
        <w:t xml:space="preserve"> of some or all of the above</w:t>
      </w:r>
      <w:r w:rsidRPr="00443179">
        <w:rPr>
          <w:sz w:val="14"/>
        </w:rPr>
        <w:t xml:space="preserve">. So one would need to differentiate dominant versions of liberalism from Oppositional versions, and actual from possible variants. Once the breadth of the range of liberalisms is appreciated—dominant and subordinate, actual and potential—the obvious question then raised is: </w:t>
      </w:r>
      <w:r w:rsidRPr="006406E9">
        <w:rPr>
          <w:rStyle w:val="StyleUnderline"/>
          <w:rFonts w:eastAsiaTheme="minorHAnsi"/>
          <w:highlight w:val="cyan"/>
        </w:rPr>
        <w:t xml:space="preserve">Even if </w:t>
      </w:r>
      <w:r w:rsidRPr="00911A03">
        <w:rPr>
          <w:rStyle w:val="StyleUnderline"/>
          <w:rFonts w:eastAsiaTheme="minorHAnsi"/>
        </w:rPr>
        <w:t xml:space="preserve">actual </w:t>
      </w:r>
      <w:r w:rsidRPr="006406E9">
        <w:rPr>
          <w:rStyle w:val="StyleUnderline"/>
          <w:rFonts w:eastAsiaTheme="minorHAnsi"/>
          <w:highlight w:val="cyan"/>
        </w:rPr>
        <w:t>dominant liberalisms have been conservative</w:t>
      </w:r>
      <w:r w:rsidRPr="00443179">
        <w:rPr>
          <w:rStyle w:val="StyleUnderline"/>
          <w:rFonts w:eastAsiaTheme="minorHAnsi"/>
        </w:rPr>
        <w:t xml:space="preserve"> in various ways (corporate, patriarchal, racist) </w:t>
      </w:r>
      <w:r w:rsidRPr="006406E9">
        <w:rPr>
          <w:rStyle w:val="Emphasis"/>
          <w:highlight w:val="cyan"/>
        </w:rPr>
        <w:t xml:space="preserve">why does this rule out </w:t>
      </w:r>
      <w:r w:rsidRPr="00911A03">
        <w:rPr>
          <w:rStyle w:val="Emphasis"/>
        </w:rPr>
        <w:t xml:space="preserve">the development of </w:t>
      </w:r>
      <w:r w:rsidRPr="006406E9">
        <w:rPr>
          <w:rStyle w:val="Emphasis"/>
          <w:highlight w:val="cyan"/>
        </w:rPr>
        <w:t xml:space="preserve">emancipatory, </w:t>
      </w:r>
      <w:r w:rsidRPr="00911A03">
        <w:rPr>
          <w:rStyle w:val="Emphasis"/>
        </w:rPr>
        <w:t xml:space="preserve">radical </w:t>
      </w:r>
      <w:r w:rsidRPr="006406E9">
        <w:rPr>
          <w:rStyle w:val="Emphasis"/>
          <w:highlight w:val="cyan"/>
        </w:rPr>
        <w:t>liberalisms?</w:t>
      </w:r>
      <w:r w:rsidRPr="00443179">
        <w:rPr>
          <w:sz w:val="14"/>
        </w:rPr>
        <w:t xml:space="preserve"> </w:t>
      </w:r>
      <w:r w:rsidRPr="00443179">
        <w:rPr>
          <w:rStyle w:val="StyleUnderline"/>
          <w:rFonts w:eastAsiaTheme="minorHAnsi"/>
        </w:rPr>
        <w:t>One kind of answer is the following</w:t>
      </w:r>
      <w:r w:rsidRPr="00443179">
        <w:rPr>
          <w:sz w:val="14"/>
        </w:rPr>
        <w:t xml:space="preserve"> [call this the internalist answer): </w:t>
      </w:r>
      <w:r w:rsidRPr="00443179">
        <w:rPr>
          <w:rStyle w:val="StyleUnderline"/>
          <w:rFonts w:eastAsiaTheme="minorHAnsi"/>
        </w:rPr>
        <w:t>Because there is an immanent conceptual/ normative logic to liberalism as a political ideology that precludes any emancipatory development of it</w:t>
      </w:r>
      <w:r w:rsidRPr="00443179">
        <w:rPr>
          <w:sz w:val="14"/>
        </w:rPr>
        <w:t xml:space="preserve">. </w:t>
      </w:r>
      <w:r w:rsidRPr="00443179">
        <w:rPr>
          <w:rStyle w:val="StyleUnderline"/>
          <w:rFonts w:eastAsiaTheme="minorHAnsi"/>
        </w:rPr>
        <w:t>Another kind of answer is the following</w:t>
      </w:r>
      <w:r w:rsidRPr="00443179">
        <w:rPr>
          <w:sz w:val="14"/>
        </w:rPr>
        <w:t xml:space="preserve"> [call this the externalist an- swer): </w:t>
      </w:r>
      <w:r w:rsidRPr="00443179">
        <w:rPr>
          <w:rStyle w:val="StyleUnderline"/>
          <w:rFonts w:eastAsiaTheme="minorHAnsi"/>
        </w:rPr>
        <w:t xml:space="preserve">It </w:t>
      </w:r>
      <w:r w:rsidRPr="00911A03">
        <w:rPr>
          <w:rStyle w:val="StyleUnderline"/>
          <w:rFonts w:eastAsiaTheme="minorHAnsi"/>
        </w:rPr>
        <w:t xml:space="preserve">doesn't. The historic domination of conservative exclusionary lib- eralisms is the result of group interests, group power, and successful group political projects. Apparent internal conceptual /normative barriers to an emancipatory liberalism can be successfully negotiated </w:t>
      </w:r>
      <w:r w:rsidRPr="006406E9">
        <w:rPr>
          <w:rStyle w:val="StyleUnderline"/>
          <w:rFonts w:eastAsiaTheme="minorHAnsi"/>
          <w:highlight w:val="cyan"/>
        </w:rPr>
        <w:t xml:space="preserve">by </w:t>
      </w:r>
      <w:r w:rsidRPr="006406E9">
        <w:rPr>
          <w:rStyle w:val="Emphasis"/>
          <w:highlight w:val="cyan"/>
        </w:rPr>
        <w:t xml:space="preserve">drawing on the </w:t>
      </w:r>
      <w:r w:rsidRPr="00911A03">
        <w:rPr>
          <w:rStyle w:val="Emphasis"/>
        </w:rPr>
        <w:t>conceptual</w:t>
      </w:r>
      <w:r w:rsidRPr="006406E9">
        <w:rPr>
          <w:rStyle w:val="Emphasis"/>
          <w:highlight w:val="cyan"/>
        </w:rPr>
        <w:t xml:space="preserve">/normative resources of liberalism </w:t>
      </w:r>
      <w:r w:rsidRPr="00911A03">
        <w:rPr>
          <w:rStyle w:val="Emphasis"/>
        </w:rPr>
        <w:t>itself</w:t>
      </w:r>
      <w:r w:rsidRPr="00443179">
        <w:rPr>
          <w:sz w:val="14"/>
        </w:rPr>
        <w:t xml:space="preserve">, in conjunction with a revisionist socio-historical picture of modernity. </w:t>
      </w:r>
      <w:r w:rsidRPr="00443179">
        <w:rPr>
          <w:rStyle w:val="StyleUnderline"/>
          <w:rFonts w:eastAsiaTheme="minorHAnsi"/>
        </w:rPr>
        <w:t>Most self-described radicals would endorse</w:t>
      </w:r>
      <w:r w:rsidRPr="00443179">
        <w:rPr>
          <w:sz w:val="14"/>
        </w:rPr>
        <w:t>—indeed, reﬂexively, as an obvious truth-</w:t>
      </w:r>
      <w:r w:rsidRPr="00443179">
        <w:rPr>
          <w:rStyle w:val="StyleUnderline"/>
          <w:rFonts w:eastAsiaTheme="minorHAnsi"/>
        </w:rPr>
        <w:t>the first answer</w:t>
      </w:r>
      <w:r w:rsidRPr="00443179">
        <w:rPr>
          <w:sz w:val="14"/>
        </w:rPr>
        <w:t xml:space="preserve">. But as indicated from the beginning, I think </w:t>
      </w:r>
      <w:r w:rsidRPr="00443179">
        <w:rPr>
          <w:rStyle w:val="Emphasis"/>
        </w:rPr>
        <w:t>the second answer is actually the correct one</w:t>
      </w:r>
      <w:r w:rsidRPr="00443179">
        <w:rPr>
          <w:sz w:val="14"/>
        </w:rPr>
        <w:t xml:space="preserve">. </w:t>
      </w:r>
      <w:r w:rsidRPr="00443179">
        <w:rPr>
          <w:rStyle w:val="StyleUnderline"/>
          <w:rFonts w:eastAsiaTheme="minorHAnsi"/>
        </w:rPr>
        <w:t xml:space="preserve">The obstacles to developing a “radical liberalism” are, in my opinion, primarily externalist in nature: </w:t>
      </w:r>
      <w:r w:rsidRPr="00443179">
        <w:rPr>
          <w:rStyle w:val="Emphasis"/>
        </w:rPr>
        <w:t>material group interests</w:t>
      </w:r>
      <w:r w:rsidRPr="00443179">
        <w:rPr>
          <w:rStyle w:val="StyleUnderline"/>
          <w:rFonts w:eastAsiaTheme="minorHAnsi"/>
        </w:rPr>
        <w:t>, and the way they have shaped hegemonic varieties of liberalism.</w:t>
      </w:r>
      <w:r w:rsidRPr="00443179">
        <w:rPr>
          <w:sz w:val="14"/>
        </w:rPr>
        <w:t xml:space="preserve"> So I think </w:t>
      </w:r>
      <w:r w:rsidRPr="00911A03">
        <w:rPr>
          <w:rStyle w:val="Emphasis"/>
        </w:rPr>
        <w:t>we need to try to justify a radical agenda with the normative resources of liberalism rather than writing off liberalism</w:t>
      </w:r>
      <w:r w:rsidRPr="00911A03">
        <w:rPr>
          <w:sz w:val="14"/>
        </w:rPr>
        <w:t xml:space="preserve">. Since liberalism has always been the dominant ideology in the United States, and is now globally hegemonic, </w:t>
      </w:r>
      <w:r w:rsidRPr="00911A03">
        <w:rPr>
          <w:rStyle w:val="StyleUnderline"/>
          <w:rFonts w:eastAsiaTheme="minorHAnsi"/>
        </w:rPr>
        <w:t>such a project would have the great ideological advantage of appealing to values and principles that most people already endorse. All projects of egalitarian social transformation are going to face a combination of material, political, and ideological obstacles, but this strategy would at least reduce somewhat the dimensions of the last</w:t>
      </w:r>
      <w:r w:rsidRPr="00911A03">
        <w:rPr>
          <w:sz w:val="14"/>
        </w:rPr>
        <w:t>. One would</w:t>
      </w:r>
      <w:r w:rsidRPr="00443179">
        <w:rPr>
          <w:sz w:val="14"/>
        </w:rPr>
        <w:t xml:space="preserve"> be trying to win mass support for policies that—and the challenge will, of course, be to demonstrate this—are justifiable by majoritarian norms, once reconceived and put in conjunction with facts not always familiar to the majority. </w:t>
      </w:r>
      <w:r w:rsidRPr="00443179">
        <w:rPr>
          <w:rStyle w:val="StyleUnderline"/>
          <w:rFonts w:eastAsiaTheme="minorHAnsi"/>
        </w:rPr>
        <w:t>Material barriers [vested group interests) and political barriers [organizational difficulties) will of course remain. But they will constitute a general obstacle for all egalitarian political programs, and as such cannot be claimed to be peculiar problems for an emancipatory liberalism</w:t>
      </w:r>
      <w:r w:rsidRPr="00443179">
        <w:rPr>
          <w:sz w:val="14"/>
        </w:rPr>
        <w:t xml:space="preserve">. But </w:t>
      </w:r>
      <w:r w:rsidRPr="00443179">
        <w:rPr>
          <w:rStyle w:val="StyleUnderline"/>
          <w:rFonts w:eastAsiaTheme="minorHAnsi"/>
        </w:rPr>
        <w:t>the contention will be that such a liberalism cannot be developed</w:t>
      </w:r>
      <w:r w:rsidRPr="00443179">
        <w:rPr>
          <w:sz w:val="14"/>
        </w:rPr>
        <w:t xml:space="preserve">. Why? Here are ten familiar objections, variants of internalism, and my re- plies to them. </w:t>
      </w:r>
      <w:r w:rsidRPr="00443179">
        <w:rPr>
          <w:rStyle w:val="StyleUnderline"/>
          <w:rFonts w:eastAsiaTheme="minorHAnsi"/>
        </w:rPr>
        <w:t xml:space="preserve">Ten Reasons Why Liberalism Cannot Be Radicalized (And My Replies) </w:t>
      </w:r>
      <w:r w:rsidRPr="00443179">
        <w:rPr>
          <w:sz w:val="14"/>
          <w:szCs w:val="14"/>
        </w:rPr>
        <w:t xml:space="preserve">1. Liberalism Has an Asocial, Atomic Individualist Ontology This is one of the oldest radical critiques of liberalism; it can be found in Marx’s derisive comments, for example in the Grundrisse, about the “Robin- sonades” of the social contract theory whose “golden age” [1650—1800) had long passed by the time he began his intellectual and political career: The individual and isolated hunter or fisher who forms the starting-point with Smith and Ricardo belongs to the insipid illusions of the eighteenth century. They are Robinson Crusoe stories . . . . no more based on such a naturalism than is Rousseau’s contrat social which makes naturally inde— pendent individuals come in contact and have mutual intercourse by con- tract... . . Man is in the most literal sense of the word a zoon politikon, not only a social animal, but an animal which can develop into an individual only in society. Production by individuals outside society . . . is as great an absurdity as the idea of the development of language without individuals living together and talking to one another.3 But several replies can be made to this indictment. To begin with, even if the accusation is true of contractarian liberalism, not all liberalisms are contractarian. Utilitarian liberalism rests on different theoretical founda- tions, as does the late nineteenth—century British liberalism of T. H. Green and his colleagues: a l-legelian, social liberalism.4 Closer to home, of course, we have [ohn Dewey’s brand of liberalism. MoreOver, even within the so- cial contract tradition, resources exist for contesting the assumptions of the Hobbesian/Lockean version of the contract. Rousseau's Discourse on the Origins of Inequality [1755) (nowhere given proper credit by Marxs) re- thinks the “contract” to make it a contract entered into after the formation of society, and thus the creation of socialized human beings. So the ontology presupposed is explicitly a social one. In any case, the contemporary revival of contractarianism initiated by John Rawls's 1971 A Theory of ] ustice makes the contract a thought experiment, a “device of representation," rather than a literal or even metaphorical anthropological account. The communitar- ian/contractarian debates of the 19805 onwards recapitulated much of the “asocial” critique of contractarian liberalism (though usually without a radi- cal edge). But as Rawls pointed out against Michael Sandel, for example, one needs to distinguish the figures in the thought experiment from real hu- man beings.6 And radicals should be wary about accepting a communitarian ontology and claims about the general good that deny or marginalize the dynamics of group domination in actual societies represented as “communi- ties.” The great virtue of </w:t>
      </w:r>
      <w:r w:rsidRPr="00C9657E">
        <w:rPr>
          <w:sz w:val="14"/>
          <w:szCs w:val="14"/>
        </w:rPr>
        <w:t xml:space="preserve">contractarian liberal individualism is the conceptu- al room it provides for hegemonic norms to be critically evaluatedthrough the epistemic and moral distancing from Sittiichkeit that the contract, as an intellectual device, provides. </w:t>
      </w:r>
      <w:r w:rsidRPr="00C9657E">
        <w:rPr>
          <w:sz w:val="14"/>
        </w:rPr>
        <w:t xml:space="preserve">2. </w:t>
      </w:r>
      <w:r w:rsidRPr="00C9657E">
        <w:rPr>
          <w:rStyle w:val="StyleUnderline"/>
          <w:rFonts w:eastAsiaTheme="minorHAnsi"/>
        </w:rPr>
        <w:t xml:space="preserve">Liberalism Cannot Recognize Groups and Group Oppression in Its </w:t>
      </w:r>
      <w:r w:rsidRPr="00C9657E">
        <w:rPr>
          <w:rStyle w:val="Emphasis"/>
        </w:rPr>
        <w:t>Ontology</w:t>
      </w:r>
      <w:r w:rsidRPr="00C9657E">
        <w:rPr>
          <w:sz w:val="14"/>
        </w:rPr>
        <w:t xml:space="preserve">—I (Macro) The second point needs to be logically distinguished from the first, since a theory could acknowledge the social shaping of individuals while denying that group oppression is central to that shaping. [So #1 is necessary, but not sufficient, for #2.) </w:t>
      </w:r>
      <w:r w:rsidRPr="00C9657E">
        <w:rPr>
          <w:rStyle w:val="StyleUnderline"/>
          <w:rFonts w:eastAsiaTheme="minorHAnsi"/>
        </w:rPr>
        <w:t>The Marxist critique</w:t>
      </w:r>
      <w:r w:rsidRPr="00C9657E">
        <w:rPr>
          <w:sz w:val="14"/>
        </w:rPr>
        <w:t xml:space="preserve">, of course, </w:t>
      </w:r>
      <w:r w:rsidRPr="00C9657E">
        <w:rPr>
          <w:rStyle w:val="StyleUnderline"/>
          <w:rFonts w:eastAsiaTheme="minorHAnsi"/>
        </w:rPr>
        <w:t>was</w:t>
      </w:r>
      <w:r w:rsidRPr="00C9657E">
        <w:rPr>
          <w:sz w:val="14"/>
        </w:rPr>
        <w:t xml:space="preserve"> supposed to encapsulate both points: </w:t>
      </w:r>
      <w:r w:rsidRPr="00C9657E">
        <w:rPr>
          <w:rStyle w:val="StyleUnderline"/>
          <w:rFonts w:eastAsiaTheme="minorHAnsi"/>
        </w:rPr>
        <w:t>people were shaped by society and society</w:t>
      </w:r>
      <w:r w:rsidRPr="00C9657E">
        <w:rPr>
          <w:sz w:val="14"/>
        </w:rPr>
        <w:t xml:space="preserve"> (post- “primitive communism") </w:t>
      </w:r>
      <w:r w:rsidRPr="00C9657E">
        <w:rPr>
          <w:rStyle w:val="StyleUnderline"/>
          <w:rFonts w:eastAsiaTheme="minorHAnsi"/>
        </w:rPr>
        <w:t>was class-dominated. The ontology was social and it was an ontology of class</w:t>
      </w:r>
      <w:r w:rsidRPr="00C9657E">
        <w:rPr>
          <w:sz w:val="14"/>
        </w:rPr>
        <w:t xml:space="preserve">. </w:t>
      </w:r>
      <w:r w:rsidRPr="00C9657E">
        <w:rPr>
          <w:rStyle w:val="StyleUnderline"/>
          <w:rFonts w:eastAsiaTheme="minorHAnsi"/>
        </w:rPr>
        <w:t>Today radicals would demand a richer ontology that can accommodate</w:t>
      </w:r>
      <w:r w:rsidRPr="00C9657E">
        <w:rPr>
          <w:sz w:val="14"/>
        </w:rPr>
        <w:t xml:space="preserve"> the realities of gender and </w:t>
      </w:r>
      <w:r w:rsidRPr="00C9657E">
        <w:rPr>
          <w:rStyle w:val="StyleUnderline"/>
          <w:rFonts w:eastAsiaTheme="minorHAnsi"/>
        </w:rPr>
        <w:t>racial oppression</w:t>
      </w:r>
      <w:r w:rsidRPr="00C9657E">
        <w:rPr>
          <w:sz w:val="14"/>
        </w:rPr>
        <w:t xml:space="preserve"> also. But whatever candidates are put forward, </w:t>
      </w:r>
      <w:r w:rsidRPr="00C9657E">
        <w:rPr>
          <w:rStyle w:val="Emphasis"/>
        </w:rPr>
        <w:t>the ‘key claim is that a liberal frame- work cannot accommodate an ontology of groups in relations of domination and subordination</w:t>
      </w:r>
      <w:r w:rsidRPr="00C9657E">
        <w:rPr>
          <w:sz w:val="14"/>
        </w:rPr>
        <w:t xml:space="preserve">. To the extent that liberalism recognizes social groups, these are basically conceived of as voluntary associations that one chooses to join or not join, which is obviously very different from, say, class, race, and gender memberships. But </w:t>
      </w:r>
      <w:r w:rsidRPr="00C9657E">
        <w:rPr>
          <w:rStyle w:val="StyleUnderline"/>
          <w:rFonts w:eastAsiaTheme="minorHAnsi"/>
        </w:rPr>
        <w:t>this evasive ontology</w:t>
      </w:r>
      <w:r w:rsidRPr="00C9657E">
        <w:rPr>
          <w:sz w:val="14"/>
        </w:rPr>
        <w:t>, which obfuscates the most central and obvious fact about all societies since humanity exited the hunting-and-gathering stage—viz, that they are characterized by oppressions of one kind or another—</w:t>
      </w:r>
      <w:r w:rsidRPr="00C9657E">
        <w:rPr>
          <w:rStyle w:val="StyleUnderline"/>
          <w:rFonts w:eastAsiaTheme="minorHAnsi"/>
        </w:rPr>
        <w:t>is not a definitional constituent of liberalism</w:t>
      </w:r>
      <w:r w:rsidRPr="00C9657E">
        <w:rPr>
          <w:sz w:val="14"/>
        </w:rPr>
        <w:t xml:space="preserve">. </w:t>
      </w:r>
      <w:r w:rsidRPr="00C9657E">
        <w:rPr>
          <w:rStyle w:val="StyleUnderline"/>
          <w:rFonts w:eastAsiaTheme="minorHAnsi"/>
        </w:rPr>
        <w:t>Liberalism has certainly recognized some kinds of oppression</w:t>
      </w:r>
      <w:r w:rsidRPr="00C9657E">
        <w:rPr>
          <w:sz w:val="14"/>
        </w:rPr>
        <w:t xml:space="preserve">: the absolutism it opposed in the seventeenth to nineteenth centuries, the Nazism and Stalinism it opposed in the twentieth century. </w:t>
      </w:r>
      <w:r w:rsidRPr="00C9657E">
        <w:rPr>
          <w:rStyle w:val="StyleUnderline"/>
          <w:rFonts w:eastAsiaTheme="minorHAnsi"/>
        </w:rPr>
        <w:t xml:space="preserve">Liberalism’s failure to systematically address structural oppression in supposedly liberal-democratic societies is a </w:t>
      </w:r>
      <w:r w:rsidRPr="00C9657E">
        <w:rPr>
          <w:rStyle w:val="Emphasis"/>
        </w:rPr>
        <w:t>contingent artifact of the group perspectives and group interests privileged by those structures</w:t>
      </w:r>
      <w:r w:rsidRPr="00C9657E">
        <w:rPr>
          <w:rStyle w:val="StyleUnderline"/>
          <w:rFonts w:eastAsiaTheme="minorHAnsi"/>
        </w:rPr>
        <w:t xml:space="preserve">, </w:t>
      </w:r>
      <w:r w:rsidRPr="00C9657E">
        <w:rPr>
          <w:rStyle w:val="Emphasis"/>
        </w:rPr>
        <w:t>not an intrinsic feature of liberalism’s conceptual apparatus</w:t>
      </w:r>
      <w:r w:rsidRPr="00911A03">
        <w:rPr>
          <w:sz w:val="14"/>
        </w:rPr>
        <w:t>.</w:t>
      </w:r>
    </w:p>
    <w:p w14:paraId="419DC45D" w14:textId="450A4B85" w:rsidR="00903DBE" w:rsidRPr="00A06588" w:rsidRDefault="00903DBE" w:rsidP="00903DBE">
      <w:pPr>
        <w:pStyle w:val="Heading4"/>
        <w:rPr>
          <w:rFonts w:cs="Arial"/>
          <w:u w:val="single"/>
        </w:rPr>
      </w:pPr>
      <w:r w:rsidRPr="00A06588">
        <w:rPr>
          <w:rFonts w:cs="Arial"/>
        </w:rPr>
        <w:t xml:space="preserve">European populism causes </w:t>
      </w:r>
      <w:r w:rsidRPr="00A06588">
        <w:rPr>
          <w:rFonts w:cs="Arial"/>
          <w:u w:val="single"/>
        </w:rPr>
        <w:t>nuke war</w:t>
      </w:r>
    </w:p>
    <w:p w14:paraId="5C830E1B" w14:textId="77777777" w:rsidR="00903DBE" w:rsidRPr="00A06588" w:rsidRDefault="00903DBE" w:rsidP="00903DB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AC11859" w14:textId="77777777" w:rsidR="00903DBE" w:rsidRPr="00A06588" w:rsidRDefault="00903DBE" w:rsidP="00903DB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4CCFCF72" w14:textId="77777777" w:rsidR="00903DBE" w:rsidRPr="00362596" w:rsidRDefault="00903DBE" w:rsidP="00903DB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5B561C55" w14:textId="77777777" w:rsidR="00903DBE" w:rsidRPr="00362596" w:rsidRDefault="00903DBE" w:rsidP="00903DBE">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189D381" w14:textId="77777777" w:rsidR="00903DBE" w:rsidRPr="00362596" w:rsidRDefault="00903DBE" w:rsidP="00903DBE">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6F83C18B" w14:textId="77777777" w:rsidR="00903DBE" w:rsidRPr="00A06588" w:rsidRDefault="00903DBE" w:rsidP="00903DB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2CA4EEDA" w14:textId="77777777" w:rsidR="00903DBE" w:rsidRPr="00362596" w:rsidRDefault="00903DBE" w:rsidP="00903DB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4E6BF6B0" w14:textId="77777777" w:rsidR="00903DBE" w:rsidRPr="00362596" w:rsidRDefault="00903DBE" w:rsidP="00903DB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4E9D343A" w14:textId="77777777" w:rsidR="00EB2E0D" w:rsidRPr="009174B5" w:rsidRDefault="00EB2E0D" w:rsidP="00EB2E0D">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7FE97B7E" w14:textId="77777777" w:rsidR="00EB2E0D" w:rsidRPr="00A06588" w:rsidRDefault="00EB2E0D" w:rsidP="00EB2E0D">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3B339C97" w14:textId="77777777" w:rsidR="00EB2E0D" w:rsidRPr="00A06588" w:rsidRDefault="00EB2E0D" w:rsidP="00EB2E0D">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460B2499" w14:textId="77777777" w:rsidR="00EB2E0D" w:rsidRPr="009174B5" w:rsidRDefault="00EB2E0D" w:rsidP="00EB2E0D">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3487CFF5" w14:textId="77777777" w:rsidR="00EB2E0D" w:rsidRPr="009174B5" w:rsidRDefault="00EB2E0D" w:rsidP="00EB2E0D">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5941C3B1" w14:textId="77777777" w:rsidR="00EB2E0D" w:rsidRPr="00A06588" w:rsidRDefault="00EB2E0D" w:rsidP="00EB2E0D">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4AFD4766" w14:textId="77777777" w:rsidR="00EB2E0D" w:rsidRPr="00A06588" w:rsidRDefault="00EB2E0D" w:rsidP="00EB2E0D">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71A8F5AF" w14:textId="77777777" w:rsidR="00EB2E0D" w:rsidRPr="009174B5" w:rsidRDefault="00EB2E0D" w:rsidP="00EB2E0D">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79E62E69" w14:textId="77777777" w:rsidR="00EB2E0D" w:rsidRPr="009174B5" w:rsidRDefault="00EB2E0D" w:rsidP="00EB2E0D">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0E8F6B75" w14:textId="77777777" w:rsidR="00EB2E0D" w:rsidRPr="009174B5" w:rsidRDefault="00EB2E0D" w:rsidP="00EB2E0D">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2F1A1DFA" w14:textId="77777777" w:rsidR="00EB2E0D" w:rsidRPr="009174B5" w:rsidRDefault="00EB2E0D" w:rsidP="00EB2E0D">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D92AA55" w14:textId="5A849693" w:rsidR="00EB2E0D" w:rsidRDefault="00EB2E0D" w:rsidP="00EB2E0D">
      <w:pPr>
        <w:rPr>
          <w:rFonts w:cs="Arial"/>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1EE3A172" w14:textId="4BDD8DB8" w:rsidR="00903DBE" w:rsidRPr="00A06588" w:rsidRDefault="00903DBE" w:rsidP="00903DB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1DB54E49" w14:textId="77777777" w:rsidR="00903DBE" w:rsidRPr="00A06588" w:rsidRDefault="00903DBE" w:rsidP="00903DBE">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4F88FF04" w14:textId="77777777" w:rsidR="00903DBE" w:rsidRPr="009174B5" w:rsidRDefault="00903DBE" w:rsidP="00903DBE">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55AC14A5" w14:textId="77777777" w:rsidR="00903DBE" w:rsidRPr="00A06588" w:rsidRDefault="00903DBE" w:rsidP="00903DBE">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45A0CFC3" w14:textId="77777777" w:rsidR="00903DBE" w:rsidRPr="00A06588" w:rsidRDefault="00903DBE" w:rsidP="00903DB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454F532A" w14:textId="77777777" w:rsidR="00903DBE" w:rsidRPr="009174B5" w:rsidRDefault="00903DBE" w:rsidP="00903DBE">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604B487A" w14:textId="24919D72" w:rsidR="006952F3" w:rsidRDefault="00903DBE" w:rsidP="006952F3">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43285F37" w14:textId="77777777" w:rsidR="006952F3" w:rsidRPr="0020715F" w:rsidRDefault="006952F3" w:rsidP="006952F3">
      <w:pPr>
        <w:pStyle w:val="Heading4"/>
        <w:rPr>
          <w:rStyle w:val="Style13ptBold"/>
          <w:b/>
        </w:rPr>
      </w:pPr>
      <w:r w:rsidRPr="0020715F">
        <w:rPr>
          <w:rStyle w:val="Style13ptBold"/>
          <w:b/>
        </w:rPr>
        <w:t xml:space="preserve">The right to strike prohibits interfering, impeding, or diminishing the ability to engage in concerted activities for the purpose of collective bargaining. </w:t>
      </w:r>
    </w:p>
    <w:p w14:paraId="7ED99439" w14:textId="77777777" w:rsidR="006952F3" w:rsidRDefault="006952F3" w:rsidP="006952F3">
      <w:r w:rsidRPr="00836C24">
        <w:rPr>
          <w:rStyle w:val="Style13ptBold"/>
        </w:rPr>
        <w:t>NLRB ND</w:t>
      </w:r>
      <w:r w:rsidRPr="00836C24">
        <w:t xml:space="preserve"> [National Labor Relatons Board. "NLRA and the Right to Strike."</w:t>
      </w:r>
      <w:r>
        <w:t xml:space="preserve"> https://www.nlrb.gov/about-nlrb/rights-we-protect/your-rights/nlra-and-the-right-to-strike]</w:t>
      </w:r>
    </w:p>
    <w:p w14:paraId="7C184757" w14:textId="77777777" w:rsidR="006952F3" w:rsidRPr="00836C24" w:rsidRDefault="006952F3" w:rsidP="006952F3">
      <w:pPr>
        <w:rPr>
          <w:sz w:val="16"/>
        </w:rPr>
      </w:pPr>
      <w:r w:rsidRPr="00836C24">
        <w:rPr>
          <w:rStyle w:val="Emphasis"/>
        </w:rPr>
        <w:t>NLRA</w:t>
      </w:r>
      <w:r w:rsidRPr="00836C24">
        <w:rPr>
          <w:sz w:val="16"/>
        </w:rPr>
        <w:t xml:space="preserve"> </w:t>
      </w:r>
      <w:r w:rsidRPr="00836C24">
        <w:rPr>
          <w:rStyle w:val="StyleUnderline"/>
        </w:rPr>
        <w:t xml:space="preserve">and </w:t>
      </w:r>
      <w:r w:rsidRPr="004731AE">
        <w:rPr>
          <w:rStyle w:val="StyleUnderline"/>
          <w:highlight w:val="cyan"/>
        </w:rPr>
        <w:t>the</w:t>
      </w:r>
      <w:r w:rsidRPr="004731AE">
        <w:rPr>
          <w:sz w:val="16"/>
          <w:highlight w:val="cyan"/>
        </w:rPr>
        <w:t xml:space="preserve"> </w:t>
      </w:r>
      <w:r w:rsidRPr="004731AE">
        <w:rPr>
          <w:rStyle w:val="Emphasis"/>
          <w:highlight w:val="cyan"/>
        </w:rPr>
        <w:t>Right to Strike</w:t>
      </w:r>
    </w:p>
    <w:p w14:paraId="4A75BF87" w14:textId="77777777" w:rsidR="006952F3" w:rsidRPr="00836C24" w:rsidRDefault="006952F3" w:rsidP="006952F3">
      <w:pPr>
        <w:rPr>
          <w:sz w:val="16"/>
        </w:rPr>
      </w:pPr>
      <w:r w:rsidRPr="00836C24">
        <w:rPr>
          <w:rStyle w:val="StyleUnderline"/>
        </w:rPr>
        <w:t>The</w:t>
      </w:r>
      <w:r w:rsidRPr="00836C24">
        <w:rPr>
          <w:sz w:val="16"/>
        </w:rPr>
        <w:t xml:space="preserve"> </w:t>
      </w:r>
      <w:r w:rsidRPr="00836C24">
        <w:rPr>
          <w:rStyle w:val="Emphasis"/>
        </w:rPr>
        <w:t>Right to Strike</w:t>
      </w:r>
      <w:r w:rsidRPr="00836C24">
        <w:rPr>
          <w:sz w:val="16"/>
        </w:rPr>
        <w:t xml:space="preserve">. </w:t>
      </w:r>
      <w:r w:rsidRPr="00836C24">
        <w:rPr>
          <w:rStyle w:val="StyleUnderline"/>
        </w:rPr>
        <w:t xml:space="preserve">Section 7 of </w:t>
      </w:r>
      <w:r w:rsidRPr="004731AE">
        <w:rPr>
          <w:rStyle w:val="StyleUnderline"/>
          <w:highlight w:val="cyan"/>
        </w:rPr>
        <w:t>the Act states</w:t>
      </w:r>
      <w:r w:rsidRPr="00836C24">
        <w:rPr>
          <w:rStyle w:val="StyleUnderline"/>
        </w:rPr>
        <w:t xml:space="preserve"> in part,</w:t>
      </w:r>
      <w:r w:rsidRPr="00836C24">
        <w:rPr>
          <w:sz w:val="16"/>
        </w:rPr>
        <w:t xml:space="preserve"> “</w:t>
      </w:r>
      <w:r w:rsidRPr="004731AE">
        <w:rPr>
          <w:rStyle w:val="StyleUnderline"/>
          <w:highlight w:val="cyan"/>
        </w:rPr>
        <w:t>Employees</w:t>
      </w:r>
      <w:r w:rsidRPr="00836C24">
        <w:rPr>
          <w:rStyle w:val="StyleUnderline"/>
        </w:rPr>
        <w:t xml:space="preserve"> shall </w:t>
      </w:r>
      <w:r w:rsidRPr="004731AE">
        <w:rPr>
          <w:rStyle w:val="StyleUnderline"/>
          <w:highlight w:val="cyan"/>
        </w:rPr>
        <w:t>have the right</w:t>
      </w:r>
      <w:r w:rsidRPr="004731AE">
        <w:rPr>
          <w:sz w:val="16"/>
          <w:highlight w:val="cyan"/>
        </w:rPr>
        <w:t xml:space="preserve">. . . </w:t>
      </w:r>
      <w:r w:rsidRPr="004731AE">
        <w:rPr>
          <w:rStyle w:val="StyleUnderline"/>
          <w:highlight w:val="cyan"/>
        </w:rPr>
        <w:t>to engage in</w:t>
      </w:r>
      <w:r w:rsidRPr="00836C24">
        <w:rPr>
          <w:rStyle w:val="StyleUnderline"/>
        </w:rPr>
        <w:t xml:space="preserve"> other concerted </w:t>
      </w:r>
      <w:r w:rsidRPr="004731AE">
        <w:rPr>
          <w:rStyle w:val="StyleUnderline"/>
          <w:highlight w:val="cyan"/>
        </w:rPr>
        <w:t>activities for</w:t>
      </w:r>
      <w:r w:rsidRPr="00836C24">
        <w:rPr>
          <w:rStyle w:val="StyleUnderline"/>
        </w:rPr>
        <w:t xml:space="preserve"> the purpose of </w:t>
      </w:r>
      <w:r w:rsidRPr="004731AE">
        <w:rPr>
          <w:rStyle w:val="Emphasis"/>
          <w:highlight w:val="cyan"/>
        </w:rPr>
        <w:t>collective bargaining</w:t>
      </w:r>
      <w:r w:rsidRPr="00836C24">
        <w:rPr>
          <w:sz w:val="16"/>
        </w:rPr>
        <w:t xml:space="preserve"> </w:t>
      </w:r>
      <w:r w:rsidRPr="00836C24">
        <w:rPr>
          <w:rStyle w:val="StyleUnderline"/>
        </w:rPr>
        <w:t>or other mutual aid or protection</w:t>
      </w:r>
      <w:r w:rsidRPr="00836C24">
        <w:rPr>
          <w:sz w:val="16"/>
        </w:rPr>
        <w:t xml:space="preserve">.” </w:t>
      </w:r>
      <w:r w:rsidRPr="004731AE">
        <w:rPr>
          <w:rStyle w:val="StyleUnderline"/>
          <w:highlight w:val="cyan"/>
        </w:rPr>
        <w:t>Strikes are included</w:t>
      </w:r>
      <w:r w:rsidRPr="00836C24">
        <w:rPr>
          <w:rStyle w:val="StyleUnderline"/>
        </w:rPr>
        <w:t xml:space="preserve"> among the concerted activities protected for employees by this section</w:t>
      </w:r>
      <w:r w:rsidRPr="00836C24">
        <w:rPr>
          <w:sz w:val="16"/>
        </w:rPr>
        <w:t>. Section 13 also concerns the right to strike. It reads as follows:</w:t>
      </w:r>
    </w:p>
    <w:p w14:paraId="22417FAD" w14:textId="77777777" w:rsidR="006952F3" w:rsidRPr="00836C24" w:rsidRDefault="006952F3" w:rsidP="006952F3">
      <w:pPr>
        <w:rPr>
          <w:sz w:val="16"/>
        </w:rPr>
      </w:pPr>
      <w:r w:rsidRPr="004731AE">
        <w:rPr>
          <w:rStyle w:val="StyleUnderline"/>
          <w:highlight w:val="cyan"/>
        </w:rPr>
        <w:t>Nothing</w:t>
      </w:r>
      <w:r w:rsidRPr="00836C24">
        <w:rPr>
          <w:rStyle w:val="StyleUnderline"/>
        </w:rPr>
        <w:t xml:space="preserve"> in this Act,</w:t>
      </w:r>
      <w:r w:rsidRPr="00836C24">
        <w:rPr>
          <w:sz w:val="16"/>
        </w:rPr>
        <w:t xml:space="preserve"> except as specifically provided for herein, </w:t>
      </w:r>
      <w:r w:rsidRPr="004731AE">
        <w:rPr>
          <w:rStyle w:val="StyleUnderline"/>
          <w:highlight w:val="cyan"/>
        </w:rPr>
        <w:t>shall be construed</w:t>
      </w:r>
      <w:r w:rsidRPr="00836C24">
        <w:rPr>
          <w:rStyle w:val="StyleUnderline"/>
        </w:rPr>
        <w:t xml:space="preserve"> so as either </w:t>
      </w:r>
      <w:r w:rsidRPr="004731AE">
        <w:rPr>
          <w:rStyle w:val="StyleUnderline"/>
          <w:highlight w:val="cyan"/>
        </w:rPr>
        <w:t xml:space="preserve">to </w:t>
      </w:r>
      <w:r w:rsidRPr="004731AE">
        <w:rPr>
          <w:rStyle w:val="Emphasis"/>
          <w:highlight w:val="cyan"/>
        </w:rPr>
        <w:t>interfere</w:t>
      </w:r>
      <w:r w:rsidRPr="004731AE">
        <w:rPr>
          <w:rStyle w:val="StyleUnderline"/>
          <w:highlight w:val="cyan"/>
        </w:rPr>
        <w:t xml:space="preserve"> </w:t>
      </w:r>
      <w:r w:rsidRPr="004731AE">
        <w:rPr>
          <w:rStyle w:val="StyleUnderline"/>
        </w:rPr>
        <w:t>with</w:t>
      </w:r>
      <w:r w:rsidRPr="00836C24">
        <w:rPr>
          <w:rStyle w:val="StyleUnderline"/>
        </w:rPr>
        <w:t xml:space="preserve"> or </w:t>
      </w:r>
      <w:r w:rsidRPr="004731AE">
        <w:rPr>
          <w:rStyle w:val="Emphasis"/>
          <w:highlight w:val="cyan"/>
        </w:rPr>
        <w:t>impede</w:t>
      </w:r>
      <w:r w:rsidRPr="004731AE">
        <w:rPr>
          <w:rStyle w:val="StyleUnderline"/>
          <w:highlight w:val="cyan"/>
        </w:rPr>
        <w:t xml:space="preserve"> or </w:t>
      </w:r>
      <w:r w:rsidRPr="004731AE">
        <w:rPr>
          <w:rStyle w:val="Emphasis"/>
          <w:highlight w:val="cyan"/>
        </w:rPr>
        <w:t>diminish</w:t>
      </w:r>
      <w:r w:rsidRPr="00836C24">
        <w:rPr>
          <w:rStyle w:val="StyleUnderline"/>
        </w:rPr>
        <w:t xml:space="preserve"> in any way </w:t>
      </w:r>
      <w:r w:rsidRPr="004731AE">
        <w:rPr>
          <w:rStyle w:val="StyleUnderline"/>
          <w:highlight w:val="cyan"/>
        </w:rPr>
        <w:t xml:space="preserve">the </w:t>
      </w:r>
      <w:r w:rsidRPr="004731AE">
        <w:rPr>
          <w:rStyle w:val="Emphasis"/>
          <w:highlight w:val="cyan"/>
        </w:rPr>
        <w:t>right to strike</w:t>
      </w:r>
      <w:r w:rsidRPr="004731AE">
        <w:rPr>
          <w:sz w:val="16"/>
          <w:highlight w:val="cyan"/>
        </w:rPr>
        <w:t xml:space="preserve">, </w:t>
      </w:r>
      <w:r w:rsidRPr="004731AE">
        <w:rPr>
          <w:rStyle w:val="StyleUnderline"/>
          <w:highlight w:val="cyan"/>
        </w:rPr>
        <w:t>or to affect</w:t>
      </w:r>
      <w:r w:rsidRPr="00836C24">
        <w:rPr>
          <w:rStyle w:val="StyleUnderline"/>
        </w:rPr>
        <w:t xml:space="preserve"> the </w:t>
      </w:r>
      <w:r w:rsidRPr="004731AE">
        <w:rPr>
          <w:rStyle w:val="Emphasis"/>
          <w:highlight w:val="cyan"/>
        </w:rPr>
        <w:t>limitations</w:t>
      </w:r>
      <w:r w:rsidRPr="004731AE">
        <w:rPr>
          <w:rStyle w:val="StyleUnderline"/>
          <w:highlight w:val="cyan"/>
        </w:rPr>
        <w:t xml:space="preserve"> or </w:t>
      </w:r>
      <w:r w:rsidRPr="004731AE">
        <w:rPr>
          <w:rStyle w:val="Emphasis"/>
          <w:highlight w:val="cyan"/>
        </w:rPr>
        <w:t>qualifications</w:t>
      </w:r>
      <w:r w:rsidRPr="00836C24">
        <w:rPr>
          <w:rStyle w:val="StyleUnderline"/>
        </w:rPr>
        <w:t xml:space="preserve"> on that right</w:t>
      </w:r>
      <w:r w:rsidRPr="00836C24">
        <w:rPr>
          <w:sz w:val="16"/>
        </w:rPr>
        <w:t>.</w:t>
      </w:r>
    </w:p>
    <w:p w14:paraId="45CBDD53" w14:textId="77777777" w:rsidR="006952F3" w:rsidRPr="006C1E14" w:rsidRDefault="006952F3" w:rsidP="006952F3">
      <w:pPr>
        <w:rPr>
          <w:sz w:val="16"/>
        </w:rPr>
      </w:pPr>
      <w:r w:rsidRPr="00836C24">
        <w:rPr>
          <w:rStyle w:val="StyleUnderline"/>
        </w:rPr>
        <w:t xml:space="preserve">It is clear from a reading of these two provisions that: the law not only guarantees the </w:t>
      </w:r>
      <w:r w:rsidRPr="00836C24">
        <w:rPr>
          <w:rStyle w:val="Emphasis"/>
        </w:rPr>
        <w:t>right</w:t>
      </w:r>
      <w:r w:rsidRPr="00836C24">
        <w:rPr>
          <w:rStyle w:val="StyleUnderline"/>
        </w:rPr>
        <w:t xml:space="preserve"> of </w:t>
      </w:r>
      <w:r w:rsidRPr="00836C24">
        <w:rPr>
          <w:rStyle w:val="Emphasis"/>
        </w:rPr>
        <w:t>employees to strike</w:t>
      </w:r>
      <w:r w:rsidRPr="00836C24">
        <w:rPr>
          <w:rStyle w:val="StyleUnderline"/>
        </w:rPr>
        <w:t>, but also places limitations and qualifications on the exercise of that right</w:t>
      </w:r>
      <w:r w:rsidRPr="00836C24">
        <w:rPr>
          <w:sz w:val="16"/>
        </w:rPr>
        <w:t xml:space="preserve">.  </w:t>
      </w:r>
    </w:p>
    <w:p w14:paraId="38F68BF3" w14:textId="77777777" w:rsidR="006952F3" w:rsidRPr="00336AF5" w:rsidRDefault="006952F3" w:rsidP="006952F3">
      <w:pPr>
        <w:pStyle w:val="Heading4"/>
      </w:pPr>
      <w:r>
        <w:t xml:space="preserve">Ensuring the </w:t>
      </w:r>
      <w:r>
        <w:rPr>
          <w:u w:val="single"/>
        </w:rPr>
        <w:t>right to strike</w:t>
      </w:r>
      <w:r>
        <w:t xml:space="preserve"> solves democracy and </w:t>
      </w:r>
      <w:r>
        <w:rPr>
          <w:u w:val="single"/>
        </w:rPr>
        <w:t>inequality</w:t>
      </w:r>
      <w:r>
        <w:t xml:space="preserve"> </w:t>
      </w:r>
    </w:p>
    <w:p w14:paraId="6563B81A" w14:textId="77777777" w:rsidR="006952F3" w:rsidRPr="001D4DEF" w:rsidRDefault="006952F3" w:rsidP="006952F3">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3D9A9A95" w14:textId="77777777" w:rsidR="006952F3" w:rsidRPr="00336AF5" w:rsidRDefault="006952F3" w:rsidP="006952F3">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6F291780" w14:textId="77777777" w:rsidR="006952F3" w:rsidRPr="00336AF5" w:rsidRDefault="006952F3" w:rsidP="006952F3">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16776D62" w14:textId="77777777" w:rsidR="006952F3" w:rsidRPr="00336AF5" w:rsidRDefault="006952F3" w:rsidP="006952F3">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C817827" w14:textId="66FFF210" w:rsidR="00903DBE" w:rsidRDefault="006952F3" w:rsidP="00A8692B">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1968D226" w14:textId="77777777" w:rsidR="00C86116" w:rsidRPr="00A509A5" w:rsidRDefault="00C86116" w:rsidP="00C86116">
      <w:pPr>
        <w:pStyle w:val="Heading4"/>
      </w:pPr>
      <w:r>
        <w:t xml:space="preserve">Strikes cultivate a </w:t>
      </w:r>
      <w:r>
        <w:rPr>
          <w:u w:val="single"/>
        </w:rPr>
        <w:t>moral economy</w:t>
      </w:r>
      <w:r>
        <w:t xml:space="preserve"> that transforms </w:t>
      </w:r>
      <w:r>
        <w:rPr>
          <w:u w:val="single"/>
        </w:rPr>
        <w:t>political climates</w:t>
      </w:r>
      <w:r>
        <w:t xml:space="preserve"> in </w:t>
      </w:r>
      <w:r>
        <w:rPr>
          <w:u w:val="single"/>
        </w:rPr>
        <w:t>other areas</w:t>
      </w:r>
      <w:r>
        <w:t xml:space="preserve"> of political life </w:t>
      </w:r>
    </w:p>
    <w:p w14:paraId="6552B379" w14:textId="77777777" w:rsidR="00C86116" w:rsidRPr="00EC3BE0" w:rsidRDefault="00C86116" w:rsidP="00C86116">
      <w:r w:rsidRPr="00EC3BE0">
        <w:rPr>
          <w:rStyle w:val="Style13ptBold"/>
        </w:rPr>
        <w:t>Reddy 21</w:t>
      </w:r>
      <w:r w:rsidRPr="00EC3BE0">
        <w:t xml:space="preserve"> [Diana S. Reddy, Doctoral Fellow at the Law, Economics, and Politics Center at UC Berkeley Law, and a PhD candidate in UCB's Jurisprudence and Social Policy. "“There Is No Such Thing as an Illegal Strike”: Reconceptualizing the Strike in Law and Political Economy."</w:t>
      </w:r>
      <w:r>
        <w:t xml:space="preserve"> https://www.yalelawjournal.org/forum/there-is-no-such-thing-as-an-illegal-strike-reconceptualizing-the-strike-in-law-and-political-economy]</w:t>
      </w:r>
    </w:p>
    <w:p w14:paraId="30BC2796" w14:textId="77777777" w:rsidR="00C86116" w:rsidRPr="00A509A5" w:rsidRDefault="00C86116" w:rsidP="00C86116">
      <w:pPr>
        <w:rPr>
          <w:sz w:val="16"/>
        </w:rPr>
      </w:pPr>
      <w:r w:rsidRPr="00A509A5">
        <w:rPr>
          <w:sz w:val="16"/>
        </w:rPr>
        <w:t xml:space="preserve">For those who believe that </w:t>
      </w:r>
      <w:r w:rsidRPr="00D267C2">
        <w:rPr>
          <w:rStyle w:val="StyleUnderline"/>
          <w:highlight w:val="cyan"/>
        </w:rPr>
        <w:t>a stronger</w:t>
      </w:r>
      <w:r w:rsidRPr="00A509A5">
        <w:rPr>
          <w:rStyle w:val="StyleUnderline"/>
        </w:rPr>
        <w:t xml:space="preserve"> labor </w:t>
      </w:r>
      <w:r w:rsidRPr="00D267C2">
        <w:rPr>
          <w:rStyle w:val="StyleUnderline"/>
          <w:highlight w:val="cyan"/>
        </w:rPr>
        <w:t xml:space="preserve">movement is </w:t>
      </w:r>
      <w:r w:rsidRPr="00D267C2">
        <w:rPr>
          <w:rStyle w:val="Emphasis"/>
          <w:highlight w:val="cyan"/>
        </w:rPr>
        <w:t>needed</w:t>
      </w:r>
      <w:r w:rsidRPr="00A509A5">
        <w:rPr>
          <w:rStyle w:val="StyleUnderline"/>
        </w:rPr>
        <w:t xml:space="preserve"> </w:t>
      </w:r>
      <w:r w:rsidRPr="00D267C2">
        <w:rPr>
          <w:rStyle w:val="StyleUnderline"/>
          <w:highlight w:val="cyan"/>
        </w:rPr>
        <w:t xml:space="preserve">to </w:t>
      </w:r>
      <w:r w:rsidRPr="00D267C2">
        <w:rPr>
          <w:rStyle w:val="Emphasis"/>
          <w:highlight w:val="cyan"/>
        </w:rPr>
        <w:t>counterbalance</w:t>
      </w:r>
      <w:r w:rsidRPr="00A509A5">
        <w:rPr>
          <w:rStyle w:val="StyleUnderline"/>
        </w:rPr>
        <w:t xml:space="preserve"> the</w:t>
      </w:r>
      <w:r w:rsidRPr="00A509A5">
        <w:rPr>
          <w:sz w:val="16"/>
        </w:rPr>
        <w:t xml:space="preserve"> </w:t>
      </w:r>
      <w:r w:rsidRPr="00A509A5">
        <w:rPr>
          <w:rStyle w:val="StyleUnderline"/>
        </w:rPr>
        <w:t xml:space="preserve">concentrations of economic and </w:t>
      </w:r>
      <w:r w:rsidRPr="00D267C2">
        <w:rPr>
          <w:rStyle w:val="Emphasis"/>
          <w:highlight w:val="cyan"/>
        </w:rPr>
        <w:t>political power</w:t>
      </w:r>
      <w:r w:rsidRPr="00A509A5">
        <w:rPr>
          <w:rStyle w:val="StyleUnderline"/>
        </w:rPr>
        <w:t xml:space="preserve"> in</w:t>
      </w:r>
      <w:r w:rsidRPr="00A509A5">
        <w:rPr>
          <w:sz w:val="16"/>
        </w:rPr>
        <w:t xml:space="preserve"> </w:t>
      </w:r>
      <w:r w:rsidRPr="00A509A5">
        <w:rPr>
          <w:rStyle w:val="StyleUnderline"/>
        </w:rPr>
        <w:t>this new Gilded Age</w:t>
      </w:r>
      <w:r w:rsidRPr="00A509A5">
        <w:rPr>
          <w:sz w:val="16"/>
        </w:rPr>
        <w:t xml:space="preserve">, </w:t>
      </w:r>
      <w:r w:rsidRPr="00A509A5">
        <w:rPr>
          <w:rStyle w:val="StyleUnderline"/>
        </w:rPr>
        <w:t xml:space="preserve">the question is not just whether the law is bad </w:t>
      </w:r>
      <w:r w:rsidRPr="00A509A5">
        <w:rPr>
          <w:sz w:val="16"/>
        </w:rPr>
        <w:t>(</w:t>
      </w:r>
      <w:r w:rsidRPr="00A509A5">
        <w:rPr>
          <w:rStyle w:val="Emphasis"/>
        </w:rPr>
        <w:t>it is</w:t>
      </w:r>
      <w:r w:rsidRPr="00A509A5">
        <w:rPr>
          <w:sz w:val="16"/>
        </w:rPr>
        <w:t xml:space="preserve">), </w:t>
      </w:r>
      <w:r w:rsidRPr="00A509A5">
        <w:rPr>
          <w:rStyle w:val="StyleUnderline"/>
        </w:rPr>
        <w:t xml:space="preserve">but whether strikes can be </w:t>
      </w:r>
      <w:r w:rsidRPr="00A509A5">
        <w:rPr>
          <w:rStyle w:val="Emphasis"/>
        </w:rPr>
        <w:t>effective</w:t>
      </w:r>
      <w:r w:rsidRPr="00A509A5">
        <w:rPr>
          <w:sz w:val="16"/>
        </w:rPr>
        <w:t xml:space="preserve"> nonetheless</w:t>
      </w:r>
      <w:r w:rsidRPr="00A509A5">
        <w:rPr>
          <w:rStyle w:val="StyleUnderline"/>
        </w:rPr>
        <w:t xml:space="preserve">. If labor activists are correct that </w:t>
      </w:r>
      <w:r w:rsidRPr="00D267C2">
        <w:rPr>
          <w:rStyle w:val="StyleUnderline"/>
          <w:highlight w:val="cyan"/>
        </w:rPr>
        <w:t>there is “</w:t>
      </w:r>
      <w:r w:rsidRPr="00D267C2">
        <w:rPr>
          <w:rStyle w:val="Emphasis"/>
          <w:highlight w:val="cyan"/>
        </w:rPr>
        <w:t>no such thing</w:t>
      </w:r>
      <w:r w:rsidRPr="00D267C2">
        <w:rPr>
          <w:rStyle w:val="StyleUnderline"/>
          <w:highlight w:val="cyan"/>
        </w:rPr>
        <w:t xml:space="preserve">” as an </w:t>
      </w:r>
      <w:r w:rsidRPr="00D267C2">
        <w:rPr>
          <w:rStyle w:val="Emphasis"/>
          <w:highlight w:val="cyan"/>
        </w:rPr>
        <w:t>illegal strike</w:t>
      </w:r>
      <w:r w:rsidRPr="00A509A5">
        <w:rPr>
          <w:sz w:val="16"/>
        </w:rPr>
        <w:t xml:space="preserve">, </w:t>
      </w:r>
      <w:r w:rsidRPr="00A509A5">
        <w:rPr>
          <w:rStyle w:val="StyleUnderline"/>
        </w:rPr>
        <w:t xml:space="preserve">just an unsuccessful strike, the question follows: what makes a strike </w:t>
      </w:r>
      <w:r w:rsidRPr="00A509A5">
        <w:rPr>
          <w:rStyle w:val="Emphasis"/>
        </w:rPr>
        <w:t>successful</w:t>
      </w:r>
      <w:r w:rsidRPr="00A509A5">
        <w:rPr>
          <w:rStyle w:val="StyleUnderline"/>
        </w:rPr>
        <w:t xml:space="preserve"> enough, under current conditions, to transcend </w:t>
      </w:r>
      <w:r w:rsidRPr="00A509A5">
        <w:rPr>
          <w:rStyle w:val="Emphasis"/>
        </w:rPr>
        <w:t>legal constraints</w:t>
      </w:r>
      <w:r w:rsidRPr="00A509A5">
        <w:rPr>
          <w:sz w:val="16"/>
        </w:rPr>
        <w:t>?154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3D477E48" w14:textId="77777777" w:rsidR="00C86116" w:rsidRPr="00A509A5" w:rsidRDefault="00C86116" w:rsidP="00C86116">
      <w:pPr>
        <w:rPr>
          <w:sz w:val="16"/>
        </w:rPr>
      </w:pPr>
      <w:r w:rsidRPr="00A509A5">
        <w:rPr>
          <w:sz w:val="16"/>
        </w:rPr>
        <w:t xml:space="preserve">As noted above, under current labor law, </w:t>
      </w:r>
      <w:r w:rsidRPr="00D267C2">
        <w:rPr>
          <w:rStyle w:val="StyleUnderline"/>
          <w:highlight w:val="cyan"/>
        </w:rPr>
        <w:t>strikes are</w:t>
      </w:r>
      <w:r w:rsidRPr="00A509A5">
        <w:rPr>
          <w:rStyle w:val="StyleUnderline"/>
        </w:rPr>
        <w:t xml:space="preserve"> conceptualized as “</w:t>
      </w:r>
      <w:r w:rsidRPr="00D267C2">
        <w:rPr>
          <w:rStyle w:val="Emphasis"/>
          <w:highlight w:val="cyan"/>
        </w:rPr>
        <w:t>economic weapons</w:t>
      </w:r>
      <w:r w:rsidRPr="00A509A5">
        <w:rPr>
          <w:sz w:val="16"/>
        </w:rPr>
        <w:t xml:space="preserve">,” as hard bargaining.156 </w:t>
      </w:r>
      <w:r w:rsidRPr="00A509A5">
        <w:rPr>
          <w:rStyle w:val="StyleUnderline"/>
        </w:rPr>
        <w:t>And while legal terminology is distinct from on-the-ground understandings</w:t>
      </w:r>
      <w:r w:rsidRPr="00A509A5">
        <w:rPr>
          <w:sz w:val="16"/>
        </w:rPr>
        <w:t xml:space="preserve">, </w:t>
      </w:r>
      <w:r w:rsidRPr="00A509A5">
        <w:rPr>
          <w:rStyle w:val="StyleUnderline"/>
        </w:rPr>
        <w:t>unions have often emphasized the economic nature of the strike as well</w:t>
      </w:r>
      <w:r w:rsidRPr="00A509A5">
        <w:rPr>
          <w:sz w:val="16"/>
        </w:rPr>
        <w:t xml:space="preserve">. </w:t>
      </w:r>
      <w:r w:rsidRPr="00A509A5">
        <w:rPr>
          <w:rStyle w:val="StyleUnderline"/>
        </w:rPr>
        <w:t>Strikes are “[t]he power to stop production,</w:t>
      </w:r>
      <w:r w:rsidRPr="00A509A5">
        <w:rPr>
          <w:sz w:val="16"/>
        </w:rPr>
        <w:t xml:space="preserve"> distribution and exchange, </w:t>
      </w:r>
      <w:r w:rsidRPr="00A509A5">
        <w:rPr>
          <w:rStyle w:val="StyleUnderline"/>
        </w:rPr>
        <w:t>whether of goods or services.”</w:t>
      </w:r>
      <w:r w:rsidRPr="00A509A5">
        <w:rPr>
          <w:sz w:val="16"/>
        </w:rPr>
        <w:t xml:space="preserve">157 </w:t>
      </w:r>
      <w:r w:rsidRPr="00A509A5">
        <w:rPr>
          <w:rStyle w:val="StyleUnderline"/>
        </w:rPr>
        <w:t>A strike works because “</w:t>
      </w:r>
      <w:r w:rsidRPr="00D267C2">
        <w:rPr>
          <w:rStyle w:val="StyleUnderline"/>
          <w:highlight w:val="cyan"/>
        </w:rPr>
        <w:t>we withhold something</w:t>
      </w:r>
      <w:r w:rsidRPr="00A509A5">
        <w:rPr>
          <w:rStyle w:val="StyleUnderline"/>
        </w:rPr>
        <w:t xml:space="preserve"> that </w:t>
      </w:r>
      <w:r w:rsidRPr="00D267C2">
        <w:rPr>
          <w:rStyle w:val="StyleUnderline"/>
          <w:highlight w:val="cyan"/>
        </w:rPr>
        <w:t xml:space="preserve">the </w:t>
      </w:r>
      <w:r w:rsidRPr="00D267C2">
        <w:rPr>
          <w:rStyle w:val="Emphasis"/>
          <w:highlight w:val="cyan"/>
        </w:rPr>
        <w:t>employer needs</w:t>
      </w:r>
      <w:r w:rsidRPr="00A509A5">
        <w:rPr>
          <w:sz w:val="16"/>
        </w:rPr>
        <w:t xml:space="preserve">.”158 </w:t>
      </w:r>
      <w:r w:rsidRPr="00A509A5">
        <w:rPr>
          <w:rStyle w:val="StyleUnderline"/>
        </w:rPr>
        <w:t xml:space="preserve">At the same time, there has been a corresponding tendency to dismiss the more </w:t>
      </w:r>
      <w:r w:rsidRPr="00A509A5">
        <w:rPr>
          <w:rStyle w:val="Emphasis"/>
        </w:rPr>
        <w:t>symbolic aspects</w:t>
      </w:r>
      <w:r w:rsidRPr="00A509A5">
        <w:rPr>
          <w:rStyle w:val="StyleUnderline"/>
        </w:rPr>
        <w:t xml:space="preserve"> of the strike</w:t>
      </w:r>
      <w:r w:rsidRPr="00A509A5">
        <w:rPr>
          <w:sz w:val="16"/>
        </w:rPr>
        <w:t>. To quote White again, “while publicity and morale are not irrelevant, in the end, they are not effective weapons in their own right.”159</w:t>
      </w:r>
    </w:p>
    <w:p w14:paraId="7AC4735C" w14:textId="77777777" w:rsidR="00C86116" w:rsidRPr="00A509A5" w:rsidRDefault="00C86116" w:rsidP="00C86116">
      <w:pPr>
        <w:rPr>
          <w:sz w:val="16"/>
        </w:rPr>
      </w:pPr>
      <w:r w:rsidRPr="00A509A5">
        <w:rPr>
          <w:rStyle w:val="StyleUnderline"/>
        </w:rPr>
        <w:t>These arguments are important</w:t>
      </w:r>
      <w:r w:rsidRPr="00A509A5">
        <w:rPr>
          <w:sz w:val="16"/>
        </w:rPr>
        <w:t xml:space="preserve">. </w:t>
      </w:r>
      <w:r w:rsidRPr="00D267C2">
        <w:rPr>
          <w:rStyle w:val="StyleUnderline"/>
          <w:highlight w:val="cyan"/>
        </w:rPr>
        <w:t>A strike is</w:t>
      </w:r>
      <w:r w:rsidRPr="00A509A5">
        <w:rPr>
          <w:rStyle w:val="StyleUnderline"/>
        </w:rPr>
        <w:t xml:space="preserve"> not simply protest; it is </w:t>
      </w:r>
      <w:r w:rsidRPr="00D267C2">
        <w:rPr>
          <w:rStyle w:val="StyleUnderline"/>
          <w:highlight w:val="cyan"/>
        </w:rPr>
        <w:t>direct action</w:t>
      </w:r>
      <w:r w:rsidRPr="00A509A5">
        <w:rPr>
          <w:rStyle w:val="StyleUnderline"/>
        </w:rPr>
        <w:t xml:space="preserve">, </w:t>
      </w:r>
      <w:r w:rsidRPr="00A509A5">
        <w:rPr>
          <w:rStyle w:val="Emphasis"/>
        </w:rPr>
        <w:t>material pressure</w:t>
      </w:r>
      <w:r w:rsidRPr="00A509A5">
        <w:rPr>
          <w:sz w:val="16"/>
        </w:rPr>
        <w:t xml:space="preserve">. But </w:t>
      </w:r>
      <w:r w:rsidRPr="00A509A5">
        <w:rPr>
          <w:rStyle w:val="StyleUnderline"/>
        </w:rPr>
        <w:t>with union density lower than ever</w:t>
      </w:r>
      <w:r w:rsidRPr="00A509A5">
        <w:rPr>
          <w:sz w:val="16"/>
        </w:rPr>
        <w:t xml:space="preserve">, </w:t>
      </w:r>
      <w:r w:rsidRPr="00A509A5">
        <w:rPr>
          <w:rStyle w:val="StyleUnderline"/>
        </w:rPr>
        <w:t>ongoing automation of work tasks that renders employees increasingly replaceable, and decades of neoliberal cultural tropes celebrating capital as the driver of all economic growth and innovation</w:t>
      </w:r>
      <w:r w:rsidRPr="00A509A5">
        <w:rPr>
          <w:sz w:val="16"/>
        </w:rPr>
        <w:t xml:space="preserve">, </w:t>
      </w:r>
      <w:r w:rsidRPr="00D267C2">
        <w:rPr>
          <w:rStyle w:val="StyleUnderline"/>
        </w:rPr>
        <w:t xml:space="preserve">it is a mistake to think of </w:t>
      </w:r>
      <w:r w:rsidRPr="00D267C2">
        <w:rPr>
          <w:rStyle w:val="Emphasis"/>
        </w:rPr>
        <w:t>publicity</w:t>
      </w:r>
      <w:r w:rsidRPr="00A509A5">
        <w:rPr>
          <w:rStyle w:val="StyleUnderline"/>
        </w:rPr>
        <w:t xml:space="preserve"> and </w:t>
      </w:r>
      <w:r w:rsidRPr="00A509A5">
        <w:rPr>
          <w:rStyle w:val="Emphasis"/>
        </w:rPr>
        <w:t>morale</w:t>
      </w:r>
      <w:r w:rsidRPr="00A509A5">
        <w:rPr>
          <w:rStyle w:val="StyleUnderline"/>
        </w:rPr>
        <w:t xml:space="preserve"> </w:t>
      </w:r>
      <w:r w:rsidRPr="00D267C2">
        <w:rPr>
          <w:rStyle w:val="StyleUnderline"/>
        </w:rPr>
        <w:t>as</w:t>
      </w:r>
      <w:r w:rsidRPr="00A509A5">
        <w:rPr>
          <w:rStyle w:val="StyleUnderline"/>
        </w:rPr>
        <w:t xml:space="preserve"> nice-to-haves, </w:t>
      </w:r>
      <w:r w:rsidRPr="00A509A5">
        <w:rPr>
          <w:rStyle w:val="Emphasis"/>
        </w:rPr>
        <w:t>rather than necessities</w:t>
      </w:r>
      <w:r w:rsidRPr="00A509A5">
        <w:rPr>
          <w:sz w:val="16"/>
        </w:rPr>
        <w:t xml:space="preserve">. </w:t>
      </w:r>
      <w:r w:rsidRPr="00A509A5">
        <w:rPr>
          <w:rStyle w:val="StyleUnderline"/>
        </w:rPr>
        <w:t xml:space="preserve">Instead, </w:t>
      </w:r>
      <w:r w:rsidRPr="00D267C2">
        <w:rPr>
          <w:rStyle w:val="StyleUnderline"/>
          <w:highlight w:val="cyan"/>
        </w:rPr>
        <w:t>striking must be part of building w</w:t>
      </w:r>
      <w:r w:rsidRPr="00A509A5">
        <w:rPr>
          <w:rStyle w:val="StyleUnderline"/>
        </w:rPr>
        <w:t xml:space="preserve">hat </w:t>
      </w:r>
      <w:r w:rsidRPr="00A509A5">
        <w:rPr>
          <w:rStyle w:val="Emphasis"/>
        </w:rPr>
        <w:t>sociologists</w:t>
      </w:r>
      <w:r w:rsidRPr="00A509A5">
        <w:rPr>
          <w:rStyle w:val="StyleUnderline"/>
        </w:rPr>
        <w:t xml:space="preserve"> have described as </w:t>
      </w:r>
      <w:r w:rsidRPr="00D267C2">
        <w:rPr>
          <w:rStyle w:val="StyleUnderline"/>
          <w:highlight w:val="cyan"/>
        </w:rPr>
        <w:t>the “</w:t>
      </w:r>
      <w:r w:rsidRPr="00D267C2">
        <w:rPr>
          <w:rStyle w:val="Emphasis"/>
          <w:highlight w:val="cyan"/>
        </w:rPr>
        <w:t>moral economy</w:t>
      </w:r>
      <w:r w:rsidRPr="00A509A5">
        <w:rPr>
          <w:sz w:val="16"/>
        </w:rPr>
        <w:t xml:space="preserve">,” </w:t>
      </w:r>
      <w:r w:rsidRPr="00A509A5">
        <w:rPr>
          <w:rStyle w:val="StyleUnderline"/>
        </w:rPr>
        <w:t xml:space="preserve">cultural </w:t>
      </w:r>
      <w:r w:rsidRPr="00D267C2">
        <w:rPr>
          <w:rStyle w:val="StyleUnderline"/>
          <w:highlight w:val="cyan"/>
        </w:rPr>
        <w:t>beliefs about</w:t>
      </w:r>
      <w:r w:rsidRPr="00A509A5">
        <w:rPr>
          <w:rStyle w:val="StyleUnderline"/>
        </w:rPr>
        <w:t xml:space="preserve"> </w:t>
      </w:r>
      <w:r w:rsidRPr="00D267C2">
        <w:rPr>
          <w:rStyle w:val="StyleUnderline"/>
          <w:highlight w:val="cyan"/>
        </w:rPr>
        <w:t>fair distribution</w:t>
      </w:r>
      <w:r w:rsidRPr="00A509A5">
        <w:rPr>
          <w:rStyle w:val="StyleUnderline"/>
        </w:rPr>
        <w:t xml:space="preserve"> untethered to technocratic arguments about what is </w:t>
      </w:r>
      <w:r w:rsidRPr="00A509A5">
        <w:rPr>
          <w:rStyle w:val="Emphasis"/>
        </w:rPr>
        <w:t>most efficient</w:t>
      </w:r>
      <w:r w:rsidRPr="00A509A5">
        <w:rPr>
          <w:sz w:val="16"/>
        </w:rPr>
        <w:t xml:space="preserve">.160 And in that way, </w:t>
      </w:r>
      <w:r w:rsidRPr="00D267C2">
        <w:rPr>
          <w:rStyle w:val="StyleUnderline"/>
          <w:highlight w:val="cyan"/>
        </w:rPr>
        <w:t>striking is</w:t>
      </w:r>
      <w:r w:rsidRPr="00A509A5">
        <w:rPr>
          <w:rStyle w:val="StyleUnderline"/>
        </w:rPr>
        <w:t xml:space="preserve"> and must be understood as </w:t>
      </w:r>
      <w:r w:rsidRPr="00D267C2">
        <w:rPr>
          <w:rStyle w:val="Emphasis"/>
          <w:highlight w:val="cyan"/>
        </w:rPr>
        <w:t>political</w:t>
      </w:r>
      <w:r w:rsidRPr="00A509A5">
        <w:rPr>
          <w:sz w:val="16"/>
        </w:rPr>
        <w:t>.</w:t>
      </w:r>
    </w:p>
    <w:p w14:paraId="5D8A7D24" w14:textId="77777777" w:rsidR="00C86116" w:rsidRPr="00A509A5" w:rsidRDefault="00C86116" w:rsidP="00C86116">
      <w:pPr>
        <w:rPr>
          <w:sz w:val="16"/>
        </w:rPr>
      </w:pPr>
      <w:r w:rsidRPr="00A509A5">
        <w:rPr>
          <w:sz w:val="16"/>
        </w:rPr>
        <w:t>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“political strike” is specifically used to refer to strikes that are “designed to win a specific political outcome, such as the passage of legislation or a change inregulation.”165 Consistent with the NLRA’s construction of unions as economic entities, strikes which are solely “political” and without sufficient nexus to the employment relationship, are deemed unlawful secondary boycotts.166</w:t>
      </w:r>
    </w:p>
    <w:p w14:paraId="03F642AE" w14:textId="1C458ECD" w:rsidR="00C86116" w:rsidRPr="00336AF5" w:rsidRDefault="00C86116" w:rsidP="00A8692B">
      <w:pPr>
        <w:rPr>
          <w:sz w:val="16"/>
        </w:rPr>
      </w:pPr>
      <w:r w:rsidRPr="00A509A5">
        <w:rPr>
          <w:sz w:val="16"/>
        </w:rPr>
        <w:t xml:space="preserve">But </w:t>
      </w:r>
      <w:r w:rsidRPr="00A509A5">
        <w:rPr>
          <w:rStyle w:val="StyleUnderline"/>
        </w:rPr>
        <w:t>my argument here for reconceptualizing the strike as political is not about more “</w:t>
      </w:r>
      <w:r w:rsidRPr="00A509A5">
        <w:rPr>
          <w:rStyle w:val="Emphasis"/>
        </w:rPr>
        <w:t>political strikes,”</w:t>
      </w:r>
      <w:r w:rsidRPr="00A509A5">
        <w:rPr>
          <w:sz w:val="16"/>
        </w:rPr>
        <w:t xml:space="preserve"> </w:t>
      </w:r>
      <w:r w:rsidRPr="00A509A5">
        <w:rPr>
          <w:rStyle w:val="StyleUnderline"/>
        </w:rPr>
        <w:t xml:space="preserve">or about electoral politics, or even necessarily about </w:t>
      </w:r>
      <w:r w:rsidRPr="00A509A5">
        <w:rPr>
          <w:rStyle w:val="Emphasis"/>
        </w:rPr>
        <w:t>state action</w:t>
      </w:r>
      <w:r w:rsidRPr="00A509A5">
        <w:rPr>
          <w:sz w:val="16"/>
        </w:rPr>
        <w:t xml:space="preserve">. </w:t>
      </w:r>
      <w:r w:rsidRPr="00A509A5">
        <w:rPr>
          <w:rStyle w:val="StyleUnderline"/>
        </w:rPr>
        <w:t>Based on a vision of the “political” as normative engagement directed towards collective decision-making</w:t>
      </w:r>
      <w:r w:rsidRPr="00A509A5">
        <w:rPr>
          <w:sz w:val="16"/>
        </w:rPr>
        <w:t>—</w:t>
      </w:r>
      <w:r w:rsidRPr="00D267C2">
        <w:rPr>
          <w:rStyle w:val="StyleUnderline"/>
          <w:highlight w:val="cyan"/>
        </w:rPr>
        <w:t>it is about destabilizing</w:t>
      </w:r>
      <w:r w:rsidRPr="00A509A5">
        <w:rPr>
          <w:rStyle w:val="StyleUnderline"/>
        </w:rPr>
        <w:t xml:space="preserve"> </w:t>
      </w:r>
      <w:r w:rsidRPr="00D267C2">
        <w:rPr>
          <w:rStyle w:val="Emphasis"/>
          <w:highlight w:val="cyan"/>
        </w:rPr>
        <w:t>jurisprudential line drawing</w:t>
      </w:r>
      <w:r w:rsidRPr="00A509A5">
        <w:rPr>
          <w:sz w:val="16"/>
        </w:rPr>
        <w:t xml:space="preserve"> </w:t>
      </w:r>
      <w:r w:rsidRPr="00D267C2">
        <w:rPr>
          <w:rStyle w:val="StyleUnderline"/>
          <w:highlight w:val="cyan"/>
        </w:rPr>
        <w:t>between the economic and the political</w:t>
      </w:r>
      <w:r w:rsidRPr="00A509A5">
        <w:rPr>
          <w:rStyle w:val="StyleUnderline"/>
        </w:rPr>
        <w:t xml:space="preserve"> in the first place</w:t>
      </w:r>
      <w:r w:rsidRPr="00A509A5">
        <w:rPr>
          <w:sz w:val="16"/>
        </w:rPr>
        <w:t xml:space="preserve">.167 </w:t>
      </w:r>
      <w:r w:rsidRPr="00A509A5">
        <w:rPr>
          <w:rStyle w:val="StyleUnderline"/>
        </w:rPr>
        <w:t>It is recognizing that all strikes are political or have the potential to be</w:t>
      </w:r>
      <w:r w:rsidRPr="00A509A5">
        <w:rPr>
          <w:sz w:val="16"/>
        </w:rPr>
        <w:t xml:space="preserve">—in </w:t>
      </w:r>
      <w:r w:rsidRPr="00A509A5">
        <w:rPr>
          <w:rStyle w:val="StyleUnderline"/>
        </w:rPr>
        <w:t>that all strikes are protest meant to transform collective conditions, not merely bargaining towards immediate, transactional ends</w:t>
      </w:r>
      <w:r w:rsidRPr="00A509A5">
        <w:rPr>
          <w:sz w:val="16"/>
        </w:rPr>
        <w:t xml:space="preserve">. To use political science terminology, strikes are contentious politics: “[E]pisodic, public, collective interaction among makers of claims and their objects.”168 They are a way through which workers engage in claims-making when business and politics as usual have proven nonresponsive.169 </w:t>
      </w:r>
      <w:r w:rsidRPr="00A509A5">
        <w:rPr>
          <w:rStyle w:val="StyleUnderline"/>
        </w:rPr>
        <w:t xml:space="preserve">They do not only address the employer; they </w:t>
      </w:r>
      <w:r w:rsidRPr="00A509A5">
        <w:rPr>
          <w:rStyle w:val="Emphasis"/>
        </w:rPr>
        <w:t>engage the polity</w:t>
      </w:r>
      <w:r w:rsidRPr="00A509A5">
        <w:rPr>
          <w:sz w:val="16"/>
        </w:rPr>
        <w:t>.</w:t>
      </w:r>
    </w:p>
    <w:p w14:paraId="57E1A4ED" w14:textId="5901DC0B" w:rsidR="00E42E4C" w:rsidRDefault="00233877" w:rsidP="00233877">
      <w:pPr>
        <w:pStyle w:val="Heading3"/>
      </w:pPr>
      <w:r>
        <w:t>1AC – Framing</w:t>
      </w:r>
    </w:p>
    <w:p w14:paraId="0B0446A7" w14:textId="77777777" w:rsidR="001D4390" w:rsidRDefault="001D4390" w:rsidP="001D4390">
      <w:pPr>
        <w:pStyle w:val="Heading4"/>
      </w:pPr>
      <w:r w:rsidRPr="008A282C">
        <w:t xml:space="preserve">1 - Only the consequences of any action should be analyzed because [a] only they are measurable and verifiable [b] only consequences have an intrinsic impact on others such as harm or death. </w:t>
      </w:r>
    </w:p>
    <w:p w14:paraId="3E1735A2" w14:textId="77777777" w:rsidR="001D4390" w:rsidRDefault="001D4390" w:rsidP="001D4390">
      <w:pPr>
        <w:pStyle w:val="Heading4"/>
      </w:pPr>
      <w:r w:rsidRPr="008A282C">
        <w:t xml:space="preserve">2 - The goodness of a consequence should be measured through hedonism because [a] everyone can feel the goodness of pleasure and badness of pain in some form [b] all other goods collapse to pleasure – eg freedom matters because it lets agents pursue their own ends but those ends matter to us because they terminate in some sort of desirable pleasure. </w:t>
      </w:r>
    </w:p>
    <w:p w14:paraId="1B714DD6" w14:textId="77777777" w:rsidR="001D4390" w:rsidRPr="008A282C" w:rsidRDefault="001D4390" w:rsidP="001D4390">
      <w:pPr>
        <w:pStyle w:val="Heading4"/>
      </w:pPr>
      <w:r w:rsidRPr="008A282C">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64C3D73E" w14:textId="77777777" w:rsidR="001D4390" w:rsidRDefault="001D4390" w:rsidP="001D4390">
      <w:pPr>
        <w:pStyle w:val="Heading4"/>
      </w:pPr>
    </w:p>
    <w:p w14:paraId="482550D2" w14:textId="77777777" w:rsidR="001D4390" w:rsidRPr="008A282C" w:rsidRDefault="001D4390" w:rsidP="001D4390">
      <w:pPr>
        <w:pStyle w:val="Heading4"/>
      </w:pPr>
      <w:r w:rsidRPr="008A282C">
        <w:t>Thus, the standard is maximizing expected wellbeing.</w:t>
      </w:r>
    </w:p>
    <w:p w14:paraId="5A9A6653" w14:textId="77777777" w:rsidR="001D4390" w:rsidRDefault="001D4390" w:rsidP="001D4390">
      <w:pPr>
        <w:pStyle w:val="Heading4"/>
        <w:rPr>
          <w:rFonts w:cs="Calibri"/>
        </w:rPr>
      </w:pPr>
    </w:p>
    <w:p w14:paraId="7054566A" w14:textId="77777777" w:rsidR="001D4390" w:rsidRDefault="001D4390" w:rsidP="001D4390">
      <w:pPr>
        <w:pStyle w:val="Heading4"/>
        <w:rPr>
          <w:rFonts w:cs="Calibri"/>
        </w:rPr>
      </w:pPr>
      <w:r>
        <w:rPr>
          <w:rFonts w:cs="Calibri"/>
        </w:rPr>
        <w:t xml:space="preserve">1. </w:t>
      </w:r>
      <w:r w:rsidRPr="00031C51">
        <w:rPr>
          <w:rFonts w:cs="Calibri"/>
        </w:rPr>
        <w:t xml:space="preserve">Science proves non util ethics are impossible and our version of util solves all aff offense </w:t>
      </w:r>
    </w:p>
    <w:p w14:paraId="6E841FA9" w14:textId="77777777" w:rsidR="001D4390" w:rsidRPr="00031C51" w:rsidRDefault="001D4390" w:rsidP="001D4390">
      <w:pPr>
        <w:pStyle w:val="Heading4"/>
        <w:rPr>
          <w:rFonts w:cs="Calibri"/>
        </w:rPr>
      </w:pPr>
      <w:r w:rsidRPr="000F4422">
        <w:rPr>
          <w:rStyle w:val="Style13ptBold"/>
          <w:rFonts w:cs="Calibri"/>
          <w:b/>
          <w:bCs w:val="0"/>
        </w:rPr>
        <w:t>Greene 10</w:t>
      </w:r>
      <w:r w:rsidRPr="00031C51">
        <w:rPr>
          <w:rFonts w:cs="Calibri"/>
        </w:rPr>
        <w:t xml:space="preserve"> </w:t>
      </w:r>
      <w:r w:rsidRPr="000F4422">
        <w:rPr>
          <w:rFonts w:cs="Calibri"/>
          <w:b w:val="0"/>
          <w:bCs w:val="0"/>
          <w:sz w:val="22"/>
          <w:szCs w:val="22"/>
        </w:rPr>
        <w:t>– Joshua, Associate Professor of Social science in the Department of Psychology at Harvard University</w:t>
      </w:r>
      <w:r w:rsidRPr="00031C51">
        <w:rPr>
          <w:rFonts w:cs="Calibri"/>
        </w:rPr>
        <w:t xml:space="preserve"> </w:t>
      </w:r>
    </w:p>
    <w:p w14:paraId="5DBF79AC" w14:textId="77777777" w:rsidR="001D4390" w:rsidRPr="00031C51" w:rsidRDefault="001D4390" w:rsidP="001D4390">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15ABAF40" w14:textId="77777777" w:rsidR="001D4390" w:rsidRPr="00721409" w:rsidRDefault="001D4390" w:rsidP="001D4390">
      <w:pPr>
        <w:rPr>
          <w:rFonts w:cs="Calibri"/>
          <w:b/>
          <w:iCs/>
          <w:u w:val="single"/>
          <w:bdr w:val="single" w:sz="8" w:space="0" w:color="auto"/>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15682E">
        <w:rPr>
          <w:rFonts w:cs="Calibri"/>
          <w:b/>
          <w:highlight w:val="cyan"/>
          <w:u w:val="single"/>
        </w:rPr>
        <w:t>judgments are driven by a hodgepodge of emotional dispositions</w:t>
      </w:r>
      <w:r w:rsidRPr="00031C51">
        <w:rPr>
          <w:rFonts w:cs="Calibri"/>
          <w:b/>
          <w:u w:val="single"/>
        </w:rPr>
        <w:t xml:space="preserve">, which themselves were </w:t>
      </w:r>
      <w:r w:rsidRPr="0015682E">
        <w:rPr>
          <w:rFonts w:cs="Calibri"/>
          <w:b/>
          <w:highlight w:val="cyan"/>
          <w:u w:val="single"/>
        </w:rPr>
        <w:t>shaped by a hodgepodge of evolutionary forces,</w:t>
      </w:r>
      <w:r w:rsidRPr="00031C51">
        <w:rPr>
          <w:rFonts w:cs="Calibri"/>
          <w:b/>
          <w:u w:val="single"/>
        </w:rPr>
        <w:t xml:space="preserve"> both </w:t>
      </w:r>
      <w:r w:rsidRPr="0015682E">
        <w:rPr>
          <w:rFonts w:cs="Calibri"/>
          <w:b/>
          <w:highlight w:val="cyan"/>
          <w:u w:val="single"/>
        </w:rPr>
        <w:t>biological and cultural</w:t>
      </w:r>
      <w:r w:rsidRPr="00031C51">
        <w:rPr>
          <w:rFonts w:cs="Calibri"/>
          <w:sz w:val="16"/>
        </w:rPr>
        <w:t xml:space="preserve">. </w:t>
      </w:r>
      <w:r w:rsidRPr="00031C51">
        <w:rPr>
          <w:rFonts w:cs="Calibri"/>
          <w:b/>
          <w:u w:val="single"/>
        </w:rPr>
        <w:t xml:space="preserve">Because of this, </w:t>
      </w:r>
      <w:r w:rsidRPr="0015682E">
        <w:rPr>
          <w:rFonts w:cs="Calibri"/>
          <w:b/>
          <w:highlight w:val="cyan"/>
          <w:u w:val="single"/>
        </w:rPr>
        <w:t xml:space="preserve">it is </w:t>
      </w:r>
      <w:r w:rsidRPr="0015682E">
        <w:rPr>
          <w:rFonts w:cs="Calibri"/>
          <w:b/>
          <w:iCs/>
          <w:highlight w:val="cyan"/>
          <w:u w:val="single"/>
          <w:bdr w:val="single" w:sz="8" w:space="0" w:color="auto"/>
        </w:rPr>
        <w:t>exceedingly 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w:t>
      </w:r>
      <w:r w:rsidRPr="0034654A">
        <w:rPr>
          <w:rFonts w:cs="Calibri"/>
          <w:sz w:val="16"/>
        </w:rPr>
        <w:t xml:space="preserve">appear to be from the inside. </w:t>
      </w:r>
      <w:r w:rsidRPr="0034654A">
        <w:rPr>
          <w:rFonts w:cs="Calibri"/>
          <w:b/>
          <w:u w:val="single"/>
        </w:rPr>
        <w:t>Consider the following analogy with religion. When one asks a religious person to explain the essence of his religion, one often gets an answer like this: "It's about love</w:t>
      </w:r>
      <w:r w:rsidRPr="0034654A">
        <w:rPr>
          <w:rFonts w:cs="Calibri"/>
          <w:sz w:val="16"/>
        </w:rPr>
        <w:t xml:space="preserve">, really. It's about looking out for other people, looking beyond oneself. It's about community, being part of something larger than oneself." </w:t>
      </w:r>
      <w:r w:rsidRPr="0034654A">
        <w:rPr>
          <w:rFonts w:cs="Calibri"/>
          <w:b/>
          <w:u w:val="single"/>
        </w:rPr>
        <w:t>This sort of answer accurately captures the phenomenology of many people's religion, but it's nevertheless inadequate for distinguishing religion from other things</w:t>
      </w:r>
      <w:r w:rsidRPr="0034654A">
        <w:rPr>
          <w:rFonts w:cs="Calibri"/>
          <w:sz w:val="16"/>
        </w:rPr>
        <w:t>. This</w:t>
      </w:r>
      <w:r w:rsidRPr="00031C51">
        <w:rPr>
          <w:rFonts w:cs="Calibri"/>
          <w:sz w:val="16"/>
        </w:rPr>
        <w:t xml:space="preserve">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31C51">
        <w:rPr>
          <w:rFonts w:cs="Calibri"/>
          <w:b/>
          <w:u w:val="single"/>
        </w:rPr>
        <w:t xml:space="preserve">the standard </w:t>
      </w:r>
      <w:r w:rsidRPr="0015682E">
        <w:rPr>
          <w:rFonts w:cs="Calibri"/>
          <w:b/>
          <w:highlight w:val="cyan"/>
          <w:u w:val="single"/>
        </w:rPr>
        <w:t>deontological/</w:t>
      </w:r>
      <w:r w:rsidRPr="00031C51">
        <w:rPr>
          <w:rFonts w:cs="Calibri"/>
          <w:b/>
          <w:u w:val="single"/>
        </w:rPr>
        <w:t xml:space="preserve">Kantian </w:t>
      </w:r>
      <w:r w:rsidRPr="0015682E">
        <w:rPr>
          <w:rFonts w:cs="Calibri"/>
          <w:b/>
          <w:highlight w:val="cyan"/>
          <w:u w:val="single"/>
        </w:rPr>
        <w:t xml:space="preserve">self-characterizatons </w:t>
      </w:r>
      <w:r w:rsidRPr="0015682E">
        <w:rPr>
          <w:rFonts w:cs="Calibri"/>
          <w:b/>
          <w:iCs/>
          <w:highlight w:val="cyan"/>
          <w:u w:val="single"/>
          <w:bdr w:val="single" w:sz="8" w:space="0" w:color="auto"/>
        </w:rPr>
        <w:t>fail to distinguish deontology from other approaches to ethics</w:t>
      </w:r>
      <w:r w:rsidRPr="00031C51">
        <w:rPr>
          <w:rFonts w:cs="Calibri"/>
          <w:sz w:val="16"/>
        </w:rPr>
        <w:t xml:space="preserve">. (See also Kagan (Kagan, 1997, pp. 70-78.) on the difficulty of defining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etc</w:t>
      </w:r>
      <w:r w:rsidRPr="00031C51">
        <w:rPr>
          <w:rFonts w:cs="Calibri"/>
          <w:sz w:val="16"/>
        </w:rPr>
        <w:t xml:space="preserve">. </w:t>
      </w:r>
      <w:r w:rsidRPr="0015682E">
        <w:rPr>
          <w:rFonts w:cs="Calibri"/>
          <w:b/>
          <w:highlight w:val="cyan"/>
          <w:u w:val="single"/>
        </w:rPr>
        <w:t>A consequentialist</w:t>
      </w:r>
      <w:r w:rsidRPr="00031C51">
        <w:rPr>
          <w:rFonts w:cs="Calibri"/>
          <w:b/>
          <w:u w:val="single"/>
        </w:rPr>
        <w:t xml:space="preserve"> respects other persons, and </w:t>
      </w:r>
      <w:r w:rsidRPr="0015682E">
        <w:rPr>
          <w:rFonts w:cs="Calibri"/>
          <w:b/>
          <w:highlight w:val="cyan"/>
          <w:u w:val="single"/>
        </w:rPr>
        <w:t xml:space="preserve">refrains from treating them as mere objects, by </w:t>
      </w:r>
      <w:r w:rsidRPr="0015682E">
        <w:rPr>
          <w:rFonts w:cs="Calibri"/>
          <w:b/>
          <w:iCs/>
          <w:highlight w:val="cyan"/>
          <w:u w:val="single"/>
          <w:bdr w:val="single" w:sz="8" w:space="0" w:color="auto"/>
        </w:rPr>
        <w:t>counting every person's well-being in the decision-making process</w:t>
      </w:r>
      <w:r w:rsidRPr="00031C51">
        <w:rPr>
          <w:rFonts w:cs="Calibri"/>
          <w:sz w:val="16"/>
        </w:rPr>
        <w:t xml:space="preserve">. </w:t>
      </w:r>
      <w:r w:rsidRPr="00031C51">
        <w:rPr>
          <w:rFonts w:cs="Calibri"/>
          <w:b/>
          <w:u w:val="single"/>
        </w:rPr>
        <w:t xml:space="preserve">Likewise, </w:t>
      </w:r>
      <w:r w:rsidRPr="0015682E">
        <w:rPr>
          <w:rFonts w:cs="Calibri"/>
          <w:b/>
          <w:highlight w:val="cyan"/>
          <w:u w:val="single"/>
        </w:rPr>
        <w:t>a consequentialist attempts to 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766EF613" w14:textId="77777777" w:rsidR="001D4390" w:rsidRDefault="001D4390" w:rsidP="001D4390">
      <w:pPr>
        <w:pStyle w:val="Heading4"/>
        <w:rPr>
          <w:rFonts w:cs="Calibri"/>
        </w:rPr>
      </w:pPr>
      <w:r>
        <w:rPr>
          <w:rFonts w:cs="Calibri"/>
        </w:rPr>
        <w:t xml:space="preserve">2. </w:t>
      </w:r>
      <w:r w:rsidRPr="00031C51">
        <w:rPr>
          <w:rFonts w:cs="Calibri"/>
        </w:rPr>
        <w:t xml:space="preserve">Uncertainty and social contract require governments use util </w:t>
      </w:r>
    </w:p>
    <w:p w14:paraId="19E33037" w14:textId="77777777" w:rsidR="001D4390" w:rsidRPr="00031C51" w:rsidRDefault="001D4390" w:rsidP="001D4390">
      <w:pPr>
        <w:pStyle w:val="Heading4"/>
        <w:rPr>
          <w:rFonts w:cs="Calibri"/>
          <w:sz w:val="16"/>
        </w:rPr>
      </w:pPr>
      <w:r w:rsidRPr="00DE5C57">
        <w:rPr>
          <w:rStyle w:val="Style13ptBold"/>
          <w:b/>
        </w:rPr>
        <w:t>Goodin, 1995</w:t>
      </w:r>
      <w:r w:rsidRPr="00031C51">
        <w:rPr>
          <w:rFonts w:cs="Calibri"/>
          <w:sz w:val="16"/>
        </w:rPr>
        <w:t xml:space="preserve">  (Robert, philsopher at the Research School of the Social Sciences, </w:t>
      </w:r>
      <w:r w:rsidRPr="00031C51">
        <w:rPr>
          <w:rFonts w:cs="Calibri"/>
          <w:u w:val="single"/>
        </w:rPr>
        <w:t>Utilitarianism as Public Philosophy</w:t>
      </w:r>
      <w:r w:rsidRPr="00031C51">
        <w:rPr>
          <w:rFonts w:cs="Calibri"/>
          <w:sz w:val="16"/>
        </w:rPr>
        <w:t>. P. 62-63)</w:t>
      </w:r>
    </w:p>
    <w:p w14:paraId="3BBD6474" w14:textId="77777777" w:rsidR="001D4390" w:rsidRPr="00031C51" w:rsidRDefault="001D4390" w:rsidP="001D4390">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6BC39200" w14:textId="77777777" w:rsidR="001D4390" w:rsidRPr="00031C51" w:rsidRDefault="001D4390" w:rsidP="001D4390">
      <w:pPr>
        <w:pStyle w:val="Heading4"/>
        <w:rPr>
          <w:rFonts w:cs="Calibri"/>
        </w:rPr>
      </w:pPr>
      <w:r>
        <w:rPr>
          <w:rFonts w:cs="Calibri"/>
        </w:rPr>
        <w:t>3</w:t>
      </w:r>
      <w:r w:rsidRPr="00031C51">
        <w:rPr>
          <w:rFonts w:cs="Calibri"/>
        </w:rPr>
        <w:t xml:space="preserve">. Reducing existential risks is the top priority in any coherent moral theory </w:t>
      </w:r>
    </w:p>
    <w:p w14:paraId="48C4FE5D" w14:textId="77777777" w:rsidR="001D4390" w:rsidRPr="00031C51" w:rsidRDefault="001D4390" w:rsidP="001D4390">
      <w:pPr>
        <w:rPr>
          <w:rStyle w:val="Style13ptBold"/>
          <w:rFonts w:cs="Calibri"/>
        </w:rPr>
      </w:pPr>
      <w:r>
        <w:rPr>
          <w:rStyle w:val="Style13ptBold"/>
          <w:rFonts w:cs="Calibri"/>
        </w:rPr>
        <w:t>Pummer</w:t>
      </w:r>
      <w:r w:rsidRPr="00031C51">
        <w:rPr>
          <w:rStyle w:val="Style13ptBold"/>
          <w:rFonts w:cs="Calibri"/>
        </w:rPr>
        <w:t xml:space="preserve"> 15</w:t>
      </w:r>
    </w:p>
    <w:p w14:paraId="485F1312" w14:textId="77777777" w:rsidR="001D4390" w:rsidRPr="00031C51" w:rsidRDefault="001D4390" w:rsidP="001D4390">
      <w:pPr>
        <w:rPr>
          <w:rFonts w:cs="Calibri"/>
          <w:sz w:val="16"/>
        </w:rPr>
      </w:pPr>
      <w:r w:rsidRPr="00031C51">
        <w:rPr>
          <w:rFonts w:cs="Calibri"/>
          <w:sz w:val="16"/>
        </w:rPr>
        <w:t>(Theron, Philosophy @St. Andrews http://blog.practicalethics.ox.ac.uk/2015/05/moral-agreement-on-saving-the-world/)</w:t>
      </w:r>
    </w:p>
    <w:p w14:paraId="026B78DA" w14:textId="77777777" w:rsidR="001D4390" w:rsidRPr="00721409" w:rsidRDefault="001D4390" w:rsidP="001D4390">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007F877" w14:textId="77777777" w:rsidR="001D4390" w:rsidRDefault="001D4390" w:rsidP="001D4390">
      <w:pPr>
        <w:pStyle w:val="Heading4"/>
      </w:pPr>
      <w:r>
        <w:t>4. Moral theories must explain degrees of wrongness</w:t>
      </w:r>
    </w:p>
    <w:p w14:paraId="7CD3F30D" w14:textId="77777777" w:rsidR="001D4390" w:rsidRPr="00BB48CA" w:rsidRDefault="001D4390" w:rsidP="001D4390">
      <w:r>
        <w:t>- if their framework can’t explain why killing someone is worse than breaking a promise to a friend then it fails to guide action – hurka says the properties that constitute different actions have degrees of wrongness and only consequentialism can explain that distinction – means their framework fails to guide action in the real world since attempting to promote virtue doesn’t help people decide why one action is worse than another</w:t>
      </w:r>
    </w:p>
    <w:p w14:paraId="6A203A5F" w14:textId="77777777" w:rsidR="001D4390" w:rsidRDefault="001D4390" w:rsidP="001D4390">
      <w:r w:rsidRPr="0006261C">
        <w:rPr>
          <w:rStyle w:val="StyleUnderline"/>
          <w:rFonts w:eastAsiaTheme="majorEastAsia" w:cstheme="majorBidi"/>
          <w:b/>
          <w:bCs/>
          <w:sz w:val="26"/>
          <w:szCs w:val="26"/>
          <w:u w:val="none"/>
        </w:rPr>
        <w:t>Hurka 19</w:t>
      </w:r>
      <w:r>
        <w:t xml:space="preserve"> [(Thomas, Department of Philosophy University of Toronto) “More Seriously Wrong, More Importantly Right,” Journal of the American Philosophical Association, 2019] TDI</w:t>
      </w:r>
    </w:p>
    <w:p w14:paraId="716C4A11" w14:textId="77777777" w:rsidR="001D4390" w:rsidRPr="0006261C" w:rsidRDefault="001D4390" w:rsidP="001D4390">
      <w:pPr>
        <w:rPr>
          <w:sz w:val="16"/>
        </w:rPr>
      </w:pPr>
      <w:r w:rsidRPr="0006261C">
        <w:rPr>
          <w:sz w:val="16"/>
        </w:rPr>
        <w:t xml:space="preserve">Wrongness and Degrees </w:t>
      </w:r>
      <w:r w:rsidRPr="002111BA">
        <w:rPr>
          <w:rStyle w:val="StyleUnderline"/>
          <w:highlight w:val="green"/>
        </w:rPr>
        <w:t>That one act is more seriously wrong than another is</w:t>
      </w:r>
      <w:r w:rsidRPr="00CB43C3">
        <w:rPr>
          <w:rStyle w:val="StyleUnderline"/>
        </w:rPr>
        <w:t xml:space="preserve"> often </w:t>
      </w:r>
      <w:r w:rsidRPr="002111BA">
        <w:rPr>
          <w:rStyle w:val="StyleUnderline"/>
          <w:highlight w:val="green"/>
        </w:rPr>
        <w:t>intuitively compelling in itself</w:t>
      </w:r>
      <w:r w:rsidRPr="00CB43C3">
        <w:rPr>
          <w:rStyle w:val="StyleUnderline"/>
        </w:rPr>
        <w:t xml:space="preserve">; thus </w:t>
      </w:r>
      <w:r w:rsidRPr="002111BA">
        <w:rPr>
          <w:rStyle w:val="StyleUnderline"/>
          <w:highlight w:val="green"/>
        </w:rPr>
        <w:t>it seems self-evident that murder is morally worse than breaking a promise.</w:t>
      </w:r>
      <w:r w:rsidRPr="00CB43C3">
        <w:rPr>
          <w:rStyle w:val="StyleUnderline"/>
        </w:rPr>
        <w:t xml:space="preserve"> But </w:t>
      </w:r>
      <w:r w:rsidRPr="002111BA">
        <w:rPr>
          <w:rStyle w:val="StyleUnderline"/>
          <w:highlight w:val="green"/>
        </w:rPr>
        <w:t>judgments about serious wrongness have further implications.</w:t>
      </w:r>
      <w:r w:rsidRPr="00CB43C3">
        <w:rPr>
          <w:rStyle w:val="StyleUnderline"/>
        </w:rPr>
        <w:t xml:space="preserve"> If you have acted wrongly you should feel guilt, but </w:t>
      </w:r>
      <w:r w:rsidRPr="002111BA">
        <w:rPr>
          <w:rStyle w:val="StyleUnderline"/>
          <w:highlight w:val="green"/>
        </w:rPr>
        <w:t>you should feel more guilt</w:t>
      </w:r>
      <w:r w:rsidRPr="00CB43C3">
        <w:rPr>
          <w:rStyle w:val="StyleUnderline"/>
        </w:rPr>
        <w:t>—more intense or longer-lasting guilt—</w:t>
      </w:r>
      <w:r w:rsidRPr="002111BA">
        <w:rPr>
          <w:rStyle w:val="StyleUnderline"/>
          <w:highlight w:val="green"/>
        </w:rPr>
        <w:t>if your act was more seriously wrong</w:t>
      </w:r>
      <w:r w:rsidRPr="00CB43C3">
        <w:rPr>
          <w:rStyle w:val="StyleUnderline"/>
        </w:rPr>
        <w:t xml:space="preserve">, for example, if it was murder rather than breaking a promise. </w:t>
      </w:r>
      <w:r w:rsidRPr="002111BA">
        <w:rPr>
          <w:rStyle w:val="StyleUnderline"/>
          <w:highlight w:val="green"/>
        </w:rPr>
        <w:t>You are also</w:t>
      </w:r>
      <w:r w:rsidRPr="00CB43C3">
        <w:rPr>
          <w:rStyle w:val="StyleUnderline"/>
        </w:rPr>
        <w:t xml:space="preserve"> other things equal </w:t>
      </w:r>
      <w:r w:rsidRPr="002111BA">
        <w:rPr>
          <w:rStyle w:val="StyleUnderline"/>
          <w:highlight w:val="green"/>
        </w:rPr>
        <w:t>more blameworthy</w:t>
      </w:r>
      <w:r w:rsidRPr="00CB43C3">
        <w:rPr>
          <w:rStyle w:val="StyleUnderline"/>
        </w:rPr>
        <w:t xml:space="preserve"> for a more serious wrong, </w:t>
      </w:r>
      <w:r w:rsidRPr="002111BA">
        <w:rPr>
          <w:rStyle w:val="StyleUnderline"/>
          <w:highlight w:val="green"/>
        </w:rPr>
        <w:t>and</w:t>
      </w:r>
      <w:r w:rsidRPr="002111BA">
        <w:rPr>
          <w:rStyle w:val="StyleUnderline"/>
        </w:rPr>
        <w:t xml:space="preserve"> i</w:t>
      </w:r>
      <w:r w:rsidRPr="00CB43C3">
        <w:rPr>
          <w:rStyle w:val="StyleUnderline"/>
        </w:rPr>
        <w:t xml:space="preserve">f retributivism is true, you </w:t>
      </w:r>
      <w:r w:rsidRPr="002111BA">
        <w:rPr>
          <w:rStyle w:val="StyleUnderline"/>
          <w:highlight w:val="green"/>
        </w:rPr>
        <w:t>deserve more severe punishment</w:t>
      </w:r>
      <w:r w:rsidRPr="00CB43C3">
        <w:rPr>
          <w:rStyle w:val="StyleUnderline"/>
        </w:rPr>
        <w:t xml:space="preserve"> for it. In general, whenever wrong acts call for negative responses, more serious wrongs call for stronger ones. </w:t>
      </w:r>
      <w:r w:rsidRPr="0006261C">
        <w:rPr>
          <w:sz w:val="16"/>
        </w:rPr>
        <w:t xml:space="preserve">The idea of serious wrongness therefore connects with several other aspects of our moral thought, and this allows further tests of it. To decide whether one act is more seriously wrong than another we can not only consult direct intuitions about the two but also ask whether you should feel more guilt about the first or whether the first makes you more blameworthy or more deserving of punishment. These tests cannot be applied mechanically, because in each case the effect of more serious wrongness is mixed with others that are not relevant to our topic. Guilt is called for by wrong action, and on at least some views an act’s wrongness is independent of its motive (Ross : ch. ; Scanlon : ch. ). But more serious wrongs are often done from worse motives, and even if these cannot be the objects of guilt they can prompt the different emotion of shame. Shame about your motivation can then mix with guilt to make for an overall negative response to your act in which the specific role of serious wrongness is harder to see. (If motives are relevant to wrongness, they can prompt guilt as well as shame, but the two can still be hard to pull apart.) Something similar holds for blameworthiness and retribution. On many views you are more blameworthy for a wrong act or deserve more punishment for it if you acted from a worse motive, for example, if you killed from sadistic hatred rather than excessive anger at injustice. Your blameworthiness can also depend on other facts about your mental states, such as whether you were culpably ignorant or acted under duress (for views on which your degree of blameworthiness for a wrong depends both on its seriousness and on facts about your mental states see, e.g., Beardsley [: –] and Smith [: –]). In all these tests, the effect of serious wrongness on fitting responses is mixed with effects due to your state of mind. Isolating the former effect requires setting these other influences aside. More serious wrongness may also help to characterize subjective rightness, or rightness relative to your beliefs or evidence. Many philosophers have been persuaded by an example of Frank Jackson that this cannot be done in terms of objective rightness, or rightness relative to the facts; more specifically, the subjectively right act cannot be identified as the one most likely to be objectively right. In Jackson’s example you can give a patient one of three treatments. One of the first two will completely cure him and one will kill him, but you do not know which is which; each has a . probability of doing either. The third treatment will cure his condition almost entirely and is safe. The subjectively right treatment here is clearly the third, but it is certain to be objectively wrong; one or the other of the first two is right relative to the facts (Jackson : –). But a derivation of subjective from objective rightness need not tell you to maximize your probability of acting objectively rightly or, what is the same, to minimize your probability of acting wrongly. As Peter Graham has argued, it can tell you to minimize your probability of acting seriously wrongly, or to minimize the expected objective serious wrongness of what you do. Since in Jackson’s example the act that is certain to be objectively wrong will be only slightly seriously wrong while each of the others has a . probability of being horribly so, this yields the desired result (Graham ). Serious wrongness may also be relevant in cases of moral uncertainty. Imagine that you cannot decide between two moral views and must do either act A or act B, where the first view says A is right and B wrong and the second says the reverse. Andrew Sepielli () has argued that you cannot here consider just the probabilities that the two views are true. If the first says B is only slightly seriously wrong while the second says A is massively so, you should do B even if you think the first view is somewhat more likely to be true. These last uses of serious wrongness are more controversial. It has been argued that, despite its success with Jackson’s example, the proposed account of subjective rightness does not have the implications we want in cases involving permissions, for example, in cases of self-defense or supererogation (Lazar, forthcoming). The account at least needs supplementation to handle these cases. And the account of moral uncertainty requires comparisons of seriousness not only within a moral view, as I will be discussing, but also between moral views, which raises additional difficulties. Nonetheless, these are two further contexts where the concept of serious wrongness may play a role. Some philosophers have denied that there can be degrees relating to wrongness. Some Stoics, for example, thought that all moral wrongs are equal. Diogenes Laertius reports that they ‘see fit to believe that [moral] mistakes are equal . . . [so] he who makes a larger [moral] mistake and he who makes a smaller one are [both] equally not acting correctly’ (: –). Some present-day philosophers may likewise deny that wrongness admits of degrees. For an act to be wrong, they may say, is for it not to be permitted, and since an act either just is permitted or just is not, it cannot be more or less wrong. </w:t>
      </w:r>
      <w:r w:rsidRPr="00CB43C3">
        <w:rPr>
          <w:rStyle w:val="StyleUnderline"/>
        </w:rPr>
        <w:t xml:space="preserve">That there is a concept of wrongness that does not admit of degrees does not mean there cannot be one that does. But I have chosen to avoid this issue by speaking not of one act’s being more wrong than another –I will concede that that is not possible–but of its having the related but different property of being more seriously wrong, which I understand as follows. </w:t>
      </w:r>
      <w:r w:rsidRPr="002111BA">
        <w:rPr>
          <w:rStyle w:val="StyleUnderline"/>
          <w:highlight w:val="green"/>
        </w:rPr>
        <w:t>Because of the supervenience of moral properties, any act that is right or wrong has other properties that make it so.</w:t>
      </w:r>
      <w:r w:rsidRPr="00CB43C3">
        <w:rPr>
          <w:rStyle w:val="StyleUnderline"/>
        </w:rPr>
        <w:t xml:space="preserve"> But </w:t>
      </w:r>
      <w:r w:rsidRPr="002111BA">
        <w:rPr>
          <w:rStyle w:val="StyleUnderline"/>
          <w:highlight w:val="green"/>
        </w:rPr>
        <w:t>if these properties admit of degrees</w:t>
      </w:r>
      <w:r w:rsidRPr="00CB43C3">
        <w:rPr>
          <w:rStyle w:val="StyleUnderline"/>
        </w:rPr>
        <w:t xml:space="preserve">, or if their tendencies to make acts right or wrong do, </w:t>
      </w:r>
      <w:r w:rsidRPr="002111BA">
        <w:rPr>
          <w:rStyle w:val="StyleUnderline"/>
          <w:highlight w:val="green"/>
        </w:rPr>
        <w:t>we can</w:t>
      </w:r>
      <w:r w:rsidRPr="00CB43C3">
        <w:rPr>
          <w:rStyle w:val="StyleUnderline"/>
        </w:rPr>
        <w:t xml:space="preserve"> use this fact to </w:t>
      </w:r>
      <w:r w:rsidRPr="002111BA">
        <w:rPr>
          <w:rStyle w:val="StyleUnderline"/>
          <w:highlight w:val="green"/>
        </w:rPr>
        <w:t>define a derivative property of serious wrongness</w:t>
      </w:r>
      <w:r w:rsidRPr="00CB43C3">
        <w:rPr>
          <w:rStyle w:val="StyleUnderline"/>
        </w:rPr>
        <w:t xml:space="preserve"> that likewise admits of degrees.</w:t>
      </w:r>
      <w:r>
        <w:rPr>
          <w:rStyle w:val="StyleUnderline"/>
        </w:rPr>
        <w:t xml:space="preserve"> </w:t>
      </w:r>
      <w:r w:rsidRPr="0006261C">
        <w:rPr>
          <w:sz w:val="16"/>
        </w:rPr>
        <w:t>Compare the properties concerned with height. There is an initial property of tallness that admits of degrees. By making a cut on the scale of tallness we can introduce a property that does not admit of degrees, such as being over six feet tall in the sense of having some height or other above that. We can then combine these two properties to yield a third that again admits of degrees, that of being more than six feet tall in the sense in which someone who is six feet ten is a lot more than six feet tall, whereas someone who is six feet one is only a little more than that height. I think of the right- and wrong-making properties as analogous to tallness, wrongness as analogous to being at least six feet tall, and being seriously wrong as analogous to being more than six feet tall in the sense that admits of degrees. Being seriously wrong combines underlying properties that can be present to differing degrees with a supervening one that cannot to yield a third property that again can (for similar remarks see Berman and Farrell : –, –).</w:t>
      </w:r>
    </w:p>
    <w:p w14:paraId="78C4A33E" w14:textId="7276D055" w:rsidR="00233877" w:rsidRPr="00233877" w:rsidRDefault="001D4390" w:rsidP="001D4390">
      <w:pPr>
        <w:pStyle w:val="Heading4"/>
      </w:pPr>
      <w:r>
        <w:t>Only consequentialism does that – it explains the difference between different impacts based on net increase in pain and pleasure.</w:t>
      </w:r>
    </w:p>
    <w:sectPr w:rsidR="00233877" w:rsidRPr="002338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5F4"/>
    <w:rsid w:val="001209B4"/>
    <w:rsid w:val="00163EDB"/>
    <w:rsid w:val="001761FC"/>
    <w:rsid w:val="0017778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390"/>
    <w:rsid w:val="001D4C28"/>
    <w:rsid w:val="001E0B1F"/>
    <w:rsid w:val="001E0C0F"/>
    <w:rsid w:val="001E1E0B"/>
    <w:rsid w:val="001F1173"/>
    <w:rsid w:val="002005A8"/>
    <w:rsid w:val="00203DD8"/>
    <w:rsid w:val="00204E1D"/>
    <w:rsid w:val="002059BD"/>
    <w:rsid w:val="0020715F"/>
    <w:rsid w:val="00207FD8"/>
    <w:rsid w:val="00210FAF"/>
    <w:rsid w:val="00213B1E"/>
    <w:rsid w:val="00215284"/>
    <w:rsid w:val="002164E0"/>
    <w:rsid w:val="002168F2"/>
    <w:rsid w:val="0022589F"/>
    <w:rsid w:val="0023387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2F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E1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B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022"/>
    <w:rsid w:val="00A54315"/>
    <w:rsid w:val="00A60FBC"/>
    <w:rsid w:val="00A65C0B"/>
    <w:rsid w:val="00A776BA"/>
    <w:rsid w:val="00A81FD2"/>
    <w:rsid w:val="00A8441A"/>
    <w:rsid w:val="00A8674A"/>
    <w:rsid w:val="00A8692B"/>
    <w:rsid w:val="00A96E24"/>
    <w:rsid w:val="00AA6F6E"/>
    <w:rsid w:val="00AB122B"/>
    <w:rsid w:val="00AB21B0"/>
    <w:rsid w:val="00AB48D3"/>
    <w:rsid w:val="00AE0243"/>
    <w:rsid w:val="00AE1BAD"/>
    <w:rsid w:val="00AE2124"/>
    <w:rsid w:val="00AE24BC"/>
    <w:rsid w:val="00AE3E3F"/>
    <w:rsid w:val="00AF2516"/>
    <w:rsid w:val="00AF4760"/>
    <w:rsid w:val="00AF55D4"/>
    <w:rsid w:val="00B0091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116"/>
    <w:rsid w:val="00CA013C"/>
    <w:rsid w:val="00CA6D6D"/>
    <w:rsid w:val="00CC7A4E"/>
    <w:rsid w:val="00CD1359"/>
    <w:rsid w:val="00CD4C83"/>
    <w:rsid w:val="00D01EDC"/>
    <w:rsid w:val="00D078AA"/>
    <w:rsid w:val="00D10058"/>
    <w:rsid w:val="00D11978"/>
    <w:rsid w:val="00D15E30"/>
    <w:rsid w:val="00D16129"/>
    <w:rsid w:val="00D25DBD"/>
    <w:rsid w:val="00D26689"/>
    <w:rsid w:val="00D26929"/>
    <w:rsid w:val="00D30CBD"/>
    <w:rsid w:val="00D30D9E"/>
    <w:rsid w:val="00D33908"/>
    <w:rsid w:val="00D354F2"/>
    <w:rsid w:val="00D36C30"/>
    <w:rsid w:val="00D37C90"/>
    <w:rsid w:val="00D43A8C"/>
    <w:rsid w:val="00D53072"/>
    <w:rsid w:val="00D61A4E"/>
    <w:rsid w:val="00D634EA"/>
    <w:rsid w:val="00D713A1"/>
    <w:rsid w:val="00D770D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57D44"/>
    <w:rsid w:val="00E63419"/>
    <w:rsid w:val="00E64496"/>
    <w:rsid w:val="00E72115"/>
    <w:rsid w:val="00E8322E"/>
    <w:rsid w:val="00E903E0"/>
    <w:rsid w:val="00EA1115"/>
    <w:rsid w:val="00EA39EB"/>
    <w:rsid w:val="00EA58CE"/>
    <w:rsid w:val="00EB2E0D"/>
    <w:rsid w:val="00EB33FF"/>
    <w:rsid w:val="00EB3D1A"/>
    <w:rsid w:val="00EB3EF0"/>
    <w:rsid w:val="00EC2759"/>
    <w:rsid w:val="00EC7106"/>
    <w:rsid w:val="00ED0120"/>
    <w:rsid w:val="00ED3BBA"/>
    <w:rsid w:val="00ED4E12"/>
    <w:rsid w:val="00EE051B"/>
    <w:rsid w:val="00EE54B4"/>
    <w:rsid w:val="00EF1AD8"/>
    <w:rsid w:val="00EF2B5C"/>
    <w:rsid w:val="00EF7794"/>
    <w:rsid w:val="00F02046"/>
    <w:rsid w:val="00F053D8"/>
    <w:rsid w:val="00F07888"/>
    <w:rsid w:val="00F07F0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E2A5A"/>
  <w14:defaultImageDpi w14:val="300"/>
  <w15:docId w15:val="{FD478472-A3EA-3C40-BE68-23E1C570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7F03"/>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07F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07F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07F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F07F03"/>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903DB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903DB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903DB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903DB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903DB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F07F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F0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07F03"/>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07F03"/>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F07F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F07F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7F0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8"/>
    <w:basedOn w:val="DefaultParagraphFont"/>
    <w:uiPriority w:val="1"/>
    <w:qFormat/>
    <w:rsid w:val="00F07F0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F07F0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07F03"/>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F07F03"/>
    <w:rPr>
      <w:color w:val="auto"/>
      <w:u w:val="none"/>
    </w:rPr>
  </w:style>
  <w:style w:type="paragraph" w:styleId="DocumentMap">
    <w:name w:val="Document Map"/>
    <w:basedOn w:val="Normal"/>
    <w:link w:val="DocumentMapChar"/>
    <w:uiPriority w:val="99"/>
    <w:unhideWhenUsed/>
    <w:rsid w:val="00F07F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07F03"/>
    <w:rPr>
      <w:rFonts w:ascii="Lucida Grande" w:hAnsi="Lucida Grande" w:cs="Lucida Grande"/>
    </w:rPr>
  </w:style>
  <w:style w:type="character" w:customStyle="1" w:styleId="Heading5Char">
    <w:name w:val="Heading 5 Char"/>
    <w:aliases w:val="Text Char"/>
    <w:basedOn w:val="DefaultParagraphFont"/>
    <w:link w:val="Heading5"/>
    <w:uiPriority w:val="99"/>
    <w:rsid w:val="00903DB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903DB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903DB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903DB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903DB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903D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903DB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903DBE"/>
    <w:rPr>
      <w:color w:val="605E5C"/>
      <w:shd w:val="clear" w:color="auto" w:fill="E1DFDD"/>
    </w:rPr>
  </w:style>
  <w:style w:type="paragraph" w:customStyle="1" w:styleId="textbold">
    <w:name w:val="text bold"/>
    <w:basedOn w:val="Normal"/>
    <w:uiPriority w:val="20"/>
    <w:qFormat/>
    <w:rsid w:val="00903DB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903DBE"/>
    <w:rPr>
      <w:u w:val="single"/>
    </w:rPr>
  </w:style>
  <w:style w:type="paragraph" w:styleId="ListParagraph">
    <w:name w:val="List Paragraph"/>
    <w:aliases w:val="6 font"/>
    <w:basedOn w:val="Normal"/>
    <w:uiPriority w:val="99"/>
    <w:unhideWhenUsed/>
    <w:qFormat/>
    <w:rsid w:val="00903DBE"/>
    <w:pPr>
      <w:ind w:left="720"/>
      <w:contextualSpacing/>
    </w:pPr>
  </w:style>
  <w:style w:type="paragraph" w:customStyle="1" w:styleId="Emphasize">
    <w:name w:val="Emphasize"/>
    <w:basedOn w:val="Normal"/>
    <w:uiPriority w:val="7"/>
    <w:qFormat/>
    <w:rsid w:val="00903DBE"/>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903DB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903DBE"/>
    <w:rPr>
      <w:color w:val="808080"/>
    </w:rPr>
  </w:style>
  <w:style w:type="paragraph" w:styleId="BalloonText">
    <w:name w:val="Balloon Text"/>
    <w:basedOn w:val="Normal"/>
    <w:link w:val="BalloonTextChar"/>
    <w:uiPriority w:val="99"/>
    <w:unhideWhenUsed/>
    <w:rsid w:val="00903DBE"/>
    <w:rPr>
      <w:rFonts w:ascii="Segoe UI" w:hAnsi="Segoe UI" w:cs="Segoe UI"/>
      <w:sz w:val="18"/>
      <w:szCs w:val="18"/>
    </w:rPr>
  </w:style>
  <w:style w:type="character" w:customStyle="1" w:styleId="BalloonTextChar">
    <w:name w:val="Balloon Text Char"/>
    <w:basedOn w:val="DefaultParagraphFont"/>
    <w:link w:val="BalloonText"/>
    <w:uiPriority w:val="99"/>
    <w:rsid w:val="00903DBE"/>
    <w:rPr>
      <w:rFonts w:ascii="Segoe UI" w:hAnsi="Segoe UI" w:cs="Segoe UI"/>
      <w:sz w:val="18"/>
      <w:szCs w:val="18"/>
    </w:rPr>
  </w:style>
  <w:style w:type="character" w:styleId="CommentReference">
    <w:name w:val="annotation reference"/>
    <w:basedOn w:val="DefaultParagraphFont"/>
    <w:uiPriority w:val="99"/>
    <w:unhideWhenUsed/>
    <w:rsid w:val="00903DBE"/>
    <w:rPr>
      <w:sz w:val="16"/>
      <w:szCs w:val="16"/>
    </w:rPr>
  </w:style>
  <w:style w:type="paragraph" w:styleId="CommentText">
    <w:name w:val="annotation text"/>
    <w:basedOn w:val="Normal"/>
    <w:link w:val="CommentTextChar"/>
    <w:uiPriority w:val="99"/>
    <w:unhideWhenUsed/>
    <w:rsid w:val="00903DBE"/>
    <w:rPr>
      <w:sz w:val="20"/>
      <w:szCs w:val="20"/>
    </w:rPr>
  </w:style>
  <w:style w:type="character" w:customStyle="1" w:styleId="CommentTextChar">
    <w:name w:val="Comment Text Char"/>
    <w:basedOn w:val="DefaultParagraphFont"/>
    <w:link w:val="CommentText"/>
    <w:uiPriority w:val="99"/>
    <w:rsid w:val="00903DBE"/>
    <w:rPr>
      <w:rFonts w:ascii="Calibri" w:hAnsi="Calibri"/>
      <w:sz w:val="20"/>
      <w:szCs w:val="20"/>
    </w:rPr>
  </w:style>
  <w:style w:type="paragraph" w:styleId="CommentSubject">
    <w:name w:val="annotation subject"/>
    <w:basedOn w:val="CommentText"/>
    <w:next w:val="CommentText"/>
    <w:link w:val="CommentSubjectChar"/>
    <w:uiPriority w:val="99"/>
    <w:unhideWhenUsed/>
    <w:rsid w:val="00903DBE"/>
    <w:rPr>
      <w:b/>
      <w:bCs/>
    </w:rPr>
  </w:style>
  <w:style w:type="character" w:customStyle="1" w:styleId="CommentSubjectChar">
    <w:name w:val="Comment Subject Char"/>
    <w:basedOn w:val="CommentTextChar"/>
    <w:link w:val="CommentSubject"/>
    <w:uiPriority w:val="99"/>
    <w:rsid w:val="00903DBE"/>
    <w:rPr>
      <w:rFonts w:ascii="Calibri" w:hAnsi="Calibri"/>
      <w:b/>
      <w:bCs/>
      <w:sz w:val="20"/>
      <w:szCs w:val="20"/>
    </w:rPr>
  </w:style>
  <w:style w:type="character" w:customStyle="1" w:styleId="Style11pt">
    <w:name w:val="Style 11 pt"/>
    <w:rsid w:val="00903DBE"/>
    <w:rPr>
      <w:sz w:val="20"/>
    </w:rPr>
  </w:style>
  <w:style w:type="character" w:customStyle="1" w:styleId="Style11ptUnderline">
    <w:name w:val="Style 11 pt Underline"/>
    <w:rsid w:val="00903DBE"/>
    <w:rPr>
      <w:sz w:val="20"/>
      <w:u w:val="single"/>
    </w:rPr>
  </w:style>
  <w:style w:type="paragraph" w:customStyle="1" w:styleId="StyleStyle411pt">
    <w:name w:val="Style Style4 + 11 pt"/>
    <w:basedOn w:val="Normal"/>
    <w:link w:val="StyleStyle411ptChar"/>
    <w:qFormat/>
    <w:rsid w:val="00903DBE"/>
    <w:rPr>
      <w:rFonts w:eastAsia="Times New Roman" w:cs="Times New Roman"/>
      <w:u w:val="single"/>
    </w:rPr>
  </w:style>
  <w:style w:type="character" w:customStyle="1" w:styleId="StyleStyle411ptChar">
    <w:name w:val="Style Style4 + 11 pt Char"/>
    <w:link w:val="StyleStyle411pt"/>
    <w:rsid w:val="00903DBE"/>
    <w:rPr>
      <w:rFonts w:ascii="Calibri" w:eastAsia="Times New Roman" w:hAnsi="Calibri" w:cs="Times New Roman"/>
      <w:sz w:val="22"/>
      <w:u w:val="single"/>
    </w:rPr>
  </w:style>
  <w:style w:type="character" w:customStyle="1" w:styleId="Style11ptItalicUnderline">
    <w:name w:val="Style 11 pt Italic Underline"/>
    <w:rsid w:val="00903DBE"/>
    <w:rPr>
      <w:i/>
      <w:iCs/>
      <w:sz w:val="20"/>
      <w:u w:val="single"/>
    </w:rPr>
  </w:style>
  <w:style w:type="character" w:customStyle="1" w:styleId="Style11ptItalic">
    <w:name w:val="Style 11 pt Italic"/>
    <w:rsid w:val="00903DBE"/>
    <w:rPr>
      <w:rFonts w:ascii="Times New Roman" w:hAnsi="Times New Roman" w:cs="Times New Roman" w:hint="default"/>
      <w:i/>
      <w:iCs/>
      <w:sz w:val="20"/>
    </w:rPr>
  </w:style>
  <w:style w:type="paragraph" w:customStyle="1" w:styleId="UnderlinePara">
    <w:name w:val="Underline Para"/>
    <w:basedOn w:val="Normal"/>
    <w:uiPriority w:val="6"/>
    <w:qFormat/>
    <w:rsid w:val="00903DBE"/>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903DBE"/>
    <w:pPr>
      <w:ind w:left="288" w:right="288"/>
    </w:pPr>
    <w:rPr>
      <w:rFonts w:cs="Calibri"/>
    </w:rPr>
  </w:style>
  <w:style w:type="character" w:customStyle="1" w:styleId="cardtextChar">
    <w:name w:val="card text Char"/>
    <w:basedOn w:val="DefaultParagraphFont"/>
    <w:link w:val="cardtext"/>
    <w:uiPriority w:val="99"/>
    <w:rsid w:val="00903DBE"/>
    <w:rPr>
      <w:rFonts w:ascii="Calibri" w:hAnsi="Calibri" w:cs="Calibri"/>
      <w:sz w:val="22"/>
    </w:rPr>
  </w:style>
  <w:style w:type="character" w:customStyle="1" w:styleId="m4841727538114946087gmail-styleunderline">
    <w:name w:val="m_4841727538114946087gmail-styleunderline"/>
    <w:basedOn w:val="DefaultParagraphFont"/>
    <w:rsid w:val="00903DBE"/>
  </w:style>
  <w:style w:type="paragraph" w:customStyle="1" w:styleId="BreakTag">
    <w:name w:val="Break Tag"/>
    <w:basedOn w:val="Normal"/>
    <w:autoRedefine/>
    <w:uiPriority w:val="4"/>
    <w:qFormat/>
    <w:rsid w:val="00903DBE"/>
    <w:pPr>
      <w:spacing w:before="240"/>
    </w:pPr>
    <w:rPr>
      <w:rFonts w:cs="Calibri"/>
      <w:b/>
      <w:sz w:val="26"/>
    </w:rPr>
  </w:style>
  <w:style w:type="paragraph" w:customStyle="1" w:styleId="BreakBlock">
    <w:name w:val="Break Block"/>
    <w:basedOn w:val="Normal"/>
    <w:link w:val="BreakBlockChar"/>
    <w:autoRedefine/>
    <w:qFormat/>
    <w:rsid w:val="00903DB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903DBE"/>
    <w:rPr>
      <w:rFonts w:ascii="Arial Bold" w:hAnsi="Arial Bold" w:cs="Calibri"/>
      <w:b/>
      <w:caps/>
      <w:sz w:val="32"/>
      <w:u w:val="single"/>
    </w:rPr>
  </w:style>
  <w:style w:type="character" w:customStyle="1" w:styleId="Mention1">
    <w:name w:val="Mention1"/>
    <w:basedOn w:val="DefaultParagraphFont"/>
    <w:uiPriority w:val="99"/>
    <w:semiHidden/>
    <w:unhideWhenUsed/>
    <w:rsid w:val="00903DBE"/>
    <w:rPr>
      <w:color w:val="2B579A"/>
      <w:shd w:val="clear" w:color="auto" w:fill="E6E6E6"/>
    </w:rPr>
  </w:style>
  <w:style w:type="character" w:customStyle="1" w:styleId="UnresolvedMention1">
    <w:name w:val="Unresolved Mention1"/>
    <w:basedOn w:val="DefaultParagraphFont"/>
    <w:uiPriority w:val="99"/>
    <w:unhideWhenUsed/>
    <w:rsid w:val="00903DBE"/>
    <w:rPr>
      <w:color w:val="808080"/>
      <w:shd w:val="clear" w:color="auto" w:fill="E6E6E6"/>
    </w:rPr>
  </w:style>
  <w:style w:type="paragraph" w:customStyle="1" w:styleId="evidencetext">
    <w:name w:val="evidence text"/>
    <w:basedOn w:val="Normal"/>
    <w:link w:val="evidencetextChar1"/>
    <w:qFormat/>
    <w:rsid w:val="00903DBE"/>
    <w:pPr>
      <w:ind w:left="432" w:right="432"/>
    </w:pPr>
    <w:rPr>
      <w:rFonts w:cs="Calibri"/>
      <w:color w:val="000000"/>
      <w:lang w:val="x-none" w:eastAsia="x-none"/>
    </w:rPr>
  </w:style>
  <w:style w:type="character" w:customStyle="1" w:styleId="evidencetextChar1">
    <w:name w:val="evidence text Char1"/>
    <w:link w:val="evidencetext"/>
    <w:rsid w:val="00903DBE"/>
    <w:rPr>
      <w:rFonts w:ascii="Calibri" w:hAnsi="Calibri" w:cs="Calibri"/>
      <w:color w:val="000000"/>
      <w:sz w:val="22"/>
      <w:lang w:val="x-none" w:eastAsia="x-none"/>
    </w:rPr>
  </w:style>
  <w:style w:type="character" w:customStyle="1" w:styleId="Author-Date">
    <w:name w:val="Author-Date"/>
    <w:qFormat/>
    <w:rsid w:val="00903DBE"/>
    <w:rPr>
      <w:b/>
      <w:sz w:val="24"/>
    </w:rPr>
  </w:style>
  <w:style w:type="paragraph" w:customStyle="1" w:styleId="Nothing">
    <w:name w:val="Nothing"/>
    <w:link w:val="NothingChar"/>
    <w:qFormat/>
    <w:rsid w:val="00903DB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903DBE"/>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903DB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903DBE"/>
    <w:rPr>
      <w:rFonts w:ascii="Calibri" w:hAnsi="Calibri" w:cs="Calibri"/>
      <w:u w:val="single"/>
    </w:rPr>
  </w:style>
  <w:style w:type="paragraph" w:customStyle="1" w:styleId="Style4">
    <w:name w:val="Style4"/>
    <w:basedOn w:val="Normal"/>
    <w:link w:val="Style4Char"/>
    <w:qFormat/>
    <w:rsid w:val="00903DBE"/>
    <w:rPr>
      <w:rFonts w:eastAsia="Times New Roman" w:cs="Calibri"/>
      <w:u w:val="single"/>
    </w:rPr>
  </w:style>
  <w:style w:type="character" w:customStyle="1" w:styleId="Style4Char">
    <w:name w:val="Style4 Char"/>
    <w:link w:val="Style4"/>
    <w:rsid w:val="00903DB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903DBE"/>
    <w:rPr>
      <w:rFonts w:ascii="Georgia" w:hAnsi="Georgia" w:cs="Calibri"/>
    </w:rPr>
  </w:style>
  <w:style w:type="character" w:customStyle="1" w:styleId="term">
    <w:name w:val="term"/>
    <w:basedOn w:val="DefaultParagraphFont"/>
    <w:rsid w:val="00903DBE"/>
  </w:style>
  <w:style w:type="character" w:customStyle="1" w:styleId="Style1Char">
    <w:name w:val="Style1 Char"/>
    <w:rsid w:val="00903DBE"/>
    <w:rPr>
      <w:rFonts w:ascii="Times New Roman" w:eastAsia="SimSun" w:hAnsi="Times New Roman" w:cs="Times New Roman"/>
      <w:sz w:val="20"/>
      <w:szCs w:val="24"/>
      <w:u w:val="single"/>
      <w:lang w:eastAsia="zh-CN"/>
    </w:rPr>
  </w:style>
  <w:style w:type="character" w:customStyle="1" w:styleId="Styleunderline11pt">
    <w:name w:val="Style underline + 11 pt"/>
    <w:rsid w:val="00903DBE"/>
    <w:rPr>
      <w:rFonts w:ascii="Times New Roman" w:hAnsi="Times New Roman"/>
      <w:sz w:val="20"/>
      <w:u w:val="single"/>
    </w:rPr>
  </w:style>
  <w:style w:type="paragraph" w:customStyle="1" w:styleId="Stylecard11pt">
    <w:name w:val="Style card + 11 pt"/>
    <w:basedOn w:val="Normal"/>
    <w:link w:val="Stylecard11ptChar"/>
    <w:qFormat/>
    <w:rsid w:val="00903DBE"/>
    <w:pPr>
      <w:ind w:left="288" w:right="288"/>
    </w:pPr>
    <w:rPr>
      <w:rFonts w:ascii="Georgia" w:eastAsia="SimSun" w:hAnsi="Georgia" w:cs="Calibri"/>
      <w:lang w:eastAsia="zh-CN"/>
    </w:rPr>
  </w:style>
  <w:style w:type="character" w:customStyle="1" w:styleId="Stylecard11ptChar">
    <w:name w:val="Style card + 11 pt Char"/>
    <w:link w:val="Stylecard11pt"/>
    <w:rsid w:val="00903DBE"/>
    <w:rPr>
      <w:rFonts w:ascii="Georgia" w:eastAsia="SimSun" w:hAnsi="Georgia" w:cs="Calibri"/>
      <w:sz w:val="22"/>
      <w:lang w:eastAsia="zh-CN"/>
    </w:rPr>
  </w:style>
  <w:style w:type="paragraph" w:customStyle="1" w:styleId="Minimize">
    <w:name w:val="Minimize"/>
    <w:basedOn w:val="Normal"/>
    <w:next w:val="Normal"/>
    <w:link w:val="MinimizeChar"/>
    <w:qFormat/>
    <w:rsid w:val="00903DB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903DB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03DBE"/>
    <w:rPr>
      <w:rFonts w:ascii="Arial" w:eastAsiaTheme="minorHAnsi" w:hAnsi="Arial" w:cs="Arial"/>
      <w:sz w:val="22"/>
      <w:szCs w:val="22"/>
      <w:u w:val="single"/>
    </w:rPr>
  </w:style>
  <w:style w:type="character" w:customStyle="1" w:styleId="byline">
    <w:name w:val="byline"/>
    <w:basedOn w:val="DefaultParagraphFont"/>
    <w:rsid w:val="00903DB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903DBE"/>
    <w:rPr>
      <w:rFonts w:ascii="Arial" w:hAnsi="Arial"/>
      <w:b/>
      <w:sz w:val="24"/>
      <w:szCs w:val="22"/>
      <w:u w:val="single"/>
    </w:rPr>
  </w:style>
  <w:style w:type="character" w:customStyle="1" w:styleId="Style11ptBoldUnderline">
    <w:name w:val="Style 11 pt Bold Underline"/>
    <w:rsid w:val="00903DBE"/>
    <w:rPr>
      <w:b/>
      <w:bCs/>
      <w:sz w:val="20"/>
      <w:u w:val="single"/>
    </w:rPr>
  </w:style>
  <w:style w:type="paragraph" w:customStyle="1" w:styleId="StyleStyle411ptBold">
    <w:name w:val="Style Style4 + 11 pt Bold"/>
    <w:basedOn w:val="Normal"/>
    <w:link w:val="StyleStyle411ptBoldChar"/>
    <w:qFormat/>
    <w:rsid w:val="00903DBE"/>
    <w:rPr>
      <w:rFonts w:eastAsia="Times New Roman" w:cs="Calibri"/>
      <w:b/>
      <w:bCs/>
      <w:u w:val="single"/>
    </w:rPr>
  </w:style>
  <w:style w:type="character" w:customStyle="1" w:styleId="StyleStyle411ptBoldChar">
    <w:name w:val="Style Style4 + 11 pt Bold Char"/>
    <w:basedOn w:val="DefaultParagraphFont"/>
    <w:link w:val="StyleStyle411ptBold"/>
    <w:rsid w:val="00903DB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903DBE"/>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903DBE"/>
    <w:rPr>
      <w:rFonts w:ascii="Calibri" w:eastAsia="Times New Roman" w:hAnsi="Calibri" w:cs="Calibri"/>
      <w:b/>
      <w:sz w:val="32"/>
      <w:szCs w:val="20"/>
      <w:u w:val="single"/>
    </w:rPr>
  </w:style>
  <w:style w:type="character" w:customStyle="1" w:styleId="Emphasis2">
    <w:name w:val="Emphasis2"/>
    <w:basedOn w:val="DefaultParagraphFont"/>
    <w:rsid w:val="00903DBE"/>
    <w:rPr>
      <w:rFonts w:ascii="Franklin Gothic Heavy" w:hAnsi="Franklin Gothic Heavy"/>
      <w:iCs/>
      <w:u w:val="single"/>
    </w:rPr>
  </w:style>
  <w:style w:type="paragraph" w:customStyle="1" w:styleId="Cards">
    <w:name w:val="Cards"/>
    <w:basedOn w:val="Normal"/>
    <w:link w:val="CardsChar1"/>
    <w:qFormat/>
    <w:rsid w:val="00903DB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03DBE"/>
    <w:rPr>
      <w:rFonts w:ascii="Times New Roman" w:eastAsia="Times New Roman" w:hAnsi="Times New Roman" w:cs="Times New Roman"/>
      <w:sz w:val="20"/>
      <w:szCs w:val="24"/>
    </w:rPr>
  </w:style>
  <w:style w:type="paragraph" w:styleId="Header">
    <w:name w:val="header"/>
    <w:basedOn w:val="Normal"/>
    <w:link w:val="HeaderChar"/>
    <w:uiPriority w:val="99"/>
    <w:qFormat/>
    <w:rsid w:val="00903DBE"/>
    <w:pPr>
      <w:tabs>
        <w:tab w:val="center" w:pos="4680"/>
        <w:tab w:val="right" w:pos="9360"/>
      </w:tabs>
    </w:pPr>
    <w:rPr>
      <w:rFonts w:cs="Calibri"/>
    </w:rPr>
  </w:style>
  <w:style w:type="character" w:customStyle="1" w:styleId="HeaderChar">
    <w:name w:val="Header Char"/>
    <w:basedOn w:val="DefaultParagraphFont"/>
    <w:link w:val="Header"/>
    <w:uiPriority w:val="99"/>
    <w:rsid w:val="00903DBE"/>
    <w:rPr>
      <w:rFonts w:ascii="Calibri" w:hAnsi="Calibri" w:cs="Calibri"/>
      <w:sz w:val="22"/>
    </w:rPr>
  </w:style>
  <w:style w:type="character" w:customStyle="1" w:styleId="pmterms1">
    <w:name w:val="pmterms1"/>
    <w:basedOn w:val="DefaultParagraphFont"/>
    <w:rsid w:val="00903DBE"/>
  </w:style>
  <w:style w:type="character" w:customStyle="1" w:styleId="hilite1">
    <w:name w:val="hilite1"/>
    <w:basedOn w:val="DefaultParagraphFont"/>
    <w:rsid w:val="00903DB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03DB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03DB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903DBE"/>
    <w:rPr>
      <w:rFonts w:eastAsia="Times New Roman" w:cs="Calibri"/>
      <w:b/>
      <w:szCs w:val="20"/>
    </w:rPr>
  </w:style>
  <w:style w:type="character" w:customStyle="1" w:styleId="NormaltagChar">
    <w:name w:val="Normal tag Char"/>
    <w:basedOn w:val="DefaultParagraphFont"/>
    <w:link w:val="Normaltag"/>
    <w:uiPriority w:val="99"/>
    <w:locked/>
    <w:rsid w:val="00903DBE"/>
    <w:rPr>
      <w:rFonts w:ascii="Calibri" w:eastAsia="Times New Roman" w:hAnsi="Calibri" w:cs="Calibri"/>
      <w:b/>
      <w:sz w:val="22"/>
      <w:szCs w:val="20"/>
    </w:rPr>
  </w:style>
  <w:style w:type="character" w:customStyle="1" w:styleId="DebateUnderline">
    <w:name w:val="Debate Underline"/>
    <w:qFormat/>
    <w:rsid w:val="00903DBE"/>
    <w:rPr>
      <w:rFonts w:ascii="Times New Roman" w:hAnsi="Times New Roman"/>
      <w:sz w:val="20"/>
      <w:szCs w:val="24"/>
      <w:u w:val="thick"/>
    </w:rPr>
  </w:style>
  <w:style w:type="character" w:customStyle="1" w:styleId="blue">
    <w:name w:val="blue"/>
    <w:basedOn w:val="DefaultParagraphFont"/>
    <w:rsid w:val="00903DBE"/>
    <w:rPr>
      <w:rFonts w:cs="Times New Roman"/>
    </w:rPr>
  </w:style>
  <w:style w:type="paragraph" w:customStyle="1" w:styleId="cites">
    <w:name w:val="cites"/>
    <w:link w:val="Heading1Char3"/>
    <w:autoRedefine/>
    <w:qFormat/>
    <w:rsid w:val="00903DB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903DBE"/>
    <w:rPr>
      <w:rFonts w:ascii="Times New Roman" w:eastAsia="Malgun Gothic" w:hAnsi="Times New Roman" w:cs="Times New Roman"/>
      <w:b/>
      <w:u w:val="single"/>
    </w:rPr>
  </w:style>
  <w:style w:type="paragraph" w:customStyle="1" w:styleId="tiny">
    <w:name w:val="tiny"/>
    <w:next w:val="Normal"/>
    <w:link w:val="tinyChar"/>
    <w:autoRedefine/>
    <w:qFormat/>
    <w:rsid w:val="00903DB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03DBE"/>
    <w:rPr>
      <w:rFonts w:ascii="Times New Roman" w:eastAsia="Malgun Gothic" w:hAnsi="Times New Roman" w:cs="Times New Roman"/>
      <w:sz w:val="12"/>
    </w:rPr>
  </w:style>
  <w:style w:type="character" w:customStyle="1" w:styleId="CitesChar2">
    <w:name w:val="Cites Char2"/>
    <w:link w:val="Cites0"/>
    <w:rsid w:val="00903DBE"/>
    <w:rPr>
      <w:rFonts w:eastAsia="Times New Roman" w:cs="Times New Roman"/>
      <w:b/>
      <w:bCs/>
      <w:sz w:val="20"/>
      <w:szCs w:val="20"/>
    </w:rPr>
  </w:style>
  <w:style w:type="paragraph" w:styleId="Footer">
    <w:name w:val="footer"/>
    <w:basedOn w:val="Normal"/>
    <w:link w:val="FooterChar"/>
    <w:uiPriority w:val="99"/>
    <w:rsid w:val="00903DBE"/>
    <w:pPr>
      <w:tabs>
        <w:tab w:val="center" w:pos="4680"/>
        <w:tab w:val="right" w:pos="9360"/>
      </w:tabs>
    </w:pPr>
    <w:rPr>
      <w:rFonts w:cs="Calibri"/>
    </w:rPr>
  </w:style>
  <w:style w:type="character" w:customStyle="1" w:styleId="FooterChar">
    <w:name w:val="Footer Char"/>
    <w:basedOn w:val="DefaultParagraphFont"/>
    <w:link w:val="Footer"/>
    <w:uiPriority w:val="99"/>
    <w:rsid w:val="00903DBE"/>
    <w:rPr>
      <w:rFonts w:ascii="Calibri" w:hAnsi="Calibri" w:cs="Calibri"/>
      <w:sz w:val="22"/>
    </w:rPr>
  </w:style>
  <w:style w:type="character" w:styleId="PageNumber">
    <w:name w:val="page number"/>
    <w:aliases w:val="card ununderlined"/>
    <w:basedOn w:val="DefaultParagraphFont"/>
    <w:uiPriority w:val="99"/>
    <w:rsid w:val="00903DBE"/>
  </w:style>
  <w:style w:type="paragraph" w:customStyle="1" w:styleId="BlockTitle2">
    <w:name w:val="Block Title2"/>
    <w:basedOn w:val="Normal"/>
    <w:next w:val="Normal"/>
    <w:qFormat/>
    <w:rsid w:val="00903DBE"/>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903DBE"/>
    <w:pPr>
      <w:spacing w:before="120" w:after="120"/>
    </w:pPr>
    <w:rPr>
      <w:rFonts w:eastAsia="Times New Roman" w:cs="Calibri"/>
      <w:b/>
      <w:u w:val="single"/>
      <w:lang w:bidi="en-US"/>
    </w:rPr>
  </w:style>
  <w:style w:type="paragraph" w:styleId="TOC9">
    <w:name w:val="toc 9"/>
    <w:basedOn w:val="Normal"/>
    <w:next w:val="Normal"/>
    <w:autoRedefine/>
    <w:rsid w:val="00903DBE"/>
    <w:pPr>
      <w:ind w:left="1600"/>
    </w:pPr>
    <w:rPr>
      <w:rFonts w:eastAsia="Times New Roman" w:cs="Calibri"/>
      <w:sz w:val="20"/>
      <w:lang w:bidi="en-US"/>
    </w:rPr>
  </w:style>
  <w:style w:type="paragraph" w:customStyle="1" w:styleId="TxBrp1">
    <w:name w:val="TxBr_p1"/>
    <w:basedOn w:val="Normal"/>
    <w:qFormat/>
    <w:rsid w:val="00903DBE"/>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03DBE"/>
    <w:pPr>
      <w:spacing w:before="100" w:beforeAutospacing="1" w:after="100" w:afterAutospacing="1"/>
    </w:pPr>
    <w:rPr>
      <w:rFonts w:eastAsia="Times New Roman" w:cs="Calibri"/>
      <w:lang w:bidi="en-US"/>
    </w:rPr>
  </w:style>
  <w:style w:type="paragraph" w:customStyle="1" w:styleId="fullstory">
    <w:name w:val="fullstory"/>
    <w:basedOn w:val="Normal"/>
    <w:qFormat/>
    <w:rsid w:val="00903DBE"/>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903DBE"/>
  </w:style>
  <w:style w:type="paragraph" w:customStyle="1" w:styleId="hat">
    <w:name w:val="hat"/>
    <w:basedOn w:val="Normal"/>
    <w:next w:val="Normal"/>
    <w:link w:val="hatChar"/>
    <w:qFormat/>
    <w:rsid w:val="00903DBE"/>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903DBE"/>
  </w:style>
  <w:style w:type="paragraph" w:customStyle="1" w:styleId="HotRouteChar">
    <w:name w:val="Hot Route! Char"/>
    <w:basedOn w:val="Normal"/>
    <w:qFormat/>
    <w:rsid w:val="00903DBE"/>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903DBE"/>
    <w:rPr>
      <w:rFonts w:cs="Times New Roman"/>
      <w:b/>
      <w:bCs/>
    </w:rPr>
  </w:style>
  <w:style w:type="paragraph" w:customStyle="1" w:styleId="Default">
    <w:name w:val="Default"/>
    <w:qFormat/>
    <w:rsid w:val="00903DB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03DBE"/>
    <w:rPr>
      <w:rFonts w:ascii="Cambria" w:hAnsi="Cambria" w:cs="Times New Roman"/>
      <w:b/>
      <w:bCs/>
      <w:sz w:val="26"/>
      <w:szCs w:val="26"/>
    </w:rPr>
  </w:style>
  <w:style w:type="character" w:customStyle="1" w:styleId="UnderliningChar">
    <w:name w:val="Underlining Char"/>
    <w:basedOn w:val="DefaultParagraphFont"/>
    <w:link w:val="Underlining"/>
    <w:rsid w:val="00903DBE"/>
    <w:rPr>
      <w:rFonts w:ascii="Arial Narrow" w:hAnsi="Arial Narrow" w:cs="Times New Roman"/>
      <w:u w:val="single"/>
    </w:rPr>
  </w:style>
  <w:style w:type="character" w:customStyle="1" w:styleId="CardCharChar1">
    <w:name w:val="Card Char Char1"/>
    <w:basedOn w:val="DefaultParagraphFont"/>
    <w:rsid w:val="00903DBE"/>
    <w:rPr>
      <w:rFonts w:cs="Times New Roman"/>
      <w:b/>
      <w:bCs/>
      <w:sz w:val="28"/>
      <w:szCs w:val="28"/>
    </w:rPr>
  </w:style>
  <w:style w:type="paragraph" w:customStyle="1" w:styleId="Cites0">
    <w:name w:val="Cites"/>
    <w:basedOn w:val="Normal"/>
    <w:link w:val="CitesChar2"/>
    <w:qFormat/>
    <w:rsid w:val="00903DB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03DBE"/>
    <w:rPr>
      <w:rFonts w:ascii="Times New Roman" w:eastAsia="Calibri" w:hAnsi="Times New Roman" w:cs="Times New Roman"/>
      <w:sz w:val="24"/>
      <w:szCs w:val="24"/>
    </w:rPr>
  </w:style>
  <w:style w:type="character" w:customStyle="1" w:styleId="apple-converted-space">
    <w:name w:val="apple-converted-space"/>
    <w:basedOn w:val="DefaultParagraphFont"/>
    <w:rsid w:val="00903DBE"/>
  </w:style>
  <w:style w:type="character" w:customStyle="1" w:styleId="hit">
    <w:name w:val="hit"/>
    <w:basedOn w:val="DefaultParagraphFont"/>
    <w:rsid w:val="00903DBE"/>
    <w:rPr>
      <w:rFonts w:cs="Times New Roman"/>
    </w:rPr>
  </w:style>
  <w:style w:type="paragraph" w:customStyle="1" w:styleId="SmallFont">
    <w:name w:val="Small Font"/>
    <w:basedOn w:val="Normal"/>
    <w:link w:val="SmallFontChar"/>
    <w:qFormat/>
    <w:rsid w:val="00903DBE"/>
    <w:pPr>
      <w:spacing w:after="200"/>
      <w:jc w:val="both"/>
    </w:pPr>
    <w:rPr>
      <w:rFonts w:eastAsia="Calibri" w:cs="Calibri"/>
      <w:szCs w:val="18"/>
    </w:rPr>
  </w:style>
  <w:style w:type="character" w:customStyle="1" w:styleId="SmallFontChar">
    <w:name w:val="Small Font Char"/>
    <w:basedOn w:val="DefaultParagraphFont"/>
    <w:link w:val="SmallFont"/>
    <w:locked/>
    <w:rsid w:val="00903DBE"/>
    <w:rPr>
      <w:rFonts w:ascii="Calibri" w:eastAsia="Calibri" w:hAnsi="Calibri" w:cs="Calibri"/>
      <w:sz w:val="22"/>
      <w:szCs w:val="18"/>
    </w:rPr>
  </w:style>
  <w:style w:type="character" w:customStyle="1" w:styleId="CircleChar1">
    <w:name w:val="Circle Char1"/>
    <w:basedOn w:val="DefaultParagraphFont"/>
    <w:rsid w:val="00903DBE"/>
    <w:rPr>
      <w:rFonts w:cs="Times New Roman"/>
      <w:b/>
      <w:i/>
      <w:sz w:val="18"/>
      <w:szCs w:val="18"/>
      <w:u w:val="single"/>
      <w:lang w:val="en-US" w:eastAsia="en-US" w:bidi="ar-SA"/>
    </w:rPr>
  </w:style>
  <w:style w:type="paragraph" w:styleId="BodyText">
    <w:name w:val="Body Text"/>
    <w:basedOn w:val="Normal"/>
    <w:link w:val="BodyTextChar"/>
    <w:qFormat/>
    <w:rsid w:val="00903DBE"/>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903DBE"/>
    <w:rPr>
      <w:rFonts w:ascii="Calibri" w:eastAsia="Times New Roman" w:hAnsi="Calibri" w:cs="Calibri"/>
      <w:sz w:val="20"/>
      <w:szCs w:val="20"/>
      <w:lang w:eastAsia="ar-SA"/>
    </w:rPr>
  </w:style>
  <w:style w:type="character" w:customStyle="1" w:styleId="verdana">
    <w:name w:val="verdana"/>
    <w:basedOn w:val="DefaultParagraphFont"/>
    <w:rsid w:val="00903DBE"/>
  </w:style>
  <w:style w:type="character" w:customStyle="1" w:styleId="CardsChar1">
    <w:name w:val="Cards Char1"/>
    <w:link w:val="Cards"/>
    <w:rsid w:val="00903DBE"/>
    <w:rPr>
      <w:rFonts w:ascii="Calibri" w:eastAsia="Times New Roman" w:hAnsi="Calibri" w:cs="Times New Roman"/>
      <w:sz w:val="20"/>
      <w:szCs w:val="20"/>
    </w:rPr>
  </w:style>
  <w:style w:type="paragraph" w:customStyle="1" w:styleId="BlockHeadings">
    <w:name w:val="Block Headings"/>
    <w:basedOn w:val="Normal"/>
    <w:link w:val="BlockHeadingsChar"/>
    <w:qFormat/>
    <w:rsid w:val="00903DB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03DBE"/>
    <w:rPr>
      <w:rFonts w:ascii="Calibri" w:eastAsia="Times New Roman" w:hAnsi="Calibri" w:cs="Times New Roman"/>
      <w:b/>
      <w:sz w:val="20"/>
      <w:szCs w:val="20"/>
    </w:rPr>
  </w:style>
  <w:style w:type="paragraph" w:customStyle="1" w:styleId="loose">
    <w:name w:val="loose"/>
    <w:basedOn w:val="Normal"/>
    <w:qFormat/>
    <w:rsid w:val="00903DBE"/>
    <w:pPr>
      <w:spacing w:before="210"/>
    </w:pPr>
    <w:rPr>
      <w:rFonts w:eastAsia="Times New Roman" w:cs="Calibri"/>
      <w:lang w:eastAsia="zh-CN" w:bidi="he-IL"/>
    </w:rPr>
  </w:style>
  <w:style w:type="character" w:customStyle="1" w:styleId="hit1">
    <w:name w:val="hit1"/>
    <w:basedOn w:val="DefaultParagraphFont"/>
    <w:rsid w:val="00903DBE"/>
    <w:rPr>
      <w:b/>
      <w:bCs/>
      <w:color w:val="CC0033"/>
    </w:rPr>
  </w:style>
  <w:style w:type="character" w:customStyle="1" w:styleId="upper">
    <w:name w:val="upper"/>
    <w:basedOn w:val="DefaultParagraphFont"/>
    <w:rsid w:val="00903DBE"/>
  </w:style>
  <w:style w:type="character" w:customStyle="1" w:styleId="Author">
    <w:name w:val="Author"/>
    <w:aliases w:val="Style Date"/>
    <w:basedOn w:val="DefaultParagraphFont"/>
    <w:qFormat/>
    <w:rsid w:val="00903DBE"/>
    <w:rPr>
      <w:b/>
      <w:sz w:val="24"/>
    </w:rPr>
  </w:style>
  <w:style w:type="character" w:customStyle="1" w:styleId="SmallFont7pt">
    <w:name w:val="Small Font (7 pt)"/>
    <w:basedOn w:val="DefaultParagraphFont"/>
    <w:rsid w:val="00903DBE"/>
    <w:rPr>
      <w:sz w:val="14"/>
    </w:rPr>
  </w:style>
  <w:style w:type="paragraph" w:customStyle="1" w:styleId="UnderlinedText">
    <w:name w:val="Underlined Text"/>
    <w:basedOn w:val="Normal"/>
    <w:qFormat/>
    <w:rsid w:val="00903DBE"/>
    <w:rPr>
      <w:rFonts w:eastAsia="Times New Roman" w:cs="Calibri"/>
      <w:b/>
      <w:szCs w:val="20"/>
    </w:rPr>
  </w:style>
  <w:style w:type="character" w:customStyle="1" w:styleId="SmallText-New">
    <w:name w:val="Small Text - New"/>
    <w:basedOn w:val="DefaultParagraphFont"/>
    <w:rsid w:val="00903DBE"/>
    <w:rPr>
      <w:rFonts w:ascii="Arial Narrow" w:hAnsi="Arial Narrow"/>
      <w:sz w:val="14"/>
    </w:rPr>
  </w:style>
  <w:style w:type="paragraph" w:customStyle="1" w:styleId="Smalltext">
    <w:name w:val="Small text"/>
    <w:aliases w:val="Quote1,Quote11"/>
    <w:basedOn w:val="Normal"/>
    <w:link w:val="SmalltextChar"/>
    <w:qFormat/>
    <w:rsid w:val="00903DBE"/>
    <w:rPr>
      <w:rFonts w:ascii="Arial Narrow" w:eastAsia="Times New Roman" w:hAnsi="Arial Narrow" w:cs="Calibri"/>
    </w:rPr>
  </w:style>
  <w:style w:type="character" w:customStyle="1" w:styleId="Underlined-New">
    <w:name w:val="Underlined - New"/>
    <w:basedOn w:val="DefaultParagraphFont"/>
    <w:rsid w:val="00903DBE"/>
    <w:rPr>
      <w:rFonts w:ascii="Arial Narrow" w:hAnsi="Arial Narrow"/>
      <w:sz w:val="16"/>
      <w:u w:val="single"/>
    </w:rPr>
  </w:style>
  <w:style w:type="paragraph" w:styleId="TOC2">
    <w:name w:val="toc 2"/>
    <w:basedOn w:val="Normal"/>
    <w:next w:val="Normal"/>
    <w:autoRedefine/>
    <w:uiPriority w:val="39"/>
    <w:rsid w:val="00903DBE"/>
    <w:pPr>
      <w:ind w:left="200"/>
    </w:pPr>
    <w:rPr>
      <w:rFonts w:eastAsia="Times New Roman" w:cs="Calibri"/>
      <w:sz w:val="20"/>
      <w:lang w:bidi="en-US"/>
    </w:rPr>
  </w:style>
  <w:style w:type="paragraph" w:styleId="Caption">
    <w:name w:val="caption"/>
    <w:basedOn w:val="Normal"/>
    <w:next w:val="Normal"/>
    <w:qFormat/>
    <w:rsid w:val="00903DBE"/>
    <w:rPr>
      <w:rFonts w:eastAsia="Times New Roman" w:cs="Calibri"/>
      <w:b/>
      <w:bCs/>
      <w:sz w:val="18"/>
      <w:szCs w:val="18"/>
      <w:lang w:bidi="en-US"/>
    </w:rPr>
  </w:style>
  <w:style w:type="paragraph" w:styleId="TOCHeading">
    <w:name w:val="TOC Heading"/>
    <w:basedOn w:val="Heading1"/>
    <w:next w:val="Normal"/>
    <w:uiPriority w:val="39"/>
    <w:qFormat/>
    <w:rsid w:val="00903DB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03DBE"/>
    <w:rPr>
      <w:rFonts w:ascii="Arial Narrow" w:hAnsi="Arial Narrow"/>
      <w:dstrike w:val="0"/>
      <w:sz w:val="20"/>
      <w:bdr w:val="single" w:sz="2" w:space="0" w:color="auto"/>
      <w:vertAlign w:val="baseline"/>
    </w:rPr>
  </w:style>
  <w:style w:type="character" w:customStyle="1" w:styleId="style65">
    <w:name w:val="style65"/>
    <w:basedOn w:val="DefaultParagraphFont"/>
    <w:rsid w:val="00903DB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03DBE"/>
    <w:rPr>
      <w:rFonts w:cs="Arial"/>
      <w:bCs/>
      <w:szCs w:val="26"/>
      <w:u w:val="single"/>
      <w:lang w:val="en-US" w:eastAsia="en-US" w:bidi="ar-SA"/>
    </w:rPr>
  </w:style>
  <w:style w:type="character" w:customStyle="1" w:styleId="qlabel">
    <w:name w:val="q_label"/>
    <w:basedOn w:val="DefaultParagraphFont"/>
    <w:rsid w:val="00903DBE"/>
  </w:style>
  <w:style w:type="character" w:customStyle="1" w:styleId="alabel">
    <w:name w:val="a_label"/>
    <w:basedOn w:val="DefaultParagraphFont"/>
    <w:rsid w:val="00903DBE"/>
  </w:style>
  <w:style w:type="character" w:customStyle="1" w:styleId="Style1Char1">
    <w:name w:val="Style1 Char1"/>
    <w:basedOn w:val="DefaultParagraphFont"/>
    <w:rsid w:val="00903DBE"/>
    <w:rPr>
      <w:rFonts w:eastAsia="SimSun"/>
      <w:sz w:val="20"/>
      <w:szCs w:val="24"/>
      <w:u w:val="single"/>
      <w:lang w:val="en-US" w:eastAsia="zh-CN" w:bidi="ar-SA"/>
    </w:rPr>
  </w:style>
  <w:style w:type="character" w:customStyle="1" w:styleId="UnderlineCharChar">
    <w:name w:val="Underline Char Char"/>
    <w:basedOn w:val="DefaultParagraphFont"/>
    <w:rsid w:val="00903DB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03DBE"/>
    <w:rPr>
      <w:rFonts w:eastAsia="MS Mincho"/>
      <w:b/>
      <w:u w:val="single"/>
      <w:lang w:val="en-US" w:eastAsia="en-US" w:bidi="ar-SA"/>
    </w:rPr>
  </w:style>
  <w:style w:type="character" w:customStyle="1" w:styleId="CardTextChar0">
    <w:name w:val="Card Text Char"/>
    <w:basedOn w:val="DefaultParagraphFont"/>
    <w:rsid w:val="00903DBE"/>
    <w:rPr>
      <w:rFonts w:ascii="Times New Roman" w:eastAsia="Times New Roman" w:hAnsi="Times New Roman" w:cs="Times New Roman"/>
      <w:szCs w:val="24"/>
    </w:rPr>
  </w:style>
  <w:style w:type="character" w:customStyle="1" w:styleId="reduce2">
    <w:name w:val="reduce2"/>
    <w:basedOn w:val="DefaultParagraphFont"/>
    <w:rsid w:val="00903DBE"/>
    <w:rPr>
      <w:rFonts w:ascii="Arial" w:hAnsi="Arial" w:cs="Arial"/>
      <w:color w:val="000000"/>
      <w:sz w:val="10"/>
      <w:szCs w:val="22"/>
    </w:rPr>
  </w:style>
  <w:style w:type="paragraph" w:customStyle="1" w:styleId="BoldUnderline">
    <w:name w:val="BoldUnderline"/>
    <w:link w:val="BoldUnderlineChar"/>
    <w:uiPriority w:val="99"/>
    <w:qFormat/>
    <w:rsid w:val="00903DB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03DB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03DBE"/>
    <w:rPr>
      <w:rFonts w:cs="Arial"/>
      <w:bCs/>
      <w:szCs w:val="26"/>
      <w:u w:val="single"/>
      <w:lang w:val="en-US" w:eastAsia="en-US" w:bidi="ar-SA"/>
    </w:rPr>
  </w:style>
  <w:style w:type="paragraph" w:customStyle="1" w:styleId="evidencetextChar">
    <w:name w:val="evidence text Char"/>
    <w:basedOn w:val="Normal"/>
    <w:qFormat/>
    <w:rsid w:val="00903DBE"/>
    <w:pPr>
      <w:ind w:left="1728" w:right="1008"/>
    </w:pPr>
    <w:rPr>
      <w:rFonts w:eastAsia="Times New Roman" w:cs="Calibri"/>
      <w:color w:val="000000"/>
      <w:sz w:val="18"/>
    </w:rPr>
  </w:style>
  <w:style w:type="character" w:customStyle="1" w:styleId="underline2">
    <w:name w:val="underline2"/>
    <w:basedOn w:val="DefaultParagraphFont"/>
    <w:rsid w:val="00903DBE"/>
    <w:rPr>
      <w:u w:val="single"/>
    </w:rPr>
  </w:style>
  <w:style w:type="character" w:customStyle="1" w:styleId="Style11ptUnderlineBorderSinglesolidlineAuto05pt">
    <w:name w:val="Style 11 pt Underline Border: : (Single solid line Auto  0.5 pt..."/>
    <w:rsid w:val="00903DB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03DB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03DB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03DBE"/>
    <w:rPr>
      <w:u w:val="single"/>
    </w:rPr>
  </w:style>
  <w:style w:type="paragraph" w:customStyle="1" w:styleId="UnderlineChar4">
    <w:name w:val="Underline Char4"/>
    <w:basedOn w:val="Normal"/>
    <w:link w:val="UnderlineChar4Char"/>
    <w:qFormat/>
    <w:rsid w:val="00903DB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03DBE"/>
    <w:rPr>
      <w:b/>
      <w:u w:val="single"/>
    </w:rPr>
  </w:style>
  <w:style w:type="paragraph" w:customStyle="1" w:styleId="BoldandUnderlineChar3">
    <w:name w:val="Bold and Underline Char3"/>
    <w:basedOn w:val="Normal"/>
    <w:link w:val="BoldandUnderlineChar3Char2"/>
    <w:qFormat/>
    <w:rsid w:val="00903DBE"/>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903DBE"/>
    <w:rPr>
      <w:rFonts w:eastAsia="Times New Roman" w:cs="Calibri"/>
      <w:u w:val="single"/>
    </w:rPr>
  </w:style>
  <w:style w:type="character" w:customStyle="1" w:styleId="StyleUnderlineChar11ptChar">
    <w:name w:val="Style Underline Char + 11 pt Char"/>
    <w:basedOn w:val="DefaultParagraphFont"/>
    <w:link w:val="StyleUnderlineChar11pt"/>
    <w:rsid w:val="00903DB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903DBE"/>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903DBE"/>
    <w:rPr>
      <w:rFonts w:ascii="Calibri" w:eastAsia="Times New Roman" w:hAnsi="Calibri" w:cs="Calibri"/>
      <w:b/>
      <w:bCs/>
      <w:sz w:val="22"/>
      <w:u w:val="single"/>
    </w:rPr>
  </w:style>
  <w:style w:type="character" w:customStyle="1" w:styleId="inside-head">
    <w:name w:val="inside-head"/>
    <w:basedOn w:val="DefaultParagraphFont"/>
    <w:rsid w:val="00903DBE"/>
  </w:style>
  <w:style w:type="paragraph" w:customStyle="1" w:styleId="Style3">
    <w:name w:val="Style3"/>
    <w:basedOn w:val="Normal"/>
    <w:link w:val="Style3Char"/>
    <w:qFormat/>
    <w:rsid w:val="00903DBE"/>
    <w:rPr>
      <w:rFonts w:ascii="Arial Narrow" w:eastAsia="Times New Roman" w:hAnsi="Arial Narrow" w:cs="Calibri"/>
      <w:b/>
    </w:rPr>
  </w:style>
  <w:style w:type="character" w:customStyle="1" w:styleId="Style3Char">
    <w:name w:val="Style3 Char"/>
    <w:basedOn w:val="DefaultParagraphFont"/>
    <w:link w:val="Style3"/>
    <w:rsid w:val="00903DBE"/>
    <w:rPr>
      <w:rFonts w:ascii="Arial Narrow" w:eastAsia="Times New Roman" w:hAnsi="Arial Narrow" w:cs="Calibri"/>
      <w:b/>
      <w:sz w:val="22"/>
    </w:rPr>
  </w:style>
  <w:style w:type="character" w:customStyle="1" w:styleId="7TimesNewRoman">
    <w:name w:val="7 Times New Roman"/>
    <w:rsid w:val="00903DB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03DBE"/>
  </w:style>
  <w:style w:type="character" w:customStyle="1" w:styleId="officialsbureau">
    <w:name w:val="official_s_bureau"/>
    <w:basedOn w:val="DefaultParagraphFont"/>
    <w:rsid w:val="00903DBE"/>
  </w:style>
  <w:style w:type="paragraph" w:customStyle="1" w:styleId="Stylecard11ptUnderline">
    <w:name w:val="Style card + 11 pt Underline"/>
    <w:basedOn w:val="Normal"/>
    <w:link w:val="Stylecard11ptUnderlineChar"/>
    <w:qFormat/>
    <w:rsid w:val="00903DB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903DB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903DB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903DB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03DB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03DB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903DBE"/>
    <w:rPr>
      <w:rFonts w:ascii="Georgia" w:eastAsia="SimSun" w:hAnsi="Georgia" w:cs="Calibri"/>
      <w:sz w:val="22"/>
      <w:u w:val="single"/>
      <w:lang w:eastAsia="zh-CN"/>
    </w:rPr>
  </w:style>
  <w:style w:type="paragraph" w:styleId="HTMLPreformatted">
    <w:name w:val="HTML Preformatted"/>
    <w:basedOn w:val="Normal"/>
    <w:link w:val="HTMLPreformattedChar"/>
    <w:rsid w:val="0090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03DB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03DBE"/>
    <w:rPr>
      <w:rFonts w:cs="Calibri"/>
      <w:u w:val="single"/>
    </w:rPr>
  </w:style>
  <w:style w:type="character" w:customStyle="1" w:styleId="StyleUnderlining11ptChar">
    <w:name w:val="Style Underlining + 11 pt Char"/>
    <w:basedOn w:val="DefaultParagraphFont"/>
    <w:link w:val="StyleUnderlining11pt"/>
    <w:rsid w:val="00903DBE"/>
    <w:rPr>
      <w:rFonts w:ascii="Calibri" w:hAnsi="Calibri" w:cs="Calibri"/>
      <w:sz w:val="22"/>
      <w:u w:val="single"/>
    </w:rPr>
  </w:style>
  <w:style w:type="paragraph" w:customStyle="1" w:styleId="StyleCardText9pt">
    <w:name w:val="Style Card Text + 9 pt"/>
    <w:basedOn w:val="Normal"/>
    <w:link w:val="StyleCardText9ptChar"/>
    <w:qFormat/>
    <w:rsid w:val="00903DBE"/>
    <w:pPr>
      <w:spacing w:after="200"/>
      <w:contextualSpacing/>
    </w:pPr>
    <w:rPr>
      <w:rFonts w:eastAsia="Calibri" w:cs="Calibri"/>
    </w:rPr>
  </w:style>
  <w:style w:type="character" w:customStyle="1" w:styleId="StyleCardText9ptChar">
    <w:name w:val="Style Card Text + 9 pt Char"/>
    <w:basedOn w:val="DefaultParagraphFont"/>
    <w:link w:val="StyleCardText9pt"/>
    <w:rsid w:val="00903DBE"/>
    <w:rPr>
      <w:rFonts w:ascii="Calibri" w:eastAsia="Calibri" w:hAnsi="Calibri" w:cs="Calibri"/>
      <w:sz w:val="22"/>
    </w:rPr>
  </w:style>
  <w:style w:type="paragraph" w:styleId="Quote">
    <w:name w:val="Quote"/>
    <w:basedOn w:val="Normal"/>
    <w:next w:val="Normal"/>
    <w:link w:val="QuoteChar"/>
    <w:uiPriority w:val="29"/>
    <w:qFormat/>
    <w:rsid w:val="00903DBE"/>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903DB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903DBE"/>
    <w:rPr>
      <w:rFonts w:ascii="Arial Narrow" w:hAnsi="Arial Narrow" w:cs="Times New Roman"/>
      <w:sz w:val="24"/>
      <w:u w:val="single"/>
    </w:rPr>
  </w:style>
  <w:style w:type="character" w:customStyle="1" w:styleId="ital-inline">
    <w:name w:val="ital-inline"/>
    <w:basedOn w:val="DefaultParagraphFont"/>
    <w:rsid w:val="00903DBE"/>
  </w:style>
  <w:style w:type="character" w:customStyle="1" w:styleId="underlineChar">
    <w:name w:val="underline Char"/>
    <w:basedOn w:val="DefaultParagraphFont"/>
    <w:rsid w:val="00903DB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03DB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03DBE"/>
    <w:rPr>
      <w:sz w:val="20"/>
      <w:u w:val="single"/>
    </w:rPr>
  </w:style>
  <w:style w:type="paragraph" w:styleId="BodyTextIndent2">
    <w:name w:val="Body Text Indent 2"/>
    <w:basedOn w:val="Normal"/>
    <w:link w:val="BodyTextIndent2Char"/>
    <w:unhideWhenUsed/>
    <w:rsid w:val="00903DBE"/>
    <w:pPr>
      <w:spacing w:after="120" w:line="480" w:lineRule="auto"/>
      <w:ind w:left="360"/>
    </w:pPr>
    <w:rPr>
      <w:rFonts w:cs="Calibri"/>
    </w:rPr>
  </w:style>
  <w:style w:type="character" w:customStyle="1" w:styleId="BodyTextIndent2Char">
    <w:name w:val="Body Text Indent 2 Char"/>
    <w:basedOn w:val="DefaultParagraphFont"/>
    <w:link w:val="BodyTextIndent2"/>
    <w:rsid w:val="00903DBE"/>
    <w:rPr>
      <w:rFonts w:ascii="Calibri" w:hAnsi="Calibri" w:cs="Calibri"/>
      <w:sz w:val="22"/>
    </w:rPr>
  </w:style>
  <w:style w:type="paragraph" w:styleId="BodyTextIndent3">
    <w:name w:val="Body Text Indent 3"/>
    <w:basedOn w:val="Normal"/>
    <w:link w:val="BodyTextIndent3Char"/>
    <w:uiPriority w:val="99"/>
    <w:semiHidden/>
    <w:unhideWhenUsed/>
    <w:rsid w:val="00903DBE"/>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903DBE"/>
    <w:rPr>
      <w:rFonts w:ascii="Calibri" w:hAnsi="Calibri" w:cs="Calibri"/>
      <w:sz w:val="22"/>
      <w:szCs w:val="16"/>
    </w:rPr>
  </w:style>
  <w:style w:type="paragraph" w:styleId="BodyText2">
    <w:name w:val="Body Text 2"/>
    <w:basedOn w:val="Normal"/>
    <w:link w:val="BodyText2Char"/>
    <w:unhideWhenUsed/>
    <w:rsid w:val="00903DBE"/>
    <w:pPr>
      <w:spacing w:after="120" w:line="480" w:lineRule="auto"/>
    </w:pPr>
    <w:rPr>
      <w:rFonts w:cs="Calibri"/>
    </w:rPr>
  </w:style>
  <w:style w:type="character" w:customStyle="1" w:styleId="BodyText2Char">
    <w:name w:val="Body Text 2 Char"/>
    <w:basedOn w:val="DefaultParagraphFont"/>
    <w:link w:val="BodyText2"/>
    <w:rsid w:val="00903DBE"/>
    <w:rPr>
      <w:rFonts w:ascii="Calibri" w:hAnsi="Calibri" w:cs="Calibri"/>
      <w:sz w:val="22"/>
    </w:rPr>
  </w:style>
  <w:style w:type="paragraph" w:styleId="BodyTextIndent">
    <w:name w:val="Body Text Indent"/>
    <w:basedOn w:val="Normal"/>
    <w:link w:val="BodyTextIndentChar"/>
    <w:uiPriority w:val="99"/>
    <w:unhideWhenUsed/>
    <w:rsid w:val="00903DBE"/>
    <w:pPr>
      <w:spacing w:after="120"/>
      <w:ind w:left="360"/>
    </w:pPr>
    <w:rPr>
      <w:rFonts w:cs="Calibri"/>
    </w:rPr>
  </w:style>
  <w:style w:type="character" w:customStyle="1" w:styleId="BodyTextIndentChar">
    <w:name w:val="Body Text Indent Char"/>
    <w:basedOn w:val="DefaultParagraphFont"/>
    <w:link w:val="BodyTextIndent"/>
    <w:uiPriority w:val="99"/>
    <w:rsid w:val="00903DBE"/>
    <w:rPr>
      <w:rFonts w:ascii="Calibri" w:hAnsi="Calibri" w:cs="Calibri"/>
      <w:sz w:val="22"/>
    </w:rPr>
  </w:style>
  <w:style w:type="paragraph" w:styleId="BodyText3">
    <w:name w:val="Body Text 3"/>
    <w:basedOn w:val="Normal"/>
    <w:link w:val="BodyText3Char"/>
    <w:unhideWhenUsed/>
    <w:rsid w:val="00903DBE"/>
    <w:pPr>
      <w:spacing w:after="120"/>
    </w:pPr>
    <w:rPr>
      <w:rFonts w:cs="Calibri"/>
      <w:szCs w:val="16"/>
    </w:rPr>
  </w:style>
  <w:style w:type="character" w:customStyle="1" w:styleId="BodyText3Char">
    <w:name w:val="Body Text 3 Char"/>
    <w:basedOn w:val="DefaultParagraphFont"/>
    <w:link w:val="BodyText3"/>
    <w:rsid w:val="00903DBE"/>
    <w:rPr>
      <w:rFonts w:ascii="Calibri" w:hAnsi="Calibri" w:cs="Calibri"/>
      <w:sz w:val="22"/>
      <w:szCs w:val="16"/>
    </w:rPr>
  </w:style>
  <w:style w:type="character" w:customStyle="1" w:styleId="StyleBold">
    <w:name w:val="Style Bold"/>
    <w:basedOn w:val="DefaultParagraphFont"/>
    <w:uiPriority w:val="9"/>
    <w:semiHidden/>
    <w:rsid w:val="00903DBE"/>
    <w:rPr>
      <w:b/>
      <w:bCs/>
    </w:rPr>
  </w:style>
  <w:style w:type="character" w:customStyle="1" w:styleId="body-text">
    <w:name w:val="body-text"/>
    <w:basedOn w:val="DefaultParagraphFont"/>
    <w:rsid w:val="00903DBE"/>
  </w:style>
  <w:style w:type="paragraph" w:customStyle="1" w:styleId="StyleStyle411ptBoldBorderSinglesolidlineAuto0">
    <w:name w:val="Style Style4 + 11 pt Bold Border: : (Single solid line Auto  0...."/>
    <w:basedOn w:val="Normal"/>
    <w:link w:val="StyleStyle411ptBoldBorderSinglesolidlineAuto0Char"/>
    <w:qFormat/>
    <w:rsid w:val="00903DBE"/>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03DB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903DBE"/>
    <w:rPr>
      <w:rFonts w:ascii="Segoe UI" w:eastAsiaTheme="minorHAnsi" w:hAnsi="Segoe UI" w:cs="Segoe UI"/>
      <w:sz w:val="18"/>
      <w:szCs w:val="18"/>
    </w:rPr>
  </w:style>
  <w:style w:type="character" w:customStyle="1" w:styleId="globalcontentbody">
    <w:name w:val="globalcontentbody"/>
    <w:basedOn w:val="DefaultParagraphFont"/>
    <w:rsid w:val="00903DBE"/>
  </w:style>
  <w:style w:type="paragraph" w:customStyle="1" w:styleId="StyleStyle112pt">
    <w:name w:val="Style Style1 + 12 pt"/>
    <w:basedOn w:val="Normal"/>
    <w:link w:val="StyleStyle112ptChar"/>
    <w:qFormat/>
    <w:rsid w:val="00903DBE"/>
    <w:rPr>
      <w:rFonts w:eastAsia="SimSun" w:cs="Calibri"/>
      <w:u w:val="single"/>
      <w:lang w:eastAsia="zh-CN"/>
    </w:rPr>
  </w:style>
  <w:style w:type="character" w:customStyle="1" w:styleId="StyleStyle112ptChar">
    <w:name w:val="Style Style1 + 12 pt Char"/>
    <w:basedOn w:val="DefaultParagraphFont"/>
    <w:link w:val="StyleStyle112pt"/>
    <w:rsid w:val="00903DBE"/>
    <w:rPr>
      <w:rFonts w:ascii="Calibri" w:eastAsia="SimSun" w:hAnsi="Calibri" w:cs="Calibri"/>
      <w:sz w:val="22"/>
      <w:u w:val="single"/>
      <w:lang w:eastAsia="zh-CN"/>
    </w:rPr>
  </w:style>
  <w:style w:type="paragraph" w:customStyle="1" w:styleId="MinimizedText">
    <w:name w:val="Minimized Text"/>
    <w:basedOn w:val="Normal"/>
    <w:link w:val="MinimizedTextChar"/>
    <w:qFormat/>
    <w:rsid w:val="00903DBE"/>
    <w:rPr>
      <w:rFonts w:eastAsia="Times New Roman" w:cs="Calibri"/>
    </w:rPr>
  </w:style>
  <w:style w:type="character" w:customStyle="1" w:styleId="MinimizedTextChar">
    <w:name w:val="Minimized Text Char"/>
    <w:basedOn w:val="DefaultParagraphFont"/>
    <w:link w:val="MinimizedText"/>
    <w:rsid w:val="00903DBE"/>
    <w:rPr>
      <w:rFonts w:ascii="Calibri" w:eastAsia="Times New Roman" w:hAnsi="Calibri" w:cs="Calibri"/>
      <w:sz w:val="22"/>
    </w:rPr>
  </w:style>
  <w:style w:type="character" w:customStyle="1" w:styleId="term1">
    <w:name w:val="term1"/>
    <w:basedOn w:val="DefaultParagraphFont"/>
    <w:rsid w:val="00903DBE"/>
    <w:rPr>
      <w:b/>
      <w:bCs/>
    </w:rPr>
  </w:style>
  <w:style w:type="character" w:customStyle="1" w:styleId="Styleterm111ptUnderline">
    <w:name w:val="Style term1 + 11 pt Underline"/>
    <w:basedOn w:val="term1"/>
    <w:rsid w:val="00903DBE"/>
    <w:rPr>
      <w:b/>
      <w:bCs/>
      <w:sz w:val="20"/>
      <w:u w:val="single"/>
    </w:rPr>
  </w:style>
  <w:style w:type="paragraph" w:customStyle="1" w:styleId="StyleMinimizedTextArialNarrow10pt">
    <w:name w:val="Style Minimized Text + Arial Narrow 10 pt"/>
    <w:basedOn w:val="MinimizedText"/>
    <w:link w:val="StyleMinimizedTextArialNarrow10ptChar"/>
    <w:qFormat/>
    <w:rsid w:val="00903DBE"/>
    <w:rPr>
      <w:sz w:val="20"/>
    </w:rPr>
  </w:style>
  <w:style w:type="character" w:customStyle="1" w:styleId="StyleMinimizedTextArialNarrow10ptChar">
    <w:name w:val="Style Minimized Text + Arial Narrow 10 pt Char"/>
    <w:basedOn w:val="MinimizedTextChar"/>
    <w:link w:val="StyleMinimizedTextArialNarrow10pt"/>
    <w:rsid w:val="00903DBE"/>
    <w:rPr>
      <w:rFonts w:ascii="Calibri" w:eastAsia="Times New Roman" w:hAnsi="Calibri" w:cs="Calibri"/>
      <w:sz w:val="20"/>
    </w:rPr>
  </w:style>
  <w:style w:type="character" w:customStyle="1" w:styleId="Styleunderline11ptBold">
    <w:name w:val="Style underline + 11 pt Bold"/>
    <w:basedOn w:val="underline"/>
    <w:rsid w:val="00903DB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03DBE"/>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03DBE"/>
    <w:rPr>
      <w:rFonts w:ascii="Calibri" w:eastAsia="Times New Roman" w:hAnsi="Calibri" w:cs="Calibri"/>
      <w:sz w:val="22"/>
      <w:u w:val="single"/>
      <w:bdr w:val="single" w:sz="4" w:space="0" w:color="auto"/>
    </w:rPr>
  </w:style>
  <w:style w:type="character" w:customStyle="1" w:styleId="Style9pt">
    <w:name w:val="Style 9 pt"/>
    <w:basedOn w:val="DefaultParagraphFont"/>
    <w:rsid w:val="00903DBE"/>
    <w:rPr>
      <w:rFonts w:ascii="Times New Roman" w:hAnsi="Times New Roman"/>
      <w:sz w:val="20"/>
    </w:rPr>
  </w:style>
  <w:style w:type="paragraph" w:customStyle="1" w:styleId="StyleStyle49pt3">
    <w:name w:val="Style Style4 + 9 pt3"/>
    <w:basedOn w:val="Style4"/>
    <w:link w:val="StyleStyle49pt3Char"/>
    <w:qFormat/>
    <w:rsid w:val="00903DBE"/>
    <w:rPr>
      <w:rFonts w:cs="Times New Roman"/>
    </w:rPr>
  </w:style>
  <w:style w:type="character" w:customStyle="1" w:styleId="StyleStyle49pt3Char">
    <w:name w:val="Style Style4 + 9 pt3 Char"/>
    <w:basedOn w:val="Style4Char"/>
    <w:link w:val="StyleStyle49pt3"/>
    <w:rsid w:val="00903DB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03DBE"/>
    <w:rPr>
      <w:rFonts w:cs="Times New Roman"/>
      <w:b/>
      <w:bCs/>
    </w:rPr>
  </w:style>
  <w:style w:type="character" w:customStyle="1" w:styleId="StyleStyle4BoldChar">
    <w:name w:val="Style Style4 + Bold Char"/>
    <w:basedOn w:val="Style4Char"/>
    <w:link w:val="StyleStyle4Bold"/>
    <w:rsid w:val="00903DBE"/>
    <w:rPr>
      <w:rFonts w:ascii="Calibri" w:eastAsia="Times New Roman" w:hAnsi="Calibri" w:cs="Times New Roman"/>
      <w:b/>
      <w:bCs/>
      <w:sz w:val="22"/>
      <w:u w:val="single"/>
    </w:rPr>
  </w:style>
  <w:style w:type="character" w:customStyle="1" w:styleId="CharChar11">
    <w:name w:val="Char Char11"/>
    <w:basedOn w:val="DefaultParagraphFont"/>
    <w:rsid w:val="00903DBE"/>
    <w:rPr>
      <w:rFonts w:cs="Arial"/>
      <w:bCs/>
      <w:szCs w:val="26"/>
      <w:u w:val="single"/>
      <w:lang w:val="en-US" w:eastAsia="en-US" w:bidi="ar-SA"/>
    </w:rPr>
  </w:style>
  <w:style w:type="character" w:customStyle="1" w:styleId="authorbio">
    <w:name w:val="authorbio"/>
    <w:basedOn w:val="DefaultParagraphFont"/>
    <w:rsid w:val="00903DBE"/>
  </w:style>
  <w:style w:type="character" w:customStyle="1" w:styleId="a">
    <w:name w:val="a"/>
    <w:basedOn w:val="DefaultParagraphFont"/>
    <w:rsid w:val="00903DBE"/>
  </w:style>
  <w:style w:type="character" w:customStyle="1" w:styleId="StyleStyleUnderline411pt">
    <w:name w:val="Style Style Underline4 + 11 pt"/>
    <w:basedOn w:val="DefaultParagraphFont"/>
    <w:rsid w:val="00903DBE"/>
    <w:rPr>
      <w:sz w:val="20"/>
      <w:u w:val="single"/>
    </w:rPr>
  </w:style>
  <w:style w:type="character" w:customStyle="1" w:styleId="StyleStyleUnderline411ptBold">
    <w:name w:val="Style Style Underline4 + 11 pt Bold"/>
    <w:basedOn w:val="DefaultParagraphFont"/>
    <w:rsid w:val="00903DBE"/>
    <w:rPr>
      <w:b/>
      <w:bCs/>
      <w:sz w:val="20"/>
      <w:u w:val="single"/>
    </w:rPr>
  </w:style>
  <w:style w:type="character" w:customStyle="1" w:styleId="StyleStyleUnderline311pt">
    <w:name w:val="Style Style Underline3 + 11 pt"/>
    <w:basedOn w:val="DefaultParagraphFont"/>
    <w:rsid w:val="00903DBE"/>
    <w:rPr>
      <w:sz w:val="20"/>
      <w:u w:val="single"/>
    </w:rPr>
  </w:style>
  <w:style w:type="character" w:customStyle="1" w:styleId="StyleStyleUnderline311ptBold">
    <w:name w:val="Style Style Underline3 + 11 pt Bold"/>
    <w:basedOn w:val="DefaultParagraphFont"/>
    <w:rsid w:val="00903DBE"/>
    <w:rPr>
      <w:b/>
      <w:bCs/>
      <w:sz w:val="20"/>
      <w:u w:val="single"/>
    </w:rPr>
  </w:style>
  <w:style w:type="character" w:customStyle="1" w:styleId="StyleUnderline3">
    <w:name w:val="Style Underline3"/>
    <w:basedOn w:val="DefaultParagraphFont"/>
    <w:rsid w:val="00903DBE"/>
    <w:rPr>
      <w:u w:val="single"/>
    </w:rPr>
  </w:style>
  <w:style w:type="paragraph" w:customStyle="1" w:styleId="StyleStyle111ptBorderSinglesolidlineAuto05ptL">
    <w:name w:val="Style Style1 + 11 pt Border: : (Single solid line Auto  0.5 pt L..."/>
    <w:link w:val="StyleStyle111ptBorderSinglesolidlineAuto05ptLChar"/>
    <w:qFormat/>
    <w:rsid w:val="00903DB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03DB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03DBE"/>
    <w:rPr>
      <w:u w:val="single"/>
    </w:rPr>
  </w:style>
  <w:style w:type="character" w:customStyle="1" w:styleId="NothingChar">
    <w:name w:val="Nothing Char"/>
    <w:basedOn w:val="DefaultParagraphFont"/>
    <w:link w:val="Nothing"/>
    <w:rsid w:val="00903DBE"/>
    <w:rPr>
      <w:rFonts w:ascii="Times New Roman" w:eastAsia="Times New Roman" w:hAnsi="Times New Roman" w:cs="Times New Roman"/>
      <w:sz w:val="20"/>
    </w:rPr>
  </w:style>
  <w:style w:type="character" w:customStyle="1" w:styleId="CardsFont12pt0">
    <w:name w:val="Cards + Font 12pt"/>
    <w:basedOn w:val="DefaultParagraphFont"/>
    <w:rsid w:val="00903DBE"/>
    <w:rPr>
      <w:rFonts w:ascii="Times New Roman" w:eastAsia="Calibri" w:hAnsi="Times New Roman" w:cs="Times New Roman"/>
      <w:sz w:val="24"/>
      <w:szCs w:val="20"/>
      <w:u w:val="single"/>
    </w:rPr>
  </w:style>
  <w:style w:type="character" w:customStyle="1" w:styleId="SmallTextChar0">
    <w:name w:val="Small Text Char"/>
    <w:basedOn w:val="CardTextChar0"/>
    <w:rsid w:val="00903DBE"/>
    <w:rPr>
      <w:rFonts w:ascii="Times New Roman" w:eastAsia="MS Mincho" w:hAnsi="Times New Roman" w:cs="Times New Roman"/>
      <w:sz w:val="15"/>
      <w:szCs w:val="24"/>
      <w:lang w:eastAsia="ja-JP"/>
    </w:rPr>
  </w:style>
  <w:style w:type="paragraph" w:customStyle="1" w:styleId="Circled">
    <w:name w:val="Circled"/>
    <w:link w:val="CircledChar"/>
    <w:qFormat/>
    <w:rsid w:val="00903DB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03DB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03DB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03DBE"/>
  </w:style>
  <w:style w:type="character" w:customStyle="1" w:styleId="part-of-speech">
    <w:name w:val="part-of-speech"/>
    <w:basedOn w:val="DefaultParagraphFont"/>
    <w:rsid w:val="00903DBE"/>
  </w:style>
  <w:style w:type="character" w:customStyle="1" w:styleId="sep">
    <w:name w:val="sep"/>
    <w:basedOn w:val="DefaultParagraphFont"/>
    <w:rsid w:val="00903DBE"/>
  </w:style>
  <w:style w:type="character" w:customStyle="1" w:styleId="pron">
    <w:name w:val="pron"/>
    <w:basedOn w:val="DefaultParagraphFont"/>
    <w:rsid w:val="00903DBE"/>
  </w:style>
  <w:style w:type="paragraph" w:customStyle="1" w:styleId="StyleStyle4LatinTimesNewRomanAsianSimSun">
    <w:name w:val="Style Style4 + (Latin) Times New Roman (Asian) SimSun"/>
    <w:basedOn w:val="Normal"/>
    <w:link w:val="StyleStyle4LatinTimesNewRomanAsianSimSunChar"/>
    <w:qFormat/>
    <w:rsid w:val="00903DBE"/>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903DB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03DBE"/>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03DBE"/>
    <w:rPr>
      <w:rFonts w:ascii="Calibri" w:eastAsia="SimSun" w:hAnsi="Calibri" w:cs="Calibri"/>
      <w:b/>
      <w:bCs/>
      <w:sz w:val="22"/>
      <w:u w:val="single"/>
    </w:rPr>
  </w:style>
  <w:style w:type="character" w:customStyle="1" w:styleId="CharChar3">
    <w:name w:val="Char Char3"/>
    <w:basedOn w:val="DefaultParagraphFont"/>
    <w:rsid w:val="00903DB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03DBE"/>
    <w:rPr>
      <w:bCs/>
      <w:szCs w:val="26"/>
      <w:u w:val="single"/>
    </w:rPr>
  </w:style>
  <w:style w:type="paragraph" w:styleId="Subtitle">
    <w:name w:val="Subtitle"/>
    <w:aliases w:val="Underlined card text"/>
    <w:basedOn w:val="Normal"/>
    <w:next w:val="Normal"/>
    <w:link w:val="SubtitleChar"/>
    <w:uiPriority w:val="99"/>
    <w:qFormat/>
    <w:rsid w:val="00903DBE"/>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903DBE"/>
    <w:rPr>
      <w:color w:val="5A5A5A" w:themeColor="text1" w:themeTint="A5"/>
      <w:spacing w:val="15"/>
      <w:sz w:val="22"/>
      <w:szCs w:val="22"/>
    </w:rPr>
  </w:style>
  <w:style w:type="paragraph" w:customStyle="1" w:styleId="StyleStyle411pt1">
    <w:name w:val="Style Style4 + 11 pt1"/>
    <w:basedOn w:val="Style4"/>
    <w:link w:val="StyleStyle411pt1Char"/>
    <w:qFormat/>
    <w:rsid w:val="00903DBE"/>
    <w:rPr>
      <w:rFonts w:cs="Times New Roman"/>
    </w:rPr>
  </w:style>
  <w:style w:type="character" w:customStyle="1" w:styleId="StyleStyle411pt1Char">
    <w:name w:val="Style Style4 + 11 pt1 Char"/>
    <w:basedOn w:val="Style4Char"/>
    <w:link w:val="StyleStyle411pt1"/>
    <w:rsid w:val="00903DB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03DBE"/>
    <w:rPr>
      <w:b/>
      <w:u w:val="single"/>
      <w:lang w:val="en-US" w:eastAsia="en-US" w:bidi="ar-SA"/>
    </w:rPr>
  </w:style>
  <w:style w:type="character" w:customStyle="1" w:styleId="StyleUnderlineCharChar111pt">
    <w:name w:val="Style Underline Char Char1 + 11 pt"/>
    <w:basedOn w:val="DefaultParagraphFont"/>
    <w:rsid w:val="00903DB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03DB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03DB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03DBE"/>
    <w:rPr>
      <w:sz w:val="22"/>
      <w:u w:val="single"/>
    </w:rPr>
  </w:style>
  <w:style w:type="paragraph" w:customStyle="1" w:styleId="StyleMinimizedTextArialNarrow9pt">
    <w:name w:val="Style Minimized Text + Arial Narrow 9 pt"/>
    <w:basedOn w:val="Normal"/>
    <w:link w:val="StyleMinimizedTextArialNarrow9ptChar"/>
    <w:qFormat/>
    <w:rsid w:val="00903DBE"/>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903DB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903DB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03DB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03DB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03DB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03DB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03DBE"/>
    <w:rPr>
      <w:b w:val="0"/>
      <w:bCs/>
      <w:sz w:val="20"/>
      <w:u w:val="single"/>
      <w:lang w:val="en-US" w:eastAsia="en-US" w:bidi="ar-SA"/>
    </w:rPr>
  </w:style>
  <w:style w:type="character" w:customStyle="1" w:styleId="Styleunderline9pt">
    <w:name w:val="Style underline + 9 pt"/>
    <w:basedOn w:val="underline"/>
    <w:rsid w:val="00903DBE"/>
    <w:rPr>
      <w:rFonts w:ascii="Times New Roman" w:hAnsi="Times New Roman" w:cs="Times New Roman"/>
      <w:b/>
      <w:sz w:val="20"/>
      <w:u w:val="single"/>
    </w:rPr>
  </w:style>
  <w:style w:type="character" w:customStyle="1" w:styleId="StyleTimesNewRoman9pt">
    <w:name w:val="Style Times New Roman 9 pt"/>
    <w:basedOn w:val="DefaultParagraphFont"/>
    <w:rsid w:val="00903DBE"/>
    <w:rPr>
      <w:rFonts w:ascii="Times New Roman" w:hAnsi="Times New Roman"/>
      <w:sz w:val="20"/>
    </w:rPr>
  </w:style>
  <w:style w:type="character" w:customStyle="1" w:styleId="Styleunderline9pt1">
    <w:name w:val="Style underline + 9 pt1"/>
    <w:basedOn w:val="underline"/>
    <w:rsid w:val="00903DB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03DB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03DB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03DBE"/>
    <w:rPr>
      <w:b/>
      <w:bCs/>
      <w:noProof w:val="0"/>
      <w:sz w:val="20"/>
      <w:u w:val="single"/>
      <w:lang w:val="en-US" w:eastAsia="en-US" w:bidi="ar-SA"/>
    </w:rPr>
  </w:style>
  <w:style w:type="character" w:customStyle="1" w:styleId="Hyperlink23">
    <w:name w:val="Hyperlink23"/>
    <w:basedOn w:val="DefaultParagraphFont"/>
    <w:rsid w:val="00903DBE"/>
    <w:rPr>
      <w:color w:val="3300CC"/>
      <w:u w:val="single"/>
    </w:rPr>
  </w:style>
  <w:style w:type="paragraph" w:customStyle="1" w:styleId="cardCharChar">
    <w:name w:val="card Char Char"/>
    <w:basedOn w:val="Normal"/>
    <w:link w:val="cardCharCharChar"/>
    <w:qFormat/>
    <w:rsid w:val="00903DBE"/>
    <w:pPr>
      <w:ind w:left="288" w:right="288"/>
    </w:pPr>
    <w:rPr>
      <w:rFonts w:eastAsia="Times New Roman" w:cs="Calibri"/>
      <w:szCs w:val="20"/>
    </w:rPr>
  </w:style>
  <w:style w:type="character" w:customStyle="1" w:styleId="cardCharCharChar">
    <w:name w:val="card Char Char Char"/>
    <w:basedOn w:val="DefaultParagraphFont"/>
    <w:link w:val="cardCharChar"/>
    <w:rsid w:val="00903DBE"/>
    <w:rPr>
      <w:rFonts w:ascii="Calibri" w:eastAsia="Times New Roman" w:hAnsi="Calibri" w:cs="Calibri"/>
      <w:sz w:val="22"/>
      <w:szCs w:val="20"/>
    </w:rPr>
  </w:style>
  <w:style w:type="character" w:customStyle="1" w:styleId="StyleunderlineArialNarrow9ptBold">
    <w:name w:val="Style underline + Arial Narrow 9 pt Bold"/>
    <w:basedOn w:val="underline"/>
    <w:rsid w:val="00903DB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03DBE"/>
  </w:style>
  <w:style w:type="character" w:customStyle="1" w:styleId="StylecardCharCharArialNarrow9ptChar">
    <w:name w:val="Style card Char Char + Arial Narrow 9 pt Char"/>
    <w:basedOn w:val="cardCharCharChar"/>
    <w:link w:val="StylecardCharCharArialNarrow9pt"/>
    <w:rsid w:val="00903DBE"/>
    <w:rPr>
      <w:rFonts w:ascii="Calibri" w:eastAsia="Times New Roman" w:hAnsi="Calibri" w:cs="Calibri"/>
      <w:sz w:val="22"/>
      <w:szCs w:val="20"/>
    </w:rPr>
  </w:style>
  <w:style w:type="character" w:customStyle="1" w:styleId="UnderlineCharCharChar">
    <w:name w:val="Underline Char Char Char"/>
    <w:basedOn w:val="DefaultParagraphFont"/>
    <w:rsid w:val="00903DBE"/>
    <w:rPr>
      <w:noProof w:val="0"/>
      <w:u w:val="single"/>
      <w:lang w:val="en-US" w:eastAsia="en-US" w:bidi="ar-SA"/>
    </w:rPr>
  </w:style>
  <w:style w:type="character" w:customStyle="1" w:styleId="CardTextChar1">
    <w:name w:val="Card Text Char1"/>
    <w:basedOn w:val="DefaultParagraphFont"/>
    <w:rsid w:val="00903DB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03DB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03DB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03DB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03DB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03DB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03DB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03DB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03DBE"/>
    <w:rPr>
      <w:rFonts w:eastAsia="Times New Roman" w:cs="Calibri"/>
    </w:rPr>
  </w:style>
  <w:style w:type="character" w:customStyle="1" w:styleId="TextsmallChar">
    <w:name w:val="Textsmall Char"/>
    <w:basedOn w:val="DefaultParagraphFont"/>
    <w:link w:val="Textsmall"/>
    <w:rsid w:val="00903DBE"/>
    <w:rPr>
      <w:rFonts w:ascii="Calibri" w:eastAsia="Times New Roman" w:hAnsi="Calibri" w:cs="Calibri"/>
      <w:sz w:val="22"/>
    </w:rPr>
  </w:style>
  <w:style w:type="character" w:customStyle="1" w:styleId="CharChar111">
    <w:name w:val="Char Char111"/>
    <w:basedOn w:val="DefaultParagraphFont"/>
    <w:rsid w:val="00903DBE"/>
    <w:rPr>
      <w:rFonts w:cs="Arial"/>
      <w:bCs/>
      <w:szCs w:val="26"/>
      <w:u w:val="single"/>
      <w:lang w:val="en-US" w:eastAsia="en-US" w:bidi="ar-SA"/>
    </w:rPr>
  </w:style>
  <w:style w:type="character" w:customStyle="1" w:styleId="UnderlineBold">
    <w:name w:val="Underline + Bold"/>
    <w:uiPriority w:val="1"/>
    <w:qFormat/>
    <w:rsid w:val="00903DBE"/>
    <w:rPr>
      <w:b/>
      <w:sz w:val="20"/>
      <w:u w:val="single"/>
    </w:rPr>
  </w:style>
  <w:style w:type="paragraph" w:customStyle="1" w:styleId="cardtextsmall">
    <w:name w:val="card text small"/>
    <w:basedOn w:val="Normal"/>
    <w:qFormat/>
    <w:rsid w:val="00903DBE"/>
    <w:rPr>
      <w:rFonts w:ascii="Arial Narrow" w:eastAsia="Times New Roman" w:hAnsi="Arial Narrow" w:cs="Calibri"/>
    </w:rPr>
  </w:style>
  <w:style w:type="character" w:customStyle="1" w:styleId="AUnterdline">
    <w:name w:val="AUnterdline"/>
    <w:qFormat/>
    <w:rsid w:val="00903DB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03DBE"/>
    <w:rPr>
      <w:rFonts w:ascii="Times New Roman" w:hAnsi="Times New Roman"/>
      <w:b/>
      <w:bCs/>
      <w:sz w:val="20"/>
      <w:u w:val="single"/>
      <w:bdr w:val="single" w:sz="4" w:space="0" w:color="auto"/>
    </w:rPr>
  </w:style>
  <w:style w:type="character" w:customStyle="1" w:styleId="highlightedsearchterm">
    <w:name w:val="highlightedsearchterm"/>
    <w:rsid w:val="00903DBE"/>
  </w:style>
  <w:style w:type="character" w:customStyle="1" w:styleId="StyleUnderline1">
    <w:name w:val="Style Underline1"/>
    <w:basedOn w:val="DefaultParagraphFont"/>
    <w:rsid w:val="00903DBE"/>
    <w:rPr>
      <w:rFonts w:ascii="Times New Roman" w:hAnsi="Times New Roman"/>
      <w:sz w:val="20"/>
      <w:u w:val="single"/>
    </w:rPr>
  </w:style>
  <w:style w:type="paragraph" w:customStyle="1" w:styleId="CardIndented">
    <w:name w:val="Card (Indented)"/>
    <w:basedOn w:val="Normal"/>
    <w:link w:val="CardIndentedChar"/>
    <w:qFormat/>
    <w:rsid w:val="00903DBE"/>
    <w:pPr>
      <w:ind w:left="288"/>
    </w:pPr>
    <w:rPr>
      <w:rFonts w:cs="Calibri"/>
    </w:rPr>
  </w:style>
  <w:style w:type="paragraph" w:customStyle="1" w:styleId="StyleStyle49pt10">
    <w:name w:val="Style Style4 + 9 pt10"/>
    <w:basedOn w:val="Style4"/>
    <w:link w:val="StyleStyle49pt10Char"/>
    <w:qFormat/>
    <w:rsid w:val="00903DBE"/>
    <w:rPr>
      <w:rFonts w:cs="Times New Roman"/>
    </w:rPr>
  </w:style>
  <w:style w:type="character" w:customStyle="1" w:styleId="StyleStyle49pt10Char">
    <w:name w:val="Style Style4 + 9 pt10 Char"/>
    <w:basedOn w:val="Style4Char"/>
    <w:link w:val="StyleStyle49pt10"/>
    <w:rsid w:val="00903DB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03DBE"/>
    <w:rPr>
      <w:rFonts w:cs="Times New Roman"/>
      <w:b/>
      <w:bCs/>
    </w:rPr>
  </w:style>
  <w:style w:type="character" w:customStyle="1" w:styleId="StyleStyle49ptBold7Char">
    <w:name w:val="Style Style4 + 9 pt Bold7 Char"/>
    <w:link w:val="StyleStyle49ptBold7"/>
    <w:rsid w:val="00903DB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03DBE"/>
    <w:pPr>
      <w:ind w:left="288"/>
    </w:pPr>
    <w:rPr>
      <w:rFonts w:eastAsia="Times New Roman" w:cs="Calibri"/>
      <w:u w:val="single"/>
    </w:rPr>
  </w:style>
  <w:style w:type="character" w:customStyle="1" w:styleId="NormalUnderlineChar">
    <w:name w:val="Normal Underline Char"/>
    <w:link w:val="NormalUnderline"/>
    <w:rsid w:val="00903DBE"/>
    <w:rPr>
      <w:rFonts w:ascii="Calibri" w:eastAsia="Times New Roman" w:hAnsi="Calibri" w:cs="Calibri"/>
      <w:sz w:val="22"/>
      <w:u w:val="single"/>
    </w:rPr>
  </w:style>
  <w:style w:type="character" w:customStyle="1" w:styleId="DontRead">
    <w:name w:val="Don't Read"/>
    <w:qFormat/>
    <w:rsid w:val="00903DBE"/>
    <w:rPr>
      <w:rFonts w:ascii="Times New Roman" w:hAnsi="Times New Roman"/>
      <w:sz w:val="16"/>
    </w:rPr>
  </w:style>
  <w:style w:type="paragraph" w:customStyle="1" w:styleId="Underlinestyle">
    <w:name w:val="Underline style"/>
    <w:basedOn w:val="Normal"/>
    <w:qFormat/>
    <w:rsid w:val="00903DBE"/>
    <w:rPr>
      <w:rFonts w:eastAsia="Times New Roman" w:cs="Calibri"/>
      <w:u w:val="single"/>
    </w:rPr>
  </w:style>
  <w:style w:type="character" w:customStyle="1" w:styleId="Style11ptUnderline3">
    <w:name w:val="Style 11 pt Underline3"/>
    <w:rsid w:val="00903DBE"/>
    <w:rPr>
      <w:sz w:val="20"/>
      <w:u w:val="single"/>
    </w:rPr>
  </w:style>
  <w:style w:type="character" w:customStyle="1" w:styleId="27">
    <w:name w:val="27"/>
    <w:rsid w:val="00903DBE"/>
    <w:rPr>
      <w:rFonts w:cs="Arial"/>
      <w:bCs/>
      <w:sz w:val="20"/>
      <w:u w:val="single"/>
      <w:lang w:val="en-US" w:eastAsia="en-US" w:bidi="ar-SA"/>
    </w:rPr>
  </w:style>
  <w:style w:type="character" w:customStyle="1" w:styleId="2">
    <w:name w:val="2"/>
    <w:rsid w:val="00903DBE"/>
    <w:rPr>
      <w:rFonts w:cs="Arial"/>
      <w:bCs/>
      <w:sz w:val="20"/>
      <w:u w:val="single"/>
      <w:lang w:val="en-US" w:eastAsia="en-US" w:bidi="ar-SA"/>
    </w:rPr>
  </w:style>
  <w:style w:type="character" w:customStyle="1" w:styleId="Style9ptUnderline11">
    <w:name w:val="Style 9 pt Underline11"/>
    <w:basedOn w:val="DefaultParagraphFont"/>
    <w:rsid w:val="00903DBE"/>
    <w:rPr>
      <w:sz w:val="20"/>
      <w:u w:val="single"/>
    </w:rPr>
  </w:style>
  <w:style w:type="character" w:customStyle="1" w:styleId="Style9ptBoldUnderline5">
    <w:name w:val="Style 9 pt Bold Underline5"/>
    <w:basedOn w:val="DefaultParagraphFont"/>
    <w:rsid w:val="00903DBE"/>
    <w:rPr>
      <w:b/>
      <w:bCs/>
      <w:sz w:val="20"/>
      <w:u w:val="single"/>
    </w:rPr>
  </w:style>
  <w:style w:type="character" w:customStyle="1" w:styleId="CharChar114">
    <w:name w:val="Char Char114"/>
    <w:basedOn w:val="DefaultParagraphFont"/>
    <w:rsid w:val="00903DBE"/>
    <w:rPr>
      <w:rFonts w:cs="Arial"/>
      <w:bCs/>
      <w:szCs w:val="26"/>
      <w:u w:val="single"/>
      <w:lang w:val="en-US" w:eastAsia="en-US" w:bidi="ar-SA"/>
    </w:rPr>
  </w:style>
  <w:style w:type="character" w:customStyle="1" w:styleId="CharChar113">
    <w:name w:val="Char Char113"/>
    <w:basedOn w:val="DefaultParagraphFont"/>
    <w:rsid w:val="00903DBE"/>
    <w:rPr>
      <w:rFonts w:cs="Arial"/>
      <w:bCs/>
      <w:szCs w:val="26"/>
      <w:u w:val="single"/>
      <w:lang w:val="en-US" w:eastAsia="en-US" w:bidi="ar-SA"/>
    </w:rPr>
  </w:style>
  <w:style w:type="character" w:customStyle="1" w:styleId="CharChar112">
    <w:name w:val="Char Char112"/>
    <w:basedOn w:val="DefaultParagraphFont"/>
    <w:rsid w:val="00903DBE"/>
    <w:rPr>
      <w:rFonts w:cs="Arial"/>
      <w:bCs/>
      <w:szCs w:val="26"/>
      <w:u w:val="single"/>
      <w:lang w:val="en-US" w:eastAsia="en-US" w:bidi="ar-SA"/>
    </w:rPr>
  </w:style>
  <w:style w:type="character" w:customStyle="1" w:styleId="ssl0">
    <w:name w:val="ss_l0"/>
    <w:basedOn w:val="DefaultParagraphFont"/>
    <w:rsid w:val="00903DBE"/>
  </w:style>
  <w:style w:type="character" w:customStyle="1" w:styleId="CommentSubjectChar1">
    <w:name w:val="Comment Subject Char1"/>
    <w:basedOn w:val="CommentTextChar"/>
    <w:uiPriority w:val="99"/>
    <w:semiHidden/>
    <w:rsid w:val="00903DBE"/>
    <w:rPr>
      <w:rFonts w:ascii="Calibri" w:eastAsiaTheme="minorHAnsi" w:hAnsi="Calibri" w:cs="Calibri"/>
      <w:b/>
      <w:bCs/>
      <w:sz w:val="22"/>
      <w:szCs w:val="20"/>
    </w:rPr>
  </w:style>
  <w:style w:type="paragraph" w:customStyle="1" w:styleId="WW-Default1">
    <w:name w:val="WW-Default1"/>
    <w:basedOn w:val="Normal"/>
    <w:qFormat/>
    <w:rsid w:val="00903DBE"/>
    <w:pPr>
      <w:suppressAutoHyphens/>
    </w:pPr>
    <w:rPr>
      <w:rFonts w:eastAsia="Times New Roman" w:cs="Calibri"/>
      <w:b/>
      <w:bCs/>
      <w:szCs w:val="20"/>
      <w:lang w:eastAsia="ar-SA"/>
    </w:rPr>
  </w:style>
  <w:style w:type="paragraph" w:customStyle="1" w:styleId="Normal1">
    <w:name w:val="Normal1"/>
    <w:basedOn w:val="BodyText"/>
    <w:qFormat/>
    <w:rsid w:val="00903DBE"/>
    <w:pPr>
      <w:widowControl/>
    </w:pPr>
    <w:rPr>
      <w:sz w:val="22"/>
    </w:rPr>
  </w:style>
  <w:style w:type="character" w:customStyle="1" w:styleId="zoomme">
    <w:name w:val="zoomme"/>
    <w:basedOn w:val="DefaultParagraphFont"/>
    <w:rsid w:val="00903DBE"/>
  </w:style>
  <w:style w:type="character" w:customStyle="1" w:styleId="Date1">
    <w:name w:val="Date1"/>
    <w:basedOn w:val="DefaultParagraphFont"/>
    <w:rsid w:val="00903DBE"/>
  </w:style>
  <w:style w:type="character" w:customStyle="1" w:styleId="classauthor">
    <w:name w:val="class=&quot;author&quot;"/>
    <w:basedOn w:val="DefaultParagraphFont"/>
    <w:rsid w:val="00903DBE"/>
  </w:style>
  <w:style w:type="paragraph" w:customStyle="1" w:styleId="CardStyle">
    <w:name w:val="Card Style"/>
    <w:basedOn w:val="Normal"/>
    <w:link w:val="CardStyleChar"/>
    <w:qFormat/>
    <w:rsid w:val="00903DBE"/>
    <w:rPr>
      <w:rFonts w:eastAsia="Times New Roman" w:cs="Calibri"/>
    </w:rPr>
  </w:style>
  <w:style w:type="character" w:customStyle="1" w:styleId="CharCharChar">
    <w:name w:val="Char Char Char"/>
    <w:basedOn w:val="DefaultParagraphFont"/>
    <w:rsid w:val="00903DBE"/>
    <w:rPr>
      <w:rFonts w:cs="Arial"/>
      <w:bCs/>
      <w:szCs w:val="26"/>
      <w:u w:val="single"/>
      <w:lang w:val="en-US" w:eastAsia="en-US" w:bidi="ar-SA"/>
    </w:rPr>
  </w:style>
  <w:style w:type="character" w:customStyle="1" w:styleId="BoldUnderlineChar0">
    <w:name w:val="Bold Underline Char"/>
    <w:rsid w:val="00903DBE"/>
    <w:rPr>
      <w:rFonts w:ascii="Times New Roman" w:eastAsia="Times New Roman" w:hAnsi="Times New Roman"/>
      <w:b/>
      <w:bCs/>
      <w:szCs w:val="24"/>
      <w:u w:val="single"/>
    </w:rPr>
  </w:style>
  <w:style w:type="character" w:customStyle="1" w:styleId="texto1">
    <w:name w:val="texto1"/>
    <w:rsid w:val="00903DBE"/>
  </w:style>
  <w:style w:type="character" w:customStyle="1" w:styleId="apple-style-span">
    <w:name w:val="apple-style-span"/>
    <w:rsid w:val="00903DBE"/>
  </w:style>
  <w:style w:type="paragraph" w:customStyle="1" w:styleId="citenon-bold">
    <w:name w:val="cite non-bold"/>
    <w:basedOn w:val="Normal"/>
    <w:link w:val="citenon-boldChar"/>
    <w:qFormat/>
    <w:rsid w:val="00903DB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03DB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03DBE"/>
    <w:rPr>
      <w:rFonts w:ascii="Calibri" w:eastAsia="Times New Roman" w:hAnsi="Calibri" w:cs="Arial"/>
      <w:b/>
      <w:szCs w:val="28"/>
    </w:rPr>
  </w:style>
  <w:style w:type="paragraph" w:customStyle="1" w:styleId="Style23">
    <w:name w:val="Style23"/>
    <w:basedOn w:val="Normal"/>
    <w:uiPriority w:val="99"/>
    <w:qFormat/>
    <w:rsid w:val="00903DBE"/>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03DBE"/>
    <w:rPr>
      <w:rFonts w:ascii="Calibri" w:eastAsia="Times New Roman" w:hAnsi="Calibri" w:cs="Calibri"/>
      <w:sz w:val="22"/>
      <w:lang w:bidi="en-US"/>
    </w:rPr>
  </w:style>
  <w:style w:type="character" w:customStyle="1" w:styleId="gray">
    <w:name w:val="gray"/>
    <w:basedOn w:val="DefaultParagraphFont"/>
    <w:rsid w:val="00903DBE"/>
  </w:style>
  <w:style w:type="paragraph" w:customStyle="1" w:styleId="Tagtemplate">
    <w:name w:val="Tagtemplate"/>
    <w:basedOn w:val="Normal"/>
    <w:link w:val="TagtemplateChar"/>
    <w:autoRedefine/>
    <w:qFormat/>
    <w:rsid w:val="00903DBE"/>
    <w:pPr>
      <w:keepNext/>
      <w:keepLines/>
    </w:pPr>
    <w:rPr>
      <w:rFonts w:eastAsia="Calibri" w:cs="Calibri"/>
      <w:b/>
    </w:rPr>
  </w:style>
  <w:style w:type="character" w:customStyle="1" w:styleId="TagtemplateChar">
    <w:name w:val="Tagtemplate Char"/>
    <w:basedOn w:val="DefaultParagraphFont"/>
    <w:link w:val="Tagtemplate"/>
    <w:rsid w:val="00903DBE"/>
    <w:rPr>
      <w:rFonts w:ascii="Calibri" w:eastAsia="Calibri" w:hAnsi="Calibri" w:cs="Calibri"/>
      <w:b/>
      <w:sz w:val="22"/>
    </w:rPr>
  </w:style>
  <w:style w:type="character" w:customStyle="1" w:styleId="Styleunderline11ptBorderSinglesolidlineAuto05p">
    <w:name w:val="Style underline + 11 pt Border: : (Single solid line Auto  0.5 p..."/>
    <w:rsid w:val="00903DBE"/>
    <w:rPr>
      <w:sz w:val="20"/>
      <w:u w:val="single"/>
      <w:bdr w:val="single" w:sz="4" w:space="0" w:color="auto"/>
    </w:rPr>
  </w:style>
  <w:style w:type="paragraph" w:customStyle="1" w:styleId="Citation-FirstLine">
    <w:name w:val="Citation - First Line"/>
    <w:basedOn w:val="Normal"/>
    <w:next w:val="Normal"/>
    <w:autoRedefine/>
    <w:qFormat/>
    <w:rsid w:val="00903DBE"/>
    <w:pPr>
      <w:spacing w:line="240" w:lineRule="atLeast"/>
      <w:jc w:val="both"/>
    </w:pPr>
    <w:rPr>
      <w:rFonts w:ascii="Book Antiqua" w:eastAsia="Times New Roman" w:hAnsi="Book Antiqua" w:cs="Calibri"/>
    </w:rPr>
  </w:style>
  <w:style w:type="character" w:customStyle="1" w:styleId="CardText-Underlined">
    <w:name w:val="Card Text - Underlined"/>
    <w:rsid w:val="00903DBE"/>
    <w:rPr>
      <w:b/>
      <w:sz w:val="20"/>
      <w:u w:val="single"/>
    </w:rPr>
  </w:style>
  <w:style w:type="paragraph" w:customStyle="1" w:styleId="Citation-Complete">
    <w:name w:val="Citation - Complete"/>
    <w:basedOn w:val="Normal"/>
    <w:next w:val="Normal"/>
    <w:link w:val="Citation-CompleteChar"/>
    <w:autoRedefine/>
    <w:qFormat/>
    <w:rsid w:val="00903DB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903DBE"/>
    <w:rPr>
      <w:rFonts w:ascii="Book Antiqua" w:eastAsia="Times New Roman" w:hAnsi="Book Antiqua" w:cs="Calibri"/>
      <w:sz w:val="22"/>
    </w:rPr>
  </w:style>
  <w:style w:type="character" w:customStyle="1" w:styleId="MicroTextChar">
    <w:name w:val="MicroText Char"/>
    <w:link w:val="MicroText"/>
    <w:rsid w:val="00903DBE"/>
    <w:rPr>
      <w:rFonts w:ascii="Arial Narrow" w:hAnsi="Arial Narrow"/>
      <w:sz w:val="12"/>
    </w:rPr>
  </w:style>
  <w:style w:type="paragraph" w:customStyle="1" w:styleId="TagCite">
    <w:name w:val="Tag/Cite"/>
    <w:basedOn w:val="Normal"/>
    <w:qFormat/>
    <w:rsid w:val="00903DBE"/>
    <w:rPr>
      <w:rFonts w:eastAsia="Times New Roman" w:cs="Calibri"/>
      <w:b/>
    </w:rPr>
  </w:style>
  <w:style w:type="character" w:customStyle="1" w:styleId="BoldandUnderlineChar">
    <w:name w:val="Bold and Underline Char"/>
    <w:basedOn w:val="DefaultParagraphFont"/>
    <w:link w:val="BoldandUnderline"/>
    <w:locked/>
    <w:rsid w:val="00903DBE"/>
    <w:rPr>
      <w:b/>
      <w:u w:val="single"/>
    </w:rPr>
  </w:style>
  <w:style w:type="paragraph" w:customStyle="1" w:styleId="BoldandUnderline">
    <w:name w:val="Bold and Underline"/>
    <w:basedOn w:val="Normal"/>
    <w:link w:val="BoldandUnderlineChar"/>
    <w:qFormat/>
    <w:rsid w:val="00903DBE"/>
    <w:rPr>
      <w:rFonts w:asciiTheme="minorHAnsi" w:hAnsiTheme="minorHAnsi"/>
      <w:b/>
      <w:sz w:val="24"/>
      <w:u w:val="single"/>
    </w:rPr>
  </w:style>
  <w:style w:type="character" w:customStyle="1" w:styleId="hdr">
    <w:name w:val="hdr"/>
    <w:basedOn w:val="DefaultParagraphFont"/>
    <w:rsid w:val="00903DBE"/>
  </w:style>
  <w:style w:type="paragraph" w:customStyle="1" w:styleId="StyleStyle49ptBold3">
    <w:name w:val="Style Style4 + 9 pt Bold3"/>
    <w:basedOn w:val="Style4"/>
    <w:link w:val="StyleStyle49ptBold3Char"/>
    <w:qFormat/>
    <w:rsid w:val="00903DBE"/>
    <w:rPr>
      <w:rFonts w:cs="Times New Roman"/>
      <w:b/>
      <w:bCs/>
    </w:rPr>
  </w:style>
  <w:style w:type="character" w:customStyle="1" w:styleId="StyleStyle49ptBold3Char">
    <w:name w:val="Style Style4 + 9 pt Bold3 Char"/>
    <w:basedOn w:val="Style4Char"/>
    <w:link w:val="StyleStyle49ptBold3"/>
    <w:rsid w:val="00903DBE"/>
    <w:rPr>
      <w:rFonts w:ascii="Calibri" w:eastAsia="Times New Roman" w:hAnsi="Calibri" w:cs="Times New Roman"/>
      <w:b/>
      <w:bCs/>
      <w:sz w:val="22"/>
      <w:u w:val="single"/>
    </w:rPr>
  </w:style>
  <w:style w:type="character" w:customStyle="1" w:styleId="Style9ptUnderline6">
    <w:name w:val="Style 9 pt Underline6"/>
    <w:basedOn w:val="DefaultParagraphFont"/>
    <w:rsid w:val="00903DBE"/>
    <w:rPr>
      <w:sz w:val="20"/>
      <w:u w:val="single"/>
    </w:rPr>
  </w:style>
  <w:style w:type="character" w:customStyle="1" w:styleId="ct-with-fmlt">
    <w:name w:val="ct-with-fmlt"/>
    <w:basedOn w:val="DefaultParagraphFont"/>
    <w:rsid w:val="00903DB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903DBE"/>
    <w:rPr>
      <w:rFonts w:ascii="Arial" w:hAnsi="Arial" w:cs="Arial" w:hint="default"/>
      <w:b w:val="0"/>
      <w:bCs w:val="0"/>
      <w:sz w:val="20"/>
      <w:u w:val="single"/>
    </w:rPr>
  </w:style>
  <w:style w:type="paragraph" w:customStyle="1" w:styleId="TagText">
    <w:name w:val="TagText"/>
    <w:basedOn w:val="Normal"/>
    <w:uiPriority w:val="99"/>
    <w:qFormat/>
    <w:rsid w:val="00903DBE"/>
    <w:rPr>
      <w:rFonts w:cs="Calibri"/>
      <w:b/>
    </w:rPr>
  </w:style>
  <w:style w:type="paragraph" w:customStyle="1" w:styleId="StyleStyle49pt">
    <w:name w:val="Style Style4 + 9 pt"/>
    <w:basedOn w:val="Normal"/>
    <w:link w:val="StyleStyle49ptChar"/>
    <w:qFormat/>
    <w:rsid w:val="00903DBE"/>
    <w:rPr>
      <w:rFonts w:eastAsia="Times New Roman" w:cs="Calibri"/>
      <w:u w:val="single"/>
    </w:rPr>
  </w:style>
  <w:style w:type="character" w:customStyle="1" w:styleId="StyleStyle49ptChar">
    <w:name w:val="Style Style4 + 9 pt Char"/>
    <w:basedOn w:val="DefaultParagraphFont"/>
    <w:link w:val="StyleStyle49pt"/>
    <w:rsid w:val="00903DB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903DBE"/>
    <w:rPr>
      <w:rFonts w:eastAsia="Times New Roman" w:cs="Calibri"/>
      <w:b/>
      <w:bCs/>
      <w:u w:val="single"/>
    </w:rPr>
  </w:style>
  <w:style w:type="character" w:customStyle="1" w:styleId="StyleStyle49ptBoldChar">
    <w:name w:val="Style Style4 + 9 pt Bold Char"/>
    <w:basedOn w:val="DefaultParagraphFont"/>
    <w:link w:val="StyleStyle49ptBold"/>
    <w:rsid w:val="00903DB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903DBE"/>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903DB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903DB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03DBE"/>
    <w:rPr>
      <w:rFonts w:ascii="Arial" w:eastAsia="Times New Roman" w:hAnsi="Arial" w:cs="Arial"/>
      <w:b/>
      <w:bCs/>
      <w:sz w:val="22"/>
      <w:u w:val="single"/>
    </w:rPr>
  </w:style>
  <w:style w:type="paragraph" w:customStyle="1" w:styleId="StyleUnderlined11pt">
    <w:name w:val="Style Underlined + 11 pt"/>
    <w:link w:val="StyleUnderlined11ptChar"/>
    <w:qFormat/>
    <w:rsid w:val="00903DB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03DBE"/>
    <w:rPr>
      <w:rFonts w:ascii="Arial" w:eastAsia="Times New Roman" w:hAnsi="Arial" w:cs="Arial"/>
      <w:sz w:val="22"/>
      <w:u w:val="single"/>
    </w:rPr>
  </w:style>
  <w:style w:type="character" w:customStyle="1" w:styleId="newscontent">
    <w:name w:val="newscontent"/>
    <w:rsid w:val="00903DBE"/>
  </w:style>
  <w:style w:type="character" w:customStyle="1" w:styleId="StyleUnderlinePatternClearYellow">
    <w:name w:val="Style Underline Pattern: Clear (Yellow)"/>
    <w:basedOn w:val="DefaultParagraphFont"/>
    <w:rsid w:val="00903DBE"/>
    <w:rPr>
      <w:u w:val="single"/>
      <w:shd w:val="clear" w:color="auto" w:fill="00FF00"/>
    </w:rPr>
  </w:style>
  <w:style w:type="paragraph" w:customStyle="1" w:styleId="StyleUnderlineChar11pt3">
    <w:name w:val="Style Underline Char + 11 pt3"/>
    <w:link w:val="StyleUnderlineChar11pt3Char"/>
    <w:qFormat/>
    <w:rsid w:val="00903DB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03DB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03DBE"/>
    <w:rPr>
      <w:b w:val="0"/>
      <w:bCs/>
      <w:u w:val="single"/>
    </w:rPr>
  </w:style>
  <w:style w:type="character" w:customStyle="1" w:styleId="date-display-single">
    <w:name w:val="date-display-single"/>
    <w:basedOn w:val="DefaultParagraphFont"/>
    <w:rsid w:val="00903DBE"/>
  </w:style>
  <w:style w:type="character" w:customStyle="1" w:styleId="CommentTextChar1">
    <w:name w:val="Comment Text Char1"/>
    <w:basedOn w:val="DefaultParagraphFont"/>
    <w:uiPriority w:val="99"/>
    <w:rsid w:val="00903DB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03DBE"/>
    <w:rPr>
      <w:rFonts w:ascii="Times New Roman" w:hAnsi="Times New Roman" w:cs="Times New Roman"/>
      <w:sz w:val="20"/>
    </w:rPr>
  </w:style>
  <w:style w:type="paragraph" w:customStyle="1" w:styleId="Cite2">
    <w:name w:val="Cite 2"/>
    <w:basedOn w:val="Normal"/>
    <w:qFormat/>
    <w:rsid w:val="00903DBE"/>
    <w:rPr>
      <w:rFonts w:eastAsia="MS Mincho" w:cs="Calibri"/>
      <w:b/>
      <w:u w:val="single"/>
    </w:rPr>
  </w:style>
  <w:style w:type="character" w:customStyle="1" w:styleId="StyleunderlineBold">
    <w:name w:val="Style underline + Bold"/>
    <w:basedOn w:val="underline"/>
    <w:rsid w:val="00903DBE"/>
    <w:rPr>
      <w:rFonts w:ascii="Times New Roman" w:hAnsi="Times New Roman" w:cs="Times New Roman"/>
      <w:bCs/>
      <w:sz w:val="20"/>
      <w:u w:val="single"/>
    </w:rPr>
  </w:style>
  <w:style w:type="paragraph" w:customStyle="1" w:styleId="cards0">
    <w:name w:val="cards"/>
    <w:basedOn w:val="Cites0"/>
    <w:qFormat/>
    <w:rsid w:val="00903DBE"/>
    <w:pPr>
      <w:widowControl/>
      <w:jc w:val="left"/>
    </w:pPr>
    <w:rPr>
      <w:szCs w:val="22"/>
    </w:rPr>
  </w:style>
  <w:style w:type="character" w:customStyle="1" w:styleId="Style10ptUnderline">
    <w:name w:val="Style 10 pt Underline"/>
    <w:basedOn w:val="DefaultParagraphFont"/>
    <w:rsid w:val="00903DBE"/>
    <w:rPr>
      <w:sz w:val="20"/>
      <w:u w:val="single"/>
    </w:rPr>
  </w:style>
  <w:style w:type="character" w:styleId="HTMLCite">
    <w:name w:val="HTML Cite"/>
    <w:uiPriority w:val="99"/>
    <w:rsid w:val="00903DBE"/>
    <w:rPr>
      <w:i/>
      <w:iCs/>
    </w:rPr>
  </w:style>
  <w:style w:type="character" w:customStyle="1" w:styleId="slug-pub-date">
    <w:name w:val="slug-pub-date"/>
    <w:basedOn w:val="DefaultParagraphFont"/>
    <w:rsid w:val="00903DBE"/>
  </w:style>
  <w:style w:type="character" w:customStyle="1" w:styleId="slug-vol">
    <w:name w:val="slug-vol"/>
    <w:basedOn w:val="DefaultParagraphFont"/>
    <w:rsid w:val="00903DBE"/>
  </w:style>
  <w:style w:type="character" w:customStyle="1" w:styleId="slug-issue">
    <w:name w:val="slug-issue"/>
    <w:basedOn w:val="DefaultParagraphFont"/>
    <w:rsid w:val="00903DBE"/>
  </w:style>
  <w:style w:type="character" w:customStyle="1" w:styleId="slug-pages">
    <w:name w:val="slug-pages"/>
    <w:basedOn w:val="DefaultParagraphFont"/>
    <w:rsid w:val="00903DB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03DBE"/>
    <w:rPr>
      <w:b/>
      <w:bCs/>
      <w:strike w:val="0"/>
      <w:dstrike w:val="0"/>
      <w:sz w:val="24"/>
      <w:u w:val="none"/>
      <w:effect w:val="none"/>
    </w:rPr>
  </w:style>
  <w:style w:type="paragraph" w:customStyle="1" w:styleId="Tag2">
    <w:name w:val="Tag2"/>
    <w:basedOn w:val="Normal"/>
    <w:autoRedefine/>
    <w:qFormat/>
    <w:rsid w:val="00903DBE"/>
    <w:pPr>
      <w:spacing w:before="120"/>
    </w:pPr>
    <w:rPr>
      <w:rFonts w:cs="Calibri"/>
      <w:b/>
      <w:sz w:val="26"/>
    </w:rPr>
  </w:style>
  <w:style w:type="character" w:customStyle="1" w:styleId="tagchar">
    <w:name w:val="tagchar"/>
    <w:basedOn w:val="DefaultParagraphFont"/>
    <w:rsid w:val="00903DBE"/>
  </w:style>
  <w:style w:type="paragraph" w:customStyle="1" w:styleId="NormalText">
    <w:name w:val="Normal Text"/>
    <w:basedOn w:val="Normal"/>
    <w:link w:val="NormalTextChar"/>
    <w:autoRedefine/>
    <w:qFormat/>
    <w:rsid w:val="00903DBE"/>
    <w:pPr>
      <w:jc w:val="both"/>
    </w:pPr>
    <w:rPr>
      <w:rFonts w:eastAsia="Times New Roman" w:cs="Calibri"/>
      <w:szCs w:val="26"/>
    </w:rPr>
  </w:style>
  <w:style w:type="character" w:customStyle="1" w:styleId="pmterms11">
    <w:name w:val="pmterms11"/>
    <w:basedOn w:val="DefaultParagraphFont"/>
    <w:rsid w:val="00903DBE"/>
    <w:rPr>
      <w:b/>
      <w:bCs/>
      <w:i w:val="0"/>
      <w:iCs w:val="0"/>
      <w:color w:val="000000"/>
    </w:rPr>
  </w:style>
  <w:style w:type="character" w:customStyle="1" w:styleId="StyleUnderlineChar9ptBold">
    <w:name w:val="Style Underline Char + 9 pt Bold"/>
    <w:basedOn w:val="DefaultParagraphFont"/>
    <w:rsid w:val="00903DBE"/>
    <w:rPr>
      <w:rFonts w:ascii="Times New Roman" w:hAnsi="Times New Roman"/>
      <w:b/>
      <w:bCs/>
      <w:sz w:val="20"/>
      <w:u w:val="single"/>
      <w:lang w:val="en-US" w:eastAsia="en-US" w:bidi="ar-SA"/>
    </w:rPr>
  </w:style>
  <w:style w:type="character" w:customStyle="1" w:styleId="Style8pt">
    <w:name w:val="Style 8 pt"/>
    <w:basedOn w:val="DefaultParagraphFont"/>
    <w:rsid w:val="00903DBE"/>
    <w:rPr>
      <w:sz w:val="20"/>
    </w:rPr>
  </w:style>
  <w:style w:type="character" w:customStyle="1" w:styleId="UnderlineChar5Char">
    <w:name w:val="Underline Char5 Char"/>
    <w:basedOn w:val="DefaultParagraphFont"/>
    <w:rsid w:val="00903DBE"/>
    <w:rPr>
      <w:szCs w:val="24"/>
      <w:u w:val="single"/>
      <w:lang w:val="en-US" w:eastAsia="en-US" w:bidi="ar-SA"/>
    </w:rPr>
  </w:style>
  <w:style w:type="character" w:customStyle="1" w:styleId="BoldandUnderlineChar2Char1">
    <w:name w:val="Bold and Underline Char2 Char1"/>
    <w:basedOn w:val="DefaultParagraphFont"/>
    <w:rsid w:val="00903DB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03DB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03DBE"/>
    <w:rPr>
      <w:szCs w:val="24"/>
      <w:u w:val="single"/>
      <w:lang w:val="en-US" w:eastAsia="en-US" w:bidi="ar-SA"/>
    </w:rPr>
  </w:style>
  <w:style w:type="paragraph" w:customStyle="1" w:styleId="Language">
    <w:name w:val="Language"/>
    <w:basedOn w:val="Normal"/>
    <w:link w:val="LanguageChar"/>
    <w:qFormat/>
    <w:rsid w:val="00903DBE"/>
    <w:rPr>
      <w:rFonts w:eastAsia="Times New Roman" w:cs="Calibri"/>
      <w:strike/>
      <w:szCs w:val="20"/>
    </w:rPr>
  </w:style>
  <w:style w:type="character" w:customStyle="1" w:styleId="LanguageChar">
    <w:name w:val="Language Char"/>
    <w:basedOn w:val="DefaultParagraphFont"/>
    <w:link w:val="Language"/>
    <w:rsid w:val="00903DBE"/>
    <w:rPr>
      <w:rFonts w:ascii="Calibri" w:eastAsia="Times New Roman" w:hAnsi="Calibri" w:cs="Calibri"/>
      <w:strike/>
      <w:sz w:val="22"/>
      <w:szCs w:val="20"/>
    </w:rPr>
  </w:style>
  <w:style w:type="paragraph" w:customStyle="1" w:styleId="UnderlineChar3">
    <w:name w:val="Underline Char3"/>
    <w:basedOn w:val="Normal"/>
    <w:link w:val="UnderlineChar3Char"/>
    <w:qFormat/>
    <w:rsid w:val="00903DBE"/>
    <w:rPr>
      <w:rFonts w:eastAsia="Times New Roman" w:cs="Calibri"/>
      <w:u w:val="single"/>
    </w:rPr>
  </w:style>
  <w:style w:type="character" w:customStyle="1" w:styleId="UnderlineChar3Char">
    <w:name w:val="Underline Char3 Char"/>
    <w:basedOn w:val="DefaultParagraphFont"/>
    <w:link w:val="UnderlineChar3"/>
    <w:rsid w:val="00903DB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903DBE"/>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903DBE"/>
    <w:rPr>
      <w:rFonts w:ascii="Calibri" w:eastAsia="Times New Roman" w:hAnsi="Calibri" w:cs="Calibri"/>
      <w:b/>
      <w:sz w:val="22"/>
      <w:u w:val="single"/>
    </w:rPr>
  </w:style>
  <w:style w:type="character" w:customStyle="1" w:styleId="UnderlineChar1">
    <w:name w:val="Underline Char1"/>
    <w:basedOn w:val="DefaultParagraphFont"/>
    <w:rsid w:val="00903DBE"/>
    <w:rPr>
      <w:szCs w:val="24"/>
      <w:u w:val="single"/>
      <w:lang w:val="en-US" w:eastAsia="en-US" w:bidi="ar-SA"/>
    </w:rPr>
  </w:style>
  <w:style w:type="character" w:customStyle="1" w:styleId="BoldandUnderlineChar1Char2Char">
    <w:name w:val="Bold and Underline Char1 Char2 Char"/>
    <w:basedOn w:val="DefaultParagraphFont"/>
    <w:rsid w:val="00903DBE"/>
    <w:rPr>
      <w:b/>
      <w:szCs w:val="24"/>
      <w:u w:val="single"/>
      <w:lang w:val="en-US" w:eastAsia="en-US" w:bidi="ar-SA"/>
    </w:rPr>
  </w:style>
  <w:style w:type="character" w:customStyle="1" w:styleId="SmalltextChar">
    <w:name w:val="Small text Char"/>
    <w:aliases w:val="Quote1 Char1"/>
    <w:link w:val="Smalltext"/>
    <w:rsid w:val="00903DBE"/>
    <w:rPr>
      <w:rFonts w:ascii="Arial Narrow" w:eastAsia="Times New Roman" w:hAnsi="Arial Narrow" w:cs="Calibri"/>
      <w:sz w:val="22"/>
    </w:rPr>
  </w:style>
  <w:style w:type="paragraph" w:customStyle="1" w:styleId="HotRoute">
    <w:name w:val="Hot Route"/>
    <w:basedOn w:val="Normal"/>
    <w:link w:val="HotRouteChar0"/>
    <w:qFormat/>
    <w:rsid w:val="00903DBE"/>
    <w:pPr>
      <w:ind w:left="144"/>
    </w:pPr>
    <w:rPr>
      <w:rFonts w:eastAsia="Times New Roman" w:cs="Calibri"/>
    </w:rPr>
  </w:style>
  <w:style w:type="paragraph" w:customStyle="1" w:styleId="Cardstyle0">
    <w:name w:val="Cardstyle"/>
    <w:basedOn w:val="Normal"/>
    <w:next w:val="Normal"/>
    <w:qFormat/>
    <w:rsid w:val="00903DBE"/>
    <w:rPr>
      <w:rFonts w:eastAsia="Times New Roman" w:cs="Calibri"/>
    </w:rPr>
  </w:style>
  <w:style w:type="character" w:customStyle="1" w:styleId="Style12ptBoldUnderline1">
    <w:name w:val="Style 12 pt Bold Underline1"/>
    <w:basedOn w:val="DefaultParagraphFont"/>
    <w:rsid w:val="00903DBE"/>
    <w:rPr>
      <w:b/>
      <w:bCs/>
      <w:sz w:val="24"/>
      <w:u w:val="single"/>
    </w:rPr>
  </w:style>
  <w:style w:type="character" w:customStyle="1" w:styleId="StyleEmphasisArial12ptBoldNotItalic">
    <w:name w:val="Style Emphasis + Arial 12 pt Bold Not Italic"/>
    <w:basedOn w:val="Emphasis"/>
    <w:rsid w:val="00903DBE"/>
    <w:rPr>
      <w:rFonts w:ascii="Arial" w:hAnsi="Arial" w:cs="Times New Roman"/>
      <w:b w:val="0"/>
      <w:bCs/>
      <w:i/>
      <w:iCs/>
      <w:sz w:val="24"/>
      <w:u w:val="single"/>
      <w:bdr w:val="single" w:sz="8" w:space="0" w:color="auto"/>
    </w:rPr>
  </w:style>
  <w:style w:type="character" w:customStyle="1" w:styleId="DebateHighlighted">
    <w:name w:val="Debate Highlighted"/>
    <w:qFormat/>
    <w:rsid w:val="00903DB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03DBE"/>
    <w:rPr>
      <w:rFonts w:ascii="SimSun" w:eastAsia="SimSun" w:hAnsi="SimSun"/>
      <w:sz w:val="15"/>
      <w:lang w:eastAsia="zh-CN"/>
    </w:rPr>
  </w:style>
  <w:style w:type="paragraph" w:customStyle="1" w:styleId="UnreadText">
    <w:name w:val="Unread Text"/>
    <w:basedOn w:val="Normal"/>
    <w:next w:val="Normal"/>
    <w:link w:val="UnreadTextChar"/>
    <w:autoRedefine/>
    <w:qFormat/>
    <w:rsid w:val="00903DBE"/>
    <w:pPr>
      <w:ind w:left="360"/>
    </w:pPr>
    <w:rPr>
      <w:rFonts w:ascii="SimSun" w:eastAsia="SimSun" w:hAnsi="SimSun"/>
      <w:sz w:val="15"/>
      <w:lang w:eastAsia="zh-CN"/>
    </w:rPr>
  </w:style>
  <w:style w:type="paragraph" w:customStyle="1" w:styleId="AuthorDate">
    <w:name w:val="AuthorDate"/>
    <w:next w:val="Normal"/>
    <w:link w:val="AuthorDateChar"/>
    <w:qFormat/>
    <w:rsid w:val="00903DB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03DB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03DB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03DBE"/>
    <w:rPr>
      <w:rFonts w:ascii="Times New Roman" w:hAnsi="Times New Roman"/>
      <w:sz w:val="20"/>
      <w:u w:val="single"/>
      <w:bdr w:val="none" w:sz="0" w:space="0" w:color="auto"/>
      <w:shd w:val="clear" w:color="auto" w:fill="C0C0C0"/>
    </w:rPr>
  </w:style>
  <w:style w:type="character" w:customStyle="1" w:styleId="smallChar">
    <w:name w:val="small Char"/>
    <w:rsid w:val="00903DBE"/>
    <w:rPr>
      <w:rFonts w:ascii="Calibri" w:eastAsia="Calibri" w:hAnsi="Calibri" w:cs="Calibri"/>
      <w:sz w:val="16"/>
      <w:szCs w:val="20"/>
      <w:lang w:val="x-none" w:eastAsia="x-none"/>
    </w:rPr>
  </w:style>
  <w:style w:type="paragraph" w:customStyle="1" w:styleId="HotRoute0">
    <w:name w:val="Hot Route!"/>
    <w:basedOn w:val="Normal"/>
    <w:qFormat/>
    <w:rsid w:val="00903DBE"/>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903DBE"/>
    <w:rPr>
      <w:rFonts w:ascii="Times New Roman" w:hAnsi="Times New Roman" w:cs="Times New Roman"/>
      <w:sz w:val="16"/>
      <w:szCs w:val="16"/>
    </w:rPr>
  </w:style>
  <w:style w:type="character" w:customStyle="1" w:styleId="BodyText2Char1">
    <w:name w:val="Body Text 2 Char1"/>
    <w:basedOn w:val="DefaultParagraphFont"/>
    <w:semiHidden/>
    <w:rsid w:val="00903DBE"/>
    <w:rPr>
      <w:rFonts w:ascii="Times New Roman" w:hAnsi="Times New Roman" w:cs="Times New Roman"/>
      <w:sz w:val="20"/>
    </w:rPr>
  </w:style>
  <w:style w:type="character" w:customStyle="1" w:styleId="Heading2Char1CharCharCharCharCharC">
    <w:name w:val="Heading 2 Char1 Char Char Char Char Char C"/>
    <w:rsid w:val="00903DBE"/>
    <w:rPr>
      <w:rFonts w:cs="Arial"/>
      <w:b/>
      <w:bCs/>
      <w:iCs/>
      <w:sz w:val="24"/>
      <w:szCs w:val="28"/>
      <w:lang w:val="en-US" w:eastAsia="en-US" w:bidi="ar-SA"/>
    </w:rPr>
  </w:style>
  <w:style w:type="character" w:customStyle="1" w:styleId="underline1">
    <w:name w:val="underline1"/>
    <w:basedOn w:val="DefaultParagraphFont"/>
    <w:rsid w:val="00903DBE"/>
    <w:rPr>
      <w:u w:val="single"/>
    </w:rPr>
  </w:style>
  <w:style w:type="character" w:customStyle="1" w:styleId="author0">
    <w:name w:val="author"/>
    <w:basedOn w:val="DefaultParagraphFont"/>
    <w:rsid w:val="00903DBE"/>
    <w:rPr>
      <w:rFonts w:ascii="Times New Roman" w:hAnsi="Times New Roman"/>
      <w:b/>
      <w:sz w:val="24"/>
    </w:rPr>
  </w:style>
  <w:style w:type="character" w:customStyle="1" w:styleId="FontStyle291">
    <w:name w:val="Font Style291"/>
    <w:basedOn w:val="DefaultParagraphFont"/>
    <w:uiPriority w:val="99"/>
    <w:rsid w:val="00903DB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03DB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03DBE"/>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903DBE"/>
    <w:rPr>
      <w:rFonts w:ascii="Calibri" w:eastAsia="Times New Roman" w:hAnsi="Calibri" w:cs="Calibri"/>
      <w:sz w:val="22"/>
    </w:rPr>
  </w:style>
  <w:style w:type="paragraph" w:customStyle="1" w:styleId="Cards1">
    <w:name w:val="Cards1"/>
    <w:basedOn w:val="Normal"/>
    <w:link w:val="Cards1Char"/>
    <w:qFormat/>
    <w:rsid w:val="00903DBE"/>
    <w:pPr>
      <w:ind w:left="288"/>
    </w:pPr>
    <w:rPr>
      <w:rFonts w:eastAsia="Times New Roman" w:cs="Calibri"/>
      <w:u w:val="single"/>
    </w:rPr>
  </w:style>
  <w:style w:type="character" w:customStyle="1" w:styleId="Cards1Char">
    <w:name w:val="Cards1 Char"/>
    <w:basedOn w:val="DefaultParagraphFont"/>
    <w:link w:val="Cards1"/>
    <w:rsid w:val="00903DB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903DB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03DBE"/>
    <w:rPr>
      <w:rFonts w:ascii="Arial" w:eastAsia="Calibri" w:hAnsi="Arial" w:cs="Arial"/>
      <w:sz w:val="22"/>
      <w:szCs w:val="22"/>
      <w:u w:val="single"/>
    </w:rPr>
  </w:style>
  <w:style w:type="character" w:customStyle="1" w:styleId="EmphasizeThis">
    <w:name w:val="EmphasizeThis"/>
    <w:rsid w:val="00903DBE"/>
    <w:rPr>
      <w:rFonts w:ascii="Georgia" w:hAnsi="Georgia"/>
      <w:b/>
      <w:iCs/>
      <w:sz w:val="24"/>
      <w:u w:val="thick"/>
    </w:rPr>
  </w:style>
  <w:style w:type="paragraph" w:customStyle="1" w:styleId="Stylecard8pt">
    <w:name w:val="Style card + 8 pt"/>
    <w:basedOn w:val="Normal"/>
    <w:link w:val="Stylecard8ptChar"/>
    <w:qFormat/>
    <w:rsid w:val="00903DB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903DBE"/>
    <w:rPr>
      <w:rFonts w:ascii="Georgia" w:hAnsi="Georgia" w:cs="Calibri"/>
      <w:color w:val="000000"/>
      <w:sz w:val="22"/>
      <w:lang w:eastAsia="ar-SA"/>
    </w:rPr>
  </w:style>
  <w:style w:type="character" w:customStyle="1" w:styleId="bhl">
    <w:name w:val="bhl"/>
    <w:basedOn w:val="DefaultParagraphFont"/>
    <w:rsid w:val="00903DBE"/>
  </w:style>
  <w:style w:type="paragraph" w:customStyle="1" w:styleId="TagGA11">
    <w:name w:val="Tag GA 11"/>
    <w:basedOn w:val="TOC1"/>
    <w:qFormat/>
    <w:rsid w:val="00903DBE"/>
    <w:pPr>
      <w:spacing w:before="0" w:after="160"/>
    </w:pPr>
    <w:rPr>
      <w:rFonts w:ascii="Georgia" w:eastAsia="Calibri" w:hAnsi="Georgia"/>
      <w:u w:val="none"/>
      <w:lang w:bidi="ar-SA"/>
    </w:rPr>
  </w:style>
  <w:style w:type="paragraph" w:customStyle="1" w:styleId="CiteCard">
    <w:name w:val="Cite/Card"/>
    <w:basedOn w:val="TOC2"/>
    <w:qFormat/>
    <w:rsid w:val="00903DB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903DB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903DBE"/>
    <w:rPr>
      <w:rFonts w:ascii="Tahoma" w:hAnsi="Tahoma" w:cs="Tahoma"/>
      <w:sz w:val="16"/>
      <w:szCs w:val="16"/>
    </w:rPr>
  </w:style>
  <w:style w:type="character" w:customStyle="1" w:styleId="addmd">
    <w:name w:val="addmd"/>
    <w:basedOn w:val="DefaultParagraphFont"/>
    <w:rsid w:val="00903DB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03DBE"/>
    <w:rPr>
      <w:rFonts w:ascii="Arial" w:hAnsi="Arial"/>
      <w:b/>
      <w:sz w:val="26"/>
    </w:rPr>
  </w:style>
  <w:style w:type="paragraph" w:styleId="FootnoteText">
    <w:name w:val="footnote text"/>
    <w:basedOn w:val="Normal"/>
    <w:link w:val="FootnoteTextChar"/>
    <w:unhideWhenUsed/>
    <w:rsid w:val="00903DBE"/>
    <w:rPr>
      <w:rFonts w:ascii="Georgia" w:eastAsia="Calibri" w:hAnsi="Georgia" w:cs="Calibri"/>
      <w:szCs w:val="20"/>
      <w:lang w:eastAsia="zh-CN"/>
    </w:rPr>
  </w:style>
  <w:style w:type="character" w:customStyle="1" w:styleId="FootnoteTextChar">
    <w:name w:val="Footnote Text Char"/>
    <w:basedOn w:val="DefaultParagraphFont"/>
    <w:link w:val="FootnoteText"/>
    <w:rsid w:val="00903DBE"/>
    <w:rPr>
      <w:rFonts w:ascii="Georgia" w:eastAsia="Calibri" w:hAnsi="Georgia" w:cs="Calibri"/>
      <w:sz w:val="22"/>
      <w:szCs w:val="20"/>
      <w:lang w:eastAsia="zh-CN"/>
    </w:rPr>
  </w:style>
  <w:style w:type="character" w:customStyle="1" w:styleId="UnderlinedTextCharChar">
    <w:name w:val="Underlined Text Char Char"/>
    <w:basedOn w:val="DefaultParagraphFont"/>
    <w:rsid w:val="00903DBE"/>
    <w:rPr>
      <w:rFonts w:cs="Arial"/>
      <w:bCs/>
      <w:noProof w:val="0"/>
      <w:szCs w:val="26"/>
      <w:u w:val="single"/>
      <w:lang w:val="en-US" w:eastAsia="en-US" w:bidi="ar-SA"/>
    </w:rPr>
  </w:style>
  <w:style w:type="character" w:customStyle="1" w:styleId="StyleTimesNewRoman12ptBold">
    <w:name w:val="Style Times New Roman 12 pt Bold"/>
    <w:rsid w:val="00903DBE"/>
    <w:rPr>
      <w:b/>
      <w:bCs/>
      <w:sz w:val="24"/>
    </w:rPr>
  </w:style>
  <w:style w:type="character" w:customStyle="1" w:styleId="CardText1Char">
    <w:name w:val="Card Text 1 Char"/>
    <w:rsid w:val="00903DBE"/>
    <w:rPr>
      <w:rFonts w:ascii="Georgia" w:hAnsi="Georgia"/>
      <w:color w:val="000000"/>
      <w:sz w:val="22"/>
      <w:szCs w:val="22"/>
      <w:u w:val="single"/>
    </w:rPr>
  </w:style>
  <w:style w:type="character" w:customStyle="1" w:styleId="BoldUnderlining">
    <w:name w:val="Bold Underlining"/>
    <w:rsid w:val="00903DBE"/>
    <w:rPr>
      <w:u w:val="single"/>
    </w:rPr>
  </w:style>
  <w:style w:type="character" w:customStyle="1" w:styleId="Intemphasis">
    <w:name w:val="Intemphasis"/>
    <w:uiPriority w:val="1"/>
    <w:qFormat/>
    <w:rsid w:val="00903DB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03DBE"/>
    <w:pPr>
      <w:ind w:left="288" w:right="288"/>
    </w:pPr>
    <w:rPr>
      <w:rFonts w:cs="Calibri"/>
      <w:szCs w:val="16"/>
    </w:rPr>
  </w:style>
  <w:style w:type="character" w:customStyle="1" w:styleId="cardtextChar2">
    <w:name w:val="cardtext Char"/>
    <w:basedOn w:val="DefaultParagraphFont"/>
    <w:link w:val="cardtext0"/>
    <w:rsid w:val="00903DBE"/>
    <w:rPr>
      <w:rFonts w:ascii="Calibri" w:hAnsi="Calibri" w:cs="Calibri"/>
      <w:sz w:val="22"/>
      <w:szCs w:val="16"/>
    </w:rPr>
  </w:style>
  <w:style w:type="character" w:customStyle="1" w:styleId="BoldUnderlineChar1">
    <w:name w:val="BoldUnderline Char1"/>
    <w:rsid w:val="00903DB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03DBE"/>
    <w:pPr>
      <w:spacing w:after="200"/>
      <w:contextualSpacing/>
    </w:pPr>
    <w:rPr>
      <w:rFonts w:eastAsia="Calibri" w:cs="Calibri"/>
      <w:u w:val="single"/>
    </w:rPr>
  </w:style>
  <w:style w:type="character" w:customStyle="1" w:styleId="UnderlinedCardTextChar">
    <w:name w:val="Underlined Card Text Char"/>
    <w:link w:val="UnderlinedCardText"/>
    <w:rsid w:val="00903DBE"/>
    <w:rPr>
      <w:rFonts w:ascii="Calibri" w:eastAsia="Calibri" w:hAnsi="Calibri" w:cs="Calibri"/>
      <w:sz w:val="22"/>
      <w:u w:val="single"/>
    </w:rPr>
  </w:style>
  <w:style w:type="character" w:customStyle="1" w:styleId="Hyperlink6">
    <w:name w:val="Hyperlink6"/>
    <w:basedOn w:val="DefaultParagraphFont"/>
    <w:rsid w:val="00903DBE"/>
    <w:rPr>
      <w:color w:val="3300CC"/>
      <w:u w:val="single"/>
    </w:rPr>
  </w:style>
  <w:style w:type="paragraph" w:customStyle="1" w:styleId="Tag12">
    <w:name w:val="Tag12"/>
    <w:basedOn w:val="Normal"/>
    <w:qFormat/>
    <w:rsid w:val="00903DBE"/>
    <w:pPr>
      <w:contextualSpacing/>
    </w:pPr>
    <w:rPr>
      <w:rFonts w:eastAsia="Cambria" w:cs="Calibri"/>
      <w:b/>
    </w:rPr>
  </w:style>
  <w:style w:type="paragraph" w:customStyle="1" w:styleId="Shrink8">
    <w:name w:val="Shrink8"/>
    <w:basedOn w:val="Normal"/>
    <w:qFormat/>
    <w:rsid w:val="00903DBE"/>
    <w:rPr>
      <w:rFonts w:eastAsia="Cambria" w:cs="Calibri"/>
    </w:rPr>
  </w:style>
  <w:style w:type="character" w:customStyle="1" w:styleId="highlight2">
    <w:name w:val="highlight2"/>
    <w:rsid w:val="00903DBE"/>
    <w:rPr>
      <w:rFonts w:ascii="Arial" w:hAnsi="Arial"/>
      <w:b/>
      <w:sz w:val="19"/>
      <w:u w:val="thick"/>
      <w:bdr w:val="none" w:sz="0" w:space="0" w:color="auto"/>
      <w:shd w:val="clear" w:color="auto" w:fill="auto"/>
    </w:rPr>
  </w:style>
  <w:style w:type="character" w:customStyle="1" w:styleId="citation">
    <w:name w:val="citation"/>
    <w:basedOn w:val="DefaultParagraphFont"/>
    <w:rsid w:val="00903DBE"/>
  </w:style>
  <w:style w:type="paragraph" w:customStyle="1" w:styleId="UnderlineText">
    <w:name w:val="Underline Text"/>
    <w:basedOn w:val="Normal"/>
    <w:link w:val="UnderlineTextChar"/>
    <w:qFormat/>
    <w:rsid w:val="00903DBE"/>
    <w:pPr>
      <w:ind w:left="288"/>
    </w:pPr>
    <w:rPr>
      <w:rFonts w:eastAsia="Times New Roman" w:cs="Calibri"/>
      <w:u w:val="single"/>
    </w:rPr>
  </w:style>
  <w:style w:type="character" w:customStyle="1" w:styleId="UnderlineTextChar">
    <w:name w:val="Underline Text Char"/>
    <w:basedOn w:val="DefaultParagraphFont"/>
    <w:link w:val="UnderlineText"/>
    <w:rsid w:val="00903DBE"/>
    <w:rPr>
      <w:rFonts w:ascii="Calibri" w:eastAsia="Times New Roman" w:hAnsi="Calibri" w:cs="Calibri"/>
      <w:sz w:val="22"/>
      <w:u w:val="single"/>
    </w:rPr>
  </w:style>
  <w:style w:type="character" w:customStyle="1" w:styleId="il">
    <w:name w:val="il"/>
    <w:basedOn w:val="DefaultParagraphFont"/>
    <w:rsid w:val="00903DBE"/>
  </w:style>
  <w:style w:type="character" w:customStyle="1" w:styleId="commentstext">
    <w:name w:val="comments_text"/>
    <w:uiPriority w:val="99"/>
    <w:rsid w:val="00903DBE"/>
    <w:rPr>
      <w:rFonts w:cs="Times New Roman"/>
    </w:rPr>
  </w:style>
  <w:style w:type="paragraph" w:customStyle="1" w:styleId="Heading42">
    <w:name w:val="Heading 42"/>
    <w:basedOn w:val="Normal"/>
    <w:qFormat/>
    <w:rsid w:val="00903DBE"/>
    <w:rPr>
      <w:rFonts w:eastAsia="Times New Roman" w:cs="Calibri"/>
    </w:rPr>
  </w:style>
  <w:style w:type="paragraph" w:customStyle="1" w:styleId="DebateNormal">
    <w:name w:val="DebateNormal"/>
    <w:basedOn w:val="Normal"/>
    <w:link w:val="DebateNormalChar"/>
    <w:qFormat/>
    <w:rsid w:val="00903DBE"/>
    <w:pPr>
      <w:spacing w:line="276" w:lineRule="auto"/>
    </w:pPr>
    <w:rPr>
      <w:rFonts w:eastAsia="Calibri" w:cs="Calibri"/>
      <w:szCs w:val="20"/>
    </w:rPr>
  </w:style>
  <w:style w:type="character" w:customStyle="1" w:styleId="DebateNormalChar">
    <w:name w:val="DebateNormal Char"/>
    <w:basedOn w:val="DefaultParagraphFont"/>
    <w:link w:val="DebateNormal"/>
    <w:rsid w:val="00903DBE"/>
    <w:rPr>
      <w:rFonts w:ascii="Calibri" w:eastAsia="Calibri" w:hAnsi="Calibri" w:cs="Calibri"/>
      <w:sz w:val="22"/>
      <w:szCs w:val="20"/>
    </w:rPr>
  </w:style>
  <w:style w:type="paragraph" w:customStyle="1" w:styleId="DebateEmphasis">
    <w:name w:val="DebateEmphasis"/>
    <w:basedOn w:val="Normal"/>
    <w:link w:val="DebateEmphasisChar"/>
    <w:qFormat/>
    <w:rsid w:val="00903DBE"/>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903DBE"/>
    <w:rPr>
      <w:rFonts w:ascii="Calibri" w:eastAsia="Calibri" w:hAnsi="Calibri" w:cs="Calibri"/>
      <w:b/>
      <w:sz w:val="22"/>
      <w:szCs w:val="20"/>
      <w:u w:val="single"/>
    </w:rPr>
  </w:style>
  <w:style w:type="paragraph" w:customStyle="1" w:styleId="NormalCite">
    <w:name w:val="NormalCite"/>
    <w:link w:val="NormalCiteChar"/>
    <w:qFormat/>
    <w:rsid w:val="00903DB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03DBE"/>
    <w:rPr>
      <w:rFonts w:ascii="Times New Roman" w:eastAsiaTheme="minorHAnsi" w:hAnsi="Times New Roman" w:cs="Times New Roman"/>
      <w:sz w:val="18"/>
      <w:szCs w:val="22"/>
    </w:rPr>
  </w:style>
  <w:style w:type="character" w:customStyle="1" w:styleId="articletext">
    <w:name w:val="articletext"/>
    <w:basedOn w:val="DefaultParagraphFont"/>
    <w:rsid w:val="00903DBE"/>
  </w:style>
  <w:style w:type="character" w:customStyle="1" w:styleId="grey10">
    <w:name w:val="grey10"/>
    <w:basedOn w:val="DefaultParagraphFont"/>
    <w:rsid w:val="00903DBE"/>
  </w:style>
  <w:style w:type="character" w:customStyle="1" w:styleId="navy13bd">
    <w:name w:val="navy13bd"/>
    <w:basedOn w:val="DefaultParagraphFont"/>
    <w:rsid w:val="00903DBE"/>
  </w:style>
  <w:style w:type="character" w:customStyle="1" w:styleId="Style9ptUnderline2">
    <w:name w:val="Style 9 pt Underline2"/>
    <w:basedOn w:val="DefaultParagraphFont"/>
    <w:rsid w:val="00903DBE"/>
    <w:rPr>
      <w:sz w:val="20"/>
      <w:u w:val="single"/>
    </w:rPr>
  </w:style>
  <w:style w:type="character" w:customStyle="1" w:styleId="Style9ptBoldUnderline1">
    <w:name w:val="Style 9 pt Bold Underline1"/>
    <w:basedOn w:val="DefaultParagraphFont"/>
    <w:rsid w:val="00903DBE"/>
    <w:rPr>
      <w:b/>
      <w:bCs/>
      <w:sz w:val="20"/>
      <w:u w:val="single"/>
    </w:rPr>
  </w:style>
  <w:style w:type="character" w:customStyle="1" w:styleId="TagsCharChar">
    <w:name w:val="Tags Char Char"/>
    <w:basedOn w:val="DefaultParagraphFont"/>
    <w:rsid w:val="00903DBE"/>
    <w:rPr>
      <w:rFonts w:eastAsia="SimSun"/>
      <w:b/>
      <w:sz w:val="24"/>
      <w:lang w:val="en-US" w:eastAsia="zh-CN" w:bidi="ar-SA"/>
    </w:rPr>
  </w:style>
  <w:style w:type="paragraph" w:customStyle="1" w:styleId="cardCharCharCharChar">
    <w:name w:val="card Char Char Char Char"/>
    <w:basedOn w:val="Normal"/>
    <w:qFormat/>
    <w:rsid w:val="00903DBE"/>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903DBE"/>
    <w:rPr>
      <w:rFonts w:ascii="Times" w:eastAsia="Times New Roman" w:hAnsi="Times" w:cs="Calibri"/>
    </w:rPr>
  </w:style>
  <w:style w:type="paragraph" w:customStyle="1" w:styleId="CARD">
    <w:name w:val="CARD"/>
    <w:basedOn w:val="Normal"/>
    <w:link w:val="CARDChar0"/>
    <w:qFormat/>
    <w:rsid w:val="00903DBE"/>
    <w:rPr>
      <w:rFonts w:eastAsia="Times New Roman" w:cs="Calibri"/>
      <w:u w:val="single"/>
    </w:rPr>
  </w:style>
  <w:style w:type="character" w:customStyle="1" w:styleId="CARDChar0">
    <w:name w:val="CARD Char"/>
    <w:basedOn w:val="DefaultParagraphFont"/>
    <w:link w:val="CARD"/>
    <w:rsid w:val="00903DBE"/>
    <w:rPr>
      <w:rFonts w:ascii="Calibri" w:eastAsia="Times New Roman" w:hAnsi="Calibri" w:cs="Calibri"/>
      <w:sz w:val="22"/>
      <w:u w:val="single"/>
    </w:rPr>
  </w:style>
  <w:style w:type="paragraph" w:customStyle="1" w:styleId="Normal2">
    <w:name w:val="Normal2"/>
    <w:basedOn w:val="Normal"/>
    <w:qFormat/>
    <w:rsid w:val="00903DBE"/>
    <w:rPr>
      <w:rFonts w:eastAsia="Times New Roman" w:cs="Calibri"/>
    </w:rPr>
  </w:style>
  <w:style w:type="character" w:customStyle="1" w:styleId="Style11ptThickunderline">
    <w:name w:val="Style 11 pt Thick underline"/>
    <w:rsid w:val="00903DBE"/>
    <w:rPr>
      <w:rFonts w:ascii="Times New Roman" w:hAnsi="Times New Roman"/>
      <w:sz w:val="20"/>
      <w:u w:val="single"/>
    </w:rPr>
  </w:style>
  <w:style w:type="character" w:customStyle="1" w:styleId="Style11ptBoldThickunderline">
    <w:name w:val="Style 11 pt Bold Thick underline"/>
    <w:rsid w:val="00903DBE"/>
    <w:rPr>
      <w:rFonts w:ascii="Times New Roman" w:hAnsi="Times New Roman"/>
      <w:b/>
      <w:bCs/>
      <w:sz w:val="20"/>
      <w:u w:val="single"/>
    </w:rPr>
  </w:style>
  <w:style w:type="character" w:styleId="FootnoteReference">
    <w:name w:val="footnote reference"/>
    <w:unhideWhenUsed/>
    <w:rsid w:val="00903DBE"/>
    <w:rPr>
      <w:vertAlign w:val="superscript"/>
    </w:rPr>
  </w:style>
  <w:style w:type="character" w:customStyle="1" w:styleId="CharChar5">
    <w:name w:val="Char Char5"/>
    <w:rsid w:val="00903DB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03DBE"/>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903DB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903DBE"/>
    <w:rPr>
      <w:u w:val="single"/>
    </w:rPr>
  </w:style>
  <w:style w:type="character" w:customStyle="1" w:styleId="StyleUnderlineBoldIndent11ptChar">
    <w:name w:val="Style Underline + Bold Indent + 11 pt Char"/>
    <w:link w:val="StyleUnderlineBoldIndent11pt"/>
    <w:rsid w:val="00903DB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03DBE"/>
    <w:rPr>
      <w:b/>
      <w:bCs/>
      <w:u w:val="single"/>
    </w:rPr>
  </w:style>
  <w:style w:type="character" w:customStyle="1" w:styleId="StyleUnderlineBoldIndent11ptBoldChar">
    <w:name w:val="Style Underline + Bold Indent + 11 pt Bold Char"/>
    <w:link w:val="StyleUnderlineBoldIndent11ptBold"/>
    <w:rsid w:val="00903DBE"/>
    <w:rPr>
      <w:rFonts w:ascii="Calibri" w:eastAsia="Times New Roman" w:hAnsi="Calibri" w:cs="Calibri"/>
      <w:b/>
      <w:bCs/>
      <w:sz w:val="22"/>
      <w:szCs w:val="20"/>
      <w:u w:val="single"/>
    </w:rPr>
  </w:style>
  <w:style w:type="paragraph" w:customStyle="1" w:styleId="Normal20pt">
    <w:name w:val="Normal  + 20 pt"/>
    <w:basedOn w:val="Normal"/>
    <w:uiPriority w:val="6"/>
    <w:qFormat/>
    <w:rsid w:val="00903DBE"/>
    <w:rPr>
      <w:rFonts w:cs="Calibri"/>
      <w:bCs/>
      <w:u w:val="single"/>
    </w:rPr>
  </w:style>
  <w:style w:type="character" w:customStyle="1" w:styleId="StyleStyle4CharTimesNewRoman11pt">
    <w:name w:val="Style Style4 Char + Times New Roman 11 pt"/>
    <w:basedOn w:val="DefaultParagraphFont"/>
    <w:rsid w:val="00903DBE"/>
    <w:rPr>
      <w:rFonts w:ascii="Times New Roman" w:hAnsi="Times New Roman"/>
      <w:sz w:val="20"/>
      <w:szCs w:val="24"/>
      <w:u w:val="single"/>
      <w:lang w:val="en-US" w:eastAsia="en-US" w:bidi="ar-SA"/>
    </w:rPr>
  </w:style>
  <w:style w:type="paragraph" w:customStyle="1" w:styleId="author-name">
    <w:name w:val="author-name"/>
    <w:basedOn w:val="Normal"/>
    <w:qFormat/>
    <w:rsid w:val="00903DBE"/>
    <w:pPr>
      <w:spacing w:before="100" w:beforeAutospacing="1" w:after="100" w:afterAutospacing="1"/>
    </w:pPr>
    <w:rPr>
      <w:rFonts w:eastAsia="Times New Roman" w:cs="Calibri"/>
    </w:rPr>
  </w:style>
  <w:style w:type="paragraph" w:customStyle="1" w:styleId="author-credentials">
    <w:name w:val="author-credentials"/>
    <w:basedOn w:val="Normal"/>
    <w:qFormat/>
    <w:rsid w:val="00903DBE"/>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903DBE"/>
    <w:rPr>
      <w:rFonts w:ascii="Consolas" w:hAnsi="Consolas" w:cs="Consolas"/>
      <w:sz w:val="20"/>
      <w:szCs w:val="20"/>
    </w:rPr>
  </w:style>
  <w:style w:type="character" w:customStyle="1" w:styleId="StyleStyle4CharTimesNewRoman11ptBold">
    <w:name w:val="Style Style4 Char + Times New Roman 11 pt Bold"/>
    <w:basedOn w:val="DefaultParagraphFont"/>
    <w:rsid w:val="00903DB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03DBE"/>
    <w:rPr>
      <w:rFonts w:ascii="Times New Roman" w:hAnsi="Times New Roman"/>
      <w:i/>
      <w:iCs/>
      <w:sz w:val="20"/>
      <w:szCs w:val="24"/>
      <w:u w:val="single"/>
      <w:lang w:val="en-US" w:eastAsia="en-US" w:bidi="ar-SA"/>
    </w:rPr>
  </w:style>
  <w:style w:type="character" w:customStyle="1" w:styleId="headline">
    <w:name w:val="headline"/>
    <w:basedOn w:val="DefaultParagraphFont"/>
    <w:rsid w:val="00903DBE"/>
  </w:style>
  <w:style w:type="character" w:customStyle="1" w:styleId="CharChar4">
    <w:name w:val="Char Char4"/>
    <w:basedOn w:val="DefaultParagraphFont"/>
    <w:rsid w:val="00903DBE"/>
    <w:rPr>
      <w:rFonts w:cs="Arial"/>
      <w:b/>
      <w:bCs/>
      <w:iCs/>
      <w:szCs w:val="28"/>
      <w:lang w:val="en-US" w:eastAsia="en-US" w:bidi="ar-SA"/>
    </w:rPr>
  </w:style>
  <w:style w:type="character" w:customStyle="1" w:styleId="yshortcuts">
    <w:name w:val="yshortcuts"/>
    <w:basedOn w:val="DefaultParagraphFont"/>
    <w:rsid w:val="00903DBE"/>
  </w:style>
  <w:style w:type="character" w:customStyle="1" w:styleId="HotRouteChar0">
    <w:name w:val="Hot Route Char"/>
    <w:link w:val="HotRoute"/>
    <w:rsid w:val="00903DBE"/>
    <w:rPr>
      <w:rFonts w:ascii="Calibri" w:eastAsia="Times New Roman" w:hAnsi="Calibri" w:cs="Calibri"/>
      <w:sz w:val="22"/>
    </w:rPr>
  </w:style>
  <w:style w:type="paragraph" w:styleId="PlainText">
    <w:name w:val="Plain Text"/>
    <w:basedOn w:val="Normal"/>
    <w:link w:val="PlainTextChar"/>
    <w:rsid w:val="00903DBE"/>
    <w:rPr>
      <w:rFonts w:ascii="Courier New" w:eastAsia="Times New Roman" w:hAnsi="Courier New" w:cs="Courier New"/>
      <w:szCs w:val="20"/>
    </w:rPr>
  </w:style>
  <w:style w:type="character" w:customStyle="1" w:styleId="PlainTextChar">
    <w:name w:val="Plain Text Char"/>
    <w:basedOn w:val="DefaultParagraphFont"/>
    <w:link w:val="PlainText"/>
    <w:rsid w:val="00903DBE"/>
    <w:rPr>
      <w:rFonts w:ascii="Courier New" w:eastAsia="Times New Roman" w:hAnsi="Courier New" w:cs="Courier New"/>
      <w:sz w:val="22"/>
      <w:szCs w:val="20"/>
    </w:rPr>
  </w:style>
  <w:style w:type="character" w:customStyle="1" w:styleId="senselabelstart">
    <w:name w:val="sense_label start"/>
    <w:basedOn w:val="DefaultParagraphFont"/>
    <w:rsid w:val="00903DBE"/>
  </w:style>
  <w:style w:type="character" w:customStyle="1" w:styleId="sensecontent">
    <w:name w:val="sense_content"/>
    <w:basedOn w:val="DefaultParagraphFont"/>
    <w:rsid w:val="00903DBE"/>
  </w:style>
  <w:style w:type="character" w:customStyle="1" w:styleId="vi">
    <w:name w:val="vi"/>
    <w:basedOn w:val="DefaultParagraphFont"/>
    <w:rsid w:val="00903DBE"/>
  </w:style>
  <w:style w:type="character" w:customStyle="1" w:styleId="italic">
    <w:name w:val="italic"/>
    <w:basedOn w:val="DefaultParagraphFont"/>
    <w:rsid w:val="00903DBE"/>
  </w:style>
  <w:style w:type="paragraph" w:customStyle="1" w:styleId="Microtext0">
    <w:name w:val="Microtext"/>
    <w:basedOn w:val="Normal"/>
    <w:next w:val="Normal"/>
    <w:link w:val="MicrotextChar0"/>
    <w:qFormat/>
    <w:rsid w:val="00903DBE"/>
    <w:rPr>
      <w:rFonts w:cs="Calibri"/>
      <w:sz w:val="12"/>
    </w:rPr>
  </w:style>
  <w:style w:type="character" w:customStyle="1" w:styleId="MicrotextChar0">
    <w:name w:val="Microtext Char"/>
    <w:link w:val="Microtext0"/>
    <w:rsid w:val="00903DBE"/>
    <w:rPr>
      <w:rFonts w:ascii="Calibri" w:hAnsi="Calibri" w:cs="Calibri"/>
      <w:sz w:val="12"/>
    </w:rPr>
  </w:style>
  <w:style w:type="character" w:customStyle="1" w:styleId="st">
    <w:name w:val="st"/>
    <w:basedOn w:val="DefaultParagraphFont"/>
    <w:rsid w:val="00903DBE"/>
  </w:style>
  <w:style w:type="paragraph" w:customStyle="1" w:styleId="Style6">
    <w:name w:val="Style6"/>
    <w:basedOn w:val="Normal"/>
    <w:link w:val="Style6Char"/>
    <w:autoRedefine/>
    <w:qFormat/>
    <w:rsid w:val="00903DBE"/>
    <w:rPr>
      <w:rFonts w:cs="Calibri"/>
      <w:b/>
    </w:rPr>
  </w:style>
  <w:style w:type="character" w:customStyle="1" w:styleId="Style6Char">
    <w:name w:val="Style6 Char"/>
    <w:basedOn w:val="DefaultParagraphFont"/>
    <w:link w:val="Style6"/>
    <w:rsid w:val="00903DBE"/>
    <w:rPr>
      <w:rFonts w:ascii="Calibri" w:hAnsi="Calibri" w:cs="Calibri"/>
      <w:b/>
      <w:sz w:val="22"/>
    </w:rPr>
  </w:style>
  <w:style w:type="paragraph" w:customStyle="1" w:styleId="Style11">
    <w:name w:val="Style11"/>
    <w:basedOn w:val="Normal"/>
    <w:link w:val="Style11Char"/>
    <w:qFormat/>
    <w:rsid w:val="00903DBE"/>
    <w:rPr>
      <w:rFonts w:eastAsia="Times New Roman" w:cs="Calibri"/>
      <w:b/>
      <w:szCs w:val="20"/>
      <w:u w:val="thick"/>
    </w:rPr>
  </w:style>
  <w:style w:type="paragraph" w:customStyle="1" w:styleId="Style12">
    <w:name w:val="Style12"/>
    <w:basedOn w:val="Normal"/>
    <w:link w:val="Style12Char"/>
    <w:qFormat/>
    <w:rsid w:val="00903DBE"/>
    <w:rPr>
      <w:rFonts w:eastAsia="Times New Roman" w:cs="Calibri"/>
      <w:b/>
      <w:u w:val="thick"/>
    </w:rPr>
  </w:style>
  <w:style w:type="character" w:customStyle="1" w:styleId="Style11Char">
    <w:name w:val="Style11 Char"/>
    <w:basedOn w:val="DefaultParagraphFont"/>
    <w:link w:val="Style11"/>
    <w:rsid w:val="00903DBE"/>
    <w:rPr>
      <w:rFonts w:ascii="Calibri" w:eastAsia="Times New Roman" w:hAnsi="Calibri" w:cs="Calibri"/>
      <w:b/>
      <w:sz w:val="22"/>
      <w:szCs w:val="20"/>
      <w:u w:val="thick"/>
    </w:rPr>
  </w:style>
  <w:style w:type="character" w:customStyle="1" w:styleId="Style12Char">
    <w:name w:val="Style12 Char"/>
    <w:basedOn w:val="DefaultParagraphFont"/>
    <w:link w:val="Style12"/>
    <w:rsid w:val="00903DBE"/>
    <w:rPr>
      <w:rFonts w:ascii="Calibri" w:eastAsia="Times New Roman" w:hAnsi="Calibri" w:cs="Calibri"/>
      <w:b/>
      <w:sz w:val="22"/>
      <w:u w:val="thick"/>
    </w:rPr>
  </w:style>
  <w:style w:type="character" w:customStyle="1" w:styleId="caps-label">
    <w:name w:val="caps-label"/>
    <w:basedOn w:val="DefaultParagraphFont"/>
    <w:rsid w:val="00903DBE"/>
  </w:style>
  <w:style w:type="character" w:customStyle="1" w:styleId="wikiexternallink">
    <w:name w:val="wikiexternallink"/>
    <w:basedOn w:val="DefaultParagraphFont"/>
    <w:rsid w:val="00903DBE"/>
  </w:style>
  <w:style w:type="character" w:customStyle="1" w:styleId="wikigeneratedlinkcontent">
    <w:name w:val="wikigeneratedlinkcontent"/>
    <w:basedOn w:val="DefaultParagraphFont"/>
    <w:rsid w:val="00903DBE"/>
  </w:style>
  <w:style w:type="character" w:customStyle="1" w:styleId="ShrinkChar">
    <w:name w:val="Shrink Char"/>
    <w:link w:val="Shrink"/>
    <w:locked/>
    <w:rsid w:val="00903DBE"/>
    <w:rPr>
      <w:rFonts w:ascii="Garamond" w:eastAsia="Times New Roman" w:hAnsi="Garamond"/>
      <w:sz w:val="12"/>
    </w:rPr>
  </w:style>
  <w:style w:type="paragraph" w:customStyle="1" w:styleId="Shrink">
    <w:name w:val="Shrink"/>
    <w:link w:val="ShrinkChar"/>
    <w:qFormat/>
    <w:rsid w:val="00903DBE"/>
    <w:pPr>
      <w:ind w:left="288" w:right="288"/>
    </w:pPr>
    <w:rPr>
      <w:rFonts w:ascii="Garamond" w:eastAsia="Times New Roman" w:hAnsi="Garamond"/>
      <w:sz w:val="12"/>
    </w:rPr>
  </w:style>
  <w:style w:type="character" w:customStyle="1" w:styleId="aqj">
    <w:name w:val="aqj"/>
    <w:basedOn w:val="DefaultParagraphFont"/>
    <w:rsid w:val="00903DBE"/>
  </w:style>
  <w:style w:type="character" w:customStyle="1" w:styleId="StyleStyleBoldUnderlineIntenseEmphasisUnderlineapple-style-s">
    <w:name w:val="Style Style Bold UnderlineIntense EmphasisUnderlineapple-style-s..."/>
    <w:basedOn w:val="DefaultParagraphFont"/>
    <w:rsid w:val="00903DBE"/>
    <w:rPr>
      <w:b w:val="0"/>
      <w:bCs w:val="0"/>
      <w:sz w:val="22"/>
      <w:u w:val="single"/>
      <w:bdr w:val="none" w:sz="0" w:space="0" w:color="auto"/>
    </w:rPr>
  </w:style>
  <w:style w:type="paragraph" w:customStyle="1" w:styleId="blocktitle0">
    <w:name w:val="block title"/>
    <w:basedOn w:val="Normal"/>
    <w:link w:val="blocktitleChar0"/>
    <w:autoRedefine/>
    <w:qFormat/>
    <w:rsid w:val="00903DBE"/>
    <w:pPr>
      <w:spacing w:after="240"/>
      <w:jc w:val="center"/>
      <w:outlineLvl w:val="0"/>
    </w:pPr>
    <w:rPr>
      <w:rFonts w:eastAsia="Calibri" w:cs="Calibri"/>
      <w:b/>
      <w:caps/>
      <w:sz w:val="28"/>
      <w:szCs w:val="28"/>
      <w:lang w:val="es-ES"/>
    </w:rPr>
  </w:style>
  <w:style w:type="character" w:customStyle="1" w:styleId="Boxed">
    <w:name w:val="Boxed"/>
    <w:qFormat/>
    <w:rsid w:val="00903DBE"/>
    <w:rPr>
      <w:rFonts w:ascii="Times New Roman" w:hAnsi="Times New Roman"/>
      <w:sz w:val="20"/>
      <w:bdr w:val="single" w:sz="6" w:space="0" w:color="auto"/>
    </w:rPr>
  </w:style>
  <w:style w:type="character" w:customStyle="1" w:styleId="UnderlineCard">
    <w:name w:val="Underline Card"/>
    <w:uiPriority w:val="6"/>
    <w:qFormat/>
    <w:rsid w:val="00903DBE"/>
    <w:rPr>
      <w:rFonts w:ascii="Arial" w:hAnsi="Arial"/>
      <w:b w:val="0"/>
      <w:bCs/>
      <w:sz w:val="20"/>
      <w:u w:val="single"/>
    </w:rPr>
  </w:style>
  <w:style w:type="character" w:customStyle="1" w:styleId="story-author">
    <w:name w:val="story-author"/>
    <w:basedOn w:val="DefaultParagraphFont"/>
    <w:rsid w:val="00903DBE"/>
  </w:style>
  <w:style w:type="paragraph" w:customStyle="1" w:styleId="type">
    <w:name w:val="type"/>
    <w:basedOn w:val="Normal"/>
    <w:qFormat/>
    <w:rsid w:val="00903DBE"/>
    <w:pPr>
      <w:spacing w:before="100" w:beforeAutospacing="1" w:after="100" w:afterAutospacing="1"/>
    </w:pPr>
    <w:rPr>
      <w:rFonts w:eastAsia="Times New Roman" w:cs="Calibri"/>
    </w:rPr>
  </w:style>
  <w:style w:type="character" w:customStyle="1" w:styleId="institution">
    <w:name w:val="institution"/>
    <w:basedOn w:val="DefaultParagraphFont"/>
    <w:rsid w:val="00903DBE"/>
  </w:style>
  <w:style w:type="character" w:customStyle="1" w:styleId="abodyblack3">
    <w:name w:val="abodyblack3"/>
    <w:basedOn w:val="DefaultParagraphFont"/>
    <w:rsid w:val="00903DBE"/>
  </w:style>
  <w:style w:type="paragraph" w:customStyle="1" w:styleId="UnderlineChar2CharChar">
    <w:name w:val="Underline Char2 Char Char"/>
    <w:basedOn w:val="Normal"/>
    <w:link w:val="UnderlineChar2CharCharChar"/>
    <w:qFormat/>
    <w:rsid w:val="00903DBE"/>
    <w:rPr>
      <w:rFonts w:eastAsia="MS Mincho" w:cs="Calibri"/>
      <w:szCs w:val="20"/>
      <w:u w:val="single"/>
    </w:rPr>
  </w:style>
  <w:style w:type="character" w:customStyle="1" w:styleId="UnderlineChar2CharCharChar">
    <w:name w:val="Underline Char2 Char Char Char"/>
    <w:link w:val="UnderlineChar2CharChar"/>
    <w:rsid w:val="00903DBE"/>
    <w:rPr>
      <w:rFonts w:ascii="Calibri" w:eastAsia="MS Mincho" w:hAnsi="Calibri" w:cs="Calibri"/>
      <w:sz w:val="22"/>
      <w:szCs w:val="20"/>
      <w:u w:val="single"/>
    </w:rPr>
  </w:style>
  <w:style w:type="character" w:customStyle="1" w:styleId="CharacterStyle1">
    <w:name w:val="Character Style 1"/>
    <w:rsid w:val="00903DBE"/>
    <w:rPr>
      <w:sz w:val="20"/>
      <w:szCs w:val="20"/>
    </w:rPr>
  </w:style>
  <w:style w:type="character" w:customStyle="1" w:styleId="FontStyle177">
    <w:name w:val="Font Style177"/>
    <w:basedOn w:val="DefaultParagraphFont"/>
    <w:uiPriority w:val="99"/>
    <w:rsid w:val="00903DBE"/>
    <w:rPr>
      <w:rFonts w:ascii="Times New Roman" w:hAnsi="Times New Roman" w:cs="Times New Roman"/>
      <w:sz w:val="20"/>
      <w:szCs w:val="20"/>
    </w:rPr>
  </w:style>
  <w:style w:type="character" w:customStyle="1" w:styleId="FontStyle173">
    <w:name w:val="Font Style173"/>
    <w:basedOn w:val="DefaultParagraphFont"/>
    <w:uiPriority w:val="99"/>
    <w:rsid w:val="00903DBE"/>
    <w:rPr>
      <w:rFonts w:ascii="Times New Roman" w:hAnsi="Times New Roman" w:cs="Times New Roman"/>
      <w:sz w:val="14"/>
      <w:szCs w:val="14"/>
    </w:rPr>
  </w:style>
  <w:style w:type="character" w:customStyle="1" w:styleId="FontStyle151">
    <w:name w:val="Font Style151"/>
    <w:basedOn w:val="DefaultParagraphFont"/>
    <w:uiPriority w:val="99"/>
    <w:rsid w:val="00903DBE"/>
    <w:rPr>
      <w:rFonts w:ascii="Arial Narrow" w:hAnsi="Arial Narrow" w:cs="Arial Narrow"/>
      <w:b/>
      <w:bCs/>
      <w:sz w:val="12"/>
      <w:szCs w:val="12"/>
    </w:rPr>
  </w:style>
  <w:style w:type="character" w:customStyle="1" w:styleId="FontStyle156">
    <w:name w:val="Font Style156"/>
    <w:basedOn w:val="DefaultParagraphFont"/>
    <w:uiPriority w:val="99"/>
    <w:rsid w:val="00903DBE"/>
    <w:rPr>
      <w:rFonts w:ascii="Arial Narrow" w:hAnsi="Arial Narrow" w:cs="Arial Narrow"/>
      <w:sz w:val="8"/>
      <w:szCs w:val="8"/>
    </w:rPr>
  </w:style>
  <w:style w:type="character" w:customStyle="1" w:styleId="FontStyle160">
    <w:name w:val="Font Style160"/>
    <w:basedOn w:val="DefaultParagraphFont"/>
    <w:uiPriority w:val="99"/>
    <w:rsid w:val="00903DBE"/>
    <w:rPr>
      <w:rFonts w:ascii="Times New Roman" w:hAnsi="Times New Roman" w:cs="Times New Roman"/>
      <w:b/>
      <w:bCs/>
      <w:sz w:val="20"/>
      <w:szCs w:val="20"/>
    </w:rPr>
  </w:style>
  <w:style w:type="character" w:customStyle="1" w:styleId="FontStyle178">
    <w:name w:val="Font Style178"/>
    <w:basedOn w:val="DefaultParagraphFont"/>
    <w:uiPriority w:val="99"/>
    <w:rsid w:val="00903DBE"/>
    <w:rPr>
      <w:rFonts w:ascii="Times New Roman" w:hAnsi="Times New Roman" w:cs="Times New Roman"/>
      <w:sz w:val="18"/>
      <w:szCs w:val="18"/>
    </w:rPr>
  </w:style>
  <w:style w:type="paragraph" w:customStyle="1" w:styleId="Style14">
    <w:name w:val="Style14"/>
    <w:basedOn w:val="Normal"/>
    <w:uiPriority w:val="99"/>
    <w:qFormat/>
    <w:rsid w:val="00903DBE"/>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903DBE"/>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903DBE"/>
    <w:rPr>
      <w:rFonts w:ascii="Times New Roman" w:hAnsi="Times New Roman" w:cs="Times New Roman"/>
      <w:sz w:val="12"/>
      <w:szCs w:val="12"/>
    </w:rPr>
  </w:style>
  <w:style w:type="paragraph" w:customStyle="1" w:styleId="Style9">
    <w:name w:val="Style9"/>
    <w:basedOn w:val="Normal"/>
    <w:uiPriority w:val="99"/>
    <w:qFormat/>
    <w:rsid w:val="00903DBE"/>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903DBE"/>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903DBE"/>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903DBE"/>
    <w:rPr>
      <w:rFonts w:ascii="Times New Roman" w:hAnsi="Times New Roman" w:cs="Times New Roman"/>
      <w:sz w:val="16"/>
      <w:szCs w:val="16"/>
    </w:rPr>
  </w:style>
  <w:style w:type="character" w:customStyle="1" w:styleId="f">
    <w:name w:val="f"/>
    <w:basedOn w:val="DefaultParagraphFont"/>
    <w:rsid w:val="00903DBE"/>
  </w:style>
  <w:style w:type="character" w:customStyle="1" w:styleId="TagsChar2">
    <w:name w:val="Tags Char2"/>
    <w:rsid w:val="00903DBE"/>
    <w:rPr>
      <w:b/>
      <w:sz w:val="24"/>
    </w:rPr>
  </w:style>
  <w:style w:type="paragraph" w:customStyle="1" w:styleId="CardsFont6ptChar">
    <w:name w:val="Cards + Font: 6 pt Char"/>
    <w:basedOn w:val="Normal"/>
    <w:link w:val="CardsFont6ptCharChar"/>
    <w:qFormat/>
    <w:rsid w:val="00903DBE"/>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903DBE"/>
    <w:rPr>
      <w:rFonts w:ascii="Calibri" w:eastAsia="Times New Roman" w:hAnsi="Calibri" w:cs="Calibri"/>
      <w:sz w:val="12"/>
    </w:rPr>
  </w:style>
  <w:style w:type="character" w:customStyle="1" w:styleId="FontStyle172">
    <w:name w:val="Font Style172"/>
    <w:basedOn w:val="DefaultParagraphFont"/>
    <w:uiPriority w:val="99"/>
    <w:rsid w:val="00903DBE"/>
    <w:rPr>
      <w:rFonts w:ascii="Times New Roman" w:hAnsi="Times New Roman" w:cs="Times New Roman"/>
      <w:b/>
      <w:bCs/>
      <w:sz w:val="16"/>
      <w:szCs w:val="16"/>
    </w:rPr>
  </w:style>
  <w:style w:type="paragraph" w:customStyle="1" w:styleId="Style18">
    <w:name w:val="Style18"/>
    <w:basedOn w:val="Normal"/>
    <w:uiPriority w:val="99"/>
    <w:qFormat/>
    <w:rsid w:val="00903DBE"/>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903DBE"/>
    <w:rPr>
      <w:rFonts w:ascii="Times New Roman" w:hAnsi="Times New Roman" w:cs="Times New Roman"/>
      <w:i/>
      <w:iCs/>
      <w:sz w:val="16"/>
      <w:szCs w:val="16"/>
    </w:rPr>
  </w:style>
  <w:style w:type="character" w:customStyle="1" w:styleId="FontStyle162">
    <w:name w:val="Font Style162"/>
    <w:basedOn w:val="DefaultParagraphFont"/>
    <w:uiPriority w:val="99"/>
    <w:rsid w:val="00903DBE"/>
    <w:rPr>
      <w:rFonts w:ascii="Times New Roman" w:hAnsi="Times New Roman" w:cs="Times New Roman"/>
      <w:b/>
      <w:bCs/>
      <w:sz w:val="18"/>
      <w:szCs w:val="18"/>
    </w:rPr>
  </w:style>
  <w:style w:type="character" w:customStyle="1" w:styleId="FontStyle167">
    <w:name w:val="Font Style167"/>
    <w:basedOn w:val="DefaultParagraphFont"/>
    <w:uiPriority w:val="99"/>
    <w:rsid w:val="00903DBE"/>
    <w:rPr>
      <w:rFonts w:ascii="Times New Roman" w:hAnsi="Times New Roman" w:cs="Times New Roman"/>
      <w:sz w:val="10"/>
      <w:szCs w:val="10"/>
    </w:rPr>
  </w:style>
  <w:style w:type="character" w:customStyle="1" w:styleId="FontStyle174">
    <w:name w:val="Font Style174"/>
    <w:basedOn w:val="DefaultParagraphFont"/>
    <w:uiPriority w:val="99"/>
    <w:rsid w:val="00903DBE"/>
    <w:rPr>
      <w:rFonts w:ascii="Arial Narrow" w:hAnsi="Arial Narrow" w:cs="Arial Narrow"/>
      <w:b/>
      <w:bCs/>
      <w:sz w:val="18"/>
      <w:szCs w:val="18"/>
    </w:rPr>
  </w:style>
  <w:style w:type="paragraph" w:customStyle="1" w:styleId="Style47">
    <w:name w:val="Style47"/>
    <w:basedOn w:val="Normal"/>
    <w:uiPriority w:val="99"/>
    <w:qFormat/>
    <w:rsid w:val="00903DBE"/>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903DBE"/>
    <w:rPr>
      <w:rFonts w:ascii="Times New Roman" w:hAnsi="Times New Roman" w:cs="Times New Roman"/>
      <w:sz w:val="12"/>
      <w:szCs w:val="12"/>
    </w:rPr>
  </w:style>
  <w:style w:type="paragraph" w:customStyle="1" w:styleId="Style24">
    <w:name w:val="Style24"/>
    <w:basedOn w:val="Normal"/>
    <w:uiPriority w:val="99"/>
    <w:qFormat/>
    <w:rsid w:val="00903DBE"/>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903DBE"/>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903DBE"/>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903DBE"/>
    <w:rPr>
      <w:rFonts w:ascii="Times New Roman" w:hAnsi="Times New Roman" w:cs="Times New Roman"/>
      <w:b/>
      <w:bCs/>
      <w:sz w:val="18"/>
      <w:szCs w:val="18"/>
    </w:rPr>
  </w:style>
  <w:style w:type="paragraph" w:customStyle="1" w:styleId="Style21">
    <w:name w:val="Style21"/>
    <w:basedOn w:val="Normal"/>
    <w:uiPriority w:val="99"/>
    <w:qFormat/>
    <w:rsid w:val="00903DBE"/>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903DBE"/>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903DBE"/>
    <w:rPr>
      <w:rFonts w:ascii="Calibri" w:hAnsi="Calibri"/>
      <w:sz w:val="20"/>
      <w:szCs w:val="20"/>
    </w:rPr>
  </w:style>
  <w:style w:type="paragraph" w:customStyle="1" w:styleId="Standard">
    <w:name w:val="Standard"/>
    <w:qFormat/>
    <w:rsid w:val="00903DB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03DBE"/>
    <w:rPr>
      <w:color w:val="000000"/>
      <w:sz w:val="32"/>
      <w:szCs w:val="32"/>
    </w:rPr>
  </w:style>
  <w:style w:type="paragraph" w:customStyle="1" w:styleId="Cardnon-underlined">
    <w:name w:val="Card non-underlined"/>
    <w:basedOn w:val="Normal"/>
    <w:link w:val="Cardnon-underlinedChar"/>
    <w:autoRedefine/>
    <w:uiPriority w:val="99"/>
    <w:qFormat/>
    <w:rsid w:val="00903DBE"/>
    <w:rPr>
      <w:rFonts w:eastAsia="Times New Roman" w:cs="Calibri"/>
      <w:szCs w:val="20"/>
    </w:rPr>
  </w:style>
  <w:style w:type="character" w:customStyle="1" w:styleId="Cardnon-underlinedChar">
    <w:name w:val="Card non-underlined Char"/>
    <w:basedOn w:val="DefaultParagraphFont"/>
    <w:link w:val="Cardnon-underlined"/>
    <w:uiPriority w:val="99"/>
    <w:rsid w:val="00903DBE"/>
    <w:rPr>
      <w:rFonts w:ascii="Calibri" w:eastAsia="Times New Roman" w:hAnsi="Calibri" w:cs="Calibri"/>
      <w:sz w:val="22"/>
      <w:szCs w:val="20"/>
    </w:rPr>
  </w:style>
  <w:style w:type="numbering" w:customStyle="1" w:styleId="NoList1">
    <w:name w:val="No List1"/>
    <w:next w:val="NoList"/>
    <w:semiHidden/>
    <w:unhideWhenUsed/>
    <w:rsid w:val="00903DBE"/>
  </w:style>
  <w:style w:type="character" w:customStyle="1" w:styleId="TitleChar2">
    <w:name w:val="Title Char2"/>
    <w:basedOn w:val="DefaultParagraphFont"/>
    <w:uiPriority w:val="10"/>
    <w:qFormat/>
    <w:locked/>
    <w:rsid w:val="00903DBE"/>
    <w:rPr>
      <w:b/>
      <w:bCs/>
      <w:u w:val="single"/>
    </w:rPr>
  </w:style>
  <w:style w:type="paragraph" w:styleId="TOC3">
    <w:name w:val="toc 3"/>
    <w:basedOn w:val="Normal"/>
    <w:next w:val="Normal"/>
    <w:autoRedefine/>
    <w:rsid w:val="00903DBE"/>
    <w:pPr>
      <w:ind w:left="400"/>
    </w:pPr>
    <w:rPr>
      <w:rFonts w:eastAsia="Times New Roman" w:cs="Calibri"/>
      <w:szCs w:val="20"/>
    </w:rPr>
  </w:style>
  <w:style w:type="paragraph" w:styleId="TOC4">
    <w:name w:val="toc 4"/>
    <w:basedOn w:val="Normal"/>
    <w:next w:val="Normal"/>
    <w:autoRedefine/>
    <w:rsid w:val="00903DBE"/>
    <w:pPr>
      <w:ind w:left="600"/>
    </w:pPr>
    <w:rPr>
      <w:rFonts w:eastAsia="Times New Roman" w:cs="Calibri"/>
      <w:szCs w:val="20"/>
    </w:rPr>
  </w:style>
  <w:style w:type="paragraph" w:styleId="TOC5">
    <w:name w:val="toc 5"/>
    <w:basedOn w:val="Normal"/>
    <w:next w:val="Normal"/>
    <w:autoRedefine/>
    <w:rsid w:val="00903DBE"/>
    <w:pPr>
      <w:ind w:left="800"/>
    </w:pPr>
    <w:rPr>
      <w:rFonts w:eastAsia="Times New Roman" w:cs="Calibri"/>
      <w:szCs w:val="20"/>
    </w:rPr>
  </w:style>
  <w:style w:type="paragraph" w:styleId="TOC6">
    <w:name w:val="toc 6"/>
    <w:basedOn w:val="Normal"/>
    <w:next w:val="Normal"/>
    <w:autoRedefine/>
    <w:rsid w:val="00903DBE"/>
    <w:pPr>
      <w:ind w:left="1000"/>
    </w:pPr>
    <w:rPr>
      <w:rFonts w:eastAsia="Times New Roman" w:cs="Calibri"/>
      <w:szCs w:val="20"/>
    </w:rPr>
  </w:style>
  <w:style w:type="paragraph" w:styleId="TOC7">
    <w:name w:val="toc 7"/>
    <w:basedOn w:val="Normal"/>
    <w:next w:val="Normal"/>
    <w:autoRedefine/>
    <w:rsid w:val="00903DBE"/>
    <w:pPr>
      <w:ind w:left="1200"/>
    </w:pPr>
    <w:rPr>
      <w:rFonts w:eastAsia="Times New Roman" w:cs="Calibri"/>
      <w:szCs w:val="20"/>
    </w:rPr>
  </w:style>
  <w:style w:type="paragraph" w:styleId="TOC8">
    <w:name w:val="toc 8"/>
    <w:basedOn w:val="Normal"/>
    <w:next w:val="Normal"/>
    <w:autoRedefine/>
    <w:rsid w:val="00903DBE"/>
    <w:pPr>
      <w:ind w:left="1400"/>
    </w:pPr>
    <w:rPr>
      <w:rFonts w:eastAsia="Times New Roman" w:cs="Calibri"/>
      <w:szCs w:val="20"/>
    </w:rPr>
  </w:style>
  <w:style w:type="character" w:customStyle="1" w:styleId="allocatoragentsleft">
    <w:name w:val="al_locatoragentsleft"/>
    <w:basedOn w:val="DefaultParagraphFont"/>
    <w:rsid w:val="00903DBE"/>
  </w:style>
  <w:style w:type="character" w:styleId="HTMLTypewriter">
    <w:name w:val="HTML Typewriter"/>
    <w:basedOn w:val="DefaultParagraphFont"/>
    <w:unhideWhenUsed/>
    <w:rsid w:val="00903DBE"/>
    <w:rPr>
      <w:rFonts w:ascii="Courier New" w:eastAsia="Times New Roman" w:hAnsi="Courier New" w:cs="Courier New"/>
      <w:sz w:val="20"/>
      <w:szCs w:val="20"/>
    </w:rPr>
  </w:style>
  <w:style w:type="character" w:customStyle="1" w:styleId="caps">
    <w:name w:val="caps"/>
    <w:basedOn w:val="DefaultParagraphFont"/>
    <w:rsid w:val="00903DBE"/>
  </w:style>
  <w:style w:type="character" w:customStyle="1" w:styleId="UnderlinesCharChar">
    <w:name w:val="Underlines Char Char"/>
    <w:basedOn w:val="DefaultParagraphFont"/>
    <w:rsid w:val="00903DBE"/>
    <w:rPr>
      <w:rFonts w:cs="Arial"/>
      <w:b/>
      <w:bCs/>
      <w:noProof w:val="0"/>
      <w:sz w:val="22"/>
      <w:szCs w:val="26"/>
      <w:u w:val="single"/>
      <w:lang w:val="en-US" w:eastAsia="en-US" w:bidi="ar-SA"/>
    </w:rPr>
  </w:style>
  <w:style w:type="paragraph" w:customStyle="1" w:styleId="Carding">
    <w:name w:val="Carding"/>
    <w:basedOn w:val="Normal"/>
    <w:uiPriority w:val="99"/>
    <w:qFormat/>
    <w:rsid w:val="00903DBE"/>
    <w:rPr>
      <w:rFonts w:eastAsia="Times New Roman" w:cs="Calibri"/>
      <w:sz w:val="18"/>
    </w:rPr>
  </w:style>
  <w:style w:type="character" w:customStyle="1" w:styleId="TagsChar1">
    <w:name w:val="Tags Char1"/>
    <w:aliases w:val="Super Script Char1,TagStyle Char1"/>
    <w:basedOn w:val="DefaultParagraphFont"/>
    <w:rsid w:val="00903DBE"/>
    <w:rPr>
      <w:rFonts w:ascii="Arial Narrow" w:hAnsi="Arial Narrow"/>
      <w:b/>
      <w:noProof w:val="0"/>
      <w:sz w:val="22"/>
      <w:szCs w:val="60"/>
      <w:lang w:val="en-US" w:eastAsia="en-US" w:bidi="ar-SA"/>
    </w:rPr>
  </w:style>
  <w:style w:type="character" w:customStyle="1" w:styleId="aunderline">
    <w:name w:val="aunderline"/>
    <w:basedOn w:val="DefaultParagraphFont"/>
    <w:qFormat/>
    <w:rsid w:val="00903DBE"/>
    <w:rPr>
      <w:rFonts w:ascii="Times New Roman" w:hAnsi="Times New Roman"/>
      <w:sz w:val="20"/>
      <w:szCs w:val="24"/>
      <w:u w:val="thick"/>
    </w:rPr>
  </w:style>
  <w:style w:type="character" w:customStyle="1" w:styleId="tagChar1">
    <w:name w:val="tag Char1"/>
    <w:basedOn w:val="DefaultParagraphFont"/>
    <w:rsid w:val="00903DBE"/>
    <w:rPr>
      <w:b/>
      <w:noProof w:val="0"/>
      <w:sz w:val="24"/>
      <w:lang w:val="en-US" w:eastAsia="en-US" w:bidi="ar-SA"/>
    </w:rPr>
  </w:style>
  <w:style w:type="character" w:customStyle="1" w:styleId="tagChar2">
    <w:name w:val="tag Char2"/>
    <w:basedOn w:val="DefaultParagraphFont"/>
    <w:qFormat/>
    <w:rsid w:val="00903DBE"/>
    <w:rPr>
      <w:b/>
      <w:noProof w:val="0"/>
      <w:sz w:val="24"/>
      <w:lang w:val="en-US" w:eastAsia="en-US" w:bidi="ar-SA"/>
    </w:rPr>
  </w:style>
  <w:style w:type="character" w:customStyle="1" w:styleId="Taggin-New">
    <w:name w:val="Taggin - New"/>
    <w:basedOn w:val="DefaultParagraphFont"/>
    <w:rsid w:val="00903DBE"/>
    <w:rPr>
      <w:rFonts w:ascii="Arial Narrow" w:hAnsi="Arial Narrow"/>
      <w:b/>
      <w:sz w:val="22"/>
    </w:rPr>
  </w:style>
  <w:style w:type="character" w:customStyle="1" w:styleId="Boxing-New">
    <w:name w:val="Boxing - New"/>
    <w:basedOn w:val="DefaultParagraphFont"/>
    <w:rsid w:val="00903DBE"/>
    <w:rPr>
      <w:rFonts w:ascii="Arial Narrow" w:hAnsi="Arial Narrow"/>
      <w:sz w:val="16"/>
      <w:u w:val="none"/>
      <w:bdr w:val="single" w:sz="4" w:space="0" w:color="auto"/>
    </w:rPr>
  </w:style>
  <w:style w:type="character" w:customStyle="1" w:styleId="ilad">
    <w:name w:val="il_ad"/>
    <w:rsid w:val="00903DBE"/>
  </w:style>
  <w:style w:type="paragraph" w:customStyle="1" w:styleId="CardsHighlighted">
    <w:name w:val="Cards Highlighted"/>
    <w:next w:val="Normal"/>
    <w:link w:val="CardsHighlightedChar"/>
    <w:qFormat/>
    <w:rsid w:val="00903DB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03DB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03DBE"/>
    <w:rPr>
      <w:rFonts w:ascii="Garamond" w:hAnsi="Garamond"/>
      <w:sz w:val="22"/>
      <w:szCs w:val="24"/>
      <w:u w:val="single"/>
      <w:lang w:val="en-US" w:eastAsia="en-US" w:bidi="ar-SA"/>
    </w:rPr>
  </w:style>
  <w:style w:type="paragraph" w:customStyle="1" w:styleId="Style2">
    <w:name w:val="Style2"/>
    <w:basedOn w:val="Heading4"/>
    <w:qFormat/>
    <w:rsid w:val="00903DBE"/>
    <w:pPr>
      <w:spacing w:before="0"/>
    </w:pPr>
    <w:rPr>
      <w:rFonts w:eastAsia="Times New Roman" w:cs="Times New Roman"/>
      <w:iCs/>
      <w:caps/>
      <w:szCs w:val="20"/>
    </w:rPr>
  </w:style>
  <w:style w:type="character" w:customStyle="1" w:styleId="pagetitle">
    <w:name w:val="pagetitle"/>
    <w:basedOn w:val="DefaultParagraphFont"/>
    <w:rsid w:val="00903DBE"/>
  </w:style>
  <w:style w:type="paragraph" w:customStyle="1" w:styleId="text">
    <w:name w:val="text"/>
    <w:basedOn w:val="Normal"/>
    <w:uiPriority w:val="99"/>
    <w:qFormat/>
    <w:rsid w:val="00903DBE"/>
    <w:pPr>
      <w:spacing w:before="100" w:beforeAutospacing="1" w:after="100" w:afterAutospacing="1"/>
    </w:pPr>
    <w:rPr>
      <w:rFonts w:eastAsia="Times New Roman" w:cs="Calibri"/>
    </w:rPr>
  </w:style>
  <w:style w:type="character" w:customStyle="1" w:styleId="StyleUnderlineCharChar9ptBold1">
    <w:name w:val="Style Underline Char Char + 9 pt Bold1"/>
    <w:rsid w:val="00903DB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03DBE"/>
    <w:rPr>
      <w:rFonts w:ascii="Times New Roman" w:hAnsi="Times New Roman"/>
      <w:sz w:val="20"/>
      <w:szCs w:val="24"/>
      <w:u w:val="single"/>
      <w:lang w:val="en-US" w:eastAsia="en-US" w:bidi="ar-SA"/>
    </w:rPr>
  </w:style>
  <w:style w:type="character" w:customStyle="1" w:styleId="Style9ptBoldUnderline">
    <w:name w:val="Style 9 pt Bold Underline"/>
    <w:rsid w:val="00903DBE"/>
    <w:rPr>
      <w:b/>
      <w:bCs/>
      <w:sz w:val="20"/>
      <w:u w:val="single"/>
    </w:rPr>
  </w:style>
  <w:style w:type="paragraph" w:customStyle="1" w:styleId="StyleUnderline9pt0">
    <w:name w:val="Style Underline + 9 pt"/>
    <w:link w:val="StyleUnderline9ptChar"/>
    <w:qFormat/>
    <w:rsid w:val="00903DB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03DBE"/>
    <w:rPr>
      <w:rFonts w:ascii="Arial" w:eastAsia="Times New Roman" w:hAnsi="Arial" w:cs="Times New Roman"/>
      <w:sz w:val="22"/>
      <w:szCs w:val="20"/>
      <w:u w:val="single"/>
    </w:rPr>
  </w:style>
  <w:style w:type="character" w:customStyle="1" w:styleId="StyleUnderlineChar1Bold">
    <w:name w:val="Style Underline Char1 + Bold"/>
    <w:rsid w:val="00903DB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03DBE"/>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903DBE"/>
    <w:rPr>
      <w:rFonts w:ascii="Calibri" w:hAnsi="Calibri" w:cs="Calibri"/>
      <w:kern w:val="32"/>
      <w:sz w:val="22"/>
      <w:szCs w:val="20"/>
      <w:lang w:eastAsia="ar-SA"/>
    </w:rPr>
  </w:style>
  <w:style w:type="character" w:customStyle="1" w:styleId="TagsCharCharChar">
    <w:name w:val="Tags Char Char Char"/>
    <w:basedOn w:val="DefaultParagraphFont"/>
    <w:rsid w:val="00903DB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03DBE"/>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903DBE"/>
    <w:rPr>
      <w:color w:val="000000"/>
      <w:sz w:val="20"/>
      <w:u w:val="single"/>
    </w:rPr>
  </w:style>
  <w:style w:type="character" w:customStyle="1" w:styleId="Style11ptBlack">
    <w:name w:val="Style 11 pt Black"/>
    <w:basedOn w:val="DefaultParagraphFont"/>
    <w:rsid w:val="00903DBE"/>
    <w:rPr>
      <w:color w:val="000000"/>
      <w:sz w:val="20"/>
    </w:rPr>
  </w:style>
  <w:style w:type="character" w:customStyle="1" w:styleId="StyleUnderlineCharTimesBold">
    <w:name w:val="Style Underline Char + Times Bold"/>
    <w:basedOn w:val="DefaultParagraphFont"/>
    <w:rsid w:val="00903DBE"/>
    <w:rPr>
      <w:rFonts w:ascii="Times" w:hAnsi="Times"/>
      <w:b w:val="0"/>
      <w:bCs/>
      <w:sz w:val="20"/>
      <w:u w:val="single"/>
    </w:rPr>
  </w:style>
  <w:style w:type="character" w:customStyle="1" w:styleId="blubigktbiz">
    <w:name w:val="blubigktbiz"/>
    <w:rsid w:val="00903DB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03DBE"/>
  </w:style>
  <w:style w:type="character" w:customStyle="1" w:styleId="StyleevidencetextBorderSinglesolidlineAuto05ptLChar">
    <w:name w:val="Style evidence text + Border: : (Single solid line Auto  0.5 pt L... Char"/>
    <w:link w:val="StyleevidencetextBorderSinglesolidlineAuto05ptL"/>
    <w:rsid w:val="00903DBE"/>
    <w:rPr>
      <w:rFonts w:ascii="Calibri" w:hAnsi="Calibri" w:cs="Calibri"/>
      <w:color w:val="000000"/>
      <w:sz w:val="22"/>
      <w:lang w:val="x-none" w:eastAsia="x-none"/>
    </w:rPr>
  </w:style>
  <w:style w:type="character" w:customStyle="1" w:styleId="Style4CharChar">
    <w:name w:val="Style4 Char Char"/>
    <w:basedOn w:val="DefaultParagraphFont"/>
    <w:rsid w:val="00903DB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03DBE"/>
    <w:rPr>
      <w:rFonts w:ascii="Times New Roman" w:hAnsi="Times New Roman" w:cs="Times New Roman"/>
      <w:sz w:val="16"/>
      <w:szCs w:val="16"/>
    </w:rPr>
  </w:style>
  <w:style w:type="character" w:customStyle="1" w:styleId="StyleEmphasisArial12ptBold">
    <w:name w:val="Style Emphasis + Arial 12 pt Bold"/>
    <w:rsid w:val="00903DBE"/>
    <w:rPr>
      <w:rFonts w:ascii="Arial" w:hAnsi="Arial"/>
      <w:b/>
      <w:bCs/>
      <w:i/>
      <w:iCs/>
      <w:sz w:val="24"/>
    </w:rPr>
  </w:style>
  <w:style w:type="character" w:customStyle="1" w:styleId="super">
    <w:name w:val="super"/>
    <w:rsid w:val="00903DBE"/>
  </w:style>
  <w:style w:type="character" w:customStyle="1" w:styleId="text30">
    <w:name w:val="text30"/>
    <w:rsid w:val="00903DBE"/>
  </w:style>
  <w:style w:type="character" w:customStyle="1" w:styleId="uppercase">
    <w:name w:val="uppercase"/>
    <w:rsid w:val="00903DBE"/>
  </w:style>
  <w:style w:type="character" w:customStyle="1" w:styleId="bodytext0">
    <w:name w:val="bodytext"/>
    <w:rsid w:val="00903DBE"/>
  </w:style>
  <w:style w:type="character" w:customStyle="1" w:styleId="entry-title">
    <w:name w:val="entry-title"/>
    <w:rsid w:val="00903DBE"/>
  </w:style>
  <w:style w:type="character" w:customStyle="1" w:styleId="BodyTextIndentChar1">
    <w:name w:val="Body Text Indent Char1"/>
    <w:basedOn w:val="DefaultParagraphFont"/>
    <w:uiPriority w:val="99"/>
    <w:semiHidden/>
    <w:rsid w:val="00903DBE"/>
    <w:rPr>
      <w:rFonts w:ascii="Times New Roman" w:hAnsi="Times New Roman" w:cs="Times New Roman"/>
      <w:sz w:val="20"/>
    </w:rPr>
  </w:style>
  <w:style w:type="character" w:customStyle="1" w:styleId="Style6pt">
    <w:name w:val="Style 6 pt"/>
    <w:basedOn w:val="DefaultParagraphFont"/>
    <w:qFormat/>
    <w:rsid w:val="00903DBE"/>
    <w:rPr>
      <w:sz w:val="12"/>
    </w:rPr>
  </w:style>
  <w:style w:type="character" w:customStyle="1" w:styleId="CiteCharCharCharCharCharChar">
    <w:name w:val="Cite Char Char Char Char Char Char"/>
    <w:basedOn w:val="DefaultParagraphFont"/>
    <w:rsid w:val="00903DBE"/>
    <w:rPr>
      <w:b/>
      <w:noProof w:val="0"/>
      <w:sz w:val="22"/>
      <w:szCs w:val="24"/>
      <w:u w:val="single"/>
      <w:lang w:val="en-US" w:eastAsia="en-US" w:bidi="ar-SA"/>
    </w:rPr>
  </w:style>
  <w:style w:type="character" w:customStyle="1" w:styleId="mainbody1">
    <w:name w:val="mainbody1"/>
    <w:basedOn w:val="DefaultParagraphFont"/>
    <w:rsid w:val="00903DBE"/>
    <w:rPr>
      <w:rFonts w:ascii="Verdana" w:hAnsi="Verdana" w:hint="default"/>
      <w:color w:val="000000"/>
      <w:sz w:val="22"/>
      <w:szCs w:val="22"/>
    </w:rPr>
  </w:style>
  <w:style w:type="character" w:customStyle="1" w:styleId="ssl4">
    <w:name w:val="ss_l4"/>
    <w:basedOn w:val="DefaultParagraphFont"/>
    <w:rsid w:val="00903DBE"/>
  </w:style>
  <w:style w:type="paragraph" w:customStyle="1" w:styleId="StyleNormalWeb11ptUnderline">
    <w:name w:val="Style Normal (Web) + 11 pt Underline"/>
    <w:basedOn w:val="NormalWeb"/>
    <w:link w:val="StyleNormalWeb11ptUnderlineChar"/>
    <w:qFormat/>
    <w:rsid w:val="00903DB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03DBE"/>
    <w:rPr>
      <w:rFonts w:ascii="Calibri" w:eastAsia="Calibri" w:hAnsi="Calibri" w:cs="Calibri"/>
      <w:sz w:val="22"/>
      <w:u w:val="single"/>
    </w:rPr>
  </w:style>
  <w:style w:type="character" w:customStyle="1" w:styleId="cit-first-element">
    <w:name w:val="cit-first-element"/>
    <w:basedOn w:val="DefaultParagraphFont"/>
    <w:rsid w:val="00903DBE"/>
  </w:style>
  <w:style w:type="character" w:customStyle="1" w:styleId="title1">
    <w:name w:val="title1"/>
    <w:basedOn w:val="DefaultParagraphFont"/>
    <w:rsid w:val="00903DBE"/>
  </w:style>
  <w:style w:type="character" w:customStyle="1" w:styleId="StyleThickunderline1">
    <w:name w:val="Style Thick underline1"/>
    <w:basedOn w:val="DefaultParagraphFont"/>
    <w:rsid w:val="00903DB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03DBE"/>
    <w:rPr>
      <w:rFonts w:ascii="Georgia" w:hAnsi="Georgia"/>
    </w:rPr>
  </w:style>
  <w:style w:type="character" w:customStyle="1" w:styleId="FooterChar1">
    <w:name w:val="Footer Char1"/>
    <w:basedOn w:val="DefaultParagraphFont"/>
    <w:uiPriority w:val="99"/>
    <w:semiHidden/>
    <w:rsid w:val="00903DBE"/>
    <w:rPr>
      <w:rFonts w:ascii="Georgia" w:hAnsi="Georgia"/>
    </w:rPr>
  </w:style>
  <w:style w:type="character" w:customStyle="1" w:styleId="UnderlineBold0">
    <w:name w:val="Underline Bold"/>
    <w:uiPriority w:val="6"/>
    <w:qFormat/>
    <w:rsid w:val="00903DBE"/>
    <w:rPr>
      <w:b/>
      <w:sz w:val="20"/>
      <w:u w:val="single"/>
    </w:rPr>
  </w:style>
  <w:style w:type="paragraph" w:customStyle="1" w:styleId="Underline20">
    <w:name w:val="Underline2"/>
    <w:basedOn w:val="Normal"/>
    <w:link w:val="Underline2Char"/>
    <w:autoRedefine/>
    <w:uiPriority w:val="4"/>
    <w:qFormat/>
    <w:rsid w:val="00903DBE"/>
    <w:rPr>
      <w:rFonts w:cs="Calibri"/>
      <w:b/>
      <w:u w:val="single"/>
    </w:rPr>
  </w:style>
  <w:style w:type="character" w:customStyle="1" w:styleId="Underline2Char">
    <w:name w:val="Underline2 Char"/>
    <w:basedOn w:val="DefaultParagraphFont"/>
    <w:link w:val="Underline20"/>
    <w:uiPriority w:val="4"/>
    <w:rsid w:val="00903DBE"/>
    <w:rPr>
      <w:rFonts w:ascii="Calibri" w:hAnsi="Calibri" w:cs="Calibri"/>
      <w:b/>
      <w:sz w:val="22"/>
      <w:u w:val="single"/>
    </w:rPr>
  </w:style>
  <w:style w:type="character" w:customStyle="1" w:styleId="NormalTextChar">
    <w:name w:val="Normal Text Char"/>
    <w:link w:val="NormalText"/>
    <w:rsid w:val="00903DBE"/>
    <w:rPr>
      <w:rFonts w:ascii="Calibri" w:eastAsia="Times New Roman" w:hAnsi="Calibri" w:cs="Calibri"/>
      <w:sz w:val="22"/>
      <w:szCs w:val="26"/>
    </w:rPr>
  </w:style>
  <w:style w:type="paragraph" w:customStyle="1" w:styleId="TableParagraph">
    <w:name w:val="Table Paragraph"/>
    <w:basedOn w:val="Normal"/>
    <w:uiPriority w:val="1"/>
    <w:qFormat/>
    <w:rsid w:val="00903DBE"/>
    <w:pPr>
      <w:widowControl w:val="0"/>
    </w:pPr>
    <w:rPr>
      <w:rFonts w:cs="Calibri"/>
    </w:rPr>
  </w:style>
  <w:style w:type="character" w:customStyle="1" w:styleId="UnderlineChar0">
    <w:name w:val="UnderlineChar"/>
    <w:rsid w:val="00903DBE"/>
    <w:rPr>
      <w:sz w:val="24"/>
      <w:u w:val="single"/>
      <w:shd w:val="clear" w:color="auto" w:fill="auto"/>
    </w:rPr>
  </w:style>
  <w:style w:type="character" w:customStyle="1" w:styleId="foreground">
    <w:name w:val="foreground"/>
    <w:basedOn w:val="DefaultParagraphFont"/>
    <w:rsid w:val="00903DBE"/>
  </w:style>
  <w:style w:type="paragraph" w:customStyle="1" w:styleId="StyleCircled11pt">
    <w:name w:val="Style Circled + 11 pt"/>
    <w:basedOn w:val="Normal"/>
    <w:link w:val="StyleCircled11ptChar"/>
    <w:qFormat/>
    <w:rsid w:val="00903DBE"/>
    <w:rPr>
      <w:rFonts w:eastAsia="Times New Roman" w:cs="Calibri"/>
      <w:b/>
      <w:bCs/>
      <w:sz w:val="20"/>
      <w:u w:val="single"/>
    </w:rPr>
  </w:style>
  <w:style w:type="character" w:customStyle="1" w:styleId="StyleCircled11ptChar">
    <w:name w:val="Style Circled + 11 pt Char"/>
    <w:link w:val="StyleCircled11pt"/>
    <w:rsid w:val="00903DB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903DB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903DBE"/>
    <w:rPr>
      <w:rFonts w:ascii="Times" w:eastAsia="Times New Roman" w:hAnsi="Times" w:cs="Calibri"/>
      <w:sz w:val="20"/>
      <w:szCs w:val="28"/>
      <w:u w:val="single"/>
    </w:rPr>
  </w:style>
  <w:style w:type="paragraph" w:customStyle="1" w:styleId="cite20">
    <w:name w:val="cite2"/>
    <w:basedOn w:val="Normal"/>
    <w:uiPriority w:val="99"/>
    <w:qFormat/>
    <w:rsid w:val="00903DBE"/>
    <w:rPr>
      <w:rFonts w:eastAsia="Times New Roman" w:cs="Calibri"/>
      <w:color w:val="000000"/>
      <w:sz w:val="20"/>
      <w:szCs w:val="20"/>
    </w:rPr>
  </w:style>
  <w:style w:type="character" w:customStyle="1" w:styleId="postby">
    <w:name w:val="post_by"/>
    <w:basedOn w:val="DefaultParagraphFont"/>
    <w:rsid w:val="00903DBE"/>
  </w:style>
  <w:style w:type="character" w:customStyle="1" w:styleId="Style11ptBorderSinglesolidlineAuto05ptLinewidth">
    <w:name w:val="Style 11 pt Border: : (Single solid line Auto  0.5 pt Line width)"/>
    <w:rsid w:val="00903DBE"/>
    <w:rPr>
      <w:sz w:val="20"/>
      <w:bdr w:val="single" w:sz="4" w:space="0" w:color="auto" w:frame="1"/>
    </w:rPr>
  </w:style>
  <w:style w:type="character" w:customStyle="1" w:styleId="StyleUnderlineChar9ptBorderSinglesolidlineAuto0">
    <w:name w:val="Style Underline Char + 9 pt Border: : (Single solid line Auto  0..."/>
    <w:rsid w:val="00903DB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03DB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03DB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03DB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03DBE"/>
    <w:rPr>
      <w:sz w:val="20"/>
      <w:szCs w:val="24"/>
      <w:u w:val="single"/>
      <w:bdr w:val="single" w:sz="4" w:space="0" w:color="auto"/>
      <w:lang w:val="en-US" w:eastAsia="en-US" w:bidi="ar-SA"/>
    </w:rPr>
  </w:style>
  <w:style w:type="character" w:customStyle="1" w:styleId="StyleLatinGaramondUnderline">
    <w:name w:val="Style (Latin) Garamond Underline"/>
    <w:rsid w:val="00903DBE"/>
    <w:rPr>
      <w:rFonts w:ascii="Times New Roman" w:hAnsi="Times New Roman"/>
      <w:sz w:val="20"/>
      <w:u w:val="single"/>
    </w:rPr>
  </w:style>
  <w:style w:type="character" w:customStyle="1" w:styleId="StyleLatinGaramond">
    <w:name w:val="Style (Latin) Garamond"/>
    <w:rsid w:val="00903DBE"/>
    <w:rPr>
      <w:rFonts w:ascii="Times New Roman" w:hAnsi="Times New Roman"/>
      <w:sz w:val="20"/>
    </w:rPr>
  </w:style>
  <w:style w:type="character" w:customStyle="1" w:styleId="styletimesnewroman12ptbold0">
    <w:name w:val="styletimesnewroman12ptbold"/>
    <w:basedOn w:val="DefaultParagraphFont"/>
    <w:rsid w:val="00903DBE"/>
  </w:style>
  <w:style w:type="character" w:customStyle="1" w:styleId="CharCharCharCharChar">
    <w:name w:val="Char Char Char Char Char"/>
    <w:aliases w:val="Char Char Char Char,Char Char Char Char Char Char Char1,Heading 2 Char1 Char Char Char Char Char Char"/>
    <w:basedOn w:val="DefaultParagraphFont"/>
    <w:rsid w:val="00903DBE"/>
    <w:rPr>
      <w:rFonts w:cs="Arial"/>
      <w:b/>
      <w:bCs/>
      <w:iCs/>
      <w:sz w:val="24"/>
      <w:szCs w:val="28"/>
      <w:lang w:val="en-US" w:eastAsia="en-US" w:bidi="ar-SA"/>
    </w:rPr>
  </w:style>
  <w:style w:type="character" w:customStyle="1" w:styleId="mainheading">
    <w:name w:val="mainheading"/>
    <w:basedOn w:val="DefaultParagraphFont"/>
    <w:rsid w:val="00903DBE"/>
  </w:style>
  <w:style w:type="paragraph" w:customStyle="1" w:styleId="BoldandUnderlineChar2CharChar">
    <w:name w:val="Bold and Underline Char2 Char Char"/>
    <w:basedOn w:val="Normal"/>
    <w:link w:val="BoldandUnderlineChar2CharCharChar"/>
    <w:qFormat/>
    <w:rsid w:val="00903DBE"/>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903DBE"/>
    <w:rPr>
      <w:rFonts w:ascii="Calibri" w:eastAsia="Times New Roman" w:hAnsi="Calibri" w:cs="Calibri"/>
      <w:b/>
      <w:sz w:val="22"/>
      <w:u w:val="single"/>
    </w:rPr>
  </w:style>
  <w:style w:type="character" w:customStyle="1" w:styleId="StyleUnderlineChar9ptChar">
    <w:name w:val="Style Underline Char + 9 pt Char"/>
    <w:basedOn w:val="UnderlineCharChar"/>
    <w:rsid w:val="00903DB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03DB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03DBE"/>
    <w:rPr>
      <w:sz w:val="16"/>
    </w:rPr>
  </w:style>
  <w:style w:type="paragraph" w:customStyle="1" w:styleId="Reduce8pt">
    <w:name w:val="Reduce 8pt"/>
    <w:basedOn w:val="Normal"/>
    <w:link w:val="Reduce8ptCharChar"/>
    <w:qFormat/>
    <w:rsid w:val="00903DB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03DBE"/>
    <w:pPr>
      <w:contextualSpacing/>
    </w:pPr>
    <w:rPr>
      <w:rFonts w:eastAsia="Calibri" w:cs="Calibri"/>
    </w:rPr>
  </w:style>
  <w:style w:type="character" w:customStyle="1" w:styleId="CardIndentedChar">
    <w:name w:val="Card (Indented) Char"/>
    <w:link w:val="CardIndented"/>
    <w:locked/>
    <w:rsid w:val="00903DBE"/>
    <w:rPr>
      <w:rFonts w:ascii="Calibri" w:hAnsi="Calibri" w:cs="Calibri"/>
      <w:sz w:val="22"/>
    </w:rPr>
  </w:style>
  <w:style w:type="character" w:customStyle="1" w:styleId="citenon-boldChar">
    <w:name w:val="cite non-bold Char"/>
    <w:basedOn w:val="DefaultParagraphFont"/>
    <w:link w:val="citenon-bold"/>
    <w:locked/>
    <w:rsid w:val="00903DBE"/>
    <w:rPr>
      <w:rFonts w:ascii="Garamond" w:eastAsia="Times New Roman" w:hAnsi="Garamond" w:cs="Calibri"/>
      <w:sz w:val="22"/>
      <w:szCs w:val="20"/>
    </w:rPr>
  </w:style>
  <w:style w:type="character" w:customStyle="1" w:styleId="boldciteChar4">
    <w:name w:val="bold cite Char4"/>
    <w:link w:val="boldcite"/>
    <w:locked/>
    <w:rsid w:val="00903DBE"/>
    <w:rPr>
      <w:rFonts w:eastAsia="Times New Roman" w:cs="Times New Roman"/>
      <w:b/>
      <w:color w:val="000000"/>
      <w:sz w:val="20"/>
      <w:u w:val="thick" w:color="000000"/>
    </w:rPr>
  </w:style>
  <w:style w:type="paragraph" w:customStyle="1" w:styleId="boldcite">
    <w:name w:val="bold cite"/>
    <w:basedOn w:val="Normal"/>
    <w:link w:val="boldciteChar4"/>
    <w:qFormat/>
    <w:rsid w:val="00903DB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03DB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903DBE"/>
    <w:rPr>
      <w:rFonts w:eastAsia="Calibri" w:cs="Calibri"/>
      <w:b/>
    </w:rPr>
  </w:style>
  <w:style w:type="character" w:customStyle="1" w:styleId="HeadingsBaseChar">
    <w:name w:val="Headings Base Char"/>
    <w:basedOn w:val="DefaultParagraphFont"/>
    <w:link w:val="HeadingsBase"/>
    <w:locked/>
    <w:rsid w:val="00903DBE"/>
    <w:rPr>
      <w:rFonts w:ascii="Times New Roman" w:hAnsi="Times New Roman" w:cs="Times New Roman"/>
      <w:b/>
      <w:sz w:val="32"/>
    </w:rPr>
  </w:style>
  <w:style w:type="paragraph" w:customStyle="1" w:styleId="HeadingsBase">
    <w:name w:val="Headings Base"/>
    <w:basedOn w:val="Normal"/>
    <w:link w:val="HeadingsBaseChar"/>
    <w:qFormat/>
    <w:rsid w:val="00903DB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03DB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03DBE"/>
    <w:pPr>
      <w:spacing w:line="480" w:lineRule="auto"/>
      <w:ind w:firstLine="720"/>
    </w:pPr>
    <w:rPr>
      <w:rFonts w:eastAsia="Calibri" w:cs="Calibri"/>
    </w:rPr>
  </w:style>
  <w:style w:type="paragraph" w:customStyle="1" w:styleId="SchoolBlockQuote">
    <w:name w:val="School Block Quote"/>
    <w:basedOn w:val="SchoolPaper"/>
    <w:qFormat/>
    <w:rsid w:val="00903DBE"/>
  </w:style>
  <w:style w:type="paragraph" w:customStyle="1" w:styleId="SchoolWorksCited">
    <w:name w:val="School Works Cited"/>
    <w:basedOn w:val="SchoolPaper"/>
    <w:qFormat/>
    <w:rsid w:val="00903DBE"/>
  </w:style>
  <w:style w:type="paragraph" w:customStyle="1" w:styleId="BlockQuote">
    <w:name w:val="Block Quote"/>
    <w:basedOn w:val="Normal"/>
    <w:qFormat/>
    <w:rsid w:val="00903DBE"/>
    <w:pPr>
      <w:ind w:left="720" w:right="720"/>
    </w:pPr>
    <w:rPr>
      <w:rFonts w:eastAsia="Calibri" w:cs="Calibri"/>
    </w:rPr>
  </w:style>
  <w:style w:type="paragraph" w:customStyle="1" w:styleId="PaperBody">
    <w:name w:val="Paper Body"/>
    <w:basedOn w:val="Normal"/>
    <w:qFormat/>
    <w:rsid w:val="00903DBE"/>
    <w:pPr>
      <w:spacing w:line="480" w:lineRule="auto"/>
      <w:ind w:firstLine="720"/>
    </w:pPr>
    <w:rPr>
      <w:rFonts w:eastAsia="Calibri" w:cs="Calibri"/>
    </w:rPr>
  </w:style>
  <w:style w:type="paragraph" w:customStyle="1" w:styleId="PaperCitation">
    <w:name w:val="Paper Citation"/>
    <w:basedOn w:val="Normal"/>
    <w:qFormat/>
    <w:rsid w:val="00903DBE"/>
    <w:pPr>
      <w:spacing w:line="480" w:lineRule="auto"/>
      <w:ind w:left="720" w:hanging="720"/>
    </w:pPr>
    <w:rPr>
      <w:rFonts w:eastAsia="Calibri" w:cs="Calibri"/>
    </w:rPr>
  </w:style>
  <w:style w:type="character" w:customStyle="1" w:styleId="hatChar">
    <w:name w:val="hat Char"/>
    <w:basedOn w:val="DefaultParagraphFont"/>
    <w:link w:val="hat"/>
    <w:locked/>
    <w:rsid w:val="00903DBE"/>
    <w:rPr>
      <w:rFonts w:ascii="Calibri" w:eastAsia="Times New Roman" w:hAnsi="Calibri" w:cs="Calibri"/>
      <w:b/>
      <w:bCs/>
      <w:sz w:val="32"/>
      <w:u w:val="single"/>
      <w:lang w:bidi="en-US"/>
    </w:rPr>
  </w:style>
  <w:style w:type="paragraph" w:customStyle="1" w:styleId="WW-Default">
    <w:name w:val="WW-Default"/>
    <w:qFormat/>
    <w:rsid w:val="00903DBE"/>
    <w:pPr>
      <w:suppressAutoHyphens/>
    </w:pPr>
    <w:rPr>
      <w:rFonts w:ascii="Georgia" w:eastAsia="Calibri" w:hAnsi="Georgia" w:cs="Calibri"/>
      <w:sz w:val="22"/>
      <w:szCs w:val="22"/>
      <w:lang w:eastAsia="ar-SA"/>
    </w:rPr>
  </w:style>
  <w:style w:type="paragraph" w:customStyle="1" w:styleId="B-TagCite">
    <w:name w:val="B-TagCite"/>
    <w:qFormat/>
    <w:rsid w:val="00903DB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03DBE"/>
    <w:rPr>
      <w:rFonts w:ascii="Times New Roman" w:hAnsi="Times New Roman" w:cs="Times New Roman"/>
      <w:b/>
      <w:sz w:val="20"/>
    </w:rPr>
  </w:style>
  <w:style w:type="paragraph" w:customStyle="1" w:styleId="MicroText">
    <w:name w:val="MicroText"/>
    <w:basedOn w:val="Normal"/>
    <w:next w:val="Normal"/>
    <w:link w:val="MicroTextChar"/>
    <w:qFormat/>
    <w:rsid w:val="00903DBE"/>
    <w:rPr>
      <w:rFonts w:ascii="Arial Narrow" w:hAnsi="Arial Narrow"/>
      <w:sz w:val="12"/>
    </w:rPr>
  </w:style>
  <w:style w:type="character" w:customStyle="1" w:styleId="Footnote2Char">
    <w:name w:val="Footnote2 Char"/>
    <w:link w:val="Footnote2"/>
    <w:locked/>
    <w:rsid w:val="00903DBE"/>
  </w:style>
  <w:style w:type="paragraph" w:customStyle="1" w:styleId="Footnote2">
    <w:name w:val="Footnote2"/>
    <w:basedOn w:val="Normal"/>
    <w:next w:val="Normal"/>
    <w:link w:val="Footnote2Char"/>
    <w:autoRedefine/>
    <w:qFormat/>
    <w:rsid w:val="00903DBE"/>
    <w:pPr>
      <w:spacing w:after="120" w:line="480" w:lineRule="auto"/>
    </w:pPr>
    <w:rPr>
      <w:rFonts w:asciiTheme="minorHAnsi" w:hAnsiTheme="minorHAnsi"/>
      <w:sz w:val="24"/>
    </w:rPr>
  </w:style>
  <w:style w:type="paragraph" w:customStyle="1" w:styleId="indent">
    <w:name w:val="indent"/>
    <w:basedOn w:val="Normal"/>
    <w:qFormat/>
    <w:rsid w:val="00903DBE"/>
    <w:pPr>
      <w:spacing w:before="100" w:beforeAutospacing="1" w:after="100" w:afterAutospacing="1"/>
    </w:pPr>
    <w:rPr>
      <w:rFonts w:eastAsia="Times New Roman" w:cs="Calibri"/>
    </w:rPr>
  </w:style>
  <w:style w:type="paragraph" w:customStyle="1" w:styleId="PageHeaderLine1">
    <w:name w:val="PageHeaderLine1"/>
    <w:basedOn w:val="Normal"/>
    <w:qFormat/>
    <w:rsid w:val="00903DBE"/>
    <w:pPr>
      <w:tabs>
        <w:tab w:val="right" w:pos="10800"/>
      </w:tabs>
    </w:pPr>
    <w:rPr>
      <w:rFonts w:eastAsia="Calibri" w:cs="Calibri"/>
      <w:b/>
    </w:rPr>
  </w:style>
  <w:style w:type="paragraph" w:customStyle="1" w:styleId="PageHeaderLine2">
    <w:name w:val="PageHeaderLine2"/>
    <w:basedOn w:val="Normal"/>
    <w:next w:val="Normal"/>
    <w:link w:val="PageHeaderLine2Char"/>
    <w:qFormat/>
    <w:rsid w:val="00903DBE"/>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903DBE"/>
    <w:rPr>
      <w:rFonts w:ascii="Times New Roman" w:hAnsi="Times New Roman" w:cs="Times New Roman"/>
      <w:sz w:val="20"/>
    </w:rPr>
  </w:style>
  <w:style w:type="paragraph" w:customStyle="1" w:styleId="CardText1">
    <w:name w:val="CardText"/>
    <w:basedOn w:val="Normal"/>
    <w:link w:val="CardTextChar3"/>
    <w:qFormat/>
    <w:rsid w:val="00903DBE"/>
    <w:pPr>
      <w:ind w:left="288"/>
    </w:pPr>
    <w:rPr>
      <w:rFonts w:ascii="Times New Roman" w:hAnsi="Times New Roman" w:cs="Times New Roman"/>
      <w:sz w:val="20"/>
    </w:rPr>
  </w:style>
  <w:style w:type="character" w:customStyle="1" w:styleId="stylestylebold12pt">
    <w:name w:val="stylestylebold12pt"/>
    <w:basedOn w:val="DefaultParagraphFont"/>
    <w:rsid w:val="00903DBE"/>
  </w:style>
  <w:style w:type="character" w:customStyle="1" w:styleId="styleboldunderline">
    <w:name w:val="styleboldunderline"/>
    <w:basedOn w:val="DefaultParagraphFont"/>
    <w:rsid w:val="00903DBE"/>
  </w:style>
  <w:style w:type="character" w:customStyle="1" w:styleId="box">
    <w:name w:val="box"/>
    <w:basedOn w:val="DefaultParagraphFont"/>
    <w:rsid w:val="00903DB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03DBE"/>
    <w:rPr>
      <w:rFonts w:ascii="Arial Narrow" w:hAnsi="Arial Narrow" w:cs="Arial Narrow" w:hint="default"/>
      <w:sz w:val="18"/>
      <w:szCs w:val="18"/>
    </w:rPr>
  </w:style>
  <w:style w:type="character" w:customStyle="1" w:styleId="FontStyle14">
    <w:name w:val="Font Style14"/>
    <w:basedOn w:val="DefaultParagraphFont"/>
    <w:uiPriority w:val="99"/>
    <w:rsid w:val="00903DB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03DBE"/>
    <w:rPr>
      <w:rFonts w:ascii="Arial Narrow" w:hAnsi="Arial Narrow" w:cs="Arial Narrow" w:hint="default"/>
      <w:b/>
      <w:bCs/>
      <w:sz w:val="10"/>
      <w:szCs w:val="10"/>
    </w:rPr>
  </w:style>
  <w:style w:type="character" w:customStyle="1" w:styleId="CardTagandCiteChar">
    <w:name w:val="Card Tag and Cite Char"/>
    <w:basedOn w:val="DefaultParagraphFont"/>
    <w:rsid w:val="00903DB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03DBE"/>
    <w:rPr>
      <w:rFonts w:ascii="Arial Narrow" w:hAnsi="Arial Narrow"/>
      <w:b/>
      <w:color w:val="000000"/>
      <w:sz w:val="22"/>
      <w:szCs w:val="22"/>
      <w:u w:val="single"/>
    </w:rPr>
  </w:style>
  <w:style w:type="character" w:customStyle="1" w:styleId="SmallText0">
    <w:name w:val="SmallText"/>
    <w:rsid w:val="00903DBE"/>
    <w:rPr>
      <w:color w:val="000000"/>
    </w:rPr>
  </w:style>
  <w:style w:type="character" w:customStyle="1" w:styleId="CitesChar1">
    <w:name w:val="Cites Char1"/>
    <w:basedOn w:val="DefaultParagraphFont"/>
    <w:rsid w:val="00903DBE"/>
    <w:rPr>
      <w:b/>
      <w:bCs w:val="0"/>
      <w:szCs w:val="24"/>
      <w:u w:val="single"/>
      <w:lang w:val="en-US" w:eastAsia="en-US" w:bidi="ar-SA"/>
    </w:rPr>
  </w:style>
  <w:style w:type="character" w:customStyle="1" w:styleId="CardUnderlinedChar">
    <w:name w:val="Card Underlined Char"/>
    <w:basedOn w:val="DefaultParagraphFont"/>
    <w:rsid w:val="00903DBE"/>
    <w:rPr>
      <w:rFonts w:ascii="Arial Narrow" w:hAnsi="Arial Narrow" w:hint="default"/>
      <w:sz w:val="22"/>
      <w:szCs w:val="24"/>
      <w:u w:val="single"/>
      <w:lang w:val="en-US" w:eastAsia="en-US" w:bidi="ar-SA"/>
    </w:rPr>
  </w:style>
  <w:style w:type="character" w:customStyle="1" w:styleId="underline3">
    <w:name w:val="underline3"/>
    <w:basedOn w:val="underline2"/>
    <w:rsid w:val="00903DBE"/>
    <w:rPr>
      <w:rFonts w:ascii="Arial" w:hAnsi="Arial"/>
      <w:sz w:val="18"/>
      <w:u w:val="single"/>
      <w:bdr w:val="none" w:sz="0" w:space="0" w:color="auto" w:frame="1"/>
      <w:shd w:val="clear" w:color="auto" w:fill="FFFF00"/>
    </w:rPr>
  </w:style>
  <w:style w:type="character" w:customStyle="1" w:styleId="menu">
    <w:name w:val="menu"/>
    <w:basedOn w:val="DefaultParagraphFont"/>
    <w:rsid w:val="00903DBE"/>
  </w:style>
  <w:style w:type="character" w:customStyle="1" w:styleId="itxtrst">
    <w:name w:val="itxtrst"/>
    <w:rsid w:val="00903DBE"/>
  </w:style>
  <w:style w:type="character" w:customStyle="1" w:styleId="A-Underlining">
    <w:name w:val="A-Underlining"/>
    <w:basedOn w:val="DefaultParagraphFont"/>
    <w:rsid w:val="00903DBE"/>
    <w:rPr>
      <w:rFonts w:ascii="Garamond" w:hAnsi="Garamond" w:hint="default"/>
      <w:color w:val="auto"/>
      <w:sz w:val="24"/>
      <w:u w:val="single"/>
    </w:rPr>
  </w:style>
  <w:style w:type="character" w:customStyle="1" w:styleId="StyleUnderlineBold0">
    <w:name w:val="Style Underline + Bold"/>
    <w:rsid w:val="00903DBE"/>
    <w:rPr>
      <w:b/>
      <w:bCs/>
      <w:u w:val="single"/>
    </w:rPr>
  </w:style>
  <w:style w:type="character" w:customStyle="1" w:styleId="Underline-Highlighted">
    <w:name w:val="Underline-Highlighted"/>
    <w:uiPriority w:val="1"/>
    <w:qFormat/>
    <w:rsid w:val="00903DB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03DBE"/>
  </w:style>
  <w:style w:type="character" w:customStyle="1" w:styleId="newsmain">
    <w:name w:val="news_main"/>
    <w:basedOn w:val="DefaultParagraphFont"/>
    <w:rsid w:val="00903DBE"/>
  </w:style>
  <w:style w:type="character" w:customStyle="1" w:styleId="vitstoryheadline">
    <w:name w:val="vitstoryheadline"/>
    <w:rsid w:val="00903DBE"/>
  </w:style>
  <w:style w:type="character" w:customStyle="1" w:styleId="AuthorDate0">
    <w:name w:val="Author Date"/>
    <w:rsid w:val="00903DBE"/>
    <w:rPr>
      <w:b/>
      <w:bCs w:val="0"/>
      <w:sz w:val="24"/>
      <w:u w:val="thick"/>
    </w:rPr>
  </w:style>
  <w:style w:type="character" w:customStyle="1" w:styleId="red">
    <w:name w:val="red"/>
    <w:basedOn w:val="DefaultParagraphFont"/>
    <w:rsid w:val="00903DBE"/>
  </w:style>
  <w:style w:type="character" w:customStyle="1" w:styleId="at">
    <w:name w:val="at"/>
    <w:rsid w:val="00903DBE"/>
  </w:style>
  <w:style w:type="character" w:customStyle="1" w:styleId="org">
    <w:name w:val="org"/>
    <w:rsid w:val="00903DBE"/>
  </w:style>
  <w:style w:type="character" w:customStyle="1" w:styleId="pnumber">
    <w:name w:val="pnumber"/>
    <w:rsid w:val="00903DBE"/>
  </w:style>
  <w:style w:type="character" w:customStyle="1" w:styleId="ital">
    <w:name w:val="ital"/>
    <w:rsid w:val="00903DBE"/>
  </w:style>
  <w:style w:type="character" w:customStyle="1" w:styleId="orgdiv">
    <w:name w:val="orgdiv"/>
    <w:rsid w:val="00903DBE"/>
  </w:style>
  <w:style w:type="character" w:customStyle="1" w:styleId="orgname">
    <w:name w:val="orgname"/>
    <w:rsid w:val="00903DBE"/>
  </w:style>
  <w:style w:type="character" w:customStyle="1" w:styleId="city">
    <w:name w:val="city"/>
    <w:rsid w:val="00903DBE"/>
  </w:style>
  <w:style w:type="character" w:customStyle="1" w:styleId="state">
    <w:name w:val="state"/>
    <w:rsid w:val="00903DBE"/>
  </w:style>
  <w:style w:type="character" w:customStyle="1" w:styleId="country">
    <w:name w:val="country"/>
    <w:rsid w:val="00903DBE"/>
  </w:style>
  <w:style w:type="character" w:customStyle="1" w:styleId="articletitle">
    <w:name w:val="articletitle"/>
    <w:rsid w:val="00903DBE"/>
    <w:rPr>
      <w:rFonts w:ascii="Times New Roman" w:hAnsi="Times New Roman" w:cs="Times New Roman" w:hint="default"/>
    </w:rPr>
  </w:style>
  <w:style w:type="character" w:customStyle="1" w:styleId="6pointChar">
    <w:name w:val="6 point Char"/>
    <w:rsid w:val="00903DBE"/>
    <w:rPr>
      <w:rFonts w:ascii="Times New Roman" w:hAnsi="Times New Roman" w:cs="Times New Roman" w:hint="default"/>
      <w:sz w:val="12"/>
      <w:lang w:val="en-US" w:eastAsia="en-US"/>
    </w:rPr>
  </w:style>
  <w:style w:type="character" w:customStyle="1" w:styleId="StyleThickunderline">
    <w:name w:val="Style Thick underline"/>
    <w:qFormat/>
    <w:rsid w:val="00903DBE"/>
    <w:rPr>
      <w:u w:val="thick"/>
    </w:rPr>
  </w:style>
  <w:style w:type="character" w:customStyle="1" w:styleId="Box0">
    <w:name w:val="Box!"/>
    <w:rsid w:val="00903DBE"/>
    <w:rPr>
      <w:rFonts w:ascii="Garamond" w:hAnsi="Garamond" w:hint="default"/>
      <w:sz w:val="24"/>
      <w:u w:val="single"/>
      <w:bdr w:val="single" w:sz="4" w:space="0" w:color="auto" w:frame="1"/>
    </w:rPr>
  </w:style>
  <w:style w:type="character" w:customStyle="1" w:styleId="citechar">
    <w:name w:val="citechar"/>
    <w:basedOn w:val="DefaultParagraphFont"/>
    <w:rsid w:val="00903DBE"/>
  </w:style>
  <w:style w:type="character" w:customStyle="1" w:styleId="underlinechar2">
    <w:name w:val="underlinechar"/>
    <w:basedOn w:val="DefaultParagraphFont"/>
    <w:rsid w:val="00903DBE"/>
  </w:style>
  <w:style w:type="character" w:customStyle="1" w:styleId="CardUnderlineChar">
    <w:name w:val="Card Underline Char"/>
    <w:rsid w:val="00903DBE"/>
    <w:rPr>
      <w:szCs w:val="24"/>
      <w:u w:val="single"/>
      <w:lang w:val="en-US" w:eastAsia="en-US" w:bidi="ar-SA"/>
    </w:rPr>
  </w:style>
  <w:style w:type="character" w:customStyle="1" w:styleId="tagciteChar">
    <w:name w:val="tag/cite Char"/>
    <w:basedOn w:val="DefaultParagraphFont"/>
    <w:rsid w:val="00903DBE"/>
    <w:rPr>
      <w:b/>
      <w:bCs w:val="0"/>
      <w:sz w:val="24"/>
      <w:lang w:val="en-US" w:eastAsia="en-US" w:bidi="ar-SA"/>
    </w:rPr>
  </w:style>
  <w:style w:type="character" w:customStyle="1" w:styleId="8pointChar">
    <w:name w:val="8 point Char"/>
    <w:basedOn w:val="DefaultParagraphFont"/>
    <w:rsid w:val="00903DBE"/>
    <w:rPr>
      <w:sz w:val="16"/>
      <w:lang w:val="en-US" w:eastAsia="en-US" w:bidi="ar-SA"/>
    </w:rPr>
  </w:style>
  <w:style w:type="character" w:customStyle="1" w:styleId="BoldText12pt">
    <w:name w:val="Bold Text 12 pt"/>
    <w:rsid w:val="00903DB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03DBE"/>
  </w:style>
  <w:style w:type="table" w:styleId="TableGrid">
    <w:name w:val="Table Grid"/>
    <w:basedOn w:val="TableNormal"/>
    <w:rsid w:val="00903DB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03DBE"/>
    <w:rPr>
      <w:b/>
      <w:bCs w:val="0"/>
      <w:sz w:val="24"/>
      <w:lang w:val="en-US" w:eastAsia="en-US" w:bidi="ar-SA"/>
    </w:rPr>
  </w:style>
  <w:style w:type="character" w:customStyle="1" w:styleId="Mention11">
    <w:name w:val="Mention11"/>
    <w:basedOn w:val="DefaultParagraphFont"/>
    <w:uiPriority w:val="99"/>
    <w:semiHidden/>
    <w:unhideWhenUsed/>
    <w:rsid w:val="00903DBE"/>
    <w:rPr>
      <w:color w:val="2B579A"/>
      <w:shd w:val="clear" w:color="auto" w:fill="E6E6E6"/>
    </w:rPr>
  </w:style>
  <w:style w:type="character" w:customStyle="1" w:styleId="Emph">
    <w:name w:val="Emph"/>
    <w:basedOn w:val="DefaultParagraphFont"/>
    <w:uiPriority w:val="1"/>
    <w:qFormat/>
    <w:rsid w:val="00903DB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03DBE"/>
  </w:style>
  <w:style w:type="character" w:customStyle="1" w:styleId="Mention2">
    <w:name w:val="Mention2"/>
    <w:basedOn w:val="DefaultParagraphFont"/>
    <w:uiPriority w:val="99"/>
    <w:semiHidden/>
    <w:unhideWhenUsed/>
    <w:rsid w:val="00903DBE"/>
    <w:rPr>
      <w:color w:val="2B579A"/>
      <w:shd w:val="clear" w:color="auto" w:fill="E6E6E6"/>
    </w:rPr>
  </w:style>
  <w:style w:type="paragraph" w:customStyle="1" w:styleId="FlashTag">
    <w:name w:val="FlashTag"/>
    <w:basedOn w:val="Normal"/>
    <w:link w:val="FlashTagChar"/>
    <w:autoRedefine/>
    <w:uiPriority w:val="4"/>
    <w:qFormat/>
    <w:rsid w:val="00903DBE"/>
    <w:rPr>
      <w:rFonts w:asciiTheme="majorHAnsi" w:hAnsiTheme="majorHAnsi" w:cs="Calibri"/>
      <w:b/>
      <w:sz w:val="28"/>
    </w:rPr>
  </w:style>
  <w:style w:type="character" w:customStyle="1" w:styleId="FlashTagChar">
    <w:name w:val="FlashTag Char"/>
    <w:basedOn w:val="DefaultParagraphFont"/>
    <w:link w:val="FlashTag"/>
    <w:uiPriority w:val="4"/>
    <w:rsid w:val="00903DBE"/>
    <w:rPr>
      <w:rFonts w:asciiTheme="majorHAnsi" w:hAnsiTheme="majorHAnsi" w:cs="Calibri"/>
      <w:b/>
      <w:sz w:val="28"/>
    </w:rPr>
  </w:style>
  <w:style w:type="paragraph" w:customStyle="1" w:styleId="Warrant">
    <w:name w:val="Warrant"/>
    <w:autoRedefine/>
    <w:uiPriority w:val="4"/>
    <w:qFormat/>
    <w:rsid w:val="00903DB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03DBE"/>
  </w:style>
  <w:style w:type="character" w:customStyle="1" w:styleId="m3965771245576658108gmail-styleunderline">
    <w:name w:val="m_3965771245576658108gmail-styleunderline"/>
    <w:basedOn w:val="DefaultParagraphFont"/>
    <w:rsid w:val="00903DBE"/>
  </w:style>
  <w:style w:type="paragraph" w:customStyle="1" w:styleId="Header1">
    <w:name w:val="Header1"/>
    <w:aliases w:val="Header Char Char,Header Char Char Char Char Char Char Char Cha,Header Char2,Header Char1 Char,Char Char Char Cha"/>
    <w:basedOn w:val="Normal"/>
    <w:qFormat/>
    <w:rsid w:val="00903DBE"/>
    <w:pPr>
      <w:tabs>
        <w:tab w:val="center" w:pos="4680"/>
        <w:tab w:val="right" w:pos="9360"/>
      </w:tabs>
    </w:pPr>
    <w:rPr>
      <w:rFonts w:cs="Calibri"/>
    </w:rPr>
  </w:style>
  <w:style w:type="character" w:customStyle="1" w:styleId="EndnoteTextChar">
    <w:name w:val="Endnote Text Char"/>
    <w:basedOn w:val="DefaultParagraphFont"/>
    <w:link w:val="EndnoteText"/>
    <w:locked/>
    <w:rsid w:val="00903DBE"/>
    <w:rPr>
      <w:rFonts w:ascii="Georgia" w:eastAsia="Times New Roman" w:hAnsi="Georgia"/>
      <w:szCs w:val="20"/>
    </w:rPr>
  </w:style>
  <w:style w:type="paragraph" w:styleId="EndnoteText">
    <w:name w:val="endnote text"/>
    <w:basedOn w:val="Normal"/>
    <w:link w:val="EndnoteTextChar"/>
    <w:unhideWhenUsed/>
    <w:rsid w:val="00903DBE"/>
    <w:rPr>
      <w:rFonts w:ascii="Georgia" w:eastAsia="Times New Roman" w:hAnsi="Georgia"/>
      <w:sz w:val="24"/>
      <w:szCs w:val="20"/>
    </w:rPr>
  </w:style>
  <w:style w:type="character" w:customStyle="1" w:styleId="EndnoteTextChar1">
    <w:name w:val="Endnote Text Char1"/>
    <w:basedOn w:val="DefaultParagraphFont"/>
    <w:semiHidden/>
    <w:rsid w:val="00903DBE"/>
    <w:rPr>
      <w:rFonts w:ascii="Calibri" w:hAnsi="Calibri"/>
      <w:sz w:val="20"/>
      <w:szCs w:val="20"/>
    </w:rPr>
  </w:style>
  <w:style w:type="character" w:customStyle="1" w:styleId="DateChar">
    <w:name w:val="Date Char"/>
    <w:aliases w:val="date Char"/>
    <w:basedOn w:val="DefaultParagraphFont"/>
    <w:link w:val="Date"/>
    <w:uiPriority w:val="99"/>
    <w:locked/>
    <w:rsid w:val="00903DBE"/>
    <w:rPr>
      <w:rFonts w:ascii="Georgia" w:eastAsia="Times New Roman" w:hAnsi="Georgia"/>
    </w:rPr>
  </w:style>
  <w:style w:type="paragraph" w:styleId="Date">
    <w:name w:val="Date"/>
    <w:aliases w:val="date"/>
    <w:basedOn w:val="Normal"/>
    <w:next w:val="Normal"/>
    <w:link w:val="DateChar"/>
    <w:uiPriority w:val="99"/>
    <w:unhideWhenUsed/>
    <w:rsid w:val="00903DBE"/>
    <w:rPr>
      <w:rFonts w:ascii="Georgia" w:eastAsia="Times New Roman" w:hAnsi="Georgia"/>
      <w:sz w:val="24"/>
    </w:rPr>
  </w:style>
  <w:style w:type="character" w:customStyle="1" w:styleId="DateChar1">
    <w:name w:val="Date Char1"/>
    <w:basedOn w:val="DefaultParagraphFont"/>
    <w:uiPriority w:val="99"/>
    <w:semiHidden/>
    <w:rsid w:val="00903DBE"/>
    <w:rPr>
      <w:rFonts w:ascii="Calibri" w:hAnsi="Calibri"/>
      <w:sz w:val="22"/>
    </w:rPr>
  </w:style>
  <w:style w:type="character" w:customStyle="1" w:styleId="BodyTextFirstIndentChar">
    <w:name w:val="Body Text First Indent Char"/>
    <w:basedOn w:val="BodyTextChar"/>
    <w:link w:val="BodyTextFirstIndent"/>
    <w:locked/>
    <w:rsid w:val="00903DB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903DB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903DB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903DBE"/>
    <w:rPr>
      <w:rFonts w:ascii="Calibri" w:hAnsi="Calibri" w:cs="Calibri"/>
    </w:rPr>
  </w:style>
  <w:style w:type="character" w:customStyle="1" w:styleId="PlainTextChar1">
    <w:name w:val="Plain Text Char1"/>
    <w:basedOn w:val="DefaultParagraphFont"/>
    <w:semiHidden/>
    <w:rsid w:val="00903DBE"/>
    <w:rPr>
      <w:rFonts w:ascii="Consolas" w:hAnsi="Consolas" w:cs="Calibri"/>
      <w:sz w:val="21"/>
      <w:szCs w:val="21"/>
    </w:rPr>
  </w:style>
  <w:style w:type="paragraph" w:customStyle="1" w:styleId="msolistparagraphcxspfirst">
    <w:name w:val="msolistparagraphcxspfirst"/>
    <w:basedOn w:val="Normal"/>
    <w:uiPriority w:val="99"/>
    <w:qFormat/>
    <w:rsid w:val="00903DBE"/>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903DBE"/>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903DBE"/>
    <w:rPr>
      <w:rFonts w:ascii="Calibri" w:hAnsi="Calibri" w:cs="Calibri"/>
      <w:i/>
      <w:iCs/>
      <w:color w:val="000000" w:themeColor="text1"/>
    </w:rPr>
  </w:style>
  <w:style w:type="paragraph" w:customStyle="1" w:styleId="Heading2-NotBold">
    <w:name w:val="Heading 2 - Not Bold"/>
    <w:basedOn w:val="Heading2"/>
    <w:autoRedefine/>
    <w:uiPriority w:val="99"/>
    <w:qFormat/>
    <w:rsid w:val="00903DB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903DBE"/>
    <w:rPr>
      <w:rFonts w:ascii="Calibri" w:eastAsia="Calibri" w:hAnsi="Calibri" w:cs="Calibri"/>
      <w:b/>
      <w:sz w:val="22"/>
    </w:rPr>
  </w:style>
  <w:style w:type="paragraph" w:customStyle="1" w:styleId="Heading2-Bold">
    <w:name w:val="Heading 2 - Bold"/>
    <w:basedOn w:val="Normal"/>
    <w:autoRedefine/>
    <w:uiPriority w:val="99"/>
    <w:qFormat/>
    <w:rsid w:val="00903DBE"/>
    <w:rPr>
      <w:rFonts w:ascii="Garamond" w:eastAsia="Calibri" w:hAnsi="Garamond" w:cs="Calibri"/>
      <w:b/>
    </w:rPr>
  </w:style>
  <w:style w:type="paragraph" w:customStyle="1" w:styleId="tag">
    <w:name w:val="%tag"/>
    <w:basedOn w:val="Normal"/>
    <w:next w:val="Normal"/>
    <w:uiPriority w:val="99"/>
    <w:qFormat/>
    <w:rsid w:val="00903DBE"/>
    <w:rPr>
      <w:rFonts w:ascii="Garamond" w:eastAsia="Calibri" w:hAnsi="Garamond" w:cs="Calibri"/>
      <w:bCs/>
      <w:sz w:val="18"/>
    </w:rPr>
  </w:style>
  <w:style w:type="character" w:customStyle="1" w:styleId="Style2Char">
    <w:name w:val="Style 2 Char"/>
    <w:link w:val="Style20"/>
    <w:uiPriority w:val="99"/>
    <w:locked/>
    <w:rsid w:val="00903DB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03DB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903DB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03DBE"/>
    <w:rPr>
      <w:rFonts w:ascii="Garamond" w:eastAsia="Times New Roman" w:hAnsi="Garamond"/>
      <w:sz w:val="24"/>
      <w:szCs w:val="20"/>
      <w:u w:val="single"/>
      <w:lang w:val="x-none" w:eastAsia="x-none"/>
    </w:rPr>
  </w:style>
  <w:style w:type="character" w:customStyle="1" w:styleId="textsmallChar0">
    <w:name w:val="textsmall Char"/>
    <w:link w:val="textsmall0"/>
    <w:locked/>
    <w:rsid w:val="00903DBE"/>
    <w:rPr>
      <w:rFonts w:ascii="Georgia" w:eastAsia="Times New Roman" w:hAnsi="Georgia"/>
      <w:sz w:val="18"/>
      <w:szCs w:val="20"/>
      <w:lang w:val="x-none" w:eastAsia="x-none"/>
    </w:rPr>
  </w:style>
  <w:style w:type="paragraph" w:customStyle="1" w:styleId="textsmall0">
    <w:name w:val="textsmall"/>
    <w:basedOn w:val="Normal"/>
    <w:link w:val="textsmallChar0"/>
    <w:qFormat/>
    <w:rsid w:val="00903DB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03DB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03DB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03DBE"/>
    <w:rPr>
      <w:rFonts w:ascii="Arial" w:eastAsia="Times New Roman" w:hAnsi="Arial" w:cs="Arial"/>
      <w:sz w:val="12"/>
    </w:rPr>
  </w:style>
  <w:style w:type="paragraph" w:customStyle="1" w:styleId="Micro">
    <w:name w:val="Micro"/>
    <w:basedOn w:val="Normal"/>
    <w:next w:val="Normal"/>
    <w:link w:val="MicroChar"/>
    <w:qFormat/>
    <w:rsid w:val="00903DBE"/>
    <w:rPr>
      <w:rFonts w:ascii="Arial" w:eastAsia="Times New Roman" w:hAnsi="Arial" w:cs="Arial"/>
      <w:sz w:val="12"/>
    </w:rPr>
  </w:style>
  <w:style w:type="character" w:customStyle="1" w:styleId="CardNotUnderlinedChar1">
    <w:name w:val="Card Not Underlined Char1"/>
    <w:link w:val="CardNotUnderlined"/>
    <w:locked/>
    <w:rsid w:val="00903DBE"/>
    <w:rPr>
      <w:rFonts w:ascii="Bell MT" w:eastAsia="Calibri" w:hAnsi="Bell MT"/>
      <w:szCs w:val="20"/>
    </w:rPr>
  </w:style>
  <w:style w:type="paragraph" w:customStyle="1" w:styleId="CardNotUnderlined">
    <w:name w:val="Card Not Underlined"/>
    <w:basedOn w:val="Normal"/>
    <w:link w:val="CardNotUnderlinedChar1"/>
    <w:autoRedefine/>
    <w:qFormat/>
    <w:rsid w:val="00903DBE"/>
    <w:rPr>
      <w:rFonts w:ascii="Bell MT" w:eastAsia="Calibri" w:hAnsi="Bell MT"/>
      <w:sz w:val="24"/>
      <w:szCs w:val="20"/>
    </w:rPr>
  </w:style>
  <w:style w:type="paragraph" w:customStyle="1" w:styleId="h-lead">
    <w:name w:val="h-lead"/>
    <w:basedOn w:val="Normal"/>
    <w:uiPriority w:val="99"/>
    <w:qFormat/>
    <w:rsid w:val="00903DBE"/>
    <w:pPr>
      <w:spacing w:before="100" w:beforeAutospacing="1" w:after="100" w:afterAutospacing="1"/>
    </w:pPr>
    <w:rPr>
      <w:rFonts w:eastAsia="Times New Roman" w:cs="Calibri"/>
      <w:sz w:val="24"/>
    </w:rPr>
  </w:style>
  <w:style w:type="paragraph" w:customStyle="1" w:styleId="intro">
    <w:name w:val="intro"/>
    <w:basedOn w:val="Normal"/>
    <w:uiPriority w:val="99"/>
    <w:qFormat/>
    <w:rsid w:val="00903DBE"/>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903DBE"/>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903DB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03DB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03DBE"/>
    <w:rPr>
      <w:rFonts w:eastAsia="Calibri" w:cs="Calibri"/>
    </w:rPr>
  </w:style>
  <w:style w:type="paragraph" w:customStyle="1" w:styleId="F3-TagAuthor">
    <w:name w:val="F3 - Tag/Author"/>
    <w:basedOn w:val="Normal"/>
    <w:uiPriority w:val="99"/>
    <w:qFormat/>
    <w:rsid w:val="00903DBE"/>
    <w:rPr>
      <w:rFonts w:eastAsia="Times New Roman" w:cs="Calibri"/>
      <w:b/>
    </w:rPr>
  </w:style>
  <w:style w:type="paragraph" w:customStyle="1" w:styleId="F5-UnderlineNormal">
    <w:name w:val="F5 - Underline Normal"/>
    <w:basedOn w:val="Normal"/>
    <w:uiPriority w:val="99"/>
    <w:qFormat/>
    <w:rsid w:val="00903DBE"/>
    <w:rPr>
      <w:rFonts w:eastAsia="Calibri" w:cs="Calibri"/>
      <w:u w:val="single"/>
    </w:rPr>
  </w:style>
  <w:style w:type="paragraph" w:customStyle="1" w:styleId="Brief-PrimarySource">
    <w:name w:val="Brief - Primary Source"/>
    <w:basedOn w:val="Normal"/>
    <w:uiPriority w:val="99"/>
    <w:qFormat/>
    <w:rsid w:val="00903DBE"/>
    <w:rPr>
      <w:rFonts w:eastAsia="Times New Roman" w:cs="Calibri"/>
      <w:b/>
      <w:sz w:val="24"/>
      <w:u w:val="single"/>
    </w:rPr>
  </w:style>
  <w:style w:type="paragraph" w:customStyle="1" w:styleId="Brief-Underline">
    <w:name w:val="Brief - Underline"/>
    <w:basedOn w:val="Normal"/>
    <w:uiPriority w:val="99"/>
    <w:qFormat/>
    <w:rsid w:val="00903DBE"/>
    <w:rPr>
      <w:rFonts w:eastAsia="Times New Roman" w:cs="Calibri"/>
      <w:u w:val="single"/>
    </w:rPr>
  </w:style>
  <w:style w:type="paragraph" w:customStyle="1" w:styleId="Brief">
    <w:name w:val="Brief"/>
    <w:basedOn w:val="Brief-PrimarySource"/>
    <w:uiPriority w:val="99"/>
    <w:qFormat/>
    <w:rsid w:val="00903DBE"/>
    <w:rPr>
      <w:b w:val="0"/>
    </w:rPr>
  </w:style>
  <w:style w:type="paragraph" w:customStyle="1" w:styleId="CM2">
    <w:name w:val="CM2"/>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903DBE"/>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903DBE"/>
    <w:pPr>
      <w:widowControl w:val="0"/>
      <w:spacing w:line="276" w:lineRule="atLeast"/>
    </w:pPr>
    <w:rPr>
      <w:color w:val="auto"/>
    </w:rPr>
  </w:style>
  <w:style w:type="paragraph" w:customStyle="1" w:styleId="CM34">
    <w:name w:val="CM34"/>
    <w:basedOn w:val="Default"/>
    <w:next w:val="Default"/>
    <w:uiPriority w:val="99"/>
    <w:qFormat/>
    <w:rsid w:val="00903DBE"/>
    <w:pPr>
      <w:widowControl w:val="0"/>
    </w:pPr>
    <w:rPr>
      <w:color w:val="auto"/>
    </w:rPr>
  </w:style>
  <w:style w:type="paragraph" w:customStyle="1" w:styleId="CM56">
    <w:name w:val="CM56"/>
    <w:basedOn w:val="Default"/>
    <w:next w:val="Default"/>
    <w:uiPriority w:val="99"/>
    <w:qFormat/>
    <w:rsid w:val="00903DBE"/>
    <w:pPr>
      <w:widowControl w:val="0"/>
    </w:pPr>
    <w:rPr>
      <w:rFonts w:eastAsia="Calibri"/>
      <w:color w:val="auto"/>
    </w:rPr>
  </w:style>
  <w:style w:type="paragraph" w:customStyle="1" w:styleId="CM58">
    <w:name w:val="CM58"/>
    <w:basedOn w:val="Default"/>
    <w:next w:val="Default"/>
    <w:uiPriority w:val="99"/>
    <w:qFormat/>
    <w:rsid w:val="00903DBE"/>
    <w:pPr>
      <w:widowControl w:val="0"/>
    </w:pPr>
    <w:rPr>
      <w:rFonts w:eastAsia="Calibri"/>
      <w:color w:val="auto"/>
    </w:rPr>
  </w:style>
  <w:style w:type="paragraph" w:customStyle="1" w:styleId="CM57">
    <w:name w:val="CM57"/>
    <w:basedOn w:val="Default"/>
    <w:next w:val="Default"/>
    <w:uiPriority w:val="99"/>
    <w:qFormat/>
    <w:rsid w:val="00903DBE"/>
    <w:pPr>
      <w:widowControl w:val="0"/>
    </w:pPr>
    <w:rPr>
      <w:rFonts w:eastAsia="Calibri"/>
      <w:color w:val="auto"/>
    </w:rPr>
  </w:style>
  <w:style w:type="paragraph" w:customStyle="1" w:styleId="CM1">
    <w:name w:val="CM1"/>
    <w:basedOn w:val="Default"/>
    <w:next w:val="Default"/>
    <w:uiPriority w:val="99"/>
    <w:qFormat/>
    <w:rsid w:val="00903DBE"/>
    <w:pPr>
      <w:widowControl w:val="0"/>
    </w:pPr>
    <w:rPr>
      <w:rFonts w:eastAsia="Calibri"/>
      <w:color w:val="auto"/>
    </w:rPr>
  </w:style>
  <w:style w:type="paragraph" w:customStyle="1" w:styleId="CM49">
    <w:name w:val="CM49"/>
    <w:basedOn w:val="Default"/>
    <w:next w:val="Default"/>
    <w:uiPriority w:val="99"/>
    <w:qFormat/>
    <w:rsid w:val="00903DBE"/>
    <w:pPr>
      <w:widowControl w:val="0"/>
    </w:pPr>
    <w:rPr>
      <w:rFonts w:eastAsia="Calibri"/>
      <w:color w:val="auto"/>
    </w:rPr>
  </w:style>
  <w:style w:type="paragraph" w:customStyle="1" w:styleId="CM41">
    <w:name w:val="CM41"/>
    <w:basedOn w:val="Default"/>
    <w:next w:val="Default"/>
    <w:uiPriority w:val="99"/>
    <w:qFormat/>
    <w:rsid w:val="00903DBE"/>
    <w:pPr>
      <w:widowControl w:val="0"/>
    </w:pPr>
    <w:rPr>
      <w:rFonts w:eastAsia="Calibri"/>
      <w:color w:val="auto"/>
    </w:rPr>
  </w:style>
  <w:style w:type="paragraph" w:customStyle="1" w:styleId="3rdOrderPara">
    <w:name w:val="3rd Order Para"/>
    <w:basedOn w:val="Default"/>
    <w:next w:val="Default"/>
    <w:qFormat/>
    <w:rsid w:val="00903DBE"/>
    <w:pPr>
      <w:widowControl w:val="0"/>
    </w:pPr>
    <w:rPr>
      <w:rFonts w:eastAsia="Calibri"/>
      <w:color w:val="auto"/>
    </w:rPr>
  </w:style>
  <w:style w:type="paragraph" w:customStyle="1" w:styleId="2ndOrderPara">
    <w:name w:val="2nd Order Para"/>
    <w:basedOn w:val="Default"/>
    <w:next w:val="Default"/>
    <w:qFormat/>
    <w:rsid w:val="00903DBE"/>
    <w:pPr>
      <w:widowControl w:val="0"/>
    </w:pPr>
    <w:rPr>
      <w:rFonts w:eastAsia="Calibri"/>
      <w:color w:val="auto"/>
    </w:rPr>
  </w:style>
  <w:style w:type="paragraph" w:customStyle="1" w:styleId="Normal-SIGN2">
    <w:name w:val="Normal-SIGN2"/>
    <w:basedOn w:val="Default"/>
    <w:next w:val="Default"/>
    <w:qFormat/>
    <w:rsid w:val="00903DBE"/>
    <w:pPr>
      <w:widowControl w:val="0"/>
    </w:pPr>
    <w:rPr>
      <w:rFonts w:eastAsia="Calibri"/>
      <w:color w:val="auto"/>
    </w:rPr>
  </w:style>
  <w:style w:type="paragraph" w:customStyle="1" w:styleId="Normal-SIGN1">
    <w:name w:val="Normal-SIGN1"/>
    <w:basedOn w:val="Default"/>
    <w:next w:val="Default"/>
    <w:uiPriority w:val="99"/>
    <w:qFormat/>
    <w:rsid w:val="00903DBE"/>
    <w:pPr>
      <w:widowControl w:val="0"/>
    </w:pPr>
    <w:rPr>
      <w:rFonts w:eastAsia="Calibri"/>
      <w:color w:val="auto"/>
    </w:rPr>
  </w:style>
  <w:style w:type="paragraph" w:customStyle="1" w:styleId="CM3">
    <w:name w:val="CM3"/>
    <w:basedOn w:val="Default"/>
    <w:next w:val="Default"/>
    <w:uiPriority w:val="99"/>
    <w:qFormat/>
    <w:rsid w:val="00903DBE"/>
    <w:pPr>
      <w:widowControl w:val="0"/>
      <w:spacing w:line="553" w:lineRule="atLeast"/>
    </w:pPr>
    <w:rPr>
      <w:rFonts w:eastAsia="Calibri"/>
      <w:color w:val="auto"/>
    </w:rPr>
  </w:style>
  <w:style w:type="paragraph" w:customStyle="1" w:styleId="CM33">
    <w:name w:val="CM33"/>
    <w:basedOn w:val="Default"/>
    <w:next w:val="Default"/>
    <w:uiPriority w:val="99"/>
    <w:qFormat/>
    <w:rsid w:val="00903DBE"/>
    <w:pPr>
      <w:widowControl w:val="0"/>
    </w:pPr>
    <w:rPr>
      <w:rFonts w:eastAsia="Calibri"/>
      <w:color w:val="auto"/>
    </w:rPr>
  </w:style>
  <w:style w:type="paragraph" w:customStyle="1" w:styleId="CM37">
    <w:name w:val="CM37"/>
    <w:basedOn w:val="Default"/>
    <w:next w:val="Default"/>
    <w:uiPriority w:val="99"/>
    <w:qFormat/>
    <w:rsid w:val="00903DBE"/>
    <w:pPr>
      <w:widowControl w:val="0"/>
    </w:pPr>
    <w:rPr>
      <w:rFonts w:eastAsia="Calibri"/>
      <w:color w:val="auto"/>
    </w:rPr>
  </w:style>
  <w:style w:type="paragraph" w:customStyle="1" w:styleId="CM7">
    <w:name w:val="CM7"/>
    <w:basedOn w:val="Default"/>
    <w:next w:val="Default"/>
    <w:uiPriority w:val="99"/>
    <w:qFormat/>
    <w:rsid w:val="00903DBE"/>
    <w:pPr>
      <w:widowControl w:val="0"/>
      <w:spacing w:line="553" w:lineRule="atLeast"/>
    </w:pPr>
    <w:rPr>
      <w:rFonts w:eastAsia="Calibri"/>
      <w:color w:val="auto"/>
    </w:rPr>
  </w:style>
  <w:style w:type="paragraph" w:customStyle="1" w:styleId="Brief-SecondarySource">
    <w:name w:val="Brief - Secondary Source"/>
    <w:basedOn w:val="Normal"/>
    <w:qFormat/>
    <w:rsid w:val="00903DBE"/>
    <w:rPr>
      <w:rFonts w:eastAsia="Times New Roman" w:cs="Calibri"/>
      <w:sz w:val="14"/>
      <w:szCs w:val="20"/>
    </w:rPr>
  </w:style>
  <w:style w:type="paragraph" w:customStyle="1" w:styleId="Brief-Card">
    <w:name w:val="Brief - Card"/>
    <w:basedOn w:val="Normal"/>
    <w:uiPriority w:val="99"/>
    <w:qFormat/>
    <w:rsid w:val="00903DBE"/>
    <w:rPr>
      <w:rFonts w:eastAsia="Times New Roman" w:cs="Calibri"/>
    </w:rPr>
  </w:style>
  <w:style w:type="paragraph" w:customStyle="1" w:styleId="Pa2">
    <w:name w:val="Pa2"/>
    <w:basedOn w:val="Default"/>
    <w:next w:val="Default"/>
    <w:uiPriority w:val="99"/>
    <w:qFormat/>
    <w:rsid w:val="00903DB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903DBE"/>
    <w:pPr>
      <w:widowControl w:val="0"/>
    </w:pPr>
    <w:rPr>
      <w:rFonts w:ascii="Arial Black" w:hAnsi="Arial Black"/>
      <w:color w:val="auto"/>
    </w:rPr>
  </w:style>
  <w:style w:type="paragraph" w:customStyle="1" w:styleId="Cover1">
    <w:name w:val="Cover 1"/>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903DB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903DBE"/>
    <w:pPr>
      <w:widowControl w:val="0"/>
    </w:pPr>
    <w:rPr>
      <w:color w:val="auto"/>
    </w:rPr>
  </w:style>
  <w:style w:type="paragraph" w:customStyle="1" w:styleId="Pa11">
    <w:name w:val="Pa11"/>
    <w:basedOn w:val="Normal"/>
    <w:next w:val="Normal"/>
    <w:uiPriority w:val="99"/>
    <w:qFormat/>
    <w:rsid w:val="00903DB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903DB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903DB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903DBE"/>
    <w:pPr>
      <w:widowControl w:val="0"/>
    </w:pPr>
    <w:rPr>
      <w:rFonts w:eastAsia="Calibri"/>
      <w:color w:val="auto"/>
    </w:rPr>
  </w:style>
  <w:style w:type="paragraph" w:customStyle="1" w:styleId="CM5">
    <w:name w:val="CM5"/>
    <w:basedOn w:val="Default"/>
    <w:next w:val="Default"/>
    <w:qFormat/>
    <w:rsid w:val="00903DBE"/>
    <w:pPr>
      <w:widowControl w:val="0"/>
      <w:spacing w:line="553" w:lineRule="atLeast"/>
    </w:pPr>
    <w:rPr>
      <w:rFonts w:eastAsia="Calibri"/>
      <w:color w:val="auto"/>
    </w:rPr>
  </w:style>
  <w:style w:type="paragraph" w:customStyle="1" w:styleId="CM28">
    <w:name w:val="CM28"/>
    <w:basedOn w:val="Default"/>
    <w:next w:val="Default"/>
    <w:uiPriority w:val="99"/>
    <w:qFormat/>
    <w:rsid w:val="00903DBE"/>
    <w:pPr>
      <w:widowControl w:val="0"/>
    </w:pPr>
    <w:rPr>
      <w:rFonts w:eastAsia="Calibri"/>
      <w:color w:val="auto"/>
    </w:rPr>
  </w:style>
  <w:style w:type="paragraph" w:customStyle="1" w:styleId="CM8">
    <w:name w:val="CM8"/>
    <w:basedOn w:val="Default"/>
    <w:next w:val="Default"/>
    <w:uiPriority w:val="99"/>
    <w:qFormat/>
    <w:rsid w:val="00903DBE"/>
    <w:pPr>
      <w:widowControl w:val="0"/>
    </w:pPr>
    <w:rPr>
      <w:rFonts w:eastAsia="Calibri"/>
      <w:color w:val="auto"/>
    </w:rPr>
  </w:style>
  <w:style w:type="paragraph" w:customStyle="1" w:styleId="CM6">
    <w:name w:val="CM6"/>
    <w:basedOn w:val="Default"/>
    <w:next w:val="Default"/>
    <w:uiPriority w:val="99"/>
    <w:qFormat/>
    <w:rsid w:val="00903DBE"/>
    <w:pPr>
      <w:widowControl w:val="0"/>
      <w:spacing w:line="553" w:lineRule="atLeast"/>
    </w:pPr>
    <w:rPr>
      <w:rFonts w:eastAsia="Calibri"/>
      <w:color w:val="auto"/>
    </w:rPr>
  </w:style>
  <w:style w:type="paragraph" w:customStyle="1" w:styleId="CM22">
    <w:name w:val="CM22"/>
    <w:basedOn w:val="Default"/>
    <w:next w:val="Default"/>
    <w:uiPriority w:val="99"/>
    <w:qFormat/>
    <w:rsid w:val="00903DBE"/>
    <w:pPr>
      <w:widowControl w:val="0"/>
    </w:pPr>
    <w:rPr>
      <w:rFonts w:eastAsia="Calibri"/>
      <w:color w:val="auto"/>
    </w:rPr>
  </w:style>
  <w:style w:type="paragraph" w:customStyle="1" w:styleId="DoubleUnderlined">
    <w:name w:val="Double Underlined"/>
    <w:basedOn w:val="Heading2"/>
    <w:autoRedefine/>
    <w:uiPriority w:val="99"/>
    <w:qFormat/>
    <w:rsid w:val="00903DB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903DB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903DB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903DBE"/>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903DB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903DB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03DB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03DBE"/>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903DB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03DBE"/>
  </w:style>
  <w:style w:type="paragraph" w:customStyle="1" w:styleId="StyleUnderliningTimesNewRomanBoldNounderlineKernat16">
    <w:name w:val="Style Underlining + Times New Roman Bold No underline Kern at 16..."/>
    <w:basedOn w:val="Normal"/>
    <w:uiPriority w:val="99"/>
    <w:qFormat/>
    <w:rsid w:val="00903DBE"/>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03DBE"/>
    <w:rPr>
      <w:rFonts w:eastAsia="Times New Roman" w:cs="Calibri"/>
      <w:b/>
      <w:bCs/>
      <w:kern w:val="32"/>
      <w:sz w:val="32"/>
      <w:szCs w:val="32"/>
    </w:rPr>
  </w:style>
  <w:style w:type="paragraph" w:customStyle="1" w:styleId="StyleBoldUnderliningKernat16pt">
    <w:name w:val="Style Bold Underlining + Kern at 16 pt"/>
    <w:uiPriority w:val="99"/>
    <w:qFormat/>
    <w:rsid w:val="00903DB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03DB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03DB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03DBE"/>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03DBE"/>
    <w:pPr>
      <w:ind w:left="400"/>
    </w:pPr>
    <w:rPr>
      <w:rFonts w:eastAsia="Times New Roman" w:cs="Calibri"/>
      <w:szCs w:val="20"/>
    </w:rPr>
  </w:style>
  <w:style w:type="paragraph" w:customStyle="1" w:styleId="Paste">
    <w:name w:val="Paste"/>
    <w:basedOn w:val="Normal"/>
    <w:qFormat/>
    <w:rsid w:val="00903DB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903DBE"/>
    <w:rPr>
      <w:rFonts w:ascii="Georgia" w:eastAsia="Times New Roman" w:hAnsi="Georgia"/>
      <w:b/>
      <w:u w:val="single"/>
    </w:rPr>
  </w:style>
  <w:style w:type="paragraph" w:customStyle="1" w:styleId="UnderlineStyle0">
    <w:name w:val="Underline Style"/>
    <w:basedOn w:val="Normal"/>
    <w:link w:val="UnderlineStyleChar"/>
    <w:qFormat/>
    <w:rsid w:val="00903DBE"/>
    <w:rPr>
      <w:rFonts w:ascii="Georgia" w:eastAsia="Times New Roman" w:hAnsi="Georgia"/>
      <w:b/>
      <w:sz w:val="24"/>
      <w:u w:val="single"/>
    </w:rPr>
  </w:style>
  <w:style w:type="paragraph" w:customStyle="1" w:styleId="Normalization">
    <w:name w:val="Normalization"/>
    <w:basedOn w:val="Normal"/>
    <w:uiPriority w:val="99"/>
    <w:qFormat/>
    <w:rsid w:val="00903DBE"/>
    <w:rPr>
      <w:rFonts w:eastAsia="Times New Roman" w:cs="Calibri"/>
      <w:sz w:val="18"/>
    </w:rPr>
  </w:style>
  <w:style w:type="paragraph" w:customStyle="1" w:styleId="BreifTitle">
    <w:name w:val="Breif Title"/>
    <w:basedOn w:val="Normal"/>
    <w:autoRedefine/>
    <w:uiPriority w:val="99"/>
    <w:qFormat/>
    <w:rsid w:val="00903DBE"/>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903DB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903DB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03DBE"/>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903DB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03DBE"/>
    <w:rPr>
      <w:bCs/>
    </w:rPr>
  </w:style>
  <w:style w:type="paragraph" w:customStyle="1" w:styleId="tagCharCharCharCharCharCharChar">
    <w:name w:val="tag Char Char Char Char Char Char Char"/>
    <w:basedOn w:val="Normal"/>
    <w:uiPriority w:val="99"/>
    <w:qFormat/>
    <w:rsid w:val="00903DBE"/>
    <w:rPr>
      <w:rFonts w:eastAsia="Times New Roman" w:cs="Calibri"/>
      <w:b/>
      <w:sz w:val="24"/>
      <w:szCs w:val="20"/>
    </w:rPr>
  </w:style>
  <w:style w:type="paragraph" w:customStyle="1" w:styleId="title-bold-medium">
    <w:name w:val="title-bold-medium"/>
    <w:basedOn w:val="Normal"/>
    <w:uiPriority w:val="99"/>
    <w:qFormat/>
    <w:rsid w:val="00903DB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903DB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903DBE"/>
    <w:rPr>
      <w:rFonts w:ascii="Arial Narrow" w:eastAsia="Times New Roman" w:hAnsi="Arial Narrow" w:cs="Calibri"/>
      <w:b/>
      <w:sz w:val="24"/>
    </w:rPr>
  </w:style>
  <w:style w:type="paragraph" w:customStyle="1" w:styleId="BLOCKTITLE1">
    <w:name w:val="BLOCK TITLE"/>
    <w:basedOn w:val="Heading1"/>
    <w:uiPriority w:val="99"/>
    <w:qFormat/>
    <w:rsid w:val="00903DB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03DBE"/>
    <w:pPr>
      <w:widowControl w:val="0"/>
      <w:autoSpaceDE w:val="0"/>
      <w:autoSpaceDN w:val="0"/>
      <w:adjustRightInd w:val="0"/>
    </w:pPr>
    <w:rPr>
      <w:sz w:val="24"/>
      <w:szCs w:val="20"/>
    </w:rPr>
  </w:style>
  <w:style w:type="paragraph" w:customStyle="1" w:styleId="BriefTitle1">
    <w:name w:val="Brief Title 1"/>
    <w:basedOn w:val="Normal"/>
    <w:uiPriority w:val="99"/>
    <w:qFormat/>
    <w:rsid w:val="00903DBE"/>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903DBE"/>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903DBE"/>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903DBE"/>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903DBE"/>
    <w:pPr>
      <w:spacing w:before="100" w:beforeAutospacing="1" w:after="100" w:afterAutospacing="1"/>
    </w:pPr>
    <w:rPr>
      <w:rFonts w:eastAsia="Times New Roman" w:cs="Calibri"/>
    </w:rPr>
  </w:style>
  <w:style w:type="paragraph" w:customStyle="1" w:styleId="ToRead">
    <w:name w:val="To Read"/>
    <w:basedOn w:val="Normal"/>
    <w:uiPriority w:val="99"/>
    <w:qFormat/>
    <w:rsid w:val="00903DBE"/>
    <w:pPr>
      <w:ind w:left="720"/>
    </w:pPr>
    <w:rPr>
      <w:rFonts w:ascii="Verdana" w:eastAsia="Times New Roman" w:hAnsi="Verdana" w:cs="Calibri"/>
      <w:b/>
      <w:u w:val="single"/>
    </w:rPr>
  </w:style>
  <w:style w:type="paragraph" w:customStyle="1" w:styleId="Style1">
    <w:name w:val="Style 1"/>
    <w:basedOn w:val="Normal"/>
    <w:uiPriority w:val="99"/>
    <w:qFormat/>
    <w:rsid w:val="00903DBE"/>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903DBE"/>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903DBE"/>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903DBE"/>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903DBE"/>
    <w:pPr>
      <w:ind w:left="1660"/>
    </w:pPr>
  </w:style>
  <w:style w:type="paragraph" w:customStyle="1" w:styleId="PageNumber1">
    <w:name w:val="Page Number1"/>
    <w:basedOn w:val="Normal"/>
    <w:next w:val="Normal"/>
    <w:uiPriority w:val="99"/>
    <w:qFormat/>
    <w:rsid w:val="00903DBE"/>
    <w:rPr>
      <w:rFonts w:eastAsia="Times New Roman" w:cs="Calibri"/>
    </w:rPr>
  </w:style>
  <w:style w:type="paragraph" w:customStyle="1" w:styleId="Card1">
    <w:name w:val="Card1"/>
    <w:uiPriority w:val="99"/>
    <w:qFormat/>
    <w:rsid w:val="00903DB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03DB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03DBE"/>
    <w:pPr>
      <w:ind w:left="288" w:right="288"/>
    </w:pPr>
    <w:rPr>
      <w:rFonts w:eastAsia="Times New Roman" w:cs="Calibri"/>
    </w:rPr>
  </w:style>
  <w:style w:type="paragraph" w:customStyle="1" w:styleId="CaseListNormal">
    <w:name w:val="Case List Normal"/>
    <w:basedOn w:val="Normal"/>
    <w:uiPriority w:val="99"/>
    <w:qFormat/>
    <w:rsid w:val="00903DBE"/>
    <w:rPr>
      <w:rFonts w:ascii="Times" w:eastAsia="Times New Roman" w:hAnsi="Times" w:cs="Calibri"/>
      <w:szCs w:val="26"/>
    </w:rPr>
  </w:style>
  <w:style w:type="paragraph" w:customStyle="1" w:styleId="Body">
    <w:name w:val="Body"/>
    <w:basedOn w:val="Normal"/>
    <w:uiPriority w:val="99"/>
    <w:qFormat/>
    <w:rsid w:val="00903DBE"/>
    <w:pPr>
      <w:outlineLvl w:val="3"/>
    </w:pPr>
    <w:rPr>
      <w:rFonts w:eastAsia="Times New Roman" w:cs="Calibri"/>
      <w:szCs w:val="20"/>
    </w:rPr>
  </w:style>
  <w:style w:type="paragraph" w:customStyle="1" w:styleId="3text">
    <w:name w:val="3text"/>
    <w:basedOn w:val="Normal"/>
    <w:uiPriority w:val="99"/>
    <w:qFormat/>
    <w:rsid w:val="00903DBE"/>
    <w:pPr>
      <w:spacing w:before="100" w:beforeAutospacing="1" w:after="100" w:afterAutospacing="1"/>
    </w:pPr>
    <w:rPr>
      <w:rFonts w:eastAsia="Times New Roman" w:cs="Calibri"/>
      <w:sz w:val="24"/>
    </w:rPr>
  </w:style>
  <w:style w:type="paragraph" w:customStyle="1" w:styleId="TimesNewRoman12">
    <w:name w:val="TimesNewRoman12"/>
    <w:uiPriority w:val="99"/>
    <w:qFormat/>
    <w:rsid w:val="00903DB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03DBE"/>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903DBE"/>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903DBE"/>
    <w:rPr>
      <w:rFonts w:eastAsia="Times New Roman" w:cs="Calibri"/>
      <w:color w:val="000000"/>
      <w:sz w:val="18"/>
    </w:rPr>
  </w:style>
  <w:style w:type="paragraph" w:customStyle="1" w:styleId="text1">
    <w:name w:val="text1"/>
    <w:basedOn w:val="Normal"/>
    <w:autoRedefine/>
    <w:uiPriority w:val="99"/>
    <w:qFormat/>
    <w:rsid w:val="00903DBE"/>
    <w:rPr>
      <w:rFonts w:eastAsia="Times New Roman" w:cs="Calibri"/>
      <w:szCs w:val="20"/>
    </w:rPr>
  </w:style>
  <w:style w:type="paragraph" w:customStyle="1" w:styleId="RepeatBlockHeading">
    <w:name w:val="Repeat Block Heading"/>
    <w:basedOn w:val="Normal"/>
    <w:autoRedefine/>
    <w:uiPriority w:val="99"/>
    <w:qFormat/>
    <w:rsid w:val="00903DBE"/>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903DBE"/>
    <w:pPr>
      <w:spacing w:before="72" w:after="72"/>
    </w:pPr>
    <w:rPr>
      <w:rFonts w:eastAsia="Times New Roman" w:cs="Calibri"/>
      <w:b/>
      <w:bCs/>
      <w:sz w:val="26"/>
      <w:szCs w:val="26"/>
    </w:rPr>
  </w:style>
  <w:style w:type="paragraph" w:customStyle="1" w:styleId="story-body">
    <w:name w:val="story-body"/>
    <w:basedOn w:val="Normal"/>
    <w:uiPriority w:val="99"/>
    <w:qFormat/>
    <w:rsid w:val="00903DB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903DBE"/>
    <w:rPr>
      <w:rFonts w:eastAsia="Times New Roman" w:cs="Calibri"/>
      <w:b/>
      <w:bCs/>
    </w:rPr>
  </w:style>
  <w:style w:type="paragraph" w:customStyle="1" w:styleId="TextofCards">
    <w:name w:val="Text of Cards"/>
    <w:basedOn w:val="Normal"/>
    <w:uiPriority w:val="99"/>
    <w:qFormat/>
    <w:rsid w:val="00903DBE"/>
    <w:rPr>
      <w:rFonts w:eastAsia="Times New Roman" w:cs="Calibri"/>
      <w:color w:val="000000"/>
      <w:spacing w:val="6"/>
      <w:szCs w:val="23"/>
    </w:rPr>
  </w:style>
  <w:style w:type="paragraph" w:customStyle="1" w:styleId="Corpotesto">
    <w:name w:val="Corpo testo"/>
    <w:basedOn w:val="Normal"/>
    <w:uiPriority w:val="99"/>
    <w:qFormat/>
    <w:rsid w:val="00903DB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903DB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903DBE"/>
    <w:rPr>
      <w:rFonts w:eastAsia="Times New Roman" w:cs="Calibri"/>
      <w:b/>
      <w:bCs/>
    </w:rPr>
  </w:style>
  <w:style w:type="paragraph" w:customStyle="1" w:styleId="inside-copy">
    <w:name w:val="inside-copy"/>
    <w:basedOn w:val="Normal"/>
    <w:uiPriority w:val="99"/>
    <w:qFormat/>
    <w:rsid w:val="00903DB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903DB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903DB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903DBE"/>
    <w:rPr>
      <w:rFonts w:ascii="Arial" w:hAnsi="Arial"/>
      <w:b w:val="0"/>
      <w:caps w:val="0"/>
      <w:sz w:val="20"/>
    </w:rPr>
  </w:style>
  <w:style w:type="paragraph" w:customStyle="1" w:styleId="ProjectTitleLine">
    <w:name w:val="Project Title Line"/>
    <w:basedOn w:val="Normal"/>
    <w:next w:val="Normal"/>
    <w:autoRedefine/>
    <w:uiPriority w:val="99"/>
    <w:qFormat/>
    <w:rsid w:val="00903DBE"/>
    <w:pPr>
      <w:jc w:val="center"/>
    </w:pPr>
    <w:rPr>
      <w:rFonts w:eastAsia="Times New Roman" w:cs="Calibri"/>
      <w:caps/>
      <w:szCs w:val="20"/>
    </w:rPr>
  </w:style>
  <w:style w:type="paragraph" w:customStyle="1" w:styleId="LanguageStrike">
    <w:name w:val="Language Strike"/>
    <w:basedOn w:val="Normal"/>
    <w:next w:val="Normal"/>
    <w:uiPriority w:val="99"/>
    <w:qFormat/>
    <w:rsid w:val="00903DB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903DBE"/>
    <w:rPr>
      <w:rFonts w:eastAsia="Times New Roman" w:cs="Calibri"/>
      <w:szCs w:val="20"/>
      <w:u w:val="single"/>
    </w:rPr>
  </w:style>
  <w:style w:type="paragraph" w:customStyle="1" w:styleId="Normal10pt">
    <w:name w:val="Normal + 10 pt"/>
    <w:basedOn w:val="Normal"/>
    <w:uiPriority w:val="99"/>
    <w:qFormat/>
    <w:rsid w:val="00903DBE"/>
    <w:rPr>
      <w:rFonts w:eastAsia="Times New Roman" w:cs="Calibri"/>
      <w:szCs w:val="20"/>
    </w:rPr>
  </w:style>
  <w:style w:type="paragraph" w:customStyle="1" w:styleId="cardChar1Char">
    <w:name w:val="card Char1 Char"/>
    <w:basedOn w:val="Normal"/>
    <w:uiPriority w:val="99"/>
    <w:qFormat/>
    <w:rsid w:val="00903DBE"/>
    <w:pPr>
      <w:ind w:left="288" w:right="288"/>
    </w:pPr>
    <w:rPr>
      <w:rFonts w:eastAsia="Times New Roman" w:cs="Calibri"/>
      <w:szCs w:val="20"/>
    </w:rPr>
  </w:style>
  <w:style w:type="paragraph" w:customStyle="1" w:styleId="CM12">
    <w:name w:val="CM12"/>
    <w:basedOn w:val="Default"/>
    <w:next w:val="Default"/>
    <w:uiPriority w:val="99"/>
    <w:qFormat/>
    <w:rsid w:val="00903DB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03DBE"/>
    <w:pPr>
      <w:widowControl w:val="0"/>
      <w:spacing w:after="480"/>
    </w:pPr>
    <w:rPr>
      <w:rFonts w:ascii="Granjon LT Std" w:hAnsi="Granjon LT Std"/>
      <w:color w:val="auto"/>
    </w:rPr>
  </w:style>
  <w:style w:type="paragraph" w:customStyle="1" w:styleId="CM10">
    <w:name w:val="CM10"/>
    <w:basedOn w:val="Default"/>
    <w:next w:val="Default"/>
    <w:uiPriority w:val="99"/>
    <w:qFormat/>
    <w:rsid w:val="00903DBE"/>
    <w:pPr>
      <w:widowControl w:val="0"/>
      <w:spacing w:line="320" w:lineRule="atLeast"/>
    </w:pPr>
    <w:rPr>
      <w:rFonts w:ascii="Granjon LT Std" w:hAnsi="Granjon LT Std"/>
      <w:color w:val="auto"/>
    </w:rPr>
  </w:style>
  <w:style w:type="paragraph" w:customStyle="1" w:styleId="bold">
    <w:name w:val="bold"/>
    <w:basedOn w:val="Normal"/>
    <w:uiPriority w:val="99"/>
    <w:qFormat/>
    <w:rsid w:val="00903DBE"/>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903DBE"/>
    <w:rPr>
      <w:rFonts w:ascii="Arial Narrow" w:eastAsia="Times New Roman" w:hAnsi="Arial Narrow" w:cs="Calibri"/>
      <w:strike/>
      <w:szCs w:val="20"/>
    </w:rPr>
  </w:style>
  <w:style w:type="paragraph" w:customStyle="1" w:styleId="textbodyblack">
    <w:name w:val="textbodyblack"/>
    <w:basedOn w:val="Normal"/>
    <w:uiPriority w:val="99"/>
    <w:qFormat/>
    <w:rsid w:val="00903DBE"/>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903DB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03D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903D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903DB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903DBE"/>
    <w:rPr>
      <w:rFonts w:ascii="Georgia" w:eastAsia="Times New Roman" w:hAnsi="Georgia"/>
      <w:b/>
      <w:bCs/>
      <w:szCs w:val="16"/>
      <w:u w:val="single"/>
    </w:rPr>
  </w:style>
  <w:style w:type="paragraph" w:customStyle="1" w:styleId="CiteCorrected">
    <w:name w:val="Cite Corrected"/>
    <w:basedOn w:val="Normal"/>
    <w:link w:val="CiteCorrectedChar"/>
    <w:qFormat/>
    <w:rsid w:val="00903DBE"/>
    <w:rPr>
      <w:rFonts w:ascii="Georgia" w:eastAsia="Times New Roman" w:hAnsi="Georgia"/>
      <w:b/>
      <w:bCs/>
      <w:sz w:val="24"/>
      <w:szCs w:val="16"/>
      <w:u w:val="single"/>
    </w:rPr>
  </w:style>
  <w:style w:type="paragraph" w:customStyle="1" w:styleId="CardText2">
    <w:name w:val="Card Text 2"/>
    <w:basedOn w:val="CardText10"/>
    <w:link w:val="CardText2Char"/>
    <w:qFormat/>
    <w:rsid w:val="00903DB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903DBE"/>
    <w:pPr>
      <w:ind w:left="288"/>
    </w:pPr>
    <w:rPr>
      <w:rFonts w:eastAsia="SimSun" w:cs="Calibri"/>
      <w:szCs w:val="20"/>
      <w:lang w:eastAsia="zh-CN"/>
    </w:rPr>
  </w:style>
  <w:style w:type="paragraph" w:customStyle="1" w:styleId="story-body-text">
    <w:name w:val="story-body-text"/>
    <w:basedOn w:val="Normal"/>
    <w:uiPriority w:val="99"/>
    <w:qFormat/>
    <w:rsid w:val="00903DBE"/>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903DB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03DBE"/>
    <w:rPr>
      <w:u w:val="single"/>
    </w:rPr>
  </w:style>
  <w:style w:type="paragraph" w:customStyle="1" w:styleId="StyleCardText11ptUnderline">
    <w:name w:val="Style Card Text + 11 pt Underline"/>
    <w:link w:val="StyleCardText11ptUnderlineChar"/>
    <w:qFormat/>
    <w:rsid w:val="00903DB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03DBE"/>
    <w:rPr>
      <w:rFonts w:ascii="Georgia" w:hAnsi="Georgia"/>
      <w:sz w:val="16"/>
    </w:rPr>
  </w:style>
  <w:style w:type="paragraph" w:customStyle="1" w:styleId="StyleMinimizedText11pt">
    <w:name w:val="Style Minimized Text + 11 pt"/>
    <w:basedOn w:val="Normal"/>
    <w:link w:val="StyleMinimizedText11ptChar"/>
    <w:qFormat/>
    <w:rsid w:val="00903DBE"/>
    <w:rPr>
      <w:rFonts w:ascii="Georgia" w:hAnsi="Georgia"/>
      <w:sz w:val="16"/>
    </w:rPr>
  </w:style>
  <w:style w:type="character" w:customStyle="1" w:styleId="StyleMinimizedText11pt1Char">
    <w:name w:val="Style Minimized Text + 11 pt1 Char"/>
    <w:basedOn w:val="DefaultParagraphFont"/>
    <w:link w:val="StyleMinimizedText11pt1"/>
    <w:locked/>
    <w:rsid w:val="00903DBE"/>
    <w:rPr>
      <w:rFonts w:ascii="Georgia" w:hAnsi="Georgia"/>
      <w:sz w:val="16"/>
    </w:rPr>
  </w:style>
  <w:style w:type="paragraph" w:customStyle="1" w:styleId="StyleMinimizedText11pt1">
    <w:name w:val="Style Minimized Text + 11 pt1"/>
    <w:basedOn w:val="Normal"/>
    <w:link w:val="StyleMinimizedText11pt1Char"/>
    <w:qFormat/>
    <w:rsid w:val="00903DBE"/>
    <w:rPr>
      <w:rFonts w:ascii="Georgia" w:hAnsi="Georgia"/>
      <w:sz w:val="16"/>
    </w:rPr>
  </w:style>
  <w:style w:type="character" w:customStyle="1" w:styleId="Debate-CardSmalltextF2Char">
    <w:name w:val="Debate- Card Small text F2 Char"/>
    <w:link w:val="Debate-CardSmalltextF2"/>
    <w:locked/>
    <w:rsid w:val="00903DBE"/>
    <w:rPr>
      <w:rFonts w:ascii="Arial Narrow" w:hAnsi="Arial Narrow"/>
      <w:sz w:val="16"/>
    </w:rPr>
  </w:style>
  <w:style w:type="paragraph" w:customStyle="1" w:styleId="Debate-CardSmalltextF2">
    <w:name w:val="Debate- Card Small text F2"/>
    <w:basedOn w:val="Normal"/>
    <w:next w:val="Normal"/>
    <w:link w:val="Debate-CardSmalltextF2Char"/>
    <w:qFormat/>
    <w:rsid w:val="00903DB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03DBE"/>
    <w:rPr>
      <w:rFonts w:ascii="Arial Narrow" w:hAnsi="Arial Narrow"/>
      <w:b/>
      <w:sz w:val="18"/>
      <w:u w:val="single"/>
    </w:rPr>
  </w:style>
  <w:style w:type="paragraph" w:customStyle="1" w:styleId="Debate-EmphasizedText-F5">
    <w:name w:val="Debate- Emphasized Text- F5"/>
    <w:basedOn w:val="Normal"/>
    <w:link w:val="Debate-EmphasizedText-F5Char"/>
    <w:qFormat/>
    <w:rsid w:val="00903DB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03D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03DB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03DB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03DBE"/>
    <w:rPr>
      <w:rFonts w:ascii="Times New Roman" w:eastAsia="Times New Roman" w:hAnsi="Times New Roman" w:cs="Calibri"/>
      <w:sz w:val="16"/>
    </w:rPr>
  </w:style>
  <w:style w:type="character" w:customStyle="1" w:styleId="CardStyleChar">
    <w:name w:val="Card Style Char"/>
    <w:link w:val="CardStyle"/>
    <w:locked/>
    <w:rsid w:val="00903DBE"/>
    <w:rPr>
      <w:rFonts w:ascii="Calibri" w:eastAsia="Times New Roman" w:hAnsi="Calibri" w:cs="Calibri"/>
      <w:sz w:val="22"/>
    </w:rPr>
  </w:style>
  <w:style w:type="paragraph" w:customStyle="1" w:styleId="emactive">
    <w:name w:val="emactive"/>
    <w:basedOn w:val="Normal"/>
    <w:uiPriority w:val="99"/>
    <w:qFormat/>
    <w:rsid w:val="00903DBE"/>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903DBE"/>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903DB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03DBE"/>
    <w:rPr>
      <w:rFonts w:ascii="Georgia" w:eastAsia="Times New Roman" w:hAnsi="Georgia" w:cs="Times New Roman"/>
      <w:b/>
      <w:sz w:val="24"/>
      <w:u w:val="single"/>
    </w:rPr>
  </w:style>
  <w:style w:type="character" w:customStyle="1" w:styleId="CardHighlightChar">
    <w:name w:val="Card Highlight Char"/>
    <w:link w:val="CardHighlight"/>
    <w:locked/>
    <w:rsid w:val="00903DB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03DBE"/>
    <w:pPr>
      <w:shd w:val="clear" w:color="auto" w:fill="66FFFF"/>
    </w:pPr>
    <w:rPr>
      <w:rFonts w:eastAsia="Calibri" w:cs="Calibri"/>
      <w:sz w:val="24"/>
      <w:u w:val="single"/>
    </w:rPr>
  </w:style>
  <w:style w:type="character" w:customStyle="1" w:styleId="BlockHeaderHiddenChar">
    <w:name w:val="Block Header Hidden Char"/>
    <w:link w:val="BlockHeaderHidden"/>
    <w:locked/>
    <w:rsid w:val="00903DB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03DB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03DBE"/>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903DBE"/>
    <w:rPr>
      <w:rFonts w:eastAsia="MS Gothic" w:cs="Arial"/>
      <w:sz w:val="24"/>
    </w:rPr>
  </w:style>
  <w:style w:type="paragraph" w:customStyle="1" w:styleId="nromal">
    <w:name w:val="nromal"/>
    <w:basedOn w:val="Normal"/>
    <w:uiPriority w:val="99"/>
    <w:qFormat/>
    <w:rsid w:val="00903DBE"/>
    <w:pPr>
      <w:keepNext/>
      <w:keepLines/>
      <w:spacing w:before="200"/>
      <w:outlineLvl w:val="3"/>
    </w:pPr>
    <w:rPr>
      <w:rFonts w:eastAsia="Times New Roman" w:cs="Cambria"/>
      <w:b/>
      <w:iCs/>
    </w:rPr>
  </w:style>
  <w:style w:type="paragraph" w:customStyle="1" w:styleId="natural">
    <w:name w:val="natural"/>
    <w:basedOn w:val="Normal"/>
    <w:uiPriority w:val="99"/>
    <w:qFormat/>
    <w:rsid w:val="00903DBE"/>
    <w:pPr>
      <w:keepNext/>
      <w:keepLines/>
      <w:spacing w:before="200"/>
      <w:outlineLvl w:val="3"/>
    </w:pPr>
    <w:rPr>
      <w:rFonts w:eastAsia="Times New Roman" w:cs="Calibri"/>
      <w:b/>
      <w:iCs/>
    </w:rPr>
  </w:style>
  <w:style w:type="paragraph" w:customStyle="1" w:styleId="nroaml">
    <w:name w:val="nroaml"/>
    <w:basedOn w:val="Normal"/>
    <w:uiPriority w:val="99"/>
    <w:qFormat/>
    <w:rsid w:val="00903DBE"/>
    <w:pPr>
      <w:keepNext/>
      <w:keepLines/>
      <w:spacing w:before="200"/>
      <w:outlineLvl w:val="3"/>
    </w:pPr>
    <w:rPr>
      <w:rFonts w:eastAsia="Times New Roman" w:cs="Calibri"/>
      <w:b/>
      <w:iCs/>
    </w:rPr>
  </w:style>
  <w:style w:type="paragraph" w:customStyle="1" w:styleId="noraml">
    <w:name w:val="noraml"/>
    <w:basedOn w:val="Normal"/>
    <w:uiPriority w:val="99"/>
    <w:qFormat/>
    <w:rsid w:val="00903DBE"/>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903DBE"/>
    <w:rPr>
      <w:rFonts w:ascii="Georgia" w:eastAsia="Calibri" w:hAnsi="Georgia"/>
      <w:sz w:val="16"/>
      <w:szCs w:val="16"/>
    </w:rPr>
  </w:style>
  <w:style w:type="paragraph" w:customStyle="1" w:styleId="SmallSizeParagraph">
    <w:name w:val="Small Size Paragraph"/>
    <w:basedOn w:val="Normal"/>
    <w:link w:val="SmallSizeParagraphChar"/>
    <w:qFormat/>
    <w:rsid w:val="00903DB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03DB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03DB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903DB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03DBE"/>
    <w:rPr>
      <w:rFonts w:ascii="Times New Roman" w:eastAsia="Times New Roman" w:hAnsi="Times New Roman" w:cs="Times New Roman"/>
      <w:strike/>
      <w:sz w:val="20"/>
    </w:rPr>
  </w:style>
  <w:style w:type="character" w:customStyle="1" w:styleId="CardT1Char">
    <w:name w:val="CardT1 Char"/>
    <w:link w:val="CardT1"/>
    <w:locked/>
    <w:rsid w:val="00903DBE"/>
    <w:rPr>
      <w:rFonts w:ascii="Arial" w:eastAsia="Calibri" w:hAnsi="Arial" w:cs="Arial"/>
      <w:kern w:val="2"/>
      <w:sz w:val="14"/>
      <w:szCs w:val="14"/>
      <w:lang w:eastAsia="zh-TW"/>
    </w:rPr>
  </w:style>
  <w:style w:type="paragraph" w:customStyle="1" w:styleId="CardT1">
    <w:name w:val="CardT1"/>
    <w:basedOn w:val="Normal"/>
    <w:link w:val="CardT1Char"/>
    <w:qFormat/>
    <w:rsid w:val="00903DB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03DB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03DB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03DBE"/>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903DBE"/>
    <w:rPr>
      <w:rFonts w:eastAsia="MS Mincho" w:cs="Calibri"/>
      <w:b/>
      <w:sz w:val="24"/>
      <w:u w:val="single"/>
    </w:rPr>
  </w:style>
  <w:style w:type="paragraph" w:customStyle="1" w:styleId="2909F619802848F09E01365C32F34654">
    <w:name w:val="2909F619802848F09E01365C32F34654"/>
    <w:uiPriority w:val="99"/>
    <w:qFormat/>
    <w:rsid w:val="00903DB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03DBE"/>
    <w:rPr>
      <w:rFonts w:ascii="Georgia" w:eastAsia="Calibri" w:hAnsi="Georgia"/>
      <w:u w:val="single"/>
      <w:lang w:val="x-none" w:eastAsia="zh-CN"/>
    </w:rPr>
  </w:style>
  <w:style w:type="paragraph" w:customStyle="1" w:styleId="UnderlineS">
    <w:name w:val="Underline S"/>
    <w:basedOn w:val="Normal"/>
    <w:link w:val="UnderlineSChar"/>
    <w:qFormat/>
    <w:rsid w:val="00903DB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903DBE"/>
    <w:rPr>
      <w:rFonts w:ascii="Georgia" w:eastAsia="SimSun" w:hAnsi="Georgia"/>
      <w:sz w:val="12"/>
    </w:rPr>
  </w:style>
  <w:style w:type="paragraph" w:customStyle="1" w:styleId="Ununderlined">
    <w:name w:val="Ununderlined"/>
    <w:basedOn w:val="Normal"/>
    <w:link w:val="UnunderlinedChar"/>
    <w:qFormat/>
    <w:rsid w:val="00903DBE"/>
    <w:rPr>
      <w:rFonts w:ascii="Georgia" w:eastAsia="SimSun" w:hAnsi="Georgia"/>
      <w:sz w:val="12"/>
    </w:rPr>
  </w:style>
  <w:style w:type="character" w:customStyle="1" w:styleId="HighlightingChar">
    <w:name w:val="Highlighting Char"/>
    <w:link w:val="Highlighting"/>
    <w:locked/>
    <w:rsid w:val="00903DBE"/>
    <w:rPr>
      <w:rFonts w:ascii="Georgia" w:eastAsia="SimSun" w:hAnsi="Georgia"/>
      <w:u w:val="thick"/>
    </w:rPr>
  </w:style>
  <w:style w:type="paragraph" w:customStyle="1" w:styleId="Highlighting">
    <w:name w:val="Highlighting"/>
    <w:basedOn w:val="Normal"/>
    <w:link w:val="HighlightingChar"/>
    <w:autoRedefine/>
    <w:qFormat/>
    <w:rsid w:val="00903DBE"/>
    <w:rPr>
      <w:rFonts w:ascii="Georgia" w:eastAsia="SimSun" w:hAnsi="Georgia"/>
      <w:sz w:val="24"/>
      <w:u w:val="thick"/>
    </w:rPr>
  </w:style>
  <w:style w:type="character" w:customStyle="1" w:styleId="CITEChar0">
    <w:name w:val="CITE Char"/>
    <w:link w:val="CITE"/>
    <w:locked/>
    <w:rsid w:val="00903DB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03DB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03DBE"/>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903DBE"/>
    <w:rPr>
      <w:rFonts w:eastAsia="Calibri" w:cs="Calibri"/>
      <w:b/>
      <w:sz w:val="24"/>
    </w:rPr>
  </w:style>
  <w:style w:type="paragraph" w:customStyle="1" w:styleId="D345FF3D873148C5AE3FBF3267827368">
    <w:name w:val="D345FF3D873148C5AE3FBF3267827368"/>
    <w:uiPriority w:val="99"/>
    <w:qFormat/>
    <w:rsid w:val="00903DB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03DB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03DB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03DB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03DBE"/>
    <w:rPr>
      <w:b/>
      <w:sz w:val="28"/>
    </w:rPr>
  </w:style>
  <w:style w:type="character" w:customStyle="1" w:styleId="SourcenameChar">
    <w:name w:val="Source name Char"/>
    <w:link w:val="Sourcename"/>
    <w:locked/>
    <w:rsid w:val="00903DB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03DBE"/>
    <w:rPr>
      <w:b/>
      <w:bCs/>
      <w:sz w:val="20"/>
    </w:rPr>
  </w:style>
  <w:style w:type="character" w:customStyle="1" w:styleId="underlinedcardChar">
    <w:name w:val="underlined card Char"/>
    <w:link w:val="underlinedcard0"/>
    <w:locked/>
    <w:rsid w:val="00903DB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03DBE"/>
    <w:rPr>
      <w:sz w:val="24"/>
      <w:u w:val="single"/>
    </w:rPr>
  </w:style>
  <w:style w:type="paragraph" w:customStyle="1" w:styleId="FullText">
    <w:name w:val="Full Text"/>
    <w:basedOn w:val="Normal"/>
    <w:uiPriority w:val="99"/>
    <w:qFormat/>
    <w:rsid w:val="00903DBE"/>
    <w:rPr>
      <w:rFonts w:eastAsia="Times New Roman" w:cs="Calibri"/>
      <w:sz w:val="16"/>
    </w:rPr>
  </w:style>
  <w:style w:type="character" w:customStyle="1" w:styleId="TextUnderlineChar">
    <w:name w:val="Text Underline Char"/>
    <w:link w:val="TextUnderline"/>
    <w:locked/>
    <w:rsid w:val="00903DB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03DB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903DB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03DB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03DB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03DB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903DBE"/>
    <w:pPr>
      <w:spacing w:before="240"/>
      <w:outlineLvl w:val="2"/>
    </w:pPr>
    <w:rPr>
      <w:rFonts w:eastAsia="Times New Roman" w:cs="Calibri"/>
      <w:b/>
    </w:rPr>
  </w:style>
  <w:style w:type="character" w:customStyle="1" w:styleId="CiteCardChar">
    <w:name w:val="Cite_Card Char"/>
    <w:link w:val="CiteCard0"/>
    <w:locked/>
    <w:rsid w:val="00903DBE"/>
    <w:rPr>
      <w:rFonts w:ascii="Times New Roman" w:eastAsia="Times New Roman" w:hAnsi="Times New Roman" w:cs="Arial"/>
      <w:bCs/>
      <w:sz w:val="20"/>
      <w:szCs w:val="20"/>
    </w:rPr>
  </w:style>
  <w:style w:type="paragraph" w:customStyle="1" w:styleId="CiteCard0">
    <w:name w:val="Cite_Card"/>
    <w:link w:val="CiteCardChar"/>
    <w:qFormat/>
    <w:rsid w:val="00903DB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03DBE"/>
    <w:pPr>
      <w:widowControl w:val="0"/>
    </w:pPr>
    <w:rPr>
      <w:rFonts w:eastAsia="MS Mincho"/>
      <w:color w:val="auto"/>
    </w:rPr>
  </w:style>
  <w:style w:type="paragraph" w:customStyle="1" w:styleId="dropcap">
    <w:name w:val="dropcap"/>
    <w:basedOn w:val="Normal"/>
    <w:uiPriority w:val="99"/>
    <w:qFormat/>
    <w:rsid w:val="00903DBE"/>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903DBE"/>
    <w:rPr>
      <w:rFonts w:ascii="Georgia" w:eastAsia="Times New Roman" w:hAnsi="Georgia" w:cs="Calibri"/>
      <w:sz w:val="22"/>
      <w:u w:val="single"/>
    </w:rPr>
  </w:style>
  <w:style w:type="paragraph" w:customStyle="1" w:styleId="StyleStyle49pt6">
    <w:name w:val="Style Style4 + 9 pt6"/>
    <w:basedOn w:val="Style4"/>
    <w:link w:val="StyleStyle49pt6Char"/>
    <w:qFormat/>
    <w:rsid w:val="00903DBE"/>
    <w:rPr>
      <w:rFonts w:ascii="Georgia" w:hAnsi="Georgia"/>
    </w:rPr>
  </w:style>
  <w:style w:type="character" w:customStyle="1" w:styleId="UnderlineCharCharCharCharChar">
    <w:name w:val="Underline Char Char Char Char Char"/>
    <w:link w:val="UnderlineCharCharCharChar"/>
    <w:locked/>
    <w:rsid w:val="00903DB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03DB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03DB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03DB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03DB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03DBE"/>
    <w:rPr>
      <w:rFonts w:ascii="Georgia" w:hAnsi="Georgia" w:cs="Calibri"/>
      <w:b/>
      <w:bCs/>
      <w:sz w:val="24"/>
      <w:u w:val="single"/>
    </w:rPr>
  </w:style>
  <w:style w:type="character" w:customStyle="1" w:styleId="DebatenoramlChar">
    <w:name w:val="Debatenoraml Char"/>
    <w:link w:val="Debatenoraml"/>
    <w:locked/>
    <w:rsid w:val="00903DBE"/>
    <w:rPr>
      <w:rFonts w:ascii="Times New Roman" w:hAnsi="Times New Roman" w:cs="Times New Roman"/>
    </w:rPr>
  </w:style>
  <w:style w:type="paragraph" w:customStyle="1" w:styleId="Debatenoraml">
    <w:name w:val="Debatenoraml"/>
    <w:basedOn w:val="NoSpacing"/>
    <w:link w:val="DebatenoramlChar"/>
    <w:qFormat/>
    <w:rsid w:val="00903DBE"/>
    <w:pPr>
      <w:spacing w:before="0" w:line="240" w:lineRule="auto"/>
    </w:pPr>
    <w:rPr>
      <w:rFonts w:ascii="Times New Roman" w:hAnsi="Times New Roman" w:cs="Times New Roman"/>
    </w:rPr>
  </w:style>
  <w:style w:type="paragraph" w:customStyle="1" w:styleId="SynergyTag">
    <w:name w:val="SynergyTag"/>
    <w:basedOn w:val="Normal"/>
    <w:uiPriority w:val="99"/>
    <w:qFormat/>
    <w:rsid w:val="00903DBE"/>
    <w:rPr>
      <w:rFonts w:eastAsia="Calibri" w:cs="Calibri"/>
      <w:b/>
    </w:rPr>
  </w:style>
  <w:style w:type="character" w:customStyle="1" w:styleId="QualsChar">
    <w:name w:val="Quals Char"/>
    <w:link w:val="Quals"/>
    <w:locked/>
    <w:rsid w:val="00903DBE"/>
    <w:rPr>
      <w:rFonts w:ascii="Georgia" w:eastAsia="Calibri" w:hAnsi="Georgia"/>
      <w:sz w:val="18"/>
    </w:rPr>
  </w:style>
  <w:style w:type="paragraph" w:customStyle="1" w:styleId="Quals">
    <w:name w:val="Quals"/>
    <w:basedOn w:val="Normal"/>
    <w:link w:val="QualsChar"/>
    <w:qFormat/>
    <w:rsid w:val="00903DBE"/>
    <w:rPr>
      <w:rFonts w:ascii="Georgia" w:eastAsia="Calibri" w:hAnsi="Georgia"/>
      <w:sz w:val="18"/>
    </w:rPr>
  </w:style>
  <w:style w:type="paragraph" w:customStyle="1" w:styleId="times">
    <w:name w:val="times"/>
    <w:basedOn w:val="Normal"/>
    <w:qFormat/>
    <w:rsid w:val="00903DBE"/>
    <w:pPr>
      <w:spacing w:before="100" w:beforeAutospacing="1" w:after="100" w:afterAutospacing="1"/>
    </w:pPr>
    <w:rPr>
      <w:rFonts w:eastAsia="Times New Roman" w:cs="Calibri"/>
      <w:sz w:val="24"/>
    </w:rPr>
  </w:style>
  <w:style w:type="paragraph" w:customStyle="1" w:styleId="BodyA">
    <w:name w:val="Body A"/>
    <w:uiPriority w:val="99"/>
    <w:qFormat/>
    <w:rsid w:val="00903DBE"/>
    <w:rPr>
      <w:rFonts w:ascii="Helvetica" w:eastAsia="ヒラギノ角ゴ Pro W3" w:hAnsi="Helvetica" w:cs="Times New Roman"/>
      <w:color w:val="000000"/>
      <w:szCs w:val="20"/>
    </w:rPr>
  </w:style>
  <w:style w:type="character" w:customStyle="1" w:styleId="StarredChar">
    <w:name w:val="Starred Char"/>
    <w:link w:val="Starred"/>
    <w:locked/>
    <w:rsid w:val="00903DBE"/>
    <w:rPr>
      <w:rFonts w:ascii="Georgia" w:eastAsia="Times New Roman" w:hAnsi="Georgia"/>
      <w:b/>
      <w:caps/>
      <w:szCs w:val="28"/>
      <w:u w:val="single"/>
    </w:rPr>
  </w:style>
  <w:style w:type="paragraph" w:customStyle="1" w:styleId="Starred">
    <w:name w:val="Starred"/>
    <w:basedOn w:val="Normal"/>
    <w:link w:val="StarredChar"/>
    <w:qFormat/>
    <w:rsid w:val="00903DB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903DBE"/>
    <w:rPr>
      <w:rFonts w:ascii="Georgia" w:eastAsia="Times New Roman" w:hAnsi="Georgia"/>
      <w:b/>
      <w:caps/>
      <w:szCs w:val="28"/>
      <w:u w:val="single"/>
    </w:rPr>
  </w:style>
  <w:style w:type="paragraph" w:customStyle="1" w:styleId="NotStarred">
    <w:name w:val="NotStarred"/>
    <w:basedOn w:val="Normal"/>
    <w:link w:val="NotStarredChar"/>
    <w:qFormat/>
    <w:rsid w:val="00903DB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903DB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03DB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03DB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03DBE"/>
    <w:rPr>
      <w:rFonts w:ascii="Georgia" w:eastAsia="Calibri" w:hAnsi="Georgia"/>
      <w:b/>
    </w:rPr>
  </w:style>
  <w:style w:type="paragraph" w:customStyle="1" w:styleId="H4Tag">
    <w:name w:val="H4 (Tag)"/>
    <w:basedOn w:val="Normal"/>
    <w:link w:val="H4TagChar1"/>
    <w:qFormat/>
    <w:rsid w:val="00903DBE"/>
    <w:rPr>
      <w:rFonts w:ascii="Georgia" w:eastAsia="Calibri" w:hAnsi="Georgia"/>
      <w:b/>
      <w:sz w:val="24"/>
    </w:rPr>
  </w:style>
  <w:style w:type="paragraph" w:customStyle="1" w:styleId="CM25">
    <w:name w:val="CM25"/>
    <w:basedOn w:val="Default"/>
    <w:next w:val="Default"/>
    <w:qFormat/>
    <w:rsid w:val="00903DB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03DBE"/>
    <w:rPr>
      <w:rFonts w:ascii="Georgia" w:hAnsi="Georgia"/>
      <w:b/>
    </w:rPr>
  </w:style>
  <w:style w:type="paragraph" w:customStyle="1" w:styleId="Debate-CardTagandCite-F6">
    <w:name w:val="Debate- Card Tag and Cite- F6"/>
    <w:basedOn w:val="Normal"/>
    <w:link w:val="Debate-CardTagandCite-F6Char"/>
    <w:qFormat/>
    <w:rsid w:val="00903DBE"/>
    <w:pPr>
      <w:contextualSpacing/>
    </w:pPr>
    <w:rPr>
      <w:rFonts w:ascii="Georgia" w:hAnsi="Georgia"/>
      <w:b/>
      <w:sz w:val="24"/>
    </w:rPr>
  </w:style>
  <w:style w:type="character" w:customStyle="1" w:styleId="CardtextChar4">
    <w:name w:val="Card text Char"/>
    <w:link w:val="Cardtext3"/>
    <w:locked/>
    <w:rsid w:val="00903DBE"/>
    <w:rPr>
      <w:rFonts w:ascii="Arial Narrow" w:hAnsi="Arial Narrow"/>
      <w:u w:val="single"/>
    </w:rPr>
  </w:style>
  <w:style w:type="paragraph" w:customStyle="1" w:styleId="Cardtext3">
    <w:name w:val="Card text"/>
    <w:link w:val="CardtextChar4"/>
    <w:qFormat/>
    <w:rsid w:val="00903DB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03DBE"/>
    <w:rPr>
      <w:rFonts w:ascii="Georgia" w:eastAsia="Times New Roman" w:hAnsi="Georgia"/>
      <w:b/>
      <w:szCs w:val="28"/>
      <w:u w:val="single"/>
    </w:rPr>
  </w:style>
  <w:style w:type="paragraph" w:customStyle="1" w:styleId="NewHeading2">
    <w:name w:val="NewHeading2"/>
    <w:basedOn w:val="Normal"/>
    <w:link w:val="NewHeading2Char"/>
    <w:qFormat/>
    <w:rsid w:val="00903DB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903DBE"/>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903DBE"/>
    <w:rPr>
      <w:rFonts w:eastAsia="Calibri" w:cs="Calibri"/>
    </w:rPr>
  </w:style>
  <w:style w:type="paragraph" w:customStyle="1" w:styleId="TagLine">
    <w:name w:val="Tag Line"/>
    <w:basedOn w:val="Normal"/>
    <w:next w:val="FullText"/>
    <w:uiPriority w:val="99"/>
    <w:qFormat/>
    <w:rsid w:val="00903DBE"/>
    <w:rPr>
      <w:rFonts w:ascii="Arial Narrow" w:eastAsia="Times New Roman" w:hAnsi="Arial Narrow" w:cs="Calibri"/>
      <w:b/>
      <w:sz w:val="28"/>
    </w:rPr>
  </w:style>
  <w:style w:type="paragraph" w:customStyle="1" w:styleId="Card6pt">
    <w:name w:val="Card 6pt"/>
    <w:basedOn w:val="Normal"/>
    <w:uiPriority w:val="99"/>
    <w:qFormat/>
    <w:rsid w:val="00903DB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903DBE"/>
    <w:rPr>
      <w:rFonts w:ascii="Garamond" w:eastAsia="Calibri" w:hAnsi="Garamond"/>
    </w:rPr>
  </w:style>
  <w:style w:type="paragraph" w:customStyle="1" w:styleId="FullCite">
    <w:name w:val="Full Cite"/>
    <w:basedOn w:val="Normal"/>
    <w:next w:val="Normal"/>
    <w:link w:val="FullCiteChar"/>
    <w:qFormat/>
    <w:rsid w:val="00903DBE"/>
    <w:rPr>
      <w:rFonts w:ascii="Garamond" w:eastAsia="Calibri" w:hAnsi="Garamond"/>
      <w:sz w:val="24"/>
    </w:rPr>
  </w:style>
  <w:style w:type="character" w:customStyle="1" w:styleId="StyleCardStyleBlackUnderlineChar">
    <w:name w:val="Style Card Style + Black Underline Char"/>
    <w:link w:val="StyleCardStyleBlackUnderline"/>
    <w:locked/>
    <w:rsid w:val="00903DB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03DB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903DB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903DB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903DB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03DBE"/>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903DB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03DBE"/>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903DBE"/>
    <w:pPr>
      <w:spacing w:after="200" w:line="276" w:lineRule="auto"/>
    </w:pPr>
    <w:rPr>
      <w:rFonts w:eastAsia="Calibri"/>
      <w:color w:val="auto"/>
      <w:sz w:val="22"/>
    </w:rPr>
  </w:style>
  <w:style w:type="paragraph" w:customStyle="1" w:styleId="font-null">
    <w:name w:val="font-null"/>
    <w:basedOn w:val="Normal"/>
    <w:uiPriority w:val="99"/>
    <w:qFormat/>
    <w:rsid w:val="00903DBE"/>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903DBE"/>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903DB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03DBE"/>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903DBE"/>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903DBE"/>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903DBE"/>
    <w:pPr>
      <w:spacing w:before="100" w:beforeAutospacing="1" w:after="100" w:afterAutospacing="1"/>
    </w:pPr>
    <w:rPr>
      <w:rFonts w:eastAsia="Times New Roman" w:cs="Calibri"/>
      <w:sz w:val="24"/>
    </w:rPr>
  </w:style>
  <w:style w:type="paragraph" w:customStyle="1" w:styleId="class">
    <w:name w:val="class"/>
    <w:basedOn w:val="Normal"/>
    <w:uiPriority w:val="99"/>
    <w:qFormat/>
    <w:rsid w:val="00903DBE"/>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903DBE"/>
    <w:rPr>
      <w:rFonts w:ascii="Calibri" w:eastAsia="Calibri" w:hAnsi="Calibri" w:cs="Calibri"/>
      <w:b/>
      <w:caps/>
      <w:sz w:val="28"/>
      <w:szCs w:val="28"/>
      <w:lang w:val="es-ES"/>
    </w:rPr>
  </w:style>
  <w:style w:type="paragraph" w:customStyle="1" w:styleId="Pa6">
    <w:name w:val="Pa6"/>
    <w:basedOn w:val="Normal"/>
    <w:next w:val="Normal"/>
    <w:uiPriority w:val="99"/>
    <w:qFormat/>
    <w:rsid w:val="00903DBE"/>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903DBE"/>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903DBE"/>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903DBE"/>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903DBE"/>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903DBE"/>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903DB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03DBE"/>
    <w:rPr>
      <w:rFonts w:ascii="Georgia" w:eastAsia="SimSun" w:hAnsi="Georgia" w:cstheme="minorBidi"/>
      <w:b/>
      <w:bCs/>
      <w:sz w:val="24"/>
    </w:rPr>
  </w:style>
  <w:style w:type="paragraph" w:customStyle="1" w:styleId="summary">
    <w:name w:val="summary"/>
    <w:basedOn w:val="Normal"/>
    <w:uiPriority w:val="99"/>
    <w:qFormat/>
    <w:rsid w:val="00903DBE"/>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903DBE"/>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903DB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03DB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903DB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903DB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903DBE"/>
    <w:pPr>
      <w:ind w:left="288"/>
    </w:pPr>
    <w:rPr>
      <w:rFonts w:ascii="Garamond" w:eastAsia="Times New Roman" w:hAnsi="Garamond" w:cs="Calibri"/>
      <w:sz w:val="16"/>
    </w:rPr>
  </w:style>
  <w:style w:type="paragraph" w:customStyle="1" w:styleId="AAAcard">
    <w:name w:val="AAAcard"/>
    <w:basedOn w:val="Normal"/>
    <w:uiPriority w:val="99"/>
    <w:qFormat/>
    <w:rsid w:val="00903DBE"/>
    <w:pPr>
      <w:ind w:left="288" w:right="288"/>
    </w:pPr>
    <w:rPr>
      <w:rFonts w:eastAsia="Times New Roman" w:cs="Calibri"/>
    </w:rPr>
  </w:style>
  <w:style w:type="paragraph" w:customStyle="1" w:styleId="Caption3">
    <w:name w:val="Caption3"/>
    <w:basedOn w:val="Normal"/>
    <w:uiPriority w:val="99"/>
    <w:qFormat/>
    <w:rsid w:val="00903DBE"/>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903DBE"/>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903DBE"/>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903DBE"/>
    <w:pPr>
      <w:spacing w:before="100" w:beforeAutospacing="1" w:after="100" w:afterAutospacing="1"/>
    </w:pPr>
    <w:rPr>
      <w:rFonts w:eastAsia="Times New Roman" w:cs="Calibri"/>
      <w:sz w:val="24"/>
    </w:rPr>
  </w:style>
  <w:style w:type="paragraph" w:customStyle="1" w:styleId="CITEF3">
    <w:name w:val="CITE F3"/>
    <w:uiPriority w:val="99"/>
    <w:qFormat/>
    <w:rsid w:val="00903DB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03DB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03DB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03DB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03DBE"/>
    <w:pPr>
      <w:spacing w:after="200"/>
    </w:pPr>
    <w:rPr>
      <w:rFonts w:ascii="Calibri" w:eastAsia="Calibri" w:hAnsi="Calibri" w:cs="Times New Roman"/>
      <w:sz w:val="20"/>
      <w:szCs w:val="20"/>
      <w:u w:val="single"/>
    </w:rPr>
  </w:style>
  <w:style w:type="paragraph" w:customStyle="1" w:styleId="hotroute1">
    <w:name w:val="hot route!"/>
    <w:basedOn w:val="Normal"/>
    <w:qFormat/>
    <w:rsid w:val="00903DBE"/>
    <w:pPr>
      <w:ind w:left="144"/>
    </w:pPr>
    <w:rPr>
      <w:rFonts w:ascii="Cambria" w:eastAsia="Calibri" w:hAnsi="Cambria" w:cs="Calibri"/>
      <w:sz w:val="24"/>
    </w:rPr>
  </w:style>
  <w:style w:type="paragraph" w:customStyle="1" w:styleId="FreeFormA">
    <w:name w:val="Free Form A"/>
    <w:autoRedefine/>
    <w:uiPriority w:val="99"/>
    <w:qFormat/>
    <w:rsid w:val="00903DB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03DBE"/>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903DB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03DBE"/>
    <w:rPr>
      <w:rFonts w:ascii="Times New Roman" w:eastAsia="Times New Roman" w:hAnsi="Times New Roman" w:cs="Times New Roman"/>
      <w:sz w:val="10"/>
    </w:rPr>
  </w:style>
  <w:style w:type="paragraph" w:customStyle="1" w:styleId="subheader">
    <w:name w:val="subheader"/>
    <w:basedOn w:val="Normal"/>
    <w:uiPriority w:val="99"/>
    <w:qFormat/>
    <w:rsid w:val="00903DBE"/>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903DBE"/>
    <w:pPr>
      <w:spacing w:before="100" w:beforeAutospacing="1" w:after="100" w:afterAutospacing="1"/>
    </w:pPr>
    <w:rPr>
      <w:rFonts w:eastAsia="Times New Roman" w:cs="Calibri"/>
      <w:sz w:val="24"/>
    </w:rPr>
  </w:style>
  <w:style w:type="paragraph" w:customStyle="1" w:styleId="more">
    <w:name w:val="more"/>
    <w:basedOn w:val="Normal"/>
    <w:uiPriority w:val="99"/>
    <w:qFormat/>
    <w:rsid w:val="00903DBE"/>
    <w:pPr>
      <w:spacing w:before="100" w:beforeAutospacing="1" w:after="100" w:afterAutospacing="1"/>
    </w:pPr>
    <w:rPr>
      <w:rFonts w:eastAsia="Times New Roman" w:cs="Calibri"/>
      <w:sz w:val="24"/>
    </w:rPr>
  </w:style>
  <w:style w:type="paragraph" w:customStyle="1" w:styleId="story">
    <w:name w:val="story"/>
    <w:basedOn w:val="Normal"/>
    <w:uiPriority w:val="99"/>
    <w:qFormat/>
    <w:rsid w:val="00903DBE"/>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903DBE"/>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03DBE"/>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03DBE"/>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903DBE"/>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903DBE"/>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903DB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903DB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903DBE"/>
    <w:pPr>
      <w:widowControl w:val="0"/>
      <w:spacing w:after="63"/>
    </w:pPr>
    <w:rPr>
      <w:rFonts w:ascii="Arial" w:hAnsi="Arial"/>
      <w:color w:val="auto"/>
    </w:rPr>
  </w:style>
  <w:style w:type="paragraph" w:customStyle="1" w:styleId="CM35">
    <w:name w:val="CM35"/>
    <w:basedOn w:val="Default"/>
    <w:next w:val="Default"/>
    <w:uiPriority w:val="99"/>
    <w:qFormat/>
    <w:rsid w:val="00903DB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03DB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03DB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03DB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03DB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03DB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03DB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03DB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03DB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03DB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03DB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03DB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03DB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03DBE"/>
    <w:rPr>
      <w:rFonts w:ascii="Georgia" w:hAnsi="Georgia" w:cstheme="minorBidi"/>
      <w:sz w:val="24"/>
      <w:lang w:val="x-none" w:eastAsia="x-none"/>
    </w:rPr>
  </w:style>
  <w:style w:type="character" w:customStyle="1" w:styleId="NormalFontChar">
    <w:name w:val="Normal Font Char"/>
    <w:link w:val="NormalFont"/>
    <w:locked/>
    <w:rsid w:val="00903DBE"/>
    <w:rPr>
      <w:rFonts w:ascii="Times New Roman" w:eastAsia="Times New Roman" w:hAnsi="Times New Roman" w:cs="Times New Roman"/>
      <w:sz w:val="20"/>
      <w:szCs w:val="20"/>
    </w:rPr>
  </w:style>
  <w:style w:type="paragraph" w:customStyle="1" w:styleId="NormalFont">
    <w:name w:val="Normal Font"/>
    <w:link w:val="NormalFontChar"/>
    <w:qFormat/>
    <w:rsid w:val="00903DBE"/>
    <w:rPr>
      <w:rFonts w:ascii="Times New Roman" w:eastAsia="Times New Roman" w:hAnsi="Times New Roman" w:cs="Times New Roman"/>
      <w:sz w:val="20"/>
      <w:szCs w:val="20"/>
    </w:rPr>
  </w:style>
  <w:style w:type="paragraph" w:customStyle="1" w:styleId="StyleSmall11pt">
    <w:name w:val="Style Small + 11 pt"/>
    <w:uiPriority w:val="99"/>
    <w:qFormat/>
    <w:rsid w:val="00903DB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03DB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03DBE"/>
    <w:rPr>
      <w:u w:val="single"/>
      <w:lang w:val="x-none" w:eastAsia="x-none"/>
    </w:rPr>
  </w:style>
  <w:style w:type="character" w:customStyle="1" w:styleId="StyleNormalFont11ptBoldUnderlineChar">
    <w:name w:val="Style Normal Font + 11 pt Bold Underline Char"/>
    <w:link w:val="StyleNormalFont11ptBoldUnderline"/>
    <w:locked/>
    <w:rsid w:val="00903DB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03DBE"/>
    <w:rPr>
      <w:b/>
      <w:bCs/>
      <w:u w:val="single"/>
      <w:lang w:val="x-none" w:eastAsia="x-none"/>
    </w:rPr>
  </w:style>
  <w:style w:type="paragraph" w:customStyle="1" w:styleId="Smallfont0">
    <w:name w:val="Smallfont"/>
    <w:basedOn w:val="Normal"/>
    <w:uiPriority w:val="99"/>
    <w:qFormat/>
    <w:rsid w:val="00903DBE"/>
    <w:rPr>
      <w:rFonts w:eastAsia="Times New Roman" w:cs="Calibri"/>
      <w:sz w:val="15"/>
    </w:rPr>
  </w:style>
  <w:style w:type="paragraph" w:customStyle="1" w:styleId="formatvorlage2">
    <w:name w:val="formatvorlage2"/>
    <w:basedOn w:val="Normal"/>
    <w:uiPriority w:val="99"/>
    <w:qFormat/>
    <w:rsid w:val="00903DBE"/>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903DB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03DB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903DB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03DB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903DB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03DBE"/>
    <w:pPr>
      <w:ind w:left="144"/>
    </w:pPr>
    <w:rPr>
      <w:rFonts w:ascii="Georgia" w:eastAsia="Times New Roman" w:hAnsi="Georgia"/>
      <w:sz w:val="24"/>
      <w:lang w:val="x-none" w:eastAsia="x-none"/>
    </w:rPr>
  </w:style>
  <w:style w:type="paragraph" w:customStyle="1" w:styleId="deck">
    <w:name w:val="deck"/>
    <w:basedOn w:val="Normal"/>
    <w:uiPriority w:val="99"/>
    <w:qFormat/>
    <w:rsid w:val="00903DBE"/>
    <w:pPr>
      <w:spacing w:before="100" w:beforeAutospacing="1" w:after="100" w:afterAutospacing="1"/>
    </w:pPr>
    <w:rPr>
      <w:rFonts w:eastAsia="Times New Roman" w:cs="Calibri"/>
      <w:sz w:val="24"/>
    </w:rPr>
  </w:style>
  <w:style w:type="paragraph" w:customStyle="1" w:styleId="i1">
    <w:name w:val="i1"/>
    <w:basedOn w:val="Normal"/>
    <w:uiPriority w:val="99"/>
    <w:qFormat/>
    <w:rsid w:val="00903DBE"/>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903DBE"/>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903DBE"/>
    <w:pPr>
      <w:spacing w:before="100" w:beforeAutospacing="1" w:after="100" w:afterAutospacing="1"/>
    </w:pPr>
    <w:rPr>
      <w:rFonts w:eastAsia="Times New Roman" w:cs="Calibri"/>
      <w:sz w:val="24"/>
    </w:rPr>
  </w:style>
  <w:style w:type="paragraph" w:customStyle="1" w:styleId="Fifth">
    <w:name w:val="Fifth"/>
    <w:basedOn w:val="Normal"/>
    <w:link w:val="FifthChar"/>
    <w:qFormat/>
    <w:rsid w:val="00903DBE"/>
    <w:rPr>
      <w:rFonts w:eastAsia="Calibri" w:cs="Calibri"/>
    </w:rPr>
  </w:style>
  <w:style w:type="paragraph" w:customStyle="1" w:styleId="NoteLevel22">
    <w:name w:val="Note Level 22"/>
    <w:basedOn w:val="Normal"/>
    <w:next w:val="Normal"/>
    <w:uiPriority w:val="99"/>
    <w:qFormat/>
    <w:rsid w:val="00903DBE"/>
    <w:pPr>
      <w:keepNext/>
      <w:ind w:left="288" w:right="288"/>
    </w:pPr>
    <w:rPr>
      <w:rFonts w:ascii="Georgia" w:eastAsia="MS Gothic" w:hAnsi="Georgia" w:cs="Calibri"/>
      <w:szCs w:val="20"/>
    </w:rPr>
  </w:style>
  <w:style w:type="paragraph" w:customStyle="1" w:styleId="wp-caption-text">
    <w:name w:val="wp-caption-text"/>
    <w:basedOn w:val="Normal"/>
    <w:qFormat/>
    <w:rsid w:val="00903DBE"/>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03DBE"/>
    <w:pPr>
      <w:spacing w:before="100" w:beforeAutospacing="1" w:after="100" w:afterAutospacing="1"/>
    </w:pPr>
    <w:rPr>
      <w:rFonts w:cs="Calibri"/>
    </w:rPr>
  </w:style>
  <w:style w:type="paragraph" w:customStyle="1" w:styleId="description">
    <w:name w:val="description"/>
    <w:basedOn w:val="Normal"/>
    <w:uiPriority w:val="99"/>
    <w:qFormat/>
    <w:rsid w:val="00903DBE"/>
    <w:pPr>
      <w:spacing w:before="100" w:beforeAutospacing="1" w:after="100" w:afterAutospacing="1"/>
    </w:pPr>
    <w:rPr>
      <w:rFonts w:cs="Calibri"/>
    </w:rPr>
  </w:style>
  <w:style w:type="paragraph" w:customStyle="1" w:styleId="graf">
    <w:name w:val="graf"/>
    <w:basedOn w:val="Normal"/>
    <w:uiPriority w:val="99"/>
    <w:qFormat/>
    <w:rsid w:val="00903DBE"/>
    <w:pPr>
      <w:spacing w:before="100" w:beforeAutospacing="1" w:after="100" w:afterAutospacing="1"/>
    </w:pPr>
    <w:rPr>
      <w:rFonts w:cs="Calibri"/>
    </w:rPr>
  </w:style>
  <w:style w:type="paragraph" w:customStyle="1" w:styleId="column">
    <w:name w:val="column"/>
    <w:basedOn w:val="Normal"/>
    <w:uiPriority w:val="99"/>
    <w:qFormat/>
    <w:rsid w:val="00903DBE"/>
    <w:pPr>
      <w:spacing w:before="100" w:beforeAutospacing="1" w:after="100" w:afterAutospacing="1"/>
    </w:pPr>
    <w:rPr>
      <w:rFonts w:cs="Calibri"/>
    </w:rPr>
  </w:style>
  <w:style w:type="paragraph" w:customStyle="1" w:styleId="recirc-container">
    <w:name w:val="recirc-container"/>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03DB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03DB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03DBE"/>
    <w:rPr>
      <w:rFonts w:ascii="Georgia" w:hAnsi="Georgia" w:hint="default"/>
      <w:i/>
      <w:iCs/>
      <w:color w:val="808080"/>
    </w:rPr>
  </w:style>
  <w:style w:type="character" w:customStyle="1" w:styleId="cardchar00">
    <w:name w:val="cardchar0"/>
    <w:basedOn w:val="DefaultParagraphFont"/>
    <w:rsid w:val="00903DBE"/>
  </w:style>
  <w:style w:type="character" w:customStyle="1" w:styleId="UnderlineNon-bold">
    <w:name w:val="Underline Non - bold"/>
    <w:rsid w:val="00903DB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03DBE"/>
    <w:rPr>
      <w:rFonts w:cs="Calibri"/>
    </w:rPr>
  </w:style>
  <w:style w:type="character" w:customStyle="1" w:styleId="StyleHeading4UnderlinedsmalltextGaramondChar">
    <w:name w:val="Style Heading 4Underlinedsmall text + Garamond Char"/>
    <w:link w:val="StyleHeading4UnderlinedsmalltextGaramond"/>
    <w:locked/>
    <w:rsid w:val="00903DBE"/>
    <w:rPr>
      <w:rFonts w:ascii="Calibri" w:hAnsi="Calibri" w:cs="Calibri"/>
      <w:sz w:val="22"/>
    </w:rPr>
  </w:style>
  <w:style w:type="character" w:customStyle="1" w:styleId="Heading5Char2">
    <w:name w:val="Heading 5 Char2"/>
    <w:rsid w:val="00903DB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03DBE"/>
    <w:rPr>
      <w:rFonts w:ascii="Arial" w:hAnsi="Arial" w:cs="Arial"/>
      <w:vanish/>
      <w:sz w:val="16"/>
      <w:szCs w:val="16"/>
    </w:rPr>
  </w:style>
  <w:style w:type="paragraph" w:styleId="z-TopofForm">
    <w:name w:val="HTML Top of Form"/>
    <w:basedOn w:val="Normal"/>
    <w:next w:val="Normal"/>
    <w:link w:val="z-TopofFormChar"/>
    <w:hidden/>
    <w:uiPriority w:val="99"/>
    <w:unhideWhenUsed/>
    <w:rsid w:val="00903DB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03DBE"/>
    <w:rPr>
      <w:rFonts w:ascii="Arial" w:hAnsi="Arial" w:cs="Arial"/>
      <w:vanish/>
      <w:sz w:val="16"/>
      <w:szCs w:val="16"/>
    </w:rPr>
  </w:style>
  <w:style w:type="character" w:customStyle="1" w:styleId="z-BottomofFormChar">
    <w:name w:val="z-Bottom of Form Char"/>
    <w:basedOn w:val="DefaultParagraphFont"/>
    <w:link w:val="z-BottomofForm"/>
    <w:uiPriority w:val="99"/>
    <w:rsid w:val="00903DB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03DB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03DBE"/>
    <w:rPr>
      <w:rFonts w:ascii="Arial" w:hAnsi="Arial" w:cs="Arial"/>
      <w:vanish/>
      <w:sz w:val="16"/>
      <w:szCs w:val="16"/>
    </w:rPr>
  </w:style>
  <w:style w:type="character" w:customStyle="1" w:styleId="Style2CharChar">
    <w:name w:val="Style2 Char Char"/>
    <w:rsid w:val="00903DBE"/>
    <w:rPr>
      <w:u w:val="thick"/>
      <w:lang w:val="en-US" w:eastAsia="en-US" w:bidi="ar-SA"/>
    </w:rPr>
  </w:style>
  <w:style w:type="character" w:customStyle="1" w:styleId="authordate1">
    <w:name w:val="authordate"/>
    <w:rsid w:val="00903DBE"/>
  </w:style>
  <w:style w:type="character" w:customStyle="1" w:styleId="underline0">
    <w:name w:val="%underline"/>
    <w:qFormat/>
    <w:rsid w:val="00903DBE"/>
    <w:rPr>
      <w:rFonts w:ascii="Times New Roman" w:hAnsi="Times New Roman" w:cs="Times New Roman" w:hint="default"/>
      <w:strike w:val="0"/>
      <w:dstrike w:val="0"/>
      <w:sz w:val="16"/>
      <w:u w:val="none"/>
      <w:effect w:val="none"/>
    </w:rPr>
  </w:style>
  <w:style w:type="character" w:customStyle="1" w:styleId="AUNDERLINE0">
    <w:name w:val="AUNDERLINE"/>
    <w:qFormat/>
    <w:rsid w:val="00903DBE"/>
    <w:rPr>
      <w:rFonts w:ascii="Times New Roman" w:hAnsi="Times New Roman" w:cs="Times New Roman" w:hint="default"/>
      <w:sz w:val="20"/>
      <w:u w:val="single"/>
    </w:rPr>
  </w:style>
  <w:style w:type="character" w:customStyle="1" w:styleId="UnderlinedCharChar">
    <w:name w:val="Underlined Char Char"/>
    <w:rsid w:val="00903DBE"/>
    <w:rPr>
      <w:rFonts w:ascii="Garamond" w:hAnsi="Garamond" w:hint="default"/>
      <w:szCs w:val="28"/>
      <w:u w:val="single"/>
      <w:lang w:val="en-US" w:eastAsia="en-US" w:bidi="ar-SA"/>
    </w:rPr>
  </w:style>
  <w:style w:type="character" w:customStyle="1" w:styleId="slug-doi">
    <w:name w:val="slug-doi"/>
    <w:basedOn w:val="DefaultParagraphFont"/>
    <w:rsid w:val="00903DBE"/>
  </w:style>
  <w:style w:type="character" w:customStyle="1" w:styleId="af">
    <w:name w:val="af"/>
    <w:basedOn w:val="DefaultParagraphFont"/>
    <w:rsid w:val="00903DBE"/>
  </w:style>
  <w:style w:type="character" w:customStyle="1" w:styleId="ab">
    <w:name w:val="ab"/>
    <w:basedOn w:val="DefaultParagraphFont"/>
    <w:rsid w:val="00903DBE"/>
  </w:style>
  <w:style w:type="character" w:customStyle="1" w:styleId="em">
    <w:name w:val="em"/>
    <w:basedOn w:val="DefaultParagraphFont"/>
    <w:rsid w:val="00903DBE"/>
  </w:style>
  <w:style w:type="character" w:customStyle="1" w:styleId="au">
    <w:name w:val="au"/>
    <w:basedOn w:val="DefaultParagraphFont"/>
    <w:rsid w:val="00903DBE"/>
  </w:style>
  <w:style w:type="character" w:customStyle="1" w:styleId="ti">
    <w:name w:val="ti"/>
    <w:basedOn w:val="DefaultParagraphFont"/>
    <w:rsid w:val="00903DBE"/>
  </w:style>
  <w:style w:type="character" w:customStyle="1" w:styleId="subheadblue">
    <w:name w:val="subhead_blue"/>
    <w:basedOn w:val="DefaultParagraphFont"/>
    <w:rsid w:val="00903DBE"/>
  </w:style>
  <w:style w:type="character" w:customStyle="1" w:styleId="affiliation">
    <w:name w:val="affiliation"/>
    <w:basedOn w:val="DefaultParagraphFont"/>
    <w:rsid w:val="00903DBE"/>
  </w:style>
  <w:style w:type="character" w:customStyle="1" w:styleId="slug-doi-wrapper">
    <w:name w:val="slug-doi-wrapper"/>
    <w:basedOn w:val="DefaultParagraphFont"/>
    <w:rsid w:val="00903DBE"/>
  </w:style>
  <w:style w:type="character" w:customStyle="1" w:styleId="slug-metadata-noteahead-of-print">
    <w:name w:val="slug-metadata-note ahead-of-print"/>
    <w:basedOn w:val="DefaultParagraphFont"/>
    <w:rsid w:val="00903DBE"/>
  </w:style>
  <w:style w:type="character" w:customStyle="1" w:styleId="slug-ahead-of-print-date">
    <w:name w:val="slug-ahead-of-print-date"/>
    <w:basedOn w:val="DefaultParagraphFont"/>
    <w:rsid w:val="00903DBE"/>
  </w:style>
  <w:style w:type="character" w:customStyle="1" w:styleId="medium-bold">
    <w:name w:val="medium-bold"/>
    <w:basedOn w:val="DefaultParagraphFont"/>
    <w:rsid w:val="00903DBE"/>
  </w:style>
  <w:style w:type="character" w:customStyle="1" w:styleId="updated-short-citation">
    <w:name w:val="updated-short-citation"/>
    <w:basedOn w:val="DefaultParagraphFont"/>
    <w:rsid w:val="00903DBE"/>
  </w:style>
  <w:style w:type="character" w:customStyle="1" w:styleId="goohl0">
    <w:name w:val="goohl0"/>
    <w:basedOn w:val="DefaultParagraphFont"/>
    <w:rsid w:val="00903DBE"/>
  </w:style>
  <w:style w:type="character" w:customStyle="1" w:styleId="CharChar6">
    <w:name w:val="Char Char6"/>
    <w:rsid w:val="00903DBE"/>
    <w:rPr>
      <w:rFonts w:ascii="Arial" w:hAnsi="Arial" w:cs="Arial" w:hint="default"/>
      <w:bCs/>
      <w:sz w:val="16"/>
      <w:szCs w:val="26"/>
      <w:lang w:val="en-US" w:eastAsia="en-US" w:bidi="ar-SA"/>
    </w:rPr>
  </w:style>
  <w:style w:type="character" w:customStyle="1" w:styleId="TagCharChar1">
    <w:name w:val="Tag Char Char1"/>
    <w:rsid w:val="00903DBE"/>
    <w:rPr>
      <w:b/>
      <w:bCs w:val="0"/>
      <w:sz w:val="24"/>
      <w:szCs w:val="24"/>
      <w:lang w:val="en-US" w:eastAsia="en-US" w:bidi="ar-SA"/>
    </w:rPr>
  </w:style>
  <w:style w:type="character" w:customStyle="1" w:styleId="12TimesNewRoman">
    <w:name w:val="12 Times New Roman"/>
    <w:rsid w:val="00903DB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03DB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03DBE"/>
    <w:rPr>
      <w:rFonts w:ascii="Times New Roman" w:hAnsi="Times New Roman" w:cs="Times New Roman" w:hint="default"/>
      <w:strike w:val="0"/>
      <w:dstrike w:val="0"/>
      <w:sz w:val="14"/>
      <w:u w:val="none"/>
      <w:effect w:val="none"/>
    </w:rPr>
  </w:style>
  <w:style w:type="character" w:customStyle="1" w:styleId="F8-UnderlineBold">
    <w:name w:val="F8 - Underline/Bold"/>
    <w:rsid w:val="00903DBE"/>
    <w:rPr>
      <w:rFonts w:ascii="Times New Roman" w:hAnsi="Times New Roman" w:cs="Times New Roman" w:hint="default"/>
      <w:b/>
      <w:bCs w:val="0"/>
      <w:sz w:val="20"/>
      <w:u w:val="single"/>
    </w:rPr>
  </w:style>
  <w:style w:type="character" w:customStyle="1" w:styleId="F7-SmallFont">
    <w:name w:val="F7 - Small Font"/>
    <w:rsid w:val="00903DBE"/>
    <w:rPr>
      <w:rFonts w:ascii="Times New Roman" w:hAnsi="Times New Roman" w:cs="Times New Roman" w:hint="default"/>
      <w:sz w:val="14"/>
    </w:rPr>
  </w:style>
  <w:style w:type="character" w:customStyle="1" w:styleId="Brief-Bold">
    <w:name w:val="Brief - Bold"/>
    <w:rsid w:val="00903DBE"/>
    <w:rPr>
      <w:rFonts w:ascii="Times New Roman" w:hAnsi="Times New Roman" w:cs="Times New Roman" w:hint="default"/>
      <w:b/>
      <w:bCs w:val="0"/>
    </w:rPr>
  </w:style>
  <w:style w:type="character" w:customStyle="1" w:styleId="Card-Underline">
    <w:name w:val="Card - Underline"/>
    <w:rsid w:val="00903DBE"/>
    <w:rPr>
      <w:rFonts w:ascii="Times New Roman" w:hAnsi="Times New Roman" w:cs="Times New Roman" w:hint="default"/>
      <w:u w:val="single"/>
    </w:rPr>
  </w:style>
  <w:style w:type="character" w:customStyle="1" w:styleId="beriefunderline">
    <w:name w:val="berief = underline"/>
    <w:rsid w:val="00903DBE"/>
    <w:rPr>
      <w:rFonts w:ascii="Times New Roman" w:eastAsia="Times New Roman" w:hAnsi="Times New Roman" w:cs="Times New Roman" w:hint="default"/>
      <w:sz w:val="20"/>
      <w:u w:val="single"/>
    </w:rPr>
  </w:style>
  <w:style w:type="character" w:customStyle="1" w:styleId="BoldText10pt">
    <w:name w:val="Bold Text 10 pt"/>
    <w:rsid w:val="00903DB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903DBE"/>
    <w:rPr>
      <w:i/>
      <w:iCs w:val="0"/>
    </w:rPr>
  </w:style>
  <w:style w:type="character" w:customStyle="1" w:styleId="eoeaheader">
    <w:name w:val="eoea_header"/>
    <w:basedOn w:val="DefaultParagraphFont"/>
    <w:rsid w:val="00903DBE"/>
  </w:style>
  <w:style w:type="character" w:customStyle="1" w:styleId="SC4208902">
    <w:name w:val="SC.4.208902"/>
    <w:rsid w:val="00903DBE"/>
    <w:rPr>
      <w:rFonts w:ascii="Century" w:hAnsi="Century" w:cs="Century" w:hint="default"/>
      <w:color w:val="000000"/>
      <w:sz w:val="22"/>
      <w:szCs w:val="22"/>
    </w:rPr>
  </w:style>
  <w:style w:type="character" w:customStyle="1" w:styleId="SC4208915">
    <w:name w:val="SC.4.208915"/>
    <w:rsid w:val="00903DBE"/>
    <w:rPr>
      <w:rFonts w:ascii="Century" w:hAnsi="Century" w:cs="Century" w:hint="default"/>
      <w:color w:val="000000"/>
      <w:sz w:val="13"/>
      <w:szCs w:val="13"/>
    </w:rPr>
  </w:style>
  <w:style w:type="character" w:customStyle="1" w:styleId="SC273764">
    <w:name w:val="SC.2.73764"/>
    <w:rsid w:val="00903DBE"/>
    <w:rPr>
      <w:rFonts w:ascii="Century" w:hAnsi="Century" w:cs="Century" w:hint="default"/>
      <w:color w:val="000000"/>
      <w:sz w:val="72"/>
      <w:szCs w:val="72"/>
    </w:rPr>
  </w:style>
  <w:style w:type="character" w:customStyle="1" w:styleId="SC273779">
    <w:name w:val="SC.2.73779"/>
    <w:rsid w:val="00903DBE"/>
    <w:rPr>
      <w:rFonts w:ascii="Century" w:hAnsi="Century" w:cs="Century" w:hint="default"/>
      <w:color w:val="000000"/>
      <w:sz w:val="40"/>
      <w:szCs w:val="40"/>
    </w:rPr>
  </w:style>
  <w:style w:type="character" w:customStyle="1" w:styleId="SC273763">
    <w:name w:val="SC.2.73763"/>
    <w:rsid w:val="00903DBE"/>
    <w:rPr>
      <w:rFonts w:ascii="Century" w:hAnsi="Century" w:cs="Century" w:hint="default"/>
      <w:b/>
      <w:bCs/>
      <w:color w:val="000000"/>
    </w:rPr>
  </w:style>
  <w:style w:type="character" w:customStyle="1" w:styleId="SC4208910">
    <w:name w:val="SC.4.208910"/>
    <w:rsid w:val="00903DBE"/>
    <w:rPr>
      <w:rFonts w:ascii="Century" w:hAnsi="Century" w:cs="Century" w:hint="default"/>
      <w:color w:val="000000"/>
      <w:sz w:val="28"/>
      <w:szCs w:val="28"/>
    </w:rPr>
  </w:style>
  <w:style w:type="character" w:customStyle="1" w:styleId="SC4208911">
    <w:name w:val="SC.4.208911"/>
    <w:rsid w:val="00903DBE"/>
    <w:rPr>
      <w:rFonts w:ascii="Century" w:hAnsi="Century" w:cs="Century" w:hint="default"/>
      <w:color w:val="000000"/>
    </w:rPr>
  </w:style>
  <w:style w:type="character" w:customStyle="1" w:styleId="articlesubtitle">
    <w:name w:val="article_sub_title"/>
    <w:basedOn w:val="DefaultParagraphFont"/>
    <w:rsid w:val="00903DBE"/>
  </w:style>
  <w:style w:type="character" w:customStyle="1" w:styleId="newsdate2">
    <w:name w:val="news_date2"/>
    <w:basedOn w:val="DefaultParagraphFont"/>
    <w:rsid w:val="00903DBE"/>
  </w:style>
  <w:style w:type="character" w:customStyle="1" w:styleId="readarticleheader">
    <w:name w:val="readarticleheader"/>
    <w:basedOn w:val="DefaultParagraphFont"/>
    <w:rsid w:val="00903DBE"/>
  </w:style>
  <w:style w:type="character" w:customStyle="1" w:styleId="UnderlineChar20">
    <w:name w:val="Underline Char2"/>
    <w:rsid w:val="00903DBE"/>
    <w:rPr>
      <w:rFonts w:ascii="Trebuchet MS" w:hAnsi="Trebuchet MS" w:hint="default"/>
      <w:u w:val="thick"/>
      <w:lang w:val="en-US" w:eastAsia="zh-CN" w:bidi="ar-SA"/>
    </w:rPr>
  </w:style>
  <w:style w:type="character" w:customStyle="1" w:styleId="BoldUnderliningChar">
    <w:name w:val="Bold Underlining Char"/>
    <w:rsid w:val="00903DBE"/>
    <w:rPr>
      <w:rFonts w:ascii="Arial Narrow" w:eastAsia="Times New Roman" w:hAnsi="Arial Narrow" w:hint="default"/>
      <w:b/>
      <w:bCs w:val="0"/>
      <w:szCs w:val="24"/>
      <w:u w:val="single"/>
      <w:lang w:val="en-GB" w:eastAsia="en-US" w:bidi="ar-SA"/>
    </w:rPr>
  </w:style>
  <w:style w:type="character" w:customStyle="1" w:styleId="medium-normal1">
    <w:name w:val="medium-normal1"/>
    <w:rsid w:val="00903DBE"/>
    <w:rPr>
      <w:rFonts w:ascii="Arial" w:hAnsi="Arial" w:cs="Arial" w:hint="default"/>
      <w:b w:val="0"/>
      <w:bCs w:val="0"/>
      <w:i w:val="0"/>
      <w:iCs w:val="0"/>
      <w:sz w:val="20"/>
      <w:szCs w:val="20"/>
    </w:rPr>
  </w:style>
  <w:style w:type="character" w:customStyle="1" w:styleId="UnderlinedCardChar0">
    <w:name w:val="Underlined Card Char"/>
    <w:rsid w:val="00903DBE"/>
    <w:rPr>
      <w:rFonts w:ascii="Palatino Linotype" w:hAnsi="Palatino Linotype" w:hint="default"/>
      <w:u w:val="single"/>
      <w:lang w:val="en-US" w:eastAsia="en-US" w:bidi="ar-SA"/>
    </w:rPr>
  </w:style>
  <w:style w:type="character" w:customStyle="1" w:styleId="char">
    <w:name w:val="char"/>
    <w:basedOn w:val="DefaultParagraphFont"/>
    <w:rsid w:val="00903DBE"/>
  </w:style>
  <w:style w:type="character" w:customStyle="1" w:styleId="UnderlineCharCharCharCharCharChar">
    <w:name w:val="Underline Char Char Char Char Char Char"/>
    <w:rsid w:val="00903DBE"/>
    <w:rPr>
      <w:rFonts w:ascii="Arial Narrow" w:hAnsi="Arial Narrow" w:hint="default"/>
      <w:szCs w:val="24"/>
      <w:u w:val="single"/>
      <w:lang w:val="en-US" w:eastAsia="en-US" w:bidi="ar-SA"/>
    </w:rPr>
  </w:style>
  <w:style w:type="character" w:customStyle="1" w:styleId="klink">
    <w:name w:val="klink"/>
    <w:basedOn w:val="DefaultParagraphFont"/>
    <w:rsid w:val="00903DBE"/>
  </w:style>
  <w:style w:type="character" w:customStyle="1" w:styleId="date10">
    <w:name w:val="date1"/>
    <w:basedOn w:val="DefaultParagraphFont"/>
    <w:rsid w:val="00903DBE"/>
  </w:style>
  <w:style w:type="character" w:customStyle="1" w:styleId="bolding1">
    <w:name w:val="bolding1"/>
    <w:rsid w:val="00903DBE"/>
    <w:rPr>
      <w:b/>
      <w:bCs/>
    </w:rPr>
  </w:style>
  <w:style w:type="character" w:customStyle="1" w:styleId="bookoptions1">
    <w:name w:val="book_options1"/>
    <w:rsid w:val="00903DBE"/>
    <w:rPr>
      <w:b/>
      <w:bCs/>
      <w:color w:val="333366"/>
    </w:rPr>
  </w:style>
  <w:style w:type="character" w:customStyle="1" w:styleId="descriptionblock">
    <w:name w:val="description block"/>
    <w:basedOn w:val="DefaultParagraphFont"/>
    <w:rsid w:val="00903DBE"/>
  </w:style>
  <w:style w:type="character" w:customStyle="1" w:styleId="detailsboxblock">
    <w:name w:val="detailsbox block"/>
    <w:basedOn w:val="DefaultParagraphFont"/>
    <w:rsid w:val="00903DBE"/>
  </w:style>
  <w:style w:type="character" w:customStyle="1" w:styleId="Char3">
    <w:name w:val="Char3"/>
    <w:rsid w:val="00903DBE"/>
    <w:rPr>
      <w:rFonts w:ascii="Arial" w:hAnsi="Arial" w:cs="Arial" w:hint="default"/>
      <w:bCs/>
      <w:u w:val="thick"/>
      <w:lang w:val="en-US" w:eastAsia="en-US" w:bidi="ar-SA"/>
    </w:rPr>
  </w:style>
  <w:style w:type="character" w:customStyle="1" w:styleId="texto11">
    <w:name w:val="texto11"/>
    <w:rsid w:val="00903DBE"/>
    <w:rPr>
      <w:rFonts w:ascii="Arial" w:hAnsi="Arial" w:cs="Arial" w:hint="default"/>
      <w:b w:val="0"/>
      <w:bCs w:val="0"/>
      <w:i w:val="0"/>
      <w:iCs w:val="0"/>
      <w:caps w:val="0"/>
      <w:color w:val="000000"/>
      <w:sz w:val="26"/>
      <w:szCs w:val="26"/>
    </w:rPr>
  </w:style>
  <w:style w:type="character" w:customStyle="1" w:styleId="CardTagChar">
    <w:name w:val="Card Tag Char"/>
    <w:rsid w:val="00903DBE"/>
    <w:rPr>
      <w:rFonts w:ascii="Arial Narrow" w:hAnsi="Arial Narrow" w:hint="default"/>
      <w:b/>
      <w:bCs w:val="0"/>
      <w:sz w:val="24"/>
      <w:szCs w:val="24"/>
      <w:lang w:val="en-US" w:eastAsia="en-US" w:bidi="ar-SA"/>
    </w:rPr>
  </w:style>
  <w:style w:type="character" w:customStyle="1" w:styleId="DebateCiteCharCharChar">
    <w:name w:val="Debate Cite Char Char Char"/>
    <w:rsid w:val="00903DBE"/>
    <w:rPr>
      <w:b/>
      <w:bCs w:val="0"/>
      <w:sz w:val="32"/>
      <w:szCs w:val="32"/>
      <w:lang w:val="en-US" w:eastAsia="en-US" w:bidi="ar-SA"/>
    </w:rPr>
  </w:style>
  <w:style w:type="character" w:customStyle="1" w:styleId="TagChar3">
    <w:name w:val="Tag Char3"/>
    <w:rsid w:val="00903DBE"/>
    <w:rPr>
      <w:rFonts w:ascii="Palatino Linotype" w:hAnsi="Palatino Linotype" w:hint="default"/>
      <w:b/>
      <w:bCs w:val="0"/>
      <w:sz w:val="24"/>
      <w:szCs w:val="24"/>
      <w:lang w:val="en-US" w:eastAsia="en-US" w:bidi="ar-SA"/>
    </w:rPr>
  </w:style>
  <w:style w:type="character" w:customStyle="1" w:styleId="TagandCiteChar">
    <w:name w:val="Tag and Cite Char"/>
    <w:rsid w:val="00903DBE"/>
    <w:rPr>
      <w:color w:val="333333"/>
      <w:sz w:val="22"/>
      <w:szCs w:val="22"/>
      <w:lang w:val="en-US" w:eastAsia="en-US" w:bidi="ar-SA"/>
    </w:rPr>
  </w:style>
  <w:style w:type="character" w:customStyle="1" w:styleId="Style10ptBold">
    <w:name w:val="Style 10 pt Bold"/>
    <w:rsid w:val="00903DBE"/>
    <w:rPr>
      <w:b/>
      <w:bCs/>
      <w:sz w:val="20"/>
    </w:rPr>
  </w:style>
  <w:style w:type="character" w:customStyle="1" w:styleId="text9">
    <w:name w:val="text9"/>
    <w:basedOn w:val="DefaultParagraphFont"/>
    <w:rsid w:val="00903DBE"/>
  </w:style>
  <w:style w:type="character" w:customStyle="1" w:styleId="text21">
    <w:name w:val="text21"/>
    <w:basedOn w:val="DefaultParagraphFont"/>
    <w:rsid w:val="00903DBE"/>
  </w:style>
  <w:style w:type="character" w:customStyle="1" w:styleId="text19">
    <w:name w:val="text19"/>
    <w:basedOn w:val="DefaultParagraphFont"/>
    <w:rsid w:val="00903DBE"/>
  </w:style>
  <w:style w:type="character" w:customStyle="1" w:styleId="term2">
    <w:name w:val="term2"/>
    <w:rsid w:val="00903DBE"/>
    <w:rPr>
      <w:b/>
      <w:bCs/>
    </w:rPr>
  </w:style>
  <w:style w:type="character" w:customStyle="1" w:styleId="pmterms12">
    <w:name w:val="pmterms12"/>
    <w:rsid w:val="00903DBE"/>
    <w:rPr>
      <w:b/>
      <w:bCs/>
      <w:i w:val="0"/>
      <w:iCs w:val="0"/>
      <w:color w:val="000000"/>
    </w:rPr>
  </w:style>
  <w:style w:type="character" w:customStyle="1" w:styleId="ToReadChar">
    <w:name w:val="To Read Char"/>
    <w:rsid w:val="00903DBE"/>
    <w:rPr>
      <w:rFonts w:ascii="Verdana" w:hAnsi="Verdana" w:hint="default"/>
      <w:b/>
      <w:bCs w:val="0"/>
      <w:szCs w:val="24"/>
      <w:u w:val="single"/>
      <w:lang w:val="en-US" w:eastAsia="en-US" w:bidi="ar-SA"/>
    </w:rPr>
  </w:style>
  <w:style w:type="character" w:customStyle="1" w:styleId="ToReadCharChar">
    <w:name w:val="To Read Char Char"/>
    <w:rsid w:val="00903DBE"/>
    <w:rPr>
      <w:rFonts w:ascii="Verdana" w:hAnsi="Verdana" w:hint="default"/>
      <w:b/>
      <w:bCs w:val="0"/>
      <w:szCs w:val="24"/>
      <w:u w:val="single"/>
      <w:lang w:val="en-US" w:eastAsia="en-US" w:bidi="ar-SA"/>
    </w:rPr>
  </w:style>
  <w:style w:type="character" w:customStyle="1" w:styleId="bio">
    <w:name w:val="bio"/>
    <w:basedOn w:val="DefaultParagraphFont"/>
    <w:rsid w:val="00903DBE"/>
  </w:style>
  <w:style w:type="character" w:customStyle="1" w:styleId="storytextstyle">
    <w:name w:val="storytextstyle"/>
    <w:basedOn w:val="DefaultParagraphFont"/>
    <w:rsid w:val="00903DBE"/>
  </w:style>
  <w:style w:type="character" w:customStyle="1" w:styleId="cardunderlinedCharChar">
    <w:name w:val="card underlined Char Char"/>
    <w:rsid w:val="00903DBE"/>
    <w:rPr>
      <w:rFonts w:ascii="Arial" w:hAnsi="Arial" w:cs="Arial" w:hint="default"/>
      <w:sz w:val="22"/>
      <w:szCs w:val="24"/>
      <w:u w:val="single"/>
      <w:lang w:val="en-US" w:eastAsia="en-US" w:bidi="ar-SA"/>
    </w:rPr>
  </w:style>
  <w:style w:type="character" w:customStyle="1" w:styleId="Style2Char0">
    <w:name w:val="Style2 Char"/>
    <w:rsid w:val="00903DBE"/>
    <w:rPr>
      <w:rFonts w:ascii="Book Antiqua" w:hAnsi="Book Antiqua" w:hint="default"/>
      <w:u w:val="thick"/>
      <w:lang w:val="en-US" w:eastAsia="en-US" w:bidi="ar-SA"/>
    </w:rPr>
  </w:style>
  <w:style w:type="character" w:customStyle="1" w:styleId="Style2Char1">
    <w:name w:val="Style2 Char1"/>
    <w:rsid w:val="00903DBE"/>
    <w:rPr>
      <w:rFonts w:ascii="Book Antiqua" w:hAnsi="Book Antiqua" w:hint="default"/>
      <w:szCs w:val="24"/>
      <w:u w:val="thick"/>
      <w:lang w:val="en-US" w:eastAsia="en-US" w:bidi="ar-SA"/>
    </w:rPr>
  </w:style>
  <w:style w:type="character" w:customStyle="1" w:styleId="articlehead21">
    <w:name w:val="articlehead21"/>
    <w:rsid w:val="00903DBE"/>
    <w:rPr>
      <w:rFonts w:ascii="Arial" w:hAnsi="Arial" w:cs="Arial" w:hint="default"/>
      <w:b/>
      <w:bCs/>
      <w:color w:val="660000"/>
      <w:sz w:val="20"/>
      <w:szCs w:val="20"/>
    </w:rPr>
  </w:style>
  <w:style w:type="character" w:customStyle="1" w:styleId="TagCiteChar1">
    <w:name w:val="Tag/Cite Char1"/>
    <w:rsid w:val="00903DBE"/>
    <w:rPr>
      <w:b/>
      <w:bCs w:val="0"/>
      <w:lang w:val="en-US" w:eastAsia="en-US" w:bidi="ar-SA"/>
    </w:rPr>
  </w:style>
  <w:style w:type="character" w:customStyle="1" w:styleId="goohl2">
    <w:name w:val="goohl2"/>
    <w:basedOn w:val="DefaultParagraphFont"/>
    <w:rsid w:val="00903DBE"/>
  </w:style>
  <w:style w:type="character" w:customStyle="1" w:styleId="CardCharChar0">
    <w:name w:val="Card Char Char"/>
    <w:rsid w:val="00903DBE"/>
    <w:rPr>
      <w:lang w:val="en-US" w:eastAsia="en-US" w:bidi="ar-SA"/>
    </w:rPr>
  </w:style>
  <w:style w:type="character" w:customStyle="1" w:styleId="BriefTitle1Char">
    <w:name w:val="Brief Title 1 Char"/>
    <w:rsid w:val="00903DBE"/>
    <w:rPr>
      <w:b/>
      <w:bCs w:val="0"/>
      <w:u w:val="single"/>
      <w:lang w:val="en-US" w:eastAsia="en-US" w:bidi="ar-SA"/>
    </w:rPr>
  </w:style>
  <w:style w:type="character" w:customStyle="1" w:styleId="TagCiteCharChar">
    <w:name w:val="Tag/Cite Char Char"/>
    <w:rsid w:val="00903DBE"/>
    <w:rPr>
      <w:b/>
      <w:bCs w:val="0"/>
      <w:lang w:val="en-US" w:eastAsia="en-US" w:bidi="ar-SA"/>
    </w:rPr>
  </w:style>
  <w:style w:type="character" w:customStyle="1" w:styleId="btx">
    <w:name w:val="btx"/>
    <w:basedOn w:val="DefaultParagraphFont"/>
    <w:rsid w:val="00903DBE"/>
  </w:style>
  <w:style w:type="character" w:customStyle="1" w:styleId="CardChar1">
    <w:name w:val="Card Char1"/>
    <w:rsid w:val="00903DBE"/>
    <w:rPr>
      <w:lang w:val="en-US" w:eastAsia="en-US" w:bidi="ar-SA"/>
    </w:rPr>
  </w:style>
  <w:style w:type="character" w:customStyle="1" w:styleId="prodgeneral1">
    <w:name w:val="prodgeneral1"/>
    <w:rsid w:val="00903DBE"/>
    <w:rPr>
      <w:rFonts w:ascii="Verdana" w:hAnsi="Verdana" w:hint="default"/>
      <w:b w:val="0"/>
      <w:bCs w:val="0"/>
      <w:caps w:val="0"/>
      <w:color w:val="000000"/>
      <w:spacing w:val="0"/>
      <w:sz w:val="16"/>
      <w:szCs w:val="16"/>
    </w:rPr>
  </w:style>
  <w:style w:type="character" w:customStyle="1" w:styleId="summary1">
    <w:name w:val="summary1"/>
    <w:rsid w:val="00903DBE"/>
    <w:rPr>
      <w:rFonts w:ascii="Arial" w:hAnsi="Arial" w:cs="Arial" w:hint="default"/>
      <w:sz w:val="18"/>
      <w:szCs w:val="18"/>
    </w:rPr>
  </w:style>
  <w:style w:type="character" w:customStyle="1" w:styleId="text3">
    <w:name w:val="text3"/>
    <w:basedOn w:val="DefaultParagraphFont"/>
    <w:rsid w:val="00903DBE"/>
  </w:style>
  <w:style w:type="character" w:customStyle="1" w:styleId="cardtextsmallChar">
    <w:name w:val="card text small Char"/>
    <w:rsid w:val="00903DBE"/>
    <w:rPr>
      <w:rFonts w:ascii="Arial Narrow" w:hAnsi="Arial Narrow" w:hint="default"/>
      <w:sz w:val="16"/>
      <w:szCs w:val="24"/>
      <w:lang w:val="en-US" w:eastAsia="en-US" w:bidi="ar-SA"/>
    </w:rPr>
  </w:style>
  <w:style w:type="character" w:customStyle="1" w:styleId="countrytitle1">
    <w:name w:val="countrytitle1"/>
    <w:rsid w:val="00903DBE"/>
    <w:rPr>
      <w:rFonts w:ascii="Verdana" w:hAnsi="Verdana" w:hint="default"/>
      <w:b/>
      <w:bCs/>
      <w:color w:val="293643"/>
      <w:sz w:val="24"/>
      <w:szCs w:val="24"/>
    </w:rPr>
  </w:style>
  <w:style w:type="character" w:customStyle="1" w:styleId="storyheader1">
    <w:name w:val="storyheader1"/>
    <w:rsid w:val="00903DBE"/>
    <w:rPr>
      <w:rFonts w:ascii="Verdana" w:hAnsi="Verdana" w:hint="default"/>
      <w:b/>
      <w:bCs/>
      <w:color w:val="000000"/>
      <w:sz w:val="21"/>
      <w:szCs w:val="21"/>
    </w:rPr>
  </w:style>
  <w:style w:type="character" w:customStyle="1" w:styleId="cardunderlinedChar0">
    <w:name w:val="card underlined Char"/>
    <w:rsid w:val="00903DBE"/>
    <w:rPr>
      <w:rFonts w:ascii="Arial" w:hAnsi="Arial" w:cs="Arial" w:hint="default"/>
      <w:sz w:val="22"/>
      <w:szCs w:val="24"/>
      <w:u w:val="single"/>
      <w:lang w:val="en-US" w:eastAsia="en-US" w:bidi="ar-SA"/>
    </w:rPr>
  </w:style>
  <w:style w:type="character" w:customStyle="1" w:styleId="article1">
    <w:name w:val="article1"/>
    <w:rsid w:val="00903DBE"/>
    <w:rPr>
      <w:rFonts w:ascii="Verdana" w:hAnsi="Verdana" w:hint="default"/>
      <w:color w:val="333333"/>
      <w:sz w:val="16"/>
      <w:szCs w:val="16"/>
    </w:rPr>
  </w:style>
  <w:style w:type="character" w:customStyle="1" w:styleId="story-posted-date1">
    <w:name w:val="story-posted-date1"/>
    <w:rsid w:val="00903DB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03DB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03DBE"/>
  </w:style>
  <w:style w:type="character" w:customStyle="1" w:styleId="textmedium">
    <w:name w:val="textmedium"/>
    <w:basedOn w:val="DefaultParagraphFont"/>
    <w:rsid w:val="00903DBE"/>
  </w:style>
  <w:style w:type="character" w:customStyle="1" w:styleId="citation1">
    <w:name w:val="citation1"/>
    <w:rsid w:val="00903DBE"/>
    <w:rPr>
      <w:rFonts w:ascii="Verdana" w:hAnsi="Verdana" w:hint="default"/>
      <w:sz w:val="17"/>
      <w:szCs w:val="17"/>
    </w:rPr>
  </w:style>
  <w:style w:type="character" w:customStyle="1" w:styleId="hithighlite">
    <w:name w:val="hithighlite"/>
    <w:basedOn w:val="DefaultParagraphFont"/>
    <w:rsid w:val="00903DBE"/>
  </w:style>
  <w:style w:type="character" w:customStyle="1" w:styleId="articlecontent">
    <w:name w:val="articlecontent"/>
    <w:basedOn w:val="DefaultParagraphFont"/>
    <w:rsid w:val="00903DBE"/>
  </w:style>
  <w:style w:type="character" w:customStyle="1" w:styleId="fource1">
    <w:name w:val="fource1"/>
    <w:rsid w:val="00903DBE"/>
    <w:rPr>
      <w:sz w:val="34"/>
      <w:szCs w:val="34"/>
    </w:rPr>
  </w:style>
  <w:style w:type="character" w:customStyle="1" w:styleId="LanguageStrikeChar">
    <w:name w:val="Language Strike Char"/>
    <w:rsid w:val="00903DBE"/>
    <w:rPr>
      <w:rFonts w:ascii="Arial Narrow" w:hAnsi="Arial Narrow" w:hint="default"/>
      <w:strike/>
      <w:szCs w:val="24"/>
      <w:lang w:val="en-US" w:eastAsia="en-US" w:bidi="ar-SA"/>
    </w:rPr>
  </w:style>
  <w:style w:type="character" w:customStyle="1" w:styleId="normal11">
    <w:name w:val="normal1"/>
    <w:basedOn w:val="DefaultParagraphFont"/>
    <w:rsid w:val="00903DBE"/>
  </w:style>
  <w:style w:type="character" w:customStyle="1" w:styleId="ds">
    <w:name w:val="ds"/>
    <w:basedOn w:val="DefaultParagraphFont"/>
    <w:rsid w:val="00903DBE"/>
  </w:style>
  <w:style w:type="character" w:customStyle="1" w:styleId="UnderliningChar1">
    <w:name w:val="Underlining Char1"/>
    <w:rsid w:val="00903DBE"/>
    <w:rPr>
      <w:rFonts w:ascii="Arial Narrow" w:hAnsi="Arial Narrow" w:hint="default"/>
      <w:szCs w:val="24"/>
      <w:u w:val="single"/>
      <w:lang w:val="en-US" w:eastAsia="en-US" w:bidi="ar-SA"/>
    </w:rPr>
  </w:style>
  <w:style w:type="character" w:customStyle="1" w:styleId="UnderliningChar2">
    <w:name w:val="Underlining Char2"/>
    <w:rsid w:val="00903DBE"/>
    <w:rPr>
      <w:rFonts w:ascii="Arial Narrow" w:hAnsi="Arial Narrow" w:hint="default"/>
      <w:szCs w:val="24"/>
      <w:u w:val="single"/>
      <w:lang w:val="en-US" w:eastAsia="en-US" w:bidi="ar-SA"/>
    </w:rPr>
  </w:style>
  <w:style w:type="character" w:customStyle="1" w:styleId="MicroTextChar1">
    <w:name w:val="MicroText Char1"/>
    <w:rsid w:val="00903DBE"/>
    <w:rPr>
      <w:rFonts w:ascii="Arial Narrow" w:hAnsi="Arial Narrow" w:hint="default"/>
      <w:sz w:val="12"/>
      <w:szCs w:val="24"/>
      <w:lang w:val="en-US" w:eastAsia="en-US" w:bidi="ar-SA"/>
    </w:rPr>
  </w:style>
  <w:style w:type="character" w:customStyle="1" w:styleId="DefaultPara">
    <w:name w:val="Default Para"/>
    <w:rsid w:val="00903DBE"/>
    <w:rPr>
      <w:sz w:val="20"/>
    </w:rPr>
  </w:style>
  <w:style w:type="character" w:customStyle="1" w:styleId="SYSHYPERTEXT">
    <w:name w:val="SYS_HYPERTEXT"/>
    <w:rsid w:val="00903DBE"/>
    <w:rPr>
      <w:color w:val="0000FF"/>
      <w:u w:val="single"/>
    </w:rPr>
  </w:style>
  <w:style w:type="character" w:customStyle="1" w:styleId="Hyperlink1">
    <w:name w:val="Hyperlink1"/>
    <w:rsid w:val="00903DB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03DB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03DBE"/>
    <w:rPr>
      <w:rFonts w:ascii="Arial Narrow" w:hAnsi="Arial Narrow" w:hint="default"/>
      <w:noProof w:val="0"/>
      <w:szCs w:val="24"/>
      <w:u w:val="single"/>
      <w:lang w:val="en-US" w:eastAsia="en-US" w:bidi="ar-SA"/>
    </w:rPr>
  </w:style>
  <w:style w:type="character" w:customStyle="1" w:styleId="BlockHeading1Char">
    <w:name w:val="Block Heading 1 Char"/>
    <w:rsid w:val="00903DB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03DBE"/>
    <w:rPr>
      <w:b/>
      <w:bCs w:val="0"/>
      <w:sz w:val="24"/>
      <w:szCs w:val="24"/>
      <w:u w:val="single"/>
      <w:lang w:val="en-US" w:eastAsia="en-US" w:bidi="ar-SA"/>
    </w:rPr>
  </w:style>
  <w:style w:type="character" w:customStyle="1" w:styleId="StyleTagTimesNewRomanChar">
    <w:name w:val="Style Tag + Times New Roman Char"/>
    <w:rsid w:val="00903DB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03DBE"/>
    <w:rPr>
      <w:rFonts w:ascii="Arial Narrow" w:hAnsi="Arial Narrow" w:cs="Arial" w:hint="default"/>
      <w:b/>
      <w:bCs/>
      <w:iCs/>
      <w:sz w:val="24"/>
      <w:szCs w:val="28"/>
      <w:lang w:val="en-US" w:eastAsia="en-US" w:bidi="ar-SA"/>
    </w:rPr>
  </w:style>
  <w:style w:type="character" w:customStyle="1" w:styleId="UnderliningCharChar">
    <w:name w:val="Underlining Char Char"/>
    <w:rsid w:val="00903DBE"/>
    <w:rPr>
      <w:rFonts w:ascii="Arial Narrow" w:hAnsi="Arial Narrow" w:hint="default"/>
      <w:szCs w:val="24"/>
      <w:u w:val="single"/>
      <w:lang w:val="en-US" w:eastAsia="en-US" w:bidi="ar-SA"/>
    </w:rPr>
  </w:style>
  <w:style w:type="character" w:customStyle="1" w:styleId="StyleArialNarrow12ptBold">
    <w:name w:val="Style Arial Narrow 12 pt Bold"/>
    <w:rsid w:val="00903DBE"/>
    <w:rPr>
      <w:rFonts w:ascii="Arial Narrow" w:hAnsi="Arial Narrow" w:hint="default"/>
      <w:b/>
      <w:bCs/>
      <w:sz w:val="24"/>
    </w:rPr>
  </w:style>
  <w:style w:type="character" w:customStyle="1" w:styleId="Style1CharChar">
    <w:name w:val="Style1 Char Char"/>
    <w:rsid w:val="00903DB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03DB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03DBE"/>
    <w:rPr>
      <w:noProof w:val="0"/>
      <w:u w:val="single"/>
      <w:lang w:val="en-US" w:eastAsia="en-US" w:bidi="ar-SA"/>
    </w:rPr>
  </w:style>
  <w:style w:type="character" w:customStyle="1" w:styleId="UnderlinedCharChar1">
    <w:name w:val="Underlined Char Char1"/>
    <w:rsid w:val="00903DBE"/>
    <w:rPr>
      <w:rFonts w:ascii="Bell MT" w:eastAsia="Times New Roman" w:hAnsi="Bell MT" w:hint="default"/>
      <w:bCs/>
      <w:iCs/>
      <w:sz w:val="22"/>
      <w:u w:val="single"/>
    </w:rPr>
  </w:style>
  <w:style w:type="character" w:customStyle="1" w:styleId="Heading2CharChar2">
    <w:name w:val="Heading 2 Char Char2"/>
    <w:rsid w:val="00903DBE"/>
    <w:rPr>
      <w:rFonts w:ascii="Arial" w:hAnsi="Arial" w:cs="Arial" w:hint="default"/>
      <w:b/>
      <w:bCs/>
      <w:iCs/>
      <w:sz w:val="22"/>
      <w:szCs w:val="28"/>
      <w:lang w:val="en-US" w:eastAsia="en-US" w:bidi="ar-SA"/>
    </w:rPr>
  </w:style>
  <w:style w:type="character" w:customStyle="1" w:styleId="doctitle">
    <w:name w:val="doctitle"/>
    <w:rsid w:val="00903DBE"/>
  </w:style>
  <w:style w:type="character" w:customStyle="1" w:styleId="cardtext-underlined0">
    <w:name w:val="card text- underlined"/>
    <w:rsid w:val="00903DBE"/>
    <w:rPr>
      <w:rFonts w:ascii="Garamond" w:hAnsi="Garamond" w:hint="default"/>
      <w:u w:val="single"/>
    </w:rPr>
  </w:style>
  <w:style w:type="character" w:customStyle="1" w:styleId="BodyText1">
    <w:name w:val="Body Text1"/>
    <w:basedOn w:val="DefaultParagraphFont"/>
    <w:rsid w:val="00903DB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03DBE"/>
  </w:style>
  <w:style w:type="character" w:customStyle="1" w:styleId="BriefTitleChar">
    <w:name w:val="Brief Title Char"/>
    <w:basedOn w:val="DefaultParagraphFont"/>
    <w:rsid w:val="00903DBE"/>
    <w:rPr>
      <w:b/>
      <w:bCs w:val="0"/>
      <w:sz w:val="24"/>
      <w:szCs w:val="24"/>
      <w:u w:val="single"/>
      <w:lang w:val="en-US" w:eastAsia="en-US" w:bidi="ar-SA"/>
    </w:rPr>
  </w:style>
  <w:style w:type="character" w:customStyle="1" w:styleId="BriefTitle2Char">
    <w:name w:val="Brief Title 2 Char"/>
    <w:basedOn w:val="BriefTitleChar"/>
    <w:rsid w:val="00903DB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03DB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03DBE"/>
    <w:rPr>
      <w:rFonts w:ascii="Georgia" w:hAnsi="Georgia" w:hint="default"/>
      <w:b/>
      <w:bCs w:val="0"/>
      <w:sz w:val="24"/>
    </w:rPr>
  </w:style>
  <w:style w:type="character" w:customStyle="1" w:styleId="Emphasis20">
    <w:name w:val="Emphasis 2"/>
    <w:uiPriority w:val="1"/>
    <w:qFormat/>
    <w:rsid w:val="00903DB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03DBE"/>
    <w:rPr>
      <w:rFonts w:ascii="AGaramond" w:hAnsi="AGaramond" w:cs="AGaramond" w:hint="default"/>
      <w:color w:val="211D1E"/>
      <w:sz w:val="14"/>
      <w:szCs w:val="14"/>
    </w:rPr>
  </w:style>
  <w:style w:type="character" w:customStyle="1" w:styleId="CharacterStyle2">
    <w:name w:val="Character Style 2"/>
    <w:uiPriority w:val="99"/>
    <w:rsid w:val="00903DBE"/>
    <w:rPr>
      <w:sz w:val="20"/>
      <w:szCs w:val="20"/>
    </w:rPr>
  </w:style>
  <w:style w:type="character" w:customStyle="1" w:styleId="cross-head">
    <w:name w:val="cross-head"/>
    <w:rsid w:val="00903DBE"/>
  </w:style>
  <w:style w:type="character" w:customStyle="1" w:styleId="dateline">
    <w:name w:val="dateline"/>
    <w:rsid w:val="00903DBE"/>
  </w:style>
  <w:style w:type="character" w:customStyle="1" w:styleId="Subtitle1">
    <w:name w:val="Subtitle1"/>
    <w:rsid w:val="00903DBE"/>
  </w:style>
  <w:style w:type="character" w:customStyle="1" w:styleId="metaorigin">
    <w:name w:val="meta_origin"/>
    <w:rsid w:val="00903DBE"/>
  </w:style>
  <w:style w:type="character" w:customStyle="1" w:styleId="mandelbrotrefrag">
    <w:name w:val="mandelbrot_refrag"/>
    <w:rsid w:val="00903DBE"/>
  </w:style>
  <w:style w:type="character" w:customStyle="1" w:styleId="eminfo">
    <w:name w:val="eminfo"/>
    <w:rsid w:val="00903DBE"/>
  </w:style>
  <w:style w:type="character" w:customStyle="1" w:styleId="emhighlight">
    <w:name w:val="emhighlight"/>
    <w:rsid w:val="00903DBE"/>
  </w:style>
  <w:style w:type="character" w:customStyle="1" w:styleId="name">
    <w:name w:val="name"/>
    <w:rsid w:val="00903DBE"/>
  </w:style>
  <w:style w:type="character" w:customStyle="1" w:styleId="tkrname">
    <w:name w:val="tkrname"/>
    <w:rsid w:val="00903DBE"/>
  </w:style>
  <w:style w:type="character" w:customStyle="1" w:styleId="tkrchange">
    <w:name w:val="tkrchange"/>
    <w:rsid w:val="00903DBE"/>
  </w:style>
  <w:style w:type="character" w:customStyle="1" w:styleId="source-org">
    <w:name w:val="source-org"/>
    <w:rsid w:val="00903DBE"/>
  </w:style>
  <w:style w:type="character" w:customStyle="1" w:styleId="updated">
    <w:name w:val="updated"/>
    <w:rsid w:val="00903DBE"/>
  </w:style>
  <w:style w:type="character" w:customStyle="1" w:styleId="last">
    <w:name w:val="last"/>
    <w:rsid w:val="00903DBE"/>
  </w:style>
  <w:style w:type="character" w:customStyle="1" w:styleId="Style11ptBoldUnderline1">
    <w:name w:val="Style 11 pt Bold Underline1"/>
    <w:rsid w:val="00903DBE"/>
    <w:rPr>
      <w:b/>
      <w:bCs/>
      <w:sz w:val="20"/>
      <w:u w:val="single"/>
    </w:rPr>
  </w:style>
  <w:style w:type="character" w:customStyle="1" w:styleId="StyleStyleunderlineBold11pt">
    <w:name w:val="Style Style underline + Bold + 11 pt"/>
    <w:rsid w:val="00903DBE"/>
    <w:rPr>
      <w:bCs/>
      <w:sz w:val="20"/>
      <w:u w:val="single"/>
    </w:rPr>
  </w:style>
  <w:style w:type="character" w:customStyle="1" w:styleId="StyleunderlineAsianTimesNewRomanBold">
    <w:name w:val="Style underline + (Asian) Times New Roman Bold"/>
    <w:rsid w:val="00903DB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03DBE"/>
    <w:rPr>
      <w:b/>
      <w:bCs/>
      <w:sz w:val="20"/>
      <w:u w:val="single"/>
      <w:bdr w:val="single" w:sz="4" w:space="0" w:color="auto" w:frame="1"/>
    </w:rPr>
  </w:style>
  <w:style w:type="character" w:customStyle="1" w:styleId="A5">
    <w:name w:val="A5"/>
    <w:uiPriority w:val="99"/>
    <w:rsid w:val="00903DBE"/>
    <w:rPr>
      <w:rFonts w:ascii="Times New Roman" w:hAnsi="Times New Roman" w:cs="Times New Roman" w:hint="default"/>
      <w:color w:val="000000"/>
      <w:sz w:val="13"/>
      <w:szCs w:val="13"/>
    </w:rPr>
  </w:style>
  <w:style w:type="character" w:customStyle="1" w:styleId="quotepeekbase">
    <w:name w:val="quotepeekbase"/>
    <w:rsid w:val="00903DBE"/>
  </w:style>
  <w:style w:type="character" w:customStyle="1" w:styleId="cardChar10">
    <w:name w:val="card Char1"/>
    <w:rsid w:val="00903DBE"/>
    <w:rPr>
      <w:rFonts w:ascii="Calibri" w:eastAsia="Calibri" w:hAnsi="Calibri" w:cs="Calibri" w:hint="default"/>
      <w:sz w:val="24"/>
      <w:szCs w:val="22"/>
      <w:lang w:val="x-none" w:eastAsia="x-none"/>
    </w:rPr>
  </w:style>
  <w:style w:type="character" w:customStyle="1" w:styleId="NormalCard">
    <w:name w:val="Normal Card"/>
    <w:uiPriority w:val="1"/>
    <w:qFormat/>
    <w:rsid w:val="00903DBE"/>
    <w:rPr>
      <w:rFonts w:ascii="Times New Roman" w:hAnsi="Times New Roman" w:cs="Times New Roman" w:hint="default"/>
      <w:sz w:val="24"/>
    </w:rPr>
  </w:style>
  <w:style w:type="character" w:customStyle="1" w:styleId="HighlightedUnderline0">
    <w:name w:val="Highlighted Underline"/>
    <w:uiPriority w:val="1"/>
    <w:qFormat/>
    <w:rsid w:val="00903DB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03DBE"/>
    <w:rPr>
      <w:rFonts w:ascii="Times New Roman" w:hAnsi="Times New Roman" w:cs="Times New Roman" w:hint="default"/>
      <w:sz w:val="16"/>
      <w:szCs w:val="16"/>
    </w:rPr>
  </w:style>
  <w:style w:type="character" w:customStyle="1" w:styleId="timebox">
    <w:name w:val="timebox"/>
    <w:rsid w:val="00903DBE"/>
  </w:style>
  <w:style w:type="character" w:customStyle="1" w:styleId="Heading2Subtext">
    <w:name w:val="Heading 2 Subtext"/>
    <w:rsid w:val="00903DBE"/>
    <w:rPr>
      <w:rFonts w:ascii="Times New Roman" w:hAnsi="Times New Roman" w:cs="Times New Roman" w:hint="default"/>
      <w:sz w:val="16"/>
    </w:rPr>
  </w:style>
  <w:style w:type="character" w:customStyle="1" w:styleId="-SmallText-">
    <w:name w:val="-Small Text-"/>
    <w:rsid w:val="00903DBE"/>
    <w:rPr>
      <w:rFonts w:ascii="Garamond" w:hAnsi="Garamond" w:hint="default"/>
      <w:sz w:val="16"/>
    </w:rPr>
  </w:style>
  <w:style w:type="character" w:customStyle="1" w:styleId="label">
    <w:name w:val="label"/>
    <w:rsid w:val="00903DBE"/>
  </w:style>
  <w:style w:type="character" w:customStyle="1" w:styleId="BoldUnderlineCharChar">
    <w:name w:val="BoldUnderline Char Char"/>
    <w:rsid w:val="00903DB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03DBE"/>
  </w:style>
  <w:style w:type="character" w:customStyle="1" w:styleId="FontStyle477">
    <w:name w:val="Font Style477"/>
    <w:basedOn w:val="DefaultParagraphFont"/>
    <w:uiPriority w:val="99"/>
    <w:rsid w:val="00903DBE"/>
    <w:rPr>
      <w:rFonts w:ascii="Times New Roman" w:hAnsi="Times New Roman" w:cs="Times New Roman" w:hint="default"/>
      <w:sz w:val="18"/>
      <w:szCs w:val="18"/>
    </w:rPr>
  </w:style>
  <w:style w:type="character" w:customStyle="1" w:styleId="FontStyle505">
    <w:name w:val="Font Style505"/>
    <w:basedOn w:val="DefaultParagraphFont"/>
    <w:uiPriority w:val="99"/>
    <w:rsid w:val="00903DBE"/>
    <w:rPr>
      <w:rFonts w:ascii="Times New Roman" w:hAnsi="Times New Roman" w:cs="Times New Roman" w:hint="default"/>
      <w:sz w:val="18"/>
      <w:szCs w:val="18"/>
    </w:rPr>
  </w:style>
  <w:style w:type="character" w:customStyle="1" w:styleId="FontStyle514">
    <w:name w:val="Font Style514"/>
    <w:basedOn w:val="DefaultParagraphFont"/>
    <w:uiPriority w:val="99"/>
    <w:rsid w:val="00903DBE"/>
    <w:rPr>
      <w:rFonts w:ascii="Times New Roman" w:hAnsi="Times New Roman" w:cs="Times New Roman" w:hint="default"/>
      <w:sz w:val="14"/>
      <w:szCs w:val="14"/>
    </w:rPr>
  </w:style>
  <w:style w:type="character" w:customStyle="1" w:styleId="FontStyle500">
    <w:name w:val="Font Style500"/>
    <w:basedOn w:val="DefaultParagraphFont"/>
    <w:uiPriority w:val="99"/>
    <w:rsid w:val="00903DBE"/>
    <w:rPr>
      <w:rFonts w:ascii="Times New Roman" w:hAnsi="Times New Roman" w:cs="Times New Roman" w:hint="default"/>
      <w:b/>
      <w:bCs/>
      <w:sz w:val="16"/>
      <w:szCs w:val="16"/>
    </w:rPr>
  </w:style>
  <w:style w:type="character" w:customStyle="1" w:styleId="CardCite1">
    <w:name w:val="CardCite1"/>
    <w:qFormat/>
    <w:rsid w:val="00903DB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03DB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03DBE"/>
    <w:rPr>
      <w:rFonts w:ascii="Times New Roman" w:hAnsi="Times New Roman" w:cs="Times New Roman" w:hint="default"/>
      <w:b/>
      <w:bCs/>
      <w:sz w:val="22"/>
      <w:szCs w:val="22"/>
    </w:rPr>
  </w:style>
  <w:style w:type="character" w:customStyle="1" w:styleId="CharacterStyle3">
    <w:name w:val="Character Style 3"/>
    <w:uiPriority w:val="99"/>
    <w:rsid w:val="00903DBE"/>
    <w:rPr>
      <w:rFonts w:ascii="Bookman Old Style" w:hAnsi="Bookman Old Style" w:cs="Bookman Old Style" w:hint="default"/>
      <w:spacing w:val="-5"/>
      <w:sz w:val="18"/>
      <w:szCs w:val="18"/>
    </w:rPr>
  </w:style>
  <w:style w:type="character" w:customStyle="1" w:styleId="Style8pt1">
    <w:name w:val="Style 8 pt1"/>
    <w:rsid w:val="00903DBE"/>
    <w:rPr>
      <w:rFonts w:ascii="Georgia" w:hAnsi="Georgia" w:hint="default"/>
      <w:sz w:val="16"/>
    </w:rPr>
  </w:style>
  <w:style w:type="character" w:customStyle="1" w:styleId="UnderlineStyleChar7">
    <w:name w:val="Underline Style Char7"/>
    <w:rsid w:val="00903DBE"/>
    <w:rPr>
      <w:rFonts w:ascii="Garamond" w:hAnsi="Garamond" w:hint="default"/>
      <w:sz w:val="22"/>
      <w:szCs w:val="24"/>
      <w:u w:val="single"/>
      <w:lang w:val="en-US" w:eastAsia="en-US" w:bidi="ar-SA"/>
    </w:rPr>
  </w:style>
  <w:style w:type="character" w:customStyle="1" w:styleId="StyleArial6ptBold">
    <w:name w:val="Style Arial 6 pt Bold"/>
    <w:rsid w:val="00903DBE"/>
    <w:rPr>
      <w:rFonts w:ascii="Arial" w:hAnsi="Arial" w:cs="Arial" w:hint="default"/>
      <w:bCs/>
      <w:sz w:val="12"/>
    </w:rPr>
  </w:style>
  <w:style w:type="character" w:customStyle="1" w:styleId="Heading2Char5">
    <w:name w:val="Heading 2 Char5"/>
    <w:rsid w:val="00903DBE"/>
    <w:rPr>
      <w:rFonts w:ascii="Garamond" w:hAnsi="Garamond" w:cs="Arial" w:hint="default"/>
      <w:b/>
      <w:bCs/>
      <w:iCs/>
      <w:sz w:val="24"/>
      <w:szCs w:val="28"/>
      <w:lang w:val="en-US" w:eastAsia="en-US" w:bidi="ar-SA"/>
    </w:rPr>
  </w:style>
  <w:style w:type="character" w:customStyle="1" w:styleId="TagGreg">
    <w:name w:val="TagGreg"/>
    <w:uiPriority w:val="1"/>
    <w:qFormat/>
    <w:rsid w:val="00903DBE"/>
    <w:rPr>
      <w:b/>
      <w:bCs w:val="0"/>
      <w:sz w:val="24"/>
    </w:rPr>
  </w:style>
  <w:style w:type="character" w:customStyle="1" w:styleId="StyleDebateUnderline10pt">
    <w:name w:val="Style Debate Underline + 10 pt"/>
    <w:rsid w:val="00903DBE"/>
    <w:rPr>
      <w:rFonts w:ascii="Times New Roman" w:hAnsi="Times New Roman" w:cs="Times New Roman" w:hint="default"/>
      <w:sz w:val="20"/>
      <w:szCs w:val="20"/>
      <w:u w:val="single"/>
    </w:rPr>
  </w:style>
  <w:style w:type="character" w:customStyle="1" w:styleId="underlinedCharChar0">
    <w:name w:val="underlined Char Char"/>
    <w:locked/>
    <w:rsid w:val="00903DBE"/>
    <w:rPr>
      <w:u w:val="single"/>
    </w:rPr>
  </w:style>
  <w:style w:type="character" w:customStyle="1" w:styleId="SourceBold">
    <w:name w:val="Source Bold"/>
    <w:rsid w:val="00903DBE"/>
    <w:rPr>
      <w:rFonts w:ascii="Arial Narrow" w:hAnsi="Arial Narrow" w:hint="default"/>
      <w:b/>
      <w:bCs w:val="0"/>
      <w:strike w:val="0"/>
      <w:dstrike w:val="0"/>
      <w:sz w:val="24"/>
      <w:u w:val="none"/>
      <w:effect w:val="none"/>
    </w:rPr>
  </w:style>
  <w:style w:type="character" w:customStyle="1" w:styleId="2xBoldUnderline">
    <w:name w:val="2x_Bold_Underline"/>
    <w:rsid w:val="00903DBE"/>
    <w:rPr>
      <w:b/>
      <w:bCs/>
      <w:sz w:val="24"/>
      <w:u w:val="thick"/>
    </w:rPr>
  </w:style>
  <w:style w:type="character" w:customStyle="1" w:styleId="Dottedunderline">
    <w:name w:val="Dotted underline"/>
    <w:rsid w:val="00903DBE"/>
    <w:rPr>
      <w:u w:val="dotted"/>
    </w:rPr>
  </w:style>
  <w:style w:type="character" w:customStyle="1" w:styleId="readChar">
    <w:name w:val="read Char"/>
    <w:rsid w:val="00903DBE"/>
    <w:rPr>
      <w:szCs w:val="22"/>
      <w:u w:val="single"/>
      <w:lang w:val="en-US" w:eastAsia="en-US" w:bidi="ar-SA"/>
    </w:rPr>
  </w:style>
  <w:style w:type="character" w:customStyle="1" w:styleId="underlining0">
    <w:name w:val="underlining"/>
    <w:rsid w:val="00903DBE"/>
    <w:rPr>
      <w:u w:val="single"/>
    </w:rPr>
  </w:style>
  <w:style w:type="character" w:customStyle="1" w:styleId="btitle">
    <w:name w:val="btitle"/>
    <w:rsid w:val="00903DBE"/>
  </w:style>
  <w:style w:type="character" w:customStyle="1" w:styleId="green">
    <w:name w:val="green"/>
    <w:rsid w:val="00903DBE"/>
  </w:style>
  <w:style w:type="character" w:customStyle="1" w:styleId="BodyText20">
    <w:name w:val="Body Text2"/>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03DB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03DB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03DB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03D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03DBE"/>
    <w:rPr>
      <w:rFonts w:ascii="Sylfaen" w:hAnsi="Sylfaen" w:cs="Sylfaen" w:hint="default"/>
      <w:i/>
      <w:iCs/>
      <w:strike w:val="0"/>
      <w:dstrike w:val="0"/>
      <w:sz w:val="19"/>
      <w:szCs w:val="19"/>
      <w:u w:val="none"/>
      <w:effect w:val="none"/>
      <w:shd w:val="clear" w:color="auto" w:fill="FFFFFF"/>
    </w:rPr>
  </w:style>
  <w:style w:type="character" w:customStyle="1" w:styleId="1">
    <w:name w:val="1"/>
    <w:rsid w:val="00903DBE"/>
    <w:rPr>
      <w:rFonts w:ascii="Arial" w:hAnsi="Arial" w:cs="Arial" w:hint="default"/>
      <w:bCs/>
      <w:sz w:val="20"/>
      <w:u w:val="single"/>
      <w:lang w:val="en-US" w:eastAsia="en-US" w:bidi="ar-SA"/>
    </w:rPr>
  </w:style>
  <w:style w:type="character" w:customStyle="1" w:styleId="CharChar31">
    <w:name w:val="Char Char31"/>
    <w:rsid w:val="00903DBE"/>
    <w:rPr>
      <w:rFonts w:ascii="Arial" w:hAnsi="Arial" w:cs="Arial" w:hint="default"/>
      <w:b/>
      <w:bCs/>
      <w:iCs/>
      <w:lang w:val="en-US" w:eastAsia="en-US" w:bidi="ar-SA"/>
    </w:rPr>
  </w:style>
  <w:style w:type="character" w:customStyle="1" w:styleId="Subtitle2">
    <w:name w:val="Subtitle2"/>
    <w:rsid w:val="00903DBE"/>
  </w:style>
  <w:style w:type="character" w:customStyle="1" w:styleId="drop">
    <w:name w:val="drop"/>
    <w:rsid w:val="00903DBE"/>
  </w:style>
  <w:style w:type="character" w:customStyle="1" w:styleId="bioline">
    <w:name w:val="bioline"/>
    <w:rsid w:val="00903DBE"/>
  </w:style>
  <w:style w:type="character" w:customStyle="1" w:styleId="articletitle0">
    <w:name w:val="article_title"/>
    <w:rsid w:val="00903DBE"/>
  </w:style>
  <w:style w:type="character" w:customStyle="1" w:styleId="A4">
    <w:name w:val="A4"/>
    <w:uiPriority w:val="99"/>
    <w:rsid w:val="00903DBE"/>
    <w:rPr>
      <w:color w:val="000000"/>
    </w:rPr>
  </w:style>
  <w:style w:type="character" w:customStyle="1" w:styleId="s2">
    <w:name w:val="s2"/>
    <w:rsid w:val="00903DBE"/>
  </w:style>
  <w:style w:type="character" w:customStyle="1" w:styleId="s4">
    <w:name w:val="s4"/>
    <w:rsid w:val="00903DBE"/>
  </w:style>
  <w:style w:type="character" w:customStyle="1" w:styleId="s5">
    <w:name w:val="s5"/>
    <w:rsid w:val="00903DBE"/>
  </w:style>
  <w:style w:type="character" w:customStyle="1" w:styleId="cap">
    <w:name w:val="cap"/>
    <w:rsid w:val="00903DBE"/>
  </w:style>
  <w:style w:type="character" w:customStyle="1" w:styleId="rightsnotice">
    <w:name w:val="rightsnotice"/>
    <w:rsid w:val="00903DBE"/>
  </w:style>
  <w:style w:type="character" w:customStyle="1" w:styleId="Caption1">
    <w:name w:val="Caption1"/>
    <w:rsid w:val="00903DBE"/>
  </w:style>
  <w:style w:type="character" w:customStyle="1" w:styleId="credit">
    <w:name w:val="credit"/>
    <w:rsid w:val="00903DBE"/>
  </w:style>
  <w:style w:type="character" w:customStyle="1" w:styleId="scaps">
    <w:name w:val="scaps"/>
    <w:rsid w:val="00903DBE"/>
  </w:style>
  <w:style w:type="character" w:customStyle="1" w:styleId="current-article">
    <w:name w:val="current-article"/>
    <w:rsid w:val="00903DBE"/>
  </w:style>
  <w:style w:type="character" w:customStyle="1" w:styleId="related-current-indicator">
    <w:name w:val="related-current-indicator"/>
    <w:rsid w:val="00903DBE"/>
  </w:style>
  <w:style w:type="character" w:customStyle="1" w:styleId="bylclear">
    <w:name w:val="bylclear"/>
    <w:rsid w:val="00903DBE"/>
  </w:style>
  <w:style w:type="character" w:customStyle="1" w:styleId="timestamp">
    <w:name w:val="timestamp"/>
    <w:rsid w:val="00903DBE"/>
  </w:style>
  <w:style w:type="character" w:customStyle="1" w:styleId="comments">
    <w:name w:val="comments"/>
    <w:rsid w:val="00903DBE"/>
  </w:style>
  <w:style w:type="character" w:customStyle="1" w:styleId="essaytext">
    <w:name w:val="essaytext"/>
    <w:rsid w:val="00903DBE"/>
  </w:style>
  <w:style w:type="character" w:customStyle="1" w:styleId="username">
    <w:name w:val="username"/>
    <w:rsid w:val="00903DBE"/>
  </w:style>
  <w:style w:type="character" w:customStyle="1" w:styleId="toplinks">
    <w:name w:val="toplinks"/>
    <w:rsid w:val="00903DBE"/>
  </w:style>
  <w:style w:type="character" w:customStyle="1" w:styleId="A3">
    <w:name w:val="A3"/>
    <w:uiPriority w:val="99"/>
    <w:rsid w:val="00903DBE"/>
    <w:rPr>
      <w:rFonts w:ascii="Perpetua" w:hAnsi="Perpetua" w:cs="Perpetua" w:hint="default"/>
      <w:color w:val="000000"/>
      <w:sz w:val="15"/>
      <w:szCs w:val="15"/>
    </w:rPr>
  </w:style>
  <w:style w:type="character" w:customStyle="1" w:styleId="see">
    <w:name w:val="see"/>
    <w:rsid w:val="00903DBE"/>
  </w:style>
  <w:style w:type="character" w:customStyle="1" w:styleId="first-letter">
    <w:name w:val="first-letter"/>
    <w:rsid w:val="00903DBE"/>
  </w:style>
  <w:style w:type="character" w:customStyle="1" w:styleId="focusparagraph">
    <w:name w:val="focusparagraph"/>
    <w:rsid w:val="00903DBE"/>
  </w:style>
  <w:style w:type="character" w:customStyle="1" w:styleId="lightblue">
    <w:name w:val="lightblue"/>
    <w:rsid w:val="00903DBE"/>
  </w:style>
  <w:style w:type="character" w:customStyle="1" w:styleId="StyleUnderlineCharChar9pt">
    <w:name w:val="Style Underline Char Char + 9 pt"/>
    <w:rsid w:val="00903DB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03DBE"/>
  </w:style>
  <w:style w:type="character" w:customStyle="1" w:styleId="Title10">
    <w:name w:val="Title1"/>
    <w:rsid w:val="00903DBE"/>
  </w:style>
  <w:style w:type="character" w:customStyle="1" w:styleId="BoldandUnderlineCharCharCharChar">
    <w:name w:val="Bold and Underline Char Char Char Char"/>
    <w:rsid w:val="00903DBE"/>
    <w:rPr>
      <w:b/>
      <w:bCs w:val="0"/>
      <w:noProof w:val="0"/>
      <w:u w:val="single"/>
      <w:lang w:val="en-US" w:eastAsia="en-US" w:bidi="ar-SA"/>
    </w:rPr>
  </w:style>
  <w:style w:type="character" w:customStyle="1" w:styleId="FontStyle29">
    <w:name w:val="Font Style29"/>
    <w:uiPriority w:val="99"/>
    <w:rsid w:val="00903DBE"/>
    <w:rPr>
      <w:rFonts w:ascii="Arial" w:hAnsi="Arial" w:cs="Arial" w:hint="default"/>
      <w:sz w:val="14"/>
      <w:szCs w:val="14"/>
    </w:rPr>
  </w:style>
  <w:style w:type="character" w:customStyle="1" w:styleId="CardsUnderlined">
    <w:name w:val="Cards Underlined"/>
    <w:rsid w:val="00903DBE"/>
    <w:rPr>
      <w:rFonts w:ascii="Helvetica" w:hAnsi="Helvetica" w:cs="Helvetica" w:hint="default"/>
      <w:sz w:val="22"/>
      <w:szCs w:val="24"/>
      <w:u w:val="thick"/>
    </w:rPr>
  </w:style>
  <w:style w:type="character" w:customStyle="1" w:styleId="titles">
    <w:name w:val="titles"/>
    <w:rsid w:val="00903DBE"/>
  </w:style>
  <w:style w:type="character" w:customStyle="1" w:styleId="articletext0">
    <w:name w:val="article_text"/>
    <w:rsid w:val="00903DBE"/>
  </w:style>
  <w:style w:type="character" w:customStyle="1" w:styleId="contentauthor">
    <w:name w:val="contentauthor"/>
    <w:rsid w:val="00903DBE"/>
  </w:style>
  <w:style w:type="character" w:customStyle="1" w:styleId="subarticleheader">
    <w:name w:val="subarticleheader"/>
    <w:rsid w:val="00903DBE"/>
  </w:style>
  <w:style w:type="character" w:customStyle="1" w:styleId="spelle">
    <w:name w:val="spelle"/>
    <w:rsid w:val="00903DBE"/>
  </w:style>
  <w:style w:type="character" w:customStyle="1" w:styleId="grame">
    <w:name w:val="grame"/>
    <w:rsid w:val="00903DBE"/>
  </w:style>
  <w:style w:type="character" w:customStyle="1" w:styleId="newstitle1">
    <w:name w:val="newstitle1"/>
    <w:rsid w:val="00903DBE"/>
  </w:style>
  <w:style w:type="character" w:customStyle="1" w:styleId="copy">
    <w:name w:val="copy"/>
    <w:rsid w:val="00903DBE"/>
  </w:style>
  <w:style w:type="character" w:customStyle="1" w:styleId="topheadline">
    <w:name w:val="topheadline"/>
    <w:rsid w:val="00903DBE"/>
  </w:style>
  <w:style w:type="character" w:customStyle="1" w:styleId="Stylereduce27pt">
    <w:name w:val="Style reduce2 + 7 pt"/>
    <w:rsid w:val="00903DBE"/>
    <w:rPr>
      <w:rFonts w:ascii="Times New Roman" w:hAnsi="Times New Roman" w:cs="Arial" w:hint="default"/>
      <w:color w:val="000000"/>
      <w:sz w:val="14"/>
      <w:szCs w:val="22"/>
    </w:rPr>
  </w:style>
  <w:style w:type="character" w:customStyle="1" w:styleId="srtitle">
    <w:name w:val="srtitle"/>
    <w:rsid w:val="00903DBE"/>
  </w:style>
  <w:style w:type="character" w:customStyle="1" w:styleId="st1">
    <w:name w:val="st1"/>
    <w:rsid w:val="00903DBE"/>
  </w:style>
  <w:style w:type="character" w:customStyle="1" w:styleId="StyleStyleGaramond">
    <w:name w:val="Style Style Garamond +"/>
    <w:rsid w:val="00903DBE"/>
    <w:rPr>
      <w:rFonts w:ascii="Garamond" w:hAnsi="Garamond" w:cs="Times New Roman" w:hint="default"/>
      <w:sz w:val="20"/>
    </w:rPr>
  </w:style>
  <w:style w:type="character" w:customStyle="1" w:styleId="quotechar0">
    <w:name w:val="quotechar"/>
    <w:rsid w:val="00903DBE"/>
  </w:style>
  <w:style w:type="character" w:customStyle="1" w:styleId="boldunderline0">
    <w:name w:val="boldunderline"/>
    <w:rsid w:val="00903DBE"/>
  </w:style>
  <w:style w:type="character" w:customStyle="1" w:styleId="A8">
    <w:name w:val="A8"/>
    <w:rsid w:val="00903DBE"/>
    <w:rPr>
      <w:rFonts w:ascii="Scala" w:hAnsi="Scala" w:cs="Scala" w:hint="default"/>
      <w:color w:val="000000"/>
      <w:sz w:val="15"/>
      <w:szCs w:val="15"/>
    </w:rPr>
  </w:style>
  <w:style w:type="character" w:customStyle="1" w:styleId="A0">
    <w:name w:val="A0"/>
    <w:uiPriority w:val="99"/>
    <w:rsid w:val="00903DBE"/>
    <w:rPr>
      <w:rFonts w:ascii="Scala" w:hAnsi="Scala" w:cs="Scala" w:hint="default"/>
      <w:color w:val="000000"/>
      <w:sz w:val="16"/>
      <w:szCs w:val="16"/>
    </w:rPr>
  </w:style>
  <w:style w:type="character" w:customStyle="1" w:styleId="Date11">
    <w:name w:val="Date11"/>
    <w:rsid w:val="00903DBE"/>
  </w:style>
  <w:style w:type="character" w:customStyle="1" w:styleId="Boxout">
    <w:name w:val="Box out"/>
    <w:uiPriority w:val="1"/>
    <w:qFormat/>
    <w:rsid w:val="00903DBE"/>
    <w:rPr>
      <w:rFonts w:ascii="Tahoma" w:hAnsi="Tahoma" w:cs="Tahoma" w:hint="default"/>
      <w:b/>
      <w:bCs w:val="0"/>
      <w:sz w:val="20"/>
      <w:u w:val="single"/>
      <w:bdr w:val="none" w:sz="0" w:space="0" w:color="auto" w:frame="1"/>
      <w:shd w:val="clear" w:color="auto" w:fill="A9E8F5"/>
    </w:rPr>
  </w:style>
  <w:style w:type="character" w:customStyle="1" w:styleId="metad">
    <w:name w:val="metad"/>
    <w:rsid w:val="00903DBE"/>
  </w:style>
  <w:style w:type="character" w:customStyle="1" w:styleId="sifr-alternate">
    <w:name w:val="sifr-alternate"/>
    <w:rsid w:val="00903DBE"/>
  </w:style>
  <w:style w:type="character" w:customStyle="1" w:styleId="justify1">
    <w:name w:val="justify1"/>
    <w:rsid w:val="00903DBE"/>
  </w:style>
  <w:style w:type="character" w:customStyle="1" w:styleId="artbody1">
    <w:name w:val="art_body1"/>
    <w:rsid w:val="00903DBE"/>
    <w:rPr>
      <w:rFonts w:ascii="Arial" w:hAnsi="Arial" w:cs="Arial" w:hint="default"/>
    </w:rPr>
  </w:style>
  <w:style w:type="character" w:customStyle="1" w:styleId="A1">
    <w:name w:val="A1"/>
    <w:uiPriority w:val="99"/>
    <w:rsid w:val="00903DBE"/>
    <w:rPr>
      <w:rFonts w:ascii="Book Antiqua" w:hAnsi="Book Antiqua" w:cs="Book Antiqua" w:hint="default"/>
      <w:color w:val="221E1F"/>
      <w:sz w:val="22"/>
      <w:szCs w:val="22"/>
    </w:rPr>
  </w:style>
  <w:style w:type="character" w:customStyle="1" w:styleId="reality">
    <w:name w:val="reality"/>
    <w:rsid w:val="00903DBE"/>
  </w:style>
  <w:style w:type="character" w:customStyle="1" w:styleId="text2">
    <w:name w:val="text2"/>
    <w:rsid w:val="00903DBE"/>
  </w:style>
  <w:style w:type="character" w:customStyle="1" w:styleId="StyleUnderlineChar2CharChar11pt">
    <w:name w:val="Style Underline Char2 Char Char + 11 pt"/>
    <w:rsid w:val="00903DBE"/>
    <w:rPr>
      <w:rFonts w:ascii="Times New Roman" w:hAnsi="Times New Roman" w:cs="Times New Roman" w:hint="default"/>
      <w:sz w:val="20"/>
      <w:u w:val="single"/>
    </w:rPr>
  </w:style>
  <w:style w:type="character" w:customStyle="1" w:styleId="StyleStyleBoldUnderline11pt">
    <w:name w:val="Style Style Bold Underline + 11 pt"/>
    <w:rsid w:val="00903DBE"/>
    <w:rPr>
      <w:b/>
      <w:bCs/>
      <w:sz w:val="20"/>
      <w:u w:val="single"/>
    </w:rPr>
  </w:style>
  <w:style w:type="character" w:customStyle="1" w:styleId="articlehead2">
    <w:name w:val="articlehead2"/>
    <w:rsid w:val="00903DBE"/>
  </w:style>
  <w:style w:type="character" w:customStyle="1" w:styleId="pronset">
    <w:name w:val="pronset"/>
    <w:rsid w:val="00903DBE"/>
  </w:style>
  <w:style w:type="character" w:customStyle="1" w:styleId="prondelim">
    <w:name w:val="prondelim"/>
    <w:rsid w:val="00903DBE"/>
  </w:style>
  <w:style w:type="character" w:customStyle="1" w:styleId="prontoggle">
    <w:name w:val="pron_toggle"/>
    <w:rsid w:val="00903DBE"/>
  </w:style>
  <w:style w:type="character" w:customStyle="1" w:styleId="boldface">
    <w:name w:val="boldface"/>
    <w:rsid w:val="00903DBE"/>
  </w:style>
  <w:style w:type="character" w:customStyle="1" w:styleId="secondary-bf">
    <w:name w:val="secondary-bf"/>
    <w:rsid w:val="00903DBE"/>
  </w:style>
  <w:style w:type="table" w:styleId="ColorfulGrid-Accent1">
    <w:name w:val="Colorful Grid Accent 1"/>
    <w:basedOn w:val="TableNormal"/>
    <w:link w:val="ColorfulGrid-Accent1Char"/>
    <w:uiPriority w:val="29"/>
    <w:unhideWhenUsed/>
    <w:rsid w:val="00903DB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03DBE"/>
    <w:rPr>
      <w:rFonts w:ascii="Times New Roman" w:hAnsi="Times New Roman" w:cs="Times New Roman" w:hint="default"/>
      <w:iCs/>
      <w:color w:val="000000"/>
      <w:sz w:val="16"/>
    </w:rPr>
  </w:style>
  <w:style w:type="character" w:customStyle="1" w:styleId="Boxout0">
    <w:name w:val="Boxout"/>
    <w:uiPriority w:val="1"/>
    <w:qFormat/>
    <w:rsid w:val="00903DB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03DBE"/>
  </w:style>
  <w:style w:type="character" w:customStyle="1" w:styleId="pg">
    <w:name w:val="pg"/>
    <w:rsid w:val="00903DBE"/>
  </w:style>
  <w:style w:type="character" w:customStyle="1" w:styleId="detailtitle">
    <w:name w:val="detailtitle"/>
    <w:rsid w:val="00903DBE"/>
  </w:style>
  <w:style w:type="character" w:customStyle="1" w:styleId="storydate">
    <w:name w:val="storydate"/>
    <w:rsid w:val="00903DBE"/>
  </w:style>
  <w:style w:type="character" w:customStyle="1" w:styleId="preloadwrap">
    <w:name w:val="preloadwrap"/>
    <w:rsid w:val="00903DBE"/>
  </w:style>
  <w:style w:type="character" w:customStyle="1" w:styleId="creditwrap">
    <w:name w:val="creditwrap"/>
    <w:rsid w:val="00903DBE"/>
  </w:style>
  <w:style w:type="character" w:customStyle="1" w:styleId="DefaultChar1">
    <w:name w:val="Default Char1"/>
    <w:rsid w:val="00903DBE"/>
    <w:rPr>
      <w:noProof w:val="0"/>
      <w:color w:val="000000"/>
      <w:lang w:val="en-US" w:eastAsia="en-US" w:bidi="ar-SA"/>
    </w:rPr>
  </w:style>
  <w:style w:type="character" w:customStyle="1" w:styleId="textunderlineChar0">
    <w:name w:val="text underline Char"/>
    <w:rsid w:val="00903DBE"/>
    <w:rPr>
      <w:sz w:val="24"/>
      <w:szCs w:val="22"/>
      <w:u w:val="thick"/>
      <w:lang w:val="en-US" w:eastAsia="en-US" w:bidi="ar-SA"/>
    </w:rPr>
  </w:style>
  <w:style w:type="character" w:customStyle="1" w:styleId="BoldChar">
    <w:name w:val="Bold Char"/>
    <w:rsid w:val="00903DBE"/>
    <w:rPr>
      <w:rFonts w:ascii="Times New Roman" w:eastAsia="Times New Roman" w:hAnsi="Times New Roman" w:cs="Times New Roman" w:hint="default"/>
      <w:b/>
      <w:bCs w:val="0"/>
      <w:szCs w:val="24"/>
    </w:rPr>
  </w:style>
  <w:style w:type="character" w:customStyle="1" w:styleId="pmterms31">
    <w:name w:val="pmterms31"/>
    <w:rsid w:val="00903DBE"/>
    <w:rPr>
      <w:b/>
      <w:bCs/>
      <w:i w:val="0"/>
      <w:iCs w:val="0"/>
      <w:color w:val="000000"/>
    </w:rPr>
  </w:style>
  <w:style w:type="character" w:customStyle="1" w:styleId="copyrightdescription">
    <w:name w:val="copyrightdescription"/>
    <w:rsid w:val="00903DBE"/>
  </w:style>
  <w:style w:type="character" w:customStyle="1" w:styleId="ft01">
    <w:name w:val="ft01"/>
    <w:rsid w:val="00903DBE"/>
    <w:rPr>
      <w:rFonts w:ascii="Times" w:hAnsi="Times" w:cs="Times" w:hint="default"/>
      <w:color w:val="000000"/>
      <w:sz w:val="14"/>
      <w:szCs w:val="14"/>
    </w:rPr>
  </w:style>
  <w:style w:type="character" w:customStyle="1" w:styleId="ft11">
    <w:name w:val="ft11"/>
    <w:rsid w:val="00903DBE"/>
    <w:rPr>
      <w:rFonts w:ascii="Times" w:hAnsi="Times" w:cs="Times" w:hint="default"/>
      <w:color w:val="000000"/>
      <w:sz w:val="17"/>
      <w:szCs w:val="17"/>
    </w:rPr>
  </w:style>
  <w:style w:type="character" w:customStyle="1" w:styleId="ft21">
    <w:name w:val="ft21"/>
    <w:rsid w:val="00903DBE"/>
    <w:rPr>
      <w:rFonts w:ascii="Times" w:hAnsi="Times" w:cs="Times" w:hint="default"/>
      <w:color w:val="000000"/>
      <w:sz w:val="15"/>
      <w:szCs w:val="15"/>
    </w:rPr>
  </w:style>
  <w:style w:type="character" w:customStyle="1" w:styleId="ft31">
    <w:name w:val="ft31"/>
    <w:rsid w:val="00903DBE"/>
    <w:rPr>
      <w:rFonts w:ascii="Times" w:hAnsi="Times" w:cs="Times" w:hint="default"/>
      <w:color w:val="000000"/>
      <w:sz w:val="15"/>
      <w:szCs w:val="15"/>
    </w:rPr>
  </w:style>
  <w:style w:type="character" w:customStyle="1" w:styleId="dquo">
    <w:name w:val="dquo"/>
    <w:rsid w:val="00903DBE"/>
  </w:style>
  <w:style w:type="character" w:customStyle="1" w:styleId="caps2">
    <w:name w:val="caps2"/>
    <w:rsid w:val="00903DBE"/>
  </w:style>
  <w:style w:type="character" w:customStyle="1" w:styleId="CardsFont12ptCharCharCharChar">
    <w:name w:val="Cards + Font: 12 pt Char Char Char Char"/>
    <w:rsid w:val="00903DBE"/>
    <w:rPr>
      <w:sz w:val="24"/>
      <w:szCs w:val="24"/>
      <w:u w:val="thick"/>
      <w:lang w:val="en-US" w:eastAsia="en-US" w:bidi="ar-SA"/>
    </w:rPr>
  </w:style>
  <w:style w:type="character" w:customStyle="1" w:styleId="ccs">
    <w:name w:val="c cs"/>
    <w:rsid w:val="00903DBE"/>
  </w:style>
  <w:style w:type="character" w:customStyle="1" w:styleId="UnderlinedEvChar">
    <w:name w:val="Underlined Ev Char"/>
    <w:rsid w:val="00903DBE"/>
    <w:rPr>
      <w:rFonts w:ascii="Times New Roman" w:eastAsia="Times New Roman" w:hAnsi="Times New Roman" w:cs="Times New Roman" w:hint="default"/>
      <w:szCs w:val="24"/>
      <w:u w:val="single"/>
    </w:rPr>
  </w:style>
  <w:style w:type="character" w:customStyle="1" w:styleId="dropshadow">
    <w:name w:val="dropshadow"/>
    <w:rsid w:val="00903DBE"/>
  </w:style>
  <w:style w:type="character" w:customStyle="1" w:styleId="d05ws">
    <w:name w:val="d05ws"/>
    <w:rsid w:val="00903DBE"/>
  </w:style>
  <w:style w:type="character" w:customStyle="1" w:styleId="rzibod">
    <w:name w:val="rzibod"/>
    <w:rsid w:val="00903DBE"/>
  </w:style>
  <w:style w:type="character" w:customStyle="1" w:styleId="StyleBold1">
    <w:name w:val="Style Bold1"/>
    <w:rsid w:val="00903DBE"/>
    <w:rPr>
      <w:rFonts w:ascii="Georgia" w:hAnsi="Georgia" w:hint="default"/>
      <w:b/>
      <w:bCs/>
      <w:sz w:val="22"/>
    </w:rPr>
  </w:style>
  <w:style w:type="character" w:customStyle="1" w:styleId="headertext">
    <w:name w:val="headertext"/>
    <w:rsid w:val="00903DBE"/>
  </w:style>
  <w:style w:type="character" w:customStyle="1" w:styleId="endnote-reference">
    <w:name w:val="endnote-reference"/>
    <w:rsid w:val="00903DBE"/>
  </w:style>
  <w:style w:type="character" w:customStyle="1" w:styleId="officialsname">
    <w:name w:val="official_s_name"/>
    <w:rsid w:val="00903DBE"/>
  </w:style>
  <w:style w:type="character" w:customStyle="1" w:styleId="audience">
    <w:name w:val="audience"/>
    <w:rsid w:val="00903DBE"/>
  </w:style>
  <w:style w:type="character" w:customStyle="1" w:styleId="A7">
    <w:name w:val="A7"/>
    <w:uiPriority w:val="99"/>
    <w:rsid w:val="00903DBE"/>
    <w:rPr>
      <w:rFonts w:ascii="Myriad Pro" w:hAnsi="Myriad Pro" w:cs="Myriad Pro" w:hint="default"/>
      <w:color w:val="0066B1"/>
      <w:sz w:val="22"/>
      <w:szCs w:val="22"/>
    </w:rPr>
  </w:style>
  <w:style w:type="character" w:customStyle="1" w:styleId="normalchar">
    <w:name w:val="normal__char"/>
    <w:rsid w:val="00903DBE"/>
  </w:style>
  <w:style w:type="character" w:customStyle="1" w:styleId="hyperlink002cheading0020100200028block0020title0029char">
    <w:name w:val="hyperlink_002cheading_00201_0020_0028block_0020title_0029__char"/>
    <w:rsid w:val="00903DBE"/>
  </w:style>
  <w:style w:type="character" w:customStyle="1" w:styleId="underline002cstyle0020bold0020underlinechar">
    <w:name w:val="underline_002cstyle_0020bold_0020underline__char"/>
    <w:rsid w:val="00903DBE"/>
  </w:style>
  <w:style w:type="character" w:customStyle="1" w:styleId="copyboldblack">
    <w:name w:val="copyboldblack"/>
    <w:rsid w:val="00903DBE"/>
  </w:style>
  <w:style w:type="character" w:customStyle="1" w:styleId="copybold">
    <w:name w:val="copybold"/>
    <w:rsid w:val="00903DBE"/>
  </w:style>
  <w:style w:type="character" w:customStyle="1" w:styleId="author-date0">
    <w:name w:val="author-date"/>
    <w:rsid w:val="00903DBE"/>
  </w:style>
  <w:style w:type="character" w:customStyle="1" w:styleId="hidden">
    <w:name w:val="hidden"/>
    <w:rsid w:val="00903DBE"/>
  </w:style>
  <w:style w:type="character" w:customStyle="1" w:styleId="articlebegin">
    <w:name w:val="articlebegin"/>
    <w:rsid w:val="00903DBE"/>
  </w:style>
  <w:style w:type="character" w:customStyle="1" w:styleId="mediaoverlay">
    <w:name w:val="mediaoverlay"/>
    <w:rsid w:val="00903DBE"/>
  </w:style>
  <w:style w:type="character" w:customStyle="1" w:styleId="blogcaption">
    <w:name w:val="blog_caption"/>
    <w:rsid w:val="00903DBE"/>
  </w:style>
  <w:style w:type="character" w:customStyle="1" w:styleId="commnet-abuzz">
    <w:name w:val="commnet-abuzz"/>
    <w:rsid w:val="00903DBE"/>
  </w:style>
  <w:style w:type="character" w:customStyle="1" w:styleId="fbconnectbuttontext">
    <w:name w:val="fbconnectbutton_text"/>
    <w:rsid w:val="00903DBE"/>
  </w:style>
  <w:style w:type="character" w:customStyle="1" w:styleId="fbsharecountinner">
    <w:name w:val="fb_share_count_inner"/>
    <w:rsid w:val="00903DBE"/>
  </w:style>
  <w:style w:type="character" w:customStyle="1" w:styleId="stbuttontext">
    <w:name w:val="stbuttontext"/>
    <w:rsid w:val="00903DBE"/>
  </w:style>
  <w:style w:type="character" w:customStyle="1" w:styleId="source">
    <w:name w:val="source"/>
    <w:rsid w:val="00903DBE"/>
  </w:style>
  <w:style w:type="character" w:customStyle="1" w:styleId="pubdate">
    <w:name w:val="pubdate"/>
    <w:rsid w:val="00903DBE"/>
  </w:style>
  <w:style w:type="character" w:customStyle="1" w:styleId="grey">
    <w:name w:val="grey"/>
    <w:rsid w:val="00903DBE"/>
  </w:style>
  <w:style w:type="character" w:customStyle="1" w:styleId="postdate">
    <w:name w:val="post_date"/>
    <w:rsid w:val="00903DBE"/>
  </w:style>
  <w:style w:type="character" w:customStyle="1" w:styleId="bdx">
    <w:name w:val="bdx"/>
    <w:rsid w:val="00903DBE"/>
  </w:style>
  <w:style w:type="character" w:customStyle="1" w:styleId="bdl">
    <w:name w:val="bdl"/>
    <w:rsid w:val="00903DBE"/>
  </w:style>
  <w:style w:type="character" w:customStyle="1" w:styleId="breadcrumbitemcurrent">
    <w:name w:val="breadcrumbitemcurrent"/>
    <w:rsid w:val="00903DBE"/>
  </w:style>
  <w:style w:type="character" w:customStyle="1" w:styleId="bbl">
    <w:name w:val="bbl"/>
    <w:rsid w:val="00903DBE"/>
  </w:style>
  <w:style w:type="character" w:customStyle="1" w:styleId="Date2">
    <w:name w:val="Date2"/>
    <w:rsid w:val="00903DBE"/>
  </w:style>
  <w:style w:type="character" w:customStyle="1" w:styleId="company">
    <w:name w:val="company"/>
    <w:rsid w:val="00903DBE"/>
  </w:style>
  <w:style w:type="character" w:customStyle="1" w:styleId="itxtnewhookspan">
    <w:name w:val="itxtnewhookspan"/>
    <w:rsid w:val="00903DBE"/>
  </w:style>
  <w:style w:type="character" w:customStyle="1" w:styleId="gstxthlt">
    <w:name w:val="gstxt_hlt"/>
    <w:rsid w:val="00903DBE"/>
  </w:style>
  <w:style w:type="character" w:customStyle="1" w:styleId="SubtleEmphasis1">
    <w:name w:val="Subtle Emphasis1"/>
    <w:uiPriority w:val="19"/>
    <w:qFormat/>
    <w:rsid w:val="00903DBE"/>
    <w:rPr>
      <w:rFonts w:ascii="Times New Roman" w:hAnsi="Times New Roman" w:cs="Times New Roman" w:hint="default"/>
      <w:b/>
      <w:bCs w:val="0"/>
      <w:iCs/>
      <w:color w:val="auto"/>
      <w:sz w:val="22"/>
    </w:rPr>
  </w:style>
  <w:style w:type="character" w:customStyle="1" w:styleId="StyleBoldRed">
    <w:name w:val="Style Bold Red"/>
    <w:rsid w:val="00903DBE"/>
    <w:rPr>
      <w:b/>
      <w:bCs/>
      <w:color w:val="auto"/>
    </w:rPr>
  </w:style>
  <w:style w:type="character" w:customStyle="1" w:styleId="StyleTimesNewRoman8pt">
    <w:name w:val="Style Times New Roman 8 pt"/>
    <w:rsid w:val="00903DBE"/>
    <w:rPr>
      <w:rFonts w:ascii="Georgia" w:hAnsi="Georgia" w:hint="default"/>
      <w:sz w:val="16"/>
    </w:rPr>
  </w:style>
  <w:style w:type="character" w:customStyle="1" w:styleId="StyleStyle7pt8pt">
    <w:name w:val="Style Style 7 pt + 8 pt"/>
    <w:rsid w:val="00903DBE"/>
    <w:rPr>
      <w:sz w:val="16"/>
    </w:rPr>
  </w:style>
  <w:style w:type="character" w:customStyle="1" w:styleId="StyleStyleThickunderlineBold1">
    <w:name w:val="Style Style Thick underline + Bold1"/>
    <w:rsid w:val="00903DBE"/>
    <w:rPr>
      <w:b/>
      <w:bCs/>
      <w:u w:val="thick"/>
    </w:rPr>
  </w:style>
  <w:style w:type="character" w:customStyle="1" w:styleId="StyleUnderline2">
    <w:name w:val="Style Underline2"/>
    <w:rsid w:val="00903DBE"/>
    <w:rPr>
      <w:u w:val="single"/>
    </w:rPr>
  </w:style>
  <w:style w:type="character" w:customStyle="1" w:styleId="ShrinkText">
    <w:name w:val="Shrink Text"/>
    <w:rsid w:val="00903DBE"/>
    <w:rPr>
      <w:sz w:val="16"/>
    </w:rPr>
  </w:style>
  <w:style w:type="character" w:customStyle="1" w:styleId="smallcaps">
    <w:name w:val="smallcaps"/>
    <w:rsid w:val="00903DBE"/>
  </w:style>
  <w:style w:type="character" w:customStyle="1" w:styleId="goldbldtext">
    <w:name w:val="goldbldtext"/>
    <w:rsid w:val="00903DBE"/>
  </w:style>
  <w:style w:type="character" w:customStyle="1" w:styleId="cardshighlight0">
    <w:name w:val="cardshighlight"/>
    <w:rsid w:val="00903DBE"/>
  </w:style>
  <w:style w:type="character" w:customStyle="1" w:styleId="cardsfont12pt1">
    <w:name w:val="cardsfont12pt"/>
    <w:rsid w:val="00903DBE"/>
  </w:style>
  <w:style w:type="character" w:customStyle="1" w:styleId="ft1">
    <w:name w:val="ft1"/>
    <w:rsid w:val="00903DBE"/>
  </w:style>
  <w:style w:type="character" w:customStyle="1" w:styleId="ft6">
    <w:name w:val="ft6"/>
    <w:rsid w:val="00903DBE"/>
  </w:style>
  <w:style w:type="character" w:customStyle="1" w:styleId="kicker">
    <w:name w:val="kicker"/>
    <w:rsid w:val="00903DBE"/>
  </w:style>
  <w:style w:type="character" w:customStyle="1" w:styleId="backcontent">
    <w:name w:val="backcontent"/>
    <w:rsid w:val="00903DBE"/>
  </w:style>
  <w:style w:type="character" w:customStyle="1" w:styleId="daystmp">
    <w:name w:val="daystmp"/>
    <w:rsid w:val="00903DBE"/>
  </w:style>
  <w:style w:type="character" w:customStyle="1" w:styleId="cardsfont12ptchar">
    <w:name w:val="cardsfont12ptchar"/>
    <w:rsid w:val="00903DBE"/>
  </w:style>
  <w:style w:type="character" w:customStyle="1" w:styleId="gal">
    <w:name w:val="gal"/>
    <w:rsid w:val="00903DBE"/>
  </w:style>
  <w:style w:type="character" w:customStyle="1" w:styleId="submitted">
    <w:name w:val="submitted"/>
    <w:rsid w:val="00903DBE"/>
  </w:style>
  <w:style w:type="character" w:customStyle="1" w:styleId="imagedateline">
    <w:name w:val="image_dateline"/>
    <w:rsid w:val="00903DBE"/>
  </w:style>
  <w:style w:type="character" w:customStyle="1" w:styleId="authordatecharchar">
    <w:name w:val="authordatecharchar"/>
    <w:rsid w:val="00903DBE"/>
  </w:style>
  <w:style w:type="character" w:customStyle="1" w:styleId="style1char0">
    <w:name w:val="style1char"/>
    <w:rsid w:val="00903DBE"/>
  </w:style>
  <w:style w:type="character" w:customStyle="1" w:styleId="tagcharchar0">
    <w:name w:val="tagcharchar"/>
    <w:rsid w:val="00903DBE"/>
  </w:style>
  <w:style w:type="character" w:customStyle="1" w:styleId="underlinedcharchar2">
    <w:name w:val="underlinedcharchar"/>
    <w:rsid w:val="00903DBE"/>
  </w:style>
  <w:style w:type="character" w:customStyle="1" w:styleId="BoxedChar">
    <w:name w:val="Boxed Char"/>
    <w:rsid w:val="00903DBE"/>
    <w:rPr>
      <w:rFonts w:ascii="Arial Narrow" w:hAnsi="Arial Narrow" w:hint="default"/>
      <w:b/>
      <w:bCs w:val="0"/>
      <w:sz w:val="18"/>
      <w:bdr w:val="single" w:sz="6" w:space="0" w:color="auto" w:frame="1"/>
    </w:rPr>
  </w:style>
  <w:style w:type="character" w:customStyle="1" w:styleId="Style11ptUnderline2">
    <w:name w:val="Style 11 pt Underline2"/>
    <w:rsid w:val="00903DBE"/>
    <w:rPr>
      <w:sz w:val="20"/>
      <w:u w:val="single"/>
    </w:rPr>
  </w:style>
  <w:style w:type="character" w:customStyle="1" w:styleId="Style11ptBoldUnderline2">
    <w:name w:val="Style 11 pt Bold Underline2"/>
    <w:rsid w:val="00903DBE"/>
    <w:rPr>
      <w:b/>
      <w:bCs/>
      <w:sz w:val="20"/>
      <w:u w:val="single"/>
    </w:rPr>
  </w:style>
  <w:style w:type="character" w:customStyle="1" w:styleId="nw">
    <w:name w:val="nw"/>
    <w:rsid w:val="00903DBE"/>
  </w:style>
  <w:style w:type="character" w:customStyle="1" w:styleId="Styleunderline11ptBoldBorderSinglesolidlineAuto">
    <w:name w:val="Style underline + 11 pt Bold Border: : (Single solid line Auto ..."/>
    <w:rsid w:val="00903DBE"/>
    <w:rPr>
      <w:b/>
      <w:bCs/>
      <w:sz w:val="20"/>
      <w:u w:val="single"/>
      <w:bdr w:val="single" w:sz="4" w:space="0" w:color="auto" w:frame="1"/>
    </w:rPr>
  </w:style>
  <w:style w:type="character" w:customStyle="1" w:styleId="cardCharCharChar1">
    <w:name w:val="card Char Char Char1"/>
    <w:rsid w:val="00903DBE"/>
    <w:rPr>
      <w:lang w:val="en-US" w:eastAsia="en-US" w:bidi="ar-SA"/>
    </w:rPr>
  </w:style>
  <w:style w:type="character" w:customStyle="1" w:styleId="authors1">
    <w:name w:val="authors1"/>
    <w:rsid w:val="00903DBE"/>
    <w:rPr>
      <w:rFonts w:ascii="Verdana" w:hAnsi="Verdana" w:hint="default"/>
      <w:b/>
      <w:bCs/>
      <w:color w:val="006699"/>
      <w:sz w:val="20"/>
      <w:szCs w:val="20"/>
    </w:rPr>
  </w:style>
  <w:style w:type="character" w:customStyle="1" w:styleId="headlinesectionlarge">
    <w:name w:val="headline_section_large"/>
    <w:rsid w:val="00903DBE"/>
  </w:style>
  <w:style w:type="character" w:customStyle="1" w:styleId="Styleunderline11ptBlack">
    <w:name w:val="Style underline + 11 pt Black"/>
    <w:rsid w:val="00903DBE"/>
    <w:rPr>
      <w:color w:val="000000"/>
      <w:sz w:val="20"/>
      <w:u w:val="single"/>
    </w:rPr>
  </w:style>
  <w:style w:type="character" w:customStyle="1" w:styleId="Styleunderline11ptBoldBlack">
    <w:name w:val="Style underline + 11 pt Bold Black"/>
    <w:rsid w:val="00903DBE"/>
    <w:rPr>
      <w:b/>
      <w:bCs/>
      <w:color w:val="000000"/>
      <w:sz w:val="20"/>
      <w:u w:val="single"/>
    </w:rPr>
  </w:style>
  <w:style w:type="character" w:customStyle="1" w:styleId="Style11ptBoldBlackUnderline">
    <w:name w:val="Style 11 pt Bold Black Underline"/>
    <w:rsid w:val="00903DBE"/>
    <w:rPr>
      <w:b/>
      <w:bCs/>
      <w:color w:val="000000"/>
      <w:sz w:val="20"/>
      <w:u w:val="single"/>
    </w:rPr>
  </w:style>
  <w:style w:type="character" w:customStyle="1" w:styleId="Style11ptBoldBlackUnderlineBorderSinglesolidline">
    <w:name w:val="Style 11 pt Bold Black Underline Border: : (Single solid line ..."/>
    <w:rsid w:val="00903DBE"/>
    <w:rPr>
      <w:b/>
      <w:bCs/>
      <w:color w:val="000000"/>
      <w:sz w:val="20"/>
      <w:u w:val="single"/>
      <w:bdr w:val="single" w:sz="4" w:space="0" w:color="auto" w:frame="1"/>
    </w:rPr>
  </w:style>
  <w:style w:type="character" w:customStyle="1" w:styleId="StyleLatinMeridien-Italic11ptItalicUnderline">
    <w:name w:val="Style (Latin) Meridien-Italic 11 pt Italic Underline"/>
    <w:rsid w:val="00903DBE"/>
    <w:rPr>
      <w:rFonts w:ascii="Meridien-Italic" w:hAnsi="Meridien-Italic" w:hint="default"/>
      <w:i/>
      <w:iCs/>
      <w:sz w:val="20"/>
      <w:u w:val="single"/>
    </w:rPr>
  </w:style>
  <w:style w:type="character" w:customStyle="1" w:styleId="Citation-AuthorDate">
    <w:name w:val="Citation - Author/Date"/>
    <w:rsid w:val="00903DBE"/>
    <w:rPr>
      <w:b/>
      <w:bCs w:val="0"/>
      <w:smallCaps/>
      <w:sz w:val="24"/>
      <w:u w:val="single"/>
    </w:rPr>
  </w:style>
  <w:style w:type="character" w:customStyle="1" w:styleId="underlinestylechar0">
    <w:name w:val="underlinestylechar"/>
    <w:rsid w:val="00903DBE"/>
  </w:style>
  <w:style w:type="character" w:customStyle="1" w:styleId="highlight">
    <w:name w:val="highlight"/>
    <w:rsid w:val="00903DBE"/>
  </w:style>
  <w:style w:type="character" w:customStyle="1" w:styleId="DottedUnderline0">
    <w:name w:val="Dotted Underline"/>
    <w:rsid w:val="00903DBE"/>
    <w:rPr>
      <w:rFonts w:ascii="Times New Roman" w:hAnsi="Times New Roman" w:cs="Times New Roman" w:hint="default"/>
      <w:sz w:val="20"/>
      <w:u w:val="dottedHeavy"/>
    </w:rPr>
  </w:style>
  <w:style w:type="character" w:customStyle="1" w:styleId="titleauthoretc">
    <w:name w:val="titleauthoretc"/>
    <w:rsid w:val="00903DBE"/>
  </w:style>
  <w:style w:type="character" w:customStyle="1" w:styleId="labeltext">
    <w:name w:val="labeltext"/>
    <w:rsid w:val="00903DBE"/>
  </w:style>
  <w:style w:type="character" w:customStyle="1" w:styleId="viewlink">
    <w:name w:val="viewlink"/>
    <w:rsid w:val="00903DBE"/>
  </w:style>
  <w:style w:type="character" w:customStyle="1" w:styleId="share">
    <w:name w:val="share"/>
    <w:rsid w:val="00903DBE"/>
  </w:style>
  <w:style w:type="character" w:customStyle="1" w:styleId="inlinkchart">
    <w:name w:val="inlink_chart"/>
    <w:rsid w:val="00903DBE"/>
  </w:style>
  <w:style w:type="character" w:customStyle="1" w:styleId="underLight">
    <w:name w:val="underLight"/>
    <w:uiPriority w:val="1"/>
    <w:qFormat/>
    <w:rsid w:val="00903DB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03DBE"/>
  </w:style>
  <w:style w:type="character" w:customStyle="1" w:styleId="author-rss">
    <w:name w:val="author-rss"/>
    <w:rsid w:val="00903DBE"/>
  </w:style>
  <w:style w:type="character" w:customStyle="1" w:styleId="fbsharecountwrapper">
    <w:name w:val="fb_share_count_wrapper"/>
    <w:rsid w:val="00903DBE"/>
  </w:style>
  <w:style w:type="character" w:customStyle="1" w:styleId="fbbuttontext">
    <w:name w:val="fb_button_text"/>
    <w:rsid w:val="00903DBE"/>
  </w:style>
  <w:style w:type="character" w:customStyle="1" w:styleId="hw">
    <w:name w:val="hw"/>
    <w:rsid w:val="00903DBE"/>
  </w:style>
  <w:style w:type="character" w:customStyle="1" w:styleId="linktotop">
    <w:name w:val="linktotop"/>
    <w:rsid w:val="00903DBE"/>
  </w:style>
  <w:style w:type="character" w:customStyle="1" w:styleId="maintextbldleft">
    <w:name w:val="maintextbldleft"/>
    <w:rsid w:val="00903DBE"/>
  </w:style>
  <w:style w:type="character" w:customStyle="1" w:styleId="maintextleft">
    <w:name w:val="maintextleft"/>
    <w:rsid w:val="00903DBE"/>
  </w:style>
  <w:style w:type="character" w:customStyle="1" w:styleId="descriptionstyle1block">
    <w:name w:val="description style1 block"/>
    <w:rsid w:val="00903DBE"/>
  </w:style>
  <w:style w:type="character" w:customStyle="1" w:styleId="gutter-right-1">
    <w:name w:val="gutter-right-1"/>
    <w:basedOn w:val="DefaultParagraphFont"/>
    <w:rsid w:val="00903DBE"/>
  </w:style>
  <w:style w:type="character" w:customStyle="1" w:styleId="ssl3">
    <w:name w:val="ss_l3"/>
    <w:rsid w:val="00903DBE"/>
  </w:style>
  <w:style w:type="character" w:customStyle="1" w:styleId="FontStyle39">
    <w:name w:val="Font Style39"/>
    <w:uiPriority w:val="99"/>
    <w:rsid w:val="00903DBE"/>
    <w:rPr>
      <w:rFonts w:ascii="Constantia" w:hAnsi="Constantia" w:cs="Constantia" w:hint="default"/>
      <w:b/>
      <w:bCs/>
      <w:sz w:val="18"/>
      <w:szCs w:val="18"/>
    </w:rPr>
  </w:style>
  <w:style w:type="character" w:customStyle="1" w:styleId="6">
    <w:name w:val="6"/>
    <w:rsid w:val="00903DBE"/>
    <w:rPr>
      <w:rFonts w:ascii="Arial" w:hAnsi="Arial" w:cs="Arial" w:hint="default"/>
      <w:bCs/>
      <w:sz w:val="20"/>
      <w:u w:val="single"/>
      <w:lang w:val="en-US" w:eastAsia="en-US" w:bidi="ar-SA"/>
    </w:rPr>
  </w:style>
  <w:style w:type="character" w:customStyle="1" w:styleId="Header11">
    <w:name w:val="Header11"/>
    <w:rsid w:val="00903DBE"/>
  </w:style>
  <w:style w:type="character" w:customStyle="1" w:styleId="posa">
    <w:name w:val="pos(a)"/>
    <w:basedOn w:val="DefaultParagraphFont"/>
    <w:rsid w:val="00903DBE"/>
  </w:style>
  <w:style w:type="character" w:customStyle="1" w:styleId="u-hiddeninnarrowenv">
    <w:name w:val="u-hiddeninnarrowenv"/>
    <w:basedOn w:val="DefaultParagraphFont"/>
    <w:rsid w:val="00903DBE"/>
  </w:style>
  <w:style w:type="character" w:customStyle="1" w:styleId="followbutton-bird">
    <w:name w:val="followbutton-bird"/>
    <w:basedOn w:val="DefaultParagraphFont"/>
    <w:rsid w:val="00903DBE"/>
  </w:style>
  <w:style w:type="character" w:customStyle="1" w:styleId="tweetauthor-name">
    <w:name w:val="tweetauthor-name"/>
    <w:basedOn w:val="DefaultParagraphFont"/>
    <w:rsid w:val="00903DBE"/>
  </w:style>
  <w:style w:type="character" w:customStyle="1" w:styleId="tweetauthor-verifiedbadge">
    <w:name w:val="tweetauthor-verifiedbadge"/>
    <w:basedOn w:val="DefaultParagraphFont"/>
    <w:rsid w:val="00903DBE"/>
  </w:style>
  <w:style w:type="character" w:customStyle="1" w:styleId="tweetauthor-screenname">
    <w:name w:val="tweetauthor-screenname"/>
    <w:basedOn w:val="DefaultParagraphFont"/>
    <w:rsid w:val="00903DBE"/>
  </w:style>
  <w:style w:type="character" w:customStyle="1" w:styleId="u-hiddenvisually">
    <w:name w:val="u-hiddenvisually"/>
    <w:basedOn w:val="DefaultParagraphFont"/>
    <w:rsid w:val="00903DBE"/>
  </w:style>
  <w:style w:type="character" w:customStyle="1" w:styleId="tweetaction-stat">
    <w:name w:val="tweetaction-stat"/>
    <w:basedOn w:val="DefaultParagraphFont"/>
    <w:rsid w:val="00903DBE"/>
  </w:style>
  <w:style w:type="character" w:customStyle="1" w:styleId="related">
    <w:name w:val="related"/>
    <w:basedOn w:val="DefaultParagraphFont"/>
    <w:rsid w:val="00903DBE"/>
  </w:style>
  <w:style w:type="character" w:customStyle="1" w:styleId="related-content">
    <w:name w:val="related-content"/>
    <w:basedOn w:val="DefaultParagraphFont"/>
    <w:rsid w:val="00903DBE"/>
  </w:style>
  <w:style w:type="character" w:customStyle="1" w:styleId="name-of-author">
    <w:name w:val="name-of-author"/>
    <w:basedOn w:val="DefaultParagraphFont"/>
    <w:rsid w:val="00903DBE"/>
  </w:style>
  <w:style w:type="character" w:customStyle="1" w:styleId="first-name">
    <w:name w:val="first-name"/>
    <w:basedOn w:val="DefaultParagraphFont"/>
    <w:rsid w:val="00903DBE"/>
  </w:style>
  <w:style w:type="character" w:customStyle="1" w:styleId="last-name">
    <w:name w:val="last-name"/>
    <w:basedOn w:val="DefaultParagraphFont"/>
    <w:rsid w:val="00903DBE"/>
  </w:style>
  <w:style w:type="character" w:customStyle="1" w:styleId="caption10">
    <w:name w:val="caption1"/>
    <w:basedOn w:val="DefaultParagraphFont"/>
    <w:rsid w:val="00903DBE"/>
  </w:style>
  <w:style w:type="character" w:customStyle="1" w:styleId="recirc-text">
    <w:name w:val="&quot;recirc-text”"/>
    <w:basedOn w:val="DefaultParagraphFont"/>
    <w:rsid w:val="00903DBE"/>
  </w:style>
  <w:style w:type="character" w:customStyle="1" w:styleId="video-icon">
    <w:name w:val="video-icon"/>
    <w:basedOn w:val="DefaultParagraphFont"/>
    <w:rsid w:val="00903DBE"/>
  </w:style>
  <w:style w:type="character" w:customStyle="1" w:styleId="powa-shot-play-btn-text">
    <w:name w:val="powa-shot-play-btn-text"/>
    <w:basedOn w:val="DefaultParagraphFont"/>
    <w:rsid w:val="00903DBE"/>
  </w:style>
  <w:style w:type="character" w:customStyle="1" w:styleId="powa-shot-click">
    <w:name w:val="powa-shot-click"/>
    <w:basedOn w:val="DefaultParagraphFont"/>
    <w:rsid w:val="00903DBE"/>
  </w:style>
  <w:style w:type="character" w:customStyle="1" w:styleId="wpv-blurb">
    <w:name w:val="wpv-blurb"/>
    <w:basedOn w:val="DefaultParagraphFont"/>
    <w:rsid w:val="00903DBE"/>
  </w:style>
  <w:style w:type="character" w:customStyle="1" w:styleId="pb-caption">
    <w:name w:val="pb-caption"/>
    <w:basedOn w:val="DefaultParagraphFont"/>
    <w:rsid w:val="00903DB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903DB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03DBE"/>
    <w:rPr>
      <w:vertAlign w:val="baseline"/>
    </w:rPr>
  </w:style>
  <w:style w:type="character" w:customStyle="1" w:styleId="Heading7Char1">
    <w:name w:val="Heading 7 Char1"/>
    <w:basedOn w:val="DefaultParagraphFont"/>
    <w:semiHidden/>
    <w:rsid w:val="00903DB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03DB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03DB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03DBE"/>
    <w:rPr>
      <w:rFonts w:ascii="Calibri" w:hAnsi="Calibri" w:cs="Calibri"/>
    </w:rPr>
  </w:style>
  <w:style w:type="numbering" w:customStyle="1" w:styleId="NoList2">
    <w:name w:val="No List2"/>
    <w:next w:val="NoList"/>
    <w:uiPriority w:val="99"/>
    <w:semiHidden/>
    <w:unhideWhenUsed/>
    <w:rsid w:val="00903DBE"/>
  </w:style>
  <w:style w:type="numbering" w:customStyle="1" w:styleId="NoList3">
    <w:name w:val="No List3"/>
    <w:next w:val="NoList"/>
    <w:uiPriority w:val="99"/>
    <w:semiHidden/>
    <w:unhideWhenUsed/>
    <w:rsid w:val="00903DBE"/>
  </w:style>
  <w:style w:type="numbering" w:customStyle="1" w:styleId="NoList4">
    <w:name w:val="No List4"/>
    <w:next w:val="NoList"/>
    <w:uiPriority w:val="99"/>
    <w:semiHidden/>
    <w:unhideWhenUsed/>
    <w:rsid w:val="00903DBE"/>
  </w:style>
  <w:style w:type="numbering" w:customStyle="1" w:styleId="NoList5">
    <w:name w:val="No List5"/>
    <w:next w:val="NoList"/>
    <w:semiHidden/>
    <w:unhideWhenUsed/>
    <w:rsid w:val="00903DBE"/>
  </w:style>
  <w:style w:type="paragraph" w:styleId="BlockText">
    <w:name w:val="Block Text"/>
    <w:basedOn w:val="Normal"/>
    <w:rsid w:val="00903DBE"/>
    <w:pPr>
      <w:ind w:left="229" w:right="229"/>
    </w:pPr>
    <w:rPr>
      <w:rFonts w:ascii="Verdana" w:eastAsia="Times New Roman" w:hAnsi="Verdana" w:cs="Calibri"/>
      <w:sz w:val="16"/>
      <w:szCs w:val="20"/>
    </w:rPr>
  </w:style>
  <w:style w:type="paragraph" w:styleId="NormalIndent">
    <w:name w:val="Normal Indent"/>
    <w:basedOn w:val="Normal"/>
    <w:rsid w:val="00903DBE"/>
    <w:pPr>
      <w:ind w:left="720"/>
    </w:pPr>
    <w:rPr>
      <w:rFonts w:eastAsia="Times New Roman" w:cs="Calibri"/>
      <w:szCs w:val="20"/>
    </w:rPr>
  </w:style>
  <w:style w:type="paragraph" w:styleId="EnvelopeReturn">
    <w:name w:val="envelope return"/>
    <w:basedOn w:val="Normal"/>
    <w:rsid w:val="00903DBE"/>
    <w:rPr>
      <w:rFonts w:eastAsia="Times New Roman" w:cs="Calibri"/>
      <w:sz w:val="24"/>
      <w:szCs w:val="20"/>
    </w:rPr>
  </w:style>
  <w:style w:type="paragraph" w:styleId="EnvelopeAddress">
    <w:name w:val="envelope address"/>
    <w:basedOn w:val="Normal"/>
    <w:rsid w:val="00903DB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903DBE"/>
  </w:style>
  <w:style w:type="numbering" w:customStyle="1" w:styleId="NoList7">
    <w:name w:val="No List7"/>
    <w:next w:val="NoList"/>
    <w:semiHidden/>
    <w:unhideWhenUsed/>
    <w:rsid w:val="00903DBE"/>
  </w:style>
  <w:style w:type="paragraph" w:styleId="ListBullet">
    <w:name w:val="List Bullet"/>
    <w:basedOn w:val="Normal"/>
    <w:link w:val="ListBulletChar"/>
    <w:uiPriority w:val="99"/>
    <w:unhideWhenUsed/>
    <w:rsid w:val="00903DBE"/>
    <w:pPr>
      <w:tabs>
        <w:tab w:val="num" w:pos="360"/>
      </w:tabs>
      <w:ind w:left="360" w:hanging="360"/>
      <w:contextualSpacing/>
    </w:pPr>
    <w:rPr>
      <w:rFonts w:eastAsia="Calibri" w:cs="Calibri"/>
    </w:rPr>
  </w:style>
  <w:style w:type="table" w:styleId="MediumGrid1">
    <w:name w:val="Medium Grid 1"/>
    <w:basedOn w:val="TableNormal"/>
    <w:uiPriority w:val="67"/>
    <w:rsid w:val="00903DB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03DBE"/>
    <w:rPr>
      <w:rFonts w:ascii="Arial Narrow" w:eastAsia="SimSun" w:hAnsi="Arial Narrow" w:cs="Calibri"/>
      <w:sz w:val="20"/>
      <w:szCs w:val="22"/>
    </w:rPr>
  </w:style>
  <w:style w:type="numbering" w:customStyle="1" w:styleId="NoList11">
    <w:name w:val="No List11"/>
    <w:next w:val="NoList"/>
    <w:uiPriority w:val="99"/>
    <w:semiHidden/>
    <w:unhideWhenUsed/>
    <w:rsid w:val="00903DBE"/>
  </w:style>
  <w:style w:type="numbering" w:customStyle="1" w:styleId="NoList111">
    <w:name w:val="No List111"/>
    <w:next w:val="NoList"/>
    <w:uiPriority w:val="99"/>
    <w:semiHidden/>
    <w:unhideWhenUsed/>
    <w:rsid w:val="00903DBE"/>
  </w:style>
  <w:style w:type="numbering" w:customStyle="1" w:styleId="NoList1111">
    <w:name w:val="No List1111"/>
    <w:next w:val="NoList"/>
    <w:uiPriority w:val="99"/>
    <w:semiHidden/>
    <w:unhideWhenUsed/>
    <w:rsid w:val="00903DBE"/>
  </w:style>
  <w:style w:type="numbering" w:customStyle="1" w:styleId="NoList11111">
    <w:name w:val="No List11111"/>
    <w:next w:val="NoList"/>
    <w:uiPriority w:val="99"/>
    <w:semiHidden/>
    <w:unhideWhenUsed/>
    <w:rsid w:val="00903DBE"/>
  </w:style>
  <w:style w:type="numbering" w:customStyle="1" w:styleId="NoList111111">
    <w:name w:val="No List111111"/>
    <w:next w:val="NoList"/>
    <w:uiPriority w:val="99"/>
    <w:semiHidden/>
    <w:unhideWhenUsed/>
    <w:rsid w:val="00903DBE"/>
  </w:style>
  <w:style w:type="numbering" w:customStyle="1" w:styleId="NoList1111111">
    <w:name w:val="No List1111111"/>
    <w:next w:val="NoList"/>
    <w:uiPriority w:val="99"/>
    <w:semiHidden/>
    <w:unhideWhenUsed/>
    <w:rsid w:val="00903DBE"/>
  </w:style>
  <w:style w:type="numbering" w:customStyle="1" w:styleId="NoList11111111">
    <w:name w:val="No List11111111"/>
    <w:next w:val="NoList"/>
    <w:uiPriority w:val="99"/>
    <w:semiHidden/>
    <w:unhideWhenUsed/>
    <w:rsid w:val="00903DBE"/>
  </w:style>
  <w:style w:type="numbering" w:customStyle="1" w:styleId="NoList111111111">
    <w:name w:val="No List111111111"/>
    <w:next w:val="NoList"/>
    <w:uiPriority w:val="99"/>
    <w:semiHidden/>
    <w:unhideWhenUsed/>
    <w:rsid w:val="00903DBE"/>
  </w:style>
  <w:style w:type="numbering" w:customStyle="1" w:styleId="NoList1111111111">
    <w:name w:val="No List1111111111"/>
    <w:next w:val="NoList"/>
    <w:uiPriority w:val="99"/>
    <w:semiHidden/>
    <w:unhideWhenUsed/>
    <w:rsid w:val="00903DBE"/>
  </w:style>
  <w:style w:type="numbering" w:customStyle="1" w:styleId="NoList11111111111">
    <w:name w:val="No List11111111111"/>
    <w:next w:val="NoList"/>
    <w:uiPriority w:val="99"/>
    <w:semiHidden/>
    <w:unhideWhenUsed/>
    <w:rsid w:val="00903DBE"/>
  </w:style>
  <w:style w:type="numbering" w:customStyle="1" w:styleId="NoList111111111111">
    <w:name w:val="No List111111111111"/>
    <w:next w:val="NoList"/>
    <w:uiPriority w:val="99"/>
    <w:semiHidden/>
    <w:unhideWhenUsed/>
    <w:rsid w:val="00903DBE"/>
  </w:style>
  <w:style w:type="numbering" w:customStyle="1" w:styleId="NoList1111111111111">
    <w:name w:val="No List1111111111111"/>
    <w:next w:val="NoList"/>
    <w:uiPriority w:val="99"/>
    <w:semiHidden/>
    <w:unhideWhenUsed/>
    <w:rsid w:val="00903DBE"/>
  </w:style>
  <w:style w:type="numbering" w:customStyle="1" w:styleId="NoList11111111111111">
    <w:name w:val="No List11111111111111"/>
    <w:next w:val="NoList"/>
    <w:uiPriority w:val="99"/>
    <w:semiHidden/>
    <w:unhideWhenUsed/>
    <w:rsid w:val="00903DBE"/>
  </w:style>
  <w:style w:type="numbering" w:customStyle="1" w:styleId="NoList111111111111111">
    <w:name w:val="No List111111111111111"/>
    <w:next w:val="NoList"/>
    <w:uiPriority w:val="99"/>
    <w:semiHidden/>
    <w:unhideWhenUsed/>
    <w:rsid w:val="00903DBE"/>
  </w:style>
  <w:style w:type="numbering" w:customStyle="1" w:styleId="NoList1111111111111111">
    <w:name w:val="No List1111111111111111"/>
    <w:next w:val="NoList"/>
    <w:uiPriority w:val="99"/>
    <w:semiHidden/>
    <w:unhideWhenUsed/>
    <w:rsid w:val="00903DBE"/>
  </w:style>
  <w:style w:type="numbering" w:customStyle="1" w:styleId="NoList11111111111111111">
    <w:name w:val="No List11111111111111111"/>
    <w:next w:val="NoList"/>
    <w:uiPriority w:val="99"/>
    <w:semiHidden/>
    <w:unhideWhenUsed/>
    <w:rsid w:val="00903DBE"/>
  </w:style>
  <w:style w:type="character" w:customStyle="1" w:styleId="FontStyle220">
    <w:name w:val="Font Style220"/>
    <w:basedOn w:val="DefaultParagraphFont"/>
    <w:uiPriority w:val="99"/>
    <w:rsid w:val="00903DBE"/>
    <w:rPr>
      <w:rFonts w:ascii="Candara" w:hAnsi="Candara" w:cs="Candara" w:hint="default"/>
      <w:i/>
      <w:iCs/>
      <w:sz w:val="18"/>
      <w:szCs w:val="18"/>
    </w:rPr>
  </w:style>
  <w:style w:type="character" w:customStyle="1" w:styleId="FontStyle290">
    <w:name w:val="Font Style290"/>
    <w:basedOn w:val="DefaultParagraphFont"/>
    <w:uiPriority w:val="99"/>
    <w:rsid w:val="00903DB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03DBE"/>
    <w:rPr>
      <w:rFonts w:ascii="Arial" w:hAnsi="Arial" w:cs="Arial"/>
      <w:b/>
      <w:bCs/>
      <w:sz w:val="16"/>
      <w:szCs w:val="16"/>
    </w:rPr>
  </w:style>
  <w:style w:type="paragraph" w:customStyle="1" w:styleId="analytic">
    <w:name w:val="analytic"/>
    <w:basedOn w:val="Normal"/>
    <w:link w:val="analyticChar"/>
    <w:uiPriority w:val="4"/>
    <w:qFormat/>
    <w:rsid w:val="00903DBE"/>
    <w:pPr>
      <w:spacing w:before="120"/>
    </w:pPr>
    <w:rPr>
      <w:rFonts w:cs="Calibri"/>
      <w:b/>
      <w:sz w:val="20"/>
    </w:rPr>
  </w:style>
  <w:style w:type="character" w:customStyle="1" w:styleId="analyticChar">
    <w:name w:val="analytic Char"/>
    <w:basedOn w:val="DefaultParagraphFont"/>
    <w:link w:val="analytic"/>
    <w:uiPriority w:val="4"/>
    <w:rsid w:val="00903DBE"/>
    <w:rPr>
      <w:rFonts w:ascii="Calibri" w:hAnsi="Calibri" w:cs="Calibri"/>
      <w:b/>
      <w:sz w:val="20"/>
    </w:rPr>
  </w:style>
  <w:style w:type="character" w:customStyle="1" w:styleId="m-5498913268213319940gmail-styleunderline">
    <w:name w:val="m_-5498913268213319940gmail-styleunderline"/>
    <w:basedOn w:val="DefaultParagraphFont"/>
    <w:rsid w:val="00903DBE"/>
  </w:style>
  <w:style w:type="paragraph" w:customStyle="1" w:styleId="speakable">
    <w:name w:val="speakable"/>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03DBE"/>
  </w:style>
  <w:style w:type="character" w:customStyle="1" w:styleId="copyright">
    <w:name w:val="copyright"/>
    <w:basedOn w:val="DefaultParagraphFont"/>
    <w:rsid w:val="00903DBE"/>
  </w:style>
  <w:style w:type="character" w:customStyle="1" w:styleId="TagCharCharCharChar">
    <w:name w:val="Tag Char Char Char Char"/>
    <w:basedOn w:val="DefaultParagraphFont"/>
    <w:rsid w:val="00903DBE"/>
    <w:rPr>
      <w:rFonts w:ascii="Calibri" w:hAnsi="Calibri" w:cs="Calibri"/>
      <w:b/>
      <w:sz w:val="24"/>
    </w:rPr>
  </w:style>
  <w:style w:type="paragraph" w:customStyle="1" w:styleId="g-body">
    <w:name w:val="g-body"/>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03DB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03DBE"/>
    <w:pPr>
      <w:spacing w:before="100" w:beforeAutospacing="1" w:after="100" w:afterAutospacing="1"/>
    </w:pPr>
    <w:rPr>
      <w:rFonts w:cs="Calibri"/>
      <w:sz w:val="24"/>
    </w:rPr>
  </w:style>
  <w:style w:type="paragraph" w:customStyle="1" w:styleId="style41">
    <w:name w:val="style4"/>
    <w:basedOn w:val="Normal"/>
    <w:uiPriority w:val="99"/>
    <w:qFormat/>
    <w:rsid w:val="00903DB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903DB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903DBE"/>
  </w:style>
  <w:style w:type="character" w:customStyle="1" w:styleId="UL-Bold">
    <w:name w:val="UL-Bold"/>
    <w:basedOn w:val="DefaultParagraphFont"/>
    <w:rsid w:val="00903DBE"/>
    <w:rPr>
      <w:u w:val="thick"/>
    </w:rPr>
  </w:style>
  <w:style w:type="character" w:customStyle="1" w:styleId="UL-None">
    <w:name w:val="UL-None"/>
    <w:basedOn w:val="DefaultParagraphFont"/>
    <w:rsid w:val="00903DBE"/>
    <w:rPr>
      <w:strike w:val="0"/>
      <w:dstrike w:val="0"/>
      <w:u w:val="none"/>
      <w:effect w:val="none"/>
    </w:rPr>
  </w:style>
  <w:style w:type="character" w:customStyle="1" w:styleId="gl">
    <w:name w:val="gl"/>
    <w:basedOn w:val="DefaultParagraphFont"/>
    <w:rsid w:val="00903DBE"/>
  </w:style>
  <w:style w:type="character" w:customStyle="1" w:styleId="qu730rj69h">
    <w:name w:val="qu730rj69h"/>
    <w:basedOn w:val="DefaultParagraphFont"/>
    <w:rsid w:val="00903DBE"/>
  </w:style>
  <w:style w:type="paragraph" w:customStyle="1" w:styleId="optext">
    <w:name w:val="optext"/>
    <w:basedOn w:val="Normal"/>
    <w:uiPriority w:val="99"/>
    <w:qFormat/>
    <w:rsid w:val="00903DB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903DBE"/>
  </w:style>
  <w:style w:type="character" w:customStyle="1" w:styleId="icr880">
    <w:name w:val="icr880"/>
    <w:basedOn w:val="DefaultParagraphFont"/>
    <w:rsid w:val="00903DBE"/>
  </w:style>
  <w:style w:type="character" w:customStyle="1" w:styleId="hx23q54">
    <w:name w:val="hx23q54"/>
    <w:basedOn w:val="DefaultParagraphFont"/>
    <w:rsid w:val="00903DBE"/>
  </w:style>
  <w:style w:type="character" w:customStyle="1" w:styleId="m-5348258726587825636gmail-style13ptbold">
    <w:name w:val="m_-5348258726587825636gmail-style13ptbold"/>
    <w:basedOn w:val="DefaultParagraphFont"/>
    <w:rsid w:val="00903DBE"/>
  </w:style>
  <w:style w:type="character" w:customStyle="1" w:styleId="m-5348258726587825636gmail-styleunderline">
    <w:name w:val="m_-5348258726587825636gmail-styleunderline"/>
    <w:basedOn w:val="DefaultParagraphFont"/>
    <w:rsid w:val="00903DBE"/>
  </w:style>
  <w:style w:type="character" w:customStyle="1" w:styleId="UnderlineCharChar1">
    <w:name w:val="Underline Char Char1"/>
    <w:basedOn w:val="DefaultParagraphFont"/>
    <w:rsid w:val="00903DB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903DB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903DBE"/>
  </w:style>
  <w:style w:type="character" w:customStyle="1" w:styleId="CardsFont12ptCharChar">
    <w:name w:val="Cards + Font: 12 pt Char Char"/>
    <w:basedOn w:val="DefaultParagraphFont"/>
    <w:rsid w:val="00903DBE"/>
    <w:rPr>
      <w:sz w:val="24"/>
      <w:szCs w:val="24"/>
      <w:u w:val="thick"/>
      <w:lang w:val="en-US" w:eastAsia="en-US" w:bidi="ar-SA"/>
    </w:rPr>
  </w:style>
  <w:style w:type="character" w:customStyle="1" w:styleId="NothingChar1">
    <w:name w:val="Nothing Char1"/>
    <w:basedOn w:val="DefaultParagraphFont"/>
    <w:rsid w:val="00903DBE"/>
    <w:rPr>
      <w:lang w:val="en-US" w:eastAsia="en-US" w:bidi="ar-SA"/>
    </w:rPr>
  </w:style>
  <w:style w:type="paragraph" w:customStyle="1" w:styleId="useless">
    <w:name w:val="useless"/>
    <w:basedOn w:val="Normal"/>
    <w:uiPriority w:val="99"/>
    <w:qFormat/>
    <w:rsid w:val="00903DBE"/>
    <w:rPr>
      <w:rFonts w:ascii="Times New Roman" w:eastAsia="Times New Roman" w:hAnsi="Times New Roman" w:cs="Calibri"/>
      <w:sz w:val="12"/>
    </w:rPr>
  </w:style>
  <w:style w:type="character" w:customStyle="1" w:styleId="DDIUnderline">
    <w:name w:val="DDI Underline"/>
    <w:qFormat/>
    <w:rsid w:val="00903DBE"/>
    <w:rPr>
      <w:rFonts w:ascii="Times New Roman" w:hAnsi="Times New Roman"/>
      <w:sz w:val="24"/>
      <w:u w:val="single"/>
    </w:rPr>
  </w:style>
  <w:style w:type="character" w:customStyle="1" w:styleId="Char1">
    <w:name w:val="Char1"/>
    <w:basedOn w:val="DefaultParagraphFont"/>
    <w:rsid w:val="00903DBE"/>
    <w:rPr>
      <w:rFonts w:cs="Arial"/>
      <w:b/>
      <w:bCs/>
      <w:iCs/>
      <w:sz w:val="24"/>
      <w:szCs w:val="28"/>
      <w:lang w:val="en-US" w:eastAsia="en-US" w:bidi="ar-SA"/>
    </w:rPr>
  </w:style>
  <w:style w:type="paragraph" w:customStyle="1" w:styleId="ALLCAPS">
    <w:name w:val="ALL CAPS"/>
    <w:basedOn w:val="Normal"/>
    <w:link w:val="ALLCAPSChar"/>
    <w:qFormat/>
    <w:rsid w:val="00903DBE"/>
    <w:rPr>
      <w:rFonts w:ascii="Times New Roman" w:eastAsia="Times New Roman" w:hAnsi="Times New Roman" w:cs="Calibri"/>
      <w:b/>
      <w:caps/>
    </w:rPr>
  </w:style>
  <w:style w:type="character" w:customStyle="1" w:styleId="ALLCAPSChar">
    <w:name w:val="ALL CAPS Char"/>
    <w:basedOn w:val="DefaultParagraphFont"/>
    <w:link w:val="ALLCAPS"/>
    <w:rsid w:val="00903DB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903DB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903DBE"/>
    <w:rPr>
      <w:rFonts w:ascii="Times New Roman" w:eastAsia="Times New Roman" w:hAnsi="Times New Roman" w:cs="Calibri"/>
      <w:b/>
    </w:rPr>
  </w:style>
  <w:style w:type="character" w:customStyle="1" w:styleId="10ptnotbold">
    <w:name w:val="10ptnotbold"/>
    <w:basedOn w:val="DefaultParagraphFont"/>
    <w:rsid w:val="00903DBE"/>
    <w:rPr>
      <w:sz w:val="20"/>
    </w:rPr>
  </w:style>
  <w:style w:type="character" w:customStyle="1" w:styleId="Cites-AuthorDate">
    <w:name w:val="Cites-Author/Date"/>
    <w:rsid w:val="00903DBE"/>
    <w:rPr>
      <w:rFonts w:ascii="Helvetica" w:hAnsi="Helvetica"/>
      <w:b/>
      <w:sz w:val="22"/>
      <w:szCs w:val="24"/>
      <w:u w:val="thick"/>
    </w:rPr>
  </w:style>
  <w:style w:type="paragraph" w:customStyle="1" w:styleId="CiteTag">
    <w:name w:val="Cite/Tag"/>
    <w:basedOn w:val="Normal"/>
    <w:uiPriority w:val="99"/>
    <w:qFormat/>
    <w:rsid w:val="00903DBE"/>
    <w:rPr>
      <w:rFonts w:ascii="Times New Roman" w:eastAsia="Cambria" w:hAnsi="Times New Roman" w:cs="Calibri"/>
      <w:b/>
    </w:rPr>
  </w:style>
  <w:style w:type="character" w:customStyle="1" w:styleId="CardsFont6ptChar1">
    <w:name w:val="Cards + Font: 6 pt Char1"/>
    <w:basedOn w:val="CardsChar"/>
    <w:link w:val="CardsFont6pt"/>
    <w:rsid w:val="00903DB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03DBE"/>
  </w:style>
  <w:style w:type="character" w:customStyle="1" w:styleId="m489902567989944824gmail-styleunderline">
    <w:name w:val="m_489902567989944824gmail-styleunderline"/>
    <w:basedOn w:val="DefaultParagraphFont"/>
    <w:rsid w:val="00903DBE"/>
  </w:style>
  <w:style w:type="paragraph" w:customStyle="1" w:styleId="Analytic0">
    <w:name w:val="Analytic"/>
    <w:basedOn w:val="Normal"/>
    <w:link w:val="AnalyticChar0"/>
    <w:autoRedefine/>
    <w:uiPriority w:val="4"/>
    <w:qFormat/>
    <w:rsid w:val="00903DBE"/>
    <w:rPr>
      <w:b/>
      <w:sz w:val="26"/>
    </w:rPr>
  </w:style>
  <w:style w:type="character" w:customStyle="1" w:styleId="AnalyticChar0">
    <w:name w:val="Analytic Char"/>
    <w:basedOn w:val="DefaultParagraphFont"/>
    <w:link w:val="Analytic0"/>
    <w:uiPriority w:val="4"/>
    <w:rsid w:val="00903DBE"/>
    <w:rPr>
      <w:rFonts w:ascii="Calibri" w:hAnsi="Calibri"/>
      <w:b/>
      <w:sz w:val="26"/>
    </w:rPr>
  </w:style>
  <w:style w:type="character" w:customStyle="1" w:styleId="UnresolvedMention2">
    <w:name w:val="Unresolved Mention2"/>
    <w:basedOn w:val="DefaultParagraphFont"/>
    <w:uiPriority w:val="99"/>
    <w:rsid w:val="00903DBE"/>
    <w:rPr>
      <w:color w:val="808080"/>
      <w:shd w:val="clear" w:color="auto" w:fill="E6E6E6"/>
    </w:rPr>
  </w:style>
  <w:style w:type="character" w:customStyle="1" w:styleId="swauthor">
    <w:name w:val="sw_author"/>
    <w:rsid w:val="00903DBE"/>
  </w:style>
  <w:style w:type="character" w:customStyle="1" w:styleId="UnderlineCharChar3">
    <w:name w:val="Underline Char Char3"/>
    <w:rsid w:val="00903DBE"/>
    <w:rPr>
      <w:szCs w:val="24"/>
      <w:u w:val="single"/>
      <w:lang w:val="en-US" w:eastAsia="en-US" w:bidi="ar-SA"/>
    </w:rPr>
  </w:style>
  <w:style w:type="character" w:customStyle="1" w:styleId="tl8wme">
    <w:name w:val="tl8wme"/>
    <w:basedOn w:val="DefaultParagraphFont"/>
    <w:rsid w:val="00903DBE"/>
  </w:style>
  <w:style w:type="character" w:customStyle="1" w:styleId="Mention3">
    <w:name w:val="Mention3"/>
    <w:basedOn w:val="DefaultParagraphFont"/>
    <w:uiPriority w:val="99"/>
    <w:semiHidden/>
    <w:unhideWhenUsed/>
    <w:rsid w:val="00903DBE"/>
    <w:rPr>
      <w:color w:val="2B579A"/>
      <w:shd w:val="clear" w:color="auto" w:fill="E6E6E6"/>
    </w:rPr>
  </w:style>
  <w:style w:type="character" w:customStyle="1" w:styleId="m-5251091010484660064gmail-style13ptbold">
    <w:name w:val="m_-5251091010484660064gmail-style13ptbold"/>
    <w:basedOn w:val="DefaultParagraphFont"/>
    <w:rsid w:val="00903DBE"/>
  </w:style>
  <w:style w:type="character" w:customStyle="1" w:styleId="m-5251091010484660064gmail-styleunderline">
    <w:name w:val="m_-5251091010484660064gmail-styleunderline"/>
    <w:basedOn w:val="DefaultParagraphFont"/>
    <w:rsid w:val="00903DBE"/>
  </w:style>
  <w:style w:type="character" w:customStyle="1" w:styleId="tablecaption">
    <w:name w:val="tablecaption"/>
    <w:basedOn w:val="DefaultParagraphFont"/>
    <w:rsid w:val="00903DBE"/>
  </w:style>
  <w:style w:type="character" w:customStyle="1" w:styleId="StyleLatinHelvetica105ptBlack">
    <w:name w:val="Style (Latin) Helvetica 10.5 pt Black"/>
    <w:basedOn w:val="DefaultParagraphFont"/>
    <w:rsid w:val="00903DBE"/>
    <w:rPr>
      <w:rFonts w:ascii="Times New Roman" w:hAnsi="Times New Roman"/>
      <w:color w:val="000000"/>
      <w:sz w:val="21"/>
    </w:rPr>
  </w:style>
  <w:style w:type="character" w:customStyle="1" w:styleId="m-413333960618644972gmail-style13ptbold">
    <w:name w:val="m_-413333960618644972gmail-style13ptbold"/>
    <w:basedOn w:val="DefaultParagraphFont"/>
    <w:rsid w:val="00903DBE"/>
  </w:style>
  <w:style w:type="character" w:customStyle="1" w:styleId="m-413333960618644972gmail-styleunderline">
    <w:name w:val="m_-413333960618644972gmail-styleunderline"/>
    <w:basedOn w:val="DefaultParagraphFont"/>
    <w:rsid w:val="00903DBE"/>
  </w:style>
  <w:style w:type="character" w:customStyle="1" w:styleId="m8314098763611656848gmail-stylestylebold12pt">
    <w:name w:val="m_8314098763611656848gmail-stylestylebold12pt"/>
    <w:basedOn w:val="DefaultParagraphFont"/>
    <w:rsid w:val="00903DBE"/>
  </w:style>
  <w:style w:type="character" w:customStyle="1" w:styleId="m8314098763611656848gmail-styleboldunderline">
    <w:name w:val="m_8314098763611656848gmail-styleboldunderline"/>
    <w:basedOn w:val="DefaultParagraphFont"/>
    <w:rsid w:val="00903DBE"/>
  </w:style>
  <w:style w:type="paragraph" w:customStyle="1" w:styleId="Spacer">
    <w:name w:val="Spacer"/>
    <w:basedOn w:val="Heading1"/>
    <w:link w:val="SpacerChar"/>
    <w:autoRedefine/>
    <w:uiPriority w:val="4"/>
    <w:qFormat/>
    <w:rsid w:val="00903DB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903DBE"/>
    <w:rPr>
      <w:rFonts w:ascii="Georgia" w:eastAsiaTheme="majorEastAsia" w:hAnsi="Georgia" w:cstheme="majorBidi"/>
      <w:b/>
      <w:bCs/>
      <w:szCs w:val="32"/>
    </w:rPr>
  </w:style>
  <w:style w:type="paragraph" w:customStyle="1" w:styleId="msonormal0">
    <w:name w:val="msonormal"/>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03DB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03DB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903DBE"/>
    <w:rPr>
      <w:rFonts w:ascii="Arial Narrow" w:hAnsi="Arial Narrow" w:cs="Times New Roman"/>
      <w:color w:val="000000"/>
      <w:sz w:val="16"/>
    </w:rPr>
  </w:style>
  <w:style w:type="character" w:customStyle="1" w:styleId="CiteReal0">
    <w:name w:val="CiteReal"/>
    <w:uiPriority w:val="1"/>
    <w:qFormat/>
    <w:rsid w:val="00903DBE"/>
    <w:rPr>
      <w:rFonts w:ascii="Arial" w:hAnsi="Arial"/>
      <w:b/>
      <w:sz w:val="24"/>
      <w:u w:val="single"/>
    </w:rPr>
  </w:style>
  <w:style w:type="character" w:customStyle="1" w:styleId="dropcap1">
    <w:name w:val="dropcap1"/>
    <w:rsid w:val="00903DBE"/>
  </w:style>
  <w:style w:type="paragraph" w:customStyle="1" w:styleId="Style31">
    <w:name w:val="Style31"/>
    <w:basedOn w:val="Normal"/>
    <w:uiPriority w:val="99"/>
    <w:rsid w:val="00903DB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903DB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903DBE"/>
    <w:pPr>
      <w:spacing w:line="200" w:lineRule="exact"/>
      <w:jc w:val="both"/>
    </w:pPr>
    <w:rPr>
      <w:rFonts w:ascii="Palatino Linotype" w:hAnsi="Palatino Linotype" w:cs="Palatino Linotype"/>
      <w:sz w:val="16"/>
    </w:rPr>
  </w:style>
  <w:style w:type="character" w:customStyle="1" w:styleId="FontStyle72">
    <w:name w:val="Font Style72"/>
    <w:uiPriority w:val="99"/>
    <w:rsid w:val="00903DBE"/>
    <w:rPr>
      <w:rFonts w:ascii="Cambria" w:hAnsi="Cambria" w:cs="Cambria" w:hint="default"/>
      <w:sz w:val="16"/>
      <w:szCs w:val="16"/>
    </w:rPr>
  </w:style>
  <w:style w:type="character" w:customStyle="1" w:styleId="FontStyle73">
    <w:name w:val="Font Style73"/>
    <w:uiPriority w:val="99"/>
    <w:rsid w:val="00903DBE"/>
    <w:rPr>
      <w:rFonts w:ascii="Cambria" w:hAnsi="Cambria" w:cs="Cambria" w:hint="default"/>
      <w:i/>
      <w:iCs/>
      <w:sz w:val="16"/>
      <w:szCs w:val="16"/>
    </w:rPr>
  </w:style>
  <w:style w:type="character" w:customStyle="1" w:styleId="UnderlinestyleChar2">
    <w:name w:val="Underline style Char2"/>
    <w:rsid w:val="00903DBE"/>
    <w:rPr>
      <w:sz w:val="22"/>
      <w:szCs w:val="24"/>
      <w:u w:val="single"/>
      <w:lang w:val="en-US" w:eastAsia="en-US" w:bidi="ar-SA"/>
    </w:rPr>
  </w:style>
  <w:style w:type="character" w:customStyle="1" w:styleId="FontStyle49">
    <w:name w:val="Font Style49"/>
    <w:uiPriority w:val="99"/>
    <w:rsid w:val="00903DBE"/>
    <w:rPr>
      <w:rFonts w:ascii="Cambria" w:hAnsi="Cambria" w:cs="Cambria"/>
      <w:sz w:val="20"/>
      <w:szCs w:val="20"/>
    </w:rPr>
  </w:style>
  <w:style w:type="character" w:customStyle="1" w:styleId="FontStyle50">
    <w:name w:val="Font Style50"/>
    <w:uiPriority w:val="99"/>
    <w:rsid w:val="00903DB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03DB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903DBE"/>
    <w:rPr>
      <w:rFonts w:ascii="Cambria" w:eastAsia="Cambria" w:hAnsi="Cambria" w:cs="Cambria"/>
      <w:spacing w:val="-3"/>
      <w:sz w:val="16"/>
      <w:szCs w:val="20"/>
    </w:rPr>
  </w:style>
  <w:style w:type="character" w:customStyle="1" w:styleId="kn">
    <w:name w:val="kn"/>
    <w:basedOn w:val="DefaultParagraphFont"/>
    <w:rsid w:val="00903DBE"/>
  </w:style>
  <w:style w:type="character" w:customStyle="1" w:styleId="StyleStyleUnderlineUnderlineStyleBoldUnderlineIntenseEmphas">
    <w:name w:val="Style Style UnderlineUnderlineStyle Bold UnderlineIntense Emphas..."/>
    <w:basedOn w:val="DefaultParagraphFont"/>
    <w:rsid w:val="00903DBE"/>
    <w:rPr>
      <w:b/>
      <w:bCs/>
      <w:sz w:val="26"/>
      <w:u w:val="single"/>
    </w:rPr>
  </w:style>
  <w:style w:type="character" w:customStyle="1" w:styleId="articoloinside">
    <w:name w:val="articolo_inside"/>
    <w:rsid w:val="00903DBE"/>
  </w:style>
  <w:style w:type="paragraph" w:customStyle="1" w:styleId="pagetools">
    <w:name w:val="pagetools"/>
    <w:basedOn w:val="Normal"/>
    <w:rsid w:val="00903DBE"/>
    <w:pPr>
      <w:spacing w:before="100" w:beforeAutospacing="1" w:after="100" w:afterAutospacing="1"/>
    </w:pPr>
    <w:rPr>
      <w:rFonts w:ascii="Cambria" w:eastAsia="Cambria" w:hAnsi="Cambria"/>
      <w:sz w:val="24"/>
    </w:rPr>
  </w:style>
  <w:style w:type="character" w:customStyle="1" w:styleId="desc">
    <w:name w:val="desc"/>
    <w:basedOn w:val="DefaultParagraphFont"/>
    <w:rsid w:val="00903DBE"/>
  </w:style>
  <w:style w:type="character" w:customStyle="1" w:styleId="job">
    <w:name w:val="job"/>
    <w:basedOn w:val="DefaultParagraphFont"/>
    <w:rsid w:val="00903DBE"/>
  </w:style>
  <w:style w:type="character" w:customStyle="1" w:styleId="publisher">
    <w:name w:val="publisher"/>
    <w:basedOn w:val="DefaultParagraphFont"/>
    <w:rsid w:val="00903DBE"/>
  </w:style>
  <w:style w:type="character" w:customStyle="1" w:styleId="pubyear">
    <w:name w:val="pubyear"/>
    <w:basedOn w:val="DefaultParagraphFont"/>
    <w:rsid w:val="00903DBE"/>
  </w:style>
  <w:style w:type="character" w:customStyle="1" w:styleId="pubcity">
    <w:name w:val="pubcity"/>
    <w:basedOn w:val="DefaultParagraphFont"/>
    <w:rsid w:val="00903DBE"/>
  </w:style>
  <w:style w:type="character" w:customStyle="1" w:styleId="bodycontentlink">
    <w:name w:val="bodycontentlink"/>
    <w:basedOn w:val="DefaultParagraphFont"/>
    <w:rsid w:val="00903DBE"/>
  </w:style>
  <w:style w:type="paragraph" w:customStyle="1" w:styleId="C-Text">
    <w:name w:val="C-Text"/>
    <w:basedOn w:val="Normal"/>
    <w:rsid w:val="00903DBE"/>
    <w:pPr>
      <w:tabs>
        <w:tab w:val="num" w:pos="720"/>
      </w:tabs>
      <w:ind w:left="720" w:hanging="360"/>
    </w:pPr>
    <w:rPr>
      <w:rFonts w:ascii="Book Antiqua" w:hAnsi="Book Antiqua"/>
      <w:sz w:val="24"/>
    </w:rPr>
  </w:style>
  <w:style w:type="character" w:customStyle="1" w:styleId="ecdate">
    <w:name w:val="ec_date"/>
    <w:basedOn w:val="DefaultParagraphFont"/>
    <w:rsid w:val="00903DBE"/>
    <w:rPr>
      <w:rFonts w:ascii="Symbol" w:hAnsi="Symbol" w:hint="default"/>
      <w:sz w:val="20"/>
      <w:szCs w:val="20"/>
      <w:shd w:val="clear" w:color="auto" w:fill="FFFFFF"/>
    </w:rPr>
  </w:style>
  <w:style w:type="paragraph" w:customStyle="1" w:styleId="ecmsonormal">
    <w:name w:val="ec_msonormal"/>
    <w:basedOn w:val="Normal"/>
    <w:rsid w:val="00903DBE"/>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903DBE"/>
  </w:style>
  <w:style w:type="character" w:customStyle="1" w:styleId="articleheadline">
    <w:name w:val="articleheadline"/>
    <w:basedOn w:val="DefaultParagraphFont"/>
    <w:rsid w:val="00903DBE"/>
  </w:style>
  <w:style w:type="paragraph" w:customStyle="1" w:styleId="u-intro">
    <w:name w:val="u-intro"/>
    <w:basedOn w:val="Normal"/>
    <w:rsid w:val="00903DBE"/>
    <w:pPr>
      <w:spacing w:before="100" w:beforeAutospacing="1" w:after="100" w:afterAutospacing="1"/>
    </w:pPr>
    <w:rPr>
      <w:rFonts w:ascii="Georgia" w:hAnsi="Georgia"/>
      <w:sz w:val="24"/>
    </w:rPr>
  </w:style>
  <w:style w:type="character" w:customStyle="1" w:styleId="u-byline">
    <w:name w:val="u-byline"/>
    <w:basedOn w:val="DefaultParagraphFont"/>
    <w:rsid w:val="00903DBE"/>
  </w:style>
  <w:style w:type="character" w:customStyle="1" w:styleId="articlebya">
    <w:name w:val="articleby_a"/>
    <w:basedOn w:val="DefaultParagraphFont"/>
    <w:rsid w:val="00903DBE"/>
  </w:style>
  <w:style w:type="character" w:customStyle="1" w:styleId="popupwinby">
    <w:name w:val="popupwinby"/>
    <w:basedOn w:val="DefaultParagraphFont"/>
    <w:rsid w:val="00903DBE"/>
  </w:style>
  <w:style w:type="character" w:customStyle="1" w:styleId="storyheader">
    <w:name w:val="storyheader"/>
    <w:basedOn w:val="DefaultParagraphFont"/>
    <w:rsid w:val="00903DBE"/>
  </w:style>
  <w:style w:type="character" w:customStyle="1" w:styleId="marron">
    <w:name w:val="marron"/>
    <w:basedOn w:val="DefaultParagraphFont"/>
    <w:rsid w:val="00903DBE"/>
  </w:style>
  <w:style w:type="paragraph" w:customStyle="1" w:styleId="StyleNormalWeb10pt">
    <w:name w:val="Style Normal (Web) + 10 pt"/>
    <w:basedOn w:val="NormalWeb"/>
    <w:next w:val="Normal"/>
    <w:rsid w:val="00903DB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903DBE"/>
    <w:rPr>
      <w:szCs w:val="24"/>
      <w:lang w:val="en-US" w:eastAsia="en-US" w:bidi="ar-SA"/>
    </w:rPr>
  </w:style>
  <w:style w:type="paragraph" w:customStyle="1" w:styleId="TagCiteShells">
    <w:name w:val="Tag/Cite/Shells"/>
    <w:basedOn w:val="Normal"/>
    <w:rsid w:val="00903DBE"/>
    <w:rPr>
      <w:rFonts w:ascii="Georgia" w:hAnsi="Georgia"/>
      <w:b/>
      <w:sz w:val="16"/>
    </w:rPr>
  </w:style>
  <w:style w:type="paragraph" w:customStyle="1" w:styleId="DefinitionTerm">
    <w:name w:val="Definition Term"/>
    <w:basedOn w:val="Normal"/>
    <w:next w:val="Normal"/>
    <w:rsid w:val="00903DBE"/>
    <w:rPr>
      <w:rFonts w:ascii="Georgia" w:hAnsi="Georgia"/>
      <w:snapToGrid w:val="0"/>
      <w:sz w:val="24"/>
    </w:rPr>
  </w:style>
  <w:style w:type="character" w:customStyle="1" w:styleId="Style3CharChar">
    <w:name w:val="Style3 Char Char"/>
    <w:basedOn w:val="DefaultParagraphFont"/>
    <w:rsid w:val="00903DB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03DBE"/>
    <w:pPr>
      <w:spacing w:after="60"/>
    </w:pPr>
    <w:rPr>
      <w:rFonts w:ascii="Georgia" w:eastAsia="Segoe UI" w:hAnsi="Georgia" w:cs="Cambria"/>
      <w:caps/>
      <w:sz w:val="20"/>
      <w:lang w:eastAsia="zh-CN"/>
    </w:rPr>
  </w:style>
  <w:style w:type="character" w:customStyle="1" w:styleId="NormalChar0">
    <w:name w:val="Normal Char"/>
    <w:basedOn w:val="DefaultParagraphFont"/>
    <w:rsid w:val="00903DBE"/>
    <w:rPr>
      <w:lang w:eastAsia="en-US"/>
    </w:rPr>
  </w:style>
  <w:style w:type="character" w:customStyle="1" w:styleId="BoldUnderlineChar2">
    <w:name w:val="Bold + Underline Char"/>
    <w:basedOn w:val="DefaultParagraphFont"/>
    <w:rsid w:val="00903DB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03DB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903DBE"/>
  </w:style>
  <w:style w:type="character" w:customStyle="1" w:styleId="CharacterStyle7">
    <w:name w:val="Character Style 7"/>
    <w:rsid w:val="00903DBE"/>
    <w:rPr>
      <w:rFonts w:ascii="Trebuchet MS" w:hAnsi="Trebuchet MS" w:cs="Trebuchet MS"/>
      <w:sz w:val="20"/>
      <w:szCs w:val="20"/>
      <w:u w:val="single"/>
    </w:rPr>
  </w:style>
  <w:style w:type="character" w:customStyle="1" w:styleId="StyleStyle4Char">
    <w:name w:val="Style Style4 + Char"/>
    <w:basedOn w:val="DefaultParagraphFont"/>
    <w:rsid w:val="00903DB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03DB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03DBE"/>
    <w:rPr>
      <w:rFonts w:ascii="Symbol" w:hAnsi="Symbol"/>
      <w:sz w:val="21"/>
      <w:szCs w:val="21"/>
      <w:u w:val="thick"/>
    </w:rPr>
  </w:style>
  <w:style w:type="character" w:customStyle="1" w:styleId="UnderlinedEvidenceCharChar">
    <w:name w:val="Underlined Evidence Char Char"/>
    <w:basedOn w:val="DefaultParagraphFont"/>
    <w:rsid w:val="00903DBE"/>
    <w:rPr>
      <w:rFonts w:ascii="Symbol" w:hAnsi="Symbol"/>
      <w:sz w:val="21"/>
      <w:szCs w:val="21"/>
      <w:u w:val="thick"/>
      <w:lang w:val="en-US" w:eastAsia="en-US" w:bidi="ar-SA"/>
    </w:rPr>
  </w:style>
  <w:style w:type="paragraph" w:customStyle="1" w:styleId="Cite8">
    <w:name w:val="Cite8"/>
    <w:basedOn w:val="Normal"/>
    <w:autoRedefine/>
    <w:qFormat/>
    <w:rsid w:val="00903DBE"/>
    <w:rPr>
      <w:rFonts w:ascii="Trebuchet MS" w:eastAsia="Verdana" w:hAnsi="Trebuchet MS" w:cs="Cambria"/>
      <w:sz w:val="16"/>
    </w:rPr>
  </w:style>
  <w:style w:type="paragraph" w:customStyle="1" w:styleId="8font">
    <w:name w:val="8font"/>
    <w:basedOn w:val="Normal"/>
    <w:next w:val="Normal"/>
    <w:autoRedefine/>
    <w:qFormat/>
    <w:rsid w:val="00903DBE"/>
    <w:rPr>
      <w:rFonts w:ascii="Georgia" w:eastAsia="Cambria Math" w:hAnsi="Georgia" w:cs="Cambria"/>
      <w:sz w:val="16"/>
      <w:szCs w:val="16"/>
    </w:rPr>
  </w:style>
  <w:style w:type="character" w:customStyle="1" w:styleId="NoterefInText">
    <w:name w:val="_NoterefInText"/>
    <w:uiPriority w:val="99"/>
    <w:rsid w:val="00903DBE"/>
    <w:rPr>
      <w:rFonts w:cs="AKDPE C+ Utopia"/>
      <w:color w:val="000000"/>
    </w:rPr>
  </w:style>
  <w:style w:type="character" w:customStyle="1" w:styleId="postauthor">
    <w:name w:val="postauthor"/>
    <w:basedOn w:val="DefaultParagraphFont"/>
    <w:rsid w:val="00903DBE"/>
  </w:style>
  <w:style w:type="paragraph" w:customStyle="1" w:styleId="notes-source-hasnotes">
    <w:name w:val="notes-source-hasnotes"/>
    <w:basedOn w:val="Normal"/>
    <w:rsid w:val="00903DBE"/>
    <w:pPr>
      <w:spacing w:before="100" w:beforeAutospacing="1" w:after="100" w:afterAutospacing="1"/>
    </w:pPr>
    <w:rPr>
      <w:sz w:val="16"/>
      <w:szCs w:val="20"/>
    </w:rPr>
  </w:style>
  <w:style w:type="character" w:customStyle="1" w:styleId="span">
    <w:name w:val="span"/>
    <w:basedOn w:val="DefaultParagraphFont"/>
    <w:rsid w:val="00903DBE"/>
  </w:style>
  <w:style w:type="character" w:customStyle="1" w:styleId="maintitle">
    <w:name w:val="maintitle"/>
    <w:basedOn w:val="DefaultParagraphFont"/>
    <w:rsid w:val="00903DBE"/>
  </w:style>
  <w:style w:type="character" w:customStyle="1" w:styleId="thirdparty-logo">
    <w:name w:val="thirdparty-logo"/>
    <w:basedOn w:val="DefaultParagraphFont"/>
    <w:rsid w:val="00903DBE"/>
  </w:style>
  <w:style w:type="character" w:customStyle="1" w:styleId="posted">
    <w:name w:val="posted"/>
    <w:basedOn w:val="DefaultParagraphFont"/>
    <w:rsid w:val="00903DBE"/>
  </w:style>
  <w:style w:type="character" w:customStyle="1" w:styleId="ticker">
    <w:name w:val="ticker"/>
    <w:basedOn w:val="DefaultParagraphFont"/>
    <w:rsid w:val="00903DBE"/>
  </w:style>
  <w:style w:type="paragraph" w:customStyle="1" w:styleId="articlemeta">
    <w:name w:val="articlemeta"/>
    <w:basedOn w:val="Normal"/>
    <w:rsid w:val="00903DBE"/>
    <w:pPr>
      <w:spacing w:before="100" w:beforeAutospacing="1" w:after="100" w:afterAutospacing="1"/>
    </w:pPr>
    <w:rPr>
      <w:sz w:val="16"/>
      <w:szCs w:val="20"/>
    </w:rPr>
  </w:style>
  <w:style w:type="character" w:customStyle="1" w:styleId="vcard">
    <w:name w:val="vcard"/>
    <w:basedOn w:val="DefaultParagraphFont"/>
    <w:rsid w:val="00903DBE"/>
  </w:style>
  <w:style w:type="character" w:customStyle="1" w:styleId="print-footnote">
    <w:name w:val="print-footnote"/>
    <w:basedOn w:val="DefaultParagraphFont"/>
    <w:rsid w:val="00903DBE"/>
  </w:style>
  <w:style w:type="character" w:customStyle="1" w:styleId="datestring">
    <w:name w:val="datestring"/>
    <w:basedOn w:val="DefaultParagraphFont"/>
    <w:rsid w:val="00903DBE"/>
  </w:style>
  <w:style w:type="paragraph" w:customStyle="1" w:styleId="noindent0">
    <w:name w:val="no_indent"/>
    <w:basedOn w:val="Normal"/>
    <w:rsid w:val="00903DBE"/>
    <w:pPr>
      <w:spacing w:before="100" w:beforeAutospacing="1" w:after="100" w:afterAutospacing="1"/>
    </w:pPr>
    <w:rPr>
      <w:sz w:val="16"/>
      <w:szCs w:val="20"/>
    </w:rPr>
  </w:style>
  <w:style w:type="character" w:customStyle="1" w:styleId="email">
    <w:name w:val="email"/>
    <w:basedOn w:val="DefaultParagraphFont"/>
    <w:rsid w:val="00903DBE"/>
  </w:style>
  <w:style w:type="paragraph" w:customStyle="1" w:styleId="left">
    <w:name w:val="left"/>
    <w:basedOn w:val="Normal"/>
    <w:rsid w:val="00903DBE"/>
    <w:pPr>
      <w:spacing w:before="100" w:beforeAutospacing="1" w:after="100" w:afterAutospacing="1"/>
    </w:pPr>
    <w:rPr>
      <w:sz w:val="16"/>
      <w:szCs w:val="20"/>
    </w:rPr>
  </w:style>
  <w:style w:type="paragraph" w:customStyle="1" w:styleId="right">
    <w:name w:val="right"/>
    <w:basedOn w:val="Normal"/>
    <w:rsid w:val="00903DBE"/>
    <w:pPr>
      <w:spacing w:before="100" w:beforeAutospacing="1" w:after="100" w:afterAutospacing="1"/>
    </w:pPr>
    <w:rPr>
      <w:sz w:val="16"/>
      <w:szCs w:val="20"/>
    </w:rPr>
  </w:style>
  <w:style w:type="character" w:customStyle="1" w:styleId="gptad">
    <w:name w:val="gptad"/>
    <w:basedOn w:val="DefaultParagraphFont"/>
    <w:rsid w:val="00903DBE"/>
  </w:style>
  <w:style w:type="paragraph" w:customStyle="1" w:styleId="creditpostedmodified">
    <w:name w:val="credit_posted_modified"/>
    <w:basedOn w:val="Normal"/>
    <w:rsid w:val="00903DBE"/>
    <w:pPr>
      <w:spacing w:before="100" w:beforeAutospacing="1" w:after="100" w:afterAutospacing="1"/>
    </w:pPr>
    <w:rPr>
      <w:sz w:val="16"/>
      <w:szCs w:val="20"/>
    </w:rPr>
  </w:style>
  <w:style w:type="character" w:customStyle="1" w:styleId="creditline">
    <w:name w:val="creditline"/>
    <w:basedOn w:val="DefaultParagraphFont"/>
    <w:rsid w:val="00903DBE"/>
  </w:style>
  <w:style w:type="character" w:customStyle="1" w:styleId="grd">
    <w:name w:val="grd"/>
    <w:basedOn w:val="DefaultParagraphFont"/>
    <w:rsid w:val="00903DBE"/>
  </w:style>
  <w:style w:type="paragraph" w:customStyle="1" w:styleId="hs-text-container">
    <w:name w:val="hs-text-container"/>
    <w:basedOn w:val="Normal"/>
    <w:rsid w:val="00903DBE"/>
    <w:pPr>
      <w:spacing w:before="100" w:beforeAutospacing="1" w:after="100" w:afterAutospacing="1"/>
    </w:pPr>
    <w:rPr>
      <w:sz w:val="16"/>
      <w:szCs w:val="20"/>
    </w:rPr>
  </w:style>
  <w:style w:type="character" w:customStyle="1" w:styleId="created">
    <w:name w:val="created"/>
    <w:basedOn w:val="DefaultParagraphFont"/>
    <w:rsid w:val="00903DBE"/>
  </w:style>
  <w:style w:type="character" w:customStyle="1" w:styleId="changed">
    <w:name w:val="changed"/>
    <w:basedOn w:val="DefaultParagraphFont"/>
    <w:rsid w:val="00903DBE"/>
  </w:style>
  <w:style w:type="character" w:customStyle="1" w:styleId="article-author-name">
    <w:name w:val="article-author-name"/>
    <w:basedOn w:val="DefaultParagraphFont"/>
    <w:rsid w:val="00903DBE"/>
  </w:style>
  <w:style w:type="character" w:customStyle="1" w:styleId="bioexcerpt">
    <w:name w:val="bio_excerpt"/>
    <w:basedOn w:val="DefaultParagraphFont"/>
    <w:rsid w:val="00903DBE"/>
  </w:style>
  <w:style w:type="character" w:customStyle="1" w:styleId="commentcount">
    <w:name w:val="comment_count"/>
    <w:basedOn w:val="DefaultParagraphFont"/>
    <w:rsid w:val="00903DBE"/>
  </w:style>
  <w:style w:type="character" w:customStyle="1" w:styleId="searchtermshighlighted">
    <w:name w:val="searchtermshighlighted"/>
    <w:basedOn w:val="DefaultParagraphFont"/>
    <w:rsid w:val="00903DBE"/>
  </w:style>
  <w:style w:type="character" w:customStyle="1" w:styleId="contributornametrigger">
    <w:name w:val="contributornametrigger"/>
    <w:basedOn w:val="DefaultParagraphFont"/>
    <w:rsid w:val="00903DBE"/>
  </w:style>
  <w:style w:type="character" w:customStyle="1" w:styleId="bylinepipe">
    <w:name w:val="bylinepipe"/>
    <w:basedOn w:val="DefaultParagraphFont"/>
    <w:rsid w:val="00903DBE"/>
  </w:style>
  <w:style w:type="character" w:customStyle="1" w:styleId="lucenesearchresulturlb">
    <w:name w:val="lucene_search_result_url_b"/>
    <w:basedOn w:val="DefaultParagraphFont"/>
    <w:rsid w:val="00903DBE"/>
  </w:style>
  <w:style w:type="character" w:customStyle="1" w:styleId="faculty-title">
    <w:name w:val="faculty-title"/>
    <w:basedOn w:val="DefaultParagraphFont"/>
    <w:rsid w:val="00903DBE"/>
  </w:style>
  <w:style w:type="character" w:customStyle="1" w:styleId="count">
    <w:name w:val="count"/>
    <w:basedOn w:val="DefaultParagraphFont"/>
    <w:rsid w:val="00903DBE"/>
  </w:style>
  <w:style w:type="character" w:customStyle="1" w:styleId="volume">
    <w:name w:val="volume"/>
    <w:basedOn w:val="DefaultParagraphFont"/>
    <w:rsid w:val="00903DBE"/>
  </w:style>
  <w:style w:type="character" w:customStyle="1" w:styleId="issue">
    <w:name w:val="issue"/>
    <w:basedOn w:val="DefaultParagraphFont"/>
    <w:rsid w:val="00903DBE"/>
  </w:style>
  <w:style w:type="character" w:customStyle="1" w:styleId="pages">
    <w:name w:val="pages"/>
    <w:basedOn w:val="DefaultParagraphFont"/>
    <w:rsid w:val="00903DBE"/>
  </w:style>
  <w:style w:type="character" w:customStyle="1" w:styleId="field-content">
    <w:name w:val="field-content"/>
    <w:basedOn w:val="DefaultParagraphFont"/>
    <w:rsid w:val="00903DBE"/>
  </w:style>
  <w:style w:type="character" w:customStyle="1" w:styleId="person">
    <w:name w:val="person"/>
    <w:basedOn w:val="DefaultParagraphFont"/>
    <w:rsid w:val="00903DBE"/>
  </w:style>
  <w:style w:type="character" w:customStyle="1" w:styleId="corresponding">
    <w:name w:val="corresponding"/>
    <w:basedOn w:val="DefaultParagraphFont"/>
    <w:rsid w:val="00903DBE"/>
  </w:style>
  <w:style w:type="character" w:customStyle="1" w:styleId="entry-date">
    <w:name w:val="entry-date"/>
    <w:basedOn w:val="DefaultParagraphFont"/>
    <w:rsid w:val="00903DBE"/>
  </w:style>
  <w:style w:type="paragraph" w:customStyle="1" w:styleId="entry-meta">
    <w:name w:val="entry-meta"/>
    <w:basedOn w:val="Normal"/>
    <w:rsid w:val="00903DBE"/>
    <w:pPr>
      <w:spacing w:before="100" w:beforeAutospacing="1" w:after="100" w:afterAutospacing="1"/>
    </w:pPr>
    <w:rPr>
      <w:sz w:val="16"/>
      <w:szCs w:val="20"/>
    </w:rPr>
  </w:style>
  <w:style w:type="character" w:customStyle="1" w:styleId="post-time">
    <w:name w:val="post-time"/>
    <w:basedOn w:val="DefaultParagraphFont"/>
    <w:rsid w:val="00903DBE"/>
  </w:style>
  <w:style w:type="character" w:customStyle="1" w:styleId="post-category">
    <w:name w:val="post-category"/>
    <w:basedOn w:val="DefaultParagraphFont"/>
    <w:rsid w:val="00903DBE"/>
  </w:style>
  <w:style w:type="character" w:customStyle="1" w:styleId="post-author">
    <w:name w:val="post-author"/>
    <w:basedOn w:val="DefaultParagraphFont"/>
    <w:rsid w:val="00903DBE"/>
  </w:style>
  <w:style w:type="character" w:customStyle="1" w:styleId="A10">
    <w:name w:val="A10"/>
    <w:uiPriority w:val="99"/>
    <w:rsid w:val="00903DBE"/>
    <w:rPr>
      <w:rFonts w:cs="MS Mincho"/>
      <w:color w:val="000000"/>
      <w:sz w:val="11"/>
      <w:szCs w:val="11"/>
    </w:rPr>
  </w:style>
  <w:style w:type="paragraph" w:customStyle="1" w:styleId="Pa10">
    <w:name w:val="Pa10"/>
    <w:basedOn w:val="Default"/>
    <w:next w:val="Default"/>
    <w:uiPriority w:val="99"/>
    <w:rsid w:val="00903DB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03DBE"/>
    <w:pPr>
      <w:widowControl w:val="0"/>
      <w:spacing w:line="241" w:lineRule="atLeast"/>
    </w:pPr>
    <w:rPr>
      <w:rFonts w:ascii="Verdana" w:eastAsiaTheme="minorEastAsia" w:hAnsi="Verdana" w:cs="Cambria"/>
      <w:color w:val="auto"/>
    </w:rPr>
  </w:style>
  <w:style w:type="character" w:customStyle="1" w:styleId="A9">
    <w:name w:val="A9"/>
    <w:uiPriority w:val="99"/>
    <w:rsid w:val="00903DBE"/>
    <w:rPr>
      <w:rFonts w:cs="MS Mincho"/>
      <w:color w:val="000000"/>
      <w:sz w:val="14"/>
      <w:szCs w:val="14"/>
    </w:rPr>
  </w:style>
  <w:style w:type="paragraph" w:customStyle="1" w:styleId="articledetails">
    <w:name w:val="articledetails"/>
    <w:basedOn w:val="Normal"/>
    <w:rsid w:val="00903DBE"/>
    <w:pPr>
      <w:spacing w:before="100" w:beforeAutospacing="1" w:after="100" w:afterAutospacing="1"/>
    </w:pPr>
    <w:rPr>
      <w:sz w:val="16"/>
      <w:szCs w:val="20"/>
    </w:rPr>
  </w:style>
  <w:style w:type="character" w:customStyle="1" w:styleId="posted-and-updated">
    <w:name w:val="posted-and-updated"/>
    <w:basedOn w:val="DefaultParagraphFont"/>
    <w:rsid w:val="00903DBE"/>
  </w:style>
  <w:style w:type="paragraph" w:customStyle="1" w:styleId="aff">
    <w:name w:val="aff"/>
    <w:basedOn w:val="Normal"/>
    <w:rsid w:val="00903DBE"/>
    <w:pPr>
      <w:spacing w:before="100" w:beforeAutospacing="1" w:after="100" w:afterAutospacing="1"/>
    </w:pPr>
    <w:rPr>
      <w:sz w:val="16"/>
      <w:szCs w:val="20"/>
    </w:rPr>
  </w:style>
  <w:style w:type="character" w:customStyle="1" w:styleId="entry-author">
    <w:name w:val="entry-author"/>
    <w:basedOn w:val="DefaultParagraphFont"/>
    <w:rsid w:val="00903DBE"/>
  </w:style>
  <w:style w:type="character" w:customStyle="1" w:styleId="entry-author-name">
    <w:name w:val="entry-author-name"/>
    <w:basedOn w:val="DefaultParagraphFont"/>
    <w:rsid w:val="00903DBE"/>
  </w:style>
  <w:style w:type="character" w:customStyle="1" w:styleId="arial11">
    <w:name w:val="arial_11"/>
    <w:basedOn w:val="DefaultParagraphFont"/>
    <w:rsid w:val="00903DBE"/>
  </w:style>
  <w:style w:type="character" w:customStyle="1" w:styleId="contrib-degrees">
    <w:name w:val="contrib-degrees"/>
    <w:basedOn w:val="DefaultParagraphFont"/>
    <w:rsid w:val="00903DBE"/>
  </w:style>
  <w:style w:type="character" w:customStyle="1" w:styleId="contrib-on-behalf-of">
    <w:name w:val="contrib-on-behalf-of"/>
    <w:basedOn w:val="DefaultParagraphFont"/>
    <w:rsid w:val="00903DBE"/>
  </w:style>
  <w:style w:type="character" w:customStyle="1" w:styleId="pubtime">
    <w:name w:val="pubtime"/>
    <w:basedOn w:val="DefaultParagraphFont"/>
    <w:rsid w:val="00903DBE"/>
  </w:style>
  <w:style w:type="character" w:customStyle="1" w:styleId="time">
    <w:name w:val="time"/>
    <w:basedOn w:val="DefaultParagraphFont"/>
    <w:rsid w:val="00903DBE"/>
  </w:style>
  <w:style w:type="character" w:customStyle="1" w:styleId="fbcommentscount">
    <w:name w:val="fb_comments_count"/>
    <w:basedOn w:val="DefaultParagraphFont"/>
    <w:rsid w:val="00903DBE"/>
  </w:style>
  <w:style w:type="character" w:customStyle="1" w:styleId="stsharethiscustom">
    <w:name w:val="st_sharethis_custom"/>
    <w:basedOn w:val="DefaultParagraphFont"/>
    <w:rsid w:val="00903DBE"/>
  </w:style>
  <w:style w:type="paragraph" w:customStyle="1" w:styleId="permalinkable">
    <w:name w:val="permalinkable"/>
    <w:basedOn w:val="Normal"/>
    <w:rsid w:val="00903DBE"/>
    <w:pPr>
      <w:spacing w:before="100" w:beforeAutospacing="1" w:after="100" w:afterAutospacing="1"/>
    </w:pPr>
    <w:rPr>
      <w:sz w:val="16"/>
      <w:szCs w:val="20"/>
    </w:rPr>
  </w:style>
  <w:style w:type="character" w:customStyle="1" w:styleId="post-date">
    <w:name w:val="post-date"/>
    <w:basedOn w:val="DefaultParagraphFont"/>
    <w:rsid w:val="00903DBE"/>
  </w:style>
  <w:style w:type="character" w:customStyle="1" w:styleId="link-external">
    <w:name w:val="link-external"/>
    <w:basedOn w:val="DefaultParagraphFont"/>
    <w:rsid w:val="00903DBE"/>
  </w:style>
  <w:style w:type="character" w:customStyle="1" w:styleId="articleauthor">
    <w:name w:val="article_author"/>
    <w:basedOn w:val="DefaultParagraphFont"/>
    <w:rsid w:val="00903DBE"/>
  </w:style>
  <w:style w:type="character" w:customStyle="1" w:styleId="articleissue">
    <w:name w:val="article_issue"/>
    <w:basedOn w:val="DefaultParagraphFont"/>
    <w:rsid w:val="00903DBE"/>
  </w:style>
  <w:style w:type="character" w:customStyle="1" w:styleId="a-size-large">
    <w:name w:val="a-size-large"/>
    <w:basedOn w:val="DefaultParagraphFont"/>
    <w:rsid w:val="00903DBE"/>
  </w:style>
  <w:style w:type="character" w:customStyle="1" w:styleId="a-size-medium">
    <w:name w:val="a-size-medium"/>
    <w:basedOn w:val="DefaultParagraphFont"/>
    <w:rsid w:val="00903DBE"/>
  </w:style>
  <w:style w:type="character" w:customStyle="1" w:styleId="contribution">
    <w:name w:val="contribution"/>
    <w:basedOn w:val="DefaultParagraphFont"/>
    <w:rsid w:val="00903DBE"/>
  </w:style>
  <w:style w:type="character" w:customStyle="1" w:styleId="a-color-secondary">
    <w:name w:val="a-color-secondary"/>
    <w:basedOn w:val="DefaultParagraphFont"/>
    <w:rsid w:val="00903DBE"/>
  </w:style>
  <w:style w:type="paragraph" w:customStyle="1" w:styleId="sbyline">
    <w:name w:val="sbyline"/>
    <w:basedOn w:val="Normal"/>
    <w:rsid w:val="00903DBE"/>
    <w:pPr>
      <w:spacing w:before="100" w:beforeAutospacing="1" w:after="100" w:afterAutospacing="1"/>
    </w:pPr>
    <w:rPr>
      <w:sz w:val="16"/>
      <w:szCs w:val="20"/>
    </w:rPr>
  </w:style>
  <w:style w:type="character" w:customStyle="1" w:styleId="ui-author">
    <w:name w:val="ui-author"/>
    <w:basedOn w:val="DefaultParagraphFont"/>
    <w:rsid w:val="00903DBE"/>
  </w:style>
  <w:style w:type="character" w:customStyle="1" w:styleId="ui-staffline">
    <w:name w:val="ui-staffline"/>
    <w:basedOn w:val="DefaultParagraphFont"/>
    <w:rsid w:val="00903DBE"/>
  </w:style>
  <w:style w:type="paragraph" w:customStyle="1" w:styleId="promotion-tag-p">
    <w:name w:val="promotion-tag-p"/>
    <w:basedOn w:val="Normal"/>
    <w:rsid w:val="00903DBE"/>
    <w:pPr>
      <w:spacing w:before="100" w:beforeAutospacing="1" w:after="100" w:afterAutospacing="1"/>
    </w:pPr>
    <w:rPr>
      <w:sz w:val="16"/>
      <w:szCs w:val="20"/>
    </w:rPr>
  </w:style>
  <w:style w:type="paragraph" w:customStyle="1" w:styleId="heading">
    <w:name w:val="heading"/>
    <w:basedOn w:val="Normal"/>
    <w:rsid w:val="00903DBE"/>
    <w:pPr>
      <w:spacing w:before="100" w:beforeAutospacing="1" w:after="100" w:afterAutospacing="1"/>
    </w:pPr>
    <w:rPr>
      <w:sz w:val="16"/>
      <w:szCs w:val="20"/>
    </w:rPr>
  </w:style>
  <w:style w:type="character" w:customStyle="1" w:styleId="value">
    <w:name w:val="value"/>
    <w:basedOn w:val="DefaultParagraphFont"/>
    <w:rsid w:val="00903DBE"/>
  </w:style>
  <w:style w:type="character" w:customStyle="1" w:styleId="specialissuelabel">
    <w:name w:val="specialissuelabel"/>
    <w:basedOn w:val="DefaultParagraphFont"/>
    <w:rsid w:val="00903DBE"/>
  </w:style>
  <w:style w:type="character" w:customStyle="1" w:styleId="referencediv">
    <w:name w:val="referencediv"/>
    <w:basedOn w:val="DefaultParagraphFont"/>
    <w:rsid w:val="00903DBE"/>
  </w:style>
  <w:style w:type="character" w:customStyle="1" w:styleId="wp-smiley">
    <w:name w:val="wp-smiley"/>
    <w:basedOn w:val="DefaultParagraphFont"/>
    <w:rsid w:val="00903DBE"/>
  </w:style>
  <w:style w:type="character" w:customStyle="1" w:styleId="meta-prep">
    <w:name w:val="meta-prep"/>
    <w:basedOn w:val="DefaultParagraphFont"/>
    <w:rsid w:val="00903DBE"/>
  </w:style>
  <w:style w:type="character" w:customStyle="1" w:styleId="artjournal">
    <w:name w:val="art_journal"/>
    <w:basedOn w:val="DefaultParagraphFont"/>
    <w:rsid w:val="00903DBE"/>
  </w:style>
  <w:style w:type="character" w:customStyle="1" w:styleId="artdatevolumeissuepart">
    <w:name w:val="art_datevolumeissuepart"/>
    <w:basedOn w:val="DefaultParagraphFont"/>
    <w:rsid w:val="00903DBE"/>
  </w:style>
  <w:style w:type="character" w:customStyle="1" w:styleId="artpages">
    <w:name w:val="art_pages"/>
    <w:basedOn w:val="DefaultParagraphFont"/>
    <w:rsid w:val="00903DBE"/>
  </w:style>
  <w:style w:type="character" w:customStyle="1" w:styleId="singlehighlightclass">
    <w:name w:val="single_highlight_class"/>
    <w:basedOn w:val="DefaultParagraphFont"/>
    <w:rsid w:val="00903DBE"/>
  </w:style>
  <w:style w:type="character" w:customStyle="1" w:styleId="degree">
    <w:name w:val="degree"/>
    <w:basedOn w:val="DefaultParagraphFont"/>
    <w:rsid w:val="00903DBE"/>
  </w:style>
  <w:style w:type="character" w:customStyle="1" w:styleId="major">
    <w:name w:val="major"/>
    <w:basedOn w:val="DefaultParagraphFont"/>
    <w:rsid w:val="00903DBE"/>
  </w:style>
  <w:style w:type="character" w:customStyle="1" w:styleId="authors">
    <w:name w:val="authors"/>
    <w:basedOn w:val="DefaultParagraphFont"/>
    <w:rsid w:val="00903DBE"/>
  </w:style>
  <w:style w:type="character" w:customStyle="1" w:styleId="views">
    <w:name w:val="views"/>
    <w:basedOn w:val="DefaultParagraphFont"/>
    <w:rsid w:val="00903DBE"/>
  </w:style>
  <w:style w:type="character" w:customStyle="1" w:styleId="stmainservices">
    <w:name w:val="stmainservices"/>
    <w:basedOn w:val="DefaultParagraphFont"/>
    <w:rsid w:val="00903DBE"/>
  </w:style>
  <w:style w:type="character" w:customStyle="1" w:styleId="stbubblehcount">
    <w:name w:val="stbubble_hcount"/>
    <w:basedOn w:val="DefaultParagraphFont"/>
    <w:rsid w:val="00903DBE"/>
  </w:style>
  <w:style w:type="paragraph" w:customStyle="1" w:styleId="Document">
    <w:name w:val="_Document"/>
    <w:basedOn w:val="Default"/>
    <w:next w:val="Default"/>
    <w:uiPriority w:val="99"/>
    <w:rsid w:val="00903DB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03DB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03DBE"/>
    <w:pPr>
      <w:widowControl w:val="0"/>
    </w:pPr>
    <w:rPr>
      <w:rFonts w:ascii="AKDPE C+ Utopia" w:eastAsiaTheme="minorEastAsia" w:hAnsi="AKDPE C+ Utopia" w:cs="Cambria"/>
      <w:color w:val="auto"/>
    </w:rPr>
  </w:style>
  <w:style w:type="paragraph" w:customStyle="1" w:styleId="collapsed-hide">
    <w:name w:val="collapsed-hide"/>
    <w:basedOn w:val="Normal"/>
    <w:rsid w:val="00903DBE"/>
    <w:pPr>
      <w:spacing w:before="100" w:beforeAutospacing="1" w:after="100" w:afterAutospacing="1"/>
    </w:pPr>
    <w:rPr>
      <w:sz w:val="16"/>
      <w:szCs w:val="20"/>
    </w:rPr>
  </w:style>
  <w:style w:type="paragraph" w:customStyle="1" w:styleId="Pa7">
    <w:name w:val="Pa7"/>
    <w:basedOn w:val="Default"/>
    <w:next w:val="Default"/>
    <w:uiPriority w:val="99"/>
    <w:rsid w:val="00903DBE"/>
    <w:pPr>
      <w:widowControl w:val="0"/>
      <w:spacing w:line="211" w:lineRule="atLeast"/>
    </w:pPr>
    <w:rPr>
      <w:rFonts w:ascii="Courier New" w:eastAsiaTheme="minorEastAsia" w:hAnsi="Courier New" w:cs="Cambria"/>
      <w:color w:val="auto"/>
    </w:rPr>
  </w:style>
  <w:style w:type="paragraph" w:customStyle="1" w:styleId="odd">
    <w:name w:val="odd"/>
    <w:basedOn w:val="Normal"/>
    <w:rsid w:val="00903DBE"/>
    <w:pPr>
      <w:spacing w:before="100" w:beforeAutospacing="1" w:after="100" w:afterAutospacing="1"/>
    </w:pPr>
    <w:rPr>
      <w:sz w:val="16"/>
      <w:szCs w:val="20"/>
    </w:rPr>
  </w:style>
  <w:style w:type="character" w:customStyle="1" w:styleId="article-date">
    <w:name w:val="article-date"/>
    <w:basedOn w:val="DefaultParagraphFont"/>
    <w:rsid w:val="00903DBE"/>
  </w:style>
  <w:style w:type="character" w:customStyle="1" w:styleId="article-author">
    <w:name w:val="article-author"/>
    <w:basedOn w:val="DefaultParagraphFont"/>
    <w:rsid w:val="00903DBE"/>
  </w:style>
  <w:style w:type="character" w:customStyle="1" w:styleId="tolocaltime">
    <w:name w:val="tolocaltime"/>
    <w:basedOn w:val="DefaultParagraphFont"/>
    <w:rsid w:val="00903DBE"/>
  </w:style>
  <w:style w:type="character" w:customStyle="1" w:styleId="pb-byline">
    <w:name w:val="pb-byline"/>
    <w:basedOn w:val="DefaultParagraphFont"/>
    <w:rsid w:val="00903DBE"/>
  </w:style>
  <w:style w:type="character" w:customStyle="1" w:styleId="pb-timestamp">
    <w:name w:val="pb-timestamp"/>
    <w:basedOn w:val="DefaultParagraphFont"/>
    <w:rsid w:val="00903DBE"/>
  </w:style>
  <w:style w:type="paragraph" w:customStyle="1" w:styleId="Pa8">
    <w:name w:val="Pa8"/>
    <w:basedOn w:val="Default"/>
    <w:next w:val="Default"/>
    <w:uiPriority w:val="99"/>
    <w:rsid w:val="00903DB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03DB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03DBE"/>
  </w:style>
  <w:style w:type="character" w:customStyle="1" w:styleId="even">
    <w:name w:val="even"/>
    <w:basedOn w:val="DefaultParagraphFont"/>
    <w:rsid w:val="00903DBE"/>
  </w:style>
  <w:style w:type="paragraph" w:customStyle="1" w:styleId="volissue">
    <w:name w:val="volissue"/>
    <w:basedOn w:val="Normal"/>
    <w:rsid w:val="00903DBE"/>
    <w:pPr>
      <w:spacing w:before="100" w:beforeAutospacing="1" w:after="100" w:afterAutospacing="1"/>
    </w:pPr>
    <w:rPr>
      <w:sz w:val="16"/>
      <w:szCs w:val="20"/>
    </w:rPr>
  </w:style>
  <w:style w:type="character" w:customStyle="1" w:styleId="view-count">
    <w:name w:val="view-count"/>
    <w:basedOn w:val="DefaultParagraphFont"/>
    <w:rsid w:val="00903DBE"/>
  </w:style>
  <w:style w:type="character" w:customStyle="1" w:styleId="tChar">
    <w:name w:val="t Char"/>
    <w:rsid w:val="00903DBE"/>
    <w:rPr>
      <w:rFonts w:ascii="Georgia" w:eastAsia="Times New Roman" w:hAnsi="Georgia" w:cs="Calibri"/>
      <w:b/>
      <w:lang w:val="x-none" w:eastAsia="x-none"/>
    </w:rPr>
  </w:style>
  <w:style w:type="paragraph" w:customStyle="1" w:styleId="BoldUnderlineChar20">
    <w:name w:val="BoldUnderline Char2"/>
    <w:link w:val="BoldUnderlineChar2Char"/>
    <w:rsid w:val="00903DB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03DBE"/>
    <w:rPr>
      <w:rFonts w:ascii="Times New Roman" w:eastAsia="Times New Roman" w:hAnsi="Times New Roman" w:cs="Times New Roman"/>
      <w:b/>
      <w:sz w:val="20"/>
      <w:u w:val="single"/>
    </w:rPr>
  </w:style>
  <w:style w:type="character" w:customStyle="1" w:styleId="UnderlineCharChar4">
    <w:name w:val="Underline Char Char4"/>
    <w:rsid w:val="00903DBE"/>
    <w:rPr>
      <w:szCs w:val="24"/>
      <w:u w:val="single"/>
      <w:lang w:val="en-US" w:eastAsia="en-US" w:bidi="ar-SA"/>
    </w:rPr>
  </w:style>
  <w:style w:type="character" w:customStyle="1" w:styleId="BoldUnderlineCharChar3">
    <w:name w:val="BoldUnderline Char Char3"/>
    <w:rsid w:val="00903DBE"/>
    <w:rPr>
      <w:b/>
      <w:szCs w:val="24"/>
      <w:u w:val="single"/>
      <w:lang w:val="en-US" w:eastAsia="en-US" w:bidi="ar-SA"/>
    </w:rPr>
  </w:style>
  <w:style w:type="character" w:customStyle="1" w:styleId="BoldUnderlineCharChar2">
    <w:name w:val="BoldUnderline Char Char2"/>
    <w:rsid w:val="00903DBE"/>
    <w:rPr>
      <w:b/>
      <w:szCs w:val="24"/>
      <w:u w:val="single"/>
      <w:lang w:val="en-US" w:eastAsia="en-US" w:bidi="ar-SA"/>
    </w:rPr>
  </w:style>
  <w:style w:type="paragraph" w:customStyle="1" w:styleId="UnderlineCard0">
    <w:name w:val="UnderlineCard"/>
    <w:basedOn w:val="Heading3"/>
    <w:link w:val="UnderlineCardChar"/>
    <w:qFormat/>
    <w:rsid w:val="00903DB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903DBE"/>
    <w:rPr>
      <w:rFonts w:ascii="Georgia" w:eastAsia="Calibri" w:hAnsi="Georgia" w:cs="Times New Roman"/>
      <w:sz w:val="20"/>
      <w:szCs w:val="20"/>
      <w:u w:val="single"/>
      <w:lang w:val="x-none" w:eastAsia="x-none"/>
    </w:rPr>
  </w:style>
  <w:style w:type="character" w:customStyle="1" w:styleId="5Notunderlined">
    <w:name w:val="5 Not underlined"/>
    <w:rsid w:val="00903DBE"/>
    <w:rPr>
      <w:rFonts w:ascii="Times New Roman" w:hAnsi="Times New Roman"/>
      <w:sz w:val="16"/>
    </w:rPr>
  </w:style>
  <w:style w:type="character" w:customStyle="1" w:styleId="volume-issue">
    <w:name w:val="volume-issue"/>
    <w:rsid w:val="00903DBE"/>
    <w:rPr>
      <w:rFonts w:cs="Times New Roman"/>
    </w:rPr>
  </w:style>
  <w:style w:type="character" w:customStyle="1" w:styleId="i">
    <w:name w:val="i"/>
    <w:basedOn w:val="DefaultParagraphFont"/>
    <w:uiPriority w:val="99"/>
    <w:rsid w:val="00903DBE"/>
  </w:style>
  <w:style w:type="character" w:customStyle="1" w:styleId="storytext">
    <w:name w:val="storytext"/>
    <w:basedOn w:val="DefaultParagraphFont"/>
    <w:rsid w:val="00903DBE"/>
  </w:style>
  <w:style w:type="character" w:customStyle="1" w:styleId="heading3char0">
    <w:name w:val="heading3char"/>
    <w:rsid w:val="00903DBE"/>
  </w:style>
  <w:style w:type="character" w:customStyle="1" w:styleId="boldness1">
    <w:name w:val="boldness1"/>
    <w:rsid w:val="00903DBE"/>
  </w:style>
  <w:style w:type="paragraph" w:customStyle="1" w:styleId="Cardd">
    <w:name w:val="Cardd"/>
    <w:basedOn w:val="Normal"/>
    <w:uiPriority w:val="4"/>
    <w:qFormat/>
    <w:rsid w:val="00903DBE"/>
    <w:pPr>
      <w:ind w:left="288" w:right="288"/>
    </w:pPr>
    <w:rPr>
      <w:rFonts w:ascii="Georgia" w:hAnsi="Georgia"/>
      <w:sz w:val="16"/>
    </w:rPr>
  </w:style>
  <w:style w:type="paragraph" w:customStyle="1" w:styleId="document0">
    <w:name w:val="document"/>
    <w:basedOn w:val="Normal"/>
    <w:rsid w:val="00903DBE"/>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903DBE"/>
  </w:style>
  <w:style w:type="character" w:customStyle="1" w:styleId="a2">
    <w:name w:val="_"/>
    <w:basedOn w:val="DefaultParagraphFont"/>
    <w:rsid w:val="00903DBE"/>
  </w:style>
  <w:style w:type="paragraph" w:customStyle="1" w:styleId="Shrink6">
    <w:name w:val="Shrink 6"/>
    <w:basedOn w:val="Normal"/>
    <w:qFormat/>
    <w:rsid w:val="00903DBE"/>
    <w:rPr>
      <w:rFonts w:ascii="Georgia" w:eastAsia="Calibri" w:hAnsi="Georgia" w:cs="Times New Roman"/>
      <w:sz w:val="12"/>
    </w:rPr>
  </w:style>
  <w:style w:type="character" w:customStyle="1" w:styleId="messagecontent">
    <w:name w:val="message_content"/>
    <w:rsid w:val="00903DBE"/>
  </w:style>
  <w:style w:type="character" w:customStyle="1" w:styleId="StyleUnderlineChar">
    <w:name w:val="Style Underline Char"/>
    <w:basedOn w:val="DefaultParagraphFont"/>
    <w:rsid w:val="00903DB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03DB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903DBE"/>
    <w:rPr>
      <w:rFonts w:ascii="Georgia" w:eastAsia="Times New Roman" w:hAnsi="Georgia" w:cs="Arial"/>
      <w:b/>
      <w:bCs/>
      <w:kern w:val="32"/>
      <w:szCs w:val="32"/>
      <w:u w:val="single"/>
    </w:rPr>
  </w:style>
  <w:style w:type="character" w:customStyle="1" w:styleId="twelptblackblack1">
    <w:name w:val="twelptblackblack1"/>
    <w:basedOn w:val="DefaultParagraphFont"/>
    <w:rsid w:val="00903DBE"/>
    <w:rPr>
      <w:rFonts w:ascii="Verdana" w:hAnsi="Verdana" w:hint="default"/>
      <w:color w:val="000000"/>
      <w:sz w:val="16"/>
      <w:szCs w:val="16"/>
    </w:rPr>
  </w:style>
  <w:style w:type="character" w:customStyle="1" w:styleId="Heading3CharCharCharChar1">
    <w:name w:val="Heading 3 Char Char Char Char1"/>
    <w:rsid w:val="00903DBE"/>
    <w:rPr>
      <w:rFonts w:cs="Arial"/>
      <w:bCs/>
      <w:szCs w:val="26"/>
      <w:u w:val="single"/>
      <w:lang w:val="en-US" w:eastAsia="en-US" w:bidi="ar-SA"/>
    </w:rPr>
  </w:style>
  <w:style w:type="paragraph" w:customStyle="1" w:styleId="conintrotext">
    <w:name w:val="conintrotext"/>
    <w:basedOn w:val="Normal"/>
    <w:uiPriority w:val="99"/>
    <w:rsid w:val="00903DBE"/>
    <w:pPr>
      <w:spacing w:before="100" w:beforeAutospacing="1" w:after="100" w:afterAutospacing="1"/>
    </w:pPr>
    <w:rPr>
      <w:rFonts w:ascii="Georgia" w:eastAsia="Times New Roman" w:hAnsi="Georgia"/>
      <w:sz w:val="24"/>
    </w:rPr>
  </w:style>
  <w:style w:type="character" w:customStyle="1" w:styleId="comment-body">
    <w:name w:val="comment-body"/>
    <w:rsid w:val="00903DBE"/>
  </w:style>
  <w:style w:type="character" w:customStyle="1" w:styleId="UnderlineCharCharChar1">
    <w:name w:val="Underline Char Char Char1"/>
    <w:rsid w:val="00903DB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03DB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03DBE"/>
    <w:rPr>
      <w:rFonts w:asciiTheme="minorHAnsi" w:eastAsia="MS Mincho" w:hAnsiTheme="minorHAnsi"/>
      <w:b/>
      <w:sz w:val="24"/>
      <w:u w:val="single"/>
    </w:rPr>
  </w:style>
  <w:style w:type="character" w:customStyle="1" w:styleId="mw-headline">
    <w:name w:val="mw-headline"/>
    <w:rsid w:val="00903DBE"/>
  </w:style>
  <w:style w:type="character" w:customStyle="1" w:styleId="flagicon">
    <w:name w:val="flagicon"/>
    <w:rsid w:val="00903DBE"/>
  </w:style>
  <w:style w:type="paragraph" w:customStyle="1" w:styleId="assert">
    <w:name w:val="assert"/>
    <w:basedOn w:val="Normal"/>
    <w:uiPriority w:val="99"/>
    <w:rsid w:val="00903DBE"/>
    <w:pPr>
      <w:spacing w:before="100" w:beforeAutospacing="1" w:after="100" w:afterAutospacing="1"/>
    </w:pPr>
    <w:rPr>
      <w:rFonts w:ascii="Georgia" w:eastAsia="Times New Roman" w:hAnsi="Georgia"/>
      <w:sz w:val="24"/>
    </w:rPr>
  </w:style>
  <w:style w:type="character" w:customStyle="1" w:styleId="apturelink">
    <w:name w:val="apturelink"/>
    <w:rsid w:val="00903DBE"/>
  </w:style>
  <w:style w:type="character" w:customStyle="1" w:styleId="apturelinkicon">
    <w:name w:val="apturelinkicon"/>
    <w:rsid w:val="00903DBE"/>
  </w:style>
  <w:style w:type="paragraph" w:customStyle="1" w:styleId="Default1">
    <w:name w:val="Default1"/>
    <w:basedOn w:val="Default"/>
    <w:next w:val="Default"/>
    <w:uiPriority w:val="99"/>
    <w:rsid w:val="00903DBE"/>
    <w:rPr>
      <w:color w:val="auto"/>
    </w:rPr>
  </w:style>
  <w:style w:type="paragraph" w:customStyle="1" w:styleId="center">
    <w:name w:val="center"/>
    <w:basedOn w:val="Normal"/>
    <w:uiPriority w:val="99"/>
    <w:rsid w:val="00903DBE"/>
    <w:pPr>
      <w:spacing w:before="100" w:beforeAutospacing="1" w:after="100" w:afterAutospacing="1"/>
    </w:pPr>
    <w:rPr>
      <w:rFonts w:ascii="Georgia" w:eastAsia="Times New Roman" w:hAnsi="Georgia"/>
      <w:sz w:val="24"/>
    </w:rPr>
  </w:style>
  <w:style w:type="character" w:customStyle="1" w:styleId="LittleChar">
    <w:name w:val="Little Char"/>
    <w:link w:val="Little"/>
    <w:rsid w:val="00903DBE"/>
    <w:rPr>
      <w:rFonts w:ascii="Garamond" w:eastAsia="Times New Roman" w:hAnsi="Garamond" w:cs="Calibri"/>
      <w:sz w:val="16"/>
    </w:rPr>
  </w:style>
  <w:style w:type="character" w:customStyle="1" w:styleId="UnderlineChar1Char">
    <w:name w:val="Underline Char1 Char"/>
    <w:rsid w:val="00903DB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03DB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03DB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03DB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03DB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03DB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03DBE"/>
    <w:rPr>
      <w:rFonts w:asciiTheme="minorHAnsi" w:eastAsia="MS Mincho" w:hAnsiTheme="minorHAnsi"/>
      <w:b/>
      <w:sz w:val="24"/>
      <w:u w:val="single"/>
    </w:rPr>
  </w:style>
  <w:style w:type="paragraph" w:customStyle="1" w:styleId="CardBody">
    <w:name w:val="Card Body"/>
    <w:basedOn w:val="Normal"/>
    <w:link w:val="CardBodyChar"/>
    <w:rsid w:val="00903DBE"/>
    <w:rPr>
      <w:rFonts w:ascii="Georgia" w:eastAsia="Times New Roman" w:hAnsi="Georgia"/>
      <w:sz w:val="16"/>
    </w:rPr>
  </w:style>
  <w:style w:type="character" w:customStyle="1" w:styleId="CardBodyChar">
    <w:name w:val="Card Body Char"/>
    <w:link w:val="CardBody"/>
    <w:rsid w:val="00903DBE"/>
    <w:rPr>
      <w:rFonts w:ascii="Georgia" w:eastAsia="Times New Roman" w:hAnsi="Georgia"/>
      <w:sz w:val="16"/>
    </w:rPr>
  </w:style>
  <w:style w:type="character" w:customStyle="1" w:styleId="ptitleinside">
    <w:name w:val="p_title_inside"/>
    <w:rsid w:val="00903DBE"/>
  </w:style>
  <w:style w:type="paragraph" w:customStyle="1" w:styleId="StyleBoldandUnderlineChar11ptBorderSinglesolidline">
    <w:name w:val="Style Bold and Underline Char + 11 pt Border: : (Single solid line..."/>
    <w:link w:val="StyleBoldandUnderlineChar11ptBorderSinglesolidlineChar"/>
    <w:rsid w:val="00903DB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03DBE"/>
    <w:rPr>
      <w:rFonts w:eastAsia="Times New Roman"/>
      <w:b/>
      <w:bCs/>
      <w:sz w:val="22"/>
      <w:szCs w:val="20"/>
      <w:u w:val="single"/>
      <w:bdr w:val="single" w:sz="4" w:space="0" w:color="auto"/>
    </w:rPr>
  </w:style>
  <w:style w:type="character" w:customStyle="1" w:styleId="Heading1CharChar1">
    <w:name w:val="Heading 1 Char Char1"/>
    <w:rsid w:val="00903DBE"/>
    <w:rPr>
      <w:rFonts w:cs="Arial"/>
      <w:b/>
      <w:bCs/>
      <w:szCs w:val="32"/>
      <w:lang w:val="en-US" w:eastAsia="en-US" w:bidi="ar-SA"/>
    </w:rPr>
  </w:style>
  <w:style w:type="paragraph" w:customStyle="1" w:styleId="Indentation">
    <w:name w:val="Indentation"/>
    <w:basedOn w:val="Normal"/>
    <w:uiPriority w:val="99"/>
    <w:rsid w:val="00903DBE"/>
    <w:pPr>
      <w:ind w:left="288" w:right="288"/>
    </w:pPr>
    <w:rPr>
      <w:rFonts w:ascii="Georgia" w:hAnsi="Georgia"/>
      <w:sz w:val="16"/>
    </w:rPr>
  </w:style>
  <w:style w:type="character" w:customStyle="1" w:styleId="StyleUnderlineCharChar9ptBold">
    <w:name w:val="Style Underline Char Char + 9 pt Bold"/>
    <w:rsid w:val="00903DB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03DBE"/>
    <w:rPr>
      <w:rFonts w:ascii="Georgia" w:eastAsia="Times New Roman" w:hAnsi="Georgia"/>
      <w:sz w:val="16"/>
      <w:u w:val="single"/>
    </w:rPr>
  </w:style>
  <w:style w:type="character" w:customStyle="1" w:styleId="StyleStyle4ArialNarrow9ptChar">
    <w:name w:val="Style Style4 + Arial Narrow 9 pt Char"/>
    <w:link w:val="StyleStyle4ArialNarrow9pt"/>
    <w:rsid w:val="00903DB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903DBE"/>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903DBE"/>
    <w:rPr>
      <w:rFonts w:ascii="Georgia" w:eastAsia="Times New Roman" w:hAnsi="Georgia"/>
      <w:b/>
      <w:bCs/>
      <w:sz w:val="16"/>
      <w:u w:val="single"/>
    </w:rPr>
  </w:style>
  <w:style w:type="character" w:customStyle="1" w:styleId="StyleBoldandUnderlineCharChar29pt">
    <w:name w:val="Style Bold and Underline Char Char2 + 9 pt"/>
    <w:rsid w:val="00903DBE"/>
    <w:rPr>
      <w:rFonts w:ascii="Times New Roman" w:hAnsi="Times New Roman"/>
      <w:b/>
      <w:bCs/>
      <w:noProof w:val="0"/>
      <w:sz w:val="20"/>
      <w:u w:val="single"/>
    </w:rPr>
  </w:style>
  <w:style w:type="character" w:customStyle="1" w:styleId="StyleUnderlineCharChar19pt">
    <w:name w:val="Style Underline Char Char1 + 9 pt"/>
    <w:rsid w:val="00903DB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03DB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03DBE"/>
    <w:rPr>
      <w:rFonts w:ascii="Georgia" w:eastAsia="Times New Roman" w:hAnsi="Georgia"/>
      <w:b/>
      <w:smallCaps/>
      <w:sz w:val="24"/>
      <w:szCs w:val="24"/>
      <w:u w:val="single"/>
    </w:rPr>
  </w:style>
  <w:style w:type="character" w:customStyle="1" w:styleId="CardTextCharChar">
    <w:name w:val="Card Text Char Char"/>
    <w:rsid w:val="00903DBE"/>
    <w:rPr>
      <w:rFonts w:ascii="Times New Roman" w:eastAsia="Times New Roman" w:hAnsi="Times New Roman" w:cs="Times New Roman"/>
      <w:sz w:val="20"/>
      <w:szCs w:val="20"/>
    </w:rPr>
  </w:style>
  <w:style w:type="character" w:customStyle="1" w:styleId="citeChar1">
    <w:name w:val="cite Char"/>
    <w:locked/>
    <w:rsid w:val="00903DB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03DB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03DB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03DBE"/>
    <w:rPr>
      <w:i/>
      <w:iCs/>
      <w:sz w:val="20"/>
      <w:u w:val="single"/>
    </w:rPr>
  </w:style>
  <w:style w:type="character" w:customStyle="1" w:styleId="HIGHLIGHT0">
    <w:name w:val="HIGHLIGHT"/>
    <w:uiPriority w:val="1"/>
    <w:rsid w:val="00903DB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03DB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03DBE"/>
    <w:rPr>
      <w:rFonts w:ascii="Times New Roman" w:eastAsia="Times New Roman" w:hAnsi="Times New Roman" w:cs="Times New Roman"/>
      <w:b/>
      <w:sz w:val="28"/>
    </w:rPr>
  </w:style>
  <w:style w:type="character" w:customStyle="1" w:styleId="FifthChar">
    <w:name w:val="Fifth Char"/>
    <w:link w:val="Fifth"/>
    <w:rsid w:val="00903DBE"/>
    <w:rPr>
      <w:rFonts w:ascii="Calibri" w:eastAsia="Calibri" w:hAnsi="Calibri" w:cs="Calibri"/>
      <w:sz w:val="22"/>
    </w:rPr>
  </w:style>
  <w:style w:type="paragraph" w:customStyle="1" w:styleId="Third">
    <w:name w:val="Third"/>
    <w:basedOn w:val="Normal"/>
    <w:link w:val="ThirdChar"/>
    <w:rsid w:val="00903DBE"/>
    <w:rPr>
      <w:rFonts w:ascii="Georgia" w:eastAsia="Times New Roman" w:hAnsi="Georgia"/>
      <w:b/>
      <w:sz w:val="16"/>
      <w:u w:val="single"/>
      <w:lang w:val="x-none" w:eastAsia="x-none"/>
    </w:rPr>
  </w:style>
  <w:style w:type="character" w:customStyle="1" w:styleId="ThirdChar">
    <w:name w:val="Third Char"/>
    <w:link w:val="Third"/>
    <w:rsid w:val="00903DB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903DBE"/>
    <w:pPr>
      <w:widowControl w:val="0"/>
      <w:jc w:val="both"/>
      <w:outlineLvl w:val="1"/>
    </w:pPr>
    <w:rPr>
      <w:rFonts w:ascii="Times New Roman" w:eastAsia="Times New Roman" w:hAnsi="Times New Roman" w:cs="Times New Roman"/>
      <w:b/>
    </w:rPr>
  </w:style>
  <w:style w:type="character" w:customStyle="1" w:styleId="CardsCharChar">
    <w:name w:val="Cards Char Char"/>
    <w:rsid w:val="00903DBE"/>
    <w:rPr>
      <w:rFonts w:ascii="Times New Roman" w:eastAsia="Times New Roman" w:hAnsi="Times New Roman"/>
      <w:szCs w:val="24"/>
    </w:rPr>
  </w:style>
  <w:style w:type="character" w:customStyle="1" w:styleId="article-record-publication-volume-issue">
    <w:name w:val="article-record-publication-volume-issue"/>
    <w:rsid w:val="00903DBE"/>
  </w:style>
  <w:style w:type="character" w:customStyle="1" w:styleId="NothingCharChar">
    <w:name w:val="Nothing Char Char"/>
    <w:link w:val="NothingCharCharChar"/>
    <w:rsid w:val="00903DBE"/>
  </w:style>
  <w:style w:type="paragraph" w:customStyle="1" w:styleId="DebateUnderlineBoldChar">
    <w:name w:val="Debate Underline Bold Char"/>
    <w:basedOn w:val="Normal"/>
    <w:link w:val="DebateUnderlineBoldCharChar"/>
    <w:rsid w:val="00903DBE"/>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903DBE"/>
    <w:rPr>
      <w:rFonts w:ascii="Georgia" w:eastAsia="Times New Roman" w:hAnsi="Georgia"/>
      <w:b/>
      <w:sz w:val="16"/>
      <w:u w:val="thick"/>
    </w:rPr>
  </w:style>
  <w:style w:type="character" w:customStyle="1" w:styleId="resultbodyblack">
    <w:name w:val="resultbodyblack"/>
    <w:rsid w:val="00903DBE"/>
    <w:rPr>
      <w:rFonts w:cs="Times New Roman"/>
    </w:rPr>
  </w:style>
  <w:style w:type="paragraph" w:customStyle="1" w:styleId="bloctitles">
    <w:name w:val="bloc titles"/>
    <w:basedOn w:val="Heading1"/>
    <w:next w:val="Normal"/>
    <w:link w:val="bloctitlesChar"/>
    <w:autoRedefine/>
    <w:rsid w:val="00903DB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903DBE"/>
    <w:rPr>
      <w:rFonts w:ascii="Georgia" w:eastAsia="Malgun Gothic" w:hAnsi="Georgia" w:cs="Arial"/>
      <w:b/>
      <w:bCs/>
      <w:sz w:val="28"/>
      <w:szCs w:val="32"/>
      <w:u w:val="single"/>
    </w:rPr>
  </w:style>
  <w:style w:type="paragraph" w:customStyle="1" w:styleId="CiteSmallText">
    <w:name w:val="Cite Small Text"/>
    <w:basedOn w:val="Normal"/>
    <w:uiPriority w:val="99"/>
    <w:rsid w:val="00903DBE"/>
    <w:pPr>
      <w:widowControl w:val="0"/>
      <w:spacing w:after="200"/>
    </w:pPr>
    <w:rPr>
      <w:rFonts w:ascii="Helvetica Neue" w:hAnsi="Helvetica Neue"/>
      <w:b/>
      <w:sz w:val="18"/>
    </w:rPr>
  </w:style>
  <w:style w:type="character" w:customStyle="1" w:styleId="3TagCite">
    <w:name w:val="3 Tag/Cite"/>
    <w:rsid w:val="00903DBE"/>
    <w:rPr>
      <w:rFonts w:ascii="Times New Roman" w:hAnsi="Times New Roman"/>
      <w:b/>
    </w:rPr>
  </w:style>
  <w:style w:type="character" w:customStyle="1" w:styleId="4Qualifications">
    <w:name w:val="4 Qualifications"/>
    <w:rsid w:val="00903DBE"/>
    <w:rPr>
      <w:rFonts w:ascii="Times New Roman" w:hAnsi="Times New Roman"/>
      <w:sz w:val="19"/>
    </w:rPr>
  </w:style>
  <w:style w:type="character" w:customStyle="1" w:styleId="6Underlined">
    <w:name w:val="6 Underlined"/>
    <w:rsid w:val="00903DBE"/>
    <w:rPr>
      <w:rFonts w:ascii="Times New Roman" w:hAnsi="Times New Roman"/>
      <w:b/>
      <w:sz w:val="21"/>
      <w:u w:val="single"/>
    </w:rPr>
  </w:style>
  <w:style w:type="paragraph" w:customStyle="1" w:styleId="Cards1CharChar">
    <w:name w:val="Cards1 Char Char"/>
    <w:basedOn w:val="Normal"/>
    <w:link w:val="Cards1CharCharChar"/>
    <w:rsid w:val="00903DBE"/>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903DB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903DBE"/>
    <w:rPr>
      <w:u w:val="single"/>
    </w:rPr>
  </w:style>
  <w:style w:type="paragraph" w:customStyle="1" w:styleId="UnderlineCharCharCharCharCharCharChar">
    <w:name w:val="Underline Char Char Char Char Char Char Char"/>
    <w:basedOn w:val="Normal"/>
    <w:link w:val="UnderlineCharCharCharCharCharCharCharChar"/>
    <w:rsid w:val="00903DBE"/>
    <w:rPr>
      <w:rFonts w:asciiTheme="minorHAnsi" w:hAnsiTheme="minorHAnsi"/>
      <w:sz w:val="24"/>
      <w:u w:val="single"/>
    </w:rPr>
  </w:style>
  <w:style w:type="paragraph" w:customStyle="1" w:styleId="CitesCharChar">
    <w:name w:val="Cites Char Char"/>
    <w:next w:val="Normal"/>
    <w:link w:val="CitesCharCharChar"/>
    <w:rsid w:val="00903DB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03DBE"/>
    <w:rPr>
      <w:rFonts w:ascii="Times New Roman" w:eastAsia="Times New Roman" w:hAnsi="Times New Roman" w:cs="Times New Roman"/>
      <w:sz w:val="20"/>
    </w:rPr>
  </w:style>
  <w:style w:type="character" w:customStyle="1" w:styleId="nohighlighting">
    <w:name w:val="no highlighting"/>
    <w:rsid w:val="00903DB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03DBE"/>
    <w:rPr>
      <w:rFonts w:ascii="Cambria" w:hAnsi="Cambria" w:hint="default"/>
      <w:sz w:val="21"/>
      <w:u w:val="single"/>
    </w:rPr>
  </w:style>
  <w:style w:type="paragraph" w:customStyle="1" w:styleId="Swag">
    <w:name w:val="Swag"/>
    <w:basedOn w:val="Normal"/>
    <w:link w:val="SwagChar"/>
    <w:qFormat/>
    <w:rsid w:val="00903DBE"/>
    <w:rPr>
      <w:rFonts w:ascii="Georgia" w:hAnsi="Georgia"/>
      <w:color w:val="0000FF"/>
      <w:sz w:val="12"/>
      <w:u w:val="single"/>
    </w:rPr>
  </w:style>
  <w:style w:type="character" w:customStyle="1" w:styleId="SwagChar">
    <w:name w:val="Swag Char"/>
    <w:link w:val="Swag"/>
    <w:rsid w:val="00903DBE"/>
    <w:rPr>
      <w:rFonts w:ascii="Georgia" w:hAnsi="Georgia"/>
      <w:color w:val="0000FF"/>
      <w:sz w:val="12"/>
      <w:u w:val="single"/>
    </w:rPr>
  </w:style>
  <w:style w:type="paragraph" w:customStyle="1" w:styleId="StyleUnderlineTimesNewRoman1">
    <w:name w:val="Style Underline + Times New Roman1"/>
    <w:link w:val="StyleUnderlineTimesNewRoman1Char"/>
    <w:rsid w:val="00903DB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03DB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03DB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03DB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03DBE"/>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903DBE"/>
    <w:rPr>
      <w:rFonts w:ascii="Garamond" w:eastAsia="MS Mincho" w:hAnsi="Garamond"/>
      <w:sz w:val="16"/>
    </w:rPr>
  </w:style>
  <w:style w:type="character" w:customStyle="1" w:styleId="CharChar61">
    <w:name w:val="Char Char61"/>
    <w:rsid w:val="00903DBE"/>
    <w:rPr>
      <w:rFonts w:cs="Arial"/>
      <w:bCs/>
      <w:sz w:val="16"/>
      <w:szCs w:val="26"/>
      <w:lang w:val="en-US" w:eastAsia="en-US" w:bidi="ar-SA"/>
    </w:rPr>
  </w:style>
  <w:style w:type="character" w:customStyle="1" w:styleId="ListBulletChar">
    <w:name w:val="List Bullet Char"/>
    <w:link w:val="ListBullet"/>
    <w:uiPriority w:val="99"/>
    <w:rsid w:val="00903DBE"/>
    <w:rPr>
      <w:rFonts w:ascii="Calibri" w:eastAsia="Calibri" w:hAnsi="Calibri" w:cs="Calibri"/>
      <w:sz w:val="22"/>
    </w:rPr>
  </w:style>
  <w:style w:type="paragraph" w:customStyle="1" w:styleId="subhead10">
    <w:name w:val="subhead1"/>
    <w:basedOn w:val="Normal"/>
    <w:uiPriority w:val="99"/>
    <w:rsid w:val="00903DBE"/>
    <w:pPr>
      <w:spacing w:before="100" w:beforeAutospacing="1" w:after="100" w:afterAutospacing="1"/>
    </w:pPr>
    <w:rPr>
      <w:rFonts w:ascii="Georgia" w:eastAsia="Times New Roman" w:hAnsi="Georgia"/>
      <w:sz w:val="24"/>
    </w:rPr>
  </w:style>
  <w:style w:type="character" w:customStyle="1" w:styleId="styledate">
    <w:name w:val="styledate"/>
    <w:rsid w:val="00903DBE"/>
  </w:style>
  <w:style w:type="character" w:customStyle="1" w:styleId="BoldandUnderlineChar1">
    <w:name w:val="Bold and Underline Char1"/>
    <w:rsid w:val="00903DBE"/>
    <w:rPr>
      <w:b/>
      <w:szCs w:val="24"/>
      <w:u w:val="single"/>
      <w:lang w:val="en-US" w:eastAsia="en-US" w:bidi="ar-SA"/>
    </w:rPr>
  </w:style>
  <w:style w:type="character" w:customStyle="1" w:styleId="BoldandUnderlineChar1Char2">
    <w:name w:val="Bold and Underline Char1 Char2"/>
    <w:rsid w:val="00903DBE"/>
    <w:rPr>
      <w:b/>
      <w:szCs w:val="24"/>
      <w:u w:val="single"/>
      <w:lang w:val="en-US" w:eastAsia="en-US" w:bidi="ar-SA"/>
    </w:rPr>
  </w:style>
  <w:style w:type="character" w:customStyle="1" w:styleId="BoldandUnderlineCharChar1">
    <w:name w:val="Bold and Underline Char Char1"/>
    <w:rsid w:val="00903DBE"/>
    <w:rPr>
      <w:b/>
      <w:szCs w:val="24"/>
      <w:u w:val="single"/>
      <w:lang w:val="en-US" w:eastAsia="en-US" w:bidi="ar-SA"/>
    </w:rPr>
  </w:style>
  <w:style w:type="character" w:customStyle="1" w:styleId="BoldandUnderlineChar6">
    <w:name w:val="Bold and Underline Char6"/>
    <w:rsid w:val="00903DBE"/>
    <w:rPr>
      <w:b/>
      <w:szCs w:val="24"/>
      <w:u w:val="single"/>
      <w:lang w:val="en-US" w:eastAsia="en-US" w:bidi="ar-SA"/>
    </w:rPr>
  </w:style>
  <w:style w:type="character" w:customStyle="1" w:styleId="title-link-wrapper">
    <w:name w:val="title-link-wrapper"/>
    <w:rsid w:val="00903DBE"/>
  </w:style>
  <w:style w:type="character" w:customStyle="1" w:styleId="medium-font">
    <w:name w:val="medium-font"/>
    <w:rsid w:val="00903DBE"/>
  </w:style>
  <w:style w:type="paragraph" w:customStyle="1" w:styleId="abstract">
    <w:name w:val="abstract"/>
    <w:basedOn w:val="Normal"/>
    <w:uiPriority w:val="99"/>
    <w:rsid w:val="00903DB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903DBE"/>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903DBE"/>
    <w:rPr>
      <w:rFonts w:ascii="Georgia" w:eastAsia="Times New Roman" w:hAnsi="Georgia"/>
      <w:b/>
      <w:bCs/>
      <w:sz w:val="16"/>
      <w:u w:val="single"/>
    </w:rPr>
  </w:style>
  <w:style w:type="character" w:customStyle="1" w:styleId="ReallySamllTextChar">
    <w:name w:val="ReallySamllText Char"/>
    <w:rsid w:val="00903DB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03DBE"/>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903DB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03DBE"/>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903DBE"/>
    <w:rPr>
      <w:rFonts w:ascii="Georgia" w:eastAsia="Times New Roman" w:hAnsi="Georgia"/>
      <w:sz w:val="16"/>
      <w:u w:val="single"/>
    </w:rPr>
  </w:style>
  <w:style w:type="character" w:customStyle="1" w:styleId="style10">
    <w:name w:val="style1"/>
    <w:rsid w:val="00903DBE"/>
  </w:style>
  <w:style w:type="character" w:customStyle="1" w:styleId="pmtermsel">
    <w:name w:val="pmtermsel"/>
    <w:rsid w:val="00903DBE"/>
  </w:style>
  <w:style w:type="character" w:customStyle="1" w:styleId="showipapr">
    <w:name w:val="show_ipapr"/>
    <w:rsid w:val="00903DBE"/>
  </w:style>
  <w:style w:type="character" w:customStyle="1" w:styleId="dnindex">
    <w:name w:val="dnindex"/>
    <w:rsid w:val="00903DBE"/>
  </w:style>
  <w:style w:type="character" w:customStyle="1" w:styleId="23">
    <w:name w:val="23"/>
    <w:rsid w:val="00903DBE"/>
    <w:rPr>
      <w:rFonts w:ascii="Times New Roman" w:hAnsi="Times New Roman" w:cs="Arial"/>
      <w:bCs/>
      <w:sz w:val="20"/>
      <w:u w:val="single"/>
      <w:lang w:val="en-US" w:eastAsia="en-US" w:bidi="ar-SA"/>
    </w:rPr>
  </w:style>
  <w:style w:type="character" w:customStyle="1" w:styleId="33">
    <w:name w:val="33"/>
    <w:rsid w:val="00903DBE"/>
    <w:rPr>
      <w:rFonts w:ascii="Times New Roman" w:hAnsi="Times New Roman" w:cs="Arial"/>
      <w:b/>
      <w:bCs/>
      <w:sz w:val="20"/>
      <w:u w:val="single"/>
      <w:lang w:val="en-US" w:eastAsia="en-US" w:bidi="ar-SA"/>
    </w:rPr>
  </w:style>
  <w:style w:type="character" w:customStyle="1" w:styleId="55">
    <w:name w:val="55"/>
    <w:rsid w:val="00903DBE"/>
    <w:rPr>
      <w:rFonts w:cs="Arial"/>
      <w:bCs/>
      <w:sz w:val="20"/>
      <w:u w:val="single"/>
      <w:lang w:val="en-US" w:eastAsia="en-US" w:bidi="ar-SA"/>
    </w:rPr>
  </w:style>
  <w:style w:type="character" w:customStyle="1" w:styleId="authoraffil">
    <w:name w:val="authoraffil"/>
    <w:rsid w:val="00903DBE"/>
  </w:style>
  <w:style w:type="character" w:customStyle="1" w:styleId="CharChar8">
    <w:name w:val="Char Char8"/>
    <w:rsid w:val="00903DBE"/>
    <w:rPr>
      <w:rFonts w:ascii="Georgia" w:eastAsia="Times New Roman" w:hAnsi="Georgia"/>
      <w:b/>
      <w:bCs/>
      <w:sz w:val="30"/>
      <w:szCs w:val="28"/>
      <w:u w:val="single"/>
    </w:rPr>
  </w:style>
  <w:style w:type="character" w:customStyle="1" w:styleId="FontStyle13">
    <w:name w:val="Font Style13"/>
    <w:uiPriority w:val="99"/>
    <w:rsid w:val="00903DBE"/>
    <w:rPr>
      <w:rFonts w:ascii="Constantia" w:hAnsi="Constantia" w:cs="Constantia"/>
      <w:sz w:val="18"/>
      <w:szCs w:val="18"/>
    </w:rPr>
  </w:style>
  <w:style w:type="character" w:customStyle="1" w:styleId="TagsCharCharCharChar">
    <w:name w:val="Tags Char Char Char Char"/>
    <w:rsid w:val="00903DBE"/>
    <w:rPr>
      <w:rFonts w:ascii="Times New Roman" w:eastAsia="Times New Roman" w:hAnsi="Times New Roman" w:cs="Times New Roman"/>
      <w:b/>
      <w:sz w:val="24"/>
      <w:szCs w:val="24"/>
    </w:rPr>
  </w:style>
  <w:style w:type="character" w:customStyle="1" w:styleId="Citation1Char">
    <w:name w:val="Citation1 Char"/>
    <w:link w:val="Citation10"/>
    <w:locked/>
    <w:rsid w:val="00903DBE"/>
    <w:rPr>
      <w:rFonts w:ascii="Georgia" w:hAnsi="Georgia"/>
      <w:b/>
      <w:u w:val="single"/>
    </w:rPr>
  </w:style>
  <w:style w:type="paragraph" w:customStyle="1" w:styleId="Citation10">
    <w:name w:val="Citation1"/>
    <w:basedOn w:val="Normal"/>
    <w:link w:val="Citation1Char"/>
    <w:qFormat/>
    <w:rsid w:val="00903DBE"/>
    <w:rPr>
      <w:rFonts w:ascii="Georgia" w:hAnsi="Georgia"/>
      <w:b/>
      <w:sz w:val="24"/>
      <w:u w:val="single"/>
    </w:rPr>
  </w:style>
  <w:style w:type="character" w:customStyle="1" w:styleId="TaglineChar">
    <w:name w:val="Tagline Char"/>
    <w:link w:val="Tagline0"/>
    <w:locked/>
    <w:rsid w:val="00903DBE"/>
    <w:rPr>
      <w:rFonts w:ascii="Georgia" w:hAnsi="Georgia"/>
      <w:b/>
    </w:rPr>
  </w:style>
  <w:style w:type="paragraph" w:customStyle="1" w:styleId="Tagline0">
    <w:name w:val="Tagline"/>
    <w:basedOn w:val="Normal"/>
    <w:link w:val="TaglineChar"/>
    <w:qFormat/>
    <w:rsid w:val="00903DBE"/>
    <w:rPr>
      <w:rFonts w:ascii="Georgia" w:hAnsi="Georgia"/>
      <w:b/>
      <w:sz w:val="24"/>
    </w:rPr>
  </w:style>
  <w:style w:type="paragraph" w:customStyle="1" w:styleId="NothingCharCharChar">
    <w:name w:val="Nothing Char Char Char"/>
    <w:link w:val="NothingCharChar"/>
    <w:rsid w:val="00903DBE"/>
    <w:pPr>
      <w:jc w:val="both"/>
    </w:pPr>
  </w:style>
  <w:style w:type="paragraph" w:customStyle="1" w:styleId="StyleLeft021">
    <w:name w:val="Style Left:  0.2&quot;1"/>
    <w:basedOn w:val="Normal"/>
    <w:uiPriority w:val="99"/>
    <w:rsid w:val="00903DBE"/>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03DBE"/>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03DB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03DBE"/>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03DBE"/>
    <w:rPr>
      <w:rFonts w:ascii="Georgia" w:eastAsia="Times New Roman" w:hAnsi="Georgia"/>
      <w:sz w:val="16"/>
      <w:u w:val="single"/>
      <w:bdr w:val="single" w:sz="4" w:space="0" w:color="auto"/>
    </w:rPr>
  </w:style>
  <w:style w:type="character" w:customStyle="1" w:styleId="boldcitationChar">
    <w:name w:val="bold citation Char"/>
    <w:rsid w:val="00903DBE"/>
    <w:rPr>
      <w:rFonts w:ascii="Arial" w:hAnsi="Arial"/>
      <w:b/>
      <w:sz w:val="28"/>
      <w:szCs w:val="24"/>
      <w:u w:val="thick"/>
      <w:lang w:val="en-US" w:eastAsia="en-US" w:bidi="ar-SA"/>
    </w:rPr>
  </w:style>
  <w:style w:type="paragraph" w:customStyle="1" w:styleId="BlockTitle20">
    <w:name w:val="Block Title #2"/>
    <w:basedOn w:val="Normal"/>
    <w:uiPriority w:val="99"/>
    <w:rsid w:val="00903DB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903DBE"/>
    <w:rPr>
      <w:rFonts w:ascii="Georgia" w:hAnsi="Georgia"/>
      <w:b/>
      <w:sz w:val="16"/>
    </w:rPr>
  </w:style>
  <w:style w:type="character" w:customStyle="1" w:styleId="BoldunderlineChar3">
    <w:name w:val="Bold/underline Char"/>
    <w:rsid w:val="00903DBE"/>
    <w:rPr>
      <w:rFonts w:eastAsia="SimSun"/>
      <w:b/>
      <w:noProof w:val="0"/>
      <w:sz w:val="24"/>
      <w:szCs w:val="24"/>
      <w:u w:val="single"/>
      <w:lang w:val="en-US" w:eastAsia="zh-CN" w:bidi="ar-SA"/>
    </w:rPr>
  </w:style>
  <w:style w:type="character" w:customStyle="1" w:styleId="underlinetextchar0">
    <w:name w:val="underlinetextchar"/>
    <w:rsid w:val="00903DBE"/>
  </w:style>
  <w:style w:type="character" w:customStyle="1" w:styleId="boldciteChar1">
    <w:name w:val="bold cite Char1"/>
    <w:rsid w:val="00903DBE"/>
    <w:rPr>
      <w:b/>
      <w:sz w:val="28"/>
      <w:u w:val="thick" w:color="000000"/>
    </w:rPr>
  </w:style>
  <w:style w:type="character" w:customStyle="1" w:styleId="tagCharCharChar1">
    <w:name w:val="tag Char Char Char1"/>
    <w:rsid w:val="00903DBE"/>
    <w:rPr>
      <w:b/>
      <w:sz w:val="24"/>
      <w:lang w:val="en-US" w:eastAsia="en-US" w:bidi="ar-SA"/>
    </w:rPr>
  </w:style>
  <w:style w:type="character" w:customStyle="1" w:styleId="underlinecardChar0">
    <w:name w:val="underline card Char"/>
    <w:rsid w:val="00903DBE"/>
    <w:rPr>
      <w:rFonts w:ascii="Arial" w:hAnsi="Arial"/>
      <w:sz w:val="18"/>
      <w:szCs w:val="24"/>
      <w:u w:val="single"/>
      <w:lang w:val="en-US" w:eastAsia="en-US" w:bidi="ar-SA"/>
    </w:rPr>
  </w:style>
  <w:style w:type="paragraph" w:customStyle="1" w:styleId="date-comments">
    <w:name w:val="date-comments"/>
    <w:basedOn w:val="Normal"/>
    <w:uiPriority w:val="99"/>
    <w:rsid w:val="00903DBE"/>
    <w:pPr>
      <w:spacing w:before="100" w:beforeAutospacing="1" w:after="100" w:afterAutospacing="1"/>
    </w:pPr>
    <w:rPr>
      <w:rFonts w:ascii="Times" w:hAnsi="Times"/>
      <w:sz w:val="16"/>
      <w:szCs w:val="20"/>
    </w:rPr>
  </w:style>
  <w:style w:type="character" w:customStyle="1" w:styleId="articleauthor0">
    <w:name w:val="articleauthor"/>
    <w:rsid w:val="00903DBE"/>
  </w:style>
  <w:style w:type="character" w:customStyle="1" w:styleId="bodysubtoc">
    <w:name w:val="bodysubtoc"/>
    <w:rsid w:val="00903DBE"/>
  </w:style>
  <w:style w:type="character" w:customStyle="1" w:styleId="lefttitlesmaller">
    <w:name w:val="lefttitlesmaller"/>
    <w:rsid w:val="00903DBE"/>
  </w:style>
  <w:style w:type="character" w:customStyle="1" w:styleId="mb">
    <w:name w:val="mb"/>
    <w:rsid w:val="00903DBE"/>
  </w:style>
  <w:style w:type="character" w:customStyle="1" w:styleId="submitted-date">
    <w:name w:val="submitted-date"/>
    <w:rsid w:val="00903DBE"/>
  </w:style>
  <w:style w:type="character" w:customStyle="1" w:styleId="submitted-time">
    <w:name w:val="submitted-time"/>
    <w:rsid w:val="00903DBE"/>
  </w:style>
  <w:style w:type="character" w:customStyle="1" w:styleId="A20">
    <w:name w:val="A2"/>
    <w:uiPriority w:val="99"/>
    <w:rsid w:val="00903DBE"/>
    <w:rPr>
      <w:rFonts w:ascii="Sabon LT Std" w:hAnsi="Sabon LT Std" w:cs="Sabon LT Std" w:hint="default"/>
      <w:color w:val="000000"/>
      <w:sz w:val="15"/>
      <w:szCs w:val="15"/>
    </w:rPr>
  </w:style>
  <w:style w:type="character" w:customStyle="1" w:styleId="searchword">
    <w:name w:val="searchword"/>
    <w:rsid w:val="00903DBE"/>
  </w:style>
  <w:style w:type="paragraph" w:customStyle="1" w:styleId="Heading2Char2CharChar12">
    <w:name w:val="Heading 2 Char2 Char Char12"/>
    <w:aliases w:val="Char Char Char Char Char Char1 Char Char Char Char Char1,Char Char22"/>
    <w:next w:val="Normal"/>
    <w:uiPriority w:val="99"/>
    <w:rsid w:val="00903DB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03DBE"/>
    <w:rPr>
      <w:rFonts w:ascii="Times New Roman" w:hAnsi="Times New Roman" w:cs="Times New Roman"/>
      <w:sz w:val="18"/>
      <w:szCs w:val="18"/>
    </w:rPr>
  </w:style>
  <w:style w:type="character" w:customStyle="1" w:styleId="bylines">
    <w:name w:val="bylines"/>
    <w:basedOn w:val="DefaultParagraphFont"/>
    <w:rsid w:val="00903DBE"/>
  </w:style>
  <w:style w:type="character" w:customStyle="1" w:styleId="StyleStyleBoldUnderlineUnderlineIntenseEmphasis1apple-style-2">
    <w:name w:val="Style Style Bold UnderlineUnderlineIntense Emphasis1apple-style-...2"/>
    <w:basedOn w:val="DefaultParagraphFont"/>
    <w:rsid w:val="00903DBE"/>
    <w:rPr>
      <w:b w:val="0"/>
      <w:bCs/>
      <w:sz w:val="22"/>
      <w:u w:val="single"/>
    </w:rPr>
  </w:style>
  <w:style w:type="character" w:customStyle="1" w:styleId="FontStyle57">
    <w:name w:val="Font Style57"/>
    <w:rsid w:val="00903DBE"/>
    <w:rPr>
      <w:rFonts w:ascii="Georgia" w:hAnsi="Georgia" w:cs="Georgia"/>
      <w:b/>
      <w:bCs/>
      <w:sz w:val="14"/>
      <w:szCs w:val="14"/>
    </w:rPr>
  </w:style>
  <w:style w:type="character" w:customStyle="1" w:styleId="FontStyle89">
    <w:name w:val="Font Style89"/>
    <w:rsid w:val="00903DBE"/>
    <w:rPr>
      <w:rFonts w:ascii="Times New Roman" w:hAnsi="Times New Roman" w:cs="Times New Roman"/>
      <w:b/>
      <w:bCs/>
      <w:smallCaps/>
      <w:spacing w:val="40"/>
      <w:sz w:val="16"/>
      <w:szCs w:val="16"/>
    </w:rPr>
  </w:style>
  <w:style w:type="character" w:customStyle="1" w:styleId="style3Char0">
    <w:name w:val="style 3 Char"/>
    <w:rsid w:val="00903DBE"/>
    <w:rPr>
      <w:sz w:val="18"/>
      <w:szCs w:val="24"/>
      <w:lang w:val="en-US" w:eastAsia="en-US" w:bidi="ar-SA"/>
    </w:rPr>
  </w:style>
  <w:style w:type="paragraph" w:customStyle="1" w:styleId="003Cite">
    <w:name w:val="003Cite"/>
    <w:basedOn w:val="Normal"/>
    <w:qFormat/>
    <w:rsid w:val="00903DB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903DBE"/>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903DB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903DB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03DBE"/>
    <w:rPr>
      <w:rFonts w:ascii="Times New Roman" w:eastAsia="Times New Roman" w:hAnsi="Times New Roman" w:cs="Times New Roman"/>
      <w:u w:val="thick"/>
      <w:lang w:val="x-none" w:eastAsia="x-none"/>
    </w:rPr>
  </w:style>
  <w:style w:type="character" w:customStyle="1" w:styleId="BlockHeadingsChar1">
    <w:name w:val="Block Headings Char1"/>
    <w:rsid w:val="00903DBE"/>
    <w:rPr>
      <w:b/>
      <w:caps/>
    </w:rPr>
  </w:style>
  <w:style w:type="character" w:customStyle="1" w:styleId="Longcite">
    <w:name w:val="Longcite"/>
    <w:rsid w:val="00903DBE"/>
    <w:rPr>
      <w:sz w:val="16"/>
    </w:rPr>
  </w:style>
  <w:style w:type="paragraph" w:customStyle="1" w:styleId="NormalUnderline0">
    <w:name w:val="Normal + Underline"/>
    <w:basedOn w:val="Normal"/>
    <w:link w:val="NormalUnderlineChar0"/>
    <w:rsid w:val="00903DB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03DBE"/>
    <w:rPr>
      <w:rFonts w:ascii="Times New Roman" w:eastAsia="Times New Roman" w:hAnsi="Times New Roman" w:cs="Times New Roman"/>
      <w:b/>
      <w:u w:val="single"/>
      <w:lang w:val="x-none" w:eastAsia="x-none"/>
    </w:rPr>
  </w:style>
  <w:style w:type="character" w:customStyle="1" w:styleId="FontStyle170">
    <w:name w:val="Font Style170"/>
    <w:uiPriority w:val="99"/>
    <w:rsid w:val="00903DBE"/>
    <w:rPr>
      <w:rFonts w:ascii="Bookman Old Style" w:hAnsi="Bookman Old Style" w:cs="Bookman Old Style"/>
      <w:sz w:val="16"/>
      <w:szCs w:val="16"/>
    </w:rPr>
  </w:style>
  <w:style w:type="character" w:customStyle="1" w:styleId="FontStyle17">
    <w:name w:val="Font Style17"/>
    <w:uiPriority w:val="99"/>
    <w:rsid w:val="00903DBE"/>
    <w:rPr>
      <w:rFonts w:ascii="Book Antiqua" w:hAnsi="Book Antiqua" w:cs="Book Antiqua"/>
      <w:i/>
      <w:iCs/>
      <w:spacing w:val="10"/>
      <w:sz w:val="22"/>
      <w:szCs w:val="22"/>
    </w:rPr>
  </w:style>
  <w:style w:type="character" w:customStyle="1" w:styleId="FontStyle329">
    <w:name w:val="Font Style329"/>
    <w:basedOn w:val="DefaultParagraphFont"/>
    <w:uiPriority w:val="99"/>
    <w:rsid w:val="00903DBE"/>
    <w:rPr>
      <w:rFonts w:ascii="Times New Roman" w:hAnsi="Times New Roman" w:cs="Times New Roman" w:hint="default"/>
      <w:b/>
      <w:bCs/>
      <w:spacing w:val="-10"/>
      <w:sz w:val="18"/>
      <w:szCs w:val="18"/>
    </w:rPr>
  </w:style>
  <w:style w:type="character" w:customStyle="1" w:styleId="ur">
    <w:name w:val="ur"/>
    <w:basedOn w:val="DefaultParagraphFont"/>
    <w:rsid w:val="00903DBE"/>
  </w:style>
  <w:style w:type="character" w:customStyle="1" w:styleId="vpqmgb">
    <w:name w:val="vpqmgb"/>
    <w:basedOn w:val="DefaultParagraphFont"/>
    <w:rsid w:val="00903DBE"/>
  </w:style>
  <w:style w:type="character" w:customStyle="1" w:styleId="sv">
    <w:name w:val="sv"/>
    <w:basedOn w:val="DefaultParagraphFont"/>
    <w:rsid w:val="00903DBE"/>
  </w:style>
  <w:style w:type="character" w:customStyle="1" w:styleId="m-501118745055256881gmail-style13ptbold">
    <w:name w:val="m_-501118745055256881gmail-style13ptbold"/>
    <w:basedOn w:val="DefaultParagraphFont"/>
    <w:rsid w:val="00903DBE"/>
  </w:style>
  <w:style w:type="character" w:customStyle="1" w:styleId="m8134770803914199681gmail-styleunderline">
    <w:name w:val="m_8134770803914199681gmail-styleunderline"/>
    <w:basedOn w:val="DefaultParagraphFont"/>
    <w:rsid w:val="00903DBE"/>
  </w:style>
  <w:style w:type="character" w:customStyle="1" w:styleId="hvr">
    <w:name w:val="hvr"/>
    <w:basedOn w:val="DefaultParagraphFont"/>
    <w:rsid w:val="00903DBE"/>
  </w:style>
  <w:style w:type="character" w:customStyle="1" w:styleId="AnalyticsChar">
    <w:name w:val="Analytics Char"/>
    <w:basedOn w:val="DefaultParagraphFont"/>
    <w:link w:val="Analytics"/>
    <w:rsid w:val="00903DBE"/>
    <w:rPr>
      <w:rFonts w:ascii="Calibri" w:eastAsia="Calibri" w:hAnsi="Calibri" w:cs="Calibri"/>
      <w:b/>
    </w:rPr>
  </w:style>
  <w:style w:type="character" w:customStyle="1" w:styleId="m-3350902899047358468gmail-styleunderline">
    <w:name w:val="m_-3350902899047358468gmail-styleunderline"/>
    <w:basedOn w:val="DefaultParagraphFont"/>
    <w:rsid w:val="00903DBE"/>
  </w:style>
  <w:style w:type="paragraph" w:customStyle="1" w:styleId="Style5pt">
    <w:name w:val="Style 5 pt"/>
    <w:basedOn w:val="Normal"/>
    <w:link w:val="Style5ptChar"/>
    <w:rsid w:val="00903DB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903DB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903DBE"/>
  </w:style>
  <w:style w:type="paragraph" w:customStyle="1" w:styleId="m462447500549623171gmail-msonormal">
    <w:name w:val="m_462447500549623171gmail-msonormal"/>
    <w:basedOn w:val="Normal"/>
    <w:uiPriority w:val="99"/>
    <w:rsid w:val="00903DB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903DBE"/>
  </w:style>
  <w:style w:type="character" w:customStyle="1" w:styleId="SmallerReal">
    <w:name w:val="SmallerReal"/>
    <w:basedOn w:val="DefaultParagraphFont"/>
    <w:uiPriority w:val="1"/>
    <w:qFormat/>
    <w:rsid w:val="00903DBE"/>
    <w:rPr>
      <w:rFonts w:ascii="Garamond" w:hAnsi="Garamond" w:hint="default"/>
      <w:sz w:val="16"/>
    </w:rPr>
  </w:style>
  <w:style w:type="paragraph" w:styleId="HTMLAddress">
    <w:name w:val="HTML Address"/>
    <w:basedOn w:val="Normal"/>
    <w:link w:val="HTMLAddressChar"/>
    <w:uiPriority w:val="99"/>
    <w:semiHidden/>
    <w:unhideWhenUsed/>
    <w:rsid w:val="00903DB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903DBE"/>
    <w:rPr>
      <w:rFonts w:ascii="Times New Roman" w:eastAsia="Times New Roman" w:hAnsi="Times New Roman" w:cs="Times New Roman"/>
      <w:i/>
      <w:iCs/>
    </w:rPr>
  </w:style>
  <w:style w:type="character" w:customStyle="1" w:styleId="separator">
    <w:name w:val="separator"/>
    <w:basedOn w:val="DefaultParagraphFont"/>
    <w:rsid w:val="00903DBE"/>
  </w:style>
  <w:style w:type="paragraph" w:customStyle="1" w:styleId="dek">
    <w:name w:val="dek"/>
    <w:basedOn w:val="Normal"/>
    <w:uiPriority w:val="99"/>
    <w:rsid w:val="00903DB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903DBE"/>
  </w:style>
  <w:style w:type="character" w:customStyle="1" w:styleId="serialtitle">
    <w:name w:val="serial_title"/>
    <w:basedOn w:val="DefaultParagraphFont"/>
    <w:rsid w:val="00903DBE"/>
  </w:style>
  <w:style w:type="character" w:customStyle="1" w:styleId="volumeissue">
    <w:name w:val="volume_issue"/>
    <w:basedOn w:val="DefaultParagraphFont"/>
    <w:rsid w:val="00903DBE"/>
  </w:style>
  <w:style w:type="character" w:customStyle="1" w:styleId="pagerange">
    <w:name w:val="page_range"/>
    <w:basedOn w:val="DefaultParagraphFont"/>
    <w:rsid w:val="00903DBE"/>
  </w:style>
  <w:style w:type="character" w:customStyle="1" w:styleId="doilink">
    <w:name w:val="doi_link"/>
    <w:basedOn w:val="DefaultParagraphFont"/>
    <w:rsid w:val="00903DBE"/>
  </w:style>
  <w:style w:type="paragraph" w:customStyle="1" w:styleId="para">
    <w:name w:val="para"/>
    <w:basedOn w:val="Normal"/>
    <w:rsid w:val="00903DB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903DBE"/>
  </w:style>
  <w:style w:type="character" w:customStyle="1" w:styleId="internalref">
    <w:name w:val="internalref"/>
    <w:basedOn w:val="DefaultParagraphFont"/>
    <w:rsid w:val="00903DBE"/>
  </w:style>
  <w:style w:type="paragraph" w:customStyle="1" w:styleId="Analyitc">
    <w:name w:val="Analyitc"/>
    <w:basedOn w:val="Normal"/>
    <w:uiPriority w:val="4"/>
    <w:qFormat/>
    <w:rsid w:val="00903DBE"/>
    <w:rPr>
      <w:b/>
      <w:color w:val="0070C0"/>
      <w:sz w:val="28"/>
    </w:rPr>
  </w:style>
  <w:style w:type="character" w:customStyle="1" w:styleId="StyleUnderliningChar9ptBold">
    <w:name w:val="Style Underlining Char + 9 pt Bold"/>
    <w:rsid w:val="00903DBE"/>
    <w:rPr>
      <w:rFonts w:ascii="Times New Roman" w:hAnsi="Times New Roman"/>
      <w:b/>
      <w:bCs/>
      <w:sz w:val="20"/>
      <w:szCs w:val="24"/>
      <w:u w:val="single"/>
    </w:rPr>
  </w:style>
  <w:style w:type="character" w:customStyle="1" w:styleId="StyleUnderliningChar9pt">
    <w:name w:val="Style Underlining Char + 9 pt"/>
    <w:rsid w:val="00903DBE"/>
    <w:rPr>
      <w:rFonts w:ascii="Times New Roman" w:hAnsi="Times New Roman"/>
      <w:sz w:val="20"/>
      <w:szCs w:val="24"/>
      <w:u w:val="single"/>
    </w:rPr>
  </w:style>
  <w:style w:type="paragraph" w:customStyle="1" w:styleId="font--body">
    <w:name w:val="font--body"/>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903DBE"/>
  </w:style>
  <w:style w:type="character" w:customStyle="1" w:styleId="tweetinfo-heartstat">
    <w:name w:val="tweetinfo-heartstat"/>
    <w:basedOn w:val="DefaultParagraphFont"/>
    <w:rsid w:val="00903DBE"/>
  </w:style>
  <w:style w:type="character" w:customStyle="1" w:styleId="playbutton-flyout">
    <w:name w:val="playbutton-flyout"/>
    <w:basedOn w:val="DefaultParagraphFont"/>
    <w:rsid w:val="00903DBE"/>
  </w:style>
  <w:style w:type="character" w:customStyle="1" w:styleId="inlinevideo-videolabel">
    <w:name w:val="inlinevideo-videolabel"/>
    <w:basedOn w:val="DefaultParagraphFont"/>
    <w:rsid w:val="00903DBE"/>
  </w:style>
  <w:style w:type="character" w:customStyle="1" w:styleId="inlinevideo-videoduration">
    <w:name w:val="inlinevideo-videoduration"/>
    <w:basedOn w:val="DefaultParagraphFont"/>
    <w:rsid w:val="00903DBE"/>
  </w:style>
  <w:style w:type="character" w:customStyle="1" w:styleId="m2037045589135560752gmail-style13ptbold">
    <w:name w:val="m_2037045589135560752gmail-style13ptbold"/>
    <w:basedOn w:val="DefaultParagraphFont"/>
    <w:rsid w:val="00903DBE"/>
  </w:style>
  <w:style w:type="paragraph" w:customStyle="1" w:styleId="css-exrw3m">
    <w:name w:val="css-exrw3m"/>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903DBE"/>
  </w:style>
  <w:style w:type="character" w:customStyle="1" w:styleId="DateTimeChar">
    <w:name w:val="DateTime Char"/>
    <w:basedOn w:val="DefaultParagraphFont"/>
    <w:link w:val="DateTime"/>
    <w:uiPriority w:val="4"/>
    <w:rsid w:val="00903DBE"/>
    <w:rPr>
      <w:rFonts w:ascii="Calibri" w:hAnsi="Calibri"/>
      <w:sz w:val="22"/>
    </w:rPr>
  </w:style>
  <w:style w:type="paragraph" w:customStyle="1" w:styleId="Lecture">
    <w:name w:val="Lecture"/>
    <w:next w:val="BodyText"/>
    <w:link w:val="LectureChar"/>
    <w:autoRedefine/>
    <w:uiPriority w:val="4"/>
    <w:qFormat/>
    <w:rsid w:val="00903DB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03DB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903DBE"/>
    <w:rPr>
      <w:color w:val="2B579A"/>
      <w:shd w:val="clear" w:color="auto" w:fill="E6E6E6"/>
    </w:rPr>
  </w:style>
  <w:style w:type="character" w:customStyle="1" w:styleId="UnresolvedMention3">
    <w:name w:val="Unresolved Mention3"/>
    <w:basedOn w:val="DefaultParagraphFont"/>
    <w:uiPriority w:val="99"/>
    <w:unhideWhenUsed/>
    <w:rsid w:val="00903DBE"/>
    <w:rPr>
      <w:color w:val="808080"/>
      <w:shd w:val="clear" w:color="auto" w:fill="E6E6E6"/>
    </w:rPr>
  </w:style>
  <w:style w:type="character" w:customStyle="1" w:styleId="m-895152127622952443gmail-style13ptbold">
    <w:name w:val="m_-895152127622952443gmail-style13ptbold"/>
    <w:basedOn w:val="DefaultParagraphFont"/>
    <w:rsid w:val="00903DBE"/>
  </w:style>
  <w:style w:type="character" w:customStyle="1" w:styleId="m4133802843404377303gmail-style13ptbold">
    <w:name w:val="m_4133802843404377303gmail-style13ptbold"/>
    <w:basedOn w:val="DefaultParagraphFont"/>
    <w:rsid w:val="00903DBE"/>
  </w:style>
  <w:style w:type="character" w:customStyle="1" w:styleId="m4133802843404377303gmail-styleunderline">
    <w:name w:val="m_4133802843404377303gmail-styleunderline"/>
    <w:basedOn w:val="DefaultParagraphFont"/>
    <w:rsid w:val="00903DBE"/>
  </w:style>
  <w:style w:type="character" w:customStyle="1" w:styleId="m1864609289044096952gmail-style13ptbold">
    <w:name w:val="m_1864609289044096952gmail-style13ptbold"/>
    <w:basedOn w:val="DefaultParagraphFont"/>
    <w:rsid w:val="00903DBE"/>
  </w:style>
  <w:style w:type="character" w:customStyle="1" w:styleId="m-2434640214339110092gmail-style13ptbold">
    <w:name w:val="m_-2434640214339110092gmail-style13ptbold"/>
    <w:basedOn w:val="DefaultParagraphFont"/>
    <w:rsid w:val="00903DBE"/>
  </w:style>
  <w:style w:type="character" w:customStyle="1" w:styleId="m-2434640214339110092gmail-styleunderline">
    <w:name w:val="m_-2434640214339110092gmail-styleunderline"/>
    <w:basedOn w:val="DefaultParagraphFont"/>
    <w:rsid w:val="00903DBE"/>
  </w:style>
  <w:style w:type="character" w:customStyle="1" w:styleId="articlepage-articlebody-firstletter">
    <w:name w:val="articlepage-articlebody-firstletter"/>
    <w:basedOn w:val="DefaultParagraphFont"/>
    <w:rsid w:val="00903DBE"/>
  </w:style>
  <w:style w:type="character" w:customStyle="1" w:styleId="m-2745674872889869693gmail-style13ptbold">
    <w:name w:val="m_-2745674872889869693gmail-style13ptbold"/>
    <w:basedOn w:val="DefaultParagraphFont"/>
    <w:rsid w:val="00903DBE"/>
  </w:style>
  <w:style w:type="character" w:customStyle="1" w:styleId="m-2745674872889869693gmail-styleunderline">
    <w:name w:val="m_-2745674872889869693gmail-styleunderline"/>
    <w:basedOn w:val="DefaultParagraphFont"/>
    <w:rsid w:val="00903DBE"/>
  </w:style>
  <w:style w:type="character" w:customStyle="1" w:styleId="UnresolvedMention31">
    <w:name w:val="Unresolved Mention31"/>
    <w:basedOn w:val="DefaultParagraphFont"/>
    <w:uiPriority w:val="99"/>
    <w:semiHidden/>
    <w:unhideWhenUsed/>
    <w:rsid w:val="00903DBE"/>
    <w:rPr>
      <w:color w:val="808080"/>
      <w:shd w:val="clear" w:color="auto" w:fill="E6E6E6"/>
    </w:rPr>
  </w:style>
  <w:style w:type="character" w:customStyle="1" w:styleId="UnresolvedMention4">
    <w:name w:val="Unresolved Mention4"/>
    <w:basedOn w:val="DefaultParagraphFont"/>
    <w:uiPriority w:val="99"/>
    <w:semiHidden/>
    <w:unhideWhenUsed/>
    <w:rsid w:val="00903DBE"/>
    <w:rPr>
      <w:color w:val="808080"/>
      <w:shd w:val="clear" w:color="auto" w:fill="E6E6E6"/>
    </w:rPr>
  </w:style>
  <w:style w:type="character" w:customStyle="1" w:styleId="m-8082899869479211226gmail-styleunderline">
    <w:name w:val="m_-8082899869479211226gmail-styleunderline"/>
    <w:basedOn w:val="DefaultParagraphFont"/>
    <w:rsid w:val="00903DBE"/>
  </w:style>
  <w:style w:type="paragraph" w:customStyle="1" w:styleId="NoteLevel23">
    <w:name w:val="Note Level 23"/>
    <w:basedOn w:val="Normal"/>
    <w:next w:val="Normal"/>
    <w:uiPriority w:val="99"/>
    <w:qFormat/>
    <w:rsid w:val="00903DB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903DBE"/>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903DB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903DBE"/>
    <w:rPr>
      <w:color w:val="605E5C"/>
      <w:shd w:val="clear" w:color="auto" w:fill="E1DFDD"/>
    </w:rPr>
  </w:style>
  <w:style w:type="character" w:customStyle="1" w:styleId="UnresolvedMention6">
    <w:name w:val="Unresolved Mention6"/>
    <w:basedOn w:val="DefaultParagraphFont"/>
    <w:uiPriority w:val="99"/>
    <w:semiHidden/>
    <w:unhideWhenUsed/>
    <w:rsid w:val="00903DBE"/>
    <w:rPr>
      <w:color w:val="605E5C"/>
      <w:shd w:val="clear" w:color="auto" w:fill="E1DFDD"/>
    </w:rPr>
  </w:style>
  <w:style w:type="character" w:customStyle="1" w:styleId="footnote">
    <w:name w:val="footnote"/>
    <w:basedOn w:val="DefaultParagraphFont"/>
    <w:rsid w:val="00903DBE"/>
  </w:style>
  <w:style w:type="character" w:customStyle="1" w:styleId="hubidentifier">
    <w:name w:val="hub_identifier"/>
    <w:basedOn w:val="DefaultParagraphFont"/>
    <w:rsid w:val="00903DBE"/>
  </w:style>
  <w:style w:type="paragraph" w:customStyle="1" w:styleId="standardeinzug">
    <w:name w:val="standardeinzug"/>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903DBE"/>
  </w:style>
  <w:style w:type="paragraph" w:customStyle="1" w:styleId="entrefilet">
    <w:name w:val="entrefilet"/>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903DB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903DB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903DBE"/>
  </w:style>
  <w:style w:type="character" w:customStyle="1" w:styleId="m-268162420547309261gmail-stylestylebold12pt">
    <w:name w:val="m_-268162420547309261gmail-stylestylebold12pt"/>
    <w:basedOn w:val="DefaultParagraphFont"/>
    <w:rsid w:val="00903DBE"/>
  </w:style>
  <w:style w:type="character" w:customStyle="1" w:styleId="m-268162420547309261gmail-styleboldunderline">
    <w:name w:val="m_-268162420547309261gmail-styleboldunderline"/>
    <w:basedOn w:val="DefaultParagraphFont"/>
    <w:rsid w:val="00903DBE"/>
  </w:style>
  <w:style w:type="character" w:customStyle="1" w:styleId="m-5621139387307470627gmail-style13ptbold">
    <w:name w:val="m_-5621139387307470627gmail-style13ptbold"/>
    <w:basedOn w:val="DefaultParagraphFont"/>
    <w:rsid w:val="00903DBE"/>
  </w:style>
  <w:style w:type="character" w:customStyle="1" w:styleId="m-5621139387307470627gmail-styleunderline">
    <w:name w:val="m_-5621139387307470627gmail-styleunderline"/>
    <w:basedOn w:val="DefaultParagraphFont"/>
    <w:rsid w:val="00903DBE"/>
  </w:style>
  <w:style w:type="character" w:customStyle="1" w:styleId="m-4930835733434609408gmail-style13ptbold">
    <w:name w:val="m_-4930835733434609408gmail-style13ptbold"/>
    <w:basedOn w:val="DefaultParagraphFont"/>
    <w:rsid w:val="00903DBE"/>
  </w:style>
  <w:style w:type="character" w:customStyle="1" w:styleId="m-4930835733434609408gmail-styleunderline">
    <w:name w:val="m_-4930835733434609408gmail-styleunderline"/>
    <w:basedOn w:val="DefaultParagraphFont"/>
    <w:rsid w:val="00903DBE"/>
  </w:style>
  <w:style w:type="character" w:customStyle="1" w:styleId="m-2456650549122369157gmail-style13ptbold">
    <w:name w:val="m_-2456650549122369157gmail-style13ptbold"/>
    <w:basedOn w:val="DefaultParagraphFont"/>
    <w:rsid w:val="00903DBE"/>
  </w:style>
  <w:style w:type="character" w:customStyle="1" w:styleId="m-2456650549122369157gmail-styleunderline">
    <w:name w:val="m_-2456650549122369157gmail-styleunderline"/>
    <w:basedOn w:val="DefaultParagraphFont"/>
    <w:rsid w:val="00903DBE"/>
  </w:style>
  <w:style w:type="character" w:customStyle="1" w:styleId="UnresolvedMention32">
    <w:name w:val="Unresolved Mention32"/>
    <w:basedOn w:val="DefaultParagraphFont"/>
    <w:uiPriority w:val="99"/>
    <w:semiHidden/>
    <w:unhideWhenUsed/>
    <w:rsid w:val="00903DBE"/>
    <w:rPr>
      <w:color w:val="605E5C"/>
      <w:shd w:val="clear" w:color="auto" w:fill="E1DFDD"/>
    </w:rPr>
  </w:style>
  <w:style w:type="character" w:customStyle="1" w:styleId="l7">
    <w:name w:val="l7"/>
    <w:basedOn w:val="DefaultParagraphFont"/>
    <w:rsid w:val="00903DBE"/>
  </w:style>
  <w:style w:type="character" w:customStyle="1" w:styleId="l6">
    <w:name w:val="l6"/>
    <w:basedOn w:val="DefaultParagraphFont"/>
    <w:rsid w:val="00903DBE"/>
  </w:style>
  <w:style w:type="character" w:customStyle="1" w:styleId="l8">
    <w:name w:val="l8"/>
    <w:basedOn w:val="DefaultParagraphFont"/>
    <w:rsid w:val="00903DBE"/>
  </w:style>
  <w:style w:type="character" w:customStyle="1" w:styleId="l9">
    <w:name w:val="l9"/>
    <w:basedOn w:val="DefaultParagraphFont"/>
    <w:rsid w:val="00903DBE"/>
  </w:style>
  <w:style w:type="character" w:customStyle="1" w:styleId="m-134349766280542120gmail-style13ptbold">
    <w:name w:val="m_-134349766280542120gmail-style13ptbold"/>
    <w:basedOn w:val="DefaultParagraphFont"/>
    <w:rsid w:val="00903DBE"/>
  </w:style>
  <w:style w:type="character" w:customStyle="1" w:styleId="m-134349766280542120gmail-msohyperlink">
    <w:name w:val="m_-134349766280542120gmail-msohyperlink"/>
    <w:basedOn w:val="DefaultParagraphFont"/>
    <w:rsid w:val="00903DBE"/>
  </w:style>
  <w:style w:type="character" w:customStyle="1" w:styleId="m-134349766280542120gmail-styleunderline">
    <w:name w:val="m_-134349766280542120gmail-styleunderline"/>
    <w:basedOn w:val="DefaultParagraphFont"/>
    <w:rsid w:val="00903DBE"/>
  </w:style>
  <w:style w:type="character" w:customStyle="1" w:styleId="m-134349766280542120gmail-cite">
    <w:name w:val="m_-134349766280542120gmail-cite"/>
    <w:basedOn w:val="DefaultParagraphFont"/>
    <w:rsid w:val="00903DBE"/>
  </w:style>
  <w:style w:type="character" w:customStyle="1" w:styleId="m-134349766280542120gmail-underline">
    <w:name w:val="m_-134349766280542120gmail-underline"/>
    <w:basedOn w:val="DefaultParagraphFont"/>
    <w:rsid w:val="00903DBE"/>
  </w:style>
  <w:style w:type="character" w:customStyle="1" w:styleId="m-134349766280542120gmail-underline0">
    <w:name w:val="m_-134349766280542120gmail-underline0"/>
    <w:basedOn w:val="DefaultParagraphFont"/>
    <w:rsid w:val="00903DBE"/>
  </w:style>
  <w:style w:type="paragraph" w:customStyle="1" w:styleId="element">
    <w:name w:val="element"/>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903DBE"/>
  </w:style>
  <w:style w:type="character" w:customStyle="1" w:styleId="wsj-article-credit">
    <w:name w:val="wsj-article-credit"/>
    <w:basedOn w:val="DefaultParagraphFont"/>
    <w:rsid w:val="00903DBE"/>
  </w:style>
  <w:style w:type="character" w:customStyle="1" w:styleId="wsj-article-credit-tag">
    <w:name w:val="wsj-article-credit-tag"/>
    <w:basedOn w:val="DefaultParagraphFont"/>
    <w:rsid w:val="00903DBE"/>
  </w:style>
  <w:style w:type="paragraph" w:customStyle="1" w:styleId="initial">
    <w:name w:val="initial"/>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903DBE"/>
    <w:rPr>
      <w:rFonts w:ascii="Arial Narrow" w:hAnsi="Arial Narrow"/>
      <w:sz w:val="22"/>
      <w:szCs w:val="24"/>
      <w:u w:val="single"/>
      <w:lang w:val="en-US" w:eastAsia="en-US" w:bidi="ar-SA"/>
    </w:rPr>
  </w:style>
  <w:style w:type="paragraph" w:customStyle="1" w:styleId="detailsub">
    <w:name w:val="detail__sub"/>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903DBE"/>
  </w:style>
  <w:style w:type="character" w:customStyle="1" w:styleId="m-299895914748161361gmail-styleunderline">
    <w:name w:val="m_-299895914748161361gmail-styleunderline"/>
    <w:basedOn w:val="DefaultParagraphFont"/>
    <w:rsid w:val="00903DBE"/>
  </w:style>
  <w:style w:type="paragraph" w:customStyle="1" w:styleId="counter-paragraph">
    <w:name w:val="counter-paragraph"/>
    <w:basedOn w:val="Normal"/>
    <w:rsid w:val="00903DB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903DBE"/>
  </w:style>
  <w:style w:type="paragraph" w:customStyle="1" w:styleId="m-266642551691440061gmail-cards">
    <w:name w:val="m_-266642551691440061gmail-cards"/>
    <w:basedOn w:val="Normal"/>
    <w:rsid w:val="00903DB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903DBE"/>
  </w:style>
  <w:style w:type="paragraph" w:customStyle="1" w:styleId="listingexcerpt">
    <w:name w:val="listing__excerpt"/>
    <w:basedOn w:val="Normal"/>
    <w:rsid w:val="00903DB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903DBE"/>
  </w:style>
  <w:style w:type="paragraph" w:customStyle="1" w:styleId="specialbutton">
    <w:name w:val="special__button"/>
    <w:basedOn w:val="Normal"/>
    <w:rsid w:val="00903DB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903DB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28219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13742</Words>
  <Characters>78335</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cp:revision>
  <dcterms:created xsi:type="dcterms:W3CDTF">2021-11-07T15:44:00Z</dcterms:created>
  <dcterms:modified xsi:type="dcterms:W3CDTF">2021-11-07T15:54:00Z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