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3FA7" w14:textId="77777777" w:rsidR="00EC0544" w:rsidRDefault="00EC0544" w:rsidP="00EC0544">
      <w:pPr>
        <w:pStyle w:val="Heading2"/>
      </w:pPr>
      <w:r>
        <w:t>CP</w:t>
      </w:r>
    </w:p>
    <w:p w14:paraId="334FD57E" w14:textId="77777777" w:rsidR="00EC0544" w:rsidRDefault="00EC0544" w:rsidP="00EC0544">
      <w:pPr>
        <w:pStyle w:val="Heading4"/>
      </w:pPr>
      <w:r>
        <w:t>Private entities should establish internally binding policies that mandate:</w:t>
      </w:r>
    </w:p>
    <w:p w14:paraId="18BE04DD" w14:textId="77777777" w:rsidR="00EC0544" w:rsidRDefault="00EC0544" w:rsidP="00EC0544">
      <w:pPr>
        <w:pStyle w:val="Heading4"/>
        <w:numPr>
          <w:ilvl w:val="0"/>
          <w:numId w:val="12"/>
        </w:numPr>
        <w:tabs>
          <w:tab w:val="num" w:pos="0"/>
          <w:tab w:val="num" w:pos="360"/>
        </w:tabs>
        <w:ind w:left="0" w:firstLine="0"/>
      </w:pPr>
      <w:r>
        <w:t>Removing debris pieces from orbit, prioritizing the most volatile and largest debris pieces in the most congested orbits</w:t>
      </w:r>
    </w:p>
    <w:p w14:paraId="4CCD4DB4" w14:textId="77777777" w:rsidR="00EC0544" w:rsidRDefault="00EC0544" w:rsidP="00EC0544">
      <w:pPr>
        <w:pStyle w:val="Heading4"/>
        <w:numPr>
          <w:ilvl w:val="0"/>
          <w:numId w:val="13"/>
        </w:numPr>
        <w:tabs>
          <w:tab w:val="num" w:pos="360"/>
          <w:tab w:val="num" w:pos="720"/>
        </w:tabs>
        <w:ind w:left="0" w:firstLine="0"/>
      </w:pPr>
      <w:r>
        <w:t>Collaborating on techniques to track and display the location of objects in real time and AI to automate debris-avoidance maneuvers</w:t>
      </w:r>
    </w:p>
    <w:p w14:paraId="7B2ACDCD" w14:textId="77777777" w:rsidR="00EC0544" w:rsidRDefault="00EC0544" w:rsidP="00EC0544">
      <w:pPr>
        <w:pStyle w:val="Heading4"/>
        <w:numPr>
          <w:ilvl w:val="0"/>
          <w:numId w:val="13"/>
        </w:numPr>
        <w:tabs>
          <w:tab w:val="num" w:pos="360"/>
          <w:tab w:val="num" w:pos="720"/>
        </w:tabs>
        <w:ind w:left="0" w:firstLine="0"/>
      </w:pPr>
      <w:r>
        <w:t>Banning private space colonization, and</w:t>
      </w:r>
    </w:p>
    <w:p w14:paraId="34262264" w14:textId="77777777" w:rsidR="00EC0544" w:rsidRPr="004F5627" w:rsidRDefault="00EC0544" w:rsidP="00EC0544">
      <w:pPr>
        <w:pStyle w:val="Heading4"/>
        <w:numPr>
          <w:ilvl w:val="0"/>
          <w:numId w:val="13"/>
        </w:numPr>
        <w:tabs>
          <w:tab w:val="num" w:pos="360"/>
          <w:tab w:val="num" w:pos="720"/>
        </w:tabs>
        <w:ind w:left="0" w:firstLine="0"/>
      </w:pPr>
      <w:r>
        <w:t>Banning private space tourism.</w:t>
      </w:r>
    </w:p>
    <w:p w14:paraId="360225FA" w14:textId="77777777" w:rsidR="00EC0544" w:rsidRPr="00F45A39" w:rsidRDefault="00EC0544" w:rsidP="00EC0544"/>
    <w:p w14:paraId="0B77C4E3" w14:textId="77777777" w:rsidR="00EC0544" w:rsidRPr="00824A03" w:rsidRDefault="00EC0544" w:rsidP="00EC0544">
      <w:pPr>
        <w:pStyle w:val="Heading4"/>
      </w:pPr>
      <w:r>
        <w:t xml:space="preserve">That solves satellites, </w:t>
      </w:r>
      <w:proofErr w:type="spellStart"/>
      <w:r>
        <w:t>miscalc</w:t>
      </w:r>
      <w:proofErr w:type="spellEnd"/>
      <w:r>
        <w:t>, Kessler, and debris collisions</w:t>
      </w:r>
    </w:p>
    <w:p w14:paraId="0CC8DC82" w14:textId="77777777" w:rsidR="00EC0544" w:rsidRPr="00FD3507" w:rsidRDefault="00EC0544" w:rsidP="00EC0544">
      <w:r>
        <w:rPr>
          <w:rStyle w:val="Style13ptBold"/>
        </w:rPr>
        <w:t xml:space="preserve">Nature 8/11 </w:t>
      </w:r>
      <w:r w:rsidRPr="0002601D">
        <w:rPr>
          <w:rStyle w:val="Style13ptBold"/>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10C028DE" w14:textId="77777777" w:rsidR="00EC0544" w:rsidRPr="00FD3507" w:rsidRDefault="00EC0544" w:rsidP="00EC0544">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36EC849F" w14:textId="77777777" w:rsidR="00EC0544" w:rsidRPr="00FD3507" w:rsidRDefault="00EC0544" w:rsidP="00EC0544">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2AA8958A" w14:textId="77777777" w:rsidR="00EC0544" w:rsidRPr="00FD3507" w:rsidRDefault="00EC0544" w:rsidP="00EC0544">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207D9771" w14:textId="77777777" w:rsidR="00EC0544" w:rsidRPr="00FD3507" w:rsidRDefault="00EC0544" w:rsidP="00EC0544">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w:t>
      </w:r>
      <w:r w:rsidRPr="00FD3507">
        <w:rPr>
          <w:rStyle w:val="StyleUnderline"/>
        </w:rPr>
        <w:lastRenderedPageBreak/>
        <w:t xml:space="preserve">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0D278865" w14:textId="77777777" w:rsidR="00EC0544" w:rsidRPr="00FD3507" w:rsidRDefault="00EC0544" w:rsidP="00EC0544">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40A842F6" w14:textId="77777777" w:rsidR="00EC0544" w:rsidRPr="00FD3507" w:rsidRDefault="00EC0544" w:rsidP="00EC0544">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121DC105" w14:textId="77777777" w:rsidR="00EC0544" w:rsidRPr="00FD3507" w:rsidRDefault="00EC0544" w:rsidP="00EC0544">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1A8294A4" w14:textId="77777777" w:rsidR="00EC0544" w:rsidRPr="00091FEA" w:rsidRDefault="00EC0544" w:rsidP="00EC0544">
      <w:pPr>
        <w:pStyle w:val="Heading4"/>
      </w:pPr>
      <w:r>
        <w:t>Removing the largest debris solves and is possible for private companies</w:t>
      </w:r>
    </w:p>
    <w:p w14:paraId="1E8D176B" w14:textId="77777777" w:rsidR="00EC0544" w:rsidRPr="004C2EB6" w:rsidRDefault="00EC0544" w:rsidP="00EC0544">
      <w:proofErr w:type="spellStart"/>
      <w:r w:rsidRPr="004C2EB6">
        <w:rPr>
          <w:rStyle w:val="Style13ptBold"/>
        </w:rPr>
        <w:t>Khlystov</w:t>
      </w:r>
      <w:proofErr w:type="spellEnd"/>
      <w:r w:rsidRPr="004C2EB6">
        <w:rPr>
          <w:rStyle w:val="Style13ptBold"/>
        </w:rPr>
        <w:t xml:space="preserve"> 18</w:t>
      </w:r>
      <w:r>
        <w:t xml:space="preserve"> </w:t>
      </w:r>
      <w:hyperlink r:id="rId9" w:history="1">
        <w:r w:rsidRPr="004C2EB6">
          <w:t xml:space="preserve">Nikolai </w:t>
        </w:r>
        <w:proofErr w:type="spellStart"/>
        <w:r w:rsidRPr="004C2EB6">
          <w:t>Khlystov</w:t>
        </w:r>
        <w:proofErr w:type="spellEnd"/>
      </w:hyperlink>
      <w:r>
        <w:t xml:space="preserve"> </w:t>
      </w:r>
      <w:r w:rsidRPr="004C2EB6">
        <w:t>Lead, Space, and lead, Global Future Council on Space, World Economic Forum</w:t>
      </w:r>
      <w:r>
        <w:t xml:space="preserve">. </w:t>
      </w:r>
      <w:r w:rsidRPr="004C2EB6">
        <w:t xml:space="preserve">3 </w:t>
      </w:r>
      <w:r>
        <w:t>A</w:t>
      </w:r>
      <w:r w:rsidRPr="004C2EB6">
        <w:t xml:space="preserve">pril, 2018 </w:t>
      </w:r>
      <w:r>
        <w:t xml:space="preserve">“We have a space debris problem Here’s how to solve it” </w:t>
      </w:r>
      <w:hyperlink r:id="rId10" w:history="1">
        <w:r w:rsidRPr="004C2EB6">
          <w:t>We have a space debris problem. Here’s how to solve it | World Economic Forum (weforum.org)</w:t>
        </w:r>
      </w:hyperlink>
      <w:r>
        <w:t xml:space="preserve"> Accessed 12-19, photos omitted // gord0</w:t>
      </w:r>
    </w:p>
    <w:p w14:paraId="25C8346C" w14:textId="77777777" w:rsidR="00EC0544" w:rsidRPr="004C2EB6" w:rsidRDefault="00EC0544" w:rsidP="00EC0544">
      <w:pPr>
        <w:rPr>
          <w:sz w:val="18"/>
          <w:szCs w:val="18"/>
        </w:rPr>
      </w:pPr>
      <w:r w:rsidRPr="004C2EB6">
        <w:rPr>
          <w:sz w:val="18"/>
          <w:szCs w:val="18"/>
        </w:rPr>
        <w:t>The first Chinese space station, Tiangong-1, crashed on 1 April over the Southern Pacific, after uncontrollably re-entering the Earth’s atmosphere.</w:t>
      </w:r>
    </w:p>
    <w:p w14:paraId="0C8FD0D4" w14:textId="77777777" w:rsidR="00EC0544" w:rsidRPr="004C2EB6" w:rsidRDefault="00EC0544" w:rsidP="00EC0544">
      <w:pPr>
        <w:rPr>
          <w:sz w:val="18"/>
          <w:szCs w:val="18"/>
        </w:rPr>
      </w:pPr>
      <w:r w:rsidRPr="004C2EB6">
        <w:rPr>
          <w:sz w:val="18"/>
          <w:szCs w:val="18"/>
        </w:rPr>
        <w:t>In fact, the station most likely all but burned up on re-entry, ironically very close to the location called ‘spacecraft cemetery’, where space agencies purposefully guide their old spacecraft to crash as it is the most isolated location in the ocean.</w:t>
      </w:r>
    </w:p>
    <w:p w14:paraId="044B1456" w14:textId="77777777" w:rsidR="00EC0544" w:rsidRPr="004C2EB6" w:rsidRDefault="00EC0544" w:rsidP="00EC0544">
      <w:pPr>
        <w:rPr>
          <w:sz w:val="18"/>
          <w:szCs w:val="18"/>
        </w:rPr>
      </w:pPr>
      <w:r w:rsidRPr="004C2EB6">
        <w:rPr>
          <w:sz w:val="18"/>
          <w:szCs w:val="18"/>
        </w:rPr>
        <w:t>The Chinese authorities lost contact with the station back in 2016 and could not guide it since then.</w:t>
      </w:r>
    </w:p>
    <w:p w14:paraId="4F57C703" w14:textId="77777777" w:rsidR="00EC0544" w:rsidRPr="004C2EB6" w:rsidRDefault="00EC0544" w:rsidP="00EC0544">
      <w:pPr>
        <w:rPr>
          <w:sz w:val="18"/>
          <w:szCs w:val="18"/>
        </w:rPr>
      </w:pPr>
      <w:r w:rsidRPr="004C2EB6">
        <w:rPr>
          <w:sz w:val="18"/>
          <w:szCs w:val="18"/>
        </w:rPr>
        <w:t>Tiangong-1 is one example of space debris that ended up coming back to Earth and burning up, just like most other debris that re-enters Earth’s atmosphere. That is not a bad thing.</w:t>
      </w:r>
    </w:p>
    <w:p w14:paraId="757A9886" w14:textId="77777777" w:rsidR="00EC0544" w:rsidRPr="007B10BC" w:rsidRDefault="00EC0544" w:rsidP="00EC0544">
      <w:pPr>
        <w:rPr>
          <w:u w:val="single"/>
        </w:rPr>
      </w:pPr>
      <w:r w:rsidRPr="007B10BC">
        <w:rPr>
          <w:u w:val="single"/>
        </w:rPr>
        <w:t xml:space="preserve">But </w:t>
      </w:r>
      <w:r w:rsidRPr="004C2EB6">
        <w:rPr>
          <w:highlight w:val="cyan"/>
          <w:u w:val="single"/>
        </w:rPr>
        <w:t>large quantities of space junk</w:t>
      </w:r>
      <w:r w:rsidRPr="007B10BC">
        <w:rPr>
          <w:u w:val="single"/>
        </w:rPr>
        <w:t xml:space="preserve"> end up </w:t>
      </w:r>
      <w:r w:rsidRPr="004C2EB6">
        <w:rPr>
          <w:highlight w:val="cyan"/>
          <w:u w:val="single"/>
        </w:rPr>
        <w:t>staying in</w:t>
      </w:r>
      <w:r w:rsidRPr="007B10BC">
        <w:rPr>
          <w:u w:val="single"/>
        </w:rPr>
        <w:t xml:space="preserve"> various </w:t>
      </w:r>
      <w:r w:rsidRPr="004C2EB6">
        <w:rPr>
          <w:highlight w:val="cyan"/>
          <w:u w:val="single"/>
        </w:rPr>
        <w:t>orbits around Earth</w:t>
      </w:r>
      <w:r w:rsidRPr="007B10BC">
        <w:rPr>
          <w:u w:val="single"/>
        </w:rPr>
        <w:t>, threatening satellites, the International Space Station (ISS), as well as future missions beyond Earth's vicinity – to asteroids, the Moon and Mars.</w:t>
      </w:r>
    </w:p>
    <w:p w14:paraId="7B3A5618" w14:textId="77777777" w:rsidR="00EC0544" w:rsidRPr="007B10BC" w:rsidRDefault="00EC0544" w:rsidP="00EC0544">
      <w:r w:rsidRPr="007B10BC">
        <w:t xml:space="preserve">Somewhat </w:t>
      </w:r>
      <w:proofErr w:type="gramStart"/>
      <w:r w:rsidRPr="007B10BC">
        <w:t>similar to</w:t>
      </w:r>
      <w:proofErr w:type="gramEnd"/>
      <w:r w:rsidRPr="007B10BC">
        <w:t xml:space="preserve"> pieces of </w:t>
      </w:r>
      <w:proofErr w:type="spellStart"/>
      <w:r w:rsidRPr="007B10BC">
        <w:t>tyres</w:t>
      </w:r>
      <w:proofErr w:type="spellEnd"/>
      <w:r w:rsidRPr="007B10BC">
        <w:t xml:space="preserve"> that litter the highways on Earth, </w:t>
      </w:r>
      <w:r w:rsidRPr="004C2EB6">
        <w:rPr>
          <w:highlight w:val="cyan"/>
          <w:u w:val="single"/>
        </w:rPr>
        <w:t>debris</w:t>
      </w:r>
      <w:r w:rsidRPr="007B10BC">
        <w:rPr>
          <w:u w:val="single"/>
        </w:rPr>
        <w:t xml:space="preserve"> can be </w:t>
      </w:r>
      <w:r w:rsidRPr="004C2EB6">
        <w:rPr>
          <w:highlight w:val="cyan"/>
          <w:u w:val="single"/>
        </w:rPr>
        <w:t>parts of old satellites</w:t>
      </w:r>
      <w:r w:rsidRPr="007B10BC">
        <w:rPr>
          <w:u w:val="single"/>
        </w:rPr>
        <w:t xml:space="preserve">, from paint chips, to bolts, larger sections, and entire defunct satellites; it can </w:t>
      </w:r>
      <w:r w:rsidRPr="004C2EB6">
        <w:rPr>
          <w:highlight w:val="cyan"/>
          <w:u w:val="single"/>
        </w:rPr>
        <w:t>also</w:t>
      </w:r>
      <w:r w:rsidRPr="007B10BC">
        <w:rPr>
          <w:u w:val="single"/>
        </w:rPr>
        <w:t xml:space="preserve"> include </w:t>
      </w:r>
      <w:r w:rsidRPr="004C2EB6">
        <w:rPr>
          <w:highlight w:val="cyan"/>
          <w:u w:val="single"/>
        </w:rPr>
        <w:t>spent rocket bodies</w:t>
      </w:r>
      <w:r w:rsidRPr="007B10BC">
        <w:rPr>
          <w:u w:val="single"/>
        </w:rPr>
        <w:t>, the sections of rockets that don’t fall back to Earth after a rocket's launch</w:t>
      </w:r>
      <w:r w:rsidRPr="007B10BC">
        <w:t>. The total number of debris pieces larger than a marble counts more than half a million.</w:t>
      </w:r>
    </w:p>
    <w:p w14:paraId="0805DC05" w14:textId="77777777" w:rsidR="00EC0544" w:rsidRPr="004C2EB6" w:rsidRDefault="00EC0544" w:rsidP="00EC0544">
      <w:pPr>
        <w:rPr>
          <w:rFonts w:ascii="Times New Roman" w:hAnsi="Times New Roman"/>
          <w:color w:val="84919C"/>
          <w:sz w:val="18"/>
          <w:szCs w:val="18"/>
        </w:rPr>
      </w:pPr>
      <w:r w:rsidRPr="004C2EB6">
        <w:rPr>
          <w:rFonts w:ascii="Times New Roman" w:hAnsi="Times New Roman"/>
          <w:noProof/>
          <w:sz w:val="18"/>
          <w:szCs w:val="18"/>
        </w:rPr>
        <w:t>[photo omitted]</w:t>
      </w:r>
    </w:p>
    <w:p w14:paraId="63D664AF" w14:textId="77777777" w:rsidR="00EC0544" w:rsidRPr="004C2EB6" w:rsidRDefault="00EC0544" w:rsidP="00EC0544">
      <w:pPr>
        <w:rPr>
          <w:sz w:val="18"/>
          <w:szCs w:val="18"/>
        </w:rPr>
      </w:pPr>
      <w:r w:rsidRPr="004C2EB6">
        <w:rPr>
          <w:sz w:val="18"/>
          <w:szCs w:val="18"/>
        </w:rPr>
        <w:lastRenderedPageBreak/>
        <w:t>The key difference is that while it would be dangerous for your car to hit a piece of garbage on the highway at 100 km/h, in orbit, things are moving at the much faster speed of 28,000 km/h – the speed required by the laws of physics for objects to stay in orbit and not fall back to the ground.</w:t>
      </w:r>
    </w:p>
    <w:p w14:paraId="32E1889C" w14:textId="77777777" w:rsidR="00EC0544" w:rsidRPr="004C2EB6" w:rsidRDefault="00EC0544" w:rsidP="00EC0544">
      <w:pPr>
        <w:rPr>
          <w:sz w:val="18"/>
          <w:szCs w:val="18"/>
        </w:rPr>
      </w:pPr>
      <w:r w:rsidRPr="004C2EB6">
        <w:rPr>
          <w:sz w:val="18"/>
          <w:szCs w:val="18"/>
        </w:rPr>
        <w:t xml:space="preserve">At that speed, even a small bolt could destroy an entire satellite, or even endanger the entire Space Station. That is the reason why astronauts or cosmonauts on board the ISS </w:t>
      </w:r>
      <w:proofErr w:type="gramStart"/>
      <w:r w:rsidRPr="004C2EB6">
        <w:rPr>
          <w:sz w:val="18"/>
          <w:szCs w:val="18"/>
        </w:rPr>
        <w:t>have to</w:t>
      </w:r>
      <w:proofErr w:type="gramEnd"/>
      <w:r w:rsidRPr="004C2EB6">
        <w:rPr>
          <w:sz w:val="18"/>
          <w:szCs w:val="18"/>
        </w:rPr>
        <w:t xml:space="preserve"> huddle into the escape capsules several times a year, when a piece of debris is being tracked close to the Space Station. Currently only the Russian Soyuz offers a way of getting to and from the ISS for humans.</w:t>
      </w:r>
    </w:p>
    <w:p w14:paraId="114285E4" w14:textId="77777777" w:rsidR="00EC0544" w:rsidRPr="004C2EB6" w:rsidRDefault="00EC0544" w:rsidP="00EC0544">
      <w:pPr>
        <w:rPr>
          <w:sz w:val="18"/>
          <w:szCs w:val="18"/>
        </w:rPr>
      </w:pPr>
      <w:r w:rsidRPr="004C2EB6">
        <w:rPr>
          <w:sz w:val="18"/>
          <w:szCs w:val="18"/>
        </w:rPr>
        <w:t xml:space="preserve">The most polluted orbits in general </w:t>
      </w:r>
      <w:proofErr w:type="gramStart"/>
      <w:r w:rsidRPr="004C2EB6">
        <w:rPr>
          <w:sz w:val="18"/>
          <w:szCs w:val="18"/>
        </w:rPr>
        <w:t>are considered to be</w:t>
      </w:r>
      <w:proofErr w:type="gramEnd"/>
      <w:r w:rsidRPr="004C2EB6">
        <w:rPr>
          <w:sz w:val="18"/>
          <w:szCs w:val="18"/>
        </w:rPr>
        <w:t xml:space="preserve"> those between 200-2000 km above Earth (Lower Earth Orbits or LEO), and the 36,000 km orbit (Geosynchronous).</w:t>
      </w:r>
    </w:p>
    <w:p w14:paraId="40173EAA" w14:textId="77777777" w:rsidR="00EC0544" w:rsidRPr="007B10BC" w:rsidRDefault="00EC0544" w:rsidP="00EC0544">
      <w:r w:rsidRPr="007B10BC">
        <w:rPr>
          <w:u w:val="single"/>
        </w:rPr>
        <w:t>This is a growing issue, which has become more widely known to the public</w:t>
      </w:r>
      <w:r w:rsidRPr="007B10BC">
        <w:t xml:space="preserve"> through the movie ‘Gravity’.</w:t>
      </w:r>
    </w:p>
    <w:p w14:paraId="56CBDA7F" w14:textId="77777777" w:rsidR="00EC0544" w:rsidRPr="007B10BC" w:rsidRDefault="00EC0544" w:rsidP="00EC0544">
      <w:r w:rsidRPr="007B10BC">
        <w:t>Out-of-control space junk in LEO orbit – the so-called Kessler Syndrome – in real life would not be quite as dramatic as in the movie; however, it does pose a serious and an ever-growing threat, nonetheless.</w:t>
      </w:r>
    </w:p>
    <w:p w14:paraId="658A12B3" w14:textId="77777777" w:rsidR="00EC0544" w:rsidRPr="007B10BC" w:rsidRDefault="00EC0544" w:rsidP="00EC0544">
      <w:r w:rsidRPr="007B10BC">
        <w:t>There are two key elements to addressing this global risk.</w:t>
      </w:r>
    </w:p>
    <w:p w14:paraId="7CFC51B0" w14:textId="77777777" w:rsidR="00EC0544" w:rsidRPr="007B10BC" w:rsidRDefault="00EC0544" w:rsidP="00EC0544">
      <w:pPr>
        <w:rPr>
          <w:u w:val="single"/>
        </w:rPr>
      </w:pPr>
      <w:r w:rsidRPr="007B10BC">
        <w:t>First,</w:t>
      </w:r>
      <w:r w:rsidRPr="007B10BC">
        <w:rPr>
          <w:u w:val="single"/>
        </w:rPr>
        <w:t xml:space="preserve"> </w:t>
      </w:r>
      <w:r w:rsidRPr="004C2EB6">
        <w:rPr>
          <w:highlight w:val="cyan"/>
          <w:u w:val="single"/>
        </w:rPr>
        <w:t>we need to start removing</w:t>
      </w:r>
      <w:r w:rsidRPr="007B10BC">
        <w:rPr>
          <w:u w:val="single"/>
        </w:rPr>
        <w:t xml:space="preserve"> the most </w:t>
      </w:r>
      <w:r w:rsidRPr="004C2EB6">
        <w:rPr>
          <w:highlight w:val="cyan"/>
          <w:u w:val="single"/>
        </w:rPr>
        <w:t>volatile and biggest pieces from the most congested orbits</w:t>
      </w:r>
      <w:r w:rsidRPr="007B10BC">
        <w:rPr>
          <w:u w:val="single"/>
        </w:rPr>
        <w:t>.</w:t>
      </w:r>
    </w:p>
    <w:p w14:paraId="76D6C605" w14:textId="77777777" w:rsidR="00EC0544" w:rsidRPr="007B10BC" w:rsidRDefault="00EC0544" w:rsidP="00EC0544">
      <w:pPr>
        <w:rPr>
          <w:u w:val="single"/>
        </w:rPr>
      </w:pPr>
      <w:proofErr w:type="gramStart"/>
      <w:r w:rsidRPr="007B10BC">
        <w:t>A number of</w:t>
      </w:r>
      <w:proofErr w:type="gramEnd"/>
      <w:r w:rsidRPr="007B10BC">
        <w:t xml:space="preserve"> companies, such as </w:t>
      </w:r>
      <w:proofErr w:type="spellStart"/>
      <w:r w:rsidRPr="007B10BC">
        <w:t>Astroscale</w:t>
      </w:r>
      <w:proofErr w:type="spellEnd"/>
      <w:r w:rsidRPr="007B10BC">
        <w:t xml:space="preserve"> and Saber Astronautics, are looking at this very complicated and technical solution already. </w:t>
      </w:r>
      <w:r w:rsidRPr="007B10BC">
        <w:rPr>
          <w:u w:val="single"/>
        </w:rPr>
        <w:t xml:space="preserve">The idea is essentially to </w:t>
      </w:r>
      <w:r w:rsidRPr="004C2EB6">
        <w:rPr>
          <w:highlight w:val="cyan"/>
          <w:u w:val="single"/>
        </w:rPr>
        <w:t>grab a piece of debris with</w:t>
      </w:r>
      <w:r w:rsidRPr="007B10BC">
        <w:rPr>
          <w:u w:val="single"/>
        </w:rPr>
        <w:t xml:space="preserve"> a </w:t>
      </w:r>
      <w:r w:rsidRPr="004C2EB6">
        <w:rPr>
          <w:highlight w:val="cyan"/>
          <w:u w:val="single"/>
        </w:rPr>
        <w:t xml:space="preserve">special satellite and de-orbit </w:t>
      </w:r>
      <w:proofErr w:type="gramStart"/>
      <w:r w:rsidRPr="004C2EB6">
        <w:rPr>
          <w:highlight w:val="cyan"/>
          <w:u w:val="single"/>
        </w:rPr>
        <w:t>both of them</w:t>
      </w:r>
      <w:proofErr w:type="gramEnd"/>
      <w:r w:rsidRPr="004C2EB6">
        <w:rPr>
          <w:highlight w:val="cyan"/>
          <w:u w:val="single"/>
        </w:rPr>
        <w:t>,</w:t>
      </w:r>
      <w:r w:rsidRPr="007B10BC">
        <w:rPr>
          <w:u w:val="single"/>
        </w:rPr>
        <w:t xml:space="preserve"> in the process </w:t>
      </w:r>
      <w:r w:rsidRPr="004C2EB6">
        <w:rPr>
          <w:highlight w:val="cyan"/>
          <w:u w:val="single"/>
        </w:rPr>
        <w:t>burning</w:t>
      </w:r>
      <w:r w:rsidRPr="007B10BC">
        <w:rPr>
          <w:u w:val="single"/>
        </w:rPr>
        <w:t xml:space="preserve"> up </w:t>
      </w:r>
      <w:r w:rsidRPr="004C2EB6">
        <w:rPr>
          <w:highlight w:val="cyan"/>
          <w:u w:val="single"/>
        </w:rPr>
        <w:t>both objects above the aforementioned ‘spacecraft cemetery’.</w:t>
      </w:r>
    </w:p>
    <w:p w14:paraId="28779C0A" w14:textId="77777777" w:rsidR="00EC0544" w:rsidRPr="007B10BC" w:rsidRDefault="00EC0544" w:rsidP="00EC0544">
      <w:r w:rsidRPr="004C2EB6">
        <w:rPr>
          <w:highlight w:val="cyan"/>
          <w:u w:val="single"/>
        </w:rPr>
        <w:t>Other technologies include moving objects with a powerful laser beam</w:t>
      </w:r>
      <w:r w:rsidRPr="007B10BC">
        <w:rPr>
          <w:u w:val="single"/>
        </w:rPr>
        <w:t xml:space="preserve">. It is important to start doing that soon – </w:t>
      </w:r>
      <w:r w:rsidRPr="004C2EB6">
        <w:rPr>
          <w:highlight w:val="cyan"/>
          <w:u w:val="single"/>
        </w:rPr>
        <w:t>current scientific estimates predict that without active debris removal</w:t>
      </w:r>
      <w:r w:rsidRPr="007B10BC">
        <w:rPr>
          <w:u w:val="single"/>
        </w:rPr>
        <w:t xml:space="preserve">, certain </w:t>
      </w:r>
      <w:r w:rsidRPr="004C2EB6">
        <w:rPr>
          <w:highlight w:val="cyan"/>
          <w:u w:val="single"/>
        </w:rPr>
        <w:t>orbits will become unusable over</w:t>
      </w:r>
      <w:r w:rsidRPr="007B10BC">
        <w:rPr>
          <w:u w:val="single"/>
        </w:rPr>
        <w:t xml:space="preserve"> the </w:t>
      </w:r>
      <w:r w:rsidRPr="004C2EB6">
        <w:rPr>
          <w:highlight w:val="cyan"/>
          <w:u w:val="single"/>
        </w:rPr>
        <w:t>coming decades</w:t>
      </w:r>
      <w:r w:rsidRPr="004C2EB6">
        <w:rPr>
          <w:highlight w:val="cyan"/>
        </w:rPr>
        <w:t>.</w:t>
      </w:r>
    </w:p>
    <w:p w14:paraId="0FA9E69B" w14:textId="77777777" w:rsidR="00EC0544" w:rsidRPr="004C2EB6" w:rsidRDefault="00EC0544" w:rsidP="00EC0544">
      <w:pPr>
        <w:rPr>
          <w:sz w:val="18"/>
          <w:szCs w:val="18"/>
        </w:rPr>
      </w:pPr>
      <w:r w:rsidRPr="004C2EB6">
        <w:rPr>
          <w:sz w:val="18"/>
          <w:szCs w:val="18"/>
        </w:rPr>
        <w:t>Though it is hard to capture objects that are moving as fast as this debris, it is certainly possible. After all, spacecraft dock with the ISS all the time.</w:t>
      </w:r>
    </w:p>
    <w:p w14:paraId="040079EA" w14:textId="77777777" w:rsidR="00EC0544" w:rsidRPr="004C2EB6" w:rsidRDefault="00EC0544" w:rsidP="00EC0544">
      <w:pPr>
        <w:rPr>
          <w:sz w:val="18"/>
          <w:szCs w:val="18"/>
        </w:rPr>
      </w:pPr>
      <w:r w:rsidRPr="004C2EB6">
        <w:rPr>
          <w:sz w:val="18"/>
          <w:szCs w:val="18"/>
        </w:rPr>
        <w:t>The bigger issues are financing and international cooperation. The question of who pays for these ‘garbage collection’ missions is a tricky one. Perhaps even trickier, is negotiating the international diplomatic space and persuading, for example Russia, that their old military satellite needs to be de-orbited by a technology company.</w:t>
      </w:r>
    </w:p>
    <w:p w14:paraId="2151C2ED" w14:textId="77777777" w:rsidR="00EC0544" w:rsidRPr="004C2EB6" w:rsidRDefault="00EC0544" w:rsidP="00EC0544">
      <w:pPr>
        <w:rPr>
          <w:rFonts w:ascii="Times New Roman" w:hAnsi="Times New Roman"/>
          <w:color w:val="84919C"/>
          <w:sz w:val="18"/>
          <w:szCs w:val="18"/>
        </w:rPr>
      </w:pPr>
      <w:r w:rsidRPr="004C2EB6">
        <w:rPr>
          <w:rFonts w:ascii="Times New Roman" w:hAnsi="Times New Roman"/>
          <w:noProof/>
          <w:sz w:val="18"/>
          <w:szCs w:val="18"/>
        </w:rPr>
        <w:t>[photo omitted]</w:t>
      </w:r>
    </w:p>
    <w:p w14:paraId="58AFCB6C" w14:textId="77777777" w:rsidR="00EC0544" w:rsidRPr="004C2EB6" w:rsidRDefault="00EC0544" w:rsidP="00EC0544">
      <w:pPr>
        <w:rPr>
          <w:sz w:val="18"/>
          <w:szCs w:val="18"/>
        </w:rPr>
      </w:pPr>
      <w:r w:rsidRPr="004C2EB6">
        <w:rPr>
          <w:sz w:val="18"/>
          <w:szCs w:val="18"/>
        </w:rPr>
        <w:t xml:space="preserve">The second part of the puzzle to ensure the long-term accessibility of orbits is to adjust our current </w:t>
      </w:r>
      <w:proofErr w:type="spellStart"/>
      <w:r w:rsidRPr="004C2EB6">
        <w:rPr>
          <w:sz w:val="18"/>
          <w:szCs w:val="18"/>
        </w:rPr>
        <w:t>behaviour</w:t>
      </w:r>
      <w:proofErr w:type="spellEnd"/>
      <w:r w:rsidRPr="004C2EB6">
        <w:rPr>
          <w:sz w:val="18"/>
          <w:szCs w:val="18"/>
        </w:rPr>
        <w:t xml:space="preserve"> in space </w:t>
      </w:r>
      <w:proofErr w:type="gramStart"/>
      <w:r w:rsidRPr="004C2EB6">
        <w:rPr>
          <w:sz w:val="18"/>
          <w:szCs w:val="18"/>
        </w:rPr>
        <w:t>in order to</w:t>
      </w:r>
      <w:proofErr w:type="gramEnd"/>
      <w:r w:rsidRPr="004C2EB6">
        <w:rPr>
          <w:sz w:val="18"/>
          <w:szCs w:val="18"/>
        </w:rPr>
        <w:t xml:space="preserve"> minimize the creation of new debris. We need to be more careful with existing operational satellites and new missions.</w:t>
      </w:r>
    </w:p>
    <w:p w14:paraId="6B1BD974" w14:textId="77777777" w:rsidR="00EC0544" w:rsidRPr="005B5A6E" w:rsidRDefault="00EC0544" w:rsidP="00EC0544">
      <w:pPr>
        <w:rPr>
          <w:u w:val="single"/>
        </w:rPr>
      </w:pPr>
      <w:r w:rsidRPr="005B5A6E">
        <w:rPr>
          <w:u w:val="single"/>
        </w:rPr>
        <w:t>The UN guidelines on space debris mitigation are among the key international efforts to get different actors to follow proper rules of the road, but they are voluntary.</w:t>
      </w:r>
    </w:p>
    <w:p w14:paraId="26723493" w14:textId="77777777" w:rsidR="00EC0544" w:rsidRPr="005B5A6E" w:rsidRDefault="00EC0544" w:rsidP="00EC0544">
      <w:pPr>
        <w:rPr>
          <w:sz w:val="18"/>
          <w:szCs w:val="18"/>
        </w:rPr>
      </w:pPr>
      <w:r w:rsidRPr="005B5A6E">
        <w:rPr>
          <w:sz w:val="18"/>
          <w:szCs w:val="18"/>
        </w:rPr>
        <w:t>There are over 1,500 active satellites in various orbits, but this figure is set to grow dramatically over the coming years.</w:t>
      </w:r>
    </w:p>
    <w:p w14:paraId="0657A194" w14:textId="77777777" w:rsidR="00EC0544" w:rsidRPr="005B5A6E" w:rsidRDefault="00EC0544" w:rsidP="00EC0544">
      <w:pPr>
        <w:rPr>
          <w:sz w:val="18"/>
          <w:szCs w:val="18"/>
        </w:rPr>
      </w:pPr>
      <w:r w:rsidRPr="005B5A6E">
        <w:rPr>
          <w:sz w:val="18"/>
          <w:szCs w:val="18"/>
        </w:rPr>
        <w:t xml:space="preserve">Large constellations that number hundreds and thousands of satellites, such as </w:t>
      </w:r>
      <w:proofErr w:type="spellStart"/>
      <w:r w:rsidRPr="005B5A6E">
        <w:rPr>
          <w:sz w:val="18"/>
          <w:szCs w:val="18"/>
        </w:rPr>
        <w:t>OneWeb</w:t>
      </w:r>
      <w:proofErr w:type="spellEnd"/>
      <w:r w:rsidRPr="005B5A6E">
        <w:rPr>
          <w:sz w:val="18"/>
          <w:szCs w:val="18"/>
        </w:rPr>
        <w:t xml:space="preserve"> and SpaceX, are being developed currently (mostly for LEO orbits</w:t>
      </w:r>
      <w:proofErr w:type="gramStart"/>
      <w:r w:rsidRPr="005B5A6E">
        <w:rPr>
          <w:sz w:val="18"/>
          <w:szCs w:val="18"/>
        </w:rPr>
        <w:t>), and</w:t>
      </w:r>
      <w:proofErr w:type="gramEnd"/>
      <w:r w:rsidRPr="005B5A6E">
        <w:rPr>
          <w:sz w:val="18"/>
          <w:szCs w:val="18"/>
        </w:rPr>
        <w:t xml:space="preserve"> promise to provide affordable connectivity to all parts of the world.</w:t>
      </w:r>
    </w:p>
    <w:p w14:paraId="6ADE6AC1" w14:textId="77777777" w:rsidR="00EC0544" w:rsidRPr="005B5A6E" w:rsidRDefault="00EC0544" w:rsidP="00EC0544">
      <w:pPr>
        <w:rPr>
          <w:sz w:val="18"/>
          <w:szCs w:val="18"/>
        </w:rPr>
      </w:pPr>
      <w:r w:rsidRPr="005B5A6E">
        <w:rPr>
          <w:sz w:val="18"/>
          <w:szCs w:val="18"/>
        </w:rPr>
        <w:t>New governments are also entering the race to get access to space. The question is, with such an increase in traffic, how do we get all the private and public actors to think more sustainably?</w:t>
      </w:r>
    </w:p>
    <w:p w14:paraId="71B24C98" w14:textId="77777777" w:rsidR="00EC0544" w:rsidRPr="005B5A6E" w:rsidRDefault="00EC0544" w:rsidP="00EC0544">
      <w:pPr>
        <w:rPr>
          <w:sz w:val="18"/>
          <w:szCs w:val="18"/>
        </w:rPr>
      </w:pPr>
      <w:r w:rsidRPr="005B5A6E">
        <w:rPr>
          <w:sz w:val="18"/>
          <w:szCs w:val="18"/>
        </w:rPr>
        <w:t>The </w:t>
      </w:r>
      <w:hyperlink r:id="rId11" w:history="1">
        <w:r w:rsidRPr="005B5A6E">
          <w:rPr>
            <w:sz w:val="18"/>
            <w:szCs w:val="18"/>
          </w:rPr>
          <w:t>Global Future Council on Space Technologies</w:t>
        </w:r>
      </w:hyperlink>
      <w:r w:rsidRPr="005B5A6E">
        <w:rPr>
          <w:sz w:val="18"/>
          <w:szCs w:val="18"/>
        </w:rPr>
        <w:t> is working on an industry framework to incentivize private actors to step up their act. Other efforts are needed.</w:t>
      </w:r>
    </w:p>
    <w:p w14:paraId="6031655E" w14:textId="77777777" w:rsidR="00EC0544" w:rsidRDefault="00EC0544" w:rsidP="00EC0544">
      <w:pPr>
        <w:rPr>
          <w:u w:val="single"/>
        </w:rPr>
      </w:pPr>
      <w:r w:rsidRPr="005B5A6E">
        <w:lastRenderedPageBreak/>
        <w:t xml:space="preserve">Orbits are a critical part of the Earth environment, a </w:t>
      </w:r>
      <w:proofErr w:type="gramStart"/>
      <w:r w:rsidRPr="005B5A6E">
        <w:t>global commons</w:t>
      </w:r>
      <w:proofErr w:type="gramEnd"/>
      <w:r w:rsidRPr="005B5A6E">
        <w:t xml:space="preserve"> just like the oceans, and </w:t>
      </w:r>
      <w:r w:rsidRPr="005B5A6E">
        <w:rPr>
          <w:u w:val="single"/>
        </w:rPr>
        <w:t>we need to protect this resource for future generations.</w:t>
      </w:r>
    </w:p>
    <w:p w14:paraId="620AB49E" w14:textId="77777777" w:rsidR="00EC0544" w:rsidRDefault="00EC0544" w:rsidP="00EC0544">
      <w:pPr>
        <w:pStyle w:val="Heading4"/>
      </w:pPr>
      <w:r>
        <w:t>Their only internal link to debris that they read in the Munoz-</w:t>
      </w:r>
      <w:proofErr w:type="spellStart"/>
      <w:r>
        <w:t>Patchen</w:t>
      </w:r>
      <w:proofErr w:type="spellEnd"/>
      <w:r>
        <w:t xml:space="preserve"> card is space tourism, which the CP bans.</w:t>
      </w:r>
    </w:p>
    <w:p w14:paraId="4FBFF9B3" w14:textId="77777777" w:rsidR="00EC0544" w:rsidRPr="00473E0F" w:rsidRDefault="00EC0544" w:rsidP="00EC0544">
      <w:pPr>
        <w:pStyle w:val="Heading4"/>
      </w:pPr>
      <w:r>
        <w:t>The CP also bans private space col which is their only internal link to their second advantage.</w:t>
      </w:r>
    </w:p>
    <w:p w14:paraId="4E715332" w14:textId="25579450" w:rsidR="00EC0544" w:rsidRDefault="00EC0544" w:rsidP="00EC0544">
      <w:pPr>
        <w:pStyle w:val="Heading2"/>
      </w:pPr>
      <w:r>
        <w:lastRenderedPageBreak/>
        <w:t>da</w:t>
      </w:r>
    </w:p>
    <w:p w14:paraId="44275A1A" w14:textId="33473963" w:rsidR="00EC0544" w:rsidRDefault="00EC0544" w:rsidP="00EC0544">
      <w:pPr>
        <w:pStyle w:val="Heading4"/>
      </w:pPr>
      <w:r>
        <w:t xml:space="preserve">Congress is </w:t>
      </w:r>
      <w:r>
        <w:rPr>
          <w:u w:val="single"/>
        </w:rPr>
        <w:t xml:space="preserve">inching </w:t>
      </w:r>
      <w:r>
        <w:t>towards a funding deal—</w:t>
      </w:r>
      <w:proofErr w:type="gramStart"/>
      <w:r>
        <w:t>but,</w:t>
      </w:r>
      <w:proofErr w:type="gramEnd"/>
      <w:r>
        <w:t xml:space="preserve"> it’s a </w:t>
      </w:r>
      <w:r>
        <w:rPr>
          <w:u w:val="single"/>
        </w:rPr>
        <w:t xml:space="preserve">deliberate dance </w:t>
      </w:r>
      <w:r>
        <w:t xml:space="preserve">to keep them </w:t>
      </w:r>
      <w:r>
        <w:rPr>
          <w:u w:val="single"/>
        </w:rPr>
        <w:t xml:space="preserve">focused on funding </w:t>
      </w:r>
      <w:r>
        <w:t xml:space="preserve">while avoiding </w:t>
      </w:r>
      <w:r>
        <w:rPr>
          <w:u w:val="single"/>
        </w:rPr>
        <w:t>political complications</w:t>
      </w:r>
    </w:p>
    <w:p w14:paraId="34B87748" w14:textId="77777777" w:rsidR="00EC0544" w:rsidRPr="009A49B0" w:rsidRDefault="00EC0544" w:rsidP="00EC0544">
      <w:proofErr w:type="spellStart"/>
      <w:r>
        <w:rPr>
          <w:rStyle w:val="Style13ptBold"/>
        </w:rPr>
        <w:t>Romm</w:t>
      </w:r>
      <w:proofErr w:type="spellEnd"/>
      <w:r>
        <w:rPr>
          <w:rStyle w:val="Style13ptBold"/>
        </w:rPr>
        <w:t xml:space="preserve"> 2/2 </w:t>
      </w:r>
      <w:r>
        <w:t xml:space="preserve">[Tony </w:t>
      </w:r>
      <w:proofErr w:type="spellStart"/>
      <w:r>
        <w:t>Romm</w:t>
      </w:r>
      <w:proofErr w:type="spellEnd"/>
      <w:r>
        <w:t xml:space="preserve"> is the congressional economic policy reporter at The Washington Post, tracking infrastructure reform, government spending and the financial impacts of federal decision-making nationwide, "Democrats, GOP inch ahead toward potential deal to fund government, avert shutdown", 2/2/22, https://www.washingtonpost.com/us-policy/2022/02/02/democrats-republicans-spending-shutdown-covid/]</w:t>
      </w:r>
    </w:p>
    <w:p w14:paraId="23C4C4D9" w14:textId="77777777" w:rsidR="00EC0544" w:rsidRPr="00E72E48" w:rsidRDefault="00EC0544" w:rsidP="00EC0544">
      <w:pPr>
        <w:rPr>
          <w:rStyle w:val="StyleUnderline"/>
        </w:rPr>
      </w:pPr>
      <w:r w:rsidRPr="00E72E48">
        <w:rPr>
          <w:rStyle w:val="StyleUnderline"/>
        </w:rPr>
        <w:t xml:space="preserve">Top Democrats and Republicans </w:t>
      </w:r>
      <w:r w:rsidRPr="009A49B0">
        <w:rPr>
          <w:rStyle w:val="Emphasis"/>
          <w:highlight w:val="cyan"/>
        </w:rPr>
        <w:t>inched forward</w:t>
      </w:r>
      <w:r w:rsidRPr="00E72E48">
        <w:rPr>
          <w:rStyle w:val="StyleUnderline"/>
        </w:rPr>
        <w:t xml:space="preserve"> Wednesday in </w:t>
      </w:r>
      <w:r w:rsidRPr="009A49B0">
        <w:rPr>
          <w:rStyle w:val="Emphasis"/>
          <w:highlight w:val="cyan"/>
        </w:rPr>
        <w:t>pursuit of a deal</w:t>
      </w:r>
      <w:r w:rsidRPr="00E72E48">
        <w:rPr>
          <w:rStyle w:val="Emphasis"/>
        </w:rPr>
        <w:t xml:space="preserve"> </w:t>
      </w:r>
      <w:r w:rsidRPr="00E72E48">
        <w:rPr>
          <w:rStyle w:val="StyleUnderline"/>
        </w:rPr>
        <w:t xml:space="preserve">that could </w:t>
      </w:r>
      <w:r w:rsidRPr="009A49B0">
        <w:rPr>
          <w:rStyle w:val="StyleUnderline"/>
          <w:highlight w:val="cyan"/>
        </w:rPr>
        <w:t>fund the</w:t>
      </w:r>
      <w:r w:rsidRPr="00E72E48">
        <w:rPr>
          <w:rStyle w:val="StyleUnderline"/>
        </w:rPr>
        <w:t xml:space="preserve"> federal </w:t>
      </w:r>
      <w:r w:rsidRPr="009A49B0">
        <w:rPr>
          <w:rStyle w:val="StyleUnderline"/>
          <w:highlight w:val="cyan"/>
        </w:rPr>
        <w:t>government</w:t>
      </w:r>
      <w:r w:rsidRPr="00E72E48">
        <w:rPr>
          <w:rStyle w:val="StyleUnderline"/>
        </w:rPr>
        <w:t xml:space="preserve"> for the remainder of the fiscal year, hoping to stave off a shutdown while potentially </w:t>
      </w:r>
      <w:r w:rsidRPr="009A49B0">
        <w:rPr>
          <w:rStyle w:val="StyleUnderline"/>
          <w:highlight w:val="cyan"/>
        </w:rPr>
        <w:t>pumping new spending into</w:t>
      </w:r>
      <w:r w:rsidRPr="00E72E48">
        <w:rPr>
          <w:rStyle w:val="StyleUnderline"/>
        </w:rPr>
        <w:t xml:space="preserve"> health care, education, </w:t>
      </w:r>
      <w:proofErr w:type="gramStart"/>
      <w:r w:rsidRPr="00E72E48">
        <w:rPr>
          <w:rStyle w:val="StyleUnderline"/>
        </w:rPr>
        <w:t>science</w:t>
      </w:r>
      <w:proofErr w:type="gramEnd"/>
      <w:r w:rsidRPr="00E72E48">
        <w:rPr>
          <w:rStyle w:val="StyleUnderline"/>
        </w:rPr>
        <w:t xml:space="preserve"> and </w:t>
      </w:r>
      <w:r w:rsidRPr="009A49B0">
        <w:rPr>
          <w:rStyle w:val="Emphasis"/>
          <w:highlight w:val="cyan"/>
        </w:rPr>
        <w:t>defense</w:t>
      </w:r>
      <w:r w:rsidRPr="00E72E48">
        <w:rPr>
          <w:rStyle w:val="StyleUnderline"/>
        </w:rPr>
        <w:t>.</w:t>
      </w:r>
    </w:p>
    <w:p w14:paraId="4EC07B71" w14:textId="77777777" w:rsidR="00EC0544" w:rsidRPr="00E72E48" w:rsidRDefault="00EC0544" w:rsidP="00EC0544">
      <w:pPr>
        <w:rPr>
          <w:rStyle w:val="StyleUnderline"/>
        </w:rPr>
      </w:pPr>
      <w:r>
        <w:t xml:space="preserve">The </w:t>
      </w:r>
      <w:r w:rsidRPr="00E72E48">
        <w:rPr>
          <w:rStyle w:val="StyleUnderline"/>
        </w:rPr>
        <w:t xml:space="preserve">continued negotiations marked the </w:t>
      </w:r>
      <w:r w:rsidRPr="009A49B0">
        <w:rPr>
          <w:rStyle w:val="Emphasis"/>
          <w:highlight w:val="cyan"/>
        </w:rPr>
        <w:t>second consecutive day of developments</w:t>
      </w:r>
      <w:r w:rsidRPr="00E72E48">
        <w:rPr>
          <w:rStyle w:val="StyleUnderline"/>
        </w:rPr>
        <w:t xml:space="preserve"> on Capitol Hill</w:t>
      </w:r>
      <w:r>
        <w:t xml:space="preserve">, as </w:t>
      </w:r>
      <w:r w:rsidRPr="009A49B0">
        <w:rPr>
          <w:rStyle w:val="StyleUnderline"/>
          <w:highlight w:val="cyan"/>
        </w:rPr>
        <w:t>lawmakers</w:t>
      </w:r>
      <w:r w:rsidRPr="00E72E48">
        <w:rPr>
          <w:rStyle w:val="StyleUnderline"/>
        </w:rPr>
        <w:t xml:space="preserve"> who oversee the federal purse increasingly have come to </w:t>
      </w:r>
      <w:r w:rsidRPr="009A49B0">
        <w:rPr>
          <w:rStyle w:val="StyleUnderline"/>
          <w:highlight w:val="cyan"/>
        </w:rPr>
        <w:t xml:space="preserve">express a </w:t>
      </w:r>
      <w:r w:rsidRPr="009A49B0">
        <w:rPr>
          <w:rStyle w:val="Emphasis"/>
          <w:highlight w:val="cyan"/>
        </w:rPr>
        <w:t>measure of confidence</w:t>
      </w:r>
      <w:r w:rsidRPr="00E72E48">
        <w:rPr>
          <w:rStyle w:val="StyleUnderline"/>
        </w:rPr>
        <w:t xml:space="preserve"> that </w:t>
      </w:r>
      <w:r w:rsidRPr="009A49B0">
        <w:rPr>
          <w:rStyle w:val="StyleUnderline"/>
          <w:highlight w:val="cyan"/>
        </w:rPr>
        <w:t xml:space="preserve">they can </w:t>
      </w:r>
      <w:r w:rsidRPr="009A49B0">
        <w:rPr>
          <w:rStyle w:val="Emphasis"/>
          <w:highlight w:val="cyan"/>
        </w:rPr>
        <w:t>act before</w:t>
      </w:r>
      <w:r w:rsidRPr="00E72E48">
        <w:rPr>
          <w:rStyle w:val="Emphasis"/>
        </w:rPr>
        <w:t xml:space="preserve"> an upcoming </w:t>
      </w:r>
      <w:r w:rsidRPr="009A49B0">
        <w:rPr>
          <w:rStyle w:val="Emphasis"/>
          <w:highlight w:val="cyan"/>
        </w:rPr>
        <w:t>Feb. 18</w:t>
      </w:r>
      <w:r w:rsidRPr="00E72E48">
        <w:rPr>
          <w:rStyle w:val="Emphasis"/>
        </w:rPr>
        <w:t xml:space="preserve"> deadline</w:t>
      </w:r>
      <w:r w:rsidRPr="00E72E48">
        <w:rPr>
          <w:rStyle w:val="StyleUnderline"/>
        </w:rPr>
        <w:t xml:space="preserve"> — and overcome months of prior political disputes and delays.</w:t>
      </w:r>
    </w:p>
    <w:p w14:paraId="494C8A3F" w14:textId="77777777" w:rsidR="00EC0544" w:rsidRDefault="00EC0544" w:rsidP="00EC0544">
      <w:r>
        <w:t>Since President Biden took office, the U.S. government has operated under short-term measures that sustain key federal agencies and programs largely at their existing spending levels. The stopgaps have kept the government running, but they have also delayed Democrats from delivering on some of the White House’s top priorities, from expanding affordable housing to confronting climate change.</w:t>
      </w:r>
    </w:p>
    <w:p w14:paraId="186077D1" w14:textId="77777777" w:rsidR="00EC0544" w:rsidRPr="00E72E48" w:rsidRDefault="00EC0544" w:rsidP="00EC0544">
      <w:pPr>
        <w:rPr>
          <w:rStyle w:val="StyleUnderline"/>
        </w:rPr>
      </w:pPr>
      <w:r>
        <w:t xml:space="preserve">Republicans appeared content to continue in that vein, essentially dealing a political blow to Biden’s agenda in the process. But </w:t>
      </w:r>
      <w:r w:rsidRPr="00E72E48">
        <w:rPr>
          <w:rStyle w:val="StyleUnderline"/>
        </w:rPr>
        <w:t xml:space="preserve">the </w:t>
      </w:r>
      <w:r w:rsidRPr="009A49B0">
        <w:rPr>
          <w:rStyle w:val="StyleUnderline"/>
          <w:highlight w:val="cyan"/>
        </w:rPr>
        <w:t>two sides</w:t>
      </w:r>
      <w:r w:rsidRPr="00E72E48">
        <w:rPr>
          <w:rStyle w:val="StyleUnderline"/>
        </w:rPr>
        <w:t xml:space="preserve"> have come to see mutual benefit in striking a longer-term resolution, </w:t>
      </w:r>
      <w:r w:rsidRPr="009A49B0">
        <w:rPr>
          <w:rStyle w:val="Emphasis"/>
          <w:highlight w:val="cyan"/>
        </w:rPr>
        <w:t>putting aside</w:t>
      </w:r>
      <w:r w:rsidRPr="00E72E48">
        <w:rPr>
          <w:rStyle w:val="Emphasis"/>
        </w:rPr>
        <w:t xml:space="preserve"> their </w:t>
      </w:r>
      <w:r w:rsidRPr="009A49B0">
        <w:rPr>
          <w:rStyle w:val="Emphasis"/>
          <w:highlight w:val="cyan"/>
        </w:rPr>
        <w:t>differences</w:t>
      </w:r>
      <w:r w:rsidRPr="00E72E48">
        <w:rPr>
          <w:rStyle w:val="StyleUnderline"/>
        </w:rPr>
        <w:t xml:space="preserve"> at a moment </w:t>
      </w:r>
      <w:r w:rsidRPr="009A49B0">
        <w:rPr>
          <w:rStyle w:val="StyleUnderline"/>
          <w:highlight w:val="cyan"/>
        </w:rPr>
        <w:t>when the U</w:t>
      </w:r>
      <w:r w:rsidRPr="00E72E48">
        <w:rPr>
          <w:rStyle w:val="StyleUnderline"/>
        </w:rPr>
        <w:t xml:space="preserve">nited </w:t>
      </w:r>
      <w:r w:rsidRPr="009A49B0">
        <w:rPr>
          <w:rStyle w:val="StyleUnderline"/>
          <w:highlight w:val="cyan"/>
        </w:rPr>
        <w:t>S</w:t>
      </w:r>
      <w:r w:rsidRPr="00E72E48">
        <w:rPr>
          <w:rStyle w:val="StyleUnderline"/>
        </w:rPr>
        <w:t xml:space="preserve">tates continues to confront the pandemic at home and </w:t>
      </w:r>
      <w:r w:rsidRPr="009A49B0">
        <w:rPr>
          <w:rStyle w:val="StyleUnderline"/>
          <w:highlight w:val="cyan"/>
        </w:rPr>
        <w:t xml:space="preserve">faces </w:t>
      </w:r>
      <w:r w:rsidRPr="009A49B0">
        <w:rPr>
          <w:rStyle w:val="Emphasis"/>
          <w:highlight w:val="cyan"/>
        </w:rPr>
        <w:t>new</w:t>
      </w:r>
      <w:r w:rsidRPr="00E72E48">
        <w:rPr>
          <w:rStyle w:val="Emphasis"/>
        </w:rPr>
        <w:t xml:space="preserve"> diplomatic </w:t>
      </w:r>
      <w:r w:rsidRPr="009A49B0">
        <w:rPr>
          <w:rStyle w:val="Emphasis"/>
          <w:highlight w:val="cyan"/>
        </w:rPr>
        <w:t>challenges</w:t>
      </w:r>
      <w:r w:rsidRPr="009A49B0">
        <w:rPr>
          <w:rStyle w:val="StyleUnderline"/>
          <w:highlight w:val="cyan"/>
        </w:rPr>
        <w:t xml:space="preserve"> abroad</w:t>
      </w:r>
      <w:r>
        <w:t xml:space="preserve">. The omicron variant of the coronavirus has sparked fresh discussions about the need for another round of federal aid, while </w:t>
      </w:r>
      <w:r w:rsidRPr="00E72E48">
        <w:rPr>
          <w:rStyle w:val="StyleUnderline"/>
        </w:rPr>
        <w:t xml:space="preserve">the </w:t>
      </w:r>
      <w:r w:rsidRPr="00E72E48">
        <w:rPr>
          <w:rStyle w:val="Emphasis"/>
        </w:rPr>
        <w:t xml:space="preserve">intensifying </w:t>
      </w:r>
      <w:r w:rsidRPr="009A49B0">
        <w:rPr>
          <w:rStyle w:val="Emphasis"/>
          <w:highlight w:val="cyan"/>
        </w:rPr>
        <w:t>standoff</w:t>
      </w:r>
      <w:r w:rsidRPr="00E72E48">
        <w:rPr>
          <w:rStyle w:val="StyleUnderline"/>
        </w:rPr>
        <w:t xml:space="preserve"> between Russia and Ukraine has </w:t>
      </w:r>
      <w:r w:rsidRPr="009A49B0">
        <w:rPr>
          <w:rStyle w:val="StyleUnderline"/>
          <w:highlight w:val="cyan"/>
        </w:rPr>
        <w:t>emboldened</w:t>
      </w:r>
      <w:r w:rsidRPr="00E72E48">
        <w:rPr>
          <w:rStyle w:val="StyleUnderline"/>
        </w:rPr>
        <w:t xml:space="preserve"> a </w:t>
      </w:r>
      <w:r w:rsidRPr="00E72E48">
        <w:rPr>
          <w:rStyle w:val="Emphasis"/>
        </w:rPr>
        <w:t xml:space="preserve">Republican-led </w:t>
      </w:r>
      <w:r w:rsidRPr="009A49B0">
        <w:rPr>
          <w:rStyle w:val="Emphasis"/>
          <w:highlight w:val="cyan"/>
        </w:rPr>
        <w:t>push</w:t>
      </w:r>
      <w:r w:rsidRPr="009A49B0">
        <w:rPr>
          <w:rStyle w:val="StyleUnderline"/>
          <w:highlight w:val="cyan"/>
        </w:rPr>
        <w:t xml:space="preserve"> to </w:t>
      </w:r>
      <w:r w:rsidRPr="009A49B0">
        <w:rPr>
          <w:rStyle w:val="Emphasis"/>
          <w:highlight w:val="cyan"/>
        </w:rPr>
        <w:t>spend more on defense</w:t>
      </w:r>
      <w:r w:rsidRPr="00E72E48">
        <w:rPr>
          <w:rStyle w:val="StyleUnderline"/>
        </w:rPr>
        <w:t>.</w:t>
      </w:r>
    </w:p>
    <w:p w14:paraId="47E15A1A" w14:textId="77777777" w:rsidR="00EC0544" w:rsidRDefault="00EC0544" w:rsidP="00EC0544">
      <w:r w:rsidRPr="00E72E48">
        <w:rPr>
          <w:rStyle w:val="StyleUnderline"/>
        </w:rPr>
        <w:t>Both spending priorities could be appended to any new government funding measure, provided the two sides can reach a deal in the first place</w:t>
      </w:r>
      <w:r>
        <w:t xml:space="preserve">. In a sign of progress, </w:t>
      </w:r>
      <w:r w:rsidRPr="00E72E48">
        <w:rPr>
          <w:rStyle w:val="StyleUnderline"/>
        </w:rPr>
        <w:t xml:space="preserve">Republicans on Wednesday presented a </w:t>
      </w:r>
      <w:proofErr w:type="gramStart"/>
      <w:r w:rsidRPr="00E72E48">
        <w:rPr>
          <w:rStyle w:val="StyleUnderline"/>
        </w:rPr>
        <w:t>counter-offer</w:t>
      </w:r>
      <w:proofErr w:type="gramEnd"/>
      <w:r w:rsidRPr="00E72E48">
        <w:rPr>
          <w:rStyle w:val="StyleUnderline"/>
        </w:rPr>
        <w:t xml:space="preserve"> for federal spending over the rest of the 2022 fiscal year, which Democrats are reviewing. T</w:t>
      </w:r>
      <w:r>
        <w:t xml:space="preserve">he GOP move had the effect of temporarily delaying a planned afternoon meeting of the House and Senate’s top appropriators, but it still </w:t>
      </w:r>
      <w:r w:rsidRPr="00E72E48">
        <w:rPr>
          <w:rStyle w:val="Emphasis"/>
        </w:rPr>
        <w:t xml:space="preserve">reflected a </w:t>
      </w:r>
      <w:r w:rsidRPr="009A49B0">
        <w:rPr>
          <w:rStyle w:val="Emphasis"/>
          <w:highlight w:val="cyan"/>
        </w:rPr>
        <w:t>new seriousness among negotiators</w:t>
      </w:r>
      <w:r>
        <w:t xml:space="preserve"> who until now hadn’t traded such proposals.</w:t>
      </w:r>
    </w:p>
    <w:p w14:paraId="2B4A74BC" w14:textId="77777777" w:rsidR="00EC0544" w:rsidRDefault="00EC0544" w:rsidP="00EC0544">
      <w:r>
        <w:t>Yet new political fault lines also emerged Wednesday. Taking to the chamber floor earlier in the day, Senate Minority Leader Mitch McConnell (R-Ky.) foreshadowed what could be staunch GOP opposition to another round of pandemic relief, as he cited roughly $6 trillion in spending that has been approved since the start of the public health emergency in 2020.</w:t>
      </w:r>
    </w:p>
    <w:p w14:paraId="626D093E" w14:textId="77777777" w:rsidR="00EC0544" w:rsidRDefault="00EC0544" w:rsidP="00EC0544">
      <w:r>
        <w:t>“Let’s start the discussion by talking about repurposing the hundreds of billions already sitting in the pipeline,” McConnell said.</w:t>
      </w:r>
    </w:p>
    <w:p w14:paraId="0C086B2A" w14:textId="77777777" w:rsidR="00EC0544" w:rsidRDefault="00EC0544" w:rsidP="00EC0544">
      <w:r>
        <w:lastRenderedPageBreak/>
        <w:t xml:space="preserve">Lawmakers begin discussing government spending deal as </w:t>
      </w:r>
      <w:proofErr w:type="gramStart"/>
      <w:r>
        <w:t>Democrats</w:t>
      </w:r>
      <w:proofErr w:type="gramEnd"/>
      <w:r>
        <w:t xml:space="preserve"> eye virus aid, paid leave</w:t>
      </w:r>
    </w:p>
    <w:p w14:paraId="3A03E35B" w14:textId="77777777" w:rsidR="00EC0544" w:rsidRDefault="00EC0544" w:rsidP="00EC0544">
      <w:r>
        <w:t xml:space="preserve">The </w:t>
      </w:r>
      <w:r w:rsidRPr="009A49B0">
        <w:rPr>
          <w:rStyle w:val="StyleUnderline"/>
          <w:highlight w:val="cyan"/>
        </w:rPr>
        <w:t>promises and platitudes</w:t>
      </w:r>
      <w:r w:rsidRPr="00E72E48">
        <w:rPr>
          <w:rStyle w:val="StyleUnderline"/>
        </w:rPr>
        <w:t xml:space="preserve"> nonetheless amounted to </w:t>
      </w:r>
      <w:r w:rsidRPr="009A49B0">
        <w:rPr>
          <w:rStyle w:val="Emphasis"/>
          <w:highlight w:val="cyan"/>
        </w:rPr>
        <w:t>noteworthy progress</w:t>
      </w:r>
      <w:r w:rsidRPr="00E72E48">
        <w:rPr>
          <w:rStyle w:val="Emphasis"/>
        </w:rPr>
        <w:t xml:space="preserve"> on Capitol Hill</w:t>
      </w:r>
      <w:r w:rsidRPr="00E72E48">
        <w:rPr>
          <w:rStyle w:val="StyleUnderline"/>
        </w:rPr>
        <w:t>, a place where partisan disagreements these days have come to transform all but the most basic debates into intractable conflicts</w:t>
      </w:r>
      <w:r>
        <w:t>.</w:t>
      </w:r>
    </w:p>
    <w:p w14:paraId="4235DD45" w14:textId="77777777" w:rsidR="00EC0544" w:rsidRDefault="00EC0544" w:rsidP="00EC0544">
      <w:r>
        <w:t>Twice in recent months, the appropriations process has nearly brought federal agencies to a screeching halt, threatening to shut down the government and hamstring the country’s response to the pandemic. Republicans at the end of last year even held up a swift resolution to the funding fight to launch an ill-fated political campaign against Biden’s vaccination and testing mandates targeting businesses. The Supreme Court later struck down some of the administration’s policies.</w:t>
      </w:r>
    </w:p>
    <w:p w14:paraId="27767749" w14:textId="77777777" w:rsidR="00EC0544" w:rsidRPr="0031778D" w:rsidRDefault="00EC0544" w:rsidP="00EC0544">
      <w:pPr>
        <w:rPr>
          <w:rStyle w:val="StyleUnderline"/>
        </w:rPr>
      </w:pPr>
      <w:r>
        <w:t xml:space="preserve">This year, </w:t>
      </w:r>
      <w:r w:rsidRPr="0031778D">
        <w:rPr>
          <w:rStyle w:val="StyleUnderline"/>
        </w:rPr>
        <w:t xml:space="preserve">lawmakers from both parties have pledged to </w:t>
      </w:r>
      <w:r w:rsidRPr="009A49B0">
        <w:rPr>
          <w:rStyle w:val="StyleUnderline"/>
          <w:highlight w:val="cyan"/>
        </w:rPr>
        <w:t>steer clear of</w:t>
      </w:r>
      <w:r w:rsidRPr="0031778D">
        <w:rPr>
          <w:rStyle w:val="StyleUnderline"/>
        </w:rPr>
        <w:t xml:space="preserve"> the same </w:t>
      </w:r>
      <w:r w:rsidRPr="009A49B0">
        <w:rPr>
          <w:rStyle w:val="StyleUnderline"/>
          <w:highlight w:val="cyan"/>
        </w:rPr>
        <w:t>brinkmanship</w:t>
      </w:r>
      <w:r w:rsidRPr="0031778D">
        <w:rPr>
          <w:rStyle w:val="StyleUnderline"/>
        </w:rPr>
        <w:t xml:space="preserve"> that characterized negotiations in fights past</w:t>
      </w:r>
      <w:r>
        <w:t xml:space="preserve">. </w:t>
      </w:r>
      <w:proofErr w:type="gramStart"/>
      <w:r>
        <w:t>Instead</w:t>
      </w:r>
      <w:proofErr w:type="gramEnd"/>
      <w:r>
        <w:t xml:space="preserve"> </w:t>
      </w:r>
      <w:r w:rsidRPr="0031778D">
        <w:rPr>
          <w:rStyle w:val="StyleUnderline"/>
        </w:rPr>
        <w:t xml:space="preserve">they have aimed for a deal that covers spending through the fiscal year, which concludes at the end of September. But they </w:t>
      </w:r>
      <w:r w:rsidRPr="009A49B0">
        <w:rPr>
          <w:rStyle w:val="StyleUnderline"/>
          <w:highlight w:val="cyan"/>
        </w:rPr>
        <w:t xml:space="preserve">already face a </w:t>
      </w:r>
      <w:r w:rsidRPr="009A49B0">
        <w:rPr>
          <w:rStyle w:val="Emphasis"/>
          <w:highlight w:val="cyan"/>
        </w:rPr>
        <w:t>race against the clock</w:t>
      </w:r>
      <w:r w:rsidRPr="0031778D">
        <w:rPr>
          <w:rStyle w:val="StyleUnderline"/>
        </w:rPr>
        <w:t xml:space="preserve"> to act by Feb. 18, the date by which lawmakers must adopt another short-term measure or broker the sort of compromise that has so far eluded them during Biden’s presidency.</w:t>
      </w:r>
    </w:p>
    <w:p w14:paraId="06CAEF7C" w14:textId="77777777" w:rsidR="00EC0544" w:rsidRPr="0031778D" w:rsidRDefault="00EC0544" w:rsidP="00EC0544">
      <w:pPr>
        <w:rPr>
          <w:rStyle w:val="StyleUnderline"/>
        </w:rPr>
      </w:pPr>
      <w:r>
        <w:t xml:space="preserve">With the clock ticking, Democrats huddled Tuesday morning to discuss their political strategy. Emerging from the gathering, House Speaker Nancy </w:t>
      </w:r>
      <w:r w:rsidRPr="0031778D">
        <w:rPr>
          <w:rStyle w:val="StyleUnderline"/>
        </w:rPr>
        <w:t>Pelosi</w:t>
      </w:r>
      <w:r>
        <w:t xml:space="preserve"> (D-Calif.) </w:t>
      </w:r>
      <w:r w:rsidRPr="0031778D">
        <w:rPr>
          <w:rStyle w:val="StyleUnderline"/>
        </w:rPr>
        <w:t>and</w:t>
      </w:r>
      <w:r>
        <w:t xml:space="preserve"> Senate Majority Leader Charles E. </w:t>
      </w:r>
      <w:r w:rsidRPr="0031778D">
        <w:rPr>
          <w:rStyle w:val="StyleUnderline"/>
        </w:rPr>
        <w:t>Schumer</w:t>
      </w:r>
      <w:r>
        <w:t xml:space="preserve"> (D-N.Y.) each </w:t>
      </w:r>
      <w:r w:rsidRPr="0031778D">
        <w:rPr>
          <w:rStyle w:val="StyleUnderline"/>
        </w:rPr>
        <w:t>offered their public, formal blessings for the nascent talks around a longer-term spending deal</w:t>
      </w:r>
      <w:r>
        <w:t xml:space="preserve">. Schumer added that the </w:t>
      </w:r>
      <w:r w:rsidRPr="0031778D">
        <w:rPr>
          <w:rStyle w:val="StyleUnderline"/>
        </w:rPr>
        <w:t>party’s negotiators are “on the same page,” though he and Pelosi noted they had not yet received an official counteroffer from their GOP counterparts.</w:t>
      </w:r>
    </w:p>
    <w:p w14:paraId="325211DC" w14:textId="77777777" w:rsidR="00EC0544" w:rsidRPr="0031778D" w:rsidRDefault="00EC0544" w:rsidP="00EC0544">
      <w:pPr>
        <w:rPr>
          <w:rStyle w:val="StyleUnderline"/>
        </w:rPr>
      </w:pPr>
      <w:r>
        <w:t xml:space="preserve">The leaders of the House and Senate’s top panels overseeing appropriations then gathered on their own late Tuesday to try to put pen to paper. One of the participants in the bipartisan session, </w:t>
      </w:r>
      <w:r w:rsidRPr="0031778D">
        <w:rPr>
          <w:rStyle w:val="StyleUnderline"/>
        </w:rPr>
        <w:t>Sen. Richard C. Shelby (R-Ala.), later told reporters that lawmakers are still seeking an “agreement on our principles, then the [spending] top line will follow.”</w:t>
      </w:r>
    </w:p>
    <w:p w14:paraId="1183E60A" w14:textId="77777777" w:rsidR="00EC0544" w:rsidRDefault="00EC0544" w:rsidP="00EC0544">
      <w:r>
        <w:t xml:space="preserve">Shelby acknowledged at the time that a slew of policy gaps still </w:t>
      </w:r>
      <w:proofErr w:type="gramStart"/>
      <w:r>
        <w:t>separate</w:t>
      </w:r>
      <w:proofErr w:type="gramEnd"/>
      <w:r>
        <w:t xml:space="preserve"> the parties, including the balance between “social spending versus national security.” But he joined his Democratic counterparts in maintaining that “we all want to try to get to yes,” adding: “We’re not there yet.”</w:t>
      </w:r>
    </w:p>
    <w:p w14:paraId="0C1CBB31" w14:textId="77777777" w:rsidR="00EC0544" w:rsidRDefault="00EC0544" w:rsidP="00EC0544">
      <w:r>
        <w:t xml:space="preserve">Democrats seek significant boosts in federal domestic </w:t>
      </w:r>
      <w:proofErr w:type="gramStart"/>
      <w:r>
        <w:t>spending, now that</w:t>
      </w:r>
      <w:proofErr w:type="gramEnd"/>
      <w:r>
        <w:t xml:space="preserve"> the country for the first time in a decade is not bound to strict budget caps. Writing to her caucus last month, Pelosi endorsed the need for a “strong omnibus” that would “address critical priorities for our country, including for our national security and for communities at home.”</w:t>
      </w:r>
    </w:p>
    <w:p w14:paraId="45460B0F" w14:textId="77777777" w:rsidR="00EC0544" w:rsidRDefault="00EC0544" w:rsidP="00EC0544">
      <w:r>
        <w:t>Yet some of the Democrats’ proposed spending increases and policy tweaks have troubled Shelby and his fellow Republicans. Beginning last year, they pointed to a series of “poison pills” — from Democratic plans to enhance the IRS to the party’s effort to loosen a long-standing ban on federal funding for abortion services — that could sink any talks on a deal. GOP lawmakers also have called for parity in defense and nondefense spending, a move that historically has troubled some Democrats, who have sought greater cuts to the Pentagon than even Biden has proposed.</w:t>
      </w:r>
    </w:p>
    <w:p w14:paraId="2B232A7F" w14:textId="77777777" w:rsidR="00EC0544" w:rsidRDefault="00EC0544" w:rsidP="00EC0544">
      <w:r>
        <w:t>“We’re looking for parity. We live in a troubled world and a lot of us think national security is important for this country,” Shelby, who leads the GOP on the Senate’s appropriations panel, stressed on Tuesday.</w:t>
      </w:r>
    </w:p>
    <w:p w14:paraId="7F222120" w14:textId="77777777" w:rsidR="00EC0544" w:rsidRDefault="00EC0544" w:rsidP="00EC0544">
      <w:r>
        <w:lastRenderedPageBreak/>
        <w:t>Democrats and Republicans otherwise appeared to downplay any potential disagreements following their flurry of meetings. Sen. Patrick J. Leahy (D-Vt.), the chairman of the chamber’s appropriations panel, described himself as “always optimistic.” Rep. Rosa L. DeLauro (D-Conn.), his counterpart in the House, declined to specify any timelines or expectations for the follow-up session set for Wednesday afternoon.</w:t>
      </w:r>
    </w:p>
    <w:p w14:paraId="5B5DC468" w14:textId="77777777" w:rsidR="00EC0544" w:rsidRDefault="00EC0544" w:rsidP="00EC0544">
      <w:r>
        <w:t>“The goal is to get an agreement,” DeLauro said.</w:t>
      </w:r>
    </w:p>
    <w:p w14:paraId="3744A652" w14:textId="77777777" w:rsidR="00EC0544" w:rsidRDefault="00EC0544" w:rsidP="00EC0544">
      <w:r>
        <w:t xml:space="preserve">But such a deal, known in congressional parlance as an </w:t>
      </w:r>
      <w:r w:rsidRPr="0031778D">
        <w:rPr>
          <w:rStyle w:val="StyleUnderline"/>
        </w:rPr>
        <w:t xml:space="preserve">omnibus, is likely to carry </w:t>
      </w:r>
      <w:r w:rsidRPr="0031778D">
        <w:rPr>
          <w:rStyle w:val="Emphasis"/>
        </w:rPr>
        <w:t>additional significance this year</w:t>
      </w:r>
      <w:r>
        <w:t xml:space="preserve">. The </w:t>
      </w:r>
      <w:r w:rsidRPr="0031778D">
        <w:rPr>
          <w:rStyle w:val="StyleUnderline"/>
        </w:rPr>
        <w:t xml:space="preserve">compromise could pave the way for billions of dollars to flow toward projects that would improve the nation’s roads, bridges, pipes, </w:t>
      </w:r>
      <w:proofErr w:type="gramStart"/>
      <w:r w:rsidRPr="0031778D">
        <w:rPr>
          <w:rStyle w:val="StyleUnderline"/>
        </w:rPr>
        <w:t>ports</w:t>
      </w:r>
      <w:proofErr w:type="gramEnd"/>
      <w:r w:rsidRPr="0031778D">
        <w:rPr>
          <w:rStyle w:val="StyleUnderline"/>
        </w:rPr>
        <w:t xml:space="preserve"> and Internet connections</w:t>
      </w:r>
      <w:r>
        <w:t>. Lawmakers approved the money as part of a bipartisan infrastructure law finalized in 2021, but the package requires them to complete the act of writing the check, so to speak, before the real work can begin.</w:t>
      </w:r>
    </w:p>
    <w:p w14:paraId="5FAD57C7" w14:textId="77777777" w:rsidR="00EC0544" w:rsidRDefault="00EC0544" w:rsidP="00EC0544">
      <w:r>
        <w:t>The must-pass spending measure also could serve as a legislative vehicle for lawmakers to advance a slew of other critical priorities. That includes new disaster aid in response to recent hurricanes and the tornadoes in and around Kentucky last year, for example, along with billions of dollars to augment the country’s efforts to combat the coronavirus.</w:t>
      </w:r>
    </w:p>
    <w:p w14:paraId="180D4BC8" w14:textId="77777777" w:rsidR="00EC0544" w:rsidRDefault="00EC0544" w:rsidP="00EC0544">
      <w:r>
        <w:t xml:space="preserve">With cases still rampant from the omicron variant, Democrats in recent weeks have renewed their calls for more federal spending to boost testing, </w:t>
      </w:r>
      <w:proofErr w:type="gramStart"/>
      <w:r>
        <w:t>therapeutics</w:t>
      </w:r>
      <w:proofErr w:type="gramEnd"/>
      <w:r>
        <w:t xml:space="preserve"> and vaccine access, especially abroad. Others have sought to provide additional benefits to workers, including the revival of a program that offers limited, pandemic-related paid family and medical leave. And still other Democrats have joined with a small but growing crop of Republicans who hope to give the green light to new assistance targeting restaurants, gyms, </w:t>
      </w:r>
      <w:proofErr w:type="gramStart"/>
      <w:r>
        <w:t>stages</w:t>
      </w:r>
      <w:proofErr w:type="gramEnd"/>
      <w:r>
        <w:t xml:space="preserve"> and other small businesses.</w:t>
      </w:r>
    </w:p>
    <w:p w14:paraId="5120ED01" w14:textId="77777777" w:rsidR="00EC0544" w:rsidRDefault="00EC0544" w:rsidP="00EC0544">
      <w:r>
        <w:t>Lawmakers begin talks on another round of coronavirus relief for businesses</w:t>
      </w:r>
    </w:p>
    <w:p w14:paraId="773125CA" w14:textId="77777777" w:rsidR="00EC0544" w:rsidRDefault="00EC0544" w:rsidP="00EC0544">
      <w:r>
        <w:t>Publicly, the White House has maintained in recent months that significant money remains as part of the roughly $1.9 trillion American Rescue Plan that Biden signed into law last spring. White House officials, meanwhile, have quietly started preparing a supplemental request focused on outstanding public health needs.</w:t>
      </w:r>
    </w:p>
    <w:p w14:paraId="33839BD6" w14:textId="77777777" w:rsidR="00EC0544" w:rsidRDefault="00EC0544" w:rsidP="00EC0544">
      <w:r>
        <w:t>But the Biden administration by Tuesday afternoon had not transmitted any official request to the Capitol, Democratic leaders said. “We’re waiting for the administration to send us something. They haven’t sent us anything yet,” Schumer told reporters.</w:t>
      </w:r>
    </w:p>
    <w:p w14:paraId="5AFE387B" w14:textId="77777777" w:rsidR="00EC0544" w:rsidRDefault="00EC0544" w:rsidP="00EC0544">
      <w:r>
        <w:t xml:space="preserve">Some party aides acknowledged </w:t>
      </w:r>
      <w:r w:rsidRPr="0031778D">
        <w:rPr>
          <w:rStyle w:val="StyleUnderline"/>
        </w:rPr>
        <w:t xml:space="preserve">it </w:t>
      </w:r>
      <w:r w:rsidRPr="009A49B0">
        <w:rPr>
          <w:rStyle w:val="StyleUnderline"/>
          <w:highlight w:val="cyan"/>
        </w:rPr>
        <w:t xml:space="preserve">had become a </w:t>
      </w:r>
      <w:r w:rsidRPr="009A49B0">
        <w:rPr>
          <w:rStyle w:val="Emphasis"/>
          <w:highlight w:val="cyan"/>
        </w:rPr>
        <w:t>deliberate, delicate dance,</w:t>
      </w:r>
      <w:r w:rsidRPr="009A49B0">
        <w:rPr>
          <w:rStyle w:val="StyleUnderline"/>
          <w:highlight w:val="cyan"/>
        </w:rPr>
        <w:t xml:space="preserve"> reflecting</w:t>
      </w:r>
      <w:r w:rsidRPr="0031778D">
        <w:rPr>
          <w:rStyle w:val="StyleUnderline"/>
        </w:rPr>
        <w:t xml:space="preserve"> an </w:t>
      </w:r>
      <w:r w:rsidRPr="009A49B0">
        <w:rPr>
          <w:rStyle w:val="StyleUnderline"/>
          <w:highlight w:val="cyan"/>
        </w:rPr>
        <w:t xml:space="preserve">attempt to </w:t>
      </w:r>
      <w:r w:rsidRPr="009A49B0">
        <w:rPr>
          <w:rStyle w:val="Emphasis"/>
          <w:highlight w:val="cyan"/>
        </w:rPr>
        <w:t>keep Congress focused</w:t>
      </w:r>
      <w:r w:rsidRPr="009A49B0">
        <w:rPr>
          <w:rStyle w:val="StyleUnderline"/>
          <w:highlight w:val="cyan"/>
        </w:rPr>
        <w:t xml:space="preserve"> on</w:t>
      </w:r>
      <w:r w:rsidRPr="0031778D">
        <w:rPr>
          <w:rStyle w:val="StyleUnderline"/>
        </w:rPr>
        <w:t xml:space="preserve"> </w:t>
      </w:r>
      <w:r w:rsidRPr="009A49B0">
        <w:rPr>
          <w:rStyle w:val="Emphasis"/>
          <w:highlight w:val="cyan"/>
        </w:rPr>
        <w:t>solidifying</w:t>
      </w:r>
      <w:r w:rsidRPr="0031778D">
        <w:rPr>
          <w:rStyle w:val="Emphasis"/>
        </w:rPr>
        <w:t xml:space="preserve"> government </w:t>
      </w:r>
      <w:r w:rsidRPr="009A49B0">
        <w:rPr>
          <w:rStyle w:val="Emphasis"/>
          <w:highlight w:val="cyan"/>
        </w:rPr>
        <w:t>funding levels</w:t>
      </w:r>
      <w:r w:rsidRPr="009A49B0">
        <w:rPr>
          <w:rStyle w:val="StyleUnderline"/>
          <w:highlight w:val="cyan"/>
        </w:rPr>
        <w:t xml:space="preserve"> without </w:t>
      </w:r>
      <w:r w:rsidRPr="009A49B0">
        <w:rPr>
          <w:rStyle w:val="Emphasis"/>
          <w:highlight w:val="cyan"/>
        </w:rPr>
        <w:t>adding</w:t>
      </w:r>
      <w:r w:rsidRPr="0031778D">
        <w:rPr>
          <w:rStyle w:val="Emphasis"/>
        </w:rPr>
        <w:t xml:space="preserve"> any other </w:t>
      </w:r>
      <w:r w:rsidRPr="009A49B0">
        <w:rPr>
          <w:rStyle w:val="Emphasis"/>
          <w:highlight w:val="cyan"/>
        </w:rPr>
        <w:t>political complications</w:t>
      </w:r>
      <w:r>
        <w:t>.</w:t>
      </w:r>
    </w:p>
    <w:p w14:paraId="65C9BB6B" w14:textId="77777777" w:rsidR="00EC0544" w:rsidRPr="00C02158" w:rsidRDefault="00EC0544" w:rsidP="00EC0544">
      <w:pPr>
        <w:pStyle w:val="Heading4"/>
      </w:pPr>
      <w:r>
        <w:t xml:space="preserve">Space policy causes </w:t>
      </w:r>
      <w:r w:rsidRPr="00C02158">
        <w:rPr>
          <w:u w:val="single"/>
        </w:rPr>
        <w:t>immense</w:t>
      </w:r>
      <w:r>
        <w:t xml:space="preserve"> partisan backlash that wrecks the delicate balance </w:t>
      </w:r>
    </w:p>
    <w:p w14:paraId="0727F7ED" w14:textId="77777777" w:rsidR="00EC0544" w:rsidRPr="00FE3CE1" w:rsidRDefault="00EC0544" w:rsidP="00EC0544">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https://www.planetary.org/blogs/casey-dreier/2016/0413-does-a-strong-president-help-or-hurt-consensus-on-NASA.html]</w:t>
      </w:r>
    </w:p>
    <w:p w14:paraId="235F02D6" w14:textId="77777777" w:rsidR="00EC0544" w:rsidRPr="00FE3CE1" w:rsidRDefault="00EC0544" w:rsidP="00EC0544">
      <w:pPr>
        <w:rPr>
          <w:rStyle w:val="StyleUnderline"/>
        </w:rPr>
      </w:pPr>
      <w:r w:rsidRPr="00FE3CE1">
        <w:lastRenderedPageBreak/>
        <w:t xml:space="preserve">To see how this happens, I recommend reading the book </w:t>
      </w:r>
      <w:r w:rsidRPr="00554BFE">
        <w:t>“</w:t>
      </w:r>
      <w:hyperlink r:id="rId12"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3" w:history="1">
        <w:r w:rsidRPr="00FE3CE1">
          <w:rPr>
            <w:rStyle w:val="StyleUnderline"/>
          </w:rPr>
          <w:t>Barack Obama in 2010</w:t>
        </w:r>
      </w:hyperlink>
      <w:r w:rsidRPr="00FE3CE1">
        <w:rPr>
          <w:rStyle w:val="StyleUnderline"/>
        </w:rPr>
        <w:t xml:space="preserve">, </w:t>
      </w:r>
      <w:hyperlink r:id="rId14" w:anchor=".Vw3UMRMrKHo" w:history="1">
        <w:r w:rsidRPr="00FE3CE1">
          <w:rPr>
            <w:rStyle w:val="StyleUnderline"/>
          </w:rPr>
          <w:t>George W. Bush in 2004</w:t>
        </w:r>
      </w:hyperlink>
      <w:r w:rsidRPr="00FE3CE1">
        <w:rPr>
          <w:rStyle w:val="StyleUnderline"/>
        </w:rPr>
        <w:t xml:space="preserve">, and </w:t>
      </w:r>
      <w:hyperlink r:id="rId15"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0EFC8704" w14:textId="77777777" w:rsidR="00EC0544" w:rsidRPr="00720AA5" w:rsidRDefault="00EC0544" w:rsidP="00EC0544">
      <w:pPr>
        <w:rPr>
          <w:sz w:val="10"/>
          <w:szCs w:val="10"/>
        </w:rPr>
      </w:pPr>
    </w:p>
    <w:p w14:paraId="08D44B92" w14:textId="77777777" w:rsidR="00EC0544" w:rsidRDefault="00EC0544" w:rsidP="00EC0544"/>
    <w:p w14:paraId="5363CC78" w14:textId="77777777" w:rsidR="00EC0544" w:rsidRDefault="00EC0544" w:rsidP="00EC0544">
      <w:pPr>
        <w:pStyle w:val="Heading4"/>
      </w:pPr>
      <w:proofErr w:type="spellStart"/>
      <w:r w:rsidRPr="00375B1B">
        <w:t>Bipart’s</w:t>
      </w:r>
      <w:proofErr w:type="spellEnd"/>
      <w:r w:rsidRPr="00375B1B">
        <w:t xml:space="preserve"> key</w:t>
      </w:r>
      <w:r>
        <w:t xml:space="preserve">—otherwise, yearlong CR </w:t>
      </w:r>
      <w:r>
        <w:rPr>
          <w:u w:val="single"/>
        </w:rPr>
        <w:t xml:space="preserve">ruins </w:t>
      </w:r>
      <w:r>
        <w:t xml:space="preserve">defense industrial base </w:t>
      </w:r>
      <w:r>
        <w:rPr>
          <w:u w:val="single"/>
        </w:rPr>
        <w:t xml:space="preserve">and </w:t>
      </w:r>
      <w:r>
        <w:t>military modernization</w:t>
      </w:r>
    </w:p>
    <w:p w14:paraId="36A80CC8" w14:textId="77777777" w:rsidR="00EC0544" w:rsidRPr="004D4F35" w:rsidRDefault="00EC0544" w:rsidP="00EC0544">
      <w:r>
        <w:rPr>
          <w:rStyle w:val="Style13ptBold"/>
        </w:rPr>
        <w:t xml:space="preserve">Gould 1/22 </w:t>
      </w:r>
      <w:r>
        <w:t xml:space="preserve">[Joe Gould is senior Pentagon reporter for Defense News, “Defense industry frets as funding talks crawl”, 1/21/2022, </w:t>
      </w:r>
      <w:r w:rsidRPr="004D4F35">
        <w:t>https://www.defensenews.com/congress/budget/2022/01/21/defense-industry-frets-as-funding-talks-crawl/</w:t>
      </w:r>
      <w:r>
        <w:t>]</w:t>
      </w:r>
    </w:p>
    <w:p w14:paraId="67FF31CA" w14:textId="77777777" w:rsidR="00EC0544" w:rsidRDefault="00EC0544" w:rsidP="00EC0544">
      <w:r w:rsidRPr="006D3B02">
        <w:rPr>
          <w:rStyle w:val="StyleUnderline"/>
        </w:rPr>
        <w:t>Despite repeated warnings</w:t>
      </w:r>
      <w:r>
        <w:t xml:space="preserve"> from uniformed Pentagon leaders and lawmakers of both parties </w:t>
      </w:r>
      <w:r w:rsidRPr="006D3B02">
        <w:rPr>
          <w:rStyle w:val="StyleUnderline"/>
        </w:rPr>
        <w:t xml:space="preserve">that a </w:t>
      </w:r>
      <w:proofErr w:type="gramStart"/>
      <w:r w:rsidRPr="006D3B02">
        <w:rPr>
          <w:rStyle w:val="Emphasis"/>
        </w:rPr>
        <w:t>full-year</w:t>
      </w:r>
      <w:proofErr w:type="gramEnd"/>
      <w:r w:rsidRPr="006D3B02">
        <w:rPr>
          <w:rStyle w:val="Emphasis"/>
        </w:rPr>
        <w:t xml:space="preserve"> c</w:t>
      </w:r>
      <w:r w:rsidRPr="006D3B02">
        <w:rPr>
          <w:rStyle w:val="StyleUnderline"/>
        </w:rPr>
        <w:t xml:space="preserve">ontinuing </w:t>
      </w:r>
      <w:r w:rsidRPr="006D3B02">
        <w:rPr>
          <w:rStyle w:val="Emphasis"/>
        </w:rPr>
        <w:t>r</w:t>
      </w:r>
      <w:r w:rsidRPr="006D3B02">
        <w:rPr>
          <w:rStyle w:val="StyleUnderline"/>
        </w:rPr>
        <w:t xml:space="preserve">esolution will hurt </w:t>
      </w:r>
      <w:r w:rsidRPr="006D3B02">
        <w:rPr>
          <w:rStyle w:val="Emphasis"/>
        </w:rPr>
        <w:t>national security</w:t>
      </w:r>
      <w:r w:rsidRPr="006D3B02">
        <w:rPr>
          <w:rStyle w:val="StyleUnderline"/>
        </w:rPr>
        <w:t>, some defense industry advocates are still worried about an impasse</w:t>
      </w:r>
      <w:r>
        <w:t>.</w:t>
      </w:r>
    </w:p>
    <w:p w14:paraId="44260A1E" w14:textId="77777777" w:rsidR="00EC0544" w:rsidRPr="004B6794" w:rsidRDefault="00EC0544" w:rsidP="00EC0544">
      <w:r>
        <w:lastRenderedPageBreak/>
        <w:t xml:space="preserve">On Thursday, both chambers of Congress left town on recess until the week of Jan. 31, after making scant progress on a deal </w:t>
      </w:r>
      <w:r w:rsidRPr="004B6794">
        <w:t xml:space="preserve">for an omnibus federal spending package. </w:t>
      </w:r>
      <w:r w:rsidRPr="004B6794">
        <w:rPr>
          <w:rStyle w:val="Emphasis"/>
        </w:rPr>
        <w:t>Amid partisan divisions</w:t>
      </w:r>
      <w:r w:rsidRPr="004B6794">
        <w:t xml:space="preserve"> </w:t>
      </w:r>
      <w:r w:rsidRPr="004B6794">
        <w:rPr>
          <w:rStyle w:val="StyleUnderline"/>
        </w:rPr>
        <w:t xml:space="preserve">over </w:t>
      </w:r>
      <w:r w:rsidRPr="004B6794">
        <w:rPr>
          <w:rStyle w:val="Emphasis"/>
        </w:rPr>
        <w:t>funding levels</w:t>
      </w:r>
      <w:r w:rsidRPr="004B6794">
        <w:rPr>
          <w:rStyle w:val="StyleUnderline"/>
        </w:rPr>
        <w:t xml:space="preserve"> and </w:t>
      </w:r>
      <w:r w:rsidRPr="004B6794">
        <w:rPr>
          <w:rStyle w:val="Emphasis"/>
        </w:rPr>
        <w:t>policy provisions</w:t>
      </w:r>
      <w:r w:rsidRPr="004B6794">
        <w:t xml:space="preserve">, House Speaker Nancy </w:t>
      </w:r>
      <w:r w:rsidRPr="004B6794">
        <w:rPr>
          <w:rStyle w:val="Emphasis"/>
        </w:rPr>
        <w:t>Pelosi</w:t>
      </w:r>
      <w:r w:rsidRPr="004B6794">
        <w:t xml:space="preserve">, D-N.Y., </w:t>
      </w:r>
      <w:r w:rsidRPr="004B6794">
        <w:rPr>
          <w:rStyle w:val="StyleUnderline"/>
        </w:rPr>
        <w:t>warned</w:t>
      </w:r>
      <w:r w:rsidRPr="006D3B02">
        <w:rPr>
          <w:rStyle w:val="StyleUnderline"/>
        </w:rPr>
        <w:t xml:space="preserve"> that a </w:t>
      </w:r>
      <w:r w:rsidRPr="004D4F35">
        <w:rPr>
          <w:rStyle w:val="StyleUnderline"/>
          <w:highlight w:val="cyan"/>
        </w:rPr>
        <w:t>full-year CR</w:t>
      </w:r>
      <w:r w:rsidRPr="006D3B02">
        <w:rPr>
          <w:rStyle w:val="StyleUnderline"/>
        </w:rPr>
        <w:t xml:space="preserve"> </w:t>
      </w:r>
      <w:r w:rsidRPr="004B6794">
        <w:rPr>
          <w:rStyle w:val="StyleUnderline"/>
        </w:rPr>
        <w:t>would create a national security crisis</w:t>
      </w:r>
      <w:r w:rsidRPr="004B6794">
        <w:t xml:space="preserve"> ― </w:t>
      </w:r>
      <w:proofErr w:type="gramStart"/>
      <w:r w:rsidRPr="004B6794">
        <w:t>in an effort to</w:t>
      </w:r>
      <w:proofErr w:type="gramEnd"/>
      <w:r w:rsidRPr="004B6794">
        <w:t xml:space="preserve"> pressure Republicans.</w:t>
      </w:r>
    </w:p>
    <w:p w14:paraId="025F04C8" w14:textId="77777777" w:rsidR="00EC0544" w:rsidRDefault="00EC0544" w:rsidP="00EC0544">
      <w:r w:rsidRPr="004B6794">
        <w:t>“It is a national security issue of the highest priority, with the threats that exist out there. To go to a continuing resolution instead of a decision-making omnibus bill is to weaken our security and our stability,” Pelosi told reporters Thursday. “The Republicans should know that, so we hope we will be able to bring that legislation to the floor before [the current CR] expires.”</w:t>
      </w:r>
    </w:p>
    <w:p w14:paraId="12472501" w14:textId="77777777" w:rsidR="00EC0544" w:rsidRPr="006D3B02" w:rsidRDefault="00EC0544" w:rsidP="00EC0544">
      <w:pPr>
        <w:rPr>
          <w:rStyle w:val="Emphasis"/>
        </w:rPr>
      </w:pPr>
      <w:r>
        <w:t xml:space="preserve">With fiscal 2022 spending bills four months overdue, </w:t>
      </w:r>
      <w:r w:rsidRPr="006D3B02">
        <w:rPr>
          <w:rStyle w:val="StyleUnderline"/>
        </w:rPr>
        <w:t xml:space="preserve">lawmakers and the Pentagon have warned against a yearlong CR that would freeze defense spending at the level of 2021 appropriations. CRs continue funding at the previous year’s level, </w:t>
      </w:r>
      <w:r w:rsidRPr="004D4F35">
        <w:rPr>
          <w:rStyle w:val="Emphasis"/>
          <w:highlight w:val="cyan"/>
        </w:rPr>
        <w:t>prevent</w:t>
      </w:r>
      <w:r w:rsidRPr="006D3B02">
        <w:rPr>
          <w:rStyle w:val="Emphasis"/>
        </w:rPr>
        <w:t>ing</w:t>
      </w:r>
      <w:r w:rsidRPr="006D3B02">
        <w:rPr>
          <w:rStyle w:val="StyleUnderline"/>
        </w:rPr>
        <w:t xml:space="preserve"> the </w:t>
      </w:r>
      <w:r w:rsidRPr="004D4F35">
        <w:rPr>
          <w:rStyle w:val="StyleUnderline"/>
          <w:highlight w:val="cyan"/>
        </w:rPr>
        <w:t xml:space="preserve">Pentagon from starting </w:t>
      </w:r>
      <w:r w:rsidRPr="004D4F35">
        <w:rPr>
          <w:rStyle w:val="Emphasis"/>
          <w:highlight w:val="cyan"/>
        </w:rPr>
        <w:t>new</w:t>
      </w:r>
      <w:r w:rsidRPr="006D3B02">
        <w:rPr>
          <w:rStyle w:val="Emphasis"/>
        </w:rPr>
        <w:t xml:space="preserve"> acquisition </w:t>
      </w:r>
      <w:r w:rsidRPr="004D4F35">
        <w:rPr>
          <w:rStyle w:val="Emphasis"/>
          <w:highlight w:val="cyan"/>
        </w:rPr>
        <w:t>programs</w:t>
      </w:r>
      <w:r w:rsidRPr="006D3B02">
        <w:rPr>
          <w:rStyle w:val="StyleUnderline"/>
        </w:rPr>
        <w:t xml:space="preserve"> </w:t>
      </w:r>
      <w:r w:rsidRPr="004D4F35">
        <w:rPr>
          <w:rStyle w:val="StyleUnderline"/>
          <w:highlight w:val="cyan"/>
        </w:rPr>
        <w:t xml:space="preserve">and </w:t>
      </w:r>
      <w:r w:rsidRPr="004D4F35">
        <w:rPr>
          <w:rStyle w:val="Emphasis"/>
          <w:highlight w:val="cyan"/>
        </w:rPr>
        <w:t>ramping up production</w:t>
      </w:r>
      <w:r w:rsidRPr="006D3B02">
        <w:rPr>
          <w:rStyle w:val="Emphasis"/>
        </w:rPr>
        <w:t xml:space="preserve"> quantities.</w:t>
      </w:r>
    </w:p>
    <w:p w14:paraId="4E63619E" w14:textId="77777777" w:rsidR="00EC0544" w:rsidRDefault="00EC0544" w:rsidP="00EC0544">
      <w:r>
        <w:t xml:space="preserve">And without a 2022 spending deal to set a new baseline, </w:t>
      </w:r>
      <w:r w:rsidRPr="004B6794">
        <w:t xml:space="preserve">the </w:t>
      </w:r>
      <w:r w:rsidRPr="004B6794">
        <w:rPr>
          <w:rStyle w:val="StyleUnderline"/>
        </w:rPr>
        <w:t>president’s budget submission is in limbo and expected</w:t>
      </w:r>
      <w:r w:rsidRPr="006D3B02">
        <w:rPr>
          <w:rStyle w:val="StyleUnderline"/>
        </w:rPr>
        <w:t xml:space="preserve"> to come months late, which is </w:t>
      </w:r>
      <w:r w:rsidRPr="004D4F35">
        <w:rPr>
          <w:rStyle w:val="Emphasis"/>
          <w:highlight w:val="cyan"/>
        </w:rPr>
        <w:t>sowing uncertainty</w:t>
      </w:r>
      <w:r w:rsidRPr="004D4F35">
        <w:rPr>
          <w:rStyle w:val="StyleUnderline"/>
          <w:highlight w:val="cyan"/>
        </w:rPr>
        <w:t xml:space="preserve"> for</w:t>
      </w:r>
      <w:r w:rsidRPr="006D3B02">
        <w:rPr>
          <w:rStyle w:val="StyleUnderline"/>
        </w:rPr>
        <w:t xml:space="preserve"> </w:t>
      </w:r>
      <w:r w:rsidRPr="004D4F35">
        <w:rPr>
          <w:rStyle w:val="StyleUnderline"/>
          <w:highlight w:val="cyan"/>
        </w:rPr>
        <w:t>the military and</w:t>
      </w:r>
      <w:r w:rsidRPr="006D3B02">
        <w:rPr>
          <w:rStyle w:val="StyleUnderline"/>
        </w:rPr>
        <w:t xml:space="preserve"> its </w:t>
      </w:r>
      <w:r w:rsidRPr="004D4F35">
        <w:rPr>
          <w:rStyle w:val="StyleUnderline"/>
          <w:highlight w:val="cyan"/>
        </w:rPr>
        <w:t>vendors</w:t>
      </w:r>
      <w:r>
        <w:t>.</w:t>
      </w:r>
    </w:p>
    <w:p w14:paraId="55A4DB77" w14:textId="77777777" w:rsidR="00EC0544" w:rsidRDefault="00EC0544" w:rsidP="00EC0544">
      <w:r>
        <w:t>President Joe Biden signed a defense policy bill that boosts his $753 billion national defense budget request for FY22 to $778 billion, a 3% increase. But Republicans have said they want more for defense, less than the 16% increase proposed by Democrats and an agreement on some politically charged policy riders.</w:t>
      </w:r>
    </w:p>
    <w:p w14:paraId="308441BE" w14:textId="77777777" w:rsidR="00EC0544" w:rsidRPr="006D3B02" w:rsidRDefault="00EC0544" w:rsidP="00EC0544">
      <w:r>
        <w:t xml:space="preserve">By the reckoning of National Defense Industrial Association Chairman Arnold Punaro, lawmakers could meet somewhere in the middle with 8% increases for both defense and nondefense, but that’s far from a certainty. </w:t>
      </w:r>
      <w:r w:rsidRPr="006D3B02">
        <w:rPr>
          <w:rStyle w:val="StyleUnderline"/>
        </w:rPr>
        <w:t xml:space="preserve">Democrats have raised fears some Republicans see budget gridlock as an advantage </w:t>
      </w:r>
      <w:r w:rsidRPr="006D3B02">
        <w:t>heading into midterm elections and don’t want a deal at all.</w:t>
      </w:r>
    </w:p>
    <w:p w14:paraId="5CDAE3DF" w14:textId="77777777" w:rsidR="00EC0544" w:rsidRDefault="00EC0544" w:rsidP="00EC0544">
      <w:r>
        <w:t>“We’re still in budget chaos,” Punaro told Defense News this week. “</w:t>
      </w:r>
      <w:proofErr w:type="gramStart"/>
      <w:r w:rsidRPr="006D3B02">
        <w:rPr>
          <w:rStyle w:val="StyleUnderline"/>
        </w:rPr>
        <w:t>China’s</w:t>
      </w:r>
      <w:proofErr w:type="gramEnd"/>
      <w:r w:rsidRPr="006D3B02">
        <w:rPr>
          <w:rStyle w:val="StyleUnderline"/>
        </w:rPr>
        <w:t xml:space="preserve"> on the march, Russia’s on the move and North Korea’s on the advance, and yet Congress is sitting on their duff, </w:t>
      </w:r>
      <w:r w:rsidRPr="006D3B02">
        <w:rPr>
          <w:rStyle w:val="Emphasis"/>
        </w:rPr>
        <w:t>not passing a spending bill</w:t>
      </w:r>
      <w:r>
        <w:t>. It’s disgraceful.”</w:t>
      </w:r>
    </w:p>
    <w:p w14:paraId="5464D7A6" w14:textId="77777777" w:rsidR="00EC0544" w:rsidRDefault="00EC0544" w:rsidP="00EC0544">
      <w:r>
        <w:t xml:space="preserve">The </w:t>
      </w:r>
      <w:r w:rsidRPr="006D3B02">
        <w:rPr>
          <w:rStyle w:val="StyleUnderline"/>
        </w:rPr>
        <w:t>lack of a 2022 deal as a baseline for defense amid escalating inflation presents a huge challenge for Pentagon planners crafting the FY23 budget request,</w:t>
      </w:r>
      <w:r>
        <w:t xml:space="preserve"> Punaro said. He worried the administration could make a flat budget request, potentially costing the Pentagon billions of dollars in buying power.</w:t>
      </w:r>
    </w:p>
    <w:p w14:paraId="3BB1DBE3" w14:textId="77777777" w:rsidR="00EC0544" w:rsidRDefault="00EC0544" w:rsidP="00EC0544">
      <w:r>
        <w:t xml:space="preserve">Meanwhile, </w:t>
      </w:r>
      <w:r w:rsidRPr="006D3B02">
        <w:rPr>
          <w:rStyle w:val="StyleUnderline"/>
        </w:rPr>
        <w:t xml:space="preserve">a </w:t>
      </w:r>
      <w:r w:rsidRPr="004D4F35">
        <w:rPr>
          <w:rStyle w:val="StyleUnderline"/>
          <w:highlight w:val="cyan"/>
        </w:rPr>
        <w:t>full-year CR</w:t>
      </w:r>
      <w:r w:rsidRPr="006D3B02">
        <w:rPr>
          <w:rStyle w:val="StyleUnderline"/>
        </w:rPr>
        <w:t xml:space="preserve"> would </w:t>
      </w:r>
      <w:r w:rsidRPr="004D4F35">
        <w:rPr>
          <w:rStyle w:val="StyleUnderline"/>
          <w:highlight w:val="cyan"/>
        </w:rPr>
        <w:t xml:space="preserve">yield </w:t>
      </w:r>
      <w:r w:rsidRPr="004D4F35">
        <w:rPr>
          <w:rStyle w:val="Emphasis"/>
          <w:highlight w:val="cyan"/>
        </w:rPr>
        <w:t xml:space="preserve">$11 </w:t>
      </w:r>
      <w:proofErr w:type="spellStart"/>
      <w:r w:rsidRPr="004D4F35">
        <w:rPr>
          <w:rStyle w:val="Emphasis"/>
          <w:highlight w:val="cyan"/>
        </w:rPr>
        <w:t>billion</w:t>
      </w:r>
      <w:proofErr w:type="spellEnd"/>
      <w:r w:rsidRPr="004D4F35">
        <w:rPr>
          <w:rStyle w:val="Emphasis"/>
          <w:highlight w:val="cyan"/>
        </w:rPr>
        <w:t xml:space="preserve"> of lost growth</w:t>
      </w:r>
      <w:r w:rsidRPr="006D3B02">
        <w:rPr>
          <w:rStyle w:val="StyleUnderline"/>
        </w:rPr>
        <w:t>, while 7% inflation would mean another $50 billion in lost buying power,</w:t>
      </w:r>
      <w:r>
        <w:t xml:space="preserve"> according to defense consultant Jim McAleese, the founder of McAleese &amp; Associates.</w:t>
      </w:r>
    </w:p>
    <w:p w14:paraId="314D727A" w14:textId="77777777" w:rsidR="00EC0544" w:rsidRDefault="00EC0544" w:rsidP="00EC0544">
      <w:r>
        <w:t xml:space="preserve">Though the current CR runs out on Feb. 18., </w:t>
      </w:r>
      <w:r w:rsidRPr="004D4F35">
        <w:rPr>
          <w:rStyle w:val="StyleUnderline"/>
          <w:highlight w:val="cyan"/>
        </w:rPr>
        <w:t>recent negotiations</w:t>
      </w:r>
      <w:r w:rsidRPr="006D3B02">
        <w:rPr>
          <w:rStyle w:val="StyleUnderline"/>
        </w:rPr>
        <w:t xml:space="preserve"> in Congress have </w:t>
      </w:r>
      <w:r w:rsidRPr="004D4F35">
        <w:rPr>
          <w:rStyle w:val="Emphasis"/>
          <w:highlight w:val="cyan"/>
        </w:rPr>
        <w:t>sparked some optimism</w:t>
      </w:r>
      <w:r>
        <w:t>.</w:t>
      </w:r>
    </w:p>
    <w:p w14:paraId="032D7217" w14:textId="77777777" w:rsidR="00EC0544" w:rsidRPr="004B6794" w:rsidRDefault="00EC0544" w:rsidP="00EC0544">
      <w:r w:rsidRPr="006D3B02">
        <w:rPr>
          <w:rStyle w:val="StyleUnderline"/>
        </w:rPr>
        <w:t>Lead appropriators in the Senate met Jan. 13 with Se</w:t>
      </w:r>
      <w:r w:rsidRPr="004B6794">
        <w:rPr>
          <w:rStyle w:val="StyleUnderline"/>
        </w:rPr>
        <w:t xml:space="preserve">nate Majority Leader Chuck </w:t>
      </w:r>
      <w:r w:rsidRPr="004B6794">
        <w:rPr>
          <w:rStyle w:val="Emphasis"/>
        </w:rPr>
        <w:t>Schumer</w:t>
      </w:r>
      <w:r w:rsidRPr="004B6794">
        <w:rPr>
          <w:rStyle w:val="StyleUnderline"/>
        </w:rPr>
        <w:t xml:space="preserve"> and Senate Minority Leader Mitch </w:t>
      </w:r>
      <w:r w:rsidRPr="004B6794">
        <w:rPr>
          <w:rStyle w:val="Emphasis"/>
        </w:rPr>
        <w:t>McConnell</w:t>
      </w:r>
      <w:r w:rsidRPr="004B6794">
        <w:rPr>
          <w:rStyle w:val="StyleUnderline"/>
        </w:rPr>
        <w:t xml:space="preserve"> to </w:t>
      </w:r>
      <w:r w:rsidRPr="004B6794">
        <w:rPr>
          <w:rStyle w:val="Emphasis"/>
        </w:rPr>
        <w:t>set the guidelines</w:t>
      </w:r>
      <w:r w:rsidRPr="004B6794">
        <w:rPr>
          <w:rStyle w:val="StyleUnderline"/>
        </w:rPr>
        <w:t xml:space="preserve"> for negotiations</w:t>
      </w:r>
      <w:r w:rsidRPr="004B6794">
        <w:t xml:space="preserve">. From there, </w:t>
      </w:r>
      <w:r w:rsidRPr="004B6794">
        <w:rPr>
          <w:rStyle w:val="StyleUnderline"/>
        </w:rPr>
        <w:t>lead House and Senate appropriators met to kick off talks</w:t>
      </w:r>
      <w:r w:rsidRPr="004B6794">
        <w:t xml:space="preserve">, and </w:t>
      </w:r>
      <w:r w:rsidRPr="004B6794">
        <w:rPr>
          <w:rStyle w:val="StyleUnderline"/>
        </w:rPr>
        <w:t>Pelosi has said she’s been in discussions with House Appropriations Committee Chairwoman Rosa DeLauro, D-Conn</w:t>
      </w:r>
      <w:r w:rsidRPr="004B6794">
        <w:t>.</w:t>
      </w:r>
    </w:p>
    <w:p w14:paraId="017E7F93" w14:textId="77777777" w:rsidR="00EC0544" w:rsidRDefault="00EC0544" w:rsidP="00EC0544">
      <w:r w:rsidRPr="004B6794">
        <w:lastRenderedPageBreak/>
        <w:t xml:space="preserve">Asked Thursday whether it’s realistic to get an agreement by Feb. 18, as Congress was about to leave town </w:t>
      </w:r>
      <w:r w:rsidRPr="004B6794">
        <w:rPr>
          <w:rStyle w:val="Emphasis"/>
        </w:rPr>
        <w:t>Senate Appropriations Committee Vice Chairman</w:t>
      </w:r>
      <w:r w:rsidRPr="006D3B02">
        <w:rPr>
          <w:rStyle w:val="Emphasis"/>
        </w:rPr>
        <w:t xml:space="preserve"> Richard </w:t>
      </w:r>
      <w:r w:rsidRPr="004D4F35">
        <w:rPr>
          <w:rStyle w:val="Emphasis"/>
          <w:highlight w:val="cyan"/>
        </w:rPr>
        <w:t>Shelby</w:t>
      </w:r>
      <w:r w:rsidRPr="006D3B02">
        <w:rPr>
          <w:rStyle w:val="Emphasis"/>
        </w:rPr>
        <w:t>, R-Ala</w:t>
      </w:r>
      <w:r>
        <w:t xml:space="preserve">., said: “That’s a good question. It’d be </w:t>
      </w:r>
      <w:r w:rsidRPr="004D4F35">
        <w:rPr>
          <w:rStyle w:val="StyleUnderline"/>
          <w:highlight w:val="cyan"/>
        </w:rPr>
        <w:t>hard to get it</w:t>
      </w:r>
      <w:r w:rsidRPr="006D3B02">
        <w:rPr>
          <w:rStyle w:val="StyleUnderline"/>
        </w:rPr>
        <w:t xml:space="preserve"> by the 18th,</w:t>
      </w:r>
      <w:r>
        <w:t xml:space="preserve"> but if </w:t>
      </w:r>
      <w:r w:rsidRPr="004D4F35">
        <w:rPr>
          <w:rStyle w:val="Emphasis"/>
          <w:highlight w:val="cyan"/>
        </w:rPr>
        <w:t>we can make huge progress</w:t>
      </w:r>
      <w:r>
        <w:t xml:space="preserve">, we can </w:t>
      </w:r>
      <w:r w:rsidRPr="004D4F35">
        <w:rPr>
          <w:rStyle w:val="Emphasis"/>
          <w:highlight w:val="cyan"/>
        </w:rPr>
        <w:t>probably get done soon</w:t>
      </w:r>
      <w:r>
        <w:t>.”</w:t>
      </w:r>
    </w:p>
    <w:p w14:paraId="6CF0EC1D" w14:textId="77777777" w:rsidR="00EC0544" w:rsidRDefault="00EC0544" w:rsidP="00EC0544">
      <w:r>
        <w:t>It’s unclear whether looming international crises with Russia and Ukraine, China and Taiwan, and North Korean missile tests would add pressure to pass defense spending. When asked about Pelosi’s comments, Shelby seemed to dig in.</w:t>
      </w:r>
    </w:p>
    <w:p w14:paraId="719F10D5" w14:textId="77777777" w:rsidR="00EC0544" w:rsidRDefault="00EC0544" w:rsidP="00EC0544">
      <w:r>
        <w:t>“She’s right on that, but to underfund defense as some people would like to do, that would be a bigger challenge,” he said.</w:t>
      </w:r>
    </w:p>
    <w:p w14:paraId="7E55B595" w14:textId="77777777" w:rsidR="00EC0544" w:rsidRPr="006D3B02" w:rsidRDefault="00EC0544" w:rsidP="00EC0544">
      <w:pPr>
        <w:rPr>
          <w:rStyle w:val="StyleUnderline"/>
        </w:rPr>
      </w:pPr>
      <w:r>
        <w:t xml:space="preserve">At a House Appropriations Committee hearing Jan. 12 about the effects of a potential </w:t>
      </w:r>
      <w:r w:rsidRPr="004D4F35">
        <w:rPr>
          <w:rStyle w:val="StyleUnderline"/>
          <w:highlight w:val="cyan"/>
        </w:rPr>
        <w:t>full-year CR,</w:t>
      </w:r>
      <w:r>
        <w:t xml:space="preserve"> the </w:t>
      </w:r>
      <w:r w:rsidRPr="006D3B02">
        <w:rPr>
          <w:rStyle w:val="StyleUnderline"/>
        </w:rPr>
        <w:t xml:space="preserve">top officers of the Army, Navy, Air Force, Marine Corps and Space Force warned such a move would </w:t>
      </w:r>
      <w:r w:rsidRPr="004D4F35">
        <w:rPr>
          <w:rStyle w:val="StyleUnderline"/>
          <w:highlight w:val="cyan"/>
        </w:rPr>
        <w:t>sabotage</w:t>
      </w:r>
      <w:r w:rsidRPr="006D3B02">
        <w:rPr>
          <w:rStyle w:val="StyleUnderline"/>
        </w:rPr>
        <w:t xml:space="preserve"> the </w:t>
      </w:r>
      <w:r w:rsidRPr="004D4F35">
        <w:rPr>
          <w:rStyle w:val="StyleUnderline"/>
          <w:highlight w:val="cyan"/>
        </w:rPr>
        <w:t xml:space="preserve">military’s efforts to </w:t>
      </w:r>
      <w:r w:rsidRPr="004D4F35">
        <w:rPr>
          <w:rStyle w:val="Emphasis"/>
          <w:highlight w:val="cyan"/>
        </w:rPr>
        <w:t>compete with China</w:t>
      </w:r>
      <w:r w:rsidRPr="006D3B02">
        <w:rPr>
          <w:rStyle w:val="StyleUnderline"/>
        </w:rPr>
        <w:t xml:space="preserve"> by </w:t>
      </w:r>
      <w:r w:rsidRPr="004D4F35">
        <w:rPr>
          <w:rStyle w:val="Emphasis"/>
          <w:highlight w:val="cyan"/>
        </w:rPr>
        <w:t>stalling new weapons</w:t>
      </w:r>
      <w:r w:rsidRPr="006D3B02">
        <w:rPr>
          <w:rStyle w:val="StyleUnderline"/>
        </w:rPr>
        <w:t xml:space="preserve"> like hypersonic missiles.</w:t>
      </w:r>
    </w:p>
    <w:p w14:paraId="39241F39" w14:textId="77777777" w:rsidR="00EC0544" w:rsidRDefault="00EC0544" w:rsidP="00EC0544">
      <w:r>
        <w:t>“</w:t>
      </w:r>
      <w:r w:rsidRPr="006D3B02">
        <w:rPr>
          <w:rStyle w:val="StyleUnderline"/>
        </w:rPr>
        <w:t xml:space="preserve">CRs effectively </w:t>
      </w:r>
      <w:r w:rsidRPr="004D4F35">
        <w:rPr>
          <w:rStyle w:val="Emphasis"/>
          <w:highlight w:val="cyan"/>
        </w:rPr>
        <w:t>prevent modernization at speed</w:t>
      </w:r>
      <w:r>
        <w:t xml:space="preserve">,” said Marine Corps Commandant Gen. David Berger. “We </w:t>
      </w:r>
      <w:r w:rsidRPr="006D3B02">
        <w:rPr>
          <w:rStyle w:val="StyleUnderline"/>
        </w:rPr>
        <w:t>actually stand to be outpaced by China — not because of their speed but because of our failure to comply with our own budgetary processes</w:t>
      </w:r>
      <w:r>
        <w:t>.”</w:t>
      </w:r>
    </w:p>
    <w:p w14:paraId="39CE9E8E" w14:textId="77777777" w:rsidR="00EC0544" w:rsidRPr="006D3B02" w:rsidRDefault="00EC0544" w:rsidP="00EC0544">
      <w:pPr>
        <w:rPr>
          <w:rStyle w:val="StyleUnderline"/>
        </w:rPr>
      </w:pPr>
      <w:r>
        <w:t xml:space="preserve">The president and CEO of the Aerospace Industries Association, Eric Fanning, has warned that </w:t>
      </w:r>
      <w:r w:rsidRPr="004D4F35">
        <w:rPr>
          <w:rStyle w:val="StyleUnderline"/>
          <w:highlight w:val="cyan"/>
        </w:rPr>
        <w:t>budget unpredictability</w:t>
      </w:r>
      <w:r w:rsidRPr="006D3B02">
        <w:rPr>
          <w:rStyle w:val="StyleUnderline"/>
        </w:rPr>
        <w:t xml:space="preserve"> is </w:t>
      </w:r>
      <w:r w:rsidRPr="004B6794">
        <w:rPr>
          <w:rStyle w:val="Emphasis"/>
          <w:highlight w:val="cyan"/>
        </w:rPr>
        <w:t>inefficient for</w:t>
      </w:r>
      <w:r w:rsidRPr="006D3B02">
        <w:rPr>
          <w:rStyle w:val="Emphasis"/>
        </w:rPr>
        <w:t xml:space="preserve"> the defense </w:t>
      </w:r>
      <w:r w:rsidRPr="004D4F35">
        <w:rPr>
          <w:rStyle w:val="Emphasis"/>
          <w:highlight w:val="cyan"/>
        </w:rPr>
        <w:t>industry</w:t>
      </w:r>
      <w:r w:rsidRPr="006D3B02">
        <w:rPr>
          <w:rStyle w:val="StyleUnderline"/>
        </w:rPr>
        <w:t xml:space="preserve">, which </w:t>
      </w:r>
      <w:proofErr w:type="gramStart"/>
      <w:r w:rsidRPr="006D3B02">
        <w:rPr>
          <w:rStyle w:val="StyleUnderline"/>
        </w:rPr>
        <w:t>has to</w:t>
      </w:r>
      <w:proofErr w:type="gramEnd"/>
      <w:r w:rsidRPr="006D3B02">
        <w:rPr>
          <w:rStyle w:val="StyleUnderline"/>
        </w:rPr>
        <w:t xml:space="preserve"> </w:t>
      </w:r>
      <w:r w:rsidRPr="004D4F35">
        <w:rPr>
          <w:rStyle w:val="StyleUnderline"/>
          <w:highlight w:val="cyan"/>
        </w:rPr>
        <w:t>idle while</w:t>
      </w:r>
      <w:r w:rsidRPr="006D3B02">
        <w:rPr>
          <w:rStyle w:val="StyleUnderline"/>
        </w:rPr>
        <w:t xml:space="preserve"> the </w:t>
      </w:r>
      <w:r w:rsidRPr="004D4F35">
        <w:rPr>
          <w:rStyle w:val="StyleUnderline"/>
          <w:highlight w:val="cyan"/>
        </w:rPr>
        <w:t xml:space="preserve">Pentagon </w:t>
      </w:r>
      <w:r w:rsidRPr="004D4F35">
        <w:rPr>
          <w:rStyle w:val="Emphasis"/>
          <w:highlight w:val="cyan"/>
        </w:rPr>
        <w:t>waits for</w:t>
      </w:r>
      <w:r w:rsidRPr="006D3B02">
        <w:rPr>
          <w:rStyle w:val="Emphasis"/>
        </w:rPr>
        <w:t xml:space="preserve"> its </w:t>
      </w:r>
      <w:r w:rsidRPr="004D4F35">
        <w:rPr>
          <w:rStyle w:val="Emphasis"/>
          <w:highlight w:val="cyan"/>
        </w:rPr>
        <w:t>projects to be funded</w:t>
      </w:r>
      <w:r w:rsidRPr="006D3B02">
        <w:rPr>
          <w:rStyle w:val="StyleUnderline"/>
        </w:rPr>
        <w:t>. Amid the Capitol Hill activity, Fanning said he is “</w:t>
      </w:r>
      <w:r w:rsidRPr="006D3B02">
        <w:rPr>
          <w:rStyle w:val="Emphasis"/>
        </w:rPr>
        <w:t>hopeful that the momentum continues</w:t>
      </w:r>
      <w:r w:rsidRPr="006D3B02">
        <w:rPr>
          <w:rStyle w:val="StyleUnderline"/>
        </w:rPr>
        <w:t>.”</w:t>
      </w:r>
    </w:p>
    <w:p w14:paraId="46A5870D" w14:textId="77777777" w:rsidR="00EC0544" w:rsidRDefault="00EC0544" w:rsidP="00EC0544">
      <w:r w:rsidRPr="004D4F35">
        <w:t>“The hearing painted a concerning picture of additional and unnecessary costs, as well risks to capabilities and to the industrial base in the short and long-terms. There was bipartisan agreement on how devastating a year-long CR could be,” Fanning said</w:t>
      </w:r>
      <w:r>
        <w:t xml:space="preserve"> in a statement Thursday. “Over the last few days, </w:t>
      </w:r>
      <w:r w:rsidRPr="004D4F35">
        <w:rPr>
          <w:rStyle w:val="StyleUnderline"/>
        </w:rPr>
        <w:t xml:space="preserve">there are </w:t>
      </w:r>
      <w:r w:rsidRPr="004B6794">
        <w:rPr>
          <w:rStyle w:val="Emphasis"/>
        </w:rPr>
        <w:t>positive signs</w:t>
      </w:r>
      <w:r w:rsidRPr="004B6794">
        <w:rPr>
          <w:rStyle w:val="StyleUnderline"/>
        </w:rPr>
        <w:t xml:space="preserve"> that the message is </w:t>
      </w:r>
      <w:r w:rsidRPr="004B6794">
        <w:rPr>
          <w:rStyle w:val="Emphasis"/>
        </w:rPr>
        <w:t>getting through</w:t>
      </w:r>
      <w:r w:rsidRPr="004B6794">
        <w:rPr>
          <w:rStyle w:val="StyleUnderline"/>
        </w:rPr>
        <w:t xml:space="preserve"> and the </w:t>
      </w:r>
      <w:r w:rsidRPr="004B6794">
        <w:rPr>
          <w:rStyle w:val="Emphasis"/>
        </w:rPr>
        <w:t>top appropriators from both parties are coming to the table</w:t>
      </w:r>
      <w:r w:rsidRPr="004B6794">
        <w:t>.”</w:t>
      </w:r>
    </w:p>
    <w:p w14:paraId="573AD2EA" w14:textId="77777777" w:rsidR="00EC0544" w:rsidRDefault="00EC0544" w:rsidP="00EC0544">
      <w:r w:rsidRPr="004D4F35">
        <w:rPr>
          <w:rStyle w:val="StyleUnderline"/>
        </w:rPr>
        <w:t xml:space="preserve">Lead Pentagon </w:t>
      </w:r>
      <w:r w:rsidRPr="00D11A29">
        <w:rPr>
          <w:rStyle w:val="StyleUnderline"/>
          <w:highlight w:val="cyan"/>
        </w:rPr>
        <w:t>officials</w:t>
      </w:r>
      <w:r w:rsidRPr="004D4F35">
        <w:rPr>
          <w:rStyle w:val="StyleUnderline"/>
        </w:rPr>
        <w:t xml:space="preserve"> have talked for years about the need to </w:t>
      </w:r>
      <w:r w:rsidRPr="00D11A29">
        <w:rPr>
          <w:rStyle w:val="StyleUnderline"/>
          <w:highlight w:val="cyan"/>
        </w:rPr>
        <w:t>harness</w:t>
      </w:r>
      <w:r w:rsidRPr="004D4F35">
        <w:rPr>
          <w:rStyle w:val="StyleUnderline"/>
        </w:rPr>
        <w:t xml:space="preserve"> the innovation of </w:t>
      </w:r>
      <w:r w:rsidRPr="00D11A29">
        <w:rPr>
          <w:rStyle w:val="StyleUnderline"/>
          <w:highlight w:val="cyan"/>
        </w:rPr>
        <w:t>small</w:t>
      </w:r>
      <w:r w:rsidRPr="004D4F35">
        <w:rPr>
          <w:rStyle w:val="StyleUnderline"/>
        </w:rPr>
        <w:t xml:space="preserve"> tech </w:t>
      </w:r>
      <w:r w:rsidRPr="00D11A29">
        <w:rPr>
          <w:rStyle w:val="StyleUnderline"/>
          <w:highlight w:val="cyan"/>
        </w:rPr>
        <w:t>firms</w:t>
      </w:r>
      <w:r w:rsidRPr="004D4F35">
        <w:rPr>
          <w:rStyle w:val="StyleUnderline"/>
        </w:rPr>
        <w:t xml:space="preserve">. But </w:t>
      </w:r>
      <w:r w:rsidRPr="00D11A29">
        <w:rPr>
          <w:rStyle w:val="Emphasis"/>
          <w:highlight w:val="cyan"/>
        </w:rPr>
        <w:t>CRs stifle those efforts</w:t>
      </w:r>
      <w:r w:rsidRPr="004D4F35">
        <w:rPr>
          <w:rStyle w:val="Emphasis"/>
        </w:rPr>
        <w:t>,</w:t>
      </w:r>
      <w:r w:rsidRPr="004D4F35">
        <w:rPr>
          <w:rStyle w:val="StyleUnderline"/>
        </w:rPr>
        <w:t xml:space="preserve"> an executive at one of those firms, </w:t>
      </w:r>
      <w:proofErr w:type="spellStart"/>
      <w:r>
        <w:t>Anduril</w:t>
      </w:r>
      <w:proofErr w:type="spellEnd"/>
      <w:r>
        <w:t xml:space="preserve"> Industries, wrote in an essay this week.</w:t>
      </w:r>
    </w:p>
    <w:p w14:paraId="06BA4902" w14:textId="77777777" w:rsidR="00EC0544" w:rsidRDefault="00EC0544" w:rsidP="00EC0544"/>
    <w:p w14:paraId="338F77B7" w14:textId="77777777" w:rsidR="00EC0544" w:rsidRDefault="00EC0544" w:rsidP="00EC0544"/>
    <w:p w14:paraId="21F084D8" w14:textId="77777777" w:rsidR="00EC0544" w:rsidRPr="00D14964" w:rsidRDefault="00EC0544" w:rsidP="00EC0544">
      <w:pPr>
        <w:pStyle w:val="Heading4"/>
        <w:rPr>
          <w:u w:val="single"/>
        </w:rPr>
      </w:pPr>
      <w:r>
        <w:t xml:space="preserve">Impact’s </w:t>
      </w:r>
      <w:r>
        <w:rPr>
          <w:u w:val="single"/>
        </w:rPr>
        <w:t>cyber</w:t>
      </w:r>
      <w:r>
        <w:t xml:space="preserve"> and </w:t>
      </w:r>
      <w:r>
        <w:rPr>
          <w:u w:val="single"/>
        </w:rPr>
        <w:t>deterrence crash</w:t>
      </w:r>
    </w:p>
    <w:p w14:paraId="23251262" w14:textId="77777777" w:rsidR="00EC0544" w:rsidRPr="00E4747C" w:rsidRDefault="00EC0544" w:rsidP="00EC0544">
      <w:r>
        <w:rPr>
          <w:rStyle w:val="Style13ptBold"/>
        </w:rPr>
        <w:t xml:space="preserve">Manchester ’19, </w:t>
      </w:r>
      <w:r w:rsidRPr="008F6292">
        <w:t>[Josh, Founder of Champion Hill and General Partner at Foundation Capital, Venture-backed Startups Will Build the Defense Technology the Free World Needs Right Now, https://medium.com/@joshmanchester/venture-backed-startups-will-build-the-defense-technology-the-free-world-needs-right-now-d2cefa2b2196]</w:t>
      </w:r>
    </w:p>
    <w:p w14:paraId="603F111E" w14:textId="77777777" w:rsidR="00EC0544" w:rsidRPr="00E4747C" w:rsidRDefault="00EC0544" w:rsidP="00EC0544">
      <w:r w:rsidRPr="00E4747C">
        <w:t xml:space="preserve">With U.S. defense spending exceeding $700 billion per year, how could the United States be on the brink of a national security emergency? Simply put, America’s national security competitors are outflanking an Industrial-Age U.S. military machine that, like a lumbering dinosaur, is not adapting fast enough to its changing environment. </w:t>
      </w:r>
      <w:r w:rsidRPr="003E4631">
        <w:rPr>
          <w:rStyle w:val="StyleUnderline"/>
        </w:rPr>
        <w:t xml:space="preserve">The </w:t>
      </w:r>
      <w:r w:rsidRPr="0081636C">
        <w:rPr>
          <w:rStyle w:val="StyleUnderline"/>
          <w:highlight w:val="cyan"/>
        </w:rPr>
        <w:t xml:space="preserve">Pentagon </w:t>
      </w:r>
      <w:r w:rsidRPr="003E4631">
        <w:rPr>
          <w:rStyle w:val="StyleUnderline"/>
        </w:rPr>
        <w:t xml:space="preserve">desperately </w:t>
      </w:r>
      <w:r w:rsidRPr="0081636C">
        <w:rPr>
          <w:rStyle w:val="StyleUnderline"/>
          <w:highlight w:val="cyan"/>
        </w:rPr>
        <w:t>needs rapid innovation</w:t>
      </w:r>
      <w:r w:rsidRPr="00FF5730">
        <w:rPr>
          <w:rStyle w:val="StyleUnderline"/>
        </w:rPr>
        <w:t xml:space="preserve">. </w:t>
      </w:r>
      <w:r w:rsidRPr="003E4631">
        <w:rPr>
          <w:rStyle w:val="StyleUnderline"/>
        </w:rPr>
        <w:t xml:space="preserve">Yet the current defense </w:t>
      </w:r>
      <w:r w:rsidRPr="003E4631">
        <w:rPr>
          <w:rStyle w:val="StyleUnderline"/>
        </w:rPr>
        <w:lastRenderedPageBreak/>
        <w:t xml:space="preserve">industry structure is not compatible with U.S. venture capital and high-growth technology industries for several reasons: </w:t>
      </w:r>
      <w:r w:rsidRPr="003E4631">
        <w:t xml:space="preserve">· </w:t>
      </w:r>
      <w:r w:rsidRPr="003E4631">
        <w:rPr>
          <w:rStyle w:val="StyleUnderline"/>
        </w:rPr>
        <w:t>The U.S. military’s industrial base is centered on a few huge oligopoly suppliers known within the Beltway as “the Primes</w:t>
      </w:r>
      <w:r w:rsidRPr="003E4631">
        <w:t xml:space="preserve">” — Lockheed Martin, Boeing, Raytheon, General Dynamics, and Northrop Grumman. These companies, ancient by tech startup standards, have optimized themselves to sustain a 20th century Industrial Age World War II-style force structure which supports the political decision-makers across the country who appropriate the funding that industrial base receives. The Primes are great at building very large platforms that cost billions of dollars and take 15–30 years to field. The Primes are also historically heavy on hardware talent and much lighter on software talent. · The Primes receive </w:t>
      </w:r>
      <w:proofErr w:type="gramStart"/>
      <w:r w:rsidRPr="003E4631">
        <w:t>the vast majority of</w:t>
      </w:r>
      <w:proofErr w:type="gramEnd"/>
      <w:r w:rsidRPr="003E4631">
        <w:t xml:space="preserve"> defense spending. Defense budgets have historically not unlocked for startups. While a defense private equity industry exists to aggregate small companies and flip them downstream to the Primes, venture capital investors, who have a much higher return threshold, know that it’s hard to have venture outcomes (in other words, to make money) when a company can’t win large market share or survive as a stand-alone business. · Venture-backed tech industries have matured as an asset class in peacetime and most mainstream U.S. venture firms in existence today do not have institutional cultures or histories that include defense innovation, apart from cybersecurity. · Major tech companies, like the FAANGs (Facebook, Apple, Amazon, Netflix, </w:t>
      </w:r>
      <w:proofErr w:type="gramStart"/>
      <w:r w:rsidRPr="003E4631">
        <w:t>Google</w:t>
      </w:r>
      <w:proofErr w:type="gramEnd"/>
      <w:r w:rsidRPr="003E4631">
        <w:t xml:space="preserve"> and Microsoft too), are generally unwilling to work on defense related projects, and sometimes must deal with employee protests when they do. · Many observers perceive this as an indicator that software engineers generally don’t want to work on defense-related innovation. · Finally, in a bizarre set of twists, some of the organizations that comprise the Limited Partners of venture capital firms (the blue chip endowments and foundations of the U.S. Eastern establishment, often founded on the fortunes of great American industrialists from decades ago, along with public pension funds throughout the country) are </w:t>
      </w:r>
      <w:hyperlink r:id="rId16" w:history="1">
        <w:r w:rsidRPr="003E4631">
          <w:rPr>
            <w:rStyle w:val="Hyperlink"/>
          </w:rPr>
          <w:t>sometimes accidentally funding Chinese defense technology</w:t>
        </w:r>
      </w:hyperlink>
      <w:r w:rsidRPr="003E4631">
        <w:t xml:space="preserve"> while often restricting their U.S. venture managers from making defense investments. Foundations and endowments </w:t>
      </w:r>
      <w:proofErr w:type="gramStart"/>
      <w:r w:rsidRPr="003E4631">
        <w:t>in particular often</w:t>
      </w:r>
      <w:proofErr w:type="gramEnd"/>
      <w:r w:rsidRPr="003E4631">
        <w:t xml:space="preserve"> have negotiated Limited Partnership Agreements with the venture firms they finance precluding them from investing in anything that could have military usage. The irony is that these same tax-exempt pools of capital are frequently investors in Chinese venture funds which provide software to make smarter and more deadly Chinese weapons and to the advanced surveillance systems that have turned China’s Xinjiang province into a virtual Uighur prison</w:t>
      </w:r>
      <w:r w:rsidRPr="00E4747C">
        <w:t xml:space="preserve"> camp and a human rights disaster.</w:t>
      </w:r>
      <w:r>
        <w:t xml:space="preserve"> </w:t>
      </w:r>
      <w:r w:rsidRPr="00E4747C">
        <w:t>No single individual or entity has caused this state of events to transpire; it is simply the accumulation of various cultural aspects of the capital formation process of the venture industry and its portfolio companies.</w:t>
      </w:r>
      <w:r>
        <w:t xml:space="preserve"> </w:t>
      </w:r>
      <w:r w:rsidRPr="00E4747C">
        <w:t xml:space="preserve">Fortunately, we believe that almost all these </w:t>
      </w:r>
      <w:r w:rsidRPr="00FF5730">
        <w:rPr>
          <w:rStyle w:val="StyleUnderline"/>
        </w:rPr>
        <w:t>characteristics will rapidly change over the next few years. But first let’s discuss some additional background</w:t>
      </w:r>
      <w:r w:rsidRPr="00E4747C">
        <w:t>.</w:t>
      </w:r>
      <w:r>
        <w:t xml:space="preserve"> </w:t>
      </w:r>
      <w:r w:rsidRPr="00E4747C">
        <w:t>Venture capital has come of age in a time of unprecedented peace</w:t>
      </w:r>
      <w:r>
        <w:t xml:space="preserve"> </w:t>
      </w:r>
      <w:r w:rsidRPr="00E4747C">
        <w:t>The U.S. venture capital industry is about 100 years old. Bessemer Ventures was formed in 1911 and originally had just the family fortune of Henry Phipps Jr., a co-founder of Carnegie Steel, as its sole limited partner. Despite these deep roots, the U.S. venture industry has only institutionalized as an asset class since the mid-1990s. Until then it was extremely clubby and very small. Sequoia Capital, KPCB, Charles River Ventures, and NEA were all founded in the 1970s and Accel Partners in the 1980s. But it has really only been since the mid-1990s (Benchmark Capital was founded in 1995, as was my own former firm, Foundation Capital) that the industry has institutionalized and grown substantially, first in the desktop computing and internet boom, and second during the combination of platform shifts over the last ten years that have given us mobile computing, social media, e-</w:t>
      </w:r>
      <w:r w:rsidRPr="003E4631">
        <w:t xml:space="preserve">commerce, cloud computing, software-as-a-service and all of their associated new business models. For a quarter of a century, </w:t>
      </w:r>
      <w:r w:rsidRPr="003E4631">
        <w:rPr>
          <w:rStyle w:val="StyleUnderline"/>
        </w:rPr>
        <w:t xml:space="preserve">the institutional, mainstream venture investing ecosystem, at the </w:t>
      </w:r>
      <w:r w:rsidRPr="003E4631">
        <w:rPr>
          <w:rStyle w:val="StyleUnderline"/>
        </w:rPr>
        <w:lastRenderedPageBreak/>
        <w:t>startup, venture firm and limited partner levels, developed business processes, mental models, networks, and expertise in certain technical areas and heuristics</w:t>
      </w:r>
      <w:r w:rsidRPr="003E4631">
        <w:t xml:space="preserve"> — in aggregate, an industry culture — that</w:t>
      </w:r>
      <w:r w:rsidRPr="00E4747C">
        <w:t xml:space="preserve"> have </w:t>
      </w:r>
      <w:r w:rsidRPr="0081636C">
        <w:rPr>
          <w:rStyle w:val="StyleUnderline"/>
          <w:highlight w:val="cyan"/>
        </w:rPr>
        <w:t>created</w:t>
      </w:r>
      <w:r w:rsidRPr="00FF5730">
        <w:rPr>
          <w:rStyle w:val="StyleUnderline"/>
        </w:rPr>
        <w:t xml:space="preserve"> one of </w:t>
      </w:r>
      <w:r w:rsidRPr="0081636C">
        <w:rPr>
          <w:rStyle w:val="StyleUnderline"/>
          <w:highlight w:val="cyan"/>
        </w:rPr>
        <w:t>the most dynamic part</w:t>
      </w:r>
      <w:r w:rsidRPr="00FF5730">
        <w:rPr>
          <w:rStyle w:val="StyleUnderline"/>
        </w:rPr>
        <w:t xml:space="preserve">s </w:t>
      </w:r>
      <w:r w:rsidRPr="0081636C">
        <w:rPr>
          <w:rStyle w:val="StyleUnderline"/>
          <w:highlight w:val="cyan"/>
        </w:rPr>
        <w:t>of the</w:t>
      </w:r>
      <w:r w:rsidRPr="00FF5730">
        <w:rPr>
          <w:rStyle w:val="StyleUnderline"/>
        </w:rPr>
        <w:t xml:space="preserve"> U.S. </w:t>
      </w:r>
      <w:r w:rsidRPr="0081636C">
        <w:rPr>
          <w:rStyle w:val="StyleUnderline"/>
          <w:highlight w:val="cyan"/>
        </w:rPr>
        <w:t>econ</w:t>
      </w:r>
      <w:r w:rsidRPr="003E4631">
        <w:rPr>
          <w:rStyle w:val="StyleUnderline"/>
        </w:rPr>
        <w:t>omy</w:t>
      </w:r>
      <w:r w:rsidRPr="00FF5730">
        <w:rPr>
          <w:rStyle w:val="StyleUnderline"/>
        </w:rPr>
        <w:t>.</w:t>
      </w:r>
      <w:r w:rsidRPr="00E4747C">
        <w:t xml:space="preserve"> The U.S. tech industry is also one of the most unique aspects of American life — and a powerful, difficult-to-replicate form of “soft power,” featuring an inclusivity for aspirational immigrant founders — a feature perhaps unequalled in human history.</w:t>
      </w:r>
      <w:r>
        <w:t xml:space="preserve"> </w:t>
      </w:r>
      <w:r w:rsidRPr="00E4747C">
        <w:t>From a long-term U.S. historical viewpoint, it is striking that the venture industry’s maturation has occurred during a unique period in American history when the United States had no major great power competitor, either ideologically or technologically. The Cold War ended in 1991, the Soviet Union dissolved, and Russia was in disarray for the next 15 years. This period of peace was not without its own unique trials, but the security challenges associated with terrorism, counterinsurgency, and lower-intensity military activity have not required the sort of Herculean societal and political efforts that were drawn upon during the Cold War or World War II. We should all be grateful every day that this has been the reality of the last 25 years.</w:t>
      </w:r>
      <w:r>
        <w:t xml:space="preserve"> </w:t>
      </w:r>
      <w:r w:rsidRPr="00E4747C">
        <w:t>A useful analogy might be made with gold. In 1933, President Roosevelt made it illegal for U.S. citizens to own gold. In 1934, Benjamin Graham published the first edition of</w:t>
      </w:r>
      <w:r>
        <w:t xml:space="preserve"> </w:t>
      </w:r>
      <w:r w:rsidRPr="00E4747C">
        <w:t xml:space="preserve">Security Analysis. In January 1975 it became legal to own gold again. Graham died in 1976. It was therefore illegal to own gold during key years of the development of modern security analysis. From this gap came gold bugs — the weirdos who seemed to always talk about nothing </w:t>
      </w:r>
      <w:proofErr w:type="gramStart"/>
      <w:r w:rsidRPr="00E4747C">
        <w:t>else, and</w:t>
      </w:r>
      <w:proofErr w:type="gramEnd"/>
      <w:r w:rsidRPr="00E4747C">
        <w:t xml:space="preserve"> didn’t get invited to key social events.</w:t>
      </w:r>
      <w:r>
        <w:t xml:space="preserve"> </w:t>
      </w:r>
      <w:r w:rsidRPr="00E4747C">
        <w:t xml:space="preserve">No analogies are </w:t>
      </w:r>
      <w:proofErr w:type="gramStart"/>
      <w:r w:rsidRPr="00E4747C">
        <w:t>perfect</w:t>
      </w:r>
      <w:proofErr w:type="gramEnd"/>
      <w:r w:rsidRPr="00E4747C">
        <w:t xml:space="preserve"> but this captures some of the similarities </w:t>
      </w:r>
      <w:r w:rsidRPr="0024354D">
        <w:t xml:space="preserve">between venture and defense today. Cybersecurity investors understand the cybersecurity parts of U.S. defense. But </w:t>
      </w:r>
      <w:r w:rsidRPr="0024354D">
        <w:rPr>
          <w:rStyle w:val="StyleUnderline"/>
        </w:rPr>
        <w:t xml:space="preserve">most mainstream Silicon Valley venture firms do not spend time on other parts of defense due to the industry’s institutionalization </w:t>
      </w:r>
      <w:r w:rsidRPr="0024354D">
        <w:t xml:space="preserve">during this recent period of relative peace and American dominance </w:t>
      </w:r>
      <w:r w:rsidRPr="003E4631">
        <w:t xml:space="preserve">— which has also been a time when the lion’s share of defense spending has gone to the Primes, as discussed. Sadly, peace is ahistorical. Great power competitions are a feature of humanity, not a bug. Periods of time when a major power, or superpower, are not challenged in some profound fashion by one or more other powers, regardless of whether they are driven by fear, prestige, economic interest, or ideology — are, in short, rare when looking back on the sojourn of homo sapiens on planet earth. The period when the free world had a monopoly on power has now ended. The tech-defense status quo is inverting </w:t>
      </w:r>
      <w:proofErr w:type="gramStart"/>
      <w:r w:rsidRPr="003E4631">
        <w:t>The</w:t>
      </w:r>
      <w:proofErr w:type="gramEnd"/>
      <w:r w:rsidRPr="003E4631">
        <w:t xml:space="preserve"> only previously delineated area where we don’t expect much change is from the FAANGs. These massive companies are best viewed as small nation-states themselves with global stakeholders. For example, many of their employees are not U.S. citizens and may not want their employers engaged in U.S. defense work. We think </w:t>
      </w:r>
      <w:r w:rsidRPr="003E4631">
        <w:rPr>
          <w:rStyle w:val="StyleUnderline"/>
        </w:rPr>
        <w:t>everything else will invert</w:t>
      </w:r>
      <w:r w:rsidRPr="003E4631">
        <w:t>. · We be</w:t>
      </w:r>
      <w:r w:rsidRPr="00E4747C">
        <w:t xml:space="preserve">lieve </w:t>
      </w:r>
      <w:r w:rsidRPr="003E4631">
        <w:rPr>
          <w:rStyle w:val="Emphasis"/>
          <w:highlight w:val="cyan"/>
        </w:rPr>
        <w:t>defense budgets</w:t>
      </w:r>
      <w:r w:rsidRPr="0081636C">
        <w:rPr>
          <w:rStyle w:val="StyleUnderline"/>
          <w:highlight w:val="cyan"/>
        </w:rPr>
        <w:t xml:space="preserve"> will </w:t>
      </w:r>
      <w:r w:rsidRPr="003E4631">
        <w:rPr>
          <w:rStyle w:val="Emphasis"/>
          <w:highlight w:val="cyan"/>
        </w:rPr>
        <w:t>begin unlocking</w:t>
      </w:r>
      <w:r w:rsidRPr="0081636C">
        <w:rPr>
          <w:rStyle w:val="StyleUnderline"/>
          <w:highlight w:val="cyan"/>
        </w:rPr>
        <w:t xml:space="preserve"> for</w:t>
      </w:r>
      <w:r w:rsidRPr="00FF5730">
        <w:rPr>
          <w:rStyle w:val="StyleUnderline"/>
        </w:rPr>
        <w:t xml:space="preserve"> young </w:t>
      </w:r>
      <w:r w:rsidRPr="0081636C">
        <w:rPr>
          <w:rStyle w:val="StyleUnderline"/>
          <w:highlight w:val="cyan"/>
        </w:rPr>
        <w:t>startups</w:t>
      </w:r>
      <w:r w:rsidRPr="00E4747C">
        <w:t xml:space="preserve">. Many key </w:t>
      </w:r>
      <w:r w:rsidRPr="003E4631">
        <w:rPr>
          <w:rStyle w:val="StyleUnderline"/>
        </w:rPr>
        <w:t>national security decision-makers in Washington are</w:t>
      </w:r>
      <w:r w:rsidRPr="00FF5730">
        <w:rPr>
          <w:rStyle w:val="StyleUnderline"/>
        </w:rPr>
        <w:t xml:space="preserve"> now </w:t>
      </w:r>
      <w:r w:rsidRPr="0081636C">
        <w:rPr>
          <w:rStyle w:val="StyleUnderline"/>
          <w:highlight w:val="cyan"/>
        </w:rPr>
        <w:t>seeking</w:t>
      </w:r>
      <w:r w:rsidRPr="00FF5730">
        <w:rPr>
          <w:rStyle w:val="StyleUnderline"/>
        </w:rPr>
        <w:t xml:space="preserve"> better, </w:t>
      </w:r>
      <w:r w:rsidRPr="003E4631">
        <w:rPr>
          <w:rStyle w:val="Emphasis"/>
          <w:highlight w:val="cyan"/>
        </w:rPr>
        <w:t>faster alt</w:t>
      </w:r>
      <w:r w:rsidRPr="003E4631">
        <w:rPr>
          <w:rStyle w:val="StyleUnderline"/>
        </w:rPr>
        <w:t>ernative</w:t>
      </w:r>
      <w:r w:rsidRPr="003E4631">
        <w:rPr>
          <w:rStyle w:val="Emphasis"/>
          <w:highlight w:val="cyan"/>
        </w:rPr>
        <w:t>s</w:t>
      </w:r>
      <w:r w:rsidRPr="00FF5730">
        <w:rPr>
          <w:rStyle w:val="StyleUnderline"/>
        </w:rPr>
        <w:t xml:space="preserve"> to the byzantine Pentagon acquisitions</w:t>
      </w:r>
      <w:r w:rsidRPr="00E4747C">
        <w:t xml:space="preserve"> process. Thought leaders like Will </w:t>
      </w:r>
      <w:r w:rsidRPr="003E4631">
        <w:rPr>
          <w:rStyle w:val="StyleUnderline"/>
        </w:rPr>
        <w:t>Roper</w:t>
      </w:r>
      <w:r w:rsidRPr="003E4631">
        <w:t xml:space="preserve">, in charge of the U.S. Air Force’s $40 billion annual research and acquisition budget, </w:t>
      </w:r>
      <w:r w:rsidRPr="003E4631">
        <w:rPr>
          <w:rStyle w:val="StyleUnderline"/>
        </w:rPr>
        <w:t xml:space="preserve">are </w:t>
      </w:r>
      <w:hyperlink r:id="rId17" w:history="1">
        <w:r w:rsidRPr="003E4631">
          <w:rPr>
            <w:rStyle w:val="StyleUnderline"/>
          </w:rPr>
          <w:t>eagerly welcoming the contributions that smaller, nimble venture-capital funded entrepreneurs can make</w:t>
        </w:r>
      </w:hyperlink>
      <w:r w:rsidRPr="003E4631">
        <w:rPr>
          <w:rStyle w:val="StyleUnderline"/>
        </w:rPr>
        <w:t>.</w:t>
      </w:r>
      <w:r w:rsidRPr="003E4631">
        <w:t xml:space="preserve"> Roper, and others in the Pentagon, are </w:t>
      </w:r>
      <w:r w:rsidRPr="003E4631">
        <w:rPr>
          <w:rStyle w:val="StyleUnderline"/>
        </w:rPr>
        <w:t>reforming their practices to make it easier for genuine i</w:t>
      </w:r>
      <w:r w:rsidRPr="00FF5730">
        <w:rPr>
          <w:rStyle w:val="StyleUnderline"/>
        </w:rPr>
        <w:t xml:space="preserve">nnovators </w:t>
      </w:r>
      <w:r w:rsidRPr="0081636C">
        <w:rPr>
          <w:rStyle w:val="StyleUnderline"/>
          <w:highlight w:val="cyan"/>
        </w:rPr>
        <w:t>to compete</w:t>
      </w:r>
      <w:r w:rsidRPr="00FF5730">
        <w:rPr>
          <w:rStyle w:val="StyleUnderline"/>
        </w:rPr>
        <w:t xml:space="preserve"> </w:t>
      </w:r>
      <w:r w:rsidRPr="0081636C">
        <w:rPr>
          <w:rStyle w:val="StyleUnderline"/>
          <w:highlight w:val="cyan"/>
        </w:rPr>
        <w:t xml:space="preserve">against </w:t>
      </w:r>
      <w:r w:rsidRPr="003E4631">
        <w:rPr>
          <w:rStyle w:val="StyleUnderline"/>
        </w:rPr>
        <w:t xml:space="preserve">the </w:t>
      </w:r>
      <w:r w:rsidRPr="0081636C">
        <w:rPr>
          <w:rStyle w:val="StyleUnderline"/>
        </w:rPr>
        <w:t>l</w:t>
      </w:r>
      <w:r w:rsidRPr="00FF5730">
        <w:rPr>
          <w:rStyle w:val="StyleUnderline"/>
        </w:rPr>
        <w:t xml:space="preserve">egacy defense </w:t>
      </w:r>
      <w:r w:rsidRPr="0081636C">
        <w:rPr>
          <w:rStyle w:val="StyleUnderline"/>
          <w:highlight w:val="cyan"/>
        </w:rPr>
        <w:t>oligopoly</w:t>
      </w:r>
      <w:r w:rsidRPr="00E4747C">
        <w:t>. When recently asked at a conference what problem keeps him up at night, Roper replied, “The industrial base.”</w:t>
      </w:r>
      <w:r>
        <w:t xml:space="preserve"> </w:t>
      </w:r>
      <w:r w:rsidRPr="00E4747C">
        <w:t xml:space="preserve">· </w:t>
      </w:r>
      <w:r w:rsidRPr="003E4631">
        <w:rPr>
          <w:rStyle w:val="StyleUnderline"/>
        </w:rPr>
        <w:t>Given the hardware roots of</w:t>
      </w:r>
      <w:r w:rsidRPr="00FF5730">
        <w:rPr>
          <w:rStyle w:val="StyleUnderline"/>
        </w:rPr>
        <w:t xml:space="preserve"> the </w:t>
      </w:r>
      <w:r w:rsidRPr="0081636C">
        <w:rPr>
          <w:rStyle w:val="StyleUnderline"/>
          <w:highlight w:val="cyan"/>
        </w:rPr>
        <w:t>Primes</w:t>
      </w:r>
      <w:r w:rsidRPr="00FF5730">
        <w:rPr>
          <w:rStyle w:val="StyleUnderline"/>
        </w:rPr>
        <w:t xml:space="preserve">, they </w:t>
      </w:r>
      <w:r w:rsidRPr="0081636C">
        <w:rPr>
          <w:rStyle w:val="StyleUnderline"/>
          <w:highlight w:val="cyan"/>
        </w:rPr>
        <w:t xml:space="preserve">are </w:t>
      </w:r>
      <w:r w:rsidRPr="003E4631">
        <w:rPr>
          <w:rStyle w:val="Emphasis"/>
          <w:highlight w:val="cyan"/>
        </w:rPr>
        <w:t>ill-suited</w:t>
      </w:r>
      <w:r w:rsidRPr="0081636C">
        <w:rPr>
          <w:rStyle w:val="StyleUnderline"/>
          <w:highlight w:val="cyan"/>
        </w:rPr>
        <w:t xml:space="preserve"> to provide solutions</w:t>
      </w:r>
      <w:r w:rsidRPr="00FF5730">
        <w:rPr>
          <w:rStyle w:val="StyleUnderline"/>
        </w:rPr>
        <w:t xml:space="preserve"> to many of </w:t>
      </w:r>
      <w:r w:rsidRPr="003E4631">
        <w:rPr>
          <w:rStyle w:val="StyleUnderline"/>
        </w:rPr>
        <w:t>the most pressing problems today. The Defense Department will increasingly allocate resources</w:t>
      </w:r>
      <w:r w:rsidRPr="0081636C">
        <w:rPr>
          <w:rStyle w:val="StyleUnderline"/>
          <w:highlight w:val="cyan"/>
        </w:rPr>
        <w:t xml:space="preserve"> to </w:t>
      </w:r>
      <w:r w:rsidRPr="003E4631">
        <w:rPr>
          <w:rStyle w:val="StyleUnderline"/>
        </w:rPr>
        <w:t>startups solving</w:t>
      </w:r>
      <w:r w:rsidRPr="00FF5730">
        <w:rPr>
          <w:rStyle w:val="StyleUnderline"/>
        </w:rPr>
        <w:t xml:space="preserve"> </w:t>
      </w:r>
      <w:r w:rsidRPr="0081636C">
        <w:rPr>
          <w:rStyle w:val="StyleUnderline"/>
          <w:highlight w:val="cyan"/>
        </w:rPr>
        <w:t>software problems</w:t>
      </w:r>
      <w:r w:rsidRPr="00FF5730">
        <w:rPr>
          <w:rStyle w:val="StyleUnderline"/>
        </w:rPr>
        <w:t xml:space="preserve"> for which the Primes have no existing stock of machine learning engineers.</w:t>
      </w:r>
      <w:r>
        <w:rPr>
          <w:rStyle w:val="StyleUnderline"/>
        </w:rPr>
        <w:t xml:space="preserve"> </w:t>
      </w:r>
      <w:r w:rsidRPr="00E4747C">
        <w:t xml:space="preserve">· As this happens some venture firms will experience cultural shifts toward more defense investing. As venture capitalists see that startups are receiving large purchase orders from various Defense </w:t>
      </w:r>
      <w:r w:rsidRPr="003E4631">
        <w:t xml:space="preserve">Department units, they will develop strategies to deploy capital toward defense innovation. A good example is </w:t>
      </w:r>
      <w:hyperlink r:id="rId18" w:history="1">
        <w:r w:rsidRPr="003E4631">
          <w:rPr>
            <w:rStyle w:val="Hyperlink"/>
          </w:rPr>
          <w:t xml:space="preserve">last week’s award by the Air Force of $121 </w:t>
        </w:r>
        <w:r w:rsidRPr="003E4631">
          <w:rPr>
            <w:rStyle w:val="Hyperlink"/>
          </w:rPr>
          <w:lastRenderedPageBreak/>
          <w:t>million to Pivotal Software in San Francisco</w:t>
        </w:r>
      </w:hyperlink>
      <w:r w:rsidRPr="003E4631">
        <w:t xml:space="preserve">. · Institutional limited partners as a group will likely slowly allocate away from any China-based manager who could be investing in Chinese military technologies. Some LPs with the freedom to do so may remove restrictions on defense investing from limited partnership agreements. · We believe it is a myth that software engineers do not want to work on defense. This is a classic case of preference falsification, the social phenomenon in which people do not speak their true minds about a given topic, though their actions often indicate otherwise. We believe that </w:t>
      </w:r>
      <w:r w:rsidRPr="003E4631">
        <w:rPr>
          <w:rStyle w:val="StyleUnderline"/>
        </w:rPr>
        <w:t>talented engineers are often very attracted to defense-related work because it often offers the hardest problems to solve. An enormous opportunity therefore exists for startups: to hire the engineers who don’t want to work for ancient and outdated Primes, and who aren’t very welcome at the FAANGS, but who wish to create the technologies that an increasingly eager democratic government needs to defend itself and its allies.</w:t>
      </w:r>
      <w:r w:rsidRPr="003E4631">
        <w:t xml:space="preserve"> Companies in our own portfolio, like </w:t>
      </w:r>
      <w:hyperlink r:id="rId19" w:history="1">
        <w:r w:rsidRPr="003E4631">
          <w:rPr>
            <w:rStyle w:val="Hyperlink"/>
          </w:rPr>
          <w:t>SpaceX</w:t>
        </w:r>
      </w:hyperlink>
      <w:r w:rsidRPr="003E4631">
        <w:t xml:space="preserve">, </w:t>
      </w:r>
      <w:hyperlink r:id="rId20" w:history="1">
        <w:proofErr w:type="spellStart"/>
        <w:r w:rsidRPr="003E4631">
          <w:rPr>
            <w:rStyle w:val="Hyperlink"/>
          </w:rPr>
          <w:t>Rigetti</w:t>
        </w:r>
        <w:proofErr w:type="spellEnd"/>
        <w:r w:rsidRPr="003E4631">
          <w:rPr>
            <w:rStyle w:val="Hyperlink"/>
          </w:rPr>
          <w:t xml:space="preserve"> Computing</w:t>
        </w:r>
      </w:hyperlink>
      <w:r w:rsidRPr="003E4631">
        <w:t xml:space="preserve">, </w:t>
      </w:r>
      <w:hyperlink r:id="rId21" w:history="1">
        <w:proofErr w:type="spellStart"/>
        <w:r w:rsidRPr="003E4631">
          <w:rPr>
            <w:rStyle w:val="Hyperlink"/>
          </w:rPr>
          <w:t>Anduril</w:t>
        </w:r>
        <w:proofErr w:type="spellEnd"/>
        <w:r w:rsidRPr="003E4631">
          <w:rPr>
            <w:rStyle w:val="Hyperlink"/>
          </w:rPr>
          <w:t xml:space="preserve"> Industries</w:t>
        </w:r>
      </w:hyperlink>
      <w:r w:rsidRPr="003E4631">
        <w:t xml:space="preserve">, and </w:t>
      </w:r>
      <w:hyperlink r:id="rId22" w:history="1">
        <w:r w:rsidRPr="003E4631">
          <w:rPr>
            <w:rStyle w:val="Hyperlink"/>
          </w:rPr>
          <w:t>Umbra Lab</w:t>
        </w:r>
      </w:hyperlink>
      <w:r w:rsidRPr="003E4631">
        <w:t xml:space="preserve"> are executing this strategy. </w:t>
      </w:r>
      <w:r w:rsidRPr="003E4631">
        <w:rPr>
          <w:rStyle w:val="StyleUnderline"/>
        </w:rPr>
        <w:t xml:space="preserve">The hardest technical problems today are defense-related How can data from satellites, drones, land-based radar, ships, and other sources be stitched together, in real time, to find long-range missiles on mobile transporters, hiding among the background in cities, forests, and mountains? How can friendly troops, who have separated into very small units </w:t>
      </w:r>
      <w:proofErr w:type="gramStart"/>
      <w:r w:rsidRPr="003E4631">
        <w:rPr>
          <w:rStyle w:val="StyleUnderline"/>
        </w:rPr>
        <w:t>in order to</w:t>
      </w:r>
      <w:proofErr w:type="gramEnd"/>
      <w:r w:rsidRPr="003E4631">
        <w:rPr>
          <w:rStyle w:val="StyleUnderline"/>
        </w:rPr>
        <w:t xml:space="preserve"> hide and survive, be connected to each other electronically, and be resupplied from historically long ranges? How and to what degree and in what conditions should an adversary’s sensor networks be spoofed? What type of false electronic picture can be painted? The aggregation of targeting data for an air wing takes 72 hours today and has a heavy human component. Can this complex optimization problem be solved autonomously, such that the targeting list for pilots is developed in 15 minutes? How does a deployed force of perhaps 50,000 personnel, with planes, ships, and land forces, continue to fight when satellite links have been knocked out, and “</w:t>
      </w:r>
      <w:proofErr w:type="spellStart"/>
      <w:r w:rsidRPr="003E4631">
        <w:rPr>
          <w:rStyle w:val="StyleUnderline"/>
        </w:rPr>
        <w:t>reachback</w:t>
      </w:r>
      <w:proofErr w:type="spellEnd"/>
      <w:r w:rsidRPr="003E4631">
        <w:rPr>
          <w:rStyle w:val="StyleUnderline"/>
        </w:rPr>
        <w:t>” to the U.S., for data processing</w:t>
      </w:r>
      <w:r w:rsidRPr="0081636C">
        <w:rPr>
          <w:rStyle w:val="StyleUnderline"/>
        </w:rPr>
        <w:t>, is no longer possible?</w:t>
      </w:r>
      <w:r>
        <w:rPr>
          <w:rStyle w:val="StyleUnderline"/>
        </w:rPr>
        <w:t xml:space="preserve"> </w:t>
      </w:r>
      <w:r w:rsidRPr="00235F49">
        <w:rPr>
          <w:rStyle w:val="Emphasis"/>
          <w:highlight w:val="cyan"/>
        </w:rPr>
        <w:t>Can deep learning be used for crisis diplomacy</w:t>
      </w:r>
      <w:r w:rsidRPr="00235F49">
        <w:rPr>
          <w:rStyle w:val="Emphasis"/>
        </w:rPr>
        <w:t xml:space="preserve">? Put another way, since </w:t>
      </w:r>
      <w:r w:rsidRPr="00235F49">
        <w:rPr>
          <w:rStyle w:val="Emphasis"/>
          <w:highlight w:val="cyan"/>
        </w:rPr>
        <w:t xml:space="preserve">DeepMind’s </w:t>
      </w:r>
      <w:proofErr w:type="spellStart"/>
      <w:r w:rsidRPr="00235F49">
        <w:rPr>
          <w:rStyle w:val="Emphasis"/>
          <w:highlight w:val="cyan"/>
        </w:rPr>
        <w:t>AlphaZero</w:t>
      </w:r>
      <w:proofErr w:type="spellEnd"/>
      <w:r w:rsidRPr="00235F49">
        <w:rPr>
          <w:rStyle w:val="Emphasis"/>
          <w:highlight w:val="cyan"/>
        </w:rPr>
        <w:t xml:space="preserve"> can</w:t>
      </w:r>
      <w:r w:rsidRPr="00235F49">
        <w:rPr>
          <w:rStyle w:val="Emphasis"/>
        </w:rPr>
        <w:t xml:space="preserve"> teach itself to </w:t>
      </w:r>
      <w:r w:rsidRPr="00235F49">
        <w:rPr>
          <w:rStyle w:val="Emphasis"/>
          <w:highlight w:val="cyan"/>
        </w:rPr>
        <w:t>move pieces</w:t>
      </w:r>
      <w:r w:rsidRPr="00235F49">
        <w:rPr>
          <w:rStyle w:val="Emphasis"/>
        </w:rPr>
        <w:t xml:space="preserve"> forward </w:t>
      </w:r>
      <w:r w:rsidRPr="00235F49">
        <w:rPr>
          <w:rStyle w:val="Emphasis"/>
          <w:highlight w:val="cyan"/>
        </w:rPr>
        <w:t xml:space="preserve">on </w:t>
      </w:r>
      <w:r w:rsidRPr="003E4631">
        <w:rPr>
          <w:rStyle w:val="Emphasis"/>
        </w:rPr>
        <w:t xml:space="preserve">a board </w:t>
      </w:r>
      <w:r w:rsidRPr="00235F49">
        <w:rPr>
          <w:rStyle w:val="Emphasis"/>
          <w:highlight w:val="cyan"/>
        </w:rPr>
        <w:t>to win a game,</w:t>
      </w:r>
      <w:r w:rsidRPr="00235F49">
        <w:rPr>
          <w:rStyle w:val="Emphasis"/>
        </w:rPr>
        <w:t xml:space="preserve"> </w:t>
      </w:r>
      <w:r w:rsidRPr="00235F49">
        <w:rPr>
          <w:rStyle w:val="Emphasis"/>
          <w:highlight w:val="cyan"/>
        </w:rPr>
        <w:t xml:space="preserve">can it </w:t>
      </w:r>
      <w:r w:rsidRPr="003E4631">
        <w:rPr>
          <w:rStyle w:val="Emphasis"/>
        </w:rPr>
        <w:t>learn</w:t>
      </w:r>
      <w:r w:rsidRPr="00235F49">
        <w:rPr>
          <w:rStyle w:val="Emphasis"/>
        </w:rPr>
        <w:t xml:space="preserve"> to move them backwards, </w:t>
      </w:r>
      <w:r w:rsidRPr="003E4631">
        <w:rPr>
          <w:rStyle w:val="Emphasis"/>
        </w:rPr>
        <w:t xml:space="preserve">to </w:t>
      </w:r>
      <w:r w:rsidRPr="00235F49">
        <w:rPr>
          <w:rStyle w:val="Emphasis"/>
          <w:highlight w:val="cyan"/>
        </w:rPr>
        <w:t xml:space="preserve">de-escalate </w:t>
      </w:r>
      <w:r w:rsidRPr="003E4631">
        <w:rPr>
          <w:rStyle w:val="Emphasis"/>
        </w:rPr>
        <w:t>a crisis</w:t>
      </w:r>
      <w:r w:rsidRPr="003E4631">
        <w:rPr>
          <w:rStyle w:val="StyleUnderline"/>
        </w:rPr>
        <w:t xml:space="preserve">? </w:t>
      </w:r>
      <w:r w:rsidRPr="003E4631">
        <w:t>T</w:t>
      </w:r>
      <w:r w:rsidRPr="00E4747C">
        <w:t>hese problems, and many others, are asking to be solved by entrepreneurs.</w:t>
      </w:r>
      <w:r>
        <w:t xml:space="preserve"> </w:t>
      </w:r>
      <w:r w:rsidRPr="00E4747C">
        <w:t>Phase change</w:t>
      </w:r>
      <w:r>
        <w:t xml:space="preserve"> </w:t>
      </w:r>
      <w:r w:rsidRPr="008F6292">
        <w:rPr>
          <w:rStyle w:val="StyleUnderline"/>
          <w:highlight w:val="cyan"/>
        </w:rPr>
        <w:t xml:space="preserve">There is </w:t>
      </w:r>
      <w:r w:rsidRPr="003E4631">
        <w:rPr>
          <w:rStyle w:val="StyleUnderline"/>
        </w:rPr>
        <w:t xml:space="preserve">a </w:t>
      </w:r>
      <w:r w:rsidRPr="008F6292">
        <w:rPr>
          <w:rStyle w:val="StyleUnderline"/>
          <w:highlight w:val="cyan"/>
        </w:rPr>
        <w:t>looming breakdown in deterrence</w:t>
      </w:r>
      <w:r w:rsidRPr="0081636C">
        <w:rPr>
          <w:rStyle w:val="StyleUnderline"/>
        </w:rPr>
        <w:t xml:space="preserve">. </w:t>
      </w:r>
      <w:r w:rsidRPr="008F6292">
        <w:rPr>
          <w:rStyle w:val="StyleUnderline"/>
          <w:highlight w:val="cyan"/>
        </w:rPr>
        <w:t xml:space="preserve">If </w:t>
      </w:r>
      <w:r w:rsidRPr="003E4631">
        <w:rPr>
          <w:rStyle w:val="StyleUnderline"/>
        </w:rPr>
        <w:t xml:space="preserve">the U.S. </w:t>
      </w:r>
      <w:r w:rsidRPr="008F6292">
        <w:rPr>
          <w:rStyle w:val="StyleUnderline"/>
          <w:highlight w:val="cyan"/>
        </w:rPr>
        <w:t>defense establishment is unable to adapt</w:t>
      </w:r>
      <w:r w:rsidRPr="0081636C">
        <w:rPr>
          <w:rStyle w:val="StyleUnderline"/>
        </w:rPr>
        <w:t xml:space="preserve"> to the new great power competitive environment, then </w:t>
      </w:r>
      <w:r w:rsidRPr="008F6292">
        <w:rPr>
          <w:rStyle w:val="Emphasis"/>
          <w:highlight w:val="cyan"/>
        </w:rPr>
        <w:t xml:space="preserve">adversaries will </w:t>
      </w:r>
      <w:r w:rsidRPr="00D14964">
        <w:rPr>
          <w:rStyle w:val="Emphasis"/>
        </w:rPr>
        <w:t xml:space="preserve">be tempted to </w:t>
      </w:r>
      <w:r w:rsidRPr="008F6292">
        <w:rPr>
          <w:rStyle w:val="Emphasis"/>
          <w:highlight w:val="cyan"/>
        </w:rPr>
        <w:t xml:space="preserve">grab </w:t>
      </w:r>
      <w:r w:rsidRPr="00D14964">
        <w:rPr>
          <w:rStyle w:val="Emphasis"/>
        </w:rPr>
        <w:t xml:space="preserve">for a </w:t>
      </w:r>
      <w:r w:rsidRPr="008F6292">
        <w:rPr>
          <w:rStyle w:val="Emphasis"/>
          <w:highlight w:val="cyan"/>
        </w:rPr>
        <w:t>fait accompli</w:t>
      </w:r>
      <w:r w:rsidRPr="00D14964">
        <w:rPr>
          <w:rStyle w:val="Emphasis"/>
        </w:rPr>
        <w:t xml:space="preserve">, with </w:t>
      </w:r>
      <w:r w:rsidRPr="008F6292">
        <w:rPr>
          <w:rStyle w:val="Emphasis"/>
          <w:highlight w:val="cyan"/>
        </w:rPr>
        <w:t>war the result</w:t>
      </w:r>
      <w:r w:rsidRPr="0081636C">
        <w:rPr>
          <w:rStyle w:val="StyleUnderline"/>
        </w:rPr>
        <w:t>.</w:t>
      </w:r>
      <w:r w:rsidRPr="00E4747C">
        <w:t xml:space="preserve"> This has been the pattern since Homer wrote</w:t>
      </w:r>
      <w:r>
        <w:t xml:space="preserve"> </w:t>
      </w:r>
      <w:r w:rsidRPr="00E4747C">
        <w:t>The Iliad; there is no evidence to conclude human behavior is different in the 21st Century.</w:t>
      </w:r>
      <w:r>
        <w:t xml:space="preserve"> </w:t>
      </w:r>
      <w:r w:rsidRPr="00E4747C">
        <w:t xml:space="preserve">We believe </w:t>
      </w:r>
      <w:r w:rsidRPr="0081636C">
        <w:rPr>
          <w:rStyle w:val="StyleUnderline"/>
        </w:rPr>
        <w:t xml:space="preserve">the </w:t>
      </w:r>
      <w:r w:rsidRPr="008F6292">
        <w:rPr>
          <w:rStyle w:val="StyleUnderline"/>
          <w:highlight w:val="cyan"/>
        </w:rPr>
        <w:t>prevention</w:t>
      </w:r>
      <w:r w:rsidRPr="0081636C">
        <w:rPr>
          <w:rStyle w:val="StyleUnderline"/>
        </w:rPr>
        <w:t xml:space="preserve"> of this scenario </w:t>
      </w:r>
      <w:r w:rsidRPr="008F6292">
        <w:rPr>
          <w:rStyle w:val="StyleUnderline"/>
          <w:highlight w:val="cyan"/>
        </w:rPr>
        <w:t>involves rapid tech</w:t>
      </w:r>
      <w:r w:rsidRPr="00D14964">
        <w:rPr>
          <w:rStyle w:val="StyleUnderline"/>
        </w:rPr>
        <w:t xml:space="preserve">nical </w:t>
      </w:r>
      <w:r w:rsidRPr="008F6292">
        <w:rPr>
          <w:rStyle w:val="StyleUnderline"/>
          <w:highlight w:val="cyan"/>
        </w:rPr>
        <w:t>innovation</w:t>
      </w:r>
      <w:r w:rsidRPr="0081636C">
        <w:rPr>
          <w:rStyle w:val="StyleUnderline"/>
        </w:rPr>
        <w:t xml:space="preserve">. </w:t>
      </w:r>
      <w:r w:rsidRPr="00D14964">
        <w:rPr>
          <w:rStyle w:val="StyleUnderline"/>
        </w:rPr>
        <w:t xml:space="preserve">The defense environment is more favorable now for upstart firms than </w:t>
      </w:r>
      <w:proofErr w:type="spellStart"/>
      <w:r w:rsidRPr="00D14964">
        <w:rPr>
          <w:rStyle w:val="StyleUnderline"/>
        </w:rPr>
        <w:t>anytime</w:t>
      </w:r>
      <w:proofErr w:type="spellEnd"/>
      <w:r w:rsidRPr="00D14964">
        <w:rPr>
          <w:rStyle w:val="StyleUnderline"/>
        </w:rPr>
        <w:t xml:space="preserve"> in the past several decades.</w:t>
      </w:r>
      <w:r w:rsidRPr="00D14964">
        <w:t xml:space="preserve"> If you are a founder building technology to ensure the survival of government by consent, our firm would like to talk to you.</w:t>
      </w:r>
    </w:p>
    <w:p w14:paraId="3470B6A0" w14:textId="21267646" w:rsidR="00EC0544" w:rsidRDefault="00EC0544" w:rsidP="00EC0544">
      <w:pPr>
        <w:pStyle w:val="Heading2"/>
      </w:pPr>
      <w:r>
        <w:lastRenderedPageBreak/>
        <w:t>t</w:t>
      </w:r>
    </w:p>
    <w:p w14:paraId="631ADF61" w14:textId="77777777" w:rsidR="00EC0544" w:rsidRDefault="00EC0544" w:rsidP="00EC0544">
      <w:pPr>
        <w:pStyle w:val="Heading4"/>
        <w:shd w:val="clear" w:color="auto" w:fill="FFFFFF"/>
        <w:spacing w:before="0" w:line="264" w:lineRule="atLeast"/>
        <w:rPr>
          <w:rFonts w:ascii="Open Sans" w:hAnsi="Open Sans" w:cs="Open Sans"/>
          <w:color w:val="000000"/>
          <w:sz w:val="21"/>
          <w:szCs w:val="21"/>
        </w:rPr>
      </w:pPr>
      <w:proofErr w:type="spellStart"/>
      <w:r>
        <w:t>Interp</w:t>
      </w:r>
      <w:proofErr w:type="spellEnd"/>
      <w:r>
        <w:t xml:space="preserve">: </w:t>
      </w:r>
      <w:proofErr w:type="spellStart"/>
      <w:r>
        <w:rPr>
          <w:rFonts w:ascii="Open Sans" w:hAnsi="Open Sans" w:cs="Open Sans"/>
          <w:color w:val="000000"/>
          <w:sz w:val="21"/>
          <w:szCs w:val="21"/>
        </w:rPr>
        <w:t>Interp</w:t>
      </w:r>
      <w:proofErr w:type="spellEnd"/>
      <w:r>
        <w:rPr>
          <w:rFonts w:ascii="Open Sans" w:hAnsi="Open Sans" w:cs="Open Sans"/>
          <w:color w:val="000000"/>
          <w:sz w:val="21"/>
          <w:szCs w:val="21"/>
        </w:rPr>
        <w:t xml:space="preserve"> –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must only defend that the private appropriation of outer space is unjust</w:t>
      </w:r>
    </w:p>
    <w:p w14:paraId="18F8827A" w14:textId="77777777" w:rsidR="00EC0544" w:rsidRDefault="00EC0544" w:rsidP="00EC054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Violation – they defend public governance of outer space through a </w:t>
      </w:r>
      <w:proofErr w:type="gramStart"/>
      <w:r>
        <w:rPr>
          <w:rFonts w:ascii="Open Sans" w:hAnsi="Open Sans" w:cs="Open Sans"/>
          <w:color w:val="000000"/>
          <w:sz w:val="21"/>
          <w:szCs w:val="21"/>
        </w:rPr>
        <w:t>“global commons”</w:t>
      </w:r>
      <w:proofErr w:type="gramEnd"/>
      <w:r>
        <w:rPr>
          <w:rFonts w:ascii="Open Sans" w:hAnsi="Open Sans" w:cs="Open Sans"/>
          <w:color w:val="000000"/>
          <w:sz w:val="21"/>
          <w:szCs w:val="21"/>
        </w:rPr>
        <w:t xml:space="preserve"> as per their Vollmer card</w:t>
      </w:r>
    </w:p>
    <w:p w14:paraId="10B24DED" w14:textId="77777777" w:rsidR="00EC0544" w:rsidRDefault="00EC0544" w:rsidP="00EC054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Vote neg for limits and ground: extra-topicality allows them to tack on infinite planks to artificially improve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solvency and spike out of DA impacts—e.g., impacts to the economy. Also key to education and advocacy – they never have to test their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against well-researched objections which o/w since it's the only portable skill in debate.</w:t>
      </w:r>
    </w:p>
    <w:p w14:paraId="23643B24" w14:textId="77777777" w:rsidR="00EC0544" w:rsidRDefault="00EC0544" w:rsidP="00EC054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Drop the debater because the round has been irreparably skewed.</w:t>
      </w:r>
    </w:p>
    <w:p w14:paraId="573D96D7" w14:textId="77777777" w:rsidR="00EC0544" w:rsidRDefault="00EC0544" w:rsidP="00EC054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Use competing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xml:space="preserve"> because reasonability is </w:t>
      </w:r>
      <w:proofErr w:type="gramStart"/>
      <w:r>
        <w:rPr>
          <w:rFonts w:ascii="Open Sans" w:hAnsi="Open Sans" w:cs="Open Sans"/>
          <w:color w:val="000000"/>
          <w:sz w:val="21"/>
          <w:szCs w:val="21"/>
        </w:rPr>
        <w:t>arbitrary</w:t>
      </w:r>
      <w:proofErr w:type="gramEnd"/>
      <w:r>
        <w:rPr>
          <w:rFonts w:ascii="Open Sans" w:hAnsi="Open Sans" w:cs="Open Sans"/>
          <w:color w:val="000000"/>
          <w:sz w:val="21"/>
          <w:szCs w:val="21"/>
        </w:rPr>
        <w:t xml:space="preserve"> and forces judge intervention.</w:t>
      </w:r>
    </w:p>
    <w:p w14:paraId="70D089DF" w14:textId="77777777" w:rsidR="00EC0544" w:rsidRDefault="00EC0544" w:rsidP="00EC0544">
      <w:pPr>
        <w:pStyle w:val="Heading4"/>
      </w:pPr>
      <w:r>
        <w:t xml:space="preserve">No RVIs – they’re illogical </w:t>
      </w:r>
      <w:proofErr w:type="spellStart"/>
      <w:r>
        <w:t>bc</w:t>
      </w:r>
      <w:proofErr w:type="spellEnd"/>
      <w:r>
        <w:t xml:space="preserve"> they shouldn’t win for being topical</w:t>
      </w:r>
    </w:p>
    <w:p w14:paraId="0B463311" w14:textId="77777777" w:rsidR="00EC0544" w:rsidRDefault="00EC0544" w:rsidP="00EC0544"/>
    <w:p w14:paraId="1F21BAD1" w14:textId="77777777" w:rsidR="00EC0544" w:rsidRPr="003453A6" w:rsidRDefault="00EC0544" w:rsidP="00EC0544">
      <w:pPr>
        <w:pStyle w:val="Heading4"/>
      </w:pPr>
      <w:r>
        <w:t xml:space="preserve">At best for the </w:t>
      </w:r>
      <w:proofErr w:type="spellStart"/>
      <w:r>
        <w:t>aff</w:t>
      </w:r>
      <w:proofErr w:type="spellEnd"/>
      <w:r>
        <w:t xml:space="preserve">, there’s no risk of spillover from whole </w:t>
      </w:r>
      <w:proofErr w:type="spellStart"/>
      <w:r>
        <w:t>rez</w:t>
      </w:r>
      <w:proofErr w:type="spellEnd"/>
      <w:r>
        <w:t xml:space="preserve"> to a </w:t>
      </w:r>
      <w:proofErr w:type="gramStart"/>
      <w:r>
        <w:t>global commons</w:t>
      </w:r>
      <w:proofErr w:type="gramEnd"/>
      <w:r>
        <w:t xml:space="preserve"> because states still have economic and political/military incentives to exploit space individually</w:t>
      </w:r>
    </w:p>
    <w:p w14:paraId="12DB1BE0" w14:textId="77777777" w:rsidR="00EC0544" w:rsidRPr="00381ED9" w:rsidRDefault="00EC0544" w:rsidP="00EC0544"/>
    <w:p w14:paraId="7AC91DAA" w14:textId="77777777" w:rsidR="00EC0544" w:rsidRPr="00B55AD5" w:rsidRDefault="00EC0544" w:rsidP="00EC0544"/>
    <w:p w14:paraId="00D946F5" w14:textId="690B86ED" w:rsidR="00EC0544" w:rsidRDefault="00EC0544" w:rsidP="00EC0544">
      <w:pPr>
        <w:pStyle w:val="Heading2"/>
      </w:pPr>
      <w:r>
        <w:lastRenderedPageBreak/>
        <w:t>Case</w:t>
      </w:r>
    </w:p>
    <w:p w14:paraId="41ED0AEE" w14:textId="23C0B75D" w:rsidR="00EC0544" w:rsidRPr="00EC0544" w:rsidRDefault="00EC0544" w:rsidP="00EC0544">
      <w:pPr>
        <w:pStyle w:val="Heading3"/>
      </w:pPr>
      <w:proofErr w:type="spellStart"/>
      <w:r>
        <w:lastRenderedPageBreak/>
        <w:t>fw</w:t>
      </w:r>
      <w:proofErr w:type="spellEnd"/>
    </w:p>
    <w:p w14:paraId="2A83C899" w14:textId="77777777" w:rsidR="00EC0544" w:rsidRPr="00730CE9" w:rsidRDefault="00EC0544" w:rsidP="00EC0544">
      <w:pPr>
        <w:pStyle w:val="Heading4"/>
        <w:rPr>
          <w:rFonts w:cs="Arial"/>
        </w:rPr>
      </w:pPr>
      <w:r>
        <w:rPr>
          <w:rFonts w:cs="Arial"/>
        </w:rPr>
        <w:t>Extinction</w:t>
      </w:r>
      <w:r w:rsidRPr="00730CE9">
        <w:rPr>
          <w:rFonts w:cs="Arial"/>
        </w:rPr>
        <w:t xml:space="preserve"> outweighs---it’s the u</w:t>
      </w:r>
      <w:r>
        <w:rPr>
          <w:rFonts w:cs="Arial"/>
        </w:rPr>
        <w:t>t</w:t>
      </w:r>
      <w:r w:rsidRPr="00730CE9">
        <w:rPr>
          <w:rFonts w:cs="Arial"/>
        </w:rPr>
        <w:t>most moral evil and disavowal of the risk makes it more likely.</w:t>
      </w:r>
    </w:p>
    <w:p w14:paraId="1CB353C7" w14:textId="77777777" w:rsidR="00EC0544" w:rsidRPr="00AE4834" w:rsidRDefault="00EC0544" w:rsidP="00EC0544">
      <w:pPr>
        <w:rPr>
          <w:rStyle w:val="Style13ptBold"/>
          <w:b w:val="0"/>
        </w:rPr>
      </w:pPr>
      <w:r w:rsidRPr="00AE4834">
        <w:rPr>
          <w:rStyle w:val="Style13ptBold"/>
          <w:rFonts w:eastAsia="Calibri"/>
        </w:rPr>
        <w:t>Burns</w:t>
      </w:r>
      <w:r w:rsidRPr="00AE4834">
        <w:rPr>
          <w:rStyle w:val="Style13ptBold"/>
        </w:rPr>
        <w:t xml:space="preserve"> 2017 (</w:t>
      </w:r>
      <w:r w:rsidRPr="00AE4834">
        <w:rPr>
          <w:rStyle w:val="Style13ptBold"/>
          <w:rFonts w:eastAsia="Calibri"/>
        </w:rPr>
        <w:t>Elizabeth</w:t>
      </w:r>
      <w:r w:rsidRPr="00AE4834">
        <w:rPr>
          <w:rStyle w:val="Style13ptBold"/>
        </w:rPr>
        <w:t xml:space="preserve"> </w:t>
      </w:r>
      <w:proofErr w:type="spellStart"/>
      <w:r w:rsidRPr="00AE4834">
        <w:rPr>
          <w:rStyle w:val="Style13ptBold"/>
          <w:rFonts w:eastAsia="Calibri"/>
        </w:rPr>
        <w:t>Finneron</w:t>
      </w:r>
      <w:proofErr w:type="spellEnd"/>
      <w:r w:rsidRPr="00AE4834">
        <w:rPr>
          <w:rStyle w:val="Style13ptBold"/>
        </w:rPr>
        <w:t>-</w:t>
      </w:r>
      <w:r w:rsidRPr="00AE4834">
        <w:rPr>
          <w:rStyle w:val="Style13ptBold"/>
          <w:rFonts w:eastAsia="Calibri"/>
        </w:rPr>
        <w:t>Burns</w:t>
      </w:r>
      <w:r w:rsidRPr="00AE4834">
        <w:rPr>
          <w:rStyle w:val="Style13ptBold"/>
        </w:rPr>
        <w:t xml:space="preserve"> </w:t>
      </w:r>
      <w:r w:rsidRPr="00AE4834">
        <w:rPr>
          <w:rStyle w:val="Style13ptBold"/>
          <w:rFonts w:eastAsia="Calibri"/>
        </w:rPr>
        <w:t>is</w:t>
      </w:r>
      <w:r w:rsidRPr="00AE4834">
        <w:rPr>
          <w:rStyle w:val="Style13ptBold"/>
        </w:rPr>
        <w:t xml:space="preserve"> </w:t>
      </w:r>
      <w:r w:rsidRPr="00AE4834">
        <w:rPr>
          <w:rStyle w:val="Style13ptBold"/>
          <w:rFonts w:eastAsia="Calibri"/>
        </w:rPr>
        <w:t>a</w:t>
      </w:r>
      <w:r w:rsidRPr="00AE4834">
        <w:rPr>
          <w:rStyle w:val="Style13ptBold"/>
        </w:rPr>
        <w:t xml:space="preserve"> </w:t>
      </w:r>
      <w:r w:rsidRPr="00AE4834">
        <w:rPr>
          <w:rStyle w:val="Style13ptBold"/>
          <w:rFonts w:eastAsia="Calibri"/>
        </w:rPr>
        <w:t>Teaching</w:t>
      </w:r>
      <w:r w:rsidRPr="00AE4834">
        <w:rPr>
          <w:rStyle w:val="Style13ptBold"/>
        </w:rPr>
        <w:t xml:space="preserve"> </w:t>
      </w:r>
      <w:r w:rsidRPr="00AE4834">
        <w:rPr>
          <w:rStyle w:val="Style13ptBold"/>
          <w:rFonts w:eastAsia="Calibri"/>
        </w:rPr>
        <w:t>Fellow</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University</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Warwick</w:t>
      </w:r>
      <w:r w:rsidRPr="00AE4834">
        <w:rPr>
          <w:rStyle w:val="Style13ptBold"/>
        </w:rPr>
        <w:t xml:space="preserve"> </w:t>
      </w:r>
      <w:r w:rsidRPr="00AE4834">
        <w:rPr>
          <w:rStyle w:val="Style13ptBold"/>
          <w:rFonts w:eastAsia="Calibri"/>
        </w:rPr>
        <w:t>and</w:t>
      </w:r>
      <w:r w:rsidRPr="00AE4834">
        <w:rPr>
          <w:rStyle w:val="Style13ptBold"/>
        </w:rPr>
        <w:t xml:space="preserve"> </w:t>
      </w:r>
      <w:r w:rsidRPr="00AE4834">
        <w:rPr>
          <w:rStyle w:val="Style13ptBold"/>
          <w:rFonts w:eastAsia="Calibri"/>
        </w:rPr>
        <w:t>an</w:t>
      </w:r>
      <w:r w:rsidRPr="00AE4834">
        <w:rPr>
          <w:rStyle w:val="Style13ptBold"/>
        </w:rPr>
        <w:t xml:space="preserve"> </w:t>
      </w:r>
      <w:r w:rsidRPr="00AE4834">
        <w:rPr>
          <w:rStyle w:val="Style13ptBold"/>
          <w:rFonts w:eastAsia="Calibri"/>
        </w:rPr>
        <w:t>Affiliated</w:t>
      </w:r>
      <w:r w:rsidRPr="00AE4834">
        <w:rPr>
          <w:rStyle w:val="Style13ptBold"/>
        </w:rPr>
        <w:t xml:space="preserve"> </w:t>
      </w:r>
      <w:r w:rsidRPr="00AE4834">
        <w:rPr>
          <w:rStyle w:val="Style13ptBold"/>
          <w:rFonts w:eastAsia="Calibri"/>
        </w:rPr>
        <w:t>Researcher</w:t>
      </w:r>
      <w:r w:rsidRPr="00AE4834">
        <w:rPr>
          <w:rStyle w:val="Style13ptBold"/>
        </w:rPr>
        <w:t xml:space="preserve"> </w:t>
      </w:r>
      <w:r w:rsidRPr="00AE4834">
        <w:rPr>
          <w:rStyle w:val="Style13ptBold"/>
          <w:rFonts w:eastAsia="Calibri"/>
        </w:rPr>
        <w:t>at</w:t>
      </w:r>
      <w:r w:rsidRPr="00AE4834">
        <w:rPr>
          <w:rStyle w:val="Style13ptBold"/>
        </w:rPr>
        <w:t xml:space="preserve"> </w:t>
      </w:r>
      <w:r w:rsidRPr="00AE4834">
        <w:rPr>
          <w:rStyle w:val="Style13ptBold"/>
          <w:rFonts w:eastAsia="Calibri"/>
        </w:rPr>
        <w:t>the</w:t>
      </w:r>
      <w:r w:rsidRPr="00AE4834">
        <w:rPr>
          <w:rStyle w:val="Style13ptBold"/>
        </w:rPr>
        <w:t xml:space="preserve"> </w:t>
      </w:r>
      <w:r w:rsidRPr="00AE4834">
        <w:rPr>
          <w:rStyle w:val="Style13ptBold"/>
          <w:rFonts w:eastAsia="Calibri"/>
        </w:rPr>
        <w:t>Institute</w:t>
      </w:r>
      <w:r w:rsidRPr="00AE4834">
        <w:rPr>
          <w:rStyle w:val="Style13ptBold"/>
        </w:rPr>
        <w:t xml:space="preserve"> </w:t>
      </w:r>
      <w:r w:rsidRPr="00AE4834">
        <w:rPr>
          <w:rStyle w:val="Style13ptBold"/>
          <w:rFonts w:eastAsia="Calibri"/>
        </w:rPr>
        <w:t>for</w:t>
      </w:r>
      <w:r w:rsidRPr="00AE4834">
        <w:rPr>
          <w:rStyle w:val="Style13ptBold"/>
        </w:rPr>
        <w:t xml:space="preserve"> </w:t>
      </w:r>
      <w:r w:rsidRPr="00AE4834">
        <w:rPr>
          <w:rStyle w:val="Style13ptBold"/>
          <w:rFonts w:eastAsia="Calibri"/>
        </w:rPr>
        <w:t>Futures</w:t>
      </w:r>
      <w:r w:rsidRPr="00AE4834">
        <w:rPr>
          <w:rStyle w:val="Style13ptBold"/>
        </w:rPr>
        <w:t xml:space="preserve"> </w:t>
      </w:r>
      <w:r w:rsidRPr="00AE4834">
        <w:rPr>
          <w:rStyle w:val="Style13ptBold"/>
          <w:rFonts w:eastAsia="Calibri"/>
        </w:rPr>
        <w:t>Studies</w:t>
      </w:r>
      <w:r w:rsidRPr="00AE4834">
        <w:rPr>
          <w:rStyle w:val="Style13ptBold"/>
        </w:rPr>
        <w:t xml:space="preserve"> </w:t>
      </w:r>
      <w:r w:rsidRPr="00AE4834">
        <w:rPr>
          <w:rStyle w:val="Style13ptBold"/>
          <w:rFonts w:eastAsia="Calibri"/>
        </w:rPr>
        <w:t>in</w:t>
      </w:r>
      <w:r w:rsidRPr="00AE4834">
        <w:rPr>
          <w:rStyle w:val="Style13ptBold"/>
        </w:rPr>
        <w:t xml:space="preserve"> </w:t>
      </w:r>
      <w:r w:rsidRPr="00AE4834">
        <w:rPr>
          <w:rStyle w:val="Style13ptBold"/>
          <w:rFonts w:eastAsia="Calibri"/>
        </w:rPr>
        <w:t>Stockholm</w:t>
      </w:r>
      <w:r w:rsidRPr="00AE4834">
        <w:rPr>
          <w:rStyle w:val="Style13ptBold"/>
        </w:rPr>
        <w:t xml:space="preserve">, </w:t>
      </w:r>
      <w:r w:rsidRPr="00AE4834">
        <w:rPr>
          <w:rStyle w:val="Style13ptBold"/>
          <w:rFonts w:eastAsia="Calibri"/>
        </w:rPr>
        <w:t>What</w:t>
      </w:r>
      <w:r w:rsidRPr="00AE4834">
        <w:rPr>
          <w:rStyle w:val="Style13ptBold"/>
        </w:rPr>
        <w:t>’</w:t>
      </w:r>
      <w:r w:rsidRPr="00AE4834">
        <w:rPr>
          <w:rStyle w:val="Style13ptBold"/>
          <w:rFonts w:eastAsia="Calibri"/>
        </w:rPr>
        <w:t>s</w:t>
      </w:r>
      <w:r w:rsidRPr="00AE4834">
        <w:rPr>
          <w:rStyle w:val="Style13ptBold"/>
        </w:rPr>
        <w:t xml:space="preserve"> </w:t>
      </w:r>
      <w:r w:rsidRPr="00AE4834">
        <w:rPr>
          <w:rStyle w:val="Style13ptBold"/>
          <w:rFonts w:eastAsia="Calibri"/>
        </w:rPr>
        <w:t>wrong</w:t>
      </w:r>
      <w:r w:rsidRPr="00AE4834">
        <w:rPr>
          <w:rStyle w:val="Style13ptBold"/>
        </w:rPr>
        <w:t xml:space="preserve"> </w:t>
      </w:r>
      <w:r w:rsidRPr="00AE4834">
        <w:rPr>
          <w:rStyle w:val="Style13ptBold"/>
          <w:rFonts w:eastAsia="Calibri"/>
        </w:rPr>
        <w:t>with</w:t>
      </w:r>
      <w:r w:rsidRPr="00AE4834">
        <w:rPr>
          <w:rStyle w:val="Style13ptBold"/>
        </w:rPr>
        <w:t xml:space="preserve"> </w:t>
      </w:r>
      <w:r w:rsidRPr="00AE4834">
        <w:rPr>
          <w:rStyle w:val="Style13ptBold"/>
          <w:rFonts w:eastAsia="Calibri"/>
        </w:rPr>
        <w:t>human</w:t>
      </w:r>
      <w:r w:rsidRPr="00AE4834">
        <w:rPr>
          <w:rStyle w:val="Style13ptBold"/>
        </w:rPr>
        <w:t xml:space="preserve"> </w:t>
      </w:r>
      <w:r w:rsidRPr="00AE4834">
        <w:rPr>
          <w:rStyle w:val="Style13ptBold"/>
          <w:rFonts w:eastAsia="Calibri"/>
        </w:rPr>
        <w:t>extinction</w:t>
      </w:r>
      <w:r w:rsidRPr="00AE4834">
        <w:rPr>
          <w:rStyle w:val="Style13ptBold"/>
        </w:rPr>
        <w:t xml:space="preserve">?, </w:t>
      </w:r>
      <w:hyperlink r:id="rId23" w:history="1">
        <w:r w:rsidRPr="00AE4834">
          <w:rPr>
            <w:rStyle w:val="Hyperlink"/>
            <w:rFonts w:eastAsia="Calibri"/>
          </w:rPr>
          <w:t>http</w:t>
        </w:r>
        <w:r w:rsidRPr="00AE4834">
          <w:rPr>
            <w:rStyle w:val="Hyperlink"/>
          </w:rPr>
          <w:t>://</w:t>
        </w:r>
        <w:r w:rsidRPr="00AE4834">
          <w:rPr>
            <w:rStyle w:val="Hyperlink"/>
            <w:rFonts w:eastAsia="Calibri"/>
          </w:rPr>
          <w:t>www</w:t>
        </w:r>
        <w:r w:rsidRPr="00AE4834">
          <w:rPr>
            <w:rStyle w:val="Hyperlink"/>
          </w:rPr>
          <w:t>.</w:t>
        </w:r>
        <w:r w:rsidRPr="00AE4834">
          <w:rPr>
            <w:rStyle w:val="Hyperlink"/>
            <w:rFonts w:eastAsia="Calibri"/>
          </w:rPr>
          <w:t>tandfonline</w:t>
        </w:r>
        <w:r w:rsidRPr="00AE4834">
          <w:rPr>
            <w:rStyle w:val="Hyperlink"/>
          </w:rPr>
          <w:t>.</w:t>
        </w:r>
        <w:r w:rsidRPr="00AE4834">
          <w:rPr>
            <w:rStyle w:val="Hyperlink"/>
            <w:rFonts w:eastAsia="Calibri"/>
          </w:rPr>
          <w:t>com</w:t>
        </w:r>
        <w:r w:rsidRPr="00AE4834">
          <w:rPr>
            <w:rStyle w:val="Hyperlink"/>
          </w:rPr>
          <w:t>/</w:t>
        </w:r>
        <w:r w:rsidRPr="00AE4834">
          <w:rPr>
            <w:rStyle w:val="Hyperlink"/>
            <w:rFonts w:eastAsia="Calibri"/>
          </w:rPr>
          <w:t>doi</w:t>
        </w:r>
        <w:r w:rsidRPr="00AE4834">
          <w:rPr>
            <w:rStyle w:val="Hyperlink"/>
          </w:rPr>
          <w:t>/</w:t>
        </w:r>
        <w:r w:rsidRPr="00AE4834">
          <w:rPr>
            <w:rStyle w:val="Hyperlink"/>
            <w:rFonts w:eastAsia="Calibri"/>
          </w:rPr>
          <w:t>pdf</w:t>
        </w:r>
        <w:r w:rsidRPr="00AE4834">
          <w:rPr>
            <w:rStyle w:val="Hyperlink"/>
          </w:rPr>
          <w:t>/10.1080/00455091.2016.1278150?</w:t>
        </w:r>
        <w:r w:rsidRPr="00AE4834">
          <w:rPr>
            <w:rStyle w:val="Hyperlink"/>
            <w:rFonts w:eastAsia="Calibri"/>
          </w:rPr>
          <w:t>needAccess</w:t>
        </w:r>
        <w:r w:rsidRPr="00AE4834">
          <w:rPr>
            <w:rStyle w:val="Hyperlink"/>
          </w:rPr>
          <w:t>=</w:t>
        </w:r>
        <w:r w:rsidRPr="00AE4834">
          <w:rPr>
            <w:rStyle w:val="Hyperlink"/>
            <w:rFonts w:eastAsia="Calibri"/>
          </w:rPr>
          <w:t>true</w:t>
        </w:r>
      </w:hyperlink>
      <w:r w:rsidRPr="00AE4834">
        <w:rPr>
          <w:rStyle w:val="Style13ptBold"/>
        </w:rPr>
        <w:t xml:space="preserve">, </w:t>
      </w:r>
      <w:r w:rsidRPr="00AE4834">
        <w:rPr>
          <w:rStyle w:val="Style13ptBold"/>
          <w:rFonts w:eastAsia="Calibri"/>
        </w:rPr>
        <w:t>Canadian</w:t>
      </w:r>
      <w:r w:rsidRPr="00AE4834">
        <w:rPr>
          <w:rStyle w:val="Style13ptBold"/>
        </w:rPr>
        <w:t xml:space="preserve"> </w:t>
      </w:r>
      <w:r w:rsidRPr="00AE4834">
        <w:rPr>
          <w:rStyle w:val="Style13ptBold"/>
          <w:rFonts w:eastAsia="Calibri"/>
        </w:rPr>
        <w:t>Journal</w:t>
      </w:r>
      <w:r w:rsidRPr="00AE4834">
        <w:rPr>
          <w:rStyle w:val="Style13ptBold"/>
        </w:rPr>
        <w:t xml:space="preserve"> </w:t>
      </w:r>
      <w:r w:rsidRPr="00AE4834">
        <w:rPr>
          <w:rStyle w:val="Style13ptBold"/>
          <w:rFonts w:eastAsia="Calibri"/>
        </w:rPr>
        <w:t>of</w:t>
      </w:r>
      <w:r w:rsidRPr="00AE4834">
        <w:rPr>
          <w:rStyle w:val="Style13ptBold"/>
        </w:rPr>
        <w:t xml:space="preserve"> </w:t>
      </w:r>
      <w:r w:rsidRPr="00AE4834">
        <w:rPr>
          <w:rStyle w:val="Style13ptBold"/>
          <w:rFonts w:eastAsia="Calibri"/>
        </w:rPr>
        <w:t>Philosophy</w:t>
      </w:r>
      <w:r w:rsidRPr="00AE4834">
        <w:rPr>
          <w:rStyle w:val="Style13ptBold"/>
        </w:rPr>
        <w:t>, 2017)</w:t>
      </w:r>
    </w:p>
    <w:p w14:paraId="26A1AF21" w14:textId="77777777" w:rsidR="00EC0544" w:rsidRPr="00AE4834" w:rsidRDefault="00EC0544" w:rsidP="00EC0544">
      <w:pPr>
        <w:rPr>
          <w:sz w:val="8"/>
        </w:rPr>
      </w:pPr>
      <w:r w:rsidRPr="00AE4834">
        <w:rPr>
          <w:rFonts w:eastAsia="Calibri"/>
          <w:sz w:val="8"/>
        </w:rPr>
        <w:t>Many</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certainly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belief</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various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begin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four</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upcoming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occurs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explain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use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conclusion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morally</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impermissible</w:t>
      </w:r>
      <w:r w:rsidRPr="00AE4834">
        <w:rPr>
          <w:sz w:val="8"/>
        </w:rPr>
        <w:t xml:space="preserve">, </w:t>
      </w:r>
      <w:r w:rsidRPr="00AE4834">
        <w:rPr>
          <w:rFonts w:eastAsia="Calibri"/>
          <w:sz w:val="8"/>
        </w:rPr>
        <w:t>arguing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small</w:t>
      </w:r>
      <w:r w:rsidRPr="00AE4834">
        <w:rPr>
          <w:sz w:val="8"/>
        </w:rPr>
        <w:t xml:space="preserve"> </w:t>
      </w:r>
      <w:r w:rsidRPr="00AE4834">
        <w:rPr>
          <w:rFonts w:eastAsia="Calibri"/>
          <w:sz w:val="8"/>
        </w:rPr>
        <w:t>class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extinction</w:t>
      </w:r>
      <w:r w:rsidRPr="00AE4834">
        <w:rPr>
          <w:sz w:val="8"/>
        </w:rPr>
        <w:t xml:space="preserve"> </w:t>
      </w:r>
      <w:r w:rsidRPr="00AE4834">
        <w:rPr>
          <w:rFonts w:eastAsia="Calibri"/>
          <w:sz w:val="8"/>
        </w:rPr>
        <w:t>of</w:t>
      </w:r>
      <w:r w:rsidRPr="00AE4834">
        <w:rPr>
          <w:sz w:val="8"/>
        </w:rPr>
        <w:t xml:space="preserve"> </w:t>
      </w:r>
      <w:proofErr w:type="gramStart"/>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race</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happen</w:t>
      </w:r>
      <w:r w:rsidRPr="00AE4834">
        <w:rPr>
          <w:sz w:val="8"/>
        </w:rPr>
        <w:t xml:space="preserve">. 2.1. </w:t>
      </w:r>
      <w:r w:rsidRPr="00AE4834">
        <w:rPr>
          <w:rFonts w:eastAsia="Calibri"/>
          <w:sz w:val="8"/>
        </w:rPr>
        <w:t>It</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existence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very</w:t>
      </w:r>
      <w:r w:rsidRPr="00AE4834">
        <w:rPr>
          <w:rStyle w:val="StyleUnderline"/>
        </w:rPr>
        <w:t xml:space="preserve"> </w:t>
      </w:r>
      <w:r w:rsidRPr="00AE4834">
        <w:rPr>
          <w:rStyle w:val="StyleUnderline"/>
          <w:rFonts w:eastAsia="Calibri"/>
        </w:rPr>
        <w:t>many</w:t>
      </w:r>
      <w:r w:rsidRPr="00AE4834">
        <w:rPr>
          <w:sz w:val="8"/>
        </w:rPr>
        <w:t xml:space="preserve"> </w:t>
      </w:r>
      <w:r w:rsidRPr="00AE4834">
        <w:rPr>
          <w:rFonts w:eastAsia="Calibri"/>
          <w:sz w:val="8"/>
        </w:rPr>
        <w:t>happy</w:t>
      </w:r>
      <w:r w:rsidRPr="00AE4834">
        <w:rPr>
          <w:sz w:val="8"/>
        </w:rPr>
        <w:t xml:space="preserve"> </w:t>
      </w:r>
      <w:r w:rsidRPr="00AE4834">
        <w:rPr>
          <w:rStyle w:val="StyleUnderline"/>
          <w:rFonts w:eastAsia="Calibri"/>
        </w:rPr>
        <w:t>people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proofErr w:type="gramStart"/>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wrong</w:t>
      </w:r>
      <w:r w:rsidRPr="00AE4834">
        <w:rPr>
          <w:sz w:val="8"/>
        </w:rPr>
        <w:t xml:space="preserve"> </w:t>
      </w:r>
      <w:r w:rsidRPr="00AE4834">
        <w:rPr>
          <w:rFonts w:eastAsia="Calibri"/>
          <w:sz w:val="8"/>
        </w:rPr>
        <w:t>lies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it</w:t>
      </w:r>
      <w:r w:rsidRPr="000A2C32">
        <w:rPr>
          <w:rStyle w:val="StyleUnderline"/>
          <w:highlight w:val="cyan"/>
        </w:rPr>
        <w:t xml:space="preserve"> </w:t>
      </w:r>
      <w:r w:rsidRPr="000A2C32">
        <w:rPr>
          <w:rStyle w:val="StyleUnderline"/>
          <w:rFonts w:eastAsia="Calibri"/>
          <w:highlight w:val="cyan"/>
        </w:rPr>
        <w:t>is</w:t>
      </w:r>
      <w:r w:rsidRPr="000A2C32">
        <w:rPr>
          <w:rStyle w:val="StyleUnderline"/>
          <w:highlight w:val="cyan"/>
        </w:rPr>
        <w:t xml:space="preserve"> </w:t>
      </w:r>
      <w:r w:rsidRPr="00AE4834">
        <w:rPr>
          <w:rStyle w:val="StyleUnderline"/>
          <w:rFonts w:eastAsia="Calibri"/>
        </w:rPr>
        <w:t>a</w:t>
      </w:r>
      <w:r w:rsidRPr="00AE4834">
        <w:rPr>
          <w:rStyle w:val="StyleUnderline"/>
        </w:rPr>
        <w:t xml:space="preserve"> </w:t>
      </w:r>
      <w:r w:rsidRPr="000A2C32">
        <w:rPr>
          <w:rStyle w:val="StyleUnderline"/>
          <w:rFonts w:eastAsia="Calibri"/>
          <w:highlight w:val="cyan"/>
        </w:rPr>
        <w:t>good</w:t>
      </w:r>
      <w:r w:rsidRPr="000A2C32">
        <w:rPr>
          <w:rStyle w:val="StyleUnderline"/>
          <w:highlight w:val="cyan"/>
        </w:rPr>
        <w:t xml:space="preserve"> </w:t>
      </w:r>
      <w:r w:rsidRPr="00AE4834">
        <w:rPr>
          <w:rStyle w:val="StyleUnderline"/>
          <w:rFonts w:eastAsia="Calibri"/>
        </w:rPr>
        <w:t>thing</w:t>
      </w:r>
      <w:r w:rsidRPr="00AE4834">
        <w:rPr>
          <w:rStyle w:val="StyleUnderline"/>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to</w:t>
      </w:r>
      <w:r w:rsidRPr="000A2C32">
        <w:rPr>
          <w:rStyle w:val="StyleUnderline"/>
          <w:highlight w:val="cyan"/>
        </w:rPr>
        <w:t xml:space="preserve"> </w:t>
      </w:r>
      <w:r w:rsidRPr="000A2C32">
        <w:rPr>
          <w:rStyle w:val="StyleUnderline"/>
          <w:rFonts w:eastAsia="Calibri"/>
          <w:highlight w:val="cyan"/>
        </w:rPr>
        <w:t>exist</w:t>
      </w:r>
      <w:r w:rsidRPr="000A2C32">
        <w:rPr>
          <w:sz w:val="8"/>
          <w:highlight w:val="cyan"/>
        </w:rPr>
        <w:t xml:space="preserve"> </w:t>
      </w:r>
      <w:r w:rsidRPr="00AE4834">
        <w:rPr>
          <w:rFonts w:eastAsia="Calibri"/>
          <w:sz w:val="8"/>
        </w:rPr>
        <w:t>and</w:t>
      </w:r>
      <w:r w:rsidRPr="00AE4834">
        <w:rPr>
          <w:sz w:val="8"/>
        </w:rPr>
        <w:t xml:space="preserve"> </w:t>
      </w:r>
      <w:r w:rsidRPr="00AE4834">
        <w:rPr>
          <w:rFonts w:eastAsia="Calibri"/>
          <w:sz w:val="8"/>
        </w:rPr>
        <w:t>enjoy</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lives</w:t>
      </w:r>
      <w:r w:rsidRPr="00AE4834">
        <w:rPr>
          <w:sz w:val="8"/>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extinction</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deprive</w:t>
      </w:r>
      <w:r w:rsidRPr="000A2C32">
        <w:rPr>
          <w:rStyle w:val="StyleUnderline"/>
          <w:highlight w:val="cyan"/>
        </w:rPr>
        <w:t xml:space="preserve"> </w:t>
      </w:r>
      <w:r w:rsidRPr="00AE4834">
        <w:rPr>
          <w:rStyle w:val="StyleUnderline"/>
          <w:rFonts w:eastAsia="Calibri"/>
        </w:rPr>
        <w:t>more</w:t>
      </w:r>
      <w:r w:rsidRPr="00AE4834">
        <w:rPr>
          <w:rStyle w:val="StyleUnderline"/>
        </w:rPr>
        <w:t xml:space="preserve"> </w:t>
      </w:r>
      <w:r w:rsidRPr="000A2C32">
        <w:rPr>
          <w:rStyle w:val="StyleUnderline"/>
          <w:rFonts w:eastAsia="Calibri"/>
          <w:highlight w:val="cyan"/>
        </w:rPr>
        <w:t>people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AE4834">
        <w:rPr>
          <w:rStyle w:val="StyleUnderline"/>
          <w:rFonts w:eastAsia="Calibri"/>
        </w:rPr>
        <w:t>enjoying</w:t>
      </w:r>
      <w:r w:rsidRPr="00AE4834">
        <w:rPr>
          <w:rStyle w:val="StyleUnderline"/>
        </w:rPr>
        <w:t xml:space="preserve"> </w:t>
      </w:r>
      <w:r w:rsidRPr="000A2C32">
        <w:rPr>
          <w:rStyle w:val="StyleUnderline"/>
          <w:rFonts w:eastAsia="Calibri"/>
          <w:highlight w:val="cyan"/>
        </w:rPr>
        <w:t>this</w:t>
      </w:r>
      <w:r w:rsidRPr="000A2C32">
        <w:rPr>
          <w:sz w:val="8"/>
          <w:highlight w:val="cyan"/>
        </w:rPr>
        <w:t xml:space="preserve"> </w:t>
      </w:r>
      <w:r w:rsidRPr="00AE4834">
        <w:rPr>
          <w:rFonts w:eastAsia="Calibri"/>
          <w:sz w:val="8"/>
        </w:rPr>
        <w:t>good</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good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understood</w:t>
      </w:r>
      <w:r w:rsidRPr="00AE4834">
        <w:rPr>
          <w:rStyle w:val="StyleUnderline"/>
        </w:rPr>
        <w:t xml:space="preserve"> </w:t>
      </w:r>
      <w:r w:rsidRPr="00AE4834">
        <w:rPr>
          <w:rStyle w:val="StyleUnderline"/>
          <w:rFonts w:eastAsia="Calibri"/>
        </w:rPr>
        <w:t>in</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ways</w:t>
      </w:r>
      <w:r w:rsidRPr="00AE4834">
        <w:rPr>
          <w:rStyle w:val="StyleUnderline"/>
        </w:rPr>
        <w:t>.</w:t>
      </w:r>
      <w:r w:rsidRPr="00AE4834">
        <w:rPr>
          <w:sz w:val="8"/>
        </w:rPr>
        <w:t xml:space="preserve"> </w:t>
      </w:r>
      <w:r w:rsidRPr="00AE4834">
        <w:rPr>
          <w:rFonts w:eastAsia="Calibri"/>
          <w:sz w:val="8"/>
        </w:rPr>
        <w:t>According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Style w:val="StyleUnderline"/>
          <w:rFonts w:eastAsia="Calibri"/>
        </w:rPr>
        <w:t>first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believe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bringing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good</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if</w:t>
      </w:r>
      <w:r w:rsidRPr="00AE4834">
        <w:rPr>
          <w:rStyle w:val="StyleUnderline"/>
        </w:rPr>
        <w:t xml:space="preserve"> </w:t>
      </w:r>
      <w:r w:rsidRPr="00AE4834">
        <w:rPr>
          <w:rStyle w:val="StyleUnderline"/>
          <w:rFonts w:eastAsia="Calibri"/>
        </w:rPr>
        <w:t>humans</w:t>
      </w:r>
      <w:r w:rsidRPr="00AE4834">
        <w:rPr>
          <w:rStyle w:val="StyleUnderline"/>
        </w:rPr>
        <w:t xml:space="preserve"> </w:t>
      </w:r>
      <w:r w:rsidRPr="00AE4834">
        <w:rPr>
          <w:rStyle w:val="StyleUnderline"/>
          <w:rFonts w:eastAsia="Calibri"/>
        </w:rPr>
        <w:t>were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go</w:t>
      </w:r>
      <w:r w:rsidRPr="00AE4834">
        <w:rPr>
          <w:rStyle w:val="StyleUnderline"/>
        </w:rPr>
        <w:t xml:space="preserve"> </w:t>
      </w:r>
      <w:r w:rsidRPr="00AE4834">
        <w:rPr>
          <w:rStyle w:val="StyleUnderline"/>
          <w:rFonts w:eastAsia="Calibri"/>
        </w:rPr>
        <w:t>extinct</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utility</w:t>
      </w:r>
      <w:r w:rsidRPr="00AE4834">
        <w:rPr>
          <w:rStyle w:val="StyleUnderline"/>
        </w:rPr>
        <w:t xml:space="preserve"> </w:t>
      </w:r>
      <w:r w:rsidRPr="00AE4834">
        <w:rPr>
          <w:rStyle w:val="StyleUnderline"/>
          <w:rFonts w:eastAsia="Calibri"/>
        </w:rPr>
        <w:t>foregone</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billions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lived</w:t>
      </w:r>
      <w:r w:rsidRPr="00AE4834">
        <w:rPr>
          <w:rStyle w:val="StyleUnderline"/>
        </w:rPr>
        <w:t xml:space="preserve"> </w:t>
      </w:r>
      <w:r w:rsidRPr="00AE4834">
        <w:rPr>
          <w:rStyle w:val="StyleUnderline"/>
          <w:rFonts w:eastAsia="Calibri"/>
        </w:rPr>
        <w:t>but</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get</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opportunity</w:t>
      </w:r>
      <w:r w:rsidRPr="00AE4834">
        <w:rPr>
          <w:sz w:val="8"/>
        </w:rPr>
        <w:t xml:space="preserve">, </w:t>
      </w:r>
      <w:r w:rsidRPr="00AE4834">
        <w:rPr>
          <w:rFonts w:eastAsia="Calibri"/>
          <w:sz w:val="8"/>
        </w:rPr>
        <w:t>renders</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incidence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wrongdoing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quotes</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Effective</w:t>
      </w:r>
      <w:r w:rsidRPr="00AE4834">
        <w:rPr>
          <w:sz w:val="8"/>
        </w:rPr>
        <w:t xml:space="preserve"> </w:t>
      </w:r>
      <w:r w:rsidRPr="00AE4834">
        <w:rPr>
          <w:rFonts w:eastAsia="Calibri"/>
          <w:sz w:val="8"/>
        </w:rPr>
        <w:t>Altruism</w:t>
      </w:r>
      <w:r w:rsidRPr="00AE4834">
        <w:rPr>
          <w:sz w:val="8"/>
        </w:rPr>
        <w:t xml:space="preserve"> </w:t>
      </w:r>
      <w:r w:rsidRPr="00AE4834">
        <w:rPr>
          <w:rFonts w:eastAsia="Calibri"/>
          <w:sz w:val="8"/>
        </w:rPr>
        <w:t>blog</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Nick</w:t>
      </w:r>
      <w:r w:rsidRPr="00AE4834">
        <w:rPr>
          <w:sz w:val="8"/>
        </w:rPr>
        <w:t xml:space="preserve"> </w:t>
      </w:r>
      <w:proofErr w:type="spellStart"/>
      <w:r w:rsidRPr="00AE4834">
        <w:rPr>
          <w:rFonts w:eastAsia="Calibri"/>
          <w:sz w:val="8"/>
        </w:rPr>
        <w:t>Beckstead</w:t>
      </w:r>
      <w:proofErr w:type="spellEnd"/>
      <w:r w:rsidRPr="00AE4834">
        <w:rPr>
          <w:sz w:val="8"/>
        </w:rPr>
        <w:t xml:space="preserve"> </w:t>
      </w:r>
      <w:r w:rsidRPr="00AE4834">
        <w:rPr>
          <w:rFonts w:eastAsia="Calibri"/>
          <w:sz w:val="8"/>
        </w:rPr>
        <w:t>and</w:t>
      </w:r>
      <w:r w:rsidRPr="00AE4834">
        <w:rPr>
          <w:sz w:val="8"/>
        </w:rPr>
        <w:t xml:space="preserve"> </w:t>
      </w:r>
      <w:r w:rsidRPr="00AE4834">
        <w:rPr>
          <w:rFonts w:eastAsia="Calibri"/>
          <w:sz w:val="8"/>
        </w:rPr>
        <w:t>Matt</w:t>
      </w:r>
      <w:r w:rsidRPr="00AE4834">
        <w:rPr>
          <w:sz w:val="8"/>
        </w:rPr>
        <w:t xml:space="preserve"> </w:t>
      </w:r>
      <w:r w:rsidRPr="00AE4834">
        <w:rPr>
          <w:rFonts w:eastAsia="Calibri"/>
          <w:sz w:val="8"/>
        </w:rPr>
        <w:t>Wage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0A2C32">
        <w:rPr>
          <w:rStyle w:val="Emphasis"/>
          <w:rFonts w:eastAsia="Calibri"/>
          <w:highlight w:val="cyan"/>
        </w:rPr>
        <w:t>billions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AE4834">
        <w:rPr>
          <w:rStyle w:val="Emphasis"/>
          <w:rFonts w:eastAsia="Calibri"/>
        </w:rPr>
        <w:t>likely</w:t>
      </w:r>
      <w:r w:rsidRPr="00AE4834">
        <w:rPr>
          <w:rStyle w:val="Emphasis"/>
        </w:rPr>
        <w:t xml:space="preserve"> </w:t>
      </w:r>
      <w:r w:rsidRPr="000A2C32">
        <w:rPr>
          <w:rStyle w:val="Emphasis"/>
          <w:rFonts w:eastAsia="Calibri"/>
          <w:highlight w:val="cyan"/>
        </w:rPr>
        <w:t>die</w:t>
      </w:r>
      <w:r w:rsidRPr="000A2C32">
        <w:rPr>
          <w:rStyle w:val="Emphasis"/>
          <w:highlight w:val="cyan"/>
        </w:rPr>
        <w:t xml:space="preserve"> </w:t>
      </w:r>
      <w:r w:rsidRPr="000A2C32">
        <w:rPr>
          <w:rStyle w:val="Emphasis"/>
          <w:rFonts w:eastAsia="Calibri"/>
          <w:highlight w:val="cyan"/>
        </w:rPr>
        <w:t>painful</w:t>
      </w:r>
      <w:r w:rsidRPr="000A2C32">
        <w:rPr>
          <w:rStyle w:val="Emphasis"/>
          <w:highlight w:val="cyan"/>
        </w:rPr>
        <w:t xml:space="preserve"> </w:t>
      </w:r>
      <w:r w:rsidRPr="000A2C32">
        <w:rPr>
          <w:rStyle w:val="Emphasis"/>
          <w:rFonts w:eastAsia="Calibri"/>
          <w:highlight w:val="cyan"/>
        </w:rPr>
        <w:t>deaths</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worst</w:t>
      </w:r>
      <w:r w:rsidRPr="00AE4834">
        <w:rPr>
          <w:rStyle w:val="StyleUnderline"/>
        </w:rPr>
        <w:t xml:space="preserve"> </w:t>
      </w:r>
      <w:r w:rsidRPr="00AE4834">
        <w:rPr>
          <w:rStyle w:val="StyleUnderline"/>
          <w:rFonts w:eastAsia="Calibri"/>
        </w:rPr>
        <w:t>thing</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future</w:t>
      </w:r>
      <w:r w:rsidRPr="000A2C32">
        <w:rPr>
          <w:rStyle w:val="StyleUnderline"/>
          <w:highlight w:val="cyan"/>
        </w:rPr>
        <w:t xml:space="preserve"> </w:t>
      </w:r>
      <w:r w:rsidRPr="000A2C32">
        <w:rPr>
          <w:rStyle w:val="StyleUnderline"/>
          <w:rFonts w:eastAsia="Calibri"/>
          <w:highlight w:val="cyan"/>
        </w:rPr>
        <w:t>generations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future</w:t>
      </w:r>
      <w:r w:rsidRPr="00AE4834">
        <w:rPr>
          <w:sz w:val="8"/>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all</w:t>
      </w:r>
      <w:r w:rsidRPr="000A2C32">
        <w:rPr>
          <w:rStyle w:val="Emphasis"/>
          <w:highlight w:val="cyan"/>
        </w:rPr>
        <w:t xml:space="preserve"> </w:t>
      </w:r>
      <w:r w:rsidRPr="000A2C32">
        <w:rPr>
          <w:rStyle w:val="Emphasis"/>
          <w:rFonts w:eastAsia="Calibri"/>
          <w:highlight w:val="cyan"/>
        </w:rPr>
        <w:t>those</w:t>
      </w:r>
      <w:r w:rsidRPr="000A2C32">
        <w:rPr>
          <w:rStyle w:val="Emphasis"/>
          <w:highlight w:val="cyan"/>
        </w:rPr>
        <w:t xml:space="preserve"> </w:t>
      </w:r>
      <w:r w:rsidRPr="000A2C32">
        <w:rPr>
          <w:rStyle w:val="Emphasis"/>
          <w:rFonts w:eastAsia="Calibri"/>
          <w:highlight w:val="cyan"/>
        </w:rPr>
        <w:t>generations</w:t>
      </w:r>
      <w:r w:rsidRPr="000A2C32">
        <w:rPr>
          <w:rStyle w:val="Emphasis"/>
          <w:highlight w:val="cyan"/>
        </w:rPr>
        <w:t xml:space="preserve"> </w:t>
      </w:r>
      <w:r w:rsidRPr="000A2C32">
        <w:rPr>
          <w:rStyle w:val="Emphasis"/>
          <w:rFonts w:eastAsia="Calibri"/>
          <w:highlight w:val="cyan"/>
        </w:rPr>
        <w:t>together</w:t>
      </w:r>
      <w:r w:rsidRPr="000A2C32">
        <w:rPr>
          <w:rStyle w:val="Emphasis"/>
          <w:highlight w:val="cyan"/>
        </w:rPr>
        <w:t xml:space="preserve"> </w:t>
      </w:r>
      <w:r w:rsidRPr="000A2C32">
        <w:rPr>
          <w:rStyle w:val="Emphasis"/>
          <w:rFonts w:eastAsia="Calibri"/>
          <w:highlight w:val="cyan"/>
        </w:rPr>
        <w:t>greatly</w:t>
      </w:r>
      <w:r w:rsidRPr="000A2C32">
        <w:rPr>
          <w:rStyle w:val="Emphasis"/>
          <w:highlight w:val="cyan"/>
        </w:rPr>
        <w:t xml:space="preserve"> </w:t>
      </w:r>
      <w:r w:rsidRPr="000A2C32">
        <w:rPr>
          <w:rStyle w:val="Emphasis"/>
          <w:rFonts w:eastAsia="Calibri"/>
          <w:highlight w:val="cyan"/>
        </w:rPr>
        <w:t>exceeds</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value</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current</w:t>
      </w:r>
      <w:r w:rsidRPr="000A2C32">
        <w:rPr>
          <w:rStyle w:val="Emphasis"/>
          <w:highlight w:val="cyan"/>
        </w:rPr>
        <w:t xml:space="preserve"> </w:t>
      </w:r>
      <w:r w:rsidRPr="000A2C32">
        <w:rPr>
          <w:rStyle w:val="Emphasis"/>
          <w:rFonts w:eastAsia="Calibri"/>
          <w:highlight w:val="cyan"/>
        </w:rPr>
        <w:t>generation</w:t>
      </w:r>
      <w:r w:rsidRPr="00AE4834">
        <w:rPr>
          <w:sz w:val="8"/>
        </w:rPr>
        <w:t>. (</w:t>
      </w:r>
      <w:proofErr w:type="spellStart"/>
      <w:r w:rsidRPr="00AE4834">
        <w:rPr>
          <w:rFonts w:eastAsia="Calibri"/>
          <w:sz w:val="8"/>
        </w:rPr>
        <w:t>Beckstead</w:t>
      </w:r>
      <w:proofErr w:type="spellEnd"/>
      <w:r w:rsidRPr="00AE4834">
        <w:rPr>
          <w:sz w:val="8"/>
        </w:rPr>
        <w:t xml:space="preserve">, </w:t>
      </w:r>
      <w:r w:rsidRPr="00AE4834">
        <w:rPr>
          <w:rFonts w:eastAsia="Calibri"/>
          <w:sz w:val="8"/>
        </w:rPr>
        <w:t>Singer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Wage</w:t>
      </w:r>
      <w:r w:rsidRPr="00AE4834">
        <w:rPr>
          <w:sz w:val="8"/>
        </w:rPr>
        <w:t xml:space="preserve"> 2013) </w:t>
      </w:r>
      <w:r w:rsidRPr="00AE4834">
        <w:rPr>
          <w:rFonts w:eastAsia="Calibri"/>
          <w:sz w:val="8"/>
        </w:rPr>
        <w:t>The</w:t>
      </w:r>
      <w:r w:rsidRPr="00AE4834">
        <w:rPr>
          <w:sz w:val="8"/>
        </w:rPr>
        <w:t xml:space="preserve"> </w:t>
      </w:r>
      <w:r w:rsidRPr="00AE4834">
        <w:rPr>
          <w:rFonts w:eastAsia="Calibri"/>
          <w:sz w:val="8"/>
        </w:rPr>
        <w:t>authors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making</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in</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proofErr w:type="gramStart"/>
      <w:r w:rsidRPr="00AE4834">
        <w:rPr>
          <w:rStyle w:val="StyleUnderline"/>
          <w:rFonts w:eastAsia="Calibri"/>
        </w:rPr>
        <w:t>and</w:t>
      </w:r>
      <w:r w:rsidRPr="00AE4834">
        <w:rPr>
          <w:sz w:val="8"/>
        </w:rPr>
        <w:t xml:space="preserve"> </w:t>
      </w:r>
      <w:r w:rsidRPr="00AE4834">
        <w:rPr>
          <w:rFonts w:eastAsia="Calibri"/>
          <w:sz w:val="8"/>
        </w:rPr>
        <w:t>also</w:t>
      </w:r>
      <w:proofErr w:type="gramEnd"/>
      <w:r w:rsidRPr="00AE4834">
        <w:rPr>
          <w:sz w:val="8"/>
        </w:rPr>
        <w:t xml:space="preserve"> </w:t>
      </w:r>
      <w:r w:rsidRPr="00AE4834">
        <w:rPr>
          <w:rStyle w:val="StyleUnderline"/>
          <w:rFonts w:eastAsia="Calibri"/>
        </w:rPr>
        <w:t>something</w:t>
      </w:r>
      <w:r w:rsidRPr="00AE4834">
        <w:rPr>
          <w:rStyle w:val="StyleUnderline"/>
        </w:rPr>
        <w:t xml:space="preserve"> </w:t>
      </w:r>
      <w:r w:rsidRPr="00AE4834">
        <w:rPr>
          <w:rStyle w:val="StyleUnderline"/>
          <w:rFonts w:eastAsia="Calibri"/>
        </w:rPr>
        <w:t>valuable</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creating</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very</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be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worst</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happy</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ever</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far</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brought</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currently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w:t>
      </w:r>
      <w:r w:rsidRPr="00AE4834">
        <w:rPr>
          <w:rFonts w:eastAsia="Calibri"/>
          <w:sz w:val="8"/>
        </w:rPr>
        <w: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proofErr w:type="gramStart"/>
      <w:r w:rsidRPr="00AE4834">
        <w:rPr>
          <w:rFonts w:eastAsia="Calibri"/>
          <w:sz w:val="8"/>
        </w:rPr>
        <w:t>latter</w:t>
      </w:r>
      <w:r w:rsidRPr="00AE4834">
        <w:rPr>
          <w:sz w:val="8"/>
        </w:rPr>
        <w:t>’</w:t>
      </w:r>
      <w:r w:rsidRPr="00AE4834">
        <w:rPr>
          <w:rFonts w:eastAsia="Calibri"/>
          <w:sz w:val="8"/>
        </w:rPr>
        <w:t>s</w:t>
      </w:r>
      <w:proofErr w:type="gramEnd"/>
      <w:r w:rsidRPr="00AE4834">
        <w:rPr>
          <w:sz w:val="8"/>
        </w:rPr>
        <w:t xml:space="preserve">. </w:t>
      </w:r>
      <w:r w:rsidRPr="00AE4834">
        <w:rPr>
          <w:rFonts w:eastAsia="Calibri"/>
          <w:sz w:val="8"/>
        </w:rPr>
        <w:t>Both</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assuming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intrinsic</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makes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assumption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lived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greater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accrued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suffering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w:t>
      </w:r>
      <w:r w:rsidRPr="00AE4834">
        <w:rPr>
          <w:rFonts w:eastAsia="Calibri"/>
          <w:sz w:val="8"/>
        </w:rPr>
        <w:t>known</w:t>
      </w:r>
      <w:r w:rsidRPr="00AE4834">
        <w:rPr>
          <w:sz w:val="8"/>
        </w:rPr>
        <w:t xml:space="preserve"> </w:t>
      </w:r>
      <w:r w:rsidRPr="00AE4834">
        <w:rPr>
          <w:rFonts w:eastAsia="Calibri"/>
          <w:sz w:val="8"/>
        </w:rPr>
        <w:t>author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post</w:t>
      </w:r>
      <w:r w:rsidRPr="00AE4834">
        <w:rPr>
          <w:sz w:val="8"/>
        </w:rPr>
        <w:t xml:space="preserve">, </w:t>
      </w:r>
      <w:r w:rsidRPr="00AE4834">
        <w:rPr>
          <w:rFonts w:eastAsia="Calibri"/>
          <w:sz w:val="8"/>
        </w:rPr>
        <w:t>Peter</w:t>
      </w:r>
      <w:r w:rsidRPr="00AE4834">
        <w:rPr>
          <w:sz w:val="8"/>
        </w:rPr>
        <w:t xml:space="preserve"> </w:t>
      </w:r>
      <w:r w:rsidRPr="00AE4834">
        <w:rPr>
          <w:rFonts w:eastAsia="Calibri"/>
          <w:sz w:val="8"/>
        </w:rPr>
        <w:t>Singer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prominent</w:t>
      </w:r>
      <w:r w:rsidRPr="00AE4834">
        <w:rPr>
          <w:sz w:val="8"/>
        </w:rPr>
        <w:t xml:space="preserve"> </w:t>
      </w:r>
      <w:r w:rsidRPr="00AE4834">
        <w:rPr>
          <w:rFonts w:eastAsia="Calibri"/>
          <w:sz w:val="8"/>
        </w:rPr>
        <w:t>utilitarian</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surprising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just</w:t>
      </w:r>
      <w:r w:rsidRPr="00AE4834">
        <w:rPr>
          <w:sz w:val="8"/>
        </w:rPr>
        <w:t xml:space="preserve"> </w:t>
      </w:r>
      <w:proofErr w:type="spellStart"/>
      <w:r w:rsidRPr="00AE4834">
        <w:rPr>
          <w:rFonts w:eastAsia="Calibri"/>
          <w:sz w:val="8"/>
        </w:rPr>
        <w:t>utilitarians</w:t>
      </w:r>
      <w:proofErr w:type="spellEnd"/>
      <w:r w:rsidRPr="00AE4834">
        <w:rPr>
          <w:sz w:val="8"/>
        </w:rPr>
        <w:t xml:space="preserve"> </w:t>
      </w:r>
      <w:r w:rsidRPr="00AE4834">
        <w:rPr>
          <w:rFonts w:eastAsia="Calibri"/>
          <w:sz w:val="8"/>
        </w:rPr>
        <w:t>who</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implicitly</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seem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imply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intuition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Stephen</w:t>
      </w:r>
      <w:r w:rsidRPr="00AE4834">
        <w:rPr>
          <w:sz w:val="8"/>
        </w:rPr>
        <w:t xml:space="preserve"> </w:t>
      </w:r>
      <w:r w:rsidRPr="00AE4834">
        <w:rPr>
          <w:rFonts w:eastAsia="Calibri"/>
          <w:sz w:val="8"/>
        </w:rPr>
        <w:t>Gardiner</w:t>
      </w:r>
      <w:r w:rsidRPr="00AE4834">
        <w:rPr>
          <w:sz w:val="8"/>
        </w:rPr>
        <w:t xml:space="preserve"> (2009) </w:t>
      </w:r>
      <w:r w:rsidRPr="00AE4834">
        <w:rPr>
          <w:rFonts w:eastAsia="Calibri"/>
          <w:sz w:val="8"/>
        </w:rPr>
        <w:t>and</w:t>
      </w:r>
      <w:r w:rsidRPr="00AE4834">
        <w:rPr>
          <w:sz w:val="8"/>
        </w:rPr>
        <w:t xml:space="preserve"> </w:t>
      </w:r>
      <w:r w:rsidRPr="00AE4834">
        <w:rPr>
          <w:rFonts w:eastAsia="Calibri"/>
          <w:sz w:val="8"/>
        </w:rPr>
        <w:t>Martin</w:t>
      </w:r>
      <w:r w:rsidRPr="00AE4834">
        <w:rPr>
          <w:sz w:val="8"/>
        </w:rPr>
        <w:t xml:space="preserve"> </w:t>
      </w:r>
      <w:r w:rsidRPr="00AE4834">
        <w:rPr>
          <w:rFonts w:eastAsia="Calibri"/>
          <w:sz w:val="8"/>
        </w:rPr>
        <w:t>O</w:t>
      </w:r>
      <w:r w:rsidRPr="00AE4834">
        <w:rPr>
          <w:sz w:val="8"/>
        </w:rPr>
        <w:t>’</w:t>
      </w:r>
      <w:r w:rsidRPr="00AE4834">
        <w:rPr>
          <w:rFonts w:eastAsia="Calibri"/>
          <w:sz w:val="8"/>
        </w:rPr>
        <w:t>Neill</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correspondence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sympathetic</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contract</w:t>
      </w:r>
      <w:r w:rsidRPr="00AE4834">
        <w:rPr>
          <w:sz w:val="8"/>
        </w:rPr>
        <w:t xml:space="preserve"> </w:t>
      </w:r>
      <w:r w:rsidRPr="00AE4834">
        <w:rPr>
          <w:rFonts w:eastAsia="Calibri"/>
          <w:sz w:val="8"/>
        </w:rPr>
        <w:t>theory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intuitive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should</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proofErr w:type="gramStart"/>
      <w:r w:rsidRPr="00AE4834">
        <w:rPr>
          <w:rFonts w:eastAsia="Calibri"/>
          <w:sz w:val="8"/>
        </w:rPr>
        <w:t>assuming</w:t>
      </w:r>
      <w:r w:rsidRPr="00AE4834">
        <w:rPr>
          <w:sz w:val="8"/>
        </w:rPr>
        <w:t xml:space="preserve"> </w:t>
      </w:r>
      <w:r w:rsidRPr="00AE4834">
        <w:rPr>
          <w:rFonts w:eastAsia="Calibri"/>
          <w:sz w:val="8"/>
        </w:rPr>
        <w:t>that</w:t>
      </w:r>
      <w:proofErr w:type="gramEnd"/>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find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plausible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non</w:t>
      </w:r>
      <w:r w:rsidRPr="00AE4834">
        <w:rPr>
          <w:sz w:val="8"/>
        </w:rPr>
        <w:t>-</w:t>
      </w:r>
      <w:r w:rsidRPr="00AE4834">
        <w:rPr>
          <w:rFonts w:eastAsia="Calibri"/>
          <w:sz w:val="8"/>
        </w:rPr>
        <w:t>philosophers</w:t>
      </w:r>
      <w:r w:rsidRPr="00AE4834">
        <w:rPr>
          <w:sz w:val="8"/>
        </w:rPr>
        <w:t xml:space="preserve"> </w:t>
      </w:r>
      <w:r w:rsidRPr="00AE4834">
        <w:rPr>
          <w:rFonts w:eastAsia="Calibri"/>
          <w:sz w:val="8"/>
        </w:rPr>
        <w:t>alike</w:t>
      </w:r>
      <w:r w:rsidRPr="00AE4834">
        <w:rPr>
          <w:sz w:val="8"/>
        </w:rPr>
        <w:t xml:space="preserve">) </w:t>
      </w:r>
      <w:r w:rsidRPr="00AE4834">
        <w:rPr>
          <w:rFonts w:eastAsia="Calibri"/>
          <w:sz w:val="8"/>
        </w:rPr>
        <w:t>probably</w:t>
      </w:r>
      <w:r w:rsidRPr="00AE4834">
        <w:rPr>
          <w:sz w:val="8"/>
        </w:rPr>
        <w:t xml:space="preserve"> </w:t>
      </w:r>
      <w:r w:rsidRPr="00AE4834">
        <w:rPr>
          <w:rFonts w:eastAsia="Calibri"/>
          <w:sz w:val="8"/>
        </w:rPr>
        <w:t>share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intuition</w:t>
      </w:r>
      <w:r w:rsidRPr="00AE4834">
        <w:rPr>
          <w:sz w:val="8"/>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talk</w:t>
      </w:r>
      <w:r w:rsidRPr="00AE4834">
        <w:rPr>
          <w:rStyle w:val="StyleUnderline"/>
        </w:rPr>
        <w:t xml:space="preserve"> </w:t>
      </w:r>
      <w:r w:rsidRPr="00AE4834">
        <w:rPr>
          <w:rStyle w:val="StyleUnderline"/>
          <w:rFonts w:eastAsia="Calibri"/>
        </w:rPr>
        <w:t>about</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prevented</w:t>
      </w:r>
      <w:r w:rsidRPr="00AE4834">
        <w:rPr>
          <w:rStyle w:val="StyleUnderline"/>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saying</w:t>
      </w:r>
      <w:r w:rsidRPr="00AE4834">
        <w:rPr>
          <w:rStyle w:val="StyleUnderline"/>
        </w:rPr>
        <w:t xml:space="preserve"> </w:t>
      </w:r>
      <w:r w:rsidRPr="00AE4834">
        <w:rPr>
          <w:rStyle w:val="StyleUnderline"/>
          <w:rFonts w:eastAsia="Calibri"/>
        </w:rPr>
        <w:t>that</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Style w:val="StyleUnderline"/>
          <w:rFonts w:eastAsia="Calibri"/>
        </w:rPr>
        <w:t>set</w:t>
      </w:r>
      <w:r w:rsidRPr="00AE4834">
        <w:rPr>
          <w:sz w:val="8"/>
        </w:rPr>
        <w:t xml:space="preserve"> </w:t>
      </w:r>
      <w:r w:rsidRPr="00AE4834">
        <w:rPr>
          <w:rStyle w:val="StyleUnderline"/>
          <w:rFonts w:eastAsia="Calibri"/>
        </w:rPr>
        <w:t>of</w:t>
      </w:r>
      <w:r w:rsidRPr="00AE4834">
        <w:rPr>
          <w:sz w:val="8"/>
        </w:rPr>
        <w:t xml:space="preserve"> </w:t>
      </w:r>
      <w:r w:rsidRPr="00AE4834">
        <w:rPr>
          <w:rFonts w:eastAsia="Calibri"/>
          <w:sz w:val="8"/>
        </w:rPr>
        <w:t>possible</w:t>
      </w:r>
      <w:r w:rsidRPr="00AE4834">
        <w:rPr>
          <w:sz w:val="8"/>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potentially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existed</w:t>
      </w:r>
      <w:r w:rsidRPr="00AE4834">
        <w:rPr>
          <w:rStyle w:val="StyleUnderline"/>
        </w:rPr>
        <w:t xml:space="preserve"> </w:t>
      </w:r>
      <w:r w:rsidRPr="00AE4834">
        <w:rPr>
          <w:rStyle w:val="StyleUnderline"/>
          <w:rFonts w:eastAsia="Calibri"/>
        </w:rPr>
        <w:t>will</w:t>
      </w:r>
      <w:r w:rsidRPr="00AE4834">
        <w:rPr>
          <w:rStyle w:val="StyleUnderline"/>
        </w:rPr>
        <w:t xml:space="preserve"> </w:t>
      </w:r>
      <w:r w:rsidRPr="00AE4834">
        <w:rPr>
          <w:rStyle w:val="StyleUnderline"/>
          <w:rFonts w:eastAsia="Calibri"/>
        </w:rPr>
        <w:t>now</w:t>
      </w:r>
      <w:r w:rsidRPr="00AE4834">
        <w:rPr>
          <w:rStyle w:val="StyleUnderline"/>
        </w:rPr>
        <w:t xml:space="preserve"> </w:t>
      </w:r>
      <w:r w:rsidRPr="00AE4834">
        <w:rPr>
          <w:rStyle w:val="StyleUnderline"/>
          <w:rFonts w:eastAsia="Calibri"/>
        </w:rPr>
        <w:t>never</w:t>
      </w:r>
      <w:r w:rsidRPr="00AE4834">
        <w:rPr>
          <w:rStyle w:val="StyleUnderline"/>
        </w:rPr>
        <w:t xml:space="preserve"> </w:t>
      </w:r>
      <w:r w:rsidRPr="00AE4834">
        <w:rPr>
          <w:rStyle w:val="StyleUnderline"/>
          <w:rFonts w:eastAsia="Calibri"/>
        </w:rPr>
        <w:t>actually</w:t>
      </w:r>
      <w:r w:rsidRPr="00AE4834">
        <w:rPr>
          <w:rStyle w:val="StyleUnderline"/>
        </w:rPr>
        <w:t xml:space="preserve"> </w:t>
      </w:r>
      <w:r w:rsidRPr="00AE4834">
        <w:rPr>
          <w:rStyle w:val="StyleUnderline"/>
          <w:rFonts w:eastAsia="Calibri"/>
        </w:rPr>
        <w:t>come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say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permits</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make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them</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from</w:t>
      </w:r>
      <w:proofErr w:type="gramEnd"/>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wronging</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permissibility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take</w:t>
      </w:r>
      <w:r w:rsidRPr="00AE4834">
        <w:rPr>
          <w:sz w:val="8"/>
        </w:rPr>
        <w:t xml:space="preserve"> </w:t>
      </w:r>
      <w:r w:rsidRPr="00AE4834">
        <w:rPr>
          <w:rFonts w:eastAsia="Calibri"/>
          <w:sz w:val="8"/>
        </w:rPr>
        <w:t>X</w:t>
      </w:r>
      <w:r w:rsidRPr="00AE4834">
        <w:rPr>
          <w:sz w:val="8"/>
        </w:rPr>
        <w:t>’</w:t>
      </w:r>
      <w:r w:rsidRPr="00AE4834">
        <w:rPr>
          <w:rFonts w:eastAsia="Calibri"/>
          <w:sz w:val="8"/>
        </w:rPr>
        <w:t>s</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account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follow</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considering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deliberations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followed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X</w:t>
      </w:r>
      <w:r w:rsidRPr="00AE4834">
        <w:rPr>
          <w:sz w:val="8"/>
        </w:rPr>
        <w:t xml:space="preserve">), </w:t>
      </w:r>
      <w:r w:rsidRPr="00AE4834">
        <w:rPr>
          <w:rFonts w:eastAsia="Calibri"/>
          <w:sz w:val="8"/>
        </w:rPr>
        <w:t>X</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burdens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do</w:t>
      </w:r>
      <w:r w:rsidRPr="00AE4834">
        <w:rPr>
          <w:sz w:val="8"/>
        </w:rPr>
        <w:t>/</w:t>
      </w:r>
      <w:r w:rsidRPr="00AE4834">
        <w:rPr>
          <w:rFonts w:eastAsia="Calibri"/>
          <w:sz w:val="8"/>
        </w:rPr>
        <w:t>will</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exist</w:t>
      </w:r>
      <w:proofErr w:type="gramEnd"/>
      <w:r w:rsidRPr="00AE4834">
        <w:rPr>
          <w:sz w:val="8"/>
        </w:rPr>
        <w:t xml:space="preserve"> </w:t>
      </w:r>
      <w:r w:rsidRPr="00AE4834">
        <w:rPr>
          <w:rFonts w:eastAsia="Calibri"/>
          <w:sz w:val="8"/>
        </w:rPr>
        <w:t>can</w:t>
      </w:r>
      <w:r w:rsidRPr="00AE4834">
        <w:rPr>
          <w:sz w:val="8"/>
        </w:rPr>
        <w:t xml:space="preserve"> </w:t>
      </w:r>
      <w:r w:rsidRPr="00AE4834">
        <w:rPr>
          <w:rFonts w:eastAsia="Calibri"/>
          <w:sz w:val="8"/>
        </w:rPr>
        <w:t>bear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brunt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occupy</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owed</w:t>
      </w:r>
      <w:r w:rsidRPr="00AE4834">
        <w:rPr>
          <w:sz w:val="8"/>
        </w:rPr>
        <w:t xml:space="preserve"> </w:t>
      </w:r>
      <w:r w:rsidRPr="00AE4834">
        <w:rPr>
          <w:rFonts w:eastAsia="Calibri"/>
          <w:sz w:val="8"/>
        </w:rPr>
        <w:t>justification</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at</w:t>
      </w:r>
      <w:r w:rsidRPr="00AE4834">
        <w:rPr>
          <w:sz w:val="8"/>
        </w:rPr>
        <w:t xml:space="preserve"> </w:t>
      </w:r>
      <w:proofErr w:type="gramStart"/>
      <w:r w:rsidRPr="00AE4834">
        <w:rPr>
          <w:rFonts w:eastAsia="Calibri"/>
          <w:sz w:val="8"/>
        </w:rPr>
        <w:t>all</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necessary</w:t>
      </w:r>
      <w:r w:rsidRPr="00AE4834">
        <w:rPr>
          <w:sz w:val="8"/>
        </w:rPr>
        <w:t xml:space="preserve"> </w:t>
      </w:r>
      <w:r w:rsidRPr="00AE4834">
        <w:rPr>
          <w:rFonts w:eastAsia="Calibri"/>
          <w:sz w:val="8"/>
        </w:rPr>
        <w:t>requirement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Rivka</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neutral</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subject</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itself</w:t>
      </w:r>
      <w:r w:rsidRPr="00AE4834">
        <w:rPr>
          <w:sz w:val="8"/>
        </w:rPr>
        <w:t xml:space="preserve">.3 </w:t>
      </w:r>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detrimental</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kept</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Weinberg</w:t>
      </w:r>
      <w:r w:rsidRPr="00AE4834">
        <w:rPr>
          <w:sz w:val="8"/>
        </w:rPr>
        <w:t xml:space="preserve"> </w:t>
      </w:r>
      <w:r w:rsidRPr="00AE4834">
        <w:rPr>
          <w:rFonts w:eastAsia="Calibri"/>
          <w:sz w:val="8"/>
        </w:rPr>
        <w:t>points</w:t>
      </w:r>
      <w:r w:rsidRPr="00AE4834">
        <w:rPr>
          <w:sz w:val="8"/>
        </w:rPr>
        <w:t xml:space="preserve"> </w:t>
      </w:r>
      <w:r w:rsidRPr="00AE4834">
        <w:rPr>
          <w:rFonts w:eastAsia="Calibri"/>
          <w:sz w:val="8"/>
        </w:rPr>
        <w:t>out</w:t>
      </w:r>
      <w:r w:rsidRPr="00AE4834">
        <w:rPr>
          <w:sz w:val="8"/>
        </w:rPr>
        <w:t>, ‘</w:t>
      </w:r>
      <w:r w:rsidRPr="00AE4834">
        <w:rPr>
          <w:rFonts w:eastAsia="Calibri"/>
          <w:sz w:val="8"/>
        </w:rPr>
        <w:t>never</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contrary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interest</w:t>
      </w:r>
      <w:r w:rsidRPr="00AE4834">
        <w:rPr>
          <w:sz w:val="8"/>
        </w:rPr>
        <w:t xml:space="preserve"> </w:t>
      </w:r>
      <w:r w:rsidRPr="00AE4834">
        <w:rPr>
          <w:rFonts w:eastAsia="Calibri"/>
          <w:sz w:val="8"/>
        </w:rPr>
        <w:t>bearers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w:t>
      </w:r>
      <w:r w:rsidRPr="00AE4834">
        <w:rPr>
          <w:rFonts w:eastAsia="Calibri"/>
          <w:sz w:val="8"/>
        </w:rPr>
        <w:t>Weinberg</w:t>
      </w:r>
      <w:r w:rsidRPr="00AE4834">
        <w:rPr>
          <w:sz w:val="8"/>
        </w:rPr>
        <w:t xml:space="preserve"> 2008, 13). </w:t>
      </w:r>
      <w:r w:rsidRPr="00AE4834">
        <w:rPr>
          <w:rFonts w:eastAsia="Calibri"/>
          <w:sz w:val="8"/>
        </w:rPr>
        <w:t>So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results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never</w:t>
      </w:r>
      <w:r w:rsidRPr="00AE4834">
        <w:rPr>
          <w:sz w:val="8"/>
        </w:rPr>
        <w:t xml:space="preserve"> </w:t>
      </w:r>
      <w:r w:rsidRPr="00AE4834">
        <w:rPr>
          <w:rFonts w:eastAsia="Calibri"/>
          <w:sz w:val="8"/>
        </w:rPr>
        <w:t>becoming</w:t>
      </w:r>
      <w:r w:rsidRPr="00AE4834">
        <w:rPr>
          <w:sz w:val="8"/>
        </w:rPr>
        <w:t xml:space="preserve"> </w:t>
      </w:r>
      <w:r w:rsidRPr="00AE4834">
        <w:rPr>
          <w:rFonts w:eastAsia="Calibri"/>
          <w:sz w:val="8"/>
        </w:rPr>
        <w:t>actual</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impose</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costs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nobody</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disadvantaged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.4 </w:t>
      </w:r>
      <w:r w:rsidRPr="00AE4834">
        <w:rPr>
          <w:rFonts w:eastAsia="Calibri"/>
          <w:sz w:val="8"/>
        </w:rPr>
        <w:t>It</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mean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wrongly</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everybody</w:t>
      </w:r>
      <w:r w:rsidRPr="00AE4834">
        <w:rPr>
          <w:sz w:val="8"/>
        </w:rPr>
        <w:t xml:space="preserve"> </w:t>
      </w:r>
      <w:r w:rsidRPr="00AE4834">
        <w:rPr>
          <w:rFonts w:eastAsia="Calibri"/>
          <w:sz w:val="8"/>
        </w:rPr>
        <w:t>decided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exercise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prerogative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potentially</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consequence</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respond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saying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new</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permissible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everyone</w:t>
      </w:r>
      <w:r w:rsidRPr="00AE4834">
        <w:rPr>
          <w:sz w:val="8"/>
        </w:rPr>
        <w:t xml:space="preserve"> </w:t>
      </w:r>
      <w:r w:rsidRPr="00AE4834">
        <w:rPr>
          <w:rFonts w:eastAsia="Calibri"/>
          <w:sz w:val="8"/>
        </w:rPr>
        <w:t>chooses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do</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allowing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forgo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huge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takes</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understanding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potential</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preventing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existing</w:t>
      </w:r>
      <w:r w:rsidRPr="00AE4834">
        <w:rPr>
          <w:sz w:val="8"/>
        </w:rPr>
        <w:t xml:space="preserve"> — </w:t>
      </w:r>
      <w:r w:rsidRPr="00AE4834">
        <w:rPr>
          <w:rFonts w:eastAsia="Calibri"/>
          <w:sz w:val="8"/>
        </w:rPr>
        <w:t>the</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provides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acknowledge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groups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terms</w:t>
      </w:r>
      <w:r w:rsidRPr="00AE4834">
        <w:rPr>
          <w:sz w:val="8"/>
        </w:rPr>
        <w:t xml:space="preserve"> (</w:t>
      </w:r>
      <w:r w:rsidRPr="00AE4834">
        <w:rPr>
          <w:rFonts w:eastAsia="Calibri"/>
          <w:sz w:val="8"/>
        </w:rPr>
        <w:t>Parfit</w:t>
      </w:r>
      <w:r w:rsidRPr="00AE4834">
        <w:rPr>
          <w:sz w:val="8"/>
        </w:rPr>
        <w:t xml:space="preserve"> 1984; </w:t>
      </w:r>
      <w:r w:rsidRPr="00AE4834">
        <w:rPr>
          <w:rFonts w:eastAsia="Calibri"/>
          <w:sz w:val="8"/>
        </w:rPr>
        <w:t>Reiman</w:t>
      </w:r>
      <w:r w:rsidRPr="00AE4834">
        <w:rPr>
          <w:sz w:val="8"/>
        </w:rPr>
        <w:t xml:space="preserve"> 2007; </w:t>
      </w:r>
      <w:r w:rsidRPr="00AE4834">
        <w:rPr>
          <w:rFonts w:eastAsia="Calibri"/>
          <w:sz w:val="8"/>
        </w:rPr>
        <w:t>McMahan</w:t>
      </w:r>
      <w:r w:rsidRPr="00AE4834">
        <w:rPr>
          <w:sz w:val="8"/>
        </w:rPr>
        <w:t xml:space="preserve"> 2009). </w:t>
      </w:r>
      <w:r w:rsidRPr="00AE4834">
        <w:rPr>
          <w:rFonts w:eastAsia="Calibri"/>
          <w:sz w:val="8"/>
        </w:rPr>
        <w:t>Jeff</w:t>
      </w:r>
      <w:r w:rsidRPr="00AE4834">
        <w:rPr>
          <w:sz w:val="8"/>
        </w:rPr>
        <w:t xml:space="preserve"> </w:t>
      </w:r>
      <w:r w:rsidRPr="00AE4834">
        <w:rPr>
          <w:rFonts w:eastAsia="Calibri"/>
          <w:sz w:val="8"/>
        </w:rPr>
        <w:t>McMahan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writes</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exists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exist</w:t>
      </w:r>
      <w:r w:rsidRPr="00AE4834">
        <w:rPr>
          <w:sz w:val="8"/>
        </w:rPr>
        <w:t xml:space="preserve"> </w:t>
      </w:r>
      <w:r w:rsidRPr="00AE4834">
        <w:rPr>
          <w:rFonts w:eastAsia="Calibri"/>
          <w:sz w:val="8"/>
        </w:rPr>
        <w:t>independently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choice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sake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w:t>
      </w:r>
      <w:r w:rsidRPr="00AE4834">
        <w:rPr>
          <w:sz w:val="8"/>
        </w:rPr>
        <w:t xml:space="preserve"> … </w:t>
      </w:r>
      <w:r w:rsidRPr="00AE4834">
        <w:rPr>
          <w:rFonts w:eastAsia="Calibri"/>
          <w:sz w:val="8"/>
        </w:rPr>
        <w:t>is</w:t>
      </w:r>
      <w:r w:rsidRPr="00AE4834">
        <w:rPr>
          <w:sz w:val="8"/>
        </w:rPr>
        <w:t xml:space="preserve"> </w:t>
      </w:r>
      <w:r w:rsidRPr="00AE4834">
        <w:rPr>
          <w:rFonts w:eastAsia="Calibri"/>
          <w:sz w:val="8"/>
        </w:rPr>
        <w:t>best</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individual</w:t>
      </w:r>
      <w:r w:rsidRPr="00AE4834">
        <w:rPr>
          <w:sz w:val="8"/>
        </w:rPr>
        <w:t>-</w:t>
      </w:r>
      <w:r w:rsidRPr="00AE4834">
        <w:rPr>
          <w:rFonts w:eastAsia="Calibri"/>
          <w:sz w:val="8"/>
        </w:rPr>
        <w:t>affecting</w:t>
      </w:r>
      <w:r w:rsidRPr="00AE4834">
        <w:rPr>
          <w:sz w:val="8"/>
        </w:rPr>
        <w:t xml:space="preserve"> </w:t>
      </w:r>
      <w:r w:rsidRPr="00AE4834">
        <w:rPr>
          <w:rFonts w:eastAsia="Calibri"/>
          <w:sz w:val="8"/>
        </w:rPr>
        <w:t>reason</w:t>
      </w:r>
      <w:r w:rsidRPr="00AE4834">
        <w:rPr>
          <w:sz w:val="8"/>
        </w:rPr>
        <w:t>’ (</w:t>
      </w:r>
      <w:r w:rsidRPr="00AE4834">
        <w:rPr>
          <w:rFonts w:eastAsia="Calibri"/>
          <w:sz w:val="8"/>
        </w:rPr>
        <w:t>McMahan</w:t>
      </w:r>
      <w:r w:rsidRPr="00AE4834">
        <w:rPr>
          <w:sz w:val="8"/>
        </w:rPr>
        <w:t xml:space="preserve"> 2009, 52). </w:t>
      </w:r>
      <w:r w:rsidRPr="00AE4834">
        <w:rPr>
          <w:rFonts w:eastAsia="Calibri"/>
          <w:sz w:val="8"/>
        </w:rPr>
        <w:t>Another</w:t>
      </w:r>
      <w:r w:rsidRPr="00AE4834">
        <w:rPr>
          <w:sz w:val="8"/>
        </w:rPr>
        <w:t xml:space="preserve"> </w:t>
      </w:r>
      <w:r w:rsidRPr="00AE4834">
        <w:rPr>
          <w:rFonts w:eastAsia="Calibri"/>
          <w:sz w:val="8"/>
        </w:rPr>
        <w:t>reply</w:t>
      </w:r>
      <w:r w:rsidRPr="00AE4834">
        <w:rPr>
          <w:sz w:val="8"/>
        </w:rPr>
        <w:t xml:space="preserve"> </w:t>
      </w:r>
      <w:r w:rsidRPr="00AE4834">
        <w:rPr>
          <w:rFonts w:eastAsia="Calibri"/>
          <w:sz w:val="8"/>
        </w:rPr>
        <w:t>along</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lines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appeal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foregone</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bring</w:t>
      </w:r>
      <w:r w:rsidRPr="00AE4834">
        <w:rPr>
          <w:sz w:val="8"/>
        </w:rPr>
        <w:t xml:space="preserve"> </w:t>
      </w:r>
      <w:r w:rsidRPr="00AE4834">
        <w:rPr>
          <w:rFonts w:eastAsia="Calibri"/>
          <w:sz w:val="8"/>
        </w:rPr>
        <w:t>into</w:t>
      </w:r>
      <w:r w:rsidRPr="00AE4834">
        <w:rPr>
          <w:sz w:val="8"/>
        </w:rPr>
        <w:t xml:space="preserve"> </w:t>
      </w:r>
      <w:r w:rsidRPr="00AE4834">
        <w:rPr>
          <w:rFonts w:eastAsia="Calibri"/>
          <w:sz w:val="8"/>
        </w:rPr>
        <w:t>existence</w:t>
      </w:r>
      <w:r w:rsidRPr="00AE4834">
        <w:rPr>
          <w:sz w:val="8"/>
        </w:rPr>
        <w:t xml:space="preserve"> </w:t>
      </w:r>
      <w:r w:rsidRPr="00AE4834">
        <w:rPr>
          <w:rFonts w:eastAsia="Calibri"/>
          <w:sz w:val="8"/>
        </w:rPr>
        <w:t>a</w:t>
      </w:r>
      <w:r w:rsidRPr="00AE4834">
        <w:rPr>
          <w:sz w:val="8"/>
        </w:rPr>
        <w:t xml:space="preserve"> </w:t>
      </w:r>
      <w:proofErr w:type="gramStart"/>
      <w:r w:rsidRPr="00AE4834">
        <w:rPr>
          <w:rFonts w:eastAsia="Calibri"/>
          <w:sz w:val="8"/>
        </w:rPr>
        <w:t>next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several</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generations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proofErr w:type="gramEnd"/>
      <w:r w:rsidRPr="00AE4834">
        <w:rPr>
          <w:sz w:val="8"/>
        </w:rPr>
        <w:t xml:space="preserve"> </w:t>
      </w:r>
      <w:r w:rsidRPr="00AE4834">
        <w:rPr>
          <w:rFonts w:eastAsia="Calibri"/>
          <w:sz w:val="8"/>
        </w:rPr>
        <w:t>with</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ex</w:t>
      </w:r>
      <w:r w:rsidRPr="00AE4834">
        <w:rPr>
          <w:sz w:val="8"/>
        </w:rPr>
        <w:t xml:space="preserve"> </w:t>
      </w:r>
      <w:proofErr w:type="spellStart"/>
      <w:r w:rsidRPr="00AE4834">
        <w:rPr>
          <w:rFonts w:eastAsia="Calibri"/>
          <w:sz w:val="8"/>
        </w:rPr>
        <w:t>hypothesi</w:t>
      </w:r>
      <w:proofErr w:type="spellEnd"/>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positive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worse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fewer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is</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billions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already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much</w:t>
      </w:r>
      <w:r w:rsidRPr="00AE4834">
        <w:rPr>
          <w:sz w:val="8"/>
        </w:rPr>
        <w:t xml:space="preserve"> </w:t>
      </w:r>
      <w:r w:rsidRPr="00AE4834">
        <w:rPr>
          <w:rFonts w:eastAsia="Calibri"/>
          <w:sz w:val="8"/>
        </w:rPr>
        <w:t>vaster</w:t>
      </w:r>
      <w:r w:rsidRPr="00AE4834">
        <w:rPr>
          <w:sz w:val="8"/>
        </w:rPr>
        <w:t xml:space="preserve"> </w:t>
      </w:r>
      <w:r w:rsidRPr="00AE4834">
        <w:rPr>
          <w:rFonts w:eastAsia="Calibri"/>
          <w:sz w:val="8"/>
        </w:rPr>
        <w:t>amount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replies</w:t>
      </w:r>
      <w:r w:rsidRPr="00AE4834">
        <w:rPr>
          <w:sz w:val="8"/>
        </w:rPr>
        <w:t xml:space="preserve"> </w:t>
      </w:r>
      <w:r w:rsidRPr="00AE4834">
        <w:rPr>
          <w:rFonts w:eastAsia="Calibri"/>
          <w:sz w:val="8"/>
        </w:rPr>
        <w:t>depend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recall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himself</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flow</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thing</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less</w:t>
      </w:r>
      <w:r w:rsidRPr="00AE4834">
        <w:rPr>
          <w:sz w:val="8"/>
        </w:rPr>
        <w:t xml:space="preserve">’ (104). </w:t>
      </w:r>
      <w:r w:rsidRPr="00AE4834">
        <w:rPr>
          <w:rFonts w:eastAsia="Calibri"/>
          <w:sz w:val="8"/>
        </w:rPr>
        <w:t>In</w:t>
      </w:r>
      <w:r w:rsidRPr="00AE4834">
        <w:rPr>
          <w:sz w:val="8"/>
        </w:rPr>
        <w:t xml:space="preserve"> </w:t>
      </w:r>
      <w:proofErr w:type="spellStart"/>
      <w:r w:rsidRPr="00AE4834">
        <w:rPr>
          <w:rFonts w:eastAsia="Calibri"/>
          <w:sz w:val="8"/>
        </w:rPr>
        <w:t>contractualism</w:t>
      </w:r>
      <w:proofErr w:type="spellEnd"/>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unless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neither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creating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particular</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nor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writ</w:t>
      </w:r>
      <w:r w:rsidRPr="00AE4834">
        <w:rPr>
          <w:sz w:val="8"/>
        </w:rPr>
        <w:t xml:space="preserve"> </w:t>
      </w:r>
      <w:r w:rsidRPr="00AE4834">
        <w:rPr>
          <w:rFonts w:eastAsia="Calibri"/>
          <w:sz w:val="8"/>
        </w:rPr>
        <w:t>large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deprive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opportunity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live</w:t>
      </w:r>
      <w:r w:rsidRPr="00AE4834">
        <w:rPr>
          <w:sz w:val="8"/>
        </w:rPr>
        <w:t xml:space="preserve"> </w:t>
      </w:r>
      <w:r w:rsidRPr="00AE4834">
        <w:rPr>
          <w:rFonts w:eastAsia="Calibri"/>
          <w:sz w:val="8"/>
        </w:rPr>
        <w:t>worth</w:t>
      </w:r>
      <w:r w:rsidRPr="00AE4834">
        <w:rPr>
          <w:sz w:val="8"/>
        </w:rPr>
        <w:t>-</w:t>
      </w:r>
      <w:r w:rsidRPr="00AE4834">
        <w:rPr>
          <w:rFonts w:eastAsia="Calibri"/>
          <w:sz w:val="8"/>
        </w:rPr>
        <w:t>living</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failing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either</w:t>
      </w:r>
      <w:r w:rsidRPr="00AE4834">
        <w:rPr>
          <w:sz w:val="8"/>
        </w:rPr>
        <w:t xml:space="preserve"> </w:t>
      </w:r>
      <w:proofErr w:type="gramStart"/>
      <w:r w:rsidRPr="00AE4834">
        <w:rPr>
          <w:rFonts w:eastAsia="Calibri"/>
          <w:sz w:val="8"/>
        </w:rPr>
        <w:t>particular</w:t>
      </w:r>
      <w:r w:rsidRPr="00AE4834">
        <w:rPr>
          <w:sz w:val="8"/>
        </w:rPr>
        <w:t xml:space="preserve"> </w:t>
      </w:r>
      <w:r w:rsidRPr="00AE4834">
        <w:rPr>
          <w:rFonts w:eastAsia="Calibri"/>
          <w:sz w:val="8"/>
        </w:rPr>
        <w:t>future</w:t>
      </w:r>
      <w:proofErr w:type="gramEnd"/>
      <w:r w:rsidRPr="00AE4834">
        <w:rPr>
          <w:sz w:val="8"/>
        </w:rPr>
        <w:t xml:space="preserve"> </w:t>
      </w:r>
      <w:r w:rsidRPr="00AE4834">
        <w:rPr>
          <w:rFonts w:eastAsia="Calibri"/>
          <w:sz w:val="8"/>
        </w:rPr>
        <w:t>people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us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explaining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possible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possibility</w:t>
      </w:r>
      <w:r w:rsidRPr="00AE4834">
        <w:rPr>
          <w:sz w:val="8"/>
        </w:rPr>
        <w:t xml:space="preserve"> </w:t>
      </w:r>
      <w:proofErr w:type="gramStart"/>
      <w:r w:rsidRPr="00AE4834">
        <w:rPr>
          <w:rFonts w:eastAsia="Calibri"/>
          <w:sz w:val="8"/>
        </w:rPr>
        <w:t>later</w:t>
      </w:r>
      <w:r w:rsidRPr="00AE4834">
        <w:rPr>
          <w:sz w:val="8"/>
        </w:rPr>
        <w:t xml:space="preserve"> </w:t>
      </w:r>
      <w:r w:rsidRPr="00AE4834">
        <w:rPr>
          <w:rFonts w:eastAsia="Calibri"/>
          <w:sz w:val="8"/>
        </w:rPr>
        <w:t>on</w:t>
      </w:r>
      <w:proofErr w:type="gramEnd"/>
      <w:r w:rsidRPr="00AE4834">
        <w:rPr>
          <w:sz w:val="8"/>
        </w:rPr>
        <w:t xml:space="preserve"> </w:t>
      </w:r>
      <w:r w:rsidRPr="00AE4834">
        <w:rPr>
          <w:rFonts w:eastAsia="Calibri"/>
          <w:sz w:val="8"/>
        </w:rPr>
        <w:t>in</w:t>
      </w:r>
      <w:r w:rsidRPr="00AE4834">
        <w:rPr>
          <w:sz w:val="8"/>
        </w:rPr>
        <w:t xml:space="preserve"> </w:t>
      </w:r>
      <w:r w:rsidRPr="00AE4834">
        <w:rPr>
          <w:rFonts w:eastAsia="Calibri"/>
          <w:sz w:val="8"/>
        </w:rPr>
        <w:t>section</w:t>
      </w:r>
      <w:r w:rsidRPr="00AE4834">
        <w:rPr>
          <w:sz w:val="8"/>
        </w:rPr>
        <w:t xml:space="preserve"> (</w:t>
      </w:r>
      <w:r w:rsidRPr="00AE4834">
        <w:rPr>
          <w:rFonts w:eastAsia="Calibri"/>
          <w:sz w:val="8"/>
        </w:rPr>
        <w:t>d</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first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move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2.2. </w:t>
      </w:r>
      <w:r w:rsidRPr="000A2C32">
        <w:rPr>
          <w:rStyle w:val="Emphasis"/>
          <w:rFonts w:eastAsia="Calibri"/>
          <w:highlight w:val="cyan"/>
        </w:rPr>
        <w:t>It</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mean</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loss</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the</w:t>
      </w:r>
      <w:r w:rsidRPr="000A2C32">
        <w:rPr>
          <w:rStyle w:val="Emphasis"/>
          <w:highlight w:val="cyan"/>
        </w:rPr>
        <w:t xml:space="preserve"> </w:t>
      </w:r>
      <w:r w:rsidRPr="000A2C32">
        <w:rPr>
          <w:rStyle w:val="Emphasis"/>
          <w:rFonts w:eastAsia="Calibri"/>
          <w:highlight w:val="cyan"/>
        </w:rPr>
        <w:t>only</w:t>
      </w:r>
      <w:r w:rsidRPr="000A2C32">
        <w:rPr>
          <w:rStyle w:val="Emphasis"/>
          <w:highlight w:val="cyan"/>
        </w:rPr>
        <w:t xml:space="preserve"> </w:t>
      </w:r>
      <w:r w:rsidRPr="000A2C32">
        <w:rPr>
          <w:rStyle w:val="Emphasis"/>
          <w:rFonts w:eastAsia="Calibri"/>
          <w:highlight w:val="cyan"/>
        </w:rPr>
        <w:t>known</w:t>
      </w:r>
      <w:r w:rsidRPr="000A2C32">
        <w:rPr>
          <w:rStyle w:val="Emphasis"/>
          <w:highlight w:val="cyan"/>
        </w:rPr>
        <w:t xml:space="preserve"> </w:t>
      </w:r>
      <w:r w:rsidRPr="000A2C32">
        <w:rPr>
          <w:rStyle w:val="Emphasis"/>
          <w:rFonts w:eastAsia="Calibri"/>
          <w:highlight w:val="cyan"/>
        </w:rPr>
        <w:t>form</w:t>
      </w:r>
      <w:r w:rsidRPr="000A2C32">
        <w:rPr>
          <w:rStyle w:val="Emphasis"/>
          <w:highlight w:val="cyan"/>
        </w:rPr>
        <w:t xml:space="preserve"> </w:t>
      </w:r>
      <w:r w:rsidRPr="000A2C32">
        <w:rPr>
          <w:rStyle w:val="Emphasis"/>
          <w:rFonts w:eastAsia="Calibri"/>
          <w:highlight w:val="cyan"/>
        </w:rPr>
        <w:t>of</w:t>
      </w:r>
      <w:r w:rsidRPr="000A2C32">
        <w:rPr>
          <w:rStyle w:val="Emphasis"/>
          <w:highlight w:val="cyan"/>
        </w:rPr>
        <w:t xml:space="preserve"> </w:t>
      </w:r>
      <w:r w:rsidRPr="000A2C32">
        <w:rPr>
          <w:rStyle w:val="Emphasis"/>
          <w:rFonts w:eastAsia="Calibri"/>
          <w:highlight w:val="cyan"/>
        </w:rPr>
        <w:t>intelligent</w:t>
      </w:r>
      <w:r w:rsidRPr="000A2C32">
        <w:rPr>
          <w:rStyle w:val="Emphasis"/>
          <w:highlight w:val="cyan"/>
        </w:rPr>
        <w:t xml:space="preserve"> </w:t>
      </w:r>
      <w:r w:rsidRPr="000A2C32">
        <w:rPr>
          <w:rStyle w:val="Emphasis"/>
          <w:rFonts w:eastAsia="Calibri"/>
          <w:highlight w:val="cyan"/>
        </w:rPr>
        <w:t>life</w:t>
      </w:r>
      <w:r w:rsidRPr="000A2C32">
        <w:rPr>
          <w:rStyle w:val="Emphasis"/>
          <w:highlight w:val="cyan"/>
        </w:rPr>
        <w:t xml:space="preserve"> </w:t>
      </w:r>
      <w:r w:rsidRPr="00AE4834">
        <w:rPr>
          <w:rStyle w:val="Emphasis"/>
          <w:rFonts w:eastAsia="Calibri"/>
        </w:rPr>
        <w:t>and</w:t>
      </w:r>
      <w:r w:rsidRPr="00AE4834">
        <w:rPr>
          <w:rStyle w:val="Emphasis"/>
        </w:rPr>
        <w:t xml:space="preserve"> </w:t>
      </w:r>
      <w:r w:rsidRPr="00AE4834">
        <w:rPr>
          <w:rStyle w:val="Emphasis"/>
          <w:rFonts w:eastAsia="Calibri"/>
        </w:rPr>
        <w:t>all</w:t>
      </w:r>
      <w:r w:rsidRPr="00AE4834">
        <w:rPr>
          <w:rStyle w:val="Emphasis"/>
        </w:rPr>
        <w:t xml:space="preserve"> </w:t>
      </w:r>
      <w:r w:rsidRPr="00AE4834">
        <w:rPr>
          <w:rStyle w:val="Emphasis"/>
          <w:rFonts w:eastAsia="Calibri"/>
        </w:rPr>
        <w:t>civilization</w:t>
      </w:r>
      <w:r w:rsidRPr="00AE4834">
        <w:rPr>
          <w:rStyle w:val="Emphasis"/>
        </w:rPr>
        <w:t xml:space="preserve"> </w:t>
      </w:r>
      <w:r w:rsidRPr="00AE4834">
        <w:rPr>
          <w:rStyle w:val="Emphasis"/>
          <w:rFonts w:eastAsia="Calibri"/>
        </w:rPr>
        <w:t>and</w:t>
      </w:r>
      <w:r w:rsidRPr="00AE4834">
        <w:rPr>
          <w:rStyle w:val="Emphasis"/>
        </w:rPr>
        <w:t xml:space="preserve"> </w:t>
      </w:r>
      <w:r w:rsidRPr="00AE4834">
        <w:rPr>
          <w:rStyle w:val="Emphasis"/>
          <w:rFonts w:eastAsia="Calibri"/>
        </w:rPr>
        <w:t>intellectual</w:t>
      </w:r>
      <w:r w:rsidRPr="00AE4834">
        <w:rPr>
          <w:rStyle w:val="Emphasis"/>
        </w:rPr>
        <w:t xml:space="preserve"> </w:t>
      </w:r>
      <w:r w:rsidRPr="00AE4834">
        <w:rPr>
          <w:rStyle w:val="Emphasis"/>
          <w:rFonts w:eastAsia="Calibri"/>
        </w:rPr>
        <w:t>progress</w:t>
      </w:r>
      <w:r w:rsidRPr="00AE4834">
        <w:rPr>
          <w:rStyle w:val="Emphasis"/>
        </w:rPr>
        <w:t xml:space="preserve"> </w:t>
      </w:r>
      <w:r w:rsidRPr="00AE4834">
        <w:rPr>
          <w:rStyle w:val="Emphasis"/>
          <w:rFonts w:eastAsia="Calibri"/>
        </w:rPr>
        <w:t>would</w:t>
      </w:r>
      <w:r w:rsidRPr="00AE4834">
        <w:rPr>
          <w:rStyle w:val="Emphasis"/>
        </w:rPr>
        <w:t xml:space="preserve"> </w:t>
      </w:r>
      <w:r w:rsidRPr="00AE4834">
        <w:rPr>
          <w:rStyle w:val="Emphasis"/>
          <w:rFonts w:eastAsia="Calibri"/>
        </w:rPr>
        <w:t>be</w:t>
      </w:r>
      <w:r w:rsidRPr="00AE4834">
        <w:rPr>
          <w:rStyle w:val="Emphasis"/>
        </w:rPr>
        <w:t xml:space="preserve"> </w:t>
      </w:r>
      <w:r w:rsidRPr="00AE4834">
        <w:rPr>
          <w:rStyle w:val="Emphasis"/>
          <w:rFonts w:eastAsia="Calibri"/>
        </w:rPr>
        <w:t>lost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second</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known</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created</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individual</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heritage</w:t>
      </w:r>
      <w:r w:rsidRPr="00AE4834">
        <w:rPr>
          <w:sz w:val="8"/>
        </w:rPr>
        <w:t xml:space="preserve"> </w:t>
      </w:r>
      <w:r w:rsidRPr="00AE4834">
        <w:rPr>
          <w:rFonts w:eastAsia="Calibri"/>
          <w:sz w:val="8"/>
        </w:rPr>
        <w:t>monument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Sphinx</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advances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past</w:t>
      </w:r>
      <w:r w:rsidRPr="00AE4834">
        <w:rPr>
          <w:sz w:val="8"/>
        </w:rPr>
        <w:t xml:space="preserve"> </w:t>
      </w:r>
      <w:r w:rsidRPr="00AE4834">
        <w:rPr>
          <w:rFonts w:eastAsia="Calibri"/>
          <w:sz w:val="8"/>
        </w:rPr>
        <w:t>few</w:t>
      </w:r>
      <w:r w:rsidRPr="00AE4834">
        <w:rPr>
          <w:sz w:val="8"/>
        </w:rPr>
        <w:t xml:space="preserve"> </w:t>
      </w:r>
      <w:r w:rsidRPr="00AE4834">
        <w:rPr>
          <w:rFonts w:eastAsia="Calibri"/>
          <w:sz w:val="8"/>
        </w:rPr>
        <w:t>millennia</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prevented</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progressing</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related</w:t>
      </w:r>
      <w:r w:rsidRPr="00AE4834">
        <w:rPr>
          <w:sz w:val="8"/>
        </w:rPr>
        <w:t xml:space="preserve"> </w:t>
      </w:r>
      <w:r w:rsidRPr="00AE4834">
        <w:rPr>
          <w:rFonts w:eastAsia="Calibri"/>
          <w:sz w:val="8"/>
        </w:rPr>
        <w:t>argument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made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those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feel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capacity</w:t>
      </w:r>
      <w:r w:rsidRPr="000A2C32">
        <w:rPr>
          <w:rStyle w:val="StyleUnderline"/>
          <w:highlight w:val="cyan"/>
        </w:rPr>
        <w:t xml:space="preserve"> </w:t>
      </w:r>
      <w:r w:rsidRPr="000A2C32">
        <w:rPr>
          <w:rStyle w:val="StyleUnderline"/>
          <w:rFonts w:eastAsia="Calibri"/>
          <w:highlight w:val="cyan"/>
        </w:rPr>
        <w:t>for</w:t>
      </w:r>
      <w:r w:rsidRPr="000A2C32">
        <w:rPr>
          <w:rStyle w:val="StyleUnderline"/>
          <w:highlight w:val="cyan"/>
        </w:rPr>
        <w:t xml:space="preserve"> </w:t>
      </w:r>
      <w:r w:rsidRPr="000A2C32">
        <w:rPr>
          <w:rStyle w:val="StyleUnderline"/>
          <w:rFonts w:eastAsia="Calibri"/>
          <w:highlight w:val="cyan"/>
        </w:rPr>
        <w:t>rationality</w:t>
      </w:r>
      <w:r w:rsidRPr="000A2C32">
        <w:rPr>
          <w:sz w:val="8"/>
          <w:highlight w:val="cyan"/>
        </w:rPr>
        <w:t xml:space="preserve"> </w:t>
      </w:r>
      <w:r w:rsidRPr="00AE4834">
        <w:rPr>
          <w:rFonts w:eastAsia="Calibri"/>
          <w:sz w:val="8"/>
        </w:rPr>
        <w:t>which</w:t>
      </w:r>
      <w:r w:rsidRPr="00AE4834">
        <w:rPr>
          <w:sz w:val="8"/>
        </w:rPr>
        <w:t xml:space="preserve"> </w:t>
      </w:r>
      <w:r w:rsidRPr="000A2C32">
        <w:rPr>
          <w:rStyle w:val="StyleUnderline"/>
          <w:rFonts w:eastAsia="Calibri"/>
          <w:highlight w:val="cyan"/>
        </w:rPr>
        <w:t>is</w:t>
      </w:r>
      <w:r w:rsidRPr="000A2C32">
        <w:rPr>
          <w:rStyle w:val="StyleUnderline"/>
          <w:highlight w:val="cyan"/>
        </w:rPr>
        <w:t xml:space="preserve"> </w:t>
      </w:r>
      <w:proofErr w:type="gramStart"/>
      <w:r w:rsidRPr="000A2C32">
        <w:rPr>
          <w:rStyle w:val="StyleUnderline"/>
          <w:rFonts w:eastAsia="Calibri"/>
          <w:highlight w:val="cyan"/>
        </w:rPr>
        <w:t>valuable</w:t>
      </w:r>
      <w:r w:rsidRPr="000A2C32">
        <w:rPr>
          <w:rStyle w:val="StyleUnderline"/>
          <w:highlight w:val="cyan"/>
        </w:rPr>
        <w:t xml:space="preserve"> </w:t>
      </w:r>
      <w:r w:rsidRPr="000A2C32">
        <w:rPr>
          <w:rStyle w:val="StyleUnderline"/>
          <w:rFonts w:eastAsia="Calibri"/>
          <w:highlight w:val="cyan"/>
        </w:rPr>
        <w:t>in</w:t>
      </w:r>
      <w:r w:rsidRPr="000A2C32">
        <w:rPr>
          <w:rStyle w:val="StyleUnderline"/>
          <w:highlight w:val="cyan"/>
        </w:rPr>
        <w:t xml:space="preserve"> </w:t>
      </w:r>
      <w:r w:rsidRPr="000A2C32">
        <w:rPr>
          <w:rStyle w:val="StyleUnderline"/>
          <w:rFonts w:eastAsia="Calibri"/>
          <w:highlight w:val="cyan"/>
        </w:rPr>
        <w:t>itself</w:t>
      </w:r>
      <w:proofErr w:type="gramEnd"/>
      <w:r w:rsidRPr="00AE4834">
        <w:rPr>
          <w:sz w:val="8"/>
        </w:rPr>
        <w:t xml:space="preserve">. </w:t>
      </w:r>
      <w:r w:rsidRPr="00AE4834">
        <w:rPr>
          <w:rFonts w:eastAsia="Calibri"/>
          <w:sz w:val="8"/>
        </w:rPr>
        <w:t>Since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know</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loss</w:t>
      </w:r>
      <w:proofErr w:type="gramStart"/>
      <w:r w:rsidRPr="00AE4834">
        <w:rPr>
          <w:sz w:val="8"/>
        </w:rPr>
        <w:t xml:space="preserve">, </w:t>
      </w:r>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admit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struggle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fully</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Henry</w:t>
      </w:r>
      <w:r w:rsidRPr="00AE4834">
        <w:rPr>
          <w:sz w:val="8"/>
        </w:rPr>
        <w:t xml:space="preserve"> </w:t>
      </w:r>
      <w:r w:rsidRPr="00AE4834">
        <w:rPr>
          <w:rFonts w:eastAsia="Calibri"/>
          <w:sz w:val="8"/>
        </w:rPr>
        <w:t>Sidgwick</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thinking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things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insofar</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Sidgwick</w:t>
      </w:r>
      <w:r w:rsidRPr="00AE4834">
        <w:rPr>
          <w:sz w:val="8"/>
        </w:rPr>
        <w:t xml:space="preserve"> 1874, </w:t>
      </w:r>
      <w:r w:rsidRPr="00AE4834">
        <w:rPr>
          <w:rFonts w:eastAsia="Calibri"/>
          <w:sz w:val="8"/>
        </w:rPr>
        <w:t>I</w:t>
      </w:r>
      <w:r w:rsidRPr="00AE4834">
        <w:rPr>
          <w:sz w:val="8"/>
        </w:rPr>
        <w:t>.</w:t>
      </w:r>
      <w:r w:rsidRPr="00AE4834">
        <w:rPr>
          <w:rFonts w:eastAsia="Calibri"/>
          <w:sz w:val="8"/>
        </w:rPr>
        <w:t>IX</w:t>
      </w:r>
      <w:r w:rsidRPr="00AE4834">
        <w:rPr>
          <w:sz w:val="8"/>
        </w:rPr>
        <w:t xml:space="preserve">.4).5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lament</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form</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capable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appreciating</w:t>
      </w:r>
      <w:r w:rsidRPr="00AE4834">
        <w:rPr>
          <w:sz w:val="8"/>
        </w:rPr>
        <w:t xml:space="preserve"> </w:t>
      </w:r>
      <w:r w:rsidRPr="00AE4834">
        <w:rPr>
          <w:rFonts w:eastAsia="Calibri"/>
          <w:sz w:val="8"/>
        </w:rPr>
        <w:t>intelligence</w:t>
      </w:r>
      <w:r w:rsidRPr="00AE4834">
        <w:rPr>
          <w:sz w:val="8"/>
        </w:rPr>
        <w:t xml:space="preserve">? </w:t>
      </w:r>
      <w:r w:rsidRPr="00AE4834">
        <w:rPr>
          <w:rFonts w:eastAsia="Calibri"/>
          <w:sz w:val="8"/>
        </w:rPr>
        <w:t>Similarly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capacity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appreciate</w:t>
      </w:r>
      <w:r w:rsidRPr="00AE4834">
        <w:rPr>
          <w:sz w:val="8"/>
        </w:rPr>
        <w:t xml:space="preserve"> </w:t>
      </w:r>
      <w:r w:rsidRPr="00AE4834">
        <w:rPr>
          <w:rFonts w:eastAsia="Calibri"/>
          <w:sz w:val="8"/>
        </w:rPr>
        <w:t>historic</w:t>
      </w:r>
      <w:r w:rsidRPr="00AE4834">
        <w:rPr>
          <w:sz w:val="8"/>
        </w:rPr>
        <w:t xml:space="preserve"> </w:t>
      </w:r>
      <w:r w:rsidRPr="00AE4834">
        <w:rPr>
          <w:rFonts w:eastAsia="Calibri"/>
          <w:sz w:val="8"/>
        </w:rPr>
        <w:t>monuments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w:t>
      </w:r>
      <w:r w:rsidRPr="00AE4834">
        <w:rPr>
          <w:sz w:val="8"/>
        </w:rPr>
        <w:t xml:space="preserve"> </w:t>
      </w:r>
      <w:r w:rsidRPr="00AE4834">
        <w:rPr>
          <w:rFonts w:eastAsia="Calibri"/>
          <w:sz w:val="8"/>
        </w:rPr>
        <w:t>progress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notice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?6 </w:t>
      </w:r>
      <w:r w:rsidRPr="00AE4834">
        <w:rPr>
          <w:rFonts w:eastAsia="Calibri"/>
          <w:sz w:val="8"/>
        </w:rPr>
        <w:t>However</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nothing</w:t>
      </w:r>
      <w:r w:rsidRPr="00AE4834">
        <w:rPr>
          <w:sz w:val="8"/>
        </w:rPr>
        <w:t xml:space="preserve"> </w:t>
      </w:r>
      <w:r w:rsidRPr="00AE4834">
        <w:rPr>
          <w:rFonts w:eastAsia="Calibri"/>
          <w:sz w:val="8"/>
        </w:rPr>
        <w:t>special</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rationality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try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nonhuman</w:t>
      </w:r>
      <w:r w:rsidRPr="00AE4834">
        <w:rPr>
          <w:sz w:val="8"/>
        </w:rPr>
        <w:t xml:space="preserve"> </w:t>
      </w:r>
      <w:r w:rsidRPr="00AE4834">
        <w:rPr>
          <w:rFonts w:eastAsia="Calibri"/>
          <w:sz w:val="8"/>
        </w:rPr>
        <w:t>animal</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we</w:t>
      </w:r>
      <w:r w:rsidRPr="00AE4834">
        <w:rPr>
          <w:rStyle w:val="StyleUnderline"/>
        </w:rPr>
        <w:t xml:space="preserve"> </w:t>
      </w:r>
      <w:r w:rsidRPr="00AE4834">
        <w:rPr>
          <w:rStyle w:val="StyleUnderline"/>
          <w:rFonts w:eastAsia="Calibri"/>
        </w:rPr>
        <w:t>ought</w:t>
      </w:r>
      <w:r w:rsidRPr="00AE4834">
        <w:rPr>
          <w:rStyle w:val="StyleUnderline"/>
        </w:rPr>
        <w:t xml:space="preserve"> </w:t>
      </w:r>
      <w:r w:rsidRPr="00AE4834">
        <w:rPr>
          <w:rStyle w:val="StyleUnderline"/>
          <w:rFonts w:eastAsia="Calibri"/>
        </w:rPr>
        <w:t>also</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prevent</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sake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biodiversity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thought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well</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somehow</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though</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whom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bad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impersonally</w:t>
      </w:r>
      <w:r w:rsidRPr="00AE4834">
        <w:rPr>
          <w:sz w:val="8"/>
        </w:rPr>
        <w:t xml:space="preserve">. </w:t>
      </w:r>
      <w:r w:rsidRPr="00AE4834">
        <w:rPr>
          <w:rFonts w:eastAsia="Calibri"/>
          <w:sz w:val="8"/>
        </w:rPr>
        <w:t>Since</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wrongness</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badness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ask</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something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impacts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one</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status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claims</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saw</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must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impersonal</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provide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Scanlon</w:t>
      </w:r>
      <w:r w:rsidRPr="00AE4834">
        <w:rPr>
          <w:sz w:val="8"/>
        </w:rPr>
        <w:t xml:space="preserve"> 1998, 218–223). </w:t>
      </w:r>
      <w:r w:rsidRPr="00AE4834">
        <w:rPr>
          <w:rFonts w:eastAsia="Calibri"/>
          <w:sz w:val="8"/>
        </w:rPr>
        <w:t>Since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intelligent</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per</w:t>
      </w:r>
      <w:r w:rsidRPr="00AE4834">
        <w:rPr>
          <w:sz w:val="8"/>
        </w:rPr>
        <w:t xml:space="preserve"> </w:t>
      </w:r>
      <w:r w:rsidRPr="00AE4834">
        <w:rPr>
          <w:rFonts w:eastAsia="Calibri"/>
          <w:sz w:val="8"/>
        </w:rPr>
        <w:t>se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standpoint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causing</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biodiversity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2.3. </w:t>
      </w:r>
      <w:r w:rsidRPr="000A2C32">
        <w:rPr>
          <w:rStyle w:val="Emphasis"/>
          <w:rFonts w:eastAsia="Calibri"/>
          <w:highlight w:val="cyan"/>
        </w:rPr>
        <w:t>Existing</w:t>
      </w:r>
      <w:r w:rsidRPr="000A2C32">
        <w:rPr>
          <w:rStyle w:val="Emphasis"/>
          <w:highlight w:val="cyan"/>
        </w:rPr>
        <w:t xml:space="preserve"> </w:t>
      </w:r>
      <w:r w:rsidRPr="000A2C32">
        <w:rPr>
          <w:rStyle w:val="Emphasis"/>
          <w:rFonts w:eastAsia="Calibri"/>
          <w:highlight w:val="cyan"/>
        </w:rPr>
        <w:t>people</w:t>
      </w:r>
      <w:r w:rsidRPr="000A2C32">
        <w:rPr>
          <w:rStyle w:val="Emphasis"/>
          <w:highlight w:val="cyan"/>
        </w:rPr>
        <w:t xml:space="preserve"> </w:t>
      </w:r>
      <w:r w:rsidRPr="000A2C32">
        <w:rPr>
          <w:rStyle w:val="Emphasis"/>
          <w:rFonts w:eastAsia="Calibri"/>
          <w:highlight w:val="cyan"/>
        </w:rPr>
        <w:t>would</w:t>
      </w:r>
      <w:r w:rsidRPr="000A2C32">
        <w:rPr>
          <w:rStyle w:val="Emphasis"/>
          <w:highlight w:val="cyan"/>
        </w:rPr>
        <w:t xml:space="preserve"> </w:t>
      </w:r>
      <w:r w:rsidRPr="000A2C32">
        <w:rPr>
          <w:rStyle w:val="Emphasis"/>
          <w:rFonts w:eastAsia="Calibri"/>
          <w:highlight w:val="cyan"/>
        </w:rPr>
        <w:t>endure</w:t>
      </w:r>
      <w:r w:rsidRPr="000A2C32">
        <w:rPr>
          <w:rStyle w:val="Emphasis"/>
          <w:highlight w:val="cyan"/>
        </w:rPr>
        <w:t xml:space="preserve"> </w:t>
      </w:r>
      <w:r w:rsidRPr="000A2C32">
        <w:rPr>
          <w:rStyle w:val="Emphasis"/>
          <w:rFonts w:eastAsia="Calibri"/>
          <w:highlight w:val="cyan"/>
        </w:rPr>
        <w:t>physical</w:t>
      </w:r>
      <w:r w:rsidRPr="000A2C32">
        <w:rPr>
          <w:rStyle w:val="Emphasis"/>
          <w:highlight w:val="cyan"/>
        </w:rPr>
        <w:t xml:space="preserve"> </w:t>
      </w:r>
      <w:r w:rsidRPr="000A2C32">
        <w:rPr>
          <w:rStyle w:val="Emphasis"/>
          <w:rFonts w:eastAsia="Calibri"/>
          <w:highlight w:val="cyan"/>
        </w:rPr>
        <w:t>pain</w:t>
      </w:r>
      <w:r w:rsidRPr="000A2C32">
        <w:rPr>
          <w:rStyle w:val="Emphasis"/>
          <w:highlight w:val="cyan"/>
        </w:rPr>
        <w:t xml:space="preserve"> </w:t>
      </w:r>
      <w:r w:rsidRPr="000A2C32">
        <w:rPr>
          <w:rStyle w:val="Emphasis"/>
          <w:rFonts w:eastAsia="Calibri"/>
          <w:highlight w:val="cyan"/>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painful</w:t>
      </w:r>
      <w:r w:rsidRPr="000A2C32">
        <w:rPr>
          <w:rStyle w:val="Emphasis"/>
          <w:highlight w:val="cyan"/>
        </w:rPr>
        <w:t xml:space="preserve"> </w:t>
      </w:r>
      <w:r w:rsidRPr="00AE4834">
        <w:rPr>
          <w:rStyle w:val="Emphasis"/>
          <w:rFonts w:eastAsia="Calibri"/>
        </w:rPr>
        <w:t>and</w:t>
      </w:r>
      <w:r w:rsidRPr="00AE4834">
        <w:rPr>
          <w:rStyle w:val="Emphasis"/>
        </w:rPr>
        <w:t>/</w:t>
      </w:r>
      <w:r w:rsidRPr="00AE4834">
        <w:rPr>
          <w:rStyle w:val="Emphasis"/>
          <w:rFonts w:eastAsia="Calibri"/>
        </w:rPr>
        <w:t>or</w:t>
      </w:r>
      <w:r w:rsidRPr="00AE4834">
        <w:rPr>
          <w:rStyle w:val="Emphasis"/>
        </w:rPr>
        <w:t xml:space="preserve"> </w:t>
      </w:r>
      <w:r w:rsidRPr="000A2C32">
        <w:rPr>
          <w:rStyle w:val="Emphasis"/>
          <w:rFonts w:eastAsia="Calibri"/>
          <w:highlight w:val="cyan"/>
        </w:rPr>
        <w:t>premature</w:t>
      </w:r>
      <w:r w:rsidRPr="000A2C32">
        <w:rPr>
          <w:rStyle w:val="Emphasis"/>
          <w:highlight w:val="cyan"/>
        </w:rPr>
        <w:t xml:space="preserve"> </w:t>
      </w:r>
      <w:r w:rsidRPr="000A2C32">
        <w:rPr>
          <w:rStyle w:val="Emphasis"/>
          <w:rFonts w:eastAsia="Calibri"/>
          <w:highlight w:val="cyan"/>
        </w:rPr>
        <w:t>deaths</w:t>
      </w:r>
      <w:r w:rsidRPr="000A2C32">
        <w:rPr>
          <w:sz w:val="8"/>
          <w:highlight w:val="cyan"/>
        </w:rPr>
        <w:t xml:space="preserve"> </w:t>
      </w:r>
      <w:r w:rsidRPr="00AE4834">
        <w:rPr>
          <w:rFonts w:eastAsia="Calibri"/>
          <w:sz w:val="8"/>
        </w:rPr>
        <w:t>Thinking</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brings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occur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critical</w:t>
      </w:r>
      <w:r w:rsidRPr="00AE4834">
        <w:rPr>
          <w:sz w:val="8"/>
        </w:rPr>
        <w:t xml:space="preserve"> </w:t>
      </w:r>
      <w:r w:rsidRPr="00AE4834">
        <w:rPr>
          <w:rFonts w:eastAsia="Calibri"/>
          <w:sz w:val="8"/>
        </w:rPr>
        <w:t>number</w:t>
      </w:r>
      <w:r w:rsidRPr="00AE4834">
        <w:rPr>
          <w:sz w:val="8"/>
        </w:rPr>
        <w:t xml:space="preserve"> </w:t>
      </w:r>
      <w:r w:rsidRPr="00AE4834">
        <w:rPr>
          <w:rFonts w:eastAsia="Calibri"/>
          <w:sz w:val="8"/>
        </w:rPr>
        <w:t>needed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unable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replenish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population</w:t>
      </w:r>
      <w:r w:rsidRPr="00AE4834">
        <w:rPr>
          <w:sz w:val="8"/>
        </w:rPr>
        <w:t xml:space="preserve">, </w:t>
      </w:r>
      <w:r w:rsidRPr="00AE4834">
        <w:rPr>
          <w:rFonts w:eastAsia="Calibri"/>
          <w:sz w:val="8"/>
        </w:rPr>
        <w:t>leading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eventual</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underwent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sterilization</w:t>
      </w:r>
      <w:r w:rsidRPr="00AE4834">
        <w:rPr>
          <w:sz w:val="8"/>
        </w:rPr>
        <w:t xml:space="preserve"> </w:t>
      </w:r>
      <w:r w:rsidRPr="00AE4834">
        <w:rPr>
          <w:rFonts w:eastAsia="Calibri"/>
          <w:sz w:val="8"/>
        </w:rPr>
        <w:t>procedure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perhaps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come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anthropogenic</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massive</w:t>
      </w:r>
      <w:r w:rsidRPr="00AE4834">
        <w:rPr>
          <w:sz w:val="8"/>
        </w:rPr>
        <w:t xml:space="preserve"> </w:t>
      </w:r>
      <w:r w:rsidRPr="00AE4834">
        <w:rPr>
          <w:rFonts w:eastAsia="Calibri"/>
          <w:sz w:val="8"/>
        </w:rPr>
        <w:t>asteroid</w:t>
      </w:r>
      <w:r w:rsidRPr="00AE4834">
        <w:rPr>
          <w:sz w:val="8"/>
        </w:rPr>
        <w:t xml:space="preserve"> </w:t>
      </w:r>
      <w:r w:rsidRPr="00AE4834">
        <w:rPr>
          <w:rFonts w:eastAsia="Calibri"/>
          <w:sz w:val="8"/>
        </w:rPr>
        <w:t>hitting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wiping</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same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did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dinosaurs</w:t>
      </w:r>
      <w:r w:rsidRPr="00AE4834">
        <w:rPr>
          <w:sz w:val="8"/>
        </w:rPr>
        <w:t xml:space="preserve"> </w:t>
      </w:r>
      <w:r w:rsidRPr="00AE4834">
        <w:rPr>
          <w:rFonts w:eastAsia="Calibri"/>
          <w:sz w:val="8"/>
        </w:rPr>
        <w:t>millions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years</w:t>
      </w:r>
      <w:r w:rsidRPr="00AE4834">
        <w:rPr>
          <w:sz w:val="8"/>
        </w:rPr>
        <w:t xml:space="preserve"> </w:t>
      </w:r>
      <w:r w:rsidRPr="00AE4834">
        <w:rPr>
          <w:rFonts w:eastAsia="Calibri"/>
          <w:sz w:val="8"/>
        </w:rPr>
        <w:t>ago</w:t>
      </w:r>
      <w:r w:rsidRPr="00AE4834">
        <w:rPr>
          <w:sz w:val="8"/>
        </w:rPr>
        <w:t xml:space="preserve">. </w:t>
      </w:r>
      <w:r w:rsidRPr="00AE4834">
        <w:rPr>
          <w:rStyle w:val="StyleUnderline"/>
          <w:rFonts w:eastAsia="Calibri"/>
        </w:rPr>
        <w:t>Each</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Style w:val="StyleUnderline"/>
          <w:rFonts w:eastAsia="Calibri"/>
        </w:rPr>
        <w:t>scenario</w:t>
      </w:r>
      <w:r w:rsidRPr="00AE4834">
        <w:rPr>
          <w:rFonts w:eastAsia="Calibri"/>
          <w:sz w:val="8"/>
        </w:rPr>
        <w:t>s</w:t>
      </w:r>
      <w:r w:rsidRPr="00AE4834">
        <w:rPr>
          <w:sz w:val="8"/>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involve</w:t>
      </w:r>
      <w:r w:rsidRPr="00AE4834">
        <w:rPr>
          <w:rStyle w:val="StyleUnderline"/>
        </w:rPr>
        <w:t xml:space="preserve"> </w:t>
      </w:r>
      <w:r w:rsidRPr="00AE4834">
        <w:rPr>
          <w:rStyle w:val="StyleUnderline"/>
          <w:rFonts w:eastAsia="Calibri"/>
        </w:rPr>
        <w:t>significant</w:t>
      </w:r>
      <w:r w:rsidRPr="00AE4834">
        <w:rPr>
          <w:rStyle w:val="StyleUnderline"/>
        </w:rPr>
        <w:t xml:space="preserve"> </w:t>
      </w:r>
      <w:r w:rsidRPr="00AE4834">
        <w:rPr>
          <w:rStyle w:val="StyleUnderline"/>
          <w:rFonts w:eastAsia="Calibri"/>
        </w:rPr>
        <w:t>physical</w:t>
      </w:r>
      <w:r w:rsidRPr="00AE4834">
        <w:rPr>
          <w:sz w:val="8"/>
        </w:rPr>
        <w:t xml:space="preserve"> </w:t>
      </w:r>
      <w:r w:rsidRPr="00AE4834">
        <w:rPr>
          <w:rStyle w:val="StyleUnderline"/>
          <w:rFonts w:eastAsia="Calibri"/>
        </w:rPr>
        <w:t>and</w:t>
      </w:r>
      <w:r w:rsidRPr="00AE4834">
        <w:rPr>
          <w:rStyle w:val="StyleUnderline"/>
        </w:rPr>
        <w:t>/</w:t>
      </w:r>
      <w:r w:rsidRPr="00AE4834">
        <w:rPr>
          <w:rFonts w:eastAsia="Calibri"/>
          <w:sz w:val="8"/>
        </w:rPr>
        <w:t>or</w:t>
      </w:r>
      <w:r w:rsidRPr="00AE4834">
        <w:rPr>
          <w:sz w:val="8"/>
        </w:rPr>
        <w:t xml:space="preserve"> </w:t>
      </w:r>
      <w:r w:rsidRPr="00AE4834">
        <w:rPr>
          <w:rStyle w:val="StyleUnderline"/>
          <w:rFonts w:eastAsia="Calibri"/>
        </w:rPr>
        <w:t>non</w:t>
      </w:r>
      <w:r w:rsidRPr="00AE4834">
        <w:rPr>
          <w:rStyle w:val="StyleUnderline"/>
        </w:rPr>
        <w:t>-</w:t>
      </w:r>
      <w:r w:rsidRPr="00AE4834">
        <w:rPr>
          <w:rStyle w:val="StyleUnderline"/>
          <w:rFonts w:eastAsia="Calibri"/>
        </w:rPr>
        <w:t>physical</w:t>
      </w:r>
      <w:r w:rsidRPr="00AE4834">
        <w:rPr>
          <w:rStyle w:val="StyleUnderline"/>
        </w:rPr>
        <w:t xml:space="preserve"> </w:t>
      </w:r>
      <w:r w:rsidRPr="00AE4834">
        <w:rPr>
          <w:rStyle w:val="StyleUnderline"/>
          <w:rFonts w:eastAsia="Calibri"/>
        </w:rPr>
        <w:t>harms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Physically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possibly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lastRenderedPageBreak/>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hard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examples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process</w:t>
      </w:r>
      <w:r w:rsidRPr="00AE4834">
        <w:rPr>
          <w:sz w:val="8"/>
        </w:rPr>
        <w:t xml:space="preserve"> </w:t>
      </w:r>
      <w:r w:rsidRPr="00AE4834">
        <w:rPr>
          <w:rFonts w:eastAsia="Calibri"/>
          <w:sz w:val="8"/>
        </w:rPr>
        <w:t>of</w:t>
      </w:r>
      <w:r w:rsidRPr="00AE4834">
        <w:rPr>
          <w:sz w:val="8"/>
        </w:rPr>
        <w:t xml:space="preserve"> </w:t>
      </w:r>
      <w:r w:rsidRPr="00AE4834">
        <w:rPr>
          <w:rStyle w:val="StyleUnderline"/>
          <w:rFonts w:eastAsia="Calibri"/>
        </w:rPr>
        <w:t>extinction</w:t>
      </w:r>
      <w:r w:rsidRPr="00AE4834">
        <w:rPr>
          <w:rStyle w:val="StyleUnderline"/>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cause</w:t>
      </w:r>
      <w:r w:rsidRPr="00AE4834">
        <w:rPr>
          <w:sz w:val="8"/>
        </w:rPr>
        <w:t xml:space="preserve"> </w:t>
      </w:r>
      <w:r w:rsidRPr="00AE4834">
        <w:rPr>
          <w:rStyle w:val="StyleUnderline"/>
          <w:rFonts w:eastAsia="Calibri"/>
        </w:rPr>
        <w:t>premature</w:t>
      </w:r>
      <w:r w:rsidRPr="00AE4834">
        <w:rPr>
          <w:rStyle w:val="StyleUnderline"/>
        </w:rPr>
        <w:t xml:space="preserve"> </w:t>
      </w:r>
      <w:r w:rsidRPr="00AE4834">
        <w:rPr>
          <w:rStyle w:val="StyleUnderline"/>
          <w:rFonts w:eastAsia="Calibri"/>
        </w:rPr>
        <w:t>death</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winter</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killed</w:t>
      </w:r>
      <w:r w:rsidRPr="00AE4834">
        <w:rPr>
          <w:rStyle w:val="StyleUnderline"/>
        </w:rPr>
        <w:t xml:space="preserve"> </w:t>
      </w:r>
      <w:r w:rsidRPr="00AE4834">
        <w:rPr>
          <w:rStyle w:val="StyleUnderline"/>
          <w:rFonts w:eastAsia="Calibri"/>
        </w:rPr>
        <w:t>everyone</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just</w:t>
      </w:r>
      <w:r w:rsidRPr="00AE4834">
        <w:rPr>
          <w:rStyle w:val="StyleUnderline"/>
        </w:rPr>
        <w:t xml:space="preserve"> </w:t>
      </w:r>
      <w:r w:rsidRPr="00AE4834">
        <w:rPr>
          <w:rStyle w:val="StyleUnderline"/>
          <w:rFonts w:eastAsia="Calibri"/>
        </w:rPr>
        <w:t>every</w:t>
      </w:r>
      <w:r w:rsidRPr="00AE4834">
        <w:rPr>
          <w:rStyle w:val="StyleUnderline"/>
        </w:rPr>
        <w:t xml:space="preserve"> </w:t>
      </w:r>
      <w:r w:rsidRPr="00AE4834">
        <w:rPr>
          <w:rStyle w:val="StyleUnderline"/>
          <w:rFonts w:eastAsia="Calibri"/>
        </w:rPr>
        <w:t>woman</w:t>
      </w:r>
      <w:r w:rsidRPr="00AE4834">
        <w:rPr>
          <w:rStyle w:val="StyleUnderline"/>
        </w:rPr>
        <w:t xml:space="preserve"> </w:t>
      </w:r>
      <w:r w:rsidRPr="00AE4834">
        <w:rPr>
          <w:rStyle w:val="StyleUnderline"/>
          <w:rFonts w:eastAsia="Calibri"/>
        </w:rPr>
        <w:t>under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age</w:t>
      </w:r>
      <w:r w:rsidRPr="00AE4834">
        <w:rPr>
          <w:rStyle w:val="StyleUnderline"/>
        </w:rPr>
        <w:t xml:space="preserve"> </w:t>
      </w:r>
      <w:r w:rsidRPr="00AE4834">
        <w:rPr>
          <w:rStyle w:val="StyleUnderline"/>
          <w:rFonts w:eastAsia="Calibri"/>
        </w:rPr>
        <w:t>of</w:t>
      </w:r>
      <w:r w:rsidRPr="00AE4834">
        <w:rPr>
          <w:rStyle w:val="StyleUnderline"/>
        </w:rPr>
        <w:t xml:space="preserve"> 50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clear</w:t>
      </w:r>
      <w:r w:rsidRPr="00AE4834">
        <w:rPr>
          <w:rStyle w:val="StyleUnderline"/>
        </w:rPr>
        <w:t xml:space="preserve"> </w:t>
      </w:r>
      <w:r w:rsidRPr="00AE4834">
        <w:rPr>
          <w:rStyle w:val="StyleUnderline"/>
          <w:rFonts w:eastAsia="Calibri"/>
        </w:rPr>
        <w:t>example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such</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case</w:t>
      </w:r>
      <w:r w:rsidRPr="00AE4834">
        <w:rPr>
          <w:sz w:val="8"/>
        </w:rPr>
        <w:t xml:space="preserve">. </w:t>
      </w:r>
      <w:r w:rsidRPr="00AE4834">
        <w:rPr>
          <w:rFonts w:eastAsia="Calibri"/>
          <w:sz w:val="8"/>
        </w:rPr>
        <w:t>Obviously</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types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themselves</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eventually</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standard</w:t>
      </w:r>
      <w:r w:rsidRPr="00AE4834">
        <w:rPr>
          <w:sz w:val="8"/>
        </w:rPr>
        <w:t xml:space="preserve"> </w:t>
      </w:r>
      <w:r w:rsidRPr="00AE4834">
        <w:rPr>
          <w:rFonts w:eastAsia="Calibri"/>
          <w:sz w:val="8"/>
        </w:rPr>
        <w:t>expected</w:t>
      </w:r>
      <w:r w:rsidRPr="00AE4834">
        <w:rPr>
          <w:sz w:val="8"/>
        </w:rPr>
        <w:t xml:space="preserve"> </w:t>
      </w:r>
      <w:r w:rsidRPr="00AE4834">
        <w:rPr>
          <w:rFonts w:eastAsia="Calibri"/>
          <w:sz w:val="8"/>
        </w:rPr>
        <w:t>lifespan</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accidents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spontaneously</w:t>
      </w:r>
      <w:r w:rsidRPr="00AE4834">
        <w:rPr>
          <w:sz w:val="8"/>
        </w:rPr>
        <w:t xml:space="preserve"> </w:t>
      </w:r>
      <w:r w:rsidRPr="00AE4834">
        <w:rPr>
          <w:rFonts w:eastAsia="Calibri"/>
          <w:sz w:val="8"/>
        </w:rPr>
        <w:t>occurring</w:t>
      </w:r>
      <w:r w:rsidRPr="00AE4834">
        <w:rPr>
          <w:sz w:val="8"/>
        </w:rPr>
        <w:t xml:space="preserve"> </w:t>
      </w:r>
      <w:r w:rsidRPr="00AE4834">
        <w:rPr>
          <w:rFonts w:eastAsia="Calibri"/>
          <w:sz w:val="8"/>
        </w:rPr>
        <w:t>incurable</w:t>
      </w:r>
      <w:r w:rsidRPr="00AE4834">
        <w:rPr>
          <w:sz w:val="8"/>
        </w:rPr>
        <w:t xml:space="preserve"> </w:t>
      </w:r>
      <w:r w:rsidRPr="00AE4834">
        <w:rPr>
          <w:rFonts w:eastAsia="Calibri"/>
          <w:sz w:val="8"/>
        </w:rPr>
        <w:t>cancers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disease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moral</w:t>
      </w:r>
      <w:r w:rsidRPr="00AE4834">
        <w:rPr>
          <w:sz w:val="8"/>
        </w:rPr>
        <w:t xml:space="preserve"> </w:t>
      </w:r>
      <w:r w:rsidRPr="00AE4834">
        <w:rPr>
          <w:rFonts w:eastAsia="Calibri"/>
          <w:sz w:val="8"/>
        </w:rPr>
        <w:t>agent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unavoidably</w:t>
      </w:r>
      <w:r w:rsidRPr="00AE4834">
        <w:rPr>
          <w:sz w:val="8"/>
        </w:rPr>
        <w:t xml:space="preserve"> </w:t>
      </w:r>
      <w:r w:rsidRPr="00AE4834">
        <w:rPr>
          <w:rFonts w:eastAsia="Calibri"/>
          <w:sz w:val="8"/>
        </w:rPr>
        <w:t>kills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prematurely</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reduce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w:t>
      </w:r>
      <w:r w:rsidRPr="00AE4834">
        <w:rPr>
          <w:rFonts w:eastAsia="Calibri"/>
          <w:sz w:val="8"/>
        </w:rPr>
        <w:t>components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figure</w:t>
      </w:r>
      <w:r w:rsidRPr="00AE4834">
        <w:rPr>
          <w:sz w:val="8"/>
        </w:rPr>
        <w:t xml:space="preserve"> </w:t>
      </w:r>
      <w:r w:rsidRPr="00AE4834">
        <w:rPr>
          <w:rFonts w:eastAsia="Calibri"/>
          <w:sz w:val="8"/>
        </w:rPr>
        <w:t>prominently</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w:t>
      </w:r>
      <w:r w:rsidRPr="00AE4834">
        <w:rPr>
          <w:rFonts w:eastAsia="Calibri"/>
          <w:sz w:val="8"/>
        </w:rPr>
        <w:t>Scanlon</w:t>
      </w:r>
      <w:r w:rsidRPr="00AE4834">
        <w:rPr>
          <w:sz w:val="8"/>
        </w:rPr>
        <w:t xml:space="preserve"> 1998, 214). </w:t>
      </w:r>
      <w:r w:rsidRPr="00AE4834">
        <w:rPr>
          <w:rFonts w:eastAsia="Calibri"/>
          <w:sz w:val="8"/>
        </w:rPr>
        <w:t>However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settled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setback</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philosophers</w:t>
      </w:r>
      <w:r w:rsidRPr="00AE4834">
        <w:rPr>
          <w:sz w:val="8"/>
        </w:rPr>
        <w:t xml:space="preserve"> </w:t>
      </w:r>
      <w:r w:rsidRPr="00AE4834">
        <w:rPr>
          <w:rFonts w:eastAsia="Calibri"/>
          <w:sz w:val="8"/>
        </w:rPr>
        <w:t>hold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dies</w:t>
      </w:r>
      <w:r w:rsidRPr="00AE4834">
        <w:rPr>
          <w:sz w:val="8"/>
        </w:rPr>
        <w:t xml:space="preserve">, </w:t>
      </w:r>
      <w:r w:rsidRPr="00AE4834">
        <w:rPr>
          <w:rFonts w:eastAsia="Calibri"/>
          <w:sz w:val="8"/>
        </w:rPr>
        <w:t>whilst</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.7 </w:t>
      </w:r>
      <w:r w:rsidRPr="00AE4834">
        <w:rPr>
          <w:rFonts w:eastAsia="Calibri"/>
          <w:sz w:val="8"/>
        </w:rPr>
        <w:t>I</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argue</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correct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debate</w:t>
      </w:r>
      <w:r w:rsidRPr="00AE4834">
        <w:rPr>
          <w:sz w:val="8"/>
        </w:rPr>
        <w:t xml:space="preserve">, </w:t>
      </w:r>
      <w:r w:rsidRPr="00AE4834">
        <w:rPr>
          <w:rStyle w:val="StyleUnderline"/>
          <w:rFonts w:eastAsia="Calibri"/>
        </w:rPr>
        <w:t>being</w:t>
      </w:r>
      <w:r w:rsidRPr="00AE4834">
        <w:rPr>
          <w:rStyle w:val="StyleUnderline"/>
        </w:rPr>
        <w:t xml:space="preserve"> </w:t>
      </w:r>
      <w:r w:rsidRPr="00AE4834">
        <w:rPr>
          <w:rStyle w:val="StyleUnderline"/>
          <w:rFonts w:eastAsia="Calibri"/>
        </w:rPr>
        <w:t>caused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die</w:t>
      </w:r>
      <w:r w:rsidRPr="00AE4834">
        <w:rPr>
          <w:rStyle w:val="StyleUnderline"/>
        </w:rPr>
        <w:t xml:space="preserve"> </w:t>
      </w:r>
      <w:r w:rsidRPr="00AE4834">
        <w:rPr>
          <w:rStyle w:val="StyleUnderline"/>
          <w:rFonts w:eastAsia="Calibri"/>
        </w:rPr>
        <w:t>prematurely</w:t>
      </w:r>
      <w:r w:rsidRPr="00AE4834">
        <w:rPr>
          <w:rStyle w:val="StyleUnderline"/>
        </w:rPr>
        <w:t xml:space="preserve"> </w:t>
      </w:r>
      <w:r w:rsidRPr="00AE4834">
        <w:rPr>
          <w:rStyle w:val="StyleUnderline"/>
          <w:rFonts w:eastAsia="Calibri"/>
        </w:rPr>
        <w:t>can</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reason</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when</w:t>
      </w:r>
      <w:r w:rsidRPr="00AE4834">
        <w:rPr>
          <w:rStyle w:val="StyleUnderline"/>
        </w:rPr>
        <w:t xml:space="preserve"> </w:t>
      </w:r>
      <w:r w:rsidRPr="00AE4834">
        <w:rPr>
          <w:rStyle w:val="StyleUnderline"/>
          <w:rFonts w:eastAsia="Calibri"/>
        </w:rPr>
        <w:t>it</w:t>
      </w:r>
      <w:r w:rsidRPr="00AE4834">
        <w:rPr>
          <w:rStyle w:val="StyleUnderline"/>
        </w:rPr>
        <w:t xml:space="preserve"> </w:t>
      </w:r>
      <w:r w:rsidRPr="00AE4834">
        <w:rPr>
          <w:rStyle w:val="StyleUnderline"/>
          <w:rFonts w:eastAsia="Calibri"/>
        </w:rPr>
        <w:t>fails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show</w:t>
      </w:r>
      <w:r w:rsidRPr="00AE4834">
        <w:rPr>
          <w:rStyle w:val="StyleUnderline"/>
        </w:rPr>
        <w:t xml:space="preserve"> </w:t>
      </w:r>
      <w:r w:rsidRPr="00AE4834">
        <w:rPr>
          <w:rStyle w:val="StyleUnderline"/>
          <w:rFonts w:eastAsia="Calibri"/>
        </w:rPr>
        <w:t>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person</w:t>
      </w:r>
      <w:r w:rsidRPr="00AE4834">
        <w:rPr>
          <w:rStyle w:val="StyleUnderline"/>
        </w:rPr>
        <w:t xml:space="preserve"> </w:t>
      </w:r>
      <w:r w:rsidRPr="00AE4834">
        <w:rPr>
          <w:rStyle w:val="StyleUnderline"/>
          <w:rFonts w:eastAsia="Calibri"/>
        </w:rPr>
        <w:t>as</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rational</w:t>
      </w:r>
      <w:r w:rsidRPr="00AE4834">
        <w:rPr>
          <w:rStyle w:val="StyleUnderline"/>
        </w:rPr>
        <w:t xml:space="preserve"> </w:t>
      </w:r>
      <w:r w:rsidRPr="00AE4834">
        <w:rPr>
          <w:rStyle w:val="StyleUnderline"/>
          <w:rFonts w:eastAsia="Calibri"/>
        </w:rPr>
        <w:t>agent</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recognizing</w:t>
      </w:r>
      <w:r w:rsidRPr="00AE4834">
        <w:rPr>
          <w:sz w:val="8"/>
        </w:rPr>
        <w:t xml:space="preserve"> </w:t>
      </w:r>
      <w:r w:rsidRPr="00AE4834">
        <w:rPr>
          <w:rFonts w:eastAsia="Calibri"/>
          <w:sz w:val="8"/>
        </w:rPr>
        <w:t>others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beings</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interests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preserve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death</w:t>
      </w:r>
      <w:r w:rsidRPr="00AE4834">
        <w:rPr>
          <w:sz w:val="8"/>
        </w:rPr>
        <w:t>: ‘</w:t>
      </w:r>
      <w:r w:rsidRPr="00AE4834">
        <w:rPr>
          <w:rStyle w:val="StyleUnderline"/>
          <w:rFonts w:eastAsia="Calibri"/>
        </w:rPr>
        <w:t>appreciating</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value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primarily</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matter</w:t>
      </w:r>
      <w:r w:rsidRPr="00AE4834">
        <w:rPr>
          <w:rStyle w:val="StyleUnderline"/>
        </w:rPr>
        <w:t xml:space="preserve"> </w:t>
      </w:r>
      <w:r w:rsidRPr="00AE4834">
        <w:rPr>
          <w:rStyle w:val="StyleUnderline"/>
          <w:rFonts w:eastAsia="Calibri"/>
        </w:rPr>
        <w:t>of</w:t>
      </w:r>
      <w:r w:rsidRPr="00AE4834">
        <w:rPr>
          <w:sz w:val="8"/>
        </w:rPr>
        <w:t xml:space="preserve"> </w:t>
      </w:r>
      <w:r w:rsidRPr="00AE4834">
        <w:rPr>
          <w:rStyle w:val="StyleUnderline"/>
          <w:rFonts w:eastAsia="Calibri"/>
        </w:rPr>
        <w:t>seeing</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lives</w:t>
      </w:r>
      <w:r w:rsidRPr="00AE4834">
        <w:rPr>
          <w:rStyle w:val="StyleUnderline"/>
        </w:rPr>
        <w:t xml:space="preserve"> </w:t>
      </w:r>
      <w:r w:rsidRPr="00AE4834">
        <w:rPr>
          <w:rStyle w:val="StyleUnderline"/>
          <w:rFonts w:eastAsia="Calibri"/>
        </w:rPr>
        <w:t>as</w:t>
      </w:r>
      <w:r w:rsidRPr="00AE4834">
        <w:rPr>
          <w:sz w:val="8"/>
        </w:rPr>
        <w:t xml:space="preserve"> </w:t>
      </w:r>
      <w:r w:rsidRPr="00AE4834">
        <w:rPr>
          <w:rFonts w:eastAsia="Calibri"/>
          <w:sz w:val="8"/>
        </w:rPr>
        <w:t>something</w:t>
      </w:r>
      <w:r w:rsidRPr="00AE4834">
        <w:rPr>
          <w:sz w:val="8"/>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respected</w:t>
      </w:r>
      <w:r w:rsidRPr="00AE4834">
        <w:rPr>
          <w:sz w:val="8"/>
        </w:rPr>
        <w:t xml:space="preserve">, </w:t>
      </w:r>
      <w:r w:rsidRPr="00AE4834">
        <w:rPr>
          <w:rFonts w:eastAsia="Calibri"/>
          <w:sz w:val="8"/>
        </w:rPr>
        <w:t>where</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involves</w:t>
      </w:r>
      <w:r w:rsidRPr="00AE4834">
        <w:rPr>
          <w:sz w:val="8"/>
        </w:rPr>
        <w:t xml:space="preserve"> </w:t>
      </w:r>
      <w:r w:rsidRPr="00AE4834">
        <w:rPr>
          <w:rFonts w:eastAsia="Calibri"/>
          <w:sz w:val="8"/>
        </w:rPr>
        <w:t>seeing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destroy</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well</w:t>
      </w:r>
      <w:r w:rsidRPr="00AE4834">
        <w:rPr>
          <w:sz w:val="8"/>
        </w:rPr>
        <w:t>’ (</w:t>
      </w:r>
      <w:r w:rsidRPr="00AE4834">
        <w:rPr>
          <w:rFonts w:eastAsia="Calibri"/>
          <w:sz w:val="8"/>
        </w:rPr>
        <w:t>Scanlon</w:t>
      </w:r>
      <w:r w:rsidRPr="00AE4834">
        <w:rPr>
          <w:sz w:val="8"/>
        </w:rPr>
        <w:t xml:space="preserve"> 1998, 104).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abstract</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sometimes</w:t>
      </w:r>
      <w:r w:rsidRPr="00AE4834">
        <w:rPr>
          <w:sz w:val="8"/>
        </w:rPr>
        <w:t xml:space="preserve"> </w:t>
      </w:r>
      <w:r w:rsidRPr="00AE4834">
        <w:rPr>
          <w:rFonts w:eastAsia="Calibri"/>
          <w:sz w:val="8"/>
        </w:rPr>
        <w:t>fail</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protect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acting</w:t>
      </w:r>
      <w:r w:rsidRPr="00AE4834">
        <w:rPr>
          <w:sz w:val="8"/>
        </w:rPr>
        <w:t xml:space="preserve"> </w:t>
      </w:r>
      <w:r w:rsidRPr="00AE4834">
        <w:rPr>
          <w:rFonts w:eastAsia="Calibri"/>
          <w:sz w:val="8"/>
        </w:rPr>
        <w:t>wrongfully</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living</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faces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unending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she</w:t>
      </w:r>
      <w:r w:rsidRPr="00AE4834">
        <w:rPr>
          <w:sz w:val="8"/>
        </w:rPr>
        <w:t xml:space="preserve"> </w:t>
      </w:r>
      <w:r w:rsidRPr="00AE4834">
        <w:rPr>
          <w:rFonts w:eastAsia="Calibri"/>
          <w:sz w:val="8"/>
        </w:rPr>
        <w:t>wishes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committing</w:t>
      </w:r>
      <w:r w:rsidRPr="00AE4834">
        <w:rPr>
          <w:sz w:val="8"/>
        </w:rPr>
        <w:t xml:space="preserve"> </w:t>
      </w:r>
      <w:r w:rsidRPr="00AE4834">
        <w:rPr>
          <w:rFonts w:eastAsia="Calibri"/>
          <w:sz w:val="8"/>
        </w:rPr>
        <w:t>suicide</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suicidal</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lack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seeking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whose</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want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go</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note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emphasizes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respect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person</w:t>
      </w:r>
      <w:r w:rsidRPr="00AE4834">
        <w:rPr>
          <w:sz w:val="8"/>
        </w:rPr>
        <w:t>-</w:t>
      </w:r>
      <w:r w:rsidRPr="00AE4834">
        <w:rPr>
          <w:rFonts w:eastAsia="Calibri"/>
          <w:sz w:val="8"/>
        </w:rPr>
        <w:t>affecting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disvalue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because</w:t>
      </w:r>
      <w:r w:rsidRPr="00AE4834">
        <w:rPr>
          <w:sz w:val="8"/>
        </w:rPr>
        <w:t xml:space="preserve"> </w:t>
      </w:r>
      <w:r w:rsidRPr="00AE4834">
        <w:rPr>
          <w:rStyle w:val="StyleUnderline"/>
          <w:rFonts w:eastAsia="Calibri"/>
        </w:rPr>
        <w:t>taking</w:t>
      </w:r>
      <w:r w:rsidRPr="00AE4834">
        <w:rPr>
          <w:rStyle w:val="StyleUnderline"/>
        </w:rPr>
        <w:t xml:space="preserve"> </w:t>
      </w:r>
      <w:r w:rsidRPr="00AE4834">
        <w:rPr>
          <w:rStyle w:val="StyleUnderline"/>
          <w:rFonts w:eastAsia="Calibri"/>
        </w:rPr>
        <w:t>someone</w:t>
      </w:r>
      <w:r w:rsidRPr="00AE4834">
        <w:rPr>
          <w:rStyle w:val="StyleUnderline"/>
        </w:rPr>
        <w:t>’</w:t>
      </w:r>
      <w:r w:rsidRPr="00AE4834">
        <w:rPr>
          <w:rStyle w:val="StyleUnderline"/>
          <w:rFonts w:eastAsia="Calibri"/>
        </w:rPr>
        <w:t>s</w:t>
      </w:r>
      <w:r w:rsidRPr="00AE4834">
        <w:rPr>
          <w:rStyle w:val="StyleUnderline"/>
        </w:rPr>
        <w:t xml:space="preserve"> </w:t>
      </w:r>
      <w:r w:rsidRPr="00AE4834">
        <w:rPr>
          <w:rStyle w:val="StyleUnderline"/>
          <w:rFonts w:eastAsia="Calibri"/>
        </w:rPr>
        <w:t>life</w:t>
      </w:r>
      <w:r w:rsidRPr="00AE4834">
        <w:rPr>
          <w:rStyle w:val="StyleUnderline"/>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their</w:t>
      </w:r>
      <w:r w:rsidRPr="00AE4834">
        <w:rPr>
          <w:rStyle w:val="StyleUnderline"/>
        </w:rPr>
        <w:t xml:space="preserve"> </w:t>
      </w:r>
      <w:r w:rsidRPr="00AE4834">
        <w:rPr>
          <w:rStyle w:val="StyleUnderline"/>
          <w:rFonts w:eastAsia="Calibri"/>
        </w:rPr>
        <w:t>permission</w:t>
      </w:r>
      <w:r w:rsidRPr="00AE4834">
        <w:rPr>
          <w:rStyle w:val="StyleUnderline"/>
        </w:rPr>
        <w:t xml:space="preserve"> </w:t>
      </w:r>
      <w:r w:rsidRPr="00AE4834">
        <w:rPr>
          <w:rStyle w:val="StyleUnderline"/>
          <w:rFonts w:eastAsia="Calibri"/>
        </w:rPr>
        <w:t>shows</w:t>
      </w:r>
      <w:r w:rsidRPr="00AE4834">
        <w:rPr>
          <w:rStyle w:val="StyleUnderline"/>
        </w:rPr>
        <w:t xml:space="preserve"> </w:t>
      </w:r>
      <w:r w:rsidRPr="00AE4834">
        <w:rPr>
          <w:rStyle w:val="StyleUnderline"/>
          <w:rFonts w:eastAsia="Calibri"/>
        </w:rPr>
        <w:t>disrespect</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person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supports</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inclusion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formula</w:t>
      </w:r>
      <w:r w:rsidRPr="00AE4834">
        <w:rPr>
          <w:sz w:val="8"/>
        </w:rPr>
        <w:t xml:space="preserve">, </w:t>
      </w:r>
      <w:r w:rsidRPr="00AE4834">
        <w:rPr>
          <w:rFonts w:eastAsia="Calibri"/>
          <w:sz w:val="8"/>
        </w:rPr>
        <w:t>regardless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side</w:t>
      </w:r>
      <w:r w:rsidRPr="00AE4834">
        <w:rPr>
          <w:sz w:val="8"/>
        </w:rPr>
        <w:t xml:space="preserve"> </w:t>
      </w:r>
      <w:r w:rsidRPr="00AE4834">
        <w:rPr>
          <w:rFonts w:eastAsia="Calibri"/>
          <w:sz w:val="8"/>
        </w:rPr>
        <w:t>ends</w:t>
      </w:r>
      <w:r w:rsidRPr="00AE4834">
        <w:rPr>
          <w:sz w:val="8"/>
        </w:rPr>
        <w:t xml:space="preserve"> </w:t>
      </w:r>
      <w:r w:rsidRPr="00AE4834">
        <w:rPr>
          <w:rFonts w:eastAsia="Calibri"/>
          <w:sz w:val="8"/>
        </w:rPr>
        <w:t>up</w:t>
      </w:r>
      <w:r w:rsidRPr="00AE4834">
        <w:rPr>
          <w:sz w:val="8"/>
        </w:rPr>
        <w:t xml:space="preserve"> </w:t>
      </w:r>
      <w:r w:rsidRPr="00AE4834">
        <w:rPr>
          <w:rFonts w:eastAsia="Calibri"/>
          <w:sz w:val="8"/>
        </w:rPr>
        <w:t>winning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debate</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turns</w:t>
      </w:r>
      <w:r w:rsidRPr="00AE4834">
        <w:rPr>
          <w:sz w:val="8"/>
        </w:rPr>
        <w:t xml:space="preserve"> </w:t>
      </w:r>
      <w:r w:rsidRPr="00AE4834">
        <w:rPr>
          <w:rFonts w:eastAsia="Calibri"/>
          <w:sz w:val="8"/>
        </w:rPr>
        <w:t>out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died</w:t>
      </w:r>
      <w:r w:rsidRPr="00AE4834">
        <w:rPr>
          <w:sz w:val="8"/>
        </w:rPr>
        <w:t xml:space="preserve">, </w:t>
      </w:r>
      <w:r w:rsidRPr="00AE4834">
        <w:rPr>
          <w:rFonts w:eastAsia="Calibri"/>
          <w:sz w:val="8"/>
        </w:rPr>
        <w:t>ending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consent</w:t>
      </w:r>
      <w:r w:rsidRPr="00AE4834">
        <w:rPr>
          <w:sz w:val="8"/>
        </w:rPr>
        <w:t xml:space="preserve"> </w:t>
      </w:r>
      <w:r w:rsidRPr="00AE4834">
        <w:rPr>
          <w:rFonts w:eastAsia="Calibri"/>
          <w:sz w:val="8"/>
        </w:rPr>
        <w:t>shows</w:t>
      </w:r>
      <w:r w:rsidRPr="00AE4834">
        <w:rPr>
          <w:sz w:val="8"/>
        </w:rPr>
        <w:t xml:space="preserve"> </w:t>
      </w:r>
      <w:r w:rsidRPr="00AE4834">
        <w:rPr>
          <w:rFonts w:eastAsia="Calibri"/>
          <w:sz w:val="8"/>
        </w:rPr>
        <w:t>disrespect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her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presumably</w:t>
      </w:r>
      <w:r w:rsidRPr="00AE4834">
        <w:rPr>
          <w:sz w:val="8"/>
        </w:rPr>
        <w:t xml:space="preserve"> </w:t>
      </w:r>
      <w:r w:rsidRPr="00AE4834">
        <w:rPr>
          <w:rFonts w:eastAsia="Calibri"/>
          <w:sz w:val="8"/>
        </w:rPr>
        <w:t>does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die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manner</w:t>
      </w:r>
      <w:r w:rsidRPr="00AE4834">
        <w:rPr>
          <w:sz w:val="8"/>
        </w:rPr>
        <w:t xml:space="preserve">. </w:t>
      </w:r>
      <w:r w:rsidRPr="00AE4834">
        <w:rPr>
          <w:rFonts w:eastAsia="Calibri"/>
          <w:sz w:val="8"/>
        </w:rPr>
        <w:t>Thus</w:t>
      </w:r>
      <w:r w:rsidRPr="00AE4834">
        <w:rPr>
          <w:sz w:val="8"/>
        </w:rPr>
        <w:t xml:space="preserve">, </w:t>
      </w:r>
      <w:r w:rsidRPr="00AE4834">
        <w:rPr>
          <w:rStyle w:val="Emphasis"/>
          <w:rFonts w:eastAsia="Calibri"/>
        </w:rPr>
        <w:t>if</w:t>
      </w:r>
      <w:r w:rsidRPr="00AE4834">
        <w:rPr>
          <w:rStyle w:val="Emphasis"/>
        </w:rPr>
        <w:t xml:space="preserve"> </w:t>
      </w:r>
      <w:r w:rsidRPr="00AE4834">
        <w:rPr>
          <w:rStyle w:val="Emphasis"/>
          <w:rFonts w:eastAsia="Calibri"/>
        </w:rPr>
        <w:t>they</w:t>
      </w:r>
      <w:r w:rsidRPr="00AE4834">
        <w:rPr>
          <w:rStyle w:val="Emphasis"/>
        </w:rPr>
        <w:t xml:space="preserve"> </w:t>
      </w:r>
      <w:r w:rsidRPr="00AE4834">
        <w:rPr>
          <w:rStyle w:val="Emphasis"/>
          <w:rFonts w:eastAsia="Calibri"/>
        </w:rPr>
        <w:t>are</w:t>
      </w:r>
      <w:r w:rsidRPr="00AE4834">
        <w:rPr>
          <w:rStyle w:val="Emphasis"/>
        </w:rPr>
        <w:t xml:space="preserve"> </w:t>
      </w:r>
      <w:r w:rsidRPr="00AE4834">
        <w:rPr>
          <w:rStyle w:val="Emphasis"/>
          <w:rFonts w:eastAsia="Calibri"/>
        </w:rPr>
        <w:t>killed</w:t>
      </w:r>
      <w:r w:rsidRPr="00AE4834">
        <w:rPr>
          <w:rStyle w:val="Emphasis"/>
        </w:rPr>
        <w:t xml:space="preserve"> </w:t>
      </w:r>
      <w:r w:rsidRPr="00AE4834">
        <w:rPr>
          <w:rStyle w:val="Emphasis"/>
          <w:rFonts w:eastAsia="Calibri"/>
        </w:rPr>
        <w:t>without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consent</w:t>
      </w:r>
      <w:r w:rsidRPr="00AE4834">
        <w:rPr>
          <w:rStyle w:val="Emphasis"/>
        </w:rPr>
        <w:t xml:space="preserve">, </w:t>
      </w:r>
      <w:r w:rsidRPr="00AE4834">
        <w:rPr>
          <w:rStyle w:val="Emphasis"/>
          <w:rFonts w:eastAsia="Calibri"/>
        </w:rPr>
        <w:t>their</w:t>
      </w:r>
      <w:r w:rsidRPr="00AE4834">
        <w:rPr>
          <w:rStyle w:val="Emphasis"/>
        </w:rPr>
        <w:t xml:space="preserve"> </w:t>
      </w:r>
      <w:r w:rsidRPr="00AE4834">
        <w:rPr>
          <w:rStyle w:val="Emphasis"/>
          <w:rFonts w:eastAsia="Calibri"/>
        </w:rPr>
        <w:t>interests</w:t>
      </w:r>
      <w:r w:rsidRPr="00AE4834">
        <w:rPr>
          <w:rStyle w:val="Emphasis"/>
        </w:rPr>
        <w:t xml:space="preserve"> </w:t>
      </w:r>
      <w:r w:rsidRPr="00AE4834">
        <w:rPr>
          <w:rStyle w:val="Emphasis"/>
          <w:rFonts w:eastAsia="Calibri"/>
        </w:rPr>
        <w:t>have</w:t>
      </w:r>
      <w:r w:rsidRPr="00AE4834">
        <w:rPr>
          <w:rStyle w:val="Emphasis"/>
        </w:rPr>
        <w:t xml:space="preserve"> </w:t>
      </w:r>
      <w:r w:rsidRPr="00AE4834">
        <w:rPr>
          <w:rStyle w:val="Emphasis"/>
          <w:rFonts w:eastAsia="Calibri"/>
        </w:rPr>
        <w:t>not</w:t>
      </w:r>
      <w:r w:rsidRPr="00AE4834">
        <w:rPr>
          <w:rStyle w:val="Emphasis"/>
        </w:rPr>
        <w:t xml:space="preserve"> </w:t>
      </w:r>
      <w:r w:rsidRPr="00AE4834">
        <w:rPr>
          <w:rStyle w:val="Emphasis"/>
          <w:rFonts w:eastAsia="Calibri"/>
        </w:rPr>
        <w:t>been</w:t>
      </w:r>
      <w:r w:rsidRPr="00AE4834">
        <w:rPr>
          <w:rStyle w:val="Emphasis"/>
        </w:rPr>
        <w:t xml:space="preserve"> </w:t>
      </w:r>
      <w:proofErr w:type="gramStart"/>
      <w:r w:rsidRPr="00AE4834">
        <w:rPr>
          <w:rStyle w:val="Emphasis"/>
          <w:rFonts w:eastAsia="Calibri"/>
        </w:rPr>
        <w:t>taken</w:t>
      </w:r>
      <w:r w:rsidRPr="00AE4834">
        <w:rPr>
          <w:rStyle w:val="Emphasis"/>
        </w:rPr>
        <w:t xml:space="preserve"> </w:t>
      </w:r>
      <w:r w:rsidRPr="00AE4834">
        <w:rPr>
          <w:rStyle w:val="Emphasis"/>
          <w:rFonts w:eastAsia="Calibri"/>
        </w:rPr>
        <w:t>into</w:t>
      </w:r>
      <w:r w:rsidRPr="00AE4834">
        <w:rPr>
          <w:rStyle w:val="Emphasis"/>
        </w:rPr>
        <w:t xml:space="preserve"> </w:t>
      </w:r>
      <w:r w:rsidRPr="00AE4834">
        <w:rPr>
          <w:rStyle w:val="Emphasis"/>
          <w:rFonts w:eastAsia="Calibri"/>
        </w:rPr>
        <w:t>account</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allowed</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.8 </w:t>
      </w:r>
      <w:r w:rsidRPr="00AE4834">
        <w:rPr>
          <w:rFonts w:eastAsia="Calibri"/>
          <w:sz w:val="8"/>
        </w:rPr>
        <w:t>This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true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murder</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killing</w:t>
      </w:r>
      <w:r w:rsidRPr="00AE4834">
        <w:rPr>
          <w:sz w:val="8"/>
        </w:rPr>
        <w:t xml:space="preserve"> </w:t>
      </w:r>
      <w:r w:rsidRPr="00AE4834">
        <w:rPr>
          <w:rFonts w:eastAsia="Calibri"/>
          <w:sz w:val="8"/>
        </w:rPr>
        <w:t>them</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still</w:t>
      </w:r>
      <w:r w:rsidRPr="00AE4834">
        <w:rPr>
          <w:sz w:val="8"/>
        </w:rPr>
        <w:t xml:space="preserve"> </w:t>
      </w:r>
      <w:r w:rsidRPr="00AE4834">
        <w:rPr>
          <w:rFonts w:eastAsia="Calibri"/>
          <w:sz w:val="8"/>
        </w:rPr>
        <w:t>resulting</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surgically</w:t>
      </w:r>
      <w:r w:rsidRPr="00AE4834">
        <w:rPr>
          <w:sz w:val="8"/>
        </w:rPr>
        <w:t xml:space="preserve"> </w:t>
      </w:r>
      <w:r w:rsidRPr="00AE4834">
        <w:rPr>
          <w:rFonts w:eastAsia="Calibri"/>
          <w:sz w:val="8"/>
        </w:rPr>
        <w:t>removing</w:t>
      </w:r>
      <w:r w:rsidRPr="00AE4834">
        <w:rPr>
          <w:sz w:val="8"/>
        </w:rPr>
        <w:t xml:space="preserve"> </w:t>
      </w:r>
      <w:r w:rsidRPr="00AE4834">
        <w:rPr>
          <w:rFonts w:eastAsia="Calibri"/>
          <w:sz w:val="8"/>
        </w:rPr>
        <w:t>everyone</w:t>
      </w:r>
      <w:r w:rsidRPr="00AE4834">
        <w:rPr>
          <w:sz w:val="8"/>
        </w:rPr>
        <w:t>’</w:t>
      </w:r>
      <w:r w:rsidRPr="00AE4834">
        <w:rPr>
          <w:rFonts w:eastAsia="Calibri"/>
          <w:sz w:val="8"/>
        </w:rPr>
        <w:t>s</w:t>
      </w:r>
      <w:r w:rsidRPr="00AE4834">
        <w:rPr>
          <w:sz w:val="8"/>
        </w:rPr>
        <w:t xml:space="preserve"> </w:t>
      </w:r>
      <w:r w:rsidRPr="00AE4834">
        <w:rPr>
          <w:rFonts w:eastAsia="Calibri"/>
          <w:sz w:val="8"/>
        </w:rPr>
        <w:t>reproductive</w:t>
      </w:r>
      <w:r w:rsidRPr="00AE4834">
        <w:rPr>
          <w:sz w:val="8"/>
        </w:rPr>
        <w:t xml:space="preserve"> </w:t>
      </w:r>
      <w:r w:rsidRPr="00AE4834">
        <w:rPr>
          <w:rFonts w:eastAsia="Calibri"/>
          <w:sz w:val="8"/>
        </w:rPr>
        <w:t>organs</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order</w:t>
      </w:r>
      <w:r w:rsidRPr="00AE4834">
        <w:rPr>
          <w:sz w:val="8"/>
        </w:rPr>
        <w:t xml:space="preserve"> </w:t>
      </w:r>
      <w:r w:rsidRPr="00AE4834">
        <w:rPr>
          <w:rFonts w:eastAsia="Calibri"/>
          <w:sz w:val="8"/>
        </w:rPr>
        <w:t>to</w:t>
      </w:r>
      <w:proofErr w:type="gramEnd"/>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creation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any</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Another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nuclear</w:t>
      </w:r>
      <w:r w:rsidRPr="00AE4834">
        <w:rPr>
          <w:rStyle w:val="StyleUnderline"/>
        </w:rPr>
        <w:t xml:space="preserve"> </w:t>
      </w:r>
      <w:r w:rsidRPr="00AE4834">
        <w:rPr>
          <w:rStyle w:val="StyleUnderline"/>
          <w:rFonts w:eastAsia="Calibri"/>
        </w:rPr>
        <w:t>bomb</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kill</w:t>
      </w:r>
      <w:r w:rsidRPr="00AE4834">
        <w:rPr>
          <w:rStyle w:val="StyleUnderline"/>
        </w:rPr>
        <w:t xml:space="preserve"> </w:t>
      </w:r>
      <w:proofErr w:type="gramStart"/>
      <w:r w:rsidRPr="00AE4834">
        <w:rPr>
          <w:rStyle w:val="StyleUnderline"/>
          <w:rFonts w:eastAsia="Calibri"/>
        </w:rPr>
        <w:t>anyone</w:t>
      </w:r>
      <w:r w:rsidRPr="00AE4834">
        <w:rPr>
          <w:rStyle w:val="StyleUnderline"/>
        </w:rPr>
        <w:t xml:space="preserve">, </w:t>
      </w:r>
      <w:r w:rsidRPr="00AE4834">
        <w:rPr>
          <w:rStyle w:val="StyleUnderline"/>
          <w:rFonts w:eastAsia="Calibri"/>
        </w:rPr>
        <w:t>but</w:t>
      </w:r>
      <w:proofErr w:type="gramEnd"/>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painfully</w:t>
      </w:r>
      <w:r w:rsidRPr="00AE4834">
        <w:rPr>
          <w:rStyle w:val="StyleUnderline"/>
        </w:rPr>
        <w:t xml:space="preserve"> </w:t>
      </w:r>
      <w:r w:rsidRPr="00AE4834">
        <w:rPr>
          <w:rStyle w:val="StyleUnderline"/>
          <w:rFonts w:eastAsia="Calibri"/>
        </w:rPr>
        <w:t>render</w:t>
      </w:r>
      <w:r w:rsidRPr="00AE4834">
        <w:rPr>
          <w:rStyle w:val="StyleUnderline"/>
        </w:rPr>
        <w:t xml:space="preserve"> </w:t>
      </w:r>
      <w:r w:rsidRPr="00AE4834">
        <w:rPr>
          <w:rStyle w:val="StyleUnderline"/>
          <w:rFonts w:eastAsia="Calibri"/>
        </w:rPr>
        <w:t>them</w:t>
      </w:r>
      <w:r w:rsidRPr="00AE4834">
        <w:rPr>
          <w:rStyle w:val="StyleUnderline"/>
        </w:rPr>
        <w:t xml:space="preserve"> </w:t>
      </w:r>
      <w:r w:rsidRPr="00AE4834">
        <w:rPr>
          <w:rStyle w:val="StyleUnderline"/>
          <w:rFonts w:eastAsia="Calibri"/>
        </w:rPr>
        <w:t>infertile</w:t>
      </w:r>
      <w:r w:rsidRPr="00AE4834">
        <w:rPr>
          <w:rStyle w:val="StyleUnderline"/>
        </w:rPr>
        <w:t xml:space="preserve"> </w:t>
      </w:r>
      <w:r w:rsidRPr="00AE4834">
        <w:rPr>
          <w:rStyle w:val="StyleUnderline"/>
          <w:rFonts w:eastAsia="Calibri"/>
        </w:rPr>
        <w:t>through</w:t>
      </w:r>
      <w:r w:rsidRPr="00AE4834">
        <w:rPr>
          <w:rStyle w:val="StyleUnderline"/>
        </w:rPr>
        <w:t xml:space="preserve"> </w:t>
      </w:r>
      <w:r w:rsidRPr="00AE4834">
        <w:rPr>
          <w:rStyle w:val="StyleUnderline"/>
          <w:rFonts w:eastAsia="Calibri"/>
        </w:rPr>
        <w:t>illness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injury</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bombs</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proofErr w:type="gramStart"/>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result</w:t>
      </w:r>
      <w:r w:rsidRPr="00AE4834">
        <w:rPr>
          <w:sz w:val="8"/>
        </w:rPr>
        <w:t xml:space="preserve"> </w:t>
      </w:r>
      <w:r w:rsidRPr="00AE4834">
        <w:rPr>
          <w:rFonts w:eastAsia="Calibri"/>
          <w:sz w:val="8"/>
        </w:rPr>
        <w:t>of</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incident</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situation</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bomb</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killed</w:t>
      </w:r>
      <w:r w:rsidRPr="00AE4834">
        <w:rPr>
          <w:sz w:val="8"/>
        </w:rPr>
        <w:t xml:space="preserve"> </w:t>
      </w:r>
      <w:r w:rsidRPr="00AE4834">
        <w:rPr>
          <w:rFonts w:eastAsia="Calibri"/>
          <w:sz w:val="8"/>
        </w:rPr>
        <w:t>enough</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remained</w:t>
      </w:r>
      <w:r w:rsidRPr="00AE4834">
        <w:rPr>
          <w:sz w:val="8"/>
        </w:rPr>
        <w:t xml:space="preserve"> </w:t>
      </w:r>
      <w:r w:rsidRPr="00AE4834">
        <w:rPr>
          <w:rFonts w:eastAsia="Calibri"/>
          <w:sz w:val="8"/>
        </w:rPr>
        <w:t>alive</w:t>
      </w:r>
      <w:r w:rsidRPr="00AE4834">
        <w:rPr>
          <w:sz w:val="8"/>
        </w:rPr>
        <w:t xml:space="preserve">, </w:t>
      </w:r>
      <w:r w:rsidRPr="00AE4834">
        <w:rPr>
          <w:rFonts w:eastAsia="Calibri"/>
          <w:sz w:val="8"/>
        </w:rPr>
        <w:t>but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terrible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injuries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seems</w:t>
      </w:r>
      <w:r w:rsidRPr="00AE4834">
        <w:rPr>
          <w:sz w:val="8"/>
        </w:rPr>
        <w:t xml:space="preserve"> </w:t>
      </w:r>
      <w:r w:rsidRPr="00AE4834">
        <w:rPr>
          <w:rFonts w:eastAsia="Calibri"/>
          <w:sz w:val="8"/>
        </w:rPr>
        <w:t>uncontroversial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infliction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Although</w:t>
      </w:r>
      <w:r w:rsidRPr="00AE4834">
        <w:rPr>
          <w:sz w:val="8"/>
        </w:rPr>
        <w:t xml:space="preserve"> </w:t>
      </w:r>
      <w:r w:rsidRPr="00AE4834">
        <w:rPr>
          <w:rFonts w:eastAsia="Calibri"/>
          <w:sz w:val="8"/>
        </w:rPr>
        <w:t>Scanlon</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plays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role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indeed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likely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rejected</w:t>
      </w:r>
      <w:r w:rsidRPr="00AE4834">
        <w:rPr>
          <w:sz w:val="8"/>
        </w:rPr>
        <w:t xml:space="preserve"> </w:t>
      </w:r>
      <w:r w:rsidRPr="00AE4834">
        <w:rPr>
          <w:rFonts w:eastAsia="Calibri"/>
          <w:sz w:val="8"/>
        </w:rPr>
        <w:t>due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w:t>
      </w:r>
      <w:r w:rsidRPr="00AE4834">
        <w:rPr>
          <w:rFonts w:eastAsia="Calibri"/>
          <w:sz w:val="8"/>
        </w:rPr>
        <w:t>s</w:t>
      </w:r>
      <w:r w:rsidRPr="00AE4834">
        <w:rPr>
          <w:sz w:val="8"/>
        </w:rPr>
        <w:t xml:space="preserve"> </w:t>
      </w:r>
      <w:r w:rsidRPr="00AE4834">
        <w:rPr>
          <w:rFonts w:eastAsia="Calibri"/>
          <w:sz w:val="8"/>
        </w:rPr>
        <w:t>well</w:t>
      </w:r>
      <w:r w:rsidRPr="00AE4834">
        <w:rPr>
          <w:sz w:val="8"/>
        </w:rPr>
        <w:t>-</w:t>
      </w:r>
      <w:r w:rsidRPr="00AE4834">
        <w:rPr>
          <w:rFonts w:eastAsia="Calibri"/>
          <w:sz w:val="8"/>
        </w:rPr>
        <w:t>being</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otherwise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queried</w:t>
      </w:r>
      <w:r w:rsidRPr="00AE4834">
        <w:rPr>
          <w:sz w:val="8"/>
        </w:rPr>
        <w:t xml:space="preserve"> </w:t>
      </w:r>
      <w:r w:rsidRPr="00AE4834">
        <w:rPr>
          <w:rFonts w:eastAsia="Calibri"/>
          <w:sz w:val="8"/>
        </w:rPr>
        <w:t>here</w:t>
      </w:r>
      <w:r w:rsidRPr="00AE4834">
        <w:rPr>
          <w:sz w:val="8"/>
        </w:rPr>
        <w:t xml:space="preserve"> </w:t>
      </w:r>
      <w:r w:rsidRPr="00AE4834">
        <w:rPr>
          <w:rFonts w:eastAsia="Calibri"/>
          <w:sz w:val="8"/>
        </w:rPr>
        <w:t>whether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actually</w:t>
      </w:r>
      <w:r w:rsidRPr="00AE4834">
        <w:rPr>
          <w:sz w:val="8"/>
        </w:rPr>
        <w:t xml:space="preserve"> </w:t>
      </w:r>
      <w:r w:rsidRPr="00AE4834">
        <w:rPr>
          <w:rFonts w:eastAsia="Calibri"/>
          <w:sz w:val="8"/>
        </w:rPr>
        <w:t>the</w:t>
      </w:r>
      <w:proofErr w:type="gramEnd"/>
      <w:r w:rsidRPr="00AE4834">
        <w:rPr>
          <w:sz w:val="8"/>
        </w:rPr>
        <w:t xml:space="preserve"> </w:t>
      </w:r>
      <w:r w:rsidRPr="00AE4834">
        <w:rPr>
          <w:rFonts w:eastAsia="Calibri"/>
          <w:sz w:val="8"/>
        </w:rPr>
        <w:t>involuntariness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suffers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imagine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base</w:t>
      </w:r>
      <w:r w:rsidRPr="00AE4834">
        <w:rPr>
          <w:sz w:val="8"/>
        </w:rPr>
        <w:t xml:space="preserve"> </w:t>
      </w:r>
      <w:r w:rsidRPr="00AE4834">
        <w:rPr>
          <w:rFonts w:eastAsia="Calibri"/>
          <w:sz w:val="8"/>
        </w:rPr>
        <w:t>jumping</w:t>
      </w:r>
      <w:r w:rsidRPr="00AE4834">
        <w:rPr>
          <w:sz w:val="8"/>
        </w:rPr>
        <w:t xml:space="preserve"> </w:t>
      </w:r>
      <w:r w:rsidRPr="00AE4834">
        <w:rPr>
          <w:rFonts w:eastAsia="Calibri"/>
          <w:sz w:val="8"/>
        </w:rPr>
        <w:t>or</w:t>
      </w:r>
      <w:r w:rsidRPr="00AE4834">
        <w:rPr>
          <w:sz w:val="8"/>
        </w:rPr>
        <w:t xml:space="preserve"> </w:t>
      </w:r>
      <w:proofErr w:type="gramStart"/>
      <w:r w:rsidRPr="00AE4834">
        <w:rPr>
          <w:rFonts w:eastAsia="Calibri"/>
          <w:sz w:val="8"/>
        </w:rPr>
        <w:t>life</w:t>
      </w:r>
      <w:r w:rsidRPr="00AE4834">
        <w:rPr>
          <w:sz w:val="8"/>
        </w:rPr>
        <w:t>-</w:t>
      </w:r>
      <w:r w:rsidRPr="00AE4834">
        <w:rPr>
          <w:rFonts w:eastAsia="Calibri"/>
          <w:sz w:val="8"/>
        </w:rPr>
        <w:t>saving</w:t>
      </w:r>
      <w:proofErr w:type="gramEnd"/>
      <w:r w:rsidRPr="00AE4834">
        <w:rPr>
          <w:sz w:val="8"/>
        </w:rPr>
        <w:t xml:space="preserve"> </w:t>
      </w:r>
      <w:r w:rsidRPr="00AE4834">
        <w:rPr>
          <w:rFonts w:eastAsia="Calibri"/>
          <w:sz w:val="8"/>
        </w:rPr>
        <w:t>or</w:t>
      </w:r>
      <w:r w:rsidRPr="00AE4834">
        <w:rPr>
          <w:sz w:val="8"/>
        </w:rPr>
        <w:t xml:space="preserve"> </w:t>
      </w:r>
      <w:r w:rsidRPr="00AE4834">
        <w:rPr>
          <w:rFonts w:eastAsia="Calibri"/>
          <w:sz w:val="8"/>
        </w:rPr>
        <w:t>improving</w:t>
      </w:r>
      <w:r w:rsidRPr="00AE4834">
        <w:rPr>
          <w:sz w:val="8"/>
        </w:rPr>
        <w:t xml:space="preserve"> </w:t>
      </w:r>
      <w:r w:rsidRPr="00AE4834">
        <w:rPr>
          <w:rFonts w:eastAsia="Calibri"/>
          <w:sz w:val="8"/>
        </w:rPr>
        <w:t>surgery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example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other</w:t>
      </w:r>
      <w:r w:rsidRPr="00AE4834">
        <w:rPr>
          <w:sz w:val="8"/>
        </w:rPr>
        <w:t xml:space="preserve"> </w:t>
      </w:r>
      <w:r w:rsidRPr="00AE4834">
        <w:rPr>
          <w:rFonts w:eastAsia="Calibri"/>
          <w:sz w:val="8"/>
        </w:rPr>
        <w:t>hand</w:t>
      </w:r>
      <w:r w:rsidRPr="00AE4834">
        <w:rPr>
          <w:sz w:val="8"/>
        </w:rPr>
        <w:t xml:space="preserve">, </w:t>
      </w:r>
      <w:r w:rsidRPr="00AE4834">
        <w:rPr>
          <w:rFonts w:eastAsia="Calibri"/>
          <w:sz w:val="8"/>
        </w:rPr>
        <w:t>pushing</w:t>
      </w:r>
      <w:r w:rsidRPr="00AE4834">
        <w:rPr>
          <w:sz w:val="8"/>
        </w:rPr>
        <w:t xml:space="preserve"> </w:t>
      </w:r>
      <w:r w:rsidRPr="00AE4834">
        <w:rPr>
          <w:rFonts w:eastAsia="Calibri"/>
          <w:sz w:val="8"/>
        </w:rPr>
        <w:t>someone</w:t>
      </w:r>
      <w:r w:rsidRPr="00AE4834">
        <w:rPr>
          <w:sz w:val="8"/>
        </w:rPr>
        <w:t xml:space="preserve"> </w:t>
      </w:r>
      <w:r w:rsidRPr="00AE4834">
        <w:rPr>
          <w:rFonts w:eastAsia="Calibri"/>
          <w:sz w:val="8"/>
        </w:rPr>
        <w:t>off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cliff</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cutting</w:t>
      </w:r>
      <w:r w:rsidRPr="00AE4834">
        <w:rPr>
          <w:sz w:val="8"/>
        </w:rPr>
        <w:t xml:space="preserve"> </w:t>
      </w:r>
      <w:r w:rsidRPr="00AE4834">
        <w:rPr>
          <w:rFonts w:eastAsia="Calibri"/>
          <w:sz w:val="8"/>
        </w:rPr>
        <w:t>him</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scalpel</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acts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difference</w:t>
      </w:r>
      <w:r w:rsidRPr="00AE4834">
        <w:rPr>
          <w:sz w:val="8"/>
        </w:rPr>
        <w:t xml:space="preserve"> </w:t>
      </w:r>
      <w:r w:rsidRPr="00AE4834">
        <w:rPr>
          <w:rFonts w:eastAsia="Calibri"/>
          <w:sz w:val="8"/>
        </w:rPr>
        <w:t>between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two</w:t>
      </w:r>
      <w:r w:rsidRPr="00AE4834">
        <w:rPr>
          <w:sz w:val="8"/>
        </w:rPr>
        <w:t xml:space="preserve"> </w:t>
      </w:r>
      <w:r w:rsidRPr="00AE4834">
        <w:rPr>
          <w:rFonts w:eastAsia="Calibri"/>
          <w:sz w:val="8"/>
        </w:rPr>
        <w:t>cases</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former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inflicted</w:t>
      </w:r>
      <w:r w:rsidRPr="00AE4834">
        <w:rPr>
          <w:sz w:val="8"/>
        </w:rPr>
        <w:t xml:space="preserve"> </w:t>
      </w:r>
      <w:r w:rsidRPr="00AE4834">
        <w:rPr>
          <w:rFonts w:eastAsia="Calibri"/>
          <w:sz w:val="8"/>
        </w:rPr>
        <w:t>has</w:t>
      </w:r>
      <w:r w:rsidRPr="00AE4834">
        <w:rPr>
          <w:sz w:val="8"/>
        </w:rPr>
        <w:t xml:space="preserve"> </w:t>
      </w:r>
      <w:r w:rsidRPr="00AE4834">
        <w:rPr>
          <w:rFonts w:eastAsia="Calibri"/>
          <w:sz w:val="8"/>
        </w:rPr>
        <w:t>consented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risk</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My</w:t>
      </w:r>
      <w:r w:rsidRPr="00AE4834">
        <w:rPr>
          <w:sz w:val="8"/>
        </w:rPr>
        <w:t xml:space="preserve"> </w:t>
      </w:r>
      <w:r w:rsidRPr="00AE4834">
        <w:rPr>
          <w:rFonts w:eastAsia="Calibri"/>
          <w:sz w:val="8"/>
        </w:rPr>
        <w:t>view</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separated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these</w:t>
      </w:r>
      <w:r w:rsidRPr="00AE4834">
        <w:rPr>
          <w:sz w:val="8"/>
        </w:rPr>
        <w:t xml:space="preserve"> </w:t>
      </w:r>
      <w:proofErr w:type="gramStart"/>
      <w:r w:rsidRPr="00AE4834">
        <w:rPr>
          <w:rFonts w:eastAsia="Calibri"/>
          <w:sz w:val="8"/>
        </w:rPr>
        <w:t>cases</w:t>
      </w:r>
      <w:proofErr w:type="gramEnd"/>
      <w:r w:rsidRPr="00AE4834">
        <w:rPr>
          <w:sz w:val="8"/>
        </w:rPr>
        <w:t xml:space="preserve"> </w:t>
      </w:r>
      <w:r w:rsidRPr="00AE4834">
        <w:rPr>
          <w:rFonts w:eastAsia="Calibri"/>
          <w:sz w:val="8"/>
        </w:rPr>
        <w:t>and</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reasonable</w:t>
      </w:r>
      <w:r w:rsidRPr="00AE4834">
        <w:rPr>
          <w:sz w:val="8"/>
        </w:rPr>
        <w:t xml:space="preserve"> </w:t>
      </w:r>
      <w:r w:rsidRPr="00AE4834">
        <w:rPr>
          <w:rFonts w:eastAsia="Calibri"/>
          <w:sz w:val="8"/>
        </w:rPr>
        <w:t>rejection</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allow</w:t>
      </w:r>
      <w:r w:rsidRPr="00AE4834">
        <w:rPr>
          <w:sz w:val="8"/>
        </w:rPr>
        <w:t xml:space="preserve"> </w:t>
      </w:r>
      <w:r w:rsidRPr="00AE4834">
        <w:rPr>
          <w:rFonts w:eastAsia="Calibri"/>
          <w:sz w:val="8"/>
        </w:rPr>
        <w:t>unwanted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gives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subjected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proofErr w:type="gramStart"/>
      <w:r w:rsidRPr="00AE4834">
        <w:rPr>
          <w:rFonts w:eastAsia="Calibri"/>
          <w:sz w:val="8"/>
        </w:rPr>
        <w:t>Of</w:t>
      </w:r>
      <w:r w:rsidRPr="00AE4834">
        <w:rPr>
          <w:sz w:val="8"/>
        </w:rPr>
        <w:t xml:space="preserve"> </w:t>
      </w:r>
      <w:r w:rsidRPr="00AE4834">
        <w:rPr>
          <w:rFonts w:eastAsia="Calibri"/>
          <w:sz w:val="8"/>
        </w:rPr>
        <w:t>course</w:t>
      </w:r>
      <w:proofErr w:type="gramEnd"/>
      <w:r w:rsidRPr="00AE4834">
        <w:rPr>
          <w:sz w:val="8"/>
        </w:rPr>
        <w:t xml:space="preserve"> </w:t>
      </w:r>
      <w:r w:rsidRPr="00AE4834">
        <w:rPr>
          <w:rFonts w:eastAsia="Calibri"/>
          <w:sz w:val="8"/>
        </w:rPr>
        <w:t>the</w:t>
      </w:r>
      <w:r w:rsidRPr="00AE4834">
        <w:rPr>
          <w:sz w:val="8"/>
        </w:rPr>
        <w:t xml:space="preserve"> </w:t>
      </w:r>
      <w:r w:rsidRPr="00AE4834">
        <w:rPr>
          <w:rFonts w:eastAsia="Calibri"/>
          <w:sz w:val="8"/>
        </w:rPr>
        <w:t>mere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causes</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sufficient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declare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rejectable</w:t>
      </w:r>
      <w:r w:rsidRPr="00AE4834">
        <w:rPr>
          <w:sz w:val="8"/>
        </w:rPr>
        <w:t xml:space="preserve"> — </w:t>
      </w:r>
      <w:r w:rsidRPr="00AE4834">
        <w:rPr>
          <w:rFonts w:eastAsia="Calibri"/>
          <w:sz w:val="8"/>
        </w:rPr>
        <w:t>there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case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death</w:t>
      </w:r>
      <w:r w:rsidRPr="00AE4834">
        <w:rPr>
          <w:sz w:val="8"/>
        </w:rPr>
        <w:t>-</w:t>
      </w:r>
      <w:r w:rsidRPr="00AE4834">
        <w:rPr>
          <w:rFonts w:eastAsia="Calibri"/>
          <w:sz w:val="8"/>
        </w:rPr>
        <w:t>inducing</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One</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offered</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harm</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better</w:t>
      </w:r>
      <w:r w:rsidRPr="00AE4834">
        <w:rPr>
          <w:sz w:val="8"/>
        </w:rPr>
        <w:t xml:space="preserve"> </w:t>
      </w:r>
      <w:r w:rsidRPr="00AE4834">
        <w:rPr>
          <w:rFonts w:eastAsia="Calibri"/>
          <w:sz w:val="8"/>
        </w:rPr>
        <w:t>place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rightfully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considered</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all</w:t>
      </w:r>
      <w:r w:rsidRPr="00AE4834">
        <w:rPr>
          <w:sz w:val="8"/>
        </w:rPr>
        <w:t>-</w:t>
      </w:r>
      <w:r w:rsidRPr="00AE4834">
        <w:rPr>
          <w:rFonts w:eastAsia="Calibri"/>
          <w:sz w:val="8"/>
        </w:rPr>
        <w:t>things</w:t>
      </w:r>
      <w:r w:rsidRPr="00AE4834">
        <w:rPr>
          <w:sz w:val="8"/>
        </w:rPr>
        <w:t>-</w:t>
      </w:r>
      <w:r w:rsidRPr="00AE4834">
        <w:rPr>
          <w:rFonts w:eastAsia="Calibri"/>
          <w:sz w:val="8"/>
        </w:rPr>
        <w:t>considered</w:t>
      </w:r>
      <w:r w:rsidRPr="00AE4834">
        <w:rPr>
          <w:sz w:val="8"/>
        </w:rPr>
        <w:t xml:space="preserve"> </w:t>
      </w:r>
      <w:r w:rsidRPr="00AE4834">
        <w:rPr>
          <w:rFonts w:eastAsia="Calibri"/>
          <w:sz w:val="8"/>
        </w:rPr>
        <w:t>hindrance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world</w:t>
      </w:r>
      <w:r w:rsidRPr="00AE4834">
        <w:rPr>
          <w:sz w:val="8"/>
        </w:rPr>
        <w:t xml:space="preserve"> </w:t>
      </w:r>
      <w:r w:rsidRPr="00AE4834">
        <w:rPr>
          <w:rFonts w:eastAsia="Calibri"/>
          <w:sz w:val="8"/>
        </w:rPr>
        <w:t>rather</w:t>
      </w:r>
      <w:r w:rsidRPr="00AE4834">
        <w:rPr>
          <w:sz w:val="8"/>
        </w:rPr>
        <w:t xml:space="preserve"> </w:t>
      </w:r>
      <w:r w:rsidRPr="00AE4834">
        <w:rPr>
          <w:rFonts w:eastAsia="Calibri"/>
          <w:sz w:val="8"/>
        </w:rPr>
        <w:t>than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given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been</w:t>
      </w:r>
      <w:r w:rsidRPr="00AE4834">
        <w:rPr>
          <w:sz w:val="8"/>
        </w:rPr>
        <w:t xml:space="preserve"> </w:t>
      </w:r>
      <w:r w:rsidRPr="00AE4834">
        <w:rPr>
          <w:rFonts w:eastAsia="Calibri"/>
          <w:sz w:val="8"/>
        </w:rPr>
        <w:t>largely</w:t>
      </w:r>
      <w:r w:rsidRPr="00AE4834">
        <w:rPr>
          <w:sz w:val="8"/>
        </w:rPr>
        <w:t xml:space="preserve"> </w:t>
      </w:r>
      <w:r w:rsidRPr="00AE4834">
        <w:rPr>
          <w:rFonts w:eastAsia="Calibri"/>
          <w:sz w:val="8"/>
        </w:rPr>
        <w:t>responsible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species</w:t>
      </w:r>
      <w:r w:rsidRPr="00AE4834">
        <w:rPr>
          <w:sz w:val="8"/>
        </w:rPr>
        <w:t xml:space="preserve">, </w:t>
      </w:r>
      <w:r w:rsidRPr="00AE4834">
        <w:rPr>
          <w:rFonts w:eastAsia="Calibri"/>
          <w:sz w:val="8"/>
        </w:rPr>
        <w:t>pollution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most</w:t>
      </w:r>
      <w:r w:rsidRPr="00AE4834">
        <w:rPr>
          <w:sz w:val="8"/>
        </w:rPr>
        <w:t xml:space="preserve"> </w:t>
      </w:r>
      <w:r w:rsidRPr="00AE4834">
        <w:rPr>
          <w:rFonts w:eastAsia="Calibri"/>
          <w:sz w:val="8"/>
        </w:rPr>
        <w:t>recently</w:t>
      </w:r>
      <w:r w:rsidRPr="00AE4834">
        <w:rPr>
          <w:sz w:val="8"/>
        </w:rPr>
        <w:t xml:space="preserve">, </w:t>
      </w:r>
      <w:r w:rsidRPr="00AE4834">
        <w:rPr>
          <w:rFonts w:eastAsia="Calibri"/>
          <w:sz w:val="8"/>
        </w:rPr>
        <w:t>climate</w:t>
      </w:r>
      <w:r w:rsidRPr="00AE4834">
        <w:rPr>
          <w:sz w:val="8"/>
        </w:rPr>
        <w:t xml:space="preserve"> </w:t>
      </w:r>
      <w:r w:rsidRPr="00AE4834">
        <w:rPr>
          <w:rFonts w:eastAsia="Calibri"/>
          <w:sz w:val="8"/>
        </w:rPr>
        <w:t>change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negatively</w:t>
      </w:r>
      <w:r w:rsidRPr="00AE4834">
        <w:rPr>
          <w:sz w:val="8"/>
        </w:rPr>
        <w:t xml:space="preserve"> </w:t>
      </w:r>
      <w:r w:rsidRPr="00AE4834">
        <w:rPr>
          <w:rFonts w:eastAsia="Calibri"/>
          <w:sz w:val="8"/>
        </w:rPr>
        <w:t>affected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ways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only</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beginning</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understand</w:t>
      </w:r>
      <w:r w:rsidRPr="00AE4834">
        <w:rPr>
          <w:sz w:val="8"/>
        </w:rPr>
        <w:t xml:space="preserve">. </w:t>
      </w:r>
      <w:r w:rsidRPr="00AE4834">
        <w:rPr>
          <w:rFonts w:eastAsia="Calibri"/>
          <w:sz w:val="8"/>
        </w:rPr>
        <w:t>Thus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fact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improve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natural</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prevent</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degrading</w:t>
      </w:r>
      <w:r w:rsidRPr="00AE4834">
        <w:rPr>
          <w:sz w:val="8"/>
        </w:rPr>
        <w:t xml:space="preserve"> </w:t>
      </w:r>
      <w:r w:rsidRPr="00AE4834">
        <w:rPr>
          <w:rFonts w:eastAsia="Calibri"/>
          <w:sz w:val="8"/>
        </w:rPr>
        <w:t>further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in</w:t>
      </w:r>
      <w:r w:rsidRPr="00AE4834">
        <w:rPr>
          <w:sz w:val="8"/>
        </w:rPr>
        <w:t xml:space="preserve"> </w:t>
      </w:r>
      <w:proofErr w:type="spellStart"/>
      <w:r w:rsidRPr="00AE4834">
        <w:rPr>
          <w:rFonts w:eastAsia="Calibri"/>
          <w:sz w:val="8"/>
        </w:rPr>
        <w:t>favour</w:t>
      </w:r>
      <w:proofErr w:type="spellEnd"/>
      <w:r w:rsidRPr="00AE4834">
        <w:rPr>
          <w:sz w:val="8"/>
        </w:rPr>
        <w:t xml:space="preserve"> </w:t>
      </w:r>
      <w:r w:rsidRPr="00AE4834">
        <w:rPr>
          <w:rFonts w:eastAsia="Calibri"/>
          <w:sz w:val="8"/>
        </w:rPr>
        <w:t>of</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weighed</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good</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environment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described</w:t>
      </w:r>
      <w:r w:rsidRPr="00AE4834">
        <w:rPr>
          <w:sz w:val="8"/>
        </w:rPr>
        <w:t xml:space="preserve"> </w:t>
      </w:r>
      <w:r w:rsidRPr="00AE4834">
        <w:rPr>
          <w:rFonts w:eastAsia="Calibri"/>
          <w:sz w:val="8"/>
        </w:rPr>
        <w:t>above</w:t>
      </w:r>
      <w:r w:rsidRPr="00AE4834">
        <w:rPr>
          <w:sz w:val="8"/>
        </w:rPr>
        <w:t xml:space="preserve"> </w:t>
      </w:r>
      <w:r w:rsidRPr="00AE4834">
        <w:rPr>
          <w:rFonts w:eastAsia="Calibri"/>
          <w:sz w:val="8"/>
        </w:rPr>
        <w:t>is</w:t>
      </w:r>
      <w:r w:rsidRPr="00AE4834">
        <w:rPr>
          <w:sz w:val="8"/>
        </w:rPr>
        <w:t xml:space="preserve"> </w:t>
      </w:r>
      <w:proofErr w:type="gramStart"/>
      <w:r w:rsidRPr="00AE4834">
        <w:rPr>
          <w:rFonts w:eastAsia="Calibri"/>
          <w:sz w:val="8"/>
        </w:rPr>
        <w:t>by</w:t>
      </w:r>
      <w:r w:rsidRPr="00AE4834">
        <w:rPr>
          <w:sz w:val="8"/>
        </w:rPr>
        <w:t xml:space="preserve"> </w:t>
      </w:r>
      <w:r w:rsidRPr="00AE4834">
        <w:rPr>
          <w:rFonts w:eastAsia="Calibri"/>
          <w:sz w:val="8"/>
        </w:rPr>
        <w:t>definition</w:t>
      </w:r>
      <w:r w:rsidRPr="00AE4834">
        <w:rPr>
          <w:sz w:val="8"/>
        </w:rPr>
        <w:t xml:space="preserve"> </w:t>
      </w:r>
      <w:r w:rsidRPr="00AE4834">
        <w:rPr>
          <w:rFonts w:eastAsia="Calibri"/>
          <w:sz w:val="8"/>
        </w:rPr>
        <w:t>not</w:t>
      </w:r>
      <w:proofErr w:type="gramEnd"/>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Just</w:t>
      </w:r>
      <w:r w:rsidRPr="00AE4834">
        <w:rPr>
          <w:sz w:val="8"/>
        </w:rPr>
        <w:t xml:space="preserve"> </w:t>
      </w:r>
      <w:r w:rsidRPr="00AE4834">
        <w:rPr>
          <w:rFonts w:eastAsia="Calibri"/>
          <w:sz w:val="8"/>
        </w:rPr>
        <w:t>like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loss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rational</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civilization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cannot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its</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determining</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countervail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strong</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avoid</w:t>
      </w:r>
      <w:r w:rsidRPr="00AE4834">
        <w:rPr>
          <w:sz w:val="8"/>
        </w:rPr>
        <w:t xml:space="preserve"> </w:t>
      </w:r>
      <w:r w:rsidRPr="00AE4834">
        <w:rPr>
          <w:rFonts w:eastAsia="Calibri"/>
          <w:sz w:val="8"/>
        </w:rPr>
        <w:t>pain</w:t>
      </w:r>
      <w:r w:rsidRPr="00AE4834">
        <w:rPr>
          <w:sz w:val="8"/>
        </w:rPr>
        <w:t>/</w:t>
      </w:r>
      <w:r w:rsidRPr="00AE4834">
        <w:rPr>
          <w:rFonts w:eastAsia="Calibri"/>
          <w:sz w:val="8"/>
        </w:rPr>
        <w:t>death</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who</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suffer</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.9 </w:t>
      </w:r>
      <w:r w:rsidRPr="00AE4834">
        <w:rPr>
          <w:rFonts w:eastAsia="Calibri"/>
          <w:sz w:val="8"/>
        </w:rPr>
        <w:t>Every</w:t>
      </w:r>
      <w:r w:rsidRPr="00AE4834">
        <w:rPr>
          <w:sz w:val="8"/>
        </w:rPr>
        <w:t xml:space="preserve"> </w:t>
      </w:r>
      <w:r w:rsidRPr="00AE4834">
        <w:rPr>
          <w:rFonts w:eastAsia="Calibri"/>
          <w:sz w:val="8"/>
        </w:rPr>
        <w:t>person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time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grounds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being</w:t>
      </w:r>
      <w:r w:rsidRPr="00AE4834">
        <w:rPr>
          <w:sz w:val="8"/>
        </w:rPr>
        <w:t xml:space="preserve"> </w:t>
      </w:r>
      <w:r w:rsidRPr="00AE4834">
        <w:rPr>
          <w:rFonts w:eastAsia="Calibri"/>
          <w:sz w:val="8"/>
        </w:rPr>
        <w:t>forced</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against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countervailed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considerations</w:t>
      </w:r>
      <w:r w:rsidRPr="00AE4834">
        <w:rPr>
          <w:sz w:val="8"/>
        </w:rPr>
        <w:t xml:space="preserve"> </w:t>
      </w:r>
      <w:r w:rsidRPr="00AE4834">
        <w:rPr>
          <w:rFonts w:eastAsia="Calibri"/>
          <w:sz w:val="8"/>
        </w:rPr>
        <w:t>such</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negative</w:t>
      </w:r>
      <w:r w:rsidRPr="00AE4834">
        <w:rPr>
          <w:sz w:val="8"/>
        </w:rPr>
        <w:t xml:space="preserve"> </w:t>
      </w:r>
      <w:r w:rsidRPr="00AE4834">
        <w:rPr>
          <w:rFonts w:eastAsia="Calibri"/>
          <w:sz w:val="8"/>
        </w:rPr>
        <w:t>impact</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may</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earth</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accomplished</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caused</w:t>
      </w:r>
      <w:r w:rsidRPr="00AE4834">
        <w:rPr>
          <w:sz w:val="8"/>
        </w:rPr>
        <w:t xml:space="preserve"> </w:t>
      </w:r>
      <w:r w:rsidRPr="00AE4834">
        <w:rPr>
          <w:rFonts w:eastAsia="Calibri"/>
          <w:sz w:val="8"/>
        </w:rPr>
        <w:t>involuntary</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quite</w:t>
      </w:r>
      <w:r w:rsidRPr="00AE4834">
        <w:rPr>
          <w:sz w:val="8"/>
        </w:rPr>
        <w:t xml:space="preserve"> </w:t>
      </w:r>
      <w:r w:rsidRPr="00AE4834">
        <w:rPr>
          <w:rFonts w:eastAsia="Calibri"/>
          <w:sz w:val="8"/>
        </w:rPr>
        <w:t>clearly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rejectable</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relevant</w:t>
      </w:r>
      <w:r w:rsidRPr="00AE4834">
        <w:rPr>
          <w:sz w:val="8"/>
        </w:rPr>
        <w:t xml:space="preserve"> </w:t>
      </w:r>
      <w:r w:rsidRPr="00AE4834">
        <w:rPr>
          <w:rFonts w:eastAsia="Calibri"/>
          <w:sz w:val="8"/>
        </w:rPr>
        <w:t>countervailing</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means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came</w:t>
      </w:r>
      <w:r w:rsidRPr="00AE4834">
        <w:rPr>
          <w:sz w:val="8"/>
        </w:rPr>
        <w:t xml:space="preserve"> </w:t>
      </w:r>
      <w:r w:rsidRPr="00AE4834">
        <w:rPr>
          <w:rFonts w:eastAsia="Calibri"/>
          <w:sz w:val="8"/>
        </w:rPr>
        <w:t>about</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course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additional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I</w:t>
      </w:r>
      <w:r w:rsidRPr="00AE4834">
        <w:rPr>
          <w:sz w:val="8"/>
        </w:rPr>
        <w:t xml:space="preserve"> </w:t>
      </w:r>
      <w:r w:rsidRPr="00AE4834">
        <w:rPr>
          <w:rFonts w:eastAsia="Calibri"/>
          <w:sz w:val="8"/>
        </w:rPr>
        <w:t>now</w:t>
      </w:r>
      <w:r w:rsidRPr="00AE4834">
        <w:rPr>
          <w:sz w:val="8"/>
        </w:rPr>
        <w:t xml:space="preserve"> </w:t>
      </w:r>
      <w:r w:rsidRPr="00AE4834">
        <w:rPr>
          <w:rFonts w:eastAsia="Calibri"/>
          <w:sz w:val="8"/>
        </w:rPr>
        <w:t>turn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address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next</w:t>
      </w:r>
      <w:r w:rsidRPr="00AE4834">
        <w:rPr>
          <w:sz w:val="8"/>
        </w:rPr>
        <w:t xml:space="preserve"> </w:t>
      </w:r>
      <w:r w:rsidRPr="00AE4834">
        <w:rPr>
          <w:rFonts w:eastAsia="Calibri"/>
          <w:sz w:val="8"/>
        </w:rPr>
        <w:t>section</w:t>
      </w:r>
      <w:r w:rsidRPr="00AE4834">
        <w:rPr>
          <w:sz w:val="8"/>
        </w:rPr>
        <w:t xml:space="preserve">. 2.4. </w:t>
      </w:r>
      <w:r w:rsidRPr="00AE4834">
        <w:rPr>
          <w:rStyle w:val="Emphasis"/>
          <w:rFonts w:eastAsia="Calibri"/>
        </w:rPr>
        <w:t>Existing</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could</w:t>
      </w:r>
      <w:r w:rsidRPr="00AE4834">
        <w:rPr>
          <w:rStyle w:val="Emphasis"/>
        </w:rPr>
        <w:t xml:space="preserve"> </w:t>
      </w:r>
      <w:r w:rsidRPr="00AE4834">
        <w:rPr>
          <w:rStyle w:val="Emphasis"/>
          <w:rFonts w:eastAsia="Calibri"/>
        </w:rPr>
        <w:t>endure</w:t>
      </w:r>
      <w:r w:rsidRPr="00AE4834">
        <w:rPr>
          <w:rStyle w:val="Emphasis"/>
        </w:rPr>
        <w:t xml:space="preserve"> </w:t>
      </w:r>
      <w:r w:rsidRPr="00AE4834">
        <w:rPr>
          <w:rStyle w:val="Emphasis"/>
          <w:rFonts w:eastAsia="Calibri"/>
        </w:rPr>
        <w:t>non</w:t>
      </w:r>
      <w:r w:rsidRPr="00AE4834">
        <w:rPr>
          <w:rStyle w:val="Emphasis"/>
        </w:rPr>
        <w:t>-</w:t>
      </w:r>
      <w:r w:rsidRPr="00AE4834">
        <w:rPr>
          <w:rStyle w:val="Emphasis"/>
          <w:rFonts w:eastAsia="Calibri"/>
        </w:rPr>
        <w:t>physical</w:t>
      </w:r>
      <w:r w:rsidRPr="00AE4834">
        <w:rPr>
          <w:rStyle w:val="Emphasis"/>
        </w:rPr>
        <w:t xml:space="preserve"> </w:t>
      </w:r>
      <w:r w:rsidRPr="00AE4834">
        <w:rPr>
          <w:rStyle w:val="Emphasis"/>
          <w:rFonts w:eastAsia="Calibri"/>
        </w:rPr>
        <w:t>harms</w:t>
      </w:r>
      <w:r w:rsidRPr="00AE4834">
        <w:rPr>
          <w:sz w:val="8"/>
        </w:rPr>
        <w:t xml:space="preserve"> </w:t>
      </w:r>
      <w:r w:rsidRPr="00AE4834">
        <w:rPr>
          <w:rFonts w:eastAsia="Calibri"/>
          <w:sz w:val="8"/>
        </w:rPr>
        <w:t>I</w:t>
      </w:r>
      <w:r w:rsidRPr="00AE4834">
        <w:rPr>
          <w:sz w:val="8"/>
        </w:rPr>
        <w:t xml:space="preserve"> </w:t>
      </w:r>
      <w:r w:rsidRPr="00AE4834">
        <w:rPr>
          <w:rFonts w:eastAsia="Calibri"/>
          <w:sz w:val="8"/>
        </w:rPr>
        <w:t>said</w:t>
      </w:r>
      <w:r w:rsidRPr="00AE4834">
        <w:rPr>
          <w:sz w:val="8"/>
        </w:rPr>
        <w:t xml:space="preserve"> </w:t>
      </w:r>
      <w:r w:rsidRPr="00AE4834">
        <w:rPr>
          <w:rFonts w:eastAsia="Calibri"/>
          <w:sz w:val="8"/>
        </w:rPr>
        <w:t>earlier</w:t>
      </w:r>
      <w:r w:rsidRPr="00AE4834">
        <w:rPr>
          <w:sz w:val="8"/>
        </w:rPr>
        <w:t xml:space="preserve"> </w:t>
      </w:r>
      <w:r w:rsidRPr="00AE4834">
        <w:rPr>
          <w:rFonts w:eastAsia="Calibri"/>
          <w:sz w:val="8"/>
        </w:rPr>
        <w:t>than</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fact</w:t>
      </w:r>
      <w:r w:rsidRPr="00AE4834">
        <w:rPr>
          <w:sz w:val="8"/>
        </w:rPr>
        <w:t xml:space="preserve"> </w:t>
      </w:r>
      <w:proofErr w:type="gramStart"/>
      <w:r w:rsidRPr="00AE4834">
        <w:rPr>
          <w:rFonts w:eastAsia="Calibri"/>
          <w:sz w:val="8"/>
        </w:rPr>
        <w:t>in</w:t>
      </w:r>
      <w:r w:rsidRPr="00AE4834">
        <w:rPr>
          <w:sz w:val="8"/>
        </w:rPr>
        <w:t xml:space="preserve"> </w:t>
      </w:r>
      <w:r w:rsidRPr="00AE4834">
        <w:rPr>
          <w:rFonts w:eastAsia="Calibri"/>
          <w:sz w:val="8"/>
        </w:rPr>
        <w:t>itself</w:t>
      </w:r>
      <w:r w:rsidRPr="00AE4834">
        <w:rPr>
          <w:sz w:val="8"/>
        </w:rPr>
        <w:t xml:space="preserve"> </w:t>
      </w:r>
      <w:r w:rsidRPr="00AE4834">
        <w:rPr>
          <w:rFonts w:eastAsia="Calibri"/>
          <w:sz w:val="8"/>
        </w:rPr>
        <w:t>that</w:t>
      </w:r>
      <w:proofErr w:type="gramEnd"/>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people</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an</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can</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permitting</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However</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impersonal</w:t>
      </w:r>
      <w:r w:rsidRPr="00AE4834">
        <w:rPr>
          <w:sz w:val="8"/>
        </w:rPr>
        <w:t xml:space="preserve"> </w:t>
      </w:r>
      <w:r w:rsidRPr="00AE4834">
        <w:rPr>
          <w:rFonts w:eastAsia="Calibri"/>
          <w:sz w:val="8"/>
        </w:rPr>
        <w:t>reason</w:t>
      </w:r>
      <w:r w:rsidRPr="00AE4834">
        <w:rPr>
          <w:sz w:val="8"/>
        </w:rPr>
        <w:t xml:space="preserve"> </w:t>
      </w:r>
      <w:r w:rsidRPr="00AE4834">
        <w:rPr>
          <w:rStyle w:val="StyleUnderline"/>
          <w:rFonts w:eastAsia="Calibri"/>
        </w:rPr>
        <w:t>could</w:t>
      </w:r>
      <w:r w:rsidRPr="00AE4834">
        <w:rPr>
          <w:rStyle w:val="StyleUnderline"/>
        </w:rPr>
        <w:t xml:space="preserve"> </w:t>
      </w:r>
      <w:r w:rsidRPr="00AE4834">
        <w:rPr>
          <w:rStyle w:val="StyleUnderline"/>
          <w:rFonts w:eastAsia="Calibri"/>
        </w:rPr>
        <w:t>give</w:t>
      </w:r>
      <w:r w:rsidRPr="00AE4834">
        <w:rPr>
          <w:rStyle w:val="StyleUnderline"/>
        </w:rPr>
        <w:t xml:space="preserve"> </w:t>
      </w:r>
      <w:r w:rsidRPr="00AE4834">
        <w:rPr>
          <w:rStyle w:val="StyleUnderline"/>
          <w:rFonts w:eastAsia="Calibri"/>
        </w:rPr>
        <w:t>rise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admissible</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final</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reason</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think</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wrong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that</w:t>
      </w:r>
      <w:r w:rsidRPr="00AE4834">
        <w:rPr>
          <w:sz w:val="8"/>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could</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various</w:t>
      </w:r>
      <w:r w:rsidRPr="000A2C32">
        <w:rPr>
          <w:rStyle w:val="StyleUnderline"/>
          <w:highlight w:val="cyan"/>
        </w:rPr>
        <w:t xml:space="preserve"> </w:t>
      </w:r>
      <w:r w:rsidRPr="00AE4834">
        <w:rPr>
          <w:rStyle w:val="StyleUnderline"/>
          <w:rFonts w:eastAsia="Calibri"/>
        </w:rPr>
        <w:t>deleterious</w:t>
      </w:r>
      <w:r w:rsidRPr="00AE4834">
        <w:rPr>
          <w:rStyle w:val="StyleUnderline"/>
        </w:rPr>
        <w:t xml:space="preserve"> </w:t>
      </w:r>
      <w:r w:rsidRPr="000A2C32">
        <w:rPr>
          <w:rStyle w:val="StyleUnderline"/>
          <w:rFonts w:eastAsia="Calibri"/>
          <w:highlight w:val="cyan"/>
        </w:rPr>
        <w:t>psychological</w:t>
      </w:r>
      <w:r w:rsidRPr="000A2C32">
        <w:rPr>
          <w:rStyle w:val="StyleUnderline"/>
          <w:highlight w:val="cyan"/>
        </w:rPr>
        <w:t xml:space="preserve"> </w:t>
      </w:r>
      <w:r w:rsidRPr="000A2C32">
        <w:rPr>
          <w:rStyle w:val="StyleUnderline"/>
          <w:rFonts w:eastAsia="Calibri"/>
          <w:highlight w:val="cyan"/>
        </w:rPr>
        <w:t>effects</w:t>
      </w:r>
      <w:r w:rsidRPr="000A2C32">
        <w:rPr>
          <w:sz w:val="8"/>
          <w:highlight w:val="cyan"/>
        </w:rPr>
        <w:t xml:space="preserve"> </w:t>
      </w:r>
      <w:r w:rsidRPr="00AE4834">
        <w:rPr>
          <w:rFonts w:eastAsia="Calibri"/>
          <w:sz w:val="8"/>
        </w:rPr>
        <w:t>that</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endured</w:t>
      </w:r>
      <w:r w:rsidRPr="00AE4834">
        <w:rPr>
          <w:sz w:val="8"/>
        </w:rPr>
        <w:t xml:space="preserve"> </w:t>
      </w:r>
      <w:r w:rsidRPr="00AE4834">
        <w:rPr>
          <w:rFonts w:eastAsia="Calibri"/>
          <w:sz w:val="8"/>
        </w:rPr>
        <w:t>by</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generations</w:t>
      </w:r>
      <w:r w:rsidRPr="00AE4834">
        <w:rPr>
          <w:sz w:val="8"/>
        </w:rPr>
        <w:t xml:space="preserve">. </w:t>
      </w:r>
      <w:r w:rsidRPr="00AE4834">
        <w:rPr>
          <w:rStyle w:val="StyleUnderline"/>
          <w:rFonts w:eastAsia="Calibri"/>
        </w:rPr>
        <w:t>There</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two</w:t>
      </w:r>
      <w:r w:rsidRPr="00AE4834">
        <w:rPr>
          <w:rStyle w:val="StyleUnderline"/>
        </w:rPr>
        <w:t xml:space="preserve"> </w:t>
      </w:r>
      <w:r w:rsidRPr="00AE4834">
        <w:rPr>
          <w:rStyle w:val="StyleUnderline"/>
          <w:rFonts w:eastAsia="Calibri"/>
        </w:rPr>
        <w:t>main</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this</w:t>
      </w:r>
      <w:r w:rsidRPr="00AE4834">
        <w:rPr>
          <w:rStyle w:val="StyleUnderline"/>
        </w:rPr>
        <w:t xml:space="preserve"> </w:t>
      </w:r>
      <w:r w:rsidRPr="00AE4834">
        <w:rPr>
          <w:rStyle w:val="StyleUnderline"/>
          <w:rFonts w:eastAsia="Calibri"/>
        </w:rPr>
        <w:t>trauma</w:t>
      </w:r>
      <w:r w:rsidRPr="00AE4834">
        <w:rPr>
          <w:sz w:val="8"/>
        </w:rPr>
        <w:t xml:space="preserve">, </w:t>
      </w:r>
      <w:r w:rsidRPr="00AE4834">
        <w:rPr>
          <w:rFonts w:eastAsia="Calibri"/>
          <w:sz w:val="8"/>
        </w:rPr>
        <w:t>both</w:t>
      </w:r>
      <w:r w:rsidRPr="00AE4834">
        <w:rPr>
          <w:sz w:val="8"/>
        </w:rPr>
        <w:t xml:space="preserve"> </w:t>
      </w:r>
      <w:r w:rsidRPr="00AE4834">
        <w:rPr>
          <w:rFonts w:eastAsia="Calibri"/>
          <w:sz w:val="8"/>
        </w:rPr>
        <w:t>arising</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first</w:t>
      </w:r>
      <w:r w:rsidRPr="00AE4834">
        <w:rPr>
          <w:rStyle w:val="StyleUnderline"/>
        </w:rPr>
        <w:t xml:space="preserve"> </w:t>
      </w:r>
      <w:r w:rsidRPr="00AE4834">
        <w:rPr>
          <w:rStyle w:val="StyleUnderline"/>
          <w:rFonts w:eastAsia="Calibri"/>
        </w:rPr>
        <w:t>relates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individual</w:t>
      </w:r>
      <w:r w:rsidRPr="00AE4834">
        <w:rPr>
          <w:rStyle w:val="StyleUnderline"/>
        </w:rPr>
        <w:t xml:space="preserve"> </w:t>
      </w:r>
      <w:r w:rsidRPr="00AE4834">
        <w:rPr>
          <w:rStyle w:val="StyleUnderline"/>
          <w:rFonts w:eastAsia="Calibri"/>
        </w:rPr>
        <w:t>people</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undesired</w:t>
      </w:r>
      <w:r w:rsidRPr="00AE4834">
        <w:rPr>
          <w:rStyle w:val="StyleUnderline"/>
        </w:rPr>
        <w:t xml:space="preserve"> </w:t>
      </w:r>
      <w:r w:rsidRPr="00AE4834">
        <w:rPr>
          <w:rStyle w:val="StyleUnderline"/>
          <w:rFonts w:eastAsia="Calibri"/>
        </w:rPr>
        <w:t>negative</w:t>
      </w:r>
      <w:r w:rsidRPr="00AE4834">
        <w:rPr>
          <w:rStyle w:val="StyleUnderline"/>
        </w:rPr>
        <w:t xml:space="preserve"> </w:t>
      </w:r>
      <w:r w:rsidRPr="00AE4834">
        <w:rPr>
          <w:rStyle w:val="StyleUnderline"/>
          <w:rFonts w:eastAsia="Calibri"/>
        </w:rPr>
        <w:t>effect</w:t>
      </w:r>
      <w:r w:rsidRPr="00AE4834">
        <w:rPr>
          <w:rStyle w:val="StyleUnderline"/>
        </w:rPr>
        <w:t xml:space="preserve"> </w:t>
      </w:r>
      <w:r w:rsidRPr="00AE4834">
        <w:rPr>
          <w:rStyle w:val="StyleUnderline"/>
          <w:rFonts w:eastAsia="Calibri"/>
        </w:rPr>
        <w:t>on</w:t>
      </w:r>
      <w:r w:rsidRPr="00AE4834">
        <w:rPr>
          <w:rStyle w:val="StyleUnderline"/>
        </w:rPr>
        <w:t xml:space="preserve"> </w:t>
      </w:r>
      <w:r w:rsidRPr="00AE4834">
        <w:rPr>
          <w:rStyle w:val="StyleUnderline"/>
          <w:rFonts w:eastAsia="Calibri"/>
        </w:rPr>
        <w:t>well</w:t>
      </w:r>
      <w:r w:rsidRPr="00AE4834">
        <w:rPr>
          <w:rStyle w:val="StyleUnderline"/>
        </w:rPr>
        <w:t>-</w:t>
      </w:r>
      <w:r w:rsidRPr="00AE4834">
        <w:rPr>
          <w:rStyle w:val="StyleUnderline"/>
          <w:rFonts w:eastAsia="Calibri"/>
        </w:rPr>
        <w:t>being</w:t>
      </w:r>
      <w:r w:rsidRPr="00AE4834">
        <w:rPr>
          <w:sz w:val="8"/>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experienced</w:t>
      </w:r>
      <w:r w:rsidRPr="00AE4834">
        <w:rPr>
          <w:rStyle w:val="StyleUnderline"/>
        </w:rPr>
        <w:t xml:space="preserve"> </w:t>
      </w:r>
      <w:r w:rsidRPr="00AE4834">
        <w:rPr>
          <w:rStyle w:val="StyleUnderline"/>
          <w:rFonts w:eastAsia="Calibri"/>
        </w:rPr>
        <w:t>by</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wanted</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children</w:t>
      </w:r>
      <w:r w:rsidRPr="00AE4834">
        <w:rPr>
          <w:sz w:val="8"/>
        </w:rPr>
        <w:t xml:space="preserve">. </w:t>
      </w:r>
      <w:r w:rsidRPr="00AE4834">
        <w:rPr>
          <w:rFonts w:eastAsia="Calibri"/>
          <w:sz w:val="8"/>
        </w:rPr>
        <w:t>Whilst</w:t>
      </w:r>
      <w:r w:rsidRPr="00AE4834">
        <w:rPr>
          <w:sz w:val="8"/>
        </w:rPr>
        <w:t xml:space="preserve"> </w:t>
      </w:r>
      <w:r w:rsidRPr="00AE4834">
        <w:rPr>
          <w:rStyle w:val="Emphasis"/>
          <w:rFonts w:eastAsia="Calibri"/>
        </w:rPr>
        <w:t>this</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by</w:t>
      </w:r>
      <w:r w:rsidRPr="00AE4834">
        <w:rPr>
          <w:rStyle w:val="Emphasis"/>
        </w:rPr>
        <w:t xml:space="preserve"> </w:t>
      </w:r>
      <w:r w:rsidRPr="00AE4834">
        <w:rPr>
          <w:rStyle w:val="Emphasis"/>
          <w:rFonts w:eastAsia="Calibri"/>
        </w:rPr>
        <w:t>no</w:t>
      </w:r>
      <w:r w:rsidRPr="00AE4834">
        <w:rPr>
          <w:rStyle w:val="Emphasis"/>
        </w:rPr>
        <w:t xml:space="preserve"> </w:t>
      </w:r>
      <w:r w:rsidRPr="00AE4834">
        <w:rPr>
          <w:rStyle w:val="Emphasis"/>
          <w:rFonts w:eastAsia="Calibri"/>
        </w:rPr>
        <w:t>means</w:t>
      </w:r>
      <w:r w:rsidRPr="00AE4834">
        <w:rPr>
          <w:rStyle w:val="Emphasis"/>
        </w:rPr>
        <w:t xml:space="preserve"> </w:t>
      </w:r>
      <w:r w:rsidRPr="00AE4834">
        <w:rPr>
          <w:rStyle w:val="Emphasis"/>
          <w:rFonts w:eastAsia="Calibri"/>
        </w:rPr>
        <w:t>universa</w:t>
      </w:r>
      <w:r w:rsidRPr="00AE4834">
        <w:rPr>
          <w:rFonts w:eastAsia="Calibri"/>
          <w:sz w:val="8"/>
        </w:rPr>
        <w:t>l</w:t>
      </w:r>
      <w:r w:rsidRPr="00AE4834">
        <w:rPr>
          <w:sz w:val="8"/>
        </w:rPr>
        <w:t xml:space="preserve">, </w:t>
      </w:r>
      <w:r w:rsidRPr="00AE4834">
        <w:rPr>
          <w:rStyle w:val="Emphasis"/>
          <w:rFonts w:eastAsia="Calibri"/>
        </w:rPr>
        <w:t>it</w:t>
      </w:r>
      <w:r w:rsidRPr="00AE4834">
        <w:rPr>
          <w:rStyle w:val="Emphasis"/>
        </w:rPr>
        <w:t xml:space="preserve"> </w:t>
      </w:r>
      <w:r w:rsidRPr="00AE4834">
        <w:rPr>
          <w:rStyle w:val="Emphasis"/>
          <w:rFonts w:eastAsia="Calibri"/>
        </w:rPr>
        <w:t>is</w:t>
      </w:r>
      <w:r w:rsidRPr="00AE4834">
        <w:rPr>
          <w:rStyle w:val="Emphasis"/>
        </w:rPr>
        <w:t xml:space="preserve"> </w:t>
      </w:r>
      <w:r w:rsidRPr="00AE4834">
        <w:rPr>
          <w:rStyle w:val="Emphasis"/>
          <w:rFonts w:eastAsia="Calibri"/>
        </w:rPr>
        <w:t>fair</w:t>
      </w:r>
      <w:r w:rsidRPr="00AE4834">
        <w:rPr>
          <w:rStyle w:val="Emphasis"/>
        </w:rPr>
        <w:t xml:space="preserve"> </w:t>
      </w:r>
      <w:r w:rsidRPr="00AE4834">
        <w:rPr>
          <w:rStyle w:val="Emphasis"/>
          <w:rFonts w:eastAsia="Calibri"/>
        </w:rPr>
        <w:t>to</w:t>
      </w:r>
      <w:r w:rsidRPr="00AE4834">
        <w:rPr>
          <w:rStyle w:val="Emphasis"/>
        </w:rPr>
        <w:t xml:space="preserve"> </w:t>
      </w:r>
      <w:r w:rsidRPr="00AE4834">
        <w:rPr>
          <w:rStyle w:val="Emphasis"/>
          <w:rFonts w:eastAsia="Calibri"/>
        </w:rPr>
        <w:t>say</w:t>
      </w:r>
      <w:r w:rsidRPr="00AE4834">
        <w:rPr>
          <w:rStyle w:val="Emphasis"/>
        </w:rPr>
        <w:t xml:space="preserve"> </w:t>
      </w:r>
      <w:r w:rsidRPr="00AE4834">
        <w:rPr>
          <w:rStyle w:val="Emphasis"/>
          <w:rFonts w:eastAsia="Calibri"/>
        </w:rPr>
        <w:t>that</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good</w:t>
      </w:r>
      <w:r w:rsidRPr="00AE4834">
        <w:rPr>
          <w:rStyle w:val="Emphasis"/>
        </w:rPr>
        <w:t xml:space="preserve"> </w:t>
      </w:r>
      <w:r w:rsidRPr="00AE4834">
        <w:rPr>
          <w:rStyle w:val="Emphasis"/>
          <w:rFonts w:eastAsia="Calibri"/>
        </w:rPr>
        <w:t>proportion</w:t>
      </w:r>
      <w:r w:rsidRPr="00AE4834">
        <w:rPr>
          <w:rStyle w:val="Emphasis"/>
        </w:rPr>
        <w:t xml:space="preserve"> </w:t>
      </w:r>
      <w:r w:rsidRPr="00AE4834">
        <w:rPr>
          <w:rStyle w:val="Emphasis"/>
          <w:rFonts w:eastAsia="Calibri"/>
        </w:rPr>
        <w:t>of</w:t>
      </w:r>
      <w:r w:rsidRPr="00AE4834">
        <w:rPr>
          <w:rStyle w:val="Emphasis"/>
        </w:rPr>
        <w:t xml:space="preserve"> </w:t>
      </w:r>
      <w:r w:rsidRPr="00AE4834">
        <w:rPr>
          <w:rStyle w:val="Emphasis"/>
          <w:rFonts w:eastAsia="Calibri"/>
        </w:rPr>
        <w:t>people</w:t>
      </w:r>
      <w:r w:rsidRPr="00AE4834">
        <w:rPr>
          <w:rStyle w:val="Emphasis"/>
        </w:rPr>
        <w:t xml:space="preserve"> </w:t>
      </w:r>
      <w:r w:rsidRPr="00AE4834">
        <w:rPr>
          <w:rStyle w:val="Emphasis"/>
          <w:rFonts w:eastAsia="Calibri"/>
        </w:rPr>
        <w:t>feel</w:t>
      </w:r>
      <w:r w:rsidRPr="00AE4834">
        <w:rPr>
          <w:rStyle w:val="Emphasis"/>
        </w:rPr>
        <w:t xml:space="preserve"> </w:t>
      </w:r>
      <w:r w:rsidRPr="00AE4834">
        <w:rPr>
          <w:rStyle w:val="Emphasis"/>
          <w:rFonts w:eastAsia="Calibri"/>
        </w:rPr>
        <w:t>a</w:t>
      </w:r>
      <w:r w:rsidRPr="00AE4834">
        <w:rPr>
          <w:rStyle w:val="Emphasis"/>
        </w:rPr>
        <w:t xml:space="preserve"> </w:t>
      </w:r>
      <w:r w:rsidRPr="00AE4834">
        <w:rPr>
          <w:rStyle w:val="Emphasis"/>
          <w:rFonts w:eastAsia="Calibri"/>
        </w:rPr>
        <w:t>strong</w:t>
      </w:r>
      <w:r w:rsidRPr="00AE4834">
        <w:rPr>
          <w:rStyle w:val="Emphasis"/>
        </w:rPr>
        <w:t xml:space="preserve"> </w:t>
      </w:r>
      <w:r w:rsidRPr="00AE4834">
        <w:rPr>
          <w:rStyle w:val="Emphasis"/>
          <w:rFonts w:eastAsia="Calibri"/>
        </w:rPr>
        <w:t>pull</w:t>
      </w:r>
      <w:r w:rsidRPr="00AE4834">
        <w:rPr>
          <w:rStyle w:val="Emphasis"/>
        </w:rPr>
        <w:t xml:space="preserve"> </w:t>
      </w:r>
      <w:r w:rsidRPr="00AE4834">
        <w:rPr>
          <w:rStyle w:val="Emphasis"/>
          <w:rFonts w:eastAsia="Calibri"/>
        </w:rPr>
        <w:t>towards</w:t>
      </w:r>
      <w:r w:rsidRPr="00AE4834">
        <w:rPr>
          <w:rStyle w:val="Emphasis"/>
        </w:rPr>
        <w:t xml:space="preserve"> </w:t>
      </w:r>
      <w:r w:rsidRPr="00AE4834">
        <w:rPr>
          <w:rStyle w:val="Emphasis"/>
          <w:rFonts w:eastAsia="Calibri"/>
        </w:rPr>
        <w:t>reproduction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having</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lineage</w:t>
      </w:r>
      <w:r w:rsidRPr="00AE4834">
        <w:rPr>
          <w:sz w:val="8"/>
        </w:rPr>
        <w:t xml:space="preserve"> </w:t>
      </w:r>
      <w:r w:rsidRPr="00AE4834">
        <w:rPr>
          <w:rFonts w:eastAsia="Calibri"/>
          <w:sz w:val="8"/>
        </w:rPr>
        <w:t>continue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some</w:t>
      </w:r>
      <w:r w:rsidRPr="00AE4834">
        <w:rPr>
          <w:sz w:val="8"/>
        </w:rPr>
        <w:t xml:space="preserve"> </w:t>
      </w:r>
      <w:r w:rsidRPr="00AE4834">
        <w:rPr>
          <w:rFonts w:eastAsia="Calibri"/>
          <w:sz w:val="8"/>
        </w:rPr>
        <w:t>way</w:t>
      </w:r>
      <w:r w:rsidRPr="00AE4834">
        <w:rPr>
          <w:sz w:val="8"/>
        </w:rPr>
        <w:t xml:space="preserve">. </w:t>
      </w:r>
      <w:r w:rsidRPr="00AE4834">
        <w:rPr>
          <w:rFonts w:eastAsia="Calibri"/>
          <w:sz w:val="8"/>
        </w:rPr>
        <w:t>Samuel</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describes</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pull</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reproduction</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personalized</w:t>
      </w:r>
      <w:r w:rsidRPr="00AE4834">
        <w:rPr>
          <w:sz w:val="8"/>
        </w:rPr>
        <w:t xml:space="preserve"> </w:t>
      </w:r>
      <w:r w:rsidRPr="00AE4834">
        <w:rPr>
          <w:rFonts w:eastAsia="Calibri"/>
          <w:sz w:val="8"/>
        </w:rPr>
        <w:t>relationship</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future</w:t>
      </w:r>
      <w:r w:rsidRPr="00AE4834">
        <w:rPr>
          <w:sz w:val="8"/>
        </w:rPr>
        <w:t>’ (</w:t>
      </w:r>
      <w:r w:rsidRPr="00AE4834">
        <w:rPr>
          <w:rFonts w:eastAsia="Calibri"/>
          <w:sz w:val="8"/>
        </w:rPr>
        <w:t>Scheffler</w:t>
      </w:r>
      <w:r w:rsidRPr="00AE4834">
        <w:rPr>
          <w:sz w:val="8"/>
        </w:rPr>
        <w:t xml:space="preserve"> 2012, 31). </w:t>
      </w:r>
      <w:r w:rsidRPr="00AE4834">
        <w:rPr>
          <w:rFonts w:eastAsia="Calibri"/>
          <w:sz w:val="8"/>
        </w:rPr>
        <w:t>Reproducing</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widely</w:t>
      </w:r>
      <w:r w:rsidRPr="00AE4834">
        <w:rPr>
          <w:sz w:val="8"/>
        </w:rPr>
        <w:t xml:space="preserve"> </w:t>
      </w:r>
      <w:r w:rsidRPr="00AE4834">
        <w:rPr>
          <w:rFonts w:eastAsia="Calibri"/>
          <w:sz w:val="8"/>
        </w:rPr>
        <w:t>held</w:t>
      </w:r>
      <w:r w:rsidRPr="00AE4834">
        <w:rPr>
          <w:sz w:val="8"/>
        </w:rPr>
        <w:t xml:space="preserve"> </w:t>
      </w:r>
      <w:r w:rsidRPr="00AE4834">
        <w:rPr>
          <w:rFonts w:eastAsia="Calibri"/>
          <w:sz w:val="8"/>
        </w:rPr>
        <w:t>desire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joys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parenthood</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ones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wish</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experience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they</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endure</w:t>
      </w:r>
      <w:r w:rsidRPr="00AE4834">
        <w:rPr>
          <w:sz w:val="8"/>
        </w:rPr>
        <w:t xml:space="preserve"> </w:t>
      </w:r>
      <w:r w:rsidRPr="00AE4834">
        <w:rPr>
          <w:rFonts w:eastAsia="Calibri"/>
          <w:sz w:val="8"/>
        </w:rPr>
        <w:t>painful</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premature</w:t>
      </w:r>
      <w:r w:rsidRPr="00AE4834">
        <w:rPr>
          <w:sz w:val="8"/>
        </w:rPr>
        <w:t xml:space="preserve"> </w:t>
      </w:r>
      <w:r w:rsidRPr="00AE4834">
        <w:rPr>
          <w:rFonts w:eastAsia="Calibri"/>
          <w:sz w:val="8"/>
        </w:rPr>
        <w:t>deaths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create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sense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despair</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pointlessness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life</w:t>
      </w:r>
      <w:r w:rsidRPr="00AE4834">
        <w:rPr>
          <w:sz w:val="8"/>
        </w:rPr>
        <w:t xml:space="preserve">. </w:t>
      </w:r>
      <w:r w:rsidRPr="00AE4834">
        <w:rPr>
          <w:rFonts w:eastAsia="Calibri"/>
          <w:sz w:val="8"/>
        </w:rPr>
        <w:t>Furthermore</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reproduce</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own</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because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w:t>
      </w:r>
      <w:r w:rsidRPr="00AE4834">
        <w:rPr>
          <w:sz w:val="8"/>
        </w:rPr>
        <w:t xml:space="preserve"> </w:t>
      </w:r>
      <w:r w:rsidRPr="00AE4834">
        <w:rPr>
          <w:rFonts w:eastAsia="Calibri"/>
          <w:sz w:val="8"/>
        </w:rPr>
        <w:t>principle</w:t>
      </w:r>
      <w:r w:rsidRPr="00AE4834">
        <w:rPr>
          <w:sz w:val="8"/>
        </w:rPr>
        <w:t>/</w:t>
      </w:r>
      <w:r w:rsidRPr="00AE4834">
        <w:rPr>
          <w:rFonts w:eastAsia="Calibri"/>
          <w:sz w:val="8"/>
        </w:rPr>
        <w:t>policy</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prevents</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bans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interventions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infringement</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consider</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basic</w:t>
      </w:r>
      <w:r w:rsidRPr="00AE4834">
        <w:rPr>
          <w:sz w:val="8"/>
        </w:rPr>
        <w:t xml:space="preserve"> </w:t>
      </w:r>
      <w:r w:rsidRPr="00AE4834">
        <w:rPr>
          <w:rFonts w:eastAsia="Calibri"/>
          <w:sz w:val="8"/>
        </w:rPr>
        <w:t>right</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control</w:t>
      </w:r>
      <w:r w:rsidRPr="00AE4834">
        <w:rPr>
          <w:sz w:val="8"/>
        </w:rPr>
        <w:t xml:space="preserve"> </w:t>
      </w:r>
      <w:r w:rsidRPr="00AE4834">
        <w:rPr>
          <w:rFonts w:eastAsia="Calibri"/>
          <w:sz w:val="8"/>
        </w:rPr>
        <w:t>what</w:t>
      </w:r>
      <w:r w:rsidRPr="00AE4834">
        <w:rPr>
          <w:sz w:val="8"/>
        </w:rPr>
        <w:t xml:space="preserve"> </w:t>
      </w:r>
      <w:r w:rsidRPr="00AE4834">
        <w:rPr>
          <w:rFonts w:eastAsia="Calibri"/>
          <w:sz w:val="8"/>
        </w:rPr>
        <w:t>happens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body</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knowing</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you</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descendants</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cause</w:t>
      </w:r>
      <w:r w:rsidRPr="00AE4834">
        <w:rPr>
          <w:sz w:val="8"/>
        </w:rPr>
        <w:t xml:space="preserve"> </w:t>
      </w:r>
      <w:r w:rsidRPr="00AE4834">
        <w:rPr>
          <w:rFonts w:eastAsia="Calibri"/>
          <w:sz w:val="8"/>
        </w:rPr>
        <w:t>significant</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traumas</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harms</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were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associated</w:t>
      </w:r>
      <w:r w:rsidRPr="00AE4834">
        <w:rPr>
          <w:sz w:val="8"/>
        </w:rPr>
        <w:t xml:space="preserve"> </w:t>
      </w:r>
      <w:r w:rsidRPr="00AE4834">
        <w:rPr>
          <w:rFonts w:eastAsia="Calibri"/>
          <w:sz w:val="8"/>
        </w:rPr>
        <w:t>physical</w:t>
      </w:r>
      <w:r w:rsidRPr="00AE4834">
        <w:rPr>
          <w:sz w:val="8"/>
        </w:rPr>
        <w:t xml:space="preserve"> </w:t>
      </w:r>
      <w:r w:rsidRPr="00AE4834">
        <w:rPr>
          <w:rFonts w:eastAsia="Calibri"/>
          <w:sz w:val="8"/>
        </w:rPr>
        <w:t>harm</w:t>
      </w:r>
      <w:r w:rsidRPr="00AE4834">
        <w:rPr>
          <w:sz w:val="8"/>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second</w:t>
      </w:r>
      <w:r w:rsidRPr="00AE4834">
        <w:rPr>
          <w:rStyle w:val="StyleUnderline"/>
        </w:rPr>
        <w:t xml:space="preserve"> </w:t>
      </w:r>
      <w:r w:rsidRPr="00AE4834">
        <w:rPr>
          <w:rStyle w:val="StyleUnderline"/>
          <w:rFonts w:eastAsia="Calibri"/>
        </w:rPr>
        <w:t>is</w:t>
      </w:r>
      <w:r w:rsidRPr="00AE4834">
        <w:rPr>
          <w:rStyle w:val="StyleUnderline"/>
        </w:rPr>
        <w:t xml:space="preserve"> </w:t>
      </w:r>
      <w:r w:rsidRPr="00AE4834">
        <w:rPr>
          <w:rStyle w:val="StyleUnderline"/>
          <w:rFonts w:eastAsia="Calibri"/>
        </w:rPr>
        <w:t>a</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general</w:t>
      </w:r>
      <w:r w:rsidRPr="00AE4834">
        <w:rPr>
          <w:sz w:val="8"/>
        </w:rPr>
        <w:t xml:space="preserve">, </w:t>
      </w:r>
      <w:proofErr w:type="gramStart"/>
      <w:r w:rsidRPr="00AE4834">
        <w:rPr>
          <w:rStyle w:val="StyleUnderline"/>
          <w:rFonts w:eastAsia="Calibri"/>
        </w:rPr>
        <w:t>higher</w:t>
      </w:r>
      <w:r w:rsidRPr="00AE4834">
        <w:rPr>
          <w:rStyle w:val="StyleUnderline"/>
        </w:rPr>
        <w:t xml:space="preserve"> </w:t>
      </w:r>
      <w:r w:rsidRPr="00AE4834">
        <w:rPr>
          <w:rStyle w:val="StyleUnderline"/>
          <w:rFonts w:eastAsia="Calibri"/>
        </w:rPr>
        <w:t>level</w:t>
      </w:r>
      <w:proofErr w:type="gramEnd"/>
      <w:r w:rsidRPr="00AE4834">
        <w:rPr>
          <w:rStyle w:val="StyleUnderline"/>
        </w:rPr>
        <w:t xml:space="preserve"> </w:t>
      </w:r>
      <w:r w:rsidRPr="000A2C32">
        <w:rPr>
          <w:rStyle w:val="StyleUnderline"/>
          <w:rFonts w:eastAsia="Calibri"/>
          <w:highlight w:val="cyan"/>
        </w:rPr>
        <w:t>sense</w:t>
      </w:r>
      <w:r w:rsidRPr="000A2C32">
        <w:rPr>
          <w:rStyle w:val="StyleUnderline"/>
          <w:highlight w:val="cyan"/>
        </w:rPr>
        <w:t xml:space="preserve"> </w:t>
      </w:r>
      <w:r w:rsidRPr="000A2C32">
        <w:rPr>
          <w:rStyle w:val="StyleUnderline"/>
          <w:rFonts w:eastAsia="Calibri"/>
          <w:highlight w:val="cyan"/>
        </w:rPr>
        <w:t>of</w:t>
      </w:r>
      <w:r w:rsidRPr="000A2C32">
        <w:rPr>
          <w:rStyle w:val="StyleUnderline"/>
          <w:highlight w:val="cyan"/>
        </w:rPr>
        <w:t xml:space="preserve"> </w:t>
      </w:r>
      <w:r w:rsidRPr="000A2C32">
        <w:rPr>
          <w:rStyle w:val="StyleUnderline"/>
          <w:rFonts w:eastAsia="Calibri"/>
          <w:highlight w:val="cyan"/>
        </w:rPr>
        <w:t>hopelessness</w:t>
      </w:r>
      <w:r w:rsidRPr="000A2C32">
        <w:rPr>
          <w:rStyle w:val="StyleUnderline"/>
          <w:highlight w:val="cyan"/>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despair</w:t>
      </w:r>
      <w:r w:rsidRPr="00AE4834">
        <w:rPr>
          <w:rStyle w:val="StyleUnderline"/>
        </w:rPr>
        <w:t xml:space="preserve"> </w:t>
      </w:r>
      <w:r w:rsidRPr="00AE4834">
        <w:rPr>
          <w:rStyle w:val="StyleUnderline"/>
          <w:rFonts w:eastAsia="Calibri"/>
        </w:rPr>
        <w:t>that</w:t>
      </w:r>
      <w:r w:rsidRPr="00AE4834">
        <w:rPr>
          <w:rStyle w:val="StyleUnderline"/>
        </w:rPr>
        <w:t xml:space="preserve"> </w:t>
      </w:r>
      <w:r w:rsidRPr="000A2C32">
        <w:rPr>
          <w:rStyle w:val="StyleUnderline"/>
          <w:rFonts w:eastAsia="Calibri"/>
          <w:highlight w:val="cyan"/>
        </w:rPr>
        <w:t>there</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be</w:t>
      </w:r>
      <w:r w:rsidRPr="000A2C32">
        <w:rPr>
          <w:rStyle w:val="StyleUnderline"/>
          <w:highlight w:val="cyan"/>
        </w:rPr>
        <w:t xml:space="preserve"> </w:t>
      </w:r>
      <w:r w:rsidRPr="000A2C32">
        <w:rPr>
          <w:rStyle w:val="StyleUnderline"/>
          <w:rFonts w:eastAsia="Calibri"/>
          <w:highlight w:val="cyan"/>
        </w:rPr>
        <w:t>no</w:t>
      </w:r>
      <w:r w:rsidRPr="000A2C32">
        <w:rPr>
          <w:rStyle w:val="StyleUnderline"/>
          <w:highlight w:val="cyan"/>
        </w:rPr>
        <w:t xml:space="preserve"> </w:t>
      </w:r>
      <w:r w:rsidRPr="000A2C32">
        <w:rPr>
          <w:rStyle w:val="StyleUnderline"/>
          <w:rFonts w:eastAsia="Calibri"/>
          <w:highlight w:val="cyan"/>
        </w:rPr>
        <w:t>more</w:t>
      </w:r>
      <w:r w:rsidRPr="000A2C32">
        <w:rPr>
          <w:rStyle w:val="StyleUnderline"/>
          <w:highlight w:val="cyan"/>
        </w:rPr>
        <w:t xml:space="preserve"> </w:t>
      </w:r>
      <w:r w:rsidRPr="000A2C32">
        <w:rPr>
          <w:rStyle w:val="StyleUnderline"/>
          <w:rFonts w:eastAsia="Calibri"/>
          <w:highlight w:val="cyan"/>
        </w:rPr>
        <w:t>humans</w:t>
      </w:r>
      <w:r w:rsidRPr="000A2C32">
        <w:rPr>
          <w:rStyle w:val="StyleUnderline"/>
          <w:highlight w:val="cyan"/>
        </w:rPr>
        <w:t xml:space="preserve"> </w:t>
      </w:r>
      <w:r w:rsidRPr="000A2C32">
        <w:rPr>
          <w:rStyle w:val="StyleUnderline"/>
          <w:rFonts w:eastAsia="Calibri"/>
          <w:highlight w:val="cyan"/>
        </w:rPr>
        <w:t>and</w:t>
      </w:r>
      <w:r w:rsidRPr="000A2C32">
        <w:rPr>
          <w:rStyle w:val="StyleUnderline"/>
          <w:highlight w:val="cyan"/>
        </w:rPr>
        <w:t xml:space="preserve"> </w:t>
      </w:r>
      <w:r w:rsidRPr="000A2C32">
        <w:rPr>
          <w:rStyle w:val="StyleUnderline"/>
          <w:rFonts w:eastAsia="Calibri"/>
          <w:highlight w:val="cyan"/>
        </w:rPr>
        <w:t>that</w:t>
      </w:r>
      <w:r w:rsidRPr="000A2C32">
        <w:rPr>
          <w:rStyle w:val="StyleUnderline"/>
          <w:highlight w:val="cyan"/>
        </w:rPr>
        <w:t xml:space="preserve"> </w:t>
      </w:r>
      <w:r w:rsidRPr="000A2C32">
        <w:rPr>
          <w:rStyle w:val="StyleUnderline"/>
          <w:rFonts w:eastAsia="Calibri"/>
          <w:highlight w:val="cyan"/>
        </w:rPr>
        <w:t>your</w:t>
      </w:r>
      <w:r w:rsidRPr="000A2C32">
        <w:rPr>
          <w:rStyle w:val="StyleUnderline"/>
          <w:highlight w:val="cyan"/>
        </w:rPr>
        <w:t xml:space="preserve"> </w:t>
      </w:r>
      <w:r w:rsidRPr="000A2C32">
        <w:rPr>
          <w:rStyle w:val="StyleUnderline"/>
          <w:rFonts w:eastAsia="Calibri"/>
          <w:highlight w:val="cyan"/>
        </w:rPr>
        <w:t>projects</w:t>
      </w:r>
      <w:r w:rsidRPr="000A2C32">
        <w:rPr>
          <w:rStyle w:val="StyleUnderline"/>
          <w:highlight w:val="cyan"/>
        </w:rPr>
        <w:t xml:space="preserve"> </w:t>
      </w:r>
      <w:r w:rsidRPr="000A2C32">
        <w:rPr>
          <w:rStyle w:val="StyleUnderline"/>
          <w:rFonts w:eastAsia="Calibri"/>
          <w:highlight w:val="cyan"/>
        </w:rPr>
        <w:t>will</w:t>
      </w:r>
      <w:r w:rsidRPr="000A2C32">
        <w:rPr>
          <w:rStyle w:val="StyleUnderline"/>
          <w:highlight w:val="cyan"/>
        </w:rPr>
        <w:t xml:space="preserve"> </w:t>
      </w:r>
      <w:r w:rsidRPr="000A2C32">
        <w:rPr>
          <w:rStyle w:val="StyleUnderline"/>
          <w:rFonts w:eastAsia="Calibri"/>
          <w:highlight w:val="cyan"/>
        </w:rPr>
        <w:t>end</w:t>
      </w:r>
      <w:r w:rsidRPr="000A2C32">
        <w:rPr>
          <w:rStyle w:val="StyleUnderline"/>
          <w:highlight w:val="cyan"/>
        </w:rPr>
        <w:t xml:space="preserve"> </w:t>
      </w:r>
      <w:r w:rsidRPr="000A2C32">
        <w:rPr>
          <w:rStyle w:val="StyleUnderline"/>
          <w:rFonts w:eastAsia="Calibri"/>
          <w:highlight w:val="cyan"/>
        </w:rPr>
        <w:t>with</w:t>
      </w:r>
      <w:r w:rsidRPr="000A2C32">
        <w:rPr>
          <w:rStyle w:val="StyleUnderline"/>
          <w:highlight w:val="cyan"/>
        </w:rPr>
        <w:t xml:space="preserve"> </w:t>
      </w:r>
      <w:r w:rsidRPr="000A2C32">
        <w:rPr>
          <w:rStyle w:val="StyleUnderline"/>
          <w:rFonts w:eastAsia="Calibri"/>
          <w:highlight w:val="cyan"/>
        </w:rPr>
        <w:t>you</w:t>
      </w:r>
      <w:r w:rsidRPr="000A2C32">
        <w:rPr>
          <w:sz w:val="8"/>
          <w:highlight w:val="cyan"/>
        </w:rPr>
        <w:t>.</w:t>
      </w:r>
      <w:r w:rsidRPr="00AE4834">
        <w:rPr>
          <w:sz w:val="8"/>
        </w:rPr>
        <w:t xml:space="preserve"> </w:t>
      </w:r>
      <w:r w:rsidRPr="00AE4834">
        <w:rPr>
          <w:rStyle w:val="StyleUnderline"/>
          <w:rFonts w:eastAsia="Calibri"/>
        </w:rPr>
        <w:t>Even</w:t>
      </w:r>
      <w:r w:rsidRPr="00AE4834">
        <w:rPr>
          <w:rStyle w:val="StyleUnderline"/>
        </w:rPr>
        <w:t xml:space="preserve"> </w:t>
      </w:r>
      <w:r w:rsidRPr="00AE4834">
        <w:rPr>
          <w:rStyle w:val="StyleUnderline"/>
          <w:rFonts w:eastAsia="Calibri"/>
        </w:rPr>
        <w:t>those</w:t>
      </w:r>
      <w:r w:rsidRPr="00AE4834">
        <w:rPr>
          <w:rStyle w:val="StyleUnderline"/>
        </w:rPr>
        <w:t xml:space="preserve"> </w:t>
      </w:r>
      <w:r w:rsidRPr="00AE4834">
        <w:rPr>
          <w:rStyle w:val="StyleUnderline"/>
          <w:rFonts w:eastAsia="Calibri"/>
        </w:rPr>
        <w:t>who</w:t>
      </w:r>
      <w:r w:rsidRPr="00AE4834">
        <w:rPr>
          <w:rStyle w:val="StyleUnderline"/>
        </w:rPr>
        <w:t xml:space="preserve"> </w:t>
      </w:r>
      <w:r w:rsidRPr="00AE4834">
        <w:rPr>
          <w:rStyle w:val="StyleUnderline"/>
          <w:rFonts w:eastAsia="Calibri"/>
        </w:rPr>
        <w:t>did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strong</w:t>
      </w:r>
      <w:r w:rsidRPr="00AE4834">
        <w:rPr>
          <w:rStyle w:val="StyleUnderline"/>
        </w:rPr>
        <w:t xml:space="preserve"> </w:t>
      </w:r>
      <w:r w:rsidRPr="00AE4834">
        <w:rPr>
          <w:rStyle w:val="StyleUnderline"/>
          <w:rFonts w:eastAsia="Calibri"/>
        </w:rPr>
        <w:t>desire</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procreate</w:t>
      </w:r>
      <w:r w:rsidRPr="00AE4834">
        <w:rPr>
          <w:rStyle w:val="StyleUnderline"/>
        </w:rPr>
        <w:t xml:space="preserve"> </w:t>
      </w:r>
      <w:r w:rsidRPr="00AE4834">
        <w:rPr>
          <w:rStyle w:val="StyleUnderline"/>
          <w:rFonts w:eastAsia="Calibri"/>
        </w:rPr>
        <w:t>themselves</w:t>
      </w:r>
      <w:r w:rsidRPr="00AE4834">
        <w:rPr>
          <w:rStyle w:val="StyleUnderline"/>
        </w:rPr>
        <w:t xml:space="preserve"> </w:t>
      </w:r>
      <w:r w:rsidRPr="00AE4834">
        <w:rPr>
          <w:rStyle w:val="StyleUnderline"/>
          <w:rFonts w:eastAsia="Calibri"/>
        </w:rPr>
        <w:t>might</w:t>
      </w:r>
      <w:r w:rsidRPr="00AE4834">
        <w:rPr>
          <w:rStyle w:val="StyleUnderline"/>
        </w:rPr>
        <w:t xml:space="preserve"> </w:t>
      </w:r>
      <w:r w:rsidRPr="00AE4834">
        <w:rPr>
          <w:rStyle w:val="StyleUnderline"/>
          <w:rFonts w:eastAsia="Calibri"/>
        </w:rPr>
        <w:t>feel</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sense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hopelessness</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any</w:t>
      </w:r>
      <w:r w:rsidRPr="00AE4834">
        <w:rPr>
          <w:rStyle w:val="StyleUnderline"/>
        </w:rPr>
        <w:t xml:space="preserve"> </w:t>
      </w:r>
      <w:r w:rsidRPr="00AE4834">
        <w:rPr>
          <w:rStyle w:val="StyleUnderline"/>
          <w:rFonts w:eastAsia="Calibri"/>
        </w:rPr>
        <w:t>projects</w:t>
      </w:r>
      <w:r w:rsidRPr="00AE4834">
        <w:rPr>
          <w:rStyle w:val="StyleUnderline"/>
        </w:rPr>
        <w:t xml:space="preserve"> </w:t>
      </w:r>
      <w:r w:rsidRPr="00AE4834">
        <w:rPr>
          <w:rStyle w:val="StyleUnderline"/>
          <w:rFonts w:eastAsia="Calibri"/>
        </w:rPr>
        <w:t>or</w:t>
      </w:r>
      <w:r w:rsidRPr="00AE4834">
        <w:rPr>
          <w:rStyle w:val="StyleUnderline"/>
        </w:rPr>
        <w:t xml:space="preserve"> </w:t>
      </w:r>
      <w:r w:rsidRPr="00AE4834">
        <w:rPr>
          <w:rStyle w:val="StyleUnderline"/>
          <w:rFonts w:eastAsia="Calibri"/>
        </w:rPr>
        <w:t>goals</w:t>
      </w:r>
      <w:r w:rsidRPr="00AE4834">
        <w:rPr>
          <w:rStyle w:val="StyleUnderline"/>
        </w:rPr>
        <w:t xml:space="preserve"> </w:t>
      </w:r>
      <w:r w:rsidRPr="00AE4834">
        <w:rPr>
          <w:rStyle w:val="StyleUnderline"/>
          <w:rFonts w:eastAsia="Calibri"/>
        </w:rPr>
        <w:t>they</w:t>
      </w:r>
      <w:r w:rsidRPr="00AE4834">
        <w:rPr>
          <w:rStyle w:val="StyleUnderline"/>
        </w:rPr>
        <w:t xml:space="preserve"> </w:t>
      </w:r>
      <w:r w:rsidRPr="00AE4834">
        <w:rPr>
          <w:rStyle w:val="StyleUnderline"/>
          <w:rFonts w:eastAsia="Calibri"/>
        </w:rPr>
        <w:t>have</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future</w:t>
      </w:r>
      <w:r w:rsidRPr="00AE4834">
        <w:rPr>
          <w:rStyle w:val="StyleUnderline"/>
        </w:rPr>
        <w:t xml:space="preserve"> </w:t>
      </w:r>
      <w:r w:rsidRPr="00AE4834">
        <w:rPr>
          <w:rStyle w:val="StyleUnderline"/>
          <w:rFonts w:eastAsia="Calibri"/>
        </w:rPr>
        <w:t>would</w:t>
      </w:r>
      <w:r w:rsidRPr="00AE4834">
        <w:rPr>
          <w:rStyle w:val="StyleUnderline"/>
        </w:rPr>
        <w:t xml:space="preserve"> </w:t>
      </w:r>
      <w:r w:rsidRPr="00AE4834">
        <w:rPr>
          <w:rStyle w:val="StyleUnderline"/>
          <w:rFonts w:eastAsia="Calibri"/>
        </w:rPr>
        <w:t>not</w:t>
      </w:r>
      <w:r w:rsidRPr="00AE4834">
        <w:rPr>
          <w:rStyle w:val="StyleUnderline"/>
        </w:rPr>
        <w:t xml:space="preserve"> </w:t>
      </w:r>
      <w:r w:rsidRPr="00AE4834">
        <w:rPr>
          <w:rStyle w:val="StyleUnderline"/>
          <w:rFonts w:eastAsia="Calibri"/>
        </w:rPr>
        <w:t>be</w:t>
      </w:r>
      <w:r w:rsidRPr="00AE4834">
        <w:rPr>
          <w:rStyle w:val="StyleUnderline"/>
        </w:rPr>
        <w:t xml:space="preserve"> </w:t>
      </w:r>
      <w:r w:rsidRPr="00AE4834">
        <w:rPr>
          <w:rStyle w:val="StyleUnderline"/>
          <w:rFonts w:eastAsia="Calibri"/>
        </w:rPr>
        <w:t>fulfilled</w:t>
      </w:r>
      <w:r w:rsidRPr="00AE4834">
        <w:rPr>
          <w:sz w:val="8"/>
        </w:rPr>
        <w:t xml:space="preserve">. </w:t>
      </w:r>
      <w:r w:rsidRPr="00AE4834">
        <w:rPr>
          <w:rFonts w:eastAsia="Calibri"/>
          <w:sz w:val="8"/>
        </w:rPr>
        <w:t>Many</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towards</w:t>
      </w:r>
      <w:r w:rsidRPr="00AE4834">
        <w:rPr>
          <w:sz w:val="8"/>
        </w:rPr>
        <w:t xml:space="preserve"> </w:t>
      </w:r>
      <w:r w:rsidRPr="00AE4834">
        <w:rPr>
          <w:rFonts w:eastAsia="Calibri"/>
          <w:sz w:val="8"/>
        </w:rPr>
        <w:t>during</w:t>
      </w:r>
      <w:r w:rsidRPr="00AE4834">
        <w:rPr>
          <w:sz w:val="8"/>
        </w:rPr>
        <w:t xml:space="preserve"> </w:t>
      </w:r>
      <w:r w:rsidRPr="00AE4834">
        <w:rPr>
          <w:rFonts w:eastAsia="Calibri"/>
          <w:sz w:val="8"/>
        </w:rPr>
        <w:t>our</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partly</w:t>
      </w:r>
      <w:r w:rsidRPr="00AE4834">
        <w:rPr>
          <w:sz w:val="8"/>
        </w:rPr>
        <w:t xml:space="preserve"> </w:t>
      </w:r>
      <w:r w:rsidRPr="00AE4834">
        <w:rPr>
          <w:rFonts w:eastAsia="Calibri"/>
          <w:sz w:val="8"/>
        </w:rPr>
        <w:t>future</w:t>
      </w:r>
      <w:r w:rsidRPr="00AE4834">
        <w:rPr>
          <w:sz w:val="8"/>
        </w:rPr>
        <w:t>-</w:t>
      </w:r>
      <w:r w:rsidRPr="00AE4834">
        <w:rPr>
          <w:rFonts w:eastAsia="Calibri"/>
          <w:sz w:val="8"/>
        </w:rPr>
        <w:t>oriented</w:t>
      </w:r>
      <w:r w:rsidRPr="00AE4834">
        <w:rPr>
          <w:sz w:val="8"/>
        </w:rPr>
        <w:t xml:space="preserve">. </w:t>
      </w:r>
      <w:r w:rsidRPr="00AE4834">
        <w:rPr>
          <w:rFonts w:eastAsia="Calibri"/>
          <w:sz w:val="8"/>
        </w:rPr>
        <w:t>Why</w:t>
      </w:r>
      <w:r w:rsidRPr="00AE4834">
        <w:rPr>
          <w:sz w:val="8"/>
        </w:rPr>
        <w:t xml:space="preserve"> </w:t>
      </w:r>
      <w:r w:rsidRPr="00AE4834">
        <w:rPr>
          <w:rFonts w:eastAsia="Calibri"/>
          <w:sz w:val="8"/>
        </w:rPr>
        <w:t>bother</w:t>
      </w:r>
      <w:r w:rsidRPr="00AE4834">
        <w:rPr>
          <w:sz w:val="8"/>
        </w:rPr>
        <w:t xml:space="preserve"> </w:t>
      </w:r>
      <w:r w:rsidRPr="00AE4834">
        <w:rPr>
          <w:rFonts w:eastAsia="Calibri"/>
          <w:sz w:val="8"/>
        </w:rPr>
        <w:t>continuing</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search</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a</w:t>
      </w:r>
      <w:r w:rsidRPr="00AE4834">
        <w:rPr>
          <w:sz w:val="8"/>
        </w:rPr>
        <w:t xml:space="preserve"> </w:t>
      </w:r>
      <w:r w:rsidRPr="00AE4834">
        <w:rPr>
          <w:rFonts w:eastAsia="Calibri"/>
          <w:sz w:val="8"/>
        </w:rPr>
        <w:t>cure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cancer</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within</w:t>
      </w:r>
      <w:r w:rsidRPr="00AE4834">
        <w:rPr>
          <w:sz w:val="8"/>
        </w:rPr>
        <w:t xml:space="preserve"> </w:t>
      </w:r>
      <w:r w:rsidRPr="00AE4834">
        <w:rPr>
          <w:rFonts w:eastAsia="Calibri"/>
          <w:sz w:val="8"/>
        </w:rPr>
        <w:t>humans</w:t>
      </w:r>
      <w:r w:rsidRPr="00AE4834">
        <w:rPr>
          <w:sz w:val="8"/>
        </w:rPr>
        <w:t xml:space="preserve">’ </w:t>
      </w:r>
      <w:r w:rsidRPr="00AE4834">
        <w:rPr>
          <w:rFonts w:eastAsia="Calibri"/>
          <w:sz w:val="8"/>
        </w:rPr>
        <w:t>lifetime</w:t>
      </w:r>
      <w:r w:rsidRPr="00AE4834">
        <w:rPr>
          <w:sz w:val="8"/>
        </w:rPr>
        <w:t xml:space="preserve">, </w:t>
      </w:r>
      <w:r w:rsidRPr="00AE4834">
        <w:rPr>
          <w:rFonts w:eastAsia="Calibri"/>
          <w:sz w:val="8"/>
        </w:rPr>
        <w:t>and</w:t>
      </w:r>
      <w:r w:rsidRPr="00AE4834">
        <w:rPr>
          <w:sz w:val="8"/>
        </w:rPr>
        <w:t>/</w:t>
      </w:r>
      <w:r w:rsidRPr="00AE4834">
        <w:rPr>
          <w:rFonts w:eastAsia="Calibri"/>
          <w:sz w:val="8"/>
        </w:rPr>
        <w:t>or</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will</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future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benefit</w:t>
      </w:r>
      <w:r w:rsidRPr="00AE4834">
        <w:rPr>
          <w:sz w:val="8"/>
        </w:rPr>
        <w:t xml:space="preserve"> </w:t>
      </w:r>
      <w:r w:rsidRPr="00AE4834">
        <w:rPr>
          <w:rFonts w:eastAsia="Calibri"/>
          <w:sz w:val="8"/>
        </w:rPr>
        <w:t>from</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once</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found</w:t>
      </w:r>
      <w:r w:rsidRPr="00AE4834">
        <w:rPr>
          <w:sz w:val="8"/>
        </w:rPr>
        <w:t xml:space="preserve">? </w:t>
      </w:r>
      <w:r w:rsidRPr="00AE4834">
        <w:rPr>
          <w:rFonts w:eastAsia="Calibri"/>
          <w:sz w:val="8"/>
        </w:rPr>
        <w:t>Similar</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might</w:t>
      </w:r>
      <w:r w:rsidRPr="00AE4834">
        <w:rPr>
          <w:sz w:val="8"/>
        </w:rPr>
        <w:t xml:space="preserve"> </w:t>
      </w:r>
      <w:r w:rsidRPr="00AE4834">
        <w:rPr>
          <w:rFonts w:eastAsia="Calibri"/>
          <w:sz w:val="8"/>
        </w:rPr>
        <w:t>lose</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meaning</w:t>
      </w:r>
      <w:r w:rsidRPr="00AE4834">
        <w:rPr>
          <w:sz w:val="8"/>
        </w:rPr>
        <w:t xml:space="preserve"> </w:t>
      </w:r>
      <w:r w:rsidRPr="00AE4834">
        <w:rPr>
          <w:rFonts w:eastAsia="Calibri"/>
          <w:sz w:val="8"/>
        </w:rPr>
        <w:t>when</w:t>
      </w:r>
      <w:r w:rsidRPr="00AE4834">
        <w:rPr>
          <w:sz w:val="8"/>
        </w:rPr>
        <w:t xml:space="preserve"> </w:t>
      </w:r>
      <w:r w:rsidRPr="00AE4834">
        <w:rPr>
          <w:rFonts w:eastAsia="Calibri"/>
          <w:sz w:val="8"/>
        </w:rPr>
        <w:t>confronted</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include</w:t>
      </w:r>
      <w:r w:rsidRPr="00AE4834">
        <w:rPr>
          <w:sz w:val="8"/>
        </w:rPr>
        <w:t xml:space="preserve"> </w:t>
      </w:r>
      <w:r w:rsidRPr="00AE4834">
        <w:rPr>
          <w:rFonts w:eastAsia="Calibri"/>
          <w:sz w:val="8"/>
        </w:rPr>
        <w:t>politics</w:t>
      </w:r>
      <w:r w:rsidRPr="00AE4834">
        <w:rPr>
          <w:sz w:val="8"/>
        </w:rPr>
        <w:t xml:space="preserve">, </w:t>
      </w:r>
      <w:r w:rsidRPr="00AE4834">
        <w:rPr>
          <w:rFonts w:eastAsia="Calibri"/>
          <w:sz w:val="8"/>
        </w:rPr>
        <w:t>artistic</w:t>
      </w:r>
      <w:r w:rsidRPr="00AE4834">
        <w:rPr>
          <w:sz w:val="8"/>
        </w:rPr>
        <w:t xml:space="preserve"> </w:t>
      </w:r>
      <w:r w:rsidRPr="00AE4834">
        <w:rPr>
          <w:rFonts w:eastAsia="Calibri"/>
          <w:sz w:val="8"/>
        </w:rPr>
        <w:t>pursuits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type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philosophical</w:t>
      </w:r>
      <w:r w:rsidRPr="00AE4834">
        <w:rPr>
          <w:sz w:val="8"/>
        </w:rPr>
        <w:t xml:space="preserve"> </w:t>
      </w:r>
      <w:r w:rsidRPr="00AE4834">
        <w:rPr>
          <w:rFonts w:eastAsia="Calibri"/>
          <w:sz w:val="8"/>
        </w:rPr>
        <w:t>work</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which</w:t>
      </w:r>
      <w:r w:rsidRPr="00AE4834">
        <w:rPr>
          <w:sz w:val="8"/>
        </w:rPr>
        <w:t xml:space="preserve"> </w:t>
      </w:r>
      <w:r w:rsidRPr="00AE4834">
        <w:rPr>
          <w:rFonts w:eastAsia="Calibri"/>
          <w:sz w:val="8"/>
        </w:rPr>
        <w:t>this</w:t>
      </w:r>
      <w:r w:rsidRPr="00AE4834">
        <w:rPr>
          <w:sz w:val="8"/>
        </w:rPr>
        <w:t xml:space="preserve"> </w:t>
      </w:r>
      <w:r w:rsidRPr="00AE4834">
        <w:rPr>
          <w:rFonts w:eastAsia="Calibri"/>
          <w:sz w:val="8"/>
        </w:rPr>
        <w:t>paper</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concerned</w:t>
      </w:r>
      <w:r w:rsidRPr="00AE4834">
        <w:rPr>
          <w:sz w:val="8"/>
        </w:rPr>
        <w:t xml:space="preserve">. </w:t>
      </w:r>
      <w:r w:rsidRPr="00AE4834">
        <w:rPr>
          <w:rFonts w:eastAsia="Calibri"/>
          <w:sz w:val="8"/>
        </w:rPr>
        <w:t>Even</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extreme</w:t>
      </w:r>
      <w:r w:rsidRPr="00AE4834">
        <w:rPr>
          <w:sz w:val="8"/>
        </w:rPr>
        <w:t xml:space="preserve">, </w:t>
      </w:r>
      <w:r w:rsidRPr="00AE4834">
        <w:rPr>
          <w:rFonts w:eastAsia="Calibri"/>
          <w:sz w:val="8"/>
        </w:rPr>
        <w:t>through</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words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character</w:t>
      </w:r>
      <w:r w:rsidRPr="00AE4834">
        <w:rPr>
          <w:sz w:val="8"/>
        </w:rPr>
        <w:t xml:space="preserve"> </w:t>
      </w:r>
      <w:r w:rsidRPr="00AE4834">
        <w:rPr>
          <w:rFonts w:eastAsia="Calibri"/>
          <w:sz w:val="8"/>
        </w:rPr>
        <w:t>Theo</w:t>
      </w:r>
      <w:r w:rsidRPr="00AE4834">
        <w:rPr>
          <w:sz w:val="8"/>
        </w:rPr>
        <w:t xml:space="preserve"> </w:t>
      </w:r>
      <w:proofErr w:type="spellStart"/>
      <w:r w:rsidRPr="00AE4834">
        <w:rPr>
          <w:rFonts w:eastAsia="Calibri"/>
          <w:sz w:val="8"/>
        </w:rPr>
        <w:t>Faron</w:t>
      </w:r>
      <w:proofErr w:type="spellEnd"/>
      <w:r w:rsidRPr="00AE4834">
        <w:rPr>
          <w:sz w:val="8"/>
        </w:rPr>
        <w:t xml:space="preserve">, </w:t>
      </w:r>
      <w:r w:rsidRPr="00AE4834">
        <w:rPr>
          <w:rFonts w:eastAsia="Calibri"/>
          <w:sz w:val="8"/>
        </w:rPr>
        <w:t>P</w:t>
      </w:r>
      <w:r w:rsidRPr="00AE4834">
        <w:rPr>
          <w:sz w:val="8"/>
        </w:rPr>
        <w:t>.</w:t>
      </w:r>
      <w:r w:rsidRPr="00AE4834">
        <w:rPr>
          <w:rFonts w:eastAsia="Calibri"/>
          <w:sz w:val="8"/>
        </w:rPr>
        <w:t>D</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says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his</w:t>
      </w:r>
      <w:r w:rsidRPr="00AE4834">
        <w:rPr>
          <w:sz w:val="8"/>
        </w:rPr>
        <w:t xml:space="preserve"> </w:t>
      </w:r>
      <w:r w:rsidRPr="00AE4834">
        <w:rPr>
          <w:rFonts w:eastAsia="Calibri"/>
          <w:sz w:val="8"/>
        </w:rPr>
        <w:t>novel</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Children</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Men</w:t>
      </w:r>
      <w:r w:rsidRPr="00AE4834">
        <w:rPr>
          <w:sz w:val="8"/>
        </w:rPr>
        <w:t xml:space="preserve"> </w:t>
      </w:r>
      <w:r w:rsidRPr="00AE4834">
        <w:rPr>
          <w:rFonts w:eastAsia="Calibri"/>
          <w:sz w:val="8"/>
        </w:rPr>
        <w:t>that</w:t>
      </w:r>
      <w:r w:rsidRPr="00AE4834">
        <w:rPr>
          <w:sz w:val="8"/>
        </w:rPr>
        <w:t xml:space="preserve"> ‘</w:t>
      </w:r>
      <w:r w:rsidRPr="00AE4834">
        <w:rPr>
          <w:rStyle w:val="StyleUnderline"/>
          <w:rFonts w:eastAsia="Calibri"/>
        </w:rPr>
        <w:t>without</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hope</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posterity</w:t>
      </w:r>
      <w:r w:rsidRPr="00AE4834">
        <w:rPr>
          <w:rStyle w:val="StyleUnderline"/>
        </w:rPr>
        <w:t xml:space="preserve"> </w:t>
      </w:r>
      <w:r w:rsidRPr="00AE4834">
        <w:rPr>
          <w:rStyle w:val="StyleUnderline"/>
          <w:rFonts w:eastAsia="Calibri"/>
        </w:rPr>
        <w:t>for</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race</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ourselves</w:t>
      </w:r>
      <w:r w:rsidRPr="00AE4834">
        <w:rPr>
          <w:sz w:val="8"/>
        </w:rPr>
        <w:t xml:space="preserve">, </w:t>
      </w:r>
      <w:r w:rsidRPr="00AE4834">
        <w:rPr>
          <w:rFonts w:eastAsia="Calibri"/>
          <w:sz w:val="8"/>
        </w:rPr>
        <w:t>without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assurance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proofErr w:type="gramStart"/>
      <w:r w:rsidRPr="00AE4834">
        <w:rPr>
          <w:rFonts w:eastAsia="Calibri"/>
          <w:sz w:val="8"/>
        </w:rPr>
        <w:t>being</w:t>
      </w:r>
      <w:proofErr w:type="gramEnd"/>
      <w:r w:rsidRPr="00AE4834">
        <w:rPr>
          <w:sz w:val="8"/>
        </w:rPr>
        <w:t xml:space="preserve"> </w:t>
      </w:r>
      <w:r w:rsidRPr="00AE4834">
        <w:rPr>
          <w:rFonts w:eastAsia="Calibri"/>
          <w:sz w:val="8"/>
        </w:rPr>
        <w:t>dead</w:t>
      </w:r>
      <w:r w:rsidRPr="00AE4834">
        <w:rPr>
          <w:sz w:val="8"/>
        </w:rPr>
        <w:t xml:space="preserve"> </w:t>
      </w:r>
      <w:r w:rsidRPr="00AE4834">
        <w:rPr>
          <w:rFonts w:eastAsia="Calibri"/>
          <w:sz w:val="8"/>
        </w:rPr>
        <w:t>yet</w:t>
      </w:r>
      <w:r w:rsidRPr="00AE4834">
        <w:rPr>
          <w:sz w:val="8"/>
        </w:rPr>
        <w:t xml:space="preserve"> </w:t>
      </w:r>
      <w:r w:rsidRPr="00AE4834">
        <w:rPr>
          <w:rFonts w:eastAsia="Calibri"/>
          <w:sz w:val="8"/>
        </w:rPr>
        <w:t>live</w:t>
      </w:r>
      <w:r w:rsidRPr="00AE4834">
        <w:rPr>
          <w:sz w:val="8"/>
        </w:rPr>
        <w:t xml:space="preserve">, </w:t>
      </w:r>
      <w:r w:rsidRPr="00AE4834">
        <w:rPr>
          <w:rStyle w:val="StyleUnderline"/>
          <w:rFonts w:eastAsia="Calibri"/>
        </w:rPr>
        <w:t>all</w:t>
      </w:r>
      <w:r w:rsidRPr="00AE4834">
        <w:rPr>
          <w:rStyle w:val="StyleUnderline"/>
        </w:rPr>
        <w:t xml:space="preserve"> </w:t>
      </w:r>
      <w:r w:rsidRPr="00AE4834">
        <w:rPr>
          <w:rStyle w:val="StyleUnderline"/>
          <w:rFonts w:eastAsia="Calibri"/>
        </w:rPr>
        <w:t>pleasures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the</w:t>
      </w:r>
      <w:r w:rsidRPr="00AE4834">
        <w:rPr>
          <w:rStyle w:val="StyleUnderline"/>
        </w:rPr>
        <w:t xml:space="preserve"> </w:t>
      </w:r>
      <w:r w:rsidRPr="00AE4834">
        <w:rPr>
          <w:rStyle w:val="StyleUnderline"/>
          <w:rFonts w:eastAsia="Calibri"/>
        </w:rPr>
        <w:t>mind</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senses</w:t>
      </w:r>
      <w:r w:rsidRPr="00AE4834">
        <w:rPr>
          <w:rStyle w:val="StyleUnderline"/>
        </w:rPr>
        <w:t xml:space="preserve"> </w:t>
      </w:r>
      <w:r w:rsidRPr="00AE4834">
        <w:rPr>
          <w:rStyle w:val="StyleUnderline"/>
          <w:rFonts w:eastAsia="Calibri"/>
        </w:rPr>
        <w:t>sometimes</w:t>
      </w:r>
      <w:r w:rsidRPr="00AE4834">
        <w:rPr>
          <w:rStyle w:val="StyleUnderline"/>
        </w:rPr>
        <w:t xml:space="preserve"> </w:t>
      </w:r>
      <w:r w:rsidRPr="00AE4834">
        <w:rPr>
          <w:rStyle w:val="StyleUnderline"/>
          <w:rFonts w:eastAsia="Calibri"/>
        </w:rPr>
        <w:t>seem</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me</w:t>
      </w:r>
      <w:r w:rsidRPr="00AE4834">
        <w:rPr>
          <w:rStyle w:val="StyleUnderline"/>
        </w:rPr>
        <w:t xml:space="preserve"> </w:t>
      </w:r>
      <w:r w:rsidRPr="00AE4834">
        <w:rPr>
          <w:rStyle w:val="StyleUnderline"/>
          <w:rFonts w:eastAsia="Calibri"/>
        </w:rPr>
        <w:t>no</w:t>
      </w:r>
      <w:r w:rsidRPr="00AE4834">
        <w:rPr>
          <w:rStyle w:val="StyleUnderline"/>
        </w:rPr>
        <w:t xml:space="preserve"> </w:t>
      </w:r>
      <w:r w:rsidRPr="00AE4834">
        <w:rPr>
          <w:rStyle w:val="StyleUnderline"/>
          <w:rFonts w:eastAsia="Calibri"/>
        </w:rPr>
        <w:t>more</w:t>
      </w:r>
      <w:r w:rsidRPr="00AE4834">
        <w:rPr>
          <w:rStyle w:val="StyleUnderline"/>
        </w:rPr>
        <w:t xml:space="preserve"> </w:t>
      </w:r>
      <w:r w:rsidRPr="00AE4834">
        <w:rPr>
          <w:rStyle w:val="StyleUnderline"/>
          <w:rFonts w:eastAsia="Calibri"/>
        </w:rPr>
        <w:t>than</w:t>
      </w:r>
      <w:r w:rsidRPr="00AE4834">
        <w:rPr>
          <w:rStyle w:val="StyleUnderline"/>
        </w:rPr>
        <w:t xml:space="preserve"> </w:t>
      </w:r>
      <w:r w:rsidRPr="00AE4834">
        <w:rPr>
          <w:rStyle w:val="StyleUnderline"/>
          <w:rFonts w:eastAsia="Calibri"/>
        </w:rPr>
        <w:t>pathetic</w:t>
      </w:r>
      <w:r w:rsidRPr="00AE4834">
        <w:rPr>
          <w:rStyle w:val="StyleUnderline"/>
        </w:rPr>
        <w:t xml:space="preserve"> </w:t>
      </w:r>
      <w:r w:rsidRPr="00AE4834">
        <w:rPr>
          <w:rStyle w:val="StyleUnderline"/>
          <w:rFonts w:eastAsia="Calibri"/>
        </w:rPr>
        <w:t>and</w:t>
      </w:r>
      <w:r w:rsidRPr="00AE4834">
        <w:rPr>
          <w:rStyle w:val="StyleUnderline"/>
        </w:rPr>
        <w:t xml:space="preserve"> </w:t>
      </w:r>
      <w:r w:rsidRPr="00AE4834">
        <w:rPr>
          <w:rStyle w:val="StyleUnderline"/>
          <w:rFonts w:eastAsia="Calibri"/>
        </w:rPr>
        <w:t>crumbling</w:t>
      </w:r>
      <w:r w:rsidRPr="00AE4834">
        <w:rPr>
          <w:rStyle w:val="StyleUnderline"/>
        </w:rPr>
        <w:t xml:space="preserve"> </w:t>
      </w:r>
      <w:proofErr w:type="spellStart"/>
      <w:r w:rsidRPr="00AE4834">
        <w:rPr>
          <w:rStyle w:val="StyleUnderline"/>
          <w:rFonts w:eastAsia="Calibri"/>
        </w:rPr>
        <w:t>defences</w:t>
      </w:r>
      <w:proofErr w:type="spellEnd"/>
      <w:r w:rsidRPr="00AE4834">
        <w:rPr>
          <w:rStyle w:val="StyleUnderline"/>
        </w:rPr>
        <w:t xml:space="preserve"> </w:t>
      </w:r>
      <w:r w:rsidRPr="00AE4834">
        <w:rPr>
          <w:rStyle w:val="StyleUnderline"/>
          <w:rFonts w:eastAsia="Calibri"/>
        </w:rPr>
        <w:t>shored</w:t>
      </w:r>
      <w:r w:rsidRPr="00AE4834">
        <w:rPr>
          <w:rStyle w:val="StyleUnderline"/>
        </w:rPr>
        <w:t xml:space="preserve"> </w:t>
      </w:r>
      <w:r w:rsidRPr="00AE4834">
        <w:rPr>
          <w:rStyle w:val="StyleUnderline"/>
          <w:rFonts w:eastAsia="Calibri"/>
        </w:rPr>
        <w:t>up</w:t>
      </w:r>
      <w:r w:rsidRPr="00AE4834">
        <w:rPr>
          <w:rStyle w:val="StyleUnderline"/>
        </w:rPr>
        <w:t xml:space="preserve"> </w:t>
      </w:r>
      <w:r w:rsidRPr="00AE4834">
        <w:rPr>
          <w:rStyle w:val="StyleUnderline"/>
          <w:rFonts w:eastAsia="Calibri"/>
        </w:rPr>
        <w:t>against</w:t>
      </w:r>
      <w:r w:rsidRPr="00AE4834">
        <w:rPr>
          <w:rStyle w:val="StyleUnderline"/>
        </w:rPr>
        <w:t xml:space="preserve"> </w:t>
      </w:r>
      <w:r w:rsidRPr="00AE4834">
        <w:rPr>
          <w:rStyle w:val="StyleUnderline"/>
          <w:rFonts w:eastAsia="Calibri"/>
        </w:rPr>
        <w:t>our</w:t>
      </w:r>
      <w:r w:rsidRPr="00AE4834">
        <w:rPr>
          <w:rStyle w:val="StyleUnderline"/>
        </w:rPr>
        <w:t xml:space="preserve"> </w:t>
      </w:r>
      <w:r w:rsidRPr="00AE4834">
        <w:rPr>
          <w:rStyle w:val="StyleUnderline"/>
          <w:rFonts w:eastAsia="Calibri"/>
        </w:rPr>
        <w:t>ruins</w:t>
      </w:r>
      <w:r w:rsidRPr="00AE4834">
        <w:rPr>
          <w:rStyle w:val="StyleUnderline"/>
        </w:rPr>
        <w:t>’</w:t>
      </w:r>
      <w:r w:rsidRPr="00AE4834">
        <w:rPr>
          <w:sz w:val="8"/>
        </w:rPr>
        <w:t xml:space="preserve"> (</w:t>
      </w:r>
      <w:r w:rsidRPr="00AE4834">
        <w:rPr>
          <w:rFonts w:eastAsia="Calibri"/>
          <w:sz w:val="8"/>
        </w:rPr>
        <w:t>James</w:t>
      </w:r>
      <w:r w:rsidRPr="00AE4834">
        <w:rPr>
          <w:sz w:val="8"/>
        </w:rPr>
        <w:t xml:space="preserve"> 2006, 9). </w:t>
      </w:r>
      <w:r w:rsidRPr="00AE4834">
        <w:rPr>
          <w:rFonts w:eastAsia="Calibri"/>
          <w:sz w:val="8"/>
        </w:rPr>
        <w:t>Even</w:t>
      </w:r>
      <w:r w:rsidRPr="00AE4834">
        <w:rPr>
          <w:sz w:val="8"/>
        </w:rPr>
        <w:t xml:space="preserve"> </w:t>
      </w:r>
      <w:r w:rsidRPr="00AE4834">
        <w:rPr>
          <w:rFonts w:eastAsia="Calibri"/>
          <w:sz w:val="8"/>
        </w:rPr>
        <w:t>if</w:t>
      </w:r>
      <w:r w:rsidRPr="00AE4834">
        <w:rPr>
          <w:sz w:val="8"/>
        </w:rPr>
        <w:t xml:space="preserve"> </w:t>
      </w:r>
      <w:r w:rsidRPr="00AE4834">
        <w:rPr>
          <w:rFonts w:eastAsia="Calibri"/>
          <w:sz w:val="8"/>
        </w:rPr>
        <w:t>James</w:t>
      </w:r>
      <w:r w:rsidRPr="00AE4834">
        <w:rPr>
          <w:sz w:val="8"/>
        </w:rPr>
        <w:t xml:space="preserve">’ </w:t>
      </w:r>
      <w:r w:rsidRPr="00AE4834">
        <w:rPr>
          <w:rFonts w:eastAsia="Calibri"/>
          <w:sz w:val="8"/>
        </w:rPr>
        <w:t>claim</w:t>
      </w:r>
      <w:r w:rsidRPr="00AE4834">
        <w:rPr>
          <w:sz w:val="8"/>
        </w:rPr>
        <w:t xml:space="preserve"> </w:t>
      </w:r>
      <w:r w:rsidRPr="00AE4834">
        <w:rPr>
          <w:rFonts w:eastAsia="Calibri"/>
          <w:sz w:val="8"/>
        </w:rPr>
        <w:t>is</w:t>
      </w:r>
      <w:r w:rsidRPr="00AE4834">
        <w:rPr>
          <w:sz w:val="8"/>
        </w:rPr>
        <w:t xml:space="preserve"> </w:t>
      </w:r>
      <w:r w:rsidRPr="00AE4834">
        <w:rPr>
          <w:rFonts w:eastAsia="Calibri"/>
          <w:sz w:val="8"/>
        </w:rPr>
        <w:t>a</w:t>
      </w:r>
      <w:r w:rsidRPr="00AE4834">
        <w:rPr>
          <w:sz w:val="8"/>
        </w:rPr>
        <w:t xml:space="preserve"> </w:t>
      </w:r>
      <w:r w:rsidRPr="00AE4834">
        <w:rPr>
          <w:rFonts w:eastAsia="Calibri"/>
          <w:sz w:val="8"/>
        </w:rPr>
        <w:t>bit</w:t>
      </w:r>
      <w:r w:rsidRPr="00AE4834">
        <w:rPr>
          <w:sz w:val="8"/>
        </w:rPr>
        <w:t xml:space="preserve"> </w:t>
      </w:r>
      <w:r w:rsidRPr="00AE4834">
        <w:rPr>
          <w:rFonts w:eastAsia="Calibri"/>
          <w:sz w:val="8"/>
        </w:rPr>
        <w:t>hyperbolic</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pleasures</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actually</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lost</w:t>
      </w:r>
      <w:r w:rsidRPr="00AE4834">
        <w:rPr>
          <w:sz w:val="8"/>
        </w:rPr>
        <w:t xml:space="preserve">, </w:t>
      </w:r>
      <w:r w:rsidRPr="00AE4834">
        <w:rPr>
          <w:rFonts w:eastAsia="Calibri"/>
          <w:sz w:val="8"/>
        </w:rPr>
        <w:t>I</w:t>
      </w:r>
      <w:r w:rsidRPr="00AE4834">
        <w:rPr>
          <w:sz w:val="8"/>
        </w:rPr>
        <w:t xml:space="preserve"> </w:t>
      </w:r>
      <w:r w:rsidRPr="00AE4834">
        <w:rPr>
          <w:rFonts w:eastAsia="Calibri"/>
          <w:sz w:val="8"/>
        </w:rPr>
        <w:t>agree</w:t>
      </w:r>
      <w:r w:rsidRPr="00AE4834">
        <w:rPr>
          <w:sz w:val="8"/>
        </w:rPr>
        <w:t xml:space="preserve"> </w:t>
      </w:r>
      <w:r w:rsidRPr="00AE4834">
        <w:rPr>
          <w:rFonts w:eastAsia="Calibri"/>
          <w:sz w:val="8"/>
        </w:rPr>
        <w:t>with</w:t>
      </w:r>
      <w:r w:rsidRPr="00AE4834">
        <w:rPr>
          <w:sz w:val="8"/>
        </w:rPr>
        <w:t xml:space="preserve"> </w:t>
      </w:r>
      <w:r w:rsidRPr="00AE4834">
        <w:rPr>
          <w:rFonts w:eastAsia="Calibri"/>
          <w:sz w:val="8"/>
        </w:rPr>
        <w:t>Scheffler</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finding</w:t>
      </w:r>
      <w:r w:rsidRPr="00AE4834">
        <w:rPr>
          <w:sz w:val="8"/>
        </w:rPr>
        <w:t xml:space="preserve"> </w:t>
      </w:r>
      <w:r w:rsidRPr="00AE4834">
        <w:rPr>
          <w:rFonts w:eastAsia="Calibri"/>
          <w:sz w:val="8"/>
        </w:rPr>
        <w:t>it</w:t>
      </w:r>
      <w:r w:rsidRPr="00AE4834">
        <w:rPr>
          <w:sz w:val="8"/>
        </w:rPr>
        <w:t xml:space="preserve"> </w:t>
      </w:r>
      <w:r w:rsidRPr="00AE4834">
        <w:rPr>
          <w:rFonts w:eastAsia="Calibri"/>
          <w:sz w:val="8"/>
        </w:rPr>
        <w:t>not</w:t>
      </w:r>
      <w:r w:rsidRPr="00AE4834">
        <w:rPr>
          <w:sz w:val="8"/>
        </w:rPr>
        <w:t xml:space="preserve"> </w:t>
      </w:r>
      <w:r w:rsidRPr="00AE4834">
        <w:rPr>
          <w:rFonts w:eastAsia="Calibri"/>
          <w:sz w:val="8"/>
        </w:rPr>
        <w:t>implausible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knowledge</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extinction</w:t>
      </w:r>
      <w:r w:rsidRPr="00AE4834">
        <w:rPr>
          <w:sz w:val="8"/>
        </w:rPr>
        <w:t xml:space="preserve"> </w:t>
      </w:r>
      <w:r w:rsidRPr="00AE4834">
        <w:rPr>
          <w:rFonts w:eastAsia="Calibri"/>
          <w:sz w:val="8"/>
        </w:rPr>
        <w:t>was</w:t>
      </w:r>
      <w:r w:rsidRPr="00AE4834">
        <w:rPr>
          <w:sz w:val="8"/>
        </w:rPr>
        <w:t xml:space="preserve"> </w:t>
      </w:r>
      <w:r w:rsidRPr="00AE4834">
        <w:rPr>
          <w:rFonts w:eastAsia="Calibri"/>
          <w:sz w:val="8"/>
        </w:rPr>
        <w:t>coming</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there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be</w:t>
      </w:r>
      <w:r w:rsidRPr="00AE4834">
        <w:rPr>
          <w:sz w:val="8"/>
        </w:rPr>
        <w:t xml:space="preserve"> </w:t>
      </w:r>
      <w:r w:rsidRPr="00AE4834">
        <w:rPr>
          <w:rFonts w:eastAsia="Calibri"/>
          <w:sz w:val="8"/>
        </w:rPr>
        <w:t>no</w:t>
      </w:r>
      <w:r w:rsidRPr="00AE4834">
        <w:rPr>
          <w:sz w:val="8"/>
        </w:rPr>
        <w:t xml:space="preserve"> </w:t>
      </w:r>
      <w:r w:rsidRPr="00AE4834">
        <w:rPr>
          <w:rFonts w:eastAsia="Calibri"/>
          <w:sz w:val="8"/>
        </w:rPr>
        <w:t>more</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would</w:t>
      </w:r>
      <w:r w:rsidRPr="00AE4834">
        <w:rPr>
          <w:sz w:val="8"/>
        </w:rPr>
        <w:t xml:space="preserve"> </w:t>
      </w:r>
      <w:r w:rsidRPr="00AE4834">
        <w:rPr>
          <w:rFonts w:eastAsia="Calibri"/>
          <w:sz w:val="8"/>
        </w:rPr>
        <w:t>have</w:t>
      </w:r>
      <w:r w:rsidRPr="00AE4834">
        <w:rPr>
          <w:sz w:val="8"/>
        </w:rPr>
        <w:t xml:space="preserve"> </w:t>
      </w:r>
      <w:r w:rsidRPr="00AE4834">
        <w:rPr>
          <w:rFonts w:eastAsia="Calibri"/>
          <w:sz w:val="8"/>
        </w:rPr>
        <w:t>at</w:t>
      </w:r>
      <w:r w:rsidRPr="00AE4834">
        <w:rPr>
          <w:sz w:val="8"/>
        </w:rPr>
        <w:t xml:space="preserve"> </w:t>
      </w:r>
      <w:r w:rsidRPr="00AE4834">
        <w:rPr>
          <w:rFonts w:eastAsia="Calibri"/>
          <w:sz w:val="8"/>
        </w:rPr>
        <w:t>least</w:t>
      </w:r>
      <w:r w:rsidRPr="00AE4834">
        <w:rPr>
          <w:sz w:val="8"/>
        </w:rPr>
        <w:t xml:space="preserve"> </w:t>
      </w:r>
      <w:r w:rsidRPr="00AE4834">
        <w:rPr>
          <w:rFonts w:eastAsia="Calibri"/>
          <w:sz w:val="8"/>
        </w:rPr>
        <w:t>a</w:t>
      </w:r>
      <w:r w:rsidRPr="00AE4834">
        <w:rPr>
          <w:sz w:val="8"/>
        </w:rPr>
        <w:t xml:space="preserve"> </w:t>
      </w:r>
      <w:r w:rsidRPr="00AE4834">
        <w:rPr>
          <w:rFonts w:eastAsia="Calibri"/>
          <w:sz w:val="8"/>
        </w:rPr>
        <w:t>general</w:t>
      </w:r>
      <w:r w:rsidRPr="00AE4834">
        <w:rPr>
          <w:sz w:val="8"/>
        </w:rPr>
        <w:t xml:space="preserve"> </w:t>
      </w:r>
      <w:r w:rsidRPr="00AE4834">
        <w:rPr>
          <w:rFonts w:eastAsia="Calibri"/>
          <w:sz w:val="8"/>
        </w:rPr>
        <w:t>depressive</w:t>
      </w:r>
      <w:r w:rsidRPr="00AE4834">
        <w:rPr>
          <w:sz w:val="8"/>
        </w:rPr>
        <w:t xml:space="preserve"> </w:t>
      </w:r>
      <w:r w:rsidRPr="00AE4834">
        <w:rPr>
          <w:rFonts w:eastAsia="Calibri"/>
          <w:sz w:val="8"/>
        </w:rPr>
        <w:t>effect</w:t>
      </w:r>
      <w:r w:rsidRPr="00AE4834">
        <w:rPr>
          <w:sz w:val="8"/>
        </w:rPr>
        <w:t xml:space="preserve"> </w:t>
      </w:r>
      <w:r w:rsidRPr="00AE4834">
        <w:rPr>
          <w:rFonts w:eastAsia="Calibri"/>
          <w:sz w:val="8"/>
        </w:rPr>
        <w:t>on</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motivation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confidence</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value</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joy</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their</w:t>
      </w:r>
      <w:r w:rsidRPr="00AE4834">
        <w:rPr>
          <w:sz w:val="8"/>
        </w:rPr>
        <w:t xml:space="preserve"> </w:t>
      </w:r>
      <w:r w:rsidRPr="00AE4834">
        <w:rPr>
          <w:rFonts w:eastAsia="Calibri"/>
          <w:sz w:val="8"/>
        </w:rPr>
        <w:t>activities</w:t>
      </w:r>
      <w:r w:rsidRPr="00AE4834">
        <w:rPr>
          <w:sz w:val="8"/>
        </w:rPr>
        <w:t xml:space="preserve"> (</w:t>
      </w:r>
      <w:r w:rsidRPr="00AE4834">
        <w:rPr>
          <w:rFonts w:eastAsia="Calibri"/>
          <w:sz w:val="8"/>
        </w:rPr>
        <w:t>Scheffler</w:t>
      </w:r>
      <w:r w:rsidRPr="00AE4834">
        <w:rPr>
          <w:sz w:val="8"/>
        </w:rPr>
        <w:t xml:space="preserve"> 2012, 43). </w:t>
      </w:r>
      <w:r w:rsidRPr="00AE4834">
        <w:rPr>
          <w:rStyle w:val="StyleUnderline"/>
          <w:rFonts w:eastAsia="Calibri"/>
        </w:rPr>
        <w:t>Both</w:t>
      </w:r>
      <w:r w:rsidRPr="00AE4834">
        <w:rPr>
          <w:rStyle w:val="StyleUnderline"/>
        </w:rPr>
        <w:t xml:space="preserve"> </w:t>
      </w:r>
      <w:r w:rsidRPr="00AE4834">
        <w:rPr>
          <w:rStyle w:val="StyleUnderline"/>
          <w:rFonts w:eastAsia="Calibri"/>
        </w:rPr>
        <w:t>sources</w:t>
      </w:r>
      <w:r w:rsidRPr="00AE4834">
        <w:rPr>
          <w:rStyle w:val="StyleUnderline"/>
        </w:rPr>
        <w:t xml:space="preserve"> </w:t>
      </w:r>
      <w:r w:rsidRPr="00AE4834">
        <w:rPr>
          <w:rStyle w:val="StyleUnderline"/>
          <w:rFonts w:eastAsia="Calibri"/>
        </w:rPr>
        <w:t>of</w:t>
      </w:r>
      <w:r w:rsidRPr="00AE4834">
        <w:rPr>
          <w:rStyle w:val="StyleUnderline"/>
        </w:rPr>
        <w:t xml:space="preserve"> </w:t>
      </w:r>
      <w:r w:rsidRPr="00AE4834">
        <w:rPr>
          <w:rStyle w:val="StyleUnderline"/>
          <w:rFonts w:eastAsia="Calibri"/>
        </w:rPr>
        <w:t>psychological</w:t>
      </w:r>
      <w:r w:rsidRPr="00AE4834">
        <w:rPr>
          <w:rStyle w:val="StyleUnderline"/>
        </w:rPr>
        <w:t xml:space="preserve"> </w:t>
      </w:r>
      <w:r w:rsidRPr="00AE4834">
        <w:rPr>
          <w:rStyle w:val="StyleUnderline"/>
          <w:rFonts w:eastAsia="Calibri"/>
        </w:rPr>
        <w:t>harm</w:t>
      </w:r>
      <w:r w:rsidRPr="00AE4834">
        <w:rPr>
          <w:rStyle w:val="StyleUnderline"/>
        </w:rPr>
        <w:t xml:space="preserve"> </w:t>
      </w:r>
      <w:r w:rsidRPr="00AE4834">
        <w:rPr>
          <w:rStyle w:val="StyleUnderline"/>
          <w:rFonts w:eastAsia="Calibri"/>
        </w:rPr>
        <w:t>are</w:t>
      </w:r>
      <w:r w:rsidRPr="00AE4834">
        <w:rPr>
          <w:rStyle w:val="StyleUnderline"/>
        </w:rPr>
        <w:t xml:space="preserve"> </w:t>
      </w:r>
      <w:r w:rsidRPr="00AE4834">
        <w:rPr>
          <w:rStyle w:val="StyleUnderline"/>
          <w:rFonts w:eastAsia="Calibri"/>
        </w:rPr>
        <w:t>personal</w:t>
      </w:r>
      <w:r w:rsidRPr="00AE4834">
        <w:rPr>
          <w:rStyle w:val="StyleUnderline"/>
        </w:rPr>
        <w:t xml:space="preserve"> </w:t>
      </w:r>
      <w:r w:rsidRPr="00AE4834">
        <w:rPr>
          <w:rStyle w:val="StyleUnderline"/>
          <w:rFonts w:eastAsia="Calibri"/>
        </w:rPr>
        <w:t>reasons</w:t>
      </w:r>
      <w:r w:rsidRPr="00AE4834">
        <w:rPr>
          <w:rStyle w:val="StyleUnderline"/>
        </w:rPr>
        <w:t xml:space="preserve"> </w:t>
      </w:r>
      <w:r w:rsidRPr="00AE4834">
        <w:rPr>
          <w:rStyle w:val="StyleUnderline"/>
          <w:rFonts w:eastAsia="Calibri"/>
        </w:rPr>
        <w:t>to</w:t>
      </w:r>
      <w:r w:rsidRPr="00AE4834">
        <w:rPr>
          <w:rStyle w:val="StyleUnderline"/>
        </w:rPr>
        <w:t xml:space="preserve"> </w:t>
      </w:r>
      <w:r w:rsidRPr="00AE4834">
        <w:rPr>
          <w:rStyle w:val="StyleUnderline"/>
          <w:rFonts w:eastAsia="Calibri"/>
        </w:rPr>
        <w:t>reject</w:t>
      </w:r>
      <w:r w:rsidRPr="00AE4834">
        <w:rPr>
          <w:rStyle w:val="StyleUnderline"/>
        </w:rPr>
        <w:t xml:space="preserve"> </w:t>
      </w:r>
      <w:r w:rsidRPr="00AE4834">
        <w:rPr>
          <w:rStyle w:val="StyleUnderline"/>
          <w:rFonts w:eastAsia="Calibri"/>
        </w:rPr>
        <w:t>a</w:t>
      </w:r>
      <w:r w:rsidRPr="00AE4834">
        <w:rPr>
          <w:rStyle w:val="StyleUnderline"/>
        </w:rPr>
        <w:t xml:space="preserve"> </w:t>
      </w:r>
      <w:r w:rsidRPr="00AE4834">
        <w:rPr>
          <w:rStyle w:val="StyleUnderline"/>
          <w:rFonts w:eastAsia="Calibri"/>
        </w:rPr>
        <w:t>principle</w:t>
      </w:r>
      <w:r w:rsidRPr="00AE4834">
        <w:rPr>
          <w:rStyle w:val="StyleUnderline"/>
        </w:rPr>
        <w:t xml:space="preserve"> </w:t>
      </w:r>
      <w:r w:rsidRPr="00AE4834">
        <w:rPr>
          <w:rStyle w:val="StyleUnderline"/>
          <w:rFonts w:eastAsia="Calibri"/>
        </w:rPr>
        <w:t>that</w:t>
      </w:r>
      <w:r w:rsidRPr="00AE4834">
        <w:rPr>
          <w:rStyle w:val="StyleUnderline"/>
        </w:rPr>
        <w:t xml:space="preserve"> </w:t>
      </w:r>
      <w:r w:rsidRPr="00AE4834">
        <w:rPr>
          <w:rStyle w:val="StyleUnderline"/>
          <w:rFonts w:eastAsia="Calibri"/>
        </w:rPr>
        <w:t>permitted</w:t>
      </w:r>
      <w:r w:rsidRPr="00AE4834">
        <w:rPr>
          <w:rStyle w:val="StyleUnderline"/>
        </w:rPr>
        <w:t xml:space="preserve"> </w:t>
      </w:r>
      <w:r w:rsidRPr="00AE4834">
        <w:rPr>
          <w:rStyle w:val="StyleUnderline"/>
          <w:rFonts w:eastAsia="Calibri"/>
        </w:rPr>
        <w:t>human</w:t>
      </w:r>
      <w:r w:rsidRPr="00AE4834">
        <w:rPr>
          <w:rStyle w:val="StyleUnderline"/>
        </w:rPr>
        <w:t xml:space="preserve"> </w:t>
      </w:r>
      <w:r w:rsidRPr="00AE4834">
        <w:rPr>
          <w:rStyle w:val="StyleUnderline"/>
          <w:rFonts w:eastAsia="Calibri"/>
        </w:rPr>
        <w:t>extinction</w:t>
      </w:r>
      <w:r w:rsidRPr="00AE4834">
        <w:rPr>
          <w:sz w:val="8"/>
        </w:rPr>
        <w:t xml:space="preserve">. </w:t>
      </w:r>
      <w:r w:rsidRPr="00AE4834">
        <w:rPr>
          <w:rFonts w:eastAsia="Calibri"/>
          <w:sz w:val="8"/>
        </w:rPr>
        <w:t>Existing</w:t>
      </w:r>
      <w:r w:rsidRPr="00AE4834">
        <w:rPr>
          <w:sz w:val="8"/>
        </w:rPr>
        <w:t xml:space="preserve"> </w:t>
      </w:r>
      <w:r w:rsidRPr="00AE4834">
        <w:rPr>
          <w:rFonts w:eastAsia="Calibri"/>
          <w:sz w:val="8"/>
        </w:rPr>
        <w:t>people</w:t>
      </w:r>
      <w:r w:rsidRPr="00AE4834">
        <w:rPr>
          <w:sz w:val="8"/>
        </w:rPr>
        <w:t xml:space="preserve"> </w:t>
      </w:r>
      <w:r w:rsidRPr="00AE4834">
        <w:rPr>
          <w:rFonts w:eastAsia="Calibri"/>
          <w:sz w:val="8"/>
        </w:rPr>
        <w:t>could</w:t>
      </w:r>
      <w:r w:rsidRPr="00AE4834">
        <w:rPr>
          <w:sz w:val="8"/>
        </w:rPr>
        <w:t xml:space="preserve"> </w:t>
      </w:r>
      <w:r w:rsidRPr="00AE4834">
        <w:rPr>
          <w:rFonts w:eastAsia="Calibri"/>
          <w:sz w:val="8"/>
        </w:rPr>
        <w:t>therefore</w:t>
      </w:r>
      <w:r w:rsidRPr="00AE4834">
        <w:rPr>
          <w:sz w:val="8"/>
        </w:rPr>
        <w:t xml:space="preserve"> </w:t>
      </w:r>
      <w:r w:rsidRPr="00AE4834">
        <w:rPr>
          <w:rFonts w:eastAsia="Calibri"/>
          <w:sz w:val="8"/>
        </w:rPr>
        <w:t>reasonably</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principle</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either</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pain</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the</w:t>
      </w:r>
      <w:r w:rsidRPr="00AE4834">
        <w:rPr>
          <w:sz w:val="8"/>
        </w:rPr>
        <w:t xml:space="preserve"> </w:t>
      </w:r>
      <w:r w:rsidRPr="00AE4834">
        <w:rPr>
          <w:rFonts w:eastAsia="Calibri"/>
          <w:sz w:val="8"/>
        </w:rPr>
        <w:t>inability</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pursue</w:t>
      </w:r>
      <w:r w:rsidRPr="00AE4834">
        <w:rPr>
          <w:sz w:val="8"/>
        </w:rPr>
        <w:t xml:space="preserve"> </w:t>
      </w:r>
      <w:r w:rsidRPr="00AE4834">
        <w:rPr>
          <w:rFonts w:eastAsia="Calibri"/>
          <w:sz w:val="8"/>
        </w:rPr>
        <w:t>your</w:t>
      </w:r>
      <w:r w:rsidRPr="00AE4834">
        <w:rPr>
          <w:sz w:val="8"/>
        </w:rPr>
        <w:t xml:space="preserve"> </w:t>
      </w:r>
      <w:r w:rsidRPr="00AE4834">
        <w:rPr>
          <w:rFonts w:eastAsia="Calibri"/>
          <w:sz w:val="8"/>
        </w:rPr>
        <w:t>personal</w:t>
      </w:r>
      <w:r w:rsidRPr="00AE4834">
        <w:rPr>
          <w:sz w:val="8"/>
        </w:rPr>
        <w:t xml:space="preserve"> </w:t>
      </w:r>
      <w:r w:rsidRPr="00AE4834">
        <w:rPr>
          <w:rFonts w:eastAsia="Calibri"/>
          <w:sz w:val="8"/>
        </w:rPr>
        <w:t>projects</w:t>
      </w:r>
      <w:r w:rsidRPr="00AE4834">
        <w:rPr>
          <w:sz w:val="8"/>
        </w:rPr>
        <w:t xml:space="preserve">, </w:t>
      </w:r>
      <w:r w:rsidRPr="00AE4834">
        <w:rPr>
          <w:rFonts w:eastAsia="Calibri"/>
          <w:sz w:val="8"/>
        </w:rPr>
        <w:t>goals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aims</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all</w:t>
      </w:r>
      <w:r w:rsidRPr="00AE4834">
        <w:rPr>
          <w:sz w:val="8"/>
        </w:rPr>
        <w:t xml:space="preserve"> </w:t>
      </w:r>
      <w:r w:rsidRPr="00AE4834">
        <w:rPr>
          <w:rFonts w:eastAsia="Calibri"/>
          <w:sz w:val="8"/>
        </w:rPr>
        <w:t>acceptable</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rejecting</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in</w:t>
      </w:r>
      <w:r w:rsidRPr="00AE4834">
        <w:rPr>
          <w:sz w:val="8"/>
        </w:rPr>
        <w:t xml:space="preserve"> </w:t>
      </w:r>
      <w:r w:rsidRPr="00AE4834">
        <w:rPr>
          <w:rFonts w:eastAsia="Calibri"/>
          <w:sz w:val="8"/>
        </w:rPr>
        <w:t>the</w:t>
      </w:r>
      <w:r w:rsidRPr="00AE4834">
        <w:rPr>
          <w:sz w:val="8"/>
        </w:rPr>
        <w:t xml:space="preserve"> </w:t>
      </w:r>
      <w:proofErr w:type="spellStart"/>
      <w:r w:rsidRPr="00AE4834">
        <w:rPr>
          <w:rFonts w:eastAsia="Calibri"/>
          <w:sz w:val="8"/>
        </w:rPr>
        <w:t>contractualist</w:t>
      </w:r>
      <w:proofErr w:type="spellEnd"/>
      <w:r w:rsidRPr="00AE4834">
        <w:rPr>
          <w:sz w:val="8"/>
        </w:rPr>
        <w:t xml:space="preserve"> </w:t>
      </w:r>
      <w:r w:rsidRPr="00AE4834">
        <w:rPr>
          <w:rFonts w:eastAsia="Calibri"/>
          <w:sz w:val="8"/>
        </w:rPr>
        <w:t>framework</w:t>
      </w:r>
      <w:r w:rsidRPr="00AE4834">
        <w:rPr>
          <w:sz w:val="8"/>
        </w:rPr>
        <w:t xml:space="preserve">. </w:t>
      </w:r>
      <w:r w:rsidRPr="00AE4834">
        <w:rPr>
          <w:rFonts w:eastAsia="Calibri"/>
          <w:sz w:val="8"/>
        </w:rPr>
        <w:t>So</w:t>
      </w:r>
      <w:r w:rsidRPr="00AE4834">
        <w:rPr>
          <w:sz w:val="8"/>
        </w:rPr>
        <w:t xml:space="preserve"> </w:t>
      </w:r>
      <w:r w:rsidRPr="00AE4834">
        <w:rPr>
          <w:rFonts w:eastAsia="Calibri"/>
          <w:sz w:val="8"/>
        </w:rPr>
        <w:t>too</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infringements</w:t>
      </w:r>
      <w:r w:rsidRPr="00AE4834">
        <w:rPr>
          <w:sz w:val="8"/>
        </w:rPr>
        <w:t xml:space="preserve"> </w:t>
      </w:r>
      <w:r w:rsidRPr="00AE4834">
        <w:rPr>
          <w:rFonts w:eastAsia="Calibri"/>
          <w:sz w:val="8"/>
        </w:rPr>
        <w:t>of</w:t>
      </w:r>
      <w:r w:rsidRPr="00AE4834">
        <w:rPr>
          <w:sz w:val="8"/>
        </w:rPr>
        <w:t xml:space="preserve"> </w:t>
      </w:r>
      <w:r w:rsidRPr="00AE4834">
        <w:rPr>
          <w:rFonts w:eastAsia="Calibri"/>
          <w:sz w:val="8"/>
        </w:rPr>
        <w:t>rights</w:t>
      </w:r>
      <w:r w:rsidRPr="00AE4834">
        <w:rPr>
          <w:sz w:val="8"/>
        </w:rPr>
        <w:t xml:space="preserve"> </w:t>
      </w:r>
      <w:r w:rsidRPr="00AE4834">
        <w:rPr>
          <w:rFonts w:eastAsia="Calibri"/>
          <w:sz w:val="8"/>
        </w:rPr>
        <w:t>and</w:t>
      </w:r>
      <w:r w:rsidRPr="00AE4834">
        <w:rPr>
          <w:sz w:val="8"/>
        </w:rPr>
        <w:t xml:space="preserve"> </w:t>
      </w:r>
      <w:r w:rsidRPr="00AE4834">
        <w:rPr>
          <w:rFonts w:eastAsia="Calibri"/>
          <w:sz w:val="8"/>
        </w:rPr>
        <w:t>entitlements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we</w:t>
      </w:r>
      <w:r w:rsidRPr="00AE4834">
        <w:rPr>
          <w:sz w:val="8"/>
        </w:rPr>
        <w:t xml:space="preserve"> </w:t>
      </w:r>
      <w:r w:rsidRPr="00AE4834">
        <w:rPr>
          <w:rFonts w:eastAsia="Calibri"/>
          <w:sz w:val="8"/>
        </w:rPr>
        <w:t>accept</w:t>
      </w:r>
      <w:r w:rsidRPr="00AE4834">
        <w:rPr>
          <w:sz w:val="8"/>
        </w:rPr>
        <w:t xml:space="preserve"> </w:t>
      </w:r>
      <w:r w:rsidRPr="00AE4834">
        <w:rPr>
          <w:rFonts w:eastAsia="Calibri"/>
          <w:sz w:val="8"/>
        </w:rPr>
        <w:t>as</w:t>
      </w:r>
      <w:r w:rsidRPr="00AE4834">
        <w:rPr>
          <w:sz w:val="8"/>
        </w:rPr>
        <w:t xml:space="preserve"> </w:t>
      </w:r>
      <w:r w:rsidRPr="00AE4834">
        <w:rPr>
          <w:rFonts w:eastAsia="Calibri"/>
          <w:sz w:val="8"/>
        </w:rPr>
        <w:t>important</w:t>
      </w:r>
      <w:r w:rsidRPr="00AE4834">
        <w:rPr>
          <w:sz w:val="8"/>
        </w:rPr>
        <w:t xml:space="preserve"> </w:t>
      </w:r>
      <w:r w:rsidRPr="00AE4834">
        <w:rPr>
          <w:rFonts w:eastAsia="Calibri"/>
          <w:sz w:val="8"/>
        </w:rPr>
        <w:t>for</w:t>
      </w:r>
      <w:r w:rsidRPr="00AE4834">
        <w:rPr>
          <w:sz w:val="8"/>
        </w:rPr>
        <w:t xml:space="preserve"> </w:t>
      </w:r>
      <w:r w:rsidRPr="00AE4834">
        <w:rPr>
          <w:rFonts w:eastAsia="Calibri"/>
          <w:sz w:val="8"/>
        </w:rPr>
        <w:t>people</w:t>
      </w:r>
      <w:r w:rsidRPr="00AE4834">
        <w:rPr>
          <w:sz w:val="8"/>
        </w:rPr>
        <w:t>’</w:t>
      </w:r>
      <w:r w:rsidRPr="00AE4834">
        <w:rPr>
          <w:rFonts w:eastAsia="Calibri"/>
          <w:sz w:val="8"/>
        </w:rPr>
        <w:t>s</w:t>
      </w:r>
      <w:r w:rsidRPr="00AE4834">
        <w:rPr>
          <w:sz w:val="8"/>
        </w:rPr>
        <w:t xml:space="preserve"> </w:t>
      </w:r>
      <w:r w:rsidRPr="00AE4834">
        <w:rPr>
          <w:rFonts w:eastAsia="Calibri"/>
          <w:sz w:val="8"/>
        </w:rPr>
        <w:t>lives</w:t>
      </w:r>
      <w:r w:rsidRPr="00AE4834">
        <w:rPr>
          <w:sz w:val="8"/>
        </w:rPr>
        <w:t xml:space="preserve">. </w:t>
      </w:r>
      <w:r w:rsidRPr="00AE4834">
        <w:rPr>
          <w:rFonts w:eastAsia="Calibri"/>
          <w:sz w:val="8"/>
        </w:rPr>
        <w:t>These</w:t>
      </w:r>
      <w:r w:rsidRPr="00AE4834">
        <w:rPr>
          <w:sz w:val="8"/>
        </w:rPr>
        <w:t xml:space="preserve"> </w:t>
      </w:r>
      <w:r w:rsidRPr="00AE4834">
        <w:rPr>
          <w:rFonts w:eastAsia="Calibri"/>
          <w:sz w:val="8"/>
        </w:rPr>
        <w:t>psychological</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then</w:t>
      </w:r>
      <w:r w:rsidRPr="00AE4834">
        <w:rPr>
          <w:sz w:val="8"/>
        </w:rPr>
        <w:t xml:space="preserve">, </w:t>
      </w:r>
      <w:r w:rsidRPr="00AE4834">
        <w:rPr>
          <w:rFonts w:eastAsia="Calibri"/>
          <w:sz w:val="8"/>
        </w:rPr>
        <w:t>are</w:t>
      </w:r>
      <w:r w:rsidRPr="00AE4834">
        <w:rPr>
          <w:sz w:val="8"/>
        </w:rPr>
        <w:t xml:space="preserve"> </w:t>
      </w:r>
      <w:r w:rsidRPr="00AE4834">
        <w:rPr>
          <w:rFonts w:eastAsia="Calibri"/>
          <w:sz w:val="8"/>
        </w:rPr>
        <w:t>also</w:t>
      </w:r>
      <w:r w:rsidRPr="00AE4834">
        <w:rPr>
          <w:sz w:val="8"/>
        </w:rPr>
        <w:t xml:space="preserve"> </w:t>
      </w:r>
      <w:r w:rsidRPr="00AE4834">
        <w:rPr>
          <w:rFonts w:eastAsia="Calibri"/>
          <w:sz w:val="8"/>
        </w:rPr>
        <w:t>valid</w:t>
      </w:r>
      <w:r w:rsidRPr="00AE4834">
        <w:rPr>
          <w:sz w:val="8"/>
        </w:rPr>
        <w:t xml:space="preserve"> </w:t>
      </w:r>
      <w:r w:rsidRPr="00AE4834">
        <w:rPr>
          <w:rFonts w:eastAsia="Calibri"/>
          <w:sz w:val="8"/>
        </w:rPr>
        <w:t>reasons</w:t>
      </w:r>
      <w:r w:rsidRPr="00AE4834">
        <w:rPr>
          <w:sz w:val="8"/>
        </w:rPr>
        <w:t xml:space="preserve"> </w:t>
      </w:r>
      <w:r w:rsidRPr="00AE4834">
        <w:rPr>
          <w:rFonts w:eastAsia="Calibri"/>
          <w:sz w:val="8"/>
        </w:rPr>
        <w:t>to</w:t>
      </w:r>
      <w:r w:rsidRPr="00AE4834">
        <w:rPr>
          <w:sz w:val="8"/>
        </w:rPr>
        <w:t xml:space="preserve"> </w:t>
      </w:r>
      <w:r w:rsidRPr="00AE4834">
        <w:rPr>
          <w:rFonts w:eastAsia="Calibri"/>
          <w:sz w:val="8"/>
        </w:rPr>
        <w:t>reject</w:t>
      </w:r>
      <w:r w:rsidRPr="00AE4834">
        <w:rPr>
          <w:sz w:val="8"/>
        </w:rPr>
        <w:t xml:space="preserve"> </w:t>
      </w:r>
      <w:r w:rsidRPr="00AE4834">
        <w:rPr>
          <w:rFonts w:eastAsia="Calibri"/>
          <w:sz w:val="8"/>
        </w:rPr>
        <w:t>principles</w:t>
      </w:r>
      <w:r w:rsidRPr="00AE4834">
        <w:rPr>
          <w:sz w:val="8"/>
        </w:rPr>
        <w:t xml:space="preserve"> </w:t>
      </w:r>
      <w:r w:rsidRPr="00AE4834">
        <w:rPr>
          <w:rFonts w:eastAsia="Calibri"/>
          <w:sz w:val="8"/>
        </w:rPr>
        <w:t>that</w:t>
      </w:r>
      <w:r w:rsidRPr="00AE4834">
        <w:rPr>
          <w:sz w:val="8"/>
        </w:rPr>
        <w:t xml:space="preserve"> </w:t>
      </w:r>
      <w:r w:rsidRPr="00AE4834">
        <w:rPr>
          <w:rFonts w:eastAsia="Calibri"/>
          <w:sz w:val="8"/>
        </w:rPr>
        <w:t>permitted</w:t>
      </w:r>
      <w:r w:rsidRPr="00AE4834">
        <w:rPr>
          <w:sz w:val="8"/>
        </w:rPr>
        <w:t xml:space="preserve"> </w:t>
      </w:r>
      <w:r w:rsidRPr="00AE4834">
        <w:rPr>
          <w:rFonts w:eastAsia="Calibri"/>
          <w:sz w:val="8"/>
        </w:rPr>
        <w:t>or</w:t>
      </w:r>
      <w:r w:rsidRPr="00AE4834">
        <w:rPr>
          <w:sz w:val="8"/>
        </w:rPr>
        <w:t xml:space="preserve"> </w:t>
      </w:r>
      <w:r w:rsidRPr="00AE4834">
        <w:rPr>
          <w:rFonts w:eastAsia="Calibri"/>
          <w:sz w:val="8"/>
        </w:rPr>
        <w:t>required</w:t>
      </w:r>
      <w:r w:rsidRPr="00AE4834">
        <w:rPr>
          <w:sz w:val="8"/>
        </w:rPr>
        <w:t xml:space="preserve"> </w:t>
      </w:r>
      <w:r w:rsidRPr="00AE4834">
        <w:rPr>
          <w:rFonts w:eastAsia="Calibri"/>
          <w:sz w:val="8"/>
        </w:rPr>
        <w:t>human</w:t>
      </w:r>
      <w:r w:rsidRPr="00AE4834">
        <w:rPr>
          <w:sz w:val="8"/>
        </w:rPr>
        <w:t xml:space="preserve"> </w:t>
      </w:r>
      <w:r w:rsidRPr="00AE4834">
        <w:rPr>
          <w:rFonts w:eastAsia="Calibri"/>
          <w:sz w:val="8"/>
        </w:rPr>
        <w:t>extinction</w:t>
      </w:r>
      <w:r w:rsidRPr="00AE4834">
        <w:rPr>
          <w:sz w:val="8"/>
        </w:rPr>
        <w:t xml:space="preserve">. </w:t>
      </w:r>
    </w:p>
    <w:p w14:paraId="23C85F2B" w14:textId="77777777" w:rsidR="00EC0544" w:rsidRPr="004F0DCA" w:rsidRDefault="00EC0544" w:rsidP="00EC0544"/>
    <w:p w14:paraId="21F0DEB1" w14:textId="35EDBAE1" w:rsidR="00E42E4C" w:rsidRDefault="00EC0544" w:rsidP="00EC0544">
      <w:pPr>
        <w:pStyle w:val="Heading3"/>
      </w:pPr>
      <w:r>
        <w:lastRenderedPageBreak/>
        <w:t>Adv1</w:t>
      </w:r>
    </w:p>
    <w:p w14:paraId="558E650D" w14:textId="77777777" w:rsidR="00EC0544" w:rsidRPr="00E62231" w:rsidRDefault="00EC0544" w:rsidP="00EC0544">
      <w:pPr>
        <w:pStyle w:val="Heading4"/>
        <w:spacing w:line="240" w:lineRule="auto"/>
        <w:contextualSpacing/>
      </w:pPr>
      <w:proofErr w:type="spellStart"/>
      <w:r w:rsidRPr="00E62231">
        <w:t>Squo</w:t>
      </w:r>
      <w:proofErr w:type="spellEnd"/>
      <w:r w:rsidRPr="00E62231">
        <w:t xml:space="preserve"> solves debris – private tracking, surveillance, in-orbit </w:t>
      </w:r>
      <w:proofErr w:type="gramStart"/>
      <w:r w:rsidRPr="00E62231">
        <w:t>servicing</w:t>
      </w:r>
      <w:proofErr w:type="gramEnd"/>
      <w:r w:rsidRPr="00E62231">
        <w:t xml:space="preserve"> and green satellite tech all happening now – </w:t>
      </w:r>
      <w:r w:rsidRPr="00E62231">
        <w:rPr>
          <w:u w:val="single"/>
        </w:rPr>
        <w:t>private sector</w:t>
      </w:r>
      <w:r w:rsidRPr="00E62231">
        <w:t xml:space="preserve"> and P3s are key and </w:t>
      </w:r>
      <w:r w:rsidRPr="00E62231">
        <w:rPr>
          <w:u w:val="single"/>
        </w:rPr>
        <w:t xml:space="preserve">outpacing </w:t>
      </w:r>
      <w:r w:rsidRPr="00E62231">
        <w:t xml:space="preserve">government monitoring </w:t>
      </w:r>
    </w:p>
    <w:p w14:paraId="52C794F0" w14:textId="77777777" w:rsidR="00EC0544" w:rsidRPr="00E62231" w:rsidRDefault="00EC0544" w:rsidP="00EC0544">
      <w:pPr>
        <w:spacing w:line="240" w:lineRule="auto"/>
        <w:contextualSpacing/>
      </w:pPr>
      <w:r w:rsidRPr="00E62231">
        <w:rPr>
          <w:rStyle w:val="Style13ptBold"/>
        </w:rPr>
        <w:t>CSTP 20</w:t>
      </w:r>
      <w:r w:rsidRPr="00E62231">
        <w:t xml:space="preserve"> </w:t>
      </w:r>
      <w:r w:rsidRPr="00E62231">
        <w:rPr>
          <w:sz w:val="16"/>
          <w:szCs w:val="16"/>
        </w:rPr>
        <w:t>– OECD Committee, The strategic objectives of the Committee as defined in its Mandate and by the work priorities agreed by Member countries' Ministers responsible for science and technology provide the framework for the Secretariat's proposals for activities to be developed or initiated under the aegis of the Committee itself or its subsidiary bodies (NESTI, TIP, GSF, BNCT and IPSO) [This  paper  was  approved and declassified  by  written  procedure by  the Committee  for  Scientific  and Technological  Policy  (CSTP)  on 11 March  2020  and prepared for  publication  by  the OECD  Secretariat, “SPACE SUSTAINABILITYTHE ECONOMICS OF SPACE DEBRIS IN PERSPECTIVE,” OECD Science, Technology and Industry Policy Papers, April 2020, No. 87, https://www.oecd-ilibrary.org/science-and-technology/space-sustainability_a339de43-en]</w:t>
      </w:r>
    </w:p>
    <w:p w14:paraId="4DA9A6A2" w14:textId="77777777" w:rsidR="00EC0544" w:rsidRPr="00E62231" w:rsidRDefault="00EC0544" w:rsidP="00EC0544">
      <w:pPr>
        <w:spacing w:line="240" w:lineRule="auto"/>
        <w:contextualSpacing/>
        <w:rPr>
          <w:sz w:val="16"/>
          <w:szCs w:val="16"/>
        </w:rPr>
      </w:pPr>
      <w:proofErr w:type="gramStart"/>
      <w:r w:rsidRPr="00E62231">
        <w:rPr>
          <w:sz w:val="16"/>
          <w:szCs w:val="16"/>
        </w:rPr>
        <w:t>An  emerging</w:t>
      </w:r>
      <w:proofErr w:type="gramEnd"/>
      <w:r w:rsidRPr="00E62231">
        <w:rPr>
          <w:sz w:val="16"/>
          <w:szCs w:val="16"/>
        </w:rPr>
        <w:t xml:space="preserve"> “space  debris  economy”? </w:t>
      </w:r>
    </w:p>
    <w:p w14:paraId="006A80D4" w14:textId="77777777" w:rsidR="00EC0544" w:rsidRPr="00E62231" w:rsidRDefault="00EC0544" w:rsidP="00EC0544">
      <w:pPr>
        <w:pStyle w:val="ListParagraph"/>
        <w:numPr>
          <w:ilvl w:val="0"/>
          <w:numId w:val="36"/>
        </w:numPr>
        <w:spacing w:line="240" w:lineRule="auto"/>
        <w:rPr>
          <w:sz w:val="16"/>
          <w:szCs w:val="16"/>
        </w:rPr>
      </w:pPr>
      <w:proofErr w:type="gramStart"/>
      <w:r w:rsidRPr="00E62231">
        <w:rPr>
          <w:sz w:val="16"/>
          <w:szCs w:val="16"/>
        </w:rPr>
        <w:t>Will  we</w:t>
      </w:r>
      <w:proofErr w:type="gramEnd"/>
      <w:r w:rsidRPr="00E62231">
        <w:rPr>
          <w:sz w:val="16"/>
          <w:szCs w:val="16"/>
        </w:rPr>
        <w:t xml:space="preserve"> see a more intensive use of  </w:t>
      </w:r>
      <w:proofErr w:type="spellStart"/>
      <w:r w:rsidRPr="00E62231">
        <w:rPr>
          <w:sz w:val="16"/>
          <w:szCs w:val="16"/>
        </w:rPr>
        <w:t>cubesats</w:t>
      </w:r>
      <w:proofErr w:type="spellEnd"/>
      <w:r w:rsidRPr="00E62231">
        <w:rPr>
          <w:sz w:val="16"/>
          <w:szCs w:val="16"/>
        </w:rPr>
        <w:t xml:space="preserve">  and  </w:t>
      </w:r>
      <w:proofErr w:type="spellStart"/>
      <w:r w:rsidRPr="00E62231">
        <w:rPr>
          <w:sz w:val="16"/>
          <w:szCs w:val="16"/>
        </w:rPr>
        <w:t>miniaturised</w:t>
      </w:r>
      <w:proofErr w:type="spellEnd"/>
      <w:r w:rsidRPr="00E62231">
        <w:rPr>
          <w:sz w:val="16"/>
          <w:szCs w:val="16"/>
        </w:rPr>
        <w:t xml:space="preserve"> technologies  in lower  orbits? </w:t>
      </w:r>
      <w:proofErr w:type="spellStart"/>
      <w:proofErr w:type="gramStart"/>
      <w:r w:rsidRPr="00E62231">
        <w:rPr>
          <w:sz w:val="16"/>
          <w:szCs w:val="16"/>
        </w:rPr>
        <w:t>Cubesats</w:t>
      </w:r>
      <w:proofErr w:type="spellEnd"/>
      <w:r w:rsidRPr="00E62231">
        <w:rPr>
          <w:sz w:val="16"/>
          <w:szCs w:val="16"/>
        </w:rPr>
        <w:t xml:space="preserve">  have</w:t>
      </w:r>
      <w:proofErr w:type="gramEnd"/>
      <w:r w:rsidRPr="00E62231">
        <w:rPr>
          <w:sz w:val="16"/>
          <w:szCs w:val="16"/>
        </w:rPr>
        <w:t xml:space="preserve"> been the fastest-growing category  of  launched satellites  in the last  years  and,  when launched at  lower  altitudes,  are naturally  compliant  with debris  mitigation guidelines.  </w:t>
      </w:r>
      <w:proofErr w:type="gramStart"/>
      <w:r w:rsidRPr="00E62231">
        <w:rPr>
          <w:sz w:val="16"/>
          <w:szCs w:val="16"/>
        </w:rPr>
        <w:t>They  are</w:t>
      </w:r>
      <w:proofErr w:type="gramEnd"/>
      <w:r w:rsidRPr="00E62231">
        <w:rPr>
          <w:sz w:val="16"/>
          <w:szCs w:val="16"/>
        </w:rPr>
        <w:t xml:space="preserve">  also ever  more performant  and affordable,  and  dedicated  launch  opportunities  become more widespread.  </w:t>
      </w:r>
      <w:proofErr w:type="gramStart"/>
      <w:r w:rsidRPr="00E62231">
        <w:rPr>
          <w:sz w:val="16"/>
          <w:szCs w:val="16"/>
        </w:rPr>
        <w:t>Furthermore,  they</w:t>
      </w:r>
      <w:proofErr w:type="gramEnd"/>
      <w:r w:rsidRPr="00E62231">
        <w:rPr>
          <w:sz w:val="16"/>
          <w:szCs w:val="16"/>
        </w:rPr>
        <w:t xml:space="preserve">  increasingly  receive  preferential  treatment  in  risk-based  national legislations  (e.g.  </w:t>
      </w:r>
      <w:proofErr w:type="gramStart"/>
      <w:r w:rsidRPr="00E62231">
        <w:rPr>
          <w:sz w:val="16"/>
          <w:szCs w:val="16"/>
        </w:rPr>
        <w:t>introduction  of</w:t>
      </w:r>
      <w:proofErr w:type="gramEnd"/>
      <w:r w:rsidRPr="00E62231">
        <w:rPr>
          <w:sz w:val="16"/>
          <w:szCs w:val="16"/>
        </w:rPr>
        <w:t xml:space="preserve">  sliding  scale  in  the UK  Outer  Space  Act  for  insurance requirements).   </w:t>
      </w:r>
    </w:p>
    <w:p w14:paraId="10DCEEAE" w14:textId="77777777" w:rsidR="00EC0544" w:rsidRPr="00E62231" w:rsidRDefault="00EC0544" w:rsidP="00EC0544">
      <w:pPr>
        <w:pStyle w:val="ListParagraph"/>
        <w:numPr>
          <w:ilvl w:val="0"/>
          <w:numId w:val="36"/>
        </w:numPr>
        <w:spacing w:line="240" w:lineRule="auto"/>
        <w:rPr>
          <w:rStyle w:val="StyleUnderline"/>
        </w:rPr>
      </w:pPr>
      <w:proofErr w:type="gramStart"/>
      <w:r w:rsidRPr="00E62231">
        <w:rPr>
          <w:rStyle w:val="StyleUnderline"/>
        </w:rPr>
        <w:t xml:space="preserve">Space  </w:t>
      </w:r>
      <w:r w:rsidRPr="00E62231">
        <w:rPr>
          <w:rStyle w:val="StyleUnderline"/>
          <w:highlight w:val="yellow"/>
        </w:rPr>
        <w:t>surveillance</w:t>
      </w:r>
      <w:proofErr w:type="gramEnd"/>
      <w:r w:rsidRPr="00E62231">
        <w:rPr>
          <w:rStyle w:val="StyleUnderline"/>
          <w:highlight w:val="yellow"/>
        </w:rPr>
        <w:t xml:space="preserve">  and  tracking</w:t>
      </w:r>
      <w:r w:rsidRPr="00E62231">
        <w:rPr>
          <w:rStyle w:val="StyleUnderline"/>
        </w:rPr>
        <w:t xml:space="preserve"> capabilities,  </w:t>
      </w:r>
      <w:r w:rsidRPr="00E62231">
        <w:rPr>
          <w:rStyle w:val="StyleUnderline"/>
          <w:highlight w:val="yellow"/>
        </w:rPr>
        <w:t xml:space="preserve">in both  GEO  and LEO:  </w:t>
      </w:r>
      <w:r w:rsidRPr="00E62231">
        <w:rPr>
          <w:rStyle w:val="Emphasis"/>
          <w:highlight w:val="yellow"/>
        </w:rPr>
        <w:t>New  (private)  sources</w:t>
      </w:r>
      <w:r w:rsidRPr="00E62231">
        <w:rPr>
          <w:rStyle w:val="StyleUnderline"/>
        </w:rPr>
        <w:t xml:space="preserve">  of situational  awareness  </w:t>
      </w:r>
      <w:r w:rsidRPr="00E62231">
        <w:rPr>
          <w:rStyle w:val="StyleUnderline"/>
          <w:highlight w:val="yellow"/>
        </w:rPr>
        <w:t xml:space="preserve">data  </w:t>
      </w:r>
      <w:r w:rsidRPr="00E62231">
        <w:rPr>
          <w:rStyle w:val="Emphasis"/>
          <w:highlight w:val="yellow"/>
        </w:rPr>
        <w:t>are</w:t>
      </w:r>
      <w:r w:rsidRPr="00E62231">
        <w:rPr>
          <w:rStyle w:val="Emphasis"/>
        </w:rPr>
        <w:t xml:space="preserve"> becoming increasingly  </w:t>
      </w:r>
      <w:r w:rsidRPr="00E62231">
        <w:rPr>
          <w:rStyle w:val="Emphasis"/>
          <w:highlight w:val="yellow"/>
        </w:rPr>
        <w:t>important</w:t>
      </w:r>
      <w:r w:rsidRPr="00E62231">
        <w:rPr>
          <w:rStyle w:val="StyleUnderline"/>
          <w:highlight w:val="yellow"/>
        </w:rPr>
        <w:t>,</w:t>
      </w:r>
      <w:r w:rsidRPr="00E62231">
        <w:rPr>
          <w:rStyle w:val="StyleUnderline"/>
        </w:rPr>
        <w:t xml:space="preserve">  with data analytics  and modelling </w:t>
      </w:r>
      <w:proofErr w:type="spellStart"/>
      <w:r w:rsidRPr="00E62231">
        <w:rPr>
          <w:rStyle w:val="StyleUnderline"/>
        </w:rPr>
        <w:t>fuelled</w:t>
      </w:r>
      <w:proofErr w:type="spellEnd"/>
      <w:r w:rsidRPr="00E62231">
        <w:rPr>
          <w:rStyle w:val="StyleUnderline"/>
        </w:rPr>
        <w:t xml:space="preserve">  by  advances  in  digital  technologies.  </w:t>
      </w:r>
      <w:proofErr w:type="gramStart"/>
      <w:r w:rsidRPr="00E62231">
        <w:rPr>
          <w:rStyle w:val="Emphasis"/>
          <w:highlight w:val="yellow"/>
        </w:rPr>
        <w:t>Private  sector</w:t>
      </w:r>
      <w:proofErr w:type="gramEnd"/>
      <w:r w:rsidRPr="00E62231">
        <w:rPr>
          <w:rStyle w:val="Emphasis"/>
          <w:highlight w:val="yellow"/>
        </w:rPr>
        <w:t xml:space="preserve">  debris</w:t>
      </w:r>
      <w:r w:rsidRPr="00E62231">
        <w:rPr>
          <w:rStyle w:val="StyleUnderline"/>
        </w:rPr>
        <w:t xml:space="preserve">  catalogues  and  </w:t>
      </w:r>
      <w:r w:rsidRPr="00E62231">
        <w:rPr>
          <w:rStyle w:val="Emphasis"/>
          <w:highlight w:val="yellow"/>
        </w:rPr>
        <w:t>tracking</w:t>
      </w:r>
      <w:r w:rsidRPr="00E62231">
        <w:rPr>
          <w:rStyle w:val="StyleUnderline"/>
        </w:rPr>
        <w:t xml:space="preserve"> capabilities  for  the geostationary  orbit  </w:t>
      </w:r>
      <w:r w:rsidRPr="00E62231">
        <w:rPr>
          <w:rStyle w:val="Emphasis"/>
          <w:highlight w:val="yellow"/>
        </w:rPr>
        <w:t>may  now  be</w:t>
      </w:r>
      <w:r w:rsidRPr="00E62231">
        <w:rPr>
          <w:rStyle w:val="StyleUnderline"/>
        </w:rPr>
        <w:t xml:space="preserve"> almost  </w:t>
      </w:r>
      <w:r w:rsidRPr="00E62231">
        <w:rPr>
          <w:rStyle w:val="Emphasis"/>
          <w:highlight w:val="yellow"/>
        </w:rPr>
        <w:t>as  good as  government</w:t>
      </w:r>
      <w:r w:rsidRPr="00E62231">
        <w:rPr>
          <w:rStyle w:val="StyleUnderline"/>
        </w:rPr>
        <w:t xml:space="preserve">  capabilities </w:t>
      </w:r>
      <w:r w:rsidRPr="00E62231">
        <w:rPr>
          <w:sz w:val="14"/>
        </w:rPr>
        <w:t xml:space="preserve"> (IDA, 2016[76]),  </w:t>
      </w:r>
      <w:r w:rsidRPr="00E62231">
        <w:rPr>
          <w:rStyle w:val="StyleUnderline"/>
        </w:rPr>
        <w:t xml:space="preserve">while solutions  for  the  low-earth  orbit  are  emerging.  </w:t>
      </w:r>
      <w:r w:rsidRPr="00E62231">
        <w:rPr>
          <w:rStyle w:val="Emphasis"/>
          <w:highlight w:val="yellow"/>
        </w:rPr>
        <w:t>Start-</w:t>
      </w:r>
      <w:proofErr w:type="gramStart"/>
      <w:r w:rsidRPr="00E62231">
        <w:rPr>
          <w:rStyle w:val="Emphasis"/>
          <w:highlight w:val="yellow"/>
        </w:rPr>
        <w:t>ups</w:t>
      </w:r>
      <w:r w:rsidRPr="00E62231">
        <w:rPr>
          <w:rStyle w:val="StyleUnderline"/>
        </w:rPr>
        <w:t xml:space="preserve">  such</w:t>
      </w:r>
      <w:proofErr w:type="gramEnd"/>
      <w:r w:rsidRPr="00E62231">
        <w:rPr>
          <w:rStyle w:val="StyleUnderline"/>
        </w:rPr>
        <w:t xml:space="preserve"> as  </w:t>
      </w:r>
      <w:proofErr w:type="spellStart"/>
      <w:r w:rsidRPr="00E62231">
        <w:rPr>
          <w:rStyle w:val="StyleUnderline"/>
        </w:rPr>
        <w:t>LeoLabs</w:t>
      </w:r>
      <w:proofErr w:type="spellEnd"/>
      <w:r w:rsidRPr="00E62231">
        <w:rPr>
          <w:rStyle w:val="StyleUnderline"/>
        </w:rPr>
        <w:t xml:space="preserve">  </w:t>
      </w:r>
      <w:r w:rsidRPr="00E62231">
        <w:rPr>
          <w:rStyle w:val="Emphasis"/>
          <w:highlight w:val="yellow"/>
        </w:rPr>
        <w:t>provide data and services</w:t>
      </w:r>
      <w:r w:rsidRPr="00E62231">
        <w:rPr>
          <w:rStyle w:val="StyleUnderline"/>
        </w:rPr>
        <w:t xml:space="preserve">  based on </w:t>
      </w:r>
      <w:r w:rsidRPr="00E62231">
        <w:rPr>
          <w:rStyle w:val="Emphasis"/>
          <w:highlight w:val="yellow"/>
        </w:rPr>
        <w:t>low-cost</w:t>
      </w:r>
      <w:r w:rsidRPr="00E62231">
        <w:rPr>
          <w:rStyle w:val="StyleUnderline"/>
        </w:rPr>
        <w:t xml:space="preserve">  ground equipment  and sophisticated data analysis.  The </w:t>
      </w:r>
      <w:proofErr w:type="gramStart"/>
      <w:r w:rsidRPr="00E62231">
        <w:rPr>
          <w:rStyle w:val="StyleUnderline"/>
        </w:rPr>
        <w:t>company</w:t>
      </w:r>
      <w:r w:rsidRPr="00E62231">
        <w:rPr>
          <w:sz w:val="14"/>
        </w:rPr>
        <w:t>,  which</w:t>
      </w:r>
      <w:proofErr w:type="gramEnd"/>
      <w:r w:rsidRPr="00E62231">
        <w:rPr>
          <w:sz w:val="14"/>
        </w:rPr>
        <w:t xml:space="preserve">  in  October  2019  had  three  radars  in  the  United  States  and New  Zealand,  </w:t>
      </w:r>
      <w:r w:rsidRPr="00E62231">
        <w:rPr>
          <w:rStyle w:val="StyleUnderline"/>
        </w:rPr>
        <w:t xml:space="preserve">has developed a  </w:t>
      </w:r>
      <w:r w:rsidRPr="00E62231">
        <w:rPr>
          <w:rStyle w:val="Emphasis"/>
          <w:highlight w:val="yellow"/>
        </w:rPr>
        <w:t>cloud-based</w:t>
      </w:r>
      <w:r w:rsidRPr="00E62231">
        <w:rPr>
          <w:rStyle w:val="Emphasis"/>
        </w:rPr>
        <w:t xml:space="preserve">  </w:t>
      </w:r>
      <w:r w:rsidRPr="00E62231">
        <w:rPr>
          <w:rStyle w:val="StyleUnderline"/>
        </w:rPr>
        <w:t xml:space="preserve">“Space  Regulatory  and  Sustainability  </w:t>
      </w:r>
      <w:r w:rsidRPr="00E62231">
        <w:rPr>
          <w:rStyle w:val="Emphasis"/>
          <w:highlight w:val="yellow"/>
        </w:rPr>
        <w:t>Platform”</w:t>
      </w:r>
      <w:r w:rsidRPr="00E62231">
        <w:rPr>
          <w:rStyle w:val="Emphasis"/>
        </w:rPr>
        <w:t xml:space="preserve">  </w:t>
      </w:r>
      <w:r w:rsidRPr="00E62231">
        <w:rPr>
          <w:sz w:val="14"/>
        </w:rPr>
        <w:t xml:space="preserve">for  the New  Zealand Space  Agency,  a first  of  its  kind,  </w:t>
      </w:r>
      <w:r w:rsidRPr="00E62231">
        <w:rPr>
          <w:rStyle w:val="Emphasis"/>
          <w:highlight w:val="yellow"/>
        </w:rPr>
        <w:t>destined  to track  object</w:t>
      </w:r>
      <w:r w:rsidRPr="00E62231">
        <w:rPr>
          <w:rStyle w:val="StyleUnderline"/>
          <w:highlight w:val="yellow"/>
        </w:rPr>
        <w:t>s</w:t>
      </w:r>
      <w:r w:rsidRPr="00E62231">
        <w:rPr>
          <w:rStyle w:val="StyleUnderline"/>
        </w:rPr>
        <w:t xml:space="preserve">  </w:t>
      </w:r>
      <w:r w:rsidRPr="00E62231">
        <w:rPr>
          <w:rStyle w:val="StyleUnderline"/>
          <w:sz w:val="16"/>
          <w:szCs w:val="16"/>
        </w:rPr>
        <w:t>launched from  New</w:t>
      </w:r>
      <w:r w:rsidRPr="00E62231">
        <w:rPr>
          <w:sz w:val="14"/>
        </w:rPr>
        <w:t xml:space="preserve">  Zealand  </w:t>
      </w:r>
      <w:r w:rsidRPr="00E62231">
        <w:rPr>
          <w:rStyle w:val="StyleUnderline"/>
        </w:rPr>
        <w:t xml:space="preserve">to ensure compliance  </w:t>
      </w:r>
      <w:r w:rsidRPr="00E62231">
        <w:rPr>
          <w:sz w:val="14"/>
        </w:rPr>
        <w:t xml:space="preserve">with  permit  conditions  (MBIE,  2019[77]).  </w:t>
      </w:r>
      <w:proofErr w:type="gramStart"/>
      <w:r w:rsidRPr="00E62231">
        <w:rPr>
          <w:sz w:val="14"/>
        </w:rPr>
        <w:t>A  novel</w:t>
      </w:r>
      <w:proofErr w:type="gramEnd"/>
      <w:r w:rsidRPr="00E62231">
        <w:rPr>
          <w:sz w:val="14"/>
        </w:rPr>
        <w:t xml:space="preserve">  project  called  </w:t>
      </w:r>
      <w:proofErr w:type="spellStart"/>
      <w:r w:rsidRPr="00E62231">
        <w:rPr>
          <w:rStyle w:val="StyleUnderline"/>
          <w:highlight w:val="yellow"/>
        </w:rPr>
        <w:t>TruSat</w:t>
      </w:r>
      <w:proofErr w:type="spellEnd"/>
      <w:r w:rsidRPr="00E62231">
        <w:rPr>
          <w:rStyle w:val="StyleUnderline"/>
        </w:rPr>
        <w:t xml:space="preserve">  intends  to  </w:t>
      </w:r>
      <w:r w:rsidRPr="00E62231">
        <w:rPr>
          <w:rStyle w:val="StyleUnderline"/>
          <w:highlight w:val="yellow"/>
        </w:rPr>
        <w:t>use blockchain  technology  to  crowdsource</w:t>
      </w:r>
      <w:r w:rsidRPr="00E62231">
        <w:rPr>
          <w:rStyle w:val="StyleUnderline"/>
        </w:rPr>
        <w:t xml:space="preserve">  and  validate  satellite  </w:t>
      </w:r>
      <w:r w:rsidRPr="00E62231">
        <w:rPr>
          <w:rStyle w:val="StyleUnderline"/>
          <w:highlight w:val="yellow"/>
        </w:rPr>
        <w:t>orbital  positions</w:t>
      </w:r>
      <w:r w:rsidRPr="00E62231">
        <w:rPr>
          <w:rStyle w:val="StyleUnderline"/>
        </w:rPr>
        <w:t xml:space="preserve">  worldwide  via  open source software</w:t>
      </w:r>
      <w:r w:rsidRPr="00E62231">
        <w:rPr>
          <w:sz w:val="14"/>
        </w:rPr>
        <w:t xml:space="preserve">  (</w:t>
      </w:r>
      <w:proofErr w:type="spellStart"/>
      <w:r w:rsidRPr="00E62231">
        <w:rPr>
          <w:sz w:val="14"/>
        </w:rPr>
        <w:t>TruSat</w:t>
      </w:r>
      <w:proofErr w:type="spellEnd"/>
      <w:r w:rsidRPr="00E62231">
        <w:rPr>
          <w:sz w:val="14"/>
        </w:rPr>
        <w:t xml:space="preserve">,  2019[78]). </w:t>
      </w:r>
      <w:r w:rsidRPr="00E62231">
        <w:rPr>
          <w:rStyle w:val="StyleUnderline"/>
        </w:rPr>
        <w:t xml:space="preserve">The </w:t>
      </w:r>
      <w:proofErr w:type="gramStart"/>
      <w:r w:rsidRPr="00E62231">
        <w:rPr>
          <w:rStyle w:val="StyleUnderline"/>
          <w:highlight w:val="yellow"/>
        </w:rPr>
        <w:t>US</w:t>
      </w:r>
      <w:r w:rsidRPr="00E62231">
        <w:rPr>
          <w:rStyle w:val="StyleUnderline"/>
        </w:rPr>
        <w:t xml:space="preserve">  Air</w:t>
      </w:r>
      <w:proofErr w:type="gramEnd"/>
      <w:r w:rsidRPr="00E62231">
        <w:rPr>
          <w:rStyle w:val="StyleUnderline"/>
        </w:rPr>
        <w:t xml:space="preserve">  Force Research </w:t>
      </w:r>
      <w:r w:rsidRPr="00E62231">
        <w:rPr>
          <w:rStyle w:val="StyleUnderline"/>
          <w:highlight w:val="yellow"/>
        </w:rPr>
        <w:t>Lab</w:t>
      </w:r>
      <w:r w:rsidRPr="00E62231">
        <w:rPr>
          <w:rStyle w:val="StyleUnderline"/>
        </w:rPr>
        <w:t xml:space="preserve">oratory  has  </w:t>
      </w:r>
      <w:r w:rsidRPr="00E62231">
        <w:rPr>
          <w:rStyle w:val="StyleUnderline"/>
          <w:highlight w:val="yellow"/>
        </w:rPr>
        <w:t>signed agreements with</w:t>
      </w:r>
      <w:r w:rsidRPr="00E62231">
        <w:rPr>
          <w:rStyle w:val="StyleUnderline"/>
        </w:rPr>
        <w:t xml:space="preserve">  several  </w:t>
      </w:r>
      <w:r w:rsidRPr="00E62231">
        <w:rPr>
          <w:rStyle w:val="Emphasis"/>
          <w:highlight w:val="yellow"/>
        </w:rPr>
        <w:t>commercial  s</w:t>
      </w:r>
      <w:r w:rsidRPr="00E62231">
        <w:rPr>
          <w:rStyle w:val="StyleUnderline"/>
        </w:rPr>
        <w:t xml:space="preserve">pace </w:t>
      </w:r>
      <w:r w:rsidRPr="00E62231">
        <w:rPr>
          <w:rStyle w:val="Emphasis"/>
          <w:highlight w:val="yellow"/>
        </w:rPr>
        <w:t>s</w:t>
      </w:r>
      <w:r w:rsidRPr="00E62231">
        <w:rPr>
          <w:rStyle w:val="Emphasis"/>
        </w:rPr>
        <w:t>i</w:t>
      </w:r>
      <w:r w:rsidRPr="00E62231">
        <w:rPr>
          <w:rStyle w:val="StyleUnderline"/>
        </w:rPr>
        <w:t xml:space="preserve">tuational  </w:t>
      </w:r>
      <w:r w:rsidRPr="00E62231">
        <w:rPr>
          <w:rStyle w:val="Emphasis"/>
          <w:highlight w:val="yellow"/>
        </w:rPr>
        <w:t>a</w:t>
      </w:r>
      <w:r w:rsidRPr="00E62231">
        <w:rPr>
          <w:rStyle w:val="StyleUnderline"/>
        </w:rPr>
        <w:t xml:space="preserve">wareness  data  </w:t>
      </w:r>
      <w:r w:rsidRPr="00E62231">
        <w:rPr>
          <w:rStyle w:val="StyleUnderline"/>
          <w:highlight w:val="yellow"/>
        </w:rPr>
        <w:t>providers</w:t>
      </w:r>
      <w:r w:rsidRPr="00E62231">
        <w:rPr>
          <w:sz w:val="14"/>
        </w:rPr>
        <w:t xml:space="preserve">  (e.g.  </w:t>
      </w:r>
      <w:proofErr w:type="spellStart"/>
      <w:proofErr w:type="gramStart"/>
      <w:r w:rsidRPr="00E62231">
        <w:rPr>
          <w:sz w:val="14"/>
        </w:rPr>
        <w:t>Numerica</w:t>
      </w:r>
      <w:proofErr w:type="spellEnd"/>
      <w:r w:rsidRPr="00E62231">
        <w:rPr>
          <w:sz w:val="14"/>
        </w:rPr>
        <w:t xml:space="preserve">,  </w:t>
      </w:r>
      <w:proofErr w:type="spellStart"/>
      <w:r w:rsidRPr="00E62231">
        <w:rPr>
          <w:sz w:val="14"/>
        </w:rPr>
        <w:t>LeoLabs</w:t>
      </w:r>
      <w:proofErr w:type="spellEnd"/>
      <w:proofErr w:type="gramEnd"/>
      <w:r w:rsidRPr="00E62231">
        <w:rPr>
          <w:sz w:val="14"/>
        </w:rPr>
        <w:t xml:space="preserve">, </w:t>
      </w:r>
      <w:proofErr w:type="spellStart"/>
      <w:r w:rsidRPr="00E62231">
        <w:rPr>
          <w:sz w:val="14"/>
        </w:rPr>
        <w:t>ExoAnalytics</w:t>
      </w:r>
      <w:proofErr w:type="spellEnd"/>
      <w:r w:rsidRPr="00E62231">
        <w:rPr>
          <w:rStyle w:val="StyleUnderline"/>
        </w:rPr>
        <w:t>)  to  get  access  to  sensor  networks  and  algorithms</w:t>
      </w:r>
      <w:r w:rsidRPr="00E62231">
        <w:rPr>
          <w:sz w:val="14"/>
        </w:rPr>
        <w:t xml:space="preserve">  (</w:t>
      </w:r>
      <w:proofErr w:type="spellStart"/>
      <w:r w:rsidRPr="00E62231">
        <w:rPr>
          <w:sz w:val="14"/>
        </w:rPr>
        <w:t>Numerica</w:t>
      </w:r>
      <w:proofErr w:type="spellEnd"/>
      <w:r w:rsidRPr="00E62231">
        <w:rPr>
          <w:sz w:val="14"/>
        </w:rPr>
        <w:t xml:space="preserve">,  2019[79]).  </w:t>
      </w:r>
      <w:proofErr w:type="gramStart"/>
      <w:r w:rsidRPr="00E62231">
        <w:rPr>
          <w:sz w:val="14"/>
        </w:rPr>
        <w:t>The  Space</w:t>
      </w:r>
      <w:proofErr w:type="gramEnd"/>
      <w:r w:rsidRPr="00E62231">
        <w:rPr>
          <w:sz w:val="14"/>
        </w:rPr>
        <w:t xml:space="preserve"> Situational  Awareness  </w:t>
      </w:r>
      <w:r w:rsidRPr="00E62231">
        <w:rPr>
          <w:rStyle w:val="Emphasis"/>
          <w:highlight w:val="yellow"/>
        </w:rPr>
        <w:t>(SSA)</w:t>
      </w:r>
      <w:r w:rsidRPr="00E62231">
        <w:rPr>
          <w:rStyle w:val="Emphasis"/>
        </w:rPr>
        <w:t xml:space="preserve">  </w:t>
      </w:r>
      <w:r w:rsidRPr="00E62231">
        <w:rPr>
          <w:rStyle w:val="StyleUnderline"/>
        </w:rPr>
        <w:t xml:space="preserve">open-architecture  </w:t>
      </w:r>
      <w:r w:rsidRPr="00E62231">
        <w:rPr>
          <w:rStyle w:val="Emphasis"/>
          <w:highlight w:val="yellow"/>
        </w:rPr>
        <w:t>data-sharing</w:t>
      </w:r>
      <w:r w:rsidRPr="00E62231">
        <w:rPr>
          <w:rStyle w:val="StyleUnderline"/>
        </w:rPr>
        <w:t xml:space="preserve">  platform  </w:t>
      </w:r>
      <w:r w:rsidRPr="00E62231">
        <w:rPr>
          <w:rStyle w:val="Emphasis"/>
          <w:highlight w:val="yellow"/>
        </w:rPr>
        <w:t>under  development  by</w:t>
      </w:r>
      <w:r w:rsidRPr="00E62231">
        <w:rPr>
          <w:rStyle w:val="StyleUnderline"/>
        </w:rPr>
        <w:t xml:space="preserve">  the US </w:t>
      </w:r>
      <w:r w:rsidRPr="00E62231">
        <w:rPr>
          <w:rStyle w:val="Emphasis"/>
          <w:highlight w:val="yellow"/>
        </w:rPr>
        <w:t>D</w:t>
      </w:r>
      <w:r w:rsidRPr="00E62231">
        <w:rPr>
          <w:rStyle w:val="StyleUnderline"/>
        </w:rPr>
        <w:t xml:space="preserve">epartment  </w:t>
      </w:r>
      <w:r w:rsidRPr="00E62231">
        <w:rPr>
          <w:rStyle w:val="Emphasis"/>
          <w:highlight w:val="yellow"/>
        </w:rPr>
        <w:t>o</w:t>
      </w:r>
      <w:r w:rsidRPr="00E62231">
        <w:rPr>
          <w:rStyle w:val="StyleUnderline"/>
        </w:rPr>
        <w:t xml:space="preserve">f  </w:t>
      </w:r>
      <w:r w:rsidRPr="00E62231">
        <w:rPr>
          <w:rStyle w:val="Emphasis"/>
          <w:highlight w:val="yellow"/>
        </w:rPr>
        <w:t>C</w:t>
      </w:r>
      <w:r w:rsidRPr="00E62231">
        <w:rPr>
          <w:rStyle w:val="StyleUnderline"/>
        </w:rPr>
        <w:t xml:space="preserve">ommerce,  including  data from  different  government  agencies,  </w:t>
      </w:r>
      <w:r w:rsidRPr="00E62231">
        <w:rPr>
          <w:rStyle w:val="StyleUnderline"/>
          <w:highlight w:val="yellow"/>
        </w:rPr>
        <w:t>is</w:t>
      </w:r>
      <w:r w:rsidRPr="00E62231">
        <w:rPr>
          <w:rStyle w:val="StyleUnderline"/>
        </w:rPr>
        <w:t xml:space="preserve">  also  </w:t>
      </w:r>
      <w:r w:rsidRPr="00E62231">
        <w:rPr>
          <w:rStyle w:val="StyleUnderline"/>
          <w:highlight w:val="yellow"/>
        </w:rPr>
        <w:t>expected to spur</w:t>
      </w:r>
      <w:r w:rsidRPr="00E62231">
        <w:rPr>
          <w:rStyle w:val="StyleUnderline"/>
        </w:rPr>
        <w:t xml:space="preserve">  innovative  </w:t>
      </w:r>
      <w:r w:rsidRPr="00E62231">
        <w:rPr>
          <w:rStyle w:val="Emphasis"/>
          <w:highlight w:val="yellow"/>
        </w:rPr>
        <w:t>value-added</w:t>
      </w:r>
      <w:r w:rsidRPr="00E62231">
        <w:rPr>
          <w:rStyle w:val="StyleUnderline"/>
        </w:rPr>
        <w:t xml:space="preserve">  products  and </w:t>
      </w:r>
      <w:r w:rsidRPr="00E62231">
        <w:rPr>
          <w:rStyle w:val="Emphasis"/>
          <w:highlight w:val="yellow"/>
        </w:rPr>
        <w:t>services.</w:t>
      </w:r>
      <w:r w:rsidRPr="00E62231">
        <w:rPr>
          <w:rStyle w:val="Emphasis"/>
        </w:rPr>
        <w:t xml:space="preserve">   </w:t>
      </w:r>
    </w:p>
    <w:p w14:paraId="06BD3C64" w14:textId="77777777" w:rsidR="00EC0544" w:rsidRPr="00E62231" w:rsidRDefault="00EC0544" w:rsidP="00EC0544">
      <w:pPr>
        <w:pStyle w:val="ListParagraph"/>
        <w:numPr>
          <w:ilvl w:val="0"/>
          <w:numId w:val="36"/>
        </w:numPr>
        <w:spacing w:line="240" w:lineRule="auto"/>
        <w:rPr>
          <w:sz w:val="16"/>
        </w:rPr>
      </w:pPr>
      <w:r w:rsidRPr="00E62231">
        <w:rPr>
          <w:sz w:val="16"/>
        </w:rPr>
        <w:t>In-</w:t>
      </w:r>
      <w:proofErr w:type="gramStart"/>
      <w:r w:rsidRPr="00E62231">
        <w:rPr>
          <w:sz w:val="16"/>
        </w:rPr>
        <w:t>orbit  servicing</w:t>
      </w:r>
      <w:proofErr w:type="gramEnd"/>
      <w:r w:rsidRPr="00E62231">
        <w:rPr>
          <w:sz w:val="16"/>
        </w:rPr>
        <w:t xml:space="preserve"> solutions:  </w:t>
      </w:r>
      <w:r w:rsidRPr="00E62231">
        <w:rPr>
          <w:rStyle w:val="StyleUnderline"/>
        </w:rPr>
        <w:t xml:space="preserve">Several  </w:t>
      </w:r>
      <w:r w:rsidRPr="00E62231">
        <w:rPr>
          <w:rStyle w:val="StyleUnderline"/>
          <w:highlight w:val="yellow"/>
        </w:rPr>
        <w:t>g</w:t>
      </w:r>
      <w:r w:rsidRPr="00E62231">
        <w:rPr>
          <w:rStyle w:val="Emphasis"/>
          <w:b w:val="0"/>
          <w:bCs/>
          <w:highlight w:val="yellow"/>
        </w:rPr>
        <w:t>overnment</w:t>
      </w:r>
      <w:r w:rsidRPr="00E62231">
        <w:rPr>
          <w:rStyle w:val="StyleUnderline"/>
        </w:rPr>
        <w:t xml:space="preserve">al  agencies  </w:t>
      </w:r>
      <w:r w:rsidRPr="00E62231">
        <w:rPr>
          <w:rStyle w:val="StyleUnderline"/>
          <w:highlight w:val="yellow"/>
        </w:rPr>
        <w:t>and commercial  companies  have developed</w:t>
      </w:r>
      <w:r w:rsidRPr="00E62231">
        <w:rPr>
          <w:sz w:val="16"/>
          <w:highlight w:val="yellow"/>
        </w:rPr>
        <w:t>,</w:t>
      </w:r>
      <w:r w:rsidRPr="00E62231">
        <w:rPr>
          <w:sz w:val="16"/>
        </w:rPr>
        <w:t xml:space="preserve">  or  are  in  the  process  of  acquiring,  some </w:t>
      </w:r>
      <w:r w:rsidRPr="00E62231">
        <w:rPr>
          <w:rStyle w:val="StyleUnderline"/>
        </w:rPr>
        <w:t xml:space="preserve">capabilities  for  </w:t>
      </w:r>
      <w:r w:rsidRPr="00E62231">
        <w:rPr>
          <w:rStyle w:val="StyleUnderline"/>
          <w:highlight w:val="yellow"/>
        </w:rPr>
        <w:t>in-orbit  servicing</w:t>
      </w:r>
      <w:r w:rsidRPr="00E62231">
        <w:rPr>
          <w:sz w:val="16"/>
        </w:rPr>
        <w:t xml:space="preserve">  (e.g.  NASA, </w:t>
      </w:r>
      <w:proofErr w:type="gramStart"/>
      <w:r w:rsidRPr="00E62231">
        <w:rPr>
          <w:sz w:val="16"/>
        </w:rPr>
        <w:t>DARPA,  ESA</w:t>
      </w:r>
      <w:proofErr w:type="gramEnd"/>
      <w:r w:rsidRPr="00E62231">
        <w:rPr>
          <w:sz w:val="16"/>
        </w:rPr>
        <w:t>,  JAXA).  In-</w:t>
      </w:r>
      <w:proofErr w:type="gramStart"/>
      <w:r w:rsidRPr="00E62231">
        <w:rPr>
          <w:sz w:val="16"/>
        </w:rPr>
        <w:t>orbit  servicing</w:t>
      </w:r>
      <w:proofErr w:type="gramEnd"/>
      <w:r w:rsidRPr="00E62231">
        <w:rPr>
          <w:sz w:val="16"/>
        </w:rPr>
        <w:t xml:space="preserve">  involves  a  number  of  complex  operations  in  space:  </w:t>
      </w:r>
      <w:r w:rsidRPr="00E62231">
        <w:rPr>
          <w:rStyle w:val="StyleUnderline"/>
        </w:rPr>
        <w:t>the servicing  of  space  platforms</w:t>
      </w:r>
      <w:r w:rsidRPr="00E62231">
        <w:rPr>
          <w:sz w:val="16"/>
        </w:rPr>
        <w:t xml:space="preserve">  (e.g.  </w:t>
      </w:r>
      <w:proofErr w:type="gramStart"/>
      <w:r w:rsidRPr="00E62231">
        <w:rPr>
          <w:sz w:val="16"/>
        </w:rPr>
        <w:t>satellite,  space</w:t>
      </w:r>
      <w:proofErr w:type="gramEnd"/>
      <w:r w:rsidRPr="00E62231">
        <w:rPr>
          <w:sz w:val="16"/>
        </w:rPr>
        <w:t xml:space="preserve">  station)  </w:t>
      </w:r>
      <w:r w:rsidRPr="00E62231">
        <w:rPr>
          <w:rStyle w:val="StyleUnderline"/>
          <w:highlight w:val="yellow"/>
        </w:rPr>
        <w:t xml:space="preserve">to replenish consumables  and </w:t>
      </w:r>
      <w:proofErr w:type="spellStart"/>
      <w:r w:rsidRPr="00E62231">
        <w:rPr>
          <w:rStyle w:val="StyleUnderline"/>
          <w:highlight w:val="yellow"/>
        </w:rPr>
        <w:t>degradables</w:t>
      </w:r>
      <w:proofErr w:type="spellEnd"/>
      <w:r w:rsidRPr="00E62231">
        <w:rPr>
          <w:sz w:val="16"/>
        </w:rPr>
        <w:t xml:space="preserve">  (e.g.  </w:t>
      </w:r>
      <w:proofErr w:type="gramStart"/>
      <w:r w:rsidRPr="00E62231">
        <w:rPr>
          <w:sz w:val="16"/>
        </w:rPr>
        <w:t>propellants,  batteries</w:t>
      </w:r>
      <w:proofErr w:type="gramEnd"/>
      <w:r w:rsidRPr="00E62231">
        <w:rPr>
          <w:sz w:val="16"/>
        </w:rPr>
        <w:t xml:space="preserve">,  solar  array);  </w:t>
      </w:r>
      <w:r w:rsidRPr="00E62231">
        <w:rPr>
          <w:rStyle w:val="StyleUnderline"/>
        </w:rPr>
        <w:t xml:space="preserve">replacing  </w:t>
      </w:r>
      <w:r w:rsidRPr="00E62231">
        <w:rPr>
          <w:rStyle w:val="StyleUnderline"/>
          <w:highlight w:val="yellow"/>
        </w:rPr>
        <w:t>failed functionality;  and</w:t>
      </w:r>
      <w:r w:rsidRPr="00E62231">
        <w:rPr>
          <w:rStyle w:val="StyleUnderline"/>
        </w:rPr>
        <w:t xml:space="preserve">/or enhancing  the  mission through  software  and  hardware  </w:t>
      </w:r>
      <w:r w:rsidRPr="00E62231">
        <w:rPr>
          <w:rStyle w:val="StyleUnderline"/>
          <w:highlight w:val="yellow"/>
        </w:rPr>
        <w:t>upgrades</w:t>
      </w:r>
      <w:r w:rsidRPr="00E62231">
        <w:rPr>
          <w:sz w:val="16"/>
          <w:highlight w:val="yellow"/>
        </w:rPr>
        <w:t>.</w:t>
      </w:r>
      <w:r w:rsidRPr="00E62231">
        <w:rPr>
          <w:sz w:val="16"/>
        </w:rPr>
        <w:t xml:space="preserve">  </w:t>
      </w:r>
      <w:proofErr w:type="gramStart"/>
      <w:r w:rsidRPr="00E62231">
        <w:rPr>
          <w:sz w:val="16"/>
        </w:rPr>
        <w:t>This  is</w:t>
      </w:r>
      <w:proofErr w:type="gramEnd"/>
      <w:r w:rsidRPr="00E62231">
        <w:rPr>
          <w:sz w:val="16"/>
        </w:rPr>
        <w:t xml:space="preserve">  a  major  challenge  as, when  on  orbit,  space platforms  can  move at  speeds  of  several  </w:t>
      </w:r>
      <w:proofErr w:type="spellStart"/>
      <w:r w:rsidRPr="00E62231">
        <w:rPr>
          <w:sz w:val="16"/>
        </w:rPr>
        <w:t>kilometres</w:t>
      </w:r>
      <w:proofErr w:type="spellEnd"/>
      <w:r w:rsidRPr="00E62231">
        <w:rPr>
          <w:sz w:val="16"/>
        </w:rPr>
        <w:t xml:space="preserve">  a  minute.  The first commercial in-</w:t>
      </w:r>
      <w:proofErr w:type="gramStart"/>
      <w:r w:rsidRPr="00E62231">
        <w:rPr>
          <w:sz w:val="16"/>
        </w:rPr>
        <w:t>orbit  servicing</w:t>
      </w:r>
      <w:proofErr w:type="gramEnd"/>
      <w:r w:rsidRPr="00E62231">
        <w:rPr>
          <w:sz w:val="16"/>
        </w:rPr>
        <w:t xml:space="preserve"> mission  was  launched  in  2019,  by  a  MEV-1  spacecraft  developed by Orbital  ATK  for  an  Intelsat  geostationary  satellite.  </w:t>
      </w:r>
      <w:proofErr w:type="gramStart"/>
      <w:r w:rsidRPr="00E62231">
        <w:rPr>
          <w:rStyle w:val="StyleUnderline"/>
        </w:rPr>
        <w:t>The  main</w:t>
      </w:r>
      <w:proofErr w:type="gramEnd"/>
      <w:r w:rsidRPr="00E62231">
        <w:rPr>
          <w:rStyle w:val="StyleUnderline"/>
        </w:rPr>
        <w:t xml:space="preserve">  short-term  market  is  seen  in  the  </w:t>
      </w:r>
      <w:r w:rsidRPr="00E62231">
        <w:rPr>
          <w:rStyle w:val="StyleUnderline"/>
          <w:highlight w:val="yellow"/>
        </w:rPr>
        <w:t>life extension of</w:t>
      </w:r>
      <w:r w:rsidRPr="00E62231">
        <w:rPr>
          <w:rStyle w:val="StyleUnderline"/>
        </w:rPr>
        <w:t xml:space="preserve">  geostationary  </w:t>
      </w:r>
      <w:r w:rsidRPr="00E62231">
        <w:rPr>
          <w:rStyle w:val="StyleUnderline"/>
          <w:highlight w:val="yellow"/>
        </w:rPr>
        <w:t>satellites</w:t>
      </w:r>
      <w:r w:rsidRPr="00E62231">
        <w:rPr>
          <w:sz w:val="16"/>
          <w:highlight w:val="yellow"/>
        </w:rPr>
        <w:t>,</w:t>
      </w:r>
      <w:r w:rsidRPr="00E62231">
        <w:rPr>
          <w:sz w:val="16"/>
        </w:rPr>
        <w:t xml:space="preserve">  with some 300  potential  candidates,  at  least  in theory (Kennedy,  2018[80]).  </w:t>
      </w:r>
      <w:proofErr w:type="gramStart"/>
      <w:r w:rsidRPr="00E62231">
        <w:rPr>
          <w:sz w:val="16"/>
        </w:rPr>
        <w:t>However,  the</w:t>
      </w:r>
      <w:proofErr w:type="gramEnd"/>
      <w:r w:rsidRPr="00E62231">
        <w:rPr>
          <w:sz w:val="16"/>
        </w:rPr>
        <w:t xml:space="preserve"> </w:t>
      </w:r>
      <w:r w:rsidRPr="00E62231">
        <w:rPr>
          <w:rStyle w:val="StyleUnderline"/>
        </w:rPr>
        <w:t>key  benefits  of  in-orbit  servicing are expected in the future.</w:t>
      </w:r>
      <w:r w:rsidRPr="00E62231">
        <w:rPr>
          <w:sz w:val="16"/>
        </w:rPr>
        <w:t xml:space="preserve"> </w:t>
      </w:r>
      <w:proofErr w:type="gramStart"/>
      <w:r w:rsidRPr="00E62231">
        <w:rPr>
          <w:sz w:val="16"/>
        </w:rPr>
        <w:t>Satellite  design</w:t>
      </w:r>
      <w:proofErr w:type="gramEnd"/>
      <w:r w:rsidRPr="00E62231">
        <w:rPr>
          <w:sz w:val="16"/>
        </w:rPr>
        <w:t xml:space="preserve">  is  currently  heavily  restricted  by  extreme  launch  conditions,  but  </w:t>
      </w:r>
      <w:r w:rsidRPr="00E62231">
        <w:rPr>
          <w:rStyle w:val="StyleUnderline"/>
        </w:rPr>
        <w:t>the  possibility  of servicing could enable a much more  flexible  and modular  satellite  design</w:t>
      </w:r>
      <w:r w:rsidRPr="00E62231">
        <w:rPr>
          <w:sz w:val="16"/>
        </w:rPr>
        <w:t>,  able to  take advantage of  the  latest  advances  in  materials  and  electronics,  beyond  software  upgrades  (</w:t>
      </w:r>
      <w:proofErr w:type="spellStart"/>
      <w:r w:rsidRPr="00E62231">
        <w:rPr>
          <w:sz w:val="16"/>
        </w:rPr>
        <w:t>Jaffart</w:t>
      </w:r>
      <w:proofErr w:type="spellEnd"/>
      <w:r w:rsidRPr="00E62231">
        <w:rPr>
          <w:sz w:val="16"/>
        </w:rPr>
        <w:t xml:space="preserve">,  2018[81]). </w:t>
      </w:r>
      <w:proofErr w:type="gramStart"/>
      <w:r w:rsidRPr="00E62231">
        <w:rPr>
          <w:sz w:val="16"/>
        </w:rPr>
        <w:t>Market  forecasts</w:t>
      </w:r>
      <w:proofErr w:type="gramEnd"/>
      <w:r w:rsidRPr="00E62231">
        <w:rPr>
          <w:sz w:val="16"/>
        </w:rPr>
        <w:t xml:space="preserve">  estimate  a USD  3  billion  market  for  in-orbit  servicing  over  the  2017-27 period, mainly  driven by  life extension services  (Northern Sky  Research,  2018[82]). </w:t>
      </w:r>
    </w:p>
    <w:p w14:paraId="24C289A1" w14:textId="77777777" w:rsidR="00EC0544" w:rsidRPr="00E62231" w:rsidRDefault="00EC0544" w:rsidP="00EC0544">
      <w:pPr>
        <w:pStyle w:val="ListParagraph"/>
        <w:numPr>
          <w:ilvl w:val="0"/>
          <w:numId w:val="36"/>
        </w:numPr>
        <w:spacing w:line="240" w:lineRule="auto"/>
        <w:rPr>
          <w:sz w:val="16"/>
        </w:rPr>
      </w:pPr>
      <w:r w:rsidRPr="00E62231">
        <w:rPr>
          <w:sz w:val="16"/>
        </w:rPr>
        <w:t xml:space="preserve">Active </w:t>
      </w:r>
      <w:proofErr w:type="gramStart"/>
      <w:r w:rsidRPr="00E62231">
        <w:rPr>
          <w:sz w:val="16"/>
        </w:rPr>
        <w:t>debris  removal</w:t>
      </w:r>
      <w:proofErr w:type="gramEnd"/>
      <w:r w:rsidRPr="00E62231">
        <w:rPr>
          <w:sz w:val="16"/>
        </w:rPr>
        <w:t xml:space="preserve">  solutions:   </w:t>
      </w:r>
      <w:r w:rsidRPr="00E62231">
        <w:rPr>
          <w:rStyle w:val="StyleUnderline"/>
          <w:highlight w:val="yellow"/>
        </w:rPr>
        <w:t>Active debris  removal</w:t>
      </w:r>
      <w:r w:rsidRPr="00E62231">
        <w:rPr>
          <w:sz w:val="16"/>
          <w:highlight w:val="yellow"/>
        </w:rPr>
        <w:t xml:space="preserve">  i</w:t>
      </w:r>
      <w:r w:rsidRPr="00E62231">
        <w:rPr>
          <w:sz w:val="16"/>
        </w:rPr>
        <w:t xml:space="preserve">s  at  a less  mature technological  level,  but </w:t>
      </w:r>
      <w:r w:rsidRPr="00E62231">
        <w:rPr>
          <w:rStyle w:val="StyleUnderline"/>
          <w:highlight w:val="yellow"/>
        </w:rPr>
        <w:t>several  firms  are preparing</w:t>
      </w:r>
      <w:r w:rsidRPr="00E62231">
        <w:rPr>
          <w:rStyle w:val="StyleUnderline"/>
        </w:rPr>
        <w:t xml:space="preserve">  demonstration missions</w:t>
      </w:r>
      <w:r w:rsidRPr="00E62231">
        <w:rPr>
          <w:sz w:val="16"/>
        </w:rPr>
        <w:t xml:space="preserve">  (e.g.  </w:t>
      </w:r>
      <w:proofErr w:type="spellStart"/>
      <w:r w:rsidRPr="00E62231">
        <w:rPr>
          <w:sz w:val="16"/>
        </w:rPr>
        <w:t>Astroscale</w:t>
      </w:r>
      <w:proofErr w:type="spellEnd"/>
      <w:r w:rsidRPr="00E62231">
        <w:rPr>
          <w:sz w:val="16"/>
        </w:rPr>
        <w:t xml:space="preserve"> in 2020).  </w:t>
      </w:r>
      <w:r w:rsidRPr="00E62231">
        <w:rPr>
          <w:rStyle w:val="StyleUnderline"/>
        </w:rPr>
        <w:t xml:space="preserve">Potential candidates </w:t>
      </w:r>
      <w:proofErr w:type="gramStart"/>
      <w:r w:rsidRPr="00E62231">
        <w:rPr>
          <w:rStyle w:val="StyleUnderline"/>
        </w:rPr>
        <w:t>for  removal</w:t>
      </w:r>
      <w:proofErr w:type="gramEnd"/>
      <w:r w:rsidRPr="00E62231">
        <w:rPr>
          <w:rStyle w:val="StyleUnderline"/>
        </w:rPr>
        <w:t xml:space="preserve">  </w:t>
      </w:r>
      <w:r w:rsidRPr="00E62231">
        <w:rPr>
          <w:rStyle w:val="StyleUnderline"/>
        </w:rPr>
        <w:lastRenderedPageBreak/>
        <w:t xml:space="preserve">include  </w:t>
      </w:r>
      <w:r w:rsidRPr="00E62231">
        <w:rPr>
          <w:rStyle w:val="StyleUnderline"/>
          <w:highlight w:val="yellow"/>
        </w:rPr>
        <w:t>more  than  200</w:t>
      </w:r>
      <w:r w:rsidRPr="00E62231">
        <w:rPr>
          <w:rStyle w:val="StyleUnderline"/>
        </w:rPr>
        <w:t xml:space="preserve">  critical  </w:t>
      </w:r>
      <w:r w:rsidRPr="00E62231">
        <w:rPr>
          <w:rStyle w:val="StyleUnderline"/>
          <w:highlight w:val="yellow"/>
        </w:rPr>
        <w:t>debris  objects</w:t>
      </w:r>
      <w:r w:rsidRPr="00E62231">
        <w:rPr>
          <w:sz w:val="16"/>
        </w:rPr>
        <w:t xml:space="preserve">  (3-9  </w:t>
      </w:r>
      <w:proofErr w:type="spellStart"/>
      <w:r w:rsidRPr="00E62231">
        <w:rPr>
          <w:sz w:val="16"/>
        </w:rPr>
        <w:t>tonnes</w:t>
      </w:r>
      <w:proofErr w:type="spellEnd"/>
      <w:r w:rsidRPr="00E62231">
        <w:rPr>
          <w:sz w:val="16"/>
        </w:rPr>
        <w:t xml:space="preserve">);  </w:t>
      </w:r>
      <w:r w:rsidRPr="00E62231">
        <w:rPr>
          <w:rStyle w:val="StyleUnderline"/>
        </w:rPr>
        <w:t>mainly  rocket  bodies</w:t>
      </w:r>
      <w:r w:rsidRPr="00E62231">
        <w:rPr>
          <w:sz w:val="16"/>
        </w:rPr>
        <w:t xml:space="preserve">,  but also </w:t>
      </w:r>
      <w:r w:rsidRPr="00E62231">
        <w:rPr>
          <w:rStyle w:val="StyleUnderline"/>
        </w:rPr>
        <w:t xml:space="preserve">the  European Envisat  satellite.  </w:t>
      </w:r>
      <w:r w:rsidRPr="00E62231">
        <w:rPr>
          <w:rStyle w:val="StyleUnderline"/>
          <w:highlight w:val="yellow"/>
        </w:rPr>
        <w:t>JAXA,</w:t>
      </w:r>
      <w:r w:rsidRPr="00E62231">
        <w:rPr>
          <w:rStyle w:val="StyleUnderline"/>
        </w:rPr>
        <w:t xml:space="preserve"> </w:t>
      </w:r>
      <w:proofErr w:type="gramStart"/>
      <w:r w:rsidRPr="00E62231">
        <w:rPr>
          <w:rStyle w:val="StyleUnderline"/>
        </w:rPr>
        <w:t>has  formally</w:t>
      </w:r>
      <w:proofErr w:type="gramEnd"/>
      <w:r w:rsidRPr="00E62231">
        <w:rPr>
          <w:rStyle w:val="StyleUnderline"/>
        </w:rPr>
        <w:t xml:space="preserve">  </w:t>
      </w:r>
      <w:r w:rsidRPr="00E62231">
        <w:rPr>
          <w:rStyle w:val="StyleUnderline"/>
          <w:highlight w:val="yellow"/>
        </w:rPr>
        <w:t>launched a project  to remove</w:t>
      </w:r>
      <w:r w:rsidRPr="00E62231">
        <w:rPr>
          <w:rStyle w:val="StyleUnderline"/>
        </w:rPr>
        <w:t xml:space="preserve"> a  </w:t>
      </w:r>
      <w:r w:rsidRPr="00E62231">
        <w:rPr>
          <w:rStyle w:val="StyleUnderline"/>
          <w:highlight w:val="yellow"/>
        </w:rPr>
        <w:t>large</w:t>
      </w:r>
      <w:r w:rsidRPr="00E62231">
        <w:rPr>
          <w:rStyle w:val="StyleUnderline"/>
        </w:rPr>
        <w:t xml:space="preserve"> piece of  </w:t>
      </w:r>
      <w:r w:rsidRPr="00E62231">
        <w:rPr>
          <w:rStyle w:val="StyleUnderline"/>
          <w:highlight w:val="yellow"/>
        </w:rPr>
        <w:t>debris</w:t>
      </w:r>
      <w:r w:rsidRPr="00E62231">
        <w:rPr>
          <w:rStyle w:val="StyleUnderline"/>
        </w:rPr>
        <w:t xml:space="preserve">  </w:t>
      </w:r>
      <w:r w:rsidRPr="00E62231">
        <w:rPr>
          <w:sz w:val="16"/>
        </w:rPr>
        <w:t xml:space="preserve">by  2025 (a Japanese rocket  body)  </w:t>
      </w:r>
      <w:r w:rsidRPr="00E62231">
        <w:rPr>
          <w:rStyle w:val="StyleUnderline"/>
          <w:highlight w:val="yellow"/>
        </w:rPr>
        <w:t>in a  p</w:t>
      </w:r>
      <w:r w:rsidRPr="00E62231">
        <w:rPr>
          <w:sz w:val="16"/>
        </w:rPr>
        <w:t>ublic-</w:t>
      </w:r>
      <w:r w:rsidRPr="00E62231">
        <w:rPr>
          <w:rStyle w:val="StyleUnderline"/>
          <w:highlight w:val="yellow"/>
        </w:rPr>
        <w:t>p</w:t>
      </w:r>
      <w:r w:rsidRPr="00E62231">
        <w:rPr>
          <w:sz w:val="16"/>
        </w:rPr>
        <w:t xml:space="preserve">rivate </w:t>
      </w:r>
      <w:r w:rsidRPr="00E62231">
        <w:rPr>
          <w:rStyle w:val="StyleUnderline"/>
          <w:highlight w:val="yellow"/>
        </w:rPr>
        <w:t>p</w:t>
      </w:r>
      <w:r w:rsidRPr="00E62231">
        <w:rPr>
          <w:sz w:val="16"/>
        </w:rPr>
        <w:t xml:space="preserve">artnership  (Japanese Delegation to UNCOPUOS,  2019[83]).  </w:t>
      </w:r>
      <w:r w:rsidRPr="00E62231">
        <w:rPr>
          <w:rStyle w:val="StyleUnderline"/>
        </w:rPr>
        <w:t xml:space="preserve">Both </w:t>
      </w:r>
      <w:proofErr w:type="gramStart"/>
      <w:r w:rsidRPr="00E62231">
        <w:rPr>
          <w:rStyle w:val="StyleUnderline"/>
          <w:highlight w:val="yellow"/>
        </w:rPr>
        <w:t>Airbus  and</w:t>
      </w:r>
      <w:proofErr w:type="gramEnd"/>
      <w:r w:rsidRPr="00E62231">
        <w:rPr>
          <w:rStyle w:val="StyleUnderline"/>
          <w:highlight w:val="yellow"/>
        </w:rPr>
        <w:t xml:space="preserve">  Thales</w:t>
      </w:r>
      <w:r w:rsidRPr="00E62231">
        <w:rPr>
          <w:rStyle w:val="StyleUnderline"/>
        </w:rPr>
        <w:t xml:space="preserve">  </w:t>
      </w:r>
      <w:proofErr w:type="spellStart"/>
      <w:r w:rsidRPr="00E62231">
        <w:rPr>
          <w:rStyle w:val="StyleUnderline"/>
        </w:rPr>
        <w:t>Alenia</w:t>
      </w:r>
      <w:proofErr w:type="spellEnd"/>
      <w:r w:rsidRPr="00E62231">
        <w:rPr>
          <w:rStyle w:val="StyleUnderline"/>
        </w:rPr>
        <w:t xml:space="preserve">  Space  are  </w:t>
      </w:r>
      <w:r w:rsidRPr="00E62231">
        <w:rPr>
          <w:rStyle w:val="StyleUnderline"/>
          <w:highlight w:val="yellow"/>
        </w:rPr>
        <w:t xml:space="preserve">developing  </w:t>
      </w:r>
      <w:r w:rsidRPr="00E62231">
        <w:rPr>
          <w:rStyle w:val="StyleUnderline"/>
        </w:rPr>
        <w:t xml:space="preserve">in-orbit  servicing vehicles  with  </w:t>
      </w:r>
      <w:r w:rsidRPr="00E62231">
        <w:rPr>
          <w:rStyle w:val="StyleUnderline"/>
          <w:highlight w:val="yellow"/>
        </w:rPr>
        <w:t xml:space="preserve">debris  removal </w:t>
      </w:r>
      <w:r w:rsidRPr="00E62231">
        <w:rPr>
          <w:rStyle w:val="StyleUnderline"/>
        </w:rPr>
        <w:t xml:space="preserve"> functions,  some  of  which  have  been  tested  </w:t>
      </w:r>
      <w:r w:rsidRPr="00E62231">
        <w:rPr>
          <w:sz w:val="16"/>
        </w:rPr>
        <w:t xml:space="preserve">on  the  </w:t>
      </w:r>
      <w:proofErr w:type="spellStart"/>
      <w:r w:rsidRPr="00E62231">
        <w:rPr>
          <w:sz w:val="16"/>
        </w:rPr>
        <w:t>RemoveDEBRIS</w:t>
      </w:r>
      <w:proofErr w:type="spellEnd"/>
      <w:r w:rsidRPr="00E62231">
        <w:rPr>
          <w:sz w:val="16"/>
        </w:rPr>
        <w:t xml:space="preserve"> mission  (Surrey  Space Centre,  2019[84];  OECD,  2019[11]).   </w:t>
      </w:r>
    </w:p>
    <w:p w14:paraId="5626B7A5" w14:textId="77777777" w:rsidR="00EC0544" w:rsidRPr="00E62231" w:rsidRDefault="00EC0544" w:rsidP="00EC0544">
      <w:pPr>
        <w:spacing w:line="240" w:lineRule="auto"/>
        <w:ind w:left="720" w:hanging="360"/>
        <w:contextualSpacing/>
        <w:rPr>
          <w:sz w:val="16"/>
        </w:rPr>
      </w:pPr>
      <w:r w:rsidRPr="00E62231">
        <w:rPr>
          <w:sz w:val="16"/>
        </w:rPr>
        <w:t xml:space="preserve">•  </w:t>
      </w:r>
      <w:r w:rsidRPr="00E62231">
        <w:rPr>
          <w:sz w:val="16"/>
        </w:rPr>
        <w:tab/>
        <w:t>“</w:t>
      </w:r>
      <w:proofErr w:type="gramStart"/>
      <w:r w:rsidRPr="00E62231">
        <w:rPr>
          <w:rStyle w:val="Emphasis"/>
          <w:highlight w:val="yellow"/>
        </w:rPr>
        <w:t>Green”  satellite</w:t>
      </w:r>
      <w:proofErr w:type="gramEnd"/>
      <w:r w:rsidRPr="00E62231">
        <w:rPr>
          <w:rStyle w:val="Emphasis"/>
          <w:highlight w:val="yellow"/>
        </w:rPr>
        <w:t xml:space="preserve"> design</w:t>
      </w:r>
      <w:r w:rsidRPr="00E62231">
        <w:rPr>
          <w:rStyle w:val="Emphasis"/>
        </w:rPr>
        <w:t xml:space="preserve"> </w:t>
      </w:r>
      <w:r w:rsidRPr="00E62231">
        <w:rPr>
          <w:sz w:val="16"/>
        </w:rPr>
        <w:t xml:space="preserve">and technology:  The </w:t>
      </w:r>
      <w:r w:rsidRPr="00E62231">
        <w:rPr>
          <w:rStyle w:val="StyleUnderline"/>
        </w:rPr>
        <w:t xml:space="preserve">demand for  space-environment  friendly  satellite design  is  picking up.  </w:t>
      </w:r>
      <w:proofErr w:type="gramStart"/>
      <w:r w:rsidRPr="00E62231">
        <w:rPr>
          <w:rStyle w:val="StyleUnderline"/>
        </w:rPr>
        <w:t xml:space="preserve">This  </w:t>
      </w:r>
      <w:r w:rsidRPr="00E62231">
        <w:rPr>
          <w:rStyle w:val="StyleUnderline"/>
          <w:highlight w:val="yellow"/>
        </w:rPr>
        <w:t>includes</w:t>
      </w:r>
      <w:proofErr w:type="gramEnd"/>
      <w:r w:rsidRPr="00E62231">
        <w:rPr>
          <w:rStyle w:val="StyleUnderline"/>
          <w:highlight w:val="yellow"/>
        </w:rPr>
        <w:t xml:space="preserve">  features  to reduce or  avoid  debris  creation</w:t>
      </w:r>
      <w:r w:rsidRPr="00E62231">
        <w:rPr>
          <w:sz w:val="16"/>
        </w:rPr>
        <w:t xml:space="preserve">  (explosion-safe batteries,  deorbit  technologies)  </w:t>
      </w:r>
      <w:r w:rsidRPr="00E62231">
        <w:rPr>
          <w:rStyle w:val="StyleUnderline"/>
        </w:rPr>
        <w:t>and/o</w:t>
      </w:r>
      <w:r w:rsidRPr="00E62231">
        <w:rPr>
          <w:rStyle w:val="StyleUnderline"/>
          <w:highlight w:val="yellow"/>
        </w:rPr>
        <w:t>r</w:t>
      </w:r>
      <w:r w:rsidRPr="00E62231">
        <w:rPr>
          <w:rStyle w:val="StyleUnderline"/>
        </w:rPr>
        <w:t xml:space="preserve">  facilitating  </w:t>
      </w:r>
      <w:r w:rsidRPr="00E62231">
        <w:rPr>
          <w:rStyle w:val="StyleUnderline"/>
          <w:highlight w:val="yellow"/>
        </w:rPr>
        <w:t>active  removal</w:t>
      </w:r>
      <w:r w:rsidRPr="00E62231">
        <w:rPr>
          <w:sz w:val="16"/>
        </w:rPr>
        <w:t xml:space="preserve">  (e.g.  </w:t>
      </w:r>
      <w:proofErr w:type="gramStart"/>
      <w:r w:rsidRPr="00E62231">
        <w:rPr>
          <w:sz w:val="16"/>
        </w:rPr>
        <w:t>markers  or</w:t>
      </w:r>
      <w:proofErr w:type="gramEnd"/>
      <w:r w:rsidRPr="00E62231">
        <w:rPr>
          <w:sz w:val="16"/>
        </w:rPr>
        <w:t xml:space="preserve">  grapple fixtures). One example </w:t>
      </w:r>
      <w:proofErr w:type="gramStart"/>
      <w:r w:rsidRPr="00E62231">
        <w:rPr>
          <w:sz w:val="16"/>
        </w:rPr>
        <w:t xml:space="preserve">is  </w:t>
      </w:r>
      <w:proofErr w:type="spellStart"/>
      <w:r w:rsidRPr="00E62231">
        <w:rPr>
          <w:rStyle w:val="StyleUnderline"/>
          <w:highlight w:val="yellow"/>
        </w:rPr>
        <w:t>OneWeb</w:t>
      </w:r>
      <w:proofErr w:type="spellEnd"/>
      <w:proofErr w:type="gramEnd"/>
      <w:r w:rsidRPr="00E62231">
        <w:rPr>
          <w:rStyle w:val="StyleUnderline"/>
          <w:highlight w:val="yellow"/>
        </w:rPr>
        <w:t>,</w:t>
      </w:r>
      <w:r w:rsidRPr="00E62231">
        <w:rPr>
          <w:sz w:val="16"/>
        </w:rPr>
        <w:t xml:space="preserve">  which  </w:t>
      </w:r>
      <w:r w:rsidRPr="00E62231">
        <w:rPr>
          <w:rStyle w:val="StyleUnderline"/>
          <w:highlight w:val="yellow"/>
        </w:rPr>
        <w:t>is  installing  grapple fixtures</w:t>
      </w:r>
      <w:r w:rsidRPr="00E62231">
        <w:rPr>
          <w:sz w:val="16"/>
        </w:rPr>
        <w:t xml:space="preserve">  on their  satellites.  </w:t>
      </w:r>
      <w:proofErr w:type="gramStart"/>
      <w:r w:rsidRPr="00E62231">
        <w:rPr>
          <w:rStyle w:val="StyleUnderline"/>
        </w:rPr>
        <w:t>In  Europe</w:t>
      </w:r>
      <w:proofErr w:type="gramEnd"/>
      <w:r w:rsidRPr="00E62231">
        <w:rPr>
          <w:rStyle w:val="StyleUnderline"/>
        </w:rPr>
        <w:t xml:space="preserve">,  all  future </w:t>
      </w:r>
      <w:r w:rsidRPr="00E62231">
        <w:rPr>
          <w:rStyle w:val="StyleUnderline"/>
          <w:highlight w:val="yellow"/>
        </w:rPr>
        <w:t xml:space="preserve">Sentinel  satellites  will  be  designed  for  demise.  Affordable deorbit </w:t>
      </w:r>
      <w:proofErr w:type="gramStart"/>
      <w:r w:rsidRPr="00E62231">
        <w:rPr>
          <w:rStyle w:val="StyleUnderline"/>
          <w:highlight w:val="yellow"/>
        </w:rPr>
        <w:t>technologies</w:t>
      </w:r>
      <w:r w:rsidRPr="00E62231">
        <w:rPr>
          <w:rStyle w:val="StyleUnderline"/>
        </w:rPr>
        <w:t xml:space="preserve">  are</w:t>
      </w:r>
      <w:proofErr w:type="gramEnd"/>
      <w:r w:rsidRPr="00E62231">
        <w:rPr>
          <w:rStyle w:val="StyleUnderline"/>
        </w:rPr>
        <w:t xml:space="preserve">  already  being tested  on  orbit.</w:t>
      </w:r>
      <w:r w:rsidRPr="00E62231">
        <w:rPr>
          <w:sz w:val="16"/>
        </w:rPr>
        <w:t xml:space="preserve">  </w:t>
      </w:r>
      <w:proofErr w:type="gramStart"/>
      <w:r w:rsidRPr="00E62231">
        <w:rPr>
          <w:sz w:val="16"/>
        </w:rPr>
        <w:t>Canada’s  three</w:t>
      </w:r>
      <w:proofErr w:type="gramEnd"/>
      <w:r w:rsidRPr="00E62231">
        <w:rPr>
          <w:sz w:val="16"/>
        </w:rPr>
        <w:t xml:space="preserve">-kilo  CanX-7 satellite  was  launched  in  2016  and  is  currently  using its  four  1  m2  drag sails  to deorbit  at  a significantly  faster  rate than it  would have  without  the sails. </w:t>
      </w:r>
      <w:r w:rsidRPr="00E62231">
        <w:rPr>
          <w:rStyle w:val="StyleUnderline"/>
          <w:highlight w:val="yellow"/>
        </w:rPr>
        <w:t>Amazon</w:t>
      </w:r>
      <w:r w:rsidRPr="00E62231">
        <w:rPr>
          <w:rStyle w:val="StyleUnderline"/>
        </w:rPr>
        <w:t xml:space="preserve">’s Kuiper constellation intends to </w:t>
      </w:r>
      <w:proofErr w:type="gramStart"/>
      <w:r w:rsidRPr="00E62231">
        <w:rPr>
          <w:rStyle w:val="StyleUnderline"/>
          <w:highlight w:val="yellow"/>
        </w:rPr>
        <w:t>use  unpressurised</w:t>
      </w:r>
      <w:proofErr w:type="gramEnd"/>
      <w:r w:rsidRPr="00E62231">
        <w:rPr>
          <w:rStyle w:val="StyleUnderline"/>
          <w:highlight w:val="yellow"/>
        </w:rPr>
        <w:t xml:space="preserve"> and  non-explosive propellant  to mitigate</w:t>
      </w:r>
      <w:r w:rsidRPr="00E62231">
        <w:rPr>
          <w:rStyle w:val="StyleUnderline"/>
        </w:rPr>
        <w:t xml:space="preserve"> accidental  </w:t>
      </w:r>
      <w:r w:rsidRPr="00E62231">
        <w:rPr>
          <w:rStyle w:val="StyleUnderline"/>
          <w:highlight w:val="yellow"/>
        </w:rPr>
        <w:t>explosions,</w:t>
      </w:r>
      <w:r w:rsidRPr="00E62231">
        <w:rPr>
          <w:rStyle w:val="StyleUnderline"/>
        </w:rPr>
        <w:t xml:space="preserve">  and satellites  losing contact  with ground control  would automatically deactivate themselves</w:t>
      </w:r>
      <w:r w:rsidRPr="00E62231">
        <w:rPr>
          <w:sz w:val="16"/>
        </w:rPr>
        <w:t xml:space="preserve">,  first  by  self-passivation and  orbit-lowering,  then  depleting all  energy reservoirs  and  switching  off  charging circuits  (FCC,  2019[85]).  </w:t>
      </w:r>
      <w:r w:rsidRPr="00E62231">
        <w:rPr>
          <w:rStyle w:val="StyleUnderline"/>
          <w:highlight w:val="yellow"/>
        </w:rPr>
        <w:t>SpaceX</w:t>
      </w:r>
      <w:proofErr w:type="gramStart"/>
      <w:r w:rsidRPr="00E62231">
        <w:rPr>
          <w:rStyle w:val="StyleUnderline"/>
          <w:highlight w:val="yellow"/>
        </w:rPr>
        <w:t xml:space="preserve">’  </w:t>
      </w:r>
      <w:proofErr w:type="spellStart"/>
      <w:r w:rsidRPr="00E62231">
        <w:rPr>
          <w:rStyle w:val="StyleUnderline"/>
        </w:rPr>
        <w:t>Starlink</w:t>
      </w:r>
      <w:proofErr w:type="spellEnd"/>
      <w:proofErr w:type="gramEnd"/>
      <w:r w:rsidRPr="00E62231">
        <w:rPr>
          <w:rStyle w:val="StyleUnderline"/>
        </w:rPr>
        <w:t xml:space="preserve">  satellites  are </w:t>
      </w:r>
      <w:r w:rsidRPr="00E62231">
        <w:rPr>
          <w:rStyle w:val="StyleUnderline"/>
          <w:highlight w:val="yellow"/>
        </w:rPr>
        <w:t>equipped with  automated collision avoidance</w:t>
      </w:r>
      <w:r w:rsidRPr="00E62231">
        <w:rPr>
          <w:rStyle w:val="StyleUnderline"/>
        </w:rPr>
        <w:t xml:space="preserve"> systems</w:t>
      </w:r>
      <w:r w:rsidRPr="00E62231">
        <w:rPr>
          <w:sz w:val="16"/>
        </w:rPr>
        <w:t xml:space="preserve">  (although it  is  unclear  which  role the system played in the near-collision with the ESA  Aeolus  satellite).   </w:t>
      </w:r>
    </w:p>
    <w:p w14:paraId="26602872" w14:textId="77777777" w:rsidR="00EC0544" w:rsidRPr="00E62231" w:rsidRDefault="00EC0544" w:rsidP="00EC0544">
      <w:pPr>
        <w:spacing w:line="240" w:lineRule="auto"/>
        <w:contextualSpacing/>
        <w:rPr>
          <w:rStyle w:val="StyleUnderline"/>
        </w:rPr>
      </w:pPr>
      <w:proofErr w:type="gramStart"/>
      <w:r w:rsidRPr="00E62231">
        <w:rPr>
          <w:sz w:val="16"/>
        </w:rPr>
        <w:t>A  recent</w:t>
      </w:r>
      <w:proofErr w:type="gramEnd"/>
      <w:r w:rsidRPr="00E62231">
        <w:rPr>
          <w:sz w:val="16"/>
        </w:rPr>
        <w:t xml:space="preserve">  promising  initiative  is  </w:t>
      </w:r>
      <w:r w:rsidRPr="00E62231">
        <w:rPr>
          <w:rStyle w:val="StyleUnderline"/>
        </w:rPr>
        <w:t>the  “Space  Sustainability  Rating”  scheme</w:t>
      </w:r>
      <w:r w:rsidRPr="00E62231">
        <w:rPr>
          <w:sz w:val="16"/>
        </w:rPr>
        <w:t xml:space="preserve">,  originally  conceived  by teams  from  the  MIT  Media Lab,  European Space Agency,  and  World Economic  Forum.  The initiative </w:t>
      </w:r>
      <w:proofErr w:type="gramStart"/>
      <w:r w:rsidRPr="00E62231">
        <w:rPr>
          <w:rStyle w:val="StyleUnderline"/>
        </w:rPr>
        <w:t>intends  to</w:t>
      </w:r>
      <w:proofErr w:type="gramEnd"/>
      <w:r w:rsidRPr="00E62231">
        <w:rPr>
          <w:rStyle w:val="StyleUnderline"/>
        </w:rPr>
        <w:t xml:space="preserve"> be similar  to the  most  widely  used green building rating system  in the construction  industry</w:t>
      </w:r>
      <w:r w:rsidRPr="00E62231">
        <w:rPr>
          <w:sz w:val="16"/>
        </w:rPr>
        <w:t xml:space="preserve">,  called  the  LEED  certification  for  Leadership  in  Energy  and  Environmental Design.  </w:t>
      </w:r>
      <w:r w:rsidRPr="00E62231">
        <w:rPr>
          <w:rStyle w:val="StyleUnderline"/>
        </w:rPr>
        <w:t xml:space="preserve">The </w:t>
      </w:r>
      <w:proofErr w:type="gramStart"/>
      <w:r w:rsidRPr="00E62231">
        <w:rPr>
          <w:rStyle w:val="StyleUnderline"/>
        </w:rPr>
        <w:t>objective  is</w:t>
      </w:r>
      <w:proofErr w:type="gramEnd"/>
      <w:r w:rsidRPr="00E62231">
        <w:rPr>
          <w:rStyle w:val="StyleUnderline"/>
        </w:rPr>
        <w:t xml:space="preserve">  to  promote  mission designs  and operational  concepts  that  mitigate  debris creation,  and create a  label  that  can encourage operators  to behave more responsibly.   </w:t>
      </w:r>
    </w:p>
    <w:p w14:paraId="04E36A33" w14:textId="77C4BC4B" w:rsidR="00EC0544" w:rsidRPr="00E62231" w:rsidRDefault="00EC0544" w:rsidP="00EC0544">
      <w:pPr>
        <w:rPr>
          <w:sz w:val="16"/>
        </w:rPr>
      </w:pPr>
      <w:r w:rsidRPr="00E62231">
        <w:rPr>
          <w:rStyle w:val="StyleUnderline"/>
        </w:rPr>
        <w:t>a huge effect</w:t>
      </w:r>
      <w:r w:rsidRPr="00E62231">
        <w:rPr>
          <w:sz w:val="16"/>
        </w:rPr>
        <w:t>.</w:t>
      </w:r>
    </w:p>
    <w:p w14:paraId="236DE10C" w14:textId="0BAE50C1" w:rsidR="00EC0544" w:rsidRDefault="00EC0544" w:rsidP="00EC0544">
      <w:pPr>
        <w:rPr>
          <w:sz w:val="16"/>
        </w:rPr>
      </w:pPr>
      <w:r w:rsidRPr="00E62231">
        <w:rPr>
          <w:sz w:val="16"/>
        </w:rPr>
        <w:t>I’m removing Kessler Syndrome from my list of things to worry about.</w:t>
      </w:r>
    </w:p>
    <w:p w14:paraId="395CAA92" w14:textId="77777777" w:rsidR="00EC0544" w:rsidRDefault="00EC0544" w:rsidP="00EC0544">
      <w:pPr>
        <w:rPr>
          <w:sz w:val="16"/>
        </w:rPr>
      </w:pPr>
    </w:p>
    <w:p w14:paraId="66DC961C" w14:textId="4D82CCEF" w:rsidR="00EC0544" w:rsidRDefault="00EC0544" w:rsidP="00EC0544">
      <w:pPr>
        <w:pStyle w:val="Heading3"/>
      </w:pPr>
      <w:r>
        <w:lastRenderedPageBreak/>
        <w:t>Adv 2</w:t>
      </w:r>
    </w:p>
    <w:p w14:paraId="2DFCCF0E" w14:textId="020C2CA6" w:rsidR="00510113" w:rsidRPr="00510113" w:rsidRDefault="00510113" w:rsidP="00510113">
      <w:r>
        <w:t>No spillover from neo lib in space</w:t>
      </w:r>
    </w:p>
    <w:p w14:paraId="784EC495" w14:textId="77777777" w:rsidR="00EC0544" w:rsidRDefault="00EC0544" w:rsidP="00EC0544">
      <w:pPr>
        <w:pStyle w:val="Heading4"/>
      </w:pPr>
      <w:r>
        <w:t xml:space="preserve">1] they don’t solve their impact – their </w:t>
      </w:r>
      <w:proofErr w:type="spellStart"/>
      <w:r>
        <w:t>Werlhof</w:t>
      </w:r>
      <w:proofErr w:type="spellEnd"/>
      <w:r>
        <w:t xml:space="preserve"> card is about cap in the </w:t>
      </w:r>
      <w:proofErr w:type="spellStart"/>
      <w:r>
        <w:t>squo</w:t>
      </w:r>
      <w:proofErr w:type="spellEnd"/>
      <w:r>
        <w:t xml:space="preserve"> on Earth being bad, and there’s zero risk of regulating space spilling over to broadly getting rid of cap terrestrially</w:t>
      </w:r>
    </w:p>
    <w:p w14:paraId="205F04FB" w14:textId="77777777" w:rsidR="00EC0544" w:rsidRPr="00EC0544" w:rsidRDefault="00EC0544" w:rsidP="00EC0544"/>
    <w:p w14:paraId="11A99926" w14:textId="77777777" w:rsidR="00EC0544" w:rsidRPr="00653DC2" w:rsidRDefault="00EC0544" w:rsidP="00EC0544">
      <w:pPr>
        <w:pStyle w:val="Heading4"/>
      </w:pPr>
      <w:r>
        <w:t xml:space="preserve">Space Colonization causes </w:t>
      </w:r>
      <w:r w:rsidRPr="000A1CDF">
        <w:rPr>
          <w:u w:val="single"/>
        </w:rPr>
        <w:t>novel species generation</w:t>
      </w:r>
      <w:r>
        <w:t xml:space="preserve"> and spreads humanity too </w:t>
      </w:r>
      <w:r w:rsidRPr="000A1CDF">
        <w:rPr>
          <w:u w:val="single"/>
        </w:rPr>
        <w:t>wide</w:t>
      </w:r>
      <w:r>
        <w:t xml:space="preserve"> – both make </w:t>
      </w:r>
      <w:r w:rsidRPr="000A1CDF">
        <w:t>communication</w:t>
      </w:r>
      <w:r>
        <w:t xml:space="preserve"> and intergalactic governance </w:t>
      </w:r>
      <w:r w:rsidRPr="000A1CDF">
        <w:rPr>
          <w:u w:val="single"/>
        </w:rPr>
        <w:t>impossible</w:t>
      </w:r>
      <w:r>
        <w:t xml:space="preserve"> – inevitably results in </w:t>
      </w:r>
      <w:r w:rsidRPr="000A1CDF">
        <w:rPr>
          <w:u w:val="single"/>
        </w:rPr>
        <w:t>colony wars</w:t>
      </w:r>
      <w:r>
        <w:t xml:space="preserve"> and </w:t>
      </w:r>
      <w:r w:rsidRPr="000A1CDF">
        <w:rPr>
          <w:u w:val="single"/>
        </w:rPr>
        <w:t>galactic extinction</w:t>
      </w:r>
      <w:r>
        <w:t xml:space="preserve"> from new superweapons </w:t>
      </w:r>
    </w:p>
    <w:p w14:paraId="32650645" w14:textId="77777777" w:rsidR="00EC0544" w:rsidRDefault="00EC0544" w:rsidP="00EC0544">
      <w:r w:rsidRPr="00653DC2">
        <w:rPr>
          <w:rStyle w:val="Style13ptBold"/>
        </w:rPr>
        <w:t>Torres 18</w:t>
      </w:r>
      <w:r>
        <w:t xml:space="preserve">, Phil. Phil Torres is the director of the Project for Human Flourishing and the author of Morality, Foresight, and Human Flourishing: An Introduction to Existential </w:t>
      </w:r>
      <w:proofErr w:type="spellStart"/>
      <w:r>
        <w:t>Risks."Why</w:t>
      </w:r>
      <w:proofErr w:type="spellEnd"/>
      <w:r>
        <w:t xml:space="preserve"> We Should Think Twice About Colonizing Space." Nautilus, 23 July 2018, nautil.us/blog/why-we-should-think-twice-about-colonizing-space.</w:t>
      </w:r>
    </w:p>
    <w:p w14:paraId="75440D71" w14:textId="28199062" w:rsidR="00510113" w:rsidRPr="00331CE3" w:rsidRDefault="00EC0544" w:rsidP="00510113">
      <w:pPr>
        <w:rPr>
          <w:sz w:val="16"/>
        </w:rPr>
      </w:pPr>
      <w:r w:rsidRPr="00196FAE">
        <w:rPr>
          <w:sz w:val="16"/>
        </w:rPr>
        <w:t xml:space="preserve">In a recent article in Futures, which was inspired by political scientist Daniel </w:t>
      </w:r>
      <w:proofErr w:type="spellStart"/>
      <w:r w:rsidRPr="00196FAE">
        <w:rPr>
          <w:sz w:val="16"/>
        </w:rPr>
        <w:t>Deudney’s</w:t>
      </w:r>
      <w:proofErr w:type="spellEnd"/>
      <w:r w:rsidRPr="00196FAE">
        <w:rPr>
          <w:sz w:val="16"/>
        </w:rPr>
        <w:t xml:space="preserve"> forthcoming book Dark Skies, I decided to take a closer look at this question. My conclusion is that </w:t>
      </w:r>
      <w:r w:rsidRPr="00653DC2">
        <w:rPr>
          <w:rStyle w:val="StyleUnderline"/>
        </w:rPr>
        <w:t xml:space="preserve">in a colonized universe the probability of the annihilation of </w:t>
      </w:r>
      <w:proofErr w:type="gramStart"/>
      <w:r w:rsidRPr="00653DC2">
        <w:rPr>
          <w:rStyle w:val="StyleUnderline"/>
        </w:rPr>
        <w:t>the human race</w:t>
      </w:r>
      <w:proofErr w:type="gramEnd"/>
      <w:r w:rsidRPr="00653DC2">
        <w:rPr>
          <w:rStyle w:val="StyleUnderline"/>
        </w:rPr>
        <w:t xml:space="preserve"> could actually rise rather than fall.</w:t>
      </w:r>
      <w:r>
        <w:rPr>
          <w:rStyle w:val="StyleUnderline"/>
        </w:rPr>
        <w:t xml:space="preserve"> </w:t>
      </w:r>
      <w:r w:rsidRPr="00E572CF">
        <w:rPr>
          <w:rStyle w:val="StyleUnderline"/>
        </w:rPr>
        <w:t>The argument is based on ideas from evolutionary biology and international relations theory, and it assumes that there aren’t any other technologically advanced lifeforms capable of colonizing the universe</w:t>
      </w:r>
      <w:r w:rsidRPr="00196FAE">
        <w:rPr>
          <w:sz w:val="16"/>
        </w:rPr>
        <w:t xml:space="preserve"> (as a recent study suggests is the case</w:t>
      </w:r>
      <w:r w:rsidRPr="000A1CDF">
        <w:rPr>
          <w:rStyle w:val="StyleUnderline"/>
        </w:rPr>
        <w:t xml:space="preserve">). Consider what is likely to happen </w:t>
      </w:r>
      <w:r w:rsidRPr="000A1CDF">
        <w:rPr>
          <w:rStyle w:val="StyleUnderline"/>
          <w:highlight w:val="cyan"/>
        </w:rPr>
        <w:t>as humanity hops from</w:t>
      </w:r>
      <w:r w:rsidRPr="00E572CF">
        <w:rPr>
          <w:rStyle w:val="StyleUnderline"/>
        </w:rPr>
        <w:t xml:space="preserve"> </w:t>
      </w:r>
      <w:r w:rsidRPr="000A1CDF">
        <w:rPr>
          <w:rStyle w:val="StyleUnderline"/>
          <w:highlight w:val="cyan"/>
        </w:rPr>
        <w:t>Earth</w:t>
      </w:r>
      <w:r w:rsidRPr="00E572CF">
        <w:rPr>
          <w:rStyle w:val="StyleUnderline"/>
        </w:rPr>
        <w:t xml:space="preserve"> </w:t>
      </w:r>
      <w:r w:rsidRPr="000A1CDF">
        <w:rPr>
          <w:rStyle w:val="StyleUnderline"/>
          <w:highlight w:val="cyan"/>
        </w:rPr>
        <w:t>to</w:t>
      </w:r>
      <w:r w:rsidRPr="00E572CF">
        <w:rPr>
          <w:rStyle w:val="StyleUnderline"/>
        </w:rPr>
        <w:t xml:space="preserve"> Mars, and from Mars to relatively nearby, potentially </w:t>
      </w:r>
      <w:r w:rsidRPr="000A1CDF">
        <w:rPr>
          <w:rStyle w:val="StyleUnderline"/>
        </w:rPr>
        <w:t xml:space="preserve">habitable </w:t>
      </w:r>
      <w:r w:rsidRPr="000A1CDF">
        <w:rPr>
          <w:rStyle w:val="StyleUnderline"/>
          <w:highlight w:val="cyan"/>
        </w:rPr>
        <w:t>exoplanets</w:t>
      </w:r>
      <w:r w:rsidRPr="00E572CF">
        <w:rPr>
          <w:rStyle w:val="StyleUnderline"/>
        </w:rPr>
        <w:t xml:space="preserve"> </w:t>
      </w:r>
      <w:r w:rsidRPr="00196FAE">
        <w:rPr>
          <w:sz w:val="16"/>
        </w:rPr>
        <w:t xml:space="preserve">like Epsilon </w:t>
      </w:r>
      <w:proofErr w:type="spellStart"/>
      <w:r w:rsidRPr="00196FAE">
        <w:rPr>
          <w:sz w:val="16"/>
        </w:rPr>
        <w:t>Eridani</w:t>
      </w:r>
      <w:proofErr w:type="spellEnd"/>
      <w:r w:rsidRPr="00196FAE">
        <w:rPr>
          <w:sz w:val="16"/>
        </w:rPr>
        <w:t xml:space="preserve"> b, Gliese 674 b, and Gliese 581 d</w:t>
      </w:r>
      <w:r w:rsidRPr="00E572CF">
        <w:rPr>
          <w:rStyle w:val="StyleUnderline"/>
        </w:rPr>
        <w:t xml:space="preserve">. </w:t>
      </w:r>
      <w:r w:rsidRPr="000A1CDF">
        <w:rPr>
          <w:rStyle w:val="StyleUnderline"/>
          <w:highlight w:val="cyan"/>
        </w:rPr>
        <w:t>Each</w:t>
      </w:r>
      <w:r w:rsidRPr="00E572CF">
        <w:rPr>
          <w:rStyle w:val="StyleUnderline"/>
        </w:rPr>
        <w:t xml:space="preserve"> of these </w:t>
      </w:r>
      <w:r w:rsidRPr="000A1CDF">
        <w:rPr>
          <w:rStyle w:val="StyleUnderline"/>
        </w:rPr>
        <w:t xml:space="preserve">planets </w:t>
      </w:r>
      <w:r w:rsidRPr="000A1CDF">
        <w:rPr>
          <w:rStyle w:val="StyleUnderline"/>
          <w:highlight w:val="cyan"/>
        </w:rPr>
        <w:t xml:space="preserve">has its own </w:t>
      </w:r>
      <w:r w:rsidRPr="000A1CDF">
        <w:rPr>
          <w:rStyle w:val="Emphasis"/>
          <w:highlight w:val="cyan"/>
        </w:rPr>
        <w:t>unique environments</w:t>
      </w:r>
      <w:r w:rsidRPr="000A1CDF">
        <w:rPr>
          <w:rStyle w:val="StyleUnderline"/>
          <w:highlight w:val="cyan"/>
        </w:rPr>
        <w:t xml:space="preserve"> that will drive</w:t>
      </w:r>
      <w:r w:rsidRPr="00E572CF">
        <w:rPr>
          <w:rStyle w:val="StyleUnderline"/>
        </w:rPr>
        <w:t xml:space="preserve"> Darwinian </w:t>
      </w:r>
      <w:r w:rsidRPr="000A1CDF">
        <w:rPr>
          <w:rStyle w:val="Emphasis"/>
          <w:highlight w:val="cyan"/>
        </w:rPr>
        <w:t>evolution</w:t>
      </w:r>
      <w:r w:rsidRPr="00E572CF">
        <w:rPr>
          <w:rStyle w:val="StyleUnderline"/>
        </w:rPr>
        <w:t xml:space="preserve">, </w:t>
      </w:r>
      <w:r w:rsidRPr="000A1CDF">
        <w:rPr>
          <w:rStyle w:val="StyleUnderline"/>
          <w:highlight w:val="cyan"/>
        </w:rPr>
        <w:t>resulting</w:t>
      </w:r>
      <w:r w:rsidRPr="00E572CF">
        <w:rPr>
          <w:rStyle w:val="StyleUnderline"/>
        </w:rPr>
        <w:t xml:space="preserve"> </w:t>
      </w:r>
      <w:r w:rsidRPr="000A1CDF">
        <w:rPr>
          <w:rStyle w:val="StyleUnderline"/>
          <w:highlight w:val="cyan"/>
        </w:rPr>
        <w:t>in</w:t>
      </w:r>
      <w:r w:rsidRPr="00E572CF">
        <w:rPr>
          <w:rStyle w:val="StyleUnderline"/>
        </w:rPr>
        <w:t xml:space="preserve"> the emergence of </w:t>
      </w:r>
      <w:r w:rsidRPr="000A1CDF">
        <w:rPr>
          <w:rStyle w:val="StyleUnderline"/>
          <w:highlight w:val="cyan"/>
        </w:rPr>
        <w:t>novel</w:t>
      </w:r>
      <w:r w:rsidRPr="00E572CF">
        <w:rPr>
          <w:rStyle w:val="StyleUnderline"/>
        </w:rPr>
        <w:t xml:space="preserve"> </w:t>
      </w:r>
      <w:r w:rsidRPr="000A1CDF">
        <w:rPr>
          <w:rStyle w:val="StyleUnderline"/>
          <w:highlight w:val="cyan"/>
        </w:rPr>
        <w:t>species</w:t>
      </w:r>
      <w:r w:rsidRPr="00E572CF">
        <w:rPr>
          <w:rStyle w:val="StyleUnderline"/>
        </w:rPr>
        <w:t xml:space="preserve"> over time</w:t>
      </w:r>
      <w:r w:rsidRPr="00196FAE">
        <w:rPr>
          <w:sz w:val="16"/>
        </w:rPr>
        <w:t xml:space="preserve">, </w:t>
      </w:r>
      <w:r w:rsidRPr="00E572CF">
        <w:rPr>
          <w:rStyle w:val="StyleUnderline"/>
        </w:rPr>
        <w:t>just as species that migrate to a new island will evolve different traits than their parent species. T</w:t>
      </w:r>
      <w:r w:rsidRPr="00196FAE">
        <w:rPr>
          <w:sz w:val="16"/>
        </w:rPr>
        <w:t xml:space="preserve">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 But </w:t>
      </w:r>
      <w:r w:rsidRPr="00E572CF">
        <w:rPr>
          <w:rStyle w:val="StyleUnderline"/>
        </w:rPr>
        <w:t>the process of “</w:t>
      </w:r>
      <w:proofErr w:type="spellStart"/>
      <w:r w:rsidRPr="00E572CF">
        <w:rPr>
          <w:rStyle w:val="StyleUnderline"/>
        </w:rPr>
        <w:t>cyborgization</w:t>
      </w:r>
      <w:proofErr w:type="spellEnd"/>
      <w:r w:rsidRPr="00E572CF">
        <w:rPr>
          <w:rStyle w:val="StyleUnderline"/>
        </w:rPr>
        <w:t xml:space="preserve">”—that is, of </w:t>
      </w:r>
      <w:r w:rsidRPr="00191498">
        <w:rPr>
          <w:rStyle w:val="StyleUnderline"/>
        </w:rPr>
        <w:t>using technology to modify and enhance our bodies and brains—is much more likely to influence the evolutionary trajectories of future populations living on exoplanets or in spacecraf</w:t>
      </w:r>
      <w:r w:rsidRPr="00E572CF">
        <w:rPr>
          <w:rStyle w:val="StyleUnderline"/>
        </w:rPr>
        <w:t>t.</w:t>
      </w:r>
      <w:r w:rsidRPr="00196FAE">
        <w:rPr>
          <w:sz w:val="16"/>
        </w:rPr>
        <w:t xml:space="preserve"> </w:t>
      </w:r>
      <w:r w:rsidRPr="000A1CDF">
        <w:rPr>
          <w:rStyle w:val="StyleUnderline"/>
          <w:highlight w:val="cyan"/>
        </w:rPr>
        <w:t>The result</w:t>
      </w:r>
      <w:r w:rsidRPr="00E572CF">
        <w:rPr>
          <w:rStyle w:val="StyleUnderline"/>
        </w:rPr>
        <w:t xml:space="preserve"> could be </w:t>
      </w:r>
      <w:r w:rsidRPr="000A1CDF">
        <w:rPr>
          <w:rStyle w:val="StyleUnderline"/>
          <w:highlight w:val="cyan"/>
        </w:rPr>
        <w:t>beings</w:t>
      </w:r>
      <w:r w:rsidRPr="00E572CF">
        <w:rPr>
          <w:rStyle w:val="StyleUnderline"/>
        </w:rPr>
        <w:t xml:space="preserve"> </w:t>
      </w:r>
      <w:r w:rsidRPr="000A1CDF">
        <w:rPr>
          <w:rStyle w:val="StyleUnderline"/>
          <w:highlight w:val="cyan"/>
        </w:rPr>
        <w:t>with</w:t>
      </w:r>
      <w:r w:rsidRPr="00E572CF">
        <w:rPr>
          <w:rStyle w:val="StyleUnderline"/>
        </w:rPr>
        <w:t xml:space="preserve"> completely </w:t>
      </w:r>
      <w:r w:rsidRPr="000A1CDF">
        <w:rPr>
          <w:rStyle w:val="Emphasis"/>
          <w:highlight w:val="cyan"/>
        </w:rPr>
        <w:t>novel</w:t>
      </w:r>
      <w:r w:rsidRPr="000A1CDF">
        <w:rPr>
          <w:rStyle w:val="Emphasis"/>
        </w:rPr>
        <w:t xml:space="preserve"> </w:t>
      </w:r>
      <w:r w:rsidRPr="000A1CDF">
        <w:rPr>
          <w:rStyle w:val="Emphasis"/>
          <w:highlight w:val="cyan"/>
        </w:rPr>
        <w:t>cognitive</w:t>
      </w:r>
      <w:r w:rsidRPr="000A1CDF">
        <w:rPr>
          <w:rStyle w:val="Emphasis"/>
        </w:rPr>
        <w:t xml:space="preserve"> </w:t>
      </w:r>
      <w:r w:rsidRPr="000A1CDF">
        <w:rPr>
          <w:rStyle w:val="Emphasis"/>
          <w:highlight w:val="cyan"/>
        </w:rPr>
        <w:t>architecture</w:t>
      </w:r>
      <w:r w:rsidRPr="000A1CDF">
        <w:rPr>
          <w:rStyle w:val="StyleUnderline"/>
          <w:highlight w:val="cyan"/>
        </w:rPr>
        <w:t>s</w:t>
      </w:r>
      <w:r w:rsidRPr="00E572CF">
        <w:rPr>
          <w:rStyle w:val="StyleUnderline"/>
        </w:rPr>
        <w:t xml:space="preserve"> (or mental abilities), emotional repertoires, physical capabilities, lifespans, and so on.</w:t>
      </w:r>
      <w:r>
        <w:rPr>
          <w:rStyle w:val="StyleUnderline"/>
        </w:rPr>
        <w:t xml:space="preserve"> </w:t>
      </w:r>
      <w:r w:rsidRPr="00196FAE">
        <w:rPr>
          <w:sz w:val="16"/>
        </w:rPr>
        <w:t xml:space="preserve">In other words, </w:t>
      </w:r>
      <w:r w:rsidRPr="00E572CF">
        <w:rPr>
          <w:rStyle w:val="StyleUnderline"/>
        </w:rPr>
        <w:t xml:space="preserve">natural selection and </w:t>
      </w:r>
      <w:proofErr w:type="spellStart"/>
      <w:r w:rsidRPr="00E572CF">
        <w:rPr>
          <w:rStyle w:val="StyleUnderline"/>
        </w:rPr>
        <w:t>cyborgization</w:t>
      </w:r>
      <w:proofErr w:type="spellEnd"/>
      <w:r w:rsidRPr="00E572CF">
        <w:rPr>
          <w:rStyle w:val="StyleUnderline"/>
        </w:rPr>
        <w:t xml:space="preserve"> as humanity spreads throughout </w:t>
      </w:r>
      <w:r w:rsidRPr="00191498">
        <w:rPr>
          <w:rStyle w:val="StyleUnderline"/>
        </w:rPr>
        <w:t>the cosmos will result in species diversification</w:t>
      </w:r>
      <w:r w:rsidRPr="00191498">
        <w:rPr>
          <w:sz w:val="16"/>
        </w:rPr>
        <w:t xml:space="preserve">. At the same time, </w:t>
      </w:r>
      <w:r w:rsidRPr="00191498">
        <w:rPr>
          <w:rStyle w:val="StyleUnderline"/>
        </w:rPr>
        <w:t>expanding across space will also result in ideological diversification. Space-hopping populations will create their own cultures, languages, governments, political institutions, religions, technologies, rituals, norms, worldviews, and so on. As a result</w:t>
      </w:r>
      <w:r w:rsidRPr="00E572CF">
        <w:rPr>
          <w:rStyle w:val="StyleUnderline"/>
        </w:rPr>
        <w:t xml:space="preserve">, </w:t>
      </w:r>
      <w:r w:rsidRPr="000A1CDF">
        <w:rPr>
          <w:rStyle w:val="StyleUnderline"/>
          <w:highlight w:val="cyan"/>
        </w:rPr>
        <w:t>different species</w:t>
      </w:r>
      <w:r w:rsidRPr="00E572CF">
        <w:rPr>
          <w:rStyle w:val="StyleUnderline"/>
        </w:rPr>
        <w:t xml:space="preserve"> </w:t>
      </w:r>
      <w:r w:rsidRPr="000A1CDF">
        <w:rPr>
          <w:rStyle w:val="StyleUnderline"/>
          <w:highlight w:val="cyan"/>
        </w:rPr>
        <w:t>will find it</w:t>
      </w:r>
      <w:r w:rsidRPr="00E572CF">
        <w:rPr>
          <w:rStyle w:val="StyleUnderline"/>
        </w:rPr>
        <w:t xml:space="preserve"> increasingly </w:t>
      </w:r>
      <w:r w:rsidRPr="000A1CDF">
        <w:rPr>
          <w:rStyle w:val="StyleUnderline"/>
          <w:highlight w:val="cyan"/>
        </w:rPr>
        <w:t>difficult</w:t>
      </w:r>
      <w:r w:rsidRPr="00E572CF">
        <w:rPr>
          <w:rStyle w:val="StyleUnderline"/>
        </w:rPr>
        <w:t xml:space="preserve"> over time </w:t>
      </w:r>
      <w:r w:rsidRPr="000A1CDF">
        <w:rPr>
          <w:rStyle w:val="StyleUnderline"/>
          <w:highlight w:val="cyan"/>
        </w:rPr>
        <w:t>to understand each other’s</w:t>
      </w:r>
      <w:r w:rsidRPr="00E572CF">
        <w:rPr>
          <w:rStyle w:val="StyleUnderline"/>
        </w:rPr>
        <w:t xml:space="preserve"> </w:t>
      </w:r>
      <w:r w:rsidRPr="000A1CDF">
        <w:rPr>
          <w:rStyle w:val="StyleUnderline"/>
          <w:highlight w:val="cyan"/>
        </w:rPr>
        <w:t>motivations</w:t>
      </w:r>
      <w:r w:rsidRPr="00E572CF">
        <w:rPr>
          <w:rStyle w:val="StyleUnderline"/>
        </w:rPr>
        <w:t>, intentions, behaviors, decisions, and so</w:t>
      </w:r>
      <w:r w:rsidRPr="00196FAE">
        <w:rPr>
          <w:sz w:val="16"/>
        </w:rPr>
        <w:t xml:space="preserve"> </w:t>
      </w:r>
      <w:r w:rsidRPr="00E572CF">
        <w:rPr>
          <w:rStyle w:val="StyleUnderline"/>
        </w:rPr>
        <w:t xml:space="preserve">on. </w:t>
      </w:r>
      <w:r w:rsidRPr="000A1CDF">
        <w:rPr>
          <w:rStyle w:val="StyleUnderline"/>
          <w:highlight w:val="cyan"/>
        </w:rPr>
        <w:t>It could</w:t>
      </w:r>
      <w:r w:rsidRPr="00E572CF">
        <w:rPr>
          <w:rStyle w:val="StyleUnderline"/>
        </w:rPr>
        <w:t xml:space="preserve"> even </w:t>
      </w:r>
      <w:r w:rsidRPr="000A1CDF">
        <w:rPr>
          <w:rStyle w:val="StyleUnderline"/>
          <w:highlight w:val="cyan"/>
        </w:rPr>
        <w:t xml:space="preserve">make </w:t>
      </w:r>
      <w:r w:rsidRPr="000A1CDF">
        <w:rPr>
          <w:rStyle w:val="Emphasis"/>
          <w:highlight w:val="cyan"/>
        </w:rPr>
        <w:t>communication</w:t>
      </w:r>
      <w:r w:rsidRPr="000A1CDF">
        <w:rPr>
          <w:rStyle w:val="Emphasis"/>
        </w:rPr>
        <w:t xml:space="preserve"> between species with alien languages almost </w:t>
      </w:r>
      <w:r w:rsidRPr="000A1CDF">
        <w:rPr>
          <w:rStyle w:val="Emphasis"/>
          <w:highlight w:val="cyan"/>
        </w:rPr>
        <w:t>impossible</w:t>
      </w:r>
      <w:r w:rsidRPr="000A1CDF">
        <w:rPr>
          <w:rStyle w:val="Emphasis"/>
        </w:rPr>
        <w:t>.</w:t>
      </w:r>
      <w:r w:rsidRPr="00196FAE">
        <w:rPr>
          <w:sz w:val="16"/>
        </w:rPr>
        <w:t xml:space="preserve"> Furthermore, some species might begin to wonder whether the proverbial “Other” is conscious. </w:t>
      </w:r>
      <w:r w:rsidRPr="00E572CF">
        <w:rPr>
          <w:rStyle w:val="StyleUnderline"/>
        </w:rPr>
        <w:t xml:space="preserve">This matters because if a species Y cannot consciously experience pain, then another </w:t>
      </w:r>
      <w:r w:rsidRPr="00191498">
        <w:rPr>
          <w:rStyle w:val="StyleUnderline"/>
        </w:rPr>
        <w:t>species X might not feel morally obligated to care about Y</w:t>
      </w:r>
      <w:r w:rsidRPr="00191498">
        <w:rPr>
          <w:sz w:val="16"/>
        </w:rPr>
        <w:t xml:space="preserve">. After all, we don’t worry about kicking stones down the street because we don’t believe that rocks can feel pain. Thus, as I write in the paper, phylogenetic and ideological diversification will engender a situation in which </w:t>
      </w:r>
      <w:r w:rsidRPr="00191498">
        <w:rPr>
          <w:rStyle w:val="StyleUnderline"/>
        </w:rPr>
        <w:t>many species will be “not merely aliens to each other but, more significantly, alienated from each other.”</w:t>
      </w:r>
      <w:r>
        <w:rPr>
          <w:rStyle w:val="StyleUnderline"/>
        </w:rPr>
        <w:t xml:space="preserve"> </w:t>
      </w:r>
      <w:r w:rsidRPr="00196FAE">
        <w:rPr>
          <w:sz w:val="16"/>
        </w:rPr>
        <w:t xml:space="preserve">But this yields some problems. </w:t>
      </w:r>
      <w:r w:rsidRPr="00E572CF">
        <w:rPr>
          <w:rStyle w:val="StyleUnderline"/>
        </w:rPr>
        <w:t>First, extreme differences like those just listed will undercut trust between spec</w:t>
      </w:r>
      <w:r w:rsidRPr="00196FAE">
        <w:rPr>
          <w:sz w:val="16"/>
        </w:rPr>
        <w:t>ies</w:t>
      </w:r>
      <w:r w:rsidRPr="000A1CDF">
        <w:rPr>
          <w:sz w:val="16"/>
          <w:highlight w:val="cyan"/>
        </w:rPr>
        <w:t xml:space="preserve">. </w:t>
      </w:r>
      <w:r w:rsidRPr="000A1CDF">
        <w:rPr>
          <w:rStyle w:val="StyleUnderline"/>
          <w:highlight w:val="cyan"/>
        </w:rPr>
        <w:t>If you don’t trust t</w:t>
      </w:r>
      <w:r w:rsidRPr="00E572CF">
        <w:rPr>
          <w:rStyle w:val="StyleUnderline"/>
        </w:rPr>
        <w:t xml:space="preserve">hat </w:t>
      </w:r>
      <w:r w:rsidRPr="000A1CDF">
        <w:rPr>
          <w:rStyle w:val="StyleUnderline"/>
          <w:highlight w:val="cyan"/>
        </w:rPr>
        <w:t>your</w:t>
      </w:r>
      <w:r w:rsidRPr="00E572CF">
        <w:rPr>
          <w:rStyle w:val="StyleUnderline"/>
        </w:rPr>
        <w:t xml:space="preserve"> </w:t>
      </w:r>
      <w:r w:rsidRPr="000A1CDF">
        <w:rPr>
          <w:rStyle w:val="StyleUnderline"/>
          <w:highlight w:val="cyan"/>
        </w:rPr>
        <w:t>neighbor</w:t>
      </w:r>
      <w:r w:rsidRPr="00E572CF">
        <w:rPr>
          <w:rStyle w:val="StyleUnderline"/>
        </w:rPr>
        <w:t xml:space="preserve"> isn’t going to steal from, harm, or kill you, then you’re going to be suspicious of your neighbor</w:t>
      </w:r>
      <w:r w:rsidRPr="00196FAE">
        <w:rPr>
          <w:sz w:val="16"/>
        </w:rPr>
        <w:t xml:space="preserve">. And if you’re suspicious of your </w:t>
      </w:r>
      <w:r w:rsidRPr="00196FAE">
        <w:rPr>
          <w:sz w:val="16"/>
        </w:rPr>
        <w:lastRenderedPageBreak/>
        <w:t>neighbor</w:t>
      </w:r>
      <w:r w:rsidRPr="00F87A0A">
        <w:rPr>
          <w:rStyle w:val="StyleUnderline"/>
        </w:rPr>
        <w:t xml:space="preserve">, </w:t>
      </w:r>
      <w:r w:rsidRPr="000A1CDF">
        <w:rPr>
          <w:rStyle w:val="StyleUnderline"/>
          <w:highlight w:val="cyan"/>
        </w:rPr>
        <w:t>you</w:t>
      </w:r>
      <w:r w:rsidRPr="00F87A0A">
        <w:rPr>
          <w:rStyle w:val="StyleUnderline"/>
        </w:rPr>
        <w:t xml:space="preserve"> might want </w:t>
      </w:r>
      <w:r w:rsidRPr="000A1CDF">
        <w:rPr>
          <w:rStyle w:val="StyleUnderline"/>
          <w:highlight w:val="cyan"/>
        </w:rPr>
        <w:t>a</w:t>
      </w:r>
      <w:r w:rsidRPr="00F87A0A">
        <w:rPr>
          <w:rStyle w:val="StyleUnderline"/>
        </w:rPr>
        <w:t xml:space="preserve">n effective </w:t>
      </w:r>
      <w:r w:rsidRPr="000A1CDF">
        <w:rPr>
          <w:rStyle w:val="StyleUnderline"/>
          <w:highlight w:val="cyan"/>
        </w:rPr>
        <w:t>defense strategy</w:t>
      </w:r>
      <w:r w:rsidRPr="00F87A0A">
        <w:rPr>
          <w:rStyle w:val="StyleUnderline"/>
        </w:rPr>
        <w:t xml:space="preserve"> to stop an attack</w:t>
      </w:r>
      <w:r w:rsidRPr="00196FAE">
        <w:rPr>
          <w:sz w:val="16"/>
        </w:rPr>
        <w:t xml:space="preserve">—just in case one </w:t>
      </w:r>
      <w:proofErr w:type="gramStart"/>
      <w:r w:rsidRPr="00196FAE">
        <w:rPr>
          <w:sz w:val="16"/>
        </w:rPr>
        <w:t>were</w:t>
      </w:r>
      <w:proofErr w:type="gramEnd"/>
      <w:r w:rsidRPr="00196FAE">
        <w:rPr>
          <w:sz w:val="16"/>
        </w:rPr>
        <w:t xml:space="preserve"> to happen. </w:t>
      </w:r>
      <w:r w:rsidRPr="000A1CDF">
        <w:rPr>
          <w:rStyle w:val="StyleUnderline"/>
          <w:highlight w:val="cyan"/>
        </w:rPr>
        <w:t>But your neighbor</w:t>
      </w:r>
      <w:r w:rsidRPr="00E572CF">
        <w:rPr>
          <w:rStyle w:val="StyleUnderline"/>
        </w:rPr>
        <w:t xml:space="preserve"> might reason the same way: she’s not entirely sure that you won’t kill her, so she </w:t>
      </w:r>
      <w:r w:rsidRPr="000A1CDF">
        <w:rPr>
          <w:rStyle w:val="StyleUnderline"/>
          <w:highlight w:val="cyan"/>
        </w:rPr>
        <w:t>establishes a defense as well</w:t>
      </w:r>
      <w:r w:rsidRPr="00196FAE">
        <w:rPr>
          <w:sz w:val="16"/>
        </w:rPr>
        <w:t xml:space="preserve">. The problem is that, since you don’t fully trust her, you wonder whether her defense is </w:t>
      </w:r>
      <w:proofErr w:type="gramStart"/>
      <w:r w:rsidRPr="00196FAE">
        <w:rPr>
          <w:sz w:val="16"/>
        </w:rPr>
        <w:t>actually part</w:t>
      </w:r>
      <w:proofErr w:type="gramEnd"/>
      <w:r w:rsidRPr="00196FAE">
        <w:rPr>
          <w:sz w:val="16"/>
        </w:rPr>
        <w:t xml:space="preserve"> of an attack </w:t>
      </w:r>
      <w:r w:rsidRPr="00E572CF">
        <w:rPr>
          <w:rStyle w:val="StyleUnderline"/>
        </w:rPr>
        <w:t xml:space="preserve">plan. </w:t>
      </w:r>
      <w:proofErr w:type="gramStart"/>
      <w:r w:rsidRPr="00E572CF">
        <w:rPr>
          <w:rStyle w:val="StyleUnderline"/>
        </w:rPr>
        <w:t>So</w:t>
      </w:r>
      <w:proofErr w:type="gramEnd"/>
      <w:r w:rsidRPr="00E572CF">
        <w:rPr>
          <w:rStyle w:val="StyleUnderline"/>
        </w:rPr>
        <w:t xml:space="preserve"> you start carrying a knife around with you, which she interprets as a threat to her, thus leading her to buy a gun, and so on. Within the field of international relations, this is called the “</w:t>
      </w:r>
      <w:r w:rsidRPr="000A1CDF">
        <w:rPr>
          <w:rStyle w:val="StyleUnderline"/>
          <w:highlight w:val="cyan"/>
        </w:rPr>
        <w:t>security dilemma</w:t>
      </w:r>
      <w:r w:rsidRPr="00196FAE">
        <w:rPr>
          <w:sz w:val="16"/>
        </w:rPr>
        <w:t xml:space="preserve">,” and it results in a spiral of militarization that can significantly increase the probability of conflict, even in cases where all actors have genuinely peaceful intentions. So, </w:t>
      </w:r>
      <w:r w:rsidRPr="00E572CF">
        <w:rPr>
          <w:rStyle w:val="StyleUnderline"/>
        </w:rPr>
        <w:t>how can actors extricate themselves from the security dilemma if they can’t fully trust each other?</w:t>
      </w:r>
      <w:r w:rsidRPr="00196FAE">
        <w:rPr>
          <w:sz w:val="16"/>
        </w:rPr>
        <w:t xml:space="preserve"> On the level of individuals, </w:t>
      </w:r>
      <w:r w:rsidRPr="00E572CF">
        <w:rPr>
          <w:rStyle w:val="StyleUnderline"/>
        </w:rPr>
        <w:t>one solution</w:t>
      </w:r>
      <w:r w:rsidRPr="00196FAE">
        <w:rPr>
          <w:sz w:val="16"/>
        </w:rPr>
        <w:t xml:space="preserve"> </w:t>
      </w:r>
      <w:r w:rsidRPr="00E572CF">
        <w:rPr>
          <w:rStyle w:val="StyleUnderline"/>
        </w:rPr>
        <w:t>has</w:t>
      </w:r>
      <w:r w:rsidRPr="00196FAE">
        <w:rPr>
          <w:sz w:val="16"/>
        </w:rPr>
        <w:t xml:space="preserve"> involved what Thomas Hobbes’ calls </w:t>
      </w:r>
      <w:r w:rsidRPr="000A1CDF">
        <w:rPr>
          <w:rStyle w:val="StyleUnderline"/>
          <w:highlight w:val="cyan"/>
        </w:rPr>
        <w:t>the “Leviathan.</w:t>
      </w:r>
      <w:r w:rsidRPr="00E572CF">
        <w:rPr>
          <w:rStyle w:val="StyleUnderline"/>
        </w:rPr>
        <w:t>”</w:t>
      </w:r>
      <w:r w:rsidRPr="00196FAE">
        <w:rPr>
          <w:sz w:val="16"/>
        </w:rPr>
        <w:t xml:space="preserve">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 The point is that </w:t>
      </w:r>
      <w:r w:rsidRPr="00E572CF">
        <w:rPr>
          <w:rStyle w:val="StyleUnderline"/>
        </w:rPr>
        <w:t>if individuals</w:t>
      </w:r>
      <w:r w:rsidRPr="00196FAE">
        <w:rPr>
          <w:sz w:val="16"/>
        </w:rPr>
        <w:t>—you and I—</w:t>
      </w:r>
      <w:r w:rsidRPr="00E572CF">
        <w:rPr>
          <w:rStyle w:val="StyleUnderline"/>
        </w:rPr>
        <w:t>can overcome the constant threat of harm posed by our neighbors by establishing a governing system, then maybe future species could get together and create some sort of cosmic governing system that could similarly guarantee peace by replacing anarchy with hierarchy</w:t>
      </w:r>
      <w:r w:rsidRPr="00196FAE">
        <w:rPr>
          <w:sz w:val="16"/>
        </w:rPr>
        <w:t xml:space="preserve">. </w:t>
      </w:r>
      <w:r w:rsidRPr="00E572CF">
        <w:rPr>
          <w:rStyle w:val="StyleUnderline"/>
        </w:rPr>
        <w:t xml:space="preserve">Unfortunately, this </w:t>
      </w:r>
      <w:r w:rsidRPr="000A1CDF">
        <w:rPr>
          <w:rStyle w:val="StyleUnderline"/>
          <w:highlight w:val="cyan"/>
        </w:rPr>
        <w:t xml:space="preserve">looks </w:t>
      </w:r>
      <w:r w:rsidRPr="000A1CDF">
        <w:rPr>
          <w:rStyle w:val="Emphasis"/>
          <w:highlight w:val="cyan"/>
        </w:rPr>
        <w:t>unpromising</w:t>
      </w:r>
      <w:r w:rsidRPr="00196FAE">
        <w:rPr>
          <w:sz w:val="16"/>
        </w:rPr>
        <w:t xml:space="preserve"> within the “cosmopolitical” realm. One reason is </w:t>
      </w:r>
      <w:r w:rsidRPr="00E572CF">
        <w:rPr>
          <w:rStyle w:val="StyleUnderline"/>
        </w:rPr>
        <w:t xml:space="preserve">that for states to maintain law and order among their citizens, </w:t>
      </w:r>
      <w:r w:rsidRPr="00191498">
        <w:rPr>
          <w:rStyle w:val="StyleUnderline"/>
        </w:rPr>
        <w:t>their various appendages</w:t>
      </w:r>
      <w:r w:rsidRPr="00191498">
        <w:rPr>
          <w:sz w:val="16"/>
        </w:rPr>
        <w:t>—e.g., law enforcement, courts—</w:t>
      </w:r>
      <w:r w:rsidRPr="00191498">
        <w:rPr>
          <w:rStyle w:val="StyleUnderline"/>
        </w:rPr>
        <w:t>need to be properly coordinated. If you call the police about a robbery and they don’t show up for three weeks, then what’s the point of living in that socie</w:t>
      </w:r>
      <w:r w:rsidRPr="00191498">
        <w:rPr>
          <w:sz w:val="16"/>
        </w:rPr>
        <w:t xml:space="preserve">ty? You’d be just as well off on your own! The question is, then, whether the appendages of a cosmic governing system could be sufficiently well-coordinated to respond to conflicts and make top-down decisions about how to respond to </w:t>
      </w:r>
      <w:proofErr w:type="gramStart"/>
      <w:r w:rsidRPr="00191498">
        <w:rPr>
          <w:sz w:val="16"/>
        </w:rPr>
        <w:t>particular situations</w:t>
      </w:r>
      <w:proofErr w:type="gramEnd"/>
      <w:r w:rsidRPr="00191498">
        <w:rPr>
          <w:sz w:val="16"/>
        </w:rPr>
        <w:t xml:space="preserve">. To put it differently: </w:t>
      </w:r>
      <w:r w:rsidRPr="00191498">
        <w:rPr>
          <w:rStyle w:val="StyleUnderline"/>
        </w:rPr>
        <w:t>If conflict were to break out in</w:t>
      </w:r>
      <w:r w:rsidRPr="00E572CF">
        <w:rPr>
          <w:rStyle w:val="StyleUnderline"/>
        </w:rPr>
        <w:t xml:space="preserve"> some region of the universe, </w:t>
      </w:r>
      <w:r w:rsidRPr="000A1CDF">
        <w:rPr>
          <w:rStyle w:val="StyleUnderline"/>
          <w:highlight w:val="cyan"/>
        </w:rPr>
        <w:t>could</w:t>
      </w:r>
      <w:r w:rsidRPr="00E572CF">
        <w:rPr>
          <w:rStyle w:val="StyleUnderline"/>
        </w:rPr>
        <w:t xml:space="preserve"> the relevant governing </w:t>
      </w:r>
      <w:r w:rsidRPr="000A1CDF">
        <w:rPr>
          <w:rStyle w:val="StyleUnderline"/>
          <w:highlight w:val="cyan"/>
        </w:rPr>
        <w:t>authorities</w:t>
      </w:r>
      <w:r w:rsidRPr="00E572CF">
        <w:rPr>
          <w:rStyle w:val="StyleUnderline"/>
        </w:rPr>
        <w:t xml:space="preserve"> </w:t>
      </w:r>
      <w:r w:rsidRPr="000A1CDF">
        <w:rPr>
          <w:rStyle w:val="StyleUnderline"/>
          <w:highlight w:val="cyan"/>
        </w:rPr>
        <w:t>respond</w:t>
      </w:r>
      <w:r w:rsidRPr="00E572CF">
        <w:rPr>
          <w:rStyle w:val="StyleUnderline"/>
        </w:rPr>
        <w:t xml:space="preserve"> </w:t>
      </w:r>
      <w:r w:rsidRPr="000A1CDF">
        <w:rPr>
          <w:rStyle w:val="StyleUnderline"/>
          <w:highlight w:val="cyan"/>
        </w:rPr>
        <w:t>soon enough</w:t>
      </w:r>
      <w:r w:rsidRPr="00E572CF">
        <w:rPr>
          <w:rStyle w:val="StyleUnderline"/>
        </w:rPr>
        <w:t xml:space="preserve"> for it to matter, for it to make a difference</w:t>
      </w:r>
      <w:r w:rsidRPr="00196FAE">
        <w:rPr>
          <w:sz w:val="16"/>
        </w:rPr>
        <w:t xml:space="preserve">? </w:t>
      </w:r>
      <w:r w:rsidRPr="000A1CDF">
        <w:rPr>
          <w:rStyle w:val="StyleUnderline"/>
          <w:highlight w:val="cyan"/>
        </w:rPr>
        <w:t>Probably not</w:t>
      </w:r>
      <w:r w:rsidRPr="00E572CF">
        <w:rPr>
          <w:rStyle w:val="StyleUnderline"/>
        </w:rPr>
        <w:t xml:space="preserve">, </w:t>
      </w:r>
      <w:r w:rsidRPr="00196FAE">
        <w:rPr>
          <w:rStyle w:val="StyleUnderline"/>
        </w:rPr>
        <w:t>because of the immense vastness of space</w:t>
      </w:r>
      <w:r w:rsidRPr="00196FAE">
        <w:rPr>
          <w:sz w:val="16"/>
        </w:rPr>
        <w:t xml:space="preserve">. For example, consider again Epsilon </w:t>
      </w:r>
      <w:proofErr w:type="spellStart"/>
      <w:r w:rsidRPr="00196FAE">
        <w:rPr>
          <w:sz w:val="16"/>
        </w:rPr>
        <w:t>Eridani</w:t>
      </w:r>
      <w:proofErr w:type="spellEnd"/>
      <w:r w:rsidRPr="00196FAE">
        <w:rPr>
          <w:sz w:val="16"/>
        </w:rPr>
        <w:t xml:space="preserve"> b, Gliese 674 b, and Gliese 581 d. These are, respectively, 10.5, 14.8, and 20.4 light-years from Earth. This means that a signal sent as of this writing, in 2018, wouldn’t reach Gliese 581 d until 2038. A spaceship traveling at one-quarter the cosmic speed limit wouldn’t arrive until 2098, and a message to simply affirm that it had arrived safely wouldn’t return to Earth until 2118. And Gliese 581 is relatively close as far as exoplanets go. Just consider that he Andromeda Galaxy is some 2.5 million light-years from Earth and the Triangulum Galaxy about 3 million light-years away. </w:t>
      </w:r>
      <w:r w:rsidRPr="00191498">
        <w:rPr>
          <w:sz w:val="16"/>
        </w:rPr>
        <w:t xml:space="preserve">What’s more, </w:t>
      </w:r>
      <w:r w:rsidRPr="00191498">
        <w:rPr>
          <w:rStyle w:val="StyleUnderline"/>
        </w:rPr>
        <w:t xml:space="preserve">there are some 54 galaxies in our Local Group, which is about 10 million light-years wide, within a universe that stretches some 93 billion light-years across. </w:t>
      </w:r>
      <w:r w:rsidRPr="00191498">
        <w:rPr>
          <w:sz w:val="16"/>
        </w:rPr>
        <w:t>T</w:t>
      </w:r>
      <w:r w:rsidRPr="00191498">
        <w:rPr>
          <w:rStyle w:val="StyleUnderline"/>
        </w:rPr>
        <w:t>hese facts make it look hopeless for a governing system to effectively coordinate law enforcement</w:t>
      </w:r>
      <w:r w:rsidRPr="00196FAE">
        <w:rPr>
          <w:rStyle w:val="StyleUnderline"/>
        </w:rPr>
        <w:t xml:space="preserve"> activities, judicial decisions, and so on, across cosmic distances. </w:t>
      </w:r>
      <w:r w:rsidRPr="000A1CDF">
        <w:rPr>
          <w:rStyle w:val="Emphasis"/>
          <w:highlight w:val="cyan"/>
        </w:rPr>
        <w:t>The universe is simply too big for a government to establish law and order</w:t>
      </w:r>
      <w:r w:rsidRPr="00196FAE">
        <w:rPr>
          <w:rStyle w:val="StyleUnderline"/>
        </w:rPr>
        <w:t xml:space="preserve"> in a top-down fashion.</w:t>
      </w:r>
      <w:r>
        <w:rPr>
          <w:rStyle w:val="StyleUnderline"/>
        </w:rPr>
        <w:t xml:space="preserve"> </w:t>
      </w:r>
      <w:r w:rsidRPr="00196FAE">
        <w:rPr>
          <w:sz w:val="16"/>
        </w:rPr>
        <w:t xml:space="preserve">But there is another strategy for achieving peace: </w:t>
      </w:r>
      <w:r w:rsidRPr="00196FAE">
        <w:rPr>
          <w:rStyle w:val="StyleUnderline"/>
        </w:rPr>
        <w:t xml:space="preserve">Future civilizations could use a policy of </w:t>
      </w:r>
      <w:r w:rsidRPr="00191498">
        <w:rPr>
          <w:rStyle w:val="StyleUnderline"/>
        </w:rPr>
        <w:t>deterrence to prevent other civilizations from launching first strike</w:t>
      </w:r>
      <w:r w:rsidRPr="00191498">
        <w:rPr>
          <w:sz w:val="16"/>
        </w:rPr>
        <w:t>s</w:t>
      </w:r>
      <w:r w:rsidRPr="00191498">
        <w:rPr>
          <w:rStyle w:val="StyleUnderline"/>
        </w:rPr>
        <w:t>. A policy of this sort, which must be credible to work,</w:t>
      </w:r>
      <w:r w:rsidRPr="00191498">
        <w:rPr>
          <w:sz w:val="16"/>
        </w:rPr>
        <w:t xml:space="preserve"> says: “I won’t attack you first, but if you attack me first, I have the capabilities to destroy you in retaliation.” This was the predicament of the US and Soviet Union during the Cold War, known as “mutually-assured destruction” (MAD). But </w:t>
      </w:r>
      <w:r w:rsidRPr="00191498">
        <w:rPr>
          <w:rStyle w:val="StyleUnderline"/>
        </w:rPr>
        <w:t>could this work in the cosmopolitical realm of space?</w:t>
      </w:r>
      <w:r w:rsidRPr="00191498">
        <w:rPr>
          <w:sz w:val="16"/>
        </w:rPr>
        <w:t xml:space="preserve"> </w:t>
      </w:r>
      <w:r w:rsidRPr="00191498">
        <w:rPr>
          <w:rStyle w:val="StyleUnderline"/>
        </w:rPr>
        <w:t>It seems unlikely</w:t>
      </w:r>
      <w:r w:rsidRPr="00191498">
        <w:rPr>
          <w:sz w:val="16"/>
        </w:rPr>
        <w:t xml:space="preserve">. First, </w:t>
      </w:r>
      <w:r w:rsidRPr="00191498">
        <w:rPr>
          <w:rStyle w:val="StyleUnderline"/>
        </w:rPr>
        <w:t>consider how many future species there could b</w:t>
      </w:r>
      <w:r w:rsidRPr="00191498">
        <w:rPr>
          <w:sz w:val="16"/>
        </w:rPr>
        <w:t xml:space="preserve">e: upwards of </w:t>
      </w:r>
      <w:r w:rsidRPr="00191498">
        <w:rPr>
          <w:rStyle w:val="StyleUnderline"/>
        </w:rPr>
        <w:t>many billions</w:t>
      </w:r>
      <w:r w:rsidRPr="00191498">
        <w:rPr>
          <w:sz w:val="16"/>
        </w:rPr>
        <w:t xml:space="preserve">. While some of these species would be too far away to pose a threat to each other—although see the qualification below—there will nonetheless exist a huge number within one’s galactic backyard. The point is that </w:t>
      </w:r>
      <w:r w:rsidRPr="00191498">
        <w:rPr>
          <w:rStyle w:val="StyleUnderline"/>
        </w:rPr>
        <w:t>the sheer number would make it incredibly hard to determine who initiated a first strike</w:t>
      </w:r>
      <w:r w:rsidRPr="00191498">
        <w:rPr>
          <w:sz w:val="16"/>
        </w:rPr>
        <w:t xml:space="preserve">, if one is attacked. And without a method for identifying instigators with high reliability, </w:t>
      </w:r>
      <w:r w:rsidRPr="00191498">
        <w:rPr>
          <w:rStyle w:val="StyleUnderline"/>
        </w:rPr>
        <w:t>one’s policy</w:t>
      </w:r>
      <w:r w:rsidRPr="00196FAE">
        <w:rPr>
          <w:rStyle w:val="StyleUnderline"/>
        </w:rPr>
        <w:t xml:space="preserve"> of </w:t>
      </w:r>
      <w:r w:rsidRPr="000A1CDF">
        <w:rPr>
          <w:rStyle w:val="StyleUnderline"/>
          <w:highlight w:val="cyan"/>
        </w:rPr>
        <w:t>deterrence won’t be credible</w:t>
      </w:r>
      <w:r w:rsidRPr="00196FAE">
        <w:rPr>
          <w:rStyle w:val="StyleUnderline"/>
        </w:rPr>
        <w:t>. And if one’s policy of deterrence isn’t credible, then one has no such policy!</w:t>
      </w:r>
      <w:r>
        <w:rPr>
          <w:rStyle w:val="StyleUnderline"/>
        </w:rPr>
        <w:t xml:space="preserve"> </w:t>
      </w:r>
      <w:r w:rsidRPr="00196FAE">
        <w:rPr>
          <w:sz w:val="16"/>
        </w:rPr>
        <w:t xml:space="preserve">Second, </w:t>
      </w:r>
      <w:r w:rsidRPr="000A1CDF">
        <w:rPr>
          <w:rStyle w:val="StyleUnderline"/>
          <w:highlight w:val="cyan"/>
        </w:rPr>
        <w:t>ponder</w:t>
      </w:r>
      <w:r w:rsidRPr="00196FAE">
        <w:rPr>
          <w:rStyle w:val="StyleUnderline"/>
        </w:rPr>
        <w:t xml:space="preserve"> </w:t>
      </w:r>
      <w:r w:rsidRPr="000A1CDF">
        <w:rPr>
          <w:rStyle w:val="StyleUnderline"/>
          <w:highlight w:val="cyan"/>
        </w:rPr>
        <w:t>the</w:t>
      </w:r>
      <w:r w:rsidRPr="00196FAE">
        <w:rPr>
          <w:rStyle w:val="StyleUnderline"/>
        </w:rPr>
        <w:t xml:space="preserve"> sorts of </w:t>
      </w:r>
      <w:r w:rsidRPr="000A1CDF">
        <w:rPr>
          <w:rStyle w:val="StyleUnderline"/>
          <w:highlight w:val="cyan"/>
        </w:rPr>
        <w:t>weapons</w:t>
      </w:r>
      <w:r w:rsidRPr="00196FAE">
        <w:rPr>
          <w:rStyle w:val="StyleUnderline"/>
        </w:rPr>
        <w:t xml:space="preserve"> that could become available to future spacefaring civilizations</w:t>
      </w:r>
      <w:r w:rsidRPr="00196FAE">
        <w:rPr>
          <w:sz w:val="16"/>
        </w:rPr>
        <w:t xml:space="preserve">. </w:t>
      </w:r>
      <w:r w:rsidRPr="000A1CDF">
        <w:rPr>
          <w:rStyle w:val="StyleUnderline"/>
          <w:highlight w:val="cyan"/>
        </w:rPr>
        <w:t>Redirected asteroids</w:t>
      </w:r>
      <w:r w:rsidRPr="00196FAE">
        <w:rPr>
          <w:sz w:val="16"/>
        </w:rPr>
        <w:t xml:space="preserve"> (a.k.a., “planetoid bombs”), “rods from God,” </w:t>
      </w:r>
      <w:r w:rsidRPr="000A1CDF">
        <w:rPr>
          <w:rStyle w:val="StyleUnderline"/>
          <w:highlight w:val="cyan"/>
        </w:rPr>
        <w:t>sun guns</w:t>
      </w:r>
      <w:r w:rsidRPr="00196FAE">
        <w:rPr>
          <w:rStyle w:val="StyleUnderline"/>
        </w:rPr>
        <w:t xml:space="preserve">, laser weapons, and no doubt an array of exceptionally </w:t>
      </w:r>
      <w:proofErr w:type="gramStart"/>
      <w:r w:rsidRPr="00196FAE">
        <w:rPr>
          <w:rStyle w:val="StyleUnderline"/>
        </w:rPr>
        <w:t xml:space="preserve">powerful </w:t>
      </w:r>
      <w:r>
        <w:rPr>
          <w:rStyle w:val="StyleUnderline"/>
        </w:rPr>
        <w:t xml:space="preserve"> </w:t>
      </w:r>
      <w:r w:rsidRPr="000A1CDF">
        <w:rPr>
          <w:rStyle w:val="StyleUnderline"/>
          <w:highlight w:val="cyan"/>
        </w:rPr>
        <w:t>super</w:t>
      </w:r>
      <w:proofErr w:type="gramEnd"/>
      <w:r w:rsidRPr="000A1CDF">
        <w:rPr>
          <w:rStyle w:val="StyleUnderline"/>
          <w:highlight w:val="cyan"/>
        </w:rPr>
        <w:t xml:space="preserve">-weapons that </w:t>
      </w:r>
      <w:r w:rsidRPr="000A1CDF">
        <w:rPr>
          <w:rStyle w:val="Emphasis"/>
          <w:highlight w:val="cyan"/>
        </w:rPr>
        <w:t>we can’t currently imagine</w:t>
      </w:r>
      <w:r w:rsidRPr="00196FAE">
        <w:rPr>
          <w:rStyle w:val="StyleUnderline"/>
        </w:rPr>
        <w:t>.</w:t>
      </w:r>
      <w:r w:rsidRPr="00196FAE">
        <w:rPr>
          <w:sz w:val="16"/>
        </w:rPr>
        <w:t xml:space="preserve"> It has even been speculated that the universe might exist in a “metastable” state and that </w:t>
      </w:r>
      <w:r w:rsidRPr="000A1CDF">
        <w:rPr>
          <w:rStyle w:val="StyleUnderline"/>
          <w:highlight w:val="cyan"/>
        </w:rPr>
        <w:t>a high-powered particle accelerator could tip the universe into a more stable state</w:t>
      </w:r>
      <w:r w:rsidRPr="00196FAE">
        <w:rPr>
          <w:rStyle w:val="StyleUnderline"/>
        </w:rPr>
        <w:t xml:space="preserve">. </w:t>
      </w:r>
      <w:r w:rsidRPr="000A1CDF">
        <w:rPr>
          <w:rStyle w:val="StyleUnderline"/>
          <w:highlight w:val="cyan"/>
        </w:rPr>
        <w:t>This</w:t>
      </w:r>
      <w:r w:rsidRPr="00196FAE">
        <w:rPr>
          <w:rStyle w:val="StyleUnderline"/>
        </w:rPr>
        <w:t xml:space="preserve"> </w:t>
      </w:r>
      <w:r w:rsidRPr="000A1CDF">
        <w:rPr>
          <w:rStyle w:val="StyleUnderline"/>
          <w:highlight w:val="cyan"/>
        </w:rPr>
        <w:t>would</w:t>
      </w:r>
      <w:r w:rsidRPr="00196FAE">
        <w:rPr>
          <w:rStyle w:val="StyleUnderline"/>
        </w:rPr>
        <w:t xml:space="preserve"> </w:t>
      </w:r>
      <w:r w:rsidRPr="000A1CDF">
        <w:rPr>
          <w:rStyle w:val="StyleUnderline"/>
          <w:highlight w:val="cyan"/>
        </w:rPr>
        <w:t>create a bubble</w:t>
      </w:r>
      <w:r w:rsidRPr="00196FAE">
        <w:rPr>
          <w:rStyle w:val="StyleUnderline"/>
        </w:rPr>
        <w:t xml:space="preserve"> of total annihilation </w:t>
      </w:r>
      <w:r w:rsidRPr="000A1CDF">
        <w:rPr>
          <w:rStyle w:val="StyleUnderline"/>
          <w:highlight w:val="cyan"/>
        </w:rPr>
        <w:t>that spreads in all directions at the speed of light</w:t>
      </w:r>
      <w:r w:rsidRPr="00196FAE">
        <w:rPr>
          <w:rStyle w:val="StyleUnderline"/>
        </w:rPr>
        <w:t xml:space="preserve">—which </w:t>
      </w:r>
      <w:proofErr w:type="gramStart"/>
      <w:r w:rsidRPr="00196FAE">
        <w:rPr>
          <w:rStyle w:val="StyleUnderline"/>
        </w:rPr>
        <w:t>opens up</w:t>
      </w:r>
      <w:proofErr w:type="gramEnd"/>
      <w:r w:rsidRPr="00196FAE">
        <w:rPr>
          <w:rStyle w:val="StyleUnderline"/>
        </w:rPr>
        <w:t xml:space="preserve"> the possibility that </w:t>
      </w:r>
      <w:r w:rsidRPr="000A1CDF">
        <w:rPr>
          <w:rStyle w:val="StyleUnderline"/>
          <w:highlight w:val="cyan"/>
        </w:rPr>
        <w:t>a suicidal</w:t>
      </w:r>
      <w:r w:rsidRPr="00196FAE">
        <w:rPr>
          <w:rStyle w:val="StyleUnderline"/>
        </w:rPr>
        <w:t xml:space="preserve"> </w:t>
      </w:r>
      <w:r w:rsidRPr="000A1CDF">
        <w:rPr>
          <w:rStyle w:val="StyleUnderline"/>
          <w:highlight w:val="cyan"/>
        </w:rPr>
        <w:t>cult</w:t>
      </w:r>
      <w:r w:rsidRPr="00196FAE">
        <w:rPr>
          <w:rStyle w:val="StyleUnderline"/>
        </w:rPr>
        <w:t xml:space="preserve">, or whatever, </w:t>
      </w:r>
      <w:r w:rsidRPr="000A1CDF">
        <w:rPr>
          <w:rStyle w:val="StyleUnderline"/>
          <w:highlight w:val="cyan"/>
        </w:rPr>
        <w:t>weaponizes</w:t>
      </w:r>
      <w:r w:rsidRPr="00196FAE">
        <w:rPr>
          <w:rStyle w:val="StyleUnderline"/>
        </w:rPr>
        <w:t xml:space="preserve"> </w:t>
      </w:r>
      <w:r w:rsidRPr="000A1CDF">
        <w:rPr>
          <w:rStyle w:val="StyleUnderline"/>
          <w:highlight w:val="cyan"/>
        </w:rPr>
        <w:t>a particle accelerator to destroy the universe.</w:t>
      </w:r>
      <w:r>
        <w:rPr>
          <w:rStyle w:val="StyleUnderline"/>
        </w:rPr>
        <w:t xml:space="preserve"> </w:t>
      </w:r>
    </w:p>
    <w:p w14:paraId="6F75B4E5" w14:textId="77777777" w:rsidR="00EC0544" w:rsidRPr="00F601E6" w:rsidRDefault="00EC0544" w:rsidP="00EC0544">
      <w:pPr>
        <w:pStyle w:val="BlockHeaderHidden"/>
      </w:pPr>
    </w:p>
    <w:sectPr w:rsidR="00EC0544"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Liberation Sans">
    <w:altName w:val="Arial"/>
    <w:panose1 w:val="020B0604020202020204"/>
    <w:charset w:val="01"/>
    <w:family w:val="swiss"/>
    <w:pitch w:val="variable"/>
  </w:font>
  <w:font w:name="Droid Sans Fallback">
    <w:altName w:val="Segoe UI"/>
    <w:panose1 w:val="020B0604020202020204"/>
    <w:charset w:val="80"/>
    <w:family w:val="auto"/>
    <w:pitch w:val="variable"/>
  </w:font>
  <w:font w:name="Times">
    <w:panose1 w:val="00000500000000020000"/>
    <w:charset w:val="00"/>
    <w:family w:val="auto"/>
    <w:pitch w:val="variable"/>
    <w:sig w:usb0="E00002FF" w:usb1="5000205A"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FreeSans">
    <w:altName w:val="Cambria"/>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Bold">
    <w:altName w:val="Arial"/>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4D"/>
    <w:family w:val="roman"/>
    <w:pitch w:val="variable"/>
    <w:sig w:usb0="00000003" w:usb1="00000000" w:usb2="00000000" w:usb3="00000000" w:csb0="00000001" w:csb1="00000000"/>
  </w:font>
  <w:font w:name="Futura Book">
    <w:altName w:val="Century Gothic"/>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Times New Roman"/>
    <w:panose1 w:val="020B0300000000000000"/>
    <w:charset w:val="00"/>
    <w:family w:val="roman"/>
    <w:pitch w:val="default"/>
  </w:font>
  <w:font w:name="Scala">
    <w:altName w:val="Calibri"/>
    <w:panose1 w:val="020B0604020202020204"/>
    <w:charset w:val="00"/>
    <w:family w:val="roman"/>
    <w:notTrueType/>
    <w:pitch w:val="default"/>
    <w:sig w:usb0="00000003" w:usb1="00000000" w:usb2="00000000" w:usb3="00000000" w:csb0="00000001" w:csb1="00000000"/>
  </w:font>
  <w:font w:name="Times New Roman Bold">
    <w:altName w:val="Times New Roman"/>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roman"/>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NKAOE+Arial">
    <w:altName w:val="Arial"/>
    <w:panose1 w:val="020B0604020202020204"/>
    <w:charset w:val="00"/>
    <w:family w:val="roman"/>
    <w:notTrueType/>
    <w:pitch w:val="default"/>
  </w:font>
  <w:font w:name="Times-Roman">
    <w:altName w:val="Times New Roman"/>
    <w:panose1 w:val="00000500000000020000"/>
    <w:charset w:val="00"/>
    <w:family w:val="roman"/>
    <w:notTrueType/>
    <w:pitch w:val="default"/>
    <w:sig w:usb0="00000003" w:usb1="00000000" w:usb2="00000000" w:usb3="00000000" w:csb0="00000001" w:csb1="00000000"/>
  </w:font>
  <w:font w:name="Cooper Black">
    <w:panose1 w:val="0208090404030B020404"/>
    <w:charset w:val="4D"/>
    <w:family w:val="roman"/>
    <w:pitch w:val="variable"/>
    <w:sig w:usb0="00000003" w:usb1="00000000" w:usb2="0000000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74B021D"/>
    <w:multiLevelType w:val="hybridMultilevel"/>
    <w:tmpl w:val="2968F5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7B7F54"/>
    <w:multiLevelType w:val="hybridMultilevel"/>
    <w:tmpl w:val="230E4BB8"/>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574FEF"/>
    <w:multiLevelType w:val="hybridMultilevel"/>
    <w:tmpl w:val="FDB0FBA4"/>
    <w:lvl w:ilvl="0" w:tplc="55CA8EC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8648D6"/>
    <w:multiLevelType w:val="hybridMultilevel"/>
    <w:tmpl w:val="8CDE9B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2D19BB"/>
    <w:multiLevelType w:val="hybridMultilevel"/>
    <w:tmpl w:val="B300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9FA4EBE"/>
    <w:multiLevelType w:val="hybridMultilevel"/>
    <w:tmpl w:val="FC12CC5E"/>
    <w:lvl w:ilvl="0" w:tplc="61E29B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7C10A8"/>
    <w:multiLevelType w:val="hybridMultilevel"/>
    <w:tmpl w:val="6DCA4FC4"/>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0E4BE0"/>
    <w:multiLevelType w:val="hybridMultilevel"/>
    <w:tmpl w:val="D50CA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4BC1607"/>
    <w:multiLevelType w:val="hybridMultilevel"/>
    <w:tmpl w:val="BA2239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98E3C9C"/>
    <w:multiLevelType w:val="hybridMultilevel"/>
    <w:tmpl w:val="2C52C784"/>
    <w:lvl w:ilvl="0" w:tplc="82F2DF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62654A"/>
    <w:multiLevelType w:val="hybridMultilevel"/>
    <w:tmpl w:val="2368D740"/>
    <w:lvl w:ilvl="0" w:tplc="B77E0286">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E04009"/>
    <w:multiLevelType w:val="hybridMultilevel"/>
    <w:tmpl w:val="A9F0E96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55102E"/>
    <w:multiLevelType w:val="hybridMultilevel"/>
    <w:tmpl w:val="EE1899F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D056B99"/>
    <w:multiLevelType w:val="hybridMultilevel"/>
    <w:tmpl w:val="E9924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20"/>
  </w:num>
  <w:num w:numId="14">
    <w:abstractNumId w:val="35"/>
  </w:num>
  <w:num w:numId="15">
    <w:abstractNumId w:val="21"/>
  </w:num>
  <w:num w:numId="16">
    <w:abstractNumId w:val="13"/>
  </w:num>
  <w:num w:numId="17">
    <w:abstractNumId w:val="17"/>
  </w:num>
  <w:num w:numId="18">
    <w:abstractNumId w:val="27"/>
  </w:num>
  <w:num w:numId="19">
    <w:abstractNumId w:val="38"/>
  </w:num>
  <w:num w:numId="20">
    <w:abstractNumId w:val="34"/>
  </w:num>
  <w:num w:numId="21">
    <w:abstractNumId w:val="32"/>
  </w:num>
  <w:num w:numId="22">
    <w:abstractNumId w:val="15"/>
  </w:num>
  <w:num w:numId="23">
    <w:abstractNumId w:val="12"/>
  </w:num>
  <w:num w:numId="24">
    <w:abstractNumId w:val="24"/>
  </w:num>
  <w:num w:numId="25">
    <w:abstractNumId w:val="26"/>
  </w:num>
  <w:num w:numId="26">
    <w:abstractNumId w:val="19"/>
  </w:num>
  <w:num w:numId="27">
    <w:abstractNumId w:val="31"/>
  </w:num>
  <w:num w:numId="28">
    <w:abstractNumId w:val="28"/>
  </w:num>
  <w:num w:numId="29">
    <w:abstractNumId w:val="25"/>
  </w:num>
  <w:num w:numId="30">
    <w:abstractNumId w:val="30"/>
  </w:num>
  <w:num w:numId="31">
    <w:abstractNumId w:val="22"/>
  </w:num>
  <w:num w:numId="32">
    <w:abstractNumId w:val="14"/>
  </w:num>
  <w:num w:numId="33">
    <w:abstractNumId w:val="16"/>
  </w:num>
  <w:num w:numId="34">
    <w:abstractNumId w:val="37"/>
  </w:num>
  <w:num w:numId="35">
    <w:abstractNumId w:val="11"/>
  </w:num>
  <w:num w:numId="36">
    <w:abstractNumId w:val="2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C05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92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11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C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54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85E7C"/>
  <w14:defaultImageDpi w14:val="300"/>
  <w15:docId w15:val="{5DF38B5B-2E70-7644-9E91-0C3C5C2F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0544"/>
    <w:pPr>
      <w:spacing w:after="160" w:line="259" w:lineRule="auto"/>
    </w:pPr>
    <w:rPr>
      <w:rFonts w:ascii="Calibri" w:hAnsi="Calibri"/>
      <w:sz w:val="22"/>
    </w:rPr>
  </w:style>
  <w:style w:type="paragraph" w:styleId="Heading1">
    <w:name w:val="heading 1"/>
    <w:aliases w:val="Pocket,Argument,Subscript,Heading 1 Char Char,Block Name,Page Heading,ALEX,Heading 1 Char Char Char Char,Header Char Char Char Char Char,Heading 1 Char Char Char Char Char Char,Header 1 Char,Header Char Char Char Char Char Char Char,AHeading 1"/>
    <w:basedOn w:val="Normal"/>
    <w:next w:val="Normal"/>
    <w:link w:val="Heading1Char"/>
    <w:uiPriority w:val="9"/>
    <w:qFormat/>
    <w:rsid w:val="00EC05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1,Heading 2 Char Char Char Char Char Char Char Char Char Char Char,Heading 2 Char1 Char1,Super Script,BlockText,Char2,Cha, 1,Char Char Char Char1, Char Char Char Char1"/>
    <w:basedOn w:val="Normal"/>
    <w:next w:val="Normal"/>
    <w:link w:val="Heading2Char"/>
    <w:uiPriority w:val="9"/>
    <w:unhideWhenUsed/>
    <w:qFormat/>
    <w:rsid w:val="00EC05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9"/>
    <w:unhideWhenUsed/>
    <w:qFormat/>
    <w:rsid w:val="00EC05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EC054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nhideWhenUsed/>
    <w:qFormat/>
    <w:rsid w:val="00EC054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EC054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EC0544"/>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EC0544"/>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EC0544"/>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EC05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544"/>
  </w:style>
  <w:style w:type="character" w:customStyle="1" w:styleId="Heading1Char">
    <w:name w:val="Heading 1 Char"/>
    <w:aliases w:val="Pocket Char,Argument Char,Subscript Char,Heading 1 Char Char Char,Block Name Char,Page Heading Char,ALEX Char1,Heading 1 Char Char Char Char Char,Header Char Char Char Char Char Char,Heading 1 Char Char Char Char Char Char Char"/>
    <w:basedOn w:val="DefaultParagraphFont"/>
    <w:link w:val="Heading1"/>
    <w:uiPriority w:val="9"/>
    <w:rsid w:val="00EC0544"/>
    <w:rPr>
      <w:rFonts w:ascii="Calibri" w:eastAsiaTheme="majorEastAsia" w:hAnsi="Calibri" w:cstheme="majorBidi"/>
      <w:b/>
      <w:bCs/>
      <w:sz w:val="52"/>
      <w:szCs w:val="32"/>
    </w:rPr>
  </w:style>
  <w:style w:type="character" w:customStyle="1" w:styleId="Heading2Char">
    <w:name w:val="Heading 2 Char"/>
    <w:aliases w:val="Hat Char,Heading 2 Char Char Char,Heading 21 Char1,Heading 2 Char Char Char Char Char Char,Heading 2 Char Char Char Char Char Char Char Char Char Char Char Char,Heading 2 Char1 Char1 Char,Super Script Char,BlockText Char,Char2 Char1"/>
    <w:basedOn w:val="DefaultParagraphFont"/>
    <w:link w:val="Heading2"/>
    <w:uiPriority w:val="9"/>
    <w:rsid w:val="00EC0544"/>
    <w:rPr>
      <w:rFonts w:ascii="Calibri" w:eastAsiaTheme="majorEastAsia" w:hAnsi="Calibri" w:cstheme="majorBidi"/>
      <w:b/>
      <w:bCs/>
      <w:sz w:val="44"/>
      <w:szCs w:val="44"/>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9"/>
    <w:rsid w:val="00EC054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EC054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054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1"/>
    <w:qFormat/>
    <w:rsid w:val="00EC0544"/>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s"/>
    <w:basedOn w:val="DefaultParagraphFont"/>
    <w:link w:val="textbold"/>
    <w:uiPriority w:val="20"/>
    <w:qFormat/>
    <w:rsid w:val="00EC054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EC054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EC0544"/>
    <w:rPr>
      <w:color w:val="auto"/>
      <w:u w:val="none"/>
    </w:rPr>
  </w:style>
  <w:style w:type="paragraph" w:styleId="DocumentMap">
    <w:name w:val="Document Map"/>
    <w:basedOn w:val="Normal"/>
    <w:link w:val="DocumentMapChar"/>
    <w:uiPriority w:val="99"/>
    <w:unhideWhenUsed/>
    <w:rsid w:val="00EC05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EC0544"/>
    <w:rPr>
      <w:rFonts w:ascii="Lucida Grande" w:hAnsi="Lucida Grande" w:cs="Lucida Grande"/>
    </w:rPr>
  </w:style>
  <w:style w:type="paragraph" w:customStyle="1" w:styleId="card">
    <w:name w:val="card"/>
    <w:aliases w:val="Medium Grid 21,Card,No Spacing111112,nonunderlined,No Spacing11211,Debate Text,No Spacing11,No Spacing111,No Spacing2,Read stuff,No Spacing1,Note Level 2,tag,Tag and Ci,No Spacing23,Tags,No Spacing31,No Spacing22,No Spacing3,Dont use"/>
    <w:basedOn w:val="Normal"/>
    <w:next w:val="Normal"/>
    <w:link w:val="StyleUnderline"/>
    <w:uiPriority w:val="1"/>
    <w:qFormat/>
    <w:rsid w:val="00EC0544"/>
    <w:pPr>
      <w:ind w:left="288" w:right="288"/>
    </w:pPr>
    <w:rPr>
      <w:rFonts w:asciiTheme="minorHAnsi" w:hAnsiTheme="minorHAnsi"/>
      <w:u w:val="single"/>
    </w:rPr>
  </w:style>
  <w:style w:type="paragraph" w:customStyle="1" w:styleId="textbold">
    <w:name w:val="text bold"/>
    <w:basedOn w:val="Normal"/>
    <w:link w:val="Emphasis"/>
    <w:uiPriority w:val="20"/>
    <w:qFormat/>
    <w:rsid w:val="00EC0544"/>
    <w:pPr>
      <w:ind w:left="720"/>
      <w:jc w:val="both"/>
    </w:pPr>
    <w:rPr>
      <w:b/>
      <w:iCs/>
      <w:u w:val="single"/>
    </w:rPr>
  </w:style>
  <w:style w:type="character" w:customStyle="1" w:styleId="Heading5Char">
    <w:name w:val="Heading 5 Char"/>
    <w:basedOn w:val="DefaultParagraphFont"/>
    <w:link w:val="Heading5"/>
    <w:rsid w:val="00EC0544"/>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rsid w:val="00EC0544"/>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EC0544"/>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EC0544"/>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EC0544"/>
    <w:rPr>
      <w:rFonts w:ascii="Cambria" w:eastAsia="Times New Roman" w:hAnsi="Cambria"/>
      <w:i/>
      <w:iCs/>
      <w:sz w:val="18"/>
      <w:szCs w:val="18"/>
      <w:lang w:bidi="en-US"/>
    </w:rPr>
  </w:style>
  <w:style w:type="paragraph" w:customStyle="1" w:styleId="Analytic">
    <w:name w:val="Analytic"/>
    <w:basedOn w:val="Normal"/>
    <w:link w:val="AnalyticChar"/>
    <w:autoRedefine/>
    <w:uiPriority w:val="4"/>
    <w:qFormat/>
    <w:rsid w:val="00EC0544"/>
    <w:rPr>
      <w:b/>
      <w:sz w:val="24"/>
    </w:rPr>
  </w:style>
  <w:style w:type="character" w:customStyle="1" w:styleId="AnalyticChar">
    <w:name w:val="Analytic Char"/>
    <w:basedOn w:val="DefaultParagraphFont"/>
    <w:link w:val="Analytic"/>
    <w:uiPriority w:val="4"/>
    <w:rsid w:val="00EC0544"/>
    <w:rPr>
      <w:rFonts w:ascii="Calibri" w:hAnsi="Calibri"/>
      <w:b/>
    </w:rPr>
  </w:style>
  <w:style w:type="paragraph" w:customStyle="1" w:styleId="DateTime">
    <w:name w:val="DateTime"/>
    <w:basedOn w:val="Normal"/>
    <w:link w:val="DateTimeChar"/>
    <w:autoRedefine/>
    <w:uiPriority w:val="4"/>
    <w:qFormat/>
    <w:rsid w:val="00EC0544"/>
  </w:style>
  <w:style w:type="character" w:customStyle="1" w:styleId="DateTimeChar">
    <w:name w:val="DateTime Char"/>
    <w:basedOn w:val="DefaultParagraphFont"/>
    <w:link w:val="DateTime"/>
    <w:uiPriority w:val="4"/>
    <w:rsid w:val="00EC0544"/>
    <w:rPr>
      <w:rFonts w:ascii="Calibri" w:hAnsi="Calibri"/>
      <w:sz w:val="22"/>
    </w:rPr>
  </w:style>
  <w:style w:type="paragraph" w:customStyle="1" w:styleId="Lecture">
    <w:name w:val="Lecture"/>
    <w:next w:val="BodyText"/>
    <w:link w:val="LectureChar"/>
    <w:autoRedefine/>
    <w:uiPriority w:val="4"/>
    <w:qFormat/>
    <w:rsid w:val="00EC0544"/>
    <w:pPr>
      <w:spacing w:line="259" w:lineRule="auto"/>
      <w:outlineLvl w:val="5"/>
    </w:pPr>
    <w:rPr>
      <w:rFonts w:ascii="Arial" w:eastAsiaTheme="minorHAnsi" w:hAnsi="Arial" w:cs="Arial"/>
      <w:spacing w:val="-10"/>
      <w:sz w:val="22"/>
      <w:szCs w:val="22"/>
    </w:rPr>
  </w:style>
  <w:style w:type="character" w:customStyle="1" w:styleId="LectureChar">
    <w:name w:val="Lecture Char"/>
    <w:basedOn w:val="DateTimeChar"/>
    <w:link w:val="Lecture"/>
    <w:uiPriority w:val="4"/>
    <w:rsid w:val="00EC0544"/>
    <w:rPr>
      <w:rFonts w:ascii="Arial" w:eastAsiaTheme="minorHAnsi" w:hAnsi="Arial" w:cs="Arial"/>
      <w:spacing w:val="-10"/>
      <w:sz w:val="22"/>
      <w:szCs w:val="22"/>
    </w:rPr>
  </w:style>
  <w:style w:type="paragraph" w:styleId="BodyText">
    <w:name w:val="Body Text"/>
    <w:basedOn w:val="Normal"/>
    <w:link w:val="BodyTextChar"/>
    <w:uiPriority w:val="99"/>
    <w:unhideWhenUsed/>
    <w:qFormat/>
    <w:rsid w:val="00EC0544"/>
    <w:pPr>
      <w:spacing w:after="120"/>
    </w:pPr>
  </w:style>
  <w:style w:type="character" w:customStyle="1" w:styleId="BodyTextChar">
    <w:name w:val="Body Text Char"/>
    <w:basedOn w:val="DefaultParagraphFont"/>
    <w:link w:val="BodyText"/>
    <w:uiPriority w:val="99"/>
    <w:qFormat/>
    <w:rsid w:val="00EC0544"/>
    <w:rPr>
      <w:rFonts w:ascii="Calibri" w:hAnsi="Calibri"/>
      <w:sz w:val="22"/>
    </w:rPr>
  </w:style>
  <w:style w:type="paragraph" w:styleId="ListParagraph">
    <w:name w:val="List Paragraph"/>
    <w:aliases w:val="6 font"/>
    <w:basedOn w:val="Normal"/>
    <w:uiPriority w:val="99"/>
    <w:unhideWhenUsed/>
    <w:qFormat/>
    <w:rsid w:val="00EC0544"/>
    <w:pPr>
      <w:ind w:left="720"/>
      <w:contextualSpacing/>
    </w:p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a">
    <w:name w:val="a"/>
    <w:basedOn w:val="DefaultParagraphFont"/>
    <w:rsid w:val="00EC0544"/>
  </w:style>
  <w:style w:type="character" w:customStyle="1" w:styleId="l7">
    <w:name w:val="l7"/>
    <w:basedOn w:val="DefaultParagraphFont"/>
    <w:rsid w:val="00EC0544"/>
  </w:style>
  <w:style w:type="character" w:customStyle="1" w:styleId="l6">
    <w:name w:val="l6"/>
    <w:basedOn w:val="DefaultParagraphFont"/>
    <w:rsid w:val="00EC0544"/>
  </w:style>
  <w:style w:type="character" w:customStyle="1" w:styleId="l8">
    <w:name w:val="l8"/>
    <w:basedOn w:val="DefaultParagraphFont"/>
    <w:rsid w:val="00EC0544"/>
  </w:style>
  <w:style w:type="character" w:customStyle="1" w:styleId="l9">
    <w:name w:val="l9"/>
    <w:basedOn w:val="DefaultParagraphFont"/>
    <w:rsid w:val="00EC0544"/>
  </w:style>
  <w:style w:type="paragraph" w:customStyle="1" w:styleId="Emphasis1">
    <w:name w:val="Emphasis1"/>
    <w:basedOn w:val="Normal"/>
    <w:autoRedefine/>
    <w:uiPriority w:val="7"/>
    <w:qFormat/>
    <w:rsid w:val="00EC0544"/>
    <w:pPr>
      <w:pBdr>
        <w:top w:val="single" w:sz="4" w:space="1" w:color="auto"/>
        <w:left w:val="single" w:sz="4" w:space="4" w:color="auto"/>
        <w:bottom w:val="single" w:sz="4" w:space="1" w:color="auto"/>
        <w:right w:val="single" w:sz="4" w:space="4" w:color="auto"/>
      </w:pBdr>
      <w:ind w:left="720"/>
      <w:jc w:val="both"/>
    </w:pPr>
    <w:rPr>
      <w:b/>
      <w:iCs/>
      <w:u w:val="single"/>
      <w:bdr w:val="single" w:sz="24" w:space="0" w:color="auto"/>
    </w:rPr>
  </w:style>
  <w:style w:type="paragraph" w:customStyle="1" w:styleId="UnderlinePara">
    <w:name w:val="Underline Para"/>
    <w:basedOn w:val="Normal"/>
    <w:uiPriority w:val="6"/>
    <w:qFormat/>
    <w:rsid w:val="00EC0544"/>
    <w:pPr>
      <w:widowControl w:val="0"/>
      <w:suppressAutoHyphens/>
      <w:spacing w:after="200"/>
      <w:contextualSpacing/>
    </w:pPr>
    <w:rPr>
      <w:rFonts w:asciiTheme="minorHAnsi" w:hAnsiTheme="minorHAnsi"/>
      <w:u w:val="single"/>
    </w:rPr>
  </w:style>
  <w:style w:type="character" w:customStyle="1" w:styleId="TitleChar">
    <w:name w:val="Title Char"/>
    <w:aliases w:val="Cites and Cards Char,Bold Underlined Char,UNDERLINE Char,title Char,Read This Char,Block Heading Char"/>
    <w:basedOn w:val="DefaultParagraphFont"/>
    <w:link w:val="Title"/>
    <w:uiPriority w:val="6"/>
    <w:qFormat/>
    <w:rsid w:val="00EC0544"/>
    <w:rPr>
      <w:rFonts w:ascii="Times New Roman" w:hAnsi="Times New Roman"/>
      <w:bCs/>
      <w:sz w:val="20"/>
      <w:u w:val="single"/>
    </w:rPr>
  </w:style>
  <w:style w:type="paragraph" w:styleId="Title">
    <w:name w:val="Title"/>
    <w:aliases w:val="Cites and Cards,Bold Underlined,UNDERLINE,title,Read This,Block Heading"/>
    <w:basedOn w:val="Normal"/>
    <w:next w:val="Normal"/>
    <w:link w:val="TitleChar"/>
    <w:uiPriority w:val="6"/>
    <w:qFormat/>
    <w:rsid w:val="00EC0544"/>
    <w:pPr>
      <w:pBdr>
        <w:bottom w:val="single" w:sz="8" w:space="4" w:color="4F81BD"/>
      </w:pBdr>
      <w:spacing w:after="300"/>
      <w:contextualSpacing/>
    </w:pPr>
    <w:rPr>
      <w:rFonts w:ascii="Times New Roman" w:hAnsi="Times New Roman"/>
      <w:bCs/>
      <w:sz w:val="20"/>
      <w:u w:val="single"/>
    </w:rPr>
  </w:style>
  <w:style w:type="character" w:customStyle="1" w:styleId="TitleChar1">
    <w:name w:val="Title Char1"/>
    <w:aliases w:val="title Char1,UNDERLINE Char1,Cites and Cards Char2,Bold Underlined Char1,Block Heading Char1,Read This Char1"/>
    <w:basedOn w:val="DefaultParagraphFont"/>
    <w:uiPriority w:val="10"/>
    <w:qFormat/>
    <w:rsid w:val="00EC0544"/>
    <w:rPr>
      <w:rFonts w:asciiTheme="majorHAnsi" w:eastAsiaTheme="majorEastAsia" w:hAnsiTheme="majorHAnsi" w:cstheme="majorBidi"/>
      <w:spacing w:val="-10"/>
      <w:kern w:val="28"/>
      <w:sz w:val="56"/>
      <w:szCs w:val="56"/>
    </w:rPr>
  </w:style>
  <w:style w:type="character" w:styleId="Strong">
    <w:name w:val="Strong"/>
    <w:aliases w:val="8 pt font,Cut,Small 1,Citation Char Char1 Char Char Char Char Char"/>
    <w:basedOn w:val="DefaultParagraphFont"/>
    <w:uiPriority w:val="22"/>
    <w:qFormat/>
    <w:rsid w:val="00EC0544"/>
    <w:rPr>
      <w:b/>
      <w:bCs/>
    </w:rPr>
  </w:style>
  <w:style w:type="character" w:customStyle="1" w:styleId="HeaderChar">
    <w:name w:val="Header Char"/>
    <w:aliases w:val="Header Char2 Char,Header Char1 Char Char,Header Char Char Char Char,Char Char Char Char Char,Header Char Char1 Char,Char Char Char1 Char,Header Char2 Char Char Char Char,Header Char1 Char1 Char Char Char Char,Text Char"/>
    <w:basedOn w:val="DefaultParagraphFont"/>
    <w:link w:val="Header"/>
    <w:uiPriority w:val="99"/>
    <w:rsid w:val="00EC0544"/>
    <w:rPr>
      <w:rFonts w:ascii="Georgia" w:hAnsi="Georgia" w:cs="Calibri"/>
    </w:rPr>
  </w:style>
  <w:style w:type="paragraph" w:styleId="Header">
    <w:name w:val="header"/>
    <w:aliases w:val="Header Char2,Header Char1 Char,Header Char Char Char,Char Char Char Char,Header Char Char1,Char Char Char1,Header Char2 Char Char Char,Header Char1 Char1 Char Char Char,Header Char Char Char1 Char Char Char,Header Char Char2 Char Char Char,Text"/>
    <w:basedOn w:val="Normal"/>
    <w:link w:val="HeaderChar"/>
    <w:uiPriority w:val="99"/>
    <w:unhideWhenUsed/>
    <w:qFormat/>
    <w:rsid w:val="00EC0544"/>
    <w:pPr>
      <w:tabs>
        <w:tab w:val="center" w:pos="4680"/>
        <w:tab w:val="right" w:pos="9360"/>
      </w:tabs>
    </w:pPr>
    <w:rPr>
      <w:rFonts w:ascii="Georgia" w:hAnsi="Georgia" w:cs="Calibri"/>
      <w:sz w:val="24"/>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EC0544"/>
    <w:rPr>
      <w:rFonts w:ascii="Calibri" w:hAnsi="Calibri"/>
      <w:sz w:val="22"/>
    </w:rPr>
  </w:style>
  <w:style w:type="character" w:customStyle="1" w:styleId="FooterChar">
    <w:name w:val="Footer Char"/>
    <w:basedOn w:val="DefaultParagraphFont"/>
    <w:link w:val="Footer"/>
    <w:uiPriority w:val="99"/>
    <w:rsid w:val="00EC0544"/>
    <w:rPr>
      <w:rFonts w:ascii="Georgia" w:hAnsi="Georgia" w:cs="Calibri"/>
    </w:rPr>
  </w:style>
  <w:style w:type="paragraph" w:styleId="Footer">
    <w:name w:val="footer"/>
    <w:basedOn w:val="Normal"/>
    <w:link w:val="FooterChar"/>
    <w:uiPriority w:val="99"/>
    <w:unhideWhenUsed/>
    <w:rsid w:val="00EC0544"/>
    <w:pPr>
      <w:tabs>
        <w:tab w:val="center" w:pos="4680"/>
        <w:tab w:val="right" w:pos="9360"/>
      </w:tabs>
    </w:pPr>
    <w:rPr>
      <w:rFonts w:ascii="Georgia" w:hAnsi="Georgia" w:cs="Calibri"/>
      <w:sz w:val="24"/>
    </w:rPr>
  </w:style>
  <w:style w:type="character" w:customStyle="1" w:styleId="FooterChar1">
    <w:name w:val="Footer Char1"/>
    <w:basedOn w:val="DefaultParagraphFont"/>
    <w:uiPriority w:val="99"/>
    <w:semiHidden/>
    <w:rsid w:val="00EC0544"/>
    <w:rPr>
      <w:rFonts w:ascii="Calibri" w:hAnsi="Calibri"/>
      <w:sz w:val="22"/>
    </w:rPr>
  </w:style>
  <w:style w:type="character" w:customStyle="1" w:styleId="m-134349766280542120gmail-style13ptbold">
    <w:name w:val="m_-134349766280542120gmail-style13ptbold"/>
    <w:basedOn w:val="DefaultParagraphFont"/>
    <w:rsid w:val="00EC0544"/>
  </w:style>
  <w:style w:type="character" w:customStyle="1" w:styleId="m-134349766280542120gmail-msohyperlink">
    <w:name w:val="m_-134349766280542120gmail-msohyperlink"/>
    <w:basedOn w:val="DefaultParagraphFont"/>
    <w:rsid w:val="00EC0544"/>
  </w:style>
  <w:style w:type="character" w:customStyle="1" w:styleId="m-134349766280542120gmail-styleunderline">
    <w:name w:val="m_-134349766280542120gmail-styleunderline"/>
    <w:basedOn w:val="DefaultParagraphFont"/>
    <w:rsid w:val="00EC0544"/>
  </w:style>
  <w:style w:type="character" w:customStyle="1" w:styleId="m-134349766280542120gmail-cite">
    <w:name w:val="m_-134349766280542120gmail-cite"/>
    <w:basedOn w:val="DefaultParagraphFont"/>
    <w:rsid w:val="00EC0544"/>
  </w:style>
  <w:style w:type="character" w:customStyle="1" w:styleId="m-134349766280542120gmail-underline">
    <w:name w:val="m_-134349766280542120gmail-underline"/>
    <w:basedOn w:val="DefaultParagraphFont"/>
    <w:rsid w:val="00EC0544"/>
  </w:style>
  <w:style w:type="character" w:customStyle="1" w:styleId="m-134349766280542120gmail-underline0">
    <w:name w:val="m_-134349766280542120gmail-underline0"/>
    <w:basedOn w:val="DefaultParagraphFont"/>
    <w:rsid w:val="00EC0544"/>
  </w:style>
  <w:style w:type="character" w:customStyle="1" w:styleId="cardChar">
    <w:name w:val="card Char"/>
    <w:aliases w:val="Bold Cite Char Char,Speed Cite Char"/>
    <w:qFormat/>
    <w:rsid w:val="00EC0544"/>
    <w:rPr>
      <w:rFonts w:ascii="Georgia" w:eastAsia="SimSun" w:hAnsi="Georgia" w:cs="Calibri"/>
      <w:szCs w:val="24"/>
      <w:lang w:eastAsia="zh-CN"/>
    </w:rPr>
  </w:style>
  <w:style w:type="character" w:customStyle="1" w:styleId="Stylecard11ptChar">
    <w:name w:val="Style card + 11 pt Char"/>
    <w:link w:val="Stylecard11pt"/>
    <w:locked/>
    <w:rsid w:val="00EC0544"/>
    <w:rPr>
      <w:rFonts w:ascii="SimSun" w:eastAsia="SimSun" w:hAnsi="SimSun"/>
      <w:lang w:eastAsia="zh-CN"/>
    </w:rPr>
  </w:style>
  <w:style w:type="paragraph" w:customStyle="1" w:styleId="Stylecard11pt">
    <w:name w:val="Style card + 11 pt"/>
    <w:basedOn w:val="Normal"/>
    <w:link w:val="Stylecard11ptChar"/>
    <w:qFormat/>
    <w:rsid w:val="00EC0544"/>
    <w:pPr>
      <w:ind w:left="288" w:right="288"/>
    </w:pPr>
    <w:rPr>
      <w:rFonts w:ascii="SimSun" w:eastAsia="SimSun" w:hAnsi="SimSun"/>
      <w:sz w:val="24"/>
      <w:lang w:eastAsia="zh-CN"/>
    </w:rPr>
  </w:style>
  <w:style w:type="character" w:customStyle="1" w:styleId="Styleunderline11pt">
    <w:name w:val="Style underline + 11 pt"/>
    <w:rsid w:val="00EC0544"/>
    <w:rPr>
      <w:rFonts w:ascii="Times New Roman" w:hAnsi="Times New Roman" w:cs="Times New Roman" w:hint="default"/>
      <w:sz w:val="20"/>
      <w:u w:val="single"/>
    </w:rPr>
  </w:style>
  <w:style w:type="character" w:customStyle="1" w:styleId="Styleunderline11ptBold">
    <w:name w:val="Style underline + 11 pt Bold"/>
    <w:rsid w:val="00EC0544"/>
    <w:rPr>
      <w:rFonts w:ascii="Times New Roman" w:hAnsi="Times New Roman" w:cs="Times New Roman" w:hint="default"/>
      <w:b/>
      <w:bCs/>
      <w:sz w:val="20"/>
      <w:u w:val="single"/>
    </w:rPr>
  </w:style>
  <w:style w:type="character" w:customStyle="1" w:styleId="Styleunderline11ptBorderSinglesolidlineAuto05p">
    <w:name w:val="Style underline + 11 pt Border: : (Single solid line Auto  0.5 p..."/>
    <w:rsid w:val="00EC0544"/>
    <w:rPr>
      <w:sz w:val="20"/>
      <w:u w:val="single"/>
      <w:bdr w:val="single" w:sz="4" w:space="0" w:color="auto" w:frame="1"/>
    </w:rPr>
  </w:style>
  <w:style w:type="character" w:styleId="UnresolvedMention">
    <w:name w:val="Unresolved Mention"/>
    <w:basedOn w:val="DefaultParagraphFont"/>
    <w:uiPriority w:val="99"/>
    <w:unhideWhenUsed/>
    <w:rsid w:val="00EC0544"/>
    <w:rPr>
      <w:color w:val="808080"/>
      <w:shd w:val="clear" w:color="auto" w:fill="E6E6E6"/>
    </w:rPr>
  </w:style>
  <w:style w:type="character" w:customStyle="1" w:styleId="CharChar">
    <w:name w:val="Char Char"/>
    <w:basedOn w:val="DefaultParagraphFont"/>
    <w:rsid w:val="00EC0544"/>
    <w:rPr>
      <w:u w:val="single"/>
      <w:lang w:val="en-US" w:eastAsia="en-US" w:bidi="ar-SA"/>
    </w:rPr>
  </w:style>
  <w:style w:type="character" w:customStyle="1" w:styleId="term">
    <w:name w:val="term"/>
    <w:basedOn w:val="DefaultParagraphFont"/>
    <w:rsid w:val="00EC0544"/>
  </w:style>
  <w:style w:type="character" w:customStyle="1" w:styleId="pmterms1">
    <w:name w:val="pmterms1"/>
    <w:basedOn w:val="DefaultParagraphFont"/>
    <w:qFormat/>
    <w:rsid w:val="00EC0544"/>
  </w:style>
  <w:style w:type="character" w:customStyle="1" w:styleId="CharChar11">
    <w:name w:val="Char Char11"/>
    <w:basedOn w:val="DefaultParagraphFont"/>
    <w:rsid w:val="00EC0544"/>
    <w:rPr>
      <w:rFonts w:cs="Arial"/>
      <w:b/>
      <w:bCs/>
      <w:iCs/>
      <w:szCs w:val="28"/>
      <w:lang w:val="en-US" w:eastAsia="en-US" w:bidi="ar-SA"/>
    </w:rPr>
  </w:style>
  <w:style w:type="paragraph" w:customStyle="1" w:styleId="element">
    <w:name w:val="element"/>
    <w:basedOn w:val="Normal"/>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underline">
    <w:name w:val="underline"/>
    <w:qFormat/>
    <w:rsid w:val="00EC0544"/>
    <w:rPr>
      <w:rFonts w:ascii="Georgia" w:hAnsi="Georgia"/>
      <w:sz w:val="24"/>
      <w:u w:val="thick"/>
    </w:rPr>
  </w:style>
  <w:style w:type="character" w:customStyle="1" w:styleId="BalloonTextChar">
    <w:name w:val="Balloon Text Char"/>
    <w:basedOn w:val="DefaultParagraphFont"/>
    <w:link w:val="BalloonText"/>
    <w:uiPriority w:val="99"/>
    <w:qFormat/>
    <w:rsid w:val="00EC0544"/>
    <w:rPr>
      <w:rFonts w:ascii="Segoe UI" w:hAnsi="Segoe UI" w:cs="Segoe UI"/>
      <w:sz w:val="18"/>
      <w:szCs w:val="18"/>
    </w:rPr>
  </w:style>
  <w:style w:type="paragraph" w:styleId="BalloonText">
    <w:name w:val="Balloon Text"/>
    <w:basedOn w:val="Normal"/>
    <w:link w:val="BalloonTextChar"/>
    <w:uiPriority w:val="99"/>
    <w:unhideWhenUsed/>
    <w:qFormat/>
    <w:rsid w:val="00EC0544"/>
    <w:rPr>
      <w:rFonts w:ascii="Segoe UI" w:hAnsi="Segoe UI" w:cs="Segoe UI"/>
      <w:sz w:val="18"/>
      <w:szCs w:val="18"/>
    </w:rPr>
  </w:style>
  <w:style w:type="character" w:customStyle="1" w:styleId="BalloonTextChar1">
    <w:name w:val="Balloon Text Char1"/>
    <w:basedOn w:val="DefaultParagraphFont"/>
    <w:uiPriority w:val="99"/>
    <w:rsid w:val="00EC0544"/>
    <w:rPr>
      <w:rFonts w:ascii="Times New Roman" w:hAnsi="Times New Roman" w:cs="Times New Roman"/>
      <w:sz w:val="18"/>
      <w:szCs w:val="18"/>
    </w:rPr>
  </w:style>
  <w:style w:type="paragraph" w:customStyle="1" w:styleId="selectionshareable">
    <w:name w:val="selectionshareable"/>
    <w:basedOn w:val="Normal"/>
    <w:uiPriority w:val="99"/>
    <w:qFormat/>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0">
    <w:name w:val="p0"/>
    <w:basedOn w:val="Normal"/>
    <w:uiPriority w:val="99"/>
    <w:qFormat/>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1">
    <w:name w:val="p1"/>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3">
    <w:name w:val="p3"/>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5">
    <w:name w:val="p5"/>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7">
    <w:name w:val="p7"/>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9">
    <w:name w:val="p9"/>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11">
    <w:name w:val="p11"/>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2">
    <w:name w:val="p2"/>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4">
    <w:name w:val="p4"/>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6">
    <w:name w:val="p6"/>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8">
    <w:name w:val="p8"/>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10">
    <w:name w:val="p10"/>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12">
    <w:name w:val="p12"/>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p14">
    <w:name w:val="p14"/>
    <w:basedOn w:val="Normal"/>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wsj-article-caption-content">
    <w:name w:val="wsj-article-caption-content"/>
    <w:basedOn w:val="DefaultParagraphFont"/>
    <w:rsid w:val="00EC0544"/>
  </w:style>
  <w:style w:type="character" w:customStyle="1" w:styleId="wsj-article-credit">
    <w:name w:val="wsj-article-credit"/>
    <w:basedOn w:val="DefaultParagraphFont"/>
    <w:rsid w:val="00EC0544"/>
  </w:style>
  <w:style w:type="character" w:customStyle="1" w:styleId="wsj-article-credit-tag">
    <w:name w:val="wsj-article-credit-tag"/>
    <w:basedOn w:val="DefaultParagraphFont"/>
    <w:rsid w:val="00EC0544"/>
  </w:style>
  <w:style w:type="paragraph" w:customStyle="1" w:styleId="initial">
    <w:name w:val="initial"/>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speakable-paragraph">
    <w:name w:val="speakable-paragraph"/>
    <w:basedOn w:val="Normal"/>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Style1Char">
    <w:name w:val="Style1 Char"/>
    <w:basedOn w:val="DefaultParagraphFont"/>
    <w:qFormat/>
    <w:rsid w:val="00EC0544"/>
    <w:rPr>
      <w:rFonts w:eastAsia="SimSun"/>
      <w:sz w:val="22"/>
      <w:szCs w:val="24"/>
      <w:u w:val="single"/>
      <w:lang w:eastAsia="zh-CN"/>
    </w:rPr>
  </w:style>
  <w:style w:type="paragraph" w:styleId="NoSpacing">
    <w:name w:val="No Spacing"/>
    <w:aliases w:val="Tag and Cite,No Spacing8,No Spacing311,Very Small Text,Card Format,No Spacing1111111,No Spacing51,No Spacing7,CD - Ci,DDI Tag,ClearFormatting,Clear,Small Text,Tag Title,No Spacing13,No Spacing6,No Spacing tnr,No Spacing41,Tag1,ca,tags"/>
    <w:basedOn w:val="Normal"/>
    <w:uiPriority w:val="99"/>
    <w:qFormat/>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hit">
    <w:name w:val="hit"/>
    <w:basedOn w:val="DefaultParagraphFont"/>
    <w:qFormat/>
    <w:rsid w:val="00EC0544"/>
  </w:style>
  <w:style w:type="character" w:customStyle="1" w:styleId="blue">
    <w:name w:val="blue"/>
    <w:basedOn w:val="DefaultParagraphFont"/>
    <w:qFormat/>
    <w:rsid w:val="00EC0544"/>
  </w:style>
  <w:style w:type="character" w:customStyle="1" w:styleId="verdana">
    <w:name w:val="verdana"/>
    <w:basedOn w:val="DefaultParagraphFont"/>
    <w:qFormat/>
    <w:rsid w:val="00EC0544"/>
  </w:style>
  <w:style w:type="character" w:customStyle="1" w:styleId="CardUnderlinedCharChar">
    <w:name w:val="Card Underlined Char Char"/>
    <w:rsid w:val="00EC0544"/>
    <w:rPr>
      <w:rFonts w:ascii="Arial Narrow" w:hAnsi="Arial Narrow"/>
      <w:sz w:val="22"/>
      <w:szCs w:val="24"/>
      <w:u w:val="single"/>
      <w:lang w:val="en-US" w:eastAsia="en-US" w:bidi="ar-SA"/>
    </w:rPr>
  </w:style>
  <w:style w:type="paragraph" w:customStyle="1" w:styleId="detailsub">
    <w:name w:val="detail__sub"/>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flfc">
    <w:name w:val="flfc"/>
    <w:basedOn w:val="Normal"/>
    <w:rsid w:val="00EC0544"/>
    <w:pPr>
      <w:spacing w:before="100" w:beforeAutospacing="1" w:after="100" w:afterAutospacing="1"/>
    </w:pPr>
    <w:rPr>
      <w:rFonts w:ascii="Times New Roman" w:eastAsia="Times New Roman" w:hAnsi="Times New Roman" w:cs="Times New Roman"/>
      <w:sz w:val="24"/>
      <w:lang w:eastAsia="zh-CN"/>
    </w:rPr>
  </w:style>
  <w:style w:type="character" w:styleId="IntenseEmphasis">
    <w:name w:val="Intense Emphasis"/>
    <w:aliases w:val="Body text + 8.5 pt,9.5 pt,cites Char Ch,S,cites Char Char,Underline Cha,Intense Emphasis5,Intense Emphasis6,Heading 3 Char Char Char1,Intense Emphasi,Box Out,Sty,Style Underli,Spacing 1 pt"/>
    <w:basedOn w:val="DefaultParagraphFont"/>
    <w:qFormat/>
    <w:rsid w:val="00EC0544"/>
    <w:rPr>
      <w:b w:val="0"/>
      <w:bCs w:val="0"/>
      <w:sz w:val="22"/>
      <w:u w:val="single"/>
    </w:rPr>
  </w:style>
  <w:style w:type="character" w:customStyle="1" w:styleId="m-299895914748161361gmail-style13ptbold">
    <w:name w:val="m_-299895914748161361gmail-style13ptbold"/>
    <w:basedOn w:val="DefaultParagraphFont"/>
    <w:rsid w:val="00EC0544"/>
  </w:style>
  <w:style w:type="character" w:customStyle="1" w:styleId="m-299895914748161361gmail-styleunderline">
    <w:name w:val="m_-299895914748161361gmail-styleunderline"/>
    <w:basedOn w:val="DefaultParagraphFont"/>
    <w:rsid w:val="00EC0544"/>
  </w:style>
  <w:style w:type="character" w:customStyle="1" w:styleId="apple-converted-space">
    <w:name w:val="apple-converted-space"/>
    <w:basedOn w:val="DefaultParagraphFont"/>
    <w:qFormat/>
    <w:rsid w:val="00EC0544"/>
  </w:style>
  <w:style w:type="paragraph" w:customStyle="1" w:styleId="counter-paragraph">
    <w:name w:val="counter-paragraph"/>
    <w:basedOn w:val="Normal"/>
    <w:rsid w:val="00EC0544"/>
    <w:pPr>
      <w:spacing w:before="100" w:beforeAutospacing="1" w:after="100" w:afterAutospacing="1"/>
    </w:pPr>
    <w:rPr>
      <w:rFonts w:ascii="Times New Roman" w:eastAsia="Times New Roman" w:hAnsi="Times New Roman" w:cs="Times New Roman"/>
      <w:sz w:val="24"/>
      <w:lang w:eastAsia="zh-CN"/>
    </w:rPr>
  </w:style>
  <w:style w:type="paragraph" w:customStyle="1" w:styleId="m-266642551691440061gmail-cites">
    <w:name w:val="m_-266642551691440061gmail-cites"/>
    <w:basedOn w:val="Normal"/>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author-date">
    <w:name w:val="m_-266642551691440061gmail-author-date"/>
    <w:basedOn w:val="DefaultParagraphFont"/>
    <w:rsid w:val="00EC0544"/>
  </w:style>
  <w:style w:type="paragraph" w:customStyle="1" w:styleId="m-266642551691440061gmail-cards">
    <w:name w:val="m_-266642551691440061gmail-cards"/>
    <w:basedOn w:val="Normal"/>
    <w:rsid w:val="00EC0544"/>
    <w:pPr>
      <w:spacing w:before="100" w:beforeAutospacing="1" w:after="100" w:afterAutospacing="1"/>
    </w:pPr>
    <w:rPr>
      <w:rFonts w:ascii="Times New Roman" w:eastAsia="Times New Roman" w:hAnsi="Times New Roman" w:cs="Times New Roman"/>
      <w:sz w:val="24"/>
      <w:lang w:eastAsia="zh-CN"/>
    </w:rPr>
  </w:style>
  <w:style w:type="character" w:customStyle="1" w:styleId="m-266642551691440061gmail-debateunderline">
    <w:name w:val="m_-266642551691440061gmail-debateunderline"/>
    <w:basedOn w:val="DefaultParagraphFont"/>
    <w:rsid w:val="00EC0544"/>
  </w:style>
  <w:style w:type="paragraph" w:customStyle="1" w:styleId="evidencetext">
    <w:name w:val="evidence text"/>
    <w:basedOn w:val="Normal"/>
    <w:next w:val="Normal"/>
    <w:link w:val="evidencetextChar1"/>
    <w:qFormat/>
    <w:rsid w:val="00EC0544"/>
    <w:pPr>
      <w:ind w:left="432" w:right="432"/>
    </w:pPr>
    <w:rPr>
      <w:rFonts w:eastAsia="Times New Roman"/>
      <w:color w:val="000000"/>
      <w:sz w:val="16"/>
    </w:rPr>
  </w:style>
  <w:style w:type="character" w:customStyle="1" w:styleId="evidencetextChar1">
    <w:name w:val="evidence text Char1"/>
    <w:link w:val="evidencetext"/>
    <w:rsid w:val="00EC0544"/>
    <w:rPr>
      <w:rFonts w:ascii="Calibri" w:eastAsia="Times New Roman" w:hAnsi="Calibri"/>
      <w:color w:val="000000"/>
      <w:sz w:val="16"/>
    </w:rPr>
  </w:style>
  <w:style w:type="paragraph" w:customStyle="1" w:styleId="Emphasize">
    <w:name w:val="Emphasize"/>
    <w:basedOn w:val="Normal"/>
    <w:uiPriority w:val="7"/>
    <w:qFormat/>
    <w:rsid w:val="00EC054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8" w:space="0" w:color="auto"/>
    </w:rPr>
  </w:style>
  <w:style w:type="paragraph" w:customStyle="1" w:styleId="listingexcerpt">
    <w:name w:val="listing__excerpt"/>
    <w:basedOn w:val="Normal"/>
    <w:rsid w:val="00EC0544"/>
    <w:pPr>
      <w:spacing w:before="100" w:beforeAutospacing="1" w:after="100" w:afterAutospacing="1"/>
    </w:pPr>
    <w:rPr>
      <w:rFonts w:eastAsia="Times New Roman"/>
      <w:lang w:eastAsia="zh-CN"/>
    </w:rPr>
  </w:style>
  <w:style w:type="character" w:customStyle="1" w:styleId="byline">
    <w:name w:val="byline"/>
    <w:basedOn w:val="DefaultParagraphFont"/>
    <w:rsid w:val="00EC0544"/>
  </w:style>
  <w:style w:type="character" w:customStyle="1" w:styleId="listingauthor">
    <w:name w:val="listing__author"/>
    <w:basedOn w:val="DefaultParagraphFont"/>
    <w:rsid w:val="00EC0544"/>
  </w:style>
  <w:style w:type="paragraph" w:customStyle="1" w:styleId="specialbutton">
    <w:name w:val="special__button"/>
    <w:basedOn w:val="Normal"/>
    <w:rsid w:val="00EC0544"/>
    <w:pPr>
      <w:spacing w:before="100" w:beforeAutospacing="1" w:after="100" w:afterAutospacing="1"/>
    </w:pPr>
    <w:rPr>
      <w:rFonts w:eastAsia="Times New Roman"/>
      <w:lang w:eastAsia="zh-CN"/>
    </w:rPr>
  </w:style>
  <w:style w:type="character" w:customStyle="1" w:styleId="rollover-people">
    <w:name w:val="rollover-people"/>
    <w:basedOn w:val="DefaultParagraphFont"/>
    <w:rsid w:val="00EC0544"/>
  </w:style>
  <w:style w:type="character" w:customStyle="1" w:styleId="Caption1">
    <w:name w:val="Caption1"/>
    <w:basedOn w:val="DefaultParagraphFont"/>
    <w:rsid w:val="00EC0544"/>
  </w:style>
  <w:style w:type="paragraph" w:customStyle="1" w:styleId="CiteSpacing">
    <w:name w:val="Cite Spacing"/>
    <w:basedOn w:val="Normal"/>
    <w:uiPriority w:val="4"/>
    <w:qFormat/>
    <w:rsid w:val="00EC0544"/>
    <w:pPr>
      <w:spacing w:before="60" w:after="60"/>
    </w:pPr>
  </w:style>
  <w:style w:type="character" w:customStyle="1" w:styleId="s8">
    <w:name w:val="s8"/>
    <w:basedOn w:val="DefaultParagraphFont"/>
    <w:rsid w:val="00EC0544"/>
  </w:style>
  <w:style w:type="character" w:customStyle="1" w:styleId="s1">
    <w:name w:val="s1"/>
    <w:basedOn w:val="DefaultParagraphFont"/>
    <w:rsid w:val="00EC0544"/>
  </w:style>
  <w:style w:type="character" w:customStyle="1" w:styleId="s2">
    <w:name w:val="s2"/>
    <w:basedOn w:val="DefaultParagraphFont"/>
    <w:rsid w:val="00EC054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EC0544"/>
    <w:rPr>
      <w:rFonts w:eastAsiaTheme="minorHAnsi"/>
      <w:sz w:val="22"/>
      <w:szCs w:val="22"/>
      <w:u w:val="single"/>
    </w:rPr>
  </w:style>
  <w:style w:type="paragraph" w:customStyle="1" w:styleId="Small">
    <w:name w:val="Small"/>
    <w:basedOn w:val="Normal"/>
    <w:link w:val="SmallChar"/>
    <w:uiPriority w:val="99"/>
    <w:qFormat/>
    <w:rsid w:val="00EC0544"/>
    <w:rPr>
      <w:sz w:val="14"/>
    </w:rPr>
  </w:style>
  <w:style w:type="character" w:customStyle="1" w:styleId="SmallChar">
    <w:name w:val="Small Char"/>
    <w:aliases w:val="No Spacing Char,Read stuff Char,ClearFormatting Char,No Spacing3 Char,CD - Cite Char,Debate Text Char1,No Spacing2 Char1,No Spacing11 Char1,Debate Text Char,No Spacing11 Char,No Spacing2 Char,No Spacing111 Char,No Spacing31 Char"/>
    <w:basedOn w:val="DefaultParagraphFont"/>
    <w:link w:val="Small"/>
    <w:uiPriority w:val="99"/>
    <w:qFormat/>
    <w:locked/>
    <w:rsid w:val="00EC0544"/>
    <w:rPr>
      <w:rFonts w:ascii="Calibri" w:hAnsi="Calibri"/>
      <w:sz w:val="14"/>
    </w:rPr>
  </w:style>
  <w:style w:type="table" w:styleId="TableGrid">
    <w:name w:val="Table Grid"/>
    <w:basedOn w:val="TableNormal"/>
    <w:rsid w:val="00EC0544"/>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hing">
    <w:name w:val="Nothing"/>
    <w:basedOn w:val="Normal"/>
    <w:link w:val="NothingChar"/>
    <w:qFormat/>
    <w:rsid w:val="00EC0544"/>
    <w:pPr>
      <w:autoSpaceDE w:val="0"/>
      <w:autoSpaceDN w:val="0"/>
      <w:adjustRightInd w:val="0"/>
      <w:jc w:val="both"/>
    </w:pPr>
    <w:rPr>
      <w:rFonts w:ascii="Times New Roman" w:hAnsi="Times New Roman"/>
      <w:szCs w:val="20"/>
    </w:rPr>
  </w:style>
  <w:style w:type="character" w:customStyle="1" w:styleId="Heading4Char1">
    <w:name w:val="Heading 4 Char1"/>
    <w:aliases w:val="Tag Char1,Normal Tag Char1,small text Char1,Big card Char1,body Char1,heading 2 Char1,no read Char1,No Spacing11111 Char1,Underlined Char2"/>
    <w:rsid w:val="00EC0544"/>
    <w:rPr>
      <w:rFonts w:ascii="Calibri" w:hAnsi="Calibri"/>
      <w:b/>
      <w:sz w:val="26"/>
    </w:rPr>
  </w:style>
  <w:style w:type="character" w:customStyle="1" w:styleId="Heading4Char2">
    <w:name w:val="Heading 4 Char2"/>
    <w:aliases w:val="Tag Char2,no read Char2,Big card Char2,body Char2,small text Char2,Normal Tag Char2,heading 2 Char2,Ch Char2,Heading 2 Char2 Char Char2,Heading 2 Char1 Char Char Char2,Card Char2,No Spacing1 Char2,tags Char2,No Spacing11111 Char2"/>
    <w:rsid w:val="00EC0544"/>
    <w:rPr>
      <w:rFonts w:ascii="Calibri" w:hAnsi="Calibri"/>
      <w:b/>
      <w:sz w:val="26"/>
    </w:rPr>
  </w:style>
  <w:style w:type="character" w:customStyle="1" w:styleId="UnderlineBold">
    <w:name w:val="Underline + Bold"/>
    <w:uiPriority w:val="1"/>
    <w:qFormat/>
    <w:rsid w:val="00EC0544"/>
    <w:rPr>
      <w:rFonts w:ascii="Georgia" w:hAnsi="Georgia"/>
      <w:b w:val="0"/>
      <w:bCs w:val="0"/>
      <w:sz w:val="22"/>
      <w:u w:val="single"/>
    </w:rPr>
  </w:style>
  <w:style w:type="paragraph" w:customStyle="1" w:styleId="underlined">
    <w:name w:val="underlined"/>
    <w:next w:val="Normal"/>
    <w:link w:val="underlinedChar"/>
    <w:autoRedefine/>
    <w:qFormat/>
    <w:rsid w:val="00EC0544"/>
    <w:pPr>
      <w:contextualSpacing/>
    </w:pPr>
    <w:rPr>
      <w:rFonts w:ascii="Times New Roman" w:eastAsia="Malgun Gothic" w:hAnsi="Times New Roman" w:cs="Times New Roman"/>
      <w:u w:val="single"/>
    </w:rPr>
  </w:style>
  <w:style w:type="character" w:customStyle="1" w:styleId="underlinedChar">
    <w:name w:val="underlined Char"/>
    <w:link w:val="underlined"/>
    <w:rsid w:val="00EC0544"/>
    <w:rPr>
      <w:rFonts w:ascii="Times New Roman" w:eastAsia="Malgun Gothic" w:hAnsi="Times New Roman" w:cs="Times New Roman"/>
      <w:u w:val="single"/>
    </w:rPr>
  </w:style>
  <w:style w:type="paragraph" w:customStyle="1" w:styleId="Style4">
    <w:name w:val="Style4"/>
    <w:basedOn w:val="Normal"/>
    <w:link w:val="Style4Char"/>
    <w:qFormat/>
    <w:rsid w:val="00EC0544"/>
    <w:rPr>
      <w:rFonts w:ascii="Times New Roman" w:eastAsia="Calibri" w:hAnsi="Times New Roman"/>
      <w:sz w:val="24"/>
      <w:u w:val="single"/>
      <w:lang w:val="x-none"/>
    </w:rPr>
  </w:style>
  <w:style w:type="character" w:customStyle="1" w:styleId="Style4Char">
    <w:name w:val="Style4 Char"/>
    <w:link w:val="Style4"/>
    <w:qFormat/>
    <w:rsid w:val="00EC0544"/>
    <w:rPr>
      <w:rFonts w:ascii="Times New Roman" w:eastAsia="Calibri" w:hAnsi="Times New Roman"/>
      <w:u w:val="single"/>
      <w:lang w:val="x-none"/>
    </w:rPr>
  </w:style>
  <w:style w:type="paragraph" w:customStyle="1" w:styleId="Analytics">
    <w:name w:val="Analytics"/>
    <w:basedOn w:val="Heading4"/>
    <w:link w:val="AnalyticsChar"/>
    <w:qFormat/>
    <w:rsid w:val="00EC0544"/>
    <w:rPr>
      <w:bCs w:val="0"/>
      <w:szCs w:val="22"/>
    </w:rPr>
  </w:style>
  <w:style w:type="character" w:customStyle="1" w:styleId="AnalyticsChar">
    <w:name w:val="Analytics Char"/>
    <w:basedOn w:val="DefaultParagraphFont"/>
    <w:link w:val="Analytics"/>
    <w:rsid w:val="00EC0544"/>
    <w:rPr>
      <w:rFonts w:ascii="Calibri" w:eastAsiaTheme="majorEastAsia" w:hAnsi="Calibri" w:cstheme="majorBidi"/>
      <w:b/>
      <w:sz w:val="26"/>
      <w:szCs w:val="22"/>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1,Heading 2 Cha Char"/>
    <w:qFormat/>
    <w:rsid w:val="00EC0544"/>
    <w:rPr>
      <w:rFonts w:cs="Arial"/>
      <w:b/>
      <w:bCs/>
      <w:iCs/>
      <w:szCs w:val="28"/>
      <w:lang w:val="en-US" w:eastAsia="en-US" w:bidi="ar-SA"/>
    </w:rPr>
  </w:style>
  <w:style w:type="numbering" w:customStyle="1" w:styleId="NoList1">
    <w:name w:val="No List1"/>
    <w:next w:val="NoList"/>
    <w:semiHidden/>
    <w:unhideWhenUsed/>
    <w:rsid w:val="00EC0544"/>
  </w:style>
  <w:style w:type="character" w:customStyle="1" w:styleId="Style11ptUnderline">
    <w:name w:val="Style 11 pt Underline"/>
    <w:basedOn w:val="DefaultParagraphFont"/>
    <w:qFormat/>
    <w:rsid w:val="00EC0544"/>
    <w:rPr>
      <w:sz w:val="20"/>
      <w:u w:val="single"/>
    </w:rPr>
  </w:style>
  <w:style w:type="character" w:customStyle="1" w:styleId="Style11pt">
    <w:name w:val="Style 11 pt"/>
    <w:basedOn w:val="DefaultParagraphFont"/>
    <w:qFormat/>
    <w:rsid w:val="00EC0544"/>
    <w:rPr>
      <w:sz w:val="20"/>
    </w:rPr>
  </w:style>
  <w:style w:type="character" w:customStyle="1" w:styleId="Style1Char1">
    <w:name w:val="Style1 Char1"/>
    <w:basedOn w:val="DefaultParagraphFont"/>
    <w:qFormat/>
    <w:rsid w:val="00EC0544"/>
    <w:rPr>
      <w:rFonts w:ascii="Times New Roman" w:eastAsia="SimSun" w:hAnsi="Times New Roman" w:cs="Times New Roman"/>
      <w:sz w:val="22"/>
      <w:u w:val="single"/>
      <w:lang w:eastAsia="zh-CN"/>
    </w:rPr>
  </w:style>
  <w:style w:type="character" w:styleId="CommentReference">
    <w:name w:val="annotation reference"/>
    <w:basedOn w:val="DefaultParagraphFont"/>
    <w:uiPriority w:val="99"/>
    <w:unhideWhenUsed/>
    <w:rsid w:val="00EC0544"/>
    <w:rPr>
      <w:sz w:val="18"/>
      <w:szCs w:val="18"/>
    </w:rPr>
  </w:style>
  <w:style w:type="paragraph" w:styleId="CommentText">
    <w:name w:val="annotation text"/>
    <w:basedOn w:val="Normal"/>
    <w:link w:val="CommentTextChar"/>
    <w:uiPriority w:val="99"/>
    <w:unhideWhenUsed/>
    <w:rsid w:val="00EC0544"/>
    <w:rPr>
      <w:rFonts w:ascii="Times New Roman" w:hAnsi="Times New Roman"/>
      <w:sz w:val="24"/>
    </w:rPr>
  </w:style>
  <w:style w:type="character" w:customStyle="1" w:styleId="CommentTextChar">
    <w:name w:val="Comment Text Char"/>
    <w:basedOn w:val="DefaultParagraphFont"/>
    <w:link w:val="CommentText"/>
    <w:uiPriority w:val="99"/>
    <w:rsid w:val="00EC0544"/>
    <w:rPr>
      <w:rFonts w:ascii="Times New Roman" w:hAnsi="Times New Roman"/>
    </w:rPr>
  </w:style>
  <w:style w:type="paragraph" w:styleId="CommentSubject">
    <w:name w:val="annotation subject"/>
    <w:basedOn w:val="CommentText"/>
    <w:next w:val="CommentText"/>
    <w:link w:val="CommentSubjectChar"/>
    <w:unhideWhenUsed/>
    <w:rsid w:val="00EC0544"/>
    <w:rPr>
      <w:b/>
      <w:bCs/>
      <w:sz w:val="20"/>
      <w:szCs w:val="20"/>
    </w:rPr>
  </w:style>
  <w:style w:type="character" w:customStyle="1" w:styleId="CommentSubjectChar">
    <w:name w:val="Comment Subject Char"/>
    <w:basedOn w:val="CommentTextChar"/>
    <w:link w:val="CommentSubject"/>
    <w:rsid w:val="00EC0544"/>
    <w:rPr>
      <w:rFonts w:ascii="Times New Roman" w:hAnsi="Times New Roman"/>
      <w:b/>
      <w:bCs/>
      <w:sz w:val="20"/>
      <w:szCs w:val="20"/>
    </w:rPr>
  </w:style>
  <w:style w:type="character" w:customStyle="1" w:styleId="StyleDate">
    <w:name w:val="Style Date"/>
    <w:aliases w:val="Author"/>
    <w:qFormat/>
    <w:rsid w:val="00EC0544"/>
    <w:rPr>
      <w:rFonts w:ascii="Georgia" w:hAnsi="Georgia"/>
      <w:b/>
      <w:sz w:val="24"/>
      <w:u w:val="single"/>
    </w:rPr>
  </w:style>
  <w:style w:type="character" w:customStyle="1" w:styleId="st">
    <w:name w:val="st"/>
    <w:rsid w:val="00EC0544"/>
  </w:style>
  <w:style w:type="paragraph" w:customStyle="1" w:styleId="CitationCharChar">
    <w:name w:val="Citation Char Char"/>
    <w:basedOn w:val="Normal"/>
    <w:uiPriority w:val="6"/>
    <w:qFormat/>
    <w:rsid w:val="00EC0544"/>
    <w:pPr>
      <w:ind w:left="1440" w:right="1440"/>
    </w:pPr>
    <w:rPr>
      <w:rFonts w:asciiTheme="minorHAnsi" w:hAnsiTheme="minorHAnsi"/>
      <w:bCs/>
      <w:sz w:val="24"/>
      <w:u w:val="single"/>
    </w:rPr>
  </w:style>
  <w:style w:type="character" w:customStyle="1" w:styleId="DebateHighlighted">
    <w:name w:val="Debate Highlighted"/>
    <w:basedOn w:val="DefaultParagraphFont"/>
    <w:qFormat/>
    <w:rsid w:val="00EC0544"/>
    <w:rPr>
      <w:rFonts w:ascii="Liberation Sans" w:hAnsi="Liberation Sans" w:cs="Georgia"/>
      <w:sz w:val="20"/>
      <w:szCs w:val="20"/>
      <w:u w:val="single"/>
      <w:shd w:val="clear" w:color="auto" w:fill="00FFFF"/>
    </w:rPr>
  </w:style>
  <w:style w:type="character" w:customStyle="1" w:styleId="SmalltextChar">
    <w:name w:val="Small text Char"/>
    <w:aliases w:val="Quote1 Char1"/>
    <w:basedOn w:val="DefaultParagraphFont"/>
    <w:link w:val="Smalltext"/>
    <w:qFormat/>
    <w:rsid w:val="00EC0544"/>
    <w:rPr>
      <w:rFonts w:ascii="Times New Roman" w:eastAsia="MS Mincho" w:hAnsi="Times New Roman" w:cs="Times New Roman"/>
      <w:sz w:val="16"/>
    </w:rPr>
  </w:style>
  <w:style w:type="character" w:customStyle="1" w:styleId="Highlightedunderline">
    <w:name w:val="Highlighted underline"/>
    <w:qFormat/>
    <w:rsid w:val="00EC0544"/>
    <w:rPr>
      <w:rFonts w:ascii="Times New Roman" w:hAnsi="Times New Roman"/>
      <w:sz w:val="20"/>
      <w:shd w:val="clear" w:color="auto" w:fill="C0C0C0"/>
    </w:rPr>
  </w:style>
  <w:style w:type="paragraph" w:customStyle="1" w:styleId="CITE">
    <w:name w:val="CITE"/>
    <w:basedOn w:val="Normal"/>
    <w:next w:val="Normal"/>
    <w:link w:val="CITEChar"/>
    <w:qFormat/>
    <w:rsid w:val="00EC0544"/>
    <w:pPr>
      <w:suppressAutoHyphens/>
    </w:pPr>
    <w:rPr>
      <w:rFonts w:ascii="Liberation Sans" w:eastAsia="Droid Sans Fallback" w:hAnsi="Liberation Sans"/>
      <w:b/>
      <w:i/>
      <w:color w:val="00000A"/>
      <w:sz w:val="21"/>
    </w:rPr>
  </w:style>
  <w:style w:type="character" w:customStyle="1" w:styleId="DebateUnderline">
    <w:name w:val="Debate Underline"/>
    <w:qFormat/>
    <w:rsid w:val="00EC0544"/>
    <w:rPr>
      <w:rFonts w:ascii="Liberation Sans" w:hAnsi="Liberation Sans" w:cs="Georgia"/>
      <w:sz w:val="20"/>
      <w:szCs w:val="20"/>
      <w:u w:val="single"/>
    </w:rPr>
  </w:style>
  <w:style w:type="paragraph" w:customStyle="1" w:styleId="cardtext">
    <w:name w:val="card text"/>
    <w:basedOn w:val="Normal"/>
    <w:link w:val="cardtextChar"/>
    <w:qFormat/>
    <w:rsid w:val="00EC0544"/>
    <w:pPr>
      <w:widowControl w:val="0"/>
      <w:ind w:left="288" w:right="288"/>
    </w:pPr>
    <w:rPr>
      <w:rFonts w:ascii="Georgia" w:eastAsia="Calibri" w:hAnsi="Georgia"/>
      <w:sz w:val="24"/>
    </w:rPr>
  </w:style>
  <w:style w:type="character" w:customStyle="1" w:styleId="cardtextChar">
    <w:name w:val="card text Char"/>
    <w:basedOn w:val="DefaultParagraphFont"/>
    <w:link w:val="cardtext"/>
    <w:rsid w:val="00EC0544"/>
    <w:rPr>
      <w:rFonts w:ascii="Georgia" w:eastAsia="Calibri" w:hAnsi="Georgia"/>
    </w:rPr>
  </w:style>
  <w:style w:type="character" w:customStyle="1" w:styleId="UnderlineBold0">
    <w:name w:val="Underline Bold"/>
    <w:basedOn w:val="DefaultParagraphFont"/>
    <w:uiPriority w:val="6"/>
    <w:qFormat/>
    <w:rsid w:val="00EC0544"/>
    <w:rPr>
      <w:b/>
      <w:sz w:val="20"/>
      <w:u w:val="single"/>
    </w:rPr>
  </w:style>
  <w:style w:type="character" w:customStyle="1" w:styleId="titlechar0">
    <w:name w:val="titlechar"/>
    <w:basedOn w:val="DefaultParagraphFont"/>
    <w:rsid w:val="00EC0544"/>
  </w:style>
  <w:style w:type="paragraph" w:customStyle="1" w:styleId="tiny">
    <w:name w:val="tiny"/>
    <w:next w:val="Normal"/>
    <w:link w:val="tinyChar"/>
    <w:autoRedefine/>
    <w:qFormat/>
    <w:rsid w:val="00EC0544"/>
    <w:pPr>
      <w:contextualSpacing/>
    </w:pPr>
    <w:rPr>
      <w:rFonts w:ascii="Times New Roman" w:eastAsia="Malgun Gothic" w:hAnsi="Times New Roman" w:cs="Times New Roman"/>
      <w:sz w:val="12"/>
    </w:rPr>
  </w:style>
  <w:style w:type="character" w:customStyle="1" w:styleId="tinyChar">
    <w:name w:val="tiny Char"/>
    <w:link w:val="tiny"/>
    <w:rsid w:val="00EC0544"/>
    <w:rPr>
      <w:rFonts w:ascii="Times New Roman" w:eastAsia="Malgun Gothic" w:hAnsi="Times New Roman" w:cs="Times New Roman"/>
      <w:sz w:val="12"/>
    </w:rPr>
  </w:style>
  <w:style w:type="character" w:customStyle="1" w:styleId="DocumentMapChar1">
    <w:name w:val="Document Map Char1"/>
    <w:basedOn w:val="DefaultParagraphFont"/>
    <w:uiPriority w:val="99"/>
    <w:rsid w:val="00EC0544"/>
    <w:rPr>
      <w:rFonts w:ascii="Segoe UI" w:hAnsi="Segoe UI" w:cs="Segoe UI"/>
      <w:sz w:val="16"/>
      <w:szCs w:val="16"/>
    </w:rPr>
  </w:style>
  <w:style w:type="character" w:customStyle="1" w:styleId="CommentSubjectChar1">
    <w:name w:val="Comment Subject Char1"/>
    <w:basedOn w:val="CommentTextChar"/>
    <w:uiPriority w:val="99"/>
    <w:semiHidden/>
    <w:rsid w:val="00EC0544"/>
    <w:rPr>
      <w:rFonts w:ascii="Times New Roman" w:hAnsi="Times New Roman" w:cs="Calibri"/>
      <w:b/>
      <w:bCs/>
      <w:sz w:val="24"/>
      <w:szCs w:val="22"/>
    </w:rPr>
  </w:style>
  <w:style w:type="paragraph" w:customStyle="1" w:styleId="Tag2">
    <w:name w:val="Tag2"/>
    <w:basedOn w:val="Normal"/>
    <w:autoRedefine/>
    <w:qFormat/>
    <w:rsid w:val="00EC0544"/>
    <w:rPr>
      <w:rFonts w:eastAsia="Calibri"/>
      <w:b/>
    </w:rPr>
  </w:style>
  <w:style w:type="character" w:customStyle="1" w:styleId="CommentTextChar1">
    <w:name w:val="Comment Text Char1"/>
    <w:basedOn w:val="DefaultParagraphFont"/>
    <w:uiPriority w:val="99"/>
    <w:rsid w:val="00EC0544"/>
    <w:rPr>
      <w:rFonts w:ascii="Calibri" w:hAnsi="Calibri"/>
    </w:rPr>
  </w:style>
  <w:style w:type="character" w:customStyle="1" w:styleId="apple-style-span">
    <w:name w:val="apple-style-span"/>
    <w:basedOn w:val="DefaultParagraphFont"/>
    <w:qFormat/>
    <w:rsid w:val="00EC0544"/>
  </w:style>
  <w:style w:type="character" w:customStyle="1" w:styleId="FootnoteTextChar">
    <w:name w:val="Footnote Text Char"/>
    <w:basedOn w:val="DefaultParagraphFont"/>
    <w:link w:val="FootnoteText"/>
    <w:rsid w:val="00EC0544"/>
    <w:rPr>
      <w:rFonts w:ascii="Calibri" w:hAnsi="Calibri"/>
    </w:rPr>
  </w:style>
  <w:style w:type="paragraph" w:styleId="FootnoteText">
    <w:name w:val="footnote text"/>
    <w:basedOn w:val="Normal"/>
    <w:link w:val="FootnoteTextChar"/>
    <w:unhideWhenUsed/>
    <w:qFormat/>
    <w:rsid w:val="00EC0544"/>
    <w:rPr>
      <w:sz w:val="24"/>
    </w:rPr>
  </w:style>
  <w:style w:type="character" w:customStyle="1" w:styleId="FootnoteTextChar1">
    <w:name w:val="Footnote Text Char1"/>
    <w:basedOn w:val="DefaultParagraphFont"/>
    <w:rsid w:val="00EC0544"/>
    <w:rPr>
      <w:rFonts w:ascii="Calibri" w:hAnsi="Calibri"/>
      <w:sz w:val="20"/>
      <w:szCs w:val="20"/>
    </w:rPr>
  </w:style>
  <w:style w:type="paragraph" w:customStyle="1" w:styleId="p">
    <w:name w:val="p"/>
    <w:basedOn w:val="Normal"/>
    <w:rsid w:val="00EC0544"/>
    <w:pPr>
      <w:spacing w:before="100" w:beforeAutospacing="1" w:after="100" w:afterAutospacing="1"/>
    </w:pPr>
    <w:rPr>
      <w:rFonts w:ascii="Times" w:hAnsi="Times"/>
      <w:sz w:val="20"/>
      <w:szCs w:val="20"/>
    </w:rPr>
  </w:style>
  <w:style w:type="paragraph" w:customStyle="1" w:styleId="style40">
    <w:name w:val="style4"/>
    <w:basedOn w:val="Normal"/>
    <w:uiPriority w:val="99"/>
    <w:qFormat/>
    <w:rsid w:val="00EC0544"/>
    <w:pPr>
      <w:spacing w:before="100" w:beforeAutospacing="1" w:after="100" w:afterAutospacing="1"/>
    </w:pPr>
    <w:rPr>
      <w:rFonts w:ascii="Times" w:hAnsi="Times"/>
      <w:sz w:val="20"/>
      <w:szCs w:val="20"/>
    </w:rPr>
  </w:style>
  <w:style w:type="paragraph" w:customStyle="1" w:styleId="story-body-text">
    <w:name w:val="story-body-text"/>
    <w:basedOn w:val="Normal"/>
    <w:uiPriority w:val="99"/>
    <w:qFormat/>
    <w:rsid w:val="00EC0544"/>
    <w:pPr>
      <w:spacing w:before="100" w:beforeAutospacing="1" w:after="100" w:afterAutospacing="1"/>
    </w:pPr>
  </w:style>
  <w:style w:type="character" w:styleId="FootnoteReference">
    <w:name w:val="footnote reference"/>
    <w:aliases w:val="FN Ref,footnote reference,fr,o,FR,(NECG) Footnote Reference"/>
    <w:basedOn w:val="DefaultParagraphFont"/>
    <w:unhideWhenUsed/>
    <w:qFormat/>
    <w:rsid w:val="00EC0544"/>
    <w:rPr>
      <w:vertAlign w:val="superscript"/>
    </w:rPr>
  </w:style>
  <w:style w:type="paragraph" w:customStyle="1" w:styleId="para">
    <w:name w:val="para"/>
    <w:basedOn w:val="Normal"/>
    <w:rsid w:val="00EC0544"/>
    <w:pPr>
      <w:spacing w:before="100" w:beforeAutospacing="1" w:after="100" w:afterAutospacing="1"/>
    </w:pPr>
    <w:rPr>
      <w:rFonts w:cs="Times New Roman"/>
    </w:rPr>
  </w:style>
  <w:style w:type="character" w:customStyle="1" w:styleId="vm-hook">
    <w:name w:val="vm-hook"/>
    <w:basedOn w:val="DefaultParagraphFont"/>
    <w:rsid w:val="00EC0544"/>
  </w:style>
  <w:style w:type="character" w:customStyle="1" w:styleId="dfm-title">
    <w:name w:val="dfm-title"/>
    <w:basedOn w:val="DefaultParagraphFont"/>
    <w:rsid w:val="00EC0544"/>
  </w:style>
  <w:style w:type="paragraph" w:customStyle="1" w:styleId="CardIndented">
    <w:name w:val="Card (Indented)"/>
    <w:basedOn w:val="Normal"/>
    <w:link w:val="CardIndentedChar"/>
    <w:qFormat/>
    <w:rsid w:val="00EC0544"/>
    <w:pPr>
      <w:ind w:left="288"/>
    </w:pPr>
  </w:style>
  <w:style w:type="character" w:customStyle="1" w:styleId="StyleLatinBodyCalibri8pt">
    <w:name w:val="Style (Latin) +Body (Calibri) 8 pt"/>
    <w:basedOn w:val="DefaultParagraphFont"/>
    <w:rsid w:val="00EC0544"/>
    <w:rPr>
      <w:rFonts w:asciiTheme="minorHAnsi" w:hAnsiTheme="minorHAnsi"/>
      <w:sz w:val="22"/>
    </w:rPr>
  </w:style>
  <w:style w:type="character" w:customStyle="1" w:styleId="UnresolvedMention1">
    <w:name w:val="Unresolved Mention1"/>
    <w:basedOn w:val="DefaultParagraphFont"/>
    <w:uiPriority w:val="99"/>
    <w:unhideWhenUsed/>
    <w:rsid w:val="00EC0544"/>
    <w:rPr>
      <w:color w:val="808080"/>
      <w:shd w:val="clear" w:color="auto" w:fill="E6E6E6"/>
    </w:rPr>
  </w:style>
  <w:style w:type="character" w:customStyle="1" w:styleId="BodyTextChar1">
    <w:name w:val="Body Text Char1"/>
    <w:aliases w:val="Very Small Text Char1"/>
    <w:basedOn w:val="DefaultParagraphFont"/>
    <w:uiPriority w:val="99"/>
    <w:rsid w:val="00EC0544"/>
    <w:rPr>
      <w:rFonts w:ascii="Times New Roman" w:hAnsi="Times New Roman"/>
      <w:sz w:val="24"/>
    </w:rPr>
  </w:style>
  <w:style w:type="character" w:customStyle="1" w:styleId="UnresolvedMention2">
    <w:name w:val="Unresolved Mention2"/>
    <w:basedOn w:val="DefaultParagraphFont"/>
    <w:uiPriority w:val="99"/>
    <w:unhideWhenUsed/>
    <w:rsid w:val="00EC0544"/>
    <w:rPr>
      <w:color w:val="808080"/>
      <w:shd w:val="clear" w:color="auto" w:fill="E6E6E6"/>
    </w:rPr>
  </w:style>
  <w:style w:type="character" w:customStyle="1" w:styleId="Author-Date">
    <w:name w:val="Author-Date"/>
    <w:qFormat/>
    <w:rsid w:val="00EC0544"/>
    <w:rPr>
      <w:b/>
      <w:sz w:val="24"/>
    </w:rPr>
  </w:style>
  <w:style w:type="character" w:customStyle="1" w:styleId="ListLabel12">
    <w:name w:val="ListLabel 12"/>
    <w:qFormat/>
    <w:rsid w:val="00EC0544"/>
    <w:rPr>
      <w:strike w:val="0"/>
      <w:dstrike w:val="0"/>
      <w:color w:val="000000"/>
      <w:spacing w:val="0"/>
      <w:w w:val="100"/>
      <w:sz w:val="16"/>
      <w:lang w:val="en-US"/>
    </w:rPr>
  </w:style>
  <w:style w:type="character" w:customStyle="1" w:styleId="ListLabel11">
    <w:name w:val="ListLabel 11"/>
    <w:qFormat/>
    <w:rsid w:val="00EC0544"/>
    <w:rPr>
      <w:strike w:val="0"/>
      <w:dstrike w:val="0"/>
      <w:color w:val="000000"/>
      <w:spacing w:val="70"/>
      <w:w w:val="100"/>
      <w:sz w:val="16"/>
      <w:lang w:val="en-US"/>
    </w:rPr>
  </w:style>
  <w:style w:type="character" w:customStyle="1" w:styleId="ListLabel10">
    <w:name w:val="ListLabel 10"/>
    <w:qFormat/>
    <w:rsid w:val="00EC0544"/>
    <w:rPr>
      <w:strike w:val="0"/>
      <w:dstrike w:val="0"/>
      <w:color w:val="000000"/>
      <w:spacing w:val="0"/>
      <w:w w:val="100"/>
      <w:sz w:val="18"/>
      <w:lang w:val="en-US"/>
    </w:rPr>
  </w:style>
  <w:style w:type="character" w:customStyle="1" w:styleId="ListLabel9">
    <w:name w:val="ListLabel 9"/>
    <w:qFormat/>
    <w:rsid w:val="00EC0544"/>
    <w:rPr>
      <w:strike w:val="0"/>
      <w:dstrike w:val="0"/>
      <w:color w:val="000000"/>
      <w:spacing w:val="0"/>
      <w:w w:val="100"/>
      <w:sz w:val="21"/>
      <w:lang w:val="en-US"/>
    </w:rPr>
  </w:style>
  <w:style w:type="character" w:customStyle="1" w:styleId="ListLabel8">
    <w:name w:val="ListLabel 8"/>
    <w:qFormat/>
    <w:rsid w:val="00EC0544"/>
    <w:rPr>
      <w:strike w:val="0"/>
      <w:dstrike w:val="0"/>
      <w:color w:val="000000"/>
      <w:spacing w:val="0"/>
      <w:w w:val="100"/>
      <w:sz w:val="20"/>
      <w:lang w:val="en-US"/>
    </w:rPr>
  </w:style>
  <w:style w:type="character" w:customStyle="1" w:styleId="ListLabel7">
    <w:name w:val="ListLabel 7"/>
    <w:qFormat/>
    <w:rsid w:val="00EC0544"/>
    <w:rPr>
      <w:strike w:val="0"/>
      <w:dstrike w:val="0"/>
      <w:color w:val="000000"/>
      <w:spacing w:val="0"/>
      <w:w w:val="100"/>
      <w:sz w:val="20"/>
      <w:lang w:val="en-US"/>
    </w:rPr>
  </w:style>
  <w:style w:type="character" w:customStyle="1" w:styleId="ListLabel6">
    <w:name w:val="ListLabel 6"/>
    <w:qFormat/>
    <w:rsid w:val="00EC0544"/>
    <w:rPr>
      <w:i/>
      <w:strike w:val="0"/>
      <w:dstrike w:val="0"/>
      <w:color w:val="000000"/>
      <w:spacing w:val="0"/>
      <w:w w:val="100"/>
      <w:sz w:val="20"/>
      <w:lang w:val="en-US"/>
    </w:rPr>
  </w:style>
  <w:style w:type="character" w:customStyle="1" w:styleId="ListLabel5">
    <w:name w:val="ListLabel 5"/>
    <w:qFormat/>
    <w:rsid w:val="00EC0544"/>
    <w:rPr>
      <w:strike w:val="0"/>
      <w:dstrike w:val="0"/>
      <w:color w:val="000000"/>
      <w:spacing w:val="0"/>
      <w:w w:val="100"/>
      <w:sz w:val="20"/>
      <w:lang w:val="en-US"/>
    </w:rPr>
  </w:style>
  <w:style w:type="character" w:customStyle="1" w:styleId="ListLabel4">
    <w:name w:val="ListLabel 4"/>
    <w:qFormat/>
    <w:rsid w:val="00EC0544"/>
    <w:rPr>
      <w:strike w:val="0"/>
      <w:dstrike w:val="0"/>
      <w:color w:val="000000"/>
      <w:spacing w:val="0"/>
      <w:w w:val="100"/>
      <w:sz w:val="19"/>
      <w:lang w:val="en-US"/>
    </w:rPr>
  </w:style>
  <w:style w:type="character" w:customStyle="1" w:styleId="ListLabel3">
    <w:name w:val="ListLabel 3"/>
    <w:qFormat/>
    <w:rsid w:val="00EC0544"/>
    <w:rPr>
      <w:i/>
      <w:strike w:val="0"/>
      <w:dstrike w:val="0"/>
      <w:color w:val="000000"/>
      <w:spacing w:val="0"/>
      <w:w w:val="100"/>
      <w:sz w:val="20"/>
      <w:lang w:val="en-US"/>
    </w:rPr>
  </w:style>
  <w:style w:type="character" w:customStyle="1" w:styleId="ListLabel2">
    <w:name w:val="ListLabel 2"/>
    <w:qFormat/>
    <w:rsid w:val="00EC0544"/>
    <w:rPr>
      <w:strike w:val="0"/>
      <w:dstrike w:val="0"/>
      <w:color w:val="000000"/>
      <w:spacing w:val="0"/>
      <w:w w:val="100"/>
      <w:sz w:val="20"/>
      <w:lang w:val="en-US"/>
    </w:rPr>
  </w:style>
  <w:style w:type="character" w:customStyle="1" w:styleId="ListLabel1">
    <w:name w:val="ListLabel 1"/>
    <w:qFormat/>
    <w:rsid w:val="00EC0544"/>
    <w:rPr>
      <w:i/>
      <w:strike w:val="0"/>
      <w:dstrike w:val="0"/>
      <w:color w:val="000000"/>
      <w:spacing w:val="0"/>
      <w:w w:val="100"/>
      <w:sz w:val="18"/>
      <w:lang w:val="en-US"/>
    </w:rPr>
  </w:style>
  <w:style w:type="character" w:customStyle="1" w:styleId="italic">
    <w:name w:val="italic"/>
    <w:basedOn w:val="DefaultParagraphFont"/>
    <w:qFormat/>
    <w:rsid w:val="00EC0544"/>
    <w:rPr>
      <w:rFonts w:cs="Times New Roman"/>
    </w:rPr>
  </w:style>
  <w:style w:type="character" w:customStyle="1" w:styleId="copyrightdescription">
    <w:name w:val="copyrightdescription"/>
    <w:basedOn w:val="DefaultParagraphFont"/>
    <w:qFormat/>
    <w:rsid w:val="00EC0544"/>
    <w:rPr>
      <w:rFonts w:cs="Times New Roman"/>
    </w:rPr>
  </w:style>
  <w:style w:type="character" w:customStyle="1" w:styleId="tabtitle">
    <w:name w:val="tabtitle"/>
    <w:basedOn w:val="DefaultParagraphFont"/>
    <w:qFormat/>
    <w:rsid w:val="00EC0544"/>
    <w:rPr>
      <w:rFonts w:cs="Times New Roman"/>
    </w:rPr>
  </w:style>
  <w:style w:type="character" w:customStyle="1" w:styleId="resultbodyblack">
    <w:name w:val="resultbodyblack"/>
    <w:basedOn w:val="DefaultParagraphFont"/>
    <w:qFormat/>
    <w:rsid w:val="00EC0544"/>
    <w:rPr>
      <w:rFonts w:cs="Times New Roman"/>
    </w:rPr>
  </w:style>
  <w:style w:type="character" w:customStyle="1" w:styleId="resultbody">
    <w:name w:val="resultbody"/>
    <w:basedOn w:val="DefaultParagraphFont"/>
    <w:qFormat/>
    <w:rsid w:val="00EC0544"/>
    <w:rPr>
      <w:rFonts w:cs="Times New Roman"/>
    </w:rPr>
  </w:style>
  <w:style w:type="character" w:customStyle="1" w:styleId="resultbodysmallitalic">
    <w:name w:val="resultbodysmallitalic"/>
    <w:basedOn w:val="DefaultParagraphFont"/>
    <w:qFormat/>
    <w:rsid w:val="00EC0544"/>
    <w:rPr>
      <w:rFonts w:cs="Times New Roman"/>
    </w:rPr>
  </w:style>
  <w:style w:type="character" w:customStyle="1" w:styleId="resultpron">
    <w:name w:val="resultpron"/>
    <w:basedOn w:val="DefaultParagraphFont"/>
    <w:qFormat/>
    <w:rsid w:val="00EC0544"/>
    <w:rPr>
      <w:rFonts w:cs="Times New Roman"/>
    </w:rPr>
  </w:style>
  <w:style w:type="character" w:customStyle="1" w:styleId="NumberingSymbols">
    <w:name w:val="Numbering Symbols"/>
    <w:qFormat/>
    <w:rsid w:val="00EC0544"/>
  </w:style>
  <w:style w:type="character" w:customStyle="1" w:styleId="StrongEmphasis">
    <w:name w:val="Strong Emphasis"/>
    <w:qFormat/>
    <w:rsid w:val="00EC0544"/>
    <w:rPr>
      <w:b/>
      <w:bCs/>
    </w:rPr>
  </w:style>
  <w:style w:type="character" w:customStyle="1" w:styleId="Emphasis2">
    <w:name w:val="Emphasis2"/>
    <w:basedOn w:val="DefaultParagraphFont"/>
    <w:qFormat/>
    <w:rsid w:val="00EC0544"/>
    <w:rPr>
      <w:rFonts w:ascii="Franklin Gothic Heavy" w:hAnsi="Franklin Gothic Heavy" w:cs="Franklin Gothic Heavy"/>
      <w:iCs/>
      <w:u w:val="single"/>
    </w:rPr>
  </w:style>
  <w:style w:type="character" w:customStyle="1" w:styleId="StyleStyle4CharTimesNewRoman11pt">
    <w:name w:val="Style Style4 Char + Times New Roman 11 pt"/>
    <w:basedOn w:val="DefaultParagraphFont"/>
    <w:qFormat/>
    <w:rsid w:val="00EC0544"/>
    <w:rPr>
      <w:rFonts w:ascii="Times New Roman" w:hAnsi="Times New Roman"/>
      <w:sz w:val="20"/>
      <w:szCs w:val="24"/>
      <w:u w:val="single"/>
      <w:lang w:val="en-US" w:eastAsia="en-US" w:bidi="ar-SA"/>
    </w:rPr>
  </w:style>
  <w:style w:type="character" w:customStyle="1" w:styleId="pg">
    <w:name w:val="pg"/>
    <w:basedOn w:val="DefaultParagraphFont"/>
    <w:qFormat/>
    <w:rsid w:val="00EC0544"/>
  </w:style>
  <w:style w:type="character" w:customStyle="1" w:styleId="ital-inline">
    <w:name w:val="ital-inline"/>
    <w:basedOn w:val="DefaultParagraphFont"/>
    <w:qFormat/>
    <w:rsid w:val="00EC0544"/>
  </w:style>
  <w:style w:type="character" w:customStyle="1" w:styleId="senselabelstart">
    <w:name w:val="sense_label start"/>
    <w:basedOn w:val="DefaultParagraphFont"/>
    <w:qFormat/>
    <w:rsid w:val="00EC0544"/>
  </w:style>
  <w:style w:type="character" w:customStyle="1" w:styleId="sensecontent">
    <w:name w:val="sense_content"/>
    <w:basedOn w:val="DefaultParagraphFont"/>
    <w:qFormat/>
    <w:rsid w:val="00EC0544"/>
  </w:style>
  <w:style w:type="character" w:customStyle="1" w:styleId="vi">
    <w:name w:val="vi"/>
    <w:basedOn w:val="DefaultParagraphFont"/>
    <w:qFormat/>
    <w:rsid w:val="00EC0544"/>
  </w:style>
  <w:style w:type="character" w:customStyle="1" w:styleId="senselabel">
    <w:name w:val="sense_label"/>
    <w:basedOn w:val="DefaultParagraphFont"/>
    <w:qFormat/>
    <w:rsid w:val="00EC0544"/>
  </w:style>
  <w:style w:type="character" w:customStyle="1" w:styleId="Style11ptItalicUnderline">
    <w:name w:val="Style 11 pt Italic Underline"/>
    <w:basedOn w:val="DefaultParagraphFont"/>
    <w:qFormat/>
    <w:rsid w:val="00EC0544"/>
    <w:rPr>
      <w:i/>
      <w:iCs/>
      <w:sz w:val="20"/>
      <w:u w:val="single"/>
    </w:rPr>
  </w:style>
  <w:style w:type="character" w:customStyle="1" w:styleId="Style11ptBoldUnderline">
    <w:name w:val="Style 11 pt Bold Underline"/>
    <w:basedOn w:val="DefaultParagraphFont"/>
    <w:qFormat/>
    <w:rsid w:val="00EC0544"/>
    <w:rPr>
      <w:b/>
      <w:bCs/>
      <w:sz w:val="20"/>
      <w:u w:val="single"/>
    </w:rPr>
  </w:style>
  <w:style w:type="character" w:customStyle="1" w:styleId="StyleStyle4CharTimesNewRoman11ptItalic">
    <w:name w:val="Style Style4 Char + Times New Roman 11 pt Italic"/>
    <w:basedOn w:val="DefaultParagraphFont"/>
    <w:qFormat/>
    <w:rsid w:val="00EC0544"/>
    <w:rPr>
      <w:rFonts w:ascii="Times New Roman" w:eastAsia="Times New Roman" w:hAnsi="Times New Roman" w:cs="Times New Roman"/>
      <w:i/>
      <w:iCs/>
      <w:sz w:val="20"/>
      <w:szCs w:val="24"/>
      <w:u w:val="single"/>
      <w:lang w:val="en-US" w:eastAsia="en-US" w:bidi="ar-SA"/>
    </w:rPr>
  </w:style>
  <w:style w:type="character" w:customStyle="1" w:styleId="StyleStyle4CharTimesNewRoman11ptBold">
    <w:name w:val="Style Style4 Char + Times New Roman 11 pt Bold"/>
    <w:basedOn w:val="DefaultParagraphFont"/>
    <w:qFormat/>
    <w:rsid w:val="00EC0544"/>
    <w:rPr>
      <w:rFonts w:ascii="Times New Roman" w:eastAsia="Times New Roman" w:hAnsi="Times New Roman" w:cs="Times New Roman"/>
      <w:b/>
      <w:bCs/>
      <w:sz w:val="20"/>
      <w:szCs w:val="24"/>
      <w:u w:val="single"/>
      <w:lang w:val="en-US" w:eastAsia="en-US" w:bidi="ar-SA"/>
    </w:rPr>
  </w:style>
  <w:style w:type="character" w:customStyle="1" w:styleId="Style11ptBlack">
    <w:name w:val="Style 11 pt Black"/>
    <w:basedOn w:val="DefaultParagraphFont"/>
    <w:qFormat/>
    <w:rsid w:val="00EC0544"/>
    <w:rPr>
      <w:color w:val="000000"/>
      <w:sz w:val="20"/>
    </w:rPr>
  </w:style>
  <w:style w:type="character" w:customStyle="1" w:styleId="Style11ptBlackUnderline">
    <w:name w:val="Style 11 pt Black Underline"/>
    <w:basedOn w:val="DefaultParagraphFont"/>
    <w:qFormat/>
    <w:rsid w:val="00EC0544"/>
    <w:rPr>
      <w:color w:val="000000"/>
      <w:sz w:val="20"/>
      <w:u w:val="single"/>
    </w:rPr>
  </w:style>
  <w:style w:type="character" w:customStyle="1" w:styleId="HTMLTypewriter3">
    <w:name w:val="HTML Typewriter3"/>
    <w:basedOn w:val="DefaultParagraphFont"/>
    <w:qFormat/>
    <w:rsid w:val="00EC0544"/>
    <w:rPr>
      <w:rFonts w:ascii="Courier New" w:eastAsia="SimSun" w:hAnsi="Courier New" w:cs="Courier New"/>
      <w:sz w:val="20"/>
      <w:szCs w:val="20"/>
    </w:rPr>
  </w:style>
  <w:style w:type="character" w:customStyle="1" w:styleId="CardsChar">
    <w:name w:val="Cards Char"/>
    <w:basedOn w:val="DefaultParagraphFont"/>
    <w:qFormat/>
    <w:rsid w:val="00EC0544"/>
    <w:rPr>
      <w:rFonts w:ascii="Times New Roman" w:hAnsi="Times New Roman" w:cs="Times New Roman"/>
      <w:lang w:val="en-US" w:bidi="ar-SA"/>
    </w:rPr>
  </w:style>
  <w:style w:type="character" w:customStyle="1" w:styleId="CardsFont12pt0">
    <w:name w:val="Cards + Font 12pt"/>
    <w:basedOn w:val="CardsChar"/>
    <w:qFormat/>
    <w:rsid w:val="00EC0544"/>
    <w:rPr>
      <w:rFonts w:ascii="Times New Roman" w:hAnsi="Times New Roman" w:cs="Times New Roman"/>
      <w:sz w:val="24"/>
      <w:u w:val="single"/>
      <w:lang w:val="en-US" w:bidi="ar-SA"/>
    </w:rPr>
  </w:style>
  <w:style w:type="character" w:customStyle="1" w:styleId="AuthorDateChar">
    <w:name w:val="AuthorDate Char"/>
    <w:basedOn w:val="DefaultParagraphFont"/>
    <w:qFormat/>
    <w:rsid w:val="00EC0544"/>
    <w:rPr>
      <w:rFonts w:ascii="Times New Roman" w:hAnsi="Times New Roman" w:cs="Times New Roman"/>
      <w:b/>
      <w:sz w:val="24"/>
      <w:u w:val="single"/>
      <w:lang w:val="en-US" w:bidi="ar-SA"/>
    </w:rPr>
  </w:style>
  <w:style w:type="character" w:styleId="HTMLCite">
    <w:name w:val="HTML Cite"/>
    <w:basedOn w:val="DefaultParagraphFont"/>
    <w:uiPriority w:val="99"/>
    <w:qFormat/>
    <w:rsid w:val="00EC0544"/>
    <w:rPr>
      <w:rFonts w:cs="Times New Roman"/>
      <w:i/>
    </w:rPr>
  </w:style>
  <w:style w:type="character" w:customStyle="1" w:styleId="VisitedInternetLink">
    <w:name w:val="Visited Internet Link"/>
    <w:basedOn w:val="DefaultParagraphFont"/>
    <w:rsid w:val="00EC0544"/>
    <w:rPr>
      <w:color w:val="800080"/>
      <w:u w:val="single"/>
    </w:rPr>
  </w:style>
  <w:style w:type="character" w:customStyle="1" w:styleId="CitesChar">
    <w:name w:val="Cites Char"/>
    <w:basedOn w:val="DefaultParagraphFont"/>
    <w:qFormat/>
    <w:rsid w:val="00EC0544"/>
    <w:rPr>
      <w:szCs w:val="24"/>
      <w:lang w:val="en-US" w:bidi="ar-SA"/>
    </w:rPr>
  </w:style>
  <w:style w:type="character" w:customStyle="1" w:styleId="loose">
    <w:name w:val="loose"/>
    <w:qFormat/>
    <w:rsid w:val="00EC0544"/>
  </w:style>
  <w:style w:type="character" w:customStyle="1" w:styleId="domtooltips">
    <w:name w:val="domtooltips"/>
    <w:basedOn w:val="DefaultParagraphFont"/>
    <w:qFormat/>
    <w:rsid w:val="00EC0544"/>
  </w:style>
  <w:style w:type="character" w:customStyle="1" w:styleId="caps">
    <w:name w:val="caps"/>
    <w:basedOn w:val="DefaultParagraphFont"/>
    <w:qFormat/>
    <w:rsid w:val="00EC0544"/>
  </w:style>
  <w:style w:type="character" w:customStyle="1" w:styleId="Style11ptUnderlineBorderSinglesolidlineAuto05pt">
    <w:name w:val="Style 11 pt Underline Border: : (Single solid line Auto  0.5 pt..."/>
    <w:basedOn w:val="DefaultParagraphFont"/>
    <w:qFormat/>
    <w:rsid w:val="00EC0544"/>
    <w:rPr>
      <w:sz w:val="20"/>
      <w:u w:val="single"/>
      <w:bdr w:val="single" w:sz="4" w:space="0" w:color="00000A"/>
    </w:rPr>
  </w:style>
  <w:style w:type="character" w:customStyle="1" w:styleId="StyleUnderlineChar11pt">
    <w:name w:val="Style Underline Char + 11 pt"/>
    <w:basedOn w:val="DefaultParagraphFont"/>
    <w:qFormat/>
    <w:rsid w:val="00EC0544"/>
    <w:rPr>
      <w:rFonts w:ascii="Times New Roman" w:hAnsi="Times New Roman"/>
      <w:sz w:val="20"/>
      <w:szCs w:val="24"/>
      <w:u w:val="single"/>
      <w:lang w:val="en-US" w:eastAsia="en-US" w:bidi="ar-SA"/>
    </w:rPr>
  </w:style>
  <w:style w:type="paragraph" w:styleId="List">
    <w:name w:val="List"/>
    <w:basedOn w:val="BodyText"/>
    <w:uiPriority w:val="99"/>
    <w:rsid w:val="00EC0544"/>
    <w:pPr>
      <w:suppressAutoHyphens/>
      <w:overflowPunct w:val="0"/>
      <w:spacing w:after="140" w:line="288" w:lineRule="auto"/>
    </w:pPr>
    <w:rPr>
      <w:rFonts w:ascii="Liberation Sans" w:eastAsia="Droid Sans Fallback" w:hAnsi="Liberation Sans" w:cs="FreeSans"/>
      <w:color w:val="00000A"/>
    </w:rPr>
  </w:style>
  <w:style w:type="paragraph" w:styleId="Caption">
    <w:name w:val="caption"/>
    <w:aliases w:val="caption"/>
    <w:basedOn w:val="Normal"/>
    <w:qFormat/>
    <w:rsid w:val="00EC0544"/>
    <w:pPr>
      <w:suppressLineNumbers/>
      <w:suppressAutoHyphens/>
      <w:overflowPunct w:val="0"/>
      <w:spacing w:before="120" w:after="120"/>
    </w:pPr>
    <w:rPr>
      <w:rFonts w:ascii="Liberation Sans" w:eastAsia="Droid Sans Fallback" w:hAnsi="Liberation Sans" w:cs="FreeSans"/>
      <w:i/>
      <w:iCs/>
      <w:color w:val="00000A"/>
    </w:rPr>
  </w:style>
  <w:style w:type="paragraph" w:customStyle="1" w:styleId="Index">
    <w:name w:val="Index"/>
    <w:basedOn w:val="Normal"/>
    <w:qFormat/>
    <w:rsid w:val="00EC0544"/>
    <w:pPr>
      <w:suppressLineNumbers/>
      <w:suppressAutoHyphens/>
      <w:overflowPunct w:val="0"/>
    </w:pPr>
    <w:rPr>
      <w:rFonts w:ascii="Liberation Sans" w:eastAsia="Droid Sans Fallback" w:hAnsi="Liberation Sans" w:cs="FreeSans"/>
      <w:color w:val="00000A"/>
    </w:rPr>
  </w:style>
  <w:style w:type="paragraph" w:customStyle="1" w:styleId="Quotations">
    <w:name w:val="Quotations"/>
    <w:basedOn w:val="Normal"/>
    <w:qFormat/>
    <w:rsid w:val="00EC0544"/>
    <w:pPr>
      <w:suppressAutoHyphens/>
      <w:overflowPunct w:val="0"/>
    </w:pPr>
    <w:rPr>
      <w:rFonts w:ascii="Liberation Sans" w:eastAsia="Droid Sans Fallback" w:hAnsi="Liberation Sans"/>
      <w:color w:val="00000A"/>
    </w:rPr>
  </w:style>
  <w:style w:type="paragraph" w:styleId="Subtitle">
    <w:name w:val="Subtitle"/>
    <w:aliases w:val="Underlined card text"/>
    <w:basedOn w:val="Normal"/>
    <w:next w:val="Normal"/>
    <w:link w:val="SubtitleChar"/>
    <w:uiPriority w:val="99"/>
    <w:unhideWhenUsed/>
    <w:qFormat/>
    <w:rsid w:val="00EC0544"/>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EC0544"/>
    <w:rPr>
      <w:color w:val="5A5A5A" w:themeColor="text1" w:themeTint="A5"/>
      <w:spacing w:val="15"/>
      <w:sz w:val="22"/>
    </w:rPr>
  </w:style>
  <w:style w:type="paragraph" w:customStyle="1" w:styleId="FrameContents">
    <w:name w:val="Frame Contents"/>
    <w:basedOn w:val="Normal"/>
    <w:qFormat/>
    <w:rsid w:val="00EC0544"/>
    <w:pPr>
      <w:suppressAutoHyphens/>
      <w:overflowPunct w:val="0"/>
    </w:pPr>
    <w:rPr>
      <w:rFonts w:ascii="Liberation Sans" w:eastAsia="Droid Sans Fallback" w:hAnsi="Liberation Sans"/>
      <w:color w:val="00000A"/>
    </w:rPr>
  </w:style>
  <w:style w:type="paragraph" w:customStyle="1" w:styleId="BlockTitle">
    <w:name w:val="Block Title"/>
    <w:basedOn w:val="Heading1"/>
    <w:next w:val="Normal"/>
    <w:qFormat/>
    <w:rsid w:val="00EC0544"/>
    <w:pPr>
      <w:widowControl w:val="0"/>
      <w:pBdr>
        <w:top w:val="single" w:sz="24" w:space="1" w:color="00000A"/>
        <w:left w:val="single" w:sz="24" w:space="4" w:color="00000A"/>
        <w:bottom w:val="single" w:sz="24" w:space="1" w:color="00000A"/>
        <w:right w:val="single" w:sz="24" w:space="4" w:color="00000A"/>
      </w:pBdr>
      <w:suppressAutoHyphens/>
      <w:overflowPunct w:val="0"/>
      <w:spacing w:before="0" w:after="240" w:line="252" w:lineRule="auto"/>
    </w:pPr>
    <w:rPr>
      <w:rFonts w:ascii="Times New Roman" w:eastAsia="Droid Sans Fallback" w:hAnsi="Times New Roman" w:cs="Times New Roman"/>
      <w:bCs w:val="0"/>
      <w:color w:val="00000A"/>
      <w:sz w:val="32"/>
      <w:u w:val="single"/>
    </w:rPr>
  </w:style>
  <w:style w:type="paragraph" w:customStyle="1" w:styleId="Cites">
    <w:name w:val="Cites"/>
    <w:link w:val="CitesChar2"/>
    <w:qFormat/>
    <w:rsid w:val="00EC0544"/>
    <w:pPr>
      <w:widowControl w:val="0"/>
      <w:suppressAutoHyphens/>
      <w:spacing w:line="252" w:lineRule="auto"/>
      <w:jc w:val="both"/>
      <w:outlineLvl w:val="2"/>
    </w:pPr>
    <w:rPr>
      <w:rFonts w:ascii="Times New Roman" w:eastAsia="Calibri" w:hAnsi="Times New Roman" w:cs="Times New Roman"/>
      <w:b/>
      <w:color w:val="00000A"/>
      <w:sz w:val="20"/>
      <w:szCs w:val="20"/>
    </w:rPr>
  </w:style>
  <w:style w:type="paragraph" w:customStyle="1" w:styleId="Cards">
    <w:name w:val="Cards"/>
    <w:next w:val="Nothing"/>
    <w:qFormat/>
    <w:rsid w:val="00EC0544"/>
    <w:pPr>
      <w:suppressAutoHyphens/>
      <w:spacing w:line="252" w:lineRule="auto"/>
      <w:jc w:val="both"/>
    </w:pPr>
    <w:rPr>
      <w:rFonts w:ascii="Times New Roman" w:eastAsia="Calibri" w:hAnsi="Times New Roman" w:cs="Times New Roman"/>
      <w:color w:val="00000A"/>
      <w:sz w:val="20"/>
      <w:szCs w:val="20"/>
    </w:rPr>
  </w:style>
  <w:style w:type="paragraph" w:customStyle="1" w:styleId="AuthorDate">
    <w:name w:val="AuthorDate"/>
    <w:next w:val="Nothing"/>
    <w:qFormat/>
    <w:rsid w:val="00EC0544"/>
    <w:pPr>
      <w:widowControl w:val="0"/>
      <w:suppressAutoHyphens/>
      <w:spacing w:line="252" w:lineRule="auto"/>
      <w:outlineLvl w:val="2"/>
    </w:pPr>
    <w:rPr>
      <w:rFonts w:ascii="Times New Roman" w:eastAsia="Calibri" w:hAnsi="Times New Roman" w:cs="Times New Roman"/>
      <w:b/>
      <w:color w:val="00000A"/>
      <w:szCs w:val="20"/>
      <w:u w:val="single"/>
    </w:rPr>
  </w:style>
  <w:style w:type="paragraph" w:customStyle="1" w:styleId="TagLine">
    <w:name w:val="Tag Line"/>
    <w:basedOn w:val="Normal"/>
    <w:next w:val="Normal"/>
    <w:uiPriority w:val="99"/>
    <w:qFormat/>
    <w:rsid w:val="00EC0544"/>
    <w:pPr>
      <w:suppressAutoHyphens/>
      <w:overflowPunct w:val="0"/>
    </w:pPr>
    <w:rPr>
      <w:rFonts w:ascii="Liberation Sans" w:eastAsia="Droid Sans Fallback" w:hAnsi="Liberation Sans"/>
      <w:caps/>
      <w:color w:val="00000A"/>
    </w:rPr>
  </w:style>
  <w:style w:type="paragraph" w:customStyle="1" w:styleId="TAGLINE0">
    <w:name w:val="TAG LINE"/>
    <w:next w:val="Normal"/>
    <w:qFormat/>
    <w:rsid w:val="00EC0544"/>
    <w:rPr>
      <w:rFonts w:ascii="Times New Roman" w:eastAsia="Times New Roman" w:hAnsi="Times New Roman" w:cs="Arial"/>
      <w:bCs/>
      <w:caps/>
      <w:color w:val="00000A"/>
      <w:sz w:val="20"/>
      <w:szCs w:val="20"/>
    </w:rPr>
  </w:style>
  <w:style w:type="character" w:customStyle="1" w:styleId="Heading3Char1">
    <w:name w:val="Heading 3 Char1"/>
    <w:qFormat/>
    <w:rsid w:val="00EC0544"/>
    <w:rPr>
      <w:rFonts w:cs="Arial"/>
      <w:bCs/>
      <w:szCs w:val="26"/>
      <w:u w:val="single"/>
      <w:lang w:val="en-US" w:eastAsia="en-US" w:bidi="ar-SA"/>
    </w:rPr>
  </w:style>
  <w:style w:type="paragraph" w:styleId="Revision">
    <w:name w:val="Revision"/>
    <w:hidden/>
    <w:uiPriority w:val="99"/>
    <w:semiHidden/>
    <w:rsid w:val="00EC0544"/>
    <w:rPr>
      <w:rFonts w:ascii="Calibri" w:hAnsi="Calibri"/>
      <w:sz w:val="22"/>
    </w:rPr>
  </w:style>
  <w:style w:type="paragraph" w:customStyle="1" w:styleId="Smalltext">
    <w:name w:val="Small text"/>
    <w:aliases w:val="Quote1,Quote11"/>
    <w:basedOn w:val="Normal"/>
    <w:link w:val="SmalltextChar"/>
    <w:qFormat/>
    <w:rsid w:val="00EC0544"/>
    <w:rPr>
      <w:rFonts w:ascii="Times New Roman" w:eastAsia="MS Mincho" w:hAnsi="Times New Roman" w:cs="Times New Roman"/>
      <w:sz w:val="16"/>
    </w:rPr>
  </w:style>
  <w:style w:type="character" w:customStyle="1" w:styleId="BoldUnderlineChar">
    <w:name w:val="Bold Underline Char"/>
    <w:basedOn w:val="DefaultParagraphFont"/>
    <w:locked/>
    <w:rsid w:val="00EC0544"/>
    <w:rPr>
      <w:rFonts w:ascii="Times New Roman" w:eastAsia="Times New Roman" w:hAnsi="Times New Roman" w:cs="Times New Roman"/>
      <w:b/>
      <w:bCs/>
      <w:sz w:val="20"/>
      <w:szCs w:val="24"/>
      <w:u w:val="single"/>
    </w:rPr>
  </w:style>
  <w:style w:type="character" w:customStyle="1" w:styleId="StyleGaramond">
    <w:name w:val="Style Garamond"/>
    <w:qFormat/>
    <w:rsid w:val="00EC0544"/>
    <w:rPr>
      <w:rFonts w:ascii="Garamond" w:hAnsi="Garamond" w:cs="Garamond"/>
    </w:rPr>
  </w:style>
  <w:style w:type="character" w:customStyle="1" w:styleId="StyletagGaramondChar">
    <w:name w:val="Style tag + Garamond Char"/>
    <w:qFormat/>
    <w:rsid w:val="00EC0544"/>
    <w:rPr>
      <w:rFonts w:ascii="Garamond" w:hAnsi="Garamond" w:cs="Garamond"/>
      <w:b/>
      <w:bCs/>
      <w:sz w:val="24"/>
      <w:szCs w:val="24"/>
      <w:lang w:val="en-US" w:bidi="ar-SA"/>
    </w:rPr>
  </w:style>
  <w:style w:type="character" w:customStyle="1" w:styleId="StylecardGaramond12ptUnderlineChar">
    <w:name w:val="Style card + Garamond 12 pt Underline Char"/>
    <w:qFormat/>
    <w:rsid w:val="00EC0544"/>
    <w:rPr>
      <w:rFonts w:ascii="Garamond" w:hAnsi="Garamond" w:cs="Garamond"/>
      <w:sz w:val="24"/>
      <w:szCs w:val="24"/>
      <w:u w:val="single"/>
      <w:lang w:val="en-US" w:bidi="ar-SA"/>
    </w:rPr>
  </w:style>
  <w:style w:type="character" w:customStyle="1" w:styleId="BoldUnderline">
    <w:name w:val="BoldUnderline"/>
    <w:basedOn w:val="DefaultParagraphFont"/>
    <w:uiPriority w:val="1"/>
    <w:qFormat/>
    <w:rsid w:val="00EC0544"/>
    <w:rPr>
      <w:rFonts w:ascii="Arial" w:hAnsi="Arial"/>
      <w:b/>
      <w:sz w:val="20"/>
      <w:u w:val="single"/>
    </w:rPr>
  </w:style>
  <w:style w:type="character" w:customStyle="1" w:styleId="WW8Num2z0">
    <w:name w:val="WW8Num2z0"/>
    <w:qFormat/>
    <w:rsid w:val="00EC0544"/>
  </w:style>
  <w:style w:type="character" w:customStyle="1" w:styleId="WW8Num2z1">
    <w:name w:val="WW8Num2z1"/>
    <w:qFormat/>
    <w:rsid w:val="00EC0544"/>
  </w:style>
  <w:style w:type="character" w:customStyle="1" w:styleId="WW8Num2z2">
    <w:name w:val="WW8Num2z2"/>
    <w:qFormat/>
    <w:rsid w:val="00EC0544"/>
  </w:style>
  <w:style w:type="character" w:customStyle="1" w:styleId="WW8Num2z3">
    <w:name w:val="WW8Num2z3"/>
    <w:qFormat/>
    <w:rsid w:val="00EC0544"/>
  </w:style>
  <w:style w:type="character" w:customStyle="1" w:styleId="WW8Num2z4">
    <w:name w:val="WW8Num2z4"/>
    <w:qFormat/>
    <w:rsid w:val="00EC0544"/>
  </w:style>
  <w:style w:type="character" w:customStyle="1" w:styleId="WW8Num2z5">
    <w:name w:val="WW8Num2z5"/>
    <w:qFormat/>
    <w:rsid w:val="00EC0544"/>
  </w:style>
  <w:style w:type="character" w:customStyle="1" w:styleId="WW8Num2z6">
    <w:name w:val="WW8Num2z6"/>
    <w:qFormat/>
    <w:rsid w:val="00EC0544"/>
  </w:style>
  <w:style w:type="character" w:customStyle="1" w:styleId="WW8Num2z7">
    <w:name w:val="WW8Num2z7"/>
    <w:qFormat/>
    <w:rsid w:val="00EC0544"/>
  </w:style>
  <w:style w:type="character" w:customStyle="1" w:styleId="WW8Num2z8">
    <w:name w:val="WW8Num2z8"/>
    <w:qFormat/>
    <w:rsid w:val="00EC0544"/>
  </w:style>
  <w:style w:type="character" w:customStyle="1" w:styleId="WW8Num5z0">
    <w:name w:val="WW8Num5z0"/>
    <w:qFormat/>
    <w:rsid w:val="00EC0544"/>
  </w:style>
  <w:style w:type="character" w:customStyle="1" w:styleId="WW8Num5z1">
    <w:name w:val="WW8Num5z1"/>
    <w:qFormat/>
    <w:rsid w:val="00EC0544"/>
  </w:style>
  <w:style w:type="character" w:customStyle="1" w:styleId="WW8Num5z2">
    <w:name w:val="WW8Num5z2"/>
    <w:qFormat/>
    <w:rsid w:val="00EC0544"/>
  </w:style>
  <w:style w:type="character" w:customStyle="1" w:styleId="WW8Num5z3">
    <w:name w:val="WW8Num5z3"/>
    <w:qFormat/>
    <w:rsid w:val="00EC0544"/>
  </w:style>
  <w:style w:type="character" w:customStyle="1" w:styleId="WW8Num5z4">
    <w:name w:val="WW8Num5z4"/>
    <w:qFormat/>
    <w:rsid w:val="00EC0544"/>
  </w:style>
  <w:style w:type="character" w:customStyle="1" w:styleId="WW8Num5z5">
    <w:name w:val="WW8Num5z5"/>
    <w:qFormat/>
    <w:rsid w:val="00EC0544"/>
  </w:style>
  <w:style w:type="character" w:customStyle="1" w:styleId="WW8Num5z6">
    <w:name w:val="WW8Num5z6"/>
    <w:qFormat/>
    <w:rsid w:val="00EC0544"/>
  </w:style>
  <w:style w:type="character" w:customStyle="1" w:styleId="WW8Num5z7">
    <w:name w:val="WW8Num5z7"/>
    <w:qFormat/>
    <w:rsid w:val="00EC0544"/>
  </w:style>
  <w:style w:type="character" w:customStyle="1" w:styleId="WW8Num5z8">
    <w:name w:val="WW8Num5z8"/>
    <w:qFormat/>
    <w:rsid w:val="00EC0544"/>
  </w:style>
  <w:style w:type="character" w:customStyle="1" w:styleId="CiteChar0">
    <w:name w:val="Cite Char"/>
    <w:aliases w:val="cite_tag Char,Char Char Char Char1 Char Char1,Char Char Char Char1 Char,Taglines Char Char, Cha"/>
    <w:basedOn w:val="DefaultParagraphFont"/>
    <w:qFormat/>
    <w:rsid w:val="00EC0544"/>
    <w:rPr>
      <w:rFonts w:ascii="Arial" w:hAnsi="Arial"/>
      <w:b/>
      <w:sz w:val="24"/>
      <w:szCs w:val="22"/>
      <w:u w:val="single"/>
    </w:rPr>
  </w:style>
  <w:style w:type="character" w:customStyle="1" w:styleId="CardsFont12ptCharCharCharCharCharCharCharCharCharChar">
    <w:name w:val="Cards + Font: 12 pt Char Char Char Char Char Char Char Char Char Char"/>
    <w:link w:val="CardsFont12ptCharCharCharCharCharCharCharCharChar"/>
    <w:qFormat/>
    <w:rsid w:val="00EC0544"/>
    <w:rPr>
      <w:rFonts w:ascii="Times New Roman" w:eastAsia="Times New Roman" w:hAnsi="Times New Roman" w:cs="Times New Roman"/>
      <w:u w:val="thick"/>
    </w:rPr>
  </w:style>
  <w:style w:type="character" w:customStyle="1" w:styleId="ListLabel19">
    <w:name w:val="ListLabel 19"/>
    <w:qFormat/>
    <w:rsid w:val="00EC0544"/>
    <w:rPr>
      <w:b/>
      <w:i/>
      <w:strike w:val="0"/>
      <w:dstrike w:val="0"/>
      <w:spacing w:val="0"/>
      <w:w w:val="100"/>
      <w:sz w:val="26"/>
    </w:rPr>
  </w:style>
  <w:style w:type="paragraph" w:customStyle="1" w:styleId="TagCite">
    <w:name w:val="Tag/Cite"/>
    <w:basedOn w:val="Normal"/>
    <w:qFormat/>
    <w:rsid w:val="00EC0544"/>
    <w:rPr>
      <w:rFonts w:eastAsia="Times New Roman" w:cs="Times New Roman"/>
      <w:b/>
    </w:rPr>
  </w:style>
  <w:style w:type="paragraph" w:customStyle="1" w:styleId="NormalText">
    <w:name w:val="Normal Text"/>
    <w:basedOn w:val="Normal"/>
    <w:link w:val="NormalTextChar"/>
    <w:qFormat/>
    <w:rsid w:val="00EC0544"/>
    <w:pPr>
      <w:jc w:val="both"/>
    </w:pPr>
    <w:rPr>
      <w:sz w:val="20"/>
      <w:szCs w:val="26"/>
    </w:rPr>
  </w:style>
  <w:style w:type="paragraph" w:customStyle="1" w:styleId="CardsFont6pt">
    <w:name w:val="Cards + Font: 6 pt"/>
    <w:basedOn w:val="Normal"/>
    <w:link w:val="CardsFont6ptChar1"/>
    <w:qFormat/>
    <w:rsid w:val="00EC0544"/>
    <w:pPr>
      <w:ind w:left="432" w:right="432"/>
      <w:jc w:val="both"/>
    </w:pPr>
    <w:rPr>
      <w:rFonts w:eastAsia="Times New Roman" w:cs="Times New Roman"/>
      <w:sz w:val="12"/>
      <w:szCs w:val="20"/>
    </w:rPr>
  </w:style>
  <w:style w:type="paragraph" w:customStyle="1" w:styleId="NotUnderlined">
    <w:name w:val="Not Underlined"/>
    <w:basedOn w:val="Normal"/>
    <w:uiPriority w:val="99"/>
    <w:qFormat/>
    <w:rsid w:val="00EC0544"/>
  </w:style>
  <w:style w:type="numbering" w:customStyle="1" w:styleId="WW8Num2">
    <w:name w:val="WW8Num2"/>
    <w:qFormat/>
    <w:rsid w:val="00EC0544"/>
  </w:style>
  <w:style w:type="numbering" w:customStyle="1" w:styleId="WW8Num5">
    <w:name w:val="WW8Num5"/>
    <w:qFormat/>
    <w:rsid w:val="00EC0544"/>
  </w:style>
  <w:style w:type="paragraph" w:customStyle="1" w:styleId="citenon-bold">
    <w:name w:val="cite non-bold"/>
    <w:basedOn w:val="Normal"/>
    <w:link w:val="citenon-boldChar"/>
    <w:qFormat/>
    <w:rsid w:val="00EC0544"/>
    <w:rPr>
      <w:rFonts w:ascii="Georgia" w:eastAsia="Calibri" w:hAnsi="Georgia"/>
    </w:rPr>
  </w:style>
  <w:style w:type="character" w:customStyle="1" w:styleId="citenon-boldChar">
    <w:name w:val="cite non-bold Char"/>
    <w:link w:val="citenon-bold"/>
    <w:rsid w:val="00EC0544"/>
    <w:rPr>
      <w:rFonts w:ascii="Georgia" w:eastAsia="Calibri" w:hAnsi="Georgia"/>
      <w:sz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EC0544"/>
    <w:rPr>
      <w:rFonts w:ascii="Times New Roman" w:eastAsia="Times New Roman" w:hAnsi="Times New Roman" w:cs="Times New Roman"/>
      <w:lang w:eastAsia="zh-CN"/>
    </w:rPr>
  </w:style>
  <w:style w:type="paragraph" w:customStyle="1" w:styleId="NewDebate">
    <w:name w:val="New Debate"/>
    <w:basedOn w:val="Heading4"/>
    <w:link w:val="NewDebateChar"/>
    <w:uiPriority w:val="4"/>
    <w:qFormat/>
    <w:rsid w:val="00EC0544"/>
    <w:rPr>
      <w:szCs w:val="22"/>
    </w:rPr>
  </w:style>
  <w:style w:type="character" w:customStyle="1" w:styleId="NewDebateChar">
    <w:name w:val="New Debate Char"/>
    <w:basedOn w:val="DefaultParagraphFont"/>
    <w:link w:val="NewDebate"/>
    <w:uiPriority w:val="4"/>
    <w:rsid w:val="00EC0544"/>
    <w:rPr>
      <w:rFonts w:ascii="Calibri" w:eastAsiaTheme="majorEastAsia" w:hAnsi="Calibri" w:cstheme="majorBidi"/>
      <w:b/>
      <w:bCs/>
      <w:sz w:val="26"/>
      <w:szCs w:val="22"/>
    </w:rPr>
  </w:style>
  <w:style w:type="paragraph" w:customStyle="1" w:styleId="Reallyfuckingsmall">
    <w:name w:val="Really fucking small"/>
    <w:basedOn w:val="Normal"/>
    <w:link w:val="ReallyfuckingsmallChar"/>
    <w:qFormat/>
    <w:rsid w:val="00EC0544"/>
    <w:rPr>
      <w:rFonts w:eastAsia="Calibri"/>
      <w:sz w:val="10"/>
    </w:rPr>
  </w:style>
  <w:style w:type="character" w:customStyle="1" w:styleId="ReallyfuckingsmallChar">
    <w:name w:val="Really fucking small Char"/>
    <w:basedOn w:val="DefaultParagraphFont"/>
    <w:link w:val="Reallyfuckingsmall"/>
    <w:rsid w:val="00EC0544"/>
    <w:rPr>
      <w:rFonts w:ascii="Calibri" w:eastAsia="Calibri" w:hAnsi="Calibri"/>
      <w:sz w:val="10"/>
    </w:rPr>
  </w:style>
  <w:style w:type="character" w:customStyle="1" w:styleId="NothingChar">
    <w:name w:val="Nothing Char"/>
    <w:link w:val="Nothing"/>
    <w:rsid w:val="00EC0544"/>
    <w:rPr>
      <w:rFonts w:ascii="Times New Roman" w:hAnsi="Times New Roman"/>
      <w:sz w:val="22"/>
      <w:szCs w:val="20"/>
    </w:rPr>
  </w:style>
  <w:style w:type="character" w:customStyle="1" w:styleId="Footnote2Char">
    <w:name w:val="Footnote2 Char"/>
    <w:link w:val="Footnote2"/>
    <w:locked/>
    <w:rsid w:val="00EC0544"/>
  </w:style>
  <w:style w:type="paragraph" w:customStyle="1" w:styleId="Footnote2">
    <w:name w:val="Footnote2"/>
    <w:basedOn w:val="Normal"/>
    <w:next w:val="Normal"/>
    <w:link w:val="Footnote2Char"/>
    <w:autoRedefine/>
    <w:qFormat/>
    <w:rsid w:val="00EC0544"/>
    <w:pPr>
      <w:spacing w:after="120" w:line="480" w:lineRule="auto"/>
    </w:pPr>
    <w:rPr>
      <w:rFonts w:asciiTheme="minorHAnsi" w:hAnsiTheme="minorHAnsi"/>
      <w:sz w:val="24"/>
    </w:rPr>
  </w:style>
  <w:style w:type="character" w:customStyle="1" w:styleId="UnderlineCharChar">
    <w:name w:val="Underline Char Char"/>
    <w:basedOn w:val="DefaultParagraphFont"/>
    <w:rsid w:val="00EC0544"/>
    <w:rPr>
      <w:noProof w:val="0"/>
      <w:u w:val="single"/>
      <w:lang w:val="en-US" w:eastAsia="en-US" w:bidi="ar-SA"/>
    </w:rPr>
  </w:style>
  <w:style w:type="character" w:customStyle="1" w:styleId="UnderlinesCharChar">
    <w:name w:val="Underlines Char Char"/>
    <w:basedOn w:val="DefaultParagraphFont"/>
    <w:rsid w:val="00EC0544"/>
    <w:rPr>
      <w:rFonts w:cs="Arial"/>
      <w:b/>
      <w:bCs/>
      <w:noProof w:val="0"/>
      <w:sz w:val="22"/>
      <w:szCs w:val="26"/>
      <w:u w:val="single"/>
      <w:lang w:val="en-US" w:eastAsia="en-US" w:bidi="ar-SA"/>
    </w:rPr>
  </w:style>
  <w:style w:type="paragraph" w:customStyle="1" w:styleId="Style3">
    <w:name w:val="Style3"/>
    <w:basedOn w:val="Normal"/>
    <w:link w:val="Style3Char"/>
    <w:qFormat/>
    <w:rsid w:val="00EC0544"/>
    <w:rPr>
      <w:rFonts w:ascii="Arial Narrow" w:eastAsia="Times New Roman" w:hAnsi="Arial Narrow" w:cs="Times New Roman"/>
      <w:b/>
      <w:sz w:val="20"/>
    </w:rPr>
  </w:style>
  <w:style w:type="character" w:customStyle="1" w:styleId="Style3Char">
    <w:name w:val="Style3 Char"/>
    <w:basedOn w:val="DefaultParagraphFont"/>
    <w:link w:val="Style3"/>
    <w:rsid w:val="00EC0544"/>
    <w:rPr>
      <w:rFonts w:ascii="Arial Narrow" w:eastAsia="Times New Roman" w:hAnsi="Arial Narrow" w:cs="Times New Roman"/>
      <w:b/>
      <w:sz w:val="20"/>
    </w:rPr>
  </w:style>
  <w:style w:type="paragraph" w:customStyle="1" w:styleId="StyleStyle411pt">
    <w:name w:val="Style Style4 + 11 pt"/>
    <w:basedOn w:val="Normal"/>
    <w:link w:val="StyleStyle411ptChar"/>
    <w:qFormat/>
    <w:rsid w:val="00EC0544"/>
    <w:rPr>
      <w:rFonts w:eastAsia="Times New Roman"/>
      <w:sz w:val="20"/>
      <w:u w:val="single"/>
    </w:rPr>
  </w:style>
  <w:style w:type="character" w:customStyle="1" w:styleId="StyleStyle411ptChar">
    <w:name w:val="Style Style4 + 11 pt Char"/>
    <w:link w:val="StyleStyle411pt"/>
    <w:rsid w:val="00EC0544"/>
    <w:rPr>
      <w:rFonts w:ascii="Calibri" w:eastAsia="Times New Roman" w:hAnsi="Calibri"/>
      <w:sz w:val="20"/>
      <w:u w:val="single"/>
    </w:rPr>
  </w:style>
  <w:style w:type="paragraph" w:customStyle="1" w:styleId="StyleStyle411ptBold">
    <w:name w:val="Style Style4 + 11 pt Bold"/>
    <w:basedOn w:val="Normal"/>
    <w:link w:val="StyleStyle411ptBoldChar"/>
    <w:qFormat/>
    <w:rsid w:val="00EC0544"/>
    <w:rPr>
      <w:b/>
      <w:bCs/>
      <w:sz w:val="20"/>
      <w:u w:val="single"/>
    </w:rPr>
  </w:style>
  <w:style w:type="character" w:customStyle="1" w:styleId="StyleStyle411ptBoldChar">
    <w:name w:val="Style Style4 + 11 pt Bold Char"/>
    <w:link w:val="StyleStyle411ptBold"/>
    <w:rsid w:val="00EC0544"/>
    <w:rPr>
      <w:rFonts w:ascii="Calibri" w:hAnsi="Calibri"/>
      <w:b/>
      <w:bCs/>
      <w:sz w:val="20"/>
      <w:u w:val="single"/>
    </w:rPr>
  </w:style>
  <w:style w:type="paragraph" w:customStyle="1" w:styleId="Underlining">
    <w:name w:val="Underlining"/>
    <w:basedOn w:val="Normal"/>
    <w:link w:val="UnderliningChar"/>
    <w:qFormat/>
    <w:rsid w:val="00EC0544"/>
    <w:rPr>
      <w:rFonts w:eastAsia="Times New Roman"/>
      <w:sz w:val="20"/>
      <w:u w:val="single"/>
    </w:rPr>
  </w:style>
  <w:style w:type="character" w:customStyle="1" w:styleId="UnderliningChar">
    <w:name w:val="Underlining Char"/>
    <w:basedOn w:val="DefaultParagraphFont"/>
    <w:link w:val="Underlining"/>
    <w:rsid w:val="00EC0544"/>
    <w:rPr>
      <w:rFonts w:ascii="Calibri" w:eastAsia="Times New Roman" w:hAnsi="Calibri"/>
      <w:sz w:val="20"/>
      <w:u w:val="single"/>
    </w:rPr>
  </w:style>
  <w:style w:type="character" w:customStyle="1" w:styleId="StyleTimesNewRoman12ptBold">
    <w:name w:val="Style Times New Roman 12 pt Bold"/>
    <w:rsid w:val="00EC0544"/>
    <w:rPr>
      <w:rFonts w:ascii="Times New Roman" w:hAnsi="Times New Roman"/>
      <w:b/>
      <w:bCs/>
      <w:sz w:val="24"/>
    </w:rPr>
  </w:style>
  <w:style w:type="character" w:customStyle="1" w:styleId="UnderlinedChar1">
    <w:name w:val="Underlined Char1"/>
    <w:aliases w:val="Ch Char1,No Spacing211 Char1,No Spacing12 Char1,No Spacing2111 Char1,No Spacing1 Char1"/>
    <w:basedOn w:val="DefaultParagraphFont"/>
    <w:qFormat/>
    <w:rsid w:val="00EC0544"/>
    <w:rPr>
      <w:rFonts w:ascii="Century Gothic" w:hAnsi="Century Gothic"/>
      <w:sz w:val="24"/>
      <w:u w:val="thick"/>
    </w:rPr>
  </w:style>
  <w:style w:type="paragraph" w:customStyle="1" w:styleId="Cardstyle">
    <w:name w:val="Cardstyle"/>
    <w:basedOn w:val="Normal"/>
    <w:next w:val="Normal"/>
    <w:qFormat/>
    <w:rsid w:val="00EC0544"/>
    <w:rPr>
      <w:rFonts w:eastAsia="Times New Roman" w:cs="Times New Roman"/>
      <w:sz w:val="20"/>
    </w:rPr>
  </w:style>
  <w:style w:type="character" w:customStyle="1" w:styleId="Style8pt1">
    <w:name w:val="Style 8 pt1"/>
    <w:basedOn w:val="DefaultParagraphFont"/>
    <w:rsid w:val="00EC0544"/>
    <w:rPr>
      <w:rFonts w:ascii="Georgia" w:hAnsi="Georgia"/>
      <w:sz w:val="16"/>
    </w:rPr>
  </w:style>
  <w:style w:type="character" w:customStyle="1" w:styleId="Style8pt">
    <w:name w:val="Style 8 pt"/>
    <w:basedOn w:val="DefaultParagraphFont"/>
    <w:rsid w:val="00EC0544"/>
    <w:rPr>
      <w:rFonts w:ascii="Georgia" w:hAnsi="Georgia"/>
      <w:sz w:val="16"/>
    </w:rPr>
  </w:style>
  <w:style w:type="paragraph" w:customStyle="1" w:styleId="StyleStyle411ptBorderSinglesolidlineAuto05ptL">
    <w:name w:val="Style Style4 + 11 pt Border: : (Single solid line Auto  0.5 pt L..."/>
    <w:basedOn w:val="Normal"/>
    <w:link w:val="StyleStyle411ptBorderSinglesolidlineAuto05ptLChar"/>
    <w:qFormat/>
    <w:rsid w:val="00EC0544"/>
    <w:rPr>
      <w:rFonts w:eastAsia="Times New Roman" w:cs="Times New Roman"/>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C0544"/>
    <w:rPr>
      <w:rFonts w:ascii="Calibri" w:eastAsia="Times New Roman" w:hAnsi="Calibri" w:cs="Times New Roman"/>
      <w:sz w:val="22"/>
      <w:u w:val="single"/>
      <w:bdr w:val="single" w:sz="4" w:space="0" w:color="auto"/>
    </w:rPr>
  </w:style>
  <w:style w:type="character" w:customStyle="1" w:styleId="StyleUnderlineChar11ptChar">
    <w:name w:val="Style Underline Char + 11 pt Char"/>
    <w:rsid w:val="00EC0544"/>
    <w:rPr>
      <w:rFonts w:ascii="Times New Roman" w:eastAsia="Times New Roman" w:hAnsi="Times New Roman" w:cs="Times New Roman"/>
      <w:sz w:val="20"/>
      <w:u w:val="single"/>
    </w:rPr>
  </w:style>
  <w:style w:type="paragraph" w:customStyle="1" w:styleId="StyleUnderlineChar11ptBold">
    <w:name w:val="Style Underline Char + 11 pt Bold"/>
    <w:basedOn w:val="Normal"/>
    <w:link w:val="StyleUnderlineChar11ptBoldChar"/>
    <w:qFormat/>
    <w:rsid w:val="00EC0544"/>
    <w:rPr>
      <w:rFonts w:eastAsia="Times New Roman" w:cs="Times New Roman"/>
      <w:b/>
      <w:bCs/>
      <w:sz w:val="20"/>
      <w:u w:val="single"/>
    </w:rPr>
  </w:style>
  <w:style w:type="character" w:customStyle="1" w:styleId="StyleUnderlineChar11ptBoldChar">
    <w:name w:val="Style Underline Char + 11 pt Bold Char"/>
    <w:link w:val="StyleUnderlineChar11ptBold"/>
    <w:rsid w:val="00EC0544"/>
    <w:rPr>
      <w:rFonts w:ascii="Calibri" w:eastAsia="Times New Roman" w:hAnsi="Calibri" w:cs="Times New Roman"/>
      <w:b/>
      <w:bCs/>
      <w:sz w:val="20"/>
      <w:u w:val="single"/>
    </w:rPr>
  </w:style>
  <w:style w:type="character" w:customStyle="1" w:styleId="NormalTextChar">
    <w:name w:val="Normal Text Char"/>
    <w:link w:val="NormalText"/>
    <w:rsid w:val="00EC0544"/>
    <w:rPr>
      <w:rFonts w:ascii="Calibri" w:hAnsi="Calibri"/>
      <w:sz w:val="20"/>
      <w:szCs w:val="26"/>
    </w:rPr>
  </w:style>
  <w:style w:type="character" w:customStyle="1" w:styleId="ShrinkChar">
    <w:name w:val="Shrink Char"/>
    <w:link w:val="Shrink"/>
    <w:rsid w:val="00EC0544"/>
    <w:rPr>
      <w:rFonts w:ascii="Garamond" w:hAnsi="Garamond"/>
      <w:sz w:val="12"/>
    </w:rPr>
  </w:style>
  <w:style w:type="paragraph" w:customStyle="1" w:styleId="Shrink">
    <w:name w:val="Shrink"/>
    <w:link w:val="ShrinkChar"/>
    <w:qFormat/>
    <w:rsid w:val="00EC0544"/>
    <w:pPr>
      <w:ind w:left="288" w:right="288"/>
    </w:pPr>
    <w:rPr>
      <w:rFonts w:ascii="Garamond" w:hAnsi="Garamond"/>
      <w:sz w:val="12"/>
    </w:rPr>
  </w:style>
  <w:style w:type="paragraph" w:customStyle="1" w:styleId="cites0">
    <w:name w:val="cites"/>
    <w:link w:val="citesChar0"/>
    <w:autoRedefine/>
    <w:qFormat/>
    <w:rsid w:val="00EC0544"/>
    <w:pPr>
      <w:contextualSpacing/>
    </w:pPr>
    <w:rPr>
      <w:rFonts w:ascii="Times New Roman" w:eastAsia="Malgun Gothic" w:hAnsi="Times New Roman" w:cs="Times New Roman"/>
      <w:b/>
      <w:sz w:val="22"/>
      <w:u w:val="single"/>
    </w:rPr>
  </w:style>
  <w:style w:type="character" w:customStyle="1" w:styleId="citesChar0">
    <w:name w:val="cites Char"/>
    <w:aliases w:val="Heading 1 Char3"/>
    <w:link w:val="cites0"/>
    <w:rsid w:val="00EC0544"/>
    <w:rPr>
      <w:rFonts w:ascii="Times New Roman" w:eastAsia="Malgun Gothic" w:hAnsi="Times New Roman" w:cs="Times New Roman"/>
      <w:b/>
      <w:sz w:val="22"/>
      <w:u w:val="single"/>
    </w:rPr>
  </w:style>
  <w:style w:type="character" w:customStyle="1" w:styleId="LanguageEditingChar">
    <w:name w:val="Language Editing Char"/>
    <w:link w:val="LanguageEditing"/>
    <w:locked/>
    <w:rsid w:val="00EC0544"/>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C0544"/>
    <w:rPr>
      <w:rFonts w:ascii="Times New Roman" w:eastAsia="Times New Roman" w:hAnsi="Times New Roman" w:cs="Times New Roman"/>
      <w:strike/>
      <w:sz w:val="20"/>
    </w:rPr>
  </w:style>
  <w:style w:type="character" w:customStyle="1" w:styleId="CardsHighlight">
    <w:name w:val="Cards Highlight"/>
    <w:basedOn w:val="DefaultParagraphFont"/>
    <w:uiPriority w:val="1"/>
    <w:rsid w:val="00EC0544"/>
    <w:rPr>
      <w:rFonts w:ascii="Times New Roman" w:hAnsi="Times New Roman"/>
      <w:sz w:val="24"/>
      <w:u w:val="single"/>
      <w:bdr w:val="none" w:sz="0" w:space="0" w:color="auto"/>
      <w:shd w:val="clear" w:color="auto" w:fill="00FFFF"/>
    </w:rPr>
  </w:style>
  <w:style w:type="character" w:customStyle="1" w:styleId="stylestylebold12pt">
    <w:name w:val="stylestylebold12pt"/>
    <w:basedOn w:val="DefaultParagraphFont"/>
    <w:rsid w:val="00EC0544"/>
  </w:style>
  <w:style w:type="character" w:customStyle="1" w:styleId="CardsChar1">
    <w:name w:val="Cards Char1"/>
    <w:rsid w:val="00EC0544"/>
    <w:rPr>
      <w:rFonts w:ascii="Times New Roman" w:hAnsi="Times New Roman" w:cs="Times New Roman"/>
      <w:sz w:val="20"/>
      <w:szCs w:val="20"/>
    </w:rPr>
  </w:style>
  <w:style w:type="character" w:customStyle="1" w:styleId="AuthorYear">
    <w:name w:val="AuthorYear"/>
    <w:uiPriority w:val="1"/>
    <w:qFormat/>
    <w:rsid w:val="00EC0544"/>
    <w:rPr>
      <w:rFonts w:ascii="Georgia" w:hAnsi="Georgia"/>
      <w:b/>
      <w:sz w:val="24"/>
    </w:rPr>
  </w:style>
  <w:style w:type="paragraph" w:customStyle="1" w:styleId="Shrink8">
    <w:name w:val="Shrink8"/>
    <w:basedOn w:val="Normal"/>
    <w:qFormat/>
    <w:rsid w:val="00EC0544"/>
    <w:rPr>
      <w:sz w:val="16"/>
    </w:rPr>
  </w:style>
  <w:style w:type="paragraph" w:customStyle="1" w:styleId="Normal1">
    <w:name w:val="Normal1"/>
    <w:qFormat/>
    <w:rsid w:val="00EC0544"/>
    <w:rPr>
      <w:rFonts w:ascii="Calibri" w:eastAsia="Calibri" w:hAnsi="Calibri" w:cs="Calibri"/>
      <w:color w:val="000000"/>
      <w:sz w:val="22"/>
      <w:szCs w:val="20"/>
      <w:lang w:val="es-US" w:eastAsia="es-US"/>
    </w:rPr>
  </w:style>
  <w:style w:type="character" w:customStyle="1" w:styleId="highlight2">
    <w:name w:val="highlight2"/>
    <w:rsid w:val="00EC0544"/>
    <w:rPr>
      <w:rFonts w:ascii="Arial" w:hAnsi="Arial"/>
      <w:b/>
      <w:sz w:val="19"/>
      <w:u w:val="thick"/>
      <w:bdr w:val="none" w:sz="0" w:space="0" w:color="auto"/>
      <w:shd w:val="clear" w:color="auto" w:fill="auto"/>
    </w:rPr>
  </w:style>
  <w:style w:type="paragraph" w:customStyle="1" w:styleId="Stylecard11ptUnderline">
    <w:name w:val="Style card + 11 pt Underline"/>
    <w:basedOn w:val="Normal"/>
    <w:link w:val="Stylecard11ptUnderlineChar"/>
    <w:qFormat/>
    <w:rsid w:val="00EC0544"/>
    <w:pPr>
      <w:ind w:left="288" w:right="288"/>
    </w:pPr>
    <w:rPr>
      <w:rFonts w:ascii="Times New Roman" w:eastAsia="SimSun" w:hAnsi="Times New Roman" w:cs="Times New Roman"/>
      <w:color w:val="00000A"/>
      <w:sz w:val="20"/>
      <w:lang w:eastAsia="zh-CN"/>
    </w:rPr>
  </w:style>
  <w:style w:type="character" w:customStyle="1" w:styleId="Stylecard11ptUnderlineChar">
    <w:name w:val="Style card + 11 pt Underline Char"/>
    <w:basedOn w:val="cardChar"/>
    <w:link w:val="Stylecard11ptUnderline"/>
    <w:rsid w:val="00EC0544"/>
    <w:rPr>
      <w:rFonts w:ascii="Times New Roman" w:eastAsia="SimSun" w:hAnsi="Times New Roman" w:cs="Times New Roman"/>
      <w:color w:val="00000A"/>
      <w:sz w:val="20"/>
      <w:szCs w:val="24"/>
      <w:lang w:eastAsia="zh-CN"/>
    </w:rPr>
  </w:style>
  <w:style w:type="character" w:customStyle="1" w:styleId="UnderlinedChar0">
    <w:name w:val="Underlined Char"/>
    <w:aliases w:val="small text Char Char"/>
    <w:rsid w:val="00EC0544"/>
    <w:rPr>
      <w:rFonts w:ascii="Times New Roman" w:eastAsia="MS Mincho" w:hAnsi="Times New Roman" w:cs="Times New Roman"/>
      <w:sz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rief - Heading 1 Char,Heading 1 Char Char1"/>
    <w:basedOn w:val="DefaultParagraphFont"/>
    <w:rsid w:val="00EC0544"/>
    <w:rPr>
      <w:rFonts w:cs="Arial"/>
      <w:b/>
      <w:bCs/>
      <w:kern w:val="32"/>
      <w:sz w:val="32"/>
      <w:szCs w:val="32"/>
      <w:u w:val="single"/>
      <w:lang w:val="en-US" w:eastAsia="en-US" w:bidi="ar-SA"/>
    </w:rPr>
  </w:style>
  <w:style w:type="character" w:customStyle="1" w:styleId="UNDERLINECharChar0">
    <w:name w:val="UNDERLINE Char Char"/>
    <w:basedOn w:val="DefaultParagraphFont"/>
    <w:rsid w:val="00EC0544"/>
    <w:rPr>
      <w:bCs/>
      <w:kern w:val="28"/>
      <w:szCs w:val="32"/>
      <w:u w:val="single"/>
    </w:rPr>
  </w:style>
  <w:style w:type="character" w:customStyle="1" w:styleId="SmallFontCharCharCharChar">
    <w:name w:val="Small Font Char Char Char Char"/>
    <w:basedOn w:val="DefaultParagraphFont"/>
    <w:rsid w:val="00EC0544"/>
    <w:rPr>
      <w:rFonts w:ascii="Arial" w:hAnsi="Arial"/>
      <w:sz w:val="12"/>
      <w:szCs w:val="24"/>
    </w:rPr>
  </w:style>
  <w:style w:type="character" w:customStyle="1" w:styleId="vitstoryheadline">
    <w:name w:val="vitstoryheadline"/>
    <w:basedOn w:val="DefaultParagraphFont"/>
    <w:rsid w:val="00EC0544"/>
  </w:style>
  <w:style w:type="character" w:customStyle="1" w:styleId="regtext">
    <w:name w:val="regtext"/>
    <w:basedOn w:val="DefaultParagraphFont"/>
    <w:rsid w:val="00EC0544"/>
  </w:style>
  <w:style w:type="character" w:customStyle="1" w:styleId="bps-topic-ident">
    <w:name w:val="bps-topic-ident"/>
    <w:basedOn w:val="DefaultParagraphFont"/>
    <w:rsid w:val="00EC0544"/>
  </w:style>
  <w:style w:type="character" w:customStyle="1" w:styleId="CharChar4">
    <w:name w:val="Char Char4"/>
    <w:basedOn w:val="DefaultParagraphFont"/>
    <w:rsid w:val="00EC0544"/>
    <w:rPr>
      <w:b/>
      <w:bCs/>
      <w:sz w:val="28"/>
      <w:szCs w:val="28"/>
    </w:rPr>
  </w:style>
  <w:style w:type="character" w:customStyle="1" w:styleId="CharChar5">
    <w:name w:val="Char Char5"/>
    <w:basedOn w:val="DefaultParagraphFont"/>
    <w:rsid w:val="00EC0544"/>
    <w:rPr>
      <w:rFonts w:ascii="Arial" w:hAnsi="Arial" w:cs="Arial"/>
      <w:b/>
      <w:bCs/>
      <w:sz w:val="26"/>
      <w:szCs w:val="26"/>
    </w:rPr>
  </w:style>
  <w:style w:type="paragraph" w:customStyle="1" w:styleId="tagcite0">
    <w:name w:val="tagcite"/>
    <w:basedOn w:val="Normal"/>
    <w:qFormat/>
    <w:rsid w:val="00EC0544"/>
    <w:rPr>
      <w:rFonts w:eastAsia="Times New Roman" w:cs="Times New Roman"/>
      <w:b/>
    </w:rPr>
  </w:style>
  <w:style w:type="paragraph" w:customStyle="1" w:styleId="Regular">
    <w:name w:val="Regular"/>
    <w:link w:val="RegularChar"/>
    <w:rsid w:val="00EC0544"/>
    <w:rPr>
      <w:rFonts w:ascii="Garamond" w:eastAsia="Times New Roman" w:hAnsi="Garamond" w:cs="Arial"/>
      <w:bCs/>
      <w:kern w:val="20"/>
      <w:sz w:val="20"/>
      <w:szCs w:val="32"/>
    </w:rPr>
  </w:style>
  <w:style w:type="paragraph" w:customStyle="1" w:styleId="Boldunderline0">
    <w:name w:val="Bold underline"/>
    <w:basedOn w:val="Normal"/>
    <w:rsid w:val="00EC0544"/>
    <w:rPr>
      <w:rFonts w:eastAsia="Times New Roman"/>
      <w:b/>
      <w:bCs/>
      <w:kern w:val="20"/>
      <w:sz w:val="20"/>
      <w:szCs w:val="32"/>
      <w:u w:val="single"/>
    </w:rPr>
  </w:style>
  <w:style w:type="character" w:customStyle="1" w:styleId="BoldunderlineChar0">
    <w:name w:val="Bold underline Char"/>
    <w:basedOn w:val="DefaultParagraphFont"/>
    <w:rsid w:val="00EC0544"/>
    <w:rPr>
      <w:rFonts w:ascii="Garamond" w:hAnsi="Garamond" w:cs="Arial"/>
      <w:b/>
      <w:bCs/>
      <w:kern w:val="20"/>
      <w:szCs w:val="32"/>
      <w:u w:val="single"/>
      <w:lang w:val="en-US" w:eastAsia="en-US" w:bidi="ar-SA"/>
    </w:rPr>
  </w:style>
  <w:style w:type="paragraph" w:customStyle="1" w:styleId="tag1">
    <w:name w:val="tag1"/>
    <w:basedOn w:val="Normal"/>
    <w:qFormat/>
    <w:rsid w:val="00EC0544"/>
    <w:rPr>
      <w:rFonts w:eastAsia="Times New Roman" w:cs="Times New Roman"/>
      <w:b/>
      <w:szCs w:val="20"/>
    </w:rPr>
  </w:style>
  <w:style w:type="character" w:customStyle="1" w:styleId="7TimesNewRoman">
    <w:name w:val="7 Times New Roman"/>
    <w:rsid w:val="00EC0544"/>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CardNotUnderlined">
    <w:name w:val="Card Not Underlined"/>
    <w:basedOn w:val="Normal"/>
    <w:link w:val="CardNotUnderlinedChar1"/>
    <w:autoRedefine/>
    <w:qFormat/>
    <w:rsid w:val="00EC0544"/>
    <w:rPr>
      <w:rFonts w:ascii="Cambria" w:eastAsia="Times New Roman" w:hAnsi="Cambria" w:cs="Times New Roman"/>
      <w:sz w:val="18"/>
      <w:szCs w:val="20"/>
    </w:rPr>
  </w:style>
  <w:style w:type="character" w:customStyle="1" w:styleId="Boxed">
    <w:name w:val="Boxed"/>
    <w:qFormat/>
    <w:rsid w:val="00EC0544"/>
    <w:rPr>
      <w:rFonts w:ascii="Garamond" w:hAnsi="Garamond"/>
      <w:sz w:val="20"/>
      <w:bdr w:val="single" w:sz="6" w:space="0" w:color="auto"/>
    </w:rPr>
  </w:style>
  <w:style w:type="character" w:customStyle="1" w:styleId="CardtextChar0">
    <w:name w:val="Card text Char"/>
    <w:basedOn w:val="DefaultParagraphFont"/>
    <w:link w:val="Cardtext0"/>
    <w:rsid w:val="00EC0544"/>
    <w:rPr>
      <w:rFonts w:ascii="Garamond" w:hAnsi="Garamond"/>
      <w:u w:val="single"/>
    </w:rPr>
  </w:style>
  <w:style w:type="paragraph" w:styleId="Date">
    <w:name w:val="Date"/>
    <w:aliases w:val="date"/>
    <w:basedOn w:val="Normal"/>
    <w:next w:val="Normal"/>
    <w:link w:val="DateChar"/>
    <w:uiPriority w:val="99"/>
    <w:rsid w:val="00EC0544"/>
    <w:rPr>
      <w:rFonts w:eastAsia="Times New Roman" w:cs="Times New Roman"/>
      <w:sz w:val="16"/>
    </w:rPr>
  </w:style>
  <w:style w:type="character" w:customStyle="1" w:styleId="DateChar">
    <w:name w:val="Date Char"/>
    <w:aliases w:val="date Char"/>
    <w:basedOn w:val="DefaultParagraphFont"/>
    <w:link w:val="Date"/>
    <w:uiPriority w:val="99"/>
    <w:rsid w:val="00EC0544"/>
    <w:rPr>
      <w:rFonts w:ascii="Calibri" w:eastAsia="Times New Roman" w:hAnsi="Calibri" w:cs="Times New Roman"/>
      <w:sz w:val="16"/>
    </w:rPr>
  </w:style>
  <w:style w:type="character" w:customStyle="1" w:styleId="CharChar2">
    <w:name w:val="Char Char2"/>
    <w:basedOn w:val="DefaultParagraphFont"/>
    <w:rsid w:val="00EC0544"/>
  </w:style>
  <w:style w:type="paragraph" w:customStyle="1" w:styleId="DebateCardSmall">
    <w:name w:val="Debate Card Small"/>
    <w:basedOn w:val="Normal"/>
    <w:link w:val="DebateCardSmallChar"/>
    <w:qFormat/>
    <w:rsid w:val="00EC0544"/>
    <w:pPr>
      <w:autoSpaceDE w:val="0"/>
      <w:autoSpaceDN w:val="0"/>
      <w:adjustRightInd w:val="0"/>
    </w:pPr>
    <w:rPr>
      <w:rFonts w:eastAsia="Times New Roman" w:cs="Times New Roman"/>
      <w:sz w:val="16"/>
      <w:szCs w:val="16"/>
      <w:lang w:val="x-none" w:eastAsia="x-none"/>
    </w:rPr>
  </w:style>
  <w:style w:type="character" w:customStyle="1" w:styleId="DebateCardSmallChar">
    <w:name w:val="Debate Card Small Char"/>
    <w:link w:val="DebateCardSmall"/>
    <w:rsid w:val="00EC0544"/>
    <w:rPr>
      <w:rFonts w:ascii="Calibri" w:eastAsia="Times New Roman" w:hAnsi="Calibri" w:cs="Times New Roman"/>
      <w:sz w:val="16"/>
      <w:szCs w:val="16"/>
      <w:lang w:val="x-none" w:eastAsia="x-none"/>
    </w:rPr>
  </w:style>
  <w:style w:type="character" w:customStyle="1" w:styleId="reduce2">
    <w:name w:val="reduce2"/>
    <w:rsid w:val="00EC0544"/>
    <w:rPr>
      <w:rFonts w:ascii="Arial" w:hAnsi="Arial" w:cs="Arial"/>
      <w:color w:val="000000"/>
      <w:sz w:val="10"/>
      <w:szCs w:val="22"/>
    </w:rPr>
  </w:style>
  <w:style w:type="paragraph" w:customStyle="1" w:styleId="StyleHeading4UnderlinedsmalltextGaramond">
    <w:name w:val="Style Heading 4Underlinedsmall text + Garamond"/>
    <w:basedOn w:val="Heading4"/>
    <w:link w:val="StyleHeading4UnderlinedsmalltextGaramondChar"/>
    <w:qFormat/>
    <w:rsid w:val="00EC0544"/>
    <w:rPr>
      <w:rFonts w:eastAsia="Times New Roman" w:cs="Times New Roman"/>
      <w:b w:val="0"/>
      <w:bCs w:val="0"/>
      <w:sz w:val="20"/>
      <w:szCs w:val="20"/>
      <w:u w:val="single"/>
      <w:lang w:val="x-none" w:eastAsia="x-none"/>
    </w:rPr>
  </w:style>
  <w:style w:type="character" w:customStyle="1" w:styleId="StyleHeading4UnderlinedsmalltextGaramondChar">
    <w:name w:val="Style Heading 4Underlinedsmall text + Garamond Char"/>
    <w:link w:val="StyleHeading4UnderlinedsmalltextGaramond"/>
    <w:rsid w:val="00EC0544"/>
    <w:rPr>
      <w:rFonts w:ascii="Calibri" w:eastAsia="Times New Roman" w:hAnsi="Calibri" w:cs="Times New Roman"/>
      <w:sz w:val="20"/>
      <w:szCs w:val="20"/>
      <w:u w:val="single"/>
      <w:lang w:val="x-none" w:eastAsia="x-none"/>
    </w:rPr>
  </w:style>
  <w:style w:type="character" w:customStyle="1" w:styleId="asset-metabar-time">
    <w:name w:val="asset-metabar-time"/>
    <w:basedOn w:val="DefaultParagraphFont"/>
    <w:rsid w:val="00EC0544"/>
  </w:style>
  <w:style w:type="character" w:customStyle="1" w:styleId="Style1CharChar">
    <w:name w:val="Style1 Char Char"/>
    <w:basedOn w:val="DefaultParagraphFont"/>
    <w:rsid w:val="00EC0544"/>
    <w:rPr>
      <w:sz w:val="16"/>
      <w:szCs w:val="16"/>
      <w:lang w:val="en-US" w:eastAsia="en-US" w:bidi="ar-SA"/>
    </w:rPr>
  </w:style>
  <w:style w:type="character" w:customStyle="1" w:styleId="Style2CharChar">
    <w:name w:val="Style2 Char Char"/>
    <w:basedOn w:val="DefaultParagraphFont"/>
    <w:rsid w:val="00EC0544"/>
    <w:rPr>
      <w:u w:val="thick"/>
      <w:lang w:val="en-US" w:eastAsia="en-US" w:bidi="ar-SA"/>
    </w:rPr>
  </w:style>
  <w:style w:type="character" w:customStyle="1" w:styleId="dateline">
    <w:name w:val="dateline"/>
    <w:basedOn w:val="DefaultParagraphFont"/>
    <w:rsid w:val="00EC0544"/>
  </w:style>
  <w:style w:type="character" w:customStyle="1" w:styleId="date-display-single">
    <w:name w:val="date-display-single"/>
    <w:basedOn w:val="DefaultParagraphFont"/>
    <w:rsid w:val="00EC0544"/>
  </w:style>
  <w:style w:type="character" w:customStyle="1" w:styleId="wikigeneratedlinkcontent">
    <w:name w:val="wikigeneratedlinkcontent"/>
    <w:basedOn w:val="DefaultParagraphFont"/>
    <w:rsid w:val="00EC0544"/>
  </w:style>
  <w:style w:type="character" w:customStyle="1" w:styleId="Heading3CharCharChar3">
    <w:name w:val="Heading 3 Char Char Char3"/>
    <w:aliases w:val=" Char Char Char3,Char Char Char3,Heading 3 Char Char Char2, Char Char Char2,Char Char Char2"/>
    <w:basedOn w:val="DefaultParagraphFont"/>
    <w:rsid w:val="00EC0544"/>
    <w:rPr>
      <w:rFonts w:cs="Arial"/>
      <w:bCs/>
      <w:szCs w:val="26"/>
      <w:u w:val="single"/>
      <w:lang w:val="en-US" w:eastAsia="en-US" w:bidi="ar-SA"/>
    </w:rPr>
  </w:style>
  <w:style w:type="character" w:customStyle="1" w:styleId="aqj">
    <w:name w:val="aqj"/>
    <w:rsid w:val="00EC0544"/>
  </w:style>
  <w:style w:type="character" w:customStyle="1" w:styleId="CardTextChar1">
    <w:name w:val="CardText Char"/>
    <w:basedOn w:val="DefaultParagraphFont"/>
    <w:link w:val="CardText1"/>
    <w:locked/>
    <w:rsid w:val="00EC0544"/>
    <w:rPr>
      <w:rFonts w:ascii="Times New Roman" w:eastAsia="Times New Roman" w:hAnsi="Times New Roman" w:cs="Times New Roman"/>
      <w:sz w:val="16"/>
    </w:rPr>
  </w:style>
  <w:style w:type="paragraph" w:customStyle="1" w:styleId="CardText1">
    <w:name w:val="CardText"/>
    <w:basedOn w:val="Normal"/>
    <w:next w:val="Normal"/>
    <w:link w:val="CardTextChar1"/>
    <w:qFormat/>
    <w:rsid w:val="00EC0544"/>
    <w:pPr>
      <w:ind w:left="288" w:right="288"/>
    </w:pPr>
    <w:rPr>
      <w:rFonts w:ascii="Times New Roman" w:eastAsia="Times New Roman" w:hAnsi="Times New Roman" w:cs="Times New Roman"/>
      <w:sz w:val="16"/>
    </w:rPr>
  </w:style>
  <w:style w:type="character" w:customStyle="1" w:styleId="ilad">
    <w:name w:val="il_ad"/>
    <w:rsid w:val="00EC0544"/>
  </w:style>
  <w:style w:type="character" w:customStyle="1" w:styleId="CardsUnderlined">
    <w:name w:val="Cards Underlined"/>
    <w:qFormat/>
    <w:rsid w:val="00EC0544"/>
    <w:rPr>
      <w:rFonts w:ascii="Helvetica" w:hAnsi="Helvetica"/>
      <w:sz w:val="22"/>
      <w:szCs w:val="24"/>
      <w:u w:val="thick"/>
    </w:rPr>
  </w:style>
  <w:style w:type="paragraph" w:customStyle="1" w:styleId="BBCite">
    <w:name w:val="BB Cite"/>
    <w:basedOn w:val="Normal"/>
    <w:autoRedefine/>
    <w:rsid w:val="00EC0544"/>
    <w:pPr>
      <w:keepNext/>
      <w:keepLines/>
      <w:widowControl w:val="0"/>
      <w:tabs>
        <w:tab w:val="left" w:pos="8280"/>
      </w:tabs>
      <w:autoSpaceDE w:val="0"/>
      <w:autoSpaceDN w:val="0"/>
      <w:adjustRightInd w:val="0"/>
      <w:spacing w:before="120" w:line="200" w:lineRule="exact"/>
    </w:pPr>
    <w:rPr>
      <w:rFonts w:eastAsia="Times New Roman" w:cs="Times New Roman"/>
      <w:snapToGrid w:val="0"/>
      <w:color w:val="000000"/>
      <w:sz w:val="20"/>
      <w:szCs w:val="18"/>
    </w:rPr>
  </w:style>
  <w:style w:type="character" w:customStyle="1" w:styleId="pullquote">
    <w:name w:val="pullquote"/>
    <w:basedOn w:val="DefaultParagraphFont"/>
    <w:rsid w:val="00EC0544"/>
  </w:style>
  <w:style w:type="character" w:customStyle="1" w:styleId="StyleStyleUnderline411pt">
    <w:name w:val="Style Style Underline4 + 11 pt"/>
    <w:basedOn w:val="DefaultParagraphFont"/>
    <w:rsid w:val="00EC0544"/>
    <w:rPr>
      <w:sz w:val="20"/>
      <w:u w:val="single"/>
    </w:rPr>
  </w:style>
  <w:style w:type="character" w:customStyle="1" w:styleId="StyleStyleUnderline411ptBold">
    <w:name w:val="Style Style Underline4 + 11 pt Bold"/>
    <w:basedOn w:val="DefaultParagraphFont"/>
    <w:rsid w:val="00EC0544"/>
    <w:rPr>
      <w:b/>
      <w:bCs/>
      <w:sz w:val="20"/>
      <w:u w:val="single"/>
    </w:rPr>
  </w:style>
  <w:style w:type="character" w:customStyle="1" w:styleId="StyleStyleUnderline311pt">
    <w:name w:val="Style Style Underline3 + 11 pt"/>
    <w:basedOn w:val="DefaultParagraphFont"/>
    <w:rsid w:val="00EC0544"/>
    <w:rPr>
      <w:sz w:val="20"/>
      <w:u w:val="single"/>
    </w:rPr>
  </w:style>
  <w:style w:type="character" w:customStyle="1" w:styleId="StyleStyleUnderline311ptBold">
    <w:name w:val="Style Style Underline3 + 11 pt Bold"/>
    <w:basedOn w:val="DefaultParagraphFont"/>
    <w:rsid w:val="00EC0544"/>
    <w:rPr>
      <w:b/>
      <w:bCs/>
      <w:sz w:val="20"/>
      <w:u w:val="single"/>
    </w:rPr>
  </w:style>
  <w:style w:type="character" w:customStyle="1" w:styleId="red-subtitle">
    <w:name w:val="red-subtitle"/>
    <w:basedOn w:val="DefaultParagraphFont"/>
    <w:rsid w:val="00EC0544"/>
  </w:style>
  <w:style w:type="character" w:styleId="PageNumber">
    <w:name w:val="page number"/>
    <w:aliases w:val="card ununderlined"/>
    <w:basedOn w:val="DefaultParagraphFont"/>
    <w:uiPriority w:val="99"/>
    <w:unhideWhenUsed/>
    <w:rsid w:val="00EC0544"/>
  </w:style>
  <w:style w:type="character" w:customStyle="1" w:styleId="ft1">
    <w:name w:val="ft1"/>
    <w:basedOn w:val="DefaultParagraphFont"/>
    <w:rsid w:val="00EC0544"/>
  </w:style>
  <w:style w:type="character" w:customStyle="1" w:styleId="dropcap">
    <w:name w:val="dropcap"/>
    <w:basedOn w:val="DefaultParagraphFont"/>
    <w:rsid w:val="00EC0544"/>
  </w:style>
  <w:style w:type="paragraph" w:customStyle="1" w:styleId="TagText">
    <w:name w:val="TagText"/>
    <w:basedOn w:val="Normal"/>
    <w:uiPriority w:val="99"/>
    <w:qFormat/>
    <w:rsid w:val="00EC0544"/>
    <w:pPr>
      <w:spacing w:before="200"/>
    </w:pPr>
    <w:rPr>
      <w:rFonts w:eastAsia="Calibri"/>
      <w:b/>
      <w:sz w:val="24"/>
    </w:rPr>
  </w:style>
  <w:style w:type="paragraph" w:customStyle="1" w:styleId="BreakTag">
    <w:name w:val="Break Tag"/>
    <w:basedOn w:val="Normal"/>
    <w:autoRedefine/>
    <w:uiPriority w:val="4"/>
    <w:qFormat/>
    <w:rsid w:val="00EC0544"/>
    <w:pPr>
      <w:spacing w:before="240"/>
    </w:pPr>
    <w:rPr>
      <w:b/>
      <w:sz w:val="26"/>
    </w:rPr>
  </w:style>
  <w:style w:type="paragraph" w:customStyle="1" w:styleId="BreakBlock">
    <w:name w:val="Break Block"/>
    <w:basedOn w:val="Normal"/>
    <w:link w:val="BreakBlockChar"/>
    <w:autoRedefine/>
    <w:qFormat/>
    <w:rsid w:val="00EC0544"/>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C0544"/>
    <w:rPr>
      <w:rFonts w:ascii="Arial Bold" w:hAnsi="Arial Bold"/>
      <w:b/>
      <w:caps/>
      <w:sz w:val="32"/>
      <w:u w:val="single"/>
    </w:rPr>
  </w:style>
  <w:style w:type="character" w:customStyle="1" w:styleId="m4841727538114946087gmail-styleunderline">
    <w:name w:val="m_4841727538114946087gmail-styleunderline"/>
    <w:basedOn w:val="DefaultParagraphFont"/>
    <w:rsid w:val="00EC0544"/>
  </w:style>
  <w:style w:type="character" w:customStyle="1" w:styleId="Mention1">
    <w:name w:val="Mention1"/>
    <w:basedOn w:val="DefaultParagraphFont"/>
    <w:uiPriority w:val="99"/>
    <w:semiHidden/>
    <w:unhideWhenUsed/>
    <w:rsid w:val="00EC0544"/>
    <w:rPr>
      <w:color w:val="2B579A"/>
      <w:shd w:val="clear" w:color="auto" w:fill="E6E6E6"/>
    </w:rPr>
  </w:style>
  <w:style w:type="paragraph" w:customStyle="1" w:styleId="Minimize">
    <w:name w:val="Minimize"/>
    <w:basedOn w:val="Normal"/>
    <w:next w:val="Normal"/>
    <w:link w:val="MinimizeChar"/>
    <w:qFormat/>
    <w:rsid w:val="00EC0544"/>
    <w:pPr>
      <w:widowControl w:val="0"/>
      <w:autoSpaceDE w:val="0"/>
      <w:autoSpaceDN w:val="0"/>
      <w:adjustRightInd w:val="0"/>
      <w:spacing w:after="200" w:line="276" w:lineRule="auto"/>
      <w:ind w:left="288" w:right="288"/>
    </w:pPr>
    <w:rPr>
      <w:rFonts w:ascii="Georgia" w:hAnsi="Georgia"/>
      <w:bCs/>
      <w:color w:val="000000"/>
      <w:sz w:val="12"/>
      <w:szCs w:val="20"/>
    </w:rPr>
  </w:style>
  <w:style w:type="character" w:customStyle="1" w:styleId="MinimizeChar">
    <w:name w:val="Minimize Char"/>
    <w:link w:val="Minimize"/>
    <w:rsid w:val="00EC0544"/>
    <w:rPr>
      <w:rFonts w:ascii="Georgia" w:hAnsi="Georgia"/>
      <w:bCs/>
      <w:color w:val="000000"/>
      <w:sz w:val="12"/>
      <w:szCs w:val="20"/>
    </w:rPr>
  </w:style>
  <w:style w:type="character" w:customStyle="1" w:styleId="hilite1">
    <w:name w:val="hilite1"/>
    <w:basedOn w:val="DefaultParagraphFont"/>
    <w:rsid w:val="00EC0544"/>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uiPriority w:val="99"/>
    <w:qFormat/>
    <w:rsid w:val="00EC0544"/>
    <w:rPr>
      <w:rFonts w:eastAsia="Times New Roman"/>
      <w:b/>
      <w:szCs w:val="20"/>
    </w:rPr>
  </w:style>
  <w:style w:type="character" w:customStyle="1" w:styleId="NormaltagChar">
    <w:name w:val="Normal tag Char"/>
    <w:basedOn w:val="DefaultParagraphFont"/>
    <w:link w:val="Normaltag"/>
    <w:uiPriority w:val="99"/>
    <w:locked/>
    <w:rsid w:val="00EC0544"/>
    <w:rPr>
      <w:rFonts w:ascii="Calibri" w:eastAsia="Times New Roman" w:hAnsi="Calibri"/>
      <w:b/>
      <w:sz w:val="22"/>
      <w:szCs w:val="20"/>
    </w:rPr>
  </w:style>
  <w:style w:type="character" w:customStyle="1" w:styleId="CitesChar2">
    <w:name w:val="Cites Char2"/>
    <w:link w:val="Cites"/>
    <w:rsid w:val="00EC0544"/>
    <w:rPr>
      <w:rFonts w:ascii="Times New Roman" w:eastAsia="Calibri" w:hAnsi="Times New Roman" w:cs="Times New Roman"/>
      <w:b/>
      <w:color w:val="00000A"/>
      <w:sz w:val="20"/>
      <w:szCs w:val="20"/>
    </w:rPr>
  </w:style>
  <w:style w:type="paragraph" w:customStyle="1" w:styleId="BlockTitle2">
    <w:name w:val="Block Title2"/>
    <w:basedOn w:val="Normal"/>
    <w:next w:val="Normal"/>
    <w:qFormat/>
    <w:rsid w:val="00EC0544"/>
    <w:pPr>
      <w:spacing w:after="240"/>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EC0544"/>
    <w:pPr>
      <w:spacing w:before="120" w:after="120"/>
    </w:pPr>
    <w:rPr>
      <w:rFonts w:eastAsia="Times New Roman"/>
      <w:b/>
      <w:u w:val="single"/>
      <w:lang w:bidi="en-US"/>
    </w:rPr>
  </w:style>
  <w:style w:type="paragraph" w:styleId="TOC9">
    <w:name w:val="toc 9"/>
    <w:basedOn w:val="Normal"/>
    <w:next w:val="Normal"/>
    <w:autoRedefine/>
    <w:rsid w:val="00EC0544"/>
    <w:pPr>
      <w:ind w:left="1600"/>
    </w:pPr>
    <w:rPr>
      <w:rFonts w:eastAsia="Times New Roman"/>
      <w:sz w:val="20"/>
      <w:lang w:bidi="en-US"/>
    </w:rPr>
  </w:style>
  <w:style w:type="paragraph" w:customStyle="1" w:styleId="TxBrp1">
    <w:name w:val="TxBr_p1"/>
    <w:basedOn w:val="Normal"/>
    <w:qFormat/>
    <w:rsid w:val="00EC0544"/>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EC0544"/>
    <w:pPr>
      <w:spacing w:before="100" w:beforeAutospacing="1" w:after="100" w:afterAutospacing="1"/>
    </w:pPr>
    <w:rPr>
      <w:rFonts w:eastAsia="Times New Roman"/>
      <w:lang w:bidi="en-US"/>
    </w:rPr>
  </w:style>
  <w:style w:type="character" w:customStyle="1" w:styleId="standardcontent">
    <w:name w:val="standardcontent"/>
    <w:basedOn w:val="DefaultParagraphFont"/>
    <w:rsid w:val="00EC0544"/>
  </w:style>
  <w:style w:type="paragraph" w:customStyle="1" w:styleId="hat">
    <w:name w:val="hat"/>
    <w:basedOn w:val="Normal"/>
    <w:next w:val="Normal"/>
    <w:link w:val="hatChar"/>
    <w:qFormat/>
    <w:rsid w:val="00EC0544"/>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EC0544"/>
  </w:style>
  <w:style w:type="paragraph" w:customStyle="1" w:styleId="HotRouteChar">
    <w:name w:val="Hot Route! Char"/>
    <w:basedOn w:val="Normal"/>
    <w:qFormat/>
    <w:rsid w:val="00EC0544"/>
    <w:pPr>
      <w:ind w:left="144"/>
    </w:pPr>
    <w:rPr>
      <w:rFonts w:eastAsia="Times New Roman"/>
      <w:sz w:val="20"/>
      <w:lang w:bidi="en-US"/>
    </w:rPr>
  </w:style>
  <w:style w:type="paragraph" w:customStyle="1" w:styleId="Default">
    <w:name w:val="Default"/>
    <w:qFormat/>
    <w:rsid w:val="00EC0544"/>
    <w:pPr>
      <w:autoSpaceDE w:val="0"/>
      <w:autoSpaceDN w:val="0"/>
      <w:adjustRightInd w:val="0"/>
    </w:pPr>
    <w:rPr>
      <w:rFonts w:ascii="Times New Roman" w:eastAsia="Times New Roman" w:hAnsi="Times New Roman" w:cs="Times New Roman"/>
      <w:color w:val="000000"/>
    </w:rPr>
  </w:style>
  <w:style w:type="character" w:customStyle="1" w:styleId="CiteCharChar">
    <w:name w:val="Cite Char Char"/>
    <w:basedOn w:val="DefaultParagraphFont"/>
    <w:rsid w:val="00EC0544"/>
    <w:rPr>
      <w:rFonts w:ascii="Cambria" w:hAnsi="Cambria" w:cs="Times New Roman"/>
      <w:b/>
      <w:bCs/>
      <w:sz w:val="26"/>
      <w:szCs w:val="26"/>
    </w:rPr>
  </w:style>
  <w:style w:type="character" w:customStyle="1" w:styleId="CardCharChar1">
    <w:name w:val="Card Char Char1"/>
    <w:basedOn w:val="DefaultParagraphFont"/>
    <w:rsid w:val="00EC0544"/>
    <w:rPr>
      <w:rFonts w:cs="Times New Roman"/>
      <w:b/>
      <w:bCs/>
      <w:sz w:val="28"/>
      <w:szCs w:val="28"/>
    </w:rPr>
  </w:style>
  <w:style w:type="paragraph" w:customStyle="1" w:styleId="SmallFont">
    <w:name w:val="Small Font"/>
    <w:basedOn w:val="Normal"/>
    <w:link w:val="SmallFontChar"/>
    <w:qFormat/>
    <w:rsid w:val="00EC0544"/>
    <w:pPr>
      <w:spacing w:after="200"/>
      <w:jc w:val="both"/>
    </w:pPr>
    <w:rPr>
      <w:rFonts w:eastAsia="Calibri"/>
      <w:szCs w:val="18"/>
    </w:rPr>
  </w:style>
  <w:style w:type="character" w:customStyle="1" w:styleId="SmallFontChar">
    <w:name w:val="Small Font Char"/>
    <w:basedOn w:val="DefaultParagraphFont"/>
    <w:link w:val="SmallFont"/>
    <w:locked/>
    <w:rsid w:val="00EC0544"/>
    <w:rPr>
      <w:rFonts w:ascii="Calibri" w:eastAsia="Calibri" w:hAnsi="Calibri"/>
      <w:sz w:val="22"/>
      <w:szCs w:val="18"/>
    </w:rPr>
  </w:style>
  <w:style w:type="character" w:customStyle="1" w:styleId="CircleChar1">
    <w:name w:val="Circle Char1"/>
    <w:basedOn w:val="DefaultParagraphFont"/>
    <w:rsid w:val="00EC0544"/>
    <w:rPr>
      <w:rFonts w:cs="Times New Roman"/>
      <w:b/>
      <w:i/>
      <w:sz w:val="18"/>
      <w:szCs w:val="18"/>
      <w:u w:val="single"/>
      <w:lang w:val="en-US" w:eastAsia="en-US" w:bidi="ar-SA"/>
    </w:rPr>
  </w:style>
  <w:style w:type="paragraph" w:customStyle="1" w:styleId="BlockHeadings">
    <w:name w:val="Block Headings"/>
    <w:basedOn w:val="Normal"/>
    <w:link w:val="BlockHeadingsChar"/>
    <w:qFormat/>
    <w:rsid w:val="00EC0544"/>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EC0544"/>
    <w:rPr>
      <w:rFonts w:ascii="Calibri" w:eastAsia="Times New Roman" w:hAnsi="Calibri" w:cs="Times New Roman"/>
      <w:b/>
      <w:sz w:val="20"/>
      <w:szCs w:val="20"/>
    </w:rPr>
  </w:style>
  <w:style w:type="character" w:customStyle="1" w:styleId="hit1">
    <w:name w:val="hit1"/>
    <w:basedOn w:val="DefaultParagraphFont"/>
    <w:rsid w:val="00EC0544"/>
    <w:rPr>
      <w:b/>
      <w:bCs/>
      <w:color w:val="CC0033"/>
    </w:rPr>
  </w:style>
  <w:style w:type="character" w:customStyle="1" w:styleId="upper">
    <w:name w:val="upper"/>
    <w:basedOn w:val="DefaultParagraphFont"/>
    <w:rsid w:val="00EC0544"/>
  </w:style>
  <w:style w:type="character" w:customStyle="1" w:styleId="SmallFont7pt">
    <w:name w:val="Small Font (7 pt)"/>
    <w:basedOn w:val="DefaultParagraphFont"/>
    <w:qFormat/>
    <w:rsid w:val="00EC0544"/>
    <w:rPr>
      <w:sz w:val="14"/>
    </w:rPr>
  </w:style>
  <w:style w:type="paragraph" w:customStyle="1" w:styleId="UnderlinedText">
    <w:name w:val="Underlined Text"/>
    <w:basedOn w:val="Normal"/>
    <w:qFormat/>
    <w:rsid w:val="00EC0544"/>
    <w:rPr>
      <w:rFonts w:eastAsia="Times New Roman"/>
      <w:b/>
      <w:szCs w:val="20"/>
    </w:rPr>
  </w:style>
  <w:style w:type="character" w:customStyle="1" w:styleId="SmallText-New">
    <w:name w:val="Small Text - New"/>
    <w:basedOn w:val="DefaultParagraphFont"/>
    <w:rsid w:val="00EC0544"/>
    <w:rPr>
      <w:rFonts w:ascii="Arial Narrow" w:hAnsi="Arial Narrow"/>
      <w:sz w:val="14"/>
    </w:rPr>
  </w:style>
  <w:style w:type="character" w:customStyle="1" w:styleId="Underlined-New">
    <w:name w:val="Underlined - New"/>
    <w:basedOn w:val="DefaultParagraphFont"/>
    <w:rsid w:val="00EC0544"/>
    <w:rPr>
      <w:rFonts w:ascii="Arial Narrow" w:hAnsi="Arial Narrow"/>
      <w:sz w:val="16"/>
      <w:u w:val="single"/>
    </w:rPr>
  </w:style>
  <w:style w:type="paragraph" w:styleId="TOC2">
    <w:name w:val="toc 2"/>
    <w:basedOn w:val="Normal"/>
    <w:next w:val="Normal"/>
    <w:autoRedefine/>
    <w:uiPriority w:val="39"/>
    <w:qFormat/>
    <w:rsid w:val="00EC0544"/>
    <w:pPr>
      <w:ind w:left="200"/>
    </w:pPr>
    <w:rPr>
      <w:rFonts w:eastAsia="Times New Roman"/>
      <w:sz w:val="20"/>
      <w:lang w:bidi="en-US"/>
    </w:rPr>
  </w:style>
  <w:style w:type="paragraph" w:styleId="TOCHeading">
    <w:name w:val="TOC Heading"/>
    <w:basedOn w:val="Heading1"/>
    <w:next w:val="Normal"/>
    <w:uiPriority w:val="39"/>
    <w:qFormat/>
    <w:rsid w:val="00EC0544"/>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EC0544"/>
    <w:rPr>
      <w:rFonts w:ascii="Arial Narrow" w:hAnsi="Arial Narrow"/>
      <w:dstrike w:val="0"/>
      <w:sz w:val="20"/>
      <w:bdr w:val="single" w:sz="2" w:space="0" w:color="auto"/>
      <w:vertAlign w:val="baseline"/>
    </w:rPr>
  </w:style>
  <w:style w:type="character" w:customStyle="1" w:styleId="style65">
    <w:name w:val="style65"/>
    <w:basedOn w:val="DefaultParagraphFont"/>
    <w:rsid w:val="00EC0544"/>
    <w:rPr>
      <w:rFonts w:cs="Times New Roman"/>
    </w:rPr>
  </w:style>
  <w:style w:type="character" w:customStyle="1" w:styleId="qlabel">
    <w:name w:val="q_label"/>
    <w:basedOn w:val="DefaultParagraphFont"/>
    <w:rsid w:val="00EC0544"/>
  </w:style>
  <w:style w:type="character" w:customStyle="1" w:styleId="alabel">
    <w:name w:val="a_label"/>
    <w:basedOn w:val="DefaultParagraphFont"/>
    <w:rsid w:val="00EC0544"/>
  </w:style>
  <w:style w:type="character" w:customStyle="1" w:styleId="BoldandUnderlineCharChar">
    <w:name w:val="Bold and Underline Char Char"/>
    <w:basedOn w:val="DefaultParagraphFont"/>
    <w:rsid w:val="00EC0544"/>
    <w:rPr>
      <w:rFonts w:eastAsia="MS Mincho"/>
      <w:b/>
      <w:u w:val="single"/>
      <w:lang w:val="en-US" w:eastAsia="en-US" w:bidi="ar-SA"/>
    </w:rPr>
  </w:style>
  <w:style w:type="character" w:customStyle="1" w:styleId="CardTextChar2">
    <w:name w:val="Card Text Char"/>
    <w:basedOn w:val="DefaultParagraphFont"/>
    <w:rsid w:val="00EC0544"/>
    <w:rPr>
      <w:rFonts w:ascii="Times New Roman" w:eastAsia="Times New Roman" w:hAnsi="Times New Roman" w:cs="Times New Roman"/>
      <w:szCs w:val="24"/>
    </w:rPr>
  </w:style>
  <w:style w:type="character" w:customStyle="1" w:styleId="BoldUnderlineChar1">
    <w:name w:val="BoldUnderline Char"/>
    <w:basedOn w:val="DefaultParagraphFont"/>
    <w:uiPriority w:val="99"/>
    <w:rsid w:val="00EC0544"/>
    <w:rPr>
      <w:rFonts w:ascii="Times New Roman" w:eastAsia="Times New Roman" w:hAnsi="Times New Roman" w:cs="Times New Roman"/>
      <w:b/>
      <w:sz w:val="20"/>
      <w:u w:val="single"/>
    </w:rPr>
  </w:style>
  <w:style w:type="character" w:customStyle="1" w:styleId="Heading3CharCharCharChar2">
    <w:name w:val="Heading 3 Char Char Char Char2"/>
    <w:basedOn w:val="DefaultParagraphFont"/>
    <w:rsid w:val="00EC0544"/>
    <w:rPr>
      <w:rFonts w:cs="Arial"/>
      <w:bCs/>
      <w:szCs w:val="26"/>
      <w:u w:val="single"/>
      <w:lang w:val="en-US" w:eastAsia="en-US" w:bidi="ar-SA"/>
    </w:rPr>
  </w:style>
  <w:style w:type="paragraph" w:customStyle="1" w:styleId="evidencetextChar">
    <w:name w:val="evidence text Char"/>
    <w:basedOn w:val="Normal"/>
    <w:qFormat/>
    <w:rsid w:val="00EC0544"/>
    <w:pPr>
      <w:ind w:left="1728" w:right="1008"/>
    </w:pPr>
    <w:rPr>
      <w:rFonts w:eastAsia="Times New Roman"/>
      <w:color w:val="000000"/>
      <w:sz w:val="18"/>
    </w:rPr>
  </w:style>
  <w:style w:type="character" w:customStyle="1" w:styleId="underline2">
    <w:name w:val="underline2"/>
    <w:basedOn w:val="DefaultParagraphFont"/>
    <w:rsid w:val="00EC0544"/>
    <w:rPr>
      <w:u w:val="single"/>
    </w:rPr>
  </w:style>
  <w:style w:type="character" w:customStyle="1" w:styleId="UnderlineChar4Char">
    <w:name w:val="Underline Char4 Char"/>
    <w:basedOn w:val="DefaultParagraphFont"/>
    <w:link w:val="UnderlineChar4"/>
    <w:rsid w:val="00EC0544"/>
    <w:rPr>
      <w:u w:val="single"/>
    </w:rPr>
  </w:style>
  <w:style w:type="paragraph" w:customStyle="1" w:styleId="UnderlineChar4">
    <w:name w:val="Underline Char4"/>
    <w:basedOn w:val="Normal"/>
    <w:link w:val="UnderlineChar4Char"/>
    <w:qFormat/>
    <w:rsid w:val="00EC0544"/>
    <w:rPr>
      <w:rFonts w:asciiTheme="minorHAnsi" w:hAnsiTheme="minorHAnsi"/>
      <w:sz w:val="24"/>
      <w:u w:val="single"/>
    </w:rPr>
  </w:style>
  <w:style w:type="character" w:customStyle="1" w:styleId="BoldandUnderlineChar3Char2">
    <w:name w:val="Bold and Underline Char3 Char2"/>
    <w:basedOn w:val="DefaultParagraphFont"/>
    <w:link w:val="BoldandUnderlineChar3"/>
    <w:rsid w:val="00EC0544"/>
    <w:rPr>
      <w:b/>
      <w:u w:val="single"/>
    </w:rPr>
  </w:style>
  <w:style w:type="paragraph" w:customStyle="1" w:styleId="BoldandUnderlineChar3">
    <w:name w:val="Bold and Underline Char3"/>
    <w:basedOn w:val="Normal"/>
    <w:link w:val="BoldandUnderlineChar3Char2"/>
    <w:qFormat/>
    <w:rsid w:val="00EC0544"/>
    <w:rPr>
      <w:rFonts w:asciiTheme="minorHAnsi" w:hAnsiTheme="minorHAnsi"/>
      <w:b/>
      <w:sz w:val="24"/>
      <w:u w:val="single"/>
    </w:rPr>
  </w:style>
  <w:style w:type="character" w:customStyle="1" w:styleId="inside-head">
    <w:name w:val="inside-head"/>
    <w:basedOn w:val="DefaultParagraphFont"/>
    <w:rsid w:val="00EC0544"/>
  </w:style>
  <w:style w:type="character" w:customStyle="1" w:styleId="officialstitle-">
    <w:name w:val="official_s_title-"/>
    <w:basedOn w:val="DefaultParagraphFont"/>
    <w:rsid w:val="00EC0544"/>
  </w:style>
  <w:style w:type="character" w:customStyle="1" w:styleId="officialsbureau">
    <w:name w:val="official_s_bureau"/>
    <w:basedOn w:val="DefaultParagraphFont"/>
    <w:rsid w:val="00EC0544"/>
  </w:style>
  <w:style w:type="paragraph" w:customStyle="1" w:styleId="Stylecard11ptBoldUnderline">
    <w:name w:val="Style card + 11 pt Bold Underline"/>
    <w:basedOn w:val="Normal"/>
    <w:link w:val="Stylecard11ptBoldUnderlineChar"/>
    <w:qFormat/>
    <w:rsid w:val="00EC0544"/>
    <w:pPr>
      <w:ind w:left="288" w:right="288"/>
    </w:pPr>
    <w:rPr>
      <w:rFonts w:ascii="Georgia" w:eastAsia="SimSun" w:hAnsi="Georgia"/>
      <w:b/>
      <w:sz w:val="16"/>
      <w:lang w:eastAsia="zh-CN"/>
    </w:rPr>
  </w:style>
  <w:style w:type="character" w:customStyle="1" w:styleId="Stylecard11ptBoldUnderlineChar">
    <w:name w:val="Style card + 11 pt Bold Underline Char"/>
    <w:link w:val="Stylecard11ptBoldUnderline"/>
    <w:rsid w:val="00EC0544"/>
    <w:rPr>
      <w:rFonts w:ascii="Georgia" w:eastAsia="SimSun" w:hAnsi="Georgia"/>
      <w:b/>
      <w:sz w:val="16"/>
      <w:lang w:eastAsia="zh-CN"/>
    </w:rPr>
  </w:style>
  <w:style w:type="character" w:customStyle="1" w:styleId="StyleStyle11ptBoldUnderlineBorderSinglesolidlineAuto">
    <w:name w:val="Style Style 11 pt Bold Underline Border: : (Single solid line Auto ..."/>
    <w:basedOn w:val="DefaultParagraphFont"/>
    <w:rsid w:val="00EC0544"/>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C0544"/>
    <w:pPr>
      <w:ind w:left="288" w:right="288"/>
    </w:pPr>
    <w:rPr>
      <w:rFonts w:ascii="Georgia" w:eastAsia="SimSun" w:hAnsi="Georgia" w:cs="Calibri"/>
      <w:bCs/>
      <w:sz w:val="16"/>
      <w:lang w:eastAsia="zh-CN"/>
    </w:rPr>
  </w:style>
  <w:style w:type="character" w:customStyle="1" w:styleId="StylecardLatinVerdana-BoldUnderlineChar">
    <w:name w:val="Style card + (Latin) Verdana-Bold Underline Char"/>
    <w:basedOn w:val="cardChar"/>
    <w:link w:val="StylecardLatinVerdana-BoldUnderline"/>
    <w:rsid w:val="00EC0544"/>
    <w:rPr>
      <w:rFonts w:ascii="Georgia" w:eastAsia="SimSun" w:hAnsi="Georgia" w:cs="Calibri"/>
      <w:bCs/>
      <w:sz w:val="16"/>
      <w:szCs w:val="24"/>
      <w:lang w:eastAsia="zh-CN"/>
    </w:rPr>
  </w:style>
  <w:style w:type="paragraph" w:styleId="HTMLPreformatted">
    <w:name w:val="HTML Preformatted"/>
    <w:basedOn w:val="Normal"/>
    <w:link w:val="HTMLPreformattedChar"/>
    <w:rsid w:val="00EC0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EC0544"/>
    <w:rPr>
      <w:rFonts w:ascii="Courier New" w:eastAsia="Times New Roman" w:hAnsi="Courier New" w:cs="Courier New"/>
      <w:sz w:val="22"/>
      <w:szCs w:val="20"/>
    </w:rPr>
  </w:style>
  <w:style w:type="paragraph" w:customStyle="1" w:styleId="StyleUnderlining11pt">
    <w:name w:val="Style Underlining + 11 pt"/>
    <w:basedOn w:val="Normal"/>
    <w:link w:val="StyleUnderlining11ptChar"/>
    <w:qFormat/>
    <w:rsid w:val="00EC0544"/>
    <w:rPr>
      <w:u w:val="single"/>
    </w:rPr>
  </w:style>
  <w:style w:type="character" w:customStyle="1" w:styleId="StyleUnderlining11ptChar">
    <w:name w:val="Style Underlining + 11 pt Char"/>
    <w:basedOn w:val="DefaultParagraphFont"/>
    <w:link w:val="StyleUnderlining11pt"/>
    <w:rsid w:val="00EC0544"/>
    <w:rPr>
      <w:rFonts w:ascii="Calibri" w:hAnsi="Calibri"/>
      <w:sz w:val="22"/>
      <w:u w:val="single"/>
    </w:rPr>
  </w:style>
  <w:style w:type="paragraph" w:customStyle="1" w:styleId="StyleCardText9pt">
    <w:name w:val="Style Card Text + 9 pt"/>
    <w:basedOn w:val="Normal"/>
    <w:link w:val="StyleCardText9ptChar"/>
    <w:qFormat/>
    <w:rsid w:val="00EC0544"/>
    <w:pPr>
      <w:spacing w:after="200"/>
      <w:contextualSpacing/>
    </w:pPr>
    <w:rPr>
      <w:rFonts w:eastAsia="Calibri"/>
    </w:rPr>
  </w:style>
  <w:style w:type="character" w:customStyle="1" w:styleId="StyleCardText9ptChar">
    <w:name w:val="Style Card Text + 9 pt Char"/>
    <w:basedOn w:val="DefaultParagraphFont"/>
    <w:link w:val="StyleCardText9pt"/>
    <w:rsid w:val="00EC0544"/>
    <w:rPr>
      <w:rFonts w:ascii="Calibri" w:eastAsia="Calibri" w:hAnsi="Calibri"/>
      <w:sz w:val="22"/>
    </w:rPr>
  </w:style>
  <w:style w:type="paragraph" w:styleId="Quote">
    <w:name w:val="Quote"/>
    <w:basedOn w:val="Normal"/>
    <w:next w:val="Normal"/>
    <w:link w:val="QuoteChar"/>
    <w:uiPriority w:val="29"/>
    <w:qFormat/>
    <w:rsid w:val="00EC0544"/>
    <w:pPr>
      <w:widowControl w:val="0"/>
    </w:pPr>
    <w:rPr>
      <w:rFonts w:eastAsia="Times New Roman"/>
      <w:iCs/>
      <w:color w:val="000000"/>
      <w:lang w:bidi="en-US"/>
    </w:rPr>
  </w:style>
  <w:style w:type="character" w:customStyle="1" w:styleId="QuoteChar">
    <w:name w:val="Quote Char"/>
    <w:basedOn w:val="DefaultParagraphFont"/>
    <w:link w:val="Quote"/>
    <w:uiPriority w:val="29"/>
    <w:rsid w:val="00EC0544"/>
    <w:rPr>
      <w:rFonts w:ascii="Calibri" w:eastAsia="Times New Roman" w:hAnsi="Calibri"/>
      <w:iCs/>
      <w:color w:val="000000"/>
      <w:sz w:val="22"/>
      <w:lang w:bidi="en-US"/>
    </w:rPr>
  </w:style>
  <w:style w:type="character" w:customStyle="1" w:styleId="underlineChar">
    <w:name w:val="underline Char"/>
    <w:basedOn w:val="DefaultParagraphFont"/>
    <w:rsid w:val="00EC0544"/>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EC0544"/>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C0544"/>
    <w:rPr>
      <w:sz w:val="20"/>
      <w:u w:val="single"/>
    </w:rPr>
  </w:style>
  <w:style w:type="paragraph" w:styleId="BodyTextIndent2">
    <w:name w:val="Body Text Indent 2"/>
    <w:basedOn w:val="Normal"/>
    <w:link w:val="BodyTextIndent2Char"/>
    <w:unhideWhenUsed/>
    <w:rsid w:val="00EC0544"/>
    <w:pPr>
      <w:spacing w:after="120" w:line="480" w:lineRule="auto"/>
      <w:ind w:left="360"/>
    </w:pPr>
  </w:style>
  <w:style w:type="character" w:customStyle="1" w:styleId="BodyTextIndent2Char">
    <w:name w:val="Body Text Indent 2 Char"/>
    <w:basedOn w:val="DefaultParagraphFont"/>
    <w:link w:val="BodyTextIndent2"/>
    <w:rsid w:val="00EC0544"/>
    <w:rPr>
      <w:rFonts w:ascii="Calibri" w:hAnsi="Calibri"/>
      <w:sz w:val="22"/>
    </w:rPr>
  </w:style>
  <w:style w:type="paragraph" w:styleId="BodyTextIndent3">
    <w:name w:val="Body Text Indent 3"/>
    <w:basedOn w:val="Normal"/>
    <w:link w:val="BodyTextIndent3Char"/>
    <w:uiPriority w:val="99"/>
    <w:unhideWhenUsed/>
    <w:rsid w:val="00EC0544"/>
    <w:pPr>
      <w:spacing w:after="120"/>
      <w:ind w:left="360"/>
    </w:pPr>
    <w:rPr>
      <w:szCs w:val="16"/>
    </w:rPr>
  </w:style>
  <w:style w:type="character" w:customStyle="1" w:styleId="BodyTextIndent3Char">
    <w:name w:val="Body Text Indent 3 Char"/>
    <w:basedOn w:val="DefaultParagraphFont"/>
    <w:link w:val="BodyTextIndent3"/>
    <w:uiPriority w:val="99"/>
    <w:rsid w:val="00EC0544"/>
    <w:rPr>
      <w:rFonts w:ascii="Calibri" w:hAnsi="Calibri"/>
      <w:sz w:val="22"/>
      <w:szCs w:val="16"/>
    </w:rPr>
  </w:style>
  <w:style w:type="paragraph" w:styleId="BodyText2">
    <w:name w:val="Body Text 2"/>
    <w:basedOn w:val="Normal"/>
    <w:link w:val="BodyText2Char"/>
    <w:unhideWhenUsed/>
    <w:rsid w:val="00EC0544"/>
    <w:pPr>
      <w:spacing w:after="120" w:line="480" w:lineRule="auto"/>
    </w:pPr>
  </w:style>
  <w:style w:type="character" w:customStyle="1" w:styleId="BodyText2Char">
    <w:name w:val="Body Text 2 Char"/>
    <w:basedOn w:val="DefaultParagraphFont"/>
    <w:link w:val="BodyText2"/>
    <w:rsid w:val="00EC0544"/>
    <w:rPr>
      <w:rFonts w:ascii="Calibri" w:hAnsi="Calibri"/>
      <w:sz w:val="22"/>
    </w:rPr>
  </w:style>
  <w:style w:type="paragraph" w:styleId="BodyTextIndent">
    <w:name w:val="Body Text Indent"/>
    <w:basedOn w:val="Normal"/>
    <w:link w:val="BodyTextIndentChar"/>
    <w:uiPriority w:val="99"/>
    <w:unhideWhenUsed/>
    <w:rsid w:val="00EC0544"/>
    <w:pPr>
      <w:spacing w:after="120"/>
      <w:ind w:left="360"/>
    </w:pPr>
  </w:style>
  <w:style w:type="character" w:customStyle="1" w:styleId="BodyTextIndentChar">
    <w:name w:val="Body Text Indent Char"/>
    <w:basedOn w:val="DefaultParagraphFont"/>
    <w:link w:val="BodyTextIndent"/>
    <w:uiPriority w:val="99"/>
    <w:rsid w:val="00EC0544"/>
    <w:rPr>
      <w:rFonts w:ascii="Calibri" w:hAnsi="Calibri"/>
      <w:sz w:val="22"/>
    </w:rPr>
  </w:style>
  <w:style w:type="paragraph" w:styleId="BodyText3">
    <w:name w:val="Body Text 3"/>
    <w:basedOn w:val="Normal"/>
    <w:link w:val="BodyText3Char"/>
    <w:unhideWhenUsed/>
    <w:rsid w:val="00EC0544"/>
    <w:pPr>
      <w:spacing w:after="120"/>
    </w:pPr>
    <w:rPr>
      <w:szCs w:val="16"/>
    </w:rPr>
  </w:style>
  <w:style w:type="character" w:customStyle="1" w:styleId="BodyText3Char">
    <w:name w:val="Body Text 3 Char"/>
    <w:basedOn w:val="DefaultParagraphFont"/>
    <w:link w:val="BodyText3"/>
    <w:rsid w:val="00EC0544"/>
    <w:rPr>
      <w:rFonts w:ascii="Calibri" w:hAnsi="Calibri"/>
      <w:sz w:val="22"/>
      <w:szCs w:val="16"/>
    </w:rPr>
  </w:style>
  <w:style w:type="character" w:customStyle="1" w:styleId="StyleBold">
    <w:name w:val="Style Bold"/>
    <w:basedOn w:val="DefaultParagraphFont"/>
    <w:uiPriority w:val="9"/>
    <w:semiHidden/>
    <w:rsid w:val="00EC0544"/>
    <w:rPr>
      <w:b/>
      <w:bCs/>
    </w:rPr>
  </w:style>
  <w:style w:type="character" w:customStyle="1" w:styleId="body-text">
    <w:name w:val="body-text"/>
    <w:basedOn w:val="DefaultParagraphFont"/>
    <w:rsid w:val="00EC0544"/>
  </w:style>
  <w:style w:type="paragraph" w:customStyle="1" w:styleId="StyleStyle411ptBoldBorderSinglesolidlineAuto0">
    <w:name w:val="Style Style4 + 11 pt Bold Border: : (Single solid line Auto  0...."/>
    <w:basedOn w:val="Normal"/>
    <w:link w:val="StyleStyle411ptBoldBorderSinglesolidlineAuto0Char"/>
    <w:qFormat/>
    <w:rsid w:val="00EC0544"/>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C0544"/>
    <w:rPr>
      <w:rFonts w:ascii="Calibri" w:eastAsia="Times New Roman" w:hAnsi="Calibri"/>
      <w:b/>
      <w:bCs/>
      <w:sz w:val="22"/>
      <w:u w:val="single"/>
      <w:bdr w:val="single" w:sz="4" w:space="0" w:color="auto"/>
    </w:rPr>
  </w:style>
  <w:style w:type="character" w:customStyle="1" w:styleId="globalcontentbody">
    <w:name w:val="globalcontentbody"/>
    <w:basedOn w:val="DefaultParagraphFont"/>
    <w:rsid w:val="00EC0544"/>
  </w:style>
  <w:style w:type="paragraph" w:customStyle="1" w:styleId="StyleStyle112pt">
    <w:name w:val="Style Style1 + 12 pt"/>
    <w:basedOn w:val="Normal"/>
    <w:link w:val="StyleStyle112ptChar"/>
    <w:qFormat/>
    <w:rsid w:val="00EC0544"/>
    <w:rPr>
      <w:rFonts w:eastAsia="SimSun"/>
      <w:u w:val="single"/>
      <w:lang w:eastAsia="zh-CN"/>
    </w:rPr>
  </w:style>
  <w:style w:type="character" w:customStyle="1" w:styleId="StyleStyle112ptChar">
    <w:name w:val="Style Style1 + 12 pt Char"/>
    <w:basedOn w:val="DefaultParagraphFont"/>
    <w:link w:val="StyleStyle112pt"/>
    <w:rsid w:val="00EC0544"/>
    <w:rPr>
      <w:rFonts w:ascii="Calibri" w:eastAsia="SimSun" w:hAnsi="Calibri"/>
      <w:sz w:val="22"/>
      <w:u w:val="single"/>
      <w:lang w:eastAsia="zh-CN"/>
    </w:rPr>
  </w:style>
  <w:style w:type="paragraph" w:customStyle="1" w:styleId="MinimizedText">
    <w:name w:val="Minimized Text"/>
    <w:basedOn w:val="Normal"/>
    <w:link w:val="MinimizedTextChar"/>
    <w:qFormat/>
    <w:rsid w:val="00EC0544"/>
    <w:rPr>
      <w:rFonts w:eastAsia="Times New Roman"/>
    </w:rPr>
  </w:style>
  <w:style w:type="character" w:customStyle="1" w:styleId="MinimizedTextChar">
    <w:name w:val="Minimized Text Char"/>
    <w:basedOn w:val="DefaultParagraphFont"/>
    <w:link w:val="MinimizedText"/>
    <w:rsid w:val="00EC0544"/>
    <w:rPr>
      <w:rFonts w:ascii="Calibri" w:eastAsia="Times New Roman" w:hAnsi="Calibri"/>
      <w:sz w:val="22"/>
    </w:rPr>
  </w:style>
  <w:style w:type="character" w:customStyle="1" w:styleId="term1">
    <w:name w:val="term1"/>
    <w:basedOn w:val="DefaultParagraphFont"/>
    <w:rsid w:val="00EC0544"/>
    <w:rPr>
      <w:b/>
      <w:bCs/>
    </w:rPr>
  </w:style>
  <w:style w:type="character" w:customStyle="1" w:styleId="Styleterm111ptUnderline">
    <w:name w:val="Style term1 + 11 pt Underline"/>
    <w:basedOn w:val="term1"/>
    <w:rsid w:val="00EC0544"/>
    <w:rPr>
      <w:b/>
      <w:bCs/>
      <w:sz w:val="20"/>
      <w:u w:val="single"/>
    </w:rPr>
  </w:style>
  <w:style w:type="paragraph" w:customStyle="1" w:styleId="StyleMinimizedTextArialNarrow10pt">
    <w:name w:val="Style Minimized Text + Arial Narrow 10 pt"/>
    <w:basedOn w:val="MinimizedText"/>
    <w:link w:val="StyleMinimizedTextArialNarrow10ptChar"/>
    <w:qFormat/>
    <w:rsid w:val="00EC0544"/>
    <w:rPr>
      <w:sz w:val="20"/>
    </w:rPr>
  </w:style>
  <w:style w:type="character" w:customStyle="1" w:styleId="StyleMinimizedTextArialNarrow10ptChar">
    <w:name w:val="Style Minimized Text + Arial Narrow 10 pt Char"/>
    <w:basedOn w:val="MinimizedTextChar"/>
    <w:link w:val="StyleMinimizedTextArialNarrow10pt"/>
    <w:rsid w:val="00EC0544"/>
    <w:rPr>
      <w:rFonts w:ascii="Calibri" w:eastAsia="Times New Roman" w:hAnsi="Calibri"/>
      <w:sz w:val="20"/>
    </w:rPr>
  </w:style>
  <w:style w:type="paragraph" w:customStyle="1" w:styleId="StyleUnderlineChar11ptBorderSinglesolidlineAuto">
    <w:name w:val="Style Underline Char + 11 pt Border: : (Single solid line Auto  ..."/>
    <w:basedOn w:val="Normal"/>
    <w:link w:val="StyleUnderlineChar11ptBorderSinglesolidlineAutoChar"/>
    <w:qFormat/>
    <w:rsid w:val="00EC0544"/>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C0544"/>
    <w:rPr>
      <w:rFonts w:ascii="Calibri" w:eastAsia="Times New Roman" w:hAnsi="Calibri"/>
      <w:sz w:val="22"/>
      <w:u w:val="single"/>
      <w:bdr w:val="single" w:sz="4" w:space="0" w:color="auto"/>
    </w:rPr>
  </w:style>
  <w:style w:type="character" w:customStyle="1" w:styleId="Style9pt">
    <w:name w:val="Style 9 pt"/>
    <w:basedOn w:val="DefaultParagraphFont"/>
    <w:rsid w:val="00EC0544"/>
    <w:rPr>
      <w:rFonts w:ascii="Times New Roman" w:hAnsi="Times New Roman"/>
      <w:sz w:val="20"/>
    </w:rPr>
  </w:style>
  <w:style w:type="paragraph" w:customStyle="1" w:styleId="StyleStyle49pt3">
    <w:name w:val="Style Style4 + 9 pt3"/>
    <w:basedOn w:val="Style4"/>
    <w:link w:val="StyleStyle49pt3Char"/>
    <w:qFormat/>
    <w:rsid w:val="00EC0544"/>
    <w:rPr>
      <w:rFonts w:ascii="Calibri" w:eastAsia="Times New Roman" w:hAnsi="Calibri" w:cs="Times New Roman"/>
    </w:rPr>
  </w:style>
  <w:style w:type="character" w:customStyle="1" w:styleId="StyleStyle49pt3Char">
    <w:name w:val="Style Style4 + 9 pt3 Char"/>
    <w:basedOn w:val="Style4Char"/>
    <w:link w:val="StyleStyle49pt3"/>
    <w:rsid w:val="00EC0544"/>
    <w:rPr>
      <w:rFonts w:ascii="Calibri" w:eastAsia="Times New Roman" w:hAnsi="Calibri" w:cs="Times New Roman"/>
      <w:u w:val="single"/>
      <w:lang w:val="x-none"/>
    </w:rPr>
  </w:style>
  <w:style w:type="paragraph" w:customStyle="1" w:styleId="StyleStyle4Bold">
    <w:name w:val="Style Style4 + Bold"/>
    <w:basedOn w:val="Style4"/>
    <w:link w:val="StyleStyle4BoldChar"/>
    <w:qFormat/>
    <w:rsid w:val="00EC0544"/>
    <w:rPr>
      <w:rFonts w:ascii="Calibri" w:eastAsia="Times New Roman" w:hAnsi="Calibri" w:cs="Times New Roman"/>
      <w:b/>
      <w:bCs/>
    </w:rPr>
  </w:style>
  <w:style w:type="character" w:customStyle="1" w:styleId="StyleStyle4BoldChar">
    <w:name w:val="Style Style4 + Bold Char"/>
    <w:basedOn w:val="Style4Char"/>
    <w:link w:val="StyleStyle4Bold"/>
    <w:rsid w:val="00EC0544"/>
    <w:rPr>
      <w:rFonts w:ascii="Calibri" w:eastAsia="Times New Roman" w:hAnsi="Calibri" w:cs="Times New Roman"/>
      <w:b/>
      <w:bCs/>
      <w:u w:val="single"/>
      <w:lang w:val="x-none"/>
    </w:rPr>
  </w:style>
  <w:style w:type="character" w:customStyle="1" w:styleId="authorbio">
    <w:name w:val="authorbio"/>
    <w:basedOn w:val="DefaultParagraphFont"/>
    <w:rsid w:val="00EC0544"/>
  </w:style>
  <w:style w:type="character" w:customStyle="1" w:styleId="StyleUnderline3">
    <w:name w:val="Style Underline3"/>
    <w:basedOn w:val="DefaultParagraphFont"/>
    <w:rsid w:val="00EC0544"/>
    <w:rPr>
      <w:u w:val="single"/>
    </w:rPr>
  </w:style>
  <w:style w:type="paragraph" w:customStyle="1" w:styleId="StyleStyle111ptBorderSinglesolidlineAuto05ptL">
    <w:name w:val="Style Style1 + 11 pt Border: : (Single solid line Auto  0.5 pt L..."/>
    <w:link w:val="StyleStyle111ptBorderSinglesolidlineAuto05ptLChar"/>
    <w:qFormat/>
    <w:rsid w:val="00EC0544"/>
    <w:pPr>
      <w:spacing w:after="160" w:line="259" w:lineRule="auto"/>
    </w:pPr>
    <w:rPr>
      <w:rFonts w:ascii="Times New Roman" w:eastAsia="SimSun" w:hAnsi="Times New Roman" w:cs="Times New Roman"/>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C0544"/>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C0544"/>
    <w:rPr>
      <w:u w:val="single"/>
    </w:rPr>
  </w:style>
  <w:style w:type="paragraph" w:customStyle="1" w:styleId="Circled">
    <w:name w:val="Circled"/>
    <w:link w:val="CircledChar"/>
    <w:qFormat/>
    <w:rsid w:val="00EC0544"/>
    <w:pPr>
      <w:spacing w:after="200" w:line="276" w:lineRule="auto"/>
    </w:pPr>
    <w:rPr>
      <w:rFonts w:ascii="Times New Roman" w:eastAsia="MS Mincho" w:hAnsi="Times New Roman" w:cs="Times New Roman"/>
      <w:b/>
      <w:sz w:val="22"/>
      <w:szCs w:val="20"/>
      <w:u w:val="single"/>
      <w:lang w:eastAsia="ja-JP"/>
    </w:rPr>
  </w:style>
  <w:style w:type="character" w:customStyle="1" w:styleId="CircledChar">
    <w:name w:val="Circled Char"/>
    <w:basedOn w:val="CardTextChar2"/>
    <w:link w:val="Circled"/>
    <w:rsid w:val="00EC0544"/>
    <w:rPr>
      <w:rFonts w:ascii="Times New Roman" w:eastAsia="MS Mincho" w:hAnsi="Times New Roman" w:cs="Times New Roman"/>
      <w:b/>
      <w:sz w:val="22"/>
      <w:szCs w:val="20"/>
      <w:u w:val="single"/>
      <w:lang w:eastAsia="ja-JP"/>
    </w:rPr>
  </w:style>
  <w:style w:type="character" w:customStyle="1" w:styleId="base">
    <w:name w:val="base"/>
    <w:basedOn w:val="DefaultParagraphFont"/>
    <w:rsid w:val="00EC0544"/>
  </w:style>
  <w:style w:type="character" w:customStyle="1" w:styleId="part-of-speech">
    <w:name w:val="part-of-speech"/>
    <w:basedOn w:val="DefaultParagraphFont"/>
    <w:rsid w:val="00EC0544"/>
  </w:style>
  <w:style w:type="character" w:customStyle="1" w:styleId="sep">
    <w:name w:val="sep"/>
    <w:basedOn w:val="DefaultParagraphFont"/>
    <w:rsid w:val="00EC0544"/>
  </w:style>
  <w:style w:type="character" w:customStyle="1" w:styleId="pron">
    <w:name w:val="pron"/>
    <w:basedOn w:val="DefaultParagraphFont"/>
    <w:rsid w:val="00EC0544"/>
  </w:style>
  <w:style w:type="paragraph" w:customStyle="1" w:styleId="StyleStyle4LatinTimesNewRomanAsianSimSun">
    <w:name w:val="Style Style4 + (Latin) Times New Roman (Asian) SimSun"/>
    <w:basedOn w:val="Normal"/>
    <w:link w:val="StyleStyle4LatinTimesNewRomanAsianSimSunChar"/>
    <w:qFormat/>
    <w:rsid w:val="00EC0544"/>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EC0544"/>
    <w:rPr>
      <w:rFonts w:ascii="Calibri" w:eastAsia="SimSun" w:hAnsi="Calibri"/>
      <w:sz w:val="22"/>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C0544"/>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C0544"/>
    <w:rPr>
      <w:rFonts w:ascii="Calibri" w:eastAsia="SimSun" w:hAnsi="Calibri"/>
      <w:b/>
      <w:bCs/>
      <w:sz w:val="22"/>
      <w:u w:val="single"/>
    </w:rPr>
  </w:style>
  <w:style w:type="character" w:customStyle="1" w:styleId="CharChar3">
    <w:name w:val="Char Char3"/>
    <w:basedOn w:val="DefaultParagraphFont"/>
    <w:rsid w:val="00EC0544"/>
    <w:rPr>
      <w:rFonts w:cs="Arial"/>
      <w:b/>
      <w:bCs/>
      <w:iCs/>
      <w:lang w:val="en-US" w:eastAsia="en-US" w:bidi="ar-SA"/>
    </w:rPr>
  </w:style>
  <w:style w:type="character" w:customStyle="1" w:styleId="SubtitleChar1">
    <w:name w:val="Subtitle Char1"/>
    <w:aliases w:val="Underlined card text Char1"/>
    <w:basedOn w:val="DefaultParagraphFont"/>
    <w:rsid w:val="00EC0544"/>
    <w:rPr>
      <w:color w:val="5A5A5A" w:themeColor="text1" w:themeTint="A5"/>
      <w:spacing w:val="15"/>
      <w:sz w:val="22"/>
      <w:szCs w:val="22"/>
    </w:rPr>
  </w:style>
  <w:style w:type="paragraph" w:customStyle="1" w:styleId="StyleStyle411pt1">
    <w:name w:val="Style Style4 + 11 pt1"/>
    <w:basedOn w:val="Style4"/>
    <w:link w:val="StyleStyle411pt1Char"/>
    <w:qFormat/>
    <w:rsid w:val="00EC0544"/>
    <w:rPr>
      <w:rFonts w:ascii="Calibri" w:eastAsia="Times New Roman" w:hAnsi="Calibri" w:cs="Times New Roman"/>
    </w:rPr>
  </w:style>
  <w:style w:type="character" w:customStyle="1" w:styleId="StyleStyle411pt1Char">
    <w:name w:val="Style Style4 + 11 pt1 Char"/>
    <w:basedOn w:val="Style4Char"/>
    <w:link w:val="StyleStyle411pt1"/>
    <w:rsid w:val="00EC0544"/>
    <w:rPr>
      <w:rFonts w:ascii="Calibri" w:eastAsia="Times New Roman" w:hAnsi="Calibri" w:cs="Times New Roman"/>
      <w:u w:val="single"/>
      <w:lang w:val="x-none"/>
    </w:rPr>
  </w:style>
  <w:style w:type="character" w:customStyle="1" w:styleId="BoldandUnderlineCharChar2">
    <w:name w:val="Bold and Underline Char Char2"/>
    <w:basedOn w:val="DefaultParagraphFont"/>
    <w:rsid w:val="00EC0544"/>
    <w:rPr>
      <w:b/>
      <w:u w:val="single"/>
      <w:lang w:val="en-US" w:eastAsia="en-US" w:bidi="ar-SA"/>
    </w:rPr>
  </w:style>
  <w:style w:type="character" w:customStyle="1" w:styleId="StyleUnderlineCharChar111pt">
    <w:name w:val="Style Underline Char Char1 + 11 pt"/>
    <w:basedOn w:val="DefaultParagraphFont"/>
    <w:rsid w:val="00EC0544"/>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C0544"/>
    <w:pPr>
      <w:spacing w:after="200" w:line="276" w:lineRule="auto"/>
    </w:pPr>
    <w:rPr>
      <w:rFonts w:ascii="Arial" w:eastAsia="Times New Roman" w:hAnsi="Arial"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EC0544"/>
    <w:rPr>
      <w:rFonts w:ascii="Arial" w:eastAsia="Times New Roman" w:hAnsi="Arial" w:cs="Times New Roman"/>
      <w:b/>
      <w:bCs/>
      <w:sz w:val="22"/>
      <w:szCs w:val="20"/>
      <w:u w:val="single"/>
      <w:lang w:val="en-US" w:eastAsia="en-US" w:bidi="ar-SA"/>
    </w:rPr>
  </w:style>
  <w:style w:type="character" w:customStyle="1" w:styleId="Style9ptUnderline">
    <w:name w:val="Style 9 pt Underline"/>
    <w:basedOn w:val="DefaultParagraphFont"/>
    <w:rsid w:val="00EC0544"/>
    <w:rPr>
      <w:sz w:val="22"/>
      <w:u w:val="single"/>
    </w:rPr>
  </w:style>
  <w:style w:type="paragraph" w:customStyle="1" w:styleId="StyleMinimizedTextArialNarrow9pt">
    <w:name w:val="Style Minimized Text + Arial Narrow 9 pt"/>
    <w:basedOn w:val="Normal"/>
    <w:link w:val="StyleMinimizedTextArialNarrow9ptChar"/>
    <w:qFormat/>
    <w:rsid w:val="00EC0544"/>
    <w:rPr>
      <w:rFonts w:eastAsia="Times New Roman"/>
    </w:rPr>
  </w:style>
  <w:style w:type="character" w:customStyle="1" w:styleId="StyleMinimizedTextArialNarrow9ptChar">
    <w:name w:val="Style Minimized Text + Arial Narrow 9 pt Char"/>
    <w:basedOn w:val="DefaultParagraphFont"/>
    <w:link w:val="StyleMinimizedTextArialNarrow9pt"/>
    <w:rsid w:val="00EC0544"/>
    <w:rPr>
      <w:rFonts w:ascii="Calibri" w:eastAsia="Times New Roman" w:hAnsi="Calibri"/>
      <w:sz w:val="22"/>
    </w:rPr>
  </w:style>
  <w:style w:type="paragraph" w:customStyle="1" w:styleId="StyleBoldandUnderlineChar11ptNotBold">
    <w:name w:val="Style Bold and Underline Char + 11 pt Not Bold"/>
    <w:link w:val="StyleBoldandUnderlineChar11ptNotBoldChar"/>
    <w:qFormat/>
    <w:rsid w:val="00EC0544"/>
    <w:pPr>
      <w:spacing w:after="200" w:line="276" w:lineRule="auto"/>
    </w:pPr>
    <w:rPr>
      <w:rFonts w:ascii="Arial" w:eastAsia="Times New Roman" w:hAnsi="Arial"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C0544"/>
    <w:rPr>
      <w:rFonts w:ascii="Arial" w:eastAsia="Times New Roman" w:hAnsi="Arial" w:cs="Times New Roman"/>
      <w:b w:val="0"/>
      <w:sz w:val="22"/>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C0544"/>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C0544"/>
    <w:pPr>
      <w:spacing w:after="160" w:line="259" w:lineRule="auto"/>
    </w:pPr>
    <w:rPr>
      <w:rFonts w:ascii="Times New Roman" w:eastAsia="SimSun" w:hAnsi="Times New Roman" w:cs="Times New Roman"/>
      <w:b/>
      <w:bCs/>
      <w:sz w:val="20"/>
      <w:u w:val="single"/>
      <w:lang w:eastAsia="zh-CN"/>
    </w:rPr>
  </w:style>
  <w:style w:type="character" w:customStyle="1" w:styleId="StyleStyle1BoldChar">
    <w:name w:val="Style Style1 + Bold Char"/>
    <w:basedOn w:val="Style1Char"/>
    <w:link w:val="StyleStyle1Bold"/>
    <w:rsid w:val="00EC0544"/>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C0544"/>
    <w:rPr>
      <w:b w:val="0"/>
      <w:bCs/>
      <w:sz w:val="20"/>
      <w:u w:val="single"/>
      <w:lang w:val="en-US" w:eastAsia="en-US" w:bidi="ar-SA"/>
    </w:rPr>
  </w:style>
  <w:style w:type="character" w:customStyle="1" w:styleId="Styleunderline9pt">
    <w:name w:val="Style underline + 9 pt"/>
    <w:basedOn w:val="underline"/>
    <w:rsid w:val="00EC0544"/>
    <w:rPr>
      <w:rFonts w:ascii="Times New Roman" w:hAnsi="Times New Roman" w:cs="Times New Roman" w:hint="default"/>
      <w:b/>
      <w:bCs w:val="0"/>
      <w:sz w:val="20"/>
      <w:u w:val="single"/>
    </w:rPr>
  </w:style>
  <w:style w:type="character" w:customStyle="1" w:styleId="StyleTimesNewRoman9pt">
    <w:name w:val="Style Times New Roman 9 pt"/>
    <w:basedOn w:val="DefaultParagraphFont"/>
    <w:rsid w:val="00EC0544"/>
    <w:rPr>
      <w:rFonts w:ascii="Times New Roman" w:hAnsi="Times New Roman"/>
      <w:sz w:val="20"/>
    </w:rPr>
  </w:style>
  <w:style w:type="character" w:customStyle="1" w:styleId="Styleunderline9pt1">
    <w:name w:val="Style underline + 9 pt1"/>
    <w:basedOn w:val="underline"/>
    <w:rsid w:val="00EC0544"/>
    <w:rPr>
      <w:rFonts w:ascii="Times New Roman" w:hAnsi="Times New Roman" w:cs="Times New Roman" w:hint="default"/>
      <w:b/>
      <w:bCs w:val="0"/>
      <w:sz w:val="20"/>
      <w:u w:val="single"/>
    </w:rPr>
  </w:style>
  <w:style w:type="paragraph" w:customStyle="1" w:styleId="StyleUnderlineChar11pt2">
    <w:name w:val="Style Underline Char + 11 pt2"/>
    <w:link w:val="StyleUnderlineChar11pt2Char"/>
    <w:qFormat/>
    <w:rsid w:val="00EC0544"/>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EC0544"/>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EC0544"/>
    <w:rPr>
      <w:b/>
      <w:bCs/>
      <w:noProof w:val="0"/>
      <w:sz w:val="20"/>
      <w:u w:val="single"/>
      <w:lang w:val="en-US" w:eastAsia="en-US" w:bidi="ar-SA"/>
    </w:rPr>
  </w:style>
  <w:style w:type="character" w:customStyle="1" w:styleId="Hyperlink23">
    <w:name w:val="Hyperlink23"/>
    <w:basedOn w:val="DefaultParagraphFont"/>
    <w:rsid w:val="00EC0544"/>
    <w:rPr>
      <w:color w:val="3300CC"/>
      <w:u w:val="single"/>
    </w:rPr>
  </w:style>
  <w:style w:type="paragraph" w:customStyle="1" w:styleId="cardCharChar">
    <w:name w:val="card Char Char"/>
    <w:basedOn w:val="Normal"/>
    <w:link w:val="cardCharCharChar"/>
    <w:qFormat/>
    <w:rsid w:val="00EC0544"/>
    <w:pPr>
      <w:ind w:left="288" w:right="288"/>
    </w:pPr>
    <w:rPr>
      <w:rFonts w:eastAsia="Times New Roman"/>
      <w:szCs w:val="20"/>
    </w:rPr>
  </w:style>
  <w:style w:type="character" w:customStyle="1" w:styleId="cardCharCharChar">
    <w:name w:val="card Char Char Char"/>
    <w:basedOn w:val="DefaultParagraphFont"/>
    <w:link w:val="cardCharChar"/>
    <w:rsid w:val="00EC0544"/>
    <w:rPr>
      <w:rFonts w:ascii="Calibri" w:eastAsia="Times New Roman" w:hAnsi="Calibri"/>
      <w:sz w:val="22"/>
      <w:szCs w:val="20"/>
    </w:rPr>
  </w:style>
  <w:style w:type="character" w:customStyle="1" w:styleId="StyleunderlineArialNarrow9ptBold">
    <w:name w:val="Style underline + Arial Narrow 9 pt Bold"/>
    <w:basedOn w:val="underline"/>
    <w:rsid w:val="00EC0544"/>
    <w:rPr>
      <w:rFonts w:ascii="Times New Roman" w:hAnsi="Times New Roman" w:cs="Times New Roman" w:hint="default"/>
      <w:b/>
      <w:bCs/>
      <w:sz w:val="20"/>
      <w:u w:val="single"/>
    </w:rPr>
  </w:style>
  <w:style w:type="paragraph" w:customStyle="1" w:styleId="StylecardCharCharArialNarrow9pt">
    <w:name w:val="Style card Char Char + Arial Narrow 9 pt"/>
    <w:basedOn w:val="cardCharChar"/>
    <w:link w:val="StylecardCharCharArialNarrow9ptChar"/>
    <w:qFormat/>
    <w:rsid w:val="00EC0544"/>
  </w:style>
  <w:style w:type="character" w:customStyle="1" w:styleId="StylecardCharCharArialNarrow9ptChar">
    <w:name w:val="Style card Char Char + Arial Narrow 9 pt Char"/>
    <w:basedOn w:val="cardCharCharChar"/>
    <w:link w:val="StylecardCharCharArialNarrow9pt"/>
    <w:rsid w:val="00EC0544"/>
    <w:rPr>
      <w:rFonts w:ascii="Calibri" w:eastAsia="Times New Roman" w:hAnsi="Calibri"/>
      <w:sz w:val="22"/>
      <w:szCs w:val="20"/>
    </w:rPr>
  </w:style>
  <w:style w:type="character" w:customStyle="1" w:styleId="CardTextChar10">
    <w:name w:val="Card Text Char1"/>
    <w:basedOn w:val="DefaultParagraphFont"/>
    <w:rsid w:val="00EC0544"/>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EC0544"/>
    <w:pPr>
      <w:spacing w:after="200" w:line="276" w:lineRule="auto"/>
    </w:pPr>
    <w:rPr>
      <w:rFonts w:ascii="Times New Roman" w:eastAsia="Times New Roman" w:hAnsi="Times New Roman" w:cs="Times New Roman"/>
      <w:sz w:val="20"/>
    </w:rPr>
  </w:style>
  <w:style w:type="character" w:customStyle="1" w:styleId="StyleCardTextArialNarrow9ptChar">
    <w:name w:val="Style Card Text + Arial Narrow 9 pt Char"/>
    <w:basedOn w:val="CardTextChar10"/>
    <w:link w:val="StyleCardTextArialNarrow9pt"/>
    <w:rsid w:val="00EC0544"/>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EC054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C0544"/>
    <w:rPr>
      <w:rFonts w:ascii="Times New Roman" w:hAnsi="Times New Roman"/>
      <w:noProof w:val="0"/>
      <w:sz w:val="20"/>
      <w:szCs w:val="24"/>
      <w:u w:val="single"/>
      <w:lang w:val="en-US" w:eastAsia="en-US" w:bidi="ar-SA"/>
    </w:rPr>
  </w:style>
  <w:style w:type="character" w:customStyle="1" w:styleId="StyleUnderlineCharCharCharArialNarrow9pt">
    <w:name w:val="Style Underline Char Char Char + Arial Narrow 9 pt"/>
    <w:basedOn w:val="DefaultParagraphFont"/>
    <w:rsid w:val="00EC0544"/>
    <w:rPr>
      <w:rFonts w:ascii="Times New Roman" w:hAnsi="Times New Roman"/>
      <w:noProof w:val="0"/>
      <w:sz w:val="20"/>
      <w:szCs w:val="24"/>
      <w:u w:val="single"/>
      <w:lang w:val="en-US" w:eastAsia="en-US" w:bidi="ar-SA"/>
    </w:rPr>
  </w:style>
  <w:style w:type="paragraph" w:customStyle="1" w:styleId="StyleCardTextArialNarrow8pt">
    <w:name w:val="Style Card Text + Arial Narrow 8 pt"/>
    <w:link w:val="StyleCardTextArialNarrow8ptChar"/>
    <w:qFormat/>
    <w:rsid w:val="00EC0544"/>
    <w:pPr>
      <w:spacing w:after="200" w:line="276" w:lineRule="auto"/>
    </w:pPr>
    <w:rPr>
      <w:rFonts w:ascii="Times New Roman" w:eastAsia="Times New Roman" w:hAnsi="Times New Roman" w:cs="Times New Roman"/>
      <w:sz w:val="20"/>
    </w:rPr>
  </w:style>
  <w:style w:type="character" w:customStyle="1" w:styleId="StyleCardTextArialNarrow8ptChar">
    <w:name w:val="Style Card Text + Arial Narrow 8 pt Char"/>
    <w:basedOn w:val="CardTextChar10"/>
    <w:link w:val="StyleCardTextArialNarrow8pt"/>
    <w:rsid w:val="00EC0544"/>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EC0544"/>
    <w:rPr>
      <w:rFonts w:eastAsia="Times New Roman"/>
    </w:rPr>
  </w:style>
  <w:style w:type="character" w:customStyle="1" w:styleId="TextsmallChar">
    <w:name w:val="Textsmall Char"/>
    <w:basedOn w:val="DefaultParagraphFont"/>
    <w:link w:val="Textsmall"/>
    <w:rsid w:val="00EC0544"/>
    <w:rPr>
      <w:rFonts w:ascii="Calibri" w:eastAsia="Times New Roman" w:hAnsi="Calibri"/>
      <w:sz w:val="22"/>
    </w:rPr>
  </w:style>
  <w:style w:type="character" w:customStyle="1" w:styleId="CharChar111">
    <w:name w:val="Char Char111"/>
    <w:basedOn w:val="DefaultParagraphFont"/>
    <w:rsid w:val="00EC0544"/>
    <w:rPr>
      <w:rFonts w:cs="Arial"/>
      <w:bCs/>
      <w:szCs w:val="26"/>
      <w:u w:val="single"/>
      <w:lang w:val="en-US" w:eastAsia="en-US" w:bidi="ar-SA"/>
    </w:rPr>
  </w:style>
  <w:style w:type="paragraph" w:customStyle="1" w:styleId="cardtextsmall">
    <w:name w:val="card text small"/>
    <w:basedOn w:val="Normal"/>
    <w:qFormat/>
    <w:rsid w:val="00EC0544"/>
    <w:rPr>
      <w:rFonts w:ascii="Arial Narrow" w:eastAsia="Times New Roman" w:hAnsi="Arial Narrow"/>
    </w:rPr>
  </w:style>
  <w:style w:type="character" w:customStyle="1" w:styleId="AUnterdline">
    <w:name w:val="AUnterdline"/>
    <w:qFormat/>
    <w:rsid w:val="00EC0544"/>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EC0544"/>
    <w:rPr>
      <w:rFonts w:ascii="Times New Roman" w:hAnsi="Times New Roman"/>
      <w:b/>
      <w:bCs/>
      <w:sz w:val="20"/>
      <w:u w:val="single"/>
      <w:bdr w:val="single" w:sz="4" w:space="0" w:color="auto"/>
    </w:rPr>
  </w:style>
  <w:style w:type="character" w:customStyle="1" w:styleId="highlightedsearchterm">
    <w:name w:val="highlightedsearchterm"/>
    <w:rsid w:val="00EC0544"/>
  </w:style>
  <w:style w:type="character" w:customStyle="1" w:styleId="StyleUnderline1">
    <w:name w:val="Style Underline1"/>
    <w:basedOn w:val="DefaultParagraphFont"/>
    <w:rsid w:val="00EC0544"/>
    <w:rPr>
      <w:rFonts w:ascii="Times New Roman" w:hAnsi="Times New Roman"/>
      <w:sz w:val="20"/>
      <w:u w:val="single"/>
    </w:rPr>
  </w:style>
  <w:style w:type="paragraph" w:customStyle="1" w:styleId="StyleStyle49pt10">
    <w:name w:val="Style Style4 + 9 pt10"/>
    <w:basedOn w:val="Style4"/>
    <w:link w:val="StyleStyle49pt10Char"/>
    <w:qFormat/>
    <w:rsid w:val="00EC0544"/>
    <w:rPr>
      <w:rFonts w:ascii="Calibri" w:eastAsia="Times New Roman" w:hAnsi="Calibri" w:cs="Times New Roman"/>
    </w:rPr>
  </w:style>
  <w:style w:type="character" w:customStyle="1" w:styleId="StyleStyle49pt10Char">
    <w:name w:val="Style Style4 + 9 pt10 Char"/>
    <w:basedOn w:val="Style4Char"/>
    <w:link w:val="StyleStyle49pt10"/>
    <w:rsid w:val="00EC0544"/>
    <w:rPr>
      <w:rFonts w:ascii="Calibri" w:eastAsia="Times New Roman" w:hAnsi="Calibri" w:cs="Times New Roman"/>
      <w:u w:val="single"/>
      <w:lang w:val="x-none"/>
    </w:rPr>
  </w:style>
  <w:style w:type="paragraph" w:customStyle="1" w:styleId="StyleStyle49ptBold7">
    <w:name w:val="Style Style4 + 9 pt Bold7"/>
    <w:basedOn w:val="Style4"/>
    <w:link w:val="StyleStyle49ptBold7Char"/>
    <w:qFormat/>
    <w:rsid w:val="00EC0544"/>
    <w:rPr>
      <w:rFonts w:ascii="Calibri" w:eastAsia="Times New Roman" w:hAnsi="Calibri" w:cs="Times New Roman"/>
      <w:b/>
      <w:bCs/>
      <w:sz w:val="22"/>
      <w:lang w:val="en-US"/>
    </w:rPr>
  </w:style>
  <w:style w:type="character" w:customStyle="1" w:styleId="StyleStyle49ptBold7Char">
    <w:name w:val="Style Style4 + 9 pt Bold7 Char"/>
    <w:link w:val="StyleStyle49ptBold7"/>
    <w:rsid w:val="00EC0544"/>
    <w:rPr>
      <w:rFonts w:ascii="Calibri" w:eastAsia="Times New Roman" w:hAnsi="Calibri" w:cs="Times New Roman"/>
      <w:b/>
      <w:bCs/>
      <w:sz w:val="22"/>
      <w:u w:val="single"/>
    </w:rPr>
  </w:style>
  <w:style w:type="paragraph" w:customStyle="1" w:styleId="NormalUnderline">
    <w:name w:val="Normal Underline"/>
    <w:basedOn w:val="Normal"/>
    <w:link w:val="NormalUnderlineChar"/>
    <w:qFormat/>
    <w:rsid w:val="00EC0544"/>
    <w:pPr>
      <w:ind w:left="288"/>
    </w:pPr>
    <w:rPr>
      <w:rFonts w:eastAsia="Times New Roman"/>
      <w:u w:val="single"/>
    </w:rPr>
  </w:style>
  <w:style w:type="character" w:customStyle="1" w:styleId="NormalUnderlineChar">
    <w:name w:val="Normal Underline Char"/>
    <w:link w:val="NormalUnderline"/>
    <w:rsid w:val="00EC0544"/>
    <w:rPr>
      <w:rFonts w:ascii="Calibri" w:eastAsia="Times New Roman" w:hAnsi="Calibri"/>
      <w:sz w:val="22"/>
      <w:u w:val="single"/>
    </w:rPr>
  </w:style>
  <w:style w:type="character" w:customStyle="1" w:styleId="DontRead">
    <w:name w:val="Don't Read"/>
    <w:qFormat/>
    <w:rsid w:val="00EC0544"/>
    <w:rPr>
      <w:rFonts w:ascii="Times New Roman" w:hAnsi="Times New Roman"/>
      <w:sz w:val="16"/>
    </w:rPr>
  </w:style>
  <w:style w:type="paragraph" w:customStyle="1" w:styleId="Underlinestyle">
    <w:name w:val="Underline style"/>
    <w:basedOn w:val="Normal"/>
    <w:qFormat/>
    <w:rsid w:val="00EC0544"/>
    <w:rPr>
      <w:rFonts w:eastAsia="Times New Roman"/>
      <w:u w:val="single"/>
    </w:rPr>
  </w:style>
  <w:style w:type="character" w:customStyle="1" w:styleId="Style11ptUnderline3">
    <w:name w:val="Style 11 pt Underline3"/>
    <w:rsid w:val="00EC0544"/>
    <w:rPr>
      <w:sz w:val="20"/>
      <w:u w:val="single"/>
    </w:rPr>
  </w:style>
  <w:style w:type="character" w:customStyle="1" w:styleId="27">
    <w:name w:val="27"/>
    <w:rsid w:val="00EC0544"/>
    <w:rPr>
      <w:rFonts w:cs="Arial"/>
      <w:bCs/>
      <w:sz w:val="20"/>
      <w:u w:val="single"/>
      <w:lang w:val="en-US" w:eastAsia="en-US" w:bidi="ar-SA"/>
    </w:rPr>
  </w:style>
  <w:style w:type="character" w:customStyle="1" w:styleId="2">
    <w:name w:val="2"/>
    <w:rsid w:val="00EC0544"/>
    <w:rPr>
      <w:rFonts w:cs="Arial"/>
      <w:bCs/>
      <w:sz w:val="20"/>
      <w:u w:val="single"/>
      <w:lang w:val="en-US" w:eastAsia="en-US" w:bidi="ar-SA"/>
    </w:rPr>
  </w:style>
  <w:style w:type="character" w:customStyle="1" w:styleId="Style9ptUnderline11">
    <w:name w:val="Style 9 pt Underline11"/>
    <w:basedOn w:val="DefaultParagraphFont"/>
    <w:rsid w:val="00EC0544"/>
    <w:rPr>
      <w:sz w:val="20"/>
      <w:u w:val="single"/>
    </w:rPr>
  </w:style>
  <w:style w:type="character" w:customStyle="1" w:styleId="Style9ptBoldUnderline5">
    <w:name w:val="Style 9 pt Bold Underline5"/>
    <w:basedOn w:val="DefaultParagraphFont"/>
    <w:rsid w:val="00EC0544"/>
    <w:rPr>
      <w:b/>
      <w:bCs/>
      <w:sz w:val="20"/>
      <w:u w:val="single"/>
    </w:rPr>
  </w:style>
  <w:style w:type="character" w:customStyle="1" w:styleId="CharChar114">
    <w:name w:val="Char Char114"/>
    <w:basedOn w:val="DefaultParagraphFont"/>
    <w:rsid w:val="00EC0544"/>
    <w:rPr>
      <w:rFonts w:cs="Arial"/>
      <w:bCs/>
      <w:szCs w:val="26"/>
      <w:u w:val="single"/>
      <w:lang w:val="en-US" w:eastAsia="en-US" w:bidi="ar-SA"/>
    </w:rPr>
  </w:style>
  <w:style w:type="character" w:customStyle="1" w:styleId="CharChar113">
    <w:name w:val="Char Char113"/>
    <w:basedOn w:val="DefaultParagraphFont"/>
    <w:rsid w:val="00EC0544"/>
    <w:rPr>
      <w:rFonts w:cs="Arial"/>
      <w:bCs/>
      <w:szCs w:val="26"/>
      <w:u w:val="single"/>
      <w:lang w:val="en-US" w:eastAsia="en-US" w:bidi="ar-SA"/>
    </w:rPr>
  </w:style>
  <w:style w:type="character" w:customStyle="1" w:styleId="CharChar112">
    <w:name w:val="Char Char112"/>
    <w:basedOn w:val="DefaultParagraphFont"/>
    <w:rsid w:val="00EC0544"/>
    <w:rPr>
      <w:rFonts w:cs="Arial"/>
      <w:bCs/>
      <w:szCs w:val="26"/>
      <w:u w:val="single"/>
      <w:lang w:val="en-US" w:eastAsia="en-US" w:bidi="ar-SA"/>
    </w:rPr>
  </w:style>
  <w:style w:type="character" w:customStyle="1" w:styleId="ssl0">
    <w:name w:val="ss_l0"/>
    <w:basedOn w:val="DefaultParagraphFont"/>
    <w:rsid w:val="00EC0544"/>
  </w:style>
  <w:style w:type="paragraph" w:customStyle="1" w:styleId="WW-Default1">
    <w:name w:val="WW-Default1"/>
    <w:basedOn w:val="Normal"/>
    <w:qFormat/>
    <w:rsid w:val="00EC0544"/>
    <w:pPr>
      <w:suppressAutoHyphens/>
    </w:pPr>
    <w:rPr>
      <w:rFonts w:eastAsia="Times New Roman"/>
      <w:b/>
      <w:bCs/>
      <w:szCs w:val="20"/>
      <w:lang w:eastAsia="ar-SA"/>
    </w:rPr>
  </w:style>
  <w:style w:type="character" w:customStyle="1" w:styleId="zoomme">
    <w:name w:val="zoomme"/>
    <w:basedOn w:val="DefaultParagraphFont"/>
    <w:rsid w:val="00EC0544"/>
  </w:style>
  <w:style w:type="character" w:customStyle="1" w:styleId="Date1">
    <w:name w:val="Date1"/>
    <w:basedOn w:val="DefaultParagraphFont"/>
    <w:rsid w:val="00EC0544"/>
  </w:style>
  <w:style w:type="character" w:customStyle="1" w:styleId="classauthor">
    <w:name w:val="class=&quot;author&quot;"/>
    <w:basedOn w:val="DefaultParagraphFont"/>
    <w:rsid w:val="00EC0544"/>
  </w:style>
  <w:style w:type="paragraph" w:customStyle="1" w:styleId="CardStyle0">
    <w:name w:val="Card Style"/>
    <w:basedOn w:val="Normal"/>
    <w:link w:val="CardStyleChar"/>
    <w:qFormat/>
    <w:rsid w:val="00EC0544"/>
    <w:rPr>
      <w:rFonts w:eastAsia="Times New Roman"/>
    </w:rPr>
  </w:style>
  <w:style w:type="character" w:customStyle="1" w:styleId="CharCharChar">
    <w:name w:val="Char Char Char"/>
    <w:basedOn w:val="DefaultParagraphFont"/>
    <w:rsid w:val="00EC0544"/>
    <w:rPr>
      <w:rFonts w:cs="Arial"/>
      <w:bCs/>
      <w:szCs w:val="26"/>
      <w:u w:val="single"/>
      <w:lang w:val="en-US" w:eastAsia="en-US" w:bidi="ar-SA"/>
    </w:rPr>
  </w:style>
  <w:style w:type="character" w:customStyle="1" w:styleId="texto1">
    <w:name w:val="texto1"/>
    <w:rsid w:val="00EC0544"/>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C0544"/>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C0544"/>
    <w:rPr>
      <w:rFonts w:ascii="Calibri" w:eastAsia="Times New Roman" w:hAnsi="Calibri" w:cs="Arial"/>
      <w:b/>
      <w:szCs w:val="28"/>
    </w:rPr>
  </w:style>
  <w:style w:type="paragraph" w:customStyle="1" w:styleId="Style23">
    <w:name w:val="Style23"/>
    <w:basedOn w:val="Normal"/>
    <w:uiPriority w:val="99"/>
    <w:qFormat/>
    <w:rsid w:val="00EC0544"/>
    <w:pPr>
      <w:widowControl w:val="0"/>
      <w:autoSpaceDE w:val="0"/>
      <w:autoSpaceDN w:val="0"/>
      <w:adjustRightInd w:val="0"/>
      <w:spacing w:line="209" w:lineRule="exact"/>
    </w:pPr>
    <w:rPr>
      <w:rFonts w:eastAsia="SimSun"/>
    </w:rPr>
  </w:style>
  <w:style w:type="character" w:customStyle="1" w:styleId="gray">
    <w:name w:val="gray"/>
    <w:basedOn w:val="DefaultParagraphFont"/>
    <w:rsid w:val="00EC0544"/>
  </w:style>
  <w:style w:type="paragraph" w:customStyle="1" w:styleId="Tagtemplate">
    <w:name w:val="Tagtemplate"/>
    <w:basedOn w:val="Normal"/>
    <w:link w:val="TagtemplateChar"/>
    <w:autoRedefine/>
    <w:qFormat/>
    <w:rsid w:val="00EC0544"/>
    <w:pPr>
      <w:keepNext/>
      <w:keepLines/>
    </w:pPr>
    <w:rPr>
      <w:rFonts w:eastAsia="Calibri"/>
      <w:b/>
    </w:rPr>
  </w:style>
  <w:style w:type="character" w:customStyle="1" w:styleId="TagtemplateChar">
    <w:name w:val="Tagtemplate Char"/>
    <w:basedOn w:val="DefaultParagraphFont"/>
    <w:link w:val="Tagtemplate"/>
    <w:rsid w:val="00EC0544"/>
    <w:rPr>
      <w:rFonts w:ascii="Calibri" w:eastAsia="Calibri" w:hAnsi="Calibri"/>
      <w:b/>
      <w:sz w:val="22"/>
    </w:rPr>
  </w:style>
  <w:style w:type="paragraph" w:customStyle="1" w:styleId="Citation-FirstLine">
    <w:name w:val="Citation - First Line"/>
    <w:basedOn w:val="Normal"/>
    <w:next w:val="Normal"/>
    <w:autoRedefine/>
    <w:qFormat/>
    <w:rsid w:val="00EC0544"/>
    <w:pPr>
      <w:spacing w:line="240" w:lineRule="atLeast"/>
      <w:jc w:val="both"/>
    </w:pPr>
    <w:rPr>
      <w:rFonts w:ascii="Book Antiqua" w:eastAsia="Times New Roman" w:hAnsi="Book Antiqua"/>
    </w:rPr>
  </w:style>
  <w:style w:type="character" w:customStyle="1" w:styleId="CardText-Underlined">
    <w:name w:val="Card Text - Underlined"/>
    <w:rsid w:val="00EC0544"/>
    <w:rPr>
      <w:b/>
      <w:sz w:val="20"/>
      <w:u w:val="single"/>
    </w:rPr>
  </w:style>
  <w:style w:type="paragraph" w:customStyle="1" w:styleId="Citation-Complete">
    <w:name w:val="Citation - Complete"/>
    <w:basedOn w:val="Normal"/>
    <w:next w:val="Normal"/>
    <w:link w:val="Citation-CompleteChar"/>
    <w:autoRedefine/>
    <w:qFormat/>
    <w:rsid w:val="00EC0544"/>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EC0544"/>
    <w:rPr>
      <w:rFonts w:ascii="Book Antiqua" w:eastAsia="Times New Roman" w:hAnsi="Book Antiqua"/>
      <w:sz w:val="22"/>
    </w:rPr>
  </w:style>
  <w:style w:type="character" w:customStyle="1" w:styleId="MicroTextChar">
    <w:name w:val="MicroText Char"/>
    <w:link w:val="MicroText"/>
    <w:rsid w:val="00EC0544"/>
    <w:rPr>
      <w:rFonts w:ascii="Arial Narrow" w:hAnsi="Arial Narrow"/>
      <w:sz w:val="12"/>
    </w:rPr>
  </w:style>
  <w:style w:type="character" w:customStyle="1" w:styleId="Style11ptItalic">
    <w:name w:val="Style 11 pt Italic"/>
    <w:basedOn w:val="DefaultParagraphFont"/>
    <w:rsid w:val="00EC0544"/>
    <w:rPr>
      <w:rFonts w:ascii="Times New Roman" w:hAnsi="Times New Roman"/>
      <w:i/>
      <w:iCs/>
      <w:sz w:val="20"/>
    </w:rPr>
  </w:style>
  <w:style w:type="character" w:customStyle="1" w:styleId="BoldandUnderlineChar">
    <w:name w:val="Bold and Underline Char"/>
    <w:basedOn w:val="DefaultParagraphFont"/>
    <w:link w:val="BoldandUnderline"/>
    <w:locked/>
    <w:rsid w:val="00EC0544"/>
    <w:rPr>
      <w:b/>
      <w:u w:val="single"/>
    </w:rPr>
  </w:style>
  <w:style w:type="paragraph" w:customStyle="1" w:styleId="BoldandUnderline">
    <w:name w:val="Bold and Underline"/>
    <w:basedOn w:val="Normal"/>
    <w:link w:val="BoldandUnderlineChar"/>
    <w:qFormat/>
    <w:rsid w:val="00EC0544"/>
    <w:rPr>
      <w:rFonts w:asciiTheme="minorHAnsi" w:hAnsiTheme="minorHAnsi"/>
      <w:b/>
      <w:sz w:val="24"/>
      <w:u w:val="single"/>
    </w:rPr>
  </w:style>
  <w:style w:type="character" w:customStyle="1" w:styleId="hdr">
    <w:name w:val="hdr"/>
    <w:basedOn w:val="DefaultParagraphFont"/>
    <w:rsid w:val="00EC0544"/>
  </w:style>
  <w:style w:type="paragraph" w:customStyle="1" w:styleId="StyleStyle49ptBold3">
    <w:name w:val="Style Style4 + 9 pt Bold3"/>
    <w:basedOn w:val="Style4"/>
    <w:link w:val="StyleStyle49ptBold3Char"/>
    <w:qFormat/>
    <w:rsid w:val="00EC0544"/>
    <w:rPr>
      <w:rFonts w:ascii="Calibri" w:eastAsia="Times New Roman" w:hAnsi="Calibri" w:cs="Times New Roman"/>
      <w:b/>
      <w:bCs/>
    </w:rPr>
  </w:style>
  <w:style w:type="character" w:customStyle="1" w:styleId="StyleStyle49ptBold3Char">
    <w:name w:val="Style Style4 + 9 pt Bold3 Char"/>
    <w:basedOn w:val="Style4Char"/>
    <w:link w:val="StyleStyle49ptBold3"/>
    <w:rsid w:val="00EC0544"/>
    <w:rPr>
      <w:rFonts w:ascii="Calibri" w:eastAsia="Times New Roman" w:hAnsi="Calibri" w:cs="Times New Roman"/>
      <w:b/>
      <w:bCs/>
      <w:u w:val="single"/>
      <w:lang w:val="x-none"/>
    </w:rPr>
  </w:style>
  <w:style w:type="character" w:customStyle="1" w:styleId="Style9ptUnderline6">
    <w:name w:val="Style 9 pt Underline6"/>
    <w:basedOn w:val="DefaultParagraphFont"/>
    <w:rsid w:val="00EC0544"/>
    <w:rPr>
      <w:sz w:val="20"/>
      <w:u w:val="single"/>
    </w:rPr>
  </w:style>
  <w:style w:type="character" w:customStyle="1" w:styleId="ct-with-fmlt">
    <w:name w:val="ct-with-fmlt"/>
    <w:basedOn w:val="DefaultParagraphFont"/>
    <w:rsid w:val="00EC0544"/>
  </w:style>
  <w:style w:type="paragraph" w:customStyle="1" w:styleId="StyleStyle49pt">
    <w:name w:val="Style Style4 + 9 pt"/>
    <w:basedOn w:val="Normal"/>
    <w:link w:val="StyleStyle49ptChar"/>
    <w:qFormat/>
    <w:rsid w:val="00EC0544"/>
    <w:rPr>
      <w:rFonts w:eastAsia="Times New Roman"/>
      <w:u w:val="single"/>
    </w:rPr>
  </w:style>
  <w:style w:type="character" w:customStyle="1" w:styleId="StyleStyle49ptChar">
    <w:name w:val="Style Style4 + 9 pt Char"/>
    <w:basedOn w:val="DefaultParagraphFont"/>
    <w:link w:val="StyleStyle49pt"/>
    <w:rsid w:val="00EC0544"/>
    <w:rPr>
      <w:rFonts w:ascii="Calibri" w:eastAsia="Times New Roman" w:hAnsi="Calibri"/>
      <w:sz w:val="22"/>
      <w:u w:val="single"/>
    </w:rPr>
  </w:style>
  <w:style w:type="paragraph" w:customStyle="1" w:styleId="StyleStyle49ptBold">
    <w:name w:val="Style Style4 + 9 pt Bold"/>
    <w:basedOn w:val="Normal"/>
    <w:link w:val="StyleStyle49ptBoldChar"/>
    <w:qFormat/>
    <w:rsid w:val="00EC0544"/>
    <w:rPr>
      <w:rFonts w:eastAsia="Times New Roman"/>
      <w:b/>
      <w:bCs/>
      <w:u w:val="single"/>
    </w:rPr>
  </w:style>
  <w:style w:type="character" w:customStyle="1" w:styleId="StyleStyle49ptBoldChar">
    <w:name w:val="Style Style4 + 9 pt Bold Char"/>
    <w:basedOn w:val="DefaultParagraphFont"/>
    <w:link w:val="StyleStyle49ptBold"/>
    <w:rsid w:val="00EC0544"/>
    <w:rPr>
      <w:rFonts w:ascii="Calibri" w:eastAsia="Times New Roman" w:hAnsi="Calibri"/>
      <w:b/>
      <w:bCs/>
      <w:sz w:val="22"/>
      <w:u w:val="single"/>
    </w:rPr>
  </w:style>
  <w:style w:type="paragraph" w:customStyle="1" w:styleId="StyleStyle49ptBoldItalic">
    <w:name w:val="Style Style4 + 9 pt Bold Italic"/>
    <w:basedOn w:val="Normal"/>
    <w:link w:val="StyleStyle49ptBoldItalicChar"/>
    <w:qFormat/>
    <w:rsid w:val="00EC054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C0544"/>
    <w:rPr>
      <w:rFonts w:ascii="Calibri" w:eastAsia="Times New Roman" w:hAnsi="Calibri"/>
      <w:b/>
      <w:bCs/>
      <w:i/>
      <w:iCs/>
      <w:sz w:val="22"/>
      <w:u w:val="single"/>
    </w:rPr>
  </w:style>
  <w:style w:type="paragraph" w:customStyle="1" w:styleId="StyleUnderlined11ptBold">
    <w:name w:val="Style Underlined + 11 pt Bold"/>
    <w:link w:val="StyleUnderlined11ptBoldChar"/>
    <w:qFormat/>
    <w:rsid w:val="00EC0544"/>
    <w:pPr>
      <w:spacing w:after="200" w:line="276" w:lineRule="auto"/>
    </w:pPr>
    <w:rPr>
      <w:rFonts w:ascii="Arial" w:eastAsia="Times New Roman" w:hAnsi="Arial" w:cs="Arial"/>
      <w:b/>
      <w:bCs/>
      <w:sz w:val="22"/>
      <w:u w:val="single"/>
    </w:rPr>
  </w:style>
  <w:style w:type="character" w:customStyle="1" w:styleId="StyleUnderlined11ptBoldChar">
    <w:name w:val="Style Underlined + 11 pt Bold Char"/>
    <w:basedOn w:val="DefaultParagraphFont"/>
    <w:link w:val="StyleUnderlined11ptBold"/>
    <w:rsid w:val="00EC0544"/>
    <w:rPr>
      <w:rFonts w:ascii="Arial" w:eastAsia="Times New Roman" w:hAnsi="Arial" w:cs="Arial"/>
      <w:b/>
      <w:bCs/>
      <w:sz w:val="22"/>
      <w:u w:val="single"/>
    </w:rPr>
  </w:style>
  <w:style w:type="paragraph" w:customStyle="1" w:styleId="StyleUnderlined11pt">
    <w:name w:val="Style Underlined + 11 pt"/>
    <w:link w:val="StyleUnderlined11ptChar"/>
    <w:qFormat/>
    <w:rsid w:val="00EC0544"/>
    <w:pPr>
      <w:spacing w:after="200" w:line="276" w:lineRule="auto"/>
    </w:pPr>
    <w:rPr>
      <w:rFonts w:ascii="Arial" w:eastAsia="Times New Roman" w:hAnsi="Arial" w:cs="Arial"/>
      <w:sz w:val="22"/>
      <w:u w:val="single"/>
    </w:rPr>
  </w:style>
  <w:style w:type="character" w:customStyle="1" w:styleId="StyleUnderlined11ptChar">
    <w:name w:val="Style Underlined + 11 pt Char"/>
    <w:basedOn w:val="DefaultParagraphFont"/>
    <w:link w:val="StyleUnderlined11pt"/>
    <w:rsid w:val="00EC0544"/>
    <w:rPr>
      <w:rFonts w:ascii="Arial" w:eastAsia="Times New Roman" w:hAnsi="Arial" w:cs="Arial"/>
      <w:sz w:val="22"/>
      <w:u w:val="single"/>
    </w:rPr>
  </w:style>
  <w:style w:type="character" w:customStyle="1" w:styleId="newscontent">
    <w:name w:val="newscontent"/>
    <w:rsid w:val="00EC0544"/>
  </w:style>
  <w:style w:type="character" w:customStyle="1" w:styleId="StyleUnderlinePatternClearYellow">
    <w:name w:val="Style Underline Pattern: Clear (Yellow)"/>
    <w:basedOn w:val="DefaultParagraphFont"/>
    <w:rsid w:val="00EC0544"/>
    <w:rPr>
      <w:u w:val="single"/>
      <w:shd w:val="clear" w:color="auto" w:fill="00FF00"/>
    </w:rPr>
  </w:style>
  <w:style w:type="paragraph" w:customStyle="1" w:styleId="StyleUnderlineChar11pt3">
    <w:name w:val="Style Underline Char + 11 pt3"/>
    <w:link w:val="StyleUnderlineChar11pt3Char"/>
    <w:qFormat/>
    <w:rsid w:val="00EC0544"/>
    <w:pPr>
      <w:spacing w:after="160" w:line="259" w:lineRule="auto"/>
    </w:pPr>
    <w:rPr>
      <w:rFonts w:ascii="Arial Narrow" w:eastAsia="Times New Roman" w:hAnsi="Arial Narrow" w:cs="Arial"/>
      <w:sz w:val="22"/>
      <w:u w:val="single"/>
    </w:rPr>
  </w:style>
  <w:style w:type="character" w:customStyle="1" w:styleId="StyleUnderlineChar11pt3Char">
    <w:name w:val="Style Underline Char + 11 pt3 Char"/>
    <w:basedOn w:val="UnderlineCharChar"/>
    <w:link w:val="StyleUnderlineChar11pt3"/>
    <w:rsid w:val="00EC0544"/>
    <w:rPr>
      <w:rFonts w:ascii="Arial Narrow" w:eastAsia="Times New Roman" w:hAnsi="Arial Narrow" w:cs="Arial"/>
      <w:noProof w:val="0"/>
      <w:sz w:val="22"/>
      <w:u w:val="single"/>
      <w:lang w:val="en-US" w:eastAsia="en-US" w:bidi="ar-SA"/>
    </w:rPr>
  </w:style>
  <w:style w:type="character" w:customStyle="1" w:styleId="StyleBoldUnderline1">
    <w:name w:val="Style Bold Underline1"/>
    <w:basedOn w:val="DefaultParagraphFont"/>
    <w:rsid w:val="00EC0544"/>
    <w:rPr>
      <w:b w:val="0"/>
      <w:bCs/>
      <w:u w:val="single"/>
    </w:rPr>
  </w:style>
  <w:style w:type="paragraph" w:customStyle="1" w:styleId="Cite2">
    <w:name w:val="Cite 2"/>
    <w:basedOn w:val="Normal"/>
    <w:qFormat/>
    <w:rsid w:val="00EC0544"/>
    <w:rPr>
      <w:rFonts w:eastAsia="MS Mincho"/>
      <w:b/>
      <w:u w:val="single"/>
    </w:rPr>
  </w:style>
  <w:style w:type="character" w:customStyle="1" w:styleId="StyleunderlineBold">
    <w:name w:val="Style underline + Bold"/>
    <w:basedOn w:val="underline"/>
    <w:rsid w:val="00EC0544"/>
    <w:rPr>
      <w:rFonts w:ascii="Times New Roman" w:hAnsi="Times New Roman" w:cs="Times New Roman" w:hint="default"/>
      <w:b w:val="0"/>
      <w:bCs/>
      <w:sz w:val="20"/>
      <w:u w:val="single"/>
    </w:rPr>
  </w:style>
  <w:style w:type="paragraph" w:customStyle="1" w:styleId="cards0">
    <w:name w:val="cards"/>
    <w:basedOn w:val="Cites"/>
    <w:qFormat/>
    <w:rsid w:val="00EC0544"/>
    <w:pPr>
      <w:widowControl/>
      <w:suppressAutoHyphens w:val="0"/>
      <w:autoSpaceDE w:val="0"/>
      <w:autoSpaceDN w:val="0"/>
      <w:adjustRightInd w:val="0"/>
      <w:spacing w:after="160" w:line="259" w:lineRule="auto"/>
      <w:jc w:val="left"/>
    </w:pPr>
    <w:rPr>
      <w:rFonts w:asciiTheme="minorHAnsi" w:eastAsia="Times New Roman" w:hAnsiTheme="minorHAnsi"/>
      <w:bCs/>
      <w:color w:val="auto"/>
      <w:szCs w:val="22"/>
    </w:rPr>
  </w:style>
  <w:style w:type="character" w:customStyle="1" w:styleId="Style10ptUnderline">
    <w:name w:val="Style 10 pt Underline"/>
    <w:basedOn w:val="DefaultParagraphFont"/>
    <w:rsid w:val="00EC0544"/>
    <w:rPr>
      <w:sz w:val="20"/>
      <w:u w:val="single"/>
    </w:rPr>
  </w:style>
  <w:style w:type="character" w:customStyle="1" w:styleId="slug-pub-date">
    <w:name w:val="slug-pub-date"/>
    <w:basedOn w:val="DefaultParagraphFont"/>
    <w:rsid w:val="00EC0544"/>
  </w:style>
  <w:style w:type="character" w:customStyle="1" w:styleId="slug-vol">
    <w:name w:val="slug-vol"/>
    <w:basedOn w:val="DefaultParagraphFont"/>
    <w:rsid w:val="00EC0544"/>
  </w:style>
  <w:style w:type="character" w:customStyle="1" w:styleId="slug-issue">
    <w:name w:val="slug-issue"/>
    <w:basedOn w:val="DefaultParagraphFont"/>
    <w:rsid w:val="00EC0544"/>
  </w:style>
  <w:style w:type="character" w:customStyle="1" w:styleId="slug-pages">
    <w:name w:val="slug-pages"/>
    <w:basedOn w:val="DefaultParagraphFont"/>
    <w:rsid w:val="00EC0544"/>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EC0544"/>
    <w:rPr>
      <w:b/>
      <w:bCs/>
      <w:strike w:val="0"/>
      <w:dstrike w:val="0"/>
      <w:sz w:val="24"/>
      <w:u w:val="none"/>
      <w:effect w:val="none"/>
    </w:rPr>
  </w:style>
  <w:style w:type="character" w:customStyle="1" w:styleId="tagchar">
    <w:name w:val="tagchar"/>
    <w:basedOn w:val="DefaultParagraphFont"/>
    <w:rsid w:val="00EC0544"/>
  </w:style>
  <w:style w:type="character" w:customStyle="1" w:styleId="pmterms11">
    <w:name w:val="pmterms11"/>
    <w:basedOn w:val="DefaultParagraphFont"/>
    <w:rsid w:val="00EC0544"/>
    <w:rPr>
      <w:b/>
      <w:bCs/>
      <w:i w:val="0"/>
      <w:iCs w:val="0"/>
      <w:color w:val="000000"/>
    </w:rPr>
  </w:style>
  <w:style w:type="character" w:customStyle="1" w:styleId="StyleUnderlineChar9ptBold">
    <w:name w:val="Style Underline Char + 9 pt Bold"/>
    <w:basedOn w:val="DefaultParagraphFont"/>
    <w:rsid w:val="00EC0544"/>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C0544"/>
    <w:rPr>
      <w:szCs w:val="24"/>
      <w:u w:val="single"/>
      <w:lang w:val="en-US" w:eastAsia="en-US" w:bidi="ar-SA"/>
    </w:rPr>
  </w:style>
  <w:style w:type="character" w:customStyle="1" w:styleId="BoldandUnderlineChar2Char1">
    <w:name w:val="Bold and Underline Char2 Char1"/>
    <w:basedOn w:val="DefaultParagraphFont"/>
    <w:rsid w:val="00EC0544"/>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C0544"/>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C0544"/>
    <w:rPr>
      <w:szCs w:val="24"/>
      <w:u w:val="single"/>
      <w:lang w:val="en-US" w:eastAsia="en-US" w:bidi="ar-SA"/>
    </w:rPr>
  </w:style>
  <w:style w:type="paragraph" w:customStyle="1" w:styleId="Language">
    <w:name w:val="Language"/>
    <w:basedOn w:val="Normal"/>
    <w:link w:val="LanguageChar"/>
    <w:qFormat/>
    <w:rsid w:val="00EC0544"/>
    <w:rPr>
      <w:rFonts w:eastAsia="Times New Roman"/>
      <w:strike/>
      <w:szCs w:val="20"/>
    </w:rPr>
  </w:style>
  <w:style w:type="character" w:customStyle="1" w:styleId="LanguageChar">
    <w:name w:val="Language Char"/>
    <w:basedOn w:val="DefaultParagraphFont"/>
    <w:link w:val="Language"/>
    <w:rsid w:val="00EC0544"/>
    <w:rPr>
      <w:rFonts w:ascii="Calibri" w:eastAsia="Times New Roman" w:hAnsi="Calibri"/>
      <w:strike/>
      <w:sz w:val="22"/>
      <w:szCs w:val="20"/>
    </w:rPr>
  </w:style>
  <w:style w:type="paragraph" w:customStyle="1" w:styleId="UnderlineChar3">
    <w:name w:val="Underline Char3"/>
    <w:basedOn w:val="Normal"/>
    <w:link w:val="UnderlineChar3Char"/>
    <w:qFormat/>
    <w:rsid w:val="00EC0544"/>
    <w:rPr>
      <w:rFonts w:eastAsia="Times New Roman"/>
      <w:u w:val="single"/>
    </w:rPr>
  </w:style>
  <w:style w:type="character" w:customStyle="1" w:styleId="UnderlineChar3Char">
    <w:name w:val="Underline Char3 Char"/>
    <w:basedOn w:val="DefaultParagraphFont"/>
    <w:link w:val="UnderlineChar3"/>
    <w:rsid w:val="00EC0544"/>
    <w:rPr>
      <w:rFonts w:ascii="Calibri" w:eastAsia="Times New Roman" w:hAnsi="Calibri"/>
      <w:sz w:val="22"/>
      <w:u w:val="single"/>
    </w:rPr>
  </w:style>
  <w:style w:type="paragraph" w:customStyle="1" w:styleId="BoldandUnderlineChar3Char">
    <w:name w:val="Bold and Underline Char3 Char"/>
    <w:basedOn w:val="Normal"/>
    <w:link w:val="BoldandUnderlineChar3CharChar"/>
    <w:qFormat/>
    <w:rsid w:val="00EC0544"/>
    <w:rPr>
      <w:rFonts w:eastAsia="Times New Roman"/>
      <w:b/>
      <w:u w:val="single"/>
    </w:rPr>
  </w:style>
  <w:style w:type="character" w:customStyle="1" w:styleId="BoldandUnderlineChar3CharChar">
    <w:name w:val="Bold and Underline Char3 Char Char"/>
    <w:basedOn w:val="DefaultParagraphFont"/>
    <w:link w:val="BoldandUnderlineChar3Char"/>
    <w:rsid w:val="00EC0544"/>
    <w:rPr>
      <w:rFonts w:ascii="Calibri" w:eastAsia="Times New Roman" w:hAnsi="Calibri"/>
      <w:b/>
      <w:sz w:val="22"/>
      <w:u w:val="single"/>
    </w:rPr>
  </w:style>
  <w:style w:type="character" w:customStyle="1" w:styleId="UnderlineChar1">
    <w:name w:val="Underline Char1"/>
    <w:basedOn w:val="DefaultParagraphFont"/>
    <w:rsid w:val="00EC0544"/>
    <w:rPr>
      <w:szCs w:val="24"/>
      <w:u w:val="single"/>
      <w:lang w:val="en-US" w:eastAsia="en-US" w:bidi="ar-SA"/>
    </w:rPr>
  </w:style>
  <w:style w:type="character" w:customStyle="1" w:styleId="BoldandUnderlineChar1Char2Char">
    <w:name w:val="Bold and Underline Char1 Char2 Char"/>
    <w:basedOn w:val="DefaultParagraphFont"/>
    <w:rsid w:val="00EC0544"/>
    <w:rPr>
      <w:b/>
      <w:szCs w:val="24"/>
      <w:u w:val="single"/>
      <w:lang w:val="en-US" w:eastAsia="en-US" w:bidi="ar-SA"/>
    </w:rPr>
  </w:style>
  <w:style w:type="paragraph" w:customStyle="1" w:styleId="HotRoute">
    <w:name w:val="Hot Route"/>
    <w:basedOn w:val="Normal"/>
    <w:link w:val="HotRouteChar0"/>
    <w:qFormat/>
    <w:rsid w:val="00EC0544"/>
    <w:pPr>
      <w:ind w:left="144"/>
    </w:pPr>
    <w:rPr>
      <w:rFonts w:eastAsia="Times New Roman"/>
    </w:rPr>
  </w:style>
  <w:style w:type="character" w:customStyle="1" w:styleId="Style12ptBoldUnderline1">
    <w:name w:val="Style 12 pt Bold Underline1"/>
    <w:basedOn w:val="DefaultParagraphFont"/>
    <w:rsid w:val="00EC0544"/>
    <w:rPr>
      <w:b/>
      <w:bCs/>
      <w:sz w:val="24"/>
      <w:u w:val="single"/>
    </w:rPr>
  </w:style>
  <w:style w:type="character" w:customStyle="1" w:styleId="StyleEmphasisArial12ptBoldNotItalic">
    <w:name w:val="Style Emphasis + Arial 12 pt Bold Not Italic"/>
    <w:basedOn w:val="Emphasis"/>
    <w:rsid w:val="00EC0544"/>
    <w:rPr>
      <w:rFonts w:ascii="Arial" w:hAnsi="Arial" w:cs="Times New Roman"/>
      <w:b w:val="0"/>
      <w:bCs/>
      <w:i/>
      <w:iCs/>
      <w:sz w:val="24"/>
      <w:u w:val="single"/>
      <w:bdr w:val="single" w:sz="8" w:space="0" w:color="auto"/>
    </w:rPr>
  </w:style>
  <w:style w:type="character" w:customStyle="1" w:styleId="UnreadTextChar">
    <w:name w:val="Unread Text Char"/>
    <w:link w:val="UnreadText"/>
    <w:locked/>
    <w:rsid w:val="00EC0544"/>
    <w:rPr>
      <w:rFonts w:ascii="SimSun" w:eastAsia="SimSun" w:hAnsi="SimSun"/>
      <w:sz w:val="15"/>
      <w:lang w:eastAsia="zh-CN"/>
    </w:rPr>
  </w:style>
  <w:style w:type="paragraph" w:customStyle="1" w:styleId="UnreadText">
    <w:name w:val="Unread Text"/>
    <w:basedOn w:val="Normal"/>
    <w:next w:val="Normal"/>
    <w:link w:val="UnreadTextChar"/>
    <w:autoRedefine/>
    <w:qFormat/>
    <w:rsid w:val="00EC0544"/>
    <w:pPr>
      <w:ind w:left="360"/>
    </w:pPr>
    <w:rPr>
      <w:rFonts w:ascii="SimSun" w:eastAsia="SimSun" w:hAnsi="SimSun"/>
      <w:sz w:val="15"/>
      <w:lang w:eastAsia="zh-CN"/>
    </w:rPr>
  </w:style>
  <w:style w:type="character" w:customStyle="1" w:styleId="smallChar0">
    <w:name w:val="small Char"/>
    <w:rsid w:val="00EC0544"/>
    <w:rPr>
      <w:rFonts w:ascii="Calibri" w:eastAsia="Calibri" w:hAnsi="Calibri" w:cs="Calibri"/>
      <w:sz w:val="16"/>
      <w:szCs w:val="20"/>
      <w:lang w:val="x-none" w:eastAsia="x-none"/>
    </w:rPr>
  </w:style>
  <w:style w:type="paragraph" w:customStyle="1" w:styleId="HotRoute0">
    <w:name w:val="Hot Route!"/>
    <w:basedOn w:val="Normal"/>
    <w:qFormat/>
    <w:rsid w:val="00EC0544"/>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EC0544"/>
    <w:rPr>
      <w:rFonts w:ascii="Times New Roman" w:hAnsi="Times New Roman" w:cs="Times New Roman"/>
      <w:sz w:val="16"/>
      <w:szCs w:val="16"/>
    </w:rPr>
  </w:style>
  <w:style w:type="character" w:customStyle="1" w:styleId="BodyText2Char1">
    <w:name w:val="Body Text 2 Char1"/>
    <w:basedOn w:val="DefaultParagraphFont"/>
    <w:semiHidden/>
    <w:rsid w:val="00EC0544"/>
    <w:rPr>
      <w:rFonts w:ascii="Times New Roman" w:hAnsi="Times New Roman" w:cs="Times New Roman"/>
      <w:sz w:val="20"/>
    </w:rPr>
  </w:style>
  <w:style w:type="character" w:customStyle="1" w:styleId="Heading2Char1CharCharCharCharCharC">
    <w:name w:val="Heading 2 Char1 Char Char Char Char Char C"/>
    <w:rsid w:val="00EC0544"/>
    <w:rPr>
      <w:rFonts w:cs="Arial"/>
      <w:b/>
      <w:bCs/>
      <w:iCs/>
      <w:sz w:val="24"/>
      <w:szCs w:val="28"/>
      <w:lang w:val="en-US" w:eastAsia="en-US" w:bidi="ar-SA"/>
    </w:rPr>
  </w:style>
  <w:style w:type="character" w:customStyle="1" w:styleId="underline1">
    <w:name w:val="underline1"/>
    <w:basedOn w:val="DefaultParagraphFont"/>
    <w:rsid w:val="00EC0544"/>
    <w:rPr>
      <w:u w:val="single"/>
    </w:rPr>
  </w:style>
  <w:style w:type="character" w:customStyle="1" w:styleId="author">
    <w:name w:val="author"/>
    <w:basedOn w:val="DefaultParagraphFont"/>
    <w:rsid w:val="00EC0544"/>
    <w:rPr>
      <w:rFonts w:ascii="Times New Roman" w:hAnsi="Times New Roman"/>
      <w:b/>
      <w:sz w:val="24"/>
    </w:rPr>
  </w:style>
  <w:style w:type="character" w:customStyle="1" w:styleId="FontStyle291">
    <w:name w:val="Font Style291"/>
    <w:basedOn w:val="DefaultParagraphFont"/>
    <w:uiPriority w:val="99"/>
    <w:rsid w:val="00EC0544"/>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C0544"/>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C0544"/>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C0544"/>
    <w:rPr>
      <w:rFonts w:ascii="Calibri" w:eastAsia="Times New Roman" w:hAnsi="Calibri"/>
      <w:sz w:val="22"/>
    </w:rPr>
  </w:style>
  <w:style w:type="paragraph" w:customStyle="1" w:styleId="Cards1">
    <w:name w:val="Cards1"/>
    <w:basedOn w:val="Normal"/>
    <w:link w:val="Cards1Char"/>
    <w:qFormat/>
    <w:rsid w:val="00EC0544"/>
    <w:pPr>
      <w:ind w:left="288"/>
    </w:pPr>
    <w:rPr>
      <w:rFonts w:eastAsia="Times New Roman"/>
      <w:u w:val="single"/>
    </w:rPr>
  </w:style>
  <w:style w:type="character" w:customStyle="1" w:styleId="Cards1Char">
    <w:name w:val="Cards1 Char"/>
    <w:basedOn w:val="DefaultParagraphFont"/>
    <w:link w:val="Cards1"/>
    <w:rsid w:val="00EC0544"/>
    <w:rPr>
      <w:rFonts w:ascii="Calibri" w:eastAsia="Times New Roman" w:hAnsi="Calibri"/>
      <w:sz w:val="22"/>
      <w:u w:val="single"/>
    </w:rPr>
  </w:style>
  <w:style w:type="paragraph" w:customStyle="1" w:styleId="StyleCardTextTimesNewRoman11ptUnderline">
    <w:name w:val="Style Card Text + Times New Roman 11 pt Underline"/>
    <w:link w:val="StyleCardTextTimesNewRoman11ptUnderlineChar"/>
    <w:qFormat/>
    <w:rsid w:val="00EC0544"/>
    <w:pPr>
      <w:spacing w:after="200" w:line="276" w:lineRule="auto"/>
      <w:contextualSpacing/>
    </w:pPr>
    <w:rPr>
      <w:rFonts w:ascii="Arial" w:eastAsia="Calibri" w:hAnsi="Arial" w:cs="Arial"/>
      <w:sz w:val="22"/>
      <w:szCs w:val="22"/>
      <w:u w:val="single"/>
    </w:rPr>
  </w:style>
  <w:style w:type="character" w:customStyle="1" w:styleId="StyleCardTextTimesNewRoman11ptUnderlineChar">
    <w:name w:val="Style Card Text + Times New Roman 11 pt Underline Char"/>
    <w:link w:val="StyleCardTextTimesNewRoman11ptUnderline"/>
    <w:rsid w:val="00EC0544"/>
    <w:rPr>
      <w:rFonts w:ascii="Arial" w:eastAsia="Calibri" w:hAnsi="Arial" w:cs="Arial"/>
      <w:sz w:val="22"/>
      <w:szCs w:val="22"/>
      <w:u w:val="single"/>
    </w:rPr>
  </w:style>
  <w:style w:type="character" w:customStyle="1" w:styleId="EmphasizeThis">
    <w:name w:val="EmphasizeThis"/>
    <w:rsid w:val="00EC0544"/>
    <w:rPr>
      <w:rFonts w:ascii="Georgia" w:hAnsi="Georgia"/>
      <w:b/>
      <w:iCs/>
      <w:sz w:val="24"/>
      <w:u w:val="thick"/>
    </w:rPr>
  </w:style>
  <w:style w:type="paragraph" w:customStyle="1" w:styleId="Stylecard8pt">
    <w:name w:val="Style card + 8 pt"/>
    <w:basedOn w:val="Normal"/>
    <w:link w:val="Stylecard8ptChar"/>
    <w:qFormat/>
    <w:rsid w:val="00EC0544"/>
    <w:pPr>
      <w:ind w:left="288" w:right="288"/>
    </w:pPr>
    <w:rPr>
      <w:rFonts w:ascii="Georgia" w:eastAsia="SimSun" w:hAnsi="Georgia" w:cs="Calibri"/>
      <w:bCs/>
      <w:color w:val="000000"/>
      <w:sz w:val="16"/>
      <w:lang w:eastAsia="ar-SA"/>
    </w:rPr>
  </w:style>
  <w:style w:type="character" w:customStyle="1" w:styleId="Stylecard8ptChar">
    <w:name w:val="Style card + 8 pt Char"/>
    <w:basedOn w:val="cardChar"/>
    <w:link w:val="Stylecard8pt"/>
    <w:rsid w:val="00EC0544"/>
    <w:rPr>
      <w:rFonts w:ascii="Georgia" w:eastAsia="SimSun" w:hAnsi="Georgia" w:cs="Calibri"/>
      <w:bCs/>
      <w:color w:val="000000"/>
      <w:sz w:val="16"/>
      <w:szCs w:val="24"/>
      <w:lang w:eastAsia="ar-SA"/>
    </w:rPr>
  </w:style>
  <w:style w:type="character" w:customStyle="1" w:styleId="bhl">
    <w:name w:val="bhl"/>
    <w:basedOn w:val="DefaultParagraphFont"/>
    <w:rsid w:val="00EC0544"/>
  </w:style>
  <w:style w:type="paragraph" w:customStyle="1" w:styleId="TagGA11">
    <w:name w:val="Tag GA 11"/>
    <w:basedOn w:val="TOC1"/>
    <w:qFormat/>
    <w:rsid w:val="00EC0544"/>
    <w:pPr>
      <w:spacing w:before="0" w:after="160"/>
    </w:pPr>
    <w:rPr>
      <w:rFonts w:ascii="Georgia" w:eastAsia="Calibri" w:hAnsi="Georgia"/>
      <w:u w:val="none"/>
      <w:lang w:bidi="ar-SA"/>
    </w:rPr>
  </w:style>
  <w:style w:type="paragraph" w:customStyle="1" w:styleId="CiteCard">
    <w:name w:val="Cite/Card"/>
    <w:basedOn w:val="TOC2"/>
    <w:qFormat/>
    <w:rsid w:val="00EC0544"/>
    <w:pPr>
      <w:tabs>
        <w:tab w:val="left" w:pos="4360"/>
      </w:tabs>
      <w:ind w:left="220"/>
    </w:pPr>
    <w:rPr>
      <w:rFonts w:ascii="Georgia" w:eastAsia="Calibri" w:hAnsi="Georgia"/>
      <w:sz w:val="22"/>
      <w:lang w:bidi="ar-SA"/>
    </w:rPr>
  </w:style>
  <w:style w:type="character" w:customStyle="1" w:styleId="CardTextUnderlinedChar">
    <w:name w:val="Card Text Underlined Char"/>
    <w:basedOn w:val="DefaultParagraphFont"/>
    <w:rsid w:val="00EC0544"/>
    <w:rPr>
      <w:rFonts w:ascii="Georgia" w:eastAsia="Times New Roman" w:hAnsi="Georgia" w:hint="default"/>
      <w:sz w:val="22"/>
      <w:u w:val="single"/>
      <w:lang w:eastAsia="zh-CN"/>
    </w:rPr>
  </w:style>
  <w:style w:type="character" w:customStyle="1" w:styleId="addmd">
    <w:name w:val="addmd"/>
    <w:basedOn w:val="DefaultParagraphFont"/>
    <w:rsid w:val="00EC0544"/>
  </w:style>
  <w:style w:type="character" w:customStyle="1" w:styleId="UnderlinedTextCharChar">
    <w:name w:val="Underlined Text Char Char"/>
    <w:basedOn w:val="DefaultParagraphFont"/>
    <w:rsid w:val="00EC0544"/>
    <w:rPr>
      <w:rFonts w:cs="Arial"/>
      <w:bCs/>
      <w:noProof w:val="0"/>
      <w:szCs w:val="26"/>
      <w:u w:val="single"/>
      <w:lang w:val="en-US" w:eastAsia="en-US" w:bidi="ar-SA"/>
    </w:rPr>
  </w:style>
  <w:style w:type="character" w:customStyle="1" w:styleId="CardText1Char">
    <w:name w:val="Card Text 1 Char"/>
    <w:rsid w:val="00EC0544"/>
    <w:rPr>
      <w:rFonts w:ascii="Georgia" w:hAnsi="Georgia"/>
      <w:color w:val="000000"/>
      <w:sz w:val="22"/>
      <w:szCs w:val="22"/>
      <w:u w:val="single"/>
    </w:rPr>
  </w:style>
  <w:style w:type="character" w:customStyle="1" w:styleId="BoldUnderlining">
    <w:name w:val="Bold Underlining"/>
    <w:rsid w:val="00EC0544"/>
    <w:rPr>
      <w:u w:val="single"/>
    </w:rPr>
  </w:style>
  <w:style w:type="character" w:customStyle="1" w:styleId="Intemphasis">
    <w:name w:val="Intemphasis"/>
    <w:uiPriority w:val="1"/>
    <w:qFormat/>
    <w:rsid w:val="00EC0544"/>
    <w:rPr>
      <w:rFonts w:ascii="Cambria" w:hAnsi="Cambria"/>
      <w:b/>
      <w:sz w:val="20"/>
      <w:u w:val="single"/>
      <w:bdr w:val="single" w:sz="4" w:space="0" w:color="auto"/>
      <w:shd w:val="pct25" w:color="auto" w:fill="auto"/>
    </w:rPr>
  </w:style>
  <w:style w:type="paragraph" w:customStyle="1" w:styleId="cardtext2">
    <w:name w:val="cardtext"/>
    <w:basedOn w:val="Normal"/>
    <w:link w:val="cardtextChar3"/>
    <w:qFormat/>
    <w:rsid w:val="00EC0544"/>
    <w:pPr>
      <w:ind w:left="288" w:right="288"/>
    </w:pPr>
    <w:rPr>
      <w:szCs w:val="16"/>
    </w:rPr>
  </w:style>
  <w:style w:type="character" w:customStyle="1" w:styleId="cardtextChar3">
    <w:name w:val="cardtext Char"/>
    <w:basedOn w:val="DefaultParagraphFont"/>
    <w:link w:val="cardtext2"/>
    <w:rsid w:val="00EC0544"/>
    <w:rPr>
      <w:rFonts w:ascii="Calibri" w:hAnsi="Calibri"/>
      <w:sz w:val="22"/>
      <w:szCs w:val="16"/>
    </w:rPr>
  </w:style>
  <w:style w:type="character" w:customStyle="1" w:styleId="BoldUnderlineChar10">
    <w:name w:val="BoldUnderline Char1"/>
    <w:rsid w:val="00EC0544"/>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EC0544"/>
    <w:pPr>
      <w:spacing w:after="200"/>
      <w:contextualSpacing/>
    </w:pPr>
    <w:rPr>
      <w:rFonts w:eastAsia="Calibri"/>
      <w:u w:val="single"/>
    </w:rPr>
  </w:style>
  <w:style w:type="character" w:customStyle="1" w:styleId="UnderlinedCardTextChar">
    <w:name w:val="Underlined Card Text Char"/>
    <w:link w:val="UnderlinedCardText"/>
    <w:rsid w:val="00EC0544"/>
    <w:rPr>
      <w:rFonts w:ascii="Calibri" w:eastAsia="Calibri" w:hAnsi="Calibri"/>
      <w:sz w:val="22"/>
      <w:u w:val="single"/>
    </w:rPr>
  </w:style>
  <w:style w:type="character" w:customStyle="1" w:styleId="Hyperlink6">
    <w:name w:val="Hyperlink6"/>
    <w:basedOn w:val="DefaultParagraphFont"/>
    <w:rsid w:val="00EC0544"/>
    <w:rPr>
      <w:color w:val="3300CC"/>
      <w:u w:val="single"/>
    </w:rPr>
  </w:style>
  <w:style w:type="paragraph" w:customStyle="1" w:styleId="Tag12">
    <w:name w:val="Tag12"/>
    <w:basedOn w:val="Normal"/>
    <w:qFormat/>
    <w:rsid w:val="00EC0544"/>
    <w:pPr>
      <w:contextualSpacing/>
    </w:pPr>
    <w:rPr>
      <w:rFonts w:eastAsia="Cambria"/>
      <w:b/>
    </w:rPr>
  </w:style>
  <w:style w:type="character" w:customStyle="1" w:styleId="citation">
    <w:name w:val="citation"/>
    <w:basedOn w:val="DefaultParagraphFont"/>
    <w:rsid w:val="00EC0544"/>
  </w:style>
  <w:style w:type="paragraph" w:customStyle="1" w:styleId="UnderlineText">
    <w:name w:val="Underline Text"/>
    <w:basedOn w:val="Normal"/>
    <w:link w:val="UnderlineTextChar"/>
    <w:qFormat/>
    <w:rsid w:val="00EC0544"/>
    <w:pPr>
      <w:ind w:left="288"/>
    </w:pPr>
    <w:rPr>
      <w:rFonts w:eastAsia="Times New Roman"/>
      <w:u w:val="single"/>
    </w:rPr>
  </w:style>
  <w:style w:type="character" w:customStyle="1" w:styleId="UnderlineTextChar">
    <w:name w:val="Underline Text Char"/>
    <w:basedOn w:val="DefaultParagraphFont"/>
    <w:link w:val="UnderlineText"/>
    <w:rsid w:val="00EC0544"/>
    <w:rPr>
      <w:rFonts w:ascii="Calibri" w:eastAsia="Times New Roman" w:hAnsi="Calibri"/>
      <w:sz w:val="22"/>
      <w:u w:val="single"/>
    </w:rPr>
  </w:style>
  <w:style w:type="character" w:customStyle="1" w:styleId="il">
    <w:name w:val="il"/>
    <w:basedOn w:val="DefaultParagraphFont"/>
    <w:rsid w:val="00EC0544"/>
  </w:style>
  <w:style w:type="character" w:customStyle="1" w:styleId="commentstext">
    <w:name w:val="comments_text"/>
    <w:uiPriority w:val="99"/>
    <w:rsid w:val="00EC0544"/>
    <w:rPr>
      <w:rFonts w:cs="Times New Roman"/>
    </w:rPr>
  </w:style>
  <w:style w:type="paragraph" w:customStyle="1" w:styleId="Heading42">
    <w:name w:val="Heading 42"/>
    <w:basedOn w:val="Normal"/>
    <w:qFormat/>
    <w:rsid w:val="00EC0544"/>
    <w:rPr>
      <w:rFonts w:eastAsia="Times New Roman"/>
    </w:rPr>
  </w:style>
  <w:style w:type="paragraph" w:customStyle="1" w:styleId="DebateNormal">
    <w:name w:val="DebateNormal"/>
    <w:basedOn w:val="Normal"/>
    <w:link w:val="DebateNormalChar"/>
    <w:qFormat/>
    <w:rsid w:val="00EC0544"/>
    <w:pPr>
      <w:spacing w:line="276" w:lineRule="auto"/>
    </w:pPr>
    <w:rPr>
      <w:rFonts w:eastAsia="Calibri"/>
      <w:szCs w:val="20"/>
    </w:rPr>
  </w:style>
  <w:style w:type="character" w:customStyle="1" w:styleId="DebateNormalChar">
    <w:name w:val="DebateNormal Char"/>
    <w:basedOn w:val="DefaultParagraphFont"/>
    <w:link w:val="DebateNormal"/>
    <w:rsid w:val="00EC0544"/>
    <w:rPr>
      <w:rFonts w:ascii="Calibri" w:eastAsia="Calibri" w:hAnsi="Calibri"/>
      <w:sz w:val="22"/>
      <w:szCs w:val="20"/>
    </w:rPr>
  </w:style>
  <w:style w:type="paragraph" w:customStyle="1" w:styleId="DebateEmphasis">
    <w:name w:val="DebateEmphasis"/>
    <w:basedOn w:val="Normal"/>
    <w:link w:val="DebateEmphasisChar"/>
    <w:qFormat/>
    <w:rsid w:val="00EC054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C0544"/>
    <w:rPr>
      <w:rFonts w:ascii="Calibri" w:eastAsia="Calibri" w:hAnsi="Calibri"/>
      <w:b/>
      <w:sz w:val="22"/>
      <w:szCs w:val="20"/>
      <w:u w:val="single"/>
    </w:rPr>
  </w:style>
  <w:style w:type="paragraph" w:customStyle="1" w:styleId="NormalCite">
    <w:name w:val="NormalCite"/>
    <w:link w:val="NormalCiteChar"/>
    <w:qFormat/>
    <w:rsid w:val="00EC054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EC0544"/>
    <w:rPr>
      <w:rFonts w:ascii="Times New Roman" w:eastAsiaTheme="minorHAnsi" w:hAnsi="Times New Roman" w:cs="Times New Roman"/>
      <w:sz w:val="18"/>
      <w:szCs w:val="22"/>
    </w:rPr>
  </w:style>
  <w:style w:type="character" w:customStyle="1" w:styleId="articletext">
    <w:name w:val="articletext"/>
    <w:basedOn w:val="DefaultParagraphFont"/>
    <w:rsid w:val="00EC0544"/>
  </w:style>
  <w:style w:type="character" w:customStyle="1" w:styleId="grey10">
    <w:name w:val="grey10"/>
    <w:basedOn w:val="DefaultParagraphFont"/>
    <w:rsid w:val="00EC0544"/>
  </w:style>
  <w:style w:type="character" w:customStyle="1" w:styleId="navy13bd">
    <w:name w:val="navy13bd"/>
    <w:basedOn w:val="DefaultParagraphFont"/>
    <w:rsid w:val="00EC0544"/>
  </w:style>
  <w:style w:type="character" w:customStyle="1" w:styleId="Style9ptUnderline2">
    <w:name w:val="Style 9 pt Underline2"/>
    <w:basedOn w:val="DefaultParagraphFont"/>
    <w:rsid w:val="00EC0544"/>
    <w:rPr>
      <w:sz w:val="20"/>
      <w:u w:val="single"/>
    </w:rPr>
  </w:style>
  <w:style w:type="character" w:customStyle="1" w:styleId="Style9ptBoldUnderline1">
    <w:name w:val="Style 9 pt Bold Underline1"/>
    <w:basedOn w:val="DefaultParagraphFont"/>
    <w:rsid w:val="00EC0544"/>
    <w:rPr>
      <w:b/>
      <w:bCs/>
      <w:sz w:val="20"/>
      <w:u w:val="single"/>
    </w:rPr>
  </w:style>
  <w:style w:type="character" w:customStyle="1" w:styleId="TagsCharChar">
    <w:name w:val="Tags Char Char"/>
    <w:basedOn w:val="DefaultParagraphFont"/>
    <w:rsid w:val="00EC0544"/>
    <w:rPr>
      <w:rFonts w:eastAsia="SimSun"/>
      <w:b/>
      <w:sz w:val="24"/>
      <w:lang w:val="en-US" w:eastAsia="zh-CN" w:bidi="ar-SA"/>
    </w:rPr>
  </w:style>
  <w:style w:type="paragraph" w:customStyle="1" w:styleId="cardCharCharCharChar">
    <w:name w:val="card Char Char Char Char"/>
    <w:basedOn w:val="Normal"/>
    <w:qFormat/>
    <w:rsid w:val="00EC0544"/>
    <w:pPr>
      <w:widowControl w:val="0"/>
      <w:overflowPunct w:val="0"/>
      <w:autoSpaceDE w:val="0"/>
      <w:autoSpaceDN w:val="0"/>
      <w:adjustRightInd w:val="0"/>
      <w:ind w:left="288" w:right="288"/>
      <w:textAlignment w:val="baseline"/>
    </w:pPr>
    <w:rPr>
      <w:rFonts w:eastAsia="Times New Roman"/>
      <w:szCs w:val="20"/>
    </w:rPr>
  </w:style>
  <w:style w:type="paragraph" w:customStyle="1" w:styleId="CARD0">
    <w:name w:val="CARD"/>
    <w:basedOn w:val="Normal"/>
    <w:link w:val="CARDChar0"/>
    <w:qFormat/>
    <w:rsid w:val="00EC0544"/>
    <w:rPr>
      <w:rFonts w:eastAsia="Times New Roman"/>
      <w:u w:val="single"/>
    </w:rPr>
  </w:style>
  <w:style w:type="character" w:customStyle="1" w:styleId="CARDChar0">
    <w:name w:val="CARD Char"/>
    <w:basedOn w:val="DefaultParagraphFont"/>
    <w:link w:val="CARD0"/>
    <w:rsid w:val="00EC0544"/>
    <w:rPr>
      <w:rFonts w:ascii="Calibri" w:eastAsia="Times New Roman" w:hAnsi="Calibri"/>
      <w:sz w:val="22"/>
      <w:u w:val="single"/>
    </w:rPr>
  </w:style>
  <w:style w:type="paragraph" w:customStyle="1" w:styleId="Normal2">
    <w:name w:val="Normal2"/>
    <w:basedOn w:val="Normal"/>
    <w:qFormat/>
    <w:rsid w:val="00EC0544"/>
    <w:rPr>
      <w:rFonts w:eastAsia="Times New Roman"/>
    </w:rPr>
  </w:style>
  <w:style w:type="character" w:customStyle="1" w:styleId="Style11ptThickunderline">
    <w:name w:val="Style 11 pt Thick underline"/>
    <w:rsid w:val="00EC0544"/>
    <w:rPr>
      <w:rFonts w:ascii="Times New Roman" w:hAnsi="Times New Roman"/>
      <w:sz w:val="20"/>
      <w:u w:val="single"/>
    </w:rPr>
  </w:style>
  <w:style w:type="character" w:customStyle="1" w:styleId="Style11ptBoldThickunderline">
    <w:name w:val="Style 11 pt Bold Thick underline"/>
    <w:rsid w:val="00EC0544"/>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C054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C0544"/>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qFormat/>
    <w:rsid w:val="00EC0544"/>
    <w:rPr>
      <w:u w:val="single"/>
    </w:rPr>
  </w:style>
  <w:style w:type="character" w:customStyle="1" w:styleId="StyleUnderlineBoldIndent11ptChar">
    <w:name w:val="Style Underline + Bold Indent + 11 pt Char"/>
    <w:link w:val="StyleUnderlineBoldIndent11pt"/>
    <w:rsid w:val="00EC0544"/>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qFormat/>
    <w:rsid w:val="00EC0544"/>
    <w:rPr>
      <w:b/>
      <w:bCs/>
      <w:u w:val="single"/>
    </w:rPr>
  </w:style>
  <w:style w:type="character" w:customStyle="1" w:styleId="StyleUnderlineBoldIndent11ptBoldChar">
    <w:name w:val="Style Underline + Bold Indent + 11 pt Bold Char"/>
    <w:link w:val="StyleUnderlineBoldIndent11ptBold"/>
    <w:rsid w:val="00EC0544"/>
    <w:rPr>
      <w:rFonts w:ascii="Calibri" w:eastAsia="Times New Roman" w:hAnsi="Calibri"/>
      <w:b/>
      <w:bCs/>
      <w:sz w:val="22"/>
      <w:szCs w:val="20"/>
      <w:u w:val="single"/>
    </w:rPr>
  </w:style>
  <w:style w:type="paragraph" w:customStyle="1" w:styleId="Normal20pt">
    <w:name w:val="Normal  + 20 pt"/>
    <w:basedOn w:val="Normal"/>
    <w:uiPriority w:val="6"/>
    <w:qFormat/>
    <w:rsid w:val="00EC0544"/>
    <w:rPr>
      <w:bCs/>
      <w:u w:val="single"/>
    </w:rPr>
  </w:style>
  <w:style w:type="paragraph" w:customStyle="1" w:styleId="author-name">
    <w:name w:val="author-name"/>
    <w:basedOn w:val="Normal"/>
    <w:qFormat/>
    <w:rsid w:val="00EC0544"/>
    <w:pPr>
      <w:spacing w:before="100" w:beforeAutospacing="1" w:after="100" w:afterAutospacing="1"/>
    </w:pPr>
    <w:rPr>
      <w:rFonts w:eastAsia="Times New Roman"/>
    </w:rPr>
  </w:style>
  <w:style w:type="paragraph" w:customStyle="1" w:styleId="author-credentials">
    <w:name w:val="author-credentials"/>
    <w:basedOn w:val="Normal"/>
    <w:qFormat/>
    <w:rsid w:val="00EC0544"/>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EC0544"/>
    <w:rPr>
      <w:rFonts w:ascii="Consolas" w:hAnsi="Consolas" w:cs="Consolas"/>
      <w:sz w:val="20"/>
      <w:szCs w:val="20"/>
    </w:rPr>
  </w:style>
  <w:style w:type="character" w:customStyle="1" w:styleId="headline">
    <w:name w:val="headline"/>
    <w:basedOn w:val="DefaultParagraphFont"/>
    <w:rsid w:val="00EC0544"/>
  </w:style>
  <w:style w:type="character" w:customStyle="1" w:styleId="yshortcuts">
    <w:name w:val="yshortcuts"/>
    <w:basedOn w:val="DefaultParagraphFont"/>
    <w:rsid w:val="00EC0544"/>
  </w:style>
  <w:style w:type="character" w:customStyle="1" w:styleId="HotRouteChar0">
    <w:name w:val="Hot Route Char"/>
    <w:link w:val="HotRoute"/>
    <w:rsid w:val="00EC0544"/>
    <w:rPr>
      <w:rFonts w:ascii="Calibri" w:eastAsia="Times New Roman" w:hAnsi="Calibri"/>
      <w:sz w:val="22"/>
    </w:rPr>
  </w:style>
  <w:style w:type="paragraph" w:styleId="PlainText">
    <w:name w:val="Plain Text"/>
    <w:basedOn w:val="Normal"/>
    <w:link w:val="PlainTextChar"/>
    <w:rsid w:val="00EC0544"/>
    <w:rPr>
      <w:rFonts w:ascii="Courier New" w:eastAsia="Times New Roman" w:hAnsi="Courier New" w:cs="Courier New"/>
      <w:szCs w:val="20"/>
    </w:rPr>
  </w:style>
  <w:style w:type="character" w:customStyle="1" w:styleId="PlainTextChar">
    <w:name w:val="Plain Text Char"/>
    <w:basedOn w:val="DefaultParagraphFont"/>
    <w:link w:val="PlainText"/>
    <w:rsid w:val="00EC0544"/>
    <w:rPr>
      <w:rFonts w:ascii="Courier New" w:eastAsia="Times New Roman" w:hAnsi="Courier New" w:cs="Courier New"/>
      <w:sz w:val="22"/>
      <w:szCs w:val="20"/>
    </w:rPr>
  </w:style>
  <w:style w:type="paragraph" w:customStyle="1" w:styleId="Microtext0">
    <w:name w:val="Microtext"/>
    <w:basedOn w:val="Normal"/>
    <w:next w:val="Normal"/>
    <w:link w:val="MicrotextChar0"/>
    <w:qFormat/>
    <w:rsid w:val="00EC0544"/>
    <w:rPr>
      <w:sz w:val="12"/>
    </w:rPr>
  </w:style>
  <w:style w:type="character" w:customStyle="1" w:styleId="MicrotextChar0">
    <w:name w:val="Microtext Char"/>
    <w:link w:val="Microtext0"/>
    <w:rsid w:val="00EC0544"/>
    <w:rPr>
      <w:rFonts w:ascii="Calibri" w:hAnsi="Calibri"/>
      <w:sz w:val="12"/>
    </w:rPr>
  </w:style>
  <w:style w:type="paragraph" w:customStyle="1" w:styleId="Style6">
    <w:name w:val="Style6"/>
    <w:basedOn w:val="Normal"/>
    <w:link w:val="Style6Char"/>
    <w:autoRedefine/>
    <w:qFormat/>
    <w:rsid w:val="00EC0544"/>
    <w:rPr>
      <w:b/>
    </w:rPr>
  </w:style>
  <w:style w:type="character" w:customStyle="1" w:styleId="Style6Char">
    <w:name w:val="Style6 Char"/>
    <w:basedOn w:val="DefaultParagraphFont"/>
    <w:link w:val="Style6"/>
    <w:rsid w:val="00EC0544"/>
    <w:rPr>
      <w:rFonts w:ascii="Calibri" w:hAnsi="Calibri"/>
      <w:b/>
      <w:sz w:val="22"/>
    </w:rPr>
  </w:style>
  <w:style w:type="paragraph" w:customStyle="1" w:styleId="Style11">
    <w:name w:val="Style11"/>
    <w:basedOn w:val="Normal"/>
    <w:link w:val="Style11Char"/>
    <w:qFormat/>
    <w:rsid w:val="00EC0544"/>
    <w:rPr>
      <w:rFonts w:eastAsia="Times New Roman"/>
      <w:b/>
      <w:szCs w:val="20"/>
      <w:u w:val="thick"/>
    </w:rPr>
  </w:style>
  <w:style w:type="paragraph" w:customStyle="1" w:styleId="Style12">
    <w:name w:val="Style12"/>
    <w:basedOn w:val="Normal"/>
    <w:link w:val="Style12Char"/>
    <w:qFormat/>
    <w:rsid w:val="00EC0544"/>
    <w:rPr>
      <w:rFonts w:eastAsia="Times New Roman"/>
      <w:b/>
      <w:u w:val="thick"/>
    </w:rPr>
  </w:style>
  <w:style w:type="character" w:customStyle="1" w:styleId="Style11Char">
    <w:name w:val="Style11 Char"/>
    <w:basedOn w:val="DefaultParagraphFont"/>
    <w:link w:val="Style11"/>
    <w:rsid w:val="00EC0544"/>
    <w:rPr>
      <w:rFonts w:ascii="Calibri" w:eastAsia="Times New Roman" w:hAnsi="Calibri"/>
      <w:b/>
      <w:sz w:val="22"/>
      <w:szCs w:val="20"/>
      <w:u w:val="thick"/>
    </w:rPr>
  </w:style>
  <w:style w:type="character" w:customStyle="1" w:styleId="Style12Char">
    <w:name w:val="Style12 Char"/>
    <w:basedOn w:val="DefaultParagraphFont"/>
    <w:link w:val="Style12"/>
    <w:rsid w:val="00EC0544"/>
    <w:rPr>
      <w:rFonts w:ascii="Calibri" w:eastAsia="Times New Roman" w:hAnsi="Calibri"/>
      <w:b/>
      <w:sz w:val="22"/>
      <w:u w:val="thick"/>
    </w:rPr>
  </w:style>
  <w:style w:type="character" w:customStyle="1" w:styleId="caps-label">
    <w:name w:val="caps-label"/>
    <w:basedOn w:val="DefaultParagraphFont"/>
    <w:rsid w:val="00EC0544"/>
  </w:style>
  <w:style w:type="character" w:customStyle="1" w:styleId="wikiexternallink">
    <w:name w:val="wikiexternallink"/>
    <w:basedOn w:val="DefaultParagraphFont"/>
    <w:rsid w:val="00EC0544"/>
  </w:style>
  <w:style w:type="character" w:customStyle="1" w:styleId="StyleStyleBoldUnderlineIntenseEmphasisUnderlineapple-style-s">
    <w:name w:val="Style Style Bold UnderlineIntense EmphasisUnderlineapple-style-s..."/>
    <w:basedOn w:val="DefaultParagraphFont"/>
    <w:rsid w:val="00EC0544"/>
    <w:rPr>
      <w:b w:val="0"/>
      <w:bCs w:val="0"/>
      <w:sz w:val="22"/>
      <w:u w:val="single"/>
      <w:bdr w:val="none" w:sz="0" w:space="0" w:color="auto"/>
    </w:rPr>
  </w:style>
  <w:style w:type="paragraph" w:customStyle="1" w:styleId="blocktitle0">
    <w:name w:val="block title"/>
    <w:basedOn w:val="Normal"/>
    <w:link w:val="blocktitleChar0"/>
    <w:autoRedefine/>
    <w:qFormat/>
    <w:rsid w:val="00EC0544"/>
    <w:pPr>
      <w:spacing w:after="240"/>
      <w:jc w:val="center"/>
      <w:outlineLvl w:val="0"/>
    </w:pPr>
    <w:rPr>
      <w:rFonts w:eastAsia="Calibri"/>
      <w:b/>
      <w:caps/>
      <w:sz w:val="28"/>
      <w:szCs w:val="28"/>
      <w:lang w:val="es-ES"/>
    </w:rPr>
  </w:style>
  <w:style w:type="character" w:customStyle="1" w:styleId="UnderlineCard">
    <w:name w:val="Underline Card"/>
    <w:uiPriority w:val="6"/>
    <w:qFormat/>
    <w:rsid w:val="00EC0544"/>
    <w:rPr>
      <w:rFonts w:ascii="Arial" w:hAnsi="Arial"/>
      <w:b w:val="0"/>
      <w:bCs/>
      <w:sz w:val="20"/>
      <w:u w:val="single"/>
    </w:rPr>
  </w:style>
  <w:style w:type="character" w:customStyle="1" w:styleId="story-author">
    <w:name w:val="story-author"/>
    <w:basedOn w:val="DefaultParagraphFont"/>
    <w:rsid w:val="00EC0544"/>
  </w:style>
  <w:style w:type="paragraph" w:customStyle="1" w:styleId="type">
    <w:name w:val="type"/>
    <w:basedOn w:val="Normal"/>
    <w:qFormat/>
    <w:rsid w:val="00EC0544"/>
    <w:pPr>
      <w:spacing w:before="100" w:beforeAutospacing="1" w:after="100" w:afterAutospacing="1"/>
    </w:pPr>
    <w:rPr>
      <w:rFonts w:eastAsia="Times New Roman"/>
    </w:rPr>
  </w:style>
  <w:style w:type="character" w:customStyle="1" w:styleId="institution">
    <w:name w:val="institution"/>
    <w:basedOn w:val="DefaultParagraphFont"/>
    <w:rsid w:val="00EC0544"/>
  </w:style>
  <w:style w:type="character" w:customStyle="1" w:styleId="abodyblack3">
    <w:name w:val="abodyblack3"/>
    <w:basedOn w:val="DefaultParagraphFont"/>
    <w:rsid w:val="00EC0544"/>
  </w:style>
  <w:style w:type="paragraph" w:customStyle="1" w:styleId="UnderlineChar2CharChar">
    <w:name w:val="Underline Char2 Char Char"/>
    <w:basedOn w:val="Normal"/>
    <w:link w:val="UnderlineChar2CharCharChar"/>
    <w:qFormat/>
    <w:rsid w:val="00EC0544"/>
    <w:rPr>
      <w:rFonts w:eastAsia="MS Mincho"/>
      <w:szCs w:val="20"/>
      <w:u w:val="single"/>
    </w:rPr>
  </w:style>
  <w:style w:type="character" w:customStyle="1" w:styleId="UnderlineChar2CharCharChar">
    <w:name w:val="Underline Char2 Char Char Char"/>
    <w:link w:val="UnderlineChar2CharChar"/>
    <w:rsid w:val="00EC0544"/>
    <w:rPr>
      <w:rFonts w:ascii="Calibri" w:eastAsia="MS Mincho" w:hAnsi="Calibri"/>
      <w:sz w:val="22"/>
      <w:szCs w:val="20"/>
      <w:u w:val="single"/>
    </w:rPr>
  </w:style>
  <w:style w:type="character" w:customStyle="1" w:styleId="CharacterStyle1">
    <w:name w:val="Character Style 1"/>
    <w:rsid w:val="00EC0544"/>
    <w:rPr>
      <w:sz w:val="20"/>
      <w:szCs w:val="20"/>
    </w:rPr>
  </w:style>
  <w:style w:type="character" w:customStyle="1" w:styleId="FontStyle177">
    <w:name w:val="Font Style177"/>
    <w:basedOn w:val="DefaultParagraphFont"/>
    <w:uiPriority w:val="99"/>
    <w:rsid w:val="00EC0544"/>
    <w:rPr>
      <w:rFonts w:ascii="Times New Roman" w:hAnsi="Times New Roman" w:cs="Times New Roman"/>
      <w:sz w:val="20"/>
      <w:szCs w:val="20"/>
    </w:rPr>
  </w:style>
  <w:style w:type="character" w:customStyle="1" w:styleId="FontStyle173">
    <w:name w:val="Font Style173"/>
    <w:basedOn w:val="DefaultParagraphFont"/>
    <w:uiPriority w:val="99"/>
    <w:rsid w:val="00EC0544"/>
    <w:rPr>
      <w:rFonts w:ascii="Times New Roman" w:hAnsi="Times New Roman" w:cs="Times New Roman"/>
      <w:sz w:val="14"/>
      <w:szCs w:val="14"/>
    </w:rPr>
  </w:style>
  <w:style w:type="character" w:customStyle="1" w:styleId="FontStyle151">
    <w:name w:val="Font Style151"/>
    <w:basedOn w:val="DefaultParagraphFont"/>
    <w:uiPriority w:val="99"/>
    <w:rsid w:val="00EC0544"/>
    <w:rPr>
      <w:rFonts w:ascii="Arial Narrow" w:hAnsi="Arial Narrow" w:cs="Arial Narrow"/>
      <w:b/>
      <w:bCs/>
      <w:sz w:val="12"/>
      <w:szCs w:val="12"/>
    </w:rPr>
  </w:style>
  <w:style w:type="character" w:customStyle="1" w:styleId="FontStyle156">
    <w:name w:val="Font Style156"/>
    <w:basedOn w:val="DefaultParagraphFont"/>
    <w:uiPriority w:val="99"/>
    <w:rsid w:val="00EC0544"/>
    <w:rPr>
      <w:rFonts w:ascii="Arial Narrow" w:hAnsi="Arial Narrow" w:cs="Arial Narrow"/>
      <w:sz w:val="8"/>
      <w:szCs w:val="8"/>
    </w:rPr>
  </w:style>
  <w:style w:type="character" w:customStyle="1" w:styleId="FontStyle160">
    <w:name w:val="Font Style160"/>
    <w:basedOn w:val="DefaultParagraphFont"/>
    <w:uiPriority w:val="99"/>
    <w:rsid w:val="00EC0544"/>
    <w:rPr>
      <w:rFonts w:ascii="Times New Roman" w:hAnsi="Times New Roman" w:cs="Times New Roman"/>
      <w:b/>
      <w:bCs/>
      <w:sz w:val="20"/>
      <w:szCs w:val="20"/>
    </w:rPr>
  </w:style>
  <w:style w:type="character" w:customStyle="1" w:styleId="FontStyle178">
    <w:name w:val="Font Style178"/>
    <w:basedOn w:val="DefaultParagraphFont"/>
    <w:uiPriority w:val="99"/>
    <w:rsid w:val="00EC0544"/>
    <w:rPr>
      <w:rFonts w:ascii="Times New Roman" w:hAnsi="Times New Roman" w:cs="Times New Roman"/>
      <w:sz w:val="18"/>
      <w:szCs w:val="18"/>
    </w:rPr>
  </w:style>
  <w:style w:type="paragraph" w:customStyle="1" w:styleId="Style14">
    <w:name w:val="Style14"/>
    <w:basedOn w:val="Normal"/>
    <w:uiPriority w:val="99"/>
    <w:qFormat/>
    <w:rsid w:val="00EC0544"/>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EC0544"/>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C0544"/>
    <w:rPr>
      <w:rFonts w:ascii="Times New Roman" w:hAnsi="Times New Roman" w:cs="Times New Roman"/>
      <w:sz w:val="12"/>
      <w:szCs w:val="12"/>
    </w:rPr>
  </w:style>
  <w:style w:type="paragraph" w:customStyle="1" w:styleId="Style9">
    <w:name w:val="Style9"/>
    <w:basedOn w:val="Normal"/>
    <w:uiPriority w:val="99"/>
    <w:qFormat/>
    <w:rsid w:val="00EC0544"/>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C0544"/>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C0544"/>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C0544"/>
    <w:rPr>
      <w:rFonts w:ascii="Times New Roman" w:hAnsi="Times New Roman" w:cs="Times New Roman"/>
      <w:sz w:val="16"/>
      <w:szCs w:val="16"/>
    </w:rPr>
  </w:style>
  <w:style w:type="character" w:customStyle="1" w:styleId="f">
    <w:name w:val="f"/>
    <w:basedOn w:val="DefaultParagraphFont"/>
    <w:rsid w:val="00EC0544"/>
  </w:style>
  <w:style w:type="character" w:customStyle="1" w:styleId="TagsChar2">
    <w:name w:val="Tags Char2"/>
    <w:rsid w:val="00EC0544"/>
    <w:rPr>
      <w:b/>
      <w:sz w:val="24"/>
    </w:rPr>
  </w:style>
  <w:style w:type="paragraph" w:customStyle="1" w:styleId="CardsFont6ptChar">
    <w:name w:val="Cards + Font: 6 pt Char"/>
    <w:basedOn w:val="Normal"/>
    <w:link w:val="CardsFont6ptCharChar"/>
    <w:qFormat/>
    <w:rsid w:val="00EC0544"/>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EC0544"/>
    <w:rPr>
      <w:rFonts w:ascii="Calibri" w:eastAsia="Times New Roman" w:hAnsi="Calibri"/>
      <w:sz w:val="12"/>
    </w:rPr>
  </w:style>
  <w:style w:type="character" w:customStyle="1" w:styleId="FontStyle172">
    <w:name w:val="Font Style172"/>
    <w:basedOn w:val="DefaultParagraphFont"/>
    <w:uiPriority w:val="99"/>
    <w:rsid w:val="00EC0544"/>
    <w:rPr>
      <w:rFonts w:ascii="Times New Roman" w:hAnsi="Times New Roman" w:cs="Times New Roman"/>
      <w:b/>
      <w:bCs/>
      <w:sz w:val="16"/>
      <w:szCs w:val="16"/>
    </w:rPr>
  </w:style>
  <w:style w:type="paragraph" w:customStyle="1" w:styleId="Style18">
    <w:name w:val="Style18"/>
    <w:basedOn w:val="Normal"/>
    <w:uiPriority w:val="99"/>
    <w:qFormat/>
    <w:rsid w:val="00EC0544"/>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C0544"/>
    <w:rPr>
      <w:rFonts w:ascii="Times New Roman" w:hAnsi="Times New Roman" w:cs="Times New Roman"/>
      <w:i/>
      <w:iCs/>
      <w:sz w:val="16"/>
      <w:szCs w:val="16"/>
    </w:rPr>
  </w:style>
  <w:style w:type="character" w:customStyle="1" w:styleId="FontStyle162">
    <w:name w:val="Font Style162"/>
    <w:basedOn w:val="DefaultParagraphFont"/>
    <w:uiPriority w:val="99"/>
    <w:rsid w:val="00EC0544"/>
    <w:rPr>
      <w:rFonts w:ascii="Times New Roman" w:hAnsi="Times New Roman" w:cs="Times New Roman"/>
      <w:b/>
      <w:bCs/>
      <w:sz w:val="18"/>
      <w:szCs w:val="18"/>
    </w:rPr>
  </w:style>
  <w:style w:type="character" w:customStyle="1" w:styleId="FontStyle167">
    <w:name w:val="Font Style167"/>
    <w:basedOn w:val="DefaultParagraphFont"/>
    <w:uiPriority w:val="99"/>
    <w:rsid w:val="00EC0544"/>
    <w:rPr>
      <w:rFonts w:ascii="Times New Roman" w:hAnsi="Times New Roman" w:cs="Times New Roman"/>
      <w:sz w:val="10"/>
      <w:szCs w:val="10"/>
    </w:rPr>
  </w:style>
  <w:style w:type="character" w:customStyle="1" w:styleId="FontStyle174">
    <w:name w:val="Font Style174"/>
    <w:basedOn w:val="DefaultParagraphFont"/>
    <w:uiPriority w:val="99"/>
    <w:rsid w:val="00EC0544"/>
    <w:rPr>
      <w:rFonts w:ascii="Arial Narrow" w:hAnsi="Arial Narrow" w:cs="Arial Narrow"/>
      <w:b/>
      <w:bCs/>
      <w:sz w:val="18"/>
      <w:szCs w:val="18"/>
    </w:rPr>
  </w:style>
  <w:style w:type="paragraph" w:customStyle="1" w:styleId="Style47">
    <w:name w:val="Style47"/>
    <w:basedOn w:val="Normal"/>
    <w:uiPriority w:val="99"/>
    <w:qFormat/>
    <w:rsid w:val="00EC0544"/>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C0544"/>
    <w:rPr>
      <w:rFonts w:ascii="Times New Roman" w:hAnsi="Times New Roman" w:cs="Times New Roman"/>
      <w:sz w:val="12"/>
      <w:szCs w:val="12"/>
    </w:rPr>
  </w:style>
  <w:style w:type="paragraph" w:customStyle="1" w:styleId="Style24">
    <w:name w:val="Style24"/>
    <w:basedOn w:val="Normal"/>
    <w:uiPriority w:val="99"/>
    <w:qFormat/>
    <w:rsid w:val="00EC0544"/>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C0544"/>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C0544"/>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C0544"/>
    <w:rPr>
      <w:rFonts w:ascii="Times New Roman" w:hAnsi="Times New Roman" w:cs="Times New Roman"/>
      <w:b/>
      <w:bCs/>
      <w:sz w:val="18"/>
      <w:szCs w:val="18"/>
    </w:rPr>
  </w:style>
  <w:style w:type="paragraph" w:customStyle="1" w:styleId="Style21">
    <w:name w:val="Style21"/>
    <w:basedOn w:val="Normal"/>
    <w:uiPriority w:val="99"/>
    <w:qFormat/>
    <w:rsid w:val="00EC0544"/>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C0544"/>
    <w:pPr>
      <w:widowControl w:val="0"/>
      <w:autoSpaceDE w:val="0"/>
      <w:autoSpaceDN w:val="0"/>
      <w:adjustRightInd w:val="0"/>
      <w:spacing w:line="198" w:lineRule="exact"/>
    </w:pPr>
    <w:rPr>
      <w:rFonts w:eastAsia="Times New Roman"/>
    </w:rPr>
  </w:style>
  <w:style w:type="paragraph" w:customStyle="1" w:styleId="Standard">
    <w:name w:val="Standard"/>
    <w:qFormat/>
    <w:rsid w:val="00EC0544"/>
    <w:pPr>
      <w:widowControl w:val="0"/>
      <w:suppressAutoHyphens/>
      <w:autoSpaceDN w:val="0"/>
      <w:textAlignment w:val="baseline"/>
    </w:pPr>
    <w:rPr>
      <w:rFonts w:ascii="Times New Roman" w:eastAsia="Lucida Sans Unicode" w:hAnsi="Times New Roman" w:cs="Mangal"/>
      <w:kern w:val="3"/>
      <w:lang w:eastAsia="zh-CN" w:bidi="hi-IN"/>
    </w:rPr>
  </w:style>
  <w:style w:type="character" w:customStyle="1" w:styleId="ssl01">
    <w:name w:val="ss_l01"/>
    <w:rsid w:val="00EC0544"/>
    <w:rPr>
      <w:color w:val="000000"/>
      <w:sz w:val="32"/>
      <w:szCs w:val="32"/>
    </w:rPr>
  </w:style>
  <w:style w:type="paragraph" w:customStyle="1" w:styleId="Cardnon-underlined">
    <w:name w:val="Card non-underlined"/>
    <w:basedOn w:val="Normal"/>
    <w:link w:val="Cardnon-underlinedChar"/>
    <w:autoRedefine/>
    <w:uiPriority w:val="99"/>
    <w:qFormat/>
    <w:rsid w:val="00EC0544"/>
    <w:rPr>
      <w:rFonts w:eastAsia="Times New Roman"/>
      <w:szCs w:val="20"/>
    </w:rPr>
  </w:style>
  <w:style w:type="character" w:customStyle="1" w:styleId="Cardnon-underlinedChar">
    <w:name w:val="Card non-underlined Char"/>
    <w:basedOn w:val="DefaultParagraphFont"/>
    <w:link w:val="Cardnon-underlined"/>
    <w:uiPriority w:val="99"/>
    <w:rsid w:val="00EC0544"/>
    <w:rPr>
      <w:rFonts w:ascii="Calibri" w:eastAsia="Times New Roman" w:hAnsi="Calibri"/>
      <w:sz w:val="22"/>
      <w:szCs w:val="20"/>
    </w:rPr>
  </w:style>
  <w:style w:type="character" w:customStyle="1" w:styleId="TitleChar2">
    <w:name w:val="Title Char2"/>
    <w:basedOn w:val="DefaultParagraphFont"/>
    <w:uiPriority w:val="10"/>
    <w:qFormat/>
    <w:locked/>
    <w:rsid w:val="00EC0544"/>
    <w:rPr>
      <w:b/>
      <w:bCs/>
      <w:u w:val="single"/>
    </w:rPr>
  </w:style>
  <w:style w:type="paragraph" w:styleId="TOC3">
    <w:name w:val="toc 3"/>
    <w:basedOn w:val="Normal"/>
    <w:next w:val="Normal"/>
    <w:autoRedefine/>
    <w:qFormat/>
    <w:rsid w:val="00EC0544"/>
    <w:pPr>
      <w:ind w:left="400"/>
    </w:pPr>
    <w:rPr>
      <w:rFonts w:eastAsia="Times New Roman"/>
      <w:szCs w:val="20"/>
    </w:rPr>
  </w:style>
  <w:style w:type="paragraph" w:styleId="TOC4">
    <w:name w:val="toc 4"/>
    <w:basedOn w:val="Normal"/>
    <w:next w:val="Normal"/>
    <w:autoRedefine/>
    <w:rsid w:val="00EC0544"/>
    <w:pPr>
      <w:ind w:left="600"/>
    </w:pPr>
    <w:rPr>
      <w:rFonts w:eastAsia="Times New Roman"/>
      <w:szCs w:val="20"/>
    </w:rPr>
  </w:style>
  <w:style w:type="paragraph" w:styleId="TOC5">
    <w:name w:val="toc 5"/>
    <w:basedOn w:val="Normal"/>
    <w:next w:val="Normal"/>
    <w:autoRedefine/>
    <w:rsid w:val="00EC0544"/>
    <w:pPr>
      <w:ind w:left="800"/>
    </w:pPr>
    <w:rPr>
      <w:rFonts w:eastAsia="Times New Roman"/>
      <w:szCs w:val="20"/>
    </w:rPr>
  </w:style>
  <w:style w:type="paragraph" w:styleId="TOC6">
    <w:name w:val="toc 6"/>
    <w:basedOn w:val="Normal"/>
    <w:next w:val="Normal"/>
    <w:autoRedefine/>
    <w:rsid w:val="00EC0544"/>
    <w:pPr>
      <w:ind w:left="1000"/>
    </w:pPr>
    <w:rPr>
      <w:rFonts w:eastAsia="Times New Roman"/>
      <w:szCs w:val="20"/>
    </w:rPr>
  </w:style>
  <w:style w:type="paragraph" w:styleId="TOC7">
    <w:name w:val="toc 7"/>
    <w:basedOn w:val="Normal"/>
    <w:next w:val="Normal"/>
    <w:autoRedefine/>
    <w:rsid w:val="00EC0544"/>
    <w:pPr>
      <w:ind w:left="1200"/>
    </w:pPr>
    <w:rPr>
      <w:rFonts w:eastAsia="Times New Roman"/>
      <w:szCs w:val="20"/>
    </w:rPr>
  </w:style>
  <w:style w:type="paragraph" w:styleId="TOC8">
    <w:name w:val="toc 8"/>
    <w:basedOn w:val="Normal"/>
    <w:next w:val="Normal"/>
    <w:autoRedefine/>
    <w:rsid w:val="00EC0544"/>
    <w:pPr>
      <w:ind w:left="1400"/>
    </w:pPr>
    <w:rPr>
      <w:rFonts w:eastAsia="Times New Roman"/>
      <w:szCs w:val="20"/>
    </w:rPr>
  </w:style>
  <w:style w:type="character" w:customStyle="1" w:styleId="allocatoragentsleft">
    <w:name w:val="al_locatoragentsleft"/>
    <w:basedOn w:val="DefaultParagraphFont"/>
    <w:rsid w:val="00EC0544"/>
  </w:style>
  <w:style w:type="character" w:styleId="HTMLTypewriter">
    <w:name w:val="HTML Typewriter"/>
    <w:basedOn w:val="DefaultParagraphFont"/>
    <w:unhideWhenUsed/>
    <w:rsid w:val="00EC0544"/>
    <w:rPr>
      <w:rFonts w:ascii="Courier New" w:eastAsia="Times New Roman" w:hAnsi="Courier New" w:cs="Courier New"/>
      <w:sz w:val="20"/>
      <w:szCs w:val="20"/>
    </w:rPr>
  </w:style>
  <w:style w:type="paragraph" w:customStyle="1" w:styleId="Carding">
    <w:name w:val="Carding"/>
    <w:basedOn w:val="Normal"/>
    <w:uiPriority w:val="99"/>
    <w:qFormat/>
    <w:rsid w:val="00EC0544"/>
    <w:rPr>
      <w:rFonts w:eastAsia="Times New Roman"/>
      <w:sz w:val="18"/>
    </w:rPr>
  </w:style>
  <w:style w:type="character" w:customStyle="1" w:styleId="TagsChar1">
    <w:name w:val="Tags Char1"/>
    <w:basedOn w:val="DefaultParagraphFont"/>
    <w:rsid w:val="00EC0544"/>
    <w:rPr>
      <w:rFonts w:ascii="Arial Narrow" w:hAnsi="Arial Narrow"/>
      <w:b/>
      <w:noProof w:val="0"/>
      <w:sz w:val="22"/>
      <w:szCs w:val="60"/>
      <w:lang w:val="en-US" w:eastAsia="en-US" w:bidi="ar-SA"/>
    </w:rPr>
  </w:style>
  <w:style w:type="character" w:customStyle="1" w:styleId="aunderline">
    <w:name w:val="aunderline"/>
    <w:basedOn w:val="DefaultParagraphFont"/>
    <w:qFormat/>
    <w:rsid w:val="00EC0544"/>
    <w:rPr>
      <w:rFonts w:ascii="Times New Roman" w:hAnsi="Times New Roman"/>
      <w:sz w:val="20"/>
      <w:szCs w:val="24"/>
      <w:u w:val="thick"/>
    </w:rPr>
  </w:style>
  <w:style w:type="character" w:customStyle="1" w:styleId="tagChar1">
    <w:name w:val="tag Char1"/>
    <w:aliases w:val="Heading 2 Char1 Char Char Char Char"/>
    <w:basedOn w:val="DefaultParagraphFont"/>
    <w:rsid w:val="00EC0544"/>
    <w:rPr>
      <w:b/>
      <w:noProof w:val="0"/>
      <w:sz w:val="24"/>
      <w:lang w:val="en-US" w:eastAsia="en-US" w:bidi="ar-SA"/>
    </w:rPr>
  </w:style>
  <w:style w:type="character" w:customStyle="1" w:styleId="tagChar2">
    <w:name w:val="tag Char2"/>
    <w:basedOn w:val="DefaultParagraphFont"/>
    <w:qFormat/>
    <w:rsid w:val="00EC0544"/>
    <w:rPr>
      <w:b/>
      <w:noProof w:val="0"/>
      <w:sz w:val="24"/>
      <w:lang w:val="en-US" w:eastAsia="en-US" w:bidi="ar-SA"/>
    </w:rPr>
  </w:style>
  <w:style w:type="character" w:customStyle="1" w:styleId="Taggin-New">
    <w:name w:val="Taggin - New"/>
    <w:basedOn w:val="DefaultParagraphFont"/>
    <w:rsid w:val="00EC0544"/>
    <w:rPr>
      <w:rFonts w:ascii="Arial Narrow" w:hAnsi="Arial Narrow"/>
      <w:b/>
      <w:sz w:val="22"/>
    </w:rPr>
  </w:style>
  <w:style w:type="character" w:customStyle="1" w:styleId="Boxing-New">
    <w:name w:val="Boxing - New"/>
    <w:basedOn w:val="DefaultParagraphFont"/>
    <w:rsid w:val="00EC0544"/>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EC0544"/>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EC0544"/>
    <w:rPr>
      <w:rFonts w:ascii="Times New Roman" w:eastAsia="Calibri" w:hAnsi="Times New Roman" w:cs="Times New Roman"/>
      <w:szCs w:val="20"/>
      <w:u w:val="single"/>
      <w:shd w:val="clear" w:color="auto" w:fill="00FFFF"/>
    </w:rPr>
  </w:style>
  <w:style w:type="character" w:customStyle="1" w:styleId="CardUnderlined">
    <w:name w:val="Card Underlined"/>
    <w:basedOn w:val="DefaultParagraphFont"/>
    <w:rsid w:val="00EC0544"/>
    <w:rPr>
      <w:rFonts w:ascii="Garamond" w:hAnsi="Garamond"/>
      <w:sz w:val="22"/>
      <w:szCs w:val="24"/>
      <w:u w:val="single"/>
      <w:lang w:val="en-US" w:eastAsia="en-US" w:bidi="ar-SA"/>
    </w:rPr>
  </w:style>
  <w:style w:type="paragraph" w:customStyle="1" w:styleId="Style2">
    <w:name w:val="Style2"/>
    <w:basedOn w:val="Heading4"/>
    <w:qFormat/>
    <w:rsid w:val="00EC0544"/>
    <w:rPr>
      <w:rFonts w:eastAsia="Times New Roman" w:cs="Times New Roman"/>
      <w:iCs/>
      <w:caps/>
      <w:szCs w:val="20"/>
    </w:rPr>
  </w:style>
  <w:style w:type="character" w:customStyle="1" w:styleId="pagetitle">
    <w:name w:val="pagetitle"/>
    <w:basedOn w:val="DefaultParagraphFont"/>
    <w:rsid w:val="00EC0544"/>
  </w:style>
  <w:style w:type="paragraph" w:customStyle="1" w:styleId="text">
    <w:name w:val="text"/>
    <w:basedOn w:val="Normal"/>
    <w:uiPriority w:val="99"/>
    <w:qFormat/>
    <w:rsid w:val="00EC0544"/>
    <w:pPr>
      <w:spacing w:before="100" w:beforeAutospacing="1" w:after="100" w:afterAutospacing="1"/>
    </w:pPr>
    <w:rPr>
      <w:rFonts w:eastAsia="Times New Roman"/>
    </w:rPr>
  </w:style>
  <w:style w:type="character" w:customStyle="1" w:styleId="StyleUnderlineCharChar9ptBold1">
    <w:name w:val="Style Underline Char Char + 9 pt Bold1"/>
    <w:rsid w:val="00EC054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C0544"/>
    <w:rPr>
      <w:rFonts w:ascii="Times New Roman" w:hAnsi="Times New Roman"/>
      <w:sz w:val="20"/>
      <w:szCs w:val="24"/>
      <w:u w:val="single"/>
      <w:lang w:val="en-US" w:eastAsia="en-US" w:bidi="ar-SA"/>
    </w:rPr>
  </w:style>
  <w:style w:type="character" w:customStyle="1" w:styleId="Style9ptBoldUnderline">
    <w:name w:val="Style 9 pt Bold Underline"/>
    <w:rsid w:val="00EC0544"/>
    <w:rPr>
      <w:b/>
      <w:bCs/>
      <w:sz w:val="20"/>
      <w:u w:val="single"/>
    </w:rPr>
  </w:style>
  <w:style w:type="paragraph" w:customStyle="1" w:styleId="StyleUnderline9pt0">
    <w:name w:val="Style Underline + 9 pt"/>
    <w:link w:val="StyleUnderline9ptChar"/>
    <w:qFormat/>
    <w:rsid w:val="00EC0544"/>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EC0544"/>
    <w:rPr>
      <w:rFonts w:ascii="Arial" w:eastAsia="Times New Roman" w:hAnsi="Arial" w:cs="Times New Roman"/>
      <w:sz w:val="22"/>
      <w:szCs w:val="20"/>
      <w:u w:val="single"/>
    </w:rPr>
  </w:style>
  <w:style w:type="character" w:customStyle="1" w:styleId="StyleUnderlineChar1Bold">
    <w:name w:val="Style Underline Char1 + Bold"/>
    <w:rsid w:val="00EC0544"/>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C0544"/>
    <w:pPr>
      <w:widowControl w:val="0"/>
      <w:ind w:left="288" w:right="288"/>
    </w:pPr>
    <w:rPr>
      <w:rFonts w:ascii="Times New Roman" w:eastAsia="SimSun" w:hAnsi="Times New Roman" w:cs="Calibri"/>
      <w:bCs/>
      <w:kern w:val="32"/>
      <w:sz w:val="16"/>
      <w:szCs w:val="20"/>
      <w:lang w:eastAsia="ar-SA"/>
    </w:rPr>
  </w:style>
  <w:style w:type="character" w:customStyle="1" w:styleId="Stylecard9ptChar">
    <w:name w:val="Style card + 9 pt Char"/>
    <w:basedOn w:val="cardChar"/>
    <w:link w:val="Stylecard9pt"/>
    <w:rsid w:val="00EC0544"/>
    <w:rPr>
      <w:rFonts w:ascii="Times New Roman" w:eastAsia="SimSun" w:hAnsi="Times New Roman" w:cs="Calibri"/>
      <w:bCs/>
      <w:kern w:val="32"/>
      <w:sz w:val="16"/>
      <w:szCs w:val="20"/>
      <w:lang w:eastAsia="ar-SA"/>
    </w:rPr>
  </w:style>
  <w:style w:type="character" w:customStyle="1" w:styleId="TagsCharCharChar">
    <w:name w:val="Tags Char Char Char"/>
    <w:basedOn w:val="DefaultParagraphFont"/>
    <w:rsid w:val="00EC0544"/>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C0544"/>
    <w:pPr>
      <w:spacing w:before="100" w:beforeAutospacing="1" w:after="100" w:afterAutospacing="1"/>
    </w:pPr>
    <w:rPr>
      <w:rFonts w:eastAsia="Times New Roman"/>
      <w:sz w:val="18"/>
      <w:szCs w:val="18"/>
    </w:rPr>
  </w:style>
  <w:style w:type="character" w:customStyle="1" w:styleId="StyleUnderlineCharTimesBold">
    <w:name w:val="Style Underline Char + Times Bold"/>
    <w:basedOn w:val="DefaultParagraphFont"/>
    <w:rsid w:val="00EC0544"/>
    <w:rPr>
      <w:rFonts w:ascii="Times" w:hAnsi="Times"/>
      <w:b w:val="0"/>
      <w:bCs/>
      <w:sz w:val="20"/>
      <w:u w:val="single"/>
    </w:rPr>
  </w:style>
  <w:style w:type="character" w:customStyle="1" w:styleId="blubigktbiz">
    <w:name w:val="blubigktbiz"/>
    <w:rsid w:val="00EC0544"/>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C0544"/>
    <w:rPr>
      <w:rFonts w:eastAsiaTheme="minorEastAsia"/>
      <w:sz w:val="22"/>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EC0544"/>
    <w:rPr>
      <w:rFonts w:ascii="Calibri" w:hAnsi="Calibri"/>
      <w:color w:val="000000"/>
      <w:sz w:val="22"/>
      <w:lang w:val="x-none" w:eastAsia="x-none"/>
    </w:rPr>
  </w:style>
  <w:style w:type="character" w:customStyle="1" w:styleId="Style4CharChar">
    <w:name w:val="Style4 Char Char"/>
    <w:basedOn w:val="DefaultParagraphFont"/>
    <w:rsid w:val="00EC0544"/>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EC0544"/>
    <w:rPr>
      <w:rFonts w:ascii="Times New Roman" w:hAnsi="Times New Roman" w:cs="Times New Roman"/>
      <w:sz w:val="16"/>
      <w:szCs w:val="16"/>
    </w:rPr>
  </w:style>
  <w:style w:type="character" w:customStyle="1" w:styleId="StyleEmphasisArial12ptBold">
    <w:name w:val="Style Emphasis + Arial 12 pt Bold"/>
    <w:rsid w:val="00EC0544"/>
    <w:rPr>
      <w:rFonts w:ascii="Arial" w:hAnsi="Arial"/>
      <w:b/>
      <w:bCs/>
      <w:i/>
      <w:iCs/>
      <w:sz w:val="24"/>
    </w:rPr>
  </w:style>
  <w:style w:type="character" w:customStyle="1" w:styleId="super">
    <w:name w:val="super"/>
    <w:rsid w:val="00EC0544"/>
  </w:style>
  <w:style w:type="character" w:customStyle="1" w:styleId="text30">
    <w:name w:val="text30"/>
    <w:rsid w:val="00EC0544"/>
  </w:style>
  <w:style w:type="character" w:customStyle="1" w:styleId="uppercase">
    <w:name w:val="uppercase"/>
    <w:rsid w:val="00EC0544"/>
  </w:style>
  <w:style w:type="character" w:customStyle="1" w:styleId="bodytext0">
    <w:name w:val="bodytext"/>
    <w:rsid w:val="00EC0544"/>
  </w:style>
  <w:style w:type="character" w:customStyle="1" w:styleId="entry-title">
    <w:name w:val="entry-title"/>
    <w:rsid w:val="00EC0544"/>
  </w:style>
  <w:style w:type="character" w:customStyle="1" w:styleId="BodyTextIndentChar1">
    <w:name w:val="Body Text Indent Char1"/>
    <w:basedOn w:val="DefaultParagraphFont"/>
    <w:uiPriority w:val="99"/>
    <w:semiHidden/>
    <w:rsid w:val="00EC0544"/>
    <w:rPr>
      <w:rFonts w:ascii="Times New Roman" w:hAnsi="Times New Roman" w:cs="Times New Roman"/>
      <w:sz w:val="20"/>
    </w:rPr>
  </w:style>
  <w:style w:type="character" w:customStyle="1" w:styleId="Style6pt">
    <w:name w:val="Style 6 pt"/>
    <w:basedOn w:val="DefaultParagraphFont"/>
    <w:qFormat/>
    <w:rsid w:val="00EC0544"/>
    <w:rPr>
      <w:sz w:val="12"/>
    </w:rPr>
  </w:style>
  <w:style w:type="character" w:customStyle="1" w:styleId="CiteCharCharCharCharCharChar">
    <w:name w:val="Cite Char Char Char Char Char Char"/>
    <w:basedOn w:val="DefaultParagraphFont"/>
    <w:rsid w:val="00EC0544"/>
    <w:rPr>
      <w:b/>
      <w:noProof w:val="0"/>
      <w:sz w:val="22"/>
      <w:szCs w:val="24"/>
      <w:u w:val="single"/>
      <w:lang w:val="en-US" w:eastAsia="en-US" w:bidi="ar-SA"/>
    </w:rPr>
  </w:style>
  <w:style w:type="character" w:customStyle="1" w:styleId="mainbody1">
    <w:name w:val="mainbody1"/>
    <w:basedOn w:val="DefaultParagraphFont"/>
    <w:rsid w:val="00EC0544"/>
    <w:rPr>
      <w:rFonts w:ascii="Verdana" w:hAnsi="Verdana" w:hint="default"/>
      <w:color w:val="000000"/>
      <w:sz w:val="22"/>
      <w:szCs w:val="22"/>
    </w:rPr>
  </w:style>
  <w:style w:type="character" w:customStyle="1" w:styleId="ssl4">
    <w:name w:val="ss_l4"/>
    <w:basedOn w:val="DefaultParagraphFont"/>
    <w:rsid w:val="00EC0544"/>
  </w:style>
  <w:style w:type="paragraph" w:customStyle="1" w:styleId="StyleNormalWeb11ptUnderline">
    <w:name w:val="Style Normal (Web) + 11 pt Underline"/>
    <w:basedOn w:val="NormalWeb"/>
    <w:link w:val="StyleNormalWeb11ptUnderlineChar"/>
    <w:qFormat/>
    <w:rsid w:val="00EC0544"/>
    <w:rPr>
      <w:rFonts w:ascii="Calibri" w:eastAsia="Calibri" w:hAnsi="Calibri" w:cs="Calibri"/>
      <w:sz w:val="22"/>
      <w:szCs w:val="22"/>
      <w:u w:val="single"/>
      <w:lang w:eastAsia="en-US"/>
    </w:rPr>
  </w:style>
  <w:style w:type="character" w:customStyle="1" w:styleId="StyleNormalWeb11ptUnderlineChar">
    <w:name w:val="Style Normal (Web) + 11 pt Underline Char"/>
    <w:basedOn w:val="DefaultParagraphFont"/>
    <w:link w:val="StyleNormalWeb11ptUnderline"/>
    <w:rsid w:val="00EC0544"/>
    <w:rPr>
      <w:rFonts w:ascii="Calibri" w:eastAsia="Calibri" w:hAnsi="Calibri" w:cs="Calibri"/>
      <w:sz w:val="22"/>
      <w:szCs w:val="22"/>
      <w:u w:val="single"/>
    </w:rPr>
  </w:style>
  <w:style w:type="character" w:customStyle="1" w:styleId="cit-first-element">
    <w:name w:val="cit-first-element"/>
    <w:basedOn w:val="DefaultParagraphFont"/>
    <w:rsid w:val="00EC0544"/>
  </w:style>
  <w:style w:type="character" w:customStyle="1" w:styleId="title1">
    <w:name w:val="title1"/>
    <w:basedOn w:val="DefaultParagraphFont"/>
    <w:rsid w:val="00EC0544"/>
  </w:style>
  <w:style w:type="character" w:customStyle="1" w:styleId="StyleThickunderline1">
    <w:name w:val="Style Thick underline1"/>
    <w:basedOn w:val="DefaultParagraphFont"/>
    <w:rsid w:val="00EC0544"/>
    <w:rPr>
      <w:u w:val="single"/>
    </w:rPr>
  </w:style>
  <w:style w:type="paragraph" w:customStyle="1" w:styleId="Underline20">
    <w:name w:val="Underline2"/>
    <w:basedOn w:val="Normal"/>
    <w:link w:val="Underline2Char"/>
    <w:autoRedefine/>
    <w:uiPriority w:val="4"/>
    <w:qFormat/>
    <w:rsid w:val="00EC0544"/>
    <w:rPr>
      <w:b/>
      <w:u w:val="single"/>
    </w:rPr>
  </w:style>
  <w:style w:type="character" w:customStyle="1" w:styleId="Underline2Char">
    <w:name w:val="Underline2 Char"/>
    <w:basedOn w:val="DefaultParagraphFont"/>
    <w:link w:val="Underline20"/>
    <w:uiPriority w:val="4"/>
    <w:qFormat/>
    <w:rsid w:val="00EC0544"/>
    <w:rPr>
      <w:rFonts w:ascii="Calibri" w:hAnsi="Calibri"/>
      <w:b/>
      <w:sz w:val="22"/>
      <w:u w:val="single"/>
    </w:rPr>
  </w:style>
  <w:style w:type="paragraph" w:customStyle="1" w:styleId="TableParagraph">
    <w:name w:val="Table Paragraph"/>
    <w:basedOn w:val="Normal"/>
    <w:uiPriority w:val="1"/>
    <w:qFormat/>
    <w:rsid w:val="00EC0544"/>
    <w:pPr>
      <w:widowControl w:val="0"/>
    </w:pPr>
  </w:style>
  <w:style w:type="character" w:customStyle="1" w:styleId="UnderlineChar0">
    <w:name w:val="UnderlineChar"/>
    <w:rsid w:val="00EC0544"/>
    <w:rPr>
      <w:sz w:val="24"/>
      <w:u w:val="single"/>
      <w:shd w:val="clear" w:color="auto" w:fill="auto"/>
    </w:rPr>
  </w:style>
  <w:style w:type="character" w:customStyle="1" w:styleId="foreground">
    <w:name w:val="foreground"/>
    <w:basedOn w:val="DefaultParagraphFont"/>
    <w:rsid w:val="00EC0544"/>
  </w:style>
  <w:style w:type="paragraph" w:customStyle="1" w:styleId="StyleCircled11pt">
    <w:name w:val="Style Circled + 11 pt"/>
    <w:basedOn w:val="Normal"/>
    <w:link w:val="StyleCircled11ptChar"/>
    <w:qFormat/>
    <w:rsid w:val="00EC0544"/>
    <w:rPr>
      <w:rFonts w:eastAsia="Times New Roman"/>
      <w:b/>
      <w:bCs/>
      <w:sz w:val="20"/>
      <w:u w:val="single"/>
    </w:rPr>
  </w:style>
  <w:style w:type="character" w:customStyle="1" w:styleId="StyleCircled11ptChar">
    <w:name w:val="Style Circled + 11 pt Char"/>
    <w:link w:val="StyleCircled11pt"/>
    <w:rsid w:val="00EC0544"/>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qFormat/>
    <w:rsid w:val="00EC0544"/>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C0544"/>
    <w:rPr>
      <w:rFonts w:ascii="Times" w:eastAsia="Times New Roman" w:hAnsi="Times"/>
      <w:sz w:val="20"/>
      <w:szCs w:val="28"/>
      <w:u w:val="single"/>
    </w:rPr>
  </w:style>
  <w:style w:type="paragraph" w:customStyle="1" w:styleId="cite20">
    <w:name w:val="cite2"/>
    <w:basedOn w:val="Normal"/>
    <w:uiPriority w:val="99"/>
    <w:qFormat/>
    <w:rsid w:val="00EC0544"/>
    <w:rPr>
      <w:rFonts w:eastAsia="Times New Roman"/>
      <w:color w:val="000000"/>
      <w:sz w:val="20"/>
      <w:szCs w:val="20"/>
    </w:rPr>
  </w:style>
  <w:style w:type="character" w:customStyle="1" w:styleId="postby">
    <w:name w:val="post_by"/>
    <w:basedOn w:val="DefaultParagraphFont"/>
    <w:rsid w:val="00EC0544"/>
  </w:style>
  <w:style w:type="character" w:customStyle="1" w:styleId="Style11ptBorderSinglesolidlineAuto05ptLinewidth">
    <w:name w:val="Style 11 pt Border: : (Single solid line Auto  0.5 pt Line width)"/>
    <w:rsid w:val="00EC0544"/>
    <w:rPr>
      <w:sz w:val="20"/>
      <w:bdr w:val="single" w:sz="4" w:space="0" w:color="auto" w:frame="1"/>
    </w:rPr>
  </w:style>
  <w:style w:type="character" w:customStyle="1" w:styleId="StyleUnderlineChar9ptBorderSinglesolidlineAuto0">
    <w:name w:val="Style Underline Char + 9 pt Border: : (Single solid line Auto  0..."/>
    <w:rsid w:val="00EC0544"/>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C0544"/>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C0544"/>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C0544"/>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C0544"/>
    <w:rPr>
      <w:sz w:val="20"/>
      <w:szCs w:val="24"/>
      <w:u w:val="single"/>
      <w:bdr w:val="single" w:sz="4" w:space="0" w:color="auto"/>
      <w:lang w:val="en-US" w:eastAsia="en-US" w:bidi="ar-SA"/>
    </w:rPr>
  </w:style>
  <w:style w:type="character" w:customStyle="1" w:styleId="StyleLatinGaramondUnderline">
    <w:name w:val="Style (Latin) Garamond Underline"/>
    <w:rsid w:val="00EC0544"/>
    <w:rPr>
      <w:rFonts w:ascii="Times New Roman" w:hAnsi="Times New Roman"/>
      <w:sz w:val="20"/>
      <w:u w:val="single"/>
    </w:rPr>
  </w:style>
  <w:style w:type="character" w:customStyle="1" w:styleId="StyleLatinGaramond">
    <w:name w:val="Style (Latin) Garamond"/>
    <w:rsid w:val="00EC0544"/>
    <w:rPr>
      <w:rFonts w:ascii="Times New Roman" w:hAnsi="Times New Roman"/>
      <w:sz w:val="20"/>
    </w:rPr>
  </w:style>
  <w:style w:type="character" w:customStyle="1" w:styleId="styletimesnewroman12ptbold0">
    <w:name w:val="styletimesnewroman12ptbold"/>
    <w:basedOn w:val="DefaultParagraphFont"/>
    <w:rsid w:val="00EC0544"/>
  </w:style>
  <w:style w:type="character" w:customStyle="1" w:styleId="mainheading">
    <w:name w:val="mainheading"/>
    <w:basedOn w:val="DefaultParagraphFont"/>
    <w:rsid w:val="00EC0544"/>
  </w:style>
  <w:style w:type="paragraph" w:customStyle="1" w:styleId="BoldandUnderlineChar2CharChar">
    <w:name w:val="Bold and Underline Char2 Char Char"/>
    <w:basedOn w:val="Normal"/>
    <w:link w:val="BoldandUnderlineChar2CharCharChar"/>
    <w:qFormat/>
    <w:rsid w:val="00EC0544"/>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EC0544"/>
    <w:rPr>
      <w:rFonts w:ascii="Calibri" w:eastAsia="Times New Roman" w:hAnsi="Calibri"/>
      <w:b/>
      <w:sz w:val="22"/>
      <w:u w:val="single"/>
    </w:rPr>
  </w:style>
  <w:style w:type="character" w:customStyle="1" w:styleId="StyleUnderlineChar9ptChar">
    <w:name w:val="Style Underline Char + 9 pt Char"/>
    <w:basedOn w:val="UnderlineCharChar"/>
    <w:rsid w:val="00EC0544"/>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C0544"/>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C0544"/>
    <w:rPr>
      <w:sz w:val="16"/>
    </w:rPr>
  </w:style>
  <w:style w:type="paragraph" w:customStyle="1" w:styleId="Reduce8pt">
    <w:name w:val="Reduce 8pt"/>
    <w:basedOn w:val="Normal"/>
    <w:link w:val="Reduce8ptCharChar"/>
    <w:qFormat/>
    <w:rsid w:val="00EC0544"/>
    <w:pPr>
      <w:autoSpaceDE w:val="0"/>
      <w:autoSpaceDN w:val="0"/>
      <w:adjustRightInd w:val="0"/>
      <w:jc w:val="both"/>
    </w:pPr>
    <w:rPr>
      <w:rFonts w:asciiTheme="minorHAnsi" w:hAnsiTheme="minorHAnsi"/>
      <w:sz w:val="16"/>
    </w:rPr>
  </w:style>
  <w:style w:type="character" w:customStyle="1" w:styleId="CardIndentedChar">
    <w:name w:val="Card (Indented) Char"/>
    <w:link w:val="CardIndented"/>
    <w:locked/>
    <w:rsid w:val="00EC0544"/>
    <w:rPr>
      <w:rFonts w:ascii="Calibri" w:hAnsi="Calibri"/>
      <w:sz w:val="22"/>
    </w:rPr>
  </w:style>
  <w:style w:type="character" w:customStyle="1" w:styleId="boldciteChar4">
    <w:name w:val="bold cite Char4"/>
    <w:link w:val="boldcite"/>
    <w:locked/>
    <w:rsid w:val="00EC0544"/>
    <w:rPr>
      <w:rFonts w:eastAsia="Times New Roman" w:cs="Times New Roman"/>
      <w:b/>
      <w:color w:val="000000"/>
      <w:sz w:val="20"/>
      <w:u w:val="thick" w:color="000000"/>
    </w:rPr>
  </w:style>
  <w:style w:type="paragraph" w:customStyle="1" w:styleId="boldcite">
    <w:name w:val="bold cite"/>
    <w:basedOn w:val="Normal"/>
    <w:link w:val="boldciteChar4"/>
    <w:qFormat/>
    <w:rsid w:val="00EC0544"/>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EC0544"/>
    <w:pPr>
      <w:widowControl w:val="0"/>
      <w:autoSpaceDE w:val="0"/>
      <w:autoSpaceDN w:val="0"/>
      <w:adjustRightInd w:val="0"/>
      <w:spacing w:line="229" w:lineRule="exact"/>
    </w:pPr>
    <w:rPr>
      <w:rFonts w:ascii="Arial Narrow" w:eastAsia="Times New Roman" w:hAnsi="Arial Narrow"/>
    </w:rPr>
  </w:style>
  <w:style w:type="paragraph" w:customStyle="1" w:styleId="TagCite1">
    <w:name w:val="TagCite"/>
    <w:basedOn w:val="Normal"/>
    <w:qFormat/>
    <w:rsid w:val="00EC0544"/>
    <w:rPr>
      <w:rFonts w:eastAsia="Calibri"/>
      <w:b/>
    </w:rPr>
  </w:style>
  <w:style w:type="character" w:customStyle="1" w:styleId="HeadingsBaseChar">
    <w:name w:val="Headings Base Char"/>
    <w:basedOn w:val="DefaultParagraphFont"/>
    <w:link w:val="HeadingsBase"/>
    <w:locked/>
    <w:rsid w:val="00EC0544"/>
    <w:rPr>
      <w:rFonts w:ascii="Times New Roman" w:hAnsi="Times New Roman" w:cs="Times New Roman"/>
      <w:b/>
      <w:sz w:val="32"/>
    </w:rPr>
  </w:style>
  <w:style w:type="paragraph" w:customStyle="1" w:styleId="HeadingsBase">
    <w:name w:val="Headings Base"/>
    <w:basedOn w:val="Normal"/>
    <w:link w:val="HeadingsBaseChar"/>
    <w:qFormat/>
    <w:rsid w:val="00EC0544"/>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C0544"/>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EC0544"/>
    <w:pPr>
      <w:spacing w:line="480" w:lineRule="auto"/>
      <w:ind w:firstLine="720"/>
    </w:pPr>
    <w:rPr>
      <w:rFonts w:eastAsia="Calibri"/>
    </w:rPr>
  </w:style>
  <w:style w:type="paragraph" w:customStyle="1" w:styleId="SchoolBlockQuote">
    <w:name w:val="School Block Quote"/>
    <w:basedOn w:val="SchoolPaper"/>
    <w:qFormat/>
    <w:rsid w:val="00EC0544"/>
  </w:style>
  <w:style w:type="paragraph" w:customStyle="1" w:styleId="SchoolWorksCited">
    <w:name w:val="School Works Cited"/>
    <w:basedOn w:val="SchoolPaper"/>
    <w:qFormat/>
    <w:rsid w:val="00EC0544"/>
  </w:style>
  <w:style w:type="paragraph" w:customStyle="1" w:styleId="BlockQuote">
    <w:name w:val="Block Quote"/>
    <w:basedOn w:val="Normal"/>
    <w:qFormat/>
    <w:rsid w:val="00EC0544"/>
    <w:pPr>
      <w:ind w:left="720" w:right="720"/>
    </w:pPr>
    <w:rPr>
      <w:rFonts w:eastAsia="Calibri"/>
    </w:rPr>
  </w:style>
  <w:style w:type="paragraph" w:customStyle="1" w:styleId="PaperBody">
    <w:name w:val="Paper Body"/>
    <w:basedOn w:val="Normal"/>
    <w:qFormat/>
    <w:rsid w:val="00EC0544"/>
    <w:pPr>
      <w:spacing w:line="480" w:lineRule="auto"/>
      <w:ind w:firstLine="720"/>
    </w:pPr>
    <w:rPr>
      <w:rFonts w:eastAsia="Calibri"/>
    </w:rPr>
  </w:style>
  <w:style w:type="paragraph" w:customStyle="1" w:styleId="PaperCitation">
    <w:name w:val="Paper Citation"/>
    <w:basedOn w:val="Normal"/>
    <w:qFormat/>
    <w:rsid w:val="00EC0544"/>
    <w:pPr>
      <w:spacing w:line="480" w:lineRule="auto"/>
      <w:ind w:left="720" w:hanging="720"/>
    </w:pPr>
    <w:rPr>
      <w:rFonts w:eastAsia="Calibri"/>
    </w:rPr>
  </w:style>
  <w:style w:type="character" w:customStyle="1" w:styleId="hatChar">
    <w:name w:val="hat Char"/>
    <w:basedOn w:val="DefaultParagraphFont"/>
    <w:link w:val="hat"/>
    <w:locked/>
    <w:rsid w:val="00EC0544"/>
    <w:rPr>
      <w:rFonts w:ascii="Calibri" w:eastAsia="Times New Roman" w:hAnsi="Calibri"/>
      <w:b/>
      <w:bCs/>
      <w:sz w:val="32"/>
      <w:u w:val="single"/>
      <w:lang w:bidi="en-US"/>
    </w:rPr>
  </w:style>
  <w:style w:type="paragraph" w:customStyle="1" w:styleId="WW-Default">
    <w:name w:val="WW-Default"/>
    <w:qFormat/>
    <w:rsid w:val="00EC0544"/>
    <w:pPr>
      <w:suppressAutoHyphens/>
    </w:pPr>
    <w:rPr>
      <w:rFonts w:ascii="Georgia" w:eastAsia="Calibri" w:hAnsi="Georgia" w:cs="Calibri"/>
      <w:sz w:val="22"/>
      <w:szCs w:val="22"/>
      <w:lang w:eastAsia="ar-SA"/>
    </w:rPr>
  </w:style>
  <w:style w:type="paragraph" w:customStyle="1" w:styleId="B-TagCite">
    <w:name w:val="B-TagCite"/>
    <w:qFormat/>
    <w:rsid w:val="00EC0544"/>
    <w:pPr>
      <w:keepNext/>
      <w:widowControl w:val="0"/>
      <w:tabs>
        <w:tab w:val="num" w:pos="0"/>
      </w:tabs>
      <w:suppressAutoHyphens/>
    </w:pPr>
    <w:rPr>
      <w:rFonts w:ascii="Garamond" w:eastAsia="MS Gothic" w:hAnsi="Garamond" w:cs="Times New Roman"/>
      <w:b/>
      <w:lang w:eastAsia="ar-SA"/>
    </w:rPr>
  </w:style>
  <w:style w:type="character" w:customStyle="1" w:styleId="AuthorChar">
    <w:name w:val="Author Char"/>
    <w:basedOn w:val="DefaultParagraphFont"/>
    <w:locked/>
    <w:rsid w:val="00EC0544"/>
    <w:rPr>
      <w:rFonts w:ascii="Times New Roman" w:hAnsi="Times New Roman" w:cs="Times New Roman"/>
      <w:b/>
      <w:sz w:val="20"/>
    </w:rPr>
  </w:style>
  <w:style w:type="paragraph" w:customStyle="1" w:styleId="MicroText">
    <w:name w:val="MicroText"/>
    <w:basedOn w:val="Normal"/>
    <w:next w:val="Normal"/>
    <w:link w:val="MicroTextChar"/>
    <w:qFormat/>
    <w:rsid w:val="00EC0544"/>
    <w:rPr>
      <w:rFonts w:ascii="Arial Narrow" w:hAnsi="Arial Narrow"/>
      <w:sz w:val="12"/>
    </w:rPr>
  </w:style>
  <w:style w:type="paragraph" w:customStyle="1" w:styleId="indent">
    <w:name w:val="indent"/>
    <w:basedOn w:val="Normal"/>
    <w:qFormat/>
    <w:rsid w:val="00EC0544"/>
    <w:pPr>
      <w:spacing w:before="100" w:beforeAutospacing="1" w:after="100" w:afterAutospacing="1"/>
    </w:pPr>
    <w:rPr>
      <w:rFonts w:eastAsia="Times New Roman"/>
    </w:rPr>
  </w:style>
  <w:style w:type="paragraph" w:customStyle="1" w:styleId="PageHeaderLine1">
    <w:name w:val="PageHeaderLine1"/>
    <w:basedOn w:val="Normal"/>
    <w:qFormat/>
    <w:rsid w:val="00EC0544"/>
    <w:pPr>
      <w:tabs>
        <w:tab w:val="right" w:pos="10800"/>
      </w:tabs>
    </w:pPr>
    <w:rPr>
      <w:rFonts w:eastAsia="Calibri"/>
      <w:b/>
    </w:rPr>
  </w:style>
  <w:style w:type="paragraph" w:customStyle="1" w:styleId="PageHeaderLine2">
    <w:name w:val="PageHeaderLine2"/>
    <w:basedOn w:val="Normal"/>
    <w:next w:val="Normal"/>
    <w:link w:val="PageHeaderLine2Char"/>
    <w:qFormat/>
    <w:rsid w:val="00EC0544"/>
    <w:pPr>
      <w:tabs>
        <w:tab w:val="right" w:pos="10800"/>
      </w:tabs>
      <w:spacing w:line="480" w:lineRule="auto"/>
    </w:pPr>
    <w:rPr>
      <w:rFonts w:eastAsia="Calibri"/>
      <w:b/>
    </w:rPr>
  </w:style>
  <w:style w:type="character" w:customStyle="1" w:styleId="styleboldunderline">
    <w:name w:val="styleboldunderline"/>
    <w:basedOn w:val="DefaultParagraphFont"/>
    <w:rsid w:val="00EC0544"/>
  </w:style>
  <w:style w:type="character" w:customStyle="1" w:styleId="box">
    <w:name w:val="box"/>
    <w:basedOn w:val="DefaultParagraphFont"/>
    <w:rsid w:val="00EC0544"/>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EC0544"/>
    <w:rPr>
      <w:rFonts w:ascii="Arial Narrow" w:hAnsi="Arial Narrow" w:cs="Arial Narrow" w:hint="default"/>
      <w:sz w:val="18"/>
      <w:szCs w:val="18"/>
    </w:rPr>
  </w:style>
  <w:style w:type="character" w:customStyle="1" w:styleId="FontStyle14">
    <w:name w:val="Font Style14"/>
    <w:basedOn w:val="DefaultParagraphFont"/>
    <w:uiPriority w:val="99"/>
    <w:rsid w:val="00EC0544"/>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C0544"/>
    <w:rPr>
      <w:rFonts w:ascii="Arial Narrow" w:hAnsi="Arial Narrow" w:cs="Arial Narrow" w:hint="default"/>
      <w:b/>
      <w:bCs/>
      <w:sz w:val="10"/>
      <w:szCs w:val="10"/>
    </w:rPr>
  </w:style>
  <w:style w:type="character" w:customStyle="1" w:styleId="CardTagandCiteChar">
    <w:name w:val="Card Tag and Cite Char"/>
    <w:basedOn w:val="DefaultParagraphFont"/>
    <w:rsid w:val="00EC0544"/>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EC0544"/>
    <w:rPr>
      <w:rFonts w:ascii="Arial Narrow" w:hAnsi="Arial Narrow"/>
      <w:b/>
      <w:color w:val="000000"/>
      <w:sz w:val="22"/>
      <w:szCs w:val="22"/>
      <w:u w:val="single"/>
    </w:rPr>
  </w:style>
  <w:style w:type="character" w:customStyle="1" w:styleId="SmallText0">
    <w:name w:val="SmallText"/>
    <w:rsid w:val="00EC0544"/>
    <w:rPr>
      <w:color w:val="000000"/>
    </w:rPr>
  </w:style>
  <w:style w:type="character" w:customStyle="1" w:styleId="CitesChar1">
    <w:name w:val="Cites Char1"/>
    <w:basedOn w:val="DefaultParagraphFont"/>
    <w:rsid w:val="00EC0544"/>
    <w:rPr>
      <w:b/>
      <w:bCs w:val="0"/>
      <w:szCs w:val="24"/>
      <w:u w:val="single"/>
      <w:lang w:val="en-US" w:eastAsia="en-US" w:bidi="ar-SA"/>
    </w:rPr>
  </w:style>
  <w:style w:type="character" w:customStyle="1" w:styleId="CardUnderlinedChar">
    <w:name w:val="Card Underlined Char"/>
    <w:basedOn w:val="DefaultParagraphFont"/>
    <w:rsid w:val="00EC0544"/>
    <w:rPr>
      <w:rFonts w:ascii="Arial Narrow" w:hAnsi="Arial Narrow" w:hint="default"/>
      <w:sz w:val="22"/>
      <w:szCs w:val="24"/>
      <w:u w:val="single"/>
      <w:lang w:val="en-US" w:eastAsia="en-US" w:bidi="ar-SA"/>
    </w:rPr>
  </w:style>
  <w:style w:type="character" w:customStyle="1" w:styleId="underline3">
    <w:name w:val="underline3"/>
    <w:basedOn w:val="underline2"/>
    <w:rsid w:val="00EC0544"/>
    <w:rPr>
      <w:rFonts w:ascii="Arial" w:hAnsi="Arial"/>
      <w:sz w:val="18"/>
      <w:u w:val="single"/>
      <w:bdr w:val="none" w:sz="0" w:space="0" w:color="auto" w:frame="1"/>
      <w:shd w:val="clear" w:color="auto" w:fill="FFFF00"/>
    </w:rPr>
  </w:style>
  <w:style w:type="character" w:customStyle="1" w:styleId="menu">
    <w:name w:val="menu"/>
    <w:basedOn w:val="DefaultParagraphFont"/>
    <w:rsid w:val="00EC0544"/>
  </w:style>
  <w:style w:type="character" w:customStyle="1" w:styleId="itxtrst">
    <w:name w:val="itxtrst"/>
    <w:rsid w:val="00EC0544"/>
  </w:style>
  <w:style w:type="character" w:customStyle="1" w:styleId="A-Underlining">
    <w:name w:val="A-Underlining"/>
    <w:basedOn w:val="DefaultParagraphFont"/>
    <w:rsid w:val="00EC0544"/>
    <w:rPr>
      <w:rFonts w:ascii="Garamond" w:hAnsi="Garamond" w:hint="default"/>
      <w:color w:val="auto"/>
      <w:sz w:val="24"/>
      <w:u w:val="single"/>
    </w:rPr>
  </w:style>
  <w:style w:type="character" w:customStyle="1" w:styleId="StyleUnderlineBold0">
    <w:name w:val="Style Underline + Bold"/>
    <w:rsid w:val="00EC0544"/>
    <w:rPr>
      <w:b/>
      <w:bCs/>
      <w:u w:val="single"/>
    </w:rPr>
  </w:style>
  <w:style w:type="character" w:customStyle="1" w:styleId="Underline-Highlighted">
    <w:name w:val="Underline-Highlighted"/>
    <w:uiPriority w:val="1"/>
    <w:qFormat/>
    <w:rsid w:val="00EC0544"/>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EC0544"/>
  </w:style>
  <w:style w:type="character" w:customStyle="1" w:styleId="newsmain">
    <w:name w:val="news_main"/>
    <w:basedOn w:val="DefaultParagraphFont"/>
    <w:rsid w:val="00EC0544"/>
  </w:style>
  <w:style w:type="character" w:customStyle="1" w:styleId="AuthorDate0">
    <w:name w:val="Author Date"/>
    <w:rsid w:val="00EC0544"/>
    <w:rPr>
      <w:b/>
      <w:bCs w:val="0"/>
      <w:sz w:val="24"/>
      <w:u w:val="thick"/>
    </w:rPr>
  </w:style>
  <w:style w:type="character" w:customStyle="1" w:styleId="red">
    <w:name w:val="red"/>
    <w:basedOn w:val="DefaultParagraphFont"/>
    <w:rsid w:val="00EC0544"/>
  </w:style>
  <w:style w:type="character" w:customStyle="1" w:styleId="at">
    <w:name w:val="at"/>
    <w:rsid w:val="00EC0544"/>
  </w:style>
  <w:style w:type="character" w:customStyle="1" w:styleId="org">
    <w:name w:val="org"/>
    <w:rsid w:val="00EC0544"/>
  </w:style>
  <w:style w:type="character" w:customStyle="1" w:styleId="pnumber">
    <w:name w:val="pnumber"/>
    <w:rsid w:val="00EC0544"/>
  </w:style>
  <w:style w:type="character" w:customStyle="1" w:styleId="ital">
    <w:name w:val="ital"/>
    <w:rsid w:val="00EC0544"/>
  </w:style>
  <w:style w:type="character" w:customStyle="1" w:styleId="orgdiv">
    <w:name w:val="orgdiv"/>
    <w:rsid w:val="00EC0544"/>
  </w:style>
  <w:style w:type="character" w:customStyle="1" w:styleId="orgname">
    <w:name w:val="orgname"/>
    <w:rsid w:val="00EC0544"/>
  </w:style>
  <w:style w:type="character" w:customStyle="1" w:styleId="city">
    <w:name w:val="city"/>
    <w:rsid w:val="00EC0544"/>
  </w:style>
  <w:style w:type="character" w:customStyle="1" w:styleId="state">
    <w:name w:val="state"/>
    <w:rsid w:val="00EC0544"/>
  </w:style>
  <w:style w:type="character" w:customStyle="1" w:styleId="country">
    <w:name w:val="country"/>
    <w:rsid w:val="00EC0544"/>
  </w:style>
  <w:style w:type="character" w:customStyle="1" w:styleId="articletitle">
    <w:name w:val="articletitle"/>
    <w:rsid w:val="00EC0544"/>
    <w:rPr>
      <w:rFonts w:ascii="Times New Roman" w:hAnsi="Times New Roman" w:cs="Times New Roman" w:hint="default"/>
    </w:rPr>
  </w:style>
  <w:style w:type="character" w:customStyle="1" w:styleId="6pointChar">
    <w:name w:val="6 point Char"/>
    <w:rsid w:val="00EC0544"/>
    <w:rPr>
      <w:rFonts w:ascii="Times New Roman" w:hAnsi="Times New Roman" w:cs="Times New Roman" w:hint="default"/>
      <w:sz w:val="12"/>
      <w:lang w:val="en-US" w:eastAsia="en-US"/>
    </w:rPr>
  </w:style>
  <w:style w:type="character" w:customStyle="1" w:styleId="StyleThickunderline">
    <w:name w:val="Style Thick underline"/>
    <w:qFormat/>
    <w:rsid w:val="00EC0544"/>
    <w:rPr>
      <w:u w:val="thick"/>
    </w:rPr>
  </w:style>
  <w:style w:type="character" w:customStyle="1" w:styleId="Box0">
    <w:name w:val="Box!"/>
    <w:rsid w:val="00EC0544"/>
    <w:rPr>
      <w:rFonts w:ascii="Garamond" w:hAnsi="Garamond" w:hint="default"/>
      <w:sz w:val="24"/>
      <w:u w:val="single"/>
      <w:bdr w:val="single" w:sz="4" w:space="0" w:color="auto" w:frame="1"/>
    </w:rPr>
  </w:style>
  <w:style w:type="character" w:customStyle="1" w:styleId="citechar1">
    <w:name w:val="citechar"/>
    <w:basedOn w:val="DefaultParagraphFont"/>
    <w:rsid w:val="00EC0544"/>
  </w:style>
  <w:style w:type="character" w:customStyle="1" w:styleId="underlinechar2">
    <w:name w:val="underlinechar"/>
    <w:basedOn w:val="DefaultParagraphFont"/>
    <w:rsid w:val="00EC0544"/>
  </w:style>
  <w:style w:type="character" w:customStyle="1" w:styleId="CardUnderlineChar">
    <w:name w:val="Card Underline Char"/>
    <w:rsid w:val="00EC0544"/>
    <w:rPr>
      <w:szCs w:val="24"/>
      <w:u w:val="single"/>
      <w:lang w:val="en-US" w:eastAsia="en-US" w:bidi="ar-SA"/>
    </w:rPr>
  </w:style>
  <w:style w:type="character" w:customStyle="1" w:styleId="tagciteChar">
    <w:name w:val="tag/cite Char"/>
    <w:basedOn w:val="DefaultParagraphFont"/>
    <w:rsid w:val="00EC0544"/>
    <w:rPr>
      <w:b/>
      <w:bCs w:val="0"/>
      <w:sz w:val="24"/>
      <w:lang w:val="en-US" w:eastAsia="en-US" w:bidi="ar-SA"/>
    </w:rPr>
  </w:style>
  <w:style w:type="character" w:customStyle="1" w:styleId="8pointChar">
    <w:name w:val="8 point Char"/>
    <w:basedOn w:val="DefaultParagraphFont"/>
    <w:rsid w:val="00EC0544"/>
    <w:rPr>
      <w:sz w:val="16"/>
      <w:lang w:val="en-US" w:eastAsia="en-US" w:bidi="ar-SA"/>
    </w:rPr>
  </w:style>
  <w:style w:type="character" w:customStyle="1" w:styleId="BoldText12pt">
    <w:name w:val="Bold Text 12 pt"/>
    <w:rsid w:val="00EC0544"/>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EC0544"/>
  </w:style>
  <w:style w:type="character" w:customStyle="1" w:styleId="tagCharChar">
    <w:name w:val="tag Char Char"/>
    <w:rsid w:val="00EC0544"/>
    <w:rPr>
      <w:b/>
      <w:bCs w:val="0"/>
      <w:sz w:val="24"/>
      <w:lang w:val="en-US" w:eastAsia="en-US" w:bidi="ar-SA"/>
    </w:rPr>
  </w:style>
  <w:style w:type="character" w:customStyle="1" w:styleId="Mention11">
    <w:name w:val="Mention11"/>
    <w:basedOn w:val="DefaultParagraphFont"/>
    <w:uiPriority w:val="99"/>
    <w:semiHidden/>
    <w:unhideWhenUsed/>
    <w:rsid w:val="00EC0544"/>
    <w:rPr>
      <w:color w:val="2B579A"/>
      <w:shd w:val="clear" w:color="auto" w:fill="E6E6E6"/>
    </w:rPr>
  </w:style>
  <w:style w:type="character" w:customStyle="1" w:styleId="Emph">
    <w:name w:val="Emph"/>
    <w:basedOn w:val="DefaultParagraphFont"/>
    <w:uiPriority w:val="1"/>
    <w:qFormat/>
    <w:rsid w:val="00EC0544"/>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C0544"/>
  </w:style>
  <w:style w:type="character" w:customStyle="1" w:styleId="Mention2">
    <w:name w:val="Mention2"/>
    <w:basedOn w:val="DefaultParagraphFont"/>
    <w:uiPriority w:val="99"/>
    <w:semiHidden/>
    <w:unhideWhenUsed/>
    <w:rsid w:val="00EC0544"/>
    <w:rPr>
      <w:color w:val="2B579A"/>
      <w:shd w:val="clear" w:color="auto" w:fill="E6E6E6"/>
    </w:rPr>
  </w:style>
  <w:style w:type="paragraph" w:customStyle="1" w:styleId="FlashTag">
    <w:name w:val="FlashTag"/>
    <w:basedOn w:val="Normal"/>
    <w:link w:val="FlashTagChar"/>
    <w:autoRedefine/>
    <w:uiPriority w:val="4"/>
    <w:qFormat/>
    <w:rsid w:val="00EC0544"/>
    <w:rPr>
      <w:rFonts w:asciiTheme="majorHAnsi" w:hAnsiTheme="majorHAnsi"/>
      <w:b/>
      <w:sz w:val="28"/>
    </w:rPr>
  </w:style>
  <w:style w:type="character" w:customStyle="1" w:styleId="FlashTagChar">
    <w:name w:val="FlashTag Char"/>
    <w:basedOn w:val="DefaultParagraphFont"/>
    <w:link w:val="FlashTag"/>
    <w:uiPriority w:val="4"/>
    <w:rsid w:val="00EC0544"/>
    <w:rPr>
      <w:rFonts w:asciiTheme="majorHAnsi" w:hAnsiTheme="majorHAnsi"/>
      <w:b/>
      <w:sz w:val="28"/>
    </w:rPr>
  </w:style>
  <w:style w:type="paragraph" w:customStyle="1" w:styleId="Warrant">
    <w:name w:val="Warrant"/>
    <w:autoRedefine/>
    <w:uiPriority w:val="4"/>
    <w:qFormat/>
    <w:rsid w:val="00EC0544"/>
    <w:pPr>
      <w:spacing w:after="160" w:line="259" w:lineRule="auto"/>
      <w:ind w:left="720"/>
    </w:pPr>
    <w:rPr>
      <w:rFonts w:ascii="Calibri" w:eastAsiaTheme="minorHAnsi" w:hAnsi="Calibri" w:cs="Arial"/>
      <w:sz w:val="22"/>
      <w:szCs w:val="22"/>
    </w:rPr>
  </w:style>
  <w:style w:type="character" w:customStyle="1" w:styleId="m3965771245576658108gmail-styleunderline">
    <w:name w:val="m_3965771245576658108gmail-styleunderline"/>
    <w:basedOn w:val="DefaultParagraphFont"/>
    <w:rsid w:val="00EC0544"/>
  </w:style>
  <w:style w:type="character" w:customStyle="1" w:styleId="m-8793234324905335251gmail-style13ptbold">
    <w:name w:val="m_-8793234324905335251gmail-style13ptbold"/>
    <w:basedOn w:val="DefaultParagraphFont"/>
    <w:rsid w:val="00EC0544"/>
  </w:style>
  <w:style w:type="character" w:customStyle="1" w:styleId="EndnoteTextChar">
    <w:name w:val="Endnote Text Char"/>
    <w:basedOn w:val="DefaultParagraphFont"/>
    <w:link w:val="EndnoteText"/>
    <w:locked/>
    <w:rsid w:val="00EC0544"/>
    <w:rPr>
      <w:rFonts w:ascii="Georgia" w:eastAsia="Times New Roman" w:hAnsi="Georgia"/>
      <w:szCs w:val="20"/>
    </w:rPr>
  </w:style>
  <w:style w:type="paragraph" w:styleId="EndnoteText">
    <w:name w:val="endnote text"/>
    <w:basedOn w:val="Normal"/>
    <w:link w:val="EndnoteTextChar"/>
    <w:unhideWhenUsed/>
    <w:rsid w:val="00EC0544"/>
    <w:rPr>
      <w:rFonts w:ascii="Georgia" w:eastAsia="Times New Roman" w:hAnsi="Georgia"/>
      <w:sz w:val="24"/>
      <w:szCs w:val="20"/>
    </w:rPr>
  </w:style>
  <w:style w:type="character" w:customStyle="1" w:styleId="EndnoteTextChar1">
    <w:name w:val="Endnote Text Char1"/>
    <w:basedOn w:val="DefaultParagraphFont"/>
    <w:semiHidden/>
    <w:rsid w:val="00EC0544"/>
    <w:rPr>
      <w:rFonts w:ascii="Calibri" w:hAnsi="Calibri"/>
      <w:sz w:val="20"/>
      <w:szCs w:val="20"/>
    </w:rPr>
  </w:style>
  <w:style w:type="character" w:customStyle="1" w:styleId="DateChar1">
    <w:name w:val="Date Char1"/>
    <w:basedOn w:val="DefaultParagraphFont"/>
    <w:uiPriority w:val="99"/>
    <w:rsid w:val="00EC0544"/>
    <w:rPr>
      <w:rFonts w:ascii="Calibri" w:hAnsi="Calibri"/>
      <w:sz w:val="22"/>
    </w:rPr>
  </w:style>
  <w:style w:type="character" w:customStyle="1" w:styleId="BodyTextFirstIndentChar">
    <w:name w:val="Body Text First Indent Char"/>
    <w:basedOn w:val="BodyTextChar"/>
    <w:link w:val="BodyTextFirstIndent"/>
    <w:locked/>
    <w:rsid w:val="00EC0544"/>
    <w:rPr>
      <w:rFonts w:ascii="Times New Roman" w:eastAsia="Times New Roman" w:hAnsi="Times New Roman" w:cs="Times New Roman"/>
      <w:spacing w:val="-8"/>
      <w:sz w:val="20"/>
      <w:szCs w:val="20"/>
      <w:lang w:eastAsia="ar-SA"/>
    </w:rPr>
  </w:style>
  <w:style w:type="paragraph" w:styleId="BodyTextFirstIndent">
    <w:name w:val="Body Text First Indent"/>
    <w:basedOn w:val="BodyText"/>
    <w:link w:val="BodyTextFirstIndentChar"/>
    <w:unhideWhenUsed/>
    <w:rsid w:val="00EC0544"/>
    <w:pPr>
      <w:spacing w:after="0"/>
      <w:ind w:firstLine="360"/>
    </w:pPr>
    <w:rPr>
      <w:rFonts w:ascii="Times New Roman" w:eastAsia="Times New Roman" w:hAnsi="Times New Roman" w:cs="Times New Roman"/>
      <w:spacing w:val="-8"/>
      <w:sz w:val="20"/>
      <w:szCs w:val="20"/>
      <w:lang w:eastAsia="ar-SA"/>
    </w:rPr>
  </w:style>
  <w:style w:type="character" w:customStyle="1" w:styleId="BodyTextFirstIndentChar1">
    <w:name w:val="Body Text First Indent Char1"/>
    <w:basedOn w:val="BodyTextChar"/>
    <w:semiHidden/>
    <w:rsid w:val="00EC0544"/>
    <w:rPr>
      <w:rFonts w:ascii="Calibri" w:hAnsi="Calibri"/>
      <w:sz w:val="22"/>
    </w:rPr>
  </w:style>
  <w:style w:type="character" w:customStyle="1" w:styleId="BodyTextIndent2Char1">
    <w:name w:val="Body Text Indent 2 Char1"/>
    <w:basedOn w:val="DefaultParagraphFont"/>
    <w:semiHidden/>
    <w:rsid w:val="00EC0544"/>
    <w:rPr>
      <w:rFonts w:ascii="Calibri" w:hAnsi="Calibri" w:cs="Calibri"/>
    </w:rPr>
  </w:style>
  <w:style w:type="character" w:customStyle="1" w:styleId="PlainTextChar1">
    <w:name w:val="Plain Text Char1"/>
    <w:basedOn w:val="DefaultParagraphFont"/>
    <w:semiHidden/>
    <w:rsid w:val="00EC0544"/>
    <w:rPr>
      <w:rFonts w:ascii="Consolas" w:hAnsi="Consolas" w:cs="Calibri"/>
      <w:sz w:val="21"/>
      <w:szCs w:val="21"/>
    </w:rPr>
  </w:style>
  <w:style w:type="paragraph" w:customStyle="1" w:styleId="msolistparagraphcxspfirst">
    <w:name w:val="msolistparagraphcxspfirst"/>
    <w:basedOn w:val="Normal"/>
    <w:uiPriority w:val="99"/>
    <w:qFormat/>
    <w:rsid w:val="00EC0544"/>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EC0544"/>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EC0544"/>
    <w:rPr>
      <w:rFonts w:ascii="Calibri" w:hAnsi="Calibri" w:cs="Calibri"/>
      <w:i/>
      <w:iCs/>
      <w:color w:val="000000" w:themeColor="text1"/>
    </w:rPr>
  </w:style>
  <w:style w:type="paragraph" w:customStyle="1" w:styleId="Heading2-NotBold">
    <w:name w:val="Heading 2 - Not Bold"/>
    <w:basedOn w:val="Heading2"/>
    <w:autoRedefine/>
    <w:uiPriority w:val="99"/>
    <w:qFormat/>
    <w:rsid w:val="00EC0544"/>
    <w:pPr>
      <w:keepNext w:val="0"/>
      <w:keepLines w:val="0"/>
      <w:pageBreakBefore w:val="0"/>
      <w:jc w:val="left"/>
    </w:pPr>
    <w:rPr>
      <w:rFonts w:eastAsia="Calibri" w:cs="Times New Roman"/>
      <w:b w:val="0"/>
      <w:sz w:val="22"/>
      <w:szCs w:val="26"/>
      <w:u w:val="none"/>
    </w:rPr>
  </w:style>
  <w:style w:type="character" w:customStyle="1" w:styleId="PageHeaderLine2Char">
    <w:name w:val="PageHeaderLine2 Char"/>
    <w:link w:val="PageHeaderLine2"/>
    <w:locked/>
    <w:rsid w:val="00EC0544"/>
    <w:rPr>
      <w:rFonts w:ascii="Calibri" w:eastAsia="Calibri" w:hAnsi="Calibri"/>
      <w:b/>
      <w:sz w:val="22"/>
    </w:rPr>
  </w:style>
  <w:style w:type="paragraph" w:customStyle="1" w:styleId="Heading2-Bold">
    <w:name w:val="Heading 2 - Bold"/>
    <w:basedOn w:val="Normal"/>
    <w:autoRedefine/>
    <w:uiPriority w:val="99"/>
    <w:qFormat/>
    <w:rsid w:val="00EC0544"/>
    <w:rPr>
      <w:rFonts w:eastAsia="Calibri"/>
      <w:b/>
    </w:rPr>
  </w:style>
  <w:style w:type="paragraph" w:customStyle="1" w:styleId="tag">
    <w:name w:val="%tag"/>
    <w:basedOn w:val="Normal"/>
    <w:next w:val="Normal"/>
    <w:uiPriority w:val="99"/>
    <w:qFormat/>
    <w:rsid w:val="00EC0544"/>
    <w:rPr>
      <w:rFonts w:eastAsia="Calibri"/>
      <w:bCs/>
      <w:sz w:val="18"/>
    </w:rPr>
  </w:style>
  <w:style w:type="character" w:customStyle="1" w:styleId="Style2Char">
    <w:name w:val="Style 2 Char"/>
    <w:link w:val="Style20"/>
    <w:uiPriority w:val="99"/>
    <w:locked/>
    <w:rsid w:val="00EC0544"/>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EC0544"/>
    <w:pPr>
      <w:ind w:left="432"/>
    </w:pPr>
    <w:rPr>
      <w:rFonts w:ascii="Georgia" w:eastAsia="Times New Roman" w:hAnsi="Georgia"/>
      <w:sz w:val="24"/>
      <w:szCs w:val="20"/>
      <w:u w:val="single"/>
      <w:lang w:val="x-none" w:eastAsia="x-none"/>
    </w:rPr>
  </w:style>
  <w:style w:type="character" w:customStyle="1" w:styleId="GAUnderlineChar">
    <w:name w:val="GA Underline Char"/>
    <w:link w:val="GAUnderline"/>
    <w:locked/>
    <w:rsid w:val="00EC0544"/>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EC0544"/>
    <w:rPr>
      <w:rFonts w:ascii="Garamond" w:eastAsia="Times New Roman" w:hAnsi="Garamond"/>
      <w:sz w:val="24"/>
      <w:szCs w:val="20"/>
      <w:u w:val="single"/>
      <w:lang w:val="x-none" w:eastAsia="x-none"/>
    </w:rPr>
  </w:style>
  <w:style w:type="character" w:customStyle="1" w:styleId="textsmallChar0">
    <w:name w:val="textsmall Char"/>
    <w:link w:val="textsmall0"/>
    <w:locked/>
    <w:rsid w:val="00EC0544"/>
    <w:rPr>
      <w:rFonts w:ascii="Georgia" w:eastAsia="Times New Roman" w:hAnsi="Georgia"/>
      <w:sz w:val="18"/>
      <w:szCs w:val="20"/>
      <w:lang w:val="x-none" w:eastAsia="x-none"/>
    </w:rPr>
  </w:style>
  <w:style w:type="paragraph" w:customStyle="1" w:styleId="textsmall0">
    <w:name w:val="textsmall"/>
    <w:basedOn w:val="Normal"/>
    <w:link w:val="textsmallChar0"/>
    <w:qFormat/>
    <w:rsid w:val="00EC0544"/>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EC0544"/>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EC0544"/>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EC0544"/>
    <w:rPr>
      <w:rFonts w:ascii="Arial" w:eastAsia="Times New Roman" w:hAnsi="Arial" w:cs="Arial"/>
      <w:sz w:val="12"/>
    </w:rPr>
  </w:style>
  <w:style w:type="paragraph" w:customStyle="1" w:styleId="Micro">
    <w:name w:val="Micro"/>
    <w:basedOn w:val="Normal"/>
    <w:next w:val="Normal"/>
    <w:link w:val="MicroChar"/>
    <w:qFormat/>
    <w:rsid w:val="00EC0544"/>
    <w:rPr>
      <w:rFonts w:ascii="Arial" w:eastAsia="Times New Roman" w:hAnsi="Arial" w:cs="Arial"/>
      <w:sz w:val="12"/>
    </w:rPr>
  </w:style>
  <w:style w:type="character" w:customStyle="1" w:styleId="CardNotUnderlinedChar1">
    <w:name w:val="Card Not Underlined Char1"/>
    <w:link w:val="CardNotUnderlined"/>
    <w:locked/>
    <w:rsid w:val="00EC0544"/>
    <w:rPr>
      <w:rFonts w:ascii="Cambria" w:eastAsia="Times New Roman" w:hAnsi="Cambria" w:cs="Times New Roman"/>
      <w:sz w:val="18"/>
      <w:szCs w:val="20"/>
    </w:rPr>
  </w:style>
  <w:style w:type="paragraph" w:customStyle="1" w:styleId="h-lead">
    <w:name w:val="h-lead"/>
    <w:basedOn w:val="Normal"/>
    <w:uiPriority w:val="99"/>
    <w:qFormat/>
    <w:rsid w:val="00EC0544"/>
    <w:pPr>
      <w:spacing w:before="100" w:beforeAutospacing="1" w:after="100" w:afterAutospacing="1"/>
    </w:pPr>
    <w:rPr>
      <w:rFonts w:eastAsia="Times New Roman"/>
      <w:sz w:val="24"/>
    </w:rPr>
  </w:style>
  <w:style w:type="paragraph" w:customStyle="1" w:styleId="intro">
    <w:name w:val="intro"/>
    <w:basedOn w:val="Normal"/>
    <w:uiPriority w:val="99"/>
    <w:qFormat/>
    <w:rsid w:val="00EC0544"/>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EC0544"/>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EC0544"/>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EC0544"/>
    <w:pPr>
      <w:keepNext w:val="0"/>
      <w:keepLines w:val="0"/>
      <w:pageBreakBefore w:val="0"/>
      <w:widowControl w:val="0"/>
      <w:spacing w:before="60" w:after="60"/>
      <w:jc w:val="left"/>
    </w:pPr>
    <w:rPr>
      <w:rFonts w:ascii="Bell MT" w:eastAsia="Times New Roman" w:hAnsi="Bell MT" w:cs="Times New Roman"/>
      <w:bCs w:val="0"/>
      <w:sz w:val="24"/>
      <w:szCs w:val="28"/>
      <w:u w:val="none"/>
    </w:rPr>
  </w:style>
  <w:style w:type="paragraph" w:customStyle="1" w:styleId="F4-NormalText">
    <w:name w:val="F4 - Normal Text"/>
    <w:basedOn w:val="Normal"/>
    <w:uiPriority w:val="99"/>
    <w:qFormat/>
    <w:rsid w:val="00EC0544"/>
    <w:rPr>
      <w:rFonts w:eastAsia="Calibri"/>
    </w:rPr>
  </w:style>
  <w:style w:type="paragraph" w:customStyle="1" w:styleId="F3-TagAuthor">
    <w:name w:val="F3 - Tag/Author"/>
    <w:basedOn w:val="Normal"/>
    <w:uiPriority w:val="99"/>
    <w:qFormat/>
    <w:rsid w:val="00EC0544"/>
    <w:rPr>
      <w:rFonts w:eastAsia="Times New Roman"/>
      <w:b/>
    </w:rPr>
  </w:style>
  <w:style w:type="paragraph" w:customStyle="1" w:styleId="F5-UnderlineNormal">
    <w:name w:val="F5 - Underline Normal"/>
    <w:basedOn w:val="Normal"/>
    <w:uiPriority w:val="99"/>
    <w:qFormat/>
    <w:rsid w:val="00EC0544"/>
    <w:rPr>
      <w:rFonts w:eastAsia="Calibri"/>
      <w:u w:val="single"/>
    </w:rPr>
  </w:style>
  <w:style w:type="paragraph" w:customStyle="1" w:styleId="Brief-PrimarySource">
    <w:name w:val="Brief - Primary Source"/>
    <w:basedOn w:val="Normal"/>
    <w:uiPriority w:val="99"/>
    <w:qFormat/>
    <w:rsid w:val="00EC0544"/>
    <w:rPr>
      <w:rFonts w:eastAsia="Times New Roman"/>
      <w:b/>
      <w:sz w:val="24"/>
      <w:u w:val="single"/>
    </w:rPr>
  </w:style>
  <w:style w:type="paragraph" w:customStyle="1" w:styleId="Brief-Underline">
    <w:name w:val="Brief - Underline"/>
    <w:basedOn w:val="Normal"/>
    <w:uiPriority w:val="99"/>
    <w:qFormat/>
    <w:rsid w:val="00EC0544"/>
    <w:rPr>
      <w:rFonts w:eastAsia="Times New Roman"/>
      <w:u w:val="single"/>
    </w:rPr>
  </w:style>
  <w:style w:type="paragraph" w:customStyle="1" w:styleId="Brief">
    <w:name w:val="Brief"/>
    <w:basedOn w:val="Brief-PrimarySource"/>
    <w:uiPriority w:val="99"/>
    <w:qFormat/>
    <w:rsid w:val="00EC0544"/>
    <w:rPr>
      <w:b w:val="0"/>
    </w:rPr>
  </w:style>
  <w:style w:type="paragraph" w:customStyle="1" w:styleId="CM2">
    <w:name w:val="CM2"/>
    <w:basedOn w:val="Normal"/>
    <w:next w:val="Normal"/>
    <w:uiPriority w:val="99"/>
    <w:qFormat/>
    <w:rsid w:val="00EC0544"/>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EC0544"/>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EC0544"/>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EC0544"/>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EC0544"/>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EC0544"/>
    <w:pPr>
      <w:widowControl w:val="0"/>
      <w:spacing w:line="276" w:lineRule="atLeast"/>
    </w:pPr>
    <w:rPr>
      <w:color w:val="auto"/>
    </w:rPr>
  </w:style>
  <w:style w:type="paragraph" w:customStyle="1" w:styleId="CM34">
    <w:name w:val="CM34"/>
    <w:basedOn w:val="Default"/>
    <w:next w:val="Default"/>
    <w:uiPriority w:val="99"/>
    <w:qFormat/>
    <w:rsid w:val="00EC0544"/>
    <w:pPr>
      <w:widowControl w:val="0"/>
    </w:pPr>
    <w:rPr>
      <w:color w:val="auto"/>
    </w:rPr>
  </w:style>
  <w:style w:type="paragraph" w:customStyle="1" w:styleId="CM56">
    <w:name w:val="CM56"/>
    <w:basedOn w:val="Default"/>
    <w:next w:val="Default"/>
    <w:uiPriority w:val="99"/>
    <w:qFormat/>
    <w:rsid w:val="00EC0544"/>
    <w:pPr>
      <w:widowControl w:val="0"/>
    </w:pPr>
    <w:rPr>
      <w:rFonts w:eastAsia="Calibri"/>
      <w:color w:val="auto"/>
    </w:rPr>
  </w:style>
  <w:style w:type="paragraph" w:customStyle="1" w:styleId="CM58">
    <w:name w:val="CM58"/>
    <w:basedOn w:val="Default"/>
    <w:next w:val="Default"/>
    <w:uiPriority w:val="99"/>
    <w:qFormat/>
    <w:rsid w:val="00EC0544"/>
    <w:pPr>
      <w:widowControl w:val="0"/>
    </w:pPr>
    <w:rPr>
      <w:rFonts w:eastAsia="Calibri"/>
      <w:color w:val="auto"/>
    </w:rPr>
  </w:style>
  <w:style w:type="paragraph" w:customStyle="1" w:styleId="CM57">
    <w:name w:val="CM57"/>
    <w:basedOn w:val="Default"/>
    <w:next w:val="Default"/>
    <w:uiPriority w:val="99"/>
    <w:qFormat/>
    <w:rsid w:val="00EC0544"/>
    <w:pPr>
      <w:widowControl w:val="0"/>
    </w:pPr>
    <w:rPr>
      <w:rFonts w:eastAsia="Calibri"/>
      <w:color w:val="auto"/>
    </w:rPr>
  </w:style>
  <w:style w:type="paragraph" w:customStyle="1" w:styleId="CM1">
    <w:name w:val="CM1"/>
    <w:basedOn w:val="Default"/>
    <w:next w:val="Default"/>
    <w:uiPriority w:val="99"/>
    <w:qFormat/>
    <w:rsid w:val="00EC0544"/>
    <w:pPr>
      <w:widowControl w:val="0"/>
    </w:pPr>
    <w:rPr>
      <w:rFonts w:eastAsia="Calibri"/>
      <w:color w:val="auto"/>
    </w:rPr>
  </w:style>
  <w:style w:type="paragraph" w:customStyle="1" w:styleId="CM49">
    <w:name w:val="CM49"/>
    <w:basedOn w:val="Default"/>
    <w:next w:val="Default"/>
    <w:uiPriority w:val="99"/>
    <w:qFormat/>
    <w:rsid w:val="00EC0544"/>
    <w:pPr>
      <w:widowControl w:val="0"/>
    </w:pPr>
    <w:rPr>
      <w:rFonts w:eastAsia="Calibri"/>
      <w:color w:val="auto"/>
    </w:rPr>
  </w:style>
  <w:style w:type="paragraph" w:customStyle="1" w:styleId="CM41">
    <w:name w:val="CM41"/>
    <w:basedOn w:val="Default"/>
    <w:next w:val="Default"/>
    <w:uiPriority w:val="99"/>
    <w:qFormat/>
    <w:rsid w:val="00EC0544"/>
    <w:pPr>
      <w:widowControl w:val="0"/>
    </w:pPr>
    <w:rPr>
      <w:rFonts w:eastAsia="Calibri"/>
      <w:color w:val="auto"/>
    </w:rPr>
  </w:style>
  <w:style w:type="paragraph" w:customStyle="1" w:styleId="3rdOrderPara">
    <w:name w:val="3rd Order Para"/>
    <w:basedOn w:val="Default"/>
    <w:next w:val="Default"/>
    <w:qFormat/>
    <w:rsid w:val="00EC0544"/>
    <w:pPr>
      <w:widowControl w:val="0"/>
    </w:pPr>
    <w:rPr>
      <w:rFonts w:eastAsia="Calibri"/>
      <w:color w:val="auto"/>
    </w:rPr>
  </w:style>
  <w:style w:type="paragraph" w:customStyle="1" w:styleId="2ndOrderPara">
    <w:name w:val="2nd Order Para"/>
    <w:basedOn w:val="Default"/>
    <w:next w:val="Default"/>
    <w:qFormat/>
    <w:rsid w:val="00EC0544"/>
    <w:pPr>
      <w:widowControl w:val="0"/>
    </w:pPr>
    <w:rPr>
      <w:rFonts w:eastAsia="Calibri"/>
      <w:color w:val="auto"/>
    </w:rPr>
  </w:style>
  <w:style w:type="paragraph" w:customStyle="1" w:styleId="Normal-SIGN2">
    <w:name w:val="Normal-SIGN2"/>
    <w:basedOn w:val="Default"/>
    <w:next w:val="Default"/>
    <w:qFormat/>
    <w:rsid w:val="00EC0544"/>
    <w:pPr>
      <w:widowControl w:val="0"/>
    </w:pPr>
    <w:rPr>
      <w:rFonts w:eastAsia="Calibri"/>
      <w:color w:val="auto"/>
    </w:rPr>
  </w:style>
  <w:style w:type="paragraph" w:customStyle="1" w:styleId="Normal-SIGN1">
    <w:name w:val="Normal-SIGN1"/>
    <w:basedOn w:val="Default"/>
    <w:next w:val="Default"/>
    <w:uiPriority w:val="99"/>
    <w:qFormat/>
    <w:rsid w:val="00EC0544"/>
    <w:pPr>
      <w:widowControl w:val="0"/>
    </w:pPr>
    <w:rPr>
      <w:rFonts w:eastAsia="Calibri"/>
      <w:color w:val="auto"/>
    </w:rPr>
  </w:style>
  <w:style w:type="paragraph" w:customStyle="1" w:styleId="CM3">
    <w:name w:val="CM3"/>
    <w:basedOn w:val="Default"/>
    <w:next w:val="Default"/>
    <w:uiPriority w:val="99"/>
    <w:qFormat/>
    <w:rsid w:val="00EC0544"/>
    <w:pPr>
      <w:widowControl w:val="0"/>
      <w:spacing w:line="553" w:lineRule="atLeast"/>
    </w:pPr>
    <w:rPr>
      <w:rFonts w:eastAsia="Calibri"/>
      <w:color w:val="auto"/>
    </w:rPr>
  </w:style>
  <w:style w:type="paragraph" w:customStyle="1" w:styleId="CM33">
    <w:name w:val="CM33"/>
    <w:basedOn w:val="Default"/>
    <w:next w:val="Default"/>
    <w:uiPriority w:val="99"/>
    <w:qFormat/>
    <w:rsid w:val="00EC0544"/>
    <w:pPr>
      <w:widowControl w:val="0"/>
    </w:pPr>
    <w:rPr>
      <w:rFonts w:eastAsia="Calibri"/>
      <w:color w:val="auto"/>
    </w:rPr>
  </w:style>
  <w:style w:type="paragraph" w:customStyle="1" w:styleId="CM37">
    <w:name w:val="CM37"/>
    <w:basedOn w:val="Default"/>
    <w:next w:val="Default"/>
    <w:uiPriority w:val="99"/>
    <w:qFormat/>
    <w:rsid w:val="00EC0544"/>
    <w:pPr>
      <w:widowControl w:val="0"/>
    </w:pPr>
    <w:rPr>
      <w:rFonts w:eastAsia="Calibri"/>
      <w:color w:val="auto"/>
    </w:rPr>
  </w:style>
  <w:style w:type="paragraph" w:customStyle="1" w:styleId="CM7">
    <w:name w:val="CM7"/>
    <w:basedOn w:val="Default"/>
    <w:next w:val="Default"/>
    <w:uiPriority w:val="99"/>
    <w:qFormat/>
    <w:rsid w:val="00EC0544"/>
    <w:pPr>
      <w:widowControl w:val="0"/>
      <w:spacing w:line="553" w:lineRule="atLeast"/>
    </w:pPr>
    <w:rPr>
      <w:rFonts w:eastAsia="Calibri"/>
      <w:color w:val="auto"/>
    </w:rPr>
  </w:style>
  <w:style w:type="paragraph" w:customStyle="1" w:styleId="Brief-SecondarySource">
    <w:name w:val="Brief - Secondary Source"/>
    <w:basedOn w:val="Normal"/>
    <w:qFormat/>
    <w:rsid w:val="00EC0544"/>
    <w:rPr>
      <w:rFonts w:eastAsia="Times New Roman"/>
      <w:sz w:val="14"/>
      <w:szCs w:val="20"/>
    </w:rPr>
  </w:style>
  <w:style w:type="paragraph" w:customStyle="1" w:styleId="Brief-Card">
    <w:name w:val="Brief - Card"/>
    <w:basedOn w:val="Normal"/>
    <w:uiPriority w:val="99"/>
    <w:qFormat/>
    <w:rsid w:val="00EC0544"/>
    <w:rPr>
      <w:rFonts w:eastAsia="Times New Roman"/>
    </w:rPr>
  </w:style>
  <w:style w:type="paragraph" w:customStyle="1" w:styleId="Pa2">
    <w:name w:val="Pa2"/>
    <w:basedOn w:val="Default"/>
    <w:next w:val="Default"/>
    <w:uiPriority w:val="99"/>
    <w:qFormat/>
    <w:rsid w:val="00EC0544"/>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C0544"/>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EC0544"/>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EC0544"/>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EC0544"/>
    <w:pPr>
      <w:widowControl w:val="0"/>
    </w:pPr>
    <w:rPr>
      <w:rFonts w:ascii="Arial Black" w:hAnsi="Arial Black"/>
      <w:color w:val="auto"/>
    </w:rPr>
  </w:style>
  <w:style w:type="paragraph" w:customStyle="1" w:styleId="Cover1">
    <w:name w:val="Cover 1"/>
    <w:basedOn w:val="Normal"/>
    <w:next w:val="Normal"/>
    <w:uiPriority w:val="99"/>
    <w:qFormat/>
    <w:rsid w:val="00EC0544"/>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EC0544"/>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EC0544"/>
    <w:pPr>
      <w:widowControl w:val="0"/>
    </w:pPr>
    <w:rPr>
      <w:color w:val="auto"/>
    </w:rPr>
  </w:style>
  <w:style w:type="paragraph" w:customStyle="1" w:styleId="Pa11">
    <w:name w:val="Pa11"/>
    <w:basedOn w:val="Normal"/>
    <w:next w:val="Normal"/>
    <w:uiPriority w:val="99"/>
    <w:qFormat/>
    <w:rsid w:val="00EC0544"/>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EC0544"/>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EC0544"/>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uiPriority w:val="99"/>
    <w:qFormat/>
    <w:rsid w:val="00EC0544"/>
    <w:pPr>
      <w:widowControl w:val="0"/>
    </w:pPr>
    <w:rPr>
      <w:rFonts w:eastAsia="Calibri"/>
      <w:color w:val="auto"/>
    </w:rPr>
  </w:style>
  <w:style w:type="paragraph" w:customStyle="1" w:styleId="CM5">
    <w:name w:val="CM5"/>
    <w:basedOn w:val="Default"/>
    <w:next w:val="Default"/>
    <w:qFormat/>
    <w:rsid w:val="00EC0544"/>
    <w:pPr>
      <w:widowControl w:val="0"/>
      <w:spacing w:line="553" w:lineRule="atLeast"/>
    </w:pPr>
    <w:rPr>
      <w:rFonts w:eastAsia="Calibri"/>
      <w:color w:val="auto"/>
    </w:rPr>
  </w:style>
  <w:style w:type="paragraph" w:customStyle="1" w:styleId="CM28">
    <w:name w:val="CM28"/>
    <w:basedOn w:val="Default"/>
    <w:next w:val="Default"/>
    <w:uiPriority w:val="99"/>
    <w:qFormat/>
    <w:rsid w:val="00EC0544"/>
    <w:pPr>
      <w:widowControl w:val="0"/>
    </w:pPr>
    <w:rPr>
      <w:rFonts w:eastAsia="Calibri"/>
      <w:color w:val="auto"/>
    </w:rPr>
  </w:style>
  <w:style w:type="paragraph" w:customStyle="1" w:styleId="CM8">
    <w:name w:val="CM8"/>
    <w:basedOn w:val="Default"/>
    <w:next w:val="Default"/>
    <w:uiPriority w:val="99"/>
    <w:qFormat/>
    <w:rsid w:val="00EC0544"/>
    <w:pPr>
      <w:widowControl w:val="0"/>
    </w:pPr>
    <w:rPr>
      <w:rFonts w:eastAsia="Calibri"/>
      <w:color w:val="auto"/>
    </w:rPr>
  </w:style>
  <w:style w:type="paragraph" w:customStyle="1" w:styleId="CM6">
    <w:name w:val="CM6"/>
    <w:basedOn w:val="Default"/>
    <w:next w:val="Default"/>
    <w:uiPriority w:val="99"/>
    <w:qFormat/>
    <w:rsid w:val="00EC0544"/>
    <w:pPr>
      <w:widowControl w:val="0"/>
      <w:spacing w:line="553" w:lineRule="atLeast"/>
    </w:pPr>
    <w:rPr>
      <w:rFonts w:eastAsia="Calibri"/>
      <w:color w:val="auto"/>
    </w:rPr>
  </w:style>
  <w:style w:type="paragraph" w:customStyle="1" w:styleId="CM22">
    <w:name w:val="CM22"/>
    <w:basedOn w:val="Default"/>
    <w:next w:val="Default"/>
    <w:uiPriority w:val="99"/>
    <w:qFormat/>
    <w:rsid w:val="00EC0544"/>
    <w:pPr>
      <w:widowControl w:val="0"/>
    </w:pPr>
    <w:rPr>
      <w:rFonts w:eastAsia="Calibri"/>
      <w:color w:val="auto"/>
    </w:rPr>
  </w:style>
  <w:style w:type="paragraph" w:customStyle="1" w:styleId="DoubleUnderlined">
    <w:name w:val="Double Underlined"/>
    <w:basedOn w:val="Heading2"/>
    <w:autoRedefine/>
    <w:uiPriority w:val="99"/>
    <w:qFormat/>
    <w:rsid w:val="00EC0544"/>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EC0544"/>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uiPriority w:val="99"/>
    <w:qFormat/>
    <w:rsid w:val="00EC0544"/>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EC0544"/>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EC0544"/>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EC0544"/>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EC0544"/>
    <w:pPr>
      <w:keepLines w:val="0"/>
      <w:pageBreakBefore w:val="0"/>
      <w:suppressAutoHyphens/>
      <w:contextualSpacing/>
      <w:jc w:val="left"/>
    </w:pPr>
    <w:rPr>
      <w:rFonts w:eastAsia="Times New Roman" w:cs="Arial"/>
      <w:bCs w:val="0"/>
      <w:iCs/>
      <w:sz w:val="24"/>
      <w:szCs w:val="28"/>
      <w:u w:val="none"/>
    </w:rPr>
  </w:style>
  <w:style w:type="paragraph" w:customStyle="1" w:styleId="subhead">
    <w:name w:val="subhead"/>
    <w:basedOn w:val="Normal"/>
    <w:qFormat/>
    <w:rsid w:val="00EC0544"/>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EC0544"/>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val="0"/>
      <w:caps/>
      <w:kern w:val="32"/>
      <w:sz w:val="32"/>
    </w:rPr>
  </w:style>
  <w:style w:type="paragraph" w:customStyle="1" w:styleId="StyleStyleHeading110pt10pt">
    <w:name w:val="Style Style Heading 1 + 10 pt + 10 pt"/>
    <w:basedOn w:val="StyleHeading110pt"/>
    <w:uiPriority w:val="99"/>
    <w:qFormat/>
    <w:rsid w:val="00EC0544"/>
  </w:style>
  <w:style w:type="paragraph" w:customStyle="1" w:styleId="StyleUnderliningTimesNewRomanBoldNounderlineKernat16">
    <w:name w:val="Style Underlining + Times New Roman Bold No underline Kern at 16..."/>
    <w:basedOn w:val="Normal"/>
    <w:uiPriority w:val="99"/>
    <w:qFormat/>
    <w:rsid w:val="00EC0544"/>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EC0544"/>
    <w:rPr>
      <w:rFonts w:eastAsia="Times New Roman"/>
      <w:b/>
      <w:bCs/>
      <w:kern w:val="32"/>
      <w:sz w:val="32"/>
      <w:szCs w:val="32"/>
    </w:rPr>
  </w:style>
  <w:style w:type="paragraph" w:customStyle="1" w:styleId="StyleBoldUnderliningKernat16pt">
    <w:name w:val="Style Bold Underlining + Kern at 16 pt"/>
    <w:uiPriority w:val="99"/>
    <w:qFormat/>
    <w:rsid w:val="00EC0544"/>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EC0544"/>
    <w:pPr>
      <w:keepLines w:val="0"/>
      <w:pageBreakBefore w:val="0"/>
      <w:suppressAutoHyphens/>
      <w:contextualSpacing/>
      <w:jc w:val="left"/>
    </w:pPr>
    <w:rPr>
      <w:rFonts w:eastAsia="Times New Roman" w:cs="Arial"/>
      <w:bCs w:val="0"/>
      <w:iCs/>
      <w:sz w:val="22"/>
      <w:szCs w:val="20"/>
      <w:u w:val="none"/>
    </w:rPr>
  </w:style>
  <w:style w:type="paragraph" w:customStyle="1" w:styleId="TxBr6p1">
    <w:name w:val="TxBr_6p1"/>
    <w:basedOn w:val="Normal"/>
    <w:uiPriority w:val="99"/>
    <w:qFormat/>
    <w:rsid w:val="00EC0544"/>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EC0544"/>
    <w:pPr>
      <w:ind w:left="400"/>
    </w:pPr>
    <w:rPr>
      <w:rFonts w:eastAsia="Times New Roman"/>
      <w:szCs w:val="20"/>
    </w:rPr>
  </w:style>
  <w:style w:type="paragraph" w:customStyle="1" w:styleId="Paste">
    <w:name w:val="Paste"/>
    <w:basedOn w:val="Normal"/>
    <w:qFormat/>
    <w:rsid w:val="00EC0544"/>
    <w:rPr>
      <w:rFonts w:ascii="Arial Narrow" w:eastAsia="Times New Roman" w:hAnsi="Arial Narrow"/>
      <w:bCs/>
      <w:sz w:val="16"/>
      <w:szCs w:val="20"/>
      <w:lang w:val="x-none" w:eastAsia="x-none"/>
    </w:rPr>
  </w:style>
  <w:style w:type="character" w:customStyle="1" w:styleId="UnderlineStyleChar">
    <w:name w:val="Underline Style Char"/>
    <w:link w:val="UnderlineStyle0"/>
    <w:locked/>
    <w:rsid w:val="00EC0544"/>
    <w:rPr>
      <w:rFonts w:ascii="Georgia" w:eastAsia="Times New Roman" w:hAnsi="Georgia"/>
      <w:b/>
      <w:u w:val="single"/>
    </w:rPr>
  </w:style>
  <w:style w:type="paragraph" w:customStyle="1" w:styleId="UnderlineStyle0">
    <w:name w:val="Underline Style"/>
    <w:basedOn w:val="Normal"/>
    <w:link w:val="UnderlineStyleChar"/>
    <w:qFormat/>
    <w:rsid w:val="00EC0544"/>
    <w:rPr>
      <w:rFonts w:ascii="Georgia" w:eastAsia="Times New Roman" w:hAnsi="Georgia"/>
      <w:b/>
      <w:sz w:val="24"/>
      <w:u w:val="single"/>
    </w:rPr>
  </w:style>
  <w:style w:type="paragraph" w:customStyle="1" w:styleId="Normalization">
    <w:name w:val="Normalization"/>
    <w:basedOn w:val="Normal"/>
    <w:uiPriority w:val="99"/>
    <w:qFormat/>
    <w:rsid w:val="00EC0544"/>
    <w:rPr>
      <w:rFonts w:eastAsia="Times New Roman"/>
      <w:sz w:val="18"/>
    </w:rPr>
  </w:style>
  <w:style w:type="paragraph" w:customStyle="1" w:styleId="BreifTitle">
    <w:name w:val="Breif Title"/>
    <w:basedOn w:val="Normal"/>
    <w:autoRedefine/>
    <w:uiPriority w:val="99"/>
    <w:qFormat/>
    <w:rsid w:val="00EC0544"/>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EC0544"/>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EC0544"/>
    <w:pPr>
      <w:spacing w:before="0" w:after="0"/>
      <w:jc w:val="center"/>
      <w:outlineLvl w:val="0"/>
    </w:pPr>
    <w:rPr>
      <w:sz w:val="32"/>
      <w:szCs w:val="32"/>
      <w:lang w:bidi="ar-SA"/>
    </w:rPr>
  </w:style>
  <w:style w:type="paragraph" w:customStyle="1" w:styleId="Tagandcite">
    <w:name w:val="Tag and cite"/>
    <w:basedOn w:val="Normal"/>
    <w:autoRedefine/>
    <w:uiPriority w:val="99"/>
    <w:qFormat/>
    <w:rsid w:val="00EC0544"/>
    <w:rPr>
      <w:rFonts w:eastAsia="Times New Roman"/>
      <w:color w:val="333333"/>
    </w:rPr>
  </w:style>
  <w:style w:type="paragraph" w:customStyle="1" w:styleId="StyleTagandCiteFranklinGothicDemi">
    <w:name w:val="Style Tag and Cite + Franklin Gothic Demi"/>
    <w:basedOn w:val="Normal"/>
    <w:autoRedefine/>
    <w:uiPriority w:val="99"/>
    <w:qFormat/>
    <w:rsid w:val="00EC0544"/>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EC0544"/>
    <w:rPr>
      <w:bCs/>
    </w:rPr>
  </w:style>
  <w:style w:type="paragraph" w:customStyle="1" w:styleId="tagCharCharCharCharCharCharChar">
    <w:name w:val="tag Char Char Char Char Char Char Char"/>
    <w:basedOn w:val="Normal"/>
    <w:uiPriority w:val="99"/>
    <w:qFormat/>
    <w:rsid w:val="00EC0544"/>
    <w:rPr>
      <w:rFonts w:eastAsia="Times New Roman"/>
      <w:b/>
      <w:sz w:val="24"/>
      <w:szCs w:val="20"/>
    </w:rPr>
  </w:style>
  <w:style w:type="paragraph" w:customStyle="1" w:styleId="title-bold-medium">
    <w:name w:val="title-bold-medium"/>
    <w:basedOn w:val="Normal"/>
    <w:uiPriority w:val="99"/>
    <w:qFormat/>
    <w:rsid w:val="00EC0544"/>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EC0544"/>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EC0544"/>
    <w:rPr>
      <w:rFonts w:ascii="Arial Narrow" w:eastAsia="Times New Roman" w:hAnsi="Arial Narrow"/>
      <w:b/>
      <w:sz w:val="24"/>
    </w:rPr>
  </w:style>
  <w:style w:type="paragraph" w:customStyle="1" w:styleId="BLOCKTITLE1">
    <w:name w:val="BLOCK TITLE"/>
    <w:basedOn w:val="Heading1"/>
    <w:uiPriority w:val="99"/>
    <w:qFormat/>
    <w:rsid w:val="00EC0544"/>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val="0"/>
      <w:caps/>
      <w:kern w:val="32"/>
      <w:sz w:val="32"/>
    </w:rPr>
  </w:style>
  <w:style w:type="paragraph" w:customStyle="1" w:styleId="shellscontentions">
    <w:name w:val="shells/contentions"/>
    <w:basedOn w:val="TagCite"/>
    <w:uiPriority w:val="99"/>
    <w:qFormat/>
    <w:rsid w:val="00EC0544"/>
    <w:pPr>
      <w:widowControl w:val="0"/>
      <w:autoSpaceDE w:val="0"/>
      <w:autoSpaceDN w:val="0"/>
      <w:adjustRightInd w:val="0"/>
    </w:pPr>
    <w:rPr>
      <w:rFonts w:cs="Calibri"/>
      <w:sz w:val="24"/>
      <w:szCs w:val="20"/>
    </w:rPr>
  </w:style>
  <w:style w:type="paragraph" w:customStyle="1" w:styleId="BriefTitle1">
    <w:name w:val="Brief Title 1"/>
    <w:basedOn w:val="Normal"/>
    <w:uiPriority w:val="99"/>
    <w:qFormat/>
    <w:rsid w:val="00EC0544"/>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EC0544"/>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EC0544"/>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EC0544"/>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EC0544"/>
    <w:pPr>
      <w:spacing w:before="100" w:beforeAutospacing="1" w:after="100" w:afterAutospacing="1"/>
    </w:pPr>
    <w:rPr>
      <w:rFonts w:eastAsia="Times New Roman"/>
    </w:rPr>
  </w:style>
  <w:style w:type="paragraph" w:customStyle="1" w:styleId="ToRead">
    <w:name w:val="To Read"/>
    <w:basedOn w:val="Normal"/>
    <w:uiPriority w:val="99"/>
    <w:qFormat/>
    <w:rsid w:val="00EC0544"/>
    <w:pPr>
      <w:ind w:left="720"/>
    </w:pPr>
    <w:rPr>
      <w:rFonts w:ascii="Verdana" w:eastAsia="Times New Roman" w:hAnsi="Verdana"/>
      <w:b/>
      <w:u w:val="single"/>
    </w:rPr>
  </w:style>
  <w:style w:type="paragraph" w:customStyle="1" w:styleId="Style1">
    <w:name w:val="Style 1"/>
    <w:basedOn w:val="Normal"/>
    <w:uiPriority w:val="99"/>
    <w:qFormat/>
    <w:rsid w:val="00EC0544"/>
    <w:pPr>
      <w:widowControl w:val="0"/>
      <w:ind w:firstLine="216"/>
    </w:pPr>
    <w:rPr>
      <w:rFonts w:eastAsia="Times New Roman"/>
      <w:noProof/>
      <w:color w:val="000000"/>
      <w:szCs w:val="20"/>
    </w:rPr>
  </w:style>
  <w:style w:type="paragraph" w:customStyle="1" w:styleId="Style41">
    <w:name w:val="Style 4"/>
    <w:basedOn w:val="Normal"/>
    <w:uiPriority w:val="99"/>
    <w:qFormat/>
    <w:rsid w:val="00EC0544"/>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EC0544"/>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EC0544"/>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EC0544"/>
    <w:pPr>
      <w:ind w:left="1660"/>
    </w:pPr>
  </w:style>
  <w:style w:type="paragraph" w:customStyle="1" w:styleId="PageNumber1">
    <w:name w:val="Page Number1"/>
    <w:basedOn w:val="Normal"/>
    <w:next w:val="Normal"/>
    <w:uiPriority w:val="99"/>
    <w:qFormat/>
    <w:rsid w:val="00EC0544"/>
    <w:rPr>
      <w:rFonts w:eastAsia="Times New Roman"/>
    </w:rPr>
  </w:style>
  <w:style w:type="paragraph" w:customStyle="1" w:styleId="Card1">
    <w:name w:val="Card1"/>
    <w:uiPriority w:val="99"/>
    <w:qFormat/>
    <w:rsid w:val="00EC0544"/>
    <w:pPr>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EC0544"/>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qFormat/>
    <w:rsid w:val="00EC0544"/>
    <w:pPr>
      <w:ind w:left="288" w:right="288"/>
    </w:pPr>
    <w:rPr>
      <w:rFonts w:eastAsia="Times New Roman"/>
    </w:rPr>
  </w:style>
  <w:style w:type="paragraph" w:customStyle="1" w:styleId="CaseListNormal">
    <w:name w:val="Case List Normal"/>
    <w:basedOn w:val="Normal"/>
    <w:uiPriority w:val="99"/>
    <w:qFormat/>
    <w:rsid w:val="00EC0544"/>
    <w:rPr>
      <w:rFonts w:ascii="Times" w:eastAsia="Times New Roman" w:hAnsi="Times"/>
      <w:szCs w:val="26"/>
    </w:rPr>
  </w:style>
  <w:style w:type="paragraph" w:customStyle="1" w:styleId="Body">
    <w:name w:val="Body"/>
    <w:basedOn w:val="Normal"/>
    <w:uiPriority w:val="99"/>
    <w:qFormat/>
    <w:rsid w:val="00EC0544"/>
    <w:pPr>
      <w:outlineLvl w:val="3"/>
    </w:pPr>
    <w:rPr>
      <w:rFonts w:eastAsia="Times New Roman"/>
      <w:szCs w:val="20"/>
    </w:rPr>
  </w:style>
  <w:style w:type="paragraph" w:customStyle="1" w:styleId="3text">
    <w:name w:val="3text"/>
    <w:basedOn w:val="Normal"/>
    <w:uiPriority w:val="99"/>
    <w:qFormat/>
    <w:rsid w:val="00EC0544"/>
    <w:pPr>
      <w:spacing w:before="100" w:beforeAutospacing="1" w:after="100" w:afterAutospacing="1"/>
    </w:pPr>
    <w:rPr>
      <w:rFonts w:eastAsia="Times New Roman"/>
      <w:sz w:val="24"/>
    </w:rPr>
  </w:style>
  <w:style w:type="paragraph" w:customStyle="1" w:styleId="TimesNewRoman12">
    <w:name w:val="TimesNewRoman12"/>
    <w:uiPriority w:val="99"/>
    <w:qFormat/>
    <w:rsid w:val="00EC0544"/>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EC0544"/>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EC0544"/>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EC0544"/>
    <w:rPr>
      <w:rFonts w:eastAsia="Times New Roman"/>
      <w:color w:val="000000"/>
      <w:sz w:val="18"/>
    </w:rPr>
  </w:style>
  <w:style w:type="paragraph" w:customStyle="1" w:styleId="text1">
    <w:name w:val="text1"/>
    <w:basedOn w:val="Normal"/>
    <w:autoRedefine/>
    <w:uiPriority w:val="99"/>
    <w:qFormat/>
    <w:rsid w:val="00EC0544"/>
    <w:rPr>
      <w:rFonts w:eastAsia="Times New Roman"/>
      <w:szCs w:val="20"/>
    </w:rPr>
  </w:style>
  <w:style w:type="paragraph" w:customStyle="1" w:styleId="RepeatBlockHeading">
    <w:name w:val="Repeat Block Heading"/>
    <w:basedOn w:val="Normal"/>
    <w:autoRedefine/>
    <w:uiPriority w:val="99"/>
    <w:qFormat/>
    <w:rsid w:val="00EC0544"/>
    <w:pPr>
      <w:jc w:val="center"/>
    </w:pPr>
    <w:rPr>
      <w:rFonts w:eastAsia="Times New Roman"/>
      <w:b/>
      <w:smallCaps/>
      <w:color w:val="000000"/>
      <w:sz w:val="24"/>
      <w:u w:val="thick"/>
    </w:rPr>
  </w:style>
  <w:style w:type="paragraph" w:customStyle="1" w:styleId="story-headline">
    <w:name w:val="story-headline"/>
    <w:basedOn w:val="Normal"/>
    <w:uiPriority w:val="99"/>
    <w:qFormat/>
    <w:rsid w:val="00EC0544"/>
    <w:pPr>
      <w:spacing w:before="72" w:after="72"/>
    </w:pPr>
    <w:rPr>
      <w:rFonts w:eastAsia="Times New Roman"/>
      <w:b/>
      <w:bCs/>
      <w:sz w:val="26"/>
      <w:szCs w:val="26"/>
    </w:rPr>
  </w:style>
  <w:style w:type="paragraph" w:customStyle="1" w:styleId="story-body">
    <w:name w:val="story-body"/>
    <w:basedOn w:val="Normal"/>
    <w:uiPriority w:val="99"/>
    <w:qFormat/>
    <w:rsid w:val="00EC0544"/>
    <w:pPr>
      <w:spacing w:before="100" w:beforeAutospacing="1" w:after="100" w:afterAutospacing="1"/>
    </w:pPr>
    <w:rPr>
      <w:rFonts w:eastAsia="Times New Roman"/>
    </w:rPr>
  </w:style>
  <w:style w:type="paragraph" w:customStyle="1" w:styleId="story-dateline">
    <w:name w:val="story-dateline"/>
    <w:basedOn w:val="Normal"/>
    <w:uiPriority w:val="99"/>
    <w:qFormat/>
    <w:rsid w:val="00EC0544"/>
    <w:rPr>
      <w:rFonts w:eastAsia="Times New Roman"/>
      <w:b/>
      <w:bCs/>
    </w:rPr>
  </w:style>
  <w:style w:type="paragraph" w:customStyle="1" w:styleId="TextofCards">
    <w:name w:val="Text of Cards"/>
    <w:basedOn w:val="Normal"/>
    <w:uiPriority w:val="99"/>
    <w:qFormat/>
    <w:rsid w:val="00EC0544"/>
    <w:rPr>
      <w:rFonts w:eastAsia="Times New Roman"/>
      <w:color w:val="000000"/>
      <w:spacing w:val="6"/>
      <w:szCs w:val="23"/>
    </w:rPr>
  </w:style>
  <w:style w:type="paragraph" w:customStyle="1" w:styleId="Corpotesto">
    <w:name w:val="Corpo testo"/>
    <w:basedOn w:val="Normal"/>
    <w:uiPriority w:val="99"/>
    <w:qFormat/>
    <w:rsid w:val="00EC0544"/>
    <w:pPr>
      <w:widowControl w:val="0"/>
      <w:adjustRightInd w:val="0"/>
      <w:spacing w:after="283"/>
    </w:pPr>
    <w:rPr>
      <w:rFonts w:ascii="Times" w:eastAsia="Times New Roman" w:hAnsi="Times"/>
    </w:rPr>
  </w:style>
  <w:style w:type="paragraph" w:customStyle="1" w:styleId="tagCharChar1Char">
    <w:name w:val="tag Char Char1 Char"/>
    <w:uiPriority w:val="99"/>
    <w:qFormat/>
    <w:rsid w:val="00EC0544"/>
    <w:rPr>
      <w:rFonts w:eastAsia="Times New Roman" w:cs="Calibri"/>
      <w:b/>
      <w:bCs/>
    </w:rPr>
  </w:style>
  <w:style w:type="paragraph" w:customStyle="1" w:styleId="inside-copy">
    <w:name w:val="inside-copy"/>
    <w:basedOn w:val="Normal"/>
    <w:uiPriority w:val="99"/>
    <w:qFormat/>
    <w:rsid w:val="00EC0544"/>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EC0544"/>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EC0544"/>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EC0544"/>
    <w:rPr>
      <w:rFonts w:ascii="Arial" w:hAnsi="Arial"/>
      <w:b w:val="0"/>
      <w:caps w:val="0"/>
      <w:sz w:val="20"/>
    </w:rPr>
  </w:style>
  <w:style w:type="paragraph" w:customStyle="1" w:styleId="ProjectTitleLine">
    <w:name w:val="Project Title Line"/>
    <w:basedOn w:val="Normal"/>
    <w:next w:val="Normal"/>
    <w:autoRedefine/>
    <w:uiPriority w:val="99"/>
    <w:qFormat/>
    <w:rsid w:val="00EC0544"/>
    <w:pPr>
      <w:jc w:val="center"/>
    </w:pPr>
    <w:rPr>
      <w:rFonts w:eastAsia="Times New Roman"/>
      <w:caps/>
      <w:szCs w:val="20"/>
    </w:rPr>
  </w:style>
  <w:style w:type="paragraph" w:customStyle="1" w:styleId="LanguageStrike">
    <w:name w:val="Language Strike"/>
    <w:basedOn w:val="Normal"/>
    <w:next w:val="Normal"/>
    <w:uiPriority w:val="99"/>
    <w:qFormat/>
    <w:rsid w:val="00EC0544"/>
    <w:rPr>
      <w:rFonts w:ascii="Arial Narrow" w:eastAsia="Times New Roman" w:hAnsi="Arial Narrow"/>
      <w:strike/>
    </w:rPr>
  </w:style>
  <w:style w:type="paragraph" w:customStyle="1" w:styleId="NormalVerdana">
    <w:name w:val="Normal + Verdana"/>
    <w:aliases w:val="10 pt,White,Normal + Arial"/>
    <w:basedOn w:val="Normal"/>
    <w:uiPriority w:val="99"/>
    <w:qFormat/>
    <w:rsid w:val="00EC0544"/>
    <w:rPr>
      <w:rFonts w:eastAsia="Times New Roman"/>
      <w:szCs w:val="20"/>
      <w:u w:val="single"/>
    </w:rPr>
  </w:style>
  <w:style w:type="paragraph" w:customStyle="1" w:styleId="Normal10pt">
    <w:name w:val="Normal + 10 pt"/>
    <w:basedOn w:val="Normal"/>
    <w:uiPriority w:val="99"/>
    <w:qFormat/>
    <w:rsid w:val="00EC0544"/>
    <w:rPr>
      <w:rFonts w:eastAsia="Times New Roman"/>
      <w:szCs w:val="20"/>
    </w:rPr>
  </w:style>
  <w:style w:type="paragraph" w:customStyle="1" w:styleId="cardChar1Char">
    <w:name w:val="card Char1 Char"/>
    <w:basedOn w:val="Normal"/>
    <w:uiPriority w:val="99"/>
    <w:qFormat/>
    <w:rsid w:val="00EC0544"/>
    <w:pPr>
      <w:ind w:left="288" w:right="288"/>
    </w:pPr>
    <w:rPr>
      <w:rFonts w:eastAsia="Times New Roman"/>
      <w:szCs w:val="20"/>
    </w:rPr>
  </w:style>
  <w:style w:type="paragraph" w:customStyle="1" w:styleId="CM12">
    <w:name w:val="CM12"/>
    <w:basedOn w:val="Default"/>
    <w:next w:val="Default"/>
    <w:uiPriority w:val="99"/>
    <w:qFormat/>
    <w:rsid w:val="00EC0544"/>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C0544"/>
    <w:pPr>
      <w:widowControl w:val="0"/>
      <w:spacing w:after="480"/>
    </w:pPr>
    <w:rPr>
      <w:rFonts w:ascii="Granjon LT Std" w:hAnsi="Granjon LT Std"/>
      <w:color w:val="auto"/>
    </w:rPr>
  </w:style>
  <w:style w:type="paragraph" w:customStyle="1" w:styleId="CM10">
    <w:name w:val="CM10"/>
    <w:basedOn w:val="Default"/>
    <w:next w:val="Default"/>
    <w:uiPriority w:val="99"/>
    <w:qFormat/>
    <w:rsid w:val="00EC0544"/>
    <w:pPr>
      <w:widowControl w:val="0"/>
      <w:spacing w:line="320" w:lineRule="atLeast"/>
    </w:pPr>
    <w:rPr>
      <w:rFonts w:ascii="Granjon LT Std" w:hAnsi="Granjon LT Std"/>
      <w:color w:val="auto"/>
    </w:rPr>
  </w:style>
  <w:style w:type="paragraph" w:customStyle="1" w:styleId="bold">
    <w:name w:val="bold"/>
    <w:basedOn w:val="Normal"/>
    <w:uiPriority w:val="99"/>
    <w:qFormat/>
    <w:rsid w:val="00EC0544"/>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EC0544"/>
    <w:rPr>
      <w:rFonts w:ascii="Arial Narrow" w:eastAsia="Times New Roman" w:hAnsi="Arial Narrow"/>
      <w:strike/>
      <w:szCs w:val="20"/>
    </w:rPr>
  </w:style>
  <w:style w:type="paragraph" w:customStyle="1" w:styleId="textbodyblack">
    <w:name w:val="textbodyblack"/>
    <w:basedOn w:val="Normal"/>
    <w:uiPriority w:val="99"/>
    <w:qFormat/>
    <w:rsid w:val="00EC0544"/>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EC0544"/>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EC05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EC05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EC0544"/>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C0544"/>
    <w:rPr>
      <w:rFonts w:ascii="Georgia" w:eastAsia="Times New Roman" w:hAnsi="Georgia"/>
      <w:b/>
      <w:bCs/>
      <w:szCs w:val="16"/>
      <w:u w:val="single"/>
    </w:rPr>
  </w:style>
  <w:style w:type="paragraph" w:customStyle="1" w:styleId="CiteCorrected">
    <w:name w:val="Cite Corrected"/>
    <w:basedOn w:val="Normal"/>
    <w:link w:val="CiteCorrectedChar"/>
    <w:qFormat/>
    <w:rsid w:val="00EC0544"/>
    <w:rPr>
      <w:rFonts w:ascii="Georgia" w:eastAsia="Times New Roman" w:hAnsi="Georgia"/>
      <w:b/>
      <w:bCs/>
      <w:sz w:val="24"/>
      <w:szCs w:val="16"/>
      <w:u w:val="single"/>
    </w:rPr>
  </w:style>
  <w:style w:type="paragraph" w:customStyle="1" w:styleId="CardText20">
    <w:name w:val="Card Text 2"/>
    <w:basedOn w:val="CardText10"/>
    <w:link w:val="CardText2Char"/>
    <w:qFormat/>
    <w:rsid w:val="00EC0544"/>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EastAsia"/>
      <w:b/>
      <w:sz w:val="22"/>
      <w:szCs w:val="22"/>
    </w:rPr>
  </w:style>
  <w:style w:type="paragraph" w:customStyle="1" w:styleId="StyleLeft02">
    <w:name w:val="Style Left:  0.2&quot;"/>
    <w:basedOn w:val="Normal"/>
    <w:uiPriority w:val="99"/>
    <w:qFormat/>
    <w:rsid w:val="00EC0544"/>
    <w:pPr>
      <w:ind w:left="288"/>
    </w:pPr>
    <w:rPr>
      <w:rFonts w:eastAsia="SimSun"/>
      <w:szCs w:val="20"/>
      <w:lang w:eastAsia="zh-CN"/>
    </w:rPr>
  </w:style>
  <w:style w:type="paragraph" w:customStyle="1" w:styleId="BriefTitle2">
    <w:name w:val="Brief Title 2"/>
    <w:basedOn w:val="BriefTitle"/>
    <w:uiPriority w:val="99"/>
    <w:qFormat/>
    <w:rsid w:val="00EC0544"/>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EC0544"/>
    <w:rPr>
      <w:u w:val="single"/>
    </w:rPr>
  </w:style>
  <w:style w:type="paragraph" w:customStyle="1" w:styleId="StyleCardText11ptUnderline">
    <w:name w:val="Style Card Text + 11 pt Underline"/>
    <w:link w:val="StyleCardText11ptUnderlineChar"/>
    <w:qFormat/>
    <w:rsid w:val="00EC0544"/>
    <w:pPr>
      <w:spacing w:after="160" w:line="254" w:lineRule="auto"/>
    </w:pPr>
    <w:rPr>
      <w:u w:val="single"/>
    </w:rPr>
  </w:style>
  <w:style w:type="character" w:customStyle="1" w:styleId="StyleMinimizedText11ptChar">
    <w:name w:val="Style Minimized Text + 11 pt Char"/>
    <w:basedOn w:val="DefaultParagraphFont"/>
    <w:link w:val="StyleMinimizedText11pt"/>
    <w:locked/>
    <w:rsid w:val="00EC0544"/>
    <w:rPr>
      <w:rFonts w:ascii="Georgia" w:hAnsi="Georgia"/>
      <w:sz w:val="16"/>
    </w:rPr>
  </w:style>
  <w:style w:type="paragraph" w:customStyle="1" w:styleId="StyleMinimizedText11pt">
    <w:name w:val="Style Minimized Text + 11 pt"/>
    <w:basedOn w:val="Normal"/>
    <w:link w:val="StyleMinimizedText11ptChar"/>
    <w:qFormat/>
    <w:rsid w:val="00EC0544"/>
    <w:rPr>
      <w:rFonts w:ascii="Georgia" w:hAnsi="Georgia"/>
      <w:sz w:val="16"/>
    </w:rPr>
  </w:style>
  <w:style w:type="character" w:customStyle="1" w:styleId="StyleMinimizedText11pt1Char">
    <w:name w:val="Style Minimized Text + 11 pt1 Char"/>
    <w:basedOn w:val="DefaultParagraphFont"/>
    <w:link w:val="StyleMinimizedText11pt1"/>
    <w:locked/>
    <w:rsid w:val="00EC0544"/>
    <w:rPr>
      <w:rFonts w:ascii="Georgia" w:hAnsi="Georgia"/>
      <w:sz w:val="16"/>
    </w:rPr>
  </w:style>
  <w:style w:type="paragraph" w:customStyle="1" w:styleId="StyleMinimizedText11pt1">
    <w:name w:val="Style Minimized Text + 11 pt1"/>
    <w:basedOn w:val="Normal"/>
    <w:link w:val="StyleMinimizedText11pt1Char"/>
    <w:qFormat/>
    <w:rsid w:val="00EC0544"/>
    <w:rPr>
      <w:rFonts w:ascii="Georgia" w:hAnsi="Georgia"/>
      <w:sz w:val="16"/>
    </w:rPr>
  </w:style>
  <w:style w:type="character" w:customStyle="1" w:styleId="Debate-CardSmalltextF2Char">
    <w:name w:val="Debate- Card Small text F2 Char"/>
    <w:link w:val="Debate-CardSmalltextF2"/>
    <w:locked/>
    <w:rsid w:val="00EC0544"/>
    <w:rPr>
      <w:rFonts w:ascii="Arial Narrow" w:hAnsi="Arial Narrow"/>
      <w:sz w:val="16"/>
    </w:rPr>
  </w:style>
  <w:style w:type="paragraph" w:customStyle="1" w:styleId="Debate-CardSmalltextF2">
    <w:name w:val="Debate- Card Small text F2"/>
    <w:basedOn w:val="Normal"/>
    <w:next w:val="Normal"/>
    <w:link w:val="Debate-CardSmalltextF2Char"/>
    <w:qFormat/>
    <w:rsid w:val="00EC0544"/>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EC0544"/>
    <w:rPr>
      <w:rFonts w:ascii="Arial Narrow" w:hAnsi="Arial Narrow"/>
      <w:b/>
      <w:sz w:val="18"/>
      <w:u w:val="single"/>
    </w:rPr>
  </w:style>
  <w:style w:type="paragraph" w:customStyle="1" w:styleId="Debate-EmphasizedText-F5">
    <w:name w:val="Debate- Emphasized Text- F5"/>
    <w:basedOn w:val="Normal"/>
    <w:link w:val="Debate-EmphasizedText-F5Char"/>
    <w:qFormat/>
    <w:rsid w:val="00EC0544"/>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EC0544"/>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C0544"/>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EC0544"/>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C0544"/>
    <w:rPr>
      <w:rFonts w:ascii="Times New Roman" w:eastAsia="Times New Roman" w:hAnsi="Times New Roman" w:cs="Calibri"/>
      <w:sz w:val="16"/>
    </w:rPr>
  </w:style>
  <w:style w:type="character" w:customStyle="1" w:styleId="CardStyleChar">
    <w:name w:val="Card Style Char"/>
    <w:link w:val="CardStyle0"/>
    <w:locked/>
    <w:rsid w:val="00EC0544"/>
    <w:rPr>
      <w:rFonts w:ascii="Calibri" w:eastAsia="Times New Roman" w:hAnsi="Calibri"/>
      <w:sz w:val="22"/>
    </w:rPr>
  </w:style>
  <w:style w:type="paragraph" w:customStyle="1" w:styleId="emactive">
    <w:name w:val="emactive"/>
    <w:basedOn w:val="Normal"/>
    <w:uiPriority w:val="99"/>
    <w:qFormat/>
    <w:rsid w:val="00EC0544"/>
    <w:pPr>
      <w:spacing w:before="100" w:beforeAutospacing="1" w:after="100" w:afterAutospacing="1"/>
    </w:pPr>
    <w:rPr>
      <w:rFonts w:eastAsia="Times New Roman"/>
      <w:sz w:val="24"/>
    </w:rPr>
  </w:style>
  <w:style w:type="paragraph" w:customStyle="1" w:styleId="emready">
    <w:name w:val="emready"/>
    <w:basedOn w:val="Normal"/>
    <w:uiPriority w:val="99"/>
    <w:qFormat/>
    <w:rsid w:val="00EC0544"/>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EC0544"/>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C0544"/>
    <w:rPr>
      <w:rFonts w:ascii="Georgia" w:eastAsia="Times New Roman" w:hAnsi="Georgia" w:cs="Times New Roman"/>
      <w:b/>
      <w:sz w:val="24"/>
      <w:u w:val="single"/>
    </w:rPr>
  </w:style>
  <w:style w:type="character" w:customStyle="1" w:styleId="CardHighlightChar">
    <w:name w:val="Card Highlight Char"/>
    <w:link w:val="CardHighlight"/>
    <w:locked/>
    <w:rsid w:val="00EC0544"/>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C0544"/>
    <w:pPr>
      <w:shd w:val="clear" w:color="auto" w:fill="66FFFF"/>
    </w:pPr>
    <w:rPr>
      <w:rFonts w:eastAsia="Calibri" w:cs="Calibri"/>
      <w:sz w:val="24"/>
      <w:u w:val="single"/>
    </w:rPr>
  </w:style>
  <w:style w:type="character" w:customStyle="1" w:styleId="BlockHeaderHiddenChar">
    <w:name w:val="Block Header Hidden Char"/>
    <w:link w:val="BlockHeaderHidden"/>
    <w:locked/>
    <w:rsid w:val="00EC0544"/>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C0544"/>
    <w:pPr>
      <w:pageBreakBefore/>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C0544"/>
    <w:pPr>
      <w:spacing w:before="100" w:beforeAutospacing="1" w:after="100" w:afterAutospacing="1"/>
    </w:pPr>
    <w:rPr>
      <w:rFonts w:eastAsia="Times New Roman"/>
      <w:sz w:val="24"/>
    </w:rPr>
  </w:style>
  <w:style w:type="paragraph" w:customStyle="1" w:styleId="norma">
    <w:name w:val="norma"/>
    <w:basedOn w:val="Heading3"/>
    <w:uiPriority w:val="99"/>
    <w:qFormat/>
    <w:rsid w:val="00EC0544"/>
    <w:rPr>
      <w:rFonts w:eastAsia="MS Gothic" w:cs="Arial"/>
      <w:bCs w:val="0"/>
      <w:sz w:val="24"/>
      <w:szCs w:val="24"/>
    </w:rPr>
  </w:style>
  <w:style w:type="paragraph" w:customStyle="1" w:styleId="nromal">
    <w:name w:val="nromal"/>
    <w:basedOn w:val="Normal"/>
    <w:uiPriority w:val="99"/>
    <w:qFormat/>
    <w:rsid w:val="00EC0544"/>
    <w:pPr>
      <w:keepNext/>
      <w:keepLines/>
      <w:spacing w:before="200"/>
      <w:outlineLvl w:val="3"/>
    </w:pPr>
    <w:rPr>
      <w:rFonts w:eastAsia="Times New Roman" w:cs="Cambria"/>
      <w:b/>
      <w:iCs/>
    </w:rPr>
  </w:style>
  <w:style w:type="paragraph" w:customStyle="1" w:styleId="natural">
    <w:name w:val="natural"/>
    <w:basedOn w:val="Normal"/>
    <w:uiPriority w:val="99"/>
    <w:qFormat/>
    <w:rsid w:val="00EC0544"/>
    <w:pPr>
      <w:keepNext/>
      <w:keepLines/>
      <w:spacing w:before="200"/>
      <w:outlineLvl w:val="3"/>
    </w:pPr>
    <w:rPr>
      <w:rFonts w:eastAsia="Times New Roman"/>
      <w:b/>
      <w:iCs/>
    </w:rPr>
  </w:style>
  <w:style w:type="paragraph" w:customStyle="1" w:styleId="nroaml">
    <w:name w:val="nroaml"/>
    <w:basedOn w:val="Normal"/>
    <w:uiPriority w:val="99"/>
    <w:qFormat/>
    <w:rsid w:val="00EC0544"/>
    <w:pPr>
      <w:keepNext/>
      <w:keepLines/>
      <w:spacing w:before="200"/>
      <w:outlineLvl w:val="3"/>
    </w:pPr>
    <w:rPr>
      <w:rFonts w:eastAsia="Times New Roman"/>
      <w:b/>
      <w:iCs/>
    </w:rPr>
  </w:style>
  <w:style w:type="paragraph" w:customStyle="1" w:styleId="noraml">
    <w:name w:val="noraml"/>
    <w:basedOn w:val="Normal"/>
    <w:uiPriority w:val="99"/>
    <w:qFormat/>
    <w:rsid w:val="00EC0544"/>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EC0544"/>
    <w:rPr>
      <w:rFonts w:ascii="Georgia" w:eastAsia="Calibri" w:hAnsi="Georgia"/>
      <w:sz w:val="16"/>
      <w:szCs w:val="16"/>
    </w:rPr>
  </w:style>
  <w:style w:type="paragraph" w:customStyle="1" w:styleId="SmallSizeParagraph">
    <w:name w:val="Small Size Paragraph"/>
    <w:basedOn w:val="Normal"/>
    <w:link w:val="SmallSizeParagraphChar"/>
    <w:qFormat/>
    <w:rsid w:val="00EC0544"/>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C0544"/>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C0544"/>
    <w:pPr>
      <w:pBdr>
        <w:top w:val="single" w:sz="4" w:space="0" w:color="auto"/>
        <w:left w:val="single" w:sz="4" w:space="0" w:color="auto"/>
        <w:bottom w:val="single" w:sz="4" w:space="0" w:color="auto"/>
        <w:right w:val="single" w:sz="4" w:space="0" w:color="auto"/>
      </w:pBdr>
    </w:pPr>
    <w:rPr>
      <w:rFonts w:ascii="Georgia" w:eastAsiaTheme="minorEastAsia" w:hAnsi="Georgia"/>
      <w:b/>
      <w:bCs/>
      <w:bdr w:val="single" w:sz="4" w:space="0" w:color="auto" w:frame="1"/>
      <w:lang w:val="en-US"/>
    </w:rPr>
  </w:style>
  <w:style w:type="character" w:customStyle="1" w:styleId="CardT1Char">
    <w:name w:val="CardT1 Char"/>
    <w:link w:val="CardT1"/>
    <w:locked/>
    <w:rsid w:val="00EC0544"/>
    <w:rPr>
      <w:rFonts w:ascii="Arial" w:eastAsia="Calibri" w:hAnsi="Arial" w:cs="Arial"/>
      <w:kern w:val="2"/>
      <w:sz w:val="14"/>
      <w:szCs w:val="14"/>
      <w:lang w:eastAsia="zh-TW"/>
    </w:rPr>
  </w:style>
  <w:style w:type="paragraph" w:customStyle="1" w:styleId="CardT1">
    <w:name w:val="CardT1"/>
    <w:basedOn w:val="Normal"/>
    <w:link w:val="CardT1Char"/>
    <w:qFormat/>
    <w:rsid w:val="00EC0544"/>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C0544"/>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C0544"/>
    <w:pPr>
      <w:spacing w:after="160"/>
    </w:pPr>
    <w:rPr>
      <w:rFonts w:ascii="Times New Roman" w:eastAsia="Times New Roman" w:hAnsi="Times New Roman" w:cs="Times New Roman"/>
      <w:b/>
      <w:bCs/>
      <w:u w:val="single"/>
    </w:rPr>
  </w:style>
  <w:style w:type="paragraph" w:customStyle="1" w:styleId="CiteReal">
    <w:name w:val="Cite Real"/>
    <w:basedOn w:val="Normal"/>
    <w:next w:val="Normal"/>
    <w:qFormat/>
    <w:rsid w:val="00EC0544"/>
    <w:rPr>
      <w:rFonts w:eastAsia="MS Mincho"/>
      <w:b/>
      <w:sz w:val="24"/>
      <w:u w:val="single"/>
    </w:rPr>
  </w:style>
  <w:style w:type="paragraph" w:customStyle="1" w:styleId="2909F619802848F09E01365C32F34654">
    <w:name w:val="2909F619802848F09E01365C32F34654"/>
    <w:uiPriority w:val="99"/>
    <w:qFormat/>
    <w:rsid w:val="00EC0544"/>
    <w:pPr>
      <w:spacing w:after="200" w:line="276" w:lineRule="auto"/>
    </w:pPr>
    <w:rPr>
      <w:rFonts w:ascii="Calibri" w:eastAsia="Times New Roman" w:hAnsi="Calibri" w:cs="Times New Roman"/>
      <w:sz w:val="22"/>
      <w:szCs w:val="22"/>
      <w:lang w:eastAsia="ja-JP"/>
    </w:rPr>
  </w:style>
  <w:style w:type="character" w:customStyle="1" w:styleId="UnderlineSChar">
    <w:name w:val="Underline S Char"/>
    <w:link w:val="UnderlineS"/>
    <w:locked/>
    <w:rsid w:val="00EC0544"/>
    <w:rPr>
      <w:rFonts w:ascii="Georgia" w:eastAsia="Calibri" w:hAnsi="Georgia"/>
      <w:u w:val="single"/>
      <w:lang w:val="x-none" w:eastAsia="zh-CN"/>
    </w:rPr>
  </w:style>
  <w:style w:type="paragraph" w:customStyle="1" w:styleId="UnderlineS">
    <w:name w:val="Underline S"/>
    <w:basedOn w:val="Normal"/>
    <w:link w:val="UnderlineSChar"/>
    <w:qFormat/>
    <w:rsid w:val="00EC0544"/>
    <w:pPr>
      <w:spacing w:after="200"/>
    </w:pPr>
    <w:rPr>
      <w:rFonts w:ascii="Georgia" w:eastAsia="Calibri" w:hAnsi="Georgia"/>
      <w:sz w:val="24"/>
      <w:u w:val="single"/>
      <w:lang w:val="x-none" w:eastAsia="zh-CN"/>
    </w:rPr>
  </w:style>
  <w:style w:type="character" w:customStyle="1" w:styleId="UnunderlinedChar">
    <w:name w:val="Ununderlined Char"/>
    <w:link w:val="Ununderlined"/>
    <w:locked/>
    <w:rsid w:val="00EC0544"/>
    <w:rPr>
      <w:rFonts w:ascii="Georgia" w:eastAsia="SimSun" w:hAnsi="Georgia"/>
      <w:sz w:val="12"/>
    </w:rPr>
  </w:style>
  <w:style w:type="paragraph" w:customStyle="1" w:styleId="Ununderlined">
    <w:name w:val="Ununderlined"/>
    <w:basedOn w:val="Normal"/>
    <w:link w:val="UnunderlinedChar"/>
    <w:qFormat/>
    <w:rsid w:val="00EC0544"/>
    <w:rPr>
      <w:rFonts w:ascii="Georgia" w:eastAsia="SimSun" w:hAnsi="Georgia"/>
      <w:sz w:val="12"/>
    </w:rPr>
  </w:style>
  <w:style w:type="character" w:customStyle="1" w:styleId="HighlightingChar">
    <w:name w:val="Highlighting Char"/>
    <w:link w:val="Highlighting"/>
    <w:locked/>
    <w:rsid w:val="00EC0544"/>
    <w:rPr>
      <w:rFonts w:ascii="Georgia" w:eastAsia="SimSun" w:hAnsi="Georgia"/>
      <w:u w:val="thick"/>
    </w:rPr>
  </w:style>
  <w:style w:type="paragraph" w:customStyle="1" w:styleId="Highlighting">
    <w:name w:val="Highlighting"/>
    <w:basedOn w:val="Normal"/>
    <w:link w:val="HighlightingChar"/>
    <w:autoRedefine/>
    <w:qFormat/>
    <w:rsid w:val="00EC0544"/>
    <w:rPr>
      <w:rFonts w:ascii="Georgia" w:eastAsia="SimSun" w:hAnsi="Georgia"/>
      <w:sz w:val="24"/>
      <w:u w:val="thick"/>
    </w:rPr>
  </w:style>
  <w:style w:type="character" w:customStyle="1" w:styleId="CITEChar">
    <w:name w:val="CITE Char"/>
    <w:link w:val="CITE"/>
    <w:locked/>
    <w:rsid w:val="00EC0544"/>
    <w:rPr>
      <w:rFonts w:ascii="Liberation Sans" w:eastAsia="Droid Sans Fallback" w:hAnsi="Liberation Sans"/>
      <w:b/>
      <w:i/>
      <w:color w:val="00000A"/>
      <w:sz w:val="21"/>
    </w:rPr>
  </w:style>
  <w:style w:type="paragraph" w:customStyle="1" w:styleId="teaserpermalink">
    <w:name w:val="teaser_permalink"/>
    <w:basedOn w:val="Normal"/>
    <w:uiPriority w:val="99"/>
    <w:qFormat/>
    <w:rsid w:val="00EC0544"/>
    <w:pPr>
      <w:spacing w:before="100" w:beforeAutospacing="1" w:after="100" w:afterAutospacing="1"/>
    </w:pPr>
    <w:rPr>
      <w:rFonts w:eastAsia="Times New Roman"/>
      <w:sz w:val="24"/>
      <w:lang w:eastAsia="zh-CN"/>
    </w:rPr>
  </w:style>
  <w:style w:type="paragraph" w:customStyle="1" w:styleId="D345FF3D873148C5AE3FBF3267827368">
    <w:name w:val="D345FF3D873148C5AE3FBF3267827368"/>
    <w:uiPriority w:val="99"/>
    <w:qFormat/>
    <w:rsid w:val="00EC0544"/>
    <w:pPr>
      <w:spacing w:after="200" w:line="276" w:lineRule="auto"/>
    </w:pPr>
    <w:rPr>
      <w:rFonts w:ascii="Calibri" w:eastAsia="Times New Roman" w:hAnsi="Calibri" w:cs="Times New Roman"/>
      <w:sz w:val="22"/>
      <w:szCs w:val="22"/>
      <w:lang w:eastAsia="ja-JP"/>
    </w:rPr>
  </w:style>
  <w:style w:type="character" w:customStyle="1" w:styleId="NormaltextCharChar">
    <w:name w:val="Normal text Char Char"/>
    <w:link w:val="Normaltext0"/>
    <w:locked/>
    <w:rsid w:val="00EC0544"/>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EC0544"/>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EC0544"/>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EC0544"/>
    <w:rPr>
      <w:b/>
      <w:sz w:val="28"/>
    </w:rPr>
  </w:style>
  <w:style w:type="character" w:customStyle="1" w:styleId="SourcenameChar">
    <w:name w:val="Source name Char"/>
    <w:link w:val="Sourcename"/>
    <w:locked/>
    <w:rsid w:val="00EC0544"/>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EC0544"/>
    <w:rPr>
      <w:b/>
      <w:bCs/>
      <w:sz w:val="20"/>
    </w:rPr>
  </w:style>
  <w:style w:type="character" w:customStyle="1" w:styleId="underlinedcardChar">
    <w:name w:val="underlined card Char"/>
    <w:link w:val="underlinedcard0"/>
    <w:locked/>
    <w:rsid w:val="00EC0544"/>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EC0544"/>
    <w:rPr>
      <w:sz w:val="24"/>
      <w:u w:val="single"/>
    </w:rPr>
  </w:style>
  <w:style w:type="paragraph" w:customStyle="1" w:styleId="FullText">
    <w:name w:val="Full Text"/>
    <w:basedOn w:val="Normal"/>
    <w:uiPriority w:val="99"/>
    <w:qFormat/>
    <w:rsid w:val="00EC0544"/>
    <w:rPr>
      <w:rFonts w:eastAsia="Times New Roman"/>
      <w:sz w:val="16"/>
    </w:rPr>
  </w:style>
  <w:style w:type="character" w:customStyle="1" w:styleId="TextUnderlineChar">
    <w:name w:val="Text Underline Char"/>
    <w:link w:val="TextUnderline"/>
    <w:locked/>
    <w:rsid w:val="00EC0544"/>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EC0544"/>
    <w:rPr>
      <w:rFonts w:ascii="Garamond" w:eastAsia="Times New Roman" w:hAnsi="Garamond"/>
      <w:bCs/>
      <w:kern w:val="20"/>
      <w:sz w:val="24"/>
      <w:szCs w:val="32"/>
      <w:u w:val="single"/>
      <w:lang w:val="x-none" w:eastAsia="x-none"/>
    </w:rPr>
  </w:style>
  <w:style w:type="character" w:customStyle="1" w:styleId="citeunreadChar">
    <w:name w:val="cite unread Char"/>
    <w:link w:val="citeunread"/>
    <w:locked/>
    <w:rsid w:val="00EC0544"/>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EC0544"/>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EC0544"/>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EC0544"/>
    <w:rPr>
      <w:rFonts w:ascii="Georgia" w:eastAsia="Times New Roman" w:hAnsi="Georgia"/>
      <w:b/>
      <w:sz w:val="24"/>
      <w:szCs w:val="20"/>
      <w:u w:val="single"/>
      <w:lang w:val="x-none" w:eastAsia="x-none"/>
    </w:rPr>
  </w:style>
  <w:style w:type="paragraph" w:customStyle="1" w:styleId="2ndLevel-TAG">
    <w:name w:val="2nd Level - TAG"/>
    <w:basedOn w:val="Normal"/>
    <w:next w:val="Normal"/>
    <w:uiPriority w:val="99"/>
    <w:qFormat/>
    <w:rsid w:val="00EC0544"/>
    <w:pPr>
      <w:spacing w:before="240"/>
      <w:outlineLvl w:val="2"/>
    </w:pPr>
    <w:rPr>
      <w:rFonts w:eastAsia="Times New Roman"/>
      <w:b/>
    </w:rPr>
  </w:style>
  <w:style w:type="character" w:customStyle="1" w:styleId="CiteCardChar">
    <w:name w:val="Cite_Card Char"/>
    <w:link w:val="CiteCard0"/>
    <w:locked/>
    <w:rsid w:val="00EC0544"/>
    <w:rPr>
      <w:rFonts w:ascii="Times New Roman" w:eastAsia="Times New Roman" w:hAnsi="Times New Roman" w:cs="Arial"/>
      <w:bCs/>
      <w:sz w:val="20"/>
      <w:szCs w:val="20"/>
    </w:rPr>
  </w:style>
  <w:style w:type="paragraph" w:customStyle="1" w:styleId="CiteCard0">
    <w:name w:val="Cite_Card"/>
    <w:link w:val="CiteCardChar"/>
    <w:qFormat/>
    <w:rsid w:val="00EC0544"/>
    <w:pPr>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EC0544"/>
    <w:pPr>
      <w:widowControl w:val="0"/>
    </w:pPr>
    <w:rPr>
      <w:rFonts w:eastAsia="MS Mincho"/>
      <w:color w:val="auto"/>
    </w:rPr>
  </w:style>
  <w:style w:type="character" w:customStyle="1" w:styleId="StyleStyle49pt6Char">
    <w:name w:val="Style Style4 + 9 pt6 Char"/>
    <w:basedOn w:val="Style4Char"/>
    <w:link w:val="StyleStyle49pt6"/>
    <w:locked/>
    <w:rsid w:val="00EC0544"/>
    <w:rPr>
      <w:rFonts w:ascii="Georgia" w:eastAsia="Times New Roman" w:hAnsi="Georgia"/>
      <w:u w:val="single"/>
      <w:lang w:val="x-none"/>
    </w:rPr>
  </w:style>
  <w:style w:type="paragraph" w:customStyle="1" w:styleId="StyleStyle49pt6">
    <w:name w:val="Style Style4 + 9 pt6"/>
    <w:basedOn w:val="Style4"/>
    <w:link w:val="StyleStyle49pt6Char"/>
    <w:qFormat/>
    <w:rsid w:val="00EC0544"/>
    <w:rPr>
      <w:rFonts w:ascii="Georgia" w:eastAsia="Times New Roman" w:hAnsi="Georgia"/>
    </w:rPr>
  </w:style>
  <w:style w:type="character" w:customStyle="1" w:styleId="UnderlineCharCharCharCharChar">
    <w:name w:val="Underline Char Char Char Char Char"/>
    <w:link w:val="UnderlineCharCharCharChar"/>
    <w:locked/>
    <w:rsid w:val="00EC0544"/>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C0544"/>
    <w:rPr>
      <w:rFonts w:ascii="Georgia" w:eastAsia="Times New Roman" w:hAnsi="Georgia" w:cs="Times New Roman"/>
      <w:sz w:val="24"/>
      <w:u w:val="single"/>
    </w:rPr>
  </w:style>
  <w:style w:type="character" w:customStyle="1" w:styleId="StyleUnderlineCharLatinTimesNewRomanAsianSimSunChar">
    <w:name w:val="Style Underline Char + (Latin) Times New Roman (Asian) SimSun Char"/>
    <w:link w:val="StyleUnderlineCharLatinTimesNewRomanAsianSimSun"/>
    <w:locked/>
    <w:rsid w:val="00EC0544"/>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C0544"/>
    <w:rPr>
      <w:rFonts w:ascii="Georgia" w:hAnsi="Georgia" w:cs="Calibri"/>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C0544"/>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C0544"/>
    <w:rPr>
      <w:rFonts w:ascii="Georgia" w:hAnsi="Georgia" w:cs="Calibri"/>
      <w:b/>
      <w:bCs/>
      <w:sz w:val="24"/>
      <w:u w:val="single"/>
    </w:rPr>
  </w:style>
  <w:style w:type="character" w:customStyle="1" w:styleId="DebatenoramlChar">
    <w:name w:val="Debatenoraml Char"/>
    <w:link w:val="Debatenoraml"/>
    <w:locked/>
    <w:rsid w:val="00EC0544"/>
    <w:rPr>
      <w:rFonts w:ascii="Times New Roman" w:hAnsi="Times New Roman" w:cs="Times New Roman"/>
    </w:rPr>
  </w:style>
  <w:style w:type="paragraph" w:customStyle="1" w:styleId="Debatenoraml">
    <w:name w:val="Debatenoraml"/>
    <w:basedOn w:val="NoSpacing"/>
    <w:link w:val="DebatenoramlChar"/>
    <w:qFormat/>
    <w:rsid w:val="00EC0544"/>
    <w:pPr>
      <w:spacing w:before="0" w:beforeAutospacing="0" w:after="0" w:afterAutospacing="0"/>
    </w:pPr>
    <w:rPr>
      <w:rFonts w:eastAsiaTheme="minorEastAsia"/>
      <w:lang w:eastAsia="en-US"/>
    </w:rPr>
  </w:style>
  <w:style w:type="paragraph" w:customStyle="1" w:styleId="SynergyTag">
    <w:name w:val="SynergyTag"/>
    <w:basedOn w:val="Normal"/>
    <w:uiPriority w:val="99"/>
    <w:qFormat/>
    <w:rsid w:val="00EC0544"/>
    <w:rPr>
      <w:rFonts w:eastAsia="Calibri"/>
      <w:b/>
    </w:rPr>
  </w:style>
  <w:style w:type="character" w:customStyle="1" w:styleId="QualsChar">
    <w:name w:val="Quals Char"/>
    <w:link w:val="Quals"/>
    <w:locked/>
    <w:rsid w:val="00EC0544"/>
    <w:rPr>
      <w:rFonts w:ascii="Georgia" w:eastAsia="Calibri" w:hAnsi="Georgia"/>
      <w:sz w:val="18"/>
    </w:rPr>
  </w:style>
  <w:style w:type="paragraph" w:customStyle="1" w:styleId="Quals">
    <w:name w:val="Quals"/>
    <w:basedOn w:val="Normal"/>
    <w:link w:val="QualsChar"/>
    <w:qFormat/>
    <w:rsid w:val="00EC0544"/>
    <w:rPr>
      <w:rFonts w:ascii="Georgia" w:eastAsia="Calibri" w:hAnsi="Georgia"/>
      <w:sz w:val="18"/>
    </w:rPr>
  </w:style>
  <w:style w:type="paragraph" w:customStyle="1" w:styleId="times">
    <w:name w:val="times"/>
    <w:basedOn w:val="Normal"/>
    <w:qFormat/>
    <w:rsid w:val="00EC0544"/>
    <w:pPr>
      <w:spacing w:before="100" w:beforeAutospacing="1" w:after="100" w:afterAutospacing="1"/>
    </w:pPr>
    <w:rPr>
      <w:rFonts w:eastAsia="Times New Roman"/>
      <w:sz w:val="24"/>
    </w:rPr>
  </w:style>
  <w:style w:type="paragraph" w:customStyle="1" w:styleId="BodyA">
    <w:name w:val="Body A"/>
    <w:uiPriority w:val="99"/>
    <w:qFormat/>
    <w:rsid w:val="00EC0544"/>
    <w:rPr>
      <w:rFonts w:ascii="Helvetica" w:eastAsia="ヒラギノ角ゴ Pro W3" w:hAnsi="Helvetica" w:cs="Times New Roman"/>
      <w:color w:val="000000"/>
      <w:szCs w:val="20"/>
    </w:rPr>
  </w:style>
  <w:style w:type="character" w:customStyle="1" w:styleId="StarredChar">
    <w:name w:val="Starred Char"/>
    <w:link w:val="Starred"/>
    <w:locked/>
    <w:rsid w:val="00EC0544"/>
    <w:rPr>
      <w:rFonts w:ascii="Georgia" w:eastAsia="Times New Roman" w:hAnsi="Georgia"/>
      <w:b/>
      <w:caps/>
      <w:szCs w:val="28"/>
      <w:u w:val="single"/>
    </w:rPr>
  </w:style>
  <w:style w:type="paragraph" w:customStyle="1" w:styleId="Starred">
    <w:name w:val="Starred"/>
    <w:basedOn w:val="Normal"/>
    <w:link w:val="StarredChar"/>
    <w:qFormat/>
    <w:rsid w:val="00EC0544"/>
    <w:pPr>
      <w:keepNext/>
      <w:keepLines/>
      <w:pageBreakBefore/>
      <w:spacing w:before="240" w:after="60"/>
      <w:jc w:val="center"/>
      <w:outlineLvl w:val="0"/>
    </w:pPr>
    <w:rPr>
      <w:rFonts w:ascii="Georgia" w:eastAsia="Times New Roman" w:hAnsi="Georgia"/>
      <w:b/>
      <w:caps/>
      <w:sz w:val="24"/>
      <w:szCs w:val="28"/>
      <w:u w:val="single"/>
    </w:rPr>
  </w:style>
  <w:style w:type="character" w:customStyle="1" w:styleId="NotStarredChar">
    <w:name w:val="NotStarred Char"/>
    <w:link w:val="NotStarred"/>
    <w:locked/>
    <w:rsid w:val="00EC0544"/>
    <w:rPr>
      <w:rFonts w:ascii="Georgia" w:eastAsia="Times New Roman" w:hAnsi="Georgia"/>
      <w:b/>
      <w:caps/>
      <w:szCs w:val="28"/>
      <w:u w:val="single"/>
    </w:rPr>
  </w:style>
  <w:style w:type="paragraph" w:customStyle="1" w:styleId="NotStarred">
    <w:name w:val="NotStarred"/>
    <w:basedOn w:val="Normal"/>
    <w:link w:val="NotStarredChar"/>
    <w:qFormat/>
    <w:rsid w:val="00EC0544"/>
    <w:pPr>
      <w:keepNext/>
      <w:keepLines/>
      <w:pageBreakBefore/>
      <w:spacing w:before="240" w:after="60"/>
      <w:jc w:val="center"/>
      <w:outlineLvl w:val="1"/>
    </w:pPr>
    <w:rPr>
      <w:rFonts w:ascii="Georgia" w:eastAsia="Times New Roman" w:hAnsi="Georgia"/>
      <w:b/>
      <w:caps/>
      <w:sz w:val="24"/>
      <w:szCs w:val="28"/>
      <w:u w:val="single"/>
    </w:rPr>
  </w:style>
  <w:style w:type="character" w:customStyle="1" w:styleId="tagCharCharChar">
    <w:name w:val="tag Char Char Char"/>
    <w:locked/>
    <w:rsid w:val="00EC0544"/>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C0544"/>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C0544"/>
    <w:pPr>
      <w:pBdr>
        <w:top w:val="single" w:sz="4" w:space="0" w:color="auto"/>
        <w:left w:val="single" w:sz="4" w:space="0" w:color="auto"/>
        <w:bottom w:val="single" w:sz="4" w:space="0" w:color="auto"/>
        <w:right w:val="single" w:sz="4" w:space="0" w:color="auto"/>
      </w:pBdr>
    </w:pPr>
    <w:rPr>
      <w:rFonts w:eastAsiaTheme="minorEastAsia" w:cs="Times New Roman"/>
      <w:bdr w:val="single" w:sz="4" w:space="0" w:color="auto" w:frame="1"/>
      <w:lang w:val="en-US"/>
    </w:rPr>
  </w:style>
  <w:style w:type="character" w:customStyle="1" w:styleId="H4TagChar1">
    <w:name w:val="H4 (Tag) Char1"/>
    <w:link w:val="H4Tag"/>
    <w:locked/>
    <w:rsid w:val="00EC0544"/>
    <w:rPr>
      <w:rFonts w:ascii="Georgia" w:eastAsia="Calibri" w:hAnsi="Georgia"/>
      <w:b/>
    </w:rPr>
  </w:style>
  <w:style w:type="paragraph" w:customStyle="1" w:styleId="H4Tag">
    <w:name w:val="H4 (Tag)"/>
    <w:basedOn w:val="Normal"/>
    <w:link w:val="H4TagChar1"/>
    <w:qFormat/>
    <w:rsid w:val="00EC0544"/>
    <w:rPr>
      <w:rFonts w:ascii="Georgia" w:eastAsia="Calibri" w:hAnsi="Georgia"/>
      <w:b/>
      <w:sz w:val="24"/>
    </w:rPr>
  </w:style>
  <w:style w:type="paragraph" w:customStyle="1" w:styleId="CM25">
    <w:name w:val="CM25"/>
    <w:basedOn w:val="Default"/>
    <w:next w:val="Default"/>
    <w:qFormat/>
    <w:rsid w:val="00EC0544"/>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EC0544"/>
    <w:rPr>
      <w:rFonts w:ascii="Georgia" w:hAnsi="Georgia"/>
      <w:b/>
    </w:rPr>
  </w:style>
  <w:style w:type="paragraph" w:customStyle="1" w:styleId="Debate-CardTagandCite-F6">
    <w:name w:val="Debate- Card Tag and Cite- F6"/>
    <w:basedOn w:val="Normal"/>
    <w:link w:val="Debate-CardTagandCite-F6Char"/>
    <w:qFormat/>
    <w:rsid w:val="00EC0544"/>
    <w:pPr>
      <w:contextualSpacing/>
    </w:pPr>
    <w:rPr>
      <w:rFonts w:ascii="Georgia" w:hAnsi="Georgia"/>
      <w:b/>
      <w:sz w:val="24"/>
    </w:rPr>
  </w:style>
  <w:style w:type="paragraph" w:customStyle="1" w:styleId="Cardtext0">
    <w:name w:val="Card text"/>
    <w:link w:val="CardtextChar0"/>
    <w:qFormat/>
    <w:rsid w:val="00EC0544"/>
    <w:pPr>
      <w:widowControl w:val="0"/>
      <w:autoSpaceDE w:val="0"/>
      <w:autoSpaceDN w:val="0"/>
      <w:adjustRightInd w:val="0"/>
    </w:pPr>
    <w:rPr>
      <w:rFonts w:ascii="Garamond" w:hAnsi="Garamond"/>
      <w:u w:val="single"/>
    </w:rPr>
  </w:style>
  <w:style w:type="character" w:customStyle="1" w:styleId="NewHeading2Char">
    <w:name w:val="NewHeading2 Char"/>
    <w:link w:val="NewHeading2"/>
    <w:locked/>
    <w:rsid w:val="00EC0544"/>
    <w:rPr>
      <w:rFonts w:ascii="Georgia" w:eastAsia="Times New Roman" w:hAnsi="Georgia"/>
      <w:b/>
      <w:szCs w:val="28"/>
      <w:u w:val="single"/>
    </w:rPr>
  </w:style>
  <w:style w:type="paragraph" w:customStyle="1" w:styleId="NewHeading2">
    <w:name w:val="NewHeading2"/>
    <w:basedOn w:val="Normal"/>
    <w:link w:val="NewHeading2Char"/>
    <w:qFormat/>
    <w:rsid w:val="00EC0544"/>
    <w:pPr>
      <w:spacing w:before="240" w:after="60"/>
    </w:pPr>
    <w:rPr>
      <w:rFonts w:ascii="Georgia" w:eastAsia="Times New Roman" w:hAnsi="Georgia"/>
      <w:b/>
      <w:sz w:val="24"/>
      <w:szCs w:val="28"/>
      <w:u w:val="single"/>
    </w:rPr>
  </w:style>
  <w:style w:type="paragraph" w:customStyle="1" w:styleId="CM32">
    <w:name w:val="CM3+2"/>
    <w:basedOn w:val="Normal"/>
    <w:next w:val="Normal"/>
    <w:uiPriority w:val="99"/>
    <w:qFormat/>
    <w:rsid w:val="00EC0544"/>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EC0544"/>
    <w:rPr>
      <w:rFonts w:eastAsia="Calibri"/>
    </w:rPr>
  </w:style>
  <w:style w:type="paragraph" w:customStyle="1" w:styleId="Card6pt">
    <w:name w:val="Card 6pt"/>
    <w:basedOn w:val="Normal"/>
    <w:uiPriority w:val="99"/>
    <w:qFormat/>
    <w:rsid w:val="00EC0544"/>
    <w:pPr>
      <w:ind w:left="288" w:right="288"/>
    </w:pPr>
    <w:rPr>
      <w:rFonts w:ascii="Georgia" w:eastAsia="Calibri" w:hAnsi="Georgia"/>
      <w:bCs/>
      <w:color w:val="000000"/>
      <w:sz w:val="12"/>
      <w:szCs w:val="20"/>
    </w:rPr>
  </w:style>
  <w:style w:type="character" w:customStyle="1" w:styleId="FullCiteChar">
    <w:name w:val="Full Cite Char"/>
    <w:link w:val="FullCite"/>
    <w:locked/>
    <w:rsid w:val="00EC0544"/>
    <w:rPr>
      <w:rFonts w:ascii="Garamond" w:eastAsia="Calibri" w:hAnsi="Garamond"/>
    </w:rPr>
  </w:style>
  <w:style w:type="paragraph" w:customStyle="1" w:styleId="FullCite">
    <w:name w:val="Full Cite"/>
    <w:basedOn w:val="Normal"/>
    <w:next w:val="Normal"/>
    <w:link w:val="FullCiteChar"/>
    <w:qFormat/>
    <w:rsid w:val="00EC0544"/>
    <w:rPr>
      <w:rFonts w:ascii="Garamond" w:eastAsia="Calibri" w:hAnsi="Garamond"/>
      <w:sz w:val="24"/>
    </w:rPr>
  </w:style>
  <w:style w:type="character" w:customStyle="1" w:styleId="StyleCardStyleBlackUnderlineChar">
    <w:name w:val="Style Card Style + Black Underline Char"/>
    <w:link w:val="StyleCardStyleBlackUnderline"/>
    <w:locked/>
    <w:rsid w:val="00EC0544"/>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C0544"/>
    <w:rPr>
      <w:rFonts w:ascii="Georgia" w:eastAsia="Times New Roman" w:hAnsi="Georgia"/>
      <w:color w:val="000000"/>
      <w:sz w:val="24"/>
      <w:u w:val="single"/>
    </w:rPr>
  </w:style>
  <w:style w:type="paragraph" w:customStyle="1" w:styleId="StyleHeading2LatinArialMT13pt">
    <w:name w:val="Style Heading 2 + (Latin) ArialMT 13 pt"/>
    <w:basedOn w:val="Heading2"/>
    <w:next w:val="Heading2"/>
    <w:uiPriority w:val="99"/>
    <w:qFormat/>
    <w:rsid w:val="00EC0544"/>
    <w:pPr>
      <w:keepLines w:val="0"/>
      <w:pageBreakBefore w:val="0"/>
      <w:jc w:val="left"/>
    </w:pPr>
    <w:rPr>
      <w:rFonts w:eastAsia="SimSun" w:cs="Arial"/>
      <w:b w:val="0"/>
      <w:iCs/>
      <w:caps/>
      <w:sz w:val="24"/>
      <w:szCs w:val="28"/>
      <w:lang w:eastAsia="zh-CN"/>
    </w:rPr>
  </w:style>
  <w:style w:type="character" w:customStyle="1" w:styleId="StylecardThickunderlineChar">
    <w:name w:val="Style card + Thick underline Char"/>
    <w:link w:val="StylecardThickunderline"/>
    <w:locked/>
    <w:rsid w:val="00EC0544"/>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C0544"/>
    <w:pPr>
      <w:ind w:left="288" w:right="288"/>
    </w:pPr>
    <w:rPr>
      <w:rFonts w:ascii="Georgia" w:eastAsia="SimSun" w:hAnsi="Georgia"/>
      <w:sz w:val="24"/>
      <w:u w:val="single"/>
      <w:lang w:eastAsia="zh-CN"/>
    </w:rPr>
  </w:style>
  <w:style w:type="character" w:customStyle="1" w:styleId="StylecardBoldThickunderlineChar">
    <w:name w:val="Style card + Bold Thick underline Char"/>
    <w:link w:val="StylecardBoldThickunderline"/>
    <w:locked/>
    <w:rsid w:val="00EC0544"/>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C0544"/>
    <w:pPr>
      <w:ind w:left="288" w:right="288"/>
    </w:pPr>
    <w:rPr>
      <w:rFonts w:ascii="Georgia" w:eastAsia="SimSun" w:hAnsi="Georgia"/>
      <w:b/>
      <w:bCs/>
      <w:sz w:val="24"/>
      <w:u w:val="single"/>
      <w:lang w:eastAsia="zh-CN"/>
    </w:rPr>
  </w:style>
  <w:style w:type="paragraph" w:customStyle="1" w:styleId="CM27">
    <w:name w:val="CM27"/>
    <w:basedOn w:val="Default"/>
    <w:next w:val="Default"/>
    <w:qFormat/>
    <w:rsid w:val="00EC0544"/>
    <w:pPr>
      <w:spacing w:after="200" w:line="276" w:lineRule="auto"/>
    </w:pPr>
    <w:rPr>
      <w:rFonts w:eastAsia="Calibri"/>
      <w:color w:val="auto"/>
      <w:sz w:val="22"/>
    </w:rPr>
  </w:style>
  <w:style w:type="paragraph" w:customStyle="1" w:styleId="font-null">
    <w:name w:val="font-null"/>
    <w:basedOn w:val="Normal"/>
    <w:uiPriority w:val="99"/>
    <w:qFormat/>
    <w:rsid w:val="00EC0544"/>
    <w:pPr>
      <w:spacing w:before="100" w:beforeAutospacing="1" w:after="100" w:afterAutospacing="1"/>
    </w:pPr>
    <w:rPr>
      <w:rFonts w:eastAsia="Times New Roman"/>
      <w:sz w:val="24"/>
    </w:rPr>
  </w:style>
  <w:style w:type="paragraph" w:customStyle="1" w:styleId="rteindent1">
    <w:name w:val="rteindent1"/>
    <w:basedOn w:val="Normal"/>
    <w:uiPriority w:val="99"/>
    <w:qFormat/>
    <w:rsid w:val="00EC0544"/>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EC0544"/>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EC0544"/>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EC0544"/>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EC0544"/>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EC0544"/>
    <w:pPr>
      <w:spacing w:before="100" w:beforeAutospacing="1" w:after="100" w:afterAutospacing="1"/>
    </w:pPr>
    <w:rPr>
      <w:rFonts w:eastAsia="Times New Roman"/>
      <w:sz w:val="24"/>
    </w:rPr>
  </w:style>
  <w:style w:type="paragraph" w:customStyle="1" w:styleId="class">
    <w:name w:val="class"/>
    <w:basedOn w:val="Normal"/>
    <w:uiPriority w:val="99"/>
    <w:qFormat/>
    <w:rsid w:val="00EC0544"/>
    <w:pPr>
      <w:spacing w:before="100" w:beforeAutospacing="1" w:after="100" w:afterAutospacing="1"/>
    </w:pPr>
    <w:rPr>
      <w:rFonts w:eastAsia="Times New Roman"/>
      <w:sz w:val="24"/>
    </w:rPr>
  </w:style>
  <w:style w:type="character" w:customStyle="1" w:styleId="blocktitleChar0">
    <w:name w:val="block title Char"/>
    <w:link w:val="blocktitle0"/>
    <w:locked/>
    <w:rsid w:val="00EC0544"/>
    <w:rPr>
      <w:rFonts w:ascii="Calibri" w:eastAsia="Calibri" w:hAnsi="Calibri"/>
      <w:b/>
      <w:caps/>
      <w:sz w:val="28"/>
      <w:szCs w:val="28"/>
      <w:lang w:val="es-ES"/>
    </w:rPr>
  </w:style>
  <w:style w:type="paragraph" w:customStyle="1" w:styleId="Pa6">
    <w:name w:val="Pa6"/>
    <w:basedOn w:val="Normal"/>
    <w:next w:val="Normal"/>
    <w:uiPriority w:val="99"/>
    <w:qFormat/>
    <w:rsid w:val="00EC0544"/>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EC0544"/>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EC0544"/>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EC0544"/>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EC0544"/>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EC0544"/>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EC0544"/>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C0544"/>
    <w:rPr>
      <w:rFonts w:ascii="Georgia" w:eastAsia="SimSun" w:hAnsi="Georgia"/>
      <w:b/>
      <w:bCs/>
      <w:lang w:val="en-US"/>
    </w:rPr>
  </w:style>
  <w:style w:type="paragraph" w:customStyle="1" w:styleId="summary">
    <w:name w:val="summary"/>
    <w:basedOn w:val="Normal"/>
    <w:uiPriority w:val="99"/>
    <w:qFormat/>
    <w:rsid w:val="00EC0544"/>
    <w:pPr>
      <w:spacing w:before="100" w:beforeAutospacing="1" w:after="100" w:afterAutospacing="1"/>
    </w:pPr>
    <w:rPr>
      <w:rFonts w:eastAsia="Times New Roman"/>
      <w:sz w:val="24"/>
    </w:rPr>
  </w:style>
  <w:style w:type="paragraph" w:customStyle="1" w:styleId="Caption2">
    <w:name w:val="Caption2"/>
    <w:basedOn w:val="Normal"/>
    <w:uiPriority w:val="99"/>
    <w:qFormat/>
    <w:rsid w:val="00EC0544"/>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EC0544"/>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C0544"/>
    <w:pPr>
      <w:tabs>
        <w:tab w:val="center" w:pos="5120"/>
        <w:tab w:val="right" w:pos="10220"/>
      </w:tabs>
    </w:pPr>
    <w:rPr>
      <w:rFonts w:ascii="Georgia" w:eastAsia="Times New Roman" w:hAnsi="Georgia"/>
      <w:bCs/>
      <w:sz w:val="24"/>
      <w:lang w:bidi="he-IL"/>
    </w:rPr>
  </w:style>
  <w:style w:type="paragraph" w:customStyle="1" w:styleId="DebateFile">
    <w:name w:val="Debate File"/>
    <w:basedOn w:val="Normal"/>
    <w:uiPriority w:val="99"/>
    <w:qFormat/>
    <w:rsid w:val="00EC0544"/>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EC0544"/>
    <w:pPr>
      <w:keepNext/>
      <w:ind w:left="288" w:right="288"/>
    </w:pPr>
    <w:rPr>
      <w:rFonts w:ascii="Georgia" w:eastAsia="MS Gothic" w:hAnsi="Georgia"/>
      <w:bCs/>
      <w:sz w:val="16"/>
      <w:szCs w:val="20"/>
    </w:rPr>
  </w:style>
  <w:style w:type="paragraph" w:customStyle="1" w:styleId="Little">
    <w:name w:val="Little"/>
    <w:basedOn w:val="Normal"/>
    <w:next w:val="Normal"/>
    <w:link w:val="LittleChar"/>
    <w:qFormat/>
    <w:rsid w:val="00EC0544"/>
    <w:pPr>
      <w:ind w:left="288"/>
    </w:pPr>
    <w:rPr>
      <w:rFonts w:eastAsia="Times New Roman"/>
      <w:sz w:val="16"/>
    </w:rPr>
  </w:style>
  <w:style w:type="paragraph" w:customStyle="1" w:styleId="AAAcard">
    <w:name w:val="AAAcard"/>
    <w:basedOn w:val="Normal"/>
    <w:uiPriority w:val="99"/>
    <w:qFormat/>
    <w:rsid w:val="00EC0544"/>
    <w:pPr>
      <w:ind w:left="288" w:right="288"/>
    </w:pPr>
    <w:rPr>
      <w:rFonts w:eastAsia="Times New Roman"/>
    </w:rPr>
  </w:style>
  <w:style w:type="paragraph" w:customStyle="1" w:styleId="Caption3">
    <w:name w:val="Caption3"/>
    <w:basedOn w:val="Normal"/>
    <w:uiPriority w:val="99"/>
    <w:qFormat/>
    <w:rsid w:val="00EC0544"/>
    <w:pPr>
      <w:spacing w:before="100" w:beforeAutospacing="1" w:after="100" w:afterAutospacing="1"/>
    </w:pPr>
    <w:rPr>
      <w:rFonts w:eastAsia="Times New Roman"/>
      <w:sz w:val="24"/>
    </w:rPr>
  </w:style>
  <w:style w:type="paragraph" w:customStyle="1" w:styleId="body-12-5">
    <w:name w:val="body-12-5"/>
    <w:basedOn w:val="Normal"/>
    <w:uiPriority w:val="99"/>
    <w:qFormat/>
    <w:rsid w:val="00EC0544"/>
    <w:pPr>
      <w:spacing w:before="100" w:beforeAutospacing="1" w:after="100" w:afterAutospacing="1"/>
    </w:pPr>
    <w:rPr>
      <w:rFonts w:eastAsia="Times New Roman"/>
      <w:sz w:val="24"/>
    </w:rPr>
  </w:style>
  <w:style w:type="paragraph" w:customStyle="1" w:styleId="infuse">
    <w:name w:val="infuse"/>
    <w:basedOn w:val="Normal"/>
    <w:uiPriority w:val="99"/>
    <w:qFormat/>
    <w:rsid w:val="00EC0544"/>
    <w:pPr>
      <w:spacing w:before="100" w:beforeAutospacing="1" w:after="100" w:afterAutospacing="1"/>
    </w:pPr>
    <w:rPr>
      <w:rFonts w:eastAsia="Times New Roman"/>
      <w:sz w:val="24"/>
    </w:rPr>
  </w:style>
  <w:style w:type="paragraph" w:customStyle="1" w:styleId="fontreg">
    <w:name w:val="font_reg"/>
    <w:basedOn w:val="Normal"/>
    <w:uiPriority w:val="99"/>
    <w:qFormat/>
    <w:rsid w:val="00EC0544"/>
    <w:pPr>
      <w:spacing w:before="100" w:beforeAutospacing="1" w:after="100" w:afterAutospacing="1"/>
    </w:pPr>
    <w:rPr>
      <w:rFonts w:eastAsia="Times New Roman"/>
      <w:sz w:val="24"/>
    </w:rPr>
  </w:style>
  <w:style w:type="paragraph" w:customStyle="1" w:styleId="CITEF3">
    <w:name w:val="CITE F3"/>
    <w:uiPriority w:val="99"/>
    <w:qFormat/>
    <w:rsid w:val="00EC0544"/>
    <w:rPr>
      <w:rFonts w:ascii="Georgia" w:eastAsia="SimSun" w:hAnsi="Georgia" w:cs="Times New Roman"/>
      <w:b/>
      <w:lang w:eastAsia="zh-CN"/>
    </w:rPr>
  </w:style>
  <w:style w:type="character" w:customStyle="1" w:styleId="StyleBoldUnderlineTimesNewRomanChar">
    <w:name w:val="Style Bold Underline + Times New Roman Char"/>
    <w:link w:val="StyleBoldUnderlineTimesNewRoman"/>
    <w:locked/>
    <w:rsid w:val="00EC0544"/>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C0544"/>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C0544"/>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C0544"/>
    <w:pPr>
      <w:spacing w:after="200"/>
    </w:pPr>
    <w:rPr>
      <w:rFonts w:ascii="Calibri" w:eastAsia="Calibri" w:hAnsi="Calibri" w:cs="Times New Roman"/>
      <w:sz w:val="20"/>
      <w:szCs w:val="20"/>
      <w:u w:val="single"/>
    </w:rPr>
  </w:style>
  <w:style w:type="paragraph" w:customStyle="1" w:styleId="hotroute1">
    <w:name w:val="hot route!"/>
    <w:basedOn w:val="Normal"/>
    <w:qFormat/>
    <w:rsid w:val="00EC0544"/>
    <w:pPr>
      <w:ind w:left="144"/>
    </w:pPr>
    <w:rPr>
      <w:rFonts w:ascii="Cambria" w:eastAsia="Calibri" w:hAnsi="Cambria"/>
      <w:sz w:val="24"/>
    </w:rPr>
  </w:style>
  <w:style w:type="paragraph" w:customStyle="1" w:styleId="FreeFormA">
    <w:name w:val="Free Form A"/>
    <w:autoRedefine/>
    <w:uiPriority w:val="99"/>
    <w:qFormat/>
    <w:rsid w:val="00EC0544"/>
    <w:pPr>
      <w:spacing w:line="276" w:lineRule="auto"/>
    </w:pPr>
    <w:rPr>
      <w:rFonts w:ascii="Helvetica" w:eastAsia="ヒラギノ角ゴ Pro W3" w:hAnsi="Helvetica" w:cs="Times New Roman"/>
      <w:color w:val="000000"/>
      <w:szCs w:val="22"/>
      <w:lang w:eastAsia="zh-CN" w:bidi="he-IL"/>
    </w:rPr>
  </w:style>
  <w:style w:type="paragraph" w:customStyle="1" w:styleId="bodytextfp">
    <w:name w:val="bodytextfp"/>
    <w:basedOn w:val="Normal"/>
    <w:uiPriority w:val="99"/>
    <w:qFormat/>
    <w:rsid w:val="00EC0544"/>
    <w:pPr>
      <w:spacing w:before="100" w:beforeAutospacing="1" w:after="100" w:afterAutospacing="1"/>
    </w:pPr>
    <w:rPr>
      <w:rFonts w:eastAsia="Times New Roman"/>
      <w:sz w:val="24"/>
    </w:rPr>
  </w:style>
  <w:style w:type="paragraph" w:customStyle="1" w:styleId="subheader">
    <w:name w:val="subheader"/>
    <w:basedOn w:val="Normal"/>
    <w:uiPriority w:val="99"/>
    <w:qFormat/>
    <w:rsid w:val="00EC0544"/>
    <w:pPr>
      <w:spacing w:before="100" w:beforeAutospacing="1" w:after="100" w:afterAutospacing="1"/>
    </w:pPr>
    <w:rPr>
      <w:rFonts w:eastAsia="Times New Roman"/>
      <w:sz w:val="24"/>
    </w:rPr>
  </w:style>
  <w:style w:type="paragraph" w:customStyle="1" w:styleId="firstletter">
    <w:name w:val="firstletter"/>
    <w:basedOn w:val="Normal"/>
    <w:uiPriority w:val="99"/>
    <w:qFormat/>
    <w:rsid w:val="00EC0544"/>
    <w:pPr>
      <w:spacing w:before="100" w:beforeAutospacing="1" w:after="100" w:afterAutospacing="1"/>
    </w:pPr>
    <w:rPr>
      <w:rFonts w:eastAsia="Times New Roman"/>
      <w:sz w:val="24"/>
    </w:rPr>
  </w:style>
  <w:style w:type="paragraph" w:customStyle="1" w:styleId="more">
    <w:name w:val="more"/>
    <w:basedOn w:val="Normal"/>
    <w:uiPriority w:val="99"/>
    <w:qFormat/>
    <w:rsid w:val="00EC0544"/>
    <w:pPr>
      <w:spacing w:before="100" w:beforeAutospacing="1" w:after="100" w:afterAutospacing="1"/>
    </w:pPr>
    <w:rPr>
      <w:rFonts w:eastAsia="Times New Roman"/>
      <w:sz w:val="24"/>
    </w:rPr>
  </w:style>
  <w:style w:type="paragraph" w:customStyle="1" w:styleId="story">
    <w:name w:val="story"/>
    <w:basedOn w:val="Normal"/>
    <w:uiPriority w:val="99"/>
    <w:qFormat/>
    <w:rsid w:val="00EC0544"/>
    <w:pPr>
      <w:spacing w:before="100" w:beforeAutospacing="1" w:after="100" w:afterAutospacing="1"/>
    </w:pPr>
    <w:rPr>
      <w:rFonts w:eastAsia="Times New Roman"/>
      <w:sz w:val="24"/>
    </w:rPr>
  </w:style>
  <w:style w:type="paragraph" w:customStyle="1" w:styleId="H1numbered">
    <w:name w:val="H1 numbered"/>
    <w:basedOn w:val="Normal"/>
    <w:uiPriority w:val="99"/>
    <w:qFormat/>
    <w:rsid w:val="00EC0544"/>
    <w:pPr>
      <w:pageBreakBefore/>
      <w:widowControl w:val="0"/>
      <w:numPr>
        <w:numId w:val="2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EC0544"/>
    <w:pPr>
      <w:widowControl w:val="0"/>
      <w:numPr>
        <w:ilvl w:val="1"/>
        <w:numId w:val="2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C0544"/>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EC0544"/>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EC0544"/>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EC0544"/>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EC0544"/>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EC0544"/>
    <w:pPr>
      <w:widowControl w:val="0"/>
      <w:spacing w:after="63"/>
    </w:pPr>
    <w:rPr>
      <w:rFonts w:ascii="Arial" w:hAnsi="Arial"/>
      <w:color w:val="auto"/>
    </w:rPr>
  </w:style>
  <w:style w:type="paragraph" w:customStyle="1" w:styleId="CM35">
    <w:name w:val="CM35"/>
    <w:basedOn w:val="Default"/>
    <w:next w:val="Default"/>
    <w:uiPriority w:val="99"/>
    <w:qFormat/>
    <w:rsid w:val="00EC0544"/>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C0544"/>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EC0544"/>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C0544"/>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C0544"/>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C0544"/>
    <w:pPr>
      <w:suppressAutoHyphens w:val="0"/>
      <w:autoSpaceDE w:val="0"/>
      <w:autoSpaceDN w:val="0"/>
      <w:adjustRightInd w:val="0"/>
      <w:spacing w:line="240" w:lineRule="auto"/>
      <w:ind w:left="432" w:right="432"/>
    </w:pPr>
    <w:rPr>
      <w:rFonts w:ascii="Georgia" w:eastAsia="Times New Roman" w:hAnsi="Georgia"/>
      <w:color w:val="auto"/>
      <w:sz w:val="24"/>
      <w:szCs w:val="24"/>
      <w:lang w:val="x-none" w:eastAsia="x-none"/>
    </w:rPr>
  </w:style>
  <w:style w:type="character" w:customStyle="1" w:styleId="StyleCards11ptUnderlineChar">
    <w:name w:val="Style Cards + 11 pt Underline Char"/>
    <w:link w:val="StyleCards11ptUnderline"/>
    <w:locked/>
    <w:rsid w:val="00EC0544"/>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C0544"/>
    <w:pPr>
      <w:suppressAutoHyphens w:val="0"/>
      <w:autoSpaceDE w:val="0"/>
      <w:autoSpaceDN w:val="0"/>
      <w:adjustRightInd w:val="0"/>
      <w:spacing w:line="240" w:lineRule="auto"/>
      <w:ind w:left="432" w:right="432"/>
    </w:pPr>
    <w:rPr>
      <w:rFonts w:ascii="Georgia" w:eastAsia="Times New Roman" w:hAnsi="Georgia"/>
      <w:color w:val="auto"/>
      <w:sz w:val="24"/>
      <w:u w:val="single"/>
      <w:lang w:val="x-none" w:eastAsia="x-none"/>
    </w:rPr>
  </w:style>
  <w:style w:type="character" w:customStyle="1" w:styleId="StyleCards11ptBoldUnderlineChar">
    <w:name w:val="Style Cards + 11 pt Bold Underline Char"/>
    <w:link w:val="StyleCards11ptBoldUnderline"/>
    <w:locked/>
    <w:rsid w:val="00EC0544"/>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C0544"/>
    <w:pPr>
      <w:suppressAutoHyphens w:val="0"/>
      <w:autoSpaceDE w:val="0"/>
      <w:autoSpaceDN w:val="0"/>
      <w:adjustRightInd w:val="0"/>
      <w:spacing w:line="240" w:lineRule="auto"/>
      <w:ind w:left="432" w:right="432"/>
    </w:pPr>
    <w:rPr>
      <w:rFonts w:ascii="Georgia" w:eastAsia="Times New Roman" w:hAnsi="Georgia"/>
      <w:b/>
      <w:bCs/>
      <w:color w:val="auto"/>
      <w:sz w:val="24"/>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C0544"/>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C0544"/>
    <w:pPr>
      <w:pBdr>
        <w:top w:val="single" w:sz="4" w:space="0" w:color="auto"/>
        <w:left w:val="single" w:sz="4" w:space="0" w:color="auto"/>
        <w:bottom w:val="single" w:sz="4" w:space="0" w:color="auto"/>
        <w:right w:val="single" w:sz="4" w:space="0" w:color="auto"/>
      </w:pBdr>
      <w:suppressAutoHyphens w:val="0"/>
      <w:autoSpaceDE w:val="0"/>
      <w:autoSpaceDN w:val="0"/>
      <w:adjustRightInd w:val="0"/>
      <w:spacing w:line="240" w:lineRule="auto"/>
      <w:ind w:left="432" w:right="432"/>
    </w:pPr>
    <w:rPr>
      <w:rFonts w:ascii="Georgia" w:eastAsia="Times New Roman" w:hAnsi="Georgia"/>
      <w:b/>
      <w:bCs/>
      <w:color w:val="auto"/>
      <w:sz w:val="24"/>
      <w:u w:val="single"/>
      <w:bdr w:val="single" w:sz="4" w:space="0" w:color="auto" w:frame="1"/>
      <w:lang w:val="x-none" w:eastAsia="x-none"/>
    </w:rPr>
  </w:style>
  <w:style w:type="character" w:customStyle="1" w:styleId="StylecardCharChar11ptChar">
    <w:name w:val="Style card Char Char + 11 pt Char"/>
    <w:link w:val="StylecardCharChar11pt"/>
    <w:locked/>
    <w:rsid w:val="00EC0544"/>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EC0544"/>
    <w:rPr>
      <w:rFonts w:ascii="Georgia" w:hAnsi="Georgia"/>
      <w:sz w:val="24"/>
      <w:lang w:val="x-none" w:eastAsia="x-none"/>
    </w:rPr>
  </w:style>
  <w:style w:type="character" w:customStyle="1" w:styleId="NormalFontChar">
    <w:name w:val="Normal Font Char"/>
    <w:link w:val="NormalFont"/>
    <w:locked/>
    <w:rsid w:val="00EC0544"/>
    <w:rPr>
      <w:rFonts w:ascii="Times New Roman" w:eastAsia="Times New Roman" w:hAnsi="Times New Roman" w:cs="Times New Roman"/>
      <w:sz w:val="20"/>
      <w:szCs w:val="20"/>
    </w:rPr>
  </w:style>
  <w:style w:type="paragraph" w:customStyle="1" w:styleId="NormalFont">
    <w:name w:val="Normal Font"/>
    <w:link w:val="NormalFontChar"/>
    <w:qFormat/>
    <w:rsid w:val="00EC0544"/>
    <w:rPr>
      <w:rFonts w:ascii="Times New Roman" w:eastAsia="Times New Roman" w:hAnsi="Times New Roman" w:cs="Times New Roman"/>
      <w:sz w:val="20"/>
      <w:szCs w:val="20"/>
    </w:rPr>
  </w:style>
  <w:style w:type="paragraph" w:customStyle="1" w:styleId="StyleSmall11pt">
    <w:name w:val="Style Small + 11 pt"/>
    <w:uiPriority w:val="99"/>
    <w:qFormat/>
    <w:rsid w:val="00EC0544"/>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EC0544"/>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C0544"/>
    <w:rPr>
      <w:u w:val="single"/>
      <w:lang w:val="x-none" w:eastAsia="x-none"/>
    </w:rPr>
  </w:style>
  <w:style w:type="character" w:customStyle="1" w:styleId="StyleNormalFont11ptBoldUnderlineChar">
    <w:name w:val="Style Normal Font + 11 pt Bold Underline Char"/>
    <w:link w:val="StyleNormalFont11ptBoldUnderline"/>
    <w:locked/>
    <w:rsid w:val="00EC0544"/>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C0544"/>
    <w:rPr>
      <w:b/>
      <w:bCs/>
      <w:u w:val="single"/>
      <w:lang w:val="x-none" w:eastAsia="x-none"/>
    </w:rPr>
  </w:style>
  <w:style w:type="paragraph" w:customStyle="1" w:styleId="Smallfont0">
    <w:name w:val="Smallfont"/>
    <w:basedOn w:val="Normal"/>
    <w:uiPriority w:val="99"/>
    <w:qFormat/>
    <w:rsid w:val="00EC0544"/>
    <w:rPr>
      <w:rFonts w:eastAsia="Times New Roman"/>
      <w:sz w:val="15"/>
    </w:rPr>
  </w:style>
  <w:style w:type="paragraph" w:customStyle="1" w:styleId="formatvorlage2">
    <w:name w:val="formatvorlage2"/>
    <w:basedOn w:val="Normal"/>
    <w:uiPriority w:val="99"/>
    <w:qFormat/>
    <w:rsid w:val="00EC0544"/>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EC0544"/>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C0544"/>
    <w:pPr>
      <w:pBdr>
        <w:bottom w:val="none" w:sz="0" w:space="0" w:color="auto"/>
      </w:pBdr>
      <w:suppressAutoHyphens/>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EC0544"/>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C0544"/>
    <w:pPr>
      <w:pBdr>
        <w:bottom w:val="none" w:sz="0" w:space="0" w:color="auto"/>
      </w:pBdr>
      <w:suppressAutoHyphens/>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EC0544"/>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EC0544"/>
    <w:pPr>
      <w:ind w:left="144"/>
    </w:pPr>
    <w:rPr>
      <w:rFonts w:ascii="Georgia" w:eastAsia="Times New Roman" w:hAnsi="Georgia"/>
      <w:sz w:val="24"/>
      <w:lang w:val="x-none" w:eastAsia="x-none"/>
    </w:rPr>
  </w:style>
  <w:style w:type="paragraph" w:customStyle="1" w:styleId="deck">
    <w:name w:val="deck"/>
    <w:basedOn w:val="Normal"/>
    <w:uiPriority w:val="99"/>
    <w:qFormat/>
    <w:rsid w:val="00EC0544"/>
    <w:pPr>
      <w:spacing w:before="100" w:beforeAutospacing="1" w:after="100" w:afterAutospacing="1"/>
    </w:pPr>
    <w:rPr>
      <w:rFonts w:eastAsia="Times New Roman"/>
      <w:sz w:val="24"/>
    </w:rPr>
  </w:style>
  <w:style w:type="paragraph" w:customStyle="1" w:styleId="i1">
    <w:name w:val="i1"/>
    <w:basedOn w:val="Normal"/>
    <w:uiPriority w:val="99"/>
    <w:qFormat/>
    <w:rsid w:val="00EC0544"/>
    <w:pPr>
      <w:spacing w:before="100" w:beforeAutospacing="1" w:after="100" w:afterAutospacing="1"/>
    </w:pPr>
    <w:rPr>
      <w:rFonts w:eastAsia="Times New Roman"/>
      <w:sz w:val="24"/>
    </w:rPr>
  </w:style>
  <w:style w:type="paragraph" w:customStyle="1" w:styleId="question">
    <w:name w:val="question"/>
    <w:basedOn w:val="Normal"/>
    <w:uiPriority w:val="99"/>
    <w:qFormat/>
    <w:rsid w:val="00EC0544"/>
    <w:pPr>
      <w:spacing w:before="100" w:beforeAutospacing="1" w:after="100" w:afterAutospacing="1"/>
    </w:pPr>
    <w:rPr>
      <w:rFonts w:eastAsia="Times New Roman"/>
      <w:sz w:val="24"/>
    </w:rPr>
  </w:style>
  <w:style w:type="paragraph" w:customStyle="1" w:styleId="bodycopy">
    <w:name w:val="bodycopy"/>
    <w:basedOn w:val="Normal"/>
    <w:uiPriority w:val="99"/>
    <w:qFormat/>
    <w:rsid w:val="00EC0544"/>
    <w:pPr>
      <w:spacing w:before="100" w:beforeAutospacing="1" w:after="100" w:afterAutospacing="1"/>
    </w:pPr>
    <w:rPr>
      <w:rFonts w:eastAsia="Times New Roman"/>
      <w:sz w:val="24"/>
    </w:rPr>
  </w:style>
  <w:style w:type="paragraph" w:customStyle="1" w:styleId="Fifth">
    <w:name w:val="Fifth"/>
    <w:basedOn w:val="Normal"/>
    <w:link w:val="FifthChar"/>
    <w:qFormat/>
    <w:rsid w:val="00EC0544"/>
    <w:rPr>
      <w:rFonts w:eastAsia="Calibri"/>
    </w:rPr>
  </w:style>
  <w:style w:type="paragraph" w:customStyle="1" w:styleId="NoteLevel22">
    <w:name w:val="Note Level 22"/>
    <w:basedOn w:val="Normal"/>
    <w:next w:val="Normal"/>
    <w:uiPriority w:val="99"/>
    <w:qFormat/>
    <w:rsid w:val="00EC0544"/>
    <w:pPr>
      <w:keepNext/>
      <w:ind w:left="288" w:right="288"/>
    </w:pPr>
    <w:rPr>
      <w:rFonts w:ascii="Georgia" w:eastAsia="MS Gothic" w:hAnsi="Georgia"/>
      <w:bCs/>
      <w:sz w:val="16"/>
      <w:szCs w:val="20"/>
    </w:rPr>
  </w:style>
  <w:style w:type="paragraph" w:customStyle="1" w:styleId="wp-caption-text">
    <w:name w:val="wp-caption-text"/>
    <w:basedOn w:val="Normal"/>
    <w:qFormat/>
    <w:rsid w:val="00EC0544"/>
    <w:pPr>
      <w:spacing w:before="100" w:beforeAutospacing="1" w:after="100" w:afterAutospacing="1"/>
    </w:pPr>
    <w:rPr>
      <w:rFonts w:eastAsia="Times New Roman"/>
      <w:sz w:val="24"/>
    </w:rPr>
  </w:style>
  <w:style w:type="paragraph" w:customStyle="1" w:styleId="svarticle">
    <w:name w:val="svarticle"/>
    <w:basedOn w:val="Normal"/>
    <w:uiPriority w:val="99"/>
    <w:qFormat/>
    <w:rsid w:val="00EC0544"/>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EC0544"/>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EC0544"/>
    <w:pPr>
      <w:spacing w:before="100" w:beforeAutospacing="1" w:after="100" w:afterAutospacing="1"/>
    </w:pPr>
  </w:style>
  <w:style w:type="paragraph" w:customStyle="1" w:styleId="description">
    <w:name w:val="description"/>
    <w:basedOn w:val="Normal"/>
    <w:uiPriority w:val="99"/>
    <w:qFormat/>
    <w:rsid w:val="00EC0544"/>
    <w:pPr>
      <w:spacing w:before="100" w:beforeAutospacing="1" w:after="100" w:afterAutospacing="1"/>
    </w:pPr>
  </w:style>
  <w:style w:type="paragraph" w:customStyle="1" w:styleId="graf">
    <w:name w:val="graf"/>
    <w:basedOn w:val="Normal"/>
    <w:uiPriority w:val="99"/>
    <w:qFormat/>
    <w:rsid w:val="00EC0544"/>
    <w:pPr>
      <w:spacing w:before="100" w:beforeAutospacing="1" w:after="100" w:afterAutospacing="1"/>
    </w:pPr>
  </w:style>
  <w:style w:type="paragraph" w:customStyle="1" w:styleId="column">
    <w:name w:val="column"/>
    <w:basedOn w:val="Normal"/>
    <w:uiPriority w:val="99"/>
    <w:qFormat/>
    <w:rsid w:val="00EC0544"/>
    <w:pPr>
      <w:spacing w:before="100" w:beforeAutospacing="1" w:after="100" w:afterAutospacing="1"/>
    </w:pPr>
  </w:style>
  <w:style w:type="paragraph" w:customStyle="1" w:styleId="recirc-container">
    <w:name w:val="recirc-container"/>
    <w:basedOn w:val="Normal"/>
    <w:uiPriority w:val="99"/>
    <w:qFormat/>
    <w:rsid w:val="00EC0544"/>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EC0544"/>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EC0544"/>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EC0544"/>
    <w:rPr>
      <w:rFonts w:ascii="Georgia" w:hAnsi="Georgia" w:hint="default"/>
      <w:i/>
      <w:iCs/>
      <w:color w:val="808080"/>
    </w:rPr>
  </w:style>
  <w:style w:type="character" w:customStyle="1" w:styleId="cardchar00">
    <w:name w:val="cardchar0"/>
    <w:basedOn w:val="DefaultParagraphFont"/>
    <w:rsid w:val="00EC0544"/>
  </w:style>
  <w:style w:type="character" w:customStyle="1" w:styleId="UnderlineNon-bold">
    <w:name w:val="Underline Non - bold"/>
    <w:rsid w:val="00EC0544"/>
    <w:rPr>
      <w:rFonts w:ascii="Times New Roman" w:hAnsi="Times New Roman" w:cs="Times New Roman" w:hint="default"/>
      <w:iCs/>
      <w:sz w:val="22"/>
      <w:u w:val="single"/>
    </w:rPr>
  </w:style>
  <w:style w:type="character" w:customStyle="1" w:styleId="Heading5Char2">
    <w:name w:val="Heading 5 Char2"/>
    <w:rsid w:val="00EC0544"/>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EC0544"/>
    <w:rPr>
      <w:rFonts w:ascii="Arial" w:hAnsi="Arial" w:cs="Arial"/>
      <w:vanish/>
      <w:sz w:val="16"/>
      <w:szCs w:val="16"/>
    </w:rPr>
  </w:style>
  <w:style w:type="paragraph" w:styleId="z-TopofForm">
    <w:name w:val="HTML Top of Form"/>
    <w:basedOn w:val="Normal"/>
    <w:next w:val="Normal"/>
    <w:link w:val="z-TopofFormChar"/>
    <w:hidden/>
    <w:uiPriority w:val="99"/>
    <w:unhideWhenUsed/>
    <w:rsid w:val="00EC054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EC0544"/>
    <w:rPr>
      <w:rFonts w:ascii="Arial" w:hAnsi="Arial" w:cs="Arial"/>
      <w:vanish/>
      <w:sz w:val="16"/>
      <w:szCs w:val="16"/>
    </w:rPr>
  </w:style>
  <w:style w:type="character" w:customStyle="1" w:styleId="z-BottomofFormChar">
    <w:name w:val="z-Bottom of Form Char"/>
    <w:basedOn w:val="DefaultParagraphFont"/>
    <w:link w:val="z-BottomofForm"/>
    <w:uiPriority w:val="99"/>
    <w:rsid w:val="00EC0544"/>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C054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EC0544"/>
    <w:rPr>
      <w:rFonts w:ascii="Arial" w:hAnsi="Arial" w:cs="Arial"/>
      <w:vanish/>
      <w:sz w:val="16"/>
      <w:szCs w:val="16"/>
    </w:rPr>
  </w:style>
  <w:style w:type="character" w:customStyle="1" w:styleId="authordate1">
    <w:name w:val="authordate"/>
    <w:rsid w:val="00EC0544"/>
  </w:style>
  <w:style w:type="character" w:customStyle="1" w:styleId="underline0">
    <w:name w:val="%underline"/>
    <w:qFormat/>
    <w:rsid w:val="00EC0544"/>
    <w:rPr>
      <w:rFonts w:ascii="Times New Roman" w:hAnsi="Times New Roman" w:cs="Times New Roman" w:hint="default"/>
      <w:strike w:val="0"/>
      <w:dstrike w:val="0"/>
      <w:sz w:val="16"/>
      <w:u w:val="none"/>
      <w:effect w:val="none"/>
    </w:rPr>
  </w:style>
  <w:style w:type="character" w:customStyle="1" w:styleId="AUNDERLINE0">
    <w:name w:val="AUNDERLINE"/>
    <w:qFormat/>
    <w:rsid w:val="00EC0544"/>
    <w:rPr>
      <w:rFonts w:ascii="Times New Roman" w:hAnsi="Times New Roman" w:cs="Times New Roman" w:hint="default"/>
      <w:sz w:val="20"/>
      <w:u w:val="single"/>
    </w:rPr>
  </w:style>
  <w:style w:type="character" w:customStyle="1" w:styleId="UnderlinedCharChar">
    <w:name w:val="Underlined Char Char"/>
    <w:rsid w:val="00EC0544"/>
    <w:rPr>
      <w:rFonts w:ascii="Garamond" w:hAnsi="Garamond" w:hint="default"/>
      <w:szCs w:val="28"/>
      <w:u w:val="single"/>
      <w:lang w:val="en-US" w:eastAsia="en-US" w:bidi="ar-SA"/>
    </w:rPr>
  </w:style>
  <w:style w:type="character" w:customStyle="1" w:styleId="slug-doi">
    <w:name w:val="slug-doi"/>
    <w:basedOn w:val="DefaultParagraphFont"/>
    <w:rsid w:val="00EC0544"/>
  </w:style>
  <w:style w:type="character" w:customStyle="1" w:styleId="af">
    <w:name w:val="af"/>
    <w:basedOn w:val="DefaultParagraphFont"/>
    <w:rsid w:val="00EC0544"/>
  </w:style>
  <w:style w:type="character" w:customStyle="1" w:styleId="ab">
    <w:name w:val="ab"/>
    <w:basedOn w:val="DefaultParagraphFont"/>
    <w:rsid w:val="00EC0544"/>
  </w:style>
  <w:style w:type="character" w:customStyle="1" w:styleId="em">
    <w:name w:val="em"/>
    <w:basedOn w:val="DefaultParagraphFont"/>
    <w:rsid w:val="00EC0544"/>
  </w:style>
  <w:style w:type="character" w:customStyle="1" w:styleId="au">
    <w:name w:val="au"/>
    <w:basedOn w:val="DefaultParagraphFont"/>
    <w:rsid w:val="00EC0544"/>
  </w:style>
  <w:style w:type="character" w:customStyle="1" w:styleId="ti">
    <w:name w:val="ti"/>
    <w:basedOn w:val="DefaultParagraphFont"/>
    <w:rsid w:val="00EC0544"/>
  </w:style>
  <w:style w:type="character" w:customStyle="1" w:styleId="subheadblue">
    <w:name w:val="subhead_blue"/>
    <w:basedOn w:val="DefaultParagraphFont"/>
    <w:rsid w:val="00EC0544"/>
  </w:style>
  <w:style w:type="character" w:customStyle="1" w:styleId="affiliation">
    <w:name w:val="affiliation"/>
    <w:basedOn w:val="DefaultParagraphFont"/>
    <w:rsid w:val="00EC0544"/>
  </w:style>
  <w:style w:type="character" w:customStyle="1" w:styleId="slug-doi-wrapper">
    <w:name w:val="slug-doi-wrapper"/>
    <w:basedOn w:val="DefaultParagraphFont"/>
    <w:rsid w:val="00EC0544"/>
  </w:style>
  <w:style w:type="character" w:customStyle="1" w:styleId="slug-metadata-noteahead-of-print">
    <w:name w:val="slug-metadata-note ahead-of-print"/>
    <w:basedOn w:val="DefaultParagraphFont"/>
    <w:rsid w:val="00EC0544"/>
  </w:style>
  <w:style w:type="character" w:customStyle="1" w:styleId="slug-ahead-of-print-date">
    <w:name w:val="slug-ahead-of-print-date"/>
    <w:basedOn w:val="DefaultParagraphFont"/>
    <w:rsid w:val="00EC0544"/>
  </w:style>
  <w:style w:type="character" w:customStyle="1" w:styleId="medium-bold">
    <w:name w:val="medium-bold"/>
    <w:basedOn w:val="DefaultParagraphFont"/>
    <w:rsid w:val="00EC0544"/>
  </w:style>
  <w:style w:type="character" w:customStyle="1" w:styleId="updated-short-citation">
    <w:name w:val="updated-short-citation"/>
    <w:basedOn w:val="DefaultParagraphFont"/>
    <w:rsid w:val="00EC0544"/>
  </w:style>
  <w:style w:type="character" w:customStyle="1" w:styleId="goohl0">
    <w:name w:val="goohl0"/>
    <w:basedOn w:val="DefaultParagraphFont"/>
    <w:rsid w:val="00EC0544"/>
  </w:style>
  <w:style w:type="character" w:customStyle="1" w:styleId="CharChar6">
    <w:name w:val="Char Char6"/>
    <w:rsid w:val="00EC0544"/>
    <w:rPr>
      <w:rFonts w:ascii="Arial" w:hAnsi="Arial" w:cs="Arial" w:hint="default"/>
      <w:bCs/>
      <w:sz w:val="16"/>
      <w:szCs w:val="26"/>
      <w:lang w:val="en-US" w:eastAsia="en-US" w:bidi="ar-SA"/>
    </w:rPr>
  </w:style>
  <w:style w:type="character" w:customStyle="1" w:styleId="TagCharChar1">
    <w:name w:val="Tag Char Char1"/>
    <w:rsid w:val="00EC0544"/>
    <w:rPr>
      <w:b/>
      <w:bCs w:val="0"/>
      <w:sz w:val="24"/>
      <w:szCs w:val="24"/>
      <w:lang w:val="en-US" w:eastAsia="en-US" w:bidi="ar-SA"/>
    </w:rPr>
  </w:style>
  <w:style w:type="character" w:customStyle="1" w:styleId="12TimesNewRoman">
    <w:name w:val="12 Times New Roman"/>
    <w:rsid w:val="00EC0544"/>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C0544"/>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C0544"/>
    <w:rPr>
      <w:rFonts w:ascii="Times New Roman" w:hAnsi="Times New Roman" w:cs="Times New Roman" w:hint="default"/>
      <w:strike w:val="0"/>
      <w:dstrike w:val="0"/>
      <w:sz w:val="14"/>
      <w:u w:val="none"/>
      <w:effect w:val="none"/>
    </w:rPr>
  </w:style>
  <w:style w:type="character" w:customStyle="1" w:styleId="F8-UnderlineBold">
    <w:name w:val="F8 - Underline/Bold"/>
    <w:rsid w:val="00EC0544"/>
    <w:rPr>
      <w:rFonts w:ascii="Times New Roman" w:hAnsi="Times New Roman" w:cs="Times New Roman" w:hint="default"/>
      <w:b/>
      <w:bCs w:val="0"/>
      <w:sz w:val="20"/>
      <w:u w:val="single"/>
    </w:rPr>
  </w:style>
  <w:style w:type="character" w:customStyle="1" w:styleId="F7-SmallFont">
    <w:name w:val="F7 - Small Font"/>
    <w:rsid w:val="00EC0544"/>
    <w:rPr>
      <w:rFonts w:ascii="Times New Roman" w:hAnsi="Times New Roman" w:cs="Times New Roman" w:hint="default"/>
      <w:sz w:val="14"/>
    </w:rPr>
  </w:style>
  <w:style w:type="character" w:customStyle="1" w:styleId="Brief-Bold">
    <w:name w:val="Brief - Bold"/>
    <w:rsid w:val="00EC0544"/>
    <w:rPr>
      <w:rFonts w:ascii="Times New Roman" w:hAnsi="Times New Roman" w:cs="Times New Roman" w:hint="default"/>
      <w:b/>
      <w:bCs w:val="0"/>
    </w:rPr>
  </w:style>
  <w:style w:type="character" w:customStyle="1" w:styleId="Card-Underline">
    <w:name w:val="Card - Underline"/>
    <w:rsid w:val="00EC0544"/>
    <w:rPr>
      <w:rFonts w:ascii="Times New Roman" w:hAnsi="Times New Roman" w:cs="Times New Roman" w:hint="default"/>
      <w:u w:val="single"/>
    </w:rPr>
  </w:style>
  <w:style w:type="character" w:customStyle="1" w:styleId="beriefunderline">
    <w:name w:val="berief = underline"/>
    <w:rsid w:val="00EC0544"/>
    <w:rPr>
      <w:rFonts w:ascii="Times New Roman" w:eastAsia="Times New Roman" w:hAnsi="Times New Roman" w:cs="Times New Roman" w:hint="default"/>
      <w:sz w:val="20"/>
      <w:u w:val="single"/>
    </w:rPr>
  </w:style>
  <w:style w:type="character" w:customStyle="1" w:styleId="BoldText10pt">
    <w:name w:val="Bold Text 10 pt"/>
    <w:rsid w:val="00EC0544"/>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EC0544"/>
    <w:rPr>
      <w:i/>
      <w:iCs w:val="0"/>
    </w:rPr>
  </w:style>
  <w:style w:type="character" w:customStyle="1" w:styleId="eoeaheader">
    <w:name w:val="eoea_header"/>
    <w:basedOn w:val="DefaultParagraphFont"/>
    <w:rsid w:val="00EC0544"/>
  </w:style>
  <w:style w:type="character" w:customStyle="1" w:styleId="SC4208902">
    <w:name w:val="SC.4.208902"/>
    <w:rsid w:val="00EC0544"/>
    <w:rPr>
      <w:rFonts w:ascii="Century" w:hAnsi="Century" w:cs="Century" w:hint="default"/>
      <w:color w:val="000000"/>
      <w:sz w:val="22"/>
      <w:szCs w:val="22"/>
    </w:rPr>
  </w:style>
  <w:style w:type="character" w:customStyle="1" w:styleId="SC4208915">
    <w:name w:val="SC.4.208915"/>
    <w:rsid w:val="00EC0544"/>
    <w:rPr>
      <w:rFonts w:ascii="Century" w:hAnsi="Century" w:cs="Century" w:hint="default"/>
      <w:color w:val="000000"/>
      <w:sz w:val="13"/>
      <w:szCs w:val="13"/>
    </w:rPr>
  </w:style>
  <w:style w:type="character" w:customStyle="1" w:styleId="SC273764">
    <w:name w:val="SC.2.73764"/>
    <w:rsid w:val="00EC0544"/>
    <w:rPr>
      <w:rFonts w:ascii="Century" w:hAnsi="Century" w:cs="Century" w:hint="default"/>
      <w:color w:val="000000"/>
      <w:sz w:val="72"/>
      <w:szCs w:val="72"/>
    </w:rPr>
  </w:style>
  <w:style w:type="character" w:customStyle="1" w:styleId="SC273779">
    <w:name w:val="SC.2.73779"/>
    <w:rsid w:val="00EC0544"/>
    <w:rPr>
      <w:rFonts w:ascii="Century" w:hAnsi="Century" w:cs="Century" w:hint="default"/>
      <w:color w:val="000000"/>
      <w:sz w:val="40"/>
      <w:szCs w:val="40"/>
    </w:rPr>
  </w:style>
  <w:style w:type="character" w:customStyle="1" w:styleId="SC273763">
    <w:name w:val="SC.2.73763"/>
    <w:rsid w:val="00EC0544"/>
    <w:rPr>
      <w:rFonts w:ascii="Century" w:hAnsi="Century" w:cs="Century" w:hint="default"/>
      <w:b/>
      <w:bCs/>
      <w:color w:val="000000"/>
    </w:rPr>
  </w:style>
  <w:style w:type="character" w:customStyle="1" w:styleId="SC4208910">
    <w:name w:val="SC.4.208910"/>
    <w:rsid w:val="00EC0544"/>
    <w:rPr>
      <w:rFonts w:ascii="Century" w:hAnsi="Century" w:cs="Century" w:hint="default"/>
      <w:color w:val="000000"/>
      <w:sz w:val="28"/>
      <w:szCs w:val="28"/>
    </w:rPr>
  </w:style>
  <w:style w:type="character" w:customStyle="1" w:styleId="SC4208911">
    <w:name w:val="SC.4.208911"/>
    <w:rsid w:val="00EC0544"/>
    <w:rPr>
      <w:rFonts w:ascii="Century" w:hAnsi="Century" w:cs="Century" w:hint="default"/>
      <w:color w:val="000000"/>
    </w:rPr>
  </w:style>
  <w:style w:type="character" w:customStyle="1" w:styleId="articlesubtitle">
    <w:name w:val="article_sub_title"/>
    <w:basedOn w:val="DefaultParagraphFont"/>
    <w:rsid w:val="00EC0544"/>
  </w:style>
  <w:style w:type="character" w:customStyle="1" w:styleId="newsdate2">
    <w:name w:val="news_date2"/>
    <w:basedOn w:val="DefaultParagraphFont"/>
    <w:rsid w:val="00EC0544"/>
  </w:style>
  <w:style w:type="character" w:customStyle="1" w:styleId="readarticleheader">
    <w:name w:val="readarticleheader"/>
    <w:basedOn w:val="DefaultParagraphFont"/>
    <w:rsid w:val="00EC0544"/>
  </w:style>
  <w:style w:type="character" w:customStyle="1" w:styleId="UnderlineChar20">
    <w:name w:val="Underline Char2"/>
    <w:rsid w:val="00EC0544"/>
    <w:rPr>
      <w:rFonts w:ascii="Trebuchet MS" w:hAnsi="Trebuchet MS" w:hint="default"/>
      <w:u w:val="thick"/>
      <w:lang w:val="en-US" w:eastAsia="zh-CN" w:bidi="ar-SA"/>
    </w:rPr>
  </w:style>
  <w:style w:type="character" w:customStyle="1" w:styleId="BoldUnderliningChar">
    <w:name w:val="Bold Underlining Char"/>
    <w:rsid w:val="00EC0544"/>
    <w:rPr>
      <w:rFonts w:ascii="Arial Narrow" w:eastAsia="Times New Roman" w:hAnsi="Arial Narrow" w:hint="default"/>
      <w:b/>
      <w:bCs w:val="0"/>
      <w:szCs w:val="24"/>
      <w:u w:val="single"/>
      <w:lang w:val="en-GB" w:eastAsia="en-US" w:bidi="ar-SA"/>
    </w:rPr>
  </w:style>
  <w:style w:type="character" w:customStyle="1" w:styleId="medium-normal1">
    <w:name w:val="medium-normal1"/>
    <w:rsid w:val="00EC0544"/>
    <w:rPr>
      <w:rFonts w:ascii="Arial" w:hAnsi="Arial" w:cs="Arial" w:hint="default"/>
      <w:b w:val="0"/>
      <w:bCs w:val="0"/>
      <w:i w:val="0"/>
      <w:iCs w:val="0"/>
      <w:sz w:val="20"/>
      <w:szCs w:val="20"/>
    </w:rPr>
  </w:style>
  <w:style w:type="character" w:customStyle="1" w:styleId="UnderlinedCardChar0">
    <w:name w:val="Underlined Card Char"/>
    <w:rsid w:val="00EC0544"/>
    <w:rPr>
      <w:rFonts w:ascii="Palatino Linotype" w:hAnsi="Palatino Linotype" w:hint="default"/>
      <w:u w:val="single"/>
      <w:lang w:val="en-US" w:eastAsia="en-US" w:bidi="ar-SA"/>
    </w:rPr>
  </w:style>
  <w:style w:type="character" w:customStyle="1" w:styleId="char">
    <w:name w:val="char"/>
    <w:basedOn w:val="DefaultParagraphFont"/>
    <w:rsid w:val="00EC0544"/>
  </w:style>
  <w:style w:type="character" w:customStyle="1" w:styleId="UnderlineCharCharCharCharCharChar">
    <w:name w:val="Underline Char Char Char Char Char Char"/>
    <w:rsid w:val="00EC0544"/>
    <w:rPr>
      <w:rFonts w:ascii="Arial Narrow" w:hAnsi="Arial Narrow" w:hint="default"/>
      <w:szCs w:val="24"/>
      <w:u w:val="single"/>
      <w:lang w:val="en-US" w:eastAsia="en-US" w:bidi="ar-SA"/>
    </w:rPr>
  </w:style>
  <w:style w:type="character" w:customStyle="1" w:styleId="klink">
    <w:name w:val="klink"/>
    <w:basedOn w:val="DefaultParagraphFont"/>
    <w:rsid w:val="00EC0544"/>
  </w:style>
  <w:style w:type="character" w:customStyle="1" w:styleId="date10">
    <w:name w:val="date1"/>
    <w:basedOn w:val="DefaultParagraphFont"/>
    <w:rsid w:val="00EC0544"/>
  </w:style>
  <w:style w:type="character" w:customStyle="1" w:styleId="bolding1">
    <w:name w:val="bolding1"/>
    <w:rsid w:val="00EC0544"/>
    <w:rPr>
      <w:b/>
      <w:bCs/>
    </w:rPr>
  </w:style>
  <w:style w:type="character" w:customStyle="1" w:styleId="bookoptions1">
    <w:name w:val="book_options1"/>
    <w:rsid w:val="00EC0544"/>
    <w:rPr>
      <w:b/>
      <w:bCs/>
      <w:color w:val="333366"/>
    </w:rPr>
  </w:style>
  <w:style w:type="character" w:customStyle="1" w:styleId="descriptionblock">
    <w:name w:val="description block"/>
    <w:basedOn w:val="DefaultParagraphFont"/>
    <w:rsid w:val="00EC0544"/>
  </w:style>
  <w:style w:type="character" w:customStyle="1" w:styleId="detailsboxblock">
    <w:name w:val="detailsbox block"/>
    <w:basedOn w:val="DefaultParagraphFont"/>
    <w:rsid w:val="00EC0544"/>
  </w:style>
  <w:style w:type="character" w:customStyle="1" w:styleId="Char3">
    <w:name w:val="Char3"/>
    <w:rsid w:val="00EC0544"/>
    <w:rPr>
      <w:rFonts w:ascii="Arial" w:hAnsi="Arial" w:cs="Arial" w:hint="default"/>
      <w:bCs/>
      <w:u w:val="thick"/>
      <w:lang w:val="en-US" w:eastAsia="en-US" w:bidi="ar-SA"/>
    </w:rPr>
  </w:style>
  <w:style w:type="character" w:customStyle="1" w:styleId="texto11">
    <w:name w:val="texto11"/>
    <w:rsid w:val="00EC0544"/>
    <w:rPr>
      <w:rFonts w:ascii="Arial" w:hAnsi="Arial" w:cs="Arial" w:hint="default"/>
      <w:b w:val="0"/>
      <w:bCs w:val="0"/>
      <w:i w:val="0"/>
      <w:iCs w:val="0"/>
      <w:caps w:val="0"/>
      <w:color w:val="000000"/>
      <w:sz w:val="26"/>
      <w:szCs w:val="26"/>
    </w:rPr>
  </w:style>
  <w:style w:type="character" w:customStyle="1" w:styleId="CardTagChar">
    <w:name w:val="Card Tag Char"/>
    <w:rsid w:val="00EC0544"/>
    <w:rPr>
      <w:rFonts w:ascii="Arial Narrow" w:hAnsi="Arial Narrow" w:hint="default"/>
      <w:b/>
      <w:bCs w:val="0"/>
      <w:sz w:val="24"/>
      <w:szCs w:val="24"/>
      <w:lang w:val="en-US" w:eastAsia="en-US" w:bidi="ar-SA"/>
    </w:rPr>
  </w:style>
  <w:style w:type="character" w:customStyle="1" w:styleId="DebateCiteCharCharChar">
    <w:name w:val="Debate Cite Char Char Char"/>
    <w:rsid w:val="00EC0544"/>
    <w:rPr>
      <w:b/>
      <w:bCs w:val="0"/>
      <w:sz w:val="32"/>
      <w:szCs w:val="32"/>
      <w:lang w:val="en-US" w:eastAsia="en-US" w:bidi="ar-SA"/>
    </w:rPr>
  </w:style>
  <w:style w:type="character" w:customStyle="1" w:styleId="TagandCiteChar">
    <w:name w:val="Tag and Cite Char"/>
    <w:rsid w:val="00EC0544"/>
    <w:rPr>
      <w:color w:val="333333"/>
      <w:sz w:val="22"/>
      <w:szCs w:val="22"/>
      <w:lang w:val="en-US" w:eastAsia="en-US" w:bidi="ar-SA"/>
    </w:rPr>
  </w:style>
  <w:style w:type="character" w:customStyle="1" w:styleId="Style10ptBold">
    <w:name w:val="Style 10 pt Bold"/>
    <w:rsid w:val="00EC0544"/>
    <w:rPr>
      <w:b/>
      <w:bCs/>
      <w:sz w:val="20"/>
    </w:rPr>
  </w:style>
  <w:style w:type="character" w:customStyle="1" w:styleId="text9">
    <w:name w:val="text9"/>
    <w:basedOn w:val="DefaultParagraphFont"/>
    <w:rsid w:val="00EC0544"/>
  </w:style>
  <w:style w:type="character" w:customStyle="1" w:styleId="text21">
    <w:name w:val="text21"/>
    <w:basedOn w:val="DefaultParagraphFont"/>
    <w:rsid w:val="00EC0544"/>
  </w:style>
  <w:style w:type="character" w:customStyle="1" w:styleId="text19">
    <w:name w:val="text19"/>
    <w:basedOn w:val="DefaultParagraphFont"/>
    <w:rsid w:val="00EC0544"/>
  </w:style>
  <w:style w:type="character" w:customStyle="1" w:styleId="term2">
    <w:name w:val="term2"/>
    <w:rsid w:val="00EC0544"/>
    <w:rPr>
      <w:b/>
      <w:bCs/>
    </w:rPr>
  </w:style>
  <w:style w:type="character" w:customStyle="1" w:styleId="pmterms12">
    <w:name w:val="pmterms12"/>
    <w:rsid w:val="00EC0544"/>
    <w:rPr>
      <w:b/>
      <w:bCs/>
      <w:i w:val="0"/>
      <w:iCs w:val="0"/>
      <w:color w:val="000000"/>
    </w:rPr>
  </w:style>
  <w:style w:type="character" w:customStyle="1" w:styleId="ToReadChar">
    <w:name w:val="To Read Char"/>
    <w:rsid w:val="00EC0544"/>
    <w:rPr>
      <w:rFonts w:ascii="Verdana" w:hAnsi="Verdana" w:hint="default"/>
      <w:b/>
      <w:bCs w:val="0"/>
      <w:szCs w:val="24"/>
      <w:u w:val="single"/>
      <w:lang w:val="en-US" w:eastAsia="en-US" w:bidi="ar-SA"/>
    </w:rPr>
  </w:style>
  <w:style w:type="character" w:customStyle="1" w:styleId="ToReadCharChar">
    <w:name w:val="To Read Char Char"/>
    <w:rsid w:val="00EC0544"/>
    <w:rPr>
      <w:rFonts w:ascii="Verdana" w:hAnsi="Verdana" w:hint="default"/>
      <w:b/>
      <w:bCs w:val="0"/>
      <w:szCs w:val="24"/>
      <w:u w:val="single"/>
      <w:lang w:val="en-US" w:eastAsia="en-US" w:bidi="ar-SA"/>
    </w:rPr>
  </w:style>
  <w:style w:type="character" w:customStyle="1" w:styleId="bio">
    <w:name w:val="bio"/>
    <w:basedOn w:val="DefaultParagraphFont"/>
    <w:rsid w:val="00EC0544"/>
  </w:style>
  <w:style w:type="character" w:customStyle="1" w:styleId="storytextstyle">
    <w:name w:val="storytextstyle"/>
    <w:basedOn w:val="DefaultParagraphFont"/>
    <w:rsid w:val="00EC0544"/>
  </w:style>
  <w:style w:type="character" w:customStyle="1" w:styleId="cardunderlinedCharChar0">
    <w:name w:val="card underlined Char Char"/>
    <w:rsid w:val="00EC0544"/>
    <w:rPr>
      <w:rFonts w:ascii="Arial" w:hAnsi="Arial" w:cs="Arial" w:hint="default"/>
      <w:sz w:val="22"/>
      <w:szCs w:val="24"/>
      <w:u w:val="single"/>
      <w:lang w:val="en-US" w:eastAsia="en-US" w:bidi="ar-SA"/>
    </w:rPr>
  </w:style>
  <w:style w:type="character" w:customStyle="1" w:styleId="Style2Char0">
    <w:name w:val="Style2 Char"/>
    <w:rsid w:val="00EC0544"/>
    <w:rPr>
      <w:rFonts w:ascii="Book Antiqua" w:hAnsi="Book Antiqua" w:hint="default"/>
      <w:u w:val="thick"/>
      <w:lang w:val="en-US" w:eastAsia="en-US" w:bidi="ar-SA"/>
    </w:rPr>
  </w:style>
  <w:style w:type="character" w:customStyle="1" w:styleId="Style2Char1">
    <w:name w:val="Style2 Char1"/>
    <w:rsid w:val="00EC0544"/>
    <w:rPr>
      <w:rFonts w:ascii="Book Antiqua" w:hAnsi="Book Antiqua" w:hint="default"/>
      <w:szCs w:val="24"/>
      <w:u w:val="thick"/>
      <w:lang w:val="en-US" w:eastAsia="en-US" w:bidi="ar-SA"/>
    </w:rPr>
  </w:style>
  <w:style w:type="character" w:customStyle="1" w:styleId="articlehead21">
    <w:name w:val="articlehead21"/>
    <w:rsid w:val="00EC0544"/>
    <w:rPr>
      <w:rFonts w:ascii="Arial" w:hAnsi="Arial" w:cs="Arial" w:hint="default"/>
      <w:b/>
      <w:bCs/>
      <w:color w:val="660000"/>
      <w:sz w:val="20"/>
      <w:szCs w:val="20"/>
    </w:rPr>
  </w:style>
  <w:style w:type="character" w:customStyle="1" w:styleId="TagCiteChar1">
    <w:name w:val="Tag/Cite Char1"/>
    <w:rsid w:val="00EC0544"/>
    <w:rPr>
      <w:b/>
      <w:bCs w:val="0"/>
      <w:lang w:val="en-US" w:eastAsia="en-US" w:bidi="ar-SA"/>
    </w:rPr>
  </w:style>
  <w:style w:type="character" w:customStyle="1" w:styleId="goohl2">
    <w:name w:val="goohl2"/>
    <w:basedOn w:val="DefaultParagraphFont"/>
    <w:rsid w:val="00EC0544"/>
  </w:style>
  <w:style w:type="character" w:customStyle="1" w:styleId="CardCharChar0">
    <w:name w:val="Card Char Char"/>
    <w:rsid w:val="00EC0544"/>
    <w:rPr>
      <w:lang w:val="en-US" w:eastAsia="en-US" w:bidi="ar-SA"/>
    </w:rPr>
  </w:style>
  <w:style w:type="character" w:customStyle="1" w:styleId="BriefTitle1Char">
    <w:name w:val="Brief Title 1 Char"/>
    <w:rsid w:val="00EC0544"/>
    <w:rPr>
      <w:b/>
      <w:bCs w:val="0"/>
      <w:u w:val="single"/>
      <w:lang w:val="en-US" w:eastAsia="en-US" w:bidi="ar-SA"/>
    </w:rPr>
  </w:style>
  <w:style w:type="character" w:customStyle="1" w:styleId="TagCiteCharChar">
    <w:name w:val="Tag/Cite Char Char"/>
    <w:rsid w:val="00EC0544"/>
    <w:rPr>
      <w:b/>
      <w:bCs w:val="0"/>
      <w:lang w:val="en-US" w:eastAsia="en-US" w:bidi="ar-SA"/>
    </w:rPr>
  </w:style>
  <w:style w:type="character" w:customStyle="1" w:styleId="btx">
    <w:name w:val="btx"/>
    <w:basedOn w:val="DefaultParagraphFont"/>
    <w:rsid w:val="00EC0544"/>
  </w:style>
  <w:style w:type="character" w:customStyle="1" w:styleId="CardChar1">
    <w:name w:val="Card Char1"/>
    <w:rsid w:val="00EC0544"/>
    <w:rPr>
      <w:lang w:val="en-US" w:eastAsia="en-US" w:bidi="ar-SA"/>
    </w:rPr>
  </w:style>
  <w:style w:type="character" w:customStyle="1" w:styleId="prodgeneral1">
    <w:name w:val="prodgeneral1"/>
    <w:rsid w:val="00EC0544"/>
    <w:rPr>
      <w:rFonts w:ascii="Verdana" w:hAnsi="Verdana" w:hint="default"/>
      <w:b w:val="0"/>
      <w:bCs w:val="0"/>
      <w:caps w:val="0"/>
      <w:color w:val="000000"/>
      <w:spacing w:val="0"/>
      <w:sz w:val="16"/>
      <w:szCs w:val="16"/>
    </w:rPr>
  </w:style>
  <w:style w:type="character" w:customStyle="1" w:styleId="summary1">
    <w:name w:val="summary1"/>
    <w:rsid w:val="00EC0544"/>
    <w:rPr>
      <w:rFonts w:ascii="Arial" w:hAnsi="Arial" w:cs="Arial" w:hint="default"/>
      <w:sz w:val="18"/>
      <w:szCs w:val="18"/>
    </w:rPr>
  </w:style>
  <w:style w:type="character" w:customStyle="1" w:styleId="text3">
    <w:name w:val="text3"/>
    <w:basedOn w:val="DefaultParagraphFont"/>
    <w:rsid w:val="00EC0544"/>
  </w:style>
  <w:style w:type="character" w:customStyle="1" w:styleId="cardtextsmallChar">
    <w:name w:val="card text small Char"/>
    <w:rsid w:val="00EC0544"/>
    <w:rPr>
      <w:rFonts w:ascii="Arial Narrow" w:hAnsi="Arial Narrow" w:hint="default"/>
      <w:sz w:val="16"/>
      <w:szCs w:val="24"/>
      <w:lang w:val="en-US" w:eastAsia="en-US" w:bidi="ar-SA"/>
    </w:rPr>
  </w:style>
  <w:style w:type="character" w:customStyle="1" w:styleId="countrytitle1">
    <w:name w:val="countrytitle1"/>
    <w:rsid w:val="00EC0544"/>
    <w:rPr>
      <w:rFonts w:ascii="Verdana" w:hAnsi="Verdana" w:hint="default"/>
      <w:b/>
      <w:bCs/>
      <w:color w:val="293643"/>
      <w:sz w:val="24"/>
      <w:szCs w:val="24"/>
    </w:rPr>
  </w:style>
  <w:style w:type="character" w:customStyle="1" w:styleId="storyheader1">
    <w:name w:val="storyheader1"/>
    <w:rsid w:val="00EC0544"/>
    <w:rPr>
      <w:rFonts w:ascii="Verdana" w:hAnsi="Verdana" w:hint="default"/>
      <w:b/>
      <w:bCs/>
      <w:color w:val="000000"/>
      <w:sz w:val="21"/>
      <w:szCs w:val="21"/>
    </w:rPr>
  </w:style>
  <w:style w:type="character" w:customStyle="1" w:styleId="cardunderlinedChar0">
    <w:name w:val="card underlined Char"/>
    <w:rsid w:val="00EC0544"/>
    <w:rPr>
      <w:rFonts w:ascii="Arial" w:hAnsi="Arial" w:cs="Arial" w:hint="default"/>
      <w:sz w:val="22"/>
      <w:szCs w:val="24"/>
      <w:u w:val="single"/>
      <w:lang w:val="en-US" w:eastAsia="en-US" w:bidi="ar-SA"/>
    </w:rPr>
  </w:style>
  <w:style w:type="character" w:customStyle="1" w:styleId="article1">
    <w:name w:val="article1"/>
    <w:rsid w:val="00EC0544"/>
    <w:rPr>
      <w:rFonts w:ascii="Verdana" w:hAnsi="Verdana" w:hint="default"/>
      <w:color w:val="333333"/>
      <w:sz w:val="16"/>
      <w:szCs w:val="16"/>
    </w:rPr>
  </w:style>
  <w:style w:type="character" w:customStyle="1" w:styleId="story-posted-date1">
    <w:name w:val="story-posted-date1"/>
    <w:rsid w:val="00EC0544"/>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C0544"/>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EC0544"/>
  </w:style>
  <w:style w:type="character" w:customStyle="1" w:styleId="textmedium">
    <w:name w:val="textmedium"/>
    <w:basedOn w:val="DefaultParagraphFont"/>
    <w:rsid w:val="00EC0544"/>
  </w:style>
  <w:style w:type="character" w:customStyle="1" w:styleId="citation1">
    <w:name w:val="citation1"/>
    <w:rsid w:val="00EC0544"/>
    <w:rPr>
      <w:rFonts w:ascii="Verdana" w:hAnsi="Verdana" w:hint="default"/>
      <w:sz w:val="17"/>
      <w:szCs w:val="17"/>
    </w:rPr>
  </w:style>
  <w:style w:type="character" w:customStyle="1" w:styleId="hithighlite">
    <w:name w:val="hithighlite"/>
    <w:basedOn w:val="DefaultParagraphFont"/>
    <w:rsid w:val="00EC0544"/>
  </w:style>
  <w:style w:type="character" w:customStyle="1" w:styleId="articlecontent">
    <w:name w:val="articlecontent"/>
    <w:basedOn w:val="DefaultParagraphFont"/>
    <w:rsid w:val="00EC0544"/>
  </w:style>
  <w:style w:type="character" w:customStyle="1" w:styleId="fource1">
    <w:name w:val="fource1"/>
    <w:rsid w:val="00EC0544"/>
    <w:rPr>
      <w:sz w:val="34"/>
      <w:szCs w:val="34"/>
    </w:rPr>
  </w:style>
  <w:style w:type="character" w:customStyle="1" w:styleId="LanguageStrikeChar">
    <w:name w:val="Language Strike Char"/>
    <w:rsid w:val="00EC0544"/>
    <w:rPr>
      <w:rFonts w:ascii="Arial Narrow" w:hAnsi="Arial Narrow" w:hint="default"/>
      <w:strike/>
      <w:szCs w:val="24"/>
      <w:lang w:val="en-US" w:eastAsia="en-US" w:bidi="ar-SA"/>
    </w:rPr>
  </w:style>
  <w:style w:type="character" w:customStyle="1" w:styleId="normal11">
    <w:name w:val="normal1"/>
    <w:basedOn w:val="DefaultParagraphFont"/>
    <w:rsid w:val="00EC0544"/>
  </w:style>
  <w:style w:type="character" w:customStyle="1" w:styleId="ds">
    <w:name w:val="ds"/>
    <w:basedOn w:val="DefaultParagraphFont"/>
    <w:rsid w:val="00EC0544"/>
  </w:style>
  <w:style w:type="character" w:customStyle="1" w:styleId="UnderliningChar1">
    <w:name w:val="Underlining Char1"/>
    <w:rsid w:val="00EC0544"/>
    <w:rPr>
      <w:rFonts w:ascii="Arial Narrow" w:hAnsi="Arial Narrow" w:hint="default"/>
      <w:szCs w:val="24"/>
      <w:u w:val="single"/>
      <w:lang w:val="en-US" w:eastAsia="en-US" w:bidi="ar-SA"/>
    </w:rPr>
  </w:style>
  <w:style w:type="character" w:customStyle="1" w:styleId="UnderliningChar2">
    <w:name w:val="Underlining Char2"/>
    <w:rsid w:val="00EC0544"/>
    <w:rPr>
      <w:rFonts w:ascii="Arial Narrow" w:hAnsi="Arial Narrow" w:hint="default"/>
      <w:szCs w:val="24"/>
      <w:u w:val="single"/>
      <w:lang w:val="en-US" w:eastAsia="en-US" w:bidi="ar-SA"/>
    </w:rPr>
  </w:style>
  <w:style w:type="character" w:customStyle="1" w:styleId="MicroTextChar1">
    <w:name w:val="MicroText Char1"/>
    <w:rsid w:val="00EC0544"/>
    <w:rPr>
      <w:rFonts w:ascii="Arial Narrow" w:hAnsi="Arial Narrow" w:hint="default"/>
      <w:sz w:val="12"/>
      <w:szCs w:val="24"/>
      <w:lang w:val="en-US" w:eastAsia="en-US" w:bidi="ar-SA"/>
    </w:rPr>
  </w:style>
  <w:style w:type="character" w:customStyle="1" w:styleId="DefaultPara">
    <w:name w:val="Default Para"/>
    <w:rsid w:val="00EC0544"/>
    <w:rPr>
      <w:sz w:val="20"/>
    </w:rPr>
  </w:style>
  <w:style w:type="character" w:customStyle="1" w:styleId="SYSHYPERTEXT">
    <w:name w:val="SYS_HYPERTEXT"/>
    <w:rsid w:val="00EC0544"/>
    <w:rPr>
      <w:color w:val="0000FF"/>
      <w:u w:val="single"/>
    </w:rPr>
  </w:style>
  <w:style w:type="character" w:customStyle="1" w:styleId="Hyperlink1">
    <w:name w:val="Hyperlink1"/>
    <w:rsid w:val="00EC0544"/>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C0544"/>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C0544"/>
    <w:rPr>
      <w:rFonts w:ascii="Arial Narrow" w:hAnsi="Arial Narrow" w:hint="default"/>
      <w:noProof w:val="0"/>
      <w:szCs w:val="24"/>
      <w:u w:val="single"/>
      <w:lang w:val="en-US" w:eastAsia="en-US" w:bidi="ar-SA"/>
    </w:rPr>
  </w:style>
  <w:style w:type="character" w:customStyle="1" w:styleId="BlockHeading1Char">
    <w:name w:val="Block Heading 1 Char"/>
    <w:rsid w:val="00EC0544"/>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EC0544"/>
    <w:rPr>
      <w:b/>
      <w:bCs w:val="0"/>
      <w:sz w:val="24"/>
      <w:szCs w:val="24"/>
      <w:u w:val="single"/>
      <w:lang w:val="en-US" w:eastAsia="en-US" w:bidi="ar-SA"/>
    </w:rPr>
  </w:style>
  <w:style w:type="character" w:customStyle="1" w:styleId="StyleTagTimesNewRomanChar">
    <w:name w:val="Style Tag + Times New Roman Char"/>
    <w:rsid w:val="00EC0544"/>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C0544"/>
    <w:rPr>
      <w:rFonts w:ascii="Arial Narrow" w:hAnsi="Arial Narrow" w:cs="Arial" w:hint="default"/>
      <w:b/>
      <w:bCs/>
      <w:iCs/>
      <w:sz w:val="24"/>
      <w:szCs w:val="28"/>
      <w:lang w:val="en-US" w:eastAsia="en-US" w:bidi="ar-SA"/>
    </w:rPr>
  </w:style>
  <w:style w:type="character" w:customStyle="1" w:styleId="UnderliningCharChar">
    <w:name w:val="Underlining Char Char"/>
    <w:rsid w:val="00EC0544"/>
    <w:rPr>
      <w:rFonts w:ascii="Arial Narrow" w:hAnsi="Arial Narrow" w:hint="default"/>
      <w:szCs w:val="24"/>
      <w:u w:val="single"/>
      <w:lang w:val="en-US" w:eastAsia="en-US" w:bidi="ar-SA"/>
    </w:rPr>
  </w:style>
  <w:style w:type="character" w:customStyle="1" w:styleId="StyleArialNarrow12ptBold">
    <w:name w:val="Style Arial Narrow 12 pt Bold"/>
    <w:rsid w:val="00EC0544"/>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EC0544"/>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C0544"/>
    <w:rPr>
      <w:noProof w:val="0"/>
      <w:u w:val="single"/>
      <w:lang w:val="en-US" w:eastAsia="en-US" w:bidi="ar-SA"/>
    </w:rPr>
  </w:style>
  <w:style w:type="character" w:customStyle="1" w:styleId="UnderlinedCharChar1">
    <w:name w:val="Underlined Char Char1"/>
    <w:rsid w:val="00EC0544"/>
    <w:rPr>
      <w:rFonts w:ascii="Bell MT" w:eastAsia="Times New Roman" w:hAnsi="Bell MT" w:hint="default"/>
      <w:bCs/>
      <w:iCs/>
      <w:sz w:val="22"/>
      <w:u w:val="single"/>
    </w:rPr>
  </w:style>
  <w:style w:type="character" w:customStyle="1" w:styleId="Heading2CharChar2">
    <w:name w:val="Heading 2 Char Char2"/>
    <w:rsid w:val="00EC0544"/>
    <w:rPr>
      <w:rFonts w:ascii="Arial" w:hAnsi="Arial" w:cs="Arial" w:hint="default"/>
      <w:b/>
      <w:bCs/>
      <w:iCs/>
      <w:sz w:val="22"/>
      <w:szCs w:val="28"/>
      <w:lang w:val="en-US" w:eastAsia="en-US" w:bidi="ar-SA"/>
    </w:rPr>
  </w:style>
  <w:style w:type="character" w:customStyle="1" w:styleId="doctitle">
    <w:name w:val="doctitle"/>
    <w:rsid w:val="00EC0544"/>
  </w:style>
  <w:style w:type="character" w:customStyle="1" w:styleId="cardtext-underlined0">
    <w:name w:val="card text- underlined"/>
    <w:rsid w:val="00EC0544"/>
    <w:rPr>
      <w:rFonts w:ascii="Garamond" w:hAnsi="Garamond" w:hint="default"/>
      <w:u w:val="single"/>
    </w:rPr>
  </w:style>
  <w:style w:type="character" w:customStyle="1" w:styleId="BodyText1">
    <w:name w:val="Body Text1"/>
    <w:basedOn w:val="DefaultParagraphFont"/>
    <w:rsid w:val="00EC0544"/>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EC0544"/>
  </w:style>
  <w:style w:type="character" w:customStyle="1" w:styleId="BriefTitleChar">
    <w:name w:val="Brief Title Char"/>
    <w:basedOn w:val="DefaultParagraphFont"/>
    <w:rsid w:val="00EC0544"/>
    <w:rPr>
      <w:b/>
      <w:bCs w:val="0"/>
      <w:sz w:val="24"/>
      <w:szCs w:val="24"/>
      <w:u w:val="single"/>
      <w:lang w:val="en-US" w:eastAsia="en-US" w:bidi="ar-SA"/>
    </w:rPr>
  </w:style>
  <w:style w:type="character" w:customStyle="1" w:styleId="BriefTitle2Char">
    <w:name w:val="Brief Title 2 Char"/>
    <w:basedOn w:val="BriefTitleChar"/>
    <w:rsid w:val="00EC0544"/>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C0544"/>
    <w:rPr>
      <w:rFonts w:ascii="Times New Roman" w:eastAsia="Times New Roman" w:hAnsi="Times New Roman" w:cs="Times New Roman" w:hint="default"/>
      <w:sz w:val="20"/>
      <w:szCs w:val="24"/>
      <w:u w:val="single"/>
      <w:lang w:val="en-US" w:eastAsia="en-US" w:bidi="ar-SA"/>
    </w:rPr>
  </w:style>
  <w:style w:type="character" w:customStyle="1" w:styleId="Emphasis20">
    <w:name w:val="Emphasis 2"/>
    <w:uiPriority w:val="1"/>
    <w:qFormat/>
    <w:rsid w:val="00EC0544"/>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EC0544"/>
    <w:rPr>
      <w:rFonts w:ascii="AGaramond" w:hAnsi="AGaramond" w:cs="AGaramond" w:hint="default"/>
      <w:color w:val="211D1E"/>
      <w:sz w:val="14"/>
      <w:szCs w:val="14"/>
    </w:rPr>
  </w:style>
  <w:style w:type="character" w:customStyle="1" w:styleId="CharacterStyle2">
    <w:name w:val="Character Style 2"/>
    <w:uiPriority w:val="99"/>
    <w:rsid w:val="00EC0544"/>
    <w:rPr>
      <w:sz w:val="20"/>
      <w:szCs w:val="20"/>
    </w:rPr>
  </w:style>
  <w:style w:type="character" w:customStyle="1" w:styleId="cross-head">
    <w:name w:val="cross-head"/>
    <w:rsid w:val="00EC0544"/>
  </w:style>
  <w:style w:type="character" w:customStyle="1" w:styleId="Subtitle1">
    <w:name w:val="Subtitle1"/>
    <w:rsid w:val="00EC0544"/>
  </w:style>
  <w:style w:type="character" w:customStyle="1" w:styleId="metaorigin">
    <w:name w:val="meta_origin"/>
    <w:rsid w:val="00EC0544"/>
  </w:style>
  <w:style w:type="character" w:customStyle="1" w:styleId="mandelbrotrefrag">
    <w:name w:val="mandelbrot_refrag"/>
    <w:rsid w:val="00EC0544"/>
  </w:style>
  <w:style w:type="character" w:customStyle="1" w:styleId="eminfo">
    <w:name w:val="eminfo"/>
    <w:rsid w:val="00EC0544"/>
  </w:style>
  <w:style w:type="character" w:customStyle="1" w:styleId="emhighlight">
    <w:name w:val="emhighlight"/>
    <w:rsid w:val="00EC0544"/>
  </w:style>
  <w:style w:type="character" w:customStyle="1" w:styleId="name">
    <w:name w:val="name"/>
    <w:rsid w:val="00EC0544"/>
  </w:style>
  <w:style w:type="character" w:customStyle="1" w:styleId="tkrname">
    <w:name w:val="tkrname"/>
    <w:rsid w:val="00EC0544"/>
  </w:style>
  <w:style w:type="character" w:customStyle="1" w:styleId="tkrchange">
    <w:name w:val="tkrchange"/>
    <w:rsid w:val="00EC0544"/>
  </w:style>
  <w:style w:type="character" w:customStyle="1" w:styleId="source-org">
    <w:name w:val="source-org"/>
    <w:rsid w:val="00EC0544"/>
  </w:style>
  <w:style w:type="character" w:customStyle="1" w:styleId="updated">
    <w:name w:val="updated"/>
    <w:rsid w:val="00EC0544"/>
  </w:style>
  <w:style w:type="character" w:customStyle="1" w:styleId="last">
    <w:name w:val="last"/>
    <w:rsid w:val="00EC0544"/>
  </w:style>
  <w:style w:type="character" w:customStyle="1" w:styleId="Style11ptBoldUnderline1">
    <w:name w:val="Style 11 pt Bold Underline1"/>
    <w:rsid w:val="00EC0544"/>
    <w:rPr>
      <w:b/>
      <w:bCs/>
      <w:sz w:val="20"/>
      <w:u w:val="single"/>
    </w:rPr>
  </w:style>
  <w:style w:type="character" w:customStyle="1" w:styleId="StyleStyleunderlineBold11pt">
    <w:name w:val="Style Style underline + Bold + 11 pt"/>
    <w:rsid w:val="00EC0544"/>
    <w:rPr>
      <w:bCs/>
      <w:sz w:val="20"/>
      <w:u w:val="single"/>
    </w:rPr>
  </w:style>
  <w:style w:type="character" w:customStyle="1" w:styleId="StyleunderlineAsianTimesNewRomanBold">
    <w:name w:val="Style underline + (Asian) Times New Roman Bold"/>
    <w:rsid w:val="00EC0544"/>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C0544"/>
    <w:rPr>
      <w:b/>
      <w:bCs/>
      <w:sz w:val="20"/>
      <w:u w:val="single"/>
      <w:bdr w:val="single" w:sz="4" w:space="0" w:color="auto" w:frame="1"/>
    </w:rPr>
  </w:style>
  <w:style w:type="character" w:customStyle="1" w:styleId="A5">
    <w:name w:val="A5"/>
    <w:uiPriority w:val="99"/>
    <w:rsid w:val="00EC0544"/>
    <w:rPr>
      <w:rFonts w:ascii="Times New Roman" w:hAnsi="Times New Roman" w:cs="Times New Roman" w:hint="default"/>
      <w:color w:val="000000"/>
      <w:sz w:val="13"/>
      <w:szCs w:val="13"/>
    </w:rPr>
  </w:style>
  <w:style w:type="character" w:customStyle="1" w:styleId="quotepeekbase">
    <w:name w:val="quotepeekbase"/>
    <w:rsid w:val="00EC0544"/>
  </w:style>
  <w:style w:type="character" w:customStyle="1" w:styleId="cardChar10">
    <w:name w:val="card Char1"/>
    <w:rsid w:val="00EC0544"/>
    <w:rPr>
      <w:rFonts w:ascii="Calibri" w:eastAsia="Calibri" w:hAnsi="Calibri" w:cs="Calibri" w:hint="default"/>
      <w:sz w:val="24"/>
      <w:szCs w:val="22"/>
      <w:lang w:val="x-none" w:eastAsia="x-none"/>
    </w:rPr>
  </w:style>
  <w:style w:type="character" w:customStyle="1" w:styleId="NormalCard">
    <w:name w:val="Normal Card"/>
    <w:uiPriority w:val="1"/>
    <w:qFormat/>
    <w:rsid w:val="00EC0544"/>
    <w:rPr>
      <w:rFonts w:ascii="Times New Roman" w:hAnsi="Times New Roman" w:cs="Times New Roman" w:hint="default"/>
      <w:sz w:val="24"/>
    </w:rPr>
  </w:style>
  <w:style w:type="character" w:customStyle="1" w:styleId="HighlightedUnderline0">
    <w:name w:val="Highlighted Underline"/>
    <w:uiPriority w:val="1"/>
    <w:qFormat/>
    <w:rsid w:val="00EC0544"/>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C0544"/>
    <w:rPr>
      <w:rFonts w:ascii="Times New Roman" w:hAnsi="Times New Roman" w:cs="Times New Roman" w:hint="default"/>
      <w:sz w:val="16"/>
      <w:szCs w:val="16"/>
    </w:rPr>
  </w:style>
  <w:style w:type="character" w:customStyle="1" w:styleId="timebox">
    <w:name w:val="timebox"/>
    <w:rsid w:val="00EC0544"/>
  </w:style>
  <w:style w:type="character" w:customStyle="1" w:styleId="Heading2Subtext">
    <w:name w:val="Heading 2 Subtext"/>
    <w:rsid w:val="00EC0544"/>
    <w:rPr>
      <w:rFonts w:ascii="Times New Roman" w:hAnsi="Times New Roman" w:cs="Times New Roman" w:hint="default"/>
      <w:sz w:val="16"/>
    </w:rPr>
  </w:style>
  <w:style w:type="character" w:customStyle="1" w:styleId="-SmallText-">
    <w:name w:val="-Small Text-"/>
    <w:rsid w:val="00EC0544"/>
    <w:rPr>
      <w:rFonts w:ascii="Garamond" w:hAnsi="Garamond" w:hint="default"/>
      <w:sz w:val="16"/>
    </w:rPr>
  </w:style>
  <w:style w:type="character" w:customStyle="1" w:styleId="label">
    <w:name w:val="label"/>
    <w:rsid w:val="00EC0544"/>
  </w:style>
  <w:style w:type="character" w:customStyle="1" w:styleId="BoldUnderlineCharChar">
    <w:name w:val="BoldUnderline Char Char"/>
    <w:rsid w:val="00EC0544"/>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EC0544"/>
  </w:style>
  <w:style w:type="character" w:customStyle="1" w:styleId="FontStyle477">
    <w:name w:val="Font Style477"/>
    <w:basedOn w:val="DefaultParagraphFont"/>
    <w:uiPriority w:val="99"/>
    <w:rsid w:val="00EC0544"/>
    <w:rPr>
      <w:rFonts w:ascii="Times New Roman" w:hAnsi="Times New Roman" w:cs="Times New Roman" w:hint="default"/>
      <w:sz w:val="18"/>
      <w:szCs w:val="18"/>
    </w:rPr>
  </w:style>
  <w:style w:type="character" w:customStyle="1" w:styleId="FontStyle505">
    <w:name w:val="Font Style505"/>
    <w:basedOn w:val="DefaultParagraphFont"/>
    <w:uiPriority w:val="99"/>
    <w:rsid w:val="00EC0544"/>
    <w:rPr>
      <w:rFonts w:ascii="Times New Roman" w:hAnsi="Times New Roman" w:cs="Times New Roman" w:hint="default"/>
      <w:sz w:val="18"/>
      <w:szCs w:val="18"/>
    </w:rPr>
  </w:style>
  <w:style w:type="character" w:customStyle="1" w:styleId="FontStyle514">
    <w:name w:val="Font Style514"/>
    <w:basedOn w:val="DefaultParagraphFont"/>
    <w:uiPriority w:val="99"/>
    <w:rsid w:val="00EC0544"/>
    <w:rPr>
      <w:rFonts w:ascii="Times New Roman" w:hAnsi="Times New Roman" w:cs="Times New Roman" w:hint="default"/>
      <w:sz w:val="14"/>
      <w:szCs w:val="14"/>
    </w:rPr>
  </w:style>
  <w:style w:type="character" w:customStyle="1" w:styleId="FontStyle500">
    <w:name w:val="Font Style500"/>
    <w:basedOn w:val="DefaultParagraphFont"/>
    <w:uiPriority w:val="99"/>
    <w:rsid w:val="00EC0544"/>
    <w:rPr>
      <w:rFonts w:ascii="Times New Roman" w:hAnsi="Times New Roman" w:cs="Times New Roman" w:hint="default"/>
      <w:b/>
      <w:bCs/>
      <w:sz w:val="16"/>
      <w:szCs w:val="16"/>
    </w:rPr>
  </w:style>
  <w:style w:type="character" w:customStyle="1" w:styleId="CardCite1">
    <w:name w:val="CardCite1"/>
    <w:qFormat/>
    <w:rsid w:val="00EC0544"/>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C0544"/>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C0544"/>
    <w:rPr>
      <w:rFonts w:ascii="Times New Roman" w:hAnsi="Times New Roman" w:cs="Times New Roman" w:hint="default"/>
      <w:b/>
      <w:bCs/>
      <w:sz w:val="22"/>
      <w:szCs w:val="22"/>
    </w:rPr>
  </w:style>
  <w:style w:type="character" w:customStyle="1" w:styleId="CharacterStyle3">
    <w:name w:val="Character Style 3"/>
    <w:uiPriority w:val="99"/>
    <w:rsid w:val="00EC0544"/>
    <w:rPr>
      <w:rFonts w:ascii="Bookman Old Style" w:hAnsi="Bookman Old Style" w:cs="Bookman Old Style" w:hint="default"/>
      <w:spacing w:val="-5"/>
      <w:sz w:val="18"/>
      <w:szCs w:val="18"/>
    </w:rPr>
  </w:style>
  <w:style w:type="character" w:customStyle="1" w:styleId="UnderlineStyleChar7">
    <w:name w:val="Underline Style Char7"/>
    <w:rsid w:val="00EC0544"/>
    <w:rPr>
      <w:rFonts w:ascii="Garamond" w:hAnsi="Garamond" w:hint="default"/>
      <w:sz w:val="22"/>
      <w:szCs w:val="24"/>
      <w:u w:val="single"/>
      <w:lang w:val="en-US" w:eastAsia="en-US" w:bidi="ar-SA"/>
    </w:rPr>
  </w:style>
  <w:style w:type="character" w:customStyle="1" w:styleId="StyleArial6ptBold">
    <w:name w:val="Style Arial 6 pt Bold"/>
    <w:rsid w:val="00EC0544"/>
    <w:rPr>
      <w:rFonts w:ascii="Arial" w:hAnsi="Arial" w:cs="Arial" w:hint="default"/>
      <w:bCs/>
      <w:sz w:val="12"/>
    </w:rPr>
  </w:style>
  <w:style w:type="character" w:customStyle="1" w:styleId="Heading2Char5">
    <w:name w:val="Heading 2 Char5"/>
    <w:rsid w:val="00EC0544"/>
    <w:rPr>
      <w:rFonts w:ascii="Garamond" w:hAnsi="Garamond" w:cs="Arial" w:hint="default"/>
      <w:b/>
      <w:bCs/>
      <w:iCs/>
      <w:sz w:val="24"/>
      <w:szCs w:val="28"/>
      <w:lang w:val="en-US" w:eastAsia="en-US" w:bidi="ar-SA"/>
    </w:rPr>
  </w:style>
  <w:style w:type="character" w:customStyle="1" w:styleId="TagGreg">
    <w:name w:val="TagGreg"/>
    <w:uiPriority w:val="1"/>
    <w:qFormat/>
    <w:rsid w:val="00EC0544"/>
    <w:rPr>
      <w:b/>
      <w:bCs w:val="0"/>
      <w:sz w:val="24"/>
    </w:rPr>
  </w:style>
  <w:style w:type="character" w:customStyle="1" w:styleId="StyleDebateUnderline10pt">
    <w:name w:val="Style Debate Underline + 10 pt"/>
    <w:rsid w:val="00EC0544"/>
    <w:rPr>
      <w:rFonts w:ascii="Times New Roman" w:hAnsi="Times New Roman" w:cs="Times New Roman" w:hint="default"/>
      <w:sz w:val="20"/>
      <w:szCs w:val="20"/>
      <w:u w:val="single"/>
    </w:rPr>
  </w:style>
  <w:style w:type="character" w:customStyle="1" w:styleId="underlinedCharChar0">
    <w:name w:val="underlined Char Char"/>
    <w:locked/>
    <w:rsid w:val="00EC0544"/>
    <w:rPr>
      <w:u w:val="single"/>
    </w:rPr>
  </w:style>
  <w:style w:type="character" w:customStyle="1" w:styleId="SourceBold">
    <w:name w:val="Source Bold"/>
    <w:rsid w:val="00EC0544"/>
    <w:rPr>
      <w:rFonts w:ascii="Arial Narrow" w:hAnsi="Arial Narrow" w:hint="default"/>
      <w:b/>
      <w:bCs w:val="0"/>
      <w:strike w:val="0"/>
      <w:dstrike w:val="0"/>
      <w:sz w:val="24"/>
      <w:u w:val="none"/>
      <w:effect w:val="none"/>
    </w:rPr>
  </w:style>
  <w:style w:type="character" w:customStyle="1" w:styleId="2xBoldUnderline">
    <w:name w:val="2x_Bold_Underline"/>
    <w:rsid w:val="00EC0544"/>
    <w:rPr>
      <w:b/>
      <w:bCs/>
      <w:sz w:val="24"/>
      <w:u w:val="thick"/>
    </w:rPr>
  </w:style>
  <w:style w:type="character" w:customStyle="1" w:styleId="Dottedunderline">
    <w:name w:val="Dotted underline"/>
    <w:rsid w:val="00EC0544"/>
    <w:rPr>
      <w:u w:val="dotted"/>
    </w:rPr>
  </w:style>
  <w:style w:type="character" w:customStyle="1" w:styleId="readChar">
    <w:name w:val="read Char"/>
    <w:rsid w:val="00EC0544"/>
    <w:rPr>
      <w:szCs w:val="22"/>
      <w:u w:val="single"/>
      <w:lang w:val="en-US" w:eastAsia="en-US" w:bidi="ar-SA"/>
    </w:rPr>
  </w:style>
  <w:style w:type="character" w:customStyle="1" w:styleId="underlining0">
    <w:name w:val="underlining"/>
    <w:rsid w:val="00EC0544"/>
    <w:rPr>
      <w:u w:val="single"/>
    </w:rPr>
  </w:style>
  <w:style w:type="character" w:customStyle="1" w:styleId="btitle">
    <w:name w:val="btitle"/>
    <w:rsid w:val="00EC0544"/>
  </w:style>
  <w:style w:type="character" w:customStyle="1" w:styleId="green">
    <w:name w:val="green"/>
    <w:rsid w:val="00EC0544"/>
  </w:style>
  <w:style w:type="character" w:customStyle="1" w:styleId="BodyText20">
    <w:name w:val="Body Text2"/>
    <w:rsid w:val="00EC054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Body text + 9.5 pt,Spacing -1 pt,Body text + Georgia,8 pt,7 pt,Scale 66%,Body text + 7.5 pt,Not Bold,Small Caps,Body text (4) + 9 pt,Body text (4) + 10 pt"/>
    <w:uiPriority w:val="99"/>
    <w:rsid w:val="00EC0544"/>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C054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C0544"/>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C0544"/>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EC054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EC0544"/>
    <w:rPr>
      <w:rFonts w:ascii="Sylfaen" w:hAnsi="Sylfaen" w:cs="Sylfaen" w:hint="default"/>
      <w:i/>
      <w:iCs/>
      <w:strike w:val="0"/>
      <w:dstrike w:val="0"/>
      <w:sz w:val="19"/>
      <w:szCs w:val="19"/>
      <w:u w:val="none"/>
      <w:effect w:val="none"/>
      <w:shd w:val="clear" w:color="auto" w:fill="FFFFFF"/>
    </w:rPr>
  </w:style>
  <w:style w:type="character" w:customStyle="1" w:styleId="1">
    <w:name w:val="1"/>
    <w:rsid w:val="00EC0544"/>
    <w:rPr>
      <w:rFonts w:ascii="Arial" w:hAnsi="Arial" w:cs="Arial" w:hint="default"/>
      <w:bCs/>
      <w:sz w:val="20"/>
      <w:u w:val="single"/>
      <w:lang w:val="en-US" w:eastAsia="en-US" w:bidi="ar-SA"/>
    </w:rPr>
  </w:style>
  <w:style w:type="character" w:customStyle="1" w:styleId="CharChar31">
    <w:name w:val="Char Char31"/>
    <w:rsid w:val="00EC0544"/>
    <w:rPr>
      <w:rFonts w:ascii="Arial" w:hAnsi="Arial" w:cs="Arial" w:hint="default"/>
      <w:b/>
      <w:bCs/>
      <w:iCs/>
      <w:lang w:val="en-US" w:eastAsia="en-US" w:bidi="ar-SA"/>
    </w:rPr>
  </w:style>
  <w:style w:type="character" w:customStyle="1" w:styleId="Subtitle2">
    <w:name w:val="Subtitle2"/>
    <w:rsid w:val="00EC0544"/>
  </w:style>
  <w:style w:type="character" w:customStyle="1" w:styleId="drop">
    <w:name w:val="drop"/>
    <w:rsid w:val="00EC0544"/>
  </w:style>
  <w:style w:type="character" w:customStyle="1" w:styleId="bioline">
    <w:name w:val="bioline"/>
    <w:rsid w:val="00EC0544"/>
  </w:style>
  <w:style w:type="character" w:customStyle="1" w:styleId="articletitle0">
    <w:name w:val="article_title"/>
    <w:rsid w:val="00EC0544"/>
  </w:style>
  <w:style w:type="character" w:customStyle="1" w:styleId="A4">
    <w:name w:val="A4"/>
    <w:uiPriority w:val="99"/>
    <w:rsid w:val="00EC0544"/>
    <w:rPr>
      <w:color w:val="000000"/>
    </w:rPr>
  </w:style>
  <w:style w:type="character" w:customStyle="1" w:styleId="s4">
    <w:name w:val="s4"/>
    <w:rsid w:val="00EC0544"/>
  </w:style>
  <w:style w:type="character" w:customStyle="1" w:styleId="s5">
    <w:name w:val="s5"/>
    <w:rsid w:val="00EC0544"/>
  </w:style>
  <w:style w:type="character" w:customStyle="1" w:styleId="cap">
    <w:name w:val="cap"/>
    <w:rsid w:val="00EC0544"/>
  </w:style>
  <w:style w:type="character" w:customStyle="1" w:styleId="rightsnotice">
    <w:name w:val="rightsnotice"/>
    <w:rsid w:val="00EC0544"/>
  </w:style>
  <w:style w:type="character" w:customStyle="1" w:styleId="credit">
    <w:name w:val="credit"/>
    <w:rsid w:val="00EC0544"/>
  </w:style>
  <w:style w:type="character" w:customStyle="1" w:styleId="scaps">
    <w:name w:val="scaps"/>
    <w:rsid w:val="00EC0544"/>
  </w:style>
  <w:style w:type="character" w:customStyle="1" w:styleId="current-article">
    <w:name w:val="current-article"/>
    <w:rsid w:val="00EC0544"/>
  </w:style>
  <w:style w:type="character" w:customStyle="1" w:styleId="related-current-indicator">
    <w:name w:val="related-current-indicator"/>
    <w:rsid w:val="00EC0544"/>
  </w:style>
  <w:style w:type="character" w:customStyle="1" w:styleId="bylclear">
    <w:name w:val="bylclear"/>
    <w:rsid w:val="00EC0544"/>
  </w:style>
  <w:style w:type="character" w:customStyle="1" w:styleId="timestamp">
    <w:name w:val="timestamp"/>
    <w:rsid w:val="00EC0544"/>
  </w:style>
  <w:style w:type="character" w:customStyle="1" w:styleId="comments">
    <w:name w:val="comments"/>
    <w:rsid w:val="00EC0544"/>
  </w:style>
  <w:style w:type="character" w:customStyle="1" w:styleId="essaytext">
    <w:name w:val="essaytext"/>
    <w:rsid w:val="00EC0544"/>
  </w:style>
  <w:style w:type="character" w:customStyle="1" w:styleId="username">
    <w:name w:val="username"/>
    <w:rsid w:val="00EC0544"/>
  </w:style>
  <w:style w:type="character" w:customStyle="1" w:styleId="toplinks">
    <w:name w:val="toplinks"/>
    <w:rsid w:val="00EC0544"/>
  </w:style>
  <w:style w:type="character" w:customStyle="1" w:styleId="A3">
    <w:name w:val="A3"/>
    <w:uiPriority w:val="99"/>
    <w:rsid w:val="00EC0544"/>
    <w:rPr>
      <w:rFonts w:ascii="Perpetua" w:hAnsi="Perpetua" w:cs="Perpetua" w:hint="default"/>
      <w:color w:val="000000"/>
      <w:sz w:val="15"/>
      <w:szCs w:val="15"/>
    </w:rPr>
  </w:style>
  <w:style w:type="character" w:customStyle="1" w:styleId="see">
    <w:name w:val="see"/>
    <w:rsid w:val="00EC0544"/>
  </w:style>
  <w:style w:type="character" w:customStyle="1" w:styleId="first-letter">
    <w:name w:val="first-letter"/>
    <w:rsid w:val="00EC0544"/>
  </w:style>
  <w:style w:type="character" w:customStyle="1" w:styleId="focusparagraph">
    <w:name w:val="focusparagraph"/>
    <w:rsid w:val="00EC0544"/>
  </w:style>
  <w:style w:type="character" w:customStyle="1" w:styleId="lightblue">
    <w:name w:val="lightblue"/>
    <w:rsid w:val="00EC0544"/>
  </w:style>
  <w:style w:type="character" w:customStyle="1" w:styleId="StyleUnderlineCharChar9pt">
    <w:name w:val="Style Underline Char Char + 9 pt"/>
    <w:rsid w:val="00EC0544"/>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C0544"/>
  </w:style>
  <w:style w:type="character" w:customStyle="1" w:styleId="Title10">
    <w:name w:val="Title1"/>
    <w:rsid w:val="00EC0544"/>
  </w:style>
  <w:style w:type="character" w:customStyle="1" w:styleId="BoldandUnderlineCharCharCharChar">
    <w:name w:val="Bold and Underline Char Char Char Char"/>
    <w:rsid w:val="00EC0544"/>
    <w:rPr>
      <w:b/>
      <w:bCs w:val="0"/>
      <w:noProof w:val="0"/>
      <w:u w:val="single"/>
      <w:lang w:val="en-US" w:eastAsia="en-US" w:bidi="ar-SA"/>
    </w:rPr>
  </w:style>
  <w:style w:type="character" w:customStyle="1" w:styleId="FontStyle29">
    <w:name w:val="Font Style29"/>
    <w:uiPriority w:val="99"/>
    <w:rsid w:val="00EC0544"/>
    <w:rPr>
      <w:rFonts w:ascii="Arial" w:hAnsi="Arial" w:cs="Arial" w:hint="default"/>
      <w:sz w:val="14"/>
      <w:szCs w:val="14"/>
    </w:rPr>
  </w:style>
  <w:style w:type="character" w:customStyle="1" w:styleId="titles">
    <w:name w:val="titles"/>
    <w:rsid w:val="00EC0544"/>
  </w:style>
  <w:style w:type="character" w:customStyle="1" w:styleId="articletext0">
    <w:name w:val="article_text"/>
    <w:rsid w:val="00EC0544"/>
  </w:style>
  <w:style w:type="character" w:customStyle="1" w:styleId="contentauthor">
    <w:name w:val="contentauthor"/>
    <w:rsid w:val="00EC0544"/>
  </w:style>
  <w:style w:type="character" w:customStyle="1" w:styleId="subarticleheader">
    <w:name w:val="subarticleheader"/>
    <w:rsid w:val="00EC0544"/>
  </w:style>
  <w:style w:type="character" w:customStyle="1" w:styleId="spelle">
    <w:name w:val="spelle"/>
    <w:rsid w:val="00EC0544"/>
  </w:style>
  <w:style w:type="character" w:customStyle="1" w:styleId="grame">
    <w:name w:val="grame"/>
    <w:rsid w:val="00EC0544"/>
  </w:style>
  <w:style w:type="character" w:customStyle="1" w:styleId="newstitle1">
    <w:name w:val="newstitle1"/>
    <w:rsid w:val="00EC0544"/>
  </w:style>
  <w:style w:type="character" w:customStyle="1" w:styleId="copy">
    <w:name w:val="copy"/>
    <w:rsid w:val="00EC0544"/>
  </w:style>
  <w:style w:type="character" w:customStyle="1" w:styleId="topheadline">
    <w:name w:val="topheadline"/>
    <w:rsid w:val="00EC0544"/>
  </w:style>
  <w:style w:type="character" w:customStyle="1" w:styleId="Stylereduce27pt">
    <w:name w:val="Style reduce2 + 7 pt"/>
    <w:rsid w:val="00EC0544"/>
    <w:rPr>
      <w:rFonts w:ascii="Times New Roman" w:hAnsi="Times New Roman" w:cs="Arial" w:hint="default"/>
      <w:color w:val="000000"/>
      <w:sz w:val="14"/>
      <w:szCs w:val="22"/>
    </w:rPr>
  </w:style>
  <w:style w:type="character" w:customStyle="1" w:styleId="srtitle">
    <w:name w:val="srtitle"/>
    <w:rsid w:val="00EC0544"/>
  </w:style>
  <w:style w:type="character" w:customStyle="1" w:styleId="st1">
    <w:name w:val="st1"/>
    <w:rsid w:val="00EC0544"/>
  </w:style>
  <w:style w:type="character" w:customStyle="1" w:styleId="StyleStyleGaramond">
    <w:name w:val="Style Style Garamond +"/>
    <w:rsid w:val="00EC0544"/>
    <w:rPr>
      <w:rFonts w:ascii="Garamond" w:hAnsi="Garamond" w:cs="Times New Roman" w:hint="default"/>
      <w:sz w:val="20"/>
    </w:rPr>
  </w:style>
  <w:style w:type="character" w:customStyle="1" w:styleId="quotechar0">
    <w:name w:val="quotechar"/>
    <w:rsid w:val="00EC0544"/>
  </w:style>
  <w:style w:type="character" w:customStyle="1" w:styleId="boldunderline1">
    <w:name w:val="boldunderline"/>
    <w:rsid w:val="00EC0544"/>
  </w:style>
  <w:style w:type="character" w:customStyle="1" w:styleId="A8">
    <w:name w:val="A8"/>
    <w:rsid w:val="00EC0544"/>
    <w:rPr>
      <w:rFonts w:ascii="Scala" w:hAnsi="Scala" w:cs="Scala" w:hint="default"/>
      <w:color w:val="000000"/>
      <w:sz w:val="15"/>
      <w:szCs w:val="15"/>
    </w:rPr>
  </w:style>
  <w:style w:type="character" w:customStyle="1" w:styleId="A0">
    <w:name w:val="A0"/>
    <w:uiPriority w:val="99"/>
    <w:rsid w:val="00EC0544"/>
    <w:rPr>
      <w:rFonts w:ascii="Scala" w:hAnsi="Scala" w:cs="Scala" w:hint="default"/>
      <w:color w:val="000000"/>
      <w:sz w:val="16"/>
      <w:szCs w:val="16"/>
    </w:rPr>
  </w:style>
  <w:style w:type="character" w:customStyle="1" w:styleId="Date11">
    <w:name w:val="Date11"/>
    <w:rsid w:val="00EC0544"/>
  </w:style>
  <w:style w:type="character" w:customStyle="1" w:styleId="Boxout">
    <w:name w:val="Box out"/>
    <w:uiPriority w:val="1"/>
    <w:qFormat/>
    <w:rsid w:val="00EC0544"/>
    <w:rPr>
      <w:rFonts w:ascii="Tahoma" w:hAnsi="Tahoma" w:cs="Tahoma" w:hint="default"/>
      <w:b/>
      <w:bCs w:val="0"/>
      <w:sz w:val="20"/>
      <w:u w:val="single"/>
      <w:bdr w:val="none" w:sz="0" w:space="0" w:color="auto" w:frame="1"/>
      <w:shd w:val="clear" w:color="auto" w:fill="A9E8F5"/>
    </w:rPr>
  </w:style>
  <w:style w:type="character" w:customStyle="1" w:styleId="metad">
    <w:name w:val="metad"/>
    <w:rsid w:val="00EC0544"/>
  </w:style>
  <w:style w:type="character" w:customStyle="1" w:styleId="sifr-alternate">
    <w:name w:val="sifr-alternate"/>
    <w:rsid w:val="00EC0544"/>
  </w:style>
  <w:style w:type="character" w:customStyle="1" w:styleId="justify1">
    <w:name w:val="justify1"/>
    <w:rsid w:val="00EC0544"/>
  </w:style>
  <w:style w:type="character" w:customStyle="1" w:styleId="artbody1">
    <w:name w:val="art_body1"/>
    <w:rsid w:val="00EC0544"/>
    <w:rPr>
      <w:rFonts w:ascii="Arial" w:hAnsi="Arial" w:cs="Arial" w:hint="default"/>
    </w:rPr>
  </w:style>
  <w:style w:type="character" w:customStyle="1" w:styleId="A1">
    <w:name w:val="A1"/>
    <w:uiPriority w:val="99"/>
    <w:rsid w:val="00EC0544"/>
    <w:rPr>
      <w:rFonts w:ascii="Book Antiqua" w:hAnsi="Book Antiqua" w:cs="Book Antiqua" w:hint="default"/>
      <w:color w:val="221E1F"/>
      <w:sz w:val="22"/>
      <w:szCs w:val="22"/>
    </w:rPr>
  </w:style>
  <w:style w:type="character" w:customStyle="1" w:styleId="reality">
    <w:name w:val="reality"/>
    <w:rsid w:val="00EC0544"/>
  </w:style>
  <w:style w:type="character" w:customStyle="1" w:styleId="text2">
    <w:name w:val="text2"/>
    <w:rsid w:val="00EC0544"/>
  </w:style>
  <w:style w:type="character" w:customStyle="1" w:styleId="StyleUnderlineChar2CharChar11pt">
    <w:name w:val="Style Underline Char2 Char Char + 11 pt"/>
    <w:rsid w:val="00EC0544"/>
    <w:rPr>
      <w:rFonts w:ascii="Times New Roman" w:hAnsi="Times New Roman" w:cs="Times New Roman" w:hint="default"/>
      <w:sz w:val="20"/>
      <w:u w:val="single"/>
    </w:rPr>
  </w:style>
  <w:style w:type="character" w:customStyle="1" w:styleId="StyleStyleBoldUnderline11pt">
    <w:name w:val="Style Style Bold Underline + 11 pt"/>
    <w:rsid w:val="00EC0544"/>
    <w:rPr>
      <w:b/>
      <w:bCs/>
      <w:sz w:val="20"/>
      <w:u w:val="single"/>
    </w:rPr>
  </w:style>
  <w:style w:type="character" w:customStyle="1" w:styleId="articlehead2">
    <w:name w:val="articlehead2"/>
    <w:rsid w:val="00EC0544"/>
  </w:style>
  <w:style w:type="character" w:customStyle="1" w:styleId="pronset">
    <w:name w:val="pronset"/>
    <w:rsid w:val="00EC0544"/>
  </w:style>
  <w:style w:type="character" w:customStyle="1" w:styleId="prondelim">
    <w:name w:val="prondelim"/>
    <w:rsid w:val="00EC0544"/>
  </w:style>
  <w:style w:type="character" w:customStyle="1" w:styleId="prontoggle">
    <w:name w:val="pron_toggle"/>
    <w:rsid w:val="00EC0544"/>
  </w:style>
  <w:style w:type="character" w:customStyle="1" w:styleId="boldface">
    <w:name w:val="boldface"/>
    <w:rsid w:val="00EC0544"/>
  </w:style>
  <w:style w:type="character" w:customStyle="1" w:styleId="secondary-bf">
    <w:name w:val="secondary-bf"/>
    <w:rsid w:val="00EC0544"/>
  </w:style>
  <w:style w:type="table" w:styleId="ColorfulGrid-Accent1">
    <w:name w:val="Colorful Grid Accent 1"/>
    <w:basedOn w:val="TableNormal"/>
    <w:link w:val="ColorfulGrid-Accent1Char"/>
    <w:uiPriority w:val="29"/>
    <w:unhideWhenUsed/>
    <w:rsid w:val="00EC0544"/>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EC0544"/>
    <w:rPr>
      <w:rFonts w:ascii="Times New Roman" w:hAnsi="Times New Roman" w:cs="Times New Roman" w:hint="default"/>
      <w:iCs/>
      <w:color w:val="000000"/>
      <w:sz w:val="16"/>
    </w:rPr>
  </w:style>
  <w:style w:type="character" w:customStyle="1" w:styleId="Boxout0">
    <w:name w:val="Boxout"/>
    <w:uiPriority w:val="1"/>
    <w:qFormat/>
    <w:rsid w:val="00EC0544"/>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C0544"/>
  </w:style>
  <w:style w:type="character" w:customStyle="1" w:styleId="detailtitle">
    <w:name w:val="detailtitle"/>
    <w:rsid w:val="00EC0544"/>
  </w:style>
  <w:style w:type="character" w:customStyle="1" w:styleId="storydate">
    <w:name w:val="storydate"/>
    <w:rsid w:val="00EC0544"/>
  </w:style>
  <w:style w:type="character" w:customStyle="1" w:styleId="preloadwrap">
    <w:name w:val="preloadwrap"/>
    <w:rsid w:val="00EC0544"/>
  </w:style>
  <w:style w:type="character" w:customStyle="1" w:styleId="creditwrap">
    <w:name w:val="creditwrap"/>
    <w:rsid w:val="00EC0544"/>
  </w:style>
  <w:style w:type="character" w:customStyle="1" w:styleId="DefaultChar1">
    <w:name w:val="Default Char1"/>
    <w:rsid w:val="00EC0544"/>
    <w:rPr>
      <w:noProof w:val="0"/>
      <w:color w:val="000000"/>
      <w:lang w:val="en-US" w:eastAsia="en-US" w:bidi="ar-SA"/>
    </w:rPr>
  </w:style>
  <w:style w:type="character" w:customStyle="1" w:styleId="textunderlineChar0">
    <w:name w:val="text underline Char"/>
    <w:link w:val="textunderline0"/>
    <w:rsid w:val="00EC0544"/>
    <w:rPr>
      <w:u w:val="thick"/>
    </w:rPr>
  </w:style>
  <w:style w:type="character" w:customStyle="1" w:styleId="BoldChar">
    <w:name w:val="Bold Char"/>
    <w:rsid w:val="00EC0544"/>
    <w:rPr>
      <w:rFonts w:ascii="Times New Roman" w:eastAsia="Times New Roman" w:hAnsi="Times New Roman" w:cs="Times New Roman" w:hint="default"/>
      <w:b/>
      <w:bCs w:val="0"/>
      <w:szCs w:val="24"/>
    </w:rPr>
  </w:style>
  <w:style w:type="character" w:customStyle="1" w:styleId="pmterms31">
    <w:name w:val="pmterms31"/>
    <w:rsid w:val="00EC0544"/>
    <w:rPr>
      <w:b/>
      <w:bCs/>
      <w:i w:val="0"/>
      <w:iCs w:val="0"/>
      <w:color w:val="000000"/>
    </w:rPr>
  </w:style>
  <w:style w:type="character" w:customStyle="1" w:styleId="ft01">
    <w:name w:val="ft01"/>
    <w:rsid w:val="00EC0544"/>
    <w:rPr>
      <w:rFonts w:ascii="Times" w:hAnsi="Times" w:cs="Times" w:hint="default"/>
      <w:color w:val="000000"/>
      <w:sz w:val="14"/>
      <w:szCs w:val="14"/>
    </w:rPr>
  </w:style>
  <w:style w:type="character" w:customStyle="1" w:styleId="ft11">
    <w:name w:val="ft11"/>
    <w:rsid w:val="00EC0544"/>
    <w:rPr>
      <w:rFonts w:ascii="Times" w:hAnsi="Times" w:cs="Times" w:hint="default"/>
      <w:color w:val="000000"/>
      <w:sz w:val="17"/>
      <w:szCs w:val="17"/>
    </w:rPr>
  </w:style>
  <w:style w:type="character" w:customStyle="1" w:styleId="ft21">
    <w:name w:val="ft21"/>
    <w:rsid w:val="00EC0544"/>
    <w:rPr>
      <w:rFonts w:ascii="Times" w:hAnsi="Times" w:cs="Times" w:hint="default"/>
      <w:color w:val="000000"/>
      <w:sz w:val="15"/>
      <w:szCs w:val="15"/>
    </w:rPr>
  </w:style>
  <w:style w:type="character" w:customStyle="1" w:styleId="ft31">
    <w:name w:val="ft31"/>
    <w:rsid w:val="00EC0544"/>
    <w:rPr>
      <w:rFonts w:ascii="Times" w:hAnsi="Times" w:cs="Times" w:hint="default"/>
      <w:color w:val="000000"/>
      <w:sz w:val="15"/>
      <w:szCs w:val="15"/>
    </w:rPr>
  </w:style>
  <w:style w:type="character" w:customStyle="1" w:styleId="dquo">
    <w:name w:val="dquo"/>
    <w:rsid w:val="00EC0544"/>
  </w:style>
  <w:style w:type="character" w:customStyle="1" w:styleId="caps2">
    <w:name w:val="caps2"/>
    <w:rsid w:val="00EC0544"/>
  </w:style>
  <w:style w:type="character" w:customStyle="1" w:styleId="CardsFont12ptCharCharCharChar">
    <w:name w:val="Cards + Font: 12 pt Char Char Char Char"/>
    <w:rsid w:val="00EC0544"/>
    <w:rPr>
      <w:sz w:val="24"/>
      <w:szCs w:val="24"/>
      <w:u w:val="thick"/>
      <w:lang w:val="en-US" w:eastAsia="en-US" w:bidi="ar-SA"/>
    </w:rPr>
  </w:style>
  <w:style w:type="character" w:customStyle="1" w:styleId="ccs">
    <w:name w:val="c cs"/>
    <w:rsid w:val="00EC0544"/>
  </w:style>
  <w:style w:type="character" w:customStyle="1" w:styleId="UnderlinedEvChar">
    <w:name w:val="Underlined Ev Char"/>
    <w:rsid w:val="00EC0544"/>
    <w:rPr>
      <w:rFonts w:ascii="Times New Roman" w:eastAsia="Times New Roman" w:hAnsi="Times New Roman" w:cs="Times New Roman" w:hint="default"/>
      <w:szCs w:val="24"/>
      <w:u w:val="single"/>
    </w:rPr>
  </w:style>
  <w:style w:type="character" w:customStyle="1" w:styleId="dropshadow">
    <w:name w:val="dropshadow"/>
    <w:rsid w:val="00EC0544"/>
  </w:style>
  <w:style w:type="character" w:customStyle="1" w:styleId="d05ws">
    <w:name w:val="d05ws"/>
    <w:rsid w:val="00EC0544"/>
  </w:style>
  <w:style w:type="character" w:customStyle="1" w:styleId="rzibod">
    <w:name w:val="rzibod"/>
    <w:rsid w:val="00EC0544"/>
  </w:style>
  <w:style w:type="character" w:customStyle="1" w:styleId="StyleBold1">
    <w:name w:val="Style Bold1"/>
    <w:rsid w:val="00EC0544"/>
    <w:rPr>
      <w:rFonts w:ascii="Georgia" w:hAnsi="Georgia" w:hint="default"/>
      <w:b/>
      <w:bCs/>
      <w:sz w:val="22"/>
    </w:rPr>
  </w:style>
  <w:style w:type="character" w:customStyle="1" w:styleId="headertext">
    <w:name w:val="headertext"/>
    <w:rsid w:val="00EC0544"/>
  </w:style>
  <w:style w:type="character" w:customStyle="1" w:styleId="endnote-reference">
    <w:name w:val="endnote-reference"/>
    <w:rsid w:val="00EC0544"/>
  </w:style>
  <w:style w:type="character" w:customStyle="1" w:styleId="officialsname">
    <w:name w:val="official_s_name"/>
    <w:rsid w:val="00EC0544"/>
  </w:style>
  <w:style w:type="character" w:customStyle="1" w:styleId="audience">
    <w:name w:val="audience"/>
    <w:rsid w:val="00EC0544"/>
  </w:style>
  <w:style w:type="character" w:customStyle="1" w:styleId="A7">
    <w:name w:val="A7"/>
    <w:uiPriority w:val="99"/>
    <w:rsid w:val="00EC0544"/>
    <w:rPr>
      <w:rFonts w:ascii="Myriad Pro" w:hAnsi="Myriad Pro" w:cs="Myriad Pro" w:hint="default"/>
      <w:color w:val="0066B1"/>
      <w:sz w:val="22"/>
      <w:szCs w:val="22"/>
    </w:rPr>
  </w:style>
  <w:style w:type="character" w:customStyle="1" w:styleId="normalchar">
    <w:name w:val="normal__char"/>
    <w:rsid w:val="00EC0544"/>
  </w:style>
  <w:style w:type="character" w:customStyle="1" w:styleId="hyperlink002cheading0020100200028block0020title0029char">
    <w:name w:val="hyperlink_002cheading_00201_0020_0028block_0020title_0029__char"/>
    <w:rsid w:val="00EC0544"/>
  </w:style>
  <w:style w:type="character" w:customStyle="1" w:styleId="underline002cstyle0020bold0020underlinechar">
    <w:name w:val="underline_002cstyle_0020bold_0020underline__char"/>
    <w:rsid w:val="00EC0544"/>
  </w:style>
  <w:style w:type="character" w:customStyle="1" w:styleId="copyboldblack">
    <w:name w:val="copyboldblack"/>
    <w:rsid w:val="00EC0544"/>
  </w:style>
  <w:style w:type="character" w:customStyle="1" w:styleId="copybold">
    <w:name w:val="copybold"/>
    <w:rsid w:val="00EC0544"/>
  </w:style>
  <w:style w:type="character" w:customStyle="1" w:styleId="author-date0">
    <w:name w:val="author-date"/>
    <w:rsid w:val="00EC0544"/>
  </w:style>
  <w:style w:type="character" w:customStyle="1" w:styleId="hidden">
    <w:name w:val="hidden"/>
    <w:rsid w:val="00EC0544"/>
  </w:style>
  <w:style w:type="character" w:customStyle="1" w:styleId="articlebegin">
    <w:name w:val="articlebegin"/>
    <w:rsid w:val="00EC0544"/>
  </w:style>
  <w:style w:type="character" w:customStyle="1" w:styleId="mediaoverlay">
    <w:name w:val="mediaoverlay"/>
    <w:rsid w:val="00EC0544"/>
  </w:style>
  <w:style w:type="character" w:customStyle="1" w:styleId="blogcaption">
    <w:name w:val="blog_caption"/>
    <w:rsid w:val="00EC0544"/>
  </w:style>
  <w:style w:type="character" w:customStyle="1" w:styleId="commnet-abuzz">
    <w:name w:val="commnet-abuzz"/>
    <w:rsid w:val="00EC0544"/>
  </w:style>
  <w:style w:type="character" w:customStyle="1" w:styleId="fbconnectbuttontext">
    <w:name w:val="fbconnectbutton_text"/>
    <w:rsid w:val="00EC0544"/>
  </w:style>
  <w:style w:type="character" w:customStyle="1" w:styleId="fbsharecountinner">
    <w:name w:val="fb_share_count_inner"/>
    <w:rsid w:val="00EC0544"/>
  </w:style>
  <w:style w:type="character" w:customStyle="1" w:styleId="stbuttontext">
    <w:name w:val="stbuttontext"/>
    <w:rsid w:val="00EC0544"/>
  </w:style>
  <w:style w:type="character" w:customStyle="1" w:styleId="source">
    <w:name w:val="source"/>
    <w:rsid w:val="00EC0544"/>
  </w:style>
  <w:style w:type="character" w:customStyle="1" w:styleId="pubdate">
    <w:name w:val="pubdate"/>
    <w:rsid w:val="00EC0544"/>
  </w:style>
  <w:style w:type="character" w:customStyle="1" w:styleId="grey">
    <w:name w:val="grey"/>
    <w:rsid w:val="00EC0544"/>
  </w:style>
  <w:style w:type="character" w:customStyle="1" w:styleId="postdate">
    <w:name w:val="post_date"/>
    <w:rsid w:val="00EC0544"/>
  </w:style>
  <w:style w:type="character" w:customStyle="1" w:styleId="bdx">
    <w:name w:val="bdx"/>
    <w:rsid w:val="00EC0544"/>
  </w:style>
  <w:style w:type="character" w:customStyle="1" w:styleId="bdl">
    <w:name w:val="bdl"/>
    <w:rsid w:val="00EC0544"/>
  </w:style>
  <w:style w:type="character" w:customStyle="1" w:styleId="breadcrumbitemcurrent">
    <w:name w:val="breadcrumbitemcurrent"/>
    <w:rsid w:val="00EC0544"/>
  </w:style>
  <w:style w:type="character" w:customStyle="1" w:styleId="bbl">
    <w:name w:val="bbl"/>
    <w:rsid w:val="00EC0544"/>
  </w:style>
  <w:style w:type="character" w:customStyle="1" w:styleId="Date2">
    <w:name w:val="Date2"/>
    <w:rsid w:val="00EC0544"/>
  </w:style>
  <w:style w:type="character" w:customStyle="1" w:styleId="company">
    <w:name w:val="company"/>
    <w:rsid w:val="00EC0544"/>
  </w:style>
  <w:style w:type="character" w:customStyle="1" w:styleId="itxtnewhookspan">
    <w:name w:val="itxtnewhookspan"/>
    <w:rsid w:val="00EC0544"/>
  </w:style>
  <w:style w:type="character" w:customStyle="1" w:styleId="gstxthlt">
    <w:name w:val="gstxt_hlt"/>
    <w:rsid w:val="00EC0544"/>
  </w:style>
  <w:style w:type="character" w:customStyle="1" w:styleId="SubtleEmphasis1">
    <w:name w:val="Subtle Emphasis1"/>
    <w:uiPriority w:val="19"/>
    <w:qFormat/>
    <w:rsid w:val="00EC0544"/>
    <w:rPr>
      <w:rFonts w:ascii="Times New Roman" w:hAnsi="Times New Roman" w:cs="Times New Roman" w:hint="default"/>
      <w:b/>
      <w:bCs w:val="0"/>
      <w:iCs/>
      <w:color w:val="auto"/>
      <w:sz w:val="22"/>
    </w:rPr>
  </w:style>
  <w:style w:type="character" w:customStyle="1" w:styleId="StyleBoldRed">
    <w:name w:val="Style Bold Red"/>
    <w:rsid w:val="00EC0544"/>
    <w:rPr>
      <w:b/>
      <w:bCs/>
      <w:color w:val="auto"/>
    </w:rPr>
  </w:style>
  <w:style w:type="character" w:customStyle="1" w:styleId="StyleTimesNewRoman8pt">
    <w:name w:val="Style Times New Roman 8 pt"/>
    <w:rsid w:val="00EC0544"/>
    <w:rPr>
      <w:rFonts w:ascii="Georgia" w:hAnsi="Georgia" w:hint="default"/>
      <w:sz w:val="16"/>
    </w:rPr>
  </w:style>
  <w:style w:type="character" w:customStyle="1" w:styleId="StyleStyle7pt8pt">
    <w:name w:val="Style Style 7 pt + 8 pt"/>
    <w:rsid w:val="00EC0544"/>
    <w:rPr>
      <w:sz w:val="16"/>
    </w:rPr>
  </w:style>
  <w:style w:type="character" w:customStyle="1" w:styleId="StyleStyleThickunderlineBold1">
    <w:name w:val="Style Style Thick underline + Bold1"/>
    <w:rsid w:val="00EC0544"/>
    <w:rPr>
      <w:b/>
      <w:bCs/>
      <w:u w:val="thick"/>
    </w:rPr>
  </w:style>
  <w:style w:type="character" w:customStyle="1" w:styleId="StyleUnderline2">
    <w:name w:val="Style Underline2"/>
    <w:rsid w:val="00EC0544"/>
    <w:rPr>
      <w:u w:val="single"/>
    </w:rPr>
  </w:style>
  <w:style w:type="character" w:customStyle="1" w:styleId="ShrinkText">
    <w:name w:val="Shrink Text"/>
    <w:rsid w:val="00EC0544"/>
    <w:rPr>
      <w:sz w:val="16"/>
    </w:rPr>
  </w:style>
  <w:style w:type="character" w:customStyle="1" w:styleId="smallcaps">
    <w:name w:val="smallcaps"/>
    <w:rsid w:val="00EC0544"/>
  </w:style>
  <w:style w:type="character" w:customStyle="1" w:styleId="goldbldtext">
    <w:name w:val="goldbldtext"/>
    <w:rsid w:val="00EC0544"/>
  </w:style>
  <w:style w:type="character" w:customStyle="1" w:styleId="cardshighlight0">
    <w:name w:val="cardshighlight"/>
    <w:rsid w:val="00EC0544"/>
  </w:style>
  <w:style w:type="character" w:customStyle="1" w:styleId="cardsfont12pt1">
    <w:name w:val="cardsfont12pt"/>
    <w:rsid w:val="00EC0544"/>
  </w:style>
  <w:style w:type="character" w:customStyle="1" w:styleId="ft6">
    <w:name w:val="ft6"/>
    <w:rsid w:val="00EC0544"/>
  </w:style>
  <w:style w:type="character" w:customStyle="1" w:styleId="kicker">
    <w:name w:val="kicker"/>
    <w:rsid w:val="00EC0544"/>
  </w:style>
  <w:style w:type="character" w:customStyle="1" w:styleId="backcontent">
    <w:name w:val="backcontent"/>
    <w:rsid w:val="00EC0544"/>
  </w:style>
  <w:style w:type="character" w:customStyle="1" w:styleId="daystmp">
    <w:name w:val="daystmp"/>
    <w:rsid w:val="00EC0544"/>
  </w:style>
  <w:style w:type="character" w:customStyle="1" w:styleId="cardsfont12ptchar">
    <w:name w:val="cardsfont12ptchar"/>
    <w:rsid w:val="00EC0544"/>
  </w:style>
  <w:style w:type="character" w:customStyle="1" w:styleId="gal">
    <w:name w:val="gal"/>
    <w:rsid w:val="00EC0544"/>
  </w:style>
  <w:style w:type="character" w:customStyle="1" w:styleId="submitted">
    <w:name w:val="submitted"/>
    <w:rsid w:val="00EC0544"/>
  </w:style>
  <w:style w:type="character" w:customStyle="1" w:styleId="imagedateline">
    <w:name w:val="image_dateline"/>
    <w:rsid w:val="00EC0544"/>
  </w:style>
  <w:style w:type="character" w:customStyle="1" w:styleId="authordatecharchar">
    <w:name w:val="authordatecharchar"/>
    <w:rsid w:val="00EC0544"/>
  </w:style>
  <w:style w:type="character" w:customStyle="1" w:styleId="style1char0">
    <w:name w:val="style1char"/>
    <w:rsid w:val="00EC0544"/>
  </w:style>
  <w:style w:type="character" w:customStyle="1" w:styleId="tagcharchar0">
    <w:name w:val="tagcharchar"/>
    <w:rsid w:val="00EC0544"/>
  </w:style>
  <w:style w:type="character" w:customStyle="1" w:styleId="underlinedcharchar2">
    <w:name w:val="underlinedcharchar"/>
    <w:rsid w:val="00EC0544"/>
  </w:style>
  <w:style w:type="character" w:customStyle="1" w:styleId="BoxedChar">
    <w:name w:val="Boxed Char"/>
    <w:rsid w:val="00EC0544"/>
    <w:rPr>
      <w:rFonts w:ascii="Arial Narrow" w:hAnsi="Arial Narrow" w:hint="default"/>
      <w:b/>
      <w:bCs w:val="0"/>
      <w:sz w:val="18"/>
      <w:bdr w:val="single" w:sz="6" w:space="0" w:color="auto" w:frame="1"/>
    </w:rPr>
  </w:style>
  <w:style w:type="character" w:customStyle="1" w:styleId="Style11ptUnderline2">
    <w:name w:val="Style 11 pt Underline2"/>
    <w:rsid w:val="00EC0544"/>
    <w:rPr>
      <w:sz w:val="20"/>
      <w:u w:val="single"/>
    </w:rPr>
  </w:style>
  <w:style w:type="character" w:customStyle="1" w:styleId="Style11ptBoldUnderline2">
    <w:name w:val="Style 11 pt Bold Underline2"/>
    <w:rsid w:val="00EC0544"/>
    <w:rPr>
      <w:b/>
      <w:bCs/>
      <w:sz w:val="20"/>
      <w:u w:val="single"/>
    </w:rPr>
  </w:style>
  <w:style w:type="character" w:customStyle="1" w:styleId="nw">
    <w:name w:val="nw"/>
    <w:rsid w:val="00EC0544"/>
  </w:style>
  <w:style w:type="character" w:customStyle="1" w:styleId="Styleunderline11ptBoldBorderSinglesolidlineAuto">
    <w:name w:val="Style underline + 11 pt Bold Border: : (Single solid line Auto ..."/>
    <w:rsid w:val="00EC0544"/>
    <w:rPr>
      <w:b/>
      <w:bCs/>
      <w:sz w:val="20"/>
      <w:u w:val="single"/>
      <w:bdr w:val="single" w:sz="4" w:space="0" w:color="auto" w:frame="1"/>
    </w:rPr>
  </w:style>
  <w:style w:type="character" w:customStyle="1" w:styleId="cardCharCharChar1">
    <w:name w:val="card Char Char Char1"/>
    <w:rsid w:val="00EC0544"/>
    <w:rPr>
      <w:lang w:val="en-US" w:eastAsia="en-US" w:bidi="ar-SA"/>
    </w:rPr>
  </w:style>
  <w:style w:type="character" w:customStyle="1" w:styleId="authors1">
    <w:name w:val="authors1"/>
    <w:rsid w:val="00EC0544"/>
    <w:rPr>
      <w:rFonts w:ascii="Verdana" w:hAnsi="Verdana" w:hint="default"/>
      <w:b/>
      <w:bCs/>
      <w:color w:val="006699"/>
      <w:sz w:val="20"/>
      <w:szCs w:val="20"/>
    </w:rPr>
  </w:style>
  <w:style w:type="character" w:customStyle="1" w:styleId="headlinesectionlarge">
    <w:name w:val="headline_section_large"/>
    <w:rsid w:val="00EC0544"/>
  </w:style>
  <w:style w:type="character" w:customStyle="1" w:styleId="Styleunderline11ptBlack">
    <w:name w:val="Style underline + 11 pt Black"/>
    <w:rsid w:val="00EC0544"/>
    <w:rPr>
      <w:color w:val="000000"/>
      <w:sz w:val="20"/>
      <w:u w:val="single"/>
    </w:rPr>
  </w:style>
  <w:style w:type="character" w:customStyle="1" w:styleId="Styleunderline11ptBoldBlack">
    <w:name w:val="Style underline + 11 pt Bold Black"/>
    <w:rsid w:val="00EC0544"/>
    <w:rPr>
      <w:b/>
      <w:bCs/>
      <w:color w:val="000000"/>
      <w:sz w:val="20"/>
      <w:u w:val="single"/>
    </w:rPr>
  </w:style>
  <w:style w:type="character" w:customStyle="1" w:styleId="Style11ptBoldBlackUnderline">
    <w:name w:val="Style 11 pt Bold Black Underline"/>
    <w:rsid w:val="00EC0544"/>
    <w:rPr>
      <w:b/>
      <w:bCs/>
      <w:color w:val="000000"/>
      <w:sz w:val="20"/>
      <w:u w:val="single"/>
    </w:rPr>
  </w:style>
  <w:style w:type="character" w:customStyle="1" w:styleId="Style11ptBoldBlackUnderlineBorderSinglesolidline">
    <w:name w:val="Style 11 pt Bold Black Underline Border: : (Single solid line ..."/>
    <w:rsid w:val="00EC0544"/>
    <w:rPr>
      <w:b/>
      <w:bCs/>
      <w:color w:val="000000"/>
      <w:sz w:val="20"/>
      <w:u w:val="single"/>
      <w:bdr w:val="single" w:sz="4" w:space="0" w:color="auto" w:frame="1"/>
    </w:rPr>
  </w:style>
  <w:style w:type="character" w:customStyle="1" w:styleId="StyleLatinMeridien-Italic11ptItalicUnderline">
    <w:name w:val="Style (Latin) Meridien-Italic 11 pt Italic Underline"/>
    <w:rsid w:val="00EC0544"/>
    <w:rPr>
      <w:rFonts w:ascii="Meridien-Italic" w:hAnsi="Meridien-Italic" w:hint="default"/>
      <w:i/>
      <w:iCs/>
      <w:sz w:val="20"/>
      <w:u w:val="single"/>
    </w:rPr>
  </w:style>
  <w:style w:type="character" w:customStyle="1" w:styleId="Citation-AuthorDate">
    <w:name w:val="Citation - Author/Date"/>
    <w:rsid w:val="00EC0544"/>
    <w:rPr>
      <w:b/>
      <w:bCs w:val="0"/>
      <w:smallCaps/>
      <w:sz w:val="24"/>
      <w:u w:val="single"/>
    </w:rPr>
  </w:style>
  <w:style w:type="character" w:customStyle="1" w:styleId="underlinestylechar0">
    <w:name w:val="underlinestylechar"/>
    <w:rsid w:val="00EC0544"/>
  </w:style>
  <w:style w:type="character" w:customStyle="1" w:styleId="highlight">
    <w:name w:val="highlight"/>
    <w:rsid w:val="00EC0544"/>
  </w:style>
  <w:style w:type="character" w:customStyle="1" w:styleId="DottedUnderline0">
    <w:name w:val="Dotted Underline"/>
    <w:rsid w:val="00EC0544"/>
    <w:rPr>
      <w:rFonts w:ascii="Times New Roman" w:hAnsi="Times New Roman" w:cs="Times New Roman" w:hint="default"/>
      <w:sz w:val="20"/>
      <w:u w:val="dottedHeavy"/>
    </w:rPr>
  </w:style>
  <w:style w:type="character" w:customStyle="1" w:styleId="titleauthoretc">
    <w:name w:val="titleauthoretc"/>
    <w:rsid w:val="00EC0544"/>
  </w:style>
  <w:style w:type="character" w:customStyle="1" w:styleId="labeltext">
    <w:name w:val="labeltext"/>
    <w:rsid w:val="00EC0544"/>
  </w:style>
  <w:style w:type="character" w:customStyle="1" w:styleId="viewlink">
    <w:name w:val="viewlink"/>
    <w:rsid w:val="00EC0544"/>
  </w:style>
  <w:style w:type="character" w:customStyle="1" w:styleId="share">
    <w:name w:val="share"/>
    <w:rsid w:val="00EC0544"/>
  </w:style>
  <w:style w:type="character" w:customStyle="1" w:styleId="inlinkchart">
    <w:name w:val="inlink_chart"/>
    <w:rsid w:val="00EC0544"/>
  </w:style>
  <w:style w:type="character" w:customStyle="1" w:styleId="underLight">
    <w:name w:val="underLight"/>
    <w:uiPriority w:val="1"/>
    <w:qFormat/>
    <w:rsid w:val="00EC0544"/>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C0544"/>
  </w:style>
  <w:style w:type="character" w:customStyle="1" w:styleId="author-rss">
    <w:name w:val="author-rss"/>
    <w:rsid w:val="00EC0544"/>
  </w:style>
  <w:style w:type="character" w:customStyle="1" w:styleId="fbsharecountwrapper">
    <w:name w:val="fb_share_count_wrapper"/>
    <w:rsid w:val="00EC0544"/>
  </w:style>
  <w:style w:type="character" w:customStyle="1" w:styleId="fbbuttontext">
    <w:name w:val="fb_button_text"/>
    <w:rsid w:val="00EC0544"/>
  </w:style>
  <w:style w:type="character" w:customStyle="1" w:styleId="hw">
    <w:name w:val="hw"/>
    <w:rsid w:val="00EC0544"/>
  </w:style>
  <w:style w:type="character" w:customStyle="1" w:styleId="linktotop">
    <w:name w:val="linktotop"/>
    <w:rsid w:val="00EC0544"/>
  </w:style>
  <w:style w:type="character" w:customStyle="1" w:styleId="maintextbldleft">
    <w:name w:val="maintextbldleft"/>
    <w:rsid w:val="00EC0544"/>
  </w:style>
  <w:style w:type="character" w:customStyle="1" w:styleId="maintextleft">
    <w:name w:val="maintextleft"/>
    <w:rsid w:val="00EC0544"/>
  </w:style>
  <w:style w:type="character" w:customStyle="1" w:styleId="descriptionstyle1block">
    <w:name w:val="description style1 block"/>
    <w:rsid w:val="00EC0544"/>
  </w:style>
  <w:style w:type="character" w:customStyle="1" w:styleId="gutter-right-1">
    <w:name w:val="gutter-right-1"/>
    <w:basedOn w:val="DefaultParagraphFont"/>
    <w:rsid w:val="00EC0544"/>
  </w:style>
  <w:style w:type="character" w:customStyle="1" w:styleId="ssl3">
    <w:name w:val="ss_l3"/>
    <w:rsid w:val="00EC0544"/>
  </w:style>
  <w:style w:type="character" w:customStyle="1" w:styleId="FontStyle39">
    <w:name w:val="Font Style39"/>
    <w:uiPriority w:val="99"/>
    <w:rsid w:val="00EC0544"/>
    <w:rPr>
      <w:rFonts w:ascii="Constantia" w:hAnsi="Constantia" w:cs="Constantia" w:hint="default"/>
      <w:b/>
      <w:bCs/>
      <w:sz w:val="18"/>
      <w:szCs w:val="18"/>
    </w:rPr>
  </w:style>
  <w:style w:type="character" w:customStyle="1" w:styleId="6">
    <w:name w:val="6"/>
    <w:rsid w:val="00EC0544"/>
    <w:rPr>
      <w:rFonts w:ascii="Arial" w:hAnsi="Arial" w:cs="Arial" w:hint="default"/>
      <w:bCs/>
      <w:sz w:val="20"/>
      <w:u w:val="single"/>
      <w:lang w:val="en-US" w:eastAsia="en-US" w:bidi="ar-SA"/>
    </w:rPr>
  </w:style>
  <w:style w:type="character" w:customStyle="1" w:styleId="Header11">
    <w:name w:val="Header11"/>
    <w:rsid w:val="00EC0544"/>
  </w:style>
  <w:style w:type="character" w:customStyle="1" w:styleId="posa">
    <w:name w:val="pos(a)"/>
    <w:basedOn w:val="DefaultParagraphFont"/>
    <w:rsid w:val="00EC0544"/>
  </w:style>
  <w:style w:type="character" w:customStyle="1" w:styleId="u-hiddeninnarrowenv">
    <w:name w:val="u-hiddeninnarrowenv"/>
    <w:basedOn w:val="DefaultParagraphFont"/>
    <w:rsid w:val="00EC0544"/>
  </w:style>
  <w:style w:type="character" w:customStyle="1" w:styleId="followbutton-bird">
    <w:name w:val="followbutton-bird"/>
    <w:basedOn w:val="DefaultParagraphFont"/>
    <w:rsid w:val="00EC0544"/>
  </w:style>
  <w:style w:type="character" w:customStyle="1" w:styleId="tweetauthor-name">
    <w:name w:val="tweetauthor-name"/>
    <w:basedOn w:val="DefaultParagraphFont"/>
    <w:rsid w:val="00EC0544"/>
  </w:style>
  <w:style w:type="character" w:customStyle="1" w:styleId="tweetauthor-verifiedbadge">
    <w:name w:val="tweetauthor-verifiedbadge"/>
    <w:basedOn w:val="DefaultParagraphFont"/>
    <w:rsid w:val="00EC0544"/>
  </w:style>
  <w:style w:type="character" w:customStyle="1" w:styleId="tweetauthor-screenname">
    <w:name w:val="tweetauthor-screenname"/>
    <w:basedOn w:val="DefaultParagraphFont"/>
    <w:rsid w:val="00EC0544"/>
  </w:style>
  <w:style w:type="character" w:customStyle="1" w:styleId="u-hiddenvisually">
    <w:name w:val="u-hiddenvisually"/>
    <w:basedOn w:val="DefaultParagraphFont"/>
    <w:rsid w:val="00EC0544"/>
  </w:style>
  <w:style w:type="character" w:customStyle="1" w:styleId="tweetaction-stat">
    <w:name w:val="tweetaction-stat"/>
    <w:basedOn w:val="DefaultParagraphFont"/>
    <w:rsid w:val="00EC0544"/>
  </w:style>
  <w:style w:type="character" w:customStyle="1" w:styleId="related">
    <w:name w:val="related"/>
    <w:basedOn w:val="DefaultParagraphFont"/>
    <w:rsid w:val="00EC0544"/>
  </w:style>
  <w:style w:type="character" w:customStyle="1" w:styleId="related-content">
    <w:name w:val="related-content"/>
    <w:basedOn w:val="DefaultParagraphFont"/>
    <w:rsid w:val="00EC0544"/>
  </w:style>
  <w:style w:type="character" w:customStyle="1" w:styleId="name-of-author">
    <w:name w:val="name-of-author"/>
    <w:basedOn w:val="DefaultParagraphFont"/>
    <w:rsid w:val="00EC0544"/>
  </w:style>
  <w:style w:type="character" w:customStyle="1" w:styleId="first-name">
    <w:name w:val="first-name"/>
    <w:basedOn w:val="DefaultParagraphFont"/>
    <w:rsid w:val="00EC0544"/>
  </w:style>
  <w:style w:type="character" w:customStyle="1" w:styleId="last-name">
    <w:name w:val="last-name"/>
    <w:basedOn w:val="DefaultParagraphFont"/>
    <w:rsid w:val="00EC0544"/>
  </w:style>
  <w:style w:type="character" w:customStyle="1" w:styleId="caption10">
    <w:name w:val="caption1"/>
    <w:basedOn w:val="DefaultParagraphFont"/>
    <w:rsid w:val="00EC0544"/>
  </w:style>
  <w:style w:type="character" w:customStyle="1" w:styleId="recirc-text">
    <w:name w:val="&quot;recirc-text”"/>
    <w:basedOn w:val="DefaultParagraphFont"/>
    <w:rsid w:val="00EC0544"/>
  </w:style>
  <w:style w:type="character" w:customStyle="1" w:styleId="video-icon">
    <w:name w:val="video-icon"/>
    <w:basedOn w:val="DefaultParagraphFont"/>
    <w:rsid w:val="00EC0544"/>
  </w:style>
  <w:style w:type="character" w:customStyle="1" w:styleId="powa-shot-play-btn-text">
    <w:name w:val="powa-shot-play-btn-text"/>
    <w:basedOn w:val="DefaultParagraphFont"/>
    <w:rsid w:val="00EC0544"/>
  </w:style>
  <w:style w:type="character" w:customStyle="1" w:styleId="powa-shot-click">
    <w:name w:val="powa-shot-click"/>
    <w:basedOn w:val="DefaultParagraphFont"/>
    <w:rsid w:val="00EC0544"/>
  </w:style>
  <w:style w:type="character" w:customStyle="1" w:styleId="wpv-blurb">
    <w:name w:val="wpv-blurb"/>
    <w:basedOn w:val="DefaultParagraphFont"/>
    <w:rsid w:val="00EC0544"/>
  </w:style>
  <w:style w:type="character" w:customStyle="1" w:styleId="pb-caption">
    <w:name w:val="pb-caption"/>
    <w:basedOn w:val="DefaultParagraphFont"/>
    <w:rsid w:val="00EC0544"/>
  </w:style>
  <w:style w:type="character" w:customStyle="1" w:styleId="Heading5Char1">
    <w:name w:val="Heading 5 Char1"/>
    <w:aliases w:val="Text Char1"/>
    <w:basedOn w:val="DefaultParagraphFont"/>
    <w:semiHidden/>
    <w:rsid w:val="00EC0544"/>
    <w:rPr>
      <w:rFonts w:asciiTheme="majorHAnsi" w:eastAsiaTheme="majorEastAsia" w:hAnsiTheme="majorHAnsi" w:cstheme="majorBidi" w:hint="default"/>
      <w:color w:val="365F91" w:themeColor="accent1" w:themeShade="BF"/>
      <w:sz w:val="22"/>
      <w:szCs w:val="22"/>
    </w:rPr>
  </w:style>
  <w:style w:type="character" w:styleId="EndnoteReference">
    <w:name w:val="endnote reference"/>
    <w:unhideWhenUsed/>
    <w:rsid w:val="00EC0544"/>
    <w:rPr>
      <w:vertAlign w:val="baseline"/>
    </w:rPr>
  </w:style>
  <w:style w:type="character" w:customStyle="1" w:styleId="Heading7Char1">
    <w:name w:val="Heading 7 Char1"/>
    <w:basedOn w:val="DefaultParagraphFont"/>
    <w:semiHidden/>
    <w:rsid w:val="00EC0544"/>
    <w:rPr>
      <w:rFonts w:asciiTheme="majorHAnsi" w:eastAsiaTheme="majorEastAsia" w:hAnsiTheme="majorHAnsi" w:cstheme="majorBidi" w:hint="default"/>
      <w:i/>
      <w:iCs/>
      <w:color w:val="243F60" w:themeColor="accent1" w:themeShade="7F"/>
      <w:sz w:val="22"/>
      <w:szCs w:val="22"/>
    </w:rPr>
  </w:style>
  <w:style w:type="character" w:customStyle="1" w:styleId="Heading8Char1">
    <w:name w:val="Heading 8 Char1"/>
    <w:basedOn w:val="DefaultParagraphFont"/>
    <w:semiHidden/>
    <w:rsid w:val="00EC0544"/>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EC0544"/>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EC0544"/>
    <w:rPr>
      <w:rFonts w:ascii="Calibri" w:hAnsi="Calibri" w:cs="Calibri"/>
    </w:rPr>
  </w:style>
  <w:style w:type="numbering" w:customStyle="1" w:styleId="NoList2">
    <w:name w:val="No List2"/>
    <w:next w:val="NoList"/>
    <w:uiPriority w:val="99"/>
    <w:semiHidden/>
    <w:unhideWhenUsed/>
    <w:rsid w:val="00EC0544"/>
  </w:style>
  <w:style w:type="numbering" w:customStyle="1" w:styleId="NoList3">
    <w:name w:val="No List3"/>
    <w:next w:val="NoList"/>
    <w:uiPriority w:val="99"/>
    <w:semiHidden/>
    <w:unhideWhenUsed/>
    <w:rsid w:val="00EC0544"/>
  </w:style>
  <w:style w:type="numbering" w:customStyle="1" w:styleId="NoList4">
    <w:name w:val="No List4"/>
    <w:next w:val="NoList"/>
    <w:uiPriority w:val="99"/>
    <w:semiHidden/>
    <w:unhideWhenUsed/>
    <w:rsid w:val="00EC0544"/>
  </w:style>
  <w:style w:type="numbering" w:customStyle="1" w:styleId="NoList5">
    <w:name w:val="No List5"/>
    <w:next w:val="NoList"/>
    <w:semiHidden/>
    <w:unhideWhenUsed/>
    <w:rsid w:val="00EC0544"/>
  </w:style>
  <w:style w:type="paragraph" w:styleId="BlockText">
    <w:name w:val="Block Text"/>
    <w:basedOn w:val="Normal"/>
    <w:rsid w:val="00EC0544"/>
    <w:pPr>
      <w:ind w:left="229" w:right="229"/>
    </w:pPr>
    <w:rPr>
      <w:rFonts w:ascii="Verdana" w:eastAsia="Times New Roman" w:hAnsi="Verdana"/>
      <w:sz w:val="16"/>
      <w:szCs w:val="20"/>
    </w:rPr>
  </w:style>
  <w:style w:type="paragraph" w:styleId="NormalIndent">
    <w:name w:val="Normal Indent"/>
    <w:basedOn w:val="Normal"/>
    <w:rsid w:val="00EC0544"/>
    <w:pPr>
      <w:ind w:left="720"/>
    </w:pPr>
    <w:rPr>
      <w:rFonts w:eastAsia="Times New Roman"/>
      <w:szCs w:val="20"/>
    </w:rPr>
  </w:style>
  <w:style w:type="paragraph" w:styleId="EnvelopeReturn">
    <w:name w:val="envelope return"/>
    <w:basedOn w:val="Normal"/>
    <w:rsid w:val="00EC0544"/>
    <w:rPr>
      <w:rFonts w:eastAsia="Times New Roman"/>
      <w:sz w:val="24"/>
      <w:szCs w:val="20"/>
    </w:rPr>
  </w:style>
  <w:style w:type="paragraph" w:styleId="EnvelopeAddress">
    <w:name w:val="envelope address"/>
    <w:basedOn w:val="Normal"/>
    <w:rsid w:val="00EC0544"/>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EC0544"/>
  </w:style>
  <w:style w:type="numbering" w:customStyle="1" w:styleId="NoList7">
    <w:name w:val="No List7"/>
    <w:next w:val="NoList"/>
    <w:semiHidden/>
    <w:unhideWhenUsed/>
    <w:rsid w:val="00EC0544"/>
  </w:style>
  <w:style w:type="paragraph" w:styleId="ListBullet">
    <w:name w:val="List Bullet"/>
    <w:basedOn w:val="Normal"/>
    <w:link w:val="ListBulletChar"/>
    <w:uiPriority w:val="99"/>
    <w:unhideWhenUsed/>
    <w:rsid w:val="00EC0544"/>
    <w:pPr>
      <w:tabs>
        <w:tab w:val="num" w:pos="360"/>
      </w:tabs>
      <w:ind w:left="360" w:hanging="360"/>
      <w:contextualSpacing/>
    </w:pPr>
    <w:rPr>
      <w:rFonts w:eastAsia="Calibri"/>
    </w:rPr>
  </w:style>
  <w:style w:type="table" w:styleId="MediumGrid1">
    <w:name w:val="Medium Grid 1"/>
    <w:basedOn w:val="TableNormal"/>
    <w:uiPriority w:val="67"/>
    <w:rsid w:val="00EC054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
    <w:name w:val="No List11"/>
    <w:next w:val="NoList"/>
    <w:uiPriority w:val="99"/>
    <w:semiHidden/>
    <w:unhideWhenUsed/>
    <w:rsid w:val="00EC0544"/>
  </w:style>
  <w:style w:type="numbering" w:customStyle="1" w:styleId="NoList111">
    <w:name w:val="No List111"/>
    <w:next w:val="NoList"/>
    <w:uiPriority w:val="99"/>
    <w:semiHidden/>
    <w:unhideWhenUsed/>
    <w:rsid w:val="00EC0544"/>
  </w:style>
  <w:style w:type="numbering" w:customStyle="1" w:styleId="NoList1111">
    <w:name w:val="No List1111"/>
    <w:next w:val="NoList"/>
    <w:uiPriority w:val="99"/>
    <w:semiHidden/>
    <w:unhideWhenUsed/>
    <w:rsid w:val="00EC0544"/>
  </w:style>
  <w:style w:type="numbering" w:customStyle="1" w:styleId="NoList11111">
    <w:name w:val="No List11111"/>
    <w:next w:val="NoList"/>
    <w:uiPriority w:val="99"/>
    <w:semiHidden/>
    <w:unhideWhenUsed/>
    <w:rsid w:val="00EC0544"/>
  </w:style>
  <w:style w:type="numbering" w:customStyle="1" w:styleId="NoList111111">
    <w:name w:val="No List111111"/>
    <w:next w:val="NoList"/>
    <w:uiPriority w:val="99"/>
    <w:semiHidden/>
    <w:unhideWhenUsed/>
    <w:rsid w:val="00EC0544"/>
  </w:style>
  <w:style w:type="numbering" w:customStyle="1" w:styleId="NoList1111111">
    <w:name w:val="No List1111111"/>
    <w:next w:val="NoList"/>
    <w:uiPriority w:val="99"/>
    <w:semiHidden/>
    <w:unhideWhenUsed/>
    <w:rsid w:val="00EC0544"/>
  </w:style>
  <w:style w:type="numbering" w:customStyle="1" w:styleId="NoList11111111">
    <w:name w:val="No List11111111"/>
    <w:next w:val="NoList"/>
    <w:uiPriority w:val="99"/>
    <w:semiHidden/>
    <w:unhideWhenUsed/>
    <w:rsid w:val="00EC0544"/>
  </w:style>
  <w:style w:type="numbering" w:customStyle="1" w:styleId="NoList111111111">
    <w:name w:val="No List111111111"/>
    <w:next w:val="NoList"/>
    <w:uiPriority w:val="99"/>
    <w:semiHidden/>
    <w:unhideWhenUsed/>
    <w:rsid w:val="00EC0544"/>
  </w:style>
  <w:style w:type="numbering" w:customStyle="1" w:styleId="NoList1111111111">
    <w:name w:val="No List1111111111"/>
    <w:next w:val="NoList"/>
    <w:uiPriority w:val="99"/>
    <w:semiHidden/>
    <w:unhideWhenUsed/>
    <w:rsid w:val="00EC0544"/>
  </w:style>
  <w:style w:type="numbering" w:customStyle="1" w:styleId="NoList11111111111">
    <w:name w:val="No List11111111111"/>
    <w:next w:val="NoList"/>
    <w:uiPriority w:val="99"/>
    <w:semiHidden/>
    <w:unhideWhenUsed/>
    <w:rsid w:val="00EC0544"/>
  </w:style>
  <w:style w:type="numbering" w:customStyle="1" w:styleId="NoList111111111111">
    <w:name w:val="No List111111111111"/>
    <w:next w:val="NoList"/>
    <w:uiPriority w:val="99"/>
    <w:semiHidden/>
    <w:unhideWhenUsed/>
    <w:rsid w:val="00EC0544"/>
  </w:style>
  <w:style w:type="numbering" w:customStyle="1" w:styleId="NoList1111111111111">
    <w:name w:val="No List1111111111111"/>
    <w:next w:val="NoList"/>
    <w:uiPriority w:val="99"/>
    <w:semiHidden/>
    <w:unhideWhenUsed/>
    <w:rsid w:val="00EC0544"/>
  </w:style>
  <w:style w:type="numbering" w:customStyle="1" w:styleId="NoList11111111111111">
    <w:name w:val="No List11111111111111"/>
    <w:next w:val="NoList"/>
    <w:uiPriority w:val="99"/>
    <w:semiHidden/>
    <w:unhideWhenUsed/>
    <w:rsid w:val="00EC0544"/>
  </w:style>
  <w:style w:type="numbering" w:customStyle="1" w:styleId="NoList111111111111111">
    <w:name w:val="No List111111111111111"/>
    <w:next w:val="NoList"/>
    <w:uiPriority w:val="99"/>
    <w:semiHidden/>
    <w:unhideWhenUsed/>
    <w:rsid w:val="00EC0544"/>
  </w:style>
  <w:style w:type="numbering" w:customStyle="1" w:styleId="NoList1111111111111111">
    <w:name w:val="No List1111111111111111"/>
    <w:next w:val="NoList"/>
    <w:uiPriority w:val="99"/>
    <w:semiHidden/>
    <w:unhideWhenUsed/>
    <w:rsid w:val="00EC0544"/>
  </w:style>
  <w:style w:type="numbering" w:customStyle="1" w:styleId="NoList11111111111111111">
    <w:name w:val="No List11111111111111111"/>
    <w:next w:val="NoList"/>
    <w:uiPriority w:val="99"/>
    <w:semiHidden/>
    <w:unhideWhenUsed/>
    <w:rsid w:val="00EC0544"/>
  </w:style>
  <w:style w:type="character" w:customStyle="1" w:styleId="FontStyle220">
    <w:name w:val="Font Style220"/>
    <w:basedOn w:val="DefaultParagraphFont"/>
    <w:uiPriority w:val="99"/>
    <w:rsid w:val="00EC0544"/>
    <w:rPr>
      <w:rFonts w:ascii="Candara" w:hAnsi="Candara" w:cs="Candara" w:hint="default"/>
      <w:i/>
      <w:iCs/>
      <w:sz w:val="18"/>
      <w:szCs w:val="18"/>
    </w:rPr>
  </w:style>
  <w:style w:type="character" w:customStyle="1" w:styleId="FontStyle290">
    <w:name w:val="Font Style290"/>
    <w:basedOn w:val="DefaultParagraphFont"/>
    <w:uiPriority w:val="99"/>
    <w:rsid w:val="00EC0544"/>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C0544"/>
    <w:rPr>
      <w:rFonts w:ascii="Arial" w:hAnsi="Arial" w:cs="Arial"/>
      <w:b/>
      <w:bCs/>
      <w:sz w:val="16"/>
      <w:szCs w:val="16"/>
    </w:rPr>
  </w:style>
  <w:style w:type="paragraph" w:customStyle="1" w:styleId="articlebodynormaltext">
    <w:name w:val="articlebody_normaltext"/>
    <w:basedOn w:val="Normal"/>
    <w:rsid w:val="00EC0544"/>
    <w:pPr>
      <w:spacing w:before="100" w:beforeAutospacing="1" w:after="100" w:afterAutospacing="1"/>
    </w:pPr>
    <w:rPr>
      <w:rFonts w:ascii="Georgia" w:hAnsi="Georgia"/>
    </w:rPr>
  </w:style>
  <w:style w:type="character" w:customStyle="1" w:styleId="Bodytext21">
    <w:name w:val="Body text (2)_"/>
    <w:basedOn w:val="DefaultParagraphFont"/>
    <w:link w:val="Bodytext22"/>
    <w:rsid w:val="00EC0544"/>
    <w:rPr>
      <w:rFonts w:ascii="Book Antiqua" w:eastAsia="Book Antiqua" w:hAnsi="Book Antiqua" w:cs="Book Antiqua"/>
      <w:b/>
      <w:bCs/>
      <w:sz w:val="18"/>
      <w:szCs w:val="18"/>
      <w:shd w:val="clear" w:color="auto" w:fill="FFFFFF"/>
    </w:rPr>
  </w:style>
  <w:style w:type="paragraph" w:customStyle="1" w:styleId="Bodytext22">
    <w:name w:val="Body text (2)"/>
    <w:basedOn w:val="Normal"/>
    <w:link w:val="Bodytext21"/>
    <w:rsid w:val="00EC0544"/>
    <w:pPr>
      <w:widowControl w:val="0"/>
      <w:shd w:val="clear" w:color="auto" w:fill="FFFFFF"/>
      <w:spacing w:line="374" w:lineRule="exact"/>
      <w:ind w:hanging="400"/>
    </w:pPr>
    <w:rPr>
      <w:rFonts w:ascii="Book Antiqua" w:eastAsia="Book Antiqua" w:hAnsi="Book Antiqua" w:cs="Book Antiqua"/>
      <w:b/>
      <w:bCs/>
      <w:sz w:val="18"/>
      <w:szCs w:val="18"/>
    </w:rPr>
  </w:style>
  <w:style w:type="character" w:customStyle="1" w:styleId="A9">
    <w:name w:val="A9"/>
    <w:uiPriority w:val="99"/>
    <w:rsid w:val="00EC0544"/>
    <w:rPr>
      <w:color w:val="000000"/>
      <w:sz w:val="28"/>
      <w:szCs w:val="28"/>
    </w:rPr>
  </w:style>
  <w:style w:type="character" w:customStyle="1" w:styleId="Style9ptItalicUnderline">
    <w:name w:val="Style 9 pt Italic Underline"/>
    <w:rsid w:val="00EC0544"/>
    <w:rPr>
      <w:i/>
      <w:iCs/>
      <w:sz w:val="20"/>
      <w:u w:val="single"/>
    </w:rPr>
  </w:style>
  <w:style w:type="paragraph" w:customStyle="1" w:styleId="StyleHeading4TagsmalltextBigcardbodyNormalTagNotBold">
    <w:name w:val="Style Heading 4Tagsmall textBig cardbodyNormal Tag + Not Bold"/>
    <w:basedOn w:val="Heading4"/>
    <w:rsid w:val="00EC0544"/>
    <w:rPr>
      <w:bCs w:val="0"/>
      <w:sz w:val="22"/>
      <w:szCs w:val="22"/>
    </w:rPr>
  </w:style>
  <w:style w:type="character" w:customStyle="1" w:styleId="StyleBox12ptBold">
    <w:name w:val="Style Box + 12 pt Bold"/>
    <w:basedOn w:val="DefaultParagraphFont"/>
    <w:rsid w:val="00EC0544"/>
    <w:rPr>
      <w:rFonts w:ascii="Georgia" w:hAnsi="Georgia"/>
      <w:b/>
      <w:bCs/>
      <w:sz w:val="22"/>
      <w:u w:val="single"/>
      <w:bdr w:val="none" w:sz="0" w:space="0" w:color="auto"/>
    </w:rPr>
  </w:style>
  <w:style w:type="character" w:customStyle="1" w:styleId="StyleBox12pt">
    <w:name w:val="Style Box + 12 pt"/>
    <w:basedOn w:val="DefaultParagraphFont"/>
    <w:rsid w:val="00EC0544"/>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C0544"/>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EC0544"/>
    <w:rPr>
      <w:bCs w:val="0"/>
      <w:szCs w:val="22"/>
    </w:rPr>
  </w:style>
  <w:style w:type="character" w:customStyle="1" w:styleId="StyleGaramondText1">
    <w:name w:val="Style Garamond Text 1"/>
    <w:basedOn w:val="DefaultParagraphFont"/>
    <w:rsid w:val="00EC0544"/>
    <w:rPr>
      <w:rFonts w:ascii="Georgia" w:hAnsi="Georgia"/>
      <w:color w:val="0D0D0D" w:themeColor="text1" w:themeTint="F2"/>
      <w:sz w:val="22"/>
    </w:rPr>
  </w:style>
  <w:style w:type="character" w:customStyle="1" w:styleId="StyleGaramondText1Underline">
    <w:name w:val="Style Garamond Text 1 Underline"/>
    <w:basedOn w:val="DefaultParagraphFont"/>
    <w:rsid w:val="00EC0544"/>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C0544"/>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C0544"/>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C0544"/>
    <w:rPr>
      <w:b w:val="0"/>
      <w:bCs w:val="0"/>
      <w:sz w:val="14"/>
      <w:u w:val="none"/>
    </w:rPr>
  </w:style>
  <w:style w:type="character" w:customStyle="1" w:styleId="Style7ptBold">
    <w:name w:val="Style 7 pt Bold"/>
    <w:basedOn w:val="DefaultParagraphFont"/>
    <w:rsid w:val="00EC0544"/>
    <w:rPr>
      <w:b w:val="0"/>
      <w:bCs/>
      <w:sz w:val="14"/>
    </w:rPr>
  </w:style>
  <w:style w:type="paragraph" w:customStyle="1" w:styleId="Stylecardtext8pt">
    <w:name w:val="Style card text + 8 pt"/>
    <w:basedOn w:val="Normal"/>
    <w:rsid w:val="00EC0544"/>
    <w:pPr>
      <w:ind w:right="288"/>
    </w:pPr>
    <w:rPr>
      <w:sz w:val="16"/>
    </w:rPr>
  </w:style>
  <w:style w:type="paragraph" w:customStyle="1" w:styleId="Stylecardtext5pt">
    <w:name w:val="Style card text + 5 pt"/>
    <w:basedOn w:val="Normal"/>
    <w:rsid w:val="00EC0544"/>
    <w:pPr>
      <w:ind w:right="288"/>
    </w:pPr>
    <w:rPr>
      <w:sz w:val="10"/>
    </w:rPr>
  </w:style>
  <w:style w:type="character" w:customStyle="1" w:styleId="StyleStyleBoldUnderlineUnderlineIntenseEmphasis1apple-style-">
    <w:name w:val="Style Style Bold UnderlineUnderlineIntense Emphasis1apple-style-..."/>
    <w:basedOn w:val="DefaultParagraphFont"/>
    <w:rsid w:val="00EC0544"/>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C0544"/>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C0544"/>
    <w:rPr>
      <w:rFonts w:ascii="Georgia" w:hAnsi="Georgia"/>
      <w:u w:val="single"/>
    </w:rPr>
  </w:style>
  <w:style w:type="paragraph" w:customStyle="1" w:styleId="StyleCardsGeorgia12ptBoldThickunderlineBorderSin">
    <w:name w:val="Style Cards + Georgia 12 pt Bold Thick underline Border: : (Sin..."/>
    <w:basedOn w:val="Normal"/>
    <w:rsid w:val="00EC0544"/>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EC0544"/>
    <w:rPr>
      <w:rFonts w:ascii="Georgia" w:hAnsi="Georgia"/>
      <w:sz w:val="24"/>
      <w:u w:val="single"/>
    </w:rPr>
  </w:style>
  <w:style w:type="paragraph" w:customStyle="1" w:styleId="StyleCardsGeorgia">
    <w:name w:val="Style Cards + Georgia"/>
    <w:basedOn w:val="Normal"/>
    <w:rsid w:val="00EC0544"/>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EC0544"/>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EC0544"/>
    <w:pPr>
      <w:spacing w:after="200" w:line="276" w:lineRule="auto"/>
      <w:contextualSpacing/>
    </w:pPr>
    <w:rPr>
      <w:rFonts w:eastAsia="Malgun Gothic"/>
      <w:szCs w:val="22"/>
      <w:u w:val="single"/>
    </w:rPr>
  </w:style>
  <w:style w:type="paragraph" w:styleId="HTMLAddress">
    <w:name w:val="HTML Address"/>
    <w:basedOn w:val="Normal"/>
    <w:link w:val="HTMLAddressChar"/>
    <w:uiPriority w:val="99"/>
    <w:unhideWhenUsed/>
    <w:rsid w:val="00EC0544"/>
    <w:rPr>
      <w:rFonts w:eastAsia="Times New Roman"/>
      <w:i/>
      <w:iCs/>
    </w:rPr>
  </w:style>
  <w:style w:type="character" w:customStyle="1" w:styleId="HTMLAddressChar">
    <w:name w:val="HTML Address Char"/>
    <w:basedOn w:val="DefaultParagraphFont"/>
    <w:link w:val="HTMLAddress"/>
    <w:uiPriority w:val="99"/>
    <w:rsid w:val="00EC0544"/>
    <w:rPr>
      <w:rFonts w:ascii="Calibri" w:eastAsia="Times New Roman" w:hAnsi="Calibri"/>
      <w:i/>
      <w:iCs/>
      <w:sz w:val="22"/>
    </w:rPr>
  </w:style>
  <w:style w:type="paragraph" w:styleId="Index1">
    <w:name w:val="index 1"/>
    <w:basedOn w:val="Normal"/>
    <w:next w:val="Normal"/>
    <w:autoRedefine/>
    <w:unhideWhenUsed/>
    <w:rsid w:val="00EC0544"/>
    <w:pPr>
      <w:ind w:left="220" w:hanging="220"/>
    </w:pPr>
  </w:style>
  <w:style w:type="character" w:customStyle="1" w:styleId="CardsFont6ptChar1">
    <w:name w:val="Cards + Font: 6 pt Char1"/>
    <w:link w:val="CardsFont6pt"/>
    <w:locked/>
    <w:rsid w:val="00EC0544"/>
    <w:rPr>
      <w:rFonts w:ascii="Calibri" w:eastAsia="Times New Roman" w:hAnsi="Calibri" w:cs="Times New Roman"/>
      <w:sz w:val="12"/>
      <w:szCs w:val="20"/>
    </w:rPr>
  </w:style>
  <w:style w:type="paragraph" w:customStyle="1" w:styleId="Quote2">
    <w:name w:val="Quote2"/>
    <w:basedOn w:val="Default"/>
    <w:next w:val="Default"/>
    <w:rsid w:val="00EC054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EC0544"/>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EC0544"/>
    <w:pPr>
      <w:spacing w:before="100" w:beforeAutospacing="1" w:after="100" w:afterAutospacing="1"/>
    </w:pPr>
    <w:rPr>
      <w:rFonts w:eastAsia="Times New Roman"/>
    </w:rPr>
  </w:style>
  <w:style w:type="paragraph" w:customStyle="1" w:styleId="Pa0">
    <w:name w:val="Pa0"/>
    <w:basedOn w:val="Default"/>
    <w:next w:val="Default"/>
    <w:uiPriority w:val="99"/>
    <w:rsid w:val="00EC054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uiPriority w:val="99"/>
    <w:rsid w:val="00EC054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EC0544"/>
    <w:pPr>
      <w:spacing w:before="100" w:beforeAutospacing="1" w:after="100" w:afterAutospacing="1"/>
    </w:pPr>
    <w:rPr>
      <w:rFonts w:eastAsia="Times New Roman"/>
    </w:rPr>
  </w:style>
  <w:style w:type="paragraph" w:customStyle="1" w:styleId="tagline1">
    <w:name w:val="tagline"/>
    <w:basedOn w:val="Normal"/>
    <w:rsid w:val="00EC0544"/>
    <w:pPr>
      <w:spacing w:before="100" w:beforeAutospacing="1" w:after="100" w:afterAutospacing="1"/>
    </w:pPr>
    <w:rPr>
      <w:rFonts w:eastAsia="Times New Roman"/>
    </w:rPr>
  </w:style>
  <w:style w:type="paragraph" w:customStyle="1" w:styleId="Block1">
    <w:name w:val="Block1"/>
    <w:basedOn w:val="Normal"/>
    <w:next w:val="Normal"/>
    <w:uiPriority w:val="3"/>
    <w:qFormat/>
    <w:rsid w:val="00EC0544"/>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EC0544"/>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val="0"/>
      <w:color w:val="365F91"/>
      <w:sz w:val="28"/>
      <w:lang w:eastAsia="ja-JP"/>
    </w:rPr>
  </w:style>
  <w:style w:type="character" w:customStyle="1" w:styleId="ReallySamllTextChar">
    <w:name w:val="ReallySamllText Char"/>
    <w:link w:val="ReallySamllText"/>
    <w:locked/>
    <w:rsid w:val="00EC0544"/>
    <w:rPr>
      <w:sz w:val="10"/>
    </w:rPr>
  </w:style>
  <w:style w:type="paragraph" w:customStyle="1" w:styleId="ReallySamllText">
    <w:name w:val="ReallySamllText"/>
    <w:basedOn w:val="Normal"/>
    <w:link w:val="ReallySamllTextChar"/>
    <w:autoRedefine/>
    <w:rsid w:val="00EC0544"/>
    <w:rPr>
      <w:rFonts w:asciiTheme="minorHAnsi" w:hAnsiTheme="minorHAnsi"/>
      <w:sz w:val="10"/>
    </w:rPr>
  </w:style>
  <w:style w:type="paragraph" w:customStyle="1" w:styleId="CardCites">
    <w:name w:val="Card Cites"/>
    <w:basedOn w:val="Normal"/>
    <w:next w:val="Normal"/>
    <w:qFormat/>
    <w:rsid w:val="00EC0544"/>
    <w:rPr>
      <w:rFonts w:eastAsia="Times New Roman"/>
      <w:b/>
      <w:sz w:val="20"/>
    </w:rPr>
  </w:style>
  <w:style w:type="paragraph" w:customStyle="1" w:styleId="NormalWeb3">
    <w:name w:val="Normal (Web)3"/>
    <w:basedOn w:val="Normal"/>
    <w:rsid w:val="00EC0544"/>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EC0544"/>
    <w:pPr>
      <w:ind w:left="400"/>
    </w:pPr>
    <w:rPr>
      <w:rFonts w:eastAsia="Times New Roman"/>
    </w:rPr>
  </w:style>
  <w:style w:type="paragraph" w:customStyle="1" w:styleId="TagCiteChar2">
    <w:name w:val="Tag / Cite Char"/>
    <w:basedOn w:val="Normal"/>
    <w:rsid w:val="00EC0544"/>
    <w:rPr>
      <w:rFonts w:eastAsia="Times New Roman"/>
      <w:b/>
      <w:color w:val="000000"/>
    </w:rPr>
  </w:style>
  <w:style w:type="paragraph" w:customStyle="1" w:styleId="PageNumber2">
    <w:name w:val="Page Number2"/>
    <w:basedOn w:val="Normal"/>
    <w:next w:val="Normal"/>
    <w:rsid w:val="00EC0544"/>
    <w:rPr>
      <w:rFonts w:eastAsia="Times New Roman"/>
      <w:sz w:val="20"/>
    </w:rPr>
  </w:style>
  <w:style w:type="paragraph" w:customStyle="1" w:styleId="HeaderFooter">
    <w:name w:val="Header &amp; Footer"/>
    <w:rsid w:val="00EC0544"/>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EC0544"/>
    <w:rPr>
      <w:rFonts w:ascii="Arial Narrow" w:eastAsia="Times New Roman" w:hAnsi="Arial Narrow"/>
      <w:color w:val="000000"/>
      <w:sz w:val="16"/>
    </w:rPr>
  </w:style>
  <w:style w:type="paragraph" w:customStyle="1" w:styleId="CardTextUnderlined">
    <w:name w:val="Card Text Underlined"/>
    <w:basedOn w:val="Normal"/>
    <w:rsid w:val="00EC0544"/>
    <w:rPr>
      <w:rFonts w:ascii="Arial Narrow" w:eastAsia="Times New Roman" w:hAnsi="Arial Narrow"/>
      <w:u w:val="single"/>
    </w:rPr>
  </w:style>
  <w:style w:type="paragraph" w:customStyle="1" w:styleId="HeaderDebate">
    <w:name w:val="Header Debate"/>
    <w:basedOn w:val="Normal"/>
    <w:rsid w:val="00EC0544"/>
    <w:pPr>
      <w:jc w:val="center"/>
      <w:outlineLvl w:val="0"/>
    </w:pPr>
    <w:rPr>
      <w:rFonts w:eastAsia="Times New Roman"/>
      <w:b/>
      <w:sz w:val="48"/>
      <w:u w:val="words"/>
    </w:rPr>
  </w:style>
  <w:style w:type="paragraph" w:customStyle="1" w:styleId="NormalWeb1">
    <w:name w:val="Normal (Web)1"/>
    <w:basedOn w:val="Normal"/>
    <w:rsid w:val="00EC0544"/>
    <w:pPr>
      <w:spacing w:before="100" w:beforeAutospacing="1" w:after="100" w:afterAutospacing="1"/>
    </w:pPr>
    <w:rPr>
      <w:rFonts w:eastAsia="Times New Roman"/>
      <w:sz w:val="20"/>
      <w:szCs w:val="20"/>
    </w:rPr>
  </w:style>
  <w:style w:type="paragraph" w:customStyle="1" w:styleId="CardTagCharChar">
    <w:name w:val="Card Tag Char Char"/>
    <w:basedOn w:val="Normal"/>
    <w:rsid w:val="00EC0544"/>
    <w:rPr>
      <w:rFonts w:eastAsia="Times New Roman"/>
      <w:b/>
    </w:rPr>
  </w:style>
  <w:style w:type="paragraph" w:customStyle="1" w:styleId="fixed">
    <w:name w:val="fixed"/>
    <w:basedOn w:val="Normal"/>
    <w:rsid w:val="00EC0544"/>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EC0544"/>
    <w:pPr>
      <w:spacing w:before="100" w:beforeAutospacing="1" w:after="100" w:afterAutospacing="1"/>
    </w:pPr>
    <w:rPr>
      <w:rFonts w:eastAsia="Times New Roman"/>
    </w:rPr>
  </w:style>
  <w:style w:type="paragraph" w:customStyle="1" w:styleId="ExecutiveSummarytext">
    <w:name w:val="Executive Summary text"/>
    <w:basedOn w:val="Normal"/>
    <w:next w:val="Normal"/>
    <w:rsid w:val="00EC0544"/>
    <w:pPr>
      <w:autoSpaceDE w:val="0"/>
      <w:autoSpaceDN w:val="0"/>
      <w:adjustRightInd w:val="0"/>
    </w:pPr>
    <w:rPr>
      <w:rFonts w:eastAsia="Times New Roman"/>
    </w:rPr>
  </w:style>
  <w:style w:type="character" w:customStyle="1" w:styleId="NormalUnderlineChar1">
    <w:name w:val="Normal Underline Char1"/>
    <w:locked/>
    <w:rsid w:val="00EC0544"/>
    <w:rPr>
      <w:u w:val="single"/>
    </w:rPr>
  </w:style>
  <w:style w:type="character" w:customStyle="1" w:styleId="CardUpSize-LightChar">
    <w:name w:val="CardUpSize - Light Char"/>
    <w:link w:val="CardUpSize-Light"/>
    <w:locked/>
    <w:rsid w:val="00EC0544"/>
    <w:rPr>
      <w:rFonts w:ascii="Times New Roman" w:eastAsia="Times New Roman" w:hAnsi="Times New Roman"/>
      <w:szCs w:val="32"/>
      <w:u w:val="single"/>
    </w:rPr>
  </w:style>
  <w:style w:type="paragraph" w:customStyle="1" w:styleId="CardUpSize-Light">
    <w:name w:val="CardUpSize - Light"/>
    <w:basedOn w:val="Normal"/>
    <w:link w:val="CardUpSize-LightChar"/>
    <w:rsid w:val="00EC0544"/>
    <w:pPr>
      <w:jc w:val="both"/>
    </w:pPr>
    <w:rPr>
      <w:rFonts w:ascii="Times New Roman" w:eastAsia="Times New Roman" w:hAnsi="Times New Roman"/>
      <w:sz w:val="24"/>
      <w:szCs w:val="32"/>
      <w:u w:val="single"/>
    </w:rPr>
  </w:style>
  <w:style w:type="character" w:customStyle="1" w:styleId="CiteCardUpSize-HeavyChar">
    <w:name w:val="Cite // CardUpSize - Heavy Char"/>
    <w:link w:val="CiteCardUpSize-Heavy"/>
    <w:locked/>
    <w:rsid w:val="00EC0544"/>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EC0544"/>
    <w:pPr>
      <w:jc w:val="both"/>
    </w:pPr>
    <w:rPr>
      <w:rFonts w:ascii="Times New Roman" w:eastAsia="Times New Roman" w:hAnsi="Times New Roman"/>
      <w:b/>
      <w:sz w:val="24"/>
      <w:szCs w:val="32"/>
      <w:u w:val="single"/>
    </w:rPr>
  </w:style>
  <w:style w:type="paragraph" w:customStyle="1" w:styleId="SmallCite">
    <w:name w:val="Small Cite"/>
    <w:basedOn w:val="Normal"/>
    <w:rsid w:val="00EC0544"/>
    <w:rPr>
      <w:rFonts w:ascii="Verdana" w:eastAsia="Times New Roman" w:hAnsi="Verdana"/>
      <w:sz w:val="16"/>
    </w:rPr>
  </w:style>
  <w:style w:type="paragraph" w:customStyle="1" w:styleId="clearformatting">
    <w:name w:val="clear formatting"/>
    <w:basedOn w:val="Heading2"/>
    <w:rsid w:val="00EC0544"/>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EC0544"/>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EC0544"/>
    <w:pPr>
      <w:spacing w:after="240" w:line="360" w:lineRule="atLeast"/>
    </w:pPr>
    <w:rPr>
      <w:rFonts w:eastAsia="Times New Roman"/>
      <w:b/>
      <w:bCs/>
      <w:sz w:val="16"/>
      <w:szCs w:val="16"/>
    </w:rPr>
  </w:style>
  <w:style w:type="paragraph" w:customStyle="1" w:styleId="PlaceholderText1">
    <w:name w:val="Placeholder Text1"/>
    <w:basedOn w:val="Normal"/>
    <w:rsid w:val="00EC0544"/>
    <w:pPr>
      <w:keepNext/>
      <w:numPr>
        <w:numId w:val="26"/>
      </w:numPr>
      <w:outlineLvl w:val="0"/>
    </w:pPr>
    <w:rPr>
      <w:rFonts w:eastAsia="MS Gothic"/>
    </w:rPr>
  </w:style>
  <w:style w:type="character" w:customStyle="1" w:styleId="ImportantTextChar">
    <w:name w:val="Important Text Char"/>
    <w:link w:val="ImportantText"/>
    <w:locked/>
    <w:rsid w:val="00EC0544"/>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EC0544"/>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 w:val="24"/>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EC0544"/>
    <w:rPr>
      <w:rFonts w:ascii="HNKAOE+Arial" w:hAnsi="HNKAOE+Arial"/>
    </w:rPr>
  </w:style>
  <w:style w:type="paragraph" w:customStyle="1" w:styleId="StyleBodyText11ptBlackUnderline">
    <w:name w:val="Style Body Text + 11 pt Black Underline"/>
    <w:basedOn w:val="BodyText"/>
    <w:link w:val="StyleBodyText11ptBlackUnderlineChar"/>
    <w:rsid w:val="00EC0544"/>
    <w:pPr>
      <w:autoSpaceDE w:val="0"/>
      <w:autoSpaceDN w:val="0"/>
      <w:adjustRightInd w:val="0"/>
      <w:spacing w:after="0"/>
    </w:pPr>
    <w:rPr>
      <w:rFonts w:ascii="HNKAOE+Arial" w:hAnsi="HNKAOE+Arial"/>
      <w:sz w:val="24"/>
    </w:rPr>
  </w:style>
  <w:style w:type="character" w:customStyle="1" w:styleId="StyleBodyText11ptBoldBlackChar">
    <w:name w:val="Style Body Text + 11 pt Bold Black Char"/>
    <w:link w:val="StyleBodyText11ptBoldBlack"/>
    <w:locked/>
    <w:rsid w:val="00EC0544"/>
    <w:rPr>
      <w:rFonts w:ascii="HNKAOE+Arial" w:hAnsi="HNKAOE+Arial"/>
    </w:rPr>
  </w:style>
  <w:style w:type="paragraph" w:customStyle="1" w:styleId="StyleBodyText11ptBoldBlack">
    <w:name w:val="Style Body Text + 11 pt Bold Black"/>
    <w:basedOn w:val="BodyText"/>
    <w:link w:val="StyleBodyText11ptBoldBlackChar"/>
    <w:rsid w:val="00EC0544"/>
    <w:pPr>
      <w:autoSpaceDE w:val="0"/>
      <w:autoSpaceDN w:val="0"/>
      <w:adjustRightInd w:val="0"/>
      <w:spacing w:after="0"/>
    </w:pPr>
    <w:rPr>
      <w:rFonts w:ascii="HNKAOE+Arial" w:hAnsi="HNKAOE+Arial"/>
      <w:sz w:val="24"/>
    </w:rPr>
  </w:style>
  <w:style w:type="character" w:customStyle="1" w:styleId="StyletinyBoldChar">
    <w:name w:val="Style tiny + Bold Char"/>
    <w:link w:val="StyletinyBold"/>
    <w:locked/>
    <w:rsid w:val="00EC0544"/>
    <w:rPr>
      <w:rFonts w:ascii="Times New Roman" w:eastAsia="Malgun Gothic" w:hAnsi="Times New Roman"/>
      <w:bCs/>
    </w:rPr>
  </w:style>
  <w:style w:type="paragraph" w:customStyle="1" w:styleId="StyletinyBold">
    <w:name w:val="Style tiny + Bold"/>
    <w:basedOn w:val="tiny"/>
    <w:link w:val="StyletinyBoldChar"/>
    <w:rsid w:val="00EC0544"/>
    <w:rPr>
      <w:rFonts w:cstheme="minorBidi"/>
      <w:bCs/>
      <w:sz w:val="24"/>
    </w:rPr>
  </w:style>
  <w:style w:type="character" w:customStyle="1" w:styleId="Heading5SizeDownChar">
    <w:name w:val="Heading 5 Size Down Char"/>
    <w:link w:val="Heading5SizeDown"/>
    <w:locked/>
    <w:rsid w:val="00EC0544"/>
    <w:rPr>
      <w:rFonts w:ascii="Times New Roman" w:eastAsia="Times New Roman" w:hAnsi="Times New Roman"/>
      <w:szCs w:val="16"/>
    </w:rPr>
  </w:style>
  <w:style w:type="paragraph" w:customStyle="1" w:styleId="Heading5SizeDown">
    <w:name w:val="Heading 5 Size Down"/>
    <w:basedOn w:val="Normal"/>
    <w:link w:val="Heading5SizeDownChar"/>
    <w:autoRedefine/>
    <w:rsid w:val="00EC0544"/>
    <w:pPr>
      <w:tabs>
        <w:tab w:val="left" w:pos="1440"/>
      </w:tabs>
      <w:jc w:val="both"/>
    </w:pPr>
    <w:rPr>
      <w:rFonts w:ascii="Times New Roman" w:eastAsia="Times New Roman" w:hAnsi="Times New Roman"/>
      <w:sz w:val="24"/>
      <w:szCs w:val="16"/>
    </w:rPr>
  </w:style>
  <w:style w:type="character" w:customStyle="1" w:styleId="Normal2BoldChar">
    <w:name w:val="Normal2 + Bold Char"/>
    <w:link w:val="Normal2Bold"/>
    <w:locked/>
    <w:rsid w:val="00EC0544"/>
    <w:rPr>
      <w:rFonts w:ascii="Times New Roman" w:eastAsia="Times New Roman" w:hAnsi="Times New Roman" w:cs="Arial"/>
      <w:b/>
      <w:szCs w:val="44"/>
    </w:rPr>
  </w:style>
  <w:style w:type="paragraph" w:customStyle="1" w:styleId="Normal2Bold">
    <w:name w:val="Normal2 + Bold"/>
    <w:basedOn w:val="Normal"/>
    <w:link w:val="Normal2BoldChar"/>
    <w:rsid w:val="00EC0544"/>
    <w:pPr>
      <w:tabs>
        <w:tab w:val="left" w:pos="1440"/>
      </w:tabs>
    </w:pPr>
    <w:rPr>
      <w:rFonts w:ascii="Times New Roman" w:eastAsia="Times New Roman" w:hAnsi="Times New Roman" w:cs="Arial"/>
      <w:b/>
      <w:sz w:val="24"/>
      <w:szCs w:val="44"/>
    </w:rPr>
  </w:style>
  <w:style w:type="character" w:customStyle="1" w:styleId="ListContentsChar">
    <w:name w:val="List Contents Char"/>
    <w:link w:val="ListContents"/>
    <w:locked/>
    <w:rsid w:val="00EC0544"/>
    <w:rPr>
      <w:rFonts w:ascii="Times New Roman" w:eastAsia="Times New Roman" w:hAnsi="Times New Roman"/>
      <w:lang w:eastAsia="ar-SA"/>
    </w:rPr>
  </w:style>
  <w:style w:type="paragraph" w:customStyle="1" w:styleId="ListContents">
    <w:name w:val="List Contents"/>
    <w:basedOn w:val="Normal"/>
    <w:link w:val="ListContentsChar"/>
    <w:rsid w:val="00EC0544"/>
    <w:pPr>
      <w:widowControl w:val="0"/>
      <w:suppressAutoHyphens/>
      <w:ind w:left="567"/>
    </w:pPr>
    <w:rPr>
      <w:rFonts w:ascii="Times New Roman" w:eastAsia="Times New Roman" w:hAnsi="Times New Roman"/>
      <w:sz w:val="24"/>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C0544"/>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EC0544"/>
    <w:rPr>
      <w:color w:val="231F20"/>
      <w:u w:val="single"/>
    </w:rPr>
  </w:style>
  <w:style w:type="paragraph" w:customStyle="1" w:styleId="CardsFont12ptCharCharCharCharCharCharCharCharChar">
    <w:name w:val="Cards + Font: 12 pt Char Char Char Char Char Char Char Char Char"/>
    <w:basedOn w:val="Cards"/>
    <w:link w:val="CardsFont12ptCharCharCharCharCharCharCharCharCharChar"/>
    <w:rsid w:val="00EC0544"/>
    <w:pPr>
      <w:widowControl w:val="0"/>
      <w:suppressAutoHyphens w:val="0"/>
      <w:spacing w:after="160" w:line="259" w:lineRule="auto"/>
      <w:ind w:left="432" w:right="432"/>
    </w:pPr>
    <w:rPr>
      <w:rFonts w:eastAsia="Times New Roman"/>
      <w:color w:val="auto"/>
      <w:sz w:val="24"/>
      <w:szCs w:val="24"/>
      <w:u w:val="thick"/>
    </w:rPr>
  </w:style>
  <w:style w:type="character" w:customStyle="1" w:styleId="StyleCards12ptThickunderlineChar2">
    <w:name w:val="Style Cards + 12 pt Thick underline Char2"/>
    <w:link w:val="StyleCards12ptThickunderline"/>
    <w:locked/>
    <w:rsid w:val="00EC0544"/>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EC0544"/>
    <w:pPr>
      <w:autoSpaceDE w:val="0"/>
      <w:autoSpaceDN w:val="0"/>
      <w:adjustRightInd w:val="0"/>
      <w:ind w:left="432" w:right="432"/>
      <w:jc w:val="both"/>
    </w:pPr>
    <w:rPr>
      <w:rFonts w:ascii="Times New Roman" w:eastAsia="Times New Roman" w:hAnsi="Times New Roman"/>
      <w:sz w:val="24"/>
      <w:u w:val="thick"/>
    </w:rPr>
  </w:style>
  <w:style w:type="character" w:customStyle="1" w:styleId="UnimportantCharChar">
    <w:name w:val="Unimportant Char Char"/>
    <w:link w:val="Unimportant"/>
    <w:locked/>
    <w:rsid w:val="00EC0544"/>
    <w:rPr>
      <w:rFonts w:ascii="Arial" w:eastAsia="Times New Roman" w:hAnsi="Arial"/>
      <w:sz w:val="12"/>
    </w:rPr>
  </w:style>
  <w:style w:type="paragraph" w:customStyle="1" w:styleId="Unimportant">
    <w:name w:val="Unimportant"/>
    <w:basedOn w:val="Normal"/>
    <w:link w:val="UnimportantCharChar"/>
    <w:rsid w:val="00EC0544"/>
    <w:pPr>
      <w:jc w:val="both"/>
    </w:pPr>
    <w:rPr>
      <w:rFonts w:ascii="Arial" w:eastAsia="Times New Roman" w:hAnsi="Arial"/>
      <w:sz w:val="12"/>
    </w:rPr>
  </w:style>
  <w:style w:type="character" w:customStyle="1" w:styleId="TagCiteChar3">
    <w:name w:val="Tag &amp; Cite Char"/>
    <w:link w:val="TagCite2"/>
    <w:locked/>
    <w:rsid w:val="00EC0544"/>
    <w:rPr>
      <w:rFonts w:ascii="Arial" w:eastAsia="Times New Roman" w:hAnsi="Arial"/>
      <w:b/>
    </w:rPr>
  </w:style>
  <w:style w:type="paragraph" w:customStyle="1" w:styleId="TagCite2">
    <w:name w:val="Tag &amp; Cite"/>
    <w:basedOn w:val="Normal"/>
    <w:link w:val="TagCiteChar3"/>
    <w:rsid w:val="00EC0544"/>
    <w:pPr>
      <w:jc w:val="both"/>
    </w:pPr>
    <w:rPr>
      <w:rFonts w:ascii="Arial" w:eastAsia="Times New Roman" w:hAnsi="Arial"/>
      <w:b/>
      <w:sz w:val="24"/>
    </w:rPr>
  </w:style>
  <w:style w:type="character" w:customStyle="1" w:styleId="HighlightedTextChar">
    <w:name w:val="Highlighted Text Char"/>
    <w:link w:val="HighlightedText"/>
    <w:locked/>
    <w:rsid w:val="00EC0544"/>
    <w:rPr>
      <w:rFonts w:ascii="Arial" w:eastAsia="Times New Roman" w:hAnsi="Arial"/>
      <w:b/>
      <w:u w:val="thick"/>
    </w:rPr>
  </w:style>
  <w:style w:type="paragraph" w:customStyle="1" w:styleId="HighlightedText">
    <w:name w:val="Highlighted Text"/>
    <w:basedOn w:val="Normal"/>
    <w:link w:val="HighlightedTextChar"/>
    <w:rsid w:val="00EC0544"/>
    <w:pPr>
      <w:jc w:val="both"/>
    </w:pPr>
    <w:rPr>
      <w:rFonts w:ascii="Arial" w:eastAsia="Times New Roman" w:hAnsi="Arial"/>
      <w:b/>
      <w:sz w:val="24"/>
      <w:u w:val="thick"/>
    </w:rPr>
  </w:style>
  <w:style w:type="paragraph" w:customStyle="1" w:styleId="StyleHeading1Justified">
    <w:name w:val="Style Heading 1 + Justified"/>
    <w:basedOn w:val="Normal"/>
    <w:next w:val="Normal"/>
    <w:rsid w:val="00EC0544"/>
    <w:rPr>
      <w:rFonts w:eastAsia="Times New Roman"/>
      <w:sz w:val="20"/>
      <w:szCs w:val="20"/>
    </w:rPr>
  </w:style>
  <w:style w:type="paragraph" w:customStyle="1" w:styleId="textunderline0">
    <w:name w:val="text underline"/>
    <w:basedOn w:val="Normal"/>
    <w:link w:val="textunderlineChar0"/>
    <w:autoRedefine/>
    <w:rsid w:val="00EC0544"/>
    <w:rPr>
      <w:rFonts w:asciiTheme="minorHAnsi" w:hAnsiTheme="minorHAnsi"/>
      <w:sz w:val="24"/>
      <w:u w:val="thick"/>
    </w:rPr>
  </w:style>
  <w:style w:type="character" w:customStyle="1" w:styleId="DebateTagChar">
    <w:name w:val="Debate Tag Char"/>
    <w:link w:val="DebateTag"/>
    <w:locked/>
    <w:rsid w:val="00EC0544"/>
    <w:rPr>
      <w:rFonts w:ascii="Garamond" w:hAnsi="Garamond"/>
      <w:b/>
    </w:rPr>
  </w:style>
  <w:style w:type="paragraph" w:customStyle="1" w:styleId="DebateTag">
    <w:name w:val="Debate Tag"/>
    <w:basedOn w:val="Normal"/>
    <w:link w:val="DebateTagChar"/>
    <w:autoRedefine/>
    <w:rsid w:val="00EC0544"/>
    <w:pPr>
      <w:tabs>
        <w:tab w:val="left" w:pos="270"/>
      </w:tabs>
    </w:pPr>
    <w:rPr>
      <w:rFonts w:ascii="Garamond" w:hAnsi="Garamond"/>
      <w:b/>
      <w:sz w:val="24"/>
    </w:rPr>
  </w:style>
  <w:style w:type="paragraph" w:customStyle="1" w:styleId="DebateCite">
    <w:name w:val="Debate Cite"/>
    <w:basedOn w:val="Normal"/>
    <w:autoRedefine/>
    <w:rsid w:val="00EC0544"/>
    <w:pPr>
      <w:tabs>
        <w:tab w:val="left" w:pos="270"/>
      </w:tabs>
    </w:pPr>
    <w:rPr>
      <w:rFonts w:eastAsia="Times New Roman"/>
      <w:sz w:val="20"/>
    </w:rPr>
  </w:style>
  <w:style w:type="paragraph" w:customStyle="1" w:styleId="BlockTitle10">
    <w:name w:val="Block Title #1"/>
    <w:basedOn w:val="Heading1"/>
    <w:rsid w:val="00EC0544"/>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val="0"/>
      <w:caps/>
      <w:color w:val="000000"/>
      <w:kern w:val="32"/>
      <w:sz w:val="32"/>
    </w:rPr>
  </w:style>
  <w:style w:type="paragraph" w:customStyle="1" w:styleId="PreformattedText">
    <w:name w:val="Preformatted Text"/>
    <w:basedOn w:val="Normal"/>
    <w:rsid w:val="00EC0544"/>
    <w:pPr>
      <w:widowControl w:val="0"/>
      <w:suppressAutoHyphens/>
    </w:pPr>
    <w:rPr>
      <w:rFonts w:ascii="Courier New" w:eastAsia="Courier New" w:hAnsi="Courier New"/>
      <w:sz w:val="20"/>
      <w:szCs w:val="20"/>
    </w:rPr>
  </w:style>
  <w:style w:type="paragraph" w:customStyle="1" w:styleId="MaggieTag">
    <w:name w:val="MaggieTag"/>
    <w:basedOn w:val="Heading2"/>
    <w:rsid w:val="00EC0544"/>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EC0544"/>
    <w:rPr>
      <w:rFonts w:ascii="Times New Roman" w:eastAsia="Times New Roman" w:hAnsi="Times New Roman"/>
    </w:rPr>
  </w:style>
  <w:style w:type="paragraph" w:customStyle="1" w:styleId="Heading4Cite">
    <w:name w:val="Heading 4 Cite"/>
    <w:basedOn w:val="Normal"/>
    <w:link w:val="Heading4CiteChar"/>
    <w:autoRedefine/>
    <w:rsid w:val="00EC0544"/>
    <w:rPr>
      <w:rFonts w:ascii="Times New Roman" w:eastAsia="Times New Roman" w:hAnsi="Times New Roman"/>
      <w:sz w:val="24"/>
    </w:rPr>
  </w:style>
  <w:style w:type="paragraph" w:customStyle="1" w:styleId="4">
    <w:name w:val="4"/>
    <w:basedOn w:val="Normal"/>
    <w:rsid w:val="00EC0544"/>
    <w:rPr>
      <w:rFonts w:eastAsia="Times New Roman"/>
      <w:sz w:val="20"/>
    </w:rPr>
  </w:style>
  <w:style w:type="character" w:customStyle="1" w:styleId="UnunderlinedTextChar">
    <w:name w:val="Ununderlined Text Char"/>
    <w:link w:val="UnunderlinedText"/>
    <w:locked/>
    <w:rsid w:val="00EC0544"/>
    <w:rPr>
      <w:rFonts w:eastAsia="Times New Roman"/>
      <w:bCs/>
      <w:sz w:val="12"/>
    </w:rPr>
  </w:style>
  <w:style w:type="paragraph" w:customStyle="1" w:styleId="UnunderlinedText">
    <w:name w:val="Ununderlined Text"/>
    <w:basedOn w:val="Normal"/>
    <w:link w:val="UnunderlinedTextChar"/>
    <w:autoRedefine/>
    <w:rsid w:val="00EC0544"/>
    <w:pPr>
      <w:spacing w:after="200" w:line="276" w:lineRule="auto"/>
    </w:pPr>
    <w:rPr>
      <w:rFonts w:asciiTheme="minorHAnsi" w:eastAsia="Times New Roman" w:hAnsiTheme="minorHAnsi"/>
      <w:bCs/>
      <w:sz w:val="12"/>
    </w:rPr>
  </w:style>
  <w:style w:type="paragraph" w:customStyle="1" w:styleId="card2">
    <w:name w:val="%card"/>
    <w:basedOn w:val="Normal"/>
    <w:autoRedefine/>
    <w:rsid w:val="00EC0544"/>
    <w:pPr>
      <w:spacing w:after="200" w:line="276" w:lineRule="auto"/>
      <w:ind w:left="288" w:right="288"/>
    </w:pPr>
    <w:rPr>
      <w:rFonts w:eastAsia="Times New Roman"/>
      <w:bCs/>
    </w:rPr>
  </w:style>
  <w:style w:type="paragraph" w:customStyle="1" w:styleId="BlockTitle4">
    <w:name w:val="%Block Title"/>
    <w:basedOn w:val="Heading1"/>
    <w:rsid w:val="00EC0544"/>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HiddenBlockHeader">
    <w:name w:val="Hidden Block Header"/>
    <w:basedOn w:val="BlockHeadings"/>
    <w:next w:val="Nothing"/>
    <w:link w:val="HiddenBlockHeaderChar"/>
    <w:rsid w:val="00EC0544"/>
    <w:pPr>
      <w:widowControl w:val="0"/>
      <w:autoSpaceDE/>
      <w:autoSpaceDN/>
      <w:adjustRightInd/>
      <w:outlineLvl w:val="9"/>
    </w:pPr>
    <w:rPr>
      <w:rFonts w:ascii="Times New Roman" w:hAnsi="Times New Roman" w:cs="Courier New"/>
      <w:bCs/>
      <w:sz w:val="28"/>
      <w:szCs w:val="22"/>
    </w:rPr>
  </w:style>
  <w:style w:type="paragraph" w:customStyle="1" w:styleId="ThickUnderline">
    <w:name w:val="ThickUnderline"/>
    <w:rsid w:val="00EC05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1">
    <w:name w:val="DottedUnderline"/>
    <w:basedOn w:val="Cites"/>
    <w:rsid w:val="00EC0544"/>
    <w:pPr>
      <w:suppressAutoHyphens w:val="0"/>
      <w:autoSpaceDE w:val="0"/>
      <w:autoSpaceDN w:val="0"/>
      <w:adjustRightInd w:val="0"/>
      <w:spacing w:line="240" w:lineRule="auto"/>
    </w:pPr>
    <w:rPr>
      <w:rFonts w:eastAsia="Times New Roman" w:cs="Times-Roman"/>
      <w:b w:val="0"/>
      <w:bCs/>
      <w:color w:val="auto"/>
      <w:szCs w:val="22"/>
      <w:u w:val="dash"/>
      <w:lang w:bidi="en-US"/>
    </w:rPr>
  </w:style>
  <w:style w:type="character" w:customStyle="1" w:styleId="Card-UnderlineChar">
    <w:name w:val="Card-Underline Char"/>
    <w:link w:val="Card-Underline0"/>
    <w:locked/>
    <w:rsid w:val="00EC0544"/>
    <w:rPr>
      <w:rFonts w:ascii="Century Gothic" w:eastAsia="Cambria" w:hAnsi="Century Gothic"/>
      <w:u w:val="thick"/>
    </w:rPr>
  </w:style>
  <w:style w:type="paragraph" w:customStyle="1" w:styleId="Card-Underline0">
    <w:name w:val="Card-Underline"/>
    <w:basedOn w:val="Normal"/>
    <w:link w:val="Card-UnderlineChar"/>
    <w:qFormat/>
    <w:rsid w:val="00EC0544"/>
    <w:rPr>
      <w:rFonts w:ascii="Century Gothic" w:eastAsia="Cambria" w:hAnsi="Century Gothic"/>
      <w:sz w:val="24"/>
      <w:u w:val="thick"/>
    </w:rPr>
  </w:style>
  <w:style w:type="paragraph" w:customStyle="1" w:styleId="PageNumber3">
    <w:name w:val="Page Number3"/>
    <w:basedOn w:val="Normal"/>
    <w:next w:val="Normal"/>
    <w:rsid w:val="00EC0544"/>
    <w:rPr>
      <w:rFonts w:eastAsia="Times New Roman"/>
      <w:sz w:val="20"/>
    </w:rPr>
  </w:style>
  <w:style w:type="paragraph" w:customStyle="1" w:styleId="PageNumber4">
    <w:name w:val="Page Number4"/>
    <w:basedOn w:val="Normal"/>
    <w:next w:val="Normal"/>
    <w:rsid w:val="00EC0544"/>
    <w:rPr>
      <w:rFonts w:eastAsia="Times New Roman"/>
      <w:sz w:val="20"/>
    </w:rPr>
  </w:style>
  <w:style w:type="paragraph" w:customStyle="1" w:styleId="PageNumber5">
    <w:name w:val="Page Number5"/>
    <w:basedOn w:val="Normal"/>
    <w:next w:val="Normal"/>
    <w:rsid w:val="00EC0544"/>
    <w:rPr>
      <w:rFonts w:eastAsia="Times New Roman"/>
      <w:sz w:val="20"/>
    </w:rPr>
  </w:style>
  <w:style w:type="paragraph" w:customStyle="1" w:styleId="smalltext1">
    <w:name w:val="small text1"/>
    <w:basedOn w:val="Normal"/>
    <w:next w:val="Normal"/>
    <w:uiPriority w:val="4"/>
    <w:qFormat/>
    <w:rsid w:val="00EC0544"/>
    <w:pPr>
      <w:keepNext/>
      <w:keepLines/>
      <w:spacing w:before="200"/>
      <w:outlineLvl w:val="3"/>
    </w:pPr>
    <w:rPr>
      <w:rFonts w:eastAsia="Times New Roman"/>
      <w:b/>
      <w:bCs/>
      <w:iCs/>
      <w:sz w:val="26"/>
    </w:rPr>
  </w:style>
  <w:style w:type="character" w:customStyle="1" w:styleId="CircleChar">
    <w:name w:val="Circle Char"/>
    <w:link w:val="Circle"/>
    <w:locked/>
    <w:rsid w:val="00EC0544"/>
    <w:rPr>
      <w:rFonts w:ascii="Times New Roman" w:eastAsia="Times New Roman" w:hAnsi="Times New Roman"/>
      <w:b/>
      <w:u w:val="words"/>
    </w:rPr>
  </w:style>
  <w:style w:type="paragraph" w:customStyle="1" w:styleId="Circle">
    <w:name w:val="Circle"/>
    <w:basedOn w:val="Normal"/>
    <w:link w:val="CircleChar"/>
    <w:rsid w:val="00EC0544"/>
    <w:rPr>
      <w:rFonts w:ascii="Times New Roman" w:eastAsia="Times New Roman" w:hAnsi="Times New Roman"/>
      <w:b/>
      <w:sz w:val="24"/>
      <w:u w:val="words"/>
    </w:rPr>
  </w:style>
  <w:style w:type="paragraph" w:customStyle="1" w:styleId="PageNumber6">
    <w:name w:val="Page Number6"/>
    <w:basedOn w:val="Normal"/>
    <w:next w:val="Normal"/>
    <w:rsid w:val="00EC0544"/>
    <w:rPr>
      <w:rFonts w:eastAsia="Times New Roman"/>
      <w:sz w:val="20"/>
    </w:rPr>
  </w:style>
  <w:style w:type="paragraph" w:customStyle="1" w:styleId="user">
    <w:name w:val="user"/>
    <w:basedOn w:val="Normal"/>
    <w:rsid w:val="00EC0544"/>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EC0544"/>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EC0544"/>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EC0544"/>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EC0544"/>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EC0544"/>
    <w:pPr>
      <w:tabs>
        <w:tab w:val="center" w:pos="4320"/>
        <w:tab w:val="right" w:pos="8640"/>
      </w:tabs>
    </w:pPr>
    <w:rPr>
      <w:rFonts w:ascii="Garamond" w:eastAsia="Times New Roman" w:hAnsi="Garamond" w:cs="Calibri"/>
      <w:sz w:val="12"/>
      <w:szCs w:val="14"/>
      <w:u w:val="single"/>
      <w:lang w:eastAsia="zh-CN"/>
    </w:rPr>
  </w:style>
  <w:style w:type="paragraph" w:customStyle="1" w:styleId="PageNumber7">
    <w:name w:val="Page Number7"/>
    <w:basedOn w:val="Normal"/>
    <w:next w:val="Normal"/>
    <w:rsid w:val="00EC0544"/>
    <w:rPr>
      <w:rFonts w:eastAsia="Times New Roman"/>
      <w:sz w:val="20"/>
    </w:rPr>
  </w:style>
  <w:style w:type="paragraph" w:customStyle="1" w:styleId="DebateTag0">
    <w:name w:val="DebateTag"/>
    <w:basedOn w:val="Normal"/>
    <w:qFormat/>
    <w:rsid w:val="00EC0544"/>
    <w:rPr>
      <w:b/>
    </w:rPr>
  </w:style>
  <w:style w:type="paragraph" w:customStyle="1" w:styleId="date-comments">
    <w:name w:val="date-comments"/>
    <w:basedOn w:val="Normal"/>
    <w:uiPriority w:val="99"/>
    <w:rsid w:val="00EC0544"/>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EC054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EC0544"/>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Style8ptChar">
    <w:name w:val="Style 8 pt Char"/>
    <w:rsid w:val="00EC0544"/>
    <w:rPr>
      <w:rFonts w:ascii="Garamond" w:eastAsia="Calibri" w:hAnsi="Garamond" w:hint="default"/>
      <w:sz w:val="16"/>
      <w:szCs w:val="22"/>
    </w:rPr>
  </w:style>
  <w:style w:type="character" w:customStyle="1" w:styleId="message-item">
    <w:name w:val="message-item"/>
    <w:rsid w:val="00EC0544"/>
  </w:style>
  <w:style w:type="character" w:customStyle="1" w:styleId="lightheader">
    <w:name w:val="lightheader"/>
    <w:rsid w:val="00EC0544"/>
  </w:style>
  <w:style w:type="character" w:customStyle="1" w:styleId="datestamp">
    <w:name w:val="datestamp"/>
    <w:rsid w:val="00EC0544"/>
  </w:style>
  <w:style w:type="character" w:customStyle="1" w:styleId="i">
    <w:name w:val="i"/>
    <w:uiPriority w:val="99"/>
    <w:rsid w:val="00EC0544"/>
  </w:style>
  <w:style w:type="character" w:customStyle="1" w:styleId="forenames">
    <w:name w:val="forenames"/>
    <w:rsid w:val="00EC0544"/>
  </w:style>
  <w:style w:type="character" w:customStyle="1" w:styleId="surname">
    <w:name w:val="surname"/>
    <w:rsid w:val="00EC0544"/>
  </w:style>
  <w:style w:type="character" w:customStyle="1" w:styleId="medium-font">
    <w:name w:val="medium-font"/>
    <w:rsid w:val="00EC0544"/>
  </w:style>
  <w:style w:type="character" w:customStyle="1" w:styleId="title-link-wrapper">
    <w:name w:val="title-link-wrapper"/>
    <w:rsid w:val="00EC0544"/>
  </w:style>
  <w:style w:type="character" w:customStyle="1" w:styleId="refpreview">
    <w:name w:val="refpreview"/>
    <w:rsid w:val="00EC0544"/>
  </w:style>
  <w:style w:type="character" w:customStyle="1" w:styleId="loose1">
    <w:name w:val="loose1"/>
    <w:rsid w:val="00EC0544"/>
  </w:style>
  <w:style w:type="character" w:customStyle="1" w:styleId="email">
    <w:name w:val="email"/>
    <w:rsid w:val="00EC0544"/>
  </w:style>
  <w:style w:type="character" w:customStyle="1" w:styleId="gsa">
    <w:name w:val="gs_a"/>
    <w:rsid w:val="00EC0544"/>
  </w:style>
  <w:style w:type="character" w:customStyle="1" w:styleId="goohl1">
    <w:name w:val="goohl1"/>
    <w:rsid w:val="00EC0544"/>
  </w:style>
  <w:style w:type="character" w:customStyle="1" w:styleId="mainarttitle">
    <w:name w:val="mainarttitle"/>
    <w:rsid w:val="00EC0544"/>
  </w:style>
  <w:style w:type="character" w:customStyle="1" w:styleId="mainartauthor">
    <w:name w:val="mainartauthor"/>
    <w:rsid w:val="00EC0544"/>
  </w:style>
  <w:style w:type="character" w:customStyle="1" w:styleId="mainartdate">
    <w:name w:val="mainartdate"/>
    <w:rsid w:val="00EC0544"/>
  </w:style>
  <w:style w:type="character" w:customStyle="1" w:styleId="gsggs">
    <w:name w:val="gs_ggs"/>
    <w:rsid w:val="00EC0544"/>
  </w:style>
  <w:style w:type="character" w:customStyle="1" w:styleId="ahead">
    <w:name w:val="a_head"/>
    <w:rsid w:val="00EC0544"/>
  </w:style>
  <w:style w:type="character" w:customStyle="1" w:styleId="articleauthor">
    <w:name w:val="articleauthor"/>
    <w:rsid w:val="00EC0544"/>
  </w:style>
  <w:style w:type="character" w:customStyle="1" w:styleId="footnote">
    <w:name w:val="footnote"/>
    <w:rsid w:val="00EC0544"/>
  </w:style>
  <w:style w:type="character" w:customStyle="1" w:styleId="docbody">
    <w:name w:val="docbody"/>
    <w:rsid w:val="00EC0544"/>
  </w:style>
  <w:style w:type="character" w:customStyle="1" w:styleId="superscript">
    <w:name w:val="superscript"/>
    <w:rsid w:val="00EC0544"/>
  </w:style>
  <w:style w:type="character" w:customStyle="1" w:styleId="citeChar2">
    <w:name w:val="cite Char"/>
    <w:locked/>
    <w:rsid w:val="00EC0544"/>
    <w:rPr>
      <w:b/>
      <w:bCs w:val="0"/>
      <w:u w:val="single"/>
    </w:rPr>
  </w:style>
  <w:style w:type="character" w:customStyle="1" w:styleId="StyleUnderlineChar">
    <w:name w:val="Style Underline Char"/>
    <w:locked/>
    <w:rsid w:val="00EC0544"/>
    <w:rPr>
      <w:u w:val="single"/>
    </w:rPr>
  </w:style>
  <w:style w:type="character" w:customStyle="1" w:styleId="CitesCharChar">
    <w:name w:val="Cites Char Char"/>
    <w:locked/>
    <w:rsid w:val="00EC0544"/>
    <w:rPr>
      <w:b/>
      <w:bCs/>
    </w:rPr>
  </w:style>
  <w:style w:type="character" w:customStyle="1" w:styleId="bwxsm">
    <w:name w:val="b w xsm"/>
    <w:rsid w:val="00EC0544"/>
  </w:style>
  <w:style w:type="character" w:customStyle="1" w:styleId="fstd">
    <w:name w:val="f std"/>
    <w:rsid w:val="00EC0544"/>
  </w:style>
  <w:style w:type="character" w:customStyle="1" w:styleId="gl">
    <w:name w:val="gl"/>
    <w:rsid w:val="00EC0544"/>
  </w:style>
  <w:style w:type="character" w:customStyle="1" w:styleId="heading2char2charchar1">
    <w:name w:val="heading2char2charchar1"/>
    <w:rsid w:val="00EC0544"/>
  </w:style>
  <w:style w:type="character" w:customStyle="1" w:styleId="charchar60">
    <w:name w:val="charchar6"/>
    <w:rsid w:val="00EC0544"/>
  </w:style>
  <w:style w:type="character" w:customStyle="1" w:styleId="bio1">
    <w:name w:val="bio1"/>
    <w:rsid w:val="00EC0544"/>
    <w:rPr>
      <w:rFonts w:ascii="Arial" w:hAnsi="Arial" w:cs="Arial" w:hint="default"/>
      <w:i/>
      <w:iCs/>
      <w:color w:val="000000"/>
      <w:sz w:val="20"/>
      <w:szCs w:val="20"/>
    </w:rPr>
  </w:style>
  <w:style w:type="character" w:customStyle="1" w:styleId="cardCharCharCharCharCharChar">
    <w:name w:val="card Char Char Char Char Char Char"/>
    <w:rsid w:val="00EC0544"/>
    <w:rPr>
      <w:sz w:val="24"/>
      <w:szCs w:val="24"/>
      <w:lang w:val="en-US" w:eastAsia="en-US" w:bidi="ar-SA"/>
    </w:rPr>
  </w:style>
  <w:style w:type="character" w:customStyle="1" w:styleId="Style24ptBoldUnderlineCenteredCharChar">
    <w:name w:val="Style 24 pt Bold Underline Centered Char Char"/>
    <w:rsid w:val="00EC0544"/>
    <w:rPr>
      <w:b/>
      <w:bCs/>
      <w:sz w:val="48"/>
      <w:szCs w:val="24"/>
      <w:u w:val="single"/>
      <w:lang w:val="en-US" w:eastAsia="en-US" w:bidi="ar-SA"/>
    </w:rPr>
  </w:style>
  <w:style w:type="character" w:customStyle="1" w:styleId="TagCiteCharChar0">
    <w:name w:val="Tag / Cite Char Char"/>
    <w:rsid w:val="00EC0544"/>
    <w:rPr>
      <w:b/>
      <w:bCs w:val="0"/>
      <w:color w:val="000000"/>
      <w:sz w:val="24"/>
      <w:szCs w:val="24"/>
      <w:lang w:val="en-US" w:eastAsia="en-US" w:bidi="ar-SA"/>
    </w:rPr>
  </w:style>
  <w:style w:type="character" w:customStyle="1" w:styleId="CardTextUnderlinedCharChar">
    <w:name w:val="Card Text Underlined Char Char"/>
    <w:rsid w:val="00EC0544"/>
    <w:rPr>
      <w:rFonts w:ascii="Arial Narrow" w:hAnsi="Arial Narrow" w:hint="default"/>
      <w:szCs w:val="24"/>
      <w:u w:val="single"/>
      <w:lang w:val="en-US" w:eastAsia="en-US" w:bidi="ar-SA"/>
    </w:rPr>
  </w:style>
  <w:style w:type="character" w:customStyle="1" w:styleId="CardTagCharCharChar">
    <w:name w:val="Card Tag Char Char Char"/>
    <w:rsid w:val="00EC0544"/>
    <w:rPr>
      <w:b/>
      <w:bCs w:val="0"/>
      <w:sz w:val="24"/>
      <w:szCs w:val="24"/>
      <w:lang w:val="en-US" w:eastAsia="en-US" w:bidi="ar-SA"/>
    </w:rPr>
  </w:style>
  <w:style w:type="character" w:customStyle="1" w:styleId="mainbody">
    <w:name w:val="mainbody"/>
    <w:rsid w:val="00EC0544"/>
  </w:style>
  <w:style w:type="character" w:customStyle="1" w:styleId="UnderlineStyleChar2">
    <w:name w:val="Underline Style Char2"/>
    <w:rsid w:val="00EC0544"/>
    <w:rPr>
      <w:rFonts w:ascii="Garamond" w:hAnsi="Garamond" w:hint="default"/>
      <w:sz w:val="22"/>
      <w:szCs w:val="24"/>
      <w:u w:val="single"/>
      <w:lang w:val="en-US" w:eastAsia="en-US" w:bidi="ar-SA"/>
    </w:rPr>
  </w:style>
  <w:style w:type="character" w:customStyle="1" w:styleId="Style1Char2">
    <w:name w:val="Style1 Char2"/>
    <w:rsid w:val="00EC0544"/>
    <w:rPr>
      <w:szCs w:val="24"/>
    </w:rPr>
  </w:style>
  <w:style w:type="character" w:customStyle="1" w:styleId="t13">
    <w:name w:val="t13"/>
    <w:rsid w:val="00EC0544"/>
  </w:style>
  <w:style w:type="character" w:customStyle="1" w:styleId="lead">
    <w:name w:val="lead"/>
    <w:rsid w:val="00EC0544"/>
  </w:style>
  <w:style w:type="paragraph" w:customStyle="1" w:styleId="CardDownx1">
    <w:name w:val="CardDown x1"/>
    <w:basedOn w:val="Normal"/>
    <w:link w:val="CardDownx1Char"/>
    <w:rsid w:val="00EC0544"/>
  </w:style>
  <w:style w:type="character" w:customStyle="1" w:styleId="CardDownx1Char">
    <w:name w:val="CardDown x1 Char"/>
    <w:link w:val="CardDownx1"/>
    <w:locked/>
    <w:rsid w:val="00EC0544"/>
    <w:rPr>
      <w:rFonts w:ascii="Calibri" w:hAnsi="Calibri"/>
      <w:sz w:val="22"/>
    </w:rPr>
  </w:style>
  <w:style w:type="character" w:customStyle="1" w:styleId="CharChar17">
    <w:name w:val="Char Char17"/>
    <w:locked/>
    <w:rsid w:val="00EC0544"/>
    <w:rPr>
      <w:rFonts w:ascii="Arial" w:hAnsi="Arial" w:cs="Arial" w:hint="default"/>
      <w:b/>
      <w:bCs/>
      <w:sz w:val="26"/>
      <w:szCs w:val="26"/>
    </w:rPr>
  </w:style>
  <w:style w:type="character" w:customStyle="1" w:styleId="address">
    <w:name w:val="address"/>
    <w:rsid w:val="00EC0544"/>
  </w:style>
  <w:style w:type="character" w:customStyle="1" w:styleId="ilspan">
    <w:name w:val="il_span"/>
    <w:rsid w:val="00EC0544"/>
  </w:style>
  <w:style w:type="character" w:customStyle="1" w:styleId="articletitle1">
    <w:name w:val="articletitle1"/>
    <w:rsid w:val="00EC0544"/>
    <w:rPr>
      <w:rFonts w:ascii="Times New Roman" w:hAnsi="Times New Roman" w:cs="Times New Roman" w:hint="default"/>
      <w:b/>
      <w:bCs/>
      <w:sz w:val="36"/>
      <w:szCs w:val="36"/>
    </w:rPr>
  </w:style>
  <w:style w:type="character" w:customStyle="1" w:styleId="leftidx1">
    <w:name w:val="leftidx1"/>
    <w:rsid w:val="00EC0544"/>
    <w:rPr>
      <w:rFonts w:ascii="Verdana" w:hAnsi="Verdana" w:hint="default"/>
      <w:sz w:val="22"/>
      <w:szCs w:val="22"/>
    </w:rPr>
  </w:style>
  <w:style w:type="character" w:customStyle="1" w:styleId="blue1">
    <w:name w:val="blue1"/>
    <w:rsid w:val="00EC0544"/>
    <w:rPr>
      <w:color w:val="0000FF"/>
    </w:rPr>
  </w:style>
  <w:style w:type="character" w:customStyle="1" w:styleId="author-link1">
    <w:name w:val="author-link1"/>
    <w:rsid w:val="00EC0544"/>
    <w:rPr>
      <w:b w:val="0"/>
      <w:bCs w:val="0"/>
    </w:rPr>
  </w:style>
  <w:style w:type="character" w:customStyle="1" w:styleId="black1">
    <w:name w:val="black1"/>
    <w:rsid w:val="00EC0544"/>
    <w:rPr>
      <w:color w:val="000000"/>
    </w:rPr>
  </w:style>
  <w:style w:type="character" w:customStyle="1" w:styleId="StyleunderlinedCharBold">
    <w:name w:val="Style underlined Char + Bold"/>
    <w:rsid w:val="00EC0544"/>
    <w:rPr>
      <w:rFonts w:ascii="Times New Roman" w:hAnsi="Times New Roman" w:cs="Times New Roman" w:hint="default"/>
      <w:b/>
      <w:bCs/>
      <w:sz w:val="21"/>
      <w:szCs w:val="24"/>
      <w:u w:val="single"/>
    </w:rPr>
  </w:style>
  <w:style w:type="character" w:customStyle="1" w:styleId="ThickUnderlineCharChar">
    <w:name w:val="Thick Underline Char Char"/>
    <w:rsid w:val="00EC0544"/>
    <w:rPr>
      <w:rFonts w:ascii="Calibri" w:eastAsia="Calibri" w:hAnsi="Calibri" w:hint="default"/>
    </w:rPr>
  </w:style>
  <w:style w:type="character" w:customStyle="1" w:styleId="CardUnderline">
    <w:name w:val="Card Underline"/>
    <w:rsid w:val="00EC0544"/>
    <w:rPr>
      <w:rFonts w:ascii="Times New Roman" w:hAnsi="Times New Roman" w:cs="Times New Roman" w:hint="default"/>
      <w:sz w:val="20"/>
      <w:u w:val="single"/>
    </w:rPr>
  </w:style>
  <w:style w:type="character" w:customStyle="1" w:styleId="lingoregion">
    <w:name w:val="lingo_region"/>
    <w:rsid w:val="00EC0544"/>
  </w:style>
  <w:style w:type="character" w:customStyle="1" w:styleId="cite0">
    <w:name w:val="%cite"/>
    <w:rsid w:val="00EC0544"/>
    <w:rPr>
      <w:rFonts w:ascii="Times New Roman" w:hAnsi="Times New Roman" w:cs="Times New Roman" w:hint="default"/>
      <w:b/>
      <w:bCs w:val="0"/>
      <w:sz w:val="24"/>
    </w:rPr>
  </w:style>
  <w:style w:type="character" w:customStyle="1" w:styleId="Emphasis21">
    <w:name w:val="%Emphasis2"/>
    <w:rsid w:val="00EC0544"/>
    <w:rPr>
      <w:rFonts w:ascii="Cooper Black" w:hAnsi="Cooper Black" w:hint="default"/>
      <w:iCs/>
      <w:u w:val="single"/>
    </w:rPr>
  </w:style>
  <w:style w:type="character" w:customStyle="1" w:styleId="bodycontentlink">
    <w:name w:val="bodycontentlink"/>
    <w:rsid w:val="00EC0544"/>
  </w:style>
  <w:style w:type="character" w:customStyle="1" w:styleId="AAAcite">
    <w:name w:val="AAAcite"/>
    <w:rsid w:val="00EC0544"/>
    <w:rPr>
      <w:rFonts w:ascii="Times New Roman" w:hAnsi="Times New Roman" w:cs="Times New Roman" w:hint="default"/>
      <w:b/>
      <w:bCs w:val="0"/>
      <w:sz w:val="24"/>
    </w:rPr>
  </w:style>
  <w:style w:type="character" w:customStyle="1" w:styleId="tmplheaderlink">
    <w:name w:val="tmplheaderlink"/>
    <w:rsid w:val="00EC0544"/>
    <w:rPr>
      <w:rFonts w:ascii="Times New Roman" w:hAnsi="Times New Roman" w:cs="Times New Roman" w:hint="default"/>
    </w:rPr>
  </w:style>
  <w:style w:type="character" w:customStyle="1" w:styleId="UnderlinedEvidenceCharChar">
    <w:name w:val="Underlined Evidence Char Char"/>
    <w:rsid w:val="00EC0544"/>
    <w:rPr>
      <w:rFonts w:ascii="Verdana" w:hAnsi="Verdana" w:hint="default"/>
      <w:sz w:val="21"/>
      <w:szCs w:val="21"/>
      <w:u w:val="thick"/>
      <w:lang w:val="en-US" w:eastAsia="en-US" w:bidi="ar-SA"/>
    </w:rPr>
  </w:style>
  <w:style w:type="character" w:customStyle="1" w:styleId="role">
    <w:name w:val="role"/>
    <w:rsid w:val="00EC0544"/>
  </w:style>
  <w:style w:type="character" w:customStyle="1" w:styleId="pagination">
    <w:name w:val="pagination"/>
    <w:rsid w:val="00EC0544"/>
  </w:style>
  <w:style w:type="character" w:customStyle="1" w:styleId="doi">
    <w:name w:val="doi"/>
    <w:rsid w:val="00EC0544"/>
  </w:style>
  <w:style w:type="character" w:customStyle="1" w:styleId="bodycontents">
    <w:name w:val="bodycontents"/>
    <w:rsid w:val="00EC0544"/>
  </w:style>
  <w:style w:type="character" w:customStyle="1" w:styleId="comma">
    <w:name w:val="comma"/>
    <w:rsid w:val="00EC0544"/>
  </w:style>
  <w:style w:type="character" w:customStyle="1" w:styleId="pad5right">
    <w:name w:val="pad5right"/>
    <w:rsid w:val="00EC0544"/>
  </w:style>
  <w:style w:type="character" w:customStyle="1" w:styleId="entry-date">
    <w:name w:val="entry-date"/>
    <w:rsid w:val="00EC0544"/>
  </w:style>
  <w:style w:type="character" w:customStyle="1" w:styleId="desc">
    <w:name w:val="desc"/>
    <w:rsid w:val="00EC0544"/>
  </w:style>
  <w:style w:type="character" w:customStyle="1" w:styleId="divider">
    <w:name w:val="divider"/>
    <w:rsid w:val="00EC0544"/>
  </w:style>
  <w:style w:type="character" w:customStyle="1" w:styleId="blogdate">
    <w:name w:val="blogdate"/>
    <w:rsid w:val="00EC0544"/>
  </w:style>
  <w:style w:type="character" w:customStyle="1" w:styleId="ticker">
    <w:name w:val="ticker"/>
    <w:rsid w:val="00EC0544"/>
  </w:style>
  <w:style w:type="character" w:customStyle="1" w:styleId="posted">
    <w:name w:val="posted"/>
    <w:rsid w:val="00EC0544"/>
  </w:style>
  <w:style w:type="character" w:customStyle="1" w:styleId="time">
    <w:name w:val="time"/>
    <w:rsid w:val="00EC0544"/>
  </w:style>
  <w:style w:type="character" w:customStyle="1" w:styleId="dot">
    <w:name w:val="dot"/>
    <w:rsid w:val="00EC0544"/>
  </w:style>
  <w:style w:type="character" w:customStyle="1" w:styleId="hn-date">
    <w:name w:val="hn-date"/>
    <w:rsid w:val="00EC0544"/>
  </w:style>
  <w:style w:type="character" w:customStyle="1" w:styleId="location">
    <w:name w:val="location"/>
    <w:rsid w:val="00EC0544"/>
  </w:style>
  <w:style w:type="character" w:customStyle="1" w:styleId="arial11">
    <w:name w:val="arial_11"/>
    <w:rsid w:val="00EC0544"/>
  </w:style>
  <w:style w:type="character" w:customStyle="1" w:styleId="dropcap-letter">
    <w:name w:val="dropcap-letter"/>
    <w:rsid w:val="00EC0544"/>
  </w:style>
  <w:style w:type="character" w:customStyle="1" w:styleId="offscreen">
    <w:name w:val="offscreen"/>
    <w:rsid w:val="00EC0544"/>
  </w:style>
  <w:style w:type="character" w:customStyle="1" w:styleId="linked-in">
    <w:name w:val="linked-in"/>
    <w:rsid w:val="00EC0544"/>
  </w:style>
  <w:style w:type="character" w:customStyle="1" w:styleId="in-widget">
    <w:name w:val="in-widget"/>
    <w:rsid w:val="00EC0544"/>
  </w:style>
  <w:style w:type="character" w:customStyle="1" w:styleId="in-right">
    <w:name w:val="in-right"/>
    <w:rsid w:val="00EC0544"/>
  </w:style>
  <w:style w:type="character" w:customStyle="1" w:styleId="tickerwrap">
    <w:name w:val="ticker_wrap"/>
    <w:rsid w:val="00EC0544"/>
  </w:style>
  <w:style w:type="character" w:customStyle="1" w:styleId="divs">
    <w:name w:val="divs"/>
    <w:rsid w:val="00EC0544"/>
  </w:style>
  <w:style w:type="character" w:customStyle="1" w:styleId="in-top">
    <w:name w:val="in-top"/>
    <w:rsid w:val="00EC0544"/>
  </w:style>
  <w:style w:type="character" w:customStyle="1" w:styleId="article-date">
    <w:name w:val="article-date"/>
    <w:rsid w:val="00EC0544"/>
  </w:style>
  <w:style w:type="character" w:customStyle="1" w:styleId="bodysubtoc">
    <w:name w:val="bodysubtoc"/>
    <w:rsid w:val="00EC0544"/>
  </w:style>
  <w:style w:type="character" w:customStyle="1" w:styleId="lefttitlesmaller">
    <w:name w:val="lefttitlesmaller"/>
    <w:rsid w:val="00EC0544"/>
  </w:style>
  <w:style w:type="character" w:customStyle="1" w:styleId="mb">
    <w:name w:val="mb"/>
    <w:rsid w:val="00EC0544"/>
  </w:style>
  <w:style w:type="character" w:customStyle="1" w:styleId="field-content">
    <w:name w:val="field-content"/>
    <w:rsid w:val="00EC0544"/>
  </w:style>
  <w:style w:type="character" w:customStyle="1" w:styleId="submitted-date">
    <w:name w:val="submitted-date"/>
    <w:rsid w:val="00EC0544"/>
  </w:style>
  <w:style w:type="character" w:customStyle="1" w:styleId="submitted-time">
    <w:name w:val="submitted-time"/>
    <w:rsid w:val="00EC0544"/>
  </w:style>
  <w:style w:type="character" w:customStyle="1" w:styleId="A2">
    <w:name w:val="A2"/>
    <w:uiPriority w:val="99"/>
    <w:rsid w:val="00EC0544"/>
    <w:rPr>
      <w:rFonts w:ascii="Sabon LT Std" w:hAnsi="Sabon LT Std" w:cs="Sabon LT Std" w:hint="default"/>
      <w:color w:val="000000"/>
      <w:sz w:val="15"/>
      <w:szCs w:val="15"/>
    </w:rPr>
  </w:style>
  <w:style w:type="character" w:customStyle="1" w:styleId="searchword">
    <w:name w:val="searchword"/>
    <w:rsid w:val="00EC0544"/>
  </w:style>
  <w:style w:type="character" w:customStyle="1" w:styleId="meta-prep">
    <w:name w:val="meta-prep"/>
    <w:rsid w:val="00EC0544"/>
  </w:style>
  <w:style w:type="numbering" w:customStyle="1" w:styleId="1ai1">
    <w:name w:val="1 / a / i1"/>
    <w:rsid w:val="00EC0544"/>
    <w:pPr>
      <w:numPr>
        <w:numId w:val="26"/>
      </w:numPr>
    </w:pPr>
  </w:style>
  <w:style w:type="numbering" w:styleId="1ai">
    <w:name w:val="Outline List 1"/>
    <w:basedOn w:val="NoList"/>
    <w:unhideWhenUsed/>
    <w:rsid w:val="00EC0544"/>
    <w:pPr>
      <w:numPr>
        <w:numId w:val="27"/>
      </w:numPr>
    </w:pPr>
  </w:style>
  <w:style w:type="character" w:customStyle="1" w:styleId="FontStyle310">
    <w:name w:val="Font Style310"/>
    <w:uiPriority w:val="99"/>
    <w:rsid w:val="00EC0544"/>
    <w:rPr>
      <w:rFonts w:ascii="Times New Roman" w:hAnsi="Times New Roman" w:cs="Times New Roman"/>
      <w:b/>
      <w:bCs/>
      <w:i/>
      <w:iCs/>
      <w:spacing w:val="-10"/>
      <w:sz w:val="18"/>
      <w:szCs w:val="18"/>
    </w:rPr>
  </w:style>
  <w:style w:type="character" w:customStyle="1" w:styleId="FontStyle329">
    <w:name w:val="Font Style329"/>
    <w:uiPriority w:val="99"/>
    <w:rsid w:val="00EC0544"/>
    <w:rPr>
      <w:rFonts w:ascii="Times New Roman" w:hAnsi="Times New Roman" w:cs="Times New Roman"/>
      <w:b/>
      <w:bCs/>
      <w:spacing w:val="-10"/>
      <w:sz w:val="18"/>
      <w:szCs w:val="18"/>
    </w:rPr>
  </w:style>
  <w:style w:type="character" w:customStyle="1" w:styleId="FontStyle370">
    <w:name w:val="Font Style370"/>
    <w:uiPriority w:val="99"/>
    <w:rsid w:val="00EC0544"/>
    <w:rPr>
      <w:rFonts w:ascii="Cambria" w:hAnsi="Cambria" w:cs="Cambria"/>
      <w:b/>
      <w:bCs/>
      <w:spacing w:val="-10"/>
      <w:sz w:val="18"/>
      <w:szCs w:val="18"/>
    </w:rPr>
  </w:style>
  <w:style w:type="character" w:customStyle="1" w:styleId="FontStyle302">
    <w:name w:val="Font Style302"/>
    <w:uiPriority w:val="99"/>
    <w:rsid w:val="00EC0544"/>
    <w:rPr>
      <w:rFonts w:ascii="Times New Roman" w:hAnsi="Times New Roman" w:cs="Times New Roman"/>
      <w:b/>
      <w:bCs/>
      <w:sz w:val="22"/>
      <w:szCs w:val="22"/>
    </w:rPr>
  </w:style>
  <w:style w:type="character" w:customStyle="1" w:styleId="FontStyle347">
    <w:name w:val="Font Style347"/>
    <w:uiPriority w:val="99"/>
    <w:rsid w:val="00EC0544"/>
    <w:rPr>
      <w:rFonts w:ascii="Times New Roman" w:hAnsi="Times New Roman" w:cs="Times New Roman"/>
      <w:b/>
      <w:bCs/>
      <w:spacing w:val="-10"/>
      <w:sz w:val="20"/>
      <w:szCs w:val="20"/>
    </w:rPr>
  </w:style>
  <w:style w:type="paragraph" w:customStyle="1" w:styleId="Style27">
    <w:name w:val="Style27"/>
    <w:basedOn w:val="Normal"/>
    <w:uiPriority w:val="99"/>
    <w:rsid w:val="00EC0544"/>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EC0544"/>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EC0544"/>
    <w:rPr>
      <w:rFonts w:ascii="Times New Roman" w:hAnsi="Times New Roman" w:cs="Times New Roman"/>
      <w:spacing w:val="-10"/>
      <w:sz w:val="18"/>
      <w:szCs w:val="18"/>
    </w:rPr>
  </w:style>
  <w:style w:type="character" w:customStyle="1" w:styleId="FontStyle312">
    <w:name w:val="Font Style312"/>
    <w:uiPriority w:val="99"/>
    <w:rsid w:val="00EC0544"/>
    <w:rPr>
      <w:rFonts w:ascii="Times New Roman" w:hAnsi="Times New Roman" w:cs="Times New Roman"/>
      <w:b/>
      <w:bCs/>
      <w:spacing w:val="-10"/>
      <w:sz w:val="16"/>
      <w:szCs w:val="16"/>
    </w:rPr>
  </w:style>
  <w:style w:type="character" w:customStyle="1" w:styleId="FontStyle346">
    <w:name w:val="Font Style346"/>
    <w:uiPriority w:val="99"/>
    <w:rsid w:val="00EC0544"/>
    <w:rPr>
      <w:rFonts w:ascii="Times New Roman" w:hAnsi="Times New Roman" w:cs="Times New Roman"/>
      <w:b/>
      <w:bCs/>
      <w:spacing w:val="-10"/>
      <w:sz w:val="18"/>
      <w:szCs w:val="18"/>
    </w:rPr>
  </w:style>
  <w:style w:type="character" w:customStyle="1" w:styleId="FontStyle330">
    <w:name w:val="Font Style330"/>
    <w:uiPriority w:val="99"/>
    <w:rsid w:val="00EC0544"/>
    <w:rPr>
      <w:rFonts w:ascii="Times New Roman" w:hAnsi="Times New Roman" w:cs="Times New Roman"/>
      <w:b/>
      <w:bCs/>
      <w:sz w:val="16"/>
      <w:szCs w:val="16"/>
    </w:rPr>
  </w:style>
  <w:style w:type="character" w:customStyle="1" w:styleId="FontStyle372">
    <w:name w:val="Font Style372"/>
    <w:uiPriority w:val="99"/>
    <w:rsid w:val="00EC0544"/>
    <w:rPr>
      <w:rFonts w:ascii="Times New Roman" w:hAnsi="Times New Roman" w:cs="Times New Roman"/>
      <w:b/>
      <w:bCs/>
      <w:sz w:val="16"/>
      <w:szCs w:val="16"/>
    </w:rPr>
  </w:style>
  <w:style w:type="paragraph" w:customStyle="1" w:styleId="Style59">
    <w:name w:val="Style59"/>
    <w:basedOn w:val="Normal"/>
    <w:uiPriority w:val="99"/>
    <w:rsid w:val="00EC0544"/>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C0544"/>
    <w:rPr>
      <w:rFonts w:ascii="Times New Roman" w:hAnsi="Times New Roman" w:cs="Times New Roman"/>
      <w:b/>
      <w:bCs/>
      <w:i/>
      <w:iCs/>
      <w:sz w:val="16"/>
      <w:szCs w:val="16"/>
    </w:rPr>
  </w:style>
  <w:style w:type="paragraph" w:customStyle="1" w:styleId="Style200">
    <w:name w:val="Style20"/>
    <w:basedOn w:val="Normal"/>
    <w:uiPriority w:val="99"/>
    <w:rsid w:val="00EC0544"/>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C0544"/>
    <w:rPr>
      <w:rFonts w:ascii="Times New Roman" w:hAnsi="Times New Roman" w:cs="Times New Roman"/>
      <w:smallCaps/>
      <w:sz w:val="14"/>
      <w:szCs w:val="14"/>
    </w:rPr>
  </w:style>
  <w:style w:type="paragraph" w:customStyle="1" w:styleId="Style89">
    <w:name w:val="Style89"/>
    <w:basedOn w:val="Normal"/>
    <w:uiPriority w:val="99"/>
    <w:rsid w:val="00EC0544"/>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C0544"/>
    <w:rPr>
      <w:rFonts w:ascii="Times New Roman" w:hAnsi="Times New Roman" w:cs="Times New Roman"/>
      <w:b/>
      <w:bCs/>
      <w:spacing w:val="-10"/>
      <w:sz w:val="22"/>
      <w:szCs w:val="22"/>
    </w:rPr>
  </w:style>
  <w:style w:type="character" w:customStyle="1" w:styleId="FontStyle320">
    <w:name w:val="Font Style320"/>
    <w:uiPriority w:val="99"/>
    <w:rsid w:val="00EC0544"/>
    <w:rPr>
      <w:rFonts w:ascii="Times New Roman" w:hAnsi="Times New Roman" w:cs="Times New Roman"/>
      <w:b/>
      <w:bCs/>
      <w:spacing w:val="-10"/>
      <w:sz w:val="22"/>
      <w:szCs w:val="22"/>
    </w:rPr>
  </w:style>
  <w:style w:type="character" w:customStyle="1" w:styleId="FontStyle352">
    <w:name w:val="Font Style352"/>
    <w:uiPriority w:val="99"/>
    <w:rsid w:val="00EC0544"/>
    <w:rPr>
      <w:rFonts w:ascii="Times New Roman" w:hAnsi="Times New Roman" w:cs="Times New Roman"/>
      <w:b/>
      <w:bCs/>
      <w:sz w:val="16"/>
      <w:szCs w:val="16"/>
    </w:rPr>
  </w:style>
  <w:style w:type="character" w:customStyle="1" w:styleId="FontStyle356">
    <w:name w:val="Font Style356"/>
    <w:uiPriority w:val="99"/>
    <w:rsid w:val="00EC0544"/>
    <w:rPr>
      <w:rFonts w:ascii="Times New Roman" w:hAnsi="Times New Roman" w:cs="Times New Roman"/>
      <w:b/>
      <w:bCs/>
      <w:spacing w:val="-10"/>
      <w:sz w:val="22"/>
      <w:szCs w:val="22"/>
    </w:rPr>
  </w:style>
  <w:style w:type="character" w:customStyle="1" w:styleId="FontStyle298">
    <w:name w:val="Font Style298"/>
    <w:uiPriority w:val="99"/>
    <w:rsid w:val="00EC0544"/>
    <w:rPr>
      <w:rFonts w:ascii="Times New Roman" w:hAnsi="Times New Roman" w:cs="Times New Roman"/>
      <w:sz w:val="18"/>
      <w:szCs w:val="18"/>
    </w:rPr>
  </w:style>
  <w:style w:type="character" w:customStyle="1" w:styleId="FontStyle311">
    <w:name w:val="Font Style311"/>
    <w:uiPriority w:val="99"/>
    <w:rsid w:val="00EC0544"/>
    <w:rPr>
      <w:rFonts w:ascii="Times New Roman" w:hAnsi="Times New Roman" w:cs="Times New Roman"/>
      <w:b/>
      <w:bCs/>
      <w:spacing w:val="-10"/>
      <w:sz w:val="18"/>
      <w:szCs w:val="18"/>
    </w:rPr>
  </w:style>
  <w:style w:type="character" w:customStyle="1" w:styleId="FontStyle332">
    <w:name w:val="Font Style332"/>
    <w:uiPriority w:val="99"/>
    <w:rsid w:val="00EC0544"/>
    <w:rPr>
      <w:rFonts w:ascii="Times New Roman" w:hAnsi="Times New Roman" w:cs="Times New Roman"/>
      <w:b/>
      <w:bCs/>
      <w:i/>
      <w:iCs/>
      <w:spacing w:val="-10"/>
      <w:sz w:val="20"/>
      <w:szCs w:val="20"/>
    </w:rPr>
  </w:style>
  <w:style w:type="character" w:customStyle="1" w:styleId="FontStyle371">
    <w:name w:val="Font Style371"/>
    <w:uiPriority w:val="99"/>
    <w:rsid w:val="00EC0544"/>
    <w:rPr>
      <w:rFonts w:ascii="Times New Roman" w:hAnsi="Times New Roman" w:cs="Times New Roman"/>
      <w:sz w:val="16"/>
      <w:szCs w:val="16"/>
    </w:rPr>
  </w:style>
  <w:style w:type="character" w:customStyle="1" w:styleId="FontStyle350">
    <w:name w:val="Font Style350"/>
    <w:uiPriority w:val="99"/>
    <w:rsid w:val="00EC0544"/>
    <w:rPr>
      <w:rFonts w:ascii="Times New Roman" w:hAnsi="Times New Roman" w:cs="Times New Roman"/>
      <w:b/>
      <w:bCs/>
      <w:i/>
      <w:iCs/>
      <w:sz w:val="20"/>
      <w:szCs w:val="20"/>
    </w:rPr>
  </w:style>
  <w:style w:type="paragraph" w:customStyle="1" w:styleId="Style8">
    <w:name w:val="Style8"/>
    <w:basedOn w:val="Normal"/>
    <w:uiPriority w:val="99"/>
    <w:rsid w:val="00EC0544"/>
    <w:pPr>
      <w:widowControl w:val="0"/>
      <w:autoSpaceDE w:val="0"/>
      <w:autoSpaceDN w:val="0"/>
      <w:adjustRightInd w:val="0"/>
    </w:pPr>
    <w:rPr>
      <w:rFonts w:eastAsia="Times New Roman"/>
      <w:sz w:val="24"/>
    </w:rPr>
  </w:style>
  <w:style w:type="paragraph" w:customStyle="1" w:styleId="Style5">
    <w:name w:val="Style5"/>
    <w:basedOn w:val="Normal"/>
    <w:uiPriority w:val="99"/>
    <w:rsid w:val="00EC0544"/>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EC0544"/>
    <w:pPr>
      <w:widowControl w:val="0"/>
      <w:autoSpaceDE w:val="0"/>
      <w:autoSpaceDN w:val="0"/>
      <w:adjustRightInd w:val="0"/>
    </w:pPr>
    <w:rPr>
      <w:rFonts w:eastAsia="Times New Roman"/>
      <w:sz w:val="24"/>
    </w:rPr>
  </w:style>
  <w:style w:type="character" w:customStyle="1" w:styleId="FontStyle351">
    <w:name w:val="Font Style351"/>
    <w:uiPriority w:val="99"/>
    <w:rsid w:val="00EC0544"/>
    <w:rPr>
      <w:rFonts w:ascii="Times New Roman" w:hAnsi="Times New Roman" w:cs="Times New Roman"/>
      <w:b/>
      <w:bCs/>
      <w:sz w:val="22"/>
      <w:szCs w:val="22"/>
    </w:rPr>
  </w:style>
  <w:style w:type="paragraph" w:customStyle="1" w:styleId="Style10">
    <w:name w:val="Style10"/>
    <w:basedOn w:val="Normal"/>
    <w:uiPriority w:val="99"/>
    <w:rsid w:val="00EC0544"/>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EC0544"/>
    <w:pPr>
      <w:widowControl w:val="0"/>
      <w:autoSpaceDE w:val="0"/>
      <w:autoSpaceDN w:val="0"/>
      <w:adjustRightInd w:val="0"/>
      <w:jc w:val="both"/>
    </w:pPr>
    <w:rPr>
      <w:rFonts w:eastAsia="Times New Roman"/>
      <w:sz w:val="24"/>
    </w:rPr>
  </w:style>
  <w:style w:type="character" w:customStyle="1" w:styleId="FontStyle369">
    <w:name w:val="Font Style369"/>
    <w:uiPriority w:val="99"/>
    <w:rsid w:val="00EC0544"/>
    <w:rPr>
      <w:rFonts w:ascii="Times New Roman" w:hAnsi="Times New Roman" w:cs="Times New Roman"/>
      <w:b/>
      <w:bCs/>
      <w:spacing w:val="-10"/>
      <w:sz w:val="20"/>
      <w:szCs w:val="20"/>
    </w:rPr>
  </w:style>
  <w:style w:type="character" w:customStyle="1" w:styleId="FontStyle357">
    <w:name w:val="Font Style357"/>
    <w:uiPriority w:val="99"/>
    <w:rsid w:val="00EC0544"/>
    <w:rPr>
      <w:rFonts w:ascii="Times New Roman" w:hAnsi="Times New Roman" w:cs="Times New Roman"/>
      <w:b/>
      <w:bCs/>
      <w:spacing w:val="-10"/>
      <w:sz w:val="22"/>
      <w:szCs w:val="22"/>
    </w:rPr>
  </w:style>
  <w:style w:type="paragraph" w:customStyle="1" w:styleId="Style67">
    <w:name w:val="Style67"/>
    <w:basedOn w:val="Normal"/>
    <w:uiPriority w:val="99"/>
    <w:rsid w:val="00EC0544"/>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C0544"/>
    <w:rPr>
      <w:rFonts w:ascii="Times New Roman" w:hAnsi="Times New Roman" w:cs="Times New Roman"/>
      <w:sz w:val="20"/>
      <w:szCs w:val="20"/>
    </w:rPr>
  </w:style>
  <w:style w:type="character" w:customStyle="1" w:styleId="FontStyle374">
    <w:name w:val="Font Style374"/>
    <w:uiPriority w:val="99"/>
    <w:rsid w:val="00EC0544"/>
    <w:rPr>
      <w:rFonts w:ascii="Times New Roman" w:hAnsi="Times New Roman" w:cs="Times New Roman"/>
      <w:b/>
      <w:bCs/>
      <w:spacing w:val="-10"/>
      <w:sz w:val="22"/>
      <w:szCs w:val="22"/>
    </w:rPr>
  </w:style>
  <w:style w:type="paragraph" w:customStyle="1" w:styleId="Style30">
    <w:name w:val="Style30"/>
    <w:basedOn w:val="Normal"/>
    <w:uiPriority w:val="99"/>
    <w:rsid w:val="00EC0544"/>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C0544"/>
    <w:rPr>
      <w:rFonts w:ascii="Times New Roman" w:hAnsi="Times New Roman" w:cs="Times New Roman"/>
      <w:smallCaps/>
      <w:sz w:val="16"/>
      <w:szCs w:val="16"/>
    </w:rPr>
  </w:style>
  <w:style w:type="paragraph" w:customStyle="1" w:styleId="Style93">
    <w:name w:val="Style93"/>
    <w:basedOn w:val="Normal"/>
    <w:uiPriority w:val="99"/>
    <w:rsid w:val="00EC0544"/>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EC0544"/>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EC0544"/>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EC0544"/>
    <w:rPr>
      <w:u w:val="single"/>
    </w:rPr>
  </w:style>
  <w:style w:type="character" w:customStyle="1" w:styleId="SmalltextCharCharCharChar0">
    <w:name w:val="Small text Char Char Char Char"/>
    <w:rsid w:val="00EC0544"/>
    <w:rPr>
      <w:sz w:val="16"/>
      <w:szCs w:val="24"/>
      <w:lang w:val="en-US" w:eastAsia="en-US" w:bidi="ar-SA"/>
    </w:rPr>
  </w:style>
  <w:style w:type="paragraph" w:customStyle="1" w:styleId="boldcitation">
    <w:name w:val="bold citation"/>
    <w:basedOn w:val="Normal"/>
    <w:rsid w:val="00EC0544"/>
    <w:rPr>
      <w:rFonts w:eastAsia="Times New Roman"/>
      <w:b/>
      <w:sz w:val="28"/>
      <w:u w:val="thick"/>
    </w:rPr>
  </w:style>
  <w:style w:type="character" w:customStyle="1" w:styleId="underlinecardChar">
    <w:name w:val="underline card Char"/>
    <w:rsid w:val="00EC0544"/>
    <w:rPr>
      <w:rFonts w:ascii="Arial" w:hAnsi="Arial"/>
      <w:noProof w:val="0"/>
      <w:sz w:val="18"/>
      <w:szCs w:val="24"/>
      <w:u w:val="single"/>
      <w:lang w:val="en-US" w:eastAsia="en-US" w:bidi="ar-SA"/>
    </w:rPr>
  </w:style>
  <w:style w:type="character" w:customStyle="1" w:styleId="CardsCharCharChar">
    <w:name w:val="Cards Char Char Char"/>
    <w:rsid w:val="00EC0544"/>
    <w:rPr>
      <w:szCs w:val="24"/>
      <w:lang w:val="en-US" w:eastAsia="en-US" w:bidi="ar-SA"/>
    </w:rPr>
  </w:style>
  <w:style w:type="character" w:customStyle="1" w:styleId="HiddenBlockHeaderChar">
    <w:name w:val="Hidden Block Header Char"/>
    <w:link w:val="HiddenBlockHeader"/>
    <w:rsid w:val="00EC0544"/>
    <w:rPr>
      <w:rFonts w:ascii="Times New Roman" w:eastAsia="Times New Roman" w:hAnsi="Times New Roman" w:cs="Courier New"/>
      <w:b/>
      <w:bCs/>
      <w:sz w:val="28"/>
      <w:szCs w:val="22"/>
    </w:rPr>
  </w:style>
  <w:style w:type="paragraph" w:customStyle="1" w:styleId="NothingCharChar">
    <w:name w:val="Nothing Char Char"/>
    <w:link w:val="NothingCharCharChar"/>
    <w:rsid w:val="00EC0544"/>
    <w:pPr>
      <w:jc w:val="both"/>
    </w:pPr>
    <w:rPr>
      <w:rFonts w:ascii="Times New Roman" w:eastAsia="MS Mincho" w:hAnsi="Times New Roman" w:cs="Times New Roman"/>
    </w:rPr>
  </w:style>
  <w:style w:type="character" w:customStyle="1" w:styleId="NothingCharCharChar">
    <w:name w:val="Nothing Char Char Char"/>
    <w:link w:val="NothingCharChar"/>
    <w:rsid w:val="00EC0544"/>
    <w:rPr>
      <w:rFonts w:ascii="Times New Roman" w:eastAsia="MS Mincho" w:hAnsi="Times New Roman" w:cs="Times New Roman"/>
    </w:rPr>
  </w:style>
  <w:style w:type="character" w:customStyle="1" w:styleId="CardsCharChar">
    <w:name w:val="Cards Char Char"/>
    <w:rsid w:val="00EC0544"/>
    <w:rPr>
      <w:szCs w:val="24"/>
      <w:lang w:val="en-US" w:eastAsia="en-US" w:bidi="ar-SA"/>
    </w:rPr>
  </w:style>
  <w:style w:type="character" w:customStyle="1" w:styleId="CardsCharCharCharChar">
    <w:name w:val="Cards Char Char Char Char"/>
    <w:rsid w:val="00EC0544"/>
    <w:rPr>
      <w:szCs w:val="24"/>
      <w:lang w:val="en-US" w:eastAsia="en-US" w:bidi="ar-SA"/>
    </w:rPr>
  </w:style>
  <w:style w:type="character" w:customStyle="1" w:styleId="BlockHeadingsCharChar">
    <w:name w:val="Block Headings Char Char"/>
    <w:rsid w:val="00EC0544"/>
    <w:rPr>
      <w:b/>
      <w:sz w:val="36"/>
      <w:szCs w:val="24"/>
      <w:u w:val="single"/>
      <w:lang w:val="en-US" w:eastAsia="en-US" w:bidi="ar-SA"/>
    </w:rPr>
  </w:style>
  <w:style w:type="character" w:customStyle="1" w:styleId="NothingChar1">
    <w:name w:val="Nothing Char1"/>
    <w:rsid w:val="00EC0544"/>
    <w:rPr>
      <w:szCs w:val="24"/>
      <w:lang w:val="en-US" w:eastAsia="en-US" w:bidi="ar-SA"/>
    </w:rPr>
  </w:style>
  <w:style w:type="paragraph" w:customStyle="1" w:styleId="bloctitles">
    <w:name w:val="bloc titles"/>
    <w:basedOn w:val="Heading1"/>
    <w:next w:val="Normal"/>
    <w:link w:val="bloctitlesChar"/>
    <w:autoRedefine/>
    <w:rsid w:val="00EC0544"/>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val="0"/>
      <w:kern w:val="32"/>
      <w:sz w:val="32"/>
      <w:u w:val="single"/>
    </w:rPr>
  </w:style>
  <w:style w:type="paragraph" w:customStyle="1" w:styleId="NoSpacingCharCharChar">
    <w:name w:val="No Spacing Char Char Char"/>
    <w:next w:val="Normal"/>
    <w:rsid w:val="00EC0544"/>
    <w:pPr>
      <w:widowControl w:val="0"/>
      <w:jc w:val="both"/>
      <w:outlineLvl w:val="1"/>
    </w:pPr>
    <w:rPr>
      <w:rFonts w:ascii="Times New Roman" w:eastAsia="Times New Roman" w:hAnsi="Times New Roman" w:cs="Times New Roman"/>
      <w:b/>
    </w:rPr>
  </w:style>
  <w:style w:type="paragraph" w:customStyle="1" w:styleId="BlockTitleGhost">
    <w:name w:val="Block Title Ghost"/>
    <w:basedOn w:val="Heading1"/>
    <w:rsid w:val="00EC0544"/>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val="0"/>
      <w:kern w:val="32"/>
      <w:sz w:val="28"/>
    </w:rPr>
  </w:style>
  <w:style w:type="character" w:customStyle="1" w:styleId="heading3char0">
    <w:name w:val="heading3char"/>
    <w:rsid w:val="00EC0544"/>
  </w:style>
  <w:style w:type="character" w:customStyle="1" w:styleId="RegularChar">
    <w:name w:val="Regular Char"/>
    <w:link w:val="Regular"/>
    <w:rsid w:val="00EC0544"/>
    <w:rPr>
      <w:rFonts w:ascii="Garamond" w:eastAsia="Times New Roman" w:hAnsi="Garamond" w:cs="Arial"/>
      <w:bCs/>
      <w:kern w:val="20"/>
      <w:sz w:val="20"/>
      <w:szCs w:val="32"/>
    </w:rPr>
  </w:style>
  <w:style w:type="character" w:customStyle="1" w:styleId="StyleTimesNewRoman">
    <w:name w:val="Style Times New Roman"/>
    <w:rsid w:val="00EC0544"/>
    <w:rPr>
      <w:rFonts w:ascii="Garamond" w:hAnsi="Garamond"/>
    </w:rPr>
  </w:style>
  <w:style w:type="paragraph" w:customStyle="1" w:styleId="INDENTEDPARAGRAPH">
    <w:name w:val="INDENTED PARAGRAPH"/>
    <w:rsid w:val="00EC0544"/>
    <w:pPr>
      <w:spacing w:line="360" w:lineRule="atLeast"/>
      <w:ind w:firstLine="864"/>
      <w:jc w:val="both"/>
    </w:pPr>
    <w:rPr>
      <w:rFonts w:ascii="Times New Roman" w:eastAsia="Times New Roman" w:hAnsi="Times New Roman" w:cs="Times New Roman"/>
      <w:szCs w:val="20"/>
    </w:rPr>
  </w:style>
  <w:style w:type="character" w:customStyle="1" w:styleId="IndexHeadersCharChar">
    <w:name w:val="Index Headers Char Char"/>
    <w:rsid w:val="00EC0544"/>
    <w:rPr>
      <w:rFonts w:cs="Arial"/>
      <w:bCs/>
      <w:caps/>
      <w:color w:val="FFFFFF"/>
      <w:sz w:val="2"/>
      <w:szCs w:val="2"/>
      <w:lang w:val="en-US" w:eastAsia="en-US" w:bidi="ar-SA"/>
    </w:rPr>
  </w:style>
  <w:style w:type="paragraph" w:customStyle="1" w:styleId="Numbering">
    <w:name w:val="Numbering"/>
    <w:basedOn w:val="Normal"/>
    <w:next w:val="Normal"/>
    <w:rsid w:val="00EC0544"/>
    <w:pPr>
      <w:widowControl w:val="0"/>
      <w:numPr>
        <w:numId w:val="32"/>
      </w:numPr>
      <w:suppressAutoHyphens/>
      <w:spacing w:after="200"/>
    </w:pPr>
    <w:rPr>
      <w:rFonts w:eastAsia="Times New Roman"/>
      <w:b/>
      <w:sz w:val="24"/>
      <w:szCs w:val="18"/>
    </w:rPr>
  </w:style>
  <w:style w:type="paragraph" w:customStyle="1" w:styleId="Un-IndexedHeading">
    <w:name w:val="Un-Indexed Heading"/>
    <w:basedOn w:val="Heading1"/>
    <w:next w:val="Normal"/>
    <w:rsid w:val="00EC0544"/>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val="0"/>
      <w:kern w:val="32"/>
      <w:sz w:val="32"/>
      <w:u w:val="thick"/>
    </w:rPr>
  </w:style>
  <w:style w:type="paragraph" w:customStyle="1" w:styleId="PageHeader">
    <w:name w:val="Page Header"/>
    <w:basedOn w:val="Normal"/>
    <w:rsid w:val="00EC0544"/>
    <w:pPr>
      <w:widowControl w:val="0"/>
      <w:numPr>
        <w:numId w:val="35"/>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EC0544"/>
    <w:pPr>
      <w:numPr>
        <w:numId w:val="30"/>
      </w:numPr>
    </w:pPr>
  </w:style>
  <w:style w:type="paragraph" w:customStyle="1" w:styleId="Lettering">
    <w:name w:val="Lettering"/>
    <w:basedOn w:val="Numbering"/>
    <w:next w:val="Normal"/>
    <w:rsid w:val="00EC0544"/>
    <w:pPr>
      <w:numPr>
        <w:numId w:val="28"/>
      </w:numPr>
    </w:pPr>
    <w:rPr>
      <w:szCs w:val="22"/>
    </w:rPr>
  </w:style>
  <w:style w:type="paragraph" w:customStyle="1" w:styleId="FileName">
    <w:name w:val="File Name"/>
    <w:basedOn w:val="Normal"/>
    <w:next w:val="Normal"/>
    <w:rsid w:val="00EC0544"/>
    <w:pPr>
      <w:widowControl w:val="0"/>
      <w:numPr>
        <w:numId w:val="29"/>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EC0544"/>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EC0544"/>
    <w:pPr>
      <w:numPr>
        <w:numId w:val="31"/>
      </w:numPr>
      <w:tabs>
        <w:tab w:val="num" w:pos="360"/>
      </w:tabs>
      <w:ind w:left="360"/>
    </w:pPr>
  </w:style>
  <w:style w:type="paragraph" w:customStyle="1" w:styleId="CardContinued1">
    <w:name w:val="Card Continued 1"/>
    <w:basedOn w:val="Normal"/>
    <w:next w:val="Normal"/>
    <w:rsid w:val="00EC0544"/>
    <w:pPr>
      <w:widowControl w:val="0"/>
      <w:numPr>
        <w:numId w:val="34"/>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EC0544"/>
    <w:pPr>
      <w:numPr>
        <w:numId w:val="0"/>
      </w:numPr>
      <w:spacing w:before="0" w:after="120"/>
      <w:jc w:val="left"/>
    </w:pPr>
  </w:style>
  <w:style w:type="paragraph" w:customStyle="1" w:styleId="Clearformatting0">
    <w:name w:val="Clear formatting"/>
    <w:basedOn w:val="Normal"/>
    <w:rsid w:val="00EC0544"/>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EC0544"/>
  </w:style>
  <w:style w:type="paragraph" w:customStyle="1" w:styleId="SmallCardText">
    <w:name w:val="Small Card Text"/>
    <w:rsid w:val="00EC0544"/>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C0544"/>
    <w:rPr>
      <w:sz w:val="16"/>
      <w:szCs w:val="16"/>
      <w:lang w:val="en-US" w:eastAsia="en-US" w:bidi="ar-SA"/>
    </w:rPr>
  </w:style>
  <w:style w:type="paragraph" w:customStyle="1" w:styleId="TAGFONT">
    <w:name w:val="TAG FONT"/>
    <w:basedOn w:val="Normal"/>
    <w:autoRedefine/>
    <w:rsid w:val="00EC0544"/>
    <w:rPr>
      <w:rFonts w:eastAsia="Times New Roman"/>
      <w:sz w:val="24"/>
    </w:rPr>
  </w:style>
  <w:style w:type="character" w:customStyle="1" w:styleId="mainarttxt">
    <w:name w:val="mainarttxt"/>
    <w:basedOn w:val="DefaultParagraphFont"/>
    <w:rsid w:val="00EC0544"/>
  </w:style>
  <w:style w:type="paragraph" w:customStyle="1" w:styleId="TagChar1CharCharCharChar">
    <w:name w:val="Tag Char1 Char Char Char Char"/>
    <w:basedOn w:val="Normal"/>
    <w:rsid w:val="00EC0544"/>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C0544"/>
    <w:rPr>
      <w:sz w:val="20"/>
    </w:rPr>
  </w:style>
  <w:style w:type="character" w:customStyle="1" w:styleId="highlightChar">
    <w:name w:val="highlight Char"/>
    <w:rsid w:val="00EC0544"/>
    <w:rPr>
      <w:sz w:val="24"/>
      <w:szCs w:val="24"/>
      <w:u w:val="single"/>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
    <w:rsid w:val="00EC0544"/>
    <w:rPr>
      <w:rFonts w:eastAsia="Batang" w:cs="Arial"/>
      <w:b/>
      <w:bCs/>
      <w:iCs/>
      <w:sz w:val="24"/>
      <w:szCs w:val="28"/>
      <w:lang w:val="en-US" w:eastAsia="en-US" w:bidi="ar-SA"/>
    </w:rPr>
  </w:style>
  <w:style w:type="paragraph" w:customStyle="1" w:styleId="formfldssel">
    <w:name w:val="formfldssel"/>
    <w:basedOn w:val="Normal"/>
    <w:rsid w:val="00EC0544"/>
    <w:pPr>
      <w:spacing w:before="100" w:beforeAutospacing="1" w:after="100" w:afterAutospacing="1"/>
    </w:pPr>
    <w:rPr>
      <w:rFonts w:eastAsia="Arial Unicode MS"/>
      <w:color w:val="000000"/>
      <w:sz w:val="20"/>
      <w:szCs w:val="20"/>
    </w:rPr>
  </w:style>
  <w:style w:type="paragraph" w:customStyle="1" w:styleId="hpleftlk">
    <w:name w:val="hpleftlk"/>
    <w:basedOn w:val="Normal"/>
    <w:rsid w:val="00EC0544"/>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EC0544"/>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EC0544"/>
  </w:style>
  <w:style w:type="character" w:customStyle="1" w:styleId="StyleCardTextUnderline3Char">
    <w:name w:val="Style Card Text + Underline3 Char"/>
    <w:rsid w:val="00EC0544"/>
    <w:rPr>
      <w:rFonts w:eastAsia="SimSun"/>
      <w:szCs w:val="24"/>
      <w:u w:val="thick"/>
      <w:lang w:val="en-US" w:eastAsia="zh-CN" w:bidi="ar-SA"/>
    </w:rPr>
  </w:style>
  <w:style w:type="character" w:customStyle="1" w:styleId="BoldandUnderlineChar1Char2CharChar">
    <w:name w:val="Bold and Underline Char1 Char2 Char Char"/>
    <w:rsid w:val="00EC0544"/>
    <w:rPr>
      <w:b/>
      <w:noProof w:val="0"/>
      <w:szCs w:val="24"/>
      <w:u w:val="single"/>
      <w:lang w:val="en-US" w:eastAsia="en-US" w:bidi="ar-SA"/>
    </w:rPr>
  </w:style>
  <w:style w:type="character" w:customStyle="1" w:styleId="UnderlineChar1Char1">
    <w:name w:val="Underline Char1 Char1"/>
    <w:rsid w:val="00EC0544"/>
    <w:rPr>
      <w:noProof w:val="0"/>
      <w:szCs w:val="24"/>
      <w:u w:val="single"/>
      <w:lang w:val="en-US" w:eastAsia="en-US" w:bidi="ar-SA"/>
    </w:rPr>
  </w:style>
  <w:style w:type="paragraph" w:customStyle="1" w:styleId="Underlinestyle1">
    <w:name w:val="Underlinestyle"/>
    <w:basedOn w:val="Normal"/>
    <w:rsid w:val="00EC0544"/>
    <w:pPr>
      <w:tabs>
        <w:tab w:val="left" w:pos="720"/>
      </w:tabs>
      <w:ind w:left="720"/>
    </w:pPr>
    <w:rPr>
      <w:rFonts w:eastAsia="Times New Roman"/>
      <w:szCs w:val="20"/>
      <w:u w:val="single"/>
    </w:rPr>
  </w:style>
  <w:style w:type="character" w:customStyle="1" w:styleId="featurecontentgray1">
    <w:name w:val="featurecontentgray1"/>
    <w:rsid w:val="00EC0544"/>
    <w:rPr>
      <w:rFonts w:ascii="Arial" w:hAnsi="Arial" w:cs="Arial" w:hint="default"/>
      <w:color w:val="666666"/>
    </w:rPr>
  </w:style>
  <w:style w:type="character" w:customStyle="1" w:styleId="CardCharCharChar0">
    <w:name w:val="Card Char Char Char"/>
    <w:rsid w:val="00EC0544"/>
    <w:rPr>
      <w:rFonts w:ascii="Book Antiqua" w:hAnsi="Book Antiqua"/>
      <w:szCs w:val="24"/>
      <w:lang w:val="en-US" w:eastAsia="en-US" w:bidi="ar-SA"/>
    </w:rPr>
  </w:style>
  <w:style w:type="character" w:customStyle="1" w:styleId="big1">
    <w:name w:val="big1"/>
    <w:rsid w:val="00EC0544"/>
    <w:rPr>
      <w:sz w:val="28"/>
      <w:szCs w:val="28"/>
    </w:rPr>
  </w:style>
  <w:style w:type="character" w:customStyle="1" w:styleId="prodgeneral">
    <w:name w:val="prodgeneral"/>
    <w:basedOn w:val="DefaultParagraphFont"/>
    <w:rsid w:val="00EC0544"/>
  </w:style>
  <w:style w:type="character" w:customStyle="1" w:styleId="StyleUnderlineChar0">
    <w:name w:val="Style Underline + Char"/>
    <w:rsid w:val="00EC0544"/>
    <w:rPr>
      <w:rFonts w:eastAsia="SimSun" w:cs="Arial"/>
      <w:b/>
      <w:bCs/>
      <w:iCs/>
      <w:caps/>
      <w:sz w:val="24"/>
      <w:szCs w:val="24"/>
      <w:u w:val="single"/>
      <w:lang w:val="en-US" w:eastAsia="en-US" w:bidi="ar-SA"/>
    </w:rPr>
  </w:style>
  <w:style w:type="character" w:customStyle="1" w:styleId="StyleciteChar">
    <w:name w:val="Style cite + Char"/>
    <w:basedOn w:val="citeChar2"/>
    <w:rsid w:val="00EC0544"/>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C0544"/>
    <w:rPr>
      <w:rFonts w:eastAsia="Times New Roman"/>
      <w:b/>
      <w:sz w:val="24"/>
    </w:rPr>
  </w:style>
  <w:style w:type="paragraph" w:customStyle="1" w:styleId="RepeatHeader">
    <w:name w:val="Repeat Header"/>
    <w:basedOn w:val="HeaderDebate"/>
    <w:rsid w:val="00EC0544"/>
    <w:pPr>
      <w:outlineLvl w:val="1"/>
    </w:pPr>
    <w:rPr>
      <w:szCs w:val="48"/>
    </w:rPr>
  </w:style>
  <w:style w:type="character" w:customStyle="1" w:styleId="sectiontitle">
    <w:name w:val="sectiontitle"/>
    <w:basedOn w:val="DefaultParagraphFont"/>
    <w:rsid w:val="00EC0544"/>
  </w:style>
  <w:style w:type="character" w:customStyle="1" w:styleId="sectionsubtitle">
    <w:name w:val="sectionsubtitle"/>
    <w:basedOn w:val="DefaultParagraphFont"/>
    <w:rsid w:val="00EC0544"/>
  </w:style>
  <w:style w:type="character" w:customStyle="1" w:styleId="copyright">
    <w:name w:val="copyright"/>
    <w:basedOn w:val="DefaultParagraphFont"/>
    <w:rsid w:val="00EC0544"/>
  </w:style>
  <w:style w:type="character" w:customStyle="1" w:styleId="EvidenceTag">
    <w:name w:val="Evidence Tag"/>
    <w:rsid w:val="00EC0544"/>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C054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C054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C0544"/>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C0544"/>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EC0544"/>
    <w:rPr>
      <w:rFonts w:eastAsia="Times New Roman"/>
      <w:sz w:val="16"/>
    </w:rPr>
  </w:style>
  <w:style w:type="paragraph" w:customStyle="1" w:styleId="citationunderline">
    <w:name w:val="citation/underline"/>
    <w:autoRedefine/>
    <w:rsid w:val="00EC0544"/>
    <w:rPr>
      <w:rFonts w:ascii="Times New Roman" w:eastAsia="Times New Roman" w:hAnsi="Times New Roman" w:cs="Times New Roman"/>
      <w:b/>
      <w:u w:val="single"/>
    </w:rPr>
  </w:style>
  <w:style w:type="character" w:customStyle="1" w:styleId="smcaps">
    <w:name w:val="smcaps"/>
    <w:basedOn w:val="DefaultParagraphFont"/>
    <w:rsid w:val="00EC0544"/>
  </w:style>
  <w:style w:type="character" w:customStyle="1" w:styleId="inside-head1">
    <w:name w:val="inside-head1"/>
    <w:rsid w:val="00EC0544"/>
    <w:rPr>
      <w:rFonts w:ascii="Arial" w:hAnsi="Arial" w:cs="Arial" w:hint="default"/>
      <w:b/>
      <w:bCs/>
      <w:color w:val="000000"/>
      <w:spacing w:val="-15"/>
      <w:sz w:val="45"/>
      <w:szCs w:val="45"/>
    </w:rPr>
  </w:style>
  <w:style w:type="character" w:customStyle="1" w:styleId="datestamp1">
    <w:name w:val="datestamp1"/>
    <w:rsid w:val="00EC0544"/>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C0544"/>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C0544"/>
  </w:style>
  <w:style w:type="paragraph" w:customStyle="1" w:styleId="links1">
    <w:name w:val="links1"/>
    <w:basedOn w:val="Normal"/>
    <w:rsid w:val="00EC0544"/>
    <w:pPr>
      <w:spacing w:before="100" w:beforeAutospacing="1" w:after="100" w:afterAutospacing="1"/>
    </w:pPr>
    <w:rPr>
      <w:rFonts w:eastAsia="Times New Roman"/>
      <w:color w:val="FFFFFF"/>
      <w:sz w:val="16"/>
      <w:szCs w:val="16"/>
    </w:rPr>
  </w:style>
  <w:style w:type="paragraph" w:customStyle="1" w:styleId="endtext">
    <w:name w:val="endtext"/>
    <w:basedOn w:val="Normal"/>
    <w:rsid w:val="00EC0544"/>
    <w:pPr>
      <w:spacing w:before="100" w:beforeAutospacing="1" w:after="100" w:afterAutospacing="1"/>
      <w:ind w:left="300"/>
    </w:pPr>
    <w:rPr>
      <w:rFonts w:eastAsia="Times New Roman"/>
      <w:sz w:val="20"/>
      <w:szCs w:val="20"/>
    </w:rPr>
  </w:style>
  <w:style w:type="character" w:customStyle="1" w:styleId="storyheading31">
    <w:name w:val="storyheading31"/>
    <w:rsid w:val="00EC0544"/>
    <w:rPr>
      <w:rFonts w:ascii="Verdana" w:hAnsi="Verdana" w:hint="default"/>
      <w:b/>
      <w:bCs/>
      <w:sz w:val="32"/>
      <w:szCs w:val="32"/>
    </w:rPr>
  </w:style>
  <w:style w:type="character" w:customStyle="1" w:styleId="storydeck31">
    <w:name w:val="storydeck31"/>
    <w:rsid w:val="00EC0544"/>
    <w:rPr>
      <w:rFonts w:ascii="Verdana" w:hAnsi="Verdana" w:hint="default"/>
      <w:i w:val="0"/>
      <w:iCs w:val="0"/>
      <w:sz w:val="21"/>
      <w:szCs w:val="21"/>
    </w:rPr>
  </w:style>
  <w:style w:type="character" w:customStyle="1" w:styleId="subtitle10">
    <w:name w:val="subtitle1"/>
    <w:rsid w:val="00EC0544"/>
    <w:rPr>
      <w:rFonts w:ascii="Verdana" w:hAnsi="Verdana" w:hint="default"/>
      <w:b w:val="0"/>
      <w:bCs w:val="0"/>
      <w:vanish w:val="0"/>
      <w:webHidden w:val="0"/>
      <w:color w:val="484848"/>
      <w:sz w:val="14"/>
      <w:szCs w:val="14"/>
      <w:specVanish w:val="0"/>
    </w:rPr>
  </w:style>
  <w:style w:type="paragraph" w:customStyle="1" w:styleId="g">
    <w:name w:val="g"/>
    <w:basedOn w:val="Normal"/>
    <w:rsid w:val="00EC0544"/>
    <w:pPr>
      <w:spacing w:before="240" w:after="240"/>
    </w:pPr>
    <w:rPr>
      <w:rFonts w:eastAsia="Times New Roman"/>
      <w:sz w:val="24"/>
    </w:rPr>
  </w:style>
  <w:style w:type="character" w:customStyle="1" w:styleId="clsbiolink">
    <w:name w:val="clsbiolink"/>
    <w:basedOn w:val="DefaultParagraphFont"/>
    <w:rsid w:val="00EC0544"/>
  </w:style>
  <w:style w:type="character" w:customStyle="1" w:styleId="clssmaller">
    <w:name w:val="clssmaller"/>
    <w:basedOn w:val="DefaultParagraphFont"/>
    <w:rsid w:val="00EC0544"/>
  </w:style>
  <w:style w:type="character" w:customStyle="1" w:styleId="sm1">
    <w:name w:val="sm1"/>
    <w:rsid w:val="00EC0544"/>
    <w:rPr>
      <w:rFonts w:ascii="Verdana" w:hAnsi="Verdana" w:hint="default"/>
      <w:i w:val="0"/>
      <w:iCs w:val="0"/>
      <w:smallCaps w:val="0"/>
      <w:color w:val="000000"/>
      <w:sz w:val="17"/>
      <w:szCs w:val="17"/>
    </w:rPr>
  </w:style>
  <w:style w:type="character" w:customStyle="1" w:styleId="noindentChar">
    <w:name w:val="noindent Char"/>
    <w:rsid w:val="00EC0544"/>
    <w:rPr>
      <w:rFonts w:ascii="Arial" w:hAnsi="Arial" w:cs="Arial"/>
      <w:sz w:val="24"/>
      <w:szCs w:val="24"/>
      <w:lang w:val="en-US" w:eastAsia="en-US" w:bidi="ar-SA"/>
    </w:rPr>
  </w:style>
  <w:style w:type="character" w:customStyle="1" w:styleId="SmallChar1">
    <w:name w:val="Small Char1"/>
    <w:rsid w:val="00EC0544"/>
    <w:rPr>
      <w:sz w:val="16"/>
      <w:szCs w:val="24"/>
      <w:lang w:val="en-US" w:eastAsia="en-US" w:bidi="ar-SA"/>
    </w:rPr>
  </w:style>
  <w:style w:type="character" w:customStyle="1" w:styleId="fullcite0">
    <w:name w:val="fullcite"/>
    <w:basedOn w:val="DefaultParagraphFont"/>
    <w:rsid w:val="00EC0544"/>
  </w:style>
  <w:style w:type="character" w:customStyle="1" w:styleId="Style9ptThickunderline">
    <w:name w:val="Style 9 pt Thick underline"/>
    <w:rsid w:val="00EC0544"/>
    <w:rPr>
      <w:sz w:val="24"/>
      <w:u w:val="thick"/>
    </w:rPr>
  </w:style>
  <w:style w:type="paragraph" w:customStyle="1" w:styleId="Repeatheader0">
    <w:name w:val="Repeat header"/>
    <w:basedOn w:val="Normal"/>
    <w:autoRedefine/>
    <w:rsid w:val="00EC0544"/>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EC0544"/>
    <w:rPr>
      <w:rFonts w:ascii="Times New Roman" w:hAnsi="Times New Roman" w:cs="Calibri"/>
      <w:sz w:val="16"/>
    </w:rPr>
  </w:style>
  <w:style w:type="character" w:customStyle="1" w:styleId="CardNotUnderlinedChar">
    <w:name w:val="Card Not Underlined Char"/>
    <w:rsid w:val="00EC0544"/>
    <w:rPr>
      <w:sz w:val="16"/>
      <w:lang w:val="en-US" w:eastAsia="en-US" w:bidi="ar-SA"/>
    </w:rPr>
  </w:style>
  <w:style w:type="paragraph" w:customStyle="1" w:styleId="CardNotUnderlined3">
    <w:name w:val="Card Not Underlined 3"/>
    <w:basedOn w:val="CardNotUnderlined"/>
    <w:rsid w:val="00EC0544"/>
    <w:rPr>
      <w:rFonts w:ascii="Times New Roman" w:hAnsi="Times New Roman" w:cs="Calibri"/>
    </w:rPr>
  </w:style>
  <w:style w:type="paragraph" w:customStyle="1" w:styleId="CardNotUnderlinedFinal">
    <w:name w:val="Card Not Underlined Final"/>
    <w:basedOn w:val="CardNotUnderlined3"/>
    <w:rsid w:val="00EC0544"/>
    <w:rPr>
      <w:sz w:val="20"/>
    </w:rPr>
  </w:style>
  <w:style w:type="character" w:customStyle="1" w:styleId="tagChar3">
    <w:name w:val="tag Char3"/>
    <w:rsid w:val="00EC0544"/>
    <w:rPr>
      <w:b/>
      <w:sz w:val="24"/>
      <w:szCs w:val="24"/>
      <w:lang w:val="en-US" w:eastAsia="en-US" w:bidi="ar-SA"/>
    </w:rPr>
  </w:style>
  <w:style w:type="character" w:customStyle="1" w:styleId="link-mailto">
    <w:name w:val="link-mailto"/>
    <w:basedOn w:val="DefaultParagraphFont"/>
    <w:rsid w:val="00EC0544"/>
  </w:style>
  <w:style w:type="character" w:customStyle="1" w:styleId="StyleUnderlineUnderlineChar">
    <w:name w:val="Style Underline + Underline Char"/>
    <w:rsid w:val="00EC0544"/>
    <w:rPr>
      <w:rFonts w:ascii="Trebuchet MS" w:hAnsi="Trebuchet MS"/>
      <w:szCs w:val="18"/>
      <w:u w:val="single"/>
      <w:lang w:val="en-US" w:eastAsia="en-US" w:bidi="ar-SA"/>
    </w:rPr>
  </w:style>
  <w:style w:type="paragraph" w:customStyle="1" w:styleId="formfld">
    <w:name w:val="formfld"/>
    <w:basedOn w:val="Normal"/>
    <w:rsid w:val="00EC0544"/>
    <w:pPr>
      <w:spacing w:before="100" w:beforeAutospacing="1" w:after="100" w:afterAutospacing="1"/>
    </w:pPr>
    <w:rPr>
      <w:rFonts w:eastAsia="Arial Unicode MS"/>
      <w:sz w:val="20"/>
      <w:szCs w:val="20"/>
    </w:rPr>
  </w:style>
  <w:style w:type="paragraph" w:customStyle="1" w:styleId="Number">
    <w:name w:val="Number"/>
    <w:basedOn w:val="Heading2"/>
    <w:rsid w:val="00EC0544"/>
    <w:pPr>
      <w:keepLines w:val="0"/>
      <w:pageBreakBefore w:val="0"/>
      <w:numPr>
        <w:numId w:val="33"/>
      </w:numPr>
      <w:tabs>
        <w:tab w:val="left" w:pos="144"/>
      </w:tabs>
      <w:spacing w:before="240" w:after="240"/>
      <w:jc w:val="left"/>
    </w:pPr>
    <w:rPr>
      <w:rFonts w:eastAsia="SimSun" w:cs="Arial"/>
      <w:bCs w:val="0"/>
      <w:iCs/>
      <w:sz w:val="24"/>
      <w:szCs w:val="28"/>
      <w:u w:val="none"/>
      <w:lang w:eastAsia="zh-CN"/>
    </w:rPr>
  </w:style>
  <w:style w:type="paragraph" w:customStyle="1" w:styleId="UnderlineCards">
    <w:name w:val="Underline Cards"/>
    <w:basedOn w:val="Cards"/>
    <w:link w:val="UnderlineCardsChar"/>
    <w:rsid w:val="00EC0544"/>
    <w:pPr>
      <w:suppressAutoHyphens w:val="0"/>
      <w:spacing w:line="240" w:lineRule="auto"/>
      <w:ind w:left="288"/>
      <w:jc w:val="left"/>
    </w:pPr>
    <w:rPr>
      <w:rFonts w:eastAsia="Times New Roman"/>
      <w:color w:val="auto"/>
      <w:szCs w:val="24"/>
      <w:u w:val="thick"/>
    </w:rPr>
  </w:style>
  <w:style w:type="character" w:customStyle="1" w:styleId="UnderlineCardsChar">
    <w:name w:val="Underline Cards Char"/>
    <w:link w:val="UnderlineCards"/>
    <w:rsid w:val="00EC0544"/>
    <w:rPr>
      <w:rFonts w:ascii="Times New Roman" w:eastAsia="Times New Roman" w:hAnsi="Times New Roman" w:cs="Times New Roman"/>
      <w:sz w:val="20"/>
      <w:u w:val="thick"/>
    </w:rPr>
  </w:style>
  <w:style w:type="paragraph" w:customStyle="1" w:styleId="SmallCards">
    <w:name w:val="Small Cards"/>
    <w:basedOn w:val="Cards"/>
    <w:link w:val="SmallCardsChar"/>
    <w:rsid w:val="00EC0544"/>
    <w:pPr>
      <w:suppressAutoHyphens w:val="0"/>
      <w:spacing w:line="240" w:lineRule="auto"/>
      <w:ind w:left="288"/>
      <w:jc w:val="left"/>
    </w:pPr>
    <w:rPr>
      <w:rFonts w:eastAsia="Times New Roman"/>
      <w:color w:val="auto"/>
      <w:sz w:val="14"/>
      <w:szCs w:val="24"/>
    </w:rPr>
  </w:style>
  <w:style w:type="character" w:customStyle="1" w:styleId="SmallCardsChar">
    <w:name w:val="Small Cards Char"/>
    <w:link w:val="SmallCards"/>
    <w:rsid w:val="00EC0544"/>
    <w:rPr>
      <w:rFonts w:ascii="Times New Roman" w:eastAsia="Times New Roman" w:hAnsi="Times New Roman" w:cs="Times New Roman"/>
      <w:sz w:val="14"/>
    </w:rPr>
  </w:style>
  <w:style w:type="paragraph" w:customStyle="1" w:styleId="ReadingCites">
    <w:name w:val="Reading Cites"/>
    <w:basedOn w:val="Normal"/>
    <w:link w:val="ReadingCitesChar"/>
    <w:rsid w:val="00EC0544"/>
    <w:rPr>
      <w:rFonts w:eastAsia="Times New Roman"/>
      <w:b/>
      <w:sz w:val="20"/>
      <w:szCs w:val="20"/>
    </w:rPr>
  </w:style>
  <w:style w:type="character" w:customStyle="1" w:styleId="ReadingCitesChar">
    <w:name w:val="Reading Cites Char"/>
    <w:link w:val="ReadingCites"/>
    <w:rsid w:val="00EC0544"/>
    <w:rPr>
      <w:rFonts w:ascii="Calibri" w:eastAsia="Times New Roman" w:hAnsi="Calibri"/>
      <w:b/>
      <w:sz w:val="20"/>
      <w:szCs w:val="20"/>
    </w:rPr>
  </w:style>
  <w:style w:type="paragraph" w:customStyle="1" w:styleId="ContentsHeading">
    <w:name w:val="Contents Heading"/>
    <w:basedOn w:val="Heading1"/>
    <w:next w:val="Normal"/>
    <w:rsid w:val="00EC0544"/>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val="0"/>
      <w:sz w:val="24"/>
      <w:lang w:eastAsia="ar-SA"/>
    </w:rPr>
  </w:style>
  <w:style w:type="paragraph" w:customStyle="1" w:styleId="links">
    <w:name w:val="links"/>
    <w:basedOn w:val="Normal"/>
    <w:rsid w:val="00EC0544"/>
    <w:pPr>
      <w:spacing w:before="100" w:beforeAutospacing="1" w:after="100" w:afterAutospacing="1"/>
    </w:pPr>
    <w:rPr>
      <w:rFonts w:eastAsia="Times New Roman"/>
      <w:sz w:val="20"/>
    </w:rPr>
  </w:style>
  <w:style w:type="character" w:customStyle="1" w:styleId="CharacterStyle8">
    <w:name w:val="Character Style 8"/>
    <w:rsid w:val="00EC0544"/>
    <w:rPr>
      <w:sz w:val="22"/>
      <w:szCs w:val="22"/>
    </w:rPr>
  </w:style>
  <w:style w:type="paragraph" w:customStyle="1" w:styleId="Style110">
    <w:name w:val="Style 11"/>
    <w:rsid w:val="00EC0544"/>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0">
    <w:name w:val="Style 8"/>
    <w:rsid w:val="00EC0544"/>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0"/>
    <w:rsid w:val="00EC0544"/>
    <w:rPr>
      <w:b/>
      <w:sz w:val="24"/>
    </w:rPr>
  </w:style>
  <w:style w:type="character" w:customStyle="1" w:styleId="CardText1CharChar">
    <w:name w:val="Card Text 1 Char Char"/>
    <w:rsid w:val="00EC0544"/>
    <w:rPr>
      <w:rFonts w:ascii="Arial Narrow" w:hAnsi="Arial Narrow"/>
      <w:color w:val="000000"/>
      <w:sz w:val="22"/>
      <w:szCs w:val="22"/>
      <w:u w:val="single"/>
      <w:lang w:val="en-US" w:eastAsia="en-US" w:bidi="ar-SA"/>
    </w:rPr>
  </w:style>
  <w:style w:type="character" w:customStyle="1" w:styleId="CardText1Char1">
    <w:name w:val="Card Text 1 Char1"/>
    <w:rsid w:val="00EC0544"/>
    <w:rPr>
      <w:rFonts w:ascii="Arial Narrow" w:hAnsi="Arial Narrow"/>
      <w:color w:val="000000"/>
      <w:sz w:val="22"/>
      <w:szCs w:val="22"/>
      <w:u w:val="single"/>
      <w:lang w:val="en-US" w:eastAsia="en-US" w:bidi="ar-SA"/>
    </w:rPr>
  </w:style>
  <w:style w:type="paragraph" w:customStyle="1" w:styleId="Style70">
    <w:name w:val="Style 7"/>
    <w:rsid w:val="00EC0544"/>
    <w:pPr>
      <w:widowControl w:val="0"/>
      <w:autoSpaceDE w:val="0"/>
      <w:autoSpaceDN w:val="0"/>
    </w:pPr>
    <w:rPr>
      <w:rFonts w:ascii="Times New Roman" w:eastAsia="Times New Roman" w:hAnsi="Times New Roman" w:cs="Times New Roman"/>
      <w:sz w:val="20"/>
      <w:szCs w:val="20"/>
    </w:rPr>
  </w:style>
  <w:style w:type="paragraph" w:customStyle="1" w:styleId="Style52">
    <w:name w:val="Style 5"/>
    <w:rsid w:val="00EC0544"/>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EC0544"/>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EC0544"/>
  </w:style>
  <w:style w:type="paragraph" w:customStyle="1" w:styleId="Header1">
    <w:name w:val="Header1"/>
    <w:aliases w:val="Header Char Char,Header Char Char Char Char Char Char Char Cha,Char Char Char Cha"/>
    <w:basedOn w:val="Heading1"/>
    <w:next w:val="Heading1"/>
    <w:qFormat/>
    <w:rsid w:val="00EC0544"/>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EC0544"/>
    <w:rPr>
      <w:b/>
      <w:bCs/>
      <w:color w:val="695B54"/>
    </w:rPr>
  </w:style>
  <w:style w:type="paragraph" w:customStyle="1" w:styleId="Heading11">
    <w:name w:val="Heading 11"/>
    <w:basedOn w:val="Normal"/>
    <w:next w:val="Normal"/>
    <w:rsid w:val="00EC0544"/>
    <w:pPr>
      <w:keepNext/>
      <w:widowControl w:val="0"/>
      <w:suppressAutoHyphens/>
      <w:jc w:val="center"/>
    </w:pPr>
    <w:rPr>
      <w:rFonts w:eastAsia="Tahoma"/>
      <w:b/>
      <w:sz w:val="48"/>
      <w:szCs w:val="32"/>
      <w:u w:val="single"/>
    </w:rPr>
  </w:style>
  <w:style w:type="paragraph" w:customStyle="1" w:styleId="TextHeading">
    <w:name w:val="Text Heading"/>
    <w:basedOn w:val="Heading3"/>
    <w:rsid w:val="00EC0544"/>
    <w:pPr>
      <w:keepLines w:val="0"/>
      <w:pageBreakBefore w:val="0"/>
      <w:spacing w:before="0"/>
      <w:jc w:val="left"/>
    </w:pPr>
    <w:rPr>
      <w:rFonts w:eastAsia="Times New Roman" w:cs="Arial"/>
      <w:bCs w:val="0"/>
      <w:sz w:val="22"/>
      <w:szCs w:val="26"/>
    </w:rPr>
  </w:style>
  <w:style w:type="character" w:customStyle="1" w:styleId="TextHeadingChar">
    <w:name w:val="Text Heading Char"/>
    <w:rsid w:val="00EC0544"/>
    <w:rPr>
      <w:rFonts w:cs="Arial"/>
      <w:b/>
      <w:bCs/>
      <w:sz w:val="22"/>
      <w:szCs w:val="26"/>
      <w:u w:val="single"/>
      <w:lang w:val="en-US" w:eastAsia="en-US" w:bidi="ar-SA"/>
    </w:rPr>
  </w:style>
  <w:style w:type="character" w:customStyle="1" w:styleId="FootnoteCharacters">
    <w:name w:val="Footnote Characters"/>
    <w:rsid w:val="00EC0544"/>
    <w:rPr>
      <w:vertAlign w:val="superscript"/>
    </w:rPr>
  </w:style>
  <w:style w:type="paragraph" w:customStyle="1" w:styleId="StyleHeading1BlockTitleHeading1Char1ALEXHeadingBrief-He2">
    <w:name w:val="Style Heading 1Block TitleHeading 1 Char1ALEXHeadingBrief - He...2"/>
    <w:basedOn w:val="Heading1"/>
    <w:autoRedefine/>
    <w:rsid w:val="00EC054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EC0544"/>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val="0"/>
      <w:color w:val="000000"/>
      <w:kern w:val="32"/>
      <w:sz w:val="36"/>
      <w:u w:val="single"/>
    </w:rPr>
  </w:style>
  <w:style w:type="paragraph" w:customStyle="1" w:styleId="TOC">
    <w:name w:val="TOC"/>
    <w:basedOn w:val="Heading1"/>
    <w:autoRedefine/>
    <w:qFormat/>
    <w:rsid w:val="00EC0544"/>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val="0"/>
      <w:caps/>
      <w:color w:val="345A8A"/>
      <w:sz w:val="20"/>
      <w:szCs w:val="40"/>
    </w:rPr>
  </w:style>
  <w:style w:type="paragraph" w:customStyle="1" w:styleId="Analyticals">
    <w:name w:val="Analyticals"/>
    <w:basedOn w:val="Normal"/>
    <w:rsid w:val="00EC0544"/>
    <w:rPr>
      <w:rFonts w:eastAsia="Times New Roman"/>
      <w:smallCaps/>
    </w:rPr>
  </w:style>
  <w:style w:type="paragraph" w:customStyle="1" w:styleId="DebateBody">
    <w:name w:val="Debate Body"/>
    <w:basedOn w:val="Normal"/>
    <w:qFormat/>
    <w:rsid w:val="00EC0544"/>
    <w:rPr>
      <w:rFonts w:ascii="Cambria" w:eastAsia="Cambria" w:hAnsi="Cambria"/>
      <w:b/>
      <w:caps/>
      <w:sz w:val="24"/>
    </w:rPr>
  </w:style>
  <w:style w:type="paragraph" w:customStyle="1" w:styleId="StyleDebateBodyBefore12pt">
    <w:name w:val="Style Debate Body + Before:  12 pt"/>
    <w:basedOn w:val="Normal"/>
    <w:next w:val="Normal"/>
    <w:rsid w:val="00EC0544"/>
    <w:pPr>
      <w:spacing w:before="240"/>
    </w:pPr>
    <w:rPr>
      <w:rFonts w:eastAsia="Times New Roman"/>
      <w:bCs/>
      <w:sz w:val="20"/>
      <w:szCs w:val="20"/>
    </w:rPr>
  </w:style>
  <w:style w:type="paragraph" w:customStyle="1" w:styleId="StyleDebateBodyBefore12pt1">
    <w:name w:val="Style Debate Body + Before:  12 pt1"/>
    <w:basedOn w:val="Normal"/>
    <w:rsid w:val="00EC0544"/>
    <w:pPr>
      <w:spacing w:before="240"/>
    </w:pPr>
    <w:rPr>
      <w:rFonts w:eastAsia="Times New Roman"/>
      <w:bCs/>
      <w:sz w:val="20"/>
      <w:szCs w:val="20"/>
    </w:rPr>
  </w:style>
  <w:style w:type="character" w:customStyle="1" w:styleId="10ptnotbold">
    <w:name w:val="10ptnotbold"/>
    <w:rsid w:val="00EC0544"/>
    <w:rPr>
      <w:sz w:val="20"/>
    </w:rPr>
  </w:style>
  <w:style w:type="paragraph" w:customStyle="1" w:styleId="PageNumber11">
    <w:name w:val="Page Number11"/>
    <w:basedOn w:val="Normal"/>
    <w:next w:val="Normal"/>
    <w:rsid w:val="00EC0544"/>
    <w:rPr>
      <w:rFonts w:eastAsia="Times New Roman"/>
      <w:sz w:val="20"/>
    </w:rPr>
  </w:style>
  <w:style w:type="character" w:customStyle="1" w:styleId="Heading2CharCharCharCharCharCharCharCharCharCharCharCharCharChar1">
    <w:name w:val="Heading 2 Char Char Char Char Char Char Char Char Char Char Char Char Char Char1"/>
    <w:rsid w:val="00EC0544"/>
    <w:rPr>
      <w:rFonts w:eastAsia="SimSun" w:cs="Arial"/>
      <w:b/>
      <w:bCs/>
      <w:iCs/>
      <w:sz w:val="24"/>
      <w:szCs w:val="28"/>
      <w:lang w:val="en-US" w:eastAsia="zh-CN" w:bidi="ar-SA"/>
    </w:rPr>
  </w:style>
  <w:style w:type="character" w:customStyle="1" w:styleId="Char31">
    <w:name w:val="Char31"/>
    <w:rsid w:val="00EC0544"/>
    <w:rPr>
      <w:rFonts w:cs="Arial"/>
      <w:bCs/>
      <w:u w:val="thick"/>
      <w:lang w:val="en-US" w:eastAsia="en-US" w:bidi="ar-SA"/>
    </w:rPr>
  </w:style>
  <w:style w:type="paragraph" w:customStyle="1" w:styleId="StyleHeading1Centered">
    <w:name w:val="Style Heading 1 + Centered"/>
    <w:basedOn w:val="Heading1"/>
    <w:rsid w:val="00EC054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1">
    <w:name w:val="Style Heading 1 + Centered1"/>
    <w:basedOn w:val="Heading1"/>
    <w:rsid w:val="00EC054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customStyle="1" w:styleId="StyleHeading1Centered2">
    <w:name w:val="Style Heading 1 + Centered2"/>
    <w:basedOn w:val="Heading1"/>
    <w:next w:val="StyleHeading1Centered"/>
    <w:rsid w:val="00EC0544"/>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val="0"/>
      <w:kern w:val="32"/>
      <w:sz w:val="24"/>
      <w:szCs w:val="20"/>
      <w:u w:val="single"/>
    </w:rPr>
  </w:style>
  <w:style w:type="paragraph" w:styleId="TOAHeading">
    <w:name w:val="toa heading"/>
    <w:basedOn w:val="Normal"/>
    <w:next w:val="Normal"/>
    <w:rsid w:val="00EC0544"/>
    <w:pPr>
      <w:spacing w:before="120"/>
    </w:pPr>
    <w:rPr>
      <w:rFonts w:eastAsia="Times New Roman"/>
      <w:sz w:val="20"/>
    </w:rPr>
  </w:style>
  <w:style w:type="character" w:customStyle="1" w:styleId="underliningChar0">
    <w:name w:val="underlining Char"/>
    <w:rsid w:val="00EC0544"/>
    <w:rPr>
      <w:b/>
      <w:szCs w:val="24"/>
      <w:u w:val="single"/>
      <w:lang w:val="en-US" w:eastAsia="en-US" w:bidi="ar-SA"/>
    </w:rPr>
  </w:style>
  <w:style w:type="character" w:customStyle="1" w:styleId="notreadChar">
    <w:name w:val="not read Char"/>
    <w:rsid w:val="00EC0544"/>
    <w:rPr>
      <w:sz w:val="18"/>
      <w:szCs w:val="24"/>
      <w:lang w:val="en-US" w:eastAsia="en-US" w:bidi="ar-SA"/>
    </w:rPr>
  </w:style>
  <w:style w:type="paragraph" w:customStyle="1" w:styleId="StyleStrong10ptNotBold">
    <w:name w:val="Style Strong + 10 pt Not Bold"/>
    <w:basedOn w:val="Normal"/>
    <w:autoRedefine/>
    <w:rsid w:val="00EC0544"/>
    <w:pPr>
      <w:ind w:left="720" w:hanging="360"/>
    </w:pPr>
    <w:rPr>
      <w:rFonts w:eastAsia="Times New Roman"/>
      <w:sz w:val="26"/>
      <w:szCs w:val="26"/>
    </w:rPr>
  </w:style>
  <w:style w:type="character" w:customStyle="1" w:styleId="prbodytext1">
    <w:name w:val="pr_bodytext1"/>
    <w:rsid w:val="00EC0544"/>
    <w:rPr>
      <w:rFonts w:ascii="Arial" w:hAnsi="Arial" w:cs="Arial" w:hint="default"/>
      <w:sz w:val="20"/>
      <w:szCs w:val="20"/>
    </w:rPr>
  </w:style>
  <w:style w:type="character" w:customStyle="1" w:styleId="smallCharChar">
    <w:name w:val="small Char Char"/>
    <w:rsid w:val="00EC0544"/>
    <w:rPr>
      <w:rFonts w:ascii="Times New Roman" w:eastAsia="Times New Roman" w:hAnsi="Times New Roman" w:cs="Times New Roman"/>
      <w:sz w:val="12"/>
      <w:szCs w:val="16"/>
    </w:rPr>
  </w:style>
  <w:style w:type="character" w:customStyle="1" w:styleId="Undlerine">
    <w:name w:val="Undlerine"/>
    <w:qFormat/>
    <w:rsid w:val="00EC0544"/>
    <w:rPr>
      <w:rFonts w:ascii="Times New Roman" w:hAnsi="Times New Roman"/>
      <w:w w:val="110"/>
      <w:sz w:val="20"/>
      <w:szCs w:val="20"/>
      <w:u w:val="single"/>
      <w:bdr w:val="none" w:sz="0" w:space="0" w:color="auto"/>
      <w:lang w:bidi="he-IL"/>
    </w:rPr>
  </w:style>
  <w:style w:type="character" w:customStyle="1" w:styleId="Aunderline1">
    <w:name w:val="Aunderline"/>
    <w:qFormat/>
    <w:rsid w:val="00EC0544"/>
    <w:rPr>
      <w:rFonts w:ascii="Times New Roman" w:hAnsi="Times New Roman"/>
      <w:sz w:val="20"/>
      <w:u w:val="single"/>
    </w:rPr>
  </w:style>
  <w:style w:type="paragraph" w:customStyle="1" w:styleId="NormalUnderline0">
    <w:name w:val="Normal + Underline"/>
    <w:basedOn w:val="Normal"/>
    <w:link w:val="NormalUnderlineChar0"/>
    <w:rsid w:val="00EC0544"/>
    <w:pPr>
      <w:ind w:left="720"/>
    </w:pPr>
    <w:rPr>
      <w:rFonts w:eastAsia="Times New Roman"/>
      <w:b/>
      <w:sz w:val="20"/>
      <w:u w:val="single"/>
      <w:lang w:val="x-none" w:eastAsia="x-none"/>
    </w:rPr>
  </w:style>
  <w:style w:type="character" w:customStyle="1" w:styleId="NormalUnderlineChar0">
    <w:name w:val="Normal + Underline Char"/>
    <w:link w:val="NormalUnderline0"/>
    <w:rsid w:val="00EC0544"/>
    <w:rPr>
      <w:rFonts w:ascii="Calibri" w:eastAsia="Times New Roman" w:hAnsi="Calibri"/>
      <w:b/>
      <w:sz w:val="20"/>
      <w:u w:val="single"/>
      <w:lang w:val="x-none" w:eastAsia="x-none"/>
    </w:rPr>
  </w:style>
  <w:style w:type="character" w:customStyle="1" w:styleId="Boxes">
    <w:name w:val="Boxes"/>
    <w:qFormat/>
    <w:rsid w:val="00EC0544"/>
    <w:rPr>
      <w:rFonts w:ascii="Times New Roman" w:hAnsi="Times New Roman"/>
      <w:sz w:val="20"/>
      <w:u w:val="single"/>
      <w:bdr w:val="single" w:sz="4" w:space="0" w:color="auto"/>
    </w:rPr>
  </w:style>
  <w:style w:type="character" w:customStyle="1" w:styleId="tim">
    <w:name w:val="tim"/>
    <w:qFormat/>
    <w:rsid w:val="00EC0544"/>
    <w:rPr>
      <w:rFonts w:ascii="Times New Roman" w:hAnsi="Times New Roman"/>
      <w:sz w:val="20"/>
      <w:u w:val="single"/>
    </w:rPr>
  </w:style>
  <w:style w:type="character" w:customStyle="1" w:styleId="hl">
    <w:name w:val="hl"/>
    <w:basedOn w:val="DefaultParagraphFont"/>
    <w:rsid w:val="00EC0544"/>
  </w:style>
  <w:style w:type="character" w:customStyle="1" w:styleId="clock1">
    <w:name w:val="clock1"/>
    <w:rsid w:val="00EC0544"/>
    <w:rPr>
      <w:color w:val="B51B1B"/>
    </w:rPr>
  </w:style>
  <w:style w:type="character" w:customStyle="1" w:styleId="smallChar10">
    <w:name w:val="small Char1"/>
    <w:rsid w:val="00EC0544"/>
    <w:rPr>
      <w:sz w:val="12"/>
      <w:szCs w:val="16"/>
      <w:lang w:val="en-US" w:eastAsia="en-US" w:bidi="ar-SA"/>
    </w:rPr>
  </w:style>
  <w:style w:type="character" w:customStyle="1" w:styleId="SmallCardsCharChar">
    <w:name w:val="Small Cards Char Char"/>
    <w:rsid w:val="00EC0544"/>
    <w:rPr>
      <w:sz w:val="14"/>
      <w:szCs w:val="24"/>
      <w:lang w:val="en-US" w:eastAsia="en-US" w:bidi="ar-SA"/>
    </w:rPr>
  </w:style>
  <w:style w:type="paragraph" w:customStyle="1" w:styleId="NormalCards">
    <w:name w:val="Normal Cards"/>
    <w:basedOn w:val="Normal"/>
    <w:rsid w:val="00EC0544"/>
    <w:pPr>
      <w:ind w:left="288"/>
    </w:pPr>
    <w:rPr>
      <w:rFonts w:eastAsia="Times New Roman"/>
      <w:sz w:val="20"/>
    </w:rPr>
  </w:style>
  <w:style w:type="character" w:customStyle="1" w:styleId="iniciales">
    <w:name w:val="iniciales"/>
    <w:basedOn w:val="DefaultParagraphFont"/>
    <w:rsid w:val="00EC0544"/>
  </w:style>
  <w:style w:type="character" w:customStyle="1" w:styleId="Style10ptBoldUnderline">
    <w:name w:val="Style 10 pt Bold Underline"/>
    <w:rsid w:val="00EC0544"/>
    <w:rPr>
      <w:b/>
      <w:bCs/>
      <w:sz w:val="20"/>
      <w:u w:val="single"/>
    </w:rPr>
  </w:style>
  <w:style w:type="paragraph" w:customStyle="1" w:styleId="outdent">
    <w:name w:val="outdent"/>
    <w:basedOn w:val="Normal"/>
    <w:rsid w:val="00EC0544"/>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EC0544"/>
    <w:pPr>
      <w:spacing w:before="100" w:beforeAutospacing="1" w:after="100" w:afterAutospacing="1"/>
    </w:pPr>
    <w:rPr>
      <w:rFonts w:eastAsia="Times New Roman"/>
      <w:sz w:val="24"/>
    </w:rPr>
  </w:style>
  <w:style w:type="paragraph" w:customStyle="1" w:styleId="separator">
    <w:name w:val="separator"/>
    <w:basedOn w:val="Normal"/>
    <w:rsid w:val="00EC0544"/>
    <w:pPr>
      <w:spacing w:before="100" w:beforeAutospacing="1" w:after="100" w:afterAutospacing="1"/>
    </w:pPr>
    <w:rPr>
      <w:rFonts w:eastAsia="Times New Roman"/>
      <w:sz w:val="24"/>
    </w:rPr>
  </w:style>
  <w:style w:type="paragraph" w:customStyle="1" w:styleId="bulletfollow">
    <w:name w:val="bulletfollow"/>
    <w:basedOn w:val="Normal"/>
    <w:rsid w:val="00EC0544"/>
    <w:pPr>
      <w:spacing w:before="100" w:beforeAutospacing="1" w:after="100" w:afterAutospacing="1"/>
    </w:pPr>
    <w:rPr>
      <w:rFonts w:eastAsia="Times New Roman"/>
      <w:sz w:val="24"/>
    </w:rPr>
  </w:style>
  <w:style w:type="paragraph" w:customStyle="1" w:styleId="bulleted">
    <w:name w:val="bulleted"/>
    <w:basedOn w:val="Normal"/>
    <w:rsid w:val="00EC0544"/>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EC0544"/>
    <w:rPr>
      <w:rFonts w:ascii="Times New Roman" w:eastAsia="Times New Roman" w:hAnsi="Times New Roman" w:cs="Times New Roman"/>
      <w:strike/>
      <w:sz w:val="20"/>
      <w:szCs w:val="20"/>
    </w:rPr>
  </w:style>
  <w:style w:type="character" w:customStyle="1" w:styleId="StrikethroughChar">
    <w:name w:val="Strikethrough Char"/>
    <w:link w:val="Strikethrough0"/>
    <w:rsid w:val="00EC0544"/>
    <w:rPr>
      <w:rFonts w:ascii="Times New Roman" w:eastAsia="Times New Roman" w:hAnsi="Times New Roman" w:cs="Times New Roman"/>
      <w:strike/>
      <w:sz w:val="20"/>
      <w:szCs w:val="20"/>
    </w:rPr>
  </w:style>
  <w:style w:type="character" w:customStyle="1" w:styleId="UnderlineCardsCharChar">
    <w:name w:val="Underline Cards Char Char"/>
    <w:rsid w:val="00EC0544"/>
    <w:rPr>
      <w:rFonts w:eastAsia="SimSun"/>
      <w:szCs w:val="24"/>
      <w:u w:val="thick"/>
      <w:lang w:val="en-US" w:eastAsia="en-US" w:bidi="ar-SA"/>
    </w:rPr>
  </w:style>
  <w:style w:type="character" w:customStyle="1" w:styleId="head">
    <w:name w:val="head"/>
    <w:basedOn w:val="DefaultParagraphFont"/>
    <w:rsid w:val="00EC0544"/>
  </w:style>
  <w:style w:type="paragraph" w:customStyle="1" w:styleId="authorgroup">
    <w:name w:val="authorgroup"/>
    <w:basedOn w:val="Normal"/>
    <w:rsid w:val="00EC0544"/>
    <w:pPr>
      <w:spacing w:before="100" w:beforeAutospacing="1" w:after="100" w:afterAutospacing="1"/>
    </w:pPr>
    <w:rPr>
      <w:rFonts w:eastAsia="Calibri"/>
      <w:sz w:val="24"/>
    </w:rPr>
  </w:style>
  <w:style w:type="paragraph" w:customStyle="1" w:styleId="affiliation1">
    <w:name w:val="affiliation1"/>
    <w:basedOn w:val="Normal"/>
    <w:rsid w:val="00EC0544"/>
    <w:pPr>
      <w:spacing w:before="100" w:beforeAutospacing="1" w:after="100" w:afterAutospacing="1"/>
    </w:pPr>
    <w:rPr>
      <w:rFonts w:eastAsia="Calibri"/>
      <w:sz w:val="24"/>
    </w:rPr>
  </w:style>
  <w:style w:type="paragraph" w:customStyle="1" w:styleId="norm">
    <w:name w:val="norm"/>
    <w:basedOn w:val="Normal"/>
    <w:rsid w:val="00EC0544"/>
    <w:pPr>
      <w:spacing w:before="100" w:beforeAutospacing="1" w:after="100" w:afterAutospacing="1"/>
    </w:pPr>
    <w:rPr>
      <w:rFonts w:eastAsia="Calibri"/>
      <w:sz w:val="24"/>
    </w:rPr>
  </w:style>
  <w:style w:type="character" w:customStyle="1" w:styleId="smallcapitals">
    <w:name w:val="smallcapitals"/>
    <w:basedOn w:val="DefaultParagraphFont"/>
    <w:rsid w:val="00EC0544"/>
  </w:style>
  <w:style w:type="character" w:customStyle="1" w:styleId="number0">
    <w:name w:val="number"/>
    <w:basedOn w:val="DefaultParagraphFont"/>
    <w:rsid w:val="00EC0544"/>
  </w:style>
  <w:style w:type="character" w:customStyle="1" w:styleId="swauthor">
    <w:name w:val="sw_author"/>
    <w:rsid w:val="00EC0544"/>
  </w:style>
  <w:style w:type="character" w:customStyle="1" w:styleId="articlebody1">
    <w:name w:val="articlebody1"/>
    <w:rsid w:val="00EC0544"/>
  </w:style>
  <w:style w:type="character" w:customStyle="1" w:styleId="small1">
    <w:name w:val="small1"/>
    <w:rsid w:val="00EC0544"/>
  </w:style>
  <w:style w:type="paragraph" w:customStyle="1" w:styleId="AuthorDate2">
    <w:name w:val="Author/Date"/>
    <w:basedOn w:val="Normal"/>
    <w:link w:val="AuthorDateChar1"/>
    <w:rsid w:val="00EC0544"/>
    <w:rPr>
      <w:rFonts w:eastAsia="Times New Roman"/>
      <w:b/>
      <w:sz w:val="24"/>
      <w:u w:val="single"/>
    </w:rPr>
  </w:style>
  <w:style w:type="character" w:customStyle="1" w:styleId="AuthorDateChar1">
    <w:name w:val="Author/Date Char1"/>
    <w:link w:val="AuthorDate2"/>
    <w:rsid w:val="00EC0544"/>
    <w:rPr>
      <w:rFonts w:ascii="Calibri" w:eastAsia="Times New Roman" w:hAnsi="Calibri"/>
      <w:b/>
      <w:u w:val="single"/>
    </w:rPr>
  </w:style>
  <w:style w:type="character" w:customStyle="1" w:styleId="Shortcite">
    <w:name w:val="Shortcite"/>
    <w:basedOn w:val="DefaultParagraphFont"/>
    <w:rsid w:val="00EC0544"/>
    <w:rPr>
      <w:rFonts w:ascii="Times New Roman" w:hAnsi="Times New Roman"/>
      <w:b/>
      <w:bCs/>
      <w:sz w:val="20"/>
    </w:rPr>
  </w:style>
  <w:style w:type="character" w:customStyle="1" w:styleId="Longcite">
    <w:name w:val="Longcite"/>
    <w:basedOn w:val="DefaultParagraphFont"/>
    <w:rsid w:val="00EC0544"/>
    <w:rPr>
      <w:sz w:val="16"/>
    </w:rPr>
  </w:style>
  <w:style w:type="paragraph" w:customStyle="1" w:styleId="analytic0">
    <w:name w:val="analytic"/>
    <w:basedOn w:val="Normal"/>
    <w:link w:val="analyticChar0"/>
    <w:uiPriority w:val="4"/>
    <w:qFormat/>
    <w:rsid w:val="00EC0544"/>
    <w:pPr>
      <w:spacing w:before="120"/>
    </w:pPr>
    <w:rPr>
      <w:b/>
      <w:sz w:val="20"/>
    </w:rPr>
  </w:style>
  <w:style w:type="character" w:customStyle="1" w:styleId="analyticChar0">
    <w:name w:val="analytic Char"/>
    <w:basedOn w:val="DefaultParagraphFont"/>
    <w:link w:val="analytic0"/>
    <w:uiPriority w:val="4"/>
    <w:rsid w:val="00EC0544"/>
    <w:rPr>
      <w:rFonts w:ascii="Calibri" w:hAnsi="Calibri"/>
      <w:b/>
      <w:sz w:val="20"/>
    </w:rPr>
  </w:style>
  <w:style w:type="character" w:customStyle="1" w:styleId="Heading3CharCharCharChar">
    <w:name w:val="Heading 3 Char Char Char Char"/>
    <w:rsid w:val="00EC0544"/>
    <w:rPr>
      <w:rFonts w:cs="Arial"/>
      <w:b/>
      <w:bCs/>
      <w:szCs w:val="26"/>
      <w:lang w:val="en-US" w:eastAsia="en-US" w:bidi="ar-SA"/>
    </w:rPr>
  </w:style>
  <w:style w:type="character" w:customStyle="1" w:styleId="Normal30">
    <w:name w:val="Normal3"/>
    <w:basedOn w:val="DefaultParagraphFont"/>
    <w:rsid w:val="00EC0544"/>
  </w:style>
  <w:style w:type="paragraph" w:customStyle="1" w:styleId="PageNumber8">
    <w:name w:val="Page Number8"/>
    <w:basedOn w:val="Normal"/>
    <w:next w:val="Normal"/>
    <w:rsid w:val="00EC0544"/>
    <w:rPr>
      <w:rFonts w:ascii="Times New Roman" w:eastAsia="Times New Roman" w:hAnsi="Times New Roman"/>
      <w:sz w:val="20"/>
    </w:rPr>
  </w:style>
  <w:style w:type="paragraph" w:customStyle="1" w:styleId="Header2">
    <w:name w:val="Header2"/>
    <w:basedOn w:val="Heading1"/>
    <w:next w:val="Heading1"/>
    <w:rsid w:val="00EC0544"/>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val="0"/>
      <w:kern w:val="32"/>
      <w:sz w:val="48"/>
      <w:szCs w:val="24"/>
      <w:u w:val="single"/>
    </w:rPr>
  </w:style>
  <w:style w:type="paragraph" w:customStyle="1" w:styleId="Heading12">
    <w:name w:val="Heading 12"/>
    <w:basedOn w:val="Normal"/>
    <w:next w:val="Normal"/>
    <w:rsid w:val="00EC0544"/>
    <w:pPr>
      <w:keepNext/>
      <w:widowControl w:val="0"/>
      <w:suppressAutoHyphens/>
      <w:jc w:val="center"/>
    </w:pPr>
    <w:rPr>
      <w:rFonts w:ascii="Times New Roman" w:eastAsia="Tahoma" w:hAnsi="Times New Roman"/>
      <w:b/>
      <w:sz w:val="48"/>
      <w:szCs w:val="32"/>
      <w:u w:val="single"/>
    </w:rPr>
  </w:style>
  <w:style w:type="character" w:customStyle="1" w:styleId="NoterefInText">
    <w:name w:val="_NoterefInText"/>
    <w:uiPriority w:val="99"/>
    <w:rsid w:val="00EC0544"/>
    <w:rPr>
      <w:rFonts w:cs="New Baskerville"/>
      <w:color w:val="000000"/>
    </w:rPr>
  </w:style>
  <w:style w:type="character" w:customStyle="1" w:styleId="postauthor">
    <w:name w:val="postauthor"/>
    <w:basedOn w:val="DefaultParagraphFont"/>
    <w:rsid w:val="00EC0544"/>
  </w:style>
  <w:style w:type="paragraph" w:customStyle="1" w:styleId="notes-source-hasnotes">
    <w:name w:val="notes-source-hasnotes"/>
    <w:basedOn w:val="Normal"/>
    <w:rsid w:val="00EC0544"/>
    <w:pPr>
      <w:spacing w:before="100" w:beforeAutospacing="1" w:after="100" w:afterAutospacing="1"/>
    </w:pPr>
    <w:rPr>
      <w:rFonts w:ascii="Times" w:hAnsi="Times"/>
      <w:sz w:val="20"/>
      <w:szCs w:val="20"/>
    </w:rPr>
  </w:style>
  <w:style w:type="character" w:customStyle="1" w:styleId="span">
    <w:name w:val="span"/>
    <w:basedOn w:val="DefaultParagraphFont"/>
    <w:rsid w:val="00EC0544"/>
  </w:style>
  <w:style w:type="character" w:customStyle="1" w:styleId="maintitle">
    <w:name w:val="maintitle"/>
    <w:basedOn w:val="DefaultParagraphFont"/>
    <w:rsid w:val="00EC0544"/>
  </w:style>
  <w:style w:type="character" w:customStyle="1" w:styleId="thirdparty-logo">
    <w:name w:val="thirdparty-logo"/>
    <w:basedOn w:val="DefaultParagraphFont"/>
    <w:rsid w:val="00EC0544"/>
  </w:style>
  <w:style w:type="paragraph" w:customStyle="1" w:styleId="articlemeta">
    <w:name w:val="articlemeta"/>
    <w:basedOn w:val="Normal"/>
    <w:rsid w:val="00EC0544"/>
    <w:pPr>
      <w:spacing w:before="100" w:beforeAutospacing="1" w:after="100" w:afterAutospacing="1"/>
    </w:pPr>
    <w:rPr>
      <w:rFonts w:ascii="Times" w:hAnsi="Times"/>
      <w:sz w:val="20"/>
      <w:szCs w:val="20"/>
    </w:rPr>
  </w:style>
  <w:style w:type="character" w:customStyle="1" w:styleId="vcard">
    <w:name w:val="vcard"/>
    <w:basedOn w:val="DefaultParagraphFont"/>
    <w:rsid w:val="00EC0544"/>
  </w:style>
  <w:style w:type="character" w:customStyle="1" w:styleId="print-footnote">
    <w:name w:val="print-footnote"/>
    <w:basedOn w:val="DefaultParagraphFont"/>
    <w:rsid w:val="00EC0544"/>
  </w:style>
  <w:style w:type="character" w:customStyle="1" w:styleId="datestring">
    <w:name w:val="datestring"/>
    <w:basedOn w:val="DefaultParagraphFont"/>
    <w:rsid w:val="00EC0544"/>
  </w:style>
  <w:style w:type="paragraph" w:customStyle="1" w:styleId="left">
    <w:name w:val="left"/>
    <w:basedOn w:val="Normal"/>
    <w:rsid w:val="00EC0544"/>
    <w:pPr>
      <w:spacing w:before="100" w:beforeAutospacing="1" w:after="100" w:afterAutospacing="1"/>
    </w:pPr>
    <w:rPr>
      <w:rFonts w:ascii="Times" w:hAnsi="Times"/>
      <w:sz w:val="20"/>
      <w:szCs w:val="20"/>
    </w:rPr>
  </w:style>
  <w:style w:type="paragraph" w:customStyle="1" w:styleId="right">
    <w:name w:val="right"/>
    <w:basedOn w:val="Normal"/>
    <w:rsid w:val="00EC0544"/>
    <w:pPr>
      <w:spacing w:before="100" w:beforeAutospacing="1" w:after="100" w:afterAutospacing="1"/>
    </w:pPr>
    <w:rPr>
      <w:rFonts w:ascii="Times" w:hAnsi="Times"/>
      <w:sz w:val="20"/>
      <w:szCs w:val="20"/>
    </w:rPr>
  </w:style>
  <w:style w:type="character" w:customStyle="1" w:styleId="gptad">
    <w:name w:val="gptad"/>
    <w:basedOn w:val="DefaultParagraphFont"/>
    <w:rsid w:val="00EC0544"/>
  </w:style>
  <w:style w:type="paragraph" w:customStyle="1" w:styleId="creditpostedmodified">
    <w:name w:val="credit_posted_modified"/>
    <w:basedOn w:val="Normal"/>
    <w:rsid w:val="00EC0544"/>
    <w:pPr>
      <w:spacing w:before="100" w:beforeAutospacing="1" w:after="100" w:afterAutospacing="1"/>
    </w:pPr>
    <w:rPr>
      <w:rFonts w:ascii="Times" w:hAnsi="Times"/>
      <w:sz w:val="20"/>
      <w:szCs w:val="20"/>
    </w:rPr>
  </w:style>
  <w:style w:type="character" w:customStyle="1" w:styleId="creditline">
    <w:name w:val="creditline"/>
    <w:basedOn w:val="DefaultParagraphFont"/>
    <w:rsid w:val="00EC0544"/>
  </w:style>
  <w:style w:type="character" w:customStyle="1" w:styleId="grd">
    <w:name w:val="grd"/>
    <w:basedOn w:val="DefaultParagraphFont"/>
    <w:rsid w:val="00EC0544"/>
  </w:style>
  <w:style w:type="paragraph" w:customStyle="1" w:styleId="hs-text-container">
    <w:name w:val="hs-text-container"/>
    <w:basedOn w:val="Normal"/>
    <w:rsid w:val="00EC0544"/>
    <w:pPr>
      <w:spacing w:before="100" w:beforeAutospacing="1" w:after="100" w:afterAutospacing="1"/>
    </w:pPr>
    <w:rPr>
      <w:rFonts w:ascii="Times" w:hAnsi="Times"/>
      <w:sz w:val="20"/>
      <w:szCs w:val="20"/>
    </w:rPr>
  </w:style>
  <w:style w:type="character" w:customStyle="1" w:styleId="created">
    <w:name w:val="created"/>
    <w:basedOn w:val="DefaultParagraphFont"/>
    <w:rsid w:val="00EC0544"/>
  </w:style>
  <w:style w:type="character" w:customStyle="1" w:styleId="changed">
    <w:name w:val="changed"/>
    <w:basedOn w:val="DefaultParagraphFont"/>
    <w:rsid w:val="00EC0544"/>
  </w:style>
  <w:style w:type="character" w:customStyle="1" w:styleId="article-author-name">
    <w:name w:val="article-author-name"/>
    <w:basedOn w:val="DefaultParagraphFont"/>
    <w:rsid w:val="00EC0544"/>
  </w:style>
  <w:style w:type="character" w:customStyle="1" w:styleId="bioexcerpt">
    <w:name w:val="bio_excerpt"/>
    <w:basedOn w:val="DefaultParagraphFont"/>
    <w:rsid w:val="00EC0544"/>
  </w:style>
  <w:style w:type="character" w:customStyle="1" w:styleId="commentcount">
    <w:name w:val="comment_count"/>
    <w:basedOn w:val="DefaultParagraphFont"/>
    <w:rsid w:val="00EC0544"/>
  </w:style>
  <w:style w:type="character" w:customStyle="1" w:styleId="searchtermshighlighted">
    <w:name w:val="searchtermshighlighted"/>
    <w:basedOn w:val="DefaultParagraphFont"/>
    <w:rsid w:val="00EC0544"/>
  </w:style>
  <w:style w:type="character" w:customStyle="1" w:styleId="contributornametrigger">
    <w:name w:val="contributornametrigger"/>
    <w:basedOn w:val="DefaultParagraphFont"/>
    <w:rsid w:val="00EC0544"/>
  </w:style>
  <w:style w:type="character" w:customStyle="1" w:styleId="bylinepipe">
    <w:name w:val="bylinepipe"/>
    <w:basedOn w:val="DefaultParagraphFont"/>
    <w:rsid w:val="00EC0544"/>
  </w:style>
  <w:style w:type="character" w:customStyle="1" w:styleId="lucenesearchresulturlb">
    <w:name w:val="lucene_search_result_url_b"/>
    <w:basedOn w:val="DefaultParagraphFont"/>
    <w:rsid w:val="00EC0544"/>
  </w:style>
  <w:style w:type="character" w:customStyle="1" w:styleId="faculty-title">
    <w:name w:val="faculty-title"/>
    <w:basedOn w:val="DefaultParagraphFont"/>
    <w:rsid w:val="00EC0544"/>
  </w:style>
  <w:style w:type="character" w:customStyle="1" w:styleId="count">
    <w:name w:val="count"/>
    <w:basedOn w:val="DefaultParagraphFont"/>
    <w:rsid w:val="00EC0544"/>
  </w:style>
  <w:style w:type="character" w:customStyle="1" w:styleId="volume">
    <w:name w:val="volume"/>
    <w:basedOn w:val="DefaultParagraphFont"/>
    <w:rsid w:val="00EC0544"/>
  </w:style>
  <w:style w:type="character" w:customStyle="1" w:styleId="issue">
    <w:name w:val="issue"/>
    <w:basedOn w:val="DefaultParagraphFont"/>
    <w:rsid w:val="00EC0544"/>
  </w:style>
  <w:style w:type="character" w:customStyle="1" w:styleId="pages">
    <w:name w:val="pages"/>
    <w:basedOn w:val="DefaultParagraphFont"/>
    <w:rsid w:val="00EC0544"/>
  </w:style>
  <w:style w:type="character" w:customStyle="1" w:styleId="person">
    <w:name w:val="person"/>
    <w:basedOn w:val="DefaultParagraphFont"/>
    <w:rsid w:val="00EC0544"/>
  </w:style>
  <w:style w:type="character" w:customStyle="1" w:styleId="corresponding">
    <w:name w:val="corresponding"/>
    <w:basedOn w:val="DefaultParagraphFont"/>
    <w:rsid w:val="00EC0544"/>
  </w:style>
  <w:style w:type="paragraph" w:customStyle="1" w:styleId="entry-meta">
    <w:name w:val="entry-meta"/>
    <w:basedOn w:val="Normal"/>
    <w:rsid w:val="00EC0544"/>
    <w:pPr>
      <w:spacing w:before="100" w:beforeAutospacing="1" w:after="100" w:afterAutospacing="1"/>
    </w:pPr>
    <w:rPr>
      <w:rFonts w:ascii="Times" w:hAnsi="Times"/>
      <w:sz w:val="20"/>
      <w:szCs w:val="20"/>
    </w:rPr>
  </w:style>
  <w:style w:type="character" w:customStyle="1" w:styleId="post-time">
    <w:name w:val="post-time"/>
    <w:basedOn w:val="DefaultParagraphFont"/>
    <w:rsid w:val="00EC0544"/>
  </w:style>
  <w:style w:type="character" w:customStyle="1" w:styleId="post-category">
    <w:name w:val="post-category"/>
    <w:basedOn w:val="DefaultParagraphFont"/>
    <w:rsid w:val="00EC0544"/>
  </w:style>
  <w:style w:type="character" w:customStyle="1" w:styleId="post-author">
    <w:name w:val="post-author"/>
    <w:basedOn w:val="DefaultParagraphFont"/>
    <w:rsid w:val="00EC0544"/>
  </w:style>
  <w:style w:type="character" w:customStyle="1" w:styleId="A10">
    <w:name w:val="A10"/>
    <w:uiPriority w:val="99"/>
    <w:rsid w:val="00EC0544"/>
    <w:rPr>
      <w:rFonts w:cs="Trebuchet MS"/>
      <w:color w:val="000000"/>
      <w:sz w:val="11"/>
      <w:szCs w:val="11"/>
    </w:rPr>
  </w:style>
  <w:style w:type="paragraph" w:customStyle="1" w:styleId="Pa10">
    <w:name w:val="Pa10"/>
    <w:basedOn w:val="Default"/>
    <w:next w:val="Default"/>
    <w:uiPriority w:val="99"/>
    <w:rsid w:val="00EC0544"/>
    <w:pPr>
      <w:widowControl w:val="0"/>
      <w:spacing w:line="201" w:lineRule="atLeast"/>
    </w:pPr>
    <w:rPr>
      <w:rFonts w:ascii="Trebuchet MS" w:eastAsiaTheme="minorEastAsia" w:hAnsi="Trebuchet MS"/>
      <w:color w:val="auto"/>
    </w:rPr>
  </w:style>
  <w:style w:type="paragraph" w:customStyle="1" w:styleId="articledetails">
    <w:name w:val="articledetails"/>
    <w:basedOn w:val="Normal"/>
    <w:rsid w:val="00EC0544"/>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C0544"/>
  </w:style>
  <w:style w:type="paragraph" w:customStyle="1" w:styleId="aff">
    <w:name w:val="aff"/>
    <w:basedOn w:val="Normal"/>
    <w:rsid w:val="00EC0544"/>
    <w:pPr>
      <w:spacing w:before="100" w:beforeAutospacing="1" w:after="100" w:afterAutospacing="1"/>
    </w:pPr>
    <w:rPr>
      <w:rFonts w:ascii="Times" w:hAnsi="Times"/>
      <w:sz w:val="20"/>
      <w:szCs w:val="20"/>
    </w:rPr>
  </w:style>
  <w:style w:type="character" w:customStyle="1" w:styleId="entry-author">
    <w:name w:val="entry-author"/>
    <w:basedOn w:val="DefaultParagraphFont"/>
    <w:rsid w:val="00EC0544"/>
  </w:style>
  <w:style w:type="character" w:customStyle="1" w:styleId="entry-author-name">
    <w:name w:val="entry-author-name"/>
    <w:basedOn w:val="DefaultParagraphFont"/>
    <w:rsid w:val="00EC0544"/>
  </w:style>
  <w:style w:type="character" w:customStyle="1" w:styleId="contrib-degrees">
    <w:name w:val="contrib-degrees"/>
    <w:basedOn w:val="DefaultParagraphFont"/>
    <w:rsid w:val="00EC0544"/>
  </w:style>
  <w:style w:type="character" w:customStyle="1" w:styleId="contrib-on-behalf-of">
    <w:name w:val="contrib-on-behalf-of"/>
    <w:basedOn w:val="DefaultParagraphFont"/>
    <w:rsid w:val="00EC0544"/>
  </w:style>
  <w:style w:type="character" w:customStyle="1" w:styleId="pubtime">
    <w:name w:val="pubtime"/>
    <w:basedOn w:val="DefaultParagraphFont"/>
    <w:rsid w:val="00EC0544"/>
  </w:style>
  <w:style w:type="character" w:customStyle="1" w:styleId="fbcommentscount">
    <w:name w:val="fb_comments_count"/>
    <w:basedOn w:val="DefaultParagraphFont"/>
    <w:rsid w:val="00EC0544"/>
  </w:style>
  <w:style w:type="character" w:customStyle="1" w:styleId="stsharethiscustom">
    <w:name w:val="st_sharethis_custom"/>
    <w:basedOn w:val="DefaultParagraphFont"/>
    <w:rsid w:val="00EC0544"/>
  </w:style>
  <w:style w:type="paragraph" w:customStyle="1" w:styleId="permalinkable">
    <w:name w:val="permalinkable"/>
    <w:basedOn w:val="Normal"/>
    <w:rsid w:val="00EC0544"/>
    <w:pPr>
      <w:spacing w:before="100" w:beforeAutospacing="1" w:after="100" w:afterAutospacing="1"/>
    </w:pPr>
    <w:rPr>
      <w:rFonts w:ascii="Times" w:hAnsi="Times"/>
      <w:sz w:val="20"/>
      <w:szCs w:val="20"/>
    </w:rPr>
  </w:style>
  <w:style w:type="character" w:customStyle="1" w:styleId="post-date">
    <w:name w:val="post-date"/>
    <w:basedOn w:val="DefaultParagraphFont"/>
    <w:rsid w:val="00EC0544"/>
  </w:style>
  <w:style w:type="character" w:customStyle="1" w:styleId="link-external">
    <w:name w:val="link-external"/>
    <w:basedOn w:val="DefaultParagraphFont"/>
    <w:rsid w:val="00EC0544"/>
  </w:style>
  <w:style w:type="character" w:customStyle="1" w:styleId="articleauthor0">
    <w:name w:val="article_author"/>
    <w:basedOn w:val="DefaultParagraphFont"/>
    <w:rsid w:val="00EC0544"/>
  </w:style>
  <w:style w:type="character" w:customStyle="1" w:styleId="articleissue">
    <w:name w:val="article_issue"/>
    <w:basedOn w:val="DefaultParagraphFont"/>
    <w:rsid w:val="00EC0544"/>
  </w:style>
  <w:style w:type="character" w:customStyle="1" w:styleId="a-size-large">
    <w:name w:val="a-size-large"/>
    <w:basedOn w:val="DefaultParagraphFont"/>
    <w:rsid w:val="00EC0544"/>
  </w:style>
  <w:style w:type="character" w:customStyle="1" w:styleId="a-size-medium">
    <w:name w:val="a-size-medium"/>
    <w:basedOn w:val="DefaultParagraphFont"/>
    <w:rsid w:val="00EC0544"/>
  </w:style>
  <w:style w:type="character" w:customStyle="1" w:styleId="contribution">
    <w:name w:val="contribution"/>
    <w:basedOn w:val="DefaultParagraphFont"/>
    <w:rsid w:val="00EC0544"/>
  </w:style>
  <w:style w:type="character" w:customStyle="1" w:styleId="a-color-secondary">
    <w:name w:val="a-color-secondary"/>
    <w:basedOn w:val="DefaultParagraphFont"/>
    <w:rsid w:val="00EC0544"/>
  </w:style>
  <w:style w:type="paragraph" w:customStyle="1" w:styleId="sbyline">
    <w:name w:val="sbyline"/>
    <w:basedOn w:val="Normal"/>
    <w:rsid w:val="00EC0544"/>
    <w:pPr>
      <w:spacing w:before="100" w:beforeAutospacing="1" w:after="100" w:afterAutospacing="1"/>
    </w:pPr>
    <w:rPr>
      <w:rFonts w:ascii="Times" w:hAnsi="Times"/>
      <w:sz w:val="20"/>
      <w:szCs w:val="20"/>
    </w:rPr>
  </w:style>
  <w:style w:type="character" w:customStyle="1" w:styleId="ui-author">
    <w:name w:val="ui-author"/>
    <w:basedOn w:val="DefaultParagraphFont"/>
    <w:rsid w:val="00EC0544"/>
  </w:style>
  <w:style w:type="character" w:customStyle="1" w:styleId="ui-staffline">
    <w:name w:val="ui-staffline"/>
    <w:basedOn w:val="DefaultParagraphFont"/>
    <w:rsid w:val="00EC0544"/>
  </w:style>
  <w:style w:type="paragraph" w:customStyle="1" w:styleId="promotion-tag-p">
    <w:name w:val="promotion-tag-p"/>
    <w:basedOn w:val="Normal"/>
    <w:rsid w:val="00EC0544"/>
    <w:pPr>
      <w:spacing w:before="100" w:beforeAutospacing="1" w:after="100" w:afterAutospacing="1"/>
    </w:pPr>
    <w:rPr>
      <w:rFonts w:ascii="Times" w:hAnsi="Times"/>
      <w:sz w:val="20"/>
      <w:szCs w:val="20"/>
    </w:rPr>
  </w:style>
  <w:style w:type="paragraph" w:customStyle="1" w:styleId="heading">
    <w:name w:val="heading"/>
    <w:basedOn w:val="Normal"/>
    <w:rsid w:val="00EC0544"/>
    <w:pPr>
      <w:spacing w:before="100" w:beforeAutospacing="1" w:after="100" w:afterAutospacing="1"/>
    </w:pPr>
    <w:rPr>
      <w:rFonts w:ascii="Times" w:hAnsi="Times"/>
      <w:sz w:val="20"/>
      <w:szCs w:val="20"/>
    </w:rPr>
  </w:style>
  <w:style w:type="character" w:customStyle="1" w:styleId="value">
    <w:name w:val="value"/>
    <w:basedOn w:val="DefaultParagraphFont"/>
    <w:rsid w:val="00EC0544"/>
  </w:style>
  <w:style w:type="character" w:customStyle="1" w:styleId="specialissuelabel">
    <w:name w:val="specialissuelabel"/>
    <w:basedOn w:val="DefaultParagraphFont"/>
    <w:rsid w:val="00EC0544"/>
  </w:style>
  <w:style w:type="character" w:customStyle="1" w:styleId="referencediv">
    <w:name w:val="referencediv"/>
    <w:basedOn w:val="DefaultParagraphFont"/>
    <w:rsid w:val="00EC0544"/>
  </w:style>
  <w:style w:type="character" w:customStyle="1" w:styleId="wp-smiley">
    <w:name w:val="wp-smiley"/>
    <w:basedOn w:val="DefaultParagraphFont"/>
    <w:rsid w:val="00EC0544"/>
  </w:style>
  <w:style w:type="character" w:customStyle="1" w:styleId="artjournal">
    <w:name w:val="art_journal"/>
    <w:basedOn w:val="DefaultParagraphFont"/>
    <w:rsid w:val="00EC0544"/>
  </w:style>
  <w:style w:type="character" w:customStyle="1" w:styleId="artdatevolumeissuepart">
    <w:name w:val="art_datevolumeissuepart"/>
    <w:basedOn w:val="DefaultParagraphFont"/>
    <w:rsid w:val="00EC0544"/>
  </w:style>
  <w:style w:type="character" w:customStyle="1" w:styleId="artpages">
    <w:name w:val="art_pages"/>
    <w:basedOn w:val="DefaultParagraphFont"/>
    <w:rsid w:val="00EC0544"/>
  </w:style>
  <w:style w:type="character" w:customStyle="1" w:styleId="singlehighlightclass">
    <w:name w:val="single_highlight_class"/>
    <w:basedOn w:val="DefaultParagraphFont"/>
    <w:rsid w:val="00EC0544"/>
  </w:style>
  <w:style w:type="character" w:customStyle="1" w:styleId="degree">
    <w:name w:val="degree"/>
    <w:basedOn w:val="DefaultParagraphFont"/>
    <w:rsid w:val="00EC0544"/>
  </w:style>
  <w:style w:type="character" w:customStyle="1" w:styleId="major">
    <w:name w:val="major"/>
    <w:basedOn w:val="DefaultParagraphFont"/>
    <w:rsid w:val="00EC0544"/>
  </w:style>
  <w:style w:type="character" w:customStyle="1" w:styleId="authors">
    <w:name w:val="authors"/>
    <w:basedOn w:val="DefaultParagraphFont"/>
    <w:rsid w:val="00EC0544"/>
  </w:style>
  <w:style w:type="character" w:customStyle="1" w:styleId="views">
    <w:name w:val="views"/>
    <w:basedOn w:val="DefaultParagraphFont"/>
    <w:rsid w:val="00EC0544"/>
  </w:style>
  <w:style w:type="character" w:customStyle="1" w:styleId="stmainservices">
    <w:name w:val="stmainservices"/>
    <w:basedOn w:val="DefaultParagraphFont"/>
    <w:rsid w:val="00EC0544"/>
  </w:style>
  <w:style w:type="character" w:customStyle="1" w:styleId="stbubblehcount">
    <w:name w:val="stbubble_hcount"/>
    <w:basedOn w:val="DefaultParagraphFont"/>
    <w:rsid w:val="00EC0544"/>
  </w:style>
  <w:style w:type="paragraph" w:customStyle="1" w:styleId="Document">
    <w:name w:val="_Document"/>
    <w:basedOn w:val="Default"/>
    <w:next w:val="Default"/>
    <w:uiPriority w:val="99"/>
    <w:rsid w:val="00EC0544"/>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EC0544"/>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EC0544"/>
    <w:pPr>
      <w:widowControl w:val="0"/>
    </w:pPr>
    <w:rPr>
      <w:rFonts w:ascii="New Baskerville" w:eastAsiaTheme="minorEastAsia" w:hAnsi="New Baskerville"/>
      <w:color w:val="auto"/>
    </w:rPr>
  </w:style>
  <w:style w:type="paragraph" w:customStyle="1" w:styleId="collapsed-hide">
    <w:name w:val="collapsed-hide"/>
    <w:basedOn w:val="Normal"/>
    <w:rsid w:val="00EC0544"/>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EC0544"/>
    <w:pPr>
      <w:widowControl w:val="0"/>
      <w:spacing w:line="211" w:lineRule="atLeast"/>
    </w:pPr>
    <w:rPr>
      <w:rFonts w:ascii="Mokka" w:eastAsiaTheme="minorEastAsia" w:hAnsi="Mokka"/>
      <w:color w:val="auto"/>
    </w:rPr>
  </w:style>
  <w:style w:type="paragraph" w:customStyle="1" w:styleId="odd">
    <w:name w:val="odd"/>
    <w:basedOn w:val="Normal"/>
    <w:rsid w:val="00EC0544"/>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EC0544"/>
  </w:style>
  <w:style w:type="character" w:customStyle="1" w:styleId="tolocaltime">
    <w:name w:val="tolocaltime"/>
    <w:basedOn w:val="DefaultParagraphFont"/>
    <w:rsid w:val="00EC0544"/>
  </w:style>
  <w:style w:type="character" w:customStyle="1" w:styleId="pb-byline">
    <w:name w:val="pb-byline"/>
    <w:basedOn w:val="DefaultParagraphFont"/>
    <w:rsid w:val="00EC0544"/>
  </w:style>
  <w:style w:type="character" w:customStyle="1" w:styleId="pb-timestamp">
    <w:name w:val="pb-timestamp"/>
    <w:basedOn w:val="DefaultParagraphFont"/>
    <w:rsid w:val="00EC0544"/>
  </w:style>
  <w:style w:type="character" w:customStyle="1" w:styleId="posted-on">
    <w:name w:val="posted-on"/>
    <w:basedOn w:val="DefaultParagraphFont"/>
    <w:rsid w:val="00EC0544"/>
  </w:style>
  <w:style w:type="character" w:customStyle="1" w:styleId="even">
    <w:name w:val="even"/>
    <w:basedOn w:val="DefaultParagraphFont"/>
    <w:rsid w:val="00EC0544"/>
  </w:style>
  <w:style w:type="paragraph" w:customStyle="1" w:styleId="volissue">
    <w:name w:val="volissue"/>
    <w:basedOn w:val="Normal"/>
    <w:rsid w:val="00EC0544"/>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C0544"/>
  </w:style>
  <w:style w:type="character" w:customStyle="1" w:styleId="articledate">
    <w:name w:val="articledate"/>
    <w:basedOn w:val="DefaultParagraphFont"/>
    <w:rsid w:val="00EC0544"/>
  </w:style>
  <w:style w:type="character" w:customStyle="1" w:styleId="post-byline">
    <w:name w:val="post-byline"/>
    <w:basedOn w:val="DefaultParagraphFont"/>
    <w:rsid w:val="00EC0544"/>
  </w:style>
  <w:style w:type="character" w:customStyle="1" w:styleId="metadate">
    <w:name w:val="meta_date"/>
    <w:basedOn w:val="DefaultParagraphFont"/>
    <w:rsid w:val="00EC0544"/>
  </w:style>
  <w:style w:type="character" w:customStyle="1" w:styleId="fa">
    <w:name w:val="fa"/>
    <w:basedOn w:val="DefaultParagraphFont"/>
    <w:rsid w:val="00EC0544"/>
  </w:style>
  <w:style w:type="character" w:customStyle="1" w:styleId="longname">
    <w:name w:val="longname"/>
    <w:basedOn w:val="DefaultParagraphFont"/>
    <w:rsid w:val="00EC0544"/>
  </w:style>
  <w:style w:type="character" w:customStyle="1" w:styleId="echocontainer">
    <w:name w:val="echo_container"/>
    <w:basedOn w:val="DefaultParagraphFont"/>
    <w:rsid w:val="00EC0544"/>
  </w:style>
  <w:style w:type="character" w:customStyle="1" w:styleId="comment-display">
    <w:name w:val="comment-display"/>
    <w:basedOn w:val="DefaultParagraphFont"/>
    <w:rsid w:val="00EC0544"/>
  </w:style>
  <w:style w:type="paragraph" w:customStyle="1" w:styleId="comment-count-label">
    <w:name w:val="comment-count-label"/>
    <w:basedOn w:val="Normal"/>
    <w:rsid w:val="00EC0544"/>
    <w:pPr>
      <w:spacing w:before="100" w:beforeAutospacing="1" w:after="100" w:afterAutospacing="1"/>
    </w:pPr>
    <w:rPr>
      <w:rFonts w:ascii="Times" w:hAnsi="Times"/>
      <w:sz w:val="20"/>
      <w:szCs w:val="20"/>
    </w:rPr>
  </w:style>
  <w:style w:type="character" w:customStyle="1" w:styleId="echo-counter">
    <w:name w:val="echo-counter"/>
    <w:basedOn w:val="DefaultParagraphFont"/>
    <w:rsid w:val="00EC0544"/>
  </w:style>
  <w:style w:type="character" w:customStyle="1" w:styleId="discussion-policy">
    <w:name w:val="discussion-policy"/>
    <w:basedOn w:val="DefaultParagraphFont"/>
    <w:rsid w:val="00EC0544"/>
  </w:style>
  <w:style w:type="character" w:customStyle="1" w:styleId="echo-apps-conversations-streamcaption">
    <w:name w:val="echo-apps-conversations-streamcaption"/>
    <w:basedOn w:val="DefaultParagraphFont"/>
    <w:rsid w:val="00EC0544"/>
  </w:style>
  <w:style w:type="character" w:customStyle="1" w:styleId="echo-streamserver-controls-stream-item-text">
    <w:name w:val="echo-streamserver-controls-stream-item-text"/>
    <w:basedOn w:val="DefaultParagraphFont"/>
    <w:rsid w:val="00EC0544"/>
  </w:style>
  <w:style w:type="character" w:customStyle="1" w:styleId="echo-streamserver-controls-facepile-more">
    <w:name w:val="echo-streamserver-controls-facepile-more"/>
    <w:basedOn w:val="DefaultParagraphFont"/>
    <w:rsid w:val="00EC0544"/>
  </w:style>
  <w:style w:type="character" w:customStyle="1" w:styleId="echo-primaryfont">
    <w:name w:val="echo-primaryfont"/>
    <w:basedOn w:val="DefaultParagraphFont"/>
    <w:rsid w:val="00EC0544"/>
  </w:style>
  <w:style w:type="character" w:customStyle="1" w:styleId="section">
    <w:name w:val="section"/>
    <w:basedOn w:val="DefaultParagraphFont"/>
    <w:rsid w:val="00EC0544"/>
  </w:style>
  <w:style w:type="character" w:customStyle="1" w:styleId="wpsr-txt-headline">
    <w:name w:val="wpsr-txt-headline"/>
    <w:basedOn w:val="DefaultParagraphFont"/>
    <w:rsid w:val="00EC0544"/>
  </w:style>
  <w:style w:type="character" w:customStyle="1" w:styleId="asset-metabar-author">
    <w:name w:val="asset-metabar-author"/>
    <w:basedOn w:val="DefaultParagraphFont"/>
    <w:rsid w:val="00EC0544"/>
  </w:style>
  <w:style w:type="character" w:customStyle="1" w:styleId="eza-dateline">
    <w:name w:val="eza-dateline"/>
    <w:basedOn w:val="DefaultParagraphFont"/>
    <w:rsid w:val="00EC0544"/>
  </w:style>
  <w:style w:type="character" w:customStyle="1" w:styleId="eza-authors">
    <w:name w:val="eza-authors"/>
    <w:basedOn w:val="DefaultParagraphFont"/>
    <w:rsid w:val="00EC0544"/>
  </w:style>
  <w:style w:type="character" w:customStyle="1" w:styleId="csmstaff">
    <w:name w:val="csm_staff"/>
    <w:basedOn w:val="DefaultParagraphFont"/>
    <w:rsid w:val="00EC0544"/>
  </w:style>
  <w:style w:type="paragraph" w:customStyle="1" w:styleId="mol-para-with-font">
    <w:name w:val="mol-para-with-font"/>
    <w:basedOn w:val="Normal"/>
    <w:rsid w:val="00EC0544"/>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C0544"/>
  </w:style>
  <w:style w:type="character" w:customStyle="1" w:styleId="byline-text">
    <w:name w:val="byline-text"/>
    <w:basedOn w:val="DefaultParagraphFont"/>
    <w:rsid w:val="00EC0544"/>
  </w:style>
  <w:style w:type="character" w:customStyle="1" w:styleId="itemauthor">
    <w:name w:val="itemauthor"/>
    <w:basedOn w:val="DefaultParagraphFont"/>
    <w:rsid w:val="00EC0544"/>
  </w:style>
  <w:style w:type="character" w:customStyle="1" w:styleId="itemdatecreated">
    <w:name w:val="itemdatecreated"/>
    <w:basedOn w:val="DefaultParagraphFont"/>
    <w:rsid w:val="00EC0544"/>
  </w:style>
  <w:style w:type="character" w:customStyle="1" w:styleId="slug-metadata-note">
    <w:name w:val="slug-metadata-note"/>
    <w:basedOn w:val="DefaultParagraphFont"/>
    <w:rsid w:val="00EC0544"/>
  </w:style>
  <w:style w:type="character" w:customStyle="1" w:styleId="drop-capped">
    <w:name w:val="drop-capped"/>
    <w:basedOn w:val="DefaultParagraphFont"/>
    <w:rsid w:val="00EC0544"/>
  </w:style>
  <w:style w:type="character" w:customStyle="1" w:styleId="published">
    <w:name w:val="published"/>
    <w:basedOn w:val="DefaultParagraphFont"/>
    <w:rsid w:val="00EC0544"/>
  </w:style>
  <w:style w:type="paragraph" w:customStyle="1" w:styleId="articleopinion-standfirst">
    <w:name w:val="articleopinion-standfirst"/>
    <w:basedOn w:val="Normal"/>
    <w:rsid w:val="00EC0544"/>
    <w:pPr>
      <w:spacing w:before="100" w:beforeAutospacing="1" w:after="100" w:afterAutospacing="1"/>
    </w:pPr>
    <w:rPr>
      <w:rFonts w:ascii="Times" w:hAnsi="Times"/>
      <w:sz w:val="20"/>
      <w:szCs w:val="20"/>
    </w:rPr>
  </w:style>
  <w:style w:type="paragraph" w:customStyle="1" w:styleId="snippet">
    <w:name w:val="snippet"/>
    <w:basedOn w:val="Normal"/>
    <w:rsid w:val="00EC0544"/>
    <w:pPr>
      <w:spacing w:before="100" w:beforeAutospacing="1" w:after="100" w:afterAutospacing="1"/>
    </w:pPr>
    <w:rPr>
      <w:rFonts w:ascii="Times" w:hAnsi="Times"/>
      <w:sz w:val="20"/>
      <w:szCs w:val="20"/>
    </w:rPr>
  </w:style>
  <w:style w:type="character" w:customStyle="1" w:styleId="thetitle">
    <w:name w:val="the_title"/>
    <w:basedOn w:val="DefaultParagraphFont"/>
    <w:rsid w:val="00EC0544"/>
  </w:style>
  <w:style w:type="character" w:customStyle="1" w:styleId="view-count">
    <w:name w:val="view-count"/>
    <w:basedOn w:val="DefaultParagraphFont"/>
    <w:rsid w:val="00EC0544"/>
  </w:style>
  <w:style w:type="character" w:customStyle="1" w:styleId="rupee">
    <w:name w:val="rupee"/>
    <w:basedOn w:val="DefaultParagraphFont"/>
    <w:rsid w:val="00EC0544"/>
  </w:style>
  <w:style w:type="character" w:customStyle="1" w:styleId="grey1">
    <w:name w:val="grey1"/>
    <w:basedOn w:val="DefaultParagraphFont"/>
    <w:rsid w:val="00EC0544"/>
  </w:style>
  <w:style w:type="paragraph" w:customStyle="1" w:styleId="Pa13">
    <w:name w:val="Pa13"/>
    <w:basedOn w:val="Default"/>
    <w:next w:val="Default"/>
    <w:uiPriority w:val="99"/>
    <w:rsid w:val="00EC0544"/>
    <w:pPr>
      <w:widowControl w:val="0"/>
      <w:spacing w:line="201" w:lineRule="atLeast"/>
    </w:pPr>
    <w:rPr>
      <w:rFonts w:eastAsiaTheme="minorEastAsia"/>
      <w:color w:val="auto"/>
    </w:rPr>
  </w:style>
  <w:style w:type="paragraph" w:customStyle="1" w:styleId="Pa14">
    <w:name w:val="Pa14"/>
    <w:basedOn w:val="Default"/>
    <w:next w:val="Default"/>
    <w:uiPriority w:val="99"/>
    <w:rsid w:val="00EC0544"/>
    <w:pPr>
      <w:widowControl w:val="0"/>
      <w:spacing w:line="241" w:lineRule="atLeast"/>
    </w:pPr>
    <w:rPr>
      <w:rFonts w:eastAsiaTheme="minorEastAsia"/>
      <w:color w:val="auto"/>
    </w:rPr>
  </w:style>
  <w:style w:type="paragraph" w:customStyle="1" w:styleId="Pa9">
    <w:name w:val="Pa9"/>
    <w:basedOn w:val="Default"/>
    <w:next w:val="Default"/>
    <w:uiPriority w:val="99"/>
    <w:rsid w:val="00EC0544"/>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EC0544"/>
  </w:style>
  <w:style w:type="character" w:customStyle="1" w:styleId="reporttitle">
    <w:name w:val="report_title"/>
    <w:basedOn w:val="DefaultParagraphFont"/>
    <w:rsid w:val="00EC0544"/>
  </w:style>
  <w:style w:type="character" w:customStyle="1" w:styleId="documenttype-longreleases">
    <w:name w:val="document_type_-_long_releases"/>
    <w:basedOn w:val="DefaultParagraphFont"/>
    <w:rsid w:val="00EC0544"/>
  </w:style>
  <w:style w:type="character" w:customStyle="1" w:styleId="alt-date">
    <w:name w:val="alt-date"/>
    <w:basedOn w:val="DefaultParagraphFont"/>
    <w:rsid w:val="00EC0544"/>
  </w:style>
  <w:style w:type="character" w:customStyle="1" w:styleId="entry-byline">
    <w:name w:val="entry-byline"/>
    <w:basedOn w:val="DefaultParagraphFont"/>
    <w:rsid w:val="00EC0544"/>
  </w:style>
  <w:style w:type="character" w:customStyle="1" w:styleId="taglinecontrib">
    <w:name w:val="tagline_contrib"/>
    <w:basedOn w:val="DefaultParagraphFont"/>
    <w:rsid w:val="00EC0544"/>
  </w:style>
  <w:style w:type="character" w:customStyle="1" w:styleId="articledate0">
    <w:name w:val="article_date"/>
    <w:basedOn w:val="DefaultParagraphFont"/>
    <w:rsid w:val="00EC0544"/>
  </w:style>
  <w:style w:type="paragraph" w:customStyle="1" w:styleId="hg-daily">
    <w:name w:val="hg-daily"/>
    <w:basedOn w:val="Normal"/>
    <w:rsid w:val="00EC0544"/>
    <w:pPr>
      <w:spacing w:before="100" w:beforeAutospacing="1" w:after="100" w:afterAutospacing="1"/>
    </w:pPr>
    <w:rPr>
      <w:rFonts w:ascii="Times" w:hAnsi="Times"/>
      <w:sz w:val="20"/>
      <w:szCs w:val="20"/>
    </w:rPr>
  </w:style>
  <w:style w:type="character" w:customStyle="1" w:styleId="cit">
    <w:name w:val="cit"/>
    <w:basedOn w:val="DefaultParagraphFont"/>
    <w:rsid w:val="00EC0544"/>
  </w:style>
  <w:style w:type="paragraph" w:customStyle="1" w:styleId="buttonheading">
    <w:name w:val="buttonheading"/>
    <w:basedOn w:val="Normal"/>
    <w:rsid w:val="00EC0544"/>
    <w:pPr>
      <w:spacing w:before="100" w:beforeAutospacing="1" w:after="100" w:afterAutospacing="1"/>
    </w:pPr>
    <w:rPr>
      <w:rFonts w:ascii="Times" w:hAnsi="Times"/>
      <w:sz w:val="20"/>
      <w:szCs w:val="20"/>
    </w:rPr>
  </w:style>
  <w:style w:type="character" w:customStyle="1" w:styleId="createdate">
    <w:name w:val="createdate"/>
    <w:basedOn w:val="DefaultParagraphFont"/>
    <w:rsid w:val="00EC0544"/>
  </w:style>
  <w:style w:type="character" w:customStyle="1" w:styleId="text-label">
    <w:name w:val="text-label"/>
    <w:basedOn w:val="DefaultParagraphFont"/>
    <w:rsid w:val="00EC0544"/>
  </w:style>
  <w:style w:type="paragraph" w:customStyle="1" w:styleId="TOC3Char">
    <w:name w:val="TOC 3 Char"/>
    <w:basedOn w:val="Normal"/>
    <w:next w:val="Normal"/>
    <w:rsid w:val="00EC0544"/>
    <w:rPr>
      <w:rFonts w:eastAsia="Times New Roman"/>
      <w:sz w:val="24"/>
      <w:szCs w:val="20"/>
    </w:rPr>
  </w:style>
  <w:style w:type="paragraph" w:customStyle="1" w:styleId="TOC1Char">
    <w:name w:val="TOC 1 Char"/>
    <w:basedOn w:val="Normal"/>
    <w:next w:val="Normal"/>
    <w:rsid w:val="00EC0544"/>
    <w:rPr>
      <w:rFonts w:eastAsia="Times New Roman"/>
      <w:b/>
      <w:sz w:val="24"/>
      <w:szCs w:val="20"/>
    </w:rPr>
  </w:style>
  <w:style w:type="character" w:customStyle="1" w:styleId="StyleCardtextChar10pt">
    <w:name w:val="Style Card text Char + 10 pt"/>
    <w:rsid w:val="00EC0544"/>
    <w:rPr>
      <w:rFonts w:ascii="Georgia" w:eastAsia="Calibri" w:hAnsi="Georgia"/>
      <w:sz w:val="20"/>
      <w:u w:val="single"/>
      <w:lang w:bidi="ar-SA"/>
    </w:rPr>
  </w:style>
  <w:style w:type="paragraph" w:customStyle="1" w:styleId="ColorfulList-Accent11">
    <w:name w:val="Colorful List - Accent 11"/>
    <w:basedOn w:val="Normal"/>
    <w:uiPriority w:val="34"/>
    <w:qFormat/>
    <w:rsid w:val="00EC0544"/>
    <w:pPr>
      <w:ind w:left="720"/>
      <w:contextualSpacing/>
      <w:jc w:val="both"/>
    </w:pPr>
    <w:rPr>
      <w:rFonts w:eastAsia="Times New Roman"/>
      <w:sz w:val="20"/>
      <w:szCs w:val="20"/>
    </w:rPr>
  </w:style>
  <w:style w:type="paragraph" w:customStyle="1" w:styleId="NoteLevel11">
    <w:name w:val="Note Level 11"/>
    <w:basedOn w:val="Normal"/>
    <w:uiPriority w:val="99"/>
    <w:rsid w:val="00EC0544"/>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EC0544"/>
    <w:pPr>
      <w:keepNext/>
      <w:tabs>
        <w:tab w:val="num" w:pos="1440"/>
      </w:tabs>
      <w:ind w:left="1800" w:hanging="360"/>
      <w:outlineLvl w:val="2"/>
    </w:pPr>
    <w:rPr>
      <w:rFonts w:eastAsia="MS Gothic"/>
    </w:rPr>
  </w:style>
  <w:style w:type="paragraph" w:customStyle="1" w:styleId="NoteLevel41">
    <w:name w:val="Note Level 41"/>
    <w:basedOn w:val="Normal"/>
    <w:rsid w:val="00EC0544"/>
    <w:pPr>
      <w:keepNext/>
      <w:tabs>
        <w:tab w:val="num" w:pos="2160"/>
      </w:tabs>
      <w:ind w:left="2520" w:hanging="360"/>
      <w:outlineLvl w:val="3"/>
    </w:pPr>
    <w:rPr>
      <w:rFonts w:eastAsia="MS Gothic"/>
    </w:rPr>
  </w:style>
  <w:style w:type="paragraph" w:customStyle="1" w:styleId="NoteLevel51">
    <w:name w:val="Note Level 51"/>
    <w:basedOn w:val="Normal"/>
    <w:rsid w:val="00EC0544"/>
    <w:pPr>
      <w:keepNext/>
      <w:tabs>
        <w:tab w:val="num" w:pos="2880"/>
      </w:tabs>
      <w:ind w:left="3240" w:hanging="360"/>
      <w:outlineLvl w:val="4"/>
    </w:pPr>
    <w:rPr>
      <w:rFonts w:eastAsia="MS Gothic"/>
    </w:rPr>
  </w:style>
  <w:style w:type="paragraph" w:customStyle="1" w:styleId="NoteLevel61">
    <w:name w:val="Note Level 61"/>
    <w:basedOn w:val="Normal"/>
    <w:rsid w:val="00EC0544"/>
    <w:pPr>
      <w:keepNext/>
      <w:tabs>
        <w:tab w:val="num" w:pos="3600"/>
      </w:tabs>
      <w:ind w:left="3960" w:hanging="360"/>
      <w:outlineLvl w:val="5"/>
    </w:pPr>
    <w:rPr>
      <w:rFonts w:eastAsia="MS Gothic"/>
    </w:rPr>
  </w:style>
  <w:style w:type="paragraph" w:customStyle="1" w:styleId="NoteLevel71">
    <w:name w:val="Note Level 71"/>
    <w:basedOn w:val="Normal"/>
    <w:rsid w:val="00EC0544"/>
    <w:pPr>
      <w:keepNext/>
      <w:tabs>
        <w:tab w:val="num" w:pos="4320"/>
      </w:tabs>
      <w:ind w:left="4680" w:hanging="360"/>
      <w:outlineLvl w:val="6"/>
    </w:pPr>
    <w:rPr>
      <w:rFonts w:eastAsia="MS Gothic"/>
    </w:rPr>
  </w:style>
  <w:style w:type="paragraph" w:customStyle="1" w:styleId="NoteLevel81">
    <w:name w:val="Note Level 81"/>
    <w:basedOn w:val="Normal"/>
    <w:rsid w:val="00EC0544"/>
    <w:pPr>
      <w:keepNext/>
      <w:tabs>
        <w:tab w:val="num" w:pos="5040"/>
      </w:tabs>
      <w:ind w:left="5400" w:hanging="360"/>
      <w:outlineLvl w:val="7"/>
    </w:pPr>
    <w:rPr>
      <w:rFonts w:eastAsia="MS Gothic"/>
    </w:rPr>
  </w:style>
  <w:style w:type="paragraph" w:customStyle="1" w:styleId="NoteLevel91">
    <w:name w:val="Note Level 91"/>
    <w:basedOn w:val="Normal"/>
    <w:rsid w:val="00EC0544"/>
    <w:pPr>
      <w:keepNext/>
      <w:tabs>
        <w:tab w:val="num" w:pos="5760"/>
      </w:tabs>
      <w:ind w:left="6120" w:hanging="360"/>
      <w:outlineLvl w:val="8"/>
    </w:pPr>
    <w:rPr>
      <w:rFonts w:eastAsia="MS Gothic"/>
    </w:rPr>
  </w:style>
  <w:style w:type="paragraph" w:styleId="Index2">
    <w:name w:val="index 2"/>
    <w:basedOn w:val="Normal"/>
    <w:next w:val="Normal"/>
    <w:autoRedefine/>
    <w:rsid w:val="00EC0544"/>
    <w:pPr>
      <w:spacing w:after="200" w:line="276" w:lineRule="auto"/>
      <w:ind w:left="400" w:hanging="200"/>
    </w:pPr>
    <w:rPr>
      <w:rFonts w:eastAsia="Times New Roman"/>
      <w:bCs/>
    </w:rPr>
  </w:style>
  <w:style w:type="paragraph" w:styleId="Index3">
    <w:name w:val="index 3"/>
    <w:basedOn w:val="Normal"/>
    <w:next w:val="Normal"/>
    <w:autoRedefine/>
    <w:rsid w:val="00EC0544"/>
    <w:pPr>
      <w:spacing w:after="200" w:line="276" w:lineRule="auto"/>
      <w:ind w:left="600" w:hanging="200"/>
    </w:pPr>
    <w:rPr>
      <w:rFonts w:eastAsia="Times New Roman"/>
      <w:bCs/>
    </w:rPr>
  </w:style>
  <w:style w:type="paragraph" w:styleId="Index4">
    <w:name w:val="index 4"/>
    <w:basedOn w:val="Normal"/>
    <w:next w:val="Normal"/>
    <w:autoRedefine/>
    <w:rsid w:val="00EC0544"/>
    <w:pPr>
      <w:spacing w:after="200" w:line="276" w:lineRule="auto"/>
      <w:ind w:left="800" w:hanging="200"/>
    </w:pPr>
    <w:rPr>
      <w:rFonts w:eastAsia="Times New Roman"/>
      <w:bCs/>
    </w:rPr>
  </w:style>
  <w:style w:type="paragraph" w:styleId="Index5">
    <w:name w:val="index 5"/>
    <w:basedOn w:val="Normal"/>
    <w:next w:val="Normal"/>
    <w:autoRedefine/>
    <w:rsid w:val="00EC0544"/>
    <w:pPr>
      <w:spacing w:after="200" w:line="276" w:lineRule="auto"/>
      <w:ind w:left="1000" w:hanging="200"/>
    </w:pPr>
    <w:rPr>
      <w:rFonts w:eastAsia="Times New Roman"/>
      <w:bCs/>
    </w:rPr>
  </w:style>
  <w:style w:type="paragraph" w:styleId="Index6">
    <w:name w:val="index 6"/>
    <w:basedOn w:val="Normal"/>
    <w:next w:val="Normal"/>
    <w:autoRedefine/>
    <w:rsid w:val="00EC0544"/>
    <w:pPr>
      <w:spacing w:after="200" w:line="276" w:lineRule="auto"/>
      <w:ind w:left="1200" w:hanging="200"/>
    </w:pPr>
    <w:rPr>
      <w:rFonts w:eastAsia="Times New Roman"/>
      <w:bCs/>
    </w:rPr>
  </w:style>
  <w:style w:type="paragraph" w:styleId="Index7">
    <w:name w:val="index 7"/>
    <w:basedOn w:val="Normal"/>
    <w:next w:val="Normal"/>
    <w:autoRedefine/>
    <w:rsid w:val="00EC0544"/>
    <w:pPr>
      <w:spacing w:after="200" w:line="276" w:lineRule="auto"/>
      <w:ind w:left="1400" w:hanging="200"/>
    </w:pPr>
    <w:rPr>
      <w:rFonts w:eastAsia="Times New Roman"/>
      <w:bCs/>
    </w:rPr>
  </w:style>
  <w:style w:type="paragraph" w:styleId="Index8">
    <w:name w:val="index 8"/>
    <w:basedOn w:val="Normal"/>
    <w:next w:val="Normal"/>
    <w:autoRedefine/>
    <w:rsid w:val="00EC0544"/>
    <w:pPr>
      <w:spacing w:after="200" w:line="276" w:lineRule="auto"/>
      <w:ind w:left="1600" w:hanging="200"/>
    </w:pPr>
    <w:rPr>
      <w:rFonts w:eastAsia="Times New Roman"/>
      <w:bCs/>
    </w:rPr>
  </w:style>
  <w:style w:type="paragraph" w:styleId="Index9">
    <w:name w:val="index 9"/>
    <w:basedOn w:val="Normal"/>
    <w:next w:val="Normal"/>
    <w:autoRedefine/>
    <w:rsid w:val="00EC0544"/>
    <w:pPr>
      <w:spacing w:after="200" w:line="276" w:lineRule="auto"/>
      <w:ind w:left="1800" w:hanging="200"/>
    </w:pPr>
    <w:rPr>
      <w:rFonts w:eastAsia="Times New Roman"/>
      <w:bCs/>
    </w:rPr>
  </w:style>
  <w:style w:type="paragraph" w:styleId="IndexHeading">
    <w:name w:val="index heading"/>
    <w:basedOn w:val="Normal"/>
    <w:next w:val="Index1"/>
    <w:rsid w:val="00EC0544"/>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C0544"/>
    <w:pPr>
      <w:jc w:val="both"/>
    </w:pPr>
    <w:rPr>
      <w:rFonts w:eastAsia="Times New Roman"/>
      <w:i/>
      <w:iCs/>
      <w:color w:val="000000"/>
      <w:sz w:val="20"/>
    </w:rPr>
  </w:style>
  <w:style w:type="character" w:customStyle="1" w:styleId="MediumGrid11">
    <w:name w:val="Medium Grid 11"/>
    <w:uiPriority w:val="99"/>
    <w:rsid w:val="00EC0544"/>
    <w:rPr>
      <w:color w:val="808080"/>
    </w:rPr>
  </w:style>
  <w:style w:type="numbering" w:customStyle="1" w:styleId="NoList8">
    <w:name w:val="No List8"/>
    <w:next w:val="NoList"/>
    <w:semiHidden/>
    <w:unhideWhenUsed/>
    <w:rsid w:val="00EC0544"/>
  </w:style>
  <w:style w:type="numbering" w:customStyle="1" w:styleId="NoList9">
    <w:name w:val="No List9"/>
    <w:next w:val="NoList"/>
    <w:semiHidden/>
    <w:unhideWhenUsed/>
    <w:rsid w:val="00EC0544"/>
  </w:style>
  <w:style w:type="numbering" w:customStyle="1" w:styleId="NoList10">
    <w:name w:val="No List10"/>
    <w:next w:val="NoList"/>
    <w:semiHidden/>
    <w:unhideWhenUsed/>
    <w:rsid w:val="00EC0544"/>
  </w:style>
  <w:style w:type="numbering" w:customStyle="1" w:styleId="NoList12">
    <w:name w:val="No List12"/>
    <w:next w:val="NoList"/>
    <w:semiHidden/>
    <w:unhideWhenUsed/>
    <w:rsid w:val="00EC0544"/>
  </w:style>
  <w:style w:type="numbering" w:customStyle="1" w:styleId="NoList13">
    <w:name w:val="No List13"/>
    <w:next w:val="NoList"/>
    <w:semiHidden/>
    <w:unhideWhenUsed/>
    <w:rsid w:val="00EC0544"/>
  </w:style>
  <w:style w:type="numbering" w:customStyle="1" w:styleId="NoList14">
    <w:name w:val="No List14"/>
    <w:next w:val="NoList"/>
    <w:semiHidden/>
    <w:unhideWhenUsed/>
    <w:rsid w:val="00EC0544"/>
  </w:style>
  <w:style w:type="numbering" w:customStyle="1" w:styleId="NoList15">
    <w:name w:val="No List15"/>
    <w:next w:val="NoList"/>
    <w:uiPriority w:val="99"/>
    <w:semiHidden/>
    <w:unhideWhenUsed/>
    <w:rsid w:val="00EC0544"/>
  </w:style>
  <w:style w:type="numbering" w:customStyle="1" w:styleId="NoList16">
    <w:name w:val="No List16"/>
    <w:next w:val="NoList"/>
    <w:uiPriority w:val="99"/>
    <w:semiHidden/>
    <w:unhideWhenUsed/>
    <w:rsid w:val="00EC0544"/>
  </w:style>
  <w:style w:type="numbering" w:customStyle="1" w:styleId="NoList17">
    <w:name w:val="No List17"/>
    <w:next w:val="NoList"/>
    <w:semiHidden/>
    <w:unhideWhenUsed/>
    <w:rsid w:val="00EC0544"/>
  </w:style>
  <w:style w:type="numbering" w:customStyle="1" w:styleId="NoList18">
    <w:name w:val="No List18"/>
    <w:next w:val="NoList"/>
    <w:uiPriority w:val="99"/>
    <w:semiHidden/>
    <w:unhideWhenUsed/>
    <w:rsid w:val="00EC0544"/>
  </w:style>
  <w:style w:type="numbering" w:customStyle="1" w:styleId="NoList19">
    <w:name w:val="No List19"/>
    <w:next w:val="NoList"/>
    <w:uiPriority w:val="99"/>
    <w:semiHidden/>
    <w:unhideWhenUsed/>
    <w:rsid w:val="00EC0544"/>
  </w:style>
  <w:style w:type="numbering" w:customStyle="1" w:styleId="NoList20">
    <w:name w:val="No List20"/>
    <w:next w:val="NoList"/>
    <w:semiHidden/>
    <w:unhideWhenUsed/>
    <w:rsid w:val="00EC0544"/>
  </w:style>
  <w:style w:type="numbering" w:customStyle="1" w:styleId="NoList21">
    <w:name w:val="No List21"/>
    <w:next w:val="NoList"/>
    <w:semiHidden/>
    <w:unhideWhenUsed/>
    <w:rsid w:val="00EC0544"/>
  </w:style>
  <w:style w:type="paragraph" w:customStyle="1" w:styleId="PlaceholderText2">
    <w:name w:val="Placeholder Text2"/>
    <w:basedOn w:val="Normal"/>
    <w:uiPriority w:val="99"/>
    <w:rsid w:val="00EC054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EC0544"/>
    <w:pPr>
      <w:keepNext/>
      <w:tabs>
        <w:tab w:val="num" w:pos="1440"/>
      </w:tabs>
      <w:ind w:left="1800" w:hanging="360"/>
      <w:outlineLvl w:val="2"/>
    </w:pPr>
    <w:rPr>
      <w:rFonts w:eastAsia="MS Gothic"/>
      <w:sz w:val="24"/>
    </w:rPr>
  </w:style>
  <w:style w:type="paragraph" w:customStyle="1" w:styleId="LightList1">
    <w:name w:val="Light List1"/>
    <w:basedOn w:val="Normal"/>
    <w:rsid w:val="00EC0544"/>
    <w:pPr>
      <w:keepNext/>
      <w:tabs>
        <w:tab w:val="num" w:pos="2160"/>
      </w:tabs>
      <w:ind w:left="2520" w:hanging="360"/>
      <w:outlineLvl w:val="3"/>
    </w:pPr>
    <w:rPr>
      <w:rFonts w:eastAsia="MS Gothic"/>
      <w:sz w:val="24"/>
    </w:rPr>
  </w:style>
  <w:style w:type="paragraph" w:customStyle="1" w:styleId="LightGrid1">
    <w:name w:val="Light Grid1"/>
    <w:basedOn w:val="Normal"/>
    <w:rsid w:val="00EC0544"/>
    <w:pPr>
      <w:keepNext/>
      <w:tabs>
        <w:tab w:val="num" w:pos="2880"/>
      </w:tabs>
      <w:ind w:left="3240" w:hanging="360"/>
      <w:outlineLvl w:val="4"/>
    </w:pPr>
    <w:rPr>
      <w:rFonts w:eastAsia="MS Gothic"/>
      <w:sz w:val="24"/>
    </w:rPr>
  </w:style>
  <w:style w:type="paragraph" w:customStyle="1" w:styleId="MediumShading11">
    <w:name w:val="Medium Shading 11"/>
    <w:basedOn w:val="Normal"/>
    <w:rsid w:val="00EC0544"/>
    <w:pPr>
      <w:keepNext/>
      <w:tabs>
        <w:tab w:val="num" w:pos="3600"/>
      </w:tabs>
      <w:ind w:left="3960" w:hanging="360"/>
      <w:outlineLvl w:val="5"/>
    </w:pPr>
    <w:rPr>
      <w:rFonts w:eastAsia="MS Gothic"/>
      <w:sz w:val="24"/>
    </w:rPr>
  </w:style>
  <w:style w:type="paragraph" w:customStyle="1" w:styleId="MediumShading21">
    <w:name w:val="Medium Shading 21"/>
    <w:basedOn w:val="Normal"/>
    <w:rsid w:val="00EC0544"/>
    <w:pPr>
      <w:keepNext/>
      <w:tabs>
        <w:tab w:val="num" w:pos="4320"/>
      </w:tabs>
      <w:ind w:left="4680" w:hanging="360"/>
      <w:outlineLvl w:val="6"/>
    </w:pPr>
    <w:rPr>
      <w:rFonts w:eastAsia="MS Gothic"/>
      <w:sz w:val="24"/>
    </w:rPr>
  </w:style>
  <w:style w:type="paragraph" w:customStyle="1" w:styleId="MediumList11">
    <w:name w:val="Medium List 11"/>
    <w:basedOn w:val="Normal"/>
    <w:rsid w:val="00EC0544"/>
    <w:pPr>
      <w:keepNext/>
      <w:tabs>
        <w:tab w:val="num" w:pos="5040"/>
      </w:tabs>
      <w:ind w:left="5400" w:hanging="360"/>
      <w:outlineLvl w:val="7"/>
    </w:pPr>
    <w:rPr>
      <w:rFonts w:eastAsia="MS Gothic"/>
      <w:sz w:val="24"/>
    </w:rPr>
  </w:style>
  <w:style w:type="paragraph" w:customStyle="1" w:styleId="MediumList21">
    <w:name w:val="Medium List 21"/>
    <w:basedOn w:val="Normal"/>
    <w:rsid w:val="00EC0544"/>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EC0544"/>
    <w:rPr>
      <w:sz w:val="17"/>
      <w:szCs w:val="24"/>
      <w:lang w:val="en-US" w:eastAsia="en-US" w:bidi="ar-SA"/>
    </w:rPr>
  </w:style>
  <w:style w:type="paragraph" w:customStyle="1" w:styleId="TagsFutura">
    <w:name w:val="TagsFutura"/>
    <w:basedOn w:val="Normal"/>
    <w:next w:val="Cites"/>
    <w:rsid w:val="00EC0544"/>
    <w:rPr>
      <w:rFonts w:ascii="Futura" w:eastAsia="Times" w:hAnsi="Futura"/>
      <w:b/>
      <w:caps/>
      <w:sz w:val="18"/>
      <w:szCs w:val="20"/>
    </w:rPr>
  </w:style>
  <w:style w:type="character" w:customStyle="1" w:styleId="italics">
    <w:name w:val="italics"/>
    <w:basedOn w:val="DefaultParagraphFont"/>
    <w:rsid w:val="00EC0544"/>
  </w:style>
  <w:style w:type="character" w:customStyle="1" w:styleId="m-3583723223135346788gmail-style13ptbold">
    <w:name w:val="m_-3583723223135346788gmail-style13ptbold"/>
    <w:basedOn w:val="DefaultParagraphFont"/>
    <w:rsid w:val="00EC0544"/>
  </w:style>
  <w:style w:type="character" w:customStyle="1" w:styleId="m-3583723223135346788gmail-styleunderline">
    <w:name w:val="m_-3583723223135346788gmail-styleunderline"/>
    <w:basedOn w:val="DefaultParagraphFont"/>
    <w:rsid w:val="00EC0544"/>
  </w:style>
  <w:style w:type="paragraph" w:customStyle="1" w:styleId="speakable">
    <w:name w:val="speakable"/>
    <w:basedOn w:val="Normal"/>
    <w:uiPriority w:val="99"/>
    <w:qFormat/>
    <w:rsid w:val="00EC0544"/>
    <w:pPr>
      <w:spacing w:before="100" w:beforeAutospacing="1" w:after="100" w:afterAutospacing="1"/>
    </w:pPr>
    <w:rPr>
      <w:rFonts w:ascii="Times New Roman" w:hAnsi="Times New Roman" w:cs="Times New Roman"/>
    </w:rPr>
  </w:style>
  <w:style w:type="character" w:customStyle="1" w:styleId="BoldUnderline2">
    <w:name w:val="Bold.Underline"/>
    <w:uiPriority w:val="1"/>
    <w:qFormat/>
    <w:rsid w:val="00EC0544"/>
    <w:rPr>
      <w:b/>
      <w:u w:val="single"/>
    </w:rPr>
  </w:style>
  <w:style w:type="character" w:customStyle="1" w:styleId="UnresolvedMention3">
    <w:name w:val="Unresolved Mention3"/>
    <w:basedOn w:val="DefaultParagraphFont"/>
    <w:uiPriority w:val="99"/>
    <w:semiHidden/>
    <w:unhideWhenUsed/>
    <w:rsid w:val="00EC0544"/>
    <w:rPr>
      <w:color w:val="808080"/>
      <w:shd w:val="clear" w:color="auto" w:fill="E6E6E6"/>
    </w:rPr>
  </w:style>
  <w:style w:type="character" w:customStyle="1" w:styleId="TagsChar">
    <w:name w:val="Tags Char"/>
    <w:rsid w:val="00EC0544"/>
    <w:rPr>
      <w:rFonts w:ascii="Times New Roman" w:hAnsi="Times New Roman"/>
      <w:b/>
      <w:sz w:val="24"/>
    </w:rPr>
  </w:style>
  <w:style w:type="paragraph" w:customStyle="1" w:styleId="useless">
    <w:name w:val="useless"/>
    <w:basedOn w:val="Normal"/>
    <w:uiPriority w:val="99"/>
    <w:qFormat/>
    <w:rsid w:val="00EC0544"/>
    <w:rPr>
      <w:rFonts w:eastAsia="Times New Roman"/>
      <w:sz w:val="12"/>
    </w:rPr>
  </w:style>
  <w:style w:type="character" w:customStyle="1" w:styleId="tagCharCharCharChar">
    <w:name w:val="tag Char Char Char Char"/>
    <w:rsid w:val="00EC0544"/>
    <w:rPr>
      <w:b/>
      <w:sz w:val="24"/>
      <w:szCs w:val="24"/>
      <w:lang w:val="en-US" w:eastAsia="en-US" w:bidi="ar-SA"/>
    </w:rPr>
  </w:style>
  <w:style w:type="character" w:customStyle="1" w:styleId="DebateUnderlined">
    <w:name w:val="Debate Underlined"/>
    <w:rsid w:val="00EC0544"/>
    <w:rPr>
      <w:rFonts w:ascii="Helvetica" w:hAnsi="Helvetica"/>
      <w:sz w:val="20"/>
      <w:u w:val="single"/>
    </w:rPr>
  </w:style>
  <w:style w:type="character" w:styleId="PlaceholderText">
    <w:name w:val="Placeholder Text"/>
    <w:basedOn w:val="DefaultParagraphFont"/>
    <w:uiPriority w:val="99"/>
    <w:rsid w:val="00EC0544"/>
    <w:rPr>
      <w:color w:val="808080"/>
    </w:rPr>
  </w:style>
  <w:style w:type="character" w:customStyle="1" w:styleId="byl">
    <w:name w:val="byl"/>
    <w:rsid w:val="00EC0544"/>
  </w:style>
  <w:style w:type="paragraph" w:customStyle="1" w:styleId="css-xhhu0i">
    <w:name w:val="css-xhhu0i"/>
    <w:basedOn w:val="Normal"/>
    <w:rsid w:val="00EC0544"/>
    <w:pPr>
      <w:spacing w:before="100" w:beforeAutospacing="1" w:after="100" w:afterAutospacing="1"/>
    </w:pPr>
    <w:rPr>
      <w:rFonts w:eastAsia="Times New Roman"/>
      <w:sz w:val="24"/>
      <w:lang w:eastAsia="zh-CN"/>
    </w:rPr>
  </w:style>
  <w:style w:type="character" w:customStyle="1" w:styleId="Heading1Char1">
    <w:name w:val="Heading 1 Char1"/>
    <w:aliases w:val="Pocket Char1"/>
    <w:basedOn w:val="DefaultParagraphFont"/>
    <w:uiPriority w:val="1"/>
    <w:rsid w:val="00EC0544"/>
    <w:rPr>
      <w:rFonts w:ascii="Arial" w:hAnsi="Arial" w:cs="Arial"/>
      <w:b/>
      <w:bCs/>
      <w:kern w:val="32"/>
      <w:sz w:val="28"/>
      <w:szCs w:val="32"/>
      <w:lang w:bidi="en-US"/>
    </w:rPr>
  </w:style>
  <w:style w:type="character" w:customStyle="1" w:styleId="m-8878800405382358272gmail-style13ptbold">
    <w:name w:val="m_-8878800405382358272gmail-style13ptbold"/>
    <w:basedOn w:val="DefaultParagraphFont"/>
    <w:rsid w:val="00EC0544"/>
  </w:style>
  <w:style w:type="character" w:customStyle="1" w:styleId="m-8878800405382358272gmail-styleunderline">
    <w:name w:val="m_-8878800405382358272gmail-styleunderline"/>
    <w:basedOn w:val="DefaultParagraphFont"/>
    <w:rsid w:val="00EC0544"/>
  </w:style>
  <w:style w:type="character" w:customStyle="1" w:styleId="m-5498913268213319940gmail-styleunderline">
    <w:name w:val="m_-5498913268213319940gmail-styleunderline"/>
    <w:basedOn w:val="DefaultParagraphFont"/>
    <w:rsid w:val="00EC0544"/>
  </w:style>
  <w:style w:type="character" w:customStyle="1" w:styleId="overlay">
    <w:name w:val="overlay"/>
    <w:basedOn w:val="DefaultParagraphFont"/>
    <w:rsid w:val="00EC0544"/>
  </w:style>
  <w:style w:type="character" w:customStyle="1" w:styleId="TagCharCharCharChar0">
    <w:name w:val="Tag Char Char Char Char"/>
    <w:basedOn w:val="DefaultParagraphFont"/>
    <w:rsid w:val="00EC0544"/>
    <w:rPr>
      <w:rFonts w:ascii="Calibri" w:hAnsi="Calibri" w:cs="Calibri"/>
      <w:b/>
      <w:sz w:val="24"/>
    </w:rPr>
  </w:style>
  <w:style w:type="paragraph" w:customStyle="1" w:styleId="g-body">
    <w:name w:val="g-body"/>
    <w:basedOn w:val="Normal"/>
    <w:uiPriority w:val="99"/>
    <w:qFormat/>
    <w:rsid w:val="00EC0544"/>
    <w:pPr>
      <w:spacing w:before="100" w:beforeAutospacing="1" w:after="100" w:afterAutospacing="1"/>
    </w:pPr>
    <w:rPr>
      <w:rFonts w:eastAsia="Times New Roman"/>
      <w:sz w:val="24"/>
    </w:rPr>
  </w:style>
  <w:style w:type="paragraph" w:customStyle="1" w:styleId="g-pstyle0">
    <w:name w:val="g-pstyle0"/>
    <w:basedOn w:val="Normal"/>
    <w:uiPriority w:val="99"/>
    <w:qFormat/>
    <w:rsid w:val="00EC0544"/>
    <w:pPr>
      <w:spacing w:before="100" w:beforeAutospacing="1" w:after="100" w:afterAutospacing="1"/>
    </w:pPr>
    <w:rPr>
      <w:rFonts w:eastAsia="Times New Roman"/>
      <w:sz w:val="24"/>
    </w:rPr>
  </w:style>
  <w:style w:type="paragraph" w:customStyle="1" w:styleId="g-pstyle1">
    <w:name w:val="g-pstyle1"/>
    <w:basedOn w:val="Normal"/>
    <w:uiPriority w:val="99"/>
    <w:qFormat/>
    <w:rsid w:val="00EC0544"/>
    <w:pPr>
      <w:spacing w:before="100" w:beforeAutospacing="1" w:after="100" w:afterAutospacing="1"/>
    </w:pPr>
    <w:rPr>
      <w:rFonts w:eastAsia="Times New Roman"/>
      <w:sz w:val="24"/>
    </w:rPr>
  </w:style>
  <w:style w:type="paragraph" w:customStyle="1" w:styleId="g-asset-hed">
    <w:name w:val="g-asset-hed"/>
    <w:basedOn w:val="Normal"/>
    <w:uiPriority w:val="99"/>
    <w:qFormat/>
    <w:rsid w:val="00EC0544"/>
    <w:pPr>
      <w:spacing w:before="100" w:beforeAutospacing="1" w:after="100" w:afterAutospacing="1"/>
    </w:pPr>
    <w:rPr>
      <w:rFonts w:eastAsia="Times New Roman"/>
      <w:sz w:val="24"/>
    </w:rPr>
  </w:style>
  <w:style w:type="paragraph" w:customStyle="1" w:styleId="js-tweet-text">
    <w:name w:val="js-tweet-text"/>
    <w:basedOn w:val="Normal"/>
    <w:uiPriority w:val="99"/>
    <w:qFormat/>
    <w:rsid w:val="00EC0544"/>
    <w:pPr>
      <w:spacing w:before="100" w:beforeAutospacing="1" w:after="100" w:afterAutospacing="1"/>
    </w:pPr>
    <w:rPr>
      <w:sz w:val="24"/>
    </w:rPr>
  </w:style>
  <w:style w:type="paragraph" w:customStyle="1" w:styleId="speech">
    <w:name w:val="speech"/>
    <w:basedOn w:val="Normal"/>
    <w:uiPriority w:val="99"/>
    <w:qFormat/>
    <w:rsid w:val="00EC0544"/>
    <w:pPr>
      <w:spacing w:before="100" w:beforeAutospacing="1" w:after="100" w:afterAutospacing="1"/>
    </w:pPr>
    <w:rPr>
      <w:sz w:val="24"/>
    </w:rPr>
  </w:style>
  <w:style w:type="character" w:customStyle="1" w:styleId="adtext">
    <w:name w:val="adtext"/>
    <w:basedOn w:val="DefaultParagraphFont"/>
    <w:rsid w:val="00EC0544"/>
  </w:style>
  <w:style w:type="character" w:customStyle="1" w:styleId="UL-Bold">
    <w:name w:val="UL-Bold"/>
    <w:basedOn w:val="DefaultParagraphFont"/>
    <w:rsid w:val="00EC0544"/>
    <w:rPr>
      <w:u w:val="thick"/>
    </w:rPr>
  </w:style>
  <w:style w:type="character" w:customStyle="1" w:styleId="UL-None">
    <w:name w:val="UL-None"/>
    <w:basedOn w:val="DefaultParagraphFont"/>
    <w:rsid w:val="00EC0544"/>
    <w:rPr>
      <w:strike w:val="0"/>
      <w:dstrike w:val="0"/>
      <w:u w:val="none"/>
      <w:effect w:val="none"/>
    </w:rPr>
  </w:style>
  <w:style w:type="character" w:customStyle="1" w:styleId="qu730rj69h">
    <w:name w:val="qu730rj69h"/>
    <w:basedOn w:val="DefaultParagraphFont"/>
    <w:rsid w:val="00EC0544"/>
  </w:style>
  <w:style w:type="paragraph" w:customStyle="1" w:styleId="optext">
    <w:name w:val="optext"/>
    <w:basedOn w:val="Normal"/>
    <w:uiPriority w:val="99"/>
    <w:qFormat/>
    <w:rsid w:val="00EC0544"/>
    <w:pPr>
      <w:spacing w:before="100" w:beforeAutospacing="1" w:after="100" w:afterAutospacing="1"/>
    </w:pPr>
    <w:rPr>
      <w:sz w:val="24"/>
    </w:rPr>
  </w:style>
  <w:style w:type="character" w:customStyle="1" w:styleId="lmy74qr12z">
    <w:name w:val="lmy74qr12z"/>
    <w:basedOn w:val="DefaultParagraphFont"/>
    <w:rsid w:val="00EC0544"/>
  </w:style>
  <w:style w:type="character" w:customStyle="1" w:styleId="icr880">
    <w:name w:val="icr880"/>
    <w:basedOn w:val="DefaultParagraphFont"/>
    <w:rsid w:val="00EC0544"/>
  </w:style>
  <w:style w:type="character" w:customStyle="1" w:styleId="hx23q54">
    <w:name w:val="hx23q54"/>
    <w:basedOn w:val="DefaultParagraphFont"/>
    <w:rsid w:val="00EC0544"/>
  </w:style>
  <w:style w:type="character" w:customStyle="1" w:styleId="m-5348258726587825636gmail-style13ptbold">
    <w:name w:val="m_-5348258726587825636gmail-style13ptbold"/>
    <w:basedOn w:val="DefaultParagraphFont"/>
    <w:rsid w:val="00EC0544"/>
  </w:style>
  <w:style w:type="character" w:customStyle="1" w:styleId="m-5348258726587825636gmail-styleunderline">
    <w:name w:val="m_-5348258726587825636gmail-styleunderline"/>
    <w:basedOn w:val="DefaultParagraphFont"/>
    <w:rsid w:val="00EC0544"/>
  </w:style>
  <w:style w:type="character" w:customStyle="1" w:styleId="m4385445901877740177gmail-styleunderline">
    <w:name w:val="m_4385445901877740177gmail-styleunderline"/>
    <w:basedOn w:val="DefaultParagraphFont"/>
    <w:rsid w:val="00EC0544"/>
  </w:style>
  <w:style w:type="character" w:customStyle="1" w:styleId="DDIUnderline">
    <w:name w:val="DDI Underline"/>
    <w:qFormat/>
    <w:rsid w:val="00EC0544"/>
    <w:rPr>
      <w:rFonts w:ascii="Times New Roman" w:hAnsi="Times New Roman"/>
      <w:sz w:val="24"/>
      <w:u w:val="single"/>
    </w:rPr>
  </w:style>
  <w:style w:type="paragraph" w:customStyle="1" w:styleId="ALLCAPS">
    <w:name w:val="ALL CAPS"/>
    <w:basedOn w:val="Normal"/>
    <w:link w:val="ALLCAPSChar"/>
    <w:qFormat/>
    <w:rsid w:val="00EC0544"/>
    <w:rPr>
      <w:rFonts w:eastAsia="Times New Roman"/>
      <w:b/>
      <w:caps/>
    </w:rPr>
  </w:style>
  <w:style w:type="character" w:customStyle="1" w:styleId="ALLCAPSChar">
    <w:name w:val="ALL CAPS Char"/>
    <w:basedOn w:val="DefaultParagraphFont"/>
    <w:link w:val="ALLCAPS"/>
    <w:rsid w:val="00EC0544"/>
    <w:rPr>
      <w:rFonts w:ascii="Calibri" w:eastAsia="Times New Roman" w:hAnsi="Calibri"/>
      <w:b/>
      <w:caps/>
      <w:sz w:val="22"/>
    </w:rPr>
  </w:style>
  <w:style w:type="paragraph" w:customStyle="1" w:styleId="TagCharCharCharCharCharCharChar0">
    <w:name w:val="Tag Char Char Char Char Char Char Char"/>
    <w:basedOn w:val="Normal"/>
    <w:link w:val="TagCharCharCharCharCharCharCharChar"/>
    <w:qFormat/>
    <w:rsid w:val="00EC0544"/>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EC0544"/>
    <w:rPr>
      <w:rFonts w:ascii="Calibri" w:eastAsia="Times New Roman" w:hAnsi="Calibri"/>
      <w:b/>
    </w:rPr>
  </w:style>
  <w:style w:type="character" w:customStyle="1" w:styleId="Cites-AuthorDate">
    <w:name w:val="Cites-Author/Date"/>
    <w:rsid w:val="00EC0544"/>
    <w:rPr>
      <w:rFonts w:ascii="Helvetica" w:hAnsi="Helvetica"/>
      <w:b/>
      <w:sz w:val="22"/>
      <w:szCs w:val="24"/>
      <w:u w:val="thick"/>
    </w:rPr>
  </w:style>
  <w:style w:type="paragraph" w:customStyle="1" w:styleId="CiteTag">
    <w:name w:val="Cite/Tag"/>
    <w:basedOn w:val="Normal"/>
    <w:uiPriority w:val="99"/>
    <w:qFormat/>
    <w:rsid w:val="00EC0544"/>
    <w:rPr>
      <w:rFonts w:eastAsia="Cambria"/>
      <w:b/>
    </w:rPr>
  </w:style>
  <w:style w:type="character" w:customStyle="1" w:styleId="m489902567989944824gmail-style13ptbold">
    <w:name w:val="m_489902567989944824gmail-style13ptbold"/>
    <w:basedOn w:val="DefaultParagraphFont"/>
    <w:rsid w:val="00EC0544"/>
  </w:style>
  <w:style w:type="character" w:customStyle="1" w:styleId="m489902567989944824gmail-styleunderline">
    <w:name w:val="m_489902567989944824gmail-styleunderline"/>
    <w:basedOn w:val="DefaultParagraphFont"/>
    <w:rsid w:val="00EC0544"/>
  </w:style>
  <w:style w:type="character" w:customStyle="1" w:styleId="UnderlineCharChar3">
    <w:name w:val="Underline Char Char3"/>
    <w:rsid w:val="00EC0544"/>
    <w:rPr>
      <w:szCs w:val="24"/>
      <w:u w:val="single"/>
      <w:lang w:val="en-US" w:eastAsia="en-US" w:bidi="ar-SA"/>
    </w:rPr>
  </w:style>
  <w:style w:type="character" w:customStyle="1" w:styleId="tl8wme">
    <w:name w:val="tl8wme"/>
    <w:basedOn w:val="DefaultParagraphFont"/>
    <w:rsid w:val="00EC0544"/>
  </w:style>
  <w:style w:type="character" w:customStyle="1" w:styleId="Mention3">
    <w:name w:val="Mention3"/>
    <w:basedOn w:val="DefaultParagraphFont"/>
    <w:uiPriority w:val="99"/>
    <w:semiHidden/>
    <w:unhideWhenUsed/>
    <w:rsid w:val="00EC0544"/>
    <w:rPr>
      <w:color w:val="2B579A"/>
      <w:shd w:val="clear" w:color="auto" w:fill="E6E6E6"/>
    </w:rPr>
  </w:style>
  <w:style w:type="character" w:customStyle="1" w:styleId="m-5251091010484660064gmail-style13ptbold">
    <w:name w:val="m_-5251091010484660064gmail-style13ptbold"/>
    <w:basedOn w:val="DefaultParagraphFont"/>
    <w:rsid w:val="00EC0544"/>
  </w:style>
  <w:style w:type="character" w:customStyle="1" w:styleId="m-5251091010484660064gmail-styleunderline">
    <w:name w:val="m_-5251091010484660064gmail-styleunderline"/>
    <w:basedOn w:val="DefaultParagraphFont"/>
    <w:rsid w:val="00EC0544"/>
  </w:style>
  <w:style w:type="character" w:customStyle="1" w:styleId="tablecaption">
    <w:name w:val="tablecaption"/>
    <w:basedOn w:val="DefaultParagraphFont"/>
    <w:rsid w:val="00EC0544"/>
  </w:style>
  <w:style w:type="character" w:customStyle="1" w:styleId="StyleLatinHelvetica105ptBlack">
    <w:name w:val="Style (Latin) Helvetica 10.5 pt Black"/>
    <w:basedOn w:val="DefaultParagraphFont"/>
    <w:rsid w:val="00EC0544"/>
    <w:rPr>
      <w:rFonts w:ascii="Times New Roman" w:hAnsi="Times New Roman"/>
      <w:color w:val="000000"/>
      <w:sz w:val="21"/>
    </w:rPr>
  </w:style>
  <w:style w:type="character" w:customStyle="1" w:styleId="Quotation">
    <w:name w:val="Quotation"/>
    <w:qFormat/>
    <w:rsid w:val="00EC0544"/>
    <w:rPr>
      <w:rFonts w:ascii="Arial" w:hAnsi="Arial"/>
      <w:b/>
      <w:i/>
      <w:iCs/>
      <w:sz w:val="24"/>
      <w:u w:val="single"/>
    </w:rPr>
  </w:style>
  <w:style w:type="character" w:customStyle="1" w:styleId="m-413333960618644972gmail-style13ptbold">
    <w:name w:val="m_-413333960618644972gmail-style13ptbold"/>
    <w:basedOn w:val="DefaultParagraphFont"/>
    <w:rsid w:val="00EC0544"/>
  </w:style>
  <w:style w:type="character" w:customStyle="1" w:styleId="m-413333960618644972gmail-styleunderline">
    <w:name w:val="m_-413333960618644972gmail-styleunderline"/>
    <w:basedOn w:val="DefaultParagraphFont"/>
    <w:rsid w:val="00EC0544"/>
  </w:style>
  <w:style w:type="character" w:customStyle="1" w:styleId="m8314098763611656848gmail-stylestylebold12pt">
    <w:name w:val="m_8314098763611656848gmail-stylestylebold12pt"/>
    <w:basedOn w:val="DefaultParagraphFont"/>
    <w:rsid w:val="00EC0544"/>
  </w:style>
  <w:style w:type="character" w:customStyle="1" w:styleId="m8314098763611656848gmail-styleboldunderline">
    <w:name w:val="m_8314098763611656848gmail-styleboldunderline"/>
    <w:basedOn w:val="DefaultParagraphFont"/>
    <w:rsid w:val="00EC0544"/>
  </w:style>
  <w:style w:type="paragraph" w:customStyle="1" w:styleId="Spacer">
    <w:name w:val="Spacer"/>
    <w:basedOn w:val="Heading1"/>
    <w:link w:val="SpacerChar"/>
    <w:autoRedefine/>
    <w:uiPriority w:val="4"/>
    <w:qFormat/>
    <w:rsid w:val="00EC0544"/>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C0544"/>
    <w:rPr>
      <w:rFonts w:ascii="Georgia" w:eastAsiaTheme="majorEastAsia" w:hAnsi="Georgia" w:cstheme="majorBidi"/>
      <w:b/>
      <w:bCs/>
      <w:szCs w:val="32"/>
    </w:rPr>
  </w:style>
  <w:style w:type="paragraph" w:customStyle="1" w:styleId="msonormal0">
    <w:name w:val="msonormal"/>
    <w:basedOn w:val="Normal"/>
    <w:rsid w:val="00EC0544"/>
    <w:pPr>
      <w:spacing w:before="100" w:beforeAutospacing="1" w:after="100" w:afterAutospacing="1"/>
    </w:pPr>
    <w:rPr>
      <w:rFonts w:eastAsia="Times New Roman"/>
      <w:sz w:val="24"/>
    </w:rPr>
  </w:style>
  <w:style w:type="paragraph" w:customStyle="1" w:styleId="TxBr41p1">
    <w:name w:val="TxBr_41p1"/>
    <w:basedOn w:val="Normal"/>
    <w:qFormat/>
    <w:rsid w:val="00EC0544"/>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EC0544"/>
    <w:rPr>
      <w:rFonts w:ascii="Georgia" w:eastAsia="Times New Roman" w:hAnsi="Georgia" w:cs="Arial" w:hint="default"/>
      <w:b/>
      <w:bCs/>
      <w:kern w:val="32"/>
      <w:sz w:val="28"/>
      <w:szCs w:val="32"/>
    </w:rPr>
  </w:style>
  <w:style w:type="character" w:customStyle="1" w:styleId="CiteReal0">
    <w:name w:val="CiteReal"/>
    <w:uiPriority w:val="1"/>
    <w:qFormat/>
    <w:rsid w:val="00EC0544"/>
    <w:rPr>
      <w:rFonts w:ascii="Arial" w:hAnsi="Arial"/>
      <w:b/>
      <w:sz w:val="24"/>
      <w:u w:val="single"/>
    </w:rPr>
  </w:style>
  <w:style w:type="character" w:customStyle="1" w:styleId="dropcap1">
    <w:name w:val="dropcap1"/>
    <w:rsid w:val="00EC0544"/>
  </w:style>
  <w:style w:type="paragraph" w:customStyle="1" w:styleId="Style42">
    <w:name w:val="Style42"/>
    <w:basedOn w:val="Normal"/>
    <w:uiPriority w:val="99"/>
    <w:rsid w:val="00EC0544"/>
    <w:pPr>
      <w:spacing w:line="202" w:lineRule="exact"/>
      <w:jc w:val="both"/>
    </w:pPr>
    <w:rPr>
      <w:rFonts w:ascii="Palatino Linotype" w:hAnsi="Palatino Linotype" w:cs="Palatino Linotype"/>
    </w:rPr>
  </w:style>
  <w:style w:type="character" w:customStyle="1" w:styleId="FontStyle72">
    <w:name w:val="Font Style72"/>
    <w:uiPriority w:val="99"/>
    <w:rsid w:val="00EC0544"/>
    <w:rPr>
      <w:rFonts w:ascii="Cambria" w:hAnsi="Cambria" w:cs="Cambria" w:hint="default"/>
      <w:sz w:val="16"/>
      <w:szCs w:val="16"/>
    </w:rPr>
  </w:style>
  <w:style w:type="character" w:customStyle="1" w:styleId="FontStyle73">
    <w:name w:val="Font Style73"/>
    <w:uiPriority w:val="99"/>
    <w:rsid w:val="00EC0544"/>
    <w:rPr>
      <w:rFonts w:ascii="Cambria" w:hAnsi="Cambria" w:cs="Cambria" w:hint="default"/>
      <w:i/>
      <w:iCs/>
      <w:sz w:val="16"/>
      <w:szCs w:val="16"/>
    </w:rPr>
  </w:style>
  <w:style w:type="character" w:customStyle="1" w:styleId="UnderlinestyleChar20">
    <w:name w:val="Underline style Char2"/>
    <w:rsid w:val="00EC0544"/>
    <w:rPr>
      <w:sz w:val="22"/>
      <w:szCs w:val="24"/>
      <w:u w:val="single"/>
      <w:lang w:val="en-US" w:eastAsia="en-US" w:bidi="ar-SA"/>
    </w:rPr>
  </w:style>
  <w:style w:type="character" w:customStyle="1" w:styleId="FontStyle49">
    <w:name w:val="Font Style49"/>
    <w:uiPriority w:val="99"/>
    <w:rsid w:val="00EC0544"/>
    <w:rPr>
      <w:rFonts w:ascii="Cambria" w:hAnsi="Cambria" w:cs="Cambria"/>
      <w:sz w:val="20"/>
      <w:szCs w:val="20"/>
    </w:rPr>
  </w:style>
  <w:style w:type="character" w:customStyle="1" w:styleId="FontStyle50">
    <w:name w:val="Font Style50"/>
    <w:uiPriority w:val="99"/>
    <w:rsid w:val="00EC0544"/>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EC0544"/>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C0544"/>
    <w:rPr>
      <w:rFonts w:ascii="Cambria" w:eastAsia="Cambria" w:hAnsi="Cambria" w:cs="Cambria"/>
      <w:spacing w:val="-3"/>
      <w:sz w:val="22"/>
      <w:szCs w:val="20"/>
    </w:rPr>
  </w:style>
  <w:style w:type="character" w:customStyle="1" w:styleId="kn">
    <w:name w:val="kn"/>
    <w:basedOn w:val="DefaultParagraphFont"/>
    <w:rsid w:val="00EC0544"/>
  </w:style>
  <w:style w:type="character" w:customStyle="1" w:styleId="StyleStyleUnderlineUnderlineStyleBoldUnderlineIntenseEmphas">
    <w:name w:val="Style Style UnderlineUnderlineStyle Bold UnderlineIntense Emphas..."/>
    <w:basedOn w:val="DefaultParagraphFont"/>
    <w:rsid w:val="00EC0544"/>
    <w:rPr>
      <w:b/>
      <w:bCs/>
      <w:sz w:val="26"/>
      <w:u w:val="single"/>
    </w:rPr>
  </w:style>
  <w:style w:type="character" w:customStyle="1" w:styleId="articoloinside">
    <w:name w:val="articolo_inside"/>
    <w:rsid w:val="00EC0544"/>
  </w:style>
  <w:style w:type="paragraph" w:customStyle="1" w:styleId="pagetools">
    <w:name w:val="pagetools"/>
    <w:basedOn w:val="Normal"/>
    <w:rsid w:val="00EC0544"/>
    <w:pPr>
      <w:spacing w:before="100" w:beforeAutospacing="1" w:after="100" w:afterAutospacing="1"/>
    </w:pPr>
    <w:rPr>
      <w:rFonts w:ascii="Cambria" w:eastAsia="Cambria" w:hAnsi="Cambria"/>
      <w:sz w:val="24"/>
    </w:rPr>
  </w:style>
  <w:style w:type="character" w:customStyle="1" w:styleId="job">
    <w:name w:val="job"/>
    <w:basedOn w:val="DefaultParagraphFont"/>
    <w:rsid w:val="00EC0544"/>
  </w:style>
  <w:style w:type="character" w:customStyle="1" w:styleId="publisher">
    <w:name w:val="publisher"/>
    <w:basedOn w:val="DefaultParagraphFont"/>
    <w:rsid w:val="00EC0544"/>
  </w:style>
  <w:style w:type="character" w:customStyle="1" w:styleId="pubyear">
    <w:name w:val="pubyear"/>
    <w:basedOn w:val="DefaultParagraphFont"/>
    <w:rsid w:val="00EC0544"/>
  </w:style>
  <w:style w:type="character" w:customStyle="1" w:styleId="pubcity">
    <w:name w:val="pubcity"/>
    <w:basedOn w:val="DefaultParagraphFont"/>
    <w:rsid w:val="00EC0544"/>
  </w:style>
  <w:style w:type="paragraph" w:customStyle="1" w:styleId="C-Text">
    <w:name w:val="C-Text"/>
    <w:basedOn w:val="Normal"/>
    <w:rsid w:val="00EC0544"/>
    <w:pPr>
      <w:tabs>
        <w:tab w:val="num" w:pos="720"/>
      </w:tabs>
      <w:ind w:left="720" w:hanging="360"/>
    </w:pPr>
    <w:rPr>
      <w:rFonts w:ascii="Book Antiqua" w:hAnsi="Book Antiqua"/>
      <w:sz w:val="24"/>
    </w:rPr>
  </w:style>
  <w:style w:type="character" w:customStyle="1" w:styleId="ecdate">
    <w:name w:val="ec_date"/>
    <w:basedOn w:val="DefaultParagraphFont"/>
    <w:rsid w:val="00EC0544"/>
    <w:rPr>
      <w:rFonts w:ascii="Symbol" w:hAnsi="Symbol" w:hint="default"/>
      <w:sz w:val="20"/>
      <w:szCs w:val="20"/>
      <w:shd w:val="clear" w:color="auto" w:fill="FFFFFF"/>
    </w:rPr>
  </w:style>
  <w:style w:type="paragraph" w:customStyle="1" w:styleId="ecmsonormal">
    <w:name w:val="ec_msonormal"/>
    <w:basedOn w:val="Normal"/>
    <w:rsid w:val="00EC0544"/>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EC0544"/>
  </w:style>
  <w:style w:type="character" w:customStyle="1" w:styleId="articleheadline">
    <w:name w:val="articleheadline"/>
    <w:basedOn w:val="DefaultParagraphFont"/>
    <w:rsid w:val="00EC0544"/>
  </w:style>
  <w:style w:type="paragraph" w:customStyle="1" w:styleId="u-intro">
    <w:name w:val="u-intro"/>
    <w:basedOn w:val="Normal"/>
    <w:rsid w:val="00EC0544"/>
    <w:pPr>
      <w:spacing w:before="100" w:beforeAutospacing="1" w:after="100" w:afterAutospacing="1"/>
    </w:pPr>
    <w:rPr>
      <w:rFonts w:ascii="Georgia" w:hAnsi="Georgia"/>
      <w:sz w:val="24"/>
    </w:rPr>
  </w:style>
  <w:style w:type="character" w:customStyle="1" w:styleId="u-byline">
    <w:name w:val="u-byline"/>
    <w:basedOn w:val="DefaultParagraphFont"/>
    <w:rsid w:val="00EC0544"/>
  </w:style>
  <w:style w:type="character" w:customStyle="1" w:styleId="articlebya">
    <w:name w:val="articleby_a"/>
    <w:basedOn w:val="DefaultParagraphFont"/>
    <w:rsid w:val="00EC0544"/>
  </w:style>
  <w:style w:type="character" w:customStyle="1" w:styleId="popupwinby">
    <w:name w:val="popupwinby"/>
    <w:basedOn w:val="DefaultParagraphFont"/>
    <w:rsid w:val="00EC0544"/>
  </w:style>
  <w:style w:type="character" w:customStyle="1" w:styleId="storyheader">
    <w:name w:val="storyheader"/>
    <w:basedOn w:val="DefaultParagraphFont"/>
    <w:rsid w:val="00EC0544"/>
  </w:style>
  <w:style w:type="character" w:customStyle="1" w:styleId="marron">
    <w:name w:val="marron"/>
    <w:basedOn w:val="DefaultParagraphFont"/>
    <w:rsid w:val="00EC0544"/>
  </w:style>
  <w:style w:type="paragraph" w:customStyle="1" w:styleId="StyleNormalWeb10pt">
    <w:name w:val="Style Normal (Web) + 10 pt"/>
    <w:basedOn w:val="NormalWeb"/>
    <w:next w:val="Normal"/>
    <w:rsid w:val="00EC0544"/>
    <w:rPr>
      <w:rFonts w:ascii="Bookman Old Style" w:eastAsiaTheme="minorHAnsi" w:hAnsi="Bookman Old Style" w:cstheme="minorBidi"/>
      <w:sz w:val="20"/>
      <w:szCs w:val="22"/>
      <w:lang w:eastAsia="en-US"/>
    </w:rPr>
  </w:style>
  <w:style w:type="character" w:customStyle="1" w:styleId="StyleNormalWeb10ptChar">
    <w:name w:val="Style Normal (Web) + 10 pt Char"/>
    <w:basedOn w:val="DefaultParagraphFont"/>
    <w:rsid w:val="00EC0544"/>
    <w:rPr>
      <w:szCs w:val="24"/>
      <w:lang w:val="en-US" w:eastAsia="en-US" w:bidi="ar-SA"/>
    </w:rPr>
  </w:style>
  <w:style w:type="paragraph" w:customStyle="1" w:styleId="TagCiteShells">
    <w:name w:val="Tag/Cite/Shells"/>
    <w:basedOn w:val="Normal"/>
    <w:rsid w:val="00EC0544"/>
    <w:rPr>
      <w:rFonts w:ascii="Georgia" w:hAnsi="Georgia"/>
      <w:b/>
    </w:rPr>
  </w:style>
  <w:style w:type="paragraph" w:customStyle="1" w:styleId="DefinitionTerm">
    <w:name w:val="Definition Term"/>
    <w:basedOn w:val="Normal"/>
    <w:next w:val="Normal"/>
    <w:rsid w:val="00EC0544"/>
    <w:rPr>
      <w:rFonts w:ascii="Georgia" w:hAnsi="Georgia"/>
      <w:snapToGrid w:val="0"/>
      <w:sz w:val="24"/>
    </w:rPr>
  </w:style>
  <w:style w:type="character" w:customStyle="1" w:styleId="Style3CharChar">
    <w:name w:val="Style3 Char Char"/>
    <w:basedOn w:val="DefaultParagraphFont"/>
    <w:rsid w:val="00EC0544"/>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EC0544"/>
    <w:pPr>
      <w:spacing w:after="60"/>
    </w:pPr>
    <w:rPr>
      <w:rFonts w:ascii="Georgia" w:eastAsia="Segoe UI" w:hAnsi="Georgia" w:cs="Cambria"/>
      <w:caps/>
      <w:sz w:val="20"/>
      <w:lang w:eastAsia="zh-CN"/>
    </w:rPr>
  </w:style>
  <w:style w:type="character" w:customStyle="1" w:styleId="NormalChar0">
    <w:name w:val="Normal Char"/>
    <w:basedOn w:val="DefaultParagraphFont"/>
    <w:rsid w:val="00EC0544"/>
    <w:rPr>
      <w:lang w:eastAsia="en-US"/>
    </w:rPr>
  </w:style>
  <w:style w:type="character" w:customStyle="1" w:styleId="BoldUnderlineChar2">
    <w:name w:val="Bold + Underline Char"/>
    <w:basedOn w:val="DefaultParagraphFont"/>
    <w:rsid w:val="00EC0544"/>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C0544"/>
  </w:style>
  <w:style w:type="character" w:customStyle="1" w:styleId="CharacterStyle7">
    <w:name w:val="Character Style 7"/>
    <w:rsid w:val="00EC0544"/>
    <w:rPr>
      <w:rFonts w:ascii="Trebuchet MS" w:hAnsi="Trebuchet MS" w:cs="Trebuchet MS"/>
      <w:sz w:val="20"/>
      <w:szCs w:val="20"/>
      <w:u w:val="single"/>
    </w:rPr>
  </w:style>
  <w:style w:type="character" w:customStyle="1" w:styleId="StyleStyle4Char">
    <w:name w:val="Style Style4 + Char"/>
    <w:basedOn w:val="DefaultParagraphFont"/>
    <w:rsid w:val="00EC0544"/>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C0544"/>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EC0544"/>
    <w:rPr>
      <w:rFonts w:ascii="Symbol" w:hAnsi="Symbol"/>
      <w:sz w:val="21"/>
      <w:szCs w:val="21"/>
      <w:u w:val="thick"/>
    </w:rPr>
  </w:style>
  <w:style w:type="paragraph" w:customStyle="1" w:styleId="Cite8">
    <w:name w:val="Cite8"/>
    <w:basedOn w:val="Normal"/>
    <w:autoRedefine/>
    <w:qFormat/>
    <w:rsid w:val="00EC0544"/>
    <w:rPr>
      <w:rFonts w:ascii="Trebuchet MS" w:eastAsia="Verdana" w:hAnsi="Trebuchet MS" w:cs="Cambria"/>
      <w:sz w:val="16"/>
    </w:rPr>
  </w:style>
  <w:style w:type="paragraph" w:customStyle="1" w:styleId="8font">
    <w:name w:val="8font"/>
    <w:basedOn w:val="Normal"/>
    <w:next w:val="Normal"/>
    <w:autoRedefine/>
    <w:qFormat/>
    <w:rsid w:val="00EC0544"/>
    <w:rPr>
      <w:rFonts w:ascii="Georgia" w:eastAsia="Cambria Math" w:hAnsi="Georgia" w:cs="Cambria"/>
      <w:sz w:val="16"/>
      <w:szCs w:val="16"/>
    </w:rPr>
  </w:style>
  <w:style w:type="paragraph" w:customStyle="1" w:styleId="BoldUnderlineChar20">
    <w:name w:val="BoldUnderline Char2"/>
    <w:link w:val="BoldUnderlineChar2Char"/>
    <w:rsid w:val="00EC0544"/>
    <w:rPr>
      <w:rFonts w:ascii="Times New Roman" w:eastAsia="Times New Roman" w:hAnsi="Times New Roman" w:cs="Times New Roman"/>
      <w:b/>
      <w:sz w:val="20"/>
      <w:u w:val="single"/>
    </w:rPr>
  </w:style>
  <w:style w:type="character" w:customStyle="1" w:styleId="BoldUnderlineChar2Char">
    <w:name w:val="BoldUnderline Char2 Char"/>
    <w:link w:val="BoldUnderlineChar20"/>
    <w:rsid w:val="00EC0544"/>
    <w:rPr>
      <w:rFonts w:ascii="Times New Roman" w:eastAsia="Times New Roman" w:hAnsi="Times New Roman" w:cs="Times New Roman"/>
      <w:b/>
      <w:sz w:val="20"/>
      <w:u w:val="single"/>
    </w:rPr>
  </w:style>
  <w:style w:type="character" w:customStyle="1" w:styleId="UnderlineCharChar4">
    <w:name w:val="Underline Char Char4"/>
    <w:rsid w:val="00EC0544"/>
    <w:rPr>
      <w:szCs w:val="24"/>
      <w:u w:val="single"/>
      <w:lang w:val="en-US" w:eastAsia="en-US" w:bidi="ar-SA"/>
    </w:rPr>
  </w:style>
  <w:style w:type="character" w:customStyle="1" w:styleId="BoldUnderlineCharChar3">
    <w:name w:val="BoldUnderline Char Char3"/>
    <w:rsid w:val="00EC0544"/>
    <w:rPr>
      <w:b/>
      <w:szCs w:val="24"/>
      <w:u w:val="single"/>
      <w:lang w:val="en-US" w:eastAsia="en-US" w:bidi="ar-SA"/>
    </w:rPr>
  </w:style>
  <w:style w:type="character" w:customStyle="1" w:styleId="BoldUnderlineCharChar2">
    <w:name w:val="BoldUnderline Char Char2"/>
    <w:rsid w:val="00EC0544"/>
    <w:rPr>
      <w:b/>
      <w:szCs w:val="24"/>
      <w:u w:val="single"/>
      <w:lang w:val="en-US" w:eastAsia="en-US" w:bidi="ar-SA"/>
    </w:rPr>
  </w:style>
  <w:style w:type="paragraph" w:customStyle="1" w:styleId="UnderlineCard0">
    <w:name w:val="UnderlineCard"/>
    <w:basedOn w:val="Heading3"/>
    <w:link w:val="UnderlineCardChar0"/>
    <w:qFormat/>
    <w:rsid w:val="00EC0544"/>
    <w:pPr>
      <w:keepNext w:val="0"/>
      <w:keepLines w:val="0"/>
      <w:spacing w:before="0"/>
      <w:jc w:val="left"/>
      <w:outlineLvl w:val="9"/>
    </w:pPr>
    <w:rPr>
      <w:rFonts w:ascii="Georgia" w:eastAsia="Calibri" w:hAnsi="Georgia" w:cs="Times New Roman"/>
      <w:b w:val="0"/>
      <w:bCs w:val="0"/>
      <w:sz w:val="20"/>
      <w:szCs w:val="20"/>
      <w:lang w:val="x-none" w:eastAsia="x-none"/>
    </w:rPr>
  </w:style>
  <w:style w:type="character" w:customStyle="1" w:styleId="UnderlineCardChar0">
    <w:name w:val="UnderlineCard Char"/>
    <w:link w:val="UnderlineCard0"/>
    <w:rsid w:val="00EC0544"/>
    <w:rPr>
      <w:rFonts w:ascii="Georgia" w:eastAsia="Calibri" w:hAnsi="Georgia" w:cs="Times New Roman"/>
      <w:sz w:val="20"/>
      <w:szCs w:val="20"/>
      <w:u w:val="single"/>
      <w:lang w:val="x-none" w:eastAsia="x-none"/>
    </w:rPr>
  </w:style>
  <w:style w:type="character" w:customStyle="1" w:styleId="5Notunderlined">
    <w:name w:val="5 Not underlined"/>
    <w:rsid w:val="00EC0544"/>
    <w:rPr>
      <w:rFonts w:ascii="Times New Roman" w:hAnsi="Times New Roman"/>
      <w:sz w:val="16"/>
    </w:rPr>
  </w:style>
  <w:style w:type="character" w:customStyle="1" w:styleId="volume-issue">
    <w:name w:val="volume-issue"/>
    <w:rsid w:val="00EC0544"/>
    <w:rPr>
      <w:rFonts w:cs="Times New Roman"/>
    </w:rPr>
  </w:style>
  <w:style w:type="character" w:customStyle="1" w:styleId="storytext">
    <w:name w:val="storytext"/>
    <w:basedOn w:val="DefaultParagraphFont"/>
    <w:rsid w:val="00EC0544"/>
  </w:style>
  <w:style w:type="character" w:customStyle="1" w:styleId="boldness1">
    <w:name w:val="boldness1"/>
    <w:rsid w:val="00EC0544"/>
  </w:style>
  <w:style w:type="paragraph" w:customStyle="1" w:styleId="Cardd">
    <w:name w:val="Cardd"/>
    <w:basedOn w:val="Normal"/>
    <w:uiPriority w:val="4"/>
    <w:qFormat/>
    <w:rsid w:val="00EC0544"/>
    <w:pPr>
      <w:ind w:left="288" w:right="288"/>
    </w:pPr>
    <w:rPr>
      <w:rFonts w:ascii="Georgia" w:hAnsi="Georgia"/>
    </w:rPr>
  </w:style>
  <w:style w:type="paragraph" w:customStyle="1" w:styleId="document0">
    <w:name w:val="document"/>
    <w:basedOn w:val="Normal"/>
    <w:rsid w:val="00EC0544"/>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C0544"/>
  </w:style>
  <w:style w:type="character" w:customStyle="1" w:styleId="aa">
    <w:name w:val="_"/>
    <w:basedOn w:val="DefaultParagraphFont"/>
    <w:rsid w:val="00EC0544"/>
  </w:style>
  <w:style w:type="paragraph" w:customStyle="1" w:styleId="Shrink6">
    <w:name w:val="Shrink 6"/>
    <w:basedOn w:val="Normal"/>
    <w:qFormat/>
    <w:rsid w:val="00EC0544"/>
    <w:rPr>
      <w:rFonts w:ascii="Georgia" w:eastAsia="Calibri" w:hAnsi="Georgia"/>
      <w:sz w:val="12"/>
    </w:rPr>
  </w:style>
  <w:style w:type="character" w:customStyle="1" w:styleId="messagecontent">
    <w:name w:val="message_content"/>
    <w:rsid w:val="00EC0544"/>
  </w:style>
  <w:style w:type="paragraph" w:customStyle="1" w:styleId="BriefTitleWorks">
    <w:name w:val="Brief Title Works"/>
    <w:basedOn w:val="Heading1"/>
    <w:link w:val="BriefTitleWorksChar"/>
    <w:rsid w:val="00EC054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C0544"/>
    <w:rPr>
      <w:rFonts w:ascii="Georgia" w:eastAsia="Times New Roman" w:hAnsi="Georgia" w:cs="Arial"/>
      <w:b/>
      <w:bCs/>
      <w:kern w:val="32"/>
      <w:szCs w:val="32"/>
      <w:u w:val="single"/>
    </w:rPr>
  </w:style>
  <w:style w:type="character" w:customStyle="1" w:styleId="twelptblackblack1">
    <w:name w:val="twelptblackblack1"/>
    <w:basedOn w:val="DefaultParagraphFont"/>
    <w:rsid w:val="00EC0544"/>
    <w:rPr>
      <w:rFonts w:ascii="Verdana" w:hAnsi="Verdana" w:hint="default"/>
      <w:color w:val="000000"/>
      <w:sz w:val="16"/>
      <w:szCs w:val="16"/>
    </w:rPr>
  </w:style>
  <w:style w:type="character" w:customStyle="1" w:styleId="Heading3CharCharCharChar1">
    <w:name w:val="Heading 3 Char Char Char Char1"/>
    <w:rsid w:val="00EC0544"/>
    <w:rPr>
      <w:rFonts w:cs="Arial"/>
      <w:bCs/>
      <w:szCs w:val="26"/>
      <w:u w:val="single"/>
      <w:lang w:val="en-US" w:eastAsia="en-US" w:bidi="ar-SA"/>
    </w:rPr>
  </w:style>
  <w:style w:type="paragraph" w:customStyle="1" w:styleId="conintrotext">
    <w:name w:val="conintrotext"/>
    <w:basedOn w:val="Normal"/>
    <w:uiPriority w:val="99"/>
    <w:rsid w:val="00EC0544"/>
    <w:pPr>
      <w:spacing w:before="100" w:beforeAutospacing="1" w:after="100" w:afterAutospacing="1"/>
    </w:pPr>
    <w:rPr>
      <w:rFonts w:ascii="Georgia" w:eastAsia="Times New Roman" w:hAnsi="Georgia"/>
      <w:sz w:val="24"/>
    </w:rPr>
  </w:style>
  <w:style w:type="character" w:customStyle="1" w:styleId="comment-body">
    <w:name w:val="comment-body"/>
    <w:rsid w:val="00EC0544"/>
  </w:style>
  <w:style w:type="character" w:customStyle="1" w:styleId="UnderlineCharCharChar1">
    <w:name w:val="Underline Char Char Char1"/>
    <w:rsid w:val="00EC0544"/>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C0544"/>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EC0544"/>
    <w:rPr>
      <w:rFonts w:asciiTheme="minorHAnsi" w:eastAsia="MS Mincho" w:hAnsiTheme="minorHAnsi"/>
      <w:b/>
      <w:sz w:val="24"/>
      <w:u w:val="single"/>
    </w:rPr>
  </w:style>
  <w:style w:type="character" w:customStyle="1" w:styleId="mw-headline">
    <w:name w:val="mw-headline"/>
    <w:rsid w:val="00EC0544"/>
  </w:style>
  <w:style w:type="character" w:customStyle="1" w:styleId="flagicon">
    <w:name w:val="flagicon"/>
    <w:rsid w:val="00EC0544"/>
  </w:style>
  <w:style w:type="paragraph" w:customStyle="1" w:styleId="assert">
    <w:name w:val="assert"/>
    <w:basedOn w:val="Normal"/>
    <w:uiPriority w:val="99"/>
    <w:rsid w:val="00EC0544"/>
    <w:pPr>
      <w:spacing w:before="100" w:beforeAutospacing="1" w:after="100" w:afterAutospacing="1"/>
    </w:pPr>
    <w:rPr>
      <w:rFonts w:ascii="Georgia" w:eastAsia="Times New Roman" w:hAnsi="Georgia"/>
      <w:sz w:val="24"/>
    </w:rPr>
  </w:style>
  <w:style w:type="character" w:customStyle="1" w:styleId="apturelink">
    <w:name w:val="apturelink"/>
    <w:rsid w:val="00EC0544"/>
  </w:style>
  <w:style w:type="character" w:customStyle="1" w:styleId="apturelinkicon">
    <w:name w:val="apturelinkicon"/>
    <w:rsid w:val="00EC0544"/>
  </w:style>
  <w:style w:type="paragraph" w:customStyle="1" w:styleId="Default1">
    <w:name w:val="Default1"/>
    <w:basedOn w:val="Default"/>
    <w:next w:val="Default"/>
    <w:uiPriority w:val="99"/>
    <w:rsid w:val="00EC0544"/>
    <w:rPr>
      <w:color w:val="auto"/>
    </w:rPr>
  </w:style>
  <w:style w:type="paragraph" w:customStyle="1" w:styleId="center">
    <w:name w:val="center"/>
    <w:basedOn w:val="Normal"/>
    <w:uiPriority w:val="99"/>
    <w:rsid w:val="00EC0544"/>
    <w:pPr>
      <w:spacing w:before="100" w:beforeAutospacing="1" w:after="100" w:afterAutospacing="1"/>
    </w:pPr>
    <w:rPr>
      <w:rFonts w:ascii="Georgia" w:eastAsia="Times New Roman" w:hAnsi="Georgia"/>
      <w:sz w:val="24"/>
    </w:rPr>
  </w:style>
  <w:style w:type="character" w:customStyle="1" w:styleId="LittleChar">
    <w:name w:val="Little Char"/>
    <w:link w:val="Little"/>
    <w:rsid w:val="00EC0544"/>
    <w:rPr>
      <w:rFonts w:ascii="Calibri" w:eastAsia="Times New Roman" w:hAnsi="Calibri"/>
      <w:sz w:val="16"/>
    </w:rPr>
  </w:style>
  <w:style w:type="character" w:customStyle="1" w:styleId="UnderlineChar1Char">
    <w:name w:val="Underline Char1 Char"/>
    <w:rsid w:val="00EC0544"/>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C0544"/>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EC0544"/>
    <w:rPr>
      <w:rFonts w:asciiTheme="minorHAnsi" w:eastAsia="MS Mincho" w:hAnsiTheme="minorHAns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C0544"/>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EC0544"/>
    <w:rPr>
      <w:rFonts w:asciiTheme="minorHAnsi" w:eastAsia="MS Mincho" w:hAnsiTheme="minorHAnsi"/>
      <w:b/>
      <w:sz w:val="24"/>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C0544"/>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EC0544"/>
    <w:rPr>
      <w:rFonts w:asciiTheme="minorHAnsi" w:eastAsia="MS Mincho" w:hAnsiTheme="minorHAnsi"/>
      <w:b/>
      <w:sz w:val="24"/>
      <w:u w:val="single"/>
    </w:rPr>
  </w:style>
  <w:style w:type="paragraph" w:customStyle="1" w:styleId="CardBody">
    <w:name w:val="Card Body"/>
    <w:basedOn w:val="Normal"/>
    <w:link w:val="CardBodyChar"/>
    <w:rsid w:val="00EC0544"/>
    <w:rPr>
      <w:rFonts w:ascii="Georgia" w:eastAsia="Times New Roman" w:hAnsi="Georgia"/>
      <w:sz w:val="16"/>
    </w:rPr>
  </w:style>
  <w:style w:type="character" w:customStyle="1" w:styleId="CardBodyChar">
    <w:name w:val="Card Body Char"/>
    <w:link w:val="CardBody"/>
    <w:rsid w:val="00EC0544"/>
    <w:rPr>
      <w:rFonts w:ascii="Georgia" w:eastAsia="Times New Roman" w:hAnsi="Georgia"/>
      <w:sz w:val="16"/>
    </w:rPr>
  </w:style>
  <w:style w:type="character" w:customStyle="1" w:styleId="ptitleinside">
    <w:name w:val="p_title_inside"/>
    <w:rsid w:val="00EC0544"/>
  </w:style>
  <w:style w:type="paragraph" w:customStyle="1" w:styleId="StyleBoldandUnderlineChar11ptBorderSinglesolidline">
    <w:name w:val="Style Bold and Underline Char + 11 pt Border: : (Single solid line..."/>
    <w:link w:val="StyleBoldandUnderlineChar11ptBorderSinglesolidlineChar"/>
    <w:rsid w:val="00EC0544"/>
    <w:pPr>
      <w:spacing w:after="160" w:line="259" w:lineRule="auto"/>
    </w:pPr>
    <w:rPr>
      <w:rFonts w:eastAsia="Times New Roman"/>
      <w:b/>
      <w:bCs/>
      <w:sz w:val="22"/>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C0544"/>
    <w:rPr>
      <w:rFonts w:eastAsia="Times New Roman"/>
      <w:b/>
      <w:bCs/>
      <w:sz w:val="22"/>
      <w:szCs w:val="20"/>
      <w:u w:val="single"/>
      <w:bdr w:val="single" w:sz="4" w:space="0" w:color="auto"/>
    </w:rPr>
  </w:style>
  <w:style w:type="paragraph" w:customStyle="1" w:styleId="Indentation">
    <w:name w:val="Indentation"/>
    <w:basedOn w:val="Normal"/>
    <w:uiPriority w:val="99"/>
    <w:rsid w:val="00EC0544"/>
    <w:pPr>
      <w:ind w:left="288" w:right="288"/>
    </w:pPr>
    <w:rPr>
      <w:rFonts w:ascii="Georgia" w:hAnsi="Georgia"/>
    </w:rPr>
  </w:style>
  <w:style w:type="character" w:customStyle="1" w:styleId="StyleUnderlineCharChar9ptBold">
    <w:name w:val="Style Underline Char Char + 9 pt Bold"/>
    <w:rsid w:val="00EC0544"/>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EC0544"/>
    <w:rPr>
      <w:rFonts w:ascii="Georgia" w:eastAsia="Times New Roman" w:hAnsi="Georgia"/>
      <w:u w:val="single"/>
    </w:rPr>
  </w:style>
  <w:style w:type="character" w:customStyle="1" w:styleId="StyleStyle4ArialNarrow9ptChar">
    <w:name w:val="Style Style4 + Arial Narrow 9 pt Char"/>
    <w:link w:val="StyleStyle4ArialNarrow9pt"/>
    <w:rsid w:val="00EC0544"/>
    <w:rPr>
      <w:rFonts w:ascii="Georgia" w:eastAsia="Times New Roman" w:hAnsi="Georgia"/>
      <w:sz w:val="22"/>
      <w:u w:val="single"/>
    </w:rPr>
  </w:style>
  <w:style w:type="paragraph" w:customStyle="1" w:styleId="StyleStyle4ArialNarrow9ptBold">
    <w:name w:val="Style Style4 + Arial Narrow 9 pt Bold"/>
    <w:basedOn w:val="Normal"/>
    <w:link w:val="StyleStyle4ArialNarrow9ptBoldChar"/>
    <w:rsid w:val="00EC0544"/>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C0544"/>
    <w:rPr>
      <w:rFonts w:ascii="Georgia" w:eastAsia="Times New Roman" w:hAnsi="Georgia"/>
      <w:b/>
      <w:bCs/>
      <w:sz w:val="22"/>
      <w:u w:val="single"/>
    </w:rPr>
  </w:style>
  <w:style w:type="character" w:customStyle="1" w:styleId="StyleBoldandUnderlineCharChar29pt">
    <w:name w:val="Style Bold and Underline Char Char2 + 9 pt"/>
    <w:rsid w:val="00EC0544"/>
    <w:rPr>
      <w:rFonts w:ascii="Times New Roman" w:hAnsi="Times New Roman"/>
      <w:b/>
      <w:bCs/>
      <w:noProof w:val="0"/>
      <w:sz w:val="20"/>
      <w:u w:val="single"/>
    </w:rPr>
  </w:style>
  <w:style w:type="character" w:customStyle="1" w:styleId="StyleUnderlineCharChar19pt">
    <w:name w:val="Style Underline Char Char1 + 9 pt"/>
    <w:rsid w:val="00EC0544"/>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C0544"/>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C0544"/>
    <w:rPr>
      <w:rFonts w:ascii="Georgia" w:eastAsia="Times New Roman" w:hAnsi="Georgia"/>
      <w:b/>
      <w:smallCaps/>
      <w:sz w:val="24"/>
      <w:szCs w:val="24"/>
      <w:u w:val="single"/>
    </w:rPr>
  </w:style>
  <w:style w:type="character" w:customStyle="1" w:styleId="CardTextCharChar">
    <w:name w:val="Card Text Char Char"/>
    <w:rsid w:val="00EC0544"/>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C0544"/>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C0544"/>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EC0544"/>
    <w:rPr>
      <w:rFonts w:ascii="Times New Roman" w:hAnsi="Times New Roman"/>
      <w:sz w:val="24"/>
      <w:u w:val="single"/>
      <w:bdr w:val="none" w:sz="0" w:space="0" w:color="auto"/>
      <w:shd w:val="clear" w:color="auto" w:fill="auto"/>
    </w:rPr>
  </w:style>
  <w:style w:type="character" w:customStyle="1" w:styleId="FifthChar">
    <w:name w:val="Fifth Char"/>
    <w:link w:val="Fifth"/>
    <w:rsid w:val="00EC0544"/>
    <w:rPr>
      <w:rFonts w:ascii="Calibri" w:eastAsia="Calibri" w:hAnsi="Calibri"/>
      <w:sz w:val="22"/>
    </w:rPr>
  </w:style>
  <w:style w:type="paragraph" w:customStyle="1" w:styleId="Third">
    <w:name w:val="Third"/>
    <w:basedOn w:val="Normal"/>
    <w:link w:val="ThirdChar"/>
    <w:rsid w:val="00EC0544"/>
    <w:rPr>
      <w:rFonts w:ascii="Georgia" w:eastAsia="Times New Roman" w:hAnsi="Georgia"/>
      <w:b/>
      <w:u w:val="single"/>
      <w:lang w:val="x-none" w:eastAsia="x-none"/>
    </w:rPr>
  </w:style>
  <w:style w:type="character" w:customStyle="1" w:styleId="ThirdChar">
    <w:name w:val="Third Char"/>
    <w:link w:val="Third"/>
    <w:rsid w:val="00EC0544"/>
    <w:rPr>
      <w:rFonts w:ascii="Georgia" w:eastAsia="Times New Roman" w:hAnsi="Georgia"/>
      <w:b/>
      <w:sz w:val="22"/>
      <w:u w:val="single"/>
      <w:lang w:val="x-none" w:eastAsia="x-none"/>
    </w:rPr>
  </w:style>
  <w:style w:type="paragraph" w:customStyle="1" w:styleId="CharCharCharCharCharChar1CharCharCharCharChar">
    <w:name w:val="Char Char Char Char Char Char1 Char Char Char Char Char"/>
    <w:next w:val="Normal"/>
    <w:rsid w:val="00EC0544"/>
    <w:pPr>
      <w:widowControl w:val="0"/>
      <w:jc w:val="both"/>
      <w:outlineLvl w:val="1"/>
    </w:pPr>
    <w:rPr>
      <w:rFonts w:ascii="Times New Roman" w:eastAsia="Times New Roman" w:hAnsi="Times New Roman" w:cs="Times New Roman"/>
      <w:b/>
    </w:rPr>
  </w:style>
  <w:style w:type="character" w:customStyle="1" w:styleId="article-record-publication-volume-issue">
    <w:name w:val="article-record-publication-volume-issue"/>
    <w:rsid w:val="00EC0544"/>
  </w:style>
  <w:style w:type="paragraph" w:customStyle="1" w:styleId="DebateUnderlineBoldChar">
    <w:name w:val="Debate Underline Bold Char"/>
    <w:basedOn w:val="Normal"/>
    <w:link w:val="DebateUnderlineBoldCharChar"/>
    <w:rsid w:val="00EC0544"/>
    <w:pPr>
      <w:jc w:val="both"/>
    </w:pPr>
    <w:rPr>
      <w:rFonts w:ascii="Georgia" w:eastAsia="Times New Roman" w:hAnsi="Georgia"/>
      <w:b/>
      <w:u w:val="thick"/>
    </w:rPr>
  </w:style>
  <w:style w:type="character" w:customStyle="1" w:styleId="DebateUnderlineBoldCharChar">
    <w:name w:val="Debate Underline Bold Char Char"/>
    <w:link w:val="DebateUnderlineBoldChar"/>
    <w:rsid w:val="00EC0544"/>
    <w:rPr>
      <w:rFonts w:ascii="Georgia" w:eastAsia="Times New Roman" w:hAnsi="Georgia"/>
      <w:b/>
      <w:sz w:val="22"/>
      <w:u w:val="thick"/>
    </w:rPr>
  </w:style>
  <w:style w:type="character" w:customStyle="1" w:styleId="bloctitlesChar">
    <w:name w:val="bloc titles Char"/>
    <w:link w:val="bloctitles"/>
    <w:rsid w:val="00EC0544"/>
    <w:rPr>
      <w:rFonts w:ascii="Calibri" w:eastAsia="Malgun Gothic" w:hAnsi="Calibri" w:cs="Arial"/>
      <w:b/>
      <w:kern w:val="32"/>
      <w:sz w:val="32"/>
      <w:szCs w:val="32"/>
      <w:u w:val="single"/>
    </w:rPr>
  </w:style>
  <w:style w:type="paragraph" w:customStyle="1" w:styleId="CiteSmallText">
    <w:name w:val="Cite Small Text"/>
    <w:basedOn w:val="Normal"/>
    <w:uiPriority w:val="99"/>
    <w:rsid w:val="00EC0544"/>
    <w:pPr>
      <w:widowControl w:val="0"/>
      <w:spacing w:after="200"/>
    </w:pPr>
    <w:rPr>
      <w:rFonts w:ascii="Helvetica Neue" w:hAnsi="Helvetica Neue"/>
      <w:b/>
      <w:sz w:val="18"/>
    </w:rPr>
  </w:style>
  <w:style w:type="character" w:customStyle="1" w:styleId="3TagCite">
    <w:name w:val="3 Tag/Cite"/>
    <w:rsid w:val="00EC0544"/>
    <w:rPr>
      <w:rFonts w:ascii="Times New Roman" w:hAnsi="Times New Roman"/>
      <w:b/>
    </w:rPr>
  </w:style>
  <w:style w:type="character" w:customStyle="1" w:styleId="4Qualifications">
    <w:name w:val="4 Qualifications"/>
    <w:rsid w:val="00EC0544"/>
    <w:rPr>
      <w:rFonts w:ascii="Times New Roman" w:hAnsi="Times New Roman"/>
      <w:sz w:val="19"/>
    </w:rPr>
  </w:style>
  <w:style w:type="character" w:customStyle="1" w:styleId="6Underlined">
    <w:name w:val="6 Underlined"/>
    <w:rsid w:val="00EC0544"/>
    <w:rPr>
      <w:rFonts w:ascii="Times New Roman" w:hAnsi="Times New Roman"/>
      <w:b/>
      <w:sz w:val="21"/>
      <w:u w:val="single"/>
    </w:rPr>
  </w:style>
  <w:style w:type="paragraph" w:customStyle="1" w:styleId="Cards1CharChar">
    <w:name w:val="Cards1 Char Char"/>
    <w:basedOn w:val="Normal"/>
    <w:link w:val="Cards1CharCharChar"/>
    <w:rsid w:val="00EC0544"/>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C0544"/>
    <w:rPr>
      <w:rFonts w:ascii="Georgia" w:hAnsi="Georgia"/>
      <w:sz w:val="22"/>
      <w:lang w:val="x-none"/>
    </w:rPr>
  </w:style>
  <w:style w:type="paragraph" w:customStyle="1" w:styleId="UnderlineCharCharCharCharCharCharChar">
    <w:name w:val="Underline Char Char Char Char Char Char Char"/>
    <w:basedOn w:val="Normal"/>
    <w:link w:val="UnderlineCharCharCharCharCharCharCharChar"/>
    <w:rsid w:val="00EC0544"/>
    <w:rPr>
      <w:rFonts w:asciiTheme="minorHAnsi" w:hAnsiTheme="minorHAnsi"/>
      <w:sz w:val="24"/>
      <w:u w:val="single"/>
    </w:rPr>
  </w:style>
  <w:style w:type="character" w:customStyle="1" w:styleId="CitesCharCharChar">
    <w:name w:val="Cites Char Char Char"/>
    <w:rsid w:val="00EC0544"/>
    <w:rPr>
      <w:rFonts w:ascii="Times New Roman" w:eastAsia="Times New Roman" w:hAnsi="Times New Roman" w:cs="Times New Roman"/>
      <w:sz w:val="20"/>
      <w:szCs w:val="24"/>
    </w:rPr>
  </w:style>
  <w:style w:type="character" w:customStyle="1" w:styleId="nohighlighting">
    <w:name w:val="no highlighting"/>
    <w:rsid w:val="00EC0544"/>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EC0544"/>
    <w:rPr>
      <w:rFonts w:ascii="Cambria" w:hAnsi="Cambria" w:hint="default"/>
      <w:sz w:val="21"/>
      <w:u w:val="single"/>
    </w:rPr>
  </w:style>
  <w:style w:type="paragraph" w:customStyle="1" w:styleId="Swag">
    <w:name w:val="Swag"/>
    <w:basedOn w:val="Normal"/>
    <w:link w:val="SwagChar"/>
    <w:qFormat/>
    <w:rsid w:val="00EC0544"/>
    <w:rPr>
      <w:rFonts w:ascii="Georgia" w:hAnsi="Georgia"/>
      <w:color w:val="0000FF"/>
      <w:sz w:val="12"/>
      <w:u w:val="single"/>
    </w:rPr>
  </w:style>
  <w:style w:type="character" w:customStyle="1" w:styleId="SwagChar">
    <w:name w:val="Swag Char"/>
    <w:link w:val="Swag"/>
    <w:rsid w:val="00EC0544"/>
    <w:rPr>
      <w:rFonts w:ascii="Georgia" w:hAnsi="Georgia"/>
      <w:color w:val="0000FF"/>
      <w:sz w:val="12"/>
      <w:u w:val="single"/>
    </w:rPr>
  </w:style>
  <w:style w:type="paragraph" w:customStyle="1" w:styleId="StyleUnderlineTimesNewRoman1">
    <w:name w:val="Style Underline + Times New Roman1"/>
    <w:link w:val="StyleUnderlineTimesNewRoman1Char"/>
    <w:rsid w:val="00EC0544"/>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EC0544"/>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EC0544"/>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EC0544"/>
    <w:rPr>
      <w:rFonts w:ascii="Calibri" w:eastAsia="Times New Roman" w:hAnsi="Calibri" w:cs="Times New Roman"/>
      <w:b/>
      <w:bCs/>
      <w:sz w:val="22"/>
      <w:u w:val="single"/>
    </w:rPr>
  </w:style>
  <w:style w:type="paragraph" w:customStyle="1" w:styleId="StyleStyleCardTextLeft-075Right0">
    <w:name w:val="Style Style Card Text + Left:  -0.75&quot; + Right:  0&quot;"/>
    <w:basedOn w:val="Normal"/>
    <w:link w:val="StyleStyleCardTextLeft-075Right0Char"/>
    <w:autoRedefine/>
    <w:rsid w:val="00EC0544"/>
    <w:rPr>
      <w:rFonts w:eastAsia="MS Mincho"/>
    </w:rPr>
  </w:style>
  <w:style w:type="character" w:customStyle="1" w:styleId="StyleStyleCardTextLeft-075Right0Char">
    <w:name w:val="Style Style Card Text + Left:  -0.75&quot; + Right:  0&quot; Char"/>
    <w:link w:val="StyleStyleCardTextLeft-075Right0"/>
    <w:rsid w:val="00EC0544"/>
    <w:rPr>
      <w:rFonts w:ascii="Calibri" w:eastAsia="MS Mincho" w:hAnsi="Calibri"/>
      <w:sz w:val="22"/>
    </w:rPr>
  </w:style>
  <w:style w:type="character" w:customStyle="1" w:styleId="CharChar61">
    <w:name w:val="Char Char61"/>
    <w:rsid w:val="00EC0544"/>
    <w:rPr>
      <w:rFonts w:cs="Arial"/>
      <w:bCs/>
      <w:sz w:val="16"/>
      <w:szCs w:val="26"/>
      <w:lang w:val="en-US" w:eastAsia="en-US" w:bidi="ar-SA"/>
    </w:rPr>
  </w:style>
  <w:style w:type="character" w:customStyle="1" w:styleId="ListBulletChar">
    <w:name w:val="List Bullet Char"/>
    <w:link w:val="ListBullet"/>
    <w:uiPriority w:val="99"/>
    <w:rsid w:val="00EC0544"/>
    <w:rPr>
      <w:rFonts w:ascii="Calibri" w:eastAsia="Calibri" w:hAnsi="Calibri"/>
      <w:sz w:val="22"/>
    </w:rPr>
  </w:style>
  <w:style w:type="paragraph" w:customStyle="1" w:styleId="subhead10">
    <w:name w:val="subhead1"/>
    <w:basedOn w:val="Normal"/>
    <w:uiPriority w:val="99"/>
    <w:rsid w:val="00EC0544"/>
    <w:pPr>
      <w:spacing w:before="100" w:beforeAutospacing="1" w:after="100" w:afterAutospacing="1"/>
    </w:pPr>
    <w:rPr>
      <w:rFonts w:ascii="Georgia" w:eastAsia="Times New Roman" w:hAnsi="Georgia"/>
      <w:sz w:val="24"/>
    </w:rPr>
  </w:style>
  <w:style w:type="character" w:customStyle="1" w:styleId="styledate0">
    <w:name w:val="styledate"/>
    <w:rsid w:val="00EC0544"/>
  </w:style>
  <w:style w:type="character" w:customStyle="1" w:styleId="BoldandUnderlineChar1">
    <w:name w:val="Bold and Underline Char1"/>
    <w:rsid w:val="00EC0544"/>
    <w:rPr>
      <w:b/>
      <w:szCs w:val="24"/>
      <w:u w:val="single"/>
      <w:lang w:val="en-US" w:eastAsia="en-US" w:bidi="ar-SA"/>
    </w:rPr>
  </w:style>
  <w:style w:type="character" w:customStyle="1" w:styleId="BoldandUnderlineChar1Char2">
    <w:name w:val="Bold and Underline Char1 Char2"/>
    <w:rsid w:val="00EC0544"/>
    <w:rPr>
      <w:b/>
      <w:szCs w:val="24"/>
      <w:u w:val="single"/>
      <w:lang w:val="en-US" w:eastAsia="en-US" w:bidi="ar-SA"/>
    </w:rPr>
  </w:style>
  <w:style w:type="character" w:customStyle="1" w:styleId="BoldandUnderlineCharChar1">
    <w:name w:val="Bold and Underline Char Char1"/>
    <w:rsid w:val="00EC0544"/>
    <w:rPr>
      <w:b/>
      <w:szCs w:val="24"/>
      <w:u w:val="single"/>
      <w:lang w:val="en-US" w:eastAsia="en-US" w:bidi="ar-SA"/>
    </w:rPr>
  </w:style>
  <w:style w:type="character" w:customStyle="1" w:styleId="BoldandUnderlineChar6">
    <w:name w:val="Bold and Underline Char6"/>
    <w:rsid w:val="00EC0544"/>
    <w:rPr>
      <w:b/>
      <w:szCs w:val="24"/>
      <w:u w:val="single"/>
      <w:lang w:val="en-US" w:eastAsia="en-US" w:bidi="ar-SA"/>
    </w:rPr>
  </w:style>
  <w:style w:type="paragraph" w:customStyle="1" w:styleId="abstract">
    <w:name w:val="abstract"/>
    <w:basedOn w:val="Normal"/>
    <w:uiPriority w:val="99"/>
    <w:rsid w:val="00EC0544"/>
    <w:pPr>
      <w:spacing w:before="100" w:beforeAutospacing="1" w:after="100" w:afterAutospacing="1"/>
    </w:pPr>
    <w:rPr>
      <w:rFonts w:ascii="Georgia" w:eastAsia="Times New Roman" w:hAnsi="Georgia"/>
      <w:sz w:val="24"/>
    </w:rPr>
  </w:style>
  <w:style w:type="paragraph" w:customStyle="1" w:styleId="StyleUnderlineChar11ptBold2">
    <w:name w:val="Style Underline Char + 11 pt Bold2"/>
    <w:basedOn w:val="Normal"/>
    <w:link w:val="StyleUnderlineChar11ptBold2Char"/>
    <w:rsid w:val="00EC0544"/>
    <w:rPr>
      <w:rFonts w:ascii="Georgia" w:eastAsia="Times New Roman" w:hAnsi="Georgia"/>
      <w:b/>
      <w:bCs/>
      <w:u w:val="single"/>
    </w:rPr>
  </w:style>
  <w:style w:type="character" w:customStyle="1" w:styleId="StyleUnderlineChar11ptBold2Char">
    <w:name w:val="Style Underline Char + 11 pt Bold2 Char"/>
    <w:link w:val="StyleUnderlineChar11ptBold2"/>
    <w:rsid w:val="00EC0544"/>
    <w:rPr>
      <w:rFonts w:ascii="Georgia" w:eastAsia="Times New Roman" w:hAnsi="Georgia"/>
      <w:b/>
      <w:bCs/>
      <w:sz w:val="22"/>
      <w:u w:val="single"/>
    </w:rPr>
  </w:style>
  <w:style w:type="paragraph" w:customStyle="1" w:styleId="StyleStyleUnderlineTimesNewRoman11pt">
    <w:name w:val="Style Style Underline + Times New Roman + 11 pt"/>
    <w:basedOn w:val="Normal"/>
    <w:link w:val="StyleStyleUnderlineTimesNewRoman11ptChar"/>
    <w:rsid w:val="00EC0544"/>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C0544"/>
    <w:rPr>
      <w:rFonts w:ascii="Georgia" w:eastAsia="Times New Roman" w:hAnsi="Georgia"/>
      <w:sz w:val="22"/>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EC0544"/>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C0544"/>
    <w:rPr>
      <w:rFonts w:ascii="Georgia" w:eastAsia="Times New Roman" w:hAnsi="Georgia"/>
      <w:sz w:val="22"/>
      <w:u w:val="single"/>
    </w:rPr>
  </w:style>
  <w:style w:type="character" w:customStyle="1" w:styleId="style13">
    <w:name w:val="style1"/>
    <w:rsid w:val="00EC0544"/>
  </w:style>
  <w:style w:type="character" w:customStyle="1" w:styleId="pmtermsel">
    <w:name w:val="pmtermsel"/>
    <w:rsid w:val="00EC0544"/>
  </w:style>
  <w:style w:type="character" w:customStyle="1" w:styleId="showipapr">
    <w:name w:val="show_ipapr"/>
    <w:rsid w:val="00EC0544"/>
  </w:style>
  <w:style w:type="character" w:customStyle="1" w:styleId="dnindex">
    <w:name w:val="dnindex"/>
    <w:rsid w:val="00EC0544"/>
  </w:style>
  <w:style w:type="character" w:customStyle="1" w:styleId="23">
    <w:name w:val="23"/>
    <w:rsid w:val="00EC0544"/>
    <w:rPr>
      <w:rFonts w:ascii="Times New Roman" w:hAnsi="Times New Roman" w:cs="Arial"/>
      <w:bCs/>
      <w:sz w:val="20"/>
      <w:u w:val="single"/>
      <w:lang w:val="en-US" w:eastAsia="en-US" w:bidi="ar-SA"/>
    </w:rPr>
  </w:style>
  <w:style w:type="character" w:customStyle="1" w:styleId="33">
    <w:name w:val="33"/>
    <w:rsid w:val="00EC0544"/>
    <w:rPr>
      <w:rFonts w:ascii="Times New Roman" w:hAnsi="Times New Roman" w:cs="Arial"/>
      <w:b/>
      <w:bCs/>
      <w:sz w:val="20"/>
      <w:u w:val="single"/>
      <w:lang w:val="en-US" w:eastAsia="en-US" w:bidi="ar-SA"/>
    </w:rPr>
  </w:style>
  <w:style w:type="character" w:customStyle="1" w:styleId="55">
    <w:name w:val="55"/>
    <w:rsid w:val="00EC0544"/>
    <w:rPr>
      <w:rFonts w:cs="Arial"/>
      <w:bCs/>
      <w:sz w:val="20"/>
      <w:u w:val="single"/>
      <w:lang w:val="en-US" w:eastAsia="en-US" w:bidi="ar-SA"/>
    </w:rPr>
  </w:style>
  <w:style w:type="character" w:customStyle="1" w:styleId="authoraffil">
    <w:name w:val="authoraffil"/>
    <w:rsid w:val="00EC0544"/>
  </w:style>
  <w:style w:type="character" w:customStyle="1" w:styleId="CharChar8">
    <w:name w:val="Char Char8"/>
    <w:rsid w:val="00EC0544"/>
    <w:rPr>
      <w:rFonts w:ascii="Georgia" w:eastAsia="Times New Roman" w:hAnsi="Georgia"/>
      <w:b/>
      <w:bCs/>
      <w:sz w:val="30"/>
      <w:szCs w:val="28"/>
      <w:u w:val="single"/>
    </w:rPr>
  </w:style>
  <w:style w:type="character" w:customStyle="1" w:styleId="FontStyle13">
    <w:name w:val="Font Style13"/>
    <w:uiPriority w:val="99"/>
    <w:rsid w:val="00EC0544"/>
    <w:rPr>
      <w:rFonts w:ascii="Constantia" w:hAnsi="Constantia" w:cs="Constantia"/>
      <w:sz w:val="18"/>
      <w:szCs w:val="18"/>
    </w:rPr>
  </w:style>
  <w:style w:type="character" w:customStyle="1" w:styleId="TagsCharCharCharChar">
    <w:name w:val="Tags Char Char Char Char"/>
    <w:rsid w:val="00EC0544"/>
    <w:rPr>
      <w:rFonts w:ascii="Times New Roman" w:eastAsia="Times New Roman" w:hAnsi="Times New Roman" w:cs="Times New Roman"/>
      <w:b/>
      <w:sz w:val="24"/>
      <w:szCs w:val="24"/>
    </w:rPr>
  </w:style>
  <w:style w:type="character" w:customStyle="1" w:styleId="Citation1Char">
    <w:name w:val="Citation1 Char"/>
    <w:link w:val="Citation10"/>
    <w:locked/>
    <w:rsid w:val="00EC0544"/>
    <w:rPr>
      <w:rFonts w:ascii="Georgia" w:hAnsi="Georgia"/>
      <w:b/>
      <w:u w:val="single"/>
    </w:rPr>
  </w:style>
  <w:style w:type="paragraph" w:customStyle="1" w:styleId="Citation10">
    <w:name w:val="Citation1"/>
    <w:basedOn w:val="Normal"/>
    <w:link w:val="Citation1Char"/>
    <w:qFormat/>
    <w:rsid w:val="00EC0544"/>
    <w:rPr>
      <w:rFonts w:ascii="Georgia" w:hAnsi="Georgia"/>
      <w:b/>
      <w:sz w:val="24"/>
      <w:u w:val="single"/>
    </w:rPr>
  </w:style>
  <w:style w:type="character" w:customStyle="1" w:styleId="TaglineChar">
    <w:name w:val="Tagline Char"/>
    <w:link w:val="Tagline2"/>
    <w:locked/>
    <w:rsid w:val="00EC0544"/>
    <w:rPr>
      <w:rFonts w:ascii="Georgia" w:hAnsi="Georgia"/>
      <w:b/>
    </w:rPr>
  </w:style>
  <w:style w:type="paragraph" w:customStyle="1" w:styleId="Tagline2">
    <w:name w:val="Tagline"/>
    <w:basedOn w:val="Normal"/>
    <w:link w:val="TaglineChar"/>
    <w:qFormat/>
    <w:rsid w:val="00EC0544"/>
    <w:rPr>
      <w:rFonts w:ascii="Georgia" w:hAnsi="Georgia"/>
      <w:b/>
      <w:sz w:val="24"/>
    </w:rPr>
  </w:style>
  <w:style w:type="paragraph" w:customStyle="1" w:styleId="StyleLeft021">
    <w:name w:val="Style Left:  0.2&quot;1"/>
    <w:basedOn w:val="Normal"/>
    <w:uiPriority w:val="99"/>
    <w:rsid w:val="00EC0544"/>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EC0544"/>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C0544"/>
    <w:rPr>
      <w:rFonts w:ascii="Georgia" w:eastAsia="Times New Roman" w:hAnsi="Georgia"/>
      <w:sz w:val="22"/>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EC0544"/>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C0544"/>
    <w:rPr>
      <w:rFonts w:ascii="Georgia" w:eastAsia="Times New Roman" w:hAnsi="Georgia"/>
      <w:sz w:val="22"/>
      <w:u w:val="single"/>
      <w:bdr w:val="single" w:sz="4" w:space="0" w:color="auto"/>
    </w:rPr>
  </w:style>
  <w:style w:type="character" w:customStyle="1" w:styleId="boldcitationChar">
    <w:name w:val="bold citation Char"/>
    <w:rsid w:val="00EC0544"/>
    <w:rPr>
      <w:rFonts w:ascii="Arial" w:hAnsi="Arial"/>
      <w:b/>
      <w:sz w:val="28"/>
      <w:szCs w:val="24"/>
      <w:u w:val="thick"/>
      <w:lang w:val="en-US" w:eastAsia="en-US" w:bidi="ar-SA"/>
    </w:rPr>
  </w:style>
  <w:style w:type="paragraph" w:customStyle="1" w:styleId="BlockTitle20">
    <w:name w:val="Block Title #2"/>
    <w:basedOn w:val="Normal"/>
    <w:uiPriority w:val="99"/>
    <w:rsid w:val="00EC0544"/>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rsid w:val="00EC0544"/>
    <w:rPr>
      <w:rFonts w:ascii="Georgia" w:hAnsi="Georgia"/>
      <w:b/>
    </w:rPr>
  </w:style>
  <w:style w:type="character" w:customStyle="1" w:styleId="BoldunderlineChar3">
    <w:name w:val="Bold/underline Char"/>
    <w:rsid w:val="00EC0544"/>
    <w:rPr>
      <w:rFonts w:eastAsia="SimSun"/>
      <w:b/>
      <w:noProof w:val="0"/>
      <w:sz w:val="24"/>
      <w:szCs w:val="24"/>
      <w:u w:val="single"/>
      <w:lang w:val="en-US" w:eastAsia="zh-CN" w:bidi="ar-SA"/>
    </w:rPr>
  </w:style>
  <w:style w:type="character" w:customStyle="1" w:styleId="underlinetextchar0">
    <w:name w:val="underlinetextchar"/>
    <w:rsid w:val="00EC0544"/>
  </w:style>
  <w:style w:type="character" w:customStyle="1" w:styleId="boldciteChar1">
    <w:name w:val="bold cite Char1"/>
    <w:rsid w:val="00EC0544"/>
    <w:rPr>
      <w:b/>
      <w:sz w:val="28"/>
      <w:u w:val="thick" w:color="000000"/>
    </w:rPr>
  </w:style>
  <w:style w:type="character" w:customStyle="1" w:styleId="tagCharCharChar1">
    <w:name w:val="tag Char Char Char1"/>
    <w:rsid w:val="00EC0544"/>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EC0544"/>
    <w:pPr>
      <w:widowControl w:val="0"/>
      <w:jc w:val="both"/>
      <w:outlineLvl w:val="1"/>
    </w:pPr>
    <w:rPr>
      <w:rFonts w:ascii="Times New Roman" w:eastAsia="Times New Roman" w:hAnsi="Times New Roman" w:cs="Times New Roman"/>
      <w:b/>
    </w:rPr>
  </w:style>
  <w:style w:type="character" w:customStyle="1" w:styleId="FontStyle19">
    <w:name w:val="Font Style19"/>
    <w:basedOn w:val="DefaultParagraphFont"/>
    <w:uiPriority w:val="99"/>
    <w:rsid w:val="00EC0544"/>
    <w:rPr>
      <w:rFonts w:ascii="Times New Roman" w:hAnsi="Times New Roman" w:cs="Times New Roman"/>
      <w:sz w:val="18"/>
      <w:szCs w:val="18"/>
    </w:rPr>
  </w:style>
  <w:style w:type="character" w:customStyle="1" w:styleId="bylines">
    <w:name w:val="bylines"/>
    <w:basedOn w:val="DefaultParagraphFont"/>
    <w:rsid w:val="00EC0544"/>
  </w:style>
  <w:style w:type="character" w:customStyle="1" w:styleId="StyleStyleBoldUnderlineUnderlineIntenseEmphasis1apple-style-2">
    <w:name w:val="Style Style Bold UnderlineUnderlineIntense Emphasis1apple-style-...2"/>
    <w:basedOn w:val="DefaultParagraphFont"/>
    <w:rsid w:val="00EC0544"/>
    <w:rPr>
      <w:b w:val="0"/>
      <w:bCs/>
      <w:sz w:val="22"/>
      <w:u w:val="single"/>
    </w:rPr>
  </w:style>
  <w:style w:type="character" w:customStyle="1" w:styleId="FontStyle57">
    <w:name w:val="Font Style57"/>
    <w:rsid w:val="00EC0544"/>
    <w:rPr>
      <w:rFonts w:ascii="Georgia" w:hAnsi="Georgia" w:cs="Georgia"/>
      <w:b/>
      <w:bCs/>
      <w:sz w:val="14"/>
      <w:szCs w:val="14"/>
    </w:rPr>
  </w:style>
  <w:style w:type="character" w:customStyle="1" w:styleId="FontStyle89">
    <w:name w:val="Font Style89"/>
    <w:rsid w:val="00EC0544"/>
    <w:rPr>
      <w:rFonts w:ascii="Times New Roman" w:hAnsi="Times New Roman" w:cs="Times New Roman"/>
      <w:b/>
      <w:bCs/>
      <w:smallCaps/>
      <w:spacing w:val="40"/>
      <w:sz w:val="16"/>
      <w:szCs w:val="16"/>
    </w:rPr>
  </w:style>
  <w:style w:type="character" w:customStyle="1" w:styleId="style3Char0">
    <w:name w:val="style 3 Char"/>
    <w:rsid w:val="00EC0544"/>
    <w:rPr>
      <w:sz w:val="18"/>
      <w:szCs w:val="24"/>
      <w:lang w:val="en-US" w:eastAsia="en-US" w:bidi="ar-SA"/>
    </w:rPr>
  </w:style>
  <w:style w:type="paragraph" w:customStyle="1" w:styleId="003Cite">
    <w:name w:val="003Cite"/>
    <w:basedOn w:val="Normal"/>
    <w:qFormat/>
    <w:rsid w:val="00EC0544"/>
    <w:rPr>
      <w:rFonts w:eastAsia="Calibri"/>
      <w:sz w:val="16"/>
      <w:szCs w:val="16"/>
    </w:rPr>
  </w:style>
  <w:style w:type="paragraph" w:customStyle="1" w:styleId="NormalBold">
    <w:name w:val="Normal + Bold"/>
    <w:aliases w:val="Double Underline"/>
    <w:basedOn w:val="Normal"/>
    <w:link w:val="NormalBoldChar"/>
    <w:rsid w:val="00EC0544"/>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C0544"/>
    <w:rPr>
      <w:rFonts w:ascii="Georgia" w:hAnsi="Georgia"/>
      <w:b/>
      <w:color w:val="000000"/>
      <w:sz w:val="22"/>
      <w:u w:val="single"/>
    </w:rPr>
  </w:style>
  <w:style w:type="character" w:customStyle="1" w:styleId="BlockHeadingsChar1">
    <w:name w:val="Block Headings Char1"/>
    <w:rsid w:val="00EC0544"/>
    <w:rPr>
      <w:b/>
      <w:caps/>
    </w:rPr>
  </w:style>
  <w:style w:type="character" w:customStyle="1" w:styleId="FontStyle170">
    <w:name w:val="Font Style170"/>
    <w:uiPriority w:val="99"/>
    <w:rsid w:val="00EC0544"/>
    <w:rPr>
      <w:rFonts w:ascii="Bookman Old Style" w:hAnsi="Bookman Old Style" w:cs="Bookman Old Style"/>
      <w:sz w:val="16"/>
      <w:szCs w:val="16"/>
    </w:rPr>
  </w:style>
  <w:style w:type="character" w:customStyle="1" w:styleId="FontStyle17">
    <w:name w:val="Font Style17"/>
    <w:uiPriority w:val="99"/>
    <w:rsid w:val="00EC0544"/>
    <w:rPr>
      <w:rFonts w:ascii="Book Antiqua" w:hAnsi="Book Antiqua" w:cs="Book Antiqua"/>
      <w:i/>
      <w:iCs/>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helby.senate.gov/public/index.cfm/mobile/newsreleases?ID=25F3AD2E-802A-23AD-4960-F512B9E205D2" TargetMode="External"/><Relationship Id="rId18" Type="http://schemas.openxmlformats.org/officeDocument/2006/relationships/hyperlink" Target="https://dod.defense.gov/News/Contracts/Contract-View/Article/1861753/source/GovDelivery/" TargetMode="External"/><Relationship Id="rId3" Type="http://schemas.openxmlformats.org/officeDocument/2006/relationships/customXml" Target="../customXml/item3.xml"/><Relationship Id="rId21" Type="http://schemas.openxmlformats.org/officeDocument/2006/relationships/hyperlink" Target="https://www.anduril.com/" TargetMode="External"/><Relationship Id="rId7" Type="http://schemas.openxmlformats.org/officeDocument/2006/relationships/settings" Target="settings.xml"/><Relationship Id="rId12" Type="http://schemas.openxmlformats.org/officeDocument/2006/relationships/hyperlink" Target="http://smile.amazon.com/Beyond-Ideology-Politics-Principles-Partisanship/dp/0226470768/ref=smi_www_rco2_go_smi_g2243582042?_encoding=UTF8&amp;*Version*=1&amp;*entries*=0&amp;ie=UTF8" TargetMode="External"/><Relationship Id="rId17" Type="http://schemas.openxmlformats.org/officeDocument/2006/relationships/hyperlink" Target="https://federalnewsnetwork.com/dod-reporters-notebook-jared-serbu/2019/03/air-force-looks-to-build-big-idea-pipeline-to-expand-its-industrial-bas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uzzfeednews.com/article/ryanmac/us-money-funding-facial-recognition-sensetime-megvii" TargetMode="External"/><Relationship Id="rId20" Type="http://schemas.openxmlformats.org/officeDocument/2006/relationships/hyperlink" Target="https://www.rigett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eforum.org/communities/the-future-of-space-technologi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ytimes.com/1989/07/21/us/president-calls-for-mars-mission-and-a-moon-base.html" TargetMode="External"/><Relationship Id="rId23" Type="http://schemas.openxmlformats.org/officeDocument/2006/relationships/hyperlink" Target="http://www.tandfonline.com/doi/pdf/10.1080/00455091.2016.1278150?needAccess=true" TargetMode="External"/><Relationship Id="rId10" Type="http://schemas.openxmlformats.org/officeDocument/2006/relationships/hyperlink" Target="https://www.weforum.org/agenda/2018/04/we-have-a-space-debris-problem-heres-how-to-solve-it/" TargetMode="External"/><Relationship Id="rId19" Type="http://schemas.openxmlformats.org/officeDocument/2006/relationships/hyperlink" Target="https://www.spacex.com/" TargetMode="External"/><Relationship Id="rId4" Type="http://schemas.openxmlformats.org/officeDocument/2006/relationships/customXml" Target="../customXml/item4.xml"/><Relationship Id="rId9" Type="http://schemas.openxmlformats.org/officeDocument/2006/relationships/hyperlink" Target="https://www.weforum.org/agenda/authors/nikolai-khlystov" TargetMode="External"/><Relationship Id="rId14" Type="http://schemas.openxmlformats.org/officeDocument/2006/relationships/hyperlink" Target="http://www.nbcnews.com/id/3950099/ns/technology_and_science-space/t/bush-sets-new-course-moon-beyond/" TargetMode="External"/><Relationship Id="rId22" Type="http://schemas.openxmlformats.org/officeDocument/2006/relationships/hyperlink" Target="https://umbrala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6Sofia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343432F-C21C-444A-876C-16A277F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13070</Words>
  <Characters>74502</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26SofiaShah</cp:lastModifiedBy>
  <cp:revision>3</cp:revision>
  <dcterms:created xsi:type="dcterms:W3CDTF">2022-02-05T22:46:00Z</dcterms:created>
  <dcterms:modified xsi:type="dcterms:W3CDTF">2022-02-05T23:41:00Z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