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235F8" w14:textId="77777777" w:rsidR="00404562" w:rsidRDefault="00404562" w:rsidP="00404562">
      <w:pPr>
        <w:pStyle w:val="Heading3"/>
      </w:pPr>
      <w:r>
        <w:t xml:space="preserve">NC – Adv CP </w:t>
      </w:r>
    </w:p>
    <w:p w14:paraId="5BAD3C2A" w14:textId="77777777" w:rsidR="00404562" w:rsidRDefault="00404562" w:rsidP="00404562">
      <w:pPr>
        <w:pStyle w:val="Heading4"/>
      </w:pPr>
      <w:r>
        <w:t>The executive branch of the United States federal government should establish a binding internal policy banning intervention in Africa in the case of regional economic decline due to space mining.</w:t>
      </w:r>
    </w:p>
    <w:p w14:paraId="1FEA05A1" w14:textId="77777777" w:rsidR="00404562" w:rsidRDefault="00404562" w:rsidP="00404562"/>
    <w:p w14:paraId="59EDF2A2" w14:textId="77777777" w:rsidR="00404562" w:rsidRPr="009A49B0" w:rsidRDefault="00404562" w:rsidP="00404562">
      <w:pPr>
        <w:pStyle w:val="Heading3"/>
      </w:pPr>
      <w:r>
        <w:lastRenderedPageBreak/>
        <w:t>NC</w:t>
      </w:r>
    </w:p>
    <w:p w14:paraId="18821FD3" w14:textId="77777777" w:rsidR="00404562" w:rsidRDefault="00404562" w:rsidP="00404562">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530B9580" w14:textId="77777777" w:rsidR="00404562" w:rsidRPr="009A49B0" w:rsidRDefault="00404562" w:rsidP="00404562">
      <w:proofErr w:type="spellStart"/>
      <w:r>
        <w:rPr>
          <w:rStyle w:val="Style13ptBold"/>
        </w:rPr>
        <w:t>Romm</w:t>
      </w:r>
      <w:proofErr w:type="spellEnd"/>
      <w:r>
        <w:rPr>
          <w:rStyle w:val="Style13ptBold"/>
        </w:rPr>
        <w:t xml:space="preserve"> 2/2 </w:t>
      </w:r>
      <w:r>
        <w:t xml:space="preserve">[Tony </w:t>
      </w:r>
      <w:proofErr w:type="spellStart"/>
      <w:r>
        <w:t>Romm</w:t>
      </w:r>
      <w:proofErr w:type="spellEnd"/>
      <w:r>
        <w:t xml:space="preserve">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7E734403" w14:textId="77777777" w:rsidR="00404562" w:rsidRPr="00E72E48" w:rsidRDefault="00404562" w:rsidP="00404562">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2705123D" w14:textId="77777777" w:rsidR="00404562" w:rsidRPr="00E72E48" w:rsidRDefault="00404562" w:rsidP="00404562">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08997E69" w14:textId="77777777" w:rsidR="00404562" w:rsidRDefault="00404562" w:rsidP="00404562">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03934A3B" w14:textId="77777777" w:rsidR="00404562" w:rsidRPr="00E72E48" w:rsidRDefault="00404562" w:rsidP="00404562">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449362DE" w14:textId="77777777" w:rsidR="00404562" w:rsidRDefault="00404562" w:rsidP="00404562">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6544C9A5" w14:textId="77777777" w:rsidR="00404562" w:rsidRDefault="00404562" w:rsidP="00404562">
      <w:r>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1AF8A778" w14:textId="77777777" w:rsidR="00404562" w:rsidRDefault="00404562" w:rsidP="00404562">
      <w:r>
        <w:t>“Let’s start the discussion by talking about repurposing the hundreds of billions already sitting in the pipeline,” McConnell said.</w:t>
      </w:r>
    </w:p>
    <w:p w14:paraId="503D68FB" w14:textId="77777777" w:rsidR="00404562" w:rsidRDefault="00404562" w:rsidP="00404562">
      <w:r>
        <w:lastRenderedPageBreak/>
        <w:t xml:space="preserve">Lawmakers begin discussing government spending deal as </w:t>
      </w:r>
      <w:proofErr w:type="gramStart"/>
      <w:r>
        <w:t>Democrats</w:t>
      </w:r>
      <w:proofErr w:type="gramEnd"/>
      <w:r>
        <w:t xml:space="preserve"> eye virus aid, paid leave</w:t>
      </w:r>
    </w:p>
    <w:p w14:paraId="5EF13C79" w14:textId="77777777" w:rsidR="00404562" w:rsidRDefault="00404562" w:rsidP="00404562">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67A9DF3F" w14:textId="77777777" w:rsidR="00404562" w:rsidRDefault="00404562" w:rsidP="00404562">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7AE6664D" w14:textId="77777777" w:rsidR="00404562" w:rsidRPr="0031778D" w:rsidRDefault="00404562" w:rsidP="00404562">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73EF7FD2" w14:textId="77777777" w:rsidR="00404562" w:rsidRPr="0031778D" w:rsidRDefault="00404562" w:rsidP="00404562">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46079233" w14:textId="77777777" w:rsidR="00404562" w:rsidRPr="0031778D" w:rsidRDefault="00404562" w:rsidP="00404562">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2B80928F" w14:textId="77777777" w:rsidR="00404562" w:rsidRDefault="00404562" w:rsidP="00404562">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counterparts in maintaining that “we all want to try to get to yes,” adding: “We’re not there yet.”</w:t>
      </w:r>
    </w:p>
    <w:p w14:paraId="7E833E3A" w14:textId="77777777" w:rsidR="00404562" w:rsidRDefault="00404562" w:rsidP="00404562">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0BF745D0" w14:textId="77777777" w:rsidR="00404562" w:rsidRDefault="00404562" w:rsidP="00404562">
      <w:r>
        <w:t xml:space="preserve">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w:t>
      </w:r>
      <w:r>
        <w:lastRenderedPageBreak/>
        <w:t>troubled some Democrats, who have sought greater cuts to the Pentagon than even Biden has proposed.</w:t>
      </w:r>
    </w:p>
    <w:p w14:paraId="283DF117" w14:textId="77777777" w:rsidR="00404562" w:rsidRDefault="00404562" w:rsidP="00404562">
      <w:r>
        <w:t>“We’re looking for parity. We live in a troubled world and a lot of us think national security is important for this country,” Shelby, who leads the GOP on the Senate’s appropriations panel, stressed on Tuesday.</w:t>
      </w:r>
    </w:p>
    <w:p w14:paraId="6B56BF7E" w14:textId="77777777" w:rsidR="00404562" w:rsidRDefault="00404562" w:rsidP="00404562">
      <w:r>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79FD3131" w14:textId="77777777" w:rsidR="00404562" w:rsidRDefault="00404562" w:rsidP="00404562">
      <w:r>
        <w:t>“The goal is to get an agreement,” DeLauro said.</w:t>
      </w:r>
    </w:p>
    <w:p w14:paraId="01551EB7" w14:textId="77777777" w:rsidR="00404562" w:rsidRDefault="00404562" w:rsidP="00404562">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3987F3F9" w14:textId="77777777" w:rsidR="00404562" w:rsidRDefault="00404562" w:rsidP="00404562">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2FA778B7" w14:textId="77777777" w:rsidR="00404562" w:rsidRDefault="00404562" w:rsidP="00404562">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46CEE0F1" w14:textId="77777777" w:rsidR="00404562" w:rsidRDefault="00404562" w:rsidP="00404562">
      <w:r>
        <w:t>Lawmakers begin talks on another round of coronavirus relief for businesses</w:t>
      </w:r>
    </w:p>
    <w:p w14:paraId="09985CF0" w14:textId="77777777" w:rsidR="00404562" w:rsidRDefault="00404562" w:rsidP="00404562">
      <w:r>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35321F6E" w14:textId="77777777" w:rsidR="00404562" w:rsidRDefault="00404562" w:rsidP="00404562">
      <w:r>
        <w:t>But the Biden administration by Tuesday afternoon had not transmitted any official request to the Capitol, Democratic leaders said. “We’re waiting for the administration to send us something. They haven’t sent us anything yet,” Schumer told reporters.</w:t>
      </w:r>
    </w:p>
    <w:p w14:paraId="5EEC9A4C" w14:textId="77777777" w:rsidR="00404562" w:rsidRDefault="00404562" w:rsidP="00404562">
      <w:r>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35E83F8F" w14:textId="77777777" w:rsidR="00404562" w:rsidRPr="00C02158" w:rsidRDefault="00404562" w:rsidP="00404562">
      <w:pPr>
        <w:pStyle w:val="Heading4"/>
      </w:pPr>
      <w:r>
        <w:lastRenderedPageBreak/>
        <w:t xml:space="preserve">Space policy causes </w:t>
      </w:r>
      <w:r w:rsidRPr="00C02158">
        <w:rPr>
          <w:u w:val="single"/>
        </w:rPr>
        <w:t>immense</w:t>
      </w:r>
      <w:r>
        <w:t xml:space="preserve"> partisan backlash that wrecks the delicate balance </w:t>
      </w:r>
    </w:p>
    <w:p w14:paraId="29DB24A5" w14:textId="77777777" w:rsidR="00404562" w:rsidRPr="00FE3CE1" w:rsidRDefault="00404562" w:rsidP="00404562">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5719A3A9" w14:textId="77777777" w:rsidR="00404562" w:rsidRPr="00FE3CE1" w:rsidRDefault="00404562" w:rsidP="00404562">
      <w:pPr>
        <w:rPr>
          <w:rStyle w:val="StyleUnderline"/>
        </w:rPr>
      </w:pPr>
      <w:r w:rsidRPr="00FE3CE1">
        <w:t xml:space="preserve">To see how this happens, I recommend reading the book </w:t>
      </w:r>
      <w:r w:rsidRPr="00554BFE">
        <w:t>“</w:t>
      </w:r>
      <w:hyperlink r:id="rId9"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0" w:history="1">
        <w:r w:rsidRPr="00FE3CE1">
          <w:rPr>
            <w:rStyle w:val="StyleUnderline"/>
          </w:rPr>
          <w:t>Barack Obama in 2010</w:t>
        </w:r>
      </w:hyperlink>
      <w:r w:rsidRPr="00FE3CE1">
        <w:rPr>
          <w:rStyle w:val="StyleUnderline"/>
        </w:rPr>
        <w:t xml:space="preserve">, </w:t>
      </w:r>
      <w:hyperlink r:id="rId11" w:anchor=".Vw3UMRMrKHo" w:history="1">
        <w:r w:rsidRPr="00FE3CE1">
          <w:rPr>
            <w:rStyle w:val="StyleUnderline"/>
          </w:rPr>
          <w:t>George W. Bush in 2004</w:t>
        </w:r>
      </w:hyperlink>
      <w:r w:rsidRPr="00FE3CE1">
        <w:rPr>
          <w:rStyle w:val="StyleUnderline"/>
        </w:rPr>
        <w:t xml:space="preserve">, and </w:t>
      </w:r>
      <w:hyperlink r:id="rId12"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0DA85C72" w14:textId="77777777" w:rsidR="00404562" w:rsidRPr="00720AA5" w:rsidRDefault="00404562" w:rsidP="00404562">
      <w:pPr>
        <w:rPr>
          <w:sz w:val="10"/>
          <w:szCs w:val="10"/>
        </w:rPr>
      </w:pPr>
    </w:p>
    <w:p w14:paraId="0EEF30EC" w14:textId="77777777" w:rsidR="00404562" w:rsidRDefault="00404562" w:rsidP="00404562"/>
    <w:p w14:paraId="0934875C" w14:textId="77777777" w:rsidR="00404562" w:rsidRDefault="00404562" w:rsidP="00404562">
      <w:pPr>
        <w:pStyle w:val="Heading4"/>
      </w:pPr>
      <w:proofErr w:type="spellStart"/>
      <w:r w:rsidRPr="00375B1B">
        <w:t>Bipart’s</w:t>
      </w:r>
      <w:proofErr w:type="spellEnd"/>
      <w:r w:rsidRPr="00375B1B">
        <w:t xml:space="preserve"> key</w:t>
      </w:r>
      <w:r>
        <w:t xml:space="preserve">—otherwise, yearlong CR </w:t>
      </w:r>
      <w:r>
        <w:rPr>
          <w:u w:val="single"/>
        </w:rPr>
        <w:t xml:space="preserve">ruins </w:t>
      </w:r>
      <w:r>
        <w:t xml:space="preserve">defense industrial base </w:t>
      </w:r>
      <w:r>
        <w:rPr>
          <w:u w:val="single"/>
        </w:rPr>
        <w:t xml:space="preserve">and </w:t>
      </w:r>
      <w:r>
        <w:t>military modernization</w:t>
      </w:r>
    </w:p>
    <w:p w14:paraId="3F397BAF" w14:textId="77777777" w:rsidR="00404562" w:rsidRPr="004D4F35" w:rsidRDefault="00404562" w:rsidP="00404562">
      <w:r>
        <w:rPr>
          <w:rStyle w:val="Style13ptBold"/>
        </w:rPr>
        <w:t xml:space="preserve">Gould 1/22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1B4AC94F" w14:textId="77777777" w:rsidR="00404562" w:rsidRDefault="00404562" w:rsidP="00404562">
      <w:r w:rsidRPr="006D3B02">
        <w:rPr>
          <w:rStyle w:val="StyleUnderline"/>
        </w:rPr>
        <w:t>Despite repeated warnings</w:t>
      </w:r>
      <w:r>
        <w:t xml:space="preserve"> from uniformed Pentagon leaders and lawmakers of both parties </w:t>
      </w:r>
      <w:r w:rsidRPr="006D3B02">
        <w:rPr>
          <w:rStyle w:val="StyleUnderline"/>
        </w:rPr>
        <w:t xml:space="preserve">that a </w:t>
      </w:r>
      <w:proofErr w:type="gramStart"/>
      <w:r w:rsidRPr="006D3B02">
        <w:rPr>
          <w:rStyle w:val="Emphasis"/>
        </w:rPr>
        <w:t>full-year</w:t>
      </w:r>
      <w:proofErr w:type="gramEnd"/>
      <w:r w:rsidRPr="006D3B02">
        <w:rPr>
          <w:rStyle w:val="Emphasis"/>
        </w:rPr>
        <w:t xml:space="preserve">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1F19A249" w14:textId="77777777" w:rsidR="00404562" w:rsidRPr="004B6794" w:rsidRDefault="00404562" w:rsidP="00404562">
      <w:r>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3573820B" w14:textId="77777777" w:rsidR="00404562" w:rsidRDefault="00404562" w:rsidP="00404562">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2B50AA54" w14:textId="77777777" w:rsidR="00404562" w:rsidRPr="006D3B02" w:rsidRDefault="00404562" w:rsidP="00404562">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50A3132F" w14:textId="77777777" w:rsidR="00404562" w:rsidRDefault="00404562" w:rsidP="00404562">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1B23D488" w14:textId="77777777" w:rsidR="00404562" w:rsidRDefault="00404562" w:rsidP="00404562">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489D32CF" w14:textId="77777777" w:rsidR="00404562" w:rsidRPr="006D3B02" w:rsidRDefault="00404562" w:rsidP="00404562">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51B2FB07" w14:textId="77777777" w:rsidR="00404562" w:rsidRDefault="00404562" w:rsidP="00404562">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5A550E7D" w14:textId="77777777" w:rsidR="00404562" w:rsidRDefault="00404562" w:rsidP="00404562">
      <w:r>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w:t>
      </w:r>
      <w:r>
        <w:lastRenderedPageBreak/>
        <w:t>administration could make a flat budget request, potentially costing the Pentagon billions of dollars in buying power.</w:t>
      </w:r>
    </w:p>
    <w:p w14:paraId="0C19AE2D" w14:textId="77777777" w:rsidR="00404562" w:rsidRDefault="00404562" w:rsidP="00404562">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 xml:space="preserve">$11 </w:t>
      </w:r>
      <w:proofErr w:type="spellStart"/>
      <w:r w:rsidRPr="004D4F35">
        <w:rPr>
          <w:rStyle w:val="Emphasis"/>
          <w:highlight w:val="cyan"/>
        </w:rPr>
        <w:t>billion</w:t>
      </w:r>
      <w:proofErr w:type="spellEnd"/>
      <w:r w:rsidRPr="004D4F35">
        <w:rPr>
          <w:rStyle w:val="Emphasis"/>
          <w:highlight w:val="cyan"/>
        </w:rPr>
        <w:t xml:space="preserve">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503BA2E1" w14:textId="77777777" w:rsidR="00404562" w:rsidRDefault="00404562" w:rsidP="00404562">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1AE463DD" w14:textId="77777777" w:rsidR="00404562" w:rsidRPr="004B6794" w:rsidRDefault="00404562" w:rsidP="00404562">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46D7CBC2" w14:textId="77777777" w:rsidR="00404562" w:rsidRDefault="00404562" w:rsidP="00404562">
      <w:r w:rsidRPr="004B6794">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5FB0AD56" w14:textId="77777777" w:rsidR="00404562" w:rsidRDefault="00404562" w:rsidP="00404562">
      <w:r>
        <w:t>It’s unclear whether looming international crises with Russia and Ukraine, China and Taiwan, and North Korean missile tests would add pressure to pass defense spending. When asked about Pelosi’s comments, Shelby seemed to dig in.</w:t>
      </w:r>
    </w:p>
    <w:p w14:paraId="17F6B09C" w14:textId="77777777" w:rsidR="00404562" w:rsidRDefault="00404562" w:rsidP="00404562">
      <w:r>
        <w:t>“She’s right on that, but to underfund defense as some people would like to do, that would be a bigger challenge,” he said.</w:t>
      </w:r>
    </w:p>
    <w:p w14:paraId="6DE20784" w14:textId="77777777" w:rsidR="00404562" w:rsidRPr="006D3B02" w:rsidRDefault="00404562" w:rsidP="00404562">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134751A9" w14:textId="77777777" w:rsidR="00404562" w:rsidRDefault="00404562" w:rsidP="00404562">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321479DE" w14:textId="77777777" w:rsidR="00404562" w:rsidRPr="006D3B02" w:rsidRDefault="00404562" w:rsidP="00404562">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5693F956" w14:textId="77777777" w:rsidR="00404562" w:rsidRDefault="00404562" w:rsidP="00404562">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05D14138" w14:textId="77777777" w:rsidR="00404562" w:rsidRDefault="00404562" w:rsidP="00404562">
      <w:r w:rsidRPr="004D4F35">
        <w:rPr>
          <w:rStyle w:val="StyleUnderline"/>
        </w:rPr>
        <w:lastRenderedPageBreak/>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proofErr w:type="spellStart"/>
      <w:r>
        <w:t>Anduril</w:t>
      </w:r>
      <w:proofErr w:type="spellEnd"/>
      <w:r>
        <w:t xml:space="preserve"> Industries, wrote in an essay this week.</w:t>
      </w:r>
    </w:p>
    <w:p w14:paraId="47BFC72D" w14:textId="77777777" w:rsidR="00404562" w:rsidRDefault="00404562" w:rsidP="00404562"/>
    <w:p w14:paraId="2348EE47" w14:textId="77777777" w:rsidR="00404562" w:rsidRDefault="00404562" w:rsidP="00404562"/>
    <w:p w14:paraId="3FE9E6F8" w14:textId="77777777" w:rsidR="00404562" w:rsidRPr="00D14964" w:rsidRDefault="00404562" w:rsidP="00404562">
      <w:pPr>
        <w:pStyle w:val="Heading4"/>
        <w:rPr>
          <w:u w:val="single"/>
        </w:rPr>
      </w:pPr>
      <w:r>
        <w:t xml:space="preserve">Impact’s </w:t>
      </w:r>
      <w:r>
        <w:rPr>
          <w:u w:val="single"/>
        </w:rPr>
        <w:t>cyber</w:t>
      </w:r>
      <w:r>
        <w:t xml:space="preserve"> and </w:t>
      </w:r>
      <w:r>
        <w:rPr>
          <w:u w:val="single"/>
        </w:rPr>
        <w:t>deterrence crash</w:t>
      </w:r>
    </w:p>
    <w:p w14:paraId="0B4E9562" w14:textId="77777777" w:rsidR="00404562" w:rsidRPr="00E4747C" w:rsidRDefault="00404562" w:rsidP="00404562">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60C5898C" w14:textId="26DA10B6" w:rsidR="00404562" w:rsidRDefault="00404562" w:rsidP="00404562">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needs rapid innovation</w:t>
      </w:r>
      <w:r w:rsidRPr="00FF5730">
        <w:rPr>
          <w:rStyle w:val="StyleUnderline"/>
        </w:rPr>
        <w:t xml:space="preserve">. </w:t>
      </w:r>
      <w:r w:rsidRPr="003E4631">
        <w:rPr>
          <w:rStyle w:val="StyleUnderline"/>
        </w:rPr>
        <w:t xml:space="preserve">Yet the current defense 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3"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w:t>
      </w:r>
      <w:r w:rsidRPr="003E4631">
        <w:lastRenderedPageBreak/>
        <w:t>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the institutional, mainstream venture investing ecosystem, at the 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w:t>
      </w:r>
      <w:r w:rsidRPr="003E4631">
        <w:lastRenderedPageBreak/>
        <w:t xml:space="preserve">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4"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5" w:history="1">
        <w:r w:rsidRPr="003E4631">
          <w:rPr>
            <w:rStyle w:val="Hyperlink"/>
          </w:rPr>
          <w:t>last week’s award by the Air Force of $121 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6" w:history="1">
        <w:r w:rsidRPr="003E4631">
          <w:rPr>
            <w:rStyle w:val="Hyperlink"/>
          </w:rPr>
          <w:t>SpaceX</w:t>
        </w:r>
      </w:hyperlink>
      <w:r w:rsidRPr="003E4631">
        <w:t xml:space="preserve">, </w:t>
      </w:r>
      <w:hyperlink r:id="rId17" w:history="1">
        <w:proofErr w:type="spellStart"/>
        <w:r w:rsidRPr="003E4631">
          <w:rPr>
            <w:rStyle w:val="Hyperlink"/>
          </w:rPr>
          <w:t>Rigetti</w:t>
        </w:r>
        <w:proofErr w:type="spellEnd"/>
        <w:r w:rsidRPr="003E4631">
          <w:rPr>
            <w:rStyle w:val="Hyperlink"/>
          </w:rPr>
          <w:t xml:space="preserve"> Computing</w:t>
        </w:r>
      </w:hyperlink>
      <w:r w:rsidRPr="003E4631">
        <w:t xml:space="preserve">, </w:t>
      </w:r>
      <w:hyperlink r:id="rId18" w:history="1">
        <w:proofErr w:type="spellStart"/>
        <w:r w:rsidRPr="003E4631">
          <w:rPr>
            <w:rStyle w:val="Hyperlink"/>
          </w:rPr>
          <w:t>Anduril</w:t>
        </w:r>
        <w:proofErr w:type="spellEnd"/>
        <w:r w:rsidRPr="003E4631">
          <w:rPr>
            <w:rStyle w:val="Hyperlink"/>
          </w:rPr>
          <w:t xml:space="preserve"> Industries</w:t>
        </w:r>
      </w:hyperlink>
      <w:r w:rsidRPr="003E4631">
        <w:t xml:space="preserve">, and </w:t>
      </w:r>
      <w:hyperlink r:id="rId19"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w:t>
      </w:r>
      <w:r w:rsidRPr="003E4631">
        <w:rPr>
          <w:rStyle w:val="StyleUnderline"/>
        </w:rPr>
        <w:lastRenderedPageBreak/>
        <w:t>72 hours today and has a heavy human component. Can this complex optimization problem be solved autonomously, such that the targeting list for pilots is developed in 15 minutes? How does a deployed force of perhaps 50,000 personnel, with planes, ships, and land forces, continue to fight when satellite links have been knocked out, and “</w:t>
      </w:r>
      <w:proofErr w:type="spellStart"/>
      <w:r w:rsidRPr="003E4631">
        <w:rPr>
          <w:rStyle w:val="StyleUnderline"/>
        </w:rPr>
        <w:t>reachback</w:t>
      </w:r>
      <w:proofErr w:type="spellEnd"/>
      <w:r w:rsidRPr="003E4631">
        <w:rPr>
          <w:rStyle w:val="StyleUnderline"/>
        </w:rPr>
        <w:t>”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 xml:space="preserve">DeepMind’s </w:t>
      </w:r>
      <w:proofErr w:type="spellStart"/>
      <w:r w:rsidRPr="00235F49">
        <w:rPr>
          <w:rStyle w:val="Emphasis"/>
          <w:highlight w:val="cyan"/>
        </w:rPr>
        <w:t>AlphaZero</w:t>
      </w:r>
      <w:proofErr w:type="spellEnd"/>
      <w:r w:rsidRPr="00235F49">
        <w:rPr>
          <w:rStyle w:val="Emphasis"/>
          <w:highlight w:val="cyan"/>
        </w:rPr>
        <w:t xml:space="preserve">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 xml:space="preserve">The defense environment is more favorable now for upstart firms than </w:t>
      </w:r>
      <w:proofErr w:type="spellStart"/>
      <w:r w:rsidRPr="00D14964">
        <w:rPr>
          <w:rStyle w:val="StyleUnderline"/>
        </w:rPr>
        <w:t>anytime</w:t>
      </w:r>
      <w:proofErr w:type="spellEnd"/>
      <w:r w:rsidRPr="00D14964">
        <w:rPr>
          <w:rStyle w:val="StyleUnderline"/>
        </w:rPr>
        <w:t xml:space="preserve"> in the past several decades.</w:t>
      </w:r>
      <w:r w:rsidRPr="00D14964">
        <w:t xml:space="preserve"> If you are a founder building technology to ensure the survival of government by consent, our firm would like to talk to you.</w:t>
      </w:r>
    </w:p>
    <w:p w14:paraId="56C81C56" w14:textId="09729EDD" w:rsidR="00404562" w:rsidRDefault="00404562" w:rsidP="00404562">
      <w:pPr>
        <w:pStyle w:val="Heading3"/>
      </w:pPr>
      <w:r>
        <w:lastRenderedPageBreak/>
        <w:t xml:space="preserve">CP </w:t>
      </w:r>
    </w:p>
    <w:p w14:paraId="55F403E8" w14:textId="77777777" w:rsidR="00404562" w:rsidRDefault="00404562" w:rsidP="00404562">
      <w:pPr>
        <w:pStyle w:val="Heading4"/>
      </w:pPr>
      <w:r>
        <w:t>Spacefaring Nations should:</w:t>
      </w:r>
    </w:p>
    <w:p w14:paraId="0D46AE01" w14:textId="77777777" w:rsidR="00404562" w:rsidRDefault="00404562" w:rsidP="00404562">
      <w:pPr>
        <w:pStyle w:val="Heading4"/>
        <w:numPr>
          <w:ilvl w:val="0"/>
          <w:numId w:val="12"/>
        </w:numPr>
        <w:tabs>
          <w:tab w:val="num" w:pos="0"/>
          <w:tab w:val="num" w:pos="360"/>
        </w:tabs>
        <w:ind w:left="0" w:firstLine="0"/>
      </w:pPr>
      <w:r>
        <w:t xml:space="preserve">increase funding for space-situational awareness technology, and </w:t>
      </w:r>
    </w:p>
    <w:p w14:paraId="4710599A" w14:textId="77777777" w:rsidR="00404562" w:rsidRDefault="00404562" w:rsidP="00404562">
      <w:pPr>
        <w:pStyle w:val="Heading4"/>
        <w:numPr>
          <w:ilvl w:val="0"/>
          <w:numId w:val="12"/>
        </w:numPr>
        <w:tabs>
          <w:tab w:val="num" w:pos="0"/>
          <w:tab w:val="num" w:pos="360"/>
        </w:tabs>
        <w:ind w:left="0" w:firstLine="0"/>
      </w:pPr>
      <w:r>
        <w:t>warn all states about known impending collisions on their space assets</w:t>
      </w:r>
    </w:p>
    <w:p w14:paraId="594A3A17" w14:textId="77777777" w:rsidR="00404562" w:rsidRDefault="00404562" w:rsidP="00404562">
      <w:pPr>
        <w:pStyle w:val="Heading4"/>
        <w:numPr>
          <w:ilvl w:val="0"/>
          <w:numId w:val="12"/>
        </w:numPr>
        <w:tabs>
          <w:tab w:val="num" w:pos="0"/>
          <w:tab w:val="num" w:pos="360"/>
        </w:tabs>
        <w:ind w:left="0" w:firstLine="0"/>
      </w:pPr>
      <w:r>
        <w:t>develop satellites with automated collision avoidance systems.</w:t>
      </w:r>
    </w:p>
    <w:p w14:paraId="0FA379B2" w14:textId="77777777" w:rsidR="00404562" w:rsidRPr="00096FF0" w:rsidRDefault="00404562" w:rsidP="00404562"/>
    <w:p w14:paraId="0D806660" w14:textId="77777777" w:rsidR="00404562" w:rsidRPr="003A7847" w:rsidRDefault="00404562" w:rsidP="00404562">
      <w:pPr>
        <w:pStyle w:val="Heading4"/>
      </w:pPr>
      <w:r>
        <w:t xml:space="preserve">Planks 1 and 2 solves collisions, assures allies, and avoids key sharing key secrets   </w:t>
      </w:r>
    </w:p>
    <w:p w14:paraId="11E43A02" w14:textId="77777777" w:rsidR="00404562" w:rsidRDefault="00404562" w:rsidP="00404562">
      <w:r w:rsidRPr="0042146D">
        <w:rPr>
          <w:rStyle w:val="Style13ptBold"/>
        </w:rPr>
        <w:t>Hitchens and Johnson-Freese 16</w:t>
      </w:r>
      <w:r>
        <w:t xml:space="preserve"> (Theresa Hitchens and Joan Johnson-Freese. Johnson-Freese is a professor of national security affairs at the Naval War College in Newport, Rhode Island. Theresa Hitchens is a Senior Research Scholar at the University of Maryland’s Center for International and Security Studies at Maryland (CISSM), and former Director of the United Nations Institute for Disarmament Research (UNIDIR). “Toward a New National Security Space Strategy Time for a Strategic Rebalancing,” Atlantic Council Strategy Papers, No. 5, 2016, </w:t>
      </w:r>
      <w:hyperlink r:id="rId20" w:history="1">
        <w:r>
          <w:rPr>
            <w:rStyle w:val="Hyperlink"/>
          </w:rPr>
          <w:t>https://www.atlanticcouncil.org/images/publications/AC_StrategyPapers_No5_Space_WEB1.pdf</w:t>
        </w:r>
      </w:hyperlink>
      <w:r>
        <w:t>)</w:t>
      </w:r>
    </w:p>
    <w:p w14:paraId="7B921CFD" w14:textId="77777777" w:rsidR="00404562" w:rsidRPr="00302FD6" w:rsidRDefault="00404562" w:rsidP="00404562">
      <w:pPr>
        <w:rPr>
          <w:rStyle w:val="StyleUnderline"/>
        </w:rPr>
      </w:pPr>
      <w:r w:rsidRPr="00302FD6">
        <w:rPr>
          <w:rStyle w:val="StyleUnderline"/>
        </w:rPr>
        <w:t>Improved SSA is a foundational capability for any US space strategy</w:t>
      </w:r>
      <w:r w:rsidRPr="00002AD1">
        <w:rPr>
          <w:sz w:val="10"/>
        </w:rPr>
        <w:t xml:space="preserve"> in </w:t>
      </w:r>
      <w:proofErr w:type="gramStart"/>
      <w:r w:rsidRPr="00002AD1">
        <w:rPr>
          <w:sz w:val="10"/>
        </w:rPr>
        <w:t>any and all</w:t>
      </w:r>
      <w:proofErr w:type="gramEnd"/>
      <w:r w:rsidRPr="00002AD1">
        <w:rPr>
          <w:sz w:val="10"/>
        </w:rPr>
        <w:t xml:space="preserve"> circumstances, given the rapid changes in the space environment. The national space security community has recognized this repeatedly, although funding has arguably not been commensurate with the rhetoric. </w:t>
      </w:r>
      <w:r w:rsidRPr="00302FD6">
        <w:rPr>
          <w:rStyle w:val="StyleUnderline"/>
        </w:rPr>
        <w:t xml:space="preserve">Attempts are now being made to rectify the funding situation because of the Russia/China threat scare. </w:t>
      </w:r>
      <w:r w:rsidRPr="00002AD1">
        <w:rPr>
          <w:sz w:val="10"/>
        </w:rPr>
        <w:t xml:space="preserve">According to the Government Accountability Office (GAO), </w:t>
      </w:r>
      <w:r w:rsidRPr="00302FD6">
        <w:rPr>
          <w:rStyle w:val="StyleUnderline"/>
        </w:rPr>
        <w:t>the Obama administration is planning to spend about $6 billion between 2015 and 2020 to beef up SSA capabilities</w:t>
      </w:r>
      <w:r w:rsidRPr="00002AD1">
        <w:rPr>
          <w:sz w:val="10"/>
        </w:rPr>
        <w:t xml:space="preserve">—largely within the Pentagon, but also at contributing agencies NOAA and NASA.50 </w:t>
      </w:r>
      <w:r w:rsidRPr="00302FD6">
        <w:rPr>
          <w:rStyle w:val="StyleUnderline"/>
        </w:rPr>
        <w:t>Calculating exact spending on SSA activities, however, is not possible due to the way the Defense Department tracks (or, rather, does not track) related spending. According to the GAO report:</w:t>
      </w:r>
    </w:p>
    <w:p w14:paraId="2F6F13F1" w14:textId="77777777" w:rsidR="00404562" w:rsidRPr="00002AD1" w:rsidRDefault="00404562" w:rsidP="00404562">
      <w:pPr>
        <w:rPr>
          <w:sz w:val="12"/>
          <w:szCs w:val="12"/>
        </w:rPr>
      </w:pPr>
      <w:r w:rsidRPr="00002AD1">
        <w:rPr>
          <w:sz w:val="12"/>
          <w:szCs w:val="12"/>
        </w:rPr>
        <w:t xml:space="preserve">• Compiling a budget for all SSA-related efforts is a challenge because many assets that support the SSA mission do not have it as their primary mission. </w:t>
      </w:r>
    </w:p>
    <w:p w14:paraId="535CCC1B" w14:textId="77777777" w:rsidR="00404562" w:rsidRPr="00002AD1" w:rsidRDefault="00404562" w:rsidP="00404562">
      <w:pPr>
        <w:rPr>
          <w:sz w:val="12"/>
          <w:szCs w:val="12"/>
        </w:rPr>
      </w:pPr>
      <w:r w:rsidRPr="00002AD1">
        <w:rPr>
          <w:sz w:val="12"/>
          <w:szCs w:val="12"/>
        </w:rPr>
        <w:t>• DOD is not required to and does not track the budgets specific to its SSA efforts for multiple-mission systems, and it does not estimate what percentage would be allocated to SSA.</w:t>
      </w:r>
    </w:p>
    <w:p w14:paraId="2A0F138F" w14:textId="77777777" w:rsidR="00404562" w:rsidRPr="00002AD1" w:rsidRDefault="00404562" w:rsidP="00404562">
      <w:pPr>
        <w:rPr>
          <w:sz w:val="12"/>
          <w:szCs w:val="12"/>
        </w:rPr>
      </w:pPr>
      <w:r w:rsidRPr="00002AD1">
        <w:rPr>
          <w:sz w:val="12"/>
          <w:szCs w:val="12"/>
        </w:rPr>
        <w:t>• For example, some portion of the ballistic missile defense sensors budget, which averages about $538 million per fiscal year over the next few years, supports SSA, but DOD does not track the efforts of multi-mission sensors in a manner that would provide such data.</w:t>
      </w:r>
    </w:p>
    <w:p w14:paraId="1F6E1012" w14:textId="77777777" w:rsidR="00404562" w:rsidRPr="00002AD1" w:rsidRDefault="00404562" w:rsidP="00404562">
      <w:pPr>
        <w:rPr>
          <w:sz w:val="12"/>
          <w:szCs w:val="12"/>
        </w:rPr>
      </w:pPr>
      <w:r w:rsidRPr="00002AD1">
        <w:rPr>
          <w:sz w:val="12"/>
          <w:szCs w:val="12"/>
        </w:rPr>
        <w:t xml:space="preserve"> • SSA-related efforts performed using intelligence community sensor systems are also not included in the core SSA budget because those efforts and their budgets are classified.51</w:t>
      </w:r>
    </w:p>
    <w:p w14:paraId="5C6B4214" w14:textId="77777777" w:rsidR="00404562" w:rsidRPr="00002AD1" w:rsidRDefault="00404562" w:rsidP="00404562">
      <w:pPr>
        <w:rPr>
          <w:sz w:val="12"/>
        </w:rPr>
      </w:pPr>
      <w:r w:rsidRPr="002E30CE">
        <w:rPr>
          <w:rStyle w:val="StyleUnderline"/>
          <w:highlight w:val="yellow"/>
        </w:rPr>
        <w:t>SSA is</w:t>
      </w:r>
      <w:r w:rsidRPr="00302FD6">
        <w:rPr>
          <w:rStyle w:val="StyleUnderline"/>
        </w:rPr>
        <w:t xml:space="preserve"> also an area </w:t>
      </w:r>
      <w:r w:rsidRPr="002E30CE">
        <w:rPr>
          <w:rStyle w:val="StyleUnderline"/>
          <w:highlight w:val="yellow"/>
        </w:rPr>
        <w:t>ripe for possible leveraging</w:t>
      </w:r>
      <w:r w:rsidRPr="00302FD6">
        <w:rPr>
          <w:rStyle w:val="StyleUnderline"/>
        </w:rPr>
        <w:t xml:space="preserve"> of commercial and foreign capabilities,</w:t>
      </w:r>
      <w:r w:rsidRPr="00002AD1">
        <w:rPr>
          <w:sz w:val="12"/>
        </w:rPr>
        <w:t xml:space="preserve"> </w:t>
      </w:r>
      <w:r w:rsidRPr="00302FD6">
        <w:rPr>
          <w:rStyle w:val="StyleUnderline"/>
        </w:rPr>
        <w:t xml:space="preserve">both </w:t>
      </w:r>
      <w:r w:rsidRPr="002E30CE">
        <w:rPr>
          <w:rStyle w:val="StyleUnderline"/>
          <w:highlight w:val="yellow"/>
        </w:rPr>
        <w:t xml:space="preserve">to </w:t>
      </w:r>
      <w:r w:rsidRPr="002E30CE">
        <w:rPr>
          <w:rStyle w:val="Emphasis"/>
          <w:highlight w:val="yellow"/>
        </w:rPr>
        <w:t>provide resilience</w:t>
      </w:r>
      <w:r w:rsidRPr="00302FD6">
        <w:rPr>
          <w:rStyle w:val="StyleUnderline"/>
        </w:rPr>
        <w:t xml:space="preserve"> </w:t>
      </w:r>
      <w:r w:rsidRPr="002E30CE">
        <w:rPr>
          <w:rStyle w:val="StyleUnderline"/>
          <w:highlight w:val="yellow"/>
        </w:rPr>
        <w:t xml:space="preserve">and to </w:t>
      </w:r>
      <w:r w:rsidRPr="002E30CE">
        <w:rPr>
          <w:rStyle w:val="Emphasis"/>
          <w:highlight w:val="yellow"/>
        </w:rPr>
        <w:t>complicate an adversary’s calculations regarding an attack</w:t>
      </w:r>
      <w:r w:rsidRPr="00002AD1">
        <w:rPr>
          <w:sz w:val="12"/>
        </w:rPr>
        <w:t>—</w:t>
      </w:r>
      <w:r w:rsidRPr="00302FD6">
        <w:rPr>
          <w:rStyle w:val="StyleUnderline"/>
        </w:rPr>
        <w:t>one of the stated goals of the Obama administration’s NSP</w:t>
      </w:r>
      <w:r w:rsidRPr="00002AD1">
        <w:rPr>
          <w:sz w:val="12"/>
        </w:rPr>
        <w:t>. However, that potential has yet to be fully exploited, and greater emphasis should be put on doing so.</w:t>
      </w:r>
    </w:p>
    <w:p w14:paraId="19D2D44E" w14:textId="77777777" w:rsidR="00404562" w:rsidRPr="00302FD6" w:rsidRDefault="00404562" w:rsidP="00404562">
      <w:pPr>
        <w:rPr>
          <w:rStyle w:val="StyleUnderline"/>
        </w:rPr>
      </w:pPr>
      <w:r w:rsidRPr="00002AD1">
        <w:rPr>
          <w:sz w:val="10"/>
        </w:rPr>
        <w:t xml:space="preserve">On June 1, 2015, </w:t>
      </w:r>
      <w:r w:rsidRPr="00302FD6">
        <w:rPr>
          <w:rStyle w:val="StyleUnderline"/>
        </w:rPr>
        <w:t>US Strategic Command (STRATCOM) initiated a six-month pilot program to research how to integrate commercial operators (and their SSA data)</w:t>
      </w:r>
      <w:r w:rsidRPr="00002AD1">
        <w:rPr>
          <w:sz w:val="10"/>
        </w:rPr>
        <w:t xml:space="preserve"> </w:t>
      </w:r>
      <w:r w:rsidRPr="00002AD1">
        <w:rPr>
          <w:rStyle w:val="StyleUnderline"/>
        </w:rPr>
        <w:t xml:space="preserve">into the </w:t>
      </w:r>
      <w:proofErr w:type="spellStart"/>
      <w:r w:rsidRPr="00002AD1">
        <w:rPr>
          <w:rStyle w:val="StyleUnderline"/>
        </w:rPr>
        <w:t>JSpOC</w:t>
      </w:r>
      <w:proofErr w:type="spellEnd"/>
      <w:r w:rsidRPr="00002AD1">
        <w:rPr>
          <w:rStyle w:val="StyleUnderline"/>
        </w:rPr>
        <w:t>, called the Commercial Integration Cell</w:t>
      </w:r>
      <w:r w:rsidRPr="00002AD1">
        <w:rPr>
          <w:sz w:val="10"/>
        </w:rPr>
        <w:t xml:space="preserve">. The initial effort involves six operators: Intelsat, SES Government Solutions, Inmarsat, Eutelsat, </w:t>
      </w:r>
      <w:proofErr w:type="spellStart"/>
      <w:r w:rsidRPr="00002AD1">
        <w:rPr>
          <w:sz w:val="10"/>
        </w:rPr>
        <w:t>DigitalGlobe</w:t>
      </w:r>
      <w:proofErr w:type="spellEnd"/>
      <w:r w:rsidRPr="00002AD1">
        <w:rPr>
          <w:sz w:val="10"/>
        </w:rPr>
        <w:t xml:space="preserve">, and Iridium Communications. The goal is to assess whether </w:t>
      </w:r>
      <w:proofErr w:type="spellStart"/>
      <w:r w:rsidRPr="00002AD1">
        <w:rPr>
          <w:rStyle w:val="StyleUnderline"/>
        </w:rPr>
        <w:t>JSpOC</w:t>
      </w:r>
      <w:proofErr w:type="spellEnd"/>
      <w:r w:rsidRPr="00002AD1">
        <w:rPr>
          <w:rStyle w:val="StyleUnderline"/>
        </w:rPr>
        <w:t xml:space="preserve"> operations</w:t>
      </w:r>
      <w:r w:rsidRPr="00002AD1">
        <w:rPr>
          <w:sz w:val="10"/>
        </w:rPr>
        <w:t xml:space="preserve"> can be enhanced via integration of industry capabilities and insights, and, if so, how.52 </w:t>
      </w:r>
      <w:r w:rsidRPr="00302FD6">
        <w:rPr>
          <w:rStyle w:val="StyleUnderline"/>
        </w:rPr>
        <w:t>The pilot program comes after years of lobbying by industry, including through SDA, for closer cooperation and collaboration between commercial operators and the US military on space-object data tracking</w:t>
      </w:r>
      <w:r w:rsidRPr="00002AD1">
        <w:rPr>
          <w:sz w:val="10"/>
        </w:rPr>
        <w:t xml:space="preserve">. One major hurdle has been that the computer systems and models used by </w:t>
      </w:r>
      <w:proofErr w:type="spellStart"/>
      <w:r w:rsidRPr="00002AD1">
        <w:rPr>
          <w:sz w:val="10"/>
        </w:rPr>
        <w:t>JSpOC</w:t>
      </w:r>
      <w:proofErr w:type="spellEnd"/>
      <w:r w:rsidRPr="00002AD1">
        <w:rPr>
          <w:sz w:val="10"/>
        </w:rPr>
        <w:t xml:space="preserve"> are antiquated, and incompatible with more up-to-date industry practices</w:t>
      </w:r>
      <w:r w:rsidRPr="00302FD6">
        <w:rPr>
          <w:rStyle w:val="StyleUnderline"/>
        </w:rPr>
        <w:t xml:space="preserve">. While updates are planned, </w:t>
      </w:r>
      <w:r w:rsidRPr="002E30CE">
        <w:rPr>
          <w:rStyle w:val="StyleUnderline"/>
          <w:highlight w:val="yellow"/>
        </w:rPr>
        <w:t xml:space="preserve">given the </w:t>
      </w:r>
      <w:r w:rsidRPr="002E30CE">
        <w:rPr>
          <w:rStyle w:val="Emphasis"/>
          <w:highlight w:val="yellow"/>
        </w:rPr>
        <w:t xml:space="preserve">lack of </w:t>
      </w:r>
      <w:r w:rsidRPr="002E30CE">
        <w:rPr>
          <w:rStyle w:val="Emphasis"/>
          <w:highlight w:val="yellow"/>
        </w:rPr>
        <w:lastRenderedPageBreak/>
        <w:t>adequate budget resources</w:t>
      </w:r>
      <w:r w:rsidRPr="00302FD6">
        <w:rPr>
          <w:rStyle w:val="StyleUnderline"/>
        </w:rPr>
        <w:t>, this situation is not likely to be rectified anytime soon</w:t>
      </w:r>
      <w:r w:rsidRPr="00002AD1">
        <w:rPr>
          <w:sz w:val="10"/>
        </w:rPr>
        <w:t xml:space="preserve">. </w:t>
      </w:r>
      <w:r w:rsidRPr="002E30CE">
        <w:rPr>
          <w:rStyle w:val="StyleUnderline"/>
          <w:highlight w:val="yellow"/>
        </w:rPr>
        <w:t xml:space="preserve">This misalignment between </w:t>
      </w:r>
      <w:r w:rsidRPr="002E30CE">
        <w:rPr>
          <w:rStyle w:val="Emphasis"/>
          <w:highlight w:val="yellow"/>
        </w:rPr>
        <w:t>ways and means</w:t>
      </w:r>
      <w:r w:rsidRPr="002E30CE">
        <w:rPr>
          <w:rStyle w:val="StyleUnderline"/>
          <w:highlight w:val="yellow"/>
        </w:rPr>
        <w:t xml:space="preserve"> should be addressed</w:t>
      </w:r>
      <w:r w:rsidRPr="00302FD6">
        <w:rPr>
          <w:rStyle w:val="StyleUnderline"/>
        </w:rPr>
        <w:t xml:space="preserve"> as soon as possible by the incoming administration.</w:t>
      </w:r>
    </w:p>
    <w:p w14:paraId="48278269" w14:textId="77777777" w:rsidR="00404562" w:rsidRPr="0042146D" w:rsidRDefault="00404562" w:rsidP="00404562">
      <w:pPr>
        <w:rPr>
          <w:sz w:val="10"/>
        </w:rPr>
      </w:pPr>
      <w:r w:rsidRPr="00002AD1">
        <w:rPr>
          <w:rStyle w:val="StyleUnderline"/>
        </w:rPr>
        <w:t>Another</w:t>
      </w:r>
      <w:r w:rsidRPr="00302FD6">
        <w:rPr>
          <w:rStyle w:val="StyleUnderline"/>
        </w:rPr>
        <w:t xml:space="preserve"> question is the extent to which US allies will be allowed access to the improved SSA data</w:t>
      </w:r>
      <w:r w:rsidRPr="0042146D">
        <w:rPr>
          <w:sz w:val="10"/>
        </w:rPr>
        <w:t xml:space="preserve">, including the interference warnings and collision analysis it will provide.53 </w:t>
      </w:r>
      <w:r w:rsidRPr="004061DD">
        <w:rPr>
          <w:rStyle w:val="StyleUnderline"/>
        </w:rPr>
        <w:t>The issue with allies is not just technical, but also, and primarily, politica</w:t>
      </w:r>
      <w:r w:rsidRPr="0042146D">
        <w:rPr>
          <w:sz w:val="10"/>
        </w:rPr>
        <w:t xml:space="preserve">l. The uncertainty in the private sector about </w:t>
      </w:r>
      <w:proofErr w:type="spellStart"/>
      <w:r w:rsidRPr="0042146D">
        <w:rPr>
          <w:sz w:val="10"/>
        </w:rPr>
        <w:t>JSpOC</w:t>
      </w:r>
      <w:proofErr w:type="spellEnd"/>
      <w:r w:rsidRPr="0042146D">
        <w:rPr>
          <w:sz w:val="10"/>
        </w:rPr>
        <w:t xml:space="preserve">-industry collaboration and data sharing is underscored by AGI’s </w:t>
      </w:r>
      <w:proofErr w:type="spellStart"/>
      <w:r w:rsidRPr="0042146D">
        <w:rPr>
          <w:sz w:val="10"/>
        </w:rPr>
        <w:t>COMSpOC</w:t>
      </w:r>
      <w:proofErr w:type="spellEnd"/>
      <w:r w:rsidRPr="0042146D">
        <w:rPr>
          <w:sz w:val="10"/>
        </w:rPr>
        <w:t xml:space="preserve">. AGI is seeking to tap into the expanded (and unfilled by </w:t>
      </w:r>
      <w:proofErr w:type="spellStart"/>
      <w:r w:rsidRPr="0042146D">
        <w:rPr>
          <w:sz w:val="10"/>
        </w:rPr>
        <w:t>JSpOC</w:t>
      </w:r>
      <w:proofErr w:type="spellEnd"/>
      <w:r w:rsidRPr="0042146D">
        <w:rPr>
          <w:sz w:val="10"/>
        </w:rPr>
        <w:t>) need for such data in the commercial marketplace, both in the United States and abroad.54</w:t>
      </w:r>
    </w:p>
    <w:p w14:paraId="2EC2DA53" w14:textId="77777777" w:rsidR="00404562" w:rsidRPr="0042146D" w:rsidRDefault="00404562" w:rsidP="00404562">
      <w:pPr>
        <w:rPr>
          <w:sz w:val="10"/>
        </w:rPr>
      </w:pPr>
      <w:r w:rsidRPr="0042146D">
        <w:rPr>
          <w:sz w:val="10"/>
        </w:rPr>
        <w:t xml:space="preserve">Lieutenant General John W. Raymond, Commander of the Joint Functional Component Command for Space, told the House Armed Services Strategic Forces Subcommittee on March 25, 2015, that STRATCOM is working on a </w:t>
      </w:r>
      <w:r w:rsidRPr="002E30CE">
        <w:rPr>
          <w:rStyle w:val="StyleUnderline"/>
          <w:highlight w:val="yellow"/>
        </w:rPr>
        <w:t>new “</w:t>
      </w:r>
      <w:r w:rsidRPr="002E30CE">
        <w:rPr>
          <w:rStyle w:val="Emphasis"/>
          <w:highlight w:val="yellow"/>
        </w:rPr>
        <w:t>tiered SSA Sharing Strategy</w:t>
      </w:r>
      <w:r w:rsidRPr="0042146D">
        <w:rPr>
          <w:sz w:val="10"/>
        </w:rPr>
        <w:t xml:space="preserve">.” Raymond stated: </w:t>
      </w:r>
      <w:r w:rsidRPr="004061DD">
        <w:rPr>
          <w:rStyle w:val="StyleUnderline"/>
        </w:rPr>
        <w:t xml:space="preserve">“The </w:t>
      </w:r>
      <w:r w:rsidRPr="002E30CE">
        <w:rPr>
          <w:rStyle w:val="StyleUnderline"/>
          <w:highlight w:val="yellow"/>
        </w:rPr>
        <w:t>tenets</w:t>
      </w:r>
      <w:r w:rsidRPr="004061DD">
        <w:rPr>
          <w:rStyle w:val="StyleUnderline"/>
        </w:rPr>
        <w:t xml:space="preserve"> of this strategy </w:t>
      </w:r>
      <w:r w:rsidRPr="002E30CE">
        <w:rPr>
          <w:rStyle w:val="StyleUnderline"/>
          <w:highlight w:val="yellow"/>
        </w:rPr>
        <w:t>are to share more information</w:t>
      </w:r>
      <w:r w:rsidRPr="004061DD">
        <w:rPr>
          <w:rStyle w:val="StyleUnderline"/>
        </w:rPr>
        <w:t xml:space="preserve"> </w:t>
      </w:r>
      <w:r w:rsidRPr="002E30CE">
        <w:rPr>
          <w:rStyle w:val="StyleUnderline"/>
          <w:highlight w:val="yellow"/>
        </w:rPr>
        <w:t>in a timelier manner</w:t>
      </w:r>
      <w:r w:rsidRPr="004061DD">
        <w:rPr>
          <w:rStyle w:val="StyleUnderline"/>
        </w:rPr>
        <w:t xml:space="preserve"> with the broadest range of partners</w:t>
      </w:r>
      <w:r w:rsidRPr="0042146D">
        <w:rPr>
          <w:sz w:val="10"/>
        </w:rPr>
        <w:t xml:space="preserve">. </w:t>
      </w:r>
      <w:r w:rsidRPr="004061DD">
        <w:rPr>
          <w:rStyle w:val="StyleUnderline"/>
        </w:rPr>
        <w:t>We aim to promote an interactive, exchange-based relationship with satellite</w:t>
      </w:r>
      <w:r w:rsidRPr="0042146D">
        <w:rPr>
          <w:sz w:val="10"/>
        </w:rPr>
        <w:t xml:space="preserve"> 35 owners and operators where all parties gain. </w:t>
      </w:r>
      <w:r w:rsidRPr="004061DD">
        <w:rPr>
          <w:rStyle w:val="StyleUnderline"/>
        </w:rPr>
        <w:t xml:space="preserve">This open exchange of information also supports U.S. and allied efforts </w:t>
      </w:r>
      <w:r w:rsidRPr="002E30CE">
        <w:rPr>
          <w:rStyle w:val="StyleUnderline"/>
          <w:highlight w:val="yellow"/>
        </w:rPr>
        <w:t xml:space="preserve">to </w:t>
      </w:r>
      <w:r w:rsidRPr="002E30CE">
        <w:rPr>
          <w:rStyle w:val="Emphasis"/>
          <w:highlight w:val="yellow"/>
        </w:rPr>
        <w:t>detect, identify, and attribute actions in space</w:t>
      </w:r>
      <w:r w:rsidRPr="004061DD">
        <w:rPr>
          <w:rStyle w:val="Emphasis"/>
        </w:rPr>
        <w:t xml:space="preserve"> that are contrary to responsible use</w:t>
      </w:r>
      <w:r w:rsidRPr="004061DD">
        <w:rPr>
          <w:rStyle w:val="StyleUnderline"/>
        </w:rPr>
        <w:t xml:space="preserve"> and the long-term sustainability of the space environment.</w:t>
      </w:r>
      <w:r w:rsidRPr="0042146D">
        <w:rPr>
          <w:sz w:val="10"/>
        </w:rPr>
        <w:t>” He further noted that, as of March 2015, there were forty-six SSA-sharing agreements in place with forty-six commercial firms, eight nations, and two intergovernmental organizations, with ten more in the works.55 (The number of such SSA agreements, as of March 2016, is now at sixty-three.)56</w:t>
      </w:r>
    </w:p>
    <w:p w14:paraId="043E7660" w14:textId="77777777" w:rsidR="00404562" w:rsidRPr="0042146D" w:rsidRDefault="00404562" w:rsidP="00404562">
      <w:pPr>
        <w:rPr>
          <w:sz w:val="10"/>
        </w:rPr>
      </w:pPr>
      <w:r w:rsidRPr="004061DD">
        <w:rPr>
          <w:rStyle w:val="StyleUnderline"/>
        </w:rPr>
        <w:t>The word “</w:t>
      </w:r>
      <w:r w:rsidRPr="002E30CE">
        <w:rPr>
          <w:rStyle w:val="Emphasis"/>
          <w:highlight w:val="yellow"/>
        </w:rPr>
        <w:t>tiered</w:t>
      </w:r>
      <w:r w:rsidRPr="004061DD">
        <w:rPr>
          <w:rStyle w:val="StyleUnderline"/>
        </w:rPr>
        <w:t xml:space="preserve">” in Raymond’s statement </w:t>
      </w:r>
      <w:r w:rsidRPr="002E30CE">
        <w:rPr>
          <w:rStyle w:val="Emphasis"/>
          <w:highlight w:val="yellow"/>
        </w:rPr>
        <w:t>is central</w:t>
      </w:r>
      <w:r w:rsidRPr="004061DD">
        <w:rPr>
          <w:rStyle w:val="StyleUnderline"/>
        </w:rPr>
        <w:t>, as part of the issue for the Defense Department is figuring out what data to share with whom,</w:t>
      </w:r>
      <w:r w:rsidRPr="0042146D">
        <w:rPr>
          <w:sz w:val="10"/>
        </w:rPr>
        <w:t xml:space="preserve"> </w:t>
      </w:r>
      <w:r w:rsidRPr="004061DD">
        <w:rPr>
          <w:rStyle w:val="StyleUnderline"/>
        </w:rPr>
        <w:t xml:space="preserve">at what level of specificity and accuracy. </w:t>
      </w:r>
      <w:r w:rsidRPr="0042146D">
        <w:rPr>
          <w:sz w:val="10"/>
        </w:rPr>
        <w:t xml:space="preserve">There has traditionally </w:t>
      </w:r>
      <w:r w:rsidRPr="004061DD">
        <w:rPr>
          <w:rStyle w:val="StyleUnderline"/>
        </w:rPr>
        <w:t xml:space="preserve">been reluctance about “giving away the store,” particularly because </w:t>
      </w:r>
      <w:r w:rsidRPr="002E30CE">
        <w:rPr>
          <w:rStyle w:val="StyleUnderline"/>
          <w:highlight w:val="yellow"/>
        </w:rPr>
        <w:t>many allies</w:t>
      </w:r>
      <w:r w:rsidRPr="004061DD">
        <w:rPr>
          <w:rStyle w:val="StyleUnderline"/>
        </w:rPr>
        <w:t xml:space="preserve"> more closely integrate their civilian and military space operations, with </w:t>
      </w:r>
      <w:r w:rsidRPr="002E30CE">
        <w:rPr>
          <w:rStyle w:val="StyleUnderline"/>
          <w:highlight w:val="yellow"/>
        </w:rPr>
        <w:t xml:space="preserve">less of a focus on </w:t>
      </w:r>
      <w:r w:rsidRPr="002E30CE">
        <w:rPr>
          <w:rStyle w:val="Emphasis"/>
          <w:highlight w:val="yellow"/>
        </w:rPr>
        <w:t>protecting national security secrets</w:t>
      </w:r>
      <w:r w:rsidRPr="0042146D">
        <w:rPr>
          <w:sz w:val="10"/>
        </w:rPr>
        <w:t>. It is hard to underestimate the challenges— for example, simply regarding security clearances for access to US data. Further, some nations are leery of relying too closely on information provided by the US military. For this very reason, the European Union (EU) in 2009 launched an effort to pursue independent SSA capabilities— an effort that has proceeded in fits and starts, due to internal EU concerns about the sharing of both information and funding. As of early 2015, the nascent program is being funded by fourteen participating EU states, focusing largely on figuring out how to better coordinate European activities, but also looking at how to improve capabilities.57According to the European Space Agency (ESA): “To date, Europe’s access to information on what is happening in space has been largely dependent on non-European sources. In recent years, for example, data to trigger alerts on potential collisions between European satellites and debris objects have only come through the good will of other spacefaring nations. For this and other reasons, Europe needs an autonomous SSA capability.”58 It remains unclear how the EU SSA system, once established, will interact with that of the United States. This should be a major focus of future US space diplomacy and cooperation, to ensure that the systems are compatible and accessible—in part, to provide mission assurance.</w:t>
      </w:r>
    </w:p>
    <w:p w14:paraId="6B4FFAA4" w14:textId="77777777" w:rsidR="00404562" w:rsidRPr="0042146D" w:rsidRDefault="00404562" w:rsidP="00404562">
      <w:pPr>
        <w:rPr>
          <w:sz w:val="14"/>
          <w:szCs w:val="14"/>
        </w:rPr>
      </w:pPr>
      <w:r w:rsidRPr="0042146D">
        <w:rPr>
          <w:sz w:val="14"/>
          <w:szCs w:val="14"/>
        </w:rPr>
        <w:t xml:space="preserve">The United States signaled its desire to forge the closest partnership on SSA sharing with Australia, Canada, and the United Kingdom, via a Memorandum of Understanding on Combined Space Operations, signed in September 2014.59 </w:t>
      </w:r>
      <w:proofErr w:type="gramStart"/>
      <w:r w:rsidRPr="0042146D">
        <w:rPr>
          <w:sz w:val="14"/>
          <w:szCs w:val="14"/>
        </w:rPr>
        <w:t>The</w:t>
      </w:r>
      <w:proofErr w:type="gramEnd"/>
      <w:r w:rsidRPr="0042146D">
        <w:rPr>
          <w:sz w:val="14"/>
          <w:szCs w:val="14"/>
        </w:rPr>
        <w:t xml:space="preserve"> details of the MoU, however, are vague.60 It should be noted that all three countries have assets that could contribute to US efforts, and would not simply benefit from a one-way absorption of US data.</w:t>
      </w:r>
    </w:p>
    <w:p w14:paraId="764F6780" w14:textId="77777777" w:rsidR="00404562" w:rsidRDefault="00404562" w:rsidP="00404562">
      <w:pPr>
        <w:rPr>
          <w:rStyle w:val="StyleUnderline"/>
        </w:rPr>
      </w:pPr>
      <w:r w:rsidRPr="0042146D">
        <w:rPr>
          <w:sz w:val="12"/>
        </w:rPr>
        <w:t xml:space="preserve">Also, it is not only US allies who require better SSA </w:t>
      </w:r>
      <w:proofErr w:type="gramStart"/>
      <w:r w:rsidRPr="0042146D">
        <w:rPr>
          <w:sz w:val="12"/>
        </w:rPr>
        <w:t>in order to</w:t>
      </w:r>
      <w:proofErr w:type="gramEnd"/>
      <w:r w:rsidRPr="0042146D">
        <w:rPr>
          <w:sz w:val="12"/>
        </w:rPr>
        <w:t xml:space="preserve"> operate satellites safely and securely. More than seventy countries operate satellites, </w:t>
      </w:r>
      <w:r w:rsidRPr="004061DD">
        <w:rPr>
          <w:rStyle w:val="StyleUnderline"/>
        </w:rPr>
        <w:t>with 1,381 operating satellites in orbit at the end of 2015</w:t>
      </w:r>
      <w:r w:rsidRPr="0042146D">
        <w:rPr>
          <w:sz w:val="12"/>
        </w:rPr>
        <w:t xml:space="preserve">.61 </w:t>
      </w:r>
      <w:r w:rsidRPr="002E30CE">
        <w:rPr>
          <w:rStyle w:val="StyleUnderline"/>
          <w:highlight w:val="yellow"/>
        </w:rPr>
        <w:t>Many</w:t>
      </w:r>
      <w:r w:rsidRPr="004061DD">
        <w:rPr>
          <w:rStyle w:val="StyleUnderline"/>
        </w:rPr>
        <w:t xml:space="preserve"> of these </w:t>
      </w:r>
      <w:r w:rsidRPr="002E30CE">
        <w:rPr>
          <w:rStyle w:val="StyleUnderline"/>
          <w:highlight w:val="yellow"/>
        </w:rPr>
        <w:t>operators lack sufficient SSA</w:t>
      </w:r>
      <w:r w:rsidRPr="0042146D">
        <w:rPr>
          <w:sz w:val="12"/>
        </w:rPr>
        <w:t>. In the July 2013 report adopted by the UN General Assembly in October 2013, the Group of Governmental Experts on Transparency and Confidence-Building Measures in Outer Space Activities cited the need for improved global access to space data, both for safety purposes and for building trust. The report stated that, beyond a lack of space capacity, “</w:t>
      </w:r>
      <w:r w:rsidRPr="004061DD">
        <w:rPr>
          <w:rStyle w:val="StyleUnderline"/>
        </w:rPr>
        <w:t>the inability of many States to acquire significant space-based information” is a factor “</w:t>
      </w:r>
      <w:r w:rsidRPr="002E30CE">
        <w:rPr>
          <w:rStyle w:val="StyleUnderline"/>
          <w:highlight w:val="yellow"/>
        </w:rPr>
        <w:t>contributing to the lack of confidence</w:t>
      </w:r>
      <w:r w:rsidRPr="0042146D">
        <w:rPr>
          <w:sz w:val="12"/>
        </w:rPr>
        <w:t xml:space="preserve">.”62 Russia has proposed to the COPUOS Scientific and Technical Subcommittee that the UN Office of Outer Space Affairs consider the development of an international, open database of on-orbit objects (both operational satellites and debris) to fill this gap.63 The United States and its allies have rejected the Russian proposal, largely for budgetary reasons, but the United States has been internally mulling over a possible proposition to create an informal international group to discuss the challenges to sharing SSA data and how to overcome them. This would be a promising first step, and a testimony to continued leadership in SSA by the United States, consistent with a national space strategy aimed at reducing risks. Inevitably, some form of open-access space-object database is going to be required, simply to ensure on-orbit safety—particularly in LEO, as the number of so-called </w:t>
      </w:r>
      <w:proofErr w:type="spellStart"/>
      <w:r w:rsidRPr="0042146D">
        <w:rPr>
          <w:sz w:val="12"/>
        </w:rPr>
        <w:t>Cubesats</w:t>
      </w:r>
      <w:proofErr w:type="spellEnd"/>
      <w:r w:rsidRPr="0042146D">
        <w:rPr>
          <w:sz w:val="12"/>
        </w:rPr>
        <w:t xml:space="preserve"> (very small satellites) rises 37 dramatically. </w:t>
      </w:r>
      <w:r w:rsidRPr="002E30CE">
        <w:rPr>
          <w:rStyle w:val="Emphasis"/>
          <w:highlight w:val="yellow"/>
        </w:rPr>
        <w:t>The United States should take the lead</w:t>
      </w:r>
      <w:r w:rsidRPr="004061DD">
        <w:rPr>
          <w:rStyle w:val="StyleUnderline"/>
        </w:rPr>
        <w:t xml:space="preserve"> on </w:t>
      </w:r>
      <w:r w:rsidRPr="002E30CE">
        <w:rPr>
          <w:rStyle w:val="StyleUnderline"/>
          <w:highlight w:val="yellow"/>
        </w:rPr>
        <w:t>developing a workable space-traffic management regime underpinned by SSA</w:t>
      </w:r>
      <w:r w:rsidRPr="004061DD">
        <w:rPr>
          <w:rStyle w:val="StyleUnderline"/>
        </w:rPr>
        <w:t>.</w:t>
      </w:r>
    </w:p>
    <w:p w14:paraId="5F429880" w14:textId="77777777" w:rsidR="00404562" w:rsidRDefault="00404562" w:rsidP="00404562">
      <w:pPr>
        <w:rPr>
          <w:rStyle w:val="StyleUnderline"/>
        </w:rPr>
      </w:pPr>
    </w:p>
    <w:p w14:paraId="18E16236" w14:textId="77777777" w:rsidR="00404562" w:rsidRDefault="00404562" w:rsidP="00404562">
      <w:pPr>
        <w:pStyle w:val="Heading4"/>
      </w:pPr>
      <w:r>
        <w:t xml:space="preserve">Plank 3 solves </w:t>
      </w:r>
      <w:proofErr w:type="spellStart"/>
      <w:r>
        <w:t>miscalc</w:t>
      </w:r>
      <w:proofErr w:type="spellEnd"/>
      <w:r>
        <w:t xml:space="preserve"> </w:t>
      </w:r>
    </w:p>
    <w:p w14:paraId="198160D3" w14:textId="77777777" w:rsidR="00404562" w:rsidRPr="00F3499B" w:rsidRDefault="00404562" w:rsidP="00404562">
      <w:r w:rsidRPr="00F3499B">
        <w:rPr>
          <w:rStyle w:val="Style13ptBold"/>
        </w:rPr>
        <w:t>Green 14</w:t>
      </w:r>
      <w:r>
        <w:t xml:space="preserve"> (Brian D. Green, “Space Situational Awareness Data Sharing: Safety Tool or Security Threat?” A thesis submitted to McGill University in partial fulfillment of the requirements of the degree of MASTER OF LAWS, December 2014, </w:t>
      </w:r>
      <w:hyperlink r:id="rId21" w:history="1">
        <w:r>
          <w:rPr>
            <w:rStyle w:val="Hyperlink"/>
          </w:rPr>
          <w:t>http://digitool.library.mcgill.ca/webclient/StreamGate?folder_id=0&amp;dvs=1569190779049~368</w:t>
        </w:r>
      </w:hyperlink>
      <w:r>
        <w:t>)</w:t>
      </w:r>
    </w:p>
    <w:p w14:paraId="136C42C4" w14:textId="77777777" w:rsidR="00404562" w:rsidRPr="00F3499B" w:rsidRDefault="00404562" w:rsidP="00404562">
      <w:pPr>
        <w:rPr>
          <w:rStyle w:val="Emphasis"/>
        </w:rPr>
      </w:pPr>
      <w:r w:rsidRPr="00573C36">
        <w:rPr>
          <w:rStyle w:val="StyleUnderline"/>
          <w:highlight w:val="yellow"/>
        </w:rPr>
        <w:lastRenderedPageBreak/>
        <w:t>Countries with SSA capabilities would not need to reveal</w:t>
      </w:r>
      <w:r w:rsidRPr="008E270B">
        <w:rPr>
          <w:rStyle w:val="StyleUnderline"/>
        </w:rPr>
        <w:t xml:space="preserve"> those types of </w:t>
      </w:r>
      <w:r w:rsidRPr="00573C36">
        <w:rPr>
          <w:rStyle w:val="StyleUnderline"/>
          <w:highlight w:val="yellow"/>
        </w:rPr>
        <w:t>critical information to provide warnings when a collision appears imminent</w:t>
      </w:r>
      <w:r>
        <w:t xml:space="preserve">, and thus could provide such warnings even for the benefit of a hostile country. If, </w:t>
      </w:r>
      <w:r w:rsidRPr="00573C36">
        <w:rPr>
          <w:rStyle w:val="StyleUnderline"/>
          <w:highlight w:val="yellow"/>
        </w:rPr>
        <w:t>for example</w:t>
      </w:r>
      <w:r>
        <w:t xml:space="preserve">, the United States detected that Iran’s Sina-1 satellite was in danger of colliding with another space object, </w:t>
      </w:r>
      <w:r w:rsidRPr="00573C36">
        <w:rPr>
          <w:rStyle w:val="StyleUnderline"/>
          <w:highlight w:val="yellow"/>
        </w:rPr>
        <w:t>it could issue Iran the warning without compromising</w:t>
      </w:r>
      <w:r w:rsidRPr="008E270B">
        <w:rPr>
          <w:rStyle w:val="StyleUnderline"/>
        </w:rPr>
        <w:t xml:space="preserve"> the </w:t>
      </w:r>
      <w:r w:rsidRPr="00573C36">
        <w:rPr>
          <w:rStyle w:val="StyleUnderline"/>
          <w:highlight w:val="yellow"/>
        </w:rPr>
        <w:t>security</w:t>
      </w:r>
      <w:r w:rsidRPr="008E270B">
        <w:rPr>
          <w:rStyle w:val="StyleUnderline"/>
        </w:rPr>
        <w:t xml:space="preserve"> of its own assets</w:t>
      </w:r>
      <w:r>
        <w:t xml:space="preserve">. </w:t>
      </w:r>
      <w:r w:rsidRPr="008E270B">
        <w:rPr>
          <w:rStyle w:val="StyleUnderline"/>
        </w:rPr>
        <w:t>If the US or an ally was in</w:t>
      </w:r>
      <w:r>
        <w:t xml:space="preserve"> control of the satellite that was in </w:t>
      </w:r>
      <w:r w:rsidRPr="008E270B">
        <w:rPr>
          <w:rStyle w:val="StyleUnderline"/>
        </w:rPr>
        <w:t>danger of colliding, it could also perform or recommend a collision avoidance maneuver on its own</w:t>
      </w:r>
      <w:r>
        <w:t xml:space="preserve">. In either case, </w:t>
      </w:r>
      <w:r w:rsidRPr="008E270B">
        <w:rPr>
          <w:rStyle w:val="StyleUnderline"/>
        </w:rPr>
        <w:t>collision avoidance procedures would not require a country to provide potentially sensitive details such as a satellite’s current mission tasking, sensor resolution, or design blueprints</w:t>
      </w:r>
      <w:r>
        <w:t xml:space="preserve">. However, they could both </w:t>
      </w:r>
      <w:r w:rsidRPr="00573C36">
        <w:rPr>
          <w:rStyle w:val="Emphasis"/>
          <w:highlight w:val="yellow"/>
        </w:rPr>
        <w:t>avert a space-debris producing accident and show good faith</w:t>
      </w:r>
      <w:r>
        <w:t xml:space="preserve"> </w:t>
      </w:r>
      <w:r w:rsidRPr="008E270B">
        <w:rPr>
          <w:rStyle w:val="StyleUnderline"/>
        </w:rPr>
        <w:t xml:space="preserve">in a way </w:t>
      </w:r>
      <w:r w:rsidRPr="00573C36">
        <w:rPr>
          <w:rStyle w:val="StyleUnderline"/>
          <w:highlight w:val="yellow"/>
        </w:rPr>
        <w:t>that</w:t>
      </w:r>
      <w:r w:rsidRPr="008E270B">
        <w:rPr>
          <w:rStyle w:val="StyleUnderline"/>
        </w:rPr>
        <w:t xml:space="preserve"> could </w:t>
      </w:r>
      <w:r w:rsidRPr="00573C36">
        <w:rPr>
          <w:rStyle w:val="Emphasis"/>
          <w:highlight w:val="yellow"/>
        </w:rPr>
        <w:t>keep international tensions from escalating.</w:t>
      </w:r>
    </w:p>
    <w:p w14:paraId="3B4A10F3" w14:textId="77777777" w:rsidR="00404562" w:rsidRPr="004061DD" w:rsidRDefault="00404562" w:rsidP="00404562">
      <w:pPr>
        <w:rPr>
          <w:rStyle w:val="StyleUnderline"/>
        </w:rPr>
      </w:pPr>
    </w:p>
    <w:p w14:paraId="16BFCA7F" w14:textId="59CCD746" w:rsidR="00404562" w:rsidRPr="00E4747C" w:rsidRDefault="002A0339" w:rsidP="002A0339">
      <w:pPr>
        <w:pStyle w:val="Heading2"/>
      </w:pPr>
      <w:r>
        <w:lastRenderedPageBreak/>
        <w:t>Case</w:t>
      </w:r>
    </w:p>
    <w:p w14:paraId="641196DA" w14:textId="2F3A7ECF" w:rsidR="00404562" w:rsidRDefault="00404562" w:rsidP="00404562">
      <w:pPr>
        <w:pStyle w:val="Heading3"/>
      </w:pPr>
      <w:r>
        <w:lastRenderedPageBreak/>
        <w:t>Adv1</w:t>
      </w:r>
    </w:p>
    <w:p w14:paraId="6E6E5865" w14:textId="77777777" w:rsidR="00404562" w:rsidRDefault="00404562" w:rsidP="00404562">
      <w:pPr>
        <w:pStyle w:val="Heading4"/>
        <w:spacing w:line="240" w:lineRule="auto"/>
        <w:contextualSpacing/>
      </w:pPr>
      <w:proofErr w:type="spellStart"/>
      <w:r>
        <w:t>Squo</w:t>
      </w:r>
      <w:proofErr w:type="spellEnd"/>
      <w:r>
        <w:t xml:space="preserve"> solves debris – private tracking, surveillance, in-orbit </w:t>
      </w:r>
      <w:proofErr w:type="gramStart"/>
      <w:r>
        <w:t>servicing</w:t>
      </w:r>
      <w:proofErr w:type="gramEnd"/>
      <w:r>
        <w:t xml:space="preserve"> and green satellite tech all happening now – </w:t>
      </w:r>
      <w:r>
        <w:rPr>
          <w:u w:val="single"/>
        </w:rPr>
        <w:t>private sector</w:t>
      </w:r>
      <w:r>
        <w:t xml:space="preserve"> and P3s are key and </w:t>
      </w:r>
      <w:r>
        <w:rPr>
          <w:u w:val="single"/>
        </w:rPr>
        <w:t xml:space="preserve">outpacing </w:t>
      </w:r>
      <w:r>
        <w:t xml:space="preserve">government monitoring </w:t>
      </w:r>
    </w:p>
    <w:p w14:paraId="1A42132E" w14:textId="77777777" w:rsidR="00404562" w:rsidRPr="00340C17" w:rsidRDefault="00404562" w:rsidP="00404562">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73E6822E" w14:textId="77777777" w:rsidR="00404562" w:rsidRPr="0063721B" w:rsidRDefault="00404562" w:rsidP="00404562">
      <w:pPr>
        <w:spacing w:line="240" w:lineRule="auto"/>
        <w:contextualSpacing/>
        <w:rPr>
          <w:sz w:val="16"/>
          <w:szCs w:val="16"/>
        </w:rPr>
      </w:pPr>
      <w:proofErr w:type="gramStart"/>
      <w:r w:rsidRPr="0063721B">
        <w:rPr>
          <w:sz w:val="16"/>
          <w:szCs w:val="16"/>
        </w:rPr>
        <w:t>An  emerging</w:t>
      </w:r>
      <w:proofErr w:type="gramEnd"/>
      <w:r w:rsidRPr="0063721B">
        <w:rPr>
          <w:sz w:val="16"/>
          <w:szCs w:val="16"/>
        </w:rPr>
        <w:t xml:space="preserve"> “space  debris  economy”? </w:t>
      </w:r>
    </w:p>
    <w:p w14:paraId="6D1D20EF" w14:textId="77777777" w:rsidR="00404562" w:rsidRPr="0063721B" w:rsidRDefault="00404562" w:rsidP="00404562">
      <w:pPr>
        <w:pStyle w:val="ListParagraph"/>
        <w:numPr>
          <w:ilvl w:val="0"/>
          <w:numId w:val="13"/>
        </w:numPr>
        <w:spacing w:line="240" w:lineRule="auto"/>
        <w:rPr>
          <w:sz w:val="16"/>
          <w:szCs w:val="16"/>
        </w:rPr>
      </w:pPr>
      <w:proofErr w:type="gramStart"/>
      <w:r w:rsidRPr="0063721B">
        <w:rPr>
          <w:sz w:val="16"/>
          <w:szCs w:val="16"/>
        </w:rPr>
        <w:t>Will  we</w:t>
      </w:r>
      <w:proofErr w:type="gramEnd"/>
      <w:r w:rsidRPr="0063721B">
        <w:rPr>
          <w:sz w:val="16"/>
          <w:szCs w:val="16"/>
        </w:rPr>
        <w:t xml:space="preserve"> see a more intensive use of  </w:t>
      </w:r>
      <w:proofErr w:type="spellStart"/>
      <w:r w:rsidRPr="0063721B">
        <w:rPr>
          <w:sz w:val="16"/>
          <w:szCs w:val="16"/>
        </w:rPr>
        <w:t>cubesats</w:t>
      </w:r>
      <w:proofErr w:type="spellEnd"/>
      <w:r w:rsidRPr="0063721B">
        <w:rPr>
          <w:sz w:val="16"/>
          <w:szCs w:val="16"/>
        </w:rPr>
        <w:t xml:space="preserve">  and  </w:t>
      </w:r>
      <w:proofErr w:type="spellStart"/>
      <w:r w:rsidRPr="0063721B">
        <w:rPr>
          <w:sz w:val="16"/>
          <w:szCs w:val="16"/>
        </w:rPr>
        <w:t>miniaturised</w:t>
      </w:r>
      <w:proofErr w:type="spellEnd"/>
      <w:r w:rsidRPr="0063721B">
        <w:rPr>
          <w:sz w:val="16"/>
          <w:szCs w:val="16"/>
        </w:rPr>
        <w:t xml:space="preserve"> technologies  in lower  orbits? </w:t>
      </w:r>
      <w:proofErr w:type="spellStart"/>
      <w:proofErr w:type="gramStart"/>
      <w:r w:rsidRPr="0063721B">
        <w:rPr>
          <w:sz w:val="16"/>
          <w:szCs w:val="16"/>
        </w:rPr>
        <w:t>Cubesats</w:t>
      </w:r>
      <w:proofErr w:type="spellEnd"/>
      <w:r w:rsidRPr="0063721B">
        <w:rPr>
          <w:sz w:val="16"/>
          <w:szCs w:val="16"/>
        </w:rPr>
        <w:t xml:space="preserve">  have</w:t>
      </w:r>
      <w:proofErr w:type="gramEnd"/>
      <w:r w:rsidRPr="0063721B">
        <w:rPr>
          <w:sz w:val="16"/>
          <w:szCs w:val="16"/>
        </w:rPr>
        <w:t xml:space="preserve"> been the fastest-growing category  of  launched satellites  in the last  years  and,  when launched at  lower  altitudes,  are naturally  compliant  with debris  mitigation guidelines.  </w:t>
      </w:r>
      <w:proofErr w:type="gramStart"/>
      <w:r w:rsidRPr="0063721B">
        <w:rPr>
          <w:sz w:val="16"/>
          <w:szCs w:val="16"/>
        </w:rPr>
        <w:t>They  are</w:t>
      </w:r>
      <w:proofErr w:type="gramEnd"/>
      <w:r w:rsidRPr="0063721B">
        <w:rPr>
          <w:sz w:val="16"/>
          <w:szCs w:val="16"/>
        </w:rPr>
        <w:t xml:space="preserve">  also ever  more performant  and affordable,  and  dedicated  launch  opportunities  become more widespread.  </w:t>
      </w:r>
      <w:proofErr w:type="gramStart"/>
      <w:r w:rsidRPr="0063721B">
        <w:rPr>
          <w:sz w:val="16"/>
          <w:szCs w:val="16"/>
        </w:rPr>
        <w:t>Furthermore,  they</w:t>
      </w:r>
      <w:proofErr w:type="gramEnd"/>
      <w:r w:rsidRPr="0063721B">
        <w:rPr>
          <w:sz w:val="16"/>
          <w:szCs w:val="16"/>
        </w:rPr>
        <w:t xml:space="preserve">  increasingly  receive  preferential  treatment  in  risk-based  national legislations  (e.g.  </w:t>
      </w:r>
      <w:proofErr w:type="gramStart"/>
      <w:r w:rsidRPr="0063721B">
        <w:rPr>
          <w:sz w:val="16"/>
          <w:szCs w:val="16"/>
        </w:rPr>
        <w:t>introduction  of</w:t>
      </w:r>
      <w:proofErr w:type="gramEnd"/>
      <w:r w:rsidRPr="0063721B">
        <w:rPr>
          <w:sz w:val="16"/>
          <w:szCs w:val="16"/>
        </w:rPr>
        <w:t xml:space="preserve">  sliding  scale  in  the UK  Outer  Space  Act  for  insurance requirements).   </w:t>
      </w:r>
    </w:p>
    <w:p w14:paraId="11856557" w14:textId="77777777" w:rsidR="00404562" w:rsidRPr="007B312B" w:rsidRDefault="00404562" w:rsidP="00404562">
      <w:pPr>
        <w:pStyle w:val="ListParagraph"/>
        <w:numPr>
          <w:ilvl w:val="0"/>
          <w:numId w:val="13"/>
        </w:numPr>
        <w:spacing w:line="240" w:lineRule="auto"/>
        <w:rPr>
          <w:rStyle w:val="StyleUnderline"/>
        </w:rPr>
      </w:pPr>
      <w:proofErr w:type="gramStart"/>
      <w:r w:rsidRPr="00340C17">
        <w:rPr>
          <w:rStyle w:val="StyleUnderline"/>
        </w:rPr>
        <w:t xml:space="preserve">Space  </w:t>
      </w:r>
      <w:r w:rsidRPr="007B312B">
        <w:rPr>
          <w:rStyle w:val="StyleUnderline"/>
          <w:highlight w:val="yellow"/>
        </w:rPr>
        <w:t>surveillance</w:t>
      </w:r>
      <w:proofErr w:type="gramEnd"/>
      <w:r w:rsidRPr="007B312B">
        <w:rPr>
          <w:rStyle w:val="StyleUnderline"/>
          <w:highlight w:val="yellow"/>
        </w:rPr>
        <w:t xml:space="preserve">  and  tracking</w:t>
      </w:r>
      <w:r w:rsidRPr="00340C17">
        <w:rPr>
          <w:rStyle w:val="StyleUnderline"/>
        </w:rPr>
        <w:t xml:space="preserve"> capabilities,  </w:t>
      </w:r>
      <w:r w:rsidRPr="007B312B">
        <w:rPr>
          <w:rStyle w:val="StyleUnderline"/>
          <w:highlight w:val="yellow"/>
        </w:rPr>
        <w:t xml:space="preserve">in both  GEO  and LEO:  </w:t>
      </w:r>
      <w:r w:rsidRPr="007B312B">
        <w:rPr>
          <w:rStyle w:val="Emphasis"/>
          <w:highlight w:val="yellow"/>
        </w:rPr>
        <w:t>New  (private)  sources</w:t>
      </w:r>
      <w:r w:rsidRPr="00340C17">
        <w:rPr>
          <w:rStyle w:val="StyleUnderline"/>
        </w:rPr>
        <w:t xml:space="preserve">  of situational  awareness  </w:t>
      </w:r>
      <w:r w:rsidRPr="007B312B">
        <w:rPr>
          <w:rStyle w:val="StyleUnderline"/>
          <w:highlight w:val="yellow"/>
        </w:rPr>
        <w:t xml:space="preserve">data  </w:t>
      </w:r>
      <w:r w:rsidRPr="007B312B">
        <w:rPr>
          <w:rStyle w:val="Emphasis"/>
          <w:highlight w:val="yellow"/>
        </w:rPr>
        <w:t>are</w:t>
      </w:r>
      <w:r w:rsidRPr="007B312B">
        <w:rPr>
          <w:rStyle w:val="Emphasis"/>
        </w:rPr>
        <w:t xml:space="preserve"> becoming increasingly  </w:t>
      </w:r>
      <w:r w:rsidRPr="007B312B">
        <w:rPr>
          <w:rStyle w:val="Emphasis"/>
          <w:highlight w:val="yellow"/>
        </w:rPr>
        <w:t>important</w:t>
      </w:r>
      <w:r w:rsidRPr="007B312B">
        <w:rPr>
          <w:rStyle w:val="StyleUnderline"/>
          <w:highlight w:val="yellow"/>
        </w:rPr>
        <w:t>,</w:t>
      </w:r>
      <w:r w:rsidRPr="00340C17">
        <w:rPr>
          <w:rStyle w:val="StyleUnderline"/>
        </w:rPr>
        <w:t xml:space="preserve">  with data analytics  and modelling </w:t>
      </w:r>
      <w:proofErr w:type="spellStart"/>
      <w:r w:rsidRPr="00340C17">
        <w:rPr>
          <w:rStyle w:val="StyleUnderline"/>
        </w:rPr>
        <w:t>fuelled</w:t>
      </w:r>
      <w:proofErr w:type="spellEnd"/>
      <w:r w:rsidRPr="00340C17">
        <w:rPr>
          <w:rStyle w:val="StyleUnderline"/>
        </w:rPr>
        <w:t xml:space="preserve">  by  advances  in  digital  technologies.  </w:t>
      </w:r>
      <w:proofErr w:type="gramStart"/>
      <w:r w:rsidRPr="007B312B">
        <w:rPr>
          <w:rStyle w:val="Emphasis"/>
          <w:highlight w:val="yellow"/>
        </w:rPr>
        <w:t>Private  sector</w:t>
      </w:r>
      <w:proofErr w:type="gramEnd"/>
      <w:r w:rsidRPr="007B312B">
        <w:rPr>
          <w:rStyle w:val="Emphasis"/>
          <w:highlight w:val="yellow"/>
        </w:rPr>
        <w:t xml:space="preserve">  debris</w:t>
      </w:r>
      <w:r w:rsidRPr="00340C17">
        <w:rPr>
          <w:rStyle w:val="StyleUnderline"/>
        </w:rPr>
        <w:t xml:space="preserve">  catalogues  and  </w:t>
      </w:r>
      <w:r w:rsidRPr="007B312B">
        <w:rPr>
          <w:rStyle w:val="Emphasis"/>
          <w:highlight w:val="yellow"/>
        </w:rPr>
        <w:t>tracking</w:t>
      </w:r>
      <w:r w:rsidRPr="00340C17">
        <w:rPr>
          <w:rStyle w:val="StyleUnderline"/>
        </w:rPr>
        <w:t xml:space="preserve"> capabilities  for  the geostationary  orbit  </w:t>
      </w:r>
      <w:r w:rsidRPr="007B312B">
        <w:rPr>
          <w:rStyle w:val="Emphasis"/>
          <w:highlight w:val="yellow"/>
        </w:rPr>
        <w:t>may  now  be</w:t>
      </w:r>
      <w:r w:rsidRPr="00340C17">
        <w:rPr>
          <w:rStyle w:val="StyleUnderline"/>
        </w:rPr>
        <w:t xml:space="preserve"> almost  </w:t>
      </w:r>
      <w:r w:rsidRPr="007B312B">
        <w:rPr>
          <w:rStyle w:val="Emphasis"/>
          <w:highlight w:val="yellow"/>
        </w:rPr>
        <w:t>as  good as  government</w:t>
      </w:r>
      <w:r w:rsidRPr="00340C17">
        <w:rPr>
          <w:rStyle w:val="StyleUnderline"/>
        </w:rPr>
        <w:t xml:space="preserve">  capabilities </w:t>
      </w:r>
      <w:r w:rsidRPr="007B312B">
        <w:rPr>
          <w:sz w:val="14"/>
        </w:rPr>
        <w:t xml:space="preserve"> (IDA, 2016[76]),  </w:t>
      </w:r>
      <w:r w:rsidRPr="00340C17">
        <w:rPr>
          <w:rStyle w:val="StyleUnderline"/>
        </w:rPr>
        <w:t>while s</w:t>
      </w:r>
      <w:r w:rsidRPr="007B312B">
        <w:rPr>
          <w:rStyle w:val="StyleUnderline"/>
        </w:rPr>
        <w:t xml:space="preserve">olutions  for  the  low-earth  orbit  are  emerging.  </w:t>
      </w:r>
      <w:r w:rsidRPr="007B312B">
        <w:rPr>
          <w:rStyle w:val="Emphasis"/>
          <w:highlight w:val="yellow"/>
        </w:rPr>
        <w:t>Start-</w:t>
      </w:r>
      <w:proofErr w:type="gramStart"/>
      <w:r w:rsidRPr="007B312B">
        <w:rPr>
          <w:rStyle w:val="Emphasis"/>
          <w:highlight w:val="yellow"/>
        </w:rPr>
        <w:t>ups</w:t>
      </w:r>
      <w:r w:rsidRPr="007B312B">
        <w:rPr>
          <w:rStyle w:val="StyleUnderline"/>
        </w:rPr>
        <w:t xml:space="preserve">  such</w:t>
      </w:r>
      <w:proofErr w:type="gramEnd"/>
      <w:r w:rsidRPr="007B312B">
        <w:rPr>
          <w:rStyle w:val="StyleUnderline"/>
        </w:rPr>
        <w:t xml:space="preserve"> as  </w:t>
      </w:r>
      <w:proofErr w:type="spellStart"/>
      <w:r w:rsidRPr="007B312B">
        <w:rPr>
          <w:rStyle w:val="StyleUnderline"/>
        </w:rPr>
        <w:t>LeoLabs</w:t>
      </w:r>
      <w:proofErr w:type="spellEnd"/>
      <w:r w:rsidRPr="007B312B">
        <w:rPr>
          <w:rStyle w:val="StyleUnderline"/>
        </w:rPr>
        <w:t xml:space="preserve">  </w:t>
      </w:r>
      <w:r w:rsidRPr="007B312B">
        <w:rPr>
          <w:rStyle w:val="Emphasis"/>
          <w:highlight w:val="yellow"/>
        </w:rPr>
        <w:t>provide data and services</w:t>
      </w:r>
      <w:r w:rsidRPr="007B312B">
        <w:rPr>
          <w:rStyle w:val="StyleUnderline"/>
        </w:rPr>
        <w:t xml:space="preserve">  based on </w:t>
      </w:r>
      <w:r w:rsidRPr="007B312B">
        <w:rPr>
          <w:rStyle w:val="Emphasis"/>
          <w:highlight w:val="yellow"/>
        </w:rPr>
        <w:t>low-cost</w:t>
      </w:r>
      <w:r w:rsidRPr="007B312B">
        <w:rPr>
          <w:rStyle w:val="StyleUnderline"/>
        </w:rPr>
        <w:t xml:space="preserve">  ground equipment  and sophisticated data analysis.  The </w:t>
      </w:r>
      <w:proofErr w:type="gramStart"/>
      <w:r w:rsidRPr="007B312B">
        <w:rPr>
          <w:rStyle w:val="StyleUnderline"/>
        </w:rPr>
        <w:t>company</w:t>
      </w:r>
      <w:r w:rsidRPr="007B312B">
        <w:rPr>
          <w:sz w:val="14"/>
        </w:rPr>
        <w:t>,  which</w:t>
      </w:r>
      <w:proofErr w:type="gramEnd"/>
      <w:r w:rsidRPr="007B312B">
        <w:rPr>
          <w:sz w:val="14"/>
        </w:rPr>
        <w:t xml:space="preserve">  in  October  2019  had  three  radars  in  the  United  States  and New  Zealand,  </w:t>
      </w:r>
      <w:r w:rsidRPr="007B312B">
        <w:rPr>
          <w:rStyle w:val="StyleUnderline"/>
        </w:rPr>
        <w:t xml:space="preserve">has developed a  </w:t>
      </w:r>
      <w:r w:rsidRPr="007B312B">
        <w:rPr>
          <w:rStyle w:val="Emphasis"/>
          <w:highlight w:val="yellow"/>
        </w:rPr>
        <w:t>cloud-based</w:t>
      </w:r>
      <w:r w:rsidRPr="007B312B">
        <w:rPr>
          <w:rStyle w:val="Emphasis"/>
        </w:rPr>
        <w:t xml:space="preserve">  </w:t>
      </w:r>
      <w:r w:rsidRPr="007B312B">
        <w:rPr>
          <w:rStyle w:val="StyleUnderline"/>
        </w:rPr>
        <w:t xml:space="preserve">“Space  Regulatory  and  Sustainability  </w:t>
      </w:r>
      <w:r w:rsidRPr="007B312B">
        <w:rPr>
          <w:rStyle w:val="Emphasis"/>
          <w:highlight w:val="yellow"/>
        </w:rPr>
        <w:t>Platform”</w:t>
      </w:r>
      <w:r w:rsidRPr="007B312B">
        <w:rPr>
          <w:rStyle w:val="Emphasis"/>
        </w:rPr>
        <w:t xml:space="preserve">  </w:t>
      </w:r>
      <w:r w:rsidRPr="007B312B">
        <w:rPr>
          <w:sz w:val="14"/>
        </w:rPr>
        <w:t xml:space="preserve">for  the New  Zealand Space  Agency,  a first  of  its  kind,  </w:t>
      </w:r>
      <w:r w:rsidRPr="007B312B">
        <w:rPr>
          <w:rStyle w:val="Emphasis"/>
          <w:highlight w:val="yellow"/>
        </w:rPr>
        <w:t>destined  to track  object</w:t>
      </w:r>
      <w:r w:rsidRPr="007B312B">
        <w:rPr>
          <w:rStyle w:val="StyleUnderline"/>
          <w:highlight w:val="yellow"/>
        </w:rPr>
        <w:t>s</w:t>
      </w:r>
      <w:r w:rsidRPr="007B312B">
        <w:rPr>
          <w:rStyle w:val="StyleUnderline"/>
        </w:rPr>
        <w:t xml:space="preserve">  </w:t>
      </w:r>
      <w:r w:rsidRPr="007B312B">
        <w:rPr>
          <w:rStyle w:val="StyleUnderline"/>
          <w:sz w:val="16"/>
          <w:szCs w:val="16"/>
        </w:rPr>
        <w:t>launched from  New</w:t>
      </w:r>
      <w:r w:rsidRPr="007B312B">
        <w:rPr>
          <w:sz w:val="14"/>
        </w:rPr>
        <w:t xml:space="preserve">  Zealand  </w:t>
      </w:r>
      <w:r w:rsidRPr="007B312B">
        <w:rPr>
          <w:rStyle w:val="StyleUnderline"/>
        </w:rPr>
        <w:t xml:space="preserve">to ensure compliance  </w:t>
      </w:r>
      <w:r w:rsidRPr="007B312B">
        <w:rPr>
          <w:sz w:val="14"/>
        </w:rPr>
        <w:t xml:space="preserve">with  permit  conditions  (MBIE,  2019[77]).  </w:t>
      </w:r>
      <w:proofErr w:type="gramStart"/>
      <w:r w:rsidRPr="007B312B">
        <w:rPr>
          <w:sz w:val="14"/>
        </w:rPr>
        <w:t>A  novel</w:t>
      </w:r>
      <w:proofErr w:type="gramEnd"/>
      <w:r w:rsidRPr="007B312B">
        <w:rPr>
          <w:sz w:val="14"/>
        </w:rPr>
        <w:t xml:space="preserve">  project  called  </w:t>
      </w:r>
      <w:proofErr w:type="spellStart"/>
      <w:r w:rsidRPr="007B312B">
        <w:rPr>
          <w:rStyle w:val="StyleUnderline"/>
          <w:highlight w:val="yellow"/>
        </w:rPr>
        <w:t>TruSat</w:t>
      </w:r>
      <w:proofErr w:type="spellEnd"/>
      <w:r w:rsidRPr="007B312B">
        <w:rPr>
          <w:rStyle w:val="StyleUnderline"/>
        </w:rPr>
        <w:t xml:space="preserve">  intends  to  </w:t>
      </w:r>
      <w:r w:rsidRPr="007B312B">
        <w:rPr>
          <w:rStyle w:val="StyleUnderline"/>
          <w:highlight w:val="yellow"/>
        </w:rPr>
        <w:t>use blockchain  technology  to  crowdsource</w:t>
      </w:r>
      <w:r w:rsidRPr="007B312B">
        <w:rPr>
          <w:rStyle w:val="StyleUnderline"/>
        </w:rPr>
        <w:t xml:space="preserve">  and  validate  satellite  </w:t>
      </w:r>
      <w:r w:rsidRPr="007B312B">
        <w:rPr>
          <w:rStyle w:val="StyleUnderline"/>
          <w:highlight w:val="yellow"/>
        </w:rPr>
        <w:t>orbital  positions</w:t>
      </w:r>
      <w:r w:rsidRPr="007B312B">
        <w:rPr>
          <w:rStyle w:val="StyleUnderline"/>
        </w:rPr>
        <w:t xml:space="preserve">  worldwide  via  open source software</w:t>
      </w:r>
      <w:r w:rsidRPr="007B312B">
        <w:rPr>
          <w:sz w:val="14"/>
        </w:rPr>
        <w:t xml:space="preserve">  (</w:t>
      </w:r>
      <w:proofErr w:type="spellStart"/>
      <w:r w:rsidRPr="007B312B">
        <w:rPr>
          <w:sz w:val="14"/>
        </w:rPr>
        <w:t>TruSat</w:t>
      </w:r>
      <w:proofErr w:type="spellEnd"/>
      <w:r w:rsidRPr="007B312B">
        <w:rPr>
          <w:sz w:val="14"/>
        </w:rPr>
        <w:t xml:space="preserve">,  2019[78]). </w:t>
      </w:r>
      <w:r w:rsidRPr="007B312B">
        <w:rPr>
          <w:rStyle w:val="StyleUnderline"/>
        </w:rPr>
        <w:t xml:space="preserve">The </w:t>
      </w:r>
      <w:proofErr w:type="gramStart"/>
      <w:r w:rsidRPr="00A37E5B">
        <w:rPr>
          <w:rStyle w:val="StyleUnderline"/>
          <w:highlight w:val="yellow"/>
        </w:rPr>
        <w:t>US</w:t>
      </w:r>
      <w:r w:rsidRPr="007B312B">
        <w:rPr>
          <w:rStyle w:val="StyleUnderline"/>
        </w:rPr>
        <w:t xml:space="preserve">  Air</w:t>
      </w:r>
      <w:proofErr w:type="gramEnd"/>
      <w:r w:rsidRPr="007B312B">
        <w:rPr>
          <w:rStyle w:val="StyleUnderline"/>
        </w:rPr>
        <w:t xml:space="preserve">  Force Research </w:t>
      </w:r>
      <w:r w:rsidRPr="00A37E5B">
        <w:rPr>
          <w:rStyle w:val="StyleUnderline"/>
          <w:highlight w:val="yellow"/>
        </w:rPr>
        <w:t>Lab</w:t>
      </w:r>
      <w:r w:rsidRPr="007B312B">
        <w:rPr>
          <w:rStyle w:val="StyleUnderline"/>
        </w:rPr>
        <w:t xml:space="preserve">oratory  has  </w:t>
      </w:r>
      <w:r w:rsidRPr="00A37E5B">
        <w:rPr>
          <w:rStyle w:val="StyleUnderline"/>
          <w:highlight w:val="yellow"/>
        </w:rPr>
        <w:t>signed agreements with</w:t>
      </w:r>
      <w:r w:rsidRPr="007B312B">
        <w:rPr>
          <w:rStyle w:val="StyleUnderline"/>
        </w:rPr>
        <w:t xml:space="preserve">  several  </w:t>
      </w:r>
      <w:r w:rsidRPr="00A37E5B">
        <w:rPr>
          <w:rStyle w:val="Emphasis"/>
          <w:highlight w:val="yellow"/>
        </w:rPr>
        <w:t>commercial  s</w:t>
      </w:r>
      <w:r w:rsidRPr="007B312B">
        <w:rPr>
          <w:rStyle w:val="StyleUnderline"/>
        </w:rPr>
        <w:t xml:space="preserve">pace </w:t>
      </w:r>
      <w:r w:rsidRPr="00A37E5B">
        <w:rPr>
          <w:rStyle w:val="Emphasis"/>
          <w:highlight w:val="yellow"/>
        </w:rPr>
        <w:t>s</w:t>
      </w:r>
      <w:r w:rsidRPr="00A37E5B">
        <w:rPr>
          <w:rStyle w:val="Emphasis"/>
        </w:rPr>
        <w:t>i</w:t>
      </w:r>
      <w:r w:rsidRPr="00A37E5B">
        <w:rPr>
          <w:rStyle w:val="StyleUnderline"/>
        </w:rPr>
        <w:t>t</w:t>
      </w:r>
      <w:r w:rsidRPr="007B312B">
        <w:rPr>
          <w:rStyle w:val="StyleUnderline"/>
        </w:rPr>
        <w:t xml:space="preserve">uational  </w:t>
      </w:r>
      <w:r w:rsidRPr="00A37E5B">
        <w:rPr>
          <w:rStyle w:val="Emphasis"/>
          <w:highlight w:val="yellow"/>
        </w:rPr>
        <w:t>a</w:t>
      </w:r>
      <w:r w:rsidRPr="007B312B">
        <w:rPr>
          <w:rStyle w:val="StyleUnderline"/>
        </w:rPr>
        <w:t xml:space="preserve">wareness  data  </w:t>
      </w:r>
      <w:r w:rsidRPr="00A37E5B">
        <w:rPr>
          <w:rStyle w:val="StyleUnderline"/>
          <w:highlight w:val="yellow"/>
        </w:rPr>
        <w:t>providers</w:t>
      </w:r>
      <w:r w:rsidRPr="007B312B">
        <w:rPr>
          <w:sz w:val="14"/>
        </w:rPr>
        <w:t xml:space="preserve">  (e.g.  </w:t>
      </w:r>
      <w:proofErr w:type="spellStart"/>
      <w:proofErr w:type="gramStart"/>
      <w:r w:rsidRPr="007B312B">
        <w:rPr>
          <w:sz w:val="14"/>
        </w:rPr>
        <w:t>Numerica</w:t>
      </w:r>
      <w:proofErr w:type="spellEnd"/>
      <w:r w:rsidRPr="007B312B">
        <w:rPr>
          <w:sz w:val="14"/>
        </w:rPr>
        <w:t xml:space="preserve">,  </w:t>
      </w:r>
      <w:proofErr w:type="spellStart"/>
      <w:r w:rsidRPr="007B312B">
        <w:rPr>
          <w:sz w:val="14"/>
        </w:rPr>
        <w:t>LeoLabs</w:t>
      </w:r>
      <w:proofErr w:type="spellEnd"/>
      <w:proofErr w:type="gramEnd"/>
      <w:r w:rsidRPr="007B312B">
        <w:rPr>
          <w:sz w:val="14"/>
        </w:rPr>
        <w:t xml:space="preserve">, </w:t>
      </w:r>
      <w:proofErr w:type="spellStart"/>
      <w:r w:rsidRPr="007B312B">
        <w:rPr>
          <w:sz w:val="14"/>
        </w:rPr>
        <w:t>ExoAnalytics</w:t>
      </w:r>
      <w:proofErr w:type="spellEnd"/>
      <w:r w:rsidRPr="007B312B">
        <w:rPr>
          <w:rStyle w:val="StyleUnderline"/>
        </w:rPr>
        <w:t>)  to  get  access  to  sensor  networks  and  algorithms</w:t>
      </w:r>
      <w:r w:rsidRPr="007B312B">
        <w:rPr>
          <w:sz w:val="14"/>
        </w:rPr>
        <w:t xml:space="preserve">  (</w:t>
      </w:r>
      <w:proofErr w:type="spellStart"/>
      <w:r w:rsidRPr="007B312B">
        <w:rPr>
          <w:sz w:val="14"/>
        </w:rPr>
        <w:t>Numerica</w:t>
      </w:r>
      <w:proofErr w:type="spellEnd"/>
      <w:r w:rsidRPr="007B312B">
        <w:rPr>
          <w:sz w:val="14"/>
        </w:rPr>
        <w:t xml:space="preserve">,  2019[79]).  </w:t>
      </w:r>
      <w:proofErr w:type="gramStart"/>
      <w:r w:rsidRPr="007B312B">
        <w:rPr>
          <w:sz w:val="14"/>
        </w:rPr>
        <w:t>The  Space</w:t>
      </w:r>
      <w:proofErr w:type="gramEnd"/>
      <w:r w:rsidRPr="007B312B">
        <w:rPr>
          <w:sz w:val="14"/>
        </w:rPr>
        <w:t xml:space="preserve"> Situational  Awareness  </w:t>
      </w:r>
      <w:r w:rsidRPr="00A37E5B">
        <w:rPr>
          <w:rStyle w:val="Emphasis"/>
          <w:highlight w:val="yellow"/>
        </w:rPr>
        <w:t>(SSA)</w:t>
      </w:r>
      <w:r w:rsidRPr="00A37E5B">
        <w:rPr>
          <w:rStyle w:val="Emphasis"/>
        </w:rPr>
        <w:t xml:space="preserve">  </w:t>
      </w:r>
      <w:r w:rsidRPr="007B312B">
        <w:rPr>
          <w:rStyle w:val="StyleUnderline"/>
        </w:rPr>
        <w:t xml:space="preserve">open-architecture  </w:t>
      </w:r>
      <w:r w:rsidRPr="00A37E5B">
        <w:rPr>
          <w:rStyle w:val="Emphasis"/>
          <w:highlight w:val="yellow"/>
        </w:rPr>
        <w:t>data-sharing</w:t>
      </w:r>
      <w:r w:rsidRPr="007B312B">
        <w:rPr>
          <w:rStyle w:val="StyleUnderline"/>
        </w:rPr>
        <w:t xml:space="preserve">  platform  </w:t>
      </w:r>
      <w:r w:rsidRPr="00A37E5B">
        <w:rPr>
          <w:rStyle w:val="Emphasis"/>
          <w:highlight w:val="yellow"/>
        </w:rPr>
        <w:t>under  development  by</w:t>
      </w:r>
      <w:r w:rsidRPr="007B312B">
        <w:rPr>
          <w:rStyle w:val="StyleUnderline"/>
        </w:rPr>
        <w:t xml:space="preserve">  the US </w:t>
      </w:r>
      <w:r w:rsidRPr="00A37E5B">
        <w:rPr>
          <w:rStyle w:val="Emphasis"/>
          <w:highlight w:val="yellow"/>
        </w:rPr>
        <w:t>D</w:t>
      </w:r>
      <w:r w:rsidRPr="007B312B">
        <w:rPr>
          <w:rStyle w:val="StyleUnderline"/>
        </w:rPr>
        <w:t xml:space="preserve">epartment  </w:t>
      </w:r>
      <w:r w:rsidRPr="00A37E5B">
        <w:rPr>
          <w:rStyle w:val="Emphasis"/>
          <w:highlight w:val="yellow"/>
        </w:rPr>
        <w:t>o</w:t>
      </w:r>
      <w:r w:rsidRPr="007B312B">
        <w:rPr>
          <w:rStyle w:val="StyleUnderline"/>
        </w:rPr>
        <w:t xml:space="preserve">f  </w:t>
      </w:r>
      <w:r w:rsidRPr="00A37E5B">
        <w:rPr>
          <w:rStyle w:val="Emphasis"/>
          <w:highlight w:val="yellow"/>
        </w:rPr>
        <w:t>C</w:t>
      </w:r>
      <w:r w:rsidRPr="007B312B">
        <w:rPr>
          <w:rStyle w:val="StyleUnderline"/>
        </w:rPr>
        <w:t xml:space="preserve">ommerce,  including  data from  different  government  agencies,  </w:t>
      </w:r>
      <w:r w:rsidRPr="00A37E5B">
        <w:rPr>
          <w:rStyle w:val="StyleUnderline"/>
          <w:highlight w:val="yellow"/>
        </w:rPr>
        <w:t>is</w:t>
      </w:r>
      <w:r w:rsidRPr="007B312B">
        <w:rPr>
          <w:rStyle w:val="StyleUnderline"/>
        </w:rPr>
        <w:t xml:space="preserve">  also  </w:t>
      </w:r>
      <w:r w:rsidRPr="00A37E5B">
        <w:rPr>
          <w:rStyle w:val="StyleUnderline"/>
          <w:highlight w:val="yellow"/>
        </w:rPr>
        <w:t>expected to spur</w:t>
      </w:r>
      <w:r w:rsidRPr="007B312B">
        <w:rPr>
          <w:rStyle w:val="StyleUnderline"/>
        </w:rPr>
        <w:t xml:space="preserve">  innovative  </w:t>
      </w:r>
      <w:r w:rsidRPr="00A37E5B">
        <w:rPr>
          <w:rStyle w:val="Emphasis"/>
          <w:highlight w:val="yellow"/>
        </w:rPr>
        <w:t>value-added</w:t>
      </w:r>
      <w:r w:rsidRPr="007B312B">
        <w:rPr>
          <w:rStyle w:val="StyleUnderline"/>
        </w:rPr>
        <w:t xml:space="preserve">  products  and </w:t>
      </w:r>
      <w:r w:rsidRPr="00A37E5B">
        <w:rPr>
          <w:rStyle w:val="Emphasis"/>
          <w:highlight w:val="yellow"/>
        </w:rPr>
        <w:t>services.</w:t>
      </w:r>
      <w:r w:rsidRPr="00A37E5B">
        <w:rPr>
          <w:rStyle w:val="Emphasis"/>
        </w:rPr>
        <w:t xml:space="preserve">   </w:t>
      </w:r>
    </w:p>
    <w:p w14:paraId="458D7F77" w14:textId="77777777" w:rsidR="00404562" w:rsidRPr="007B312B" w:rsidRDefault="00404562" w:rsidP="00404562">
      <w:pPr>
        <w:pStyle w:val="ListParagraph"/>
        <w:numPr>
          <w:ilvl w:val="0"/>
          <w:numId w:val="13"/>
        </w:numPr>
        <w:spacing w:line="240" w:lineRule="auto"/>
        <w:rPr>
          <w:sz w:val="16"/>
        </w:rPr>
      </w:pPr>
      <w:r w:rsidRPr="007B312B">
        <w:rPr>
          <w:sz w:val="16"/>
        </w:rPr>
        <w:t>In-</w:t>
      </w:r>
      <w:proofErr w:type="gramStart"/>
      <w:r w:rsidRPr="007B312B">
        <w:rPr>
          <w:sz w:val="16"/>
        </w:rPr>
        <w:t>orbit  servicing</w:t>
      </w:r>
      <w:proofErr w:type="gramEnd"/>
      <w:r w:rsidRPr="007B312B">
        <w:rPr>
          <w:sz w:val="16"/>
        </w:rPr>
        <w:t xml:space="preserve"> solutions:  </w:t>
      </w:r>
      <w:r w:rsidRPr="007B312B">
        <w:rPr>
          <w:rStyle w:val="StyleUnderline"/>
        </w:rPr>
        <w:t xml:space="preserve">Several  </w:t>
      </w:r>
      <w:r w:rsidRPr="00A37E5B">
        <w:rPr>
          <w:rStyle w:val="StyleUnderline"/>
          <w:highlight w:val="yellow"/>
        </w:rPr>
        <w:t>g</w:t>
      </w:r>
      <w:r w:rsidRPr="00A37E5B">
        <w:rPr>
          <w:rStyle w:val="Emphasis"/>
          <w:b w:val="0"/>
          <w:bCs/>
          <w:highlight w:val="yellow"/>
        </w:rPr>
        <w:t>overnment</w:t>
      </w:r>
      <w:r w:rsidRPr="007B312B">
        <w:rPr>
          <w:rStyle w:val="StyleUnderline"/>
        </w:rPr>
        <w:t xml:space="preserve">al  agencies  </w:t>
      </w:r>
      <w:r w:rsidRPr="00A37E5B">
        <w:rPr>
          <w:rStyle w:val="StyleUnderline"/>
          <w:highlight w:val="yellow"/>
        </w:rPr>
        <w:t>and commercial  companies  have developed</w:t>
      </w:r>
      <w:r w:rsidRPr="00A37E5B">
        <w:rPr>
          <w:sz w:val="16"/>
          <w:highlight w:val="yellow"/>
        </w:rPr>
        <w:t>,</w:t>
      </w:r>
      <w:r w:rsidRPr="007B312B">
        <w:rPr>
          <w:sz w:val="16"/>
        </w:rPr>
        <w:t xml:space="preserve">  or  are  in  the  process  of  acquiring,  some </w:t>
      </w:r>
      <w:r w:rsidRPr="007B312B">
        <w:rPr>
          <w:rStyle w:val="StyleUnderline"/>
        </w:rPr>
        <w:t xml:space="preserve">capabilities  for  </w:t>
      </w:r>
      <w:r w:rsidRPr="00A37E5B">
        <w:rPr>
          <w:rStyle w:val="StyleUnderline"/>
          <w:highlight w:val="yellow"/>
        </w:rPr>
        <w:t>in-orbit  servicing</w:t>
      </w:r>
      <w:r w:rsidRPr="007B312B">
        <w:rPr>
          <w:sz w:val="16"/>
        </w:rPr>
        <w:t xml:space="preserve">  (e.g.  NASA, </w:t>
      </w:r>
      <w:proofErr w:type="gramStart"/>
      <w:r w:rsidRPr="007B312B">
        <w:rPr>
          <w:sz w:val="16"/>
        </w:rPr>
        <w:t>DARPA,  ESA</w:t>
      </w:r>
      <w:proofErr w:type="gramEnd"/>
      <w:r w:rsidRPr="007B312B">
        <w:rPr>
          <w:sz w:val="16"/>
        </w:rPr>
        <w:t>,  JAXA).  In-</w:t>
      </w:r>
      <w:proofErr w:type="gramStart"/>
      <w:r w:rsidRPr="007B312B">
        <w:rPr>
          <w:sz w:val="16"/>
        </w:rPr>
        <w:t>orbit  servicing</w:t>
      </w:r>
      <w:proofErr w:type="gramEnd"/>
      <w:r w:rsidRPr="007B312B">
        <w:rPr>
          <w:sz w:val="16"/>
        </w:rPr>
        <w:t xml:space="preserve">  involves  a  number  of  complex  operations  in  space:  </w:t>
      </w:r>
      <w:r w:rsidRPr="007B312B">
        <w:rPr>
          <w:rStyle w:val="StyleUnderline"/>
        </w:rPr>
        <w:t>the servicing  of  space  platforms</w:t>
      </w:r>
      <w:r w:rsidRPr="007B312B">
        <w:rPr>
          <w:sz w:val="16"/>
        </w:rPr>
        <w:t xml:space="preserve">  (e.g.  </w:t>
      </w:r>
      <w:proofErr w:type="gramStart"/>
      <w:r w:rsidRPr="007B312B">
        <w:rPr>
          <w:sz w:val="16"/>
        </w:rPr>
        <w:t>satellite,  space</w:t>
      </w:r>
      <w:proofErr w:type="gramEnd"/>
      <w:r w:rsidRPr="007B312B">
        <w:rPr>
          <w:sz w:val="16"/>
        </w:rPr>
        <w:t xml:space="preserve">  station)  </w:t>
      </w:r>
      <w:r w:rsidRPr="00A37E5B">
        <w:rPr>
          <w:rStyle w:val="StyleUnderline"/>
          <w:highlight w:val="yellow"/>
        </w:rPr>
        <w:t xml:space="preserve">to replenish consumables  and </w:t>
      </w:r>
      <w:proofErr w:type="spellStart"/>
      <w:r w:rsidRPr="00A37E5B">
        <w:rPr>
          <w:rStyle w:val="StyleUnderline"/>
          <w:highlight w:val="yellow"/>
        </w:rPr>
        <w:t>degradables</w:t>
      </w:r>
      <w:proofErr w:type="spellEnd"/>
      <w:r w:rsidRPr="007B312B">
        <w:rPr>
          <w:sz w:val="16"/>
        </w:rPr>
        <w:t xml:space="preserve">  (e.g.  </w:t>
      </w:r>
      <w:proofErr w:type="gramStart"/>
      <w:r w:rsidRPr="007B312B">
        <w:rPr>
          <w:sz w:val="16"/>
        </w:rPr>
        <w:t>propellants,  batteries</w:t>
      </w:r>
      <w:proofErr w:type="gramEnd"/>
      <w:r w:rsidRPr="007B312B">
        <w:rPr>
          <w:sz w:val="16"/>
        </w:rPr>
        <w:t xml:space="preserve">,  solar  array);  </w:t>
      </w:r>
      <w:r w:rsidRPr="007B312B">
        <w:rPr>
          <w:rStyle w:val="StyleUnderline"/>
        </w:rPr>
        <w:t xml:space="preserve">replacing  </w:t>
      </w:r>
      <w:r w:rsidRPr="00A37E5B">
        <w:rPr>
          <w:rStyle w:val="StyleUnderline"/>
          <w:highlight w:val="yellow"/>
        </w:rPr>
        <w:t>failed functionality;  and</w:t>
      </w:r>
      <w:r w:rsidRPr="007B312B">
        <w:rPr>
          <w:rStyle w:val="StyleUnderline"/>
        </w:rPr>
        <w:t xml:space="preserve">/or enhancing  the  mission through  software  and  hardware  </w:t>
      </w:r>
      <w:r w:rsidRPr="00A37E5B">
        <w:rPr>
          <w:rStyle w:val="StyleUnderline"/>
          <w:highlight w:val="yellow"/>
        </w:rPr>
        <w:t>upgrades</w:t>
      </w:r>
      <w:r w:rsidRPr="00A37E5B">
        <w:rPr>
          <w:sz w:val="16"/>
          <w:highlight w:val="yellow"/>
        </w:rPr>
        <w:t>.</w:t>
      </w:r>
      <w:r w:rsidRPr="007B312B">
        <w:rPr>
          <w:sz w:val="16"/>
        </w:rPr>
        <w:t xml:space="preserve">  </w:t>
      </w:r>
      <w:proofErr w:type="gramStart"/>
      <w:r w:rsidRPr="007B312B">
        <w:rPr>
          <w:sz w:val="16"/>
        </w:rPr>
        <w:t>This  is</w:t>
      </w:r>
      <w:proofErr w:type="gramEnd"/>
      <w:r w:rsidRPr="007B312B">
        <w:rPr>
          <w:sz w:val="16"/>
        </w:rPr>
        <w:t xml:space="preserve">  a  major  challenge  as, when  on  orbit,  space platforms  can  move at  speeds  of  several  </w:t>
      </w:r>
      <w:proofErr w:type="spellStart"/>
      <w:r w:rsidRPr="007B312B">
        <w:rPr>
          <w:sz w:val="16"/>
        </w:rPr>
        <w:t>kilometres</w:t>
      </w:r>
      <w:proofErr w:type="spellEnd"/>
      <w:r w:rsidRPr="007B312B">
        <w:rPr>
          <w:sz w:val="16"/>
        </w:rPr>
        <w:t xml:space="preserve">  a  minute.  The first commercial in-</w:t>
      </w:r>
      <w:proofErr w:type="gramStart"/>
      <w:r w:rsidRPr="007B312B">
        <w:rPr>
          <w:sz w:val="16"/>
        </w:rPr>
        <w:t>orbit  servicing</w:t>
      </w:r>
      <w:proofErr w:type="gramEnd"/>
      <w:r w:rsidRPr="007B312B">
        <w:rPr>
          <w:sz w:val="16"/>
        </w:rPr>
        <w:t xml:space="preserve"> mission  was  launched  in  2019,  by  a  MEV-1  spacecraft  developed by Orbital  ATK  for  an  Intelsat  geostationary  satellite.  </w:t>
      </w:r>
      <w:proofErr w:type="gramStart"/>
      <w:r w:rsidRPr="007B312B">
        <w:rPr>
          <w:rStyle w:val="StyleUnderline"/>
        </w:rPr>
        <w:t>The  main</w:t>
      </w:r>
      <w:proofErr w:type="gramEnd"/>
      <w:r w:rsidRPr="007B312B">
        <w:rPr>
          <w:rStyle w:val="StyleUnderline"/>
        </w:rPr>
        <w:t xml:space="preserve">  short-term  market  is  seen  in  the  </w:t>
      </w:r>
      <w:r w:rsidRPr="00A37E5B">
        <w:rPr>
          <w:rStyle w:val="StyleUnderline"/>
          <w:highlight w:val="yellow"/>
        </w:rPr>
        <w:t>life extension of</w:t>
      </w:r>
      <w:r w:rsidRPr="007B312B">
        <w:rPr>
          <w:rStyle w:val="StyleUnderline"/>
        </w:rPr>
        <w:t xml:space="preserve">  geostationary  </w:t>
      </w:r>
      <w:r w:rsidRPr="00A37E5B">
        <w:rPr>
          <w:rStyle w:val="StyleUnderline"/>
          <w:highlight w:val="yellow"/>
        </w:rPr>
        <w:t>satellites</w:t>
      </w:r>
      <w:r w:rsidRPr="00A37E5B">
        <w:rPr>
          <w:sz w:val="16"/>
          <w:highlight w:val="yellow"/>
        </w:rPr>
        <w:t>,</w:t>
      </w:r>
      <w:r w:rsidRPr="007B312B">
        <w:rPr>
          <w:sz w:val="16"/>
        </w:rPr>
        <w:t xml:space="preserve">  with some 300  potential  candidates,  at  least  in theory (Kennedy,  2018[80]).  </w:t>
      </w:r>
      <w:proofErr w:type="gramStart"/>
      <w:r w:rsidRPr="007B312B">
        <w:rPr>
          <w:sz w:val="16"/>
        </w:rPr>
        <w:t>However,  the</w:t>
      </w:r>
      <w:proofErr w:type="gramEnd"/>
      <w:r w:rsidRPr="007B312B">
        <w:rPr>
          <w:sz w:val="16"/>
        </w:rPr>
        <w:t xml:space="preserve"> </w:t>
      </w:r>
      <w:r w:rsidRPr="007B312B">
        <w:rPr>
          <w:rStyle w:val="StyleUnderline"/>
        </w:rPr>
        <w:t>key  benefits  of  in-orbit  servicing are expected in the future.</w:t>
      </w:r>
      <w:r w:rsidRPr="007B312B">
        <w:rPr>
          <w:sz w:val="16"/>
        </w:rPr>
        <w:t xml:space="preserve"> </w:t>
      </w:r>
      <w:proofErr w:type="gramStart"/>
      <w:r w:rsidRPr="007B312B">
        <w:rPr>
          <w:sz w:val="16"/>
        </w:rPr>
        <w:t>Satellite  design</w:t>
      </w:r>
      <w:proofErr w:type="gramEnd"/>
      <w:r w:rsidRPr="007B312B">
        <w:rPr>
          <w:sz w:val="16"/>
        </w:rPr>
        <w:t xml:space="preserve">  is  currently  heavily  restricted  by  extreme  launch  conditions,  but  </w:t>
      </w:r>
      <w:r w:rsidRPr="007B312B">
        <w:rPr>
          <w:rStyle w:val="StyleUnderline"/>
        </w:rPr>
        <w:t>the  possibility  of servicing could enable a much more  flexible  and modular  satellite  design</w:t>
      </w:r>
      <w:r w:rsidRPr="007B312B">
        <w:rPr>
          <w:sz w:val="16"/>
        </w:rPr>
        <w:t xml:space="preserve">,  able to  take advantage of  the  latest  advances  in  materials  and  electronics,  </w:t>
      </w:r>
      <w:r w:rsidRPr="007B312B">
        <w:rPr>
          <w:sz w:val="16"/>
        </w:rPr>
        <w:lastRenderedPageBreak/>
        <w:t>beyond  software  upgrades  (</w:t>
      </w:r>
      <w:proofErr w:type="spellStart"/>
      <w:r w:rsidRPr="007B312B">
        <w:rPr>
          <w:sz w:val="16"/>
        </w:rPr>
        <w:t>Jaffart</w:t>
      </w:r>
      <w:proofErr w:type="spellEnd"/>
      <w:r w:rsidRPr="007B312B">
        <w:rPr>
          <w:sz w:val="16"/>
        </w:rPr>
        <w:t xml:space="preserve">,  2018[81]). </w:t>
      </w:r>
      <w:proofErr w:type="gramStart"/>
      <w:r w:rsidRPr="007B312B">
        <w:rPr>
          <w:sz w:val="16"/>
        </w:rPr>
        <w:t>Market  forecasts</w:t>
      </w:r>
      <w:proofErr w:type="gramEnd"/>
      <w:r w:rsidRPr="007B312B">
        <w:rPr>
          <w:sz w:val="16"/>
        </w:rPr>
        <w:t xml:space="preserve">  estimate  a USD  3  billion  market  for  in-orbit  servicing  over  the  2017-27 period, mainly  driven by  life extension services  (Northern Sky  Research,  2018[82]). </w:t>
      </w:r>
    </w:p>
    <w:p w14:paraId="605FCF4C" w14:textId="77777777" w:rsidR="00404562" w:rsidRPr="007B312B" w:rsidRDefault="00404562" w:rsidP="00404562">
      <w:pPr>
        <w:pStyle w:val="ListParagraph"/>
        <w:numPr>
          <w:ilvl w:val="0"/>
          <w:numId w:val="13"/>
        </w:numPr>
        <w:spacing w:line="240" w:lineRule="auto"/>
        <w:rPr>
          <w:sz w:val="16"/>
        </w:rPr>
      </w:pPr>
      <w:r w:rsidRPr="007B312B">
        <w:rPr>
          <w:sz w:val="16"/>
        </w:rPr>
        <w:t xml:space="preserve">Active </w:t>
      </w:r>
      <w:proofErr w:type="gramStart"/>
      <w:r w:rsidRPr="007B312B">
        <w:rPr>
          <w:sz w:val="16"/>
        </w:rPr>
        <w:t>debris  removal</w:t>
      </w:r>
      <w:proofErr w:type="gramEnd"/>
      <w:r w:rsidRPr="007B312B">
        <w:rPr>
          <w:sz w:val="16"/>
        </w:rPr>
        <w:t xml:space="preserve">  solutions:   </w:t>
      </w:r>
      <w:r w:rsidRPr="00A37E5B">
        <w:rPr>
          <w:rStyle w:val="StyleUnderline"/>
          <w:highlight w:val="yellow"/>
        </w:rPr>
        <w:t>Active debris  removal</w:t>
      </w:r>
      <w:r w:rsidRPr="00A37E5B">
        <w:rPr>
          <w:sz w:val="16"/>
          <w:highlight w:val="yellow"/>
        </w:rPr>
        <w:t xml:space="preserve">  i</w:t>
      </w:r>
      <w:r w:rsidRPr="007B312B">
        <w:rPr>
          <w:sz w:val="16"/>
        </w:rPr>
        <w:t xml:space="preserve">s  at  a less  mature technological  level,  but </w:t>
      </w:r>
      <w:r w:rsidRPr="00A37E5B">
        <w:rPr>
          <w:rStyle w:val="StyleUnderline"/>
          <w:highlight w:val="yellow"/>
        </w:rPr>
        <w:t>several  firms  are preparing</w:t>
      </w:r>
      <w:r w:rsidRPr="007B312B">
        <w:rPr>
          <w:rStyle w:val="StyleUnderline"/>
        </w:rPr>
        <w:t xml:space="preserve">  demonstration missions</w:t>
      </w:r>
      <w:r w:rsidRPr="007B312B">
        <w:rPr>
          <w:sz w:val="16"/>
        </w:rPr>
        <w:t xml:space="preserve">  (e.g.  </w:t>
      </w:r>
      <w:proofErr w:type="spellStart"/>
      <w:r w:rsidRPr="007B312B">
        <w:rPr>
          <w:sz w:val="16"/>
        </w:rPr>
        <w:t>Astroscale</w:t>
      </w:r>
      <w:proofErr w:type="spellEnd"/>
      <w:r w:rsidRPr="007B312B">
        <w:rPr>
          <w:sz w:val="16"/>
        </w:rPr>
        <w:t xml:space="preserve"> in 2020).  </w:t>
      </w:r>
      <w:r w:rsidRPr="007B312B">
        <w:rPr>
          <w:rStyle w:val="StyleUnderline"/>
        </w:rPr>
        <w:t xml:space="preserve">Potential candidates </w:t>
      </w:r>
      <w:proofErr w:type="gramStart"/>
      <w:r w:rsidRPr="007B312B">
        <w:rPr>
          <w:rStyle w:val="StyleUnderline"/>
        </w:rPr>
        <w:t>for  removal</w:t>
      </w:r>
      <w:proofErr w:type="gramEnd"/>
      <w:r w:rsidRPr="007B312B">
        <w:rPr>
          <w:rStyle w:val="StyleUnderline"/>
        </w:rPr>
        <w:t xml:space="preserve">  include  </w:t>
      </w:r>
      <w:r w:rsidRPr="00A37E5B">
        <w:rPr>
          <w:rStyle w:val="StyleUnderline"/>
          <w:highlight w:val="yellow"/>
        </w:rPr>
        <w:t>more  than  200</w:t>
      </w:r>
      <w:r w:rsidRPr="007B312B">
        <w:rPr>
          <w:rStyle w:val="StyleUnderline"/>
        </w:rPr>
        <w:t xml:space="preserve">  critical  </w:t>
      </w:r>
      <w:r w:rsidRPr="00A37E5B">
        <w:rPr>
          <w:rStyle w:val="StyleUnderline"/>
          <w:highlight w:val="yellow"/>
        </w:rPr>
        <w:t>debris  objects</w:t>
      </w:r>
      <w:r w:rsidRPr="007B312B">
        <w:rPr>
          <w:sz w:val="16"/>
        </w:rPr>
        <w:t xml:space="preserve">  (3-9  </w:t>
      </w:r>
      <w:proofErr w:type="spellStart"/>
      <w:r w:rsidRPr="007B312B">
        <w:rPr>
          <w:sz w:val="16"/>
        </w:rPr>
        <w:t>tonnes</w:t>
      </w:r>
      <w:proofErr w:type="spellEnd"/>
      <w:r w:rsidRPr="007B312B">
        <w:rPr>
          <w:sz w:val="16"/>
        </w:rPr>
        <w:t xml:space="preserve">);  </w:t>
      </w:r>
      <w:r w:rsidRPr="007B312B">
        <w:rPr>
          <w:rStyle w:val="StyleUnderline"/>
        </w:rPr>
        <w:t xml:space="preserve">mainly  </w:t>
      </w:r>
      <w:r w:rsidRPr="00A37E5B">
        <w:rPr>
          <w:rStyle w:val="StyleUnderline"/>
        </w:rPr>
        <w:t>rocket  bodies</w:t>
      </w:r>
      <w:r w:rsidRPr="00A37E5B">
        <w:rPr>
          <w:sz w:val="16"/>
        </w:rPr>
        <w:t>,  but also</w:t>
      </w:r>
      <w:r w:rsidRPr="007B312B">
        <w:rPr>
          <w:sz w:val="16"/>
        </w:rPr>
        <w:t xml:space="preserve"> </w:t>
      </w:r>
      <w:r w:rsidRPr="007B312B">
        <w:rPr>
          <w:rStyle w:val="StyleUnderline"/>
        </w:rPr>
        <w:t xml:space="preserve">the  European Envisat  satellite.  </w:t>
      </w:r>
      <w:r w:rsidRPr="00A37E5B">
        <w:rPr>
          <w:rStyle w:val="StyleUnderline"/>
          <w:highlight w:val="yellow"/>
        </w:rPr>
        <w:t>JAXA,</w:t>
      </w:r>
      <w:r w:rsidRPr="007B312B">
        <w:rPr>
          <w:rStyle w:val="StyleUnderline"/>
        </w:rPr>
        <w:t xml:space="preserve"> </w:t>
      </w:r>
      <w:proofErr w:type="gramStart"/>
      <w:r w:rsidRPr="007B312B">
        <w:rPr>
          <w:rStyle w:val="StyleUnderline"/>
        </w:rPr>
        <w:t>has  formally</w:t>
      </w:r>
      <w:proofErr w:type="gramEnd"/>
      <w:r w:rsidRPr="007B312B">
        <w:rPr>
          <w:rStyle w:val="StyleUnderline"/>
        </w:rPr>
        <w:t xml:space="preserve">  </w:t>
      </w:r>
      <w:r w:rsidRPr="00A37E5B">
        <w:rPr>
          <w:rStyle w:val="StyleUnderline"/>
          <w:highlight w:val="yellow"/>
        </w:rPr>
        <w:t>launched a project  to remove</w:t>
      </w:r>
      <w:r w:rsidRPr="007B312B">
        <w:rPr>
          <w:rStyle w:val="StyleUnderline"/>
        </w:rPr>
        <w:t xml:space="preserve"> a  </w:t>
      </w:r>
      <w:r w:rsidRPr="00A37E5B">
        <w:rPr>
          <w:rStyle w:val="StyleUnderline"/>
          <w:highlight w:val="yellow"/>
        </w:rPr>
        <w:t>large</w:t>
      </w:r>
      <w:r w:rsidRPr="007B312B">
        <w:rPr>
          <w:rStyle w:val="StyleUnderline"/>
        </w:rPr>
        <w:t xml:space="preserve"> piece of  </w:t>
      </w:r>
      <w:r w:rsidRPr="00A37E5B">
        <w:rPr>
          <w:rStyle w:val="StyleUnderline"/>
          <w:highlight w:val="yellow"/>
        </w:rPr>
        <w:t>debris</w:t>
      </w:r>
      <w:r w:rsidRPr="007B312B">
        <w:rPr>
          <w:rStyle w:val="StyleUnderline"/>
        </w:rPr>
        <w:t xml:space="preserve">  </w:t>
      </w:r>
      <w:r w:rsidRPr="007B312B">
        <w:rPr>
          <w:sz w:val="16"/>
        </w:rPr>
        <w:t xml:space="preserve">by  2025 (a Japanese rocket  body)  </w:t>
      </w:r>
      <w:r w:rsidRPr="00A37E5B">
        <w:rPr>
          <w:rStyle w:val="StyleUnderline"/>
          <w:highlight w:val="yellow"/>
        </w:rPr>
        <w:t>in a  p</w:t>
      </w:r>
      <w:r w:rsidRPr="007B312B">
        <w:rPr>
          <w:sz w:val="16"/>
        </w:rPr>
        <w:t>ublic-</w:t>
      </w:r>
      <w:r w:rsidRPr="00A37E5B">
        <w:rPr>
          <w:rStyle w:val="StyleUnderline"/>
          <w:highlight w:val="yellow"/>
        </w:rPr>
        <w:t>p</w:t>
      </w:r>
      <w:r w:rsidRPr="007B312B">
        <w:rPr>
          <w:sz w:val="16"/>
        </w:rPr>
        <w:t xml:space="preserve">rivate </w:t>
      </w:r>
      <w:r w:rsidRPr="00A37E5B">
        <w:rPr>
          <w:rStyle w:val="StyleUnderline"/>
          <w:highlight w:val="yellow"/>
        </w:rPr>
        <w:t>p</w:t>
      </w:r>
      <w:r w:rsidRPr="007B312B">
        <w:rPr>
          <w:sz w:val="16"/>
        </w:rPr>
        <w:t xml:space="preserve">artnership  (Japanese Delegation to UNCOPUOS,  2019[83]).  </w:t>
      </w:r>
      <w:r w:rsidRPr="007B312B">
        <w:rPr>
          <w:rStyle w:val="StyleUnderline"/>
        </w:rPr>
        <w:t xml:space="preserve">Both </w:t>
      </w:r>
      <w:proofErr w:type="gramStart"/>
      <w:r w:rsidRPr="00A37E5B">
        <w:rPr>
          <w:rStyle w:val="StyleUnderline"/>
          <w:highlight w:val="yellow"/>
        </w:rPr>
        <w:t>Airbus  and</w:t>
      </w:r>
      <w:proofErr w:type="gramEnd"/>
      <w:r w:rsidRPr="00A37E5B">
        <w:rPr>
          <w:rStyle w:val="StyleUnderline"/>
          <w:highlight w:val="yellow"/>
        </w:rPr>
        <w:t xml:space="preserve">  Thales</w:t>
      </w:r>
      <w:r w:rsidRPr="007B312B">
        <w:rPr>
          <w:rStyle w:val="StyleUnderline"/>
        </w:rPr>
        <w:t xml:space="preserve">  </w:t>
      </w:r>
      <w:proofErr w:type="spellStart"/>
      <w:r w:rsidRPr="007B312B">
        <w:rPr>
          <w:rStyle w:val="StyleUnderline"/>
        </w:rPr>
        <w:t>Alenia</w:t>
      </w:r>
      <w:proofErr w:type="spellEnd"/>
      <w:r w:rsidRPr="007B312B">
        <w:rPr>
          <w:rStyle w:val="StyleUnderline"/>
        </w:rPr>
        <w:t xml:space="preserve">  Space  are  </w:t>
      </w:r>
      <w:r w:rsidRPr="00A37E5B">
        <w:rPr>
          <w:rStyle w:val="StyleUnderline"/>
          <w:highlight w:val="yellow"/>
        </w:rPr>
        <w:t xml:space="preserve">developing  </w:t>
      </w:r>
      <w:r w:rsidRPr="00A37E5B">
        <w:rPr>
          <w:rStyle w:val="StyleUnderline"/>
        </w:rPr>
        <w:t xml:space="preserve">in-orbit  servicing vehicles  with  </w:t>
      </w:r>
      <w:r w:rsidRPr="00A37E5B">
        <w:rPr>
          <w:rStyle w:val="StyleUnderline"/>
          <w:highlight w:val="yellow"/>
        </w:rPr>
        <w:t xml:space="preserve">debris  removal </w:t>
      </w:r>
      <w:r w:rsidRPr="00A37E5B">
        <w:rPr>
          <w:rStyle w:val="StyleUnderline"/>
        </w:rPr>
        <w:t xml:space="preserve"> functions,  some</w:t>
      </w:r>
      <w:r w:rsidRPr="007B312B">
        <w:rPr>
          <w:rStyle w:val="StyleUnderline"/>
        </w:rPr>
        <w:t xml:space="preserve">  of  which  have  been  tested  </w:t>
      </w:r>
      <w:r w:rsidRPr="007B312B">
        <w:rPr>
          <w:sz w:val="16"/>
        </w:rPr>
        <w:t xml:space="preserve">on  the  </w:t>
      </w:r>
      <w:proofErr w:type="spellStart"/>
      <w:r w:rsidRPr="007B312B">
        <w:rPr>
          <w:sz w:val="16"/>
        </w:rPr>
        <w:t>RemoveDEBRIS</w:t>
      </w:r>
      <w:proofErr w:type="spellEnd"/>
      <w:r w:rsidRPr="007B312B">
        <w:rPr>
          <w:sz w:val="16"/>
        </w:rPr>
        <w:t xml:space="preserve"> mission  (Surrey  Space Centre,  2019[84];  OECD,  2019[11]).   </w:t>
      </w:r>
    </w:p>
    <w:p w14:paraId="56A072FF" w14:textId="77777777" w:rsidR="00404562" w:rsidRPr="007B312B" w:rsidRDefault="00404562" w:rsidP="00404562">
      <w:pPr>
        <w:spacing w:line="240" w:lineRule="auto"/>
        <w:ind w:left="720" w:hanging="360"/>
        <w:contextualSpacing/>
        <w:rPr>
          <w:sz w:val="16"/>
        </w:rPr>
      </w:pPr>
      <w:r w:rsidRPr="007B312B">
        <w:rPr>
          <w:sz w:val="16"/>
        </w:rPr>
        <w:t xml:space="preserve">•  </w:t>
      </w:r>
      <w:r w:rsidRPr="007B312B">
        <w:rPr>
          <w:sz w:val="16"/>
        </w:rPr>
        <w:tab/>
        <w:t>“</w:t>
      </w:r>
      <w:proofErr w:type="gramStart"/>
      <w:r w:rsidRPr="00A37E5B">
        <w:rPr>
          <w:rStyle w:val="Emphasis"/>
          <w:highlight w:val="yellow"/>
        </w:rPr>
        <w:t>Green”  satellite</w:t>
      </w:r>
      <w:proofErr w:type="gramEnd"/>
      <w:r w:rsidRPr="00A37E5B">
        <w:rPr>
          <w:rStyle w:val="Emphasis"/>
          <w:highlight w:val="yellow"/>
        </w:rPr>
        <w:t xml:space="preserve"> design</w:t>
      </w:r>
      <w:r w:rsidRPr="00A37E5B">
        <w:rPr>
          <w:rStyle w:val="Emphasis"/>
        </w:rPr>
        <w:t xml:space="preserve"> </w:t>
      </w:r>
      <w:r w:rsidRPr="007B312B">
        <w:rPr>
          <w:sz w:val="16"/>
        </w:rPr>
        <w:t xml:space="preserve">and technology:  The </w:t>
      </w:r>
      <w:r w:rsidRPr="007B312B">
        <w:rPr>
          <w:rStyle w:val="StyleUnderline"/>
        </w:rPr>
        <w:t xml:space="preserve">demand for  space-environment  friendly  satellite design  is  picking up.  </w:t>
      </w:r>
      <w:proofErr w:type="gramStart"/>
      <w:r w:rsidRPr="007B312B">
        <w:rPr>
          <w:rStyle w:val="StyleUnderline"/>
        </w:rPr>
        <w:t xml:space="preserve">This  </w:t>
      </w:r>
      <w:r w:rsidRPr="00A37E5B">
        <w:rPr>
          <w:rStyle w:val="StyleUnderline"/>
          <w:highlight w:val="yellow"/>
        </w:rPr>
        <w:t>includes</w:t>
      </w:r>
      <w:proofErr w:type="gramEnd"/>
      <w:r w:rsidRPr="00A37E5B">
        <w:rPr>
          <w:rStyle w:val="StyleUnderline"/>
          <w:highlight w:val="yellow"/>
        </w:rPr>
        <w:t xml:space="preserve">  features  to reduce or  avoid  debris  creation</w:t>
      </w:r>
      <w:r w:rsidRPr="007B312B">
        <w:rPr>
          <w:sz w:val="16"/>
        </w:rPr>
        <w:t xml:space="preserve">  (explosion-safe batteries,  deorbit  technologies)  </w:t>
      </w:r>
      <w:r w:rsidRPr="007B312B">
        <w:rPr>
          <w:rStyle w:val="StyleUnderline"/>
        </w:rPr>
        <w:t>and/o</w:t>
      </w:r>
      <w:r w:rsidRPr="00A37E5B">
        <w:rPr>
          <w:rStyle w:val="StyleUnderline"/>
          <w:highlight w:val="yellow"/>
        </w:rPr>
        <w:t>r</w:t>
      </w:r>
      <w:r w:rsidRPr="007B312B">
        <w:rPr>
          <w:rStyle w:val="StyleUnderline"/>
        </w:rPr>
        <w:t xml:space="preserve">  facilitating  </w:t>
      </w:r>
      <w:r w:rsidRPr="00A37E5B">
        <w:rPr>
          <w:rStyle w:val="StyleUnderline"/>
          <w:highlight w:val="yellow"/>
        </w:rPr>
        <w:t>active  removal</w:t>
      </w:r>
      <w:r w:rsidRPr="007B312B">
        <w:rPr>
          <w:sz w:val="16"/>
        </w:rPr>
        <w:t xml:space="preserve">  (e.g.  </w:t>
      </w:r>
      <w:proofErr w:type="gramStart"/>
      <w:r w:rsidRPr="007B312B">
        <w:rPr>
          <w:sz w:val="16"/>
        </w:rPr>
        <w:t>markers  or</w:t>
      </w:r>
      <w:proofErr w:type="gramEnd"/>
      <w:r w:rsidRPr="007B312B">
        <w:rPr>
          <w:sz w:val="16"/>
        </w:rPr>
        <w:t xml:space="preserve">  grapple fixtures). One example </w:t>
      </w:r>
      <w:proofErr w:type="gramStart"/>
      <w:r w:rsidRPr="007B312B">
        <w:rPr>
          <w:sz w:val="16"/>
        </w:rPr>
        <w:t xml:space="preserve">is  </w:t>
      </w:r>
      <w:proofErr w:type="spellStart"/>
      <w:r w:rsidRPr="00A37E5B">
        <w:rPr>
          <w:rStyle w:val="StyleUnderline"/>
          <w:highlight w:val="yellow"/>
        </w:rPr>
        <w:t>OneWeb</w:t>
      </w:r>
      <w:proofErr w:type="spellEnd"/>
      <w:proofErr w:type="gramEnd"/>
      <w:r w:rsidRPr="00A37E5B">
        <w:rPr>
          <w:rStyle w:val="StyleUnderline"/>
          <w:highlight w:val="yellow"/>
        </w:rPr>
        <w:t>,</w:t>
      </w:r>
      <w:r w:rsidRPr="007B312B">
        <w:rPr>
          <w:sz w:val="16"/>
        </w:rPr>
        <w:t xml:space="preserve">  which  </w:t>
      </w:r>
      <w:r w:rsidRPr="00A37E5B">
        <w:rPr>
          <w:rStyle w:val="StyleUnderline"/>
          <w:highlight w:val="yellow"/>
        </w:rPr>
        <w:t>is  installing  grapple fixtures</w:t>
      </w:r>
      <w:r w:rsidRPr="007B312B">
        <w:rPr>
          <w:sz w:val="16"/>
        </w:rPr>
        <w:t xml:space="preserve">  on their  satellites.  </w:t>
      </w:r>
      <w:proofErr w:type="gramStart"/>
      <w:r w:rsidRPr="007B312B">
        <w:rPr>
          <w:rStyle w:val="StyleUnderline"/>
        </w:rPr>
        <w:t>In  Europe</w:t>
      </w:r>
      <w:proofErr w:type="gramEnd"/>
      <w:r w:rsidRPr="007B312B">
        <w:rPr>
          <w:rStyle w:val="StyleUnderline"/>
        </w:rPr>
        <w:t xml:space="preserve">,  all  future </w:t>
      </w:r>
      <w:r w:rsidRPr="00A37E5B">
        <w:rPr>
          <w:rStyle w:val="StyleUnderline"/>
          <w:highlight w:val="yellow"/>
        </w:rPr>
        <w:t xml:space="preserve">Sentinel  satellites  will  be  designed  for  demise.  Affordable deorbit </w:t>
      </w:r>
      <w:proofErr w:type="gramStart"/>
      <w:r w:rsidRPr="00A37E5B">
        <w:rPr>
          <w:rStyle w:val="StyleUnderline"/>
          <w:highlight w:val="yellow"/>
        </w:rPr>
        <w:t>technologies</w:t>
      </w:r>
      <w:r w:rsidRPr="007B312B">
        <w:rPr>
          <w:rStyle w:val="StyleUnderline"/>
        </w:rPr>
        <w:t xml:space="preserve">  are</w:t>
      </w:r>
      <w:proofErr w:type="gramEnd"/>
      <w:r w:rsidRPr="007B312B">
        <w:rPr>
          <w:rStyle w:val="StyleUnderline"/>
        </w:rPr>
        <w:t xml:space="preserve">  already  being tested  on  orbit.</w:t>
      </w:r>
      <w:r w:rsidRPr="007B312B">
        <w:rPr>
          <w:sz w:val="16"/>
        </w:rPr>
        <w:t xml:space="preserve">  </w:t>
      </w:r>
      <w:proofErr w:type="gramStart"/>
      <w:r w:rsidRPr="007B312B">
        <w:rPr>
          <w:sz w:val="16"/>
        </w:rPr>
        <w:t>Canada’s  three</w:t>
      </w:r>
      <w:proofErr w:type="gramEnd"/>
      <w:r w:rsidRPr="007B312B">
        <w:rPr>
          <w:sz w:val="16"/>
        </w:rPr>
        <w:t xml:space="preserve">-kilo  CanX-7 satellite  was  launched  in  2016  and  is  currently  using its  four  1  m2  drag sails  to deorbit  at  a significantly  faster  rate than it  would have  without  the sails. </w:t>
      </w:r>
      <w:r w:rsidRPr="00A37E5B">
        <w:rPr>
          <w:rStyle w:val="StyleUnderline"/>
          <w:highlight w:val="yellow"/>
        </w:rPr>
        <w:t>Amazon</w:t>
      </w:r>
      <w:r w:rsidRPr="007B312B">
        <w:rPr>
          <w:rStyle w:val="StyleUnderline"/>
        </w:rPr>
        <w:t xml:space="preserve">’s Kuiper constellation intends to </w:t>
      </w:r>
      <w:proofErr w:type="gramStart"/>
      <w:r w:rsidRPr="00A37E5B">
        <w:rPr>
          <w:rStyle w:val="StyleUnderline"/>
          <w:highlight w:val="yellow"/>
        </w:rPr>
        <w:t>use  unpressurised</w:t>
      </w:r>
      <w:proofErr w:type="gramEnd"/>
      <w:r w:rsidRPr="00A37E5B">
        <w:rPr>
          <w:rStyle w:val="StyleUnderline"/>
          <w:highlight w:val="yellow"/>
        </w:rPr>
        <w:t xml:space="preserve"> and  non-explosive propellant  to mitigate</w:t>
      </w:r>
      <w:r w:rsidRPr="007B312B">
        <w:rPr>
          <w:rStyle w:val="StyleUnderline"/>
        </w:rPr>
        <w:t xml:space="preserve"> accidental  </w:t>
      </w:r>
      <w:r w:rsidRPr="00A37E5B">
        <w:rPr>
          <w:rStyle w:val="StyleUnderline"/>
          <w:highlight w:val="yellow"/>
        </w:rPr>
        <w:t>explosions,</w:t>
      </w:r>
      <w:r w:rsidRPr="007B312B">
        <w:rPr>
          <w:rStyle w:val="StyleUnderline"/>
        </w:rPr>
        <w:t xml:space="preserve">  and satellites  losing contact  with ground control  would automatically deactivate themselves</w:t>
      </w:r>
      <w:r w:rsidRPr="007B312B">
        <w:rPr>
          <w:sz w:val="16"/>
        </w:rPr>
        <w:t xml:space="preserve">,  first  by  self-passivation and  orbit-lowering,  then  depleting all  energy reservoirs  and  switching  off  charging circuits  (FCC,  2019[85]).  </w:t>
      </w:r>
      <w:r w:rsidRPr="00A37E5B">
        <w:rPr>
          <w:rStyle w:val="StyleUnderline"/>
          <w:highlight w:val="yellow"/>
        </w:rPr>
        <w:t>SpaceX</w:t>
      </w:r>
      <w:proofErr w:type="gramStart"/>
      <w:r w:rsidRPr="00A37E5B">
        <w:rPr>
          <w:rStyle w:val="StyleUnderline"/>
          <w:highlight w:val="yellow"/>
        </w:rPr>
        <w:t xml:space="preserve">’  </w:t>
      </w:r>
      <w:proofErr w:type="spellStart"/>
      <w:r w:rsidRPr="00A37E5B">
        <w:rPr>
          <w:rStyle w:val="StyleUnderline"/>
        </w:rPr>
        <w:t>Starlink</w:t>
      </w:r>
      <w:proofErr w:type="spellEnd"/>
      <w:proofErr w:type="gramEnd"/>
      <w:r w:rsidRPr="00A37E5B">
        <w:rPr>
          <w:rStyle w:val="StyleUnderline"/>
        </w:rPr>
        <w:t xml:space="preserve">  satellites</w:t>
      </w:r>
      <w:r w:rsidRPr="007B312B">
        <w:rPr>
          <w:rStyle w:val="StyleUnderline"/>
        </w:rPr>
        <w:t xml:space="preserve">  are </w:t>
      </w:r>
      <w:r w:rsidRPr="00A37E5B">
        <w:rPr>
          <w:rStyle w:val="StyleUnderline"/>
          <w:highlight w:val="yellow"/>
        </w:rPr>
        <w:t>equipped with  automated collision avoidance</w:t>
      </w:r>
      <w:r w:rsidRPr="007B312B">
        <w:rPr>
          <w:rStyle w:val="StyleUnderline"/>
        </w:rPr>
        <w:t xml:space="preserve"> systems</w:t>
      </w:r>
      <w:r w:rsidRPr="007B312B">
        <w:rPr>
          <w:sz w:val="16"/>
        </w:rPr>
        <w:t xml:space="preserve">  (although it  is  unclear  which  role the system played in the near-collision with the ESA  Aeolus  satellite).   </w:t>
      </w:r>
    </w:p>
    <w:p w14:paraId="6468790D" w14:textId="57CAFC21" w:rsidR="00404562" w:rsidRDefault="00404562" w:rsidP="00404562">
      <w:pPr>
        <w:spacing w:line="240" w:lineRule="auto"/>
        <w:contextualSpacing/>
        <w:rPr>
          <w:rStyle w:val="StyleUnderline"/>
        </w:rPr>
      </w:pPr>
      <w:proofErr w:type="gramStart"/>
      <w:r w:rsidRPr="007B312B">
        <w:rPr>
          <w:sz w:val="16"/>
        </w:rPr>
        <w:t>A  recent</w:t>
      </w:r>
      <w:proofErr w:type="gramEnd"/>
      <w:r w:rsidRPr="007B312B">
        <w:rPr>
          <w:sz w:val="16"/>
        </w:rPr>
        <w:t xml:space="preserve">  promising  initiative  is  </w:t>
      </w:r>
      <w:r w:rsidRPr="007B312B">
        <w:rPr>
          <w:rStyle w:val="StyleUnderline"/>
        </w:rPr>
        <w:t>the  “Space  Sustainability  Rating”  scheme</w:t>
      </w:r>
      <w:r w:rsidRPr="007B312B">
        <w:rPr>
          <w:sz w:val="16"/>
        </w:rPr>
        <w:t xml:space="preserve">,  originally  conceived  by teams  from  the  MIT  Media Lab,  European Space Agency,  and  World Economic  Forum.  The initiative </w:t>
      </w:r>
      <w:proofErr w:type="gramStart"/>
      <w:r w:rsidRPr="007B312B">
        <w:rPr>
          <w:rStyle w:val="StyleUnderline"/>
        </w:rPr>
        <w:t>intends  to</w:t>
      </w:r>
      <w:proofErr w:type="gramEnd"/>
      <w:r w:rsidRPr="007B312B">
        <w:rPr>
          <w:rStyle w:val="StyleUnderline"/>
        </w:rPr>
        <w:t xml:space="preserve"> be similar  to the  most  widely  used green building rating system  in the construction  industry</w:t>
      </w:r>
      <w:r w:rsidRPr="007B312B">
        <w:rPr>
          <w:sz w:val="16"/>
        </w:rPr>
        <w:t xml:space="preserve">,  called  the  LEED  certification  for  Leadership  in  Energy  and  Environmental Design.  </w:t>
      </w:r>
      <w:r w:rsidRPr="007B312B">
        <w:rPr>
          <w:rStyle w:val="StyleUnderline"/>
        </w:rPr>
        <w:t xml:space="preserve">The </w:t>
      </w:r>
      <w:proofErr w:type="gramStart"/>
      <w:r w:rsidRPr="007B312B">
        <w:rPr>
          <w:rStyle w:val="StyleUnderline"/>
        </w:rPr>
        <w:t>objective  is</w:t>
      </w:r>
      <w:proofErr w:type="gramEnd"/>
      <w:r w:rsidRPr="007B312B">
        <w:rPr>
          <w:rStyle w:val="StyleUnderline"/>
        </w:rPr>
        <w:t xml:space="preserve">  to  promote  mission designs  and operational  concepts  that  mitigate  debris creation,  and create a  label  that  can encourage operators  to behave more responsibly.   </w:t>
      </w:r>
    </w:p>
    <w:p w14:paraId="25B409A1" w14:textId="77777777" w:rsidR="003B5E04" w:rsidRPr="00FC4306" w:rsidRDefault="003B5E04" w:rsidP="003B5E04">
      <w:pPr>
        <w:pStyle w:val="Heading4"/>
      </w:pPr>
      <w:r>
        <w:t xml:space="preserve">Loss of satellites will </w:t>
      </w:r>
      <w:r>
        <w:rPr>
          <w:u w:val="single"/>
        </w:rPr>
        <w:t>shut down</w:t>
      </w:r>
      <w:r>
        <w:t xml:space="preserve"> terrestrial mining</w:t>
      </w:r>
    </w:p>
    <w:p w14:paraId="06E23058" w14:textId="77777777" w:rsidR="003B5E04" w:rsidRDefault="003B5E04" w:rsidP="003B5E04">
      <w:r>
        <w:t xml:space="preserve">Les </w:t>
      </w:r>
      <w:r w:rsidRPr="009B1598">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Society and Member of the American Institute of Aeronautics and Astronautics, National Space Society, the World Future Society, and MENSA, Sky Alert!: When Satellites Fail, p. 105</w:t>
      </w:r>
    </w:p>
    <w:p w14:paraId="2E65650E" w14:textId="77777777" w:rsidR="003B5E04" w:rsidRDefault="003B5E04" w:rsidP="003B5E04">
      <w:r>
        <w:t>Resource Location</w:t>
      </w:r>
    </w:p>
    <w:p w14:paraId="02E28FB3" w14:textId="77777777" w:rsidR="003B5E04" w:rsidRPr="002E2ECE" w:rsidRDefault="003B5E04" w:rsidP="003B5E04">
      <w:pPr>
        <w:rPr>
          <w:u w:val="single"/>
        </w:rPr>
      </w:pPr>
      <w:r w:rsidRPr="003840BA">
        <w:rPr>
          <w:rStyle w:val="StyleUnderline"/>
        </w:rPr>
        <w:t>Looking for rare minerals to be mined</w:t>
      </w:r>
      <w:r>
        <w:t xml:space="preserve"> for our many gadgets, household appliances, and industrial machines</w:t>
      </w:r>
      <w:r w:rsidRPr="003840BA">
        <w:rPr>
          <w:rStyle w:val="StyleUnderline"/>
        </w:rPr>
        <w:t xml:space="preserve">? </w:t>
      </w:r>
      <w:r w:rsidRPr="003840BA">
        <w:rPr>
          <w:rStyle w:val="StyleUnderline"/>
          <w:highlight w:val="cyan"/>
        </w:rPr>
        <w:t>Soil</w:t>
      </w:r>
      <w:r w:rsidRPr="003840BA">
        <w:rPr>
          <w:rStyle w:val="StyleUnderline"/>
        </w:rPr>
        <w:t xml:space="preserve"> type </w:t>
      </w:r>
      <w:r w:rsidRPr="003840BA">
        <w:rPr>
          <w:rStyle w:val="StyleUnderline"/>
          <w:highlight w:val="cyan"/>
        </w:rPr>
        <w:t>is</w:t>
      </w:r>
      <w:r w:rsidRPr="003840BA">
        <w:rPr>
          <w:rStyle w:val="StyleUnderline"/>
        </w:rPr>
        <w:t xml:space="preserve"> often </w:t>
      </w:r>
      <w:r w:rsidRPr="003840BA">
        <w:rPr>
          <w:rStyle w:val="StyleUnderline"/>
          <w:highlight w:val="cyan"/>
        </w:rPr>
        <w:t>a</w:t>
      </w:r>
      <w:r w:rsidRPr="003840BA">
        <w:rPr>
          <w:rStyle w:val="StyleUnderline"/>
        </w:rPr>
        <w:t xml:space="preserve"> strong </w:t>
      </w:r>
      <w:r w:rsidRPr="003840BA">
        <w:rPr>
          <w:rStyle w:val="StyleUnderline"/>
          <w:highlight w:val="cyan"/>
        </w:rPr>
        <w:t>indicator of</w:t>
      </w:r>
      <w:r w:rsidRPr="003840BA">
        <w:rPr>
          <w:rStyle w:val="StyleUnderline"/>
        </w:rPr>
        <w:t xml:space="preserve"> </w:t>
      </w:r>
      <w:proofErr w:type="gramStart"/>
      <w:r w:rsidRPr="003840BA">
        <w:rPr>
          <w:rStyle w:val="StyleUnderline"/>
        </w:rPr>
        <w:t>whether or not</w:t>
      </w:r>
      <w:proofErr w:type="gramEnd"/>
      <w:r w:rsidRPr="003840BA">
        <w:rPr>
          <w:rStyle w:val="StyleUnderline"/>
        </w:rPr>
        <w:t xml:space="preserve"> underground </w:t>
      </w:r>
      <w:r w:rsidRPr="003840BA">
        <w:rPr>
          <w:rStyle w:val="StyleUnderline"/>
          <w:highlight w:val="cyan"/>
        </w:rPr>
        <w:t>deposits of</w:t>
      </w:r>
      <w:r w:rsidRPr="003840BA">
        <w:rPr>
          <w:rStyle w:val="StyleUnderline"/>
        </w:rPr>
        <w:t xml:space="preserve"> metals and </w:t>
      </w:r>
      <w:r w:rsidRPr="003840BA">
        <w:rPr>
          <w:rStyle w:val="StyleUnderline"/>
          <w:highlight w:val="cyan"/>
        </w:rPr>
        <w:t>minerals</w:t>
      </w:r>
      <w:r w:rsidRPr="003840BA">
        <w:rPr>
          <w:rStyle w:val="StyleUnderline"/>
        </w:rPr>
        <w:t xml:space="preserve"> are located. By </w:t>
      </w:r>
      <w:r w:rsidRPr="003840BA">
        <w:rPr>
          <w:rStyle w:val="Emphasis"/>
          <w:highlight w:val="cyan"/>
        </w:rPr>
        <w:t>using satellite data</w:t>
      </w:r>
      <w:r w:rsidRPr="003840BA">
        <w:rPr>
          <w:rStyle w:val="StyleUnderline"/>
        </w:rPr>
        <w:t xml:space="preserve"> to identify promising surface structural features and different soil types, mining </w:t>
      </w:r>
      <w:r w:rsidRPr="003840BA">
        <w:rPr>
          <w:rStyle w:val="StyleUnderline"/>
          <w:highlight w:val="cyan"/>
        </w:rPr>
        <w:t>companies</w:t>
      </w:r>
      <w:r w:rsidRPr="003840BA">
        <w:rPr>
          <w:rStyle w:val="StyleUnderline"/>
        </w:rPr>
        <w:t xml:space="preserve"> can </w:t>
      </w:r>
      <w:r w:rsidRPr="003840BA">
        <w:rPr>
          <w:rStyle w:val="Emphasis"/>
        </w:rPr>
        <w:t xml:space="preserve">better </w:t>
      </w:r>
      <w:r w:rsidRPr="003840BA">
        <w:rPr>
          <w:rStyle w:val="Emphasis"/>
          <w:highlight w:val="cyan"/>
        </w:rPr>
        <w:t>identify promising mining locations</w:t>
      </w:r>
      <w:r w:rsidRPr="003840BA">
        <w:rPr>
          <w:rStyle w:val="StyleUnderline"/>
          <w:highlight w:val="cyan"/>
        </w:rPr>
        <w:t xml:space="preserve">, </w:t>
      </w:r>
      <w:r w:rsidRPr="003840BA">
        <w:rPr>
          <w:rStyle w:val="Emphasis"/>
          <w:highlight w:val="cyan"/>
        </w:rPr>
        <w:t>wasting less time and effort</w:t>
      </w:r>
      <w:r w:rsidRPr="003840BA">
        <w:rPr>
          <w:rStyle w:val="StyleUnderline"/>
        </w:rPr>
        <w:t xml:space="preserve"> in finding the best places to obtain much-needed industrial resources. </w:t>
      </w:r>
      <w:r w:rsidRPr="003840BA">
        <w:rPr>
          <w:rStyle w:val="Emphasis"/>
          <w:highlight w:val="cyan"/>
        </w:rPr>
        <w:t>Without</w:t>
      </w:r>
      <w:r w:rsidRPr="003840BA">
        <w:rPr>
          <w:rStyle w:val="StyleUnderline"/>
          <w:highlight w:val="cyan"/>
        </w:rPr>
        <w:t xml:space="preserve"> satellite images</w:t>
      </w:r>
      <w:r w:rsidRPr="003840BA">
        <w:rPr>
          <w:rStyle w:val="StyleUnderline"/>
        </w:rPr>
        <w:t xml:space="preserve">, the </w:t>
      </w:r>
      <w:r w:rsidRPr="003840BA">
        <w:rPr>
          <w:rStyle w:val="StyleUnderline"/>
          <w:highlight w:val="cyan"/>
        </w:rPr>
        <w:t>finding and assessment of</w:t>
      </w:r>
      <w:r w:rsidRPr="003840BA">
        <w:rPr>
          <w:rStyle w:val="StyleUnderline"/>
        </w:rPr>
        <w:t xml:space="preserve"> promising new </w:t>
      </w:r>
      <w:r w:rsidRPr="003840BA">
        <w:rPr>
          <w:rStyle w:val="StyleUnderline"/>
          <w:highlight w:val="cyan"/>
        </w:rPr>
        <w:lastRenderedPageBreak/>
        <w:t xml:space="preserve">mines would </w:t>
      </w:r>
      <w:r w:rsidRPr="003840BA">
        <w:rPr>
          <w:rStyle w:val="Emphasis"/>
          <w:sz w:val="24"/>
          <w:szCs w:val="26"/>
          <w:highlight w:val="cyan"/>
        </w:rPr>
        <w:t>grind to a halt</w:t>
      </w:r>
      <w:r w:rsidRPr="003840BA">
        <w:rPr>
          <w:rStyle w:val="StyleUnderline"/>
          <w:highlight w:val="cyan"/>
        </w:rPr>
        <w:t xml:space="preserve"> as</w:t>
      </w:r>
      <w:r w:rsidRPr="003840BA">
        <w:rPr>
          <w:rStyle w:val="StyleUnderline"/>
        </w:rPr>
        <w:t xml:space="preserve"> the </w:t>
      </w:r>
      <w:r w:rsidRPr="003840BA">
        <w:rPr>
          <w:rStyle w:val="StyleUnderline"/>
          <w:highlight w:val="cyan"/>
        </w:rPr>
        <w:t xml:space="preserve">industries </w:t>
      </w:r>
      <w:r w:rsidRPr="003840BA">
        <w:rPr>
          <w:rStyle w:val="Emphasis"/>
          <w:highlight w:val="cyan"/>
        </w:rPr>
        <w:t>retooled</w:t>
      </w:r>
      <w:r w:rsidRPr="003840BA">
        <w:rPr>
          <w:rStyle w:val="StyleUnderline"/>
        </w:rPr>
        <w:t xml:space="preserve"> back </w:t>
      </w:r>
      <w:r w:rsidRPr="003840BA">
        <w:rPr>
          <w:rStyle w:val="StyleUnderline"/>
          <w:highlight w:val="cyan"/>
        </w:rPr>
        <w:t>into</w:t>
      </w:r>
      <w:r w:rsidRPr="003840BA">
        <w:rPr>
          <w:rStyle w:val="StyleUnderline"/>
        </w:rPr>
        <w:t xml:space="preserve"> the days of </w:t>
      </w:r>
      <w:r w:rsidRPr="003840BA">
        <w:rPr>
          <w:rStyle w:val="Emphasis"/>
          <w:highlight w:val="cyan"/>
        </w:rPr>
        <w:t>much slower</w:t>
      </w:r>
      <w:r w:rsidRPr="003840BA">
        <w:rPr>
          <w:rStyle w:val="Emphasis"/>
        </w:rPr>
        <w:t xml:space="preserve"> and </w:t>
      </w:r>
      <w:r w:rsidRPr="003840BA">
        <w:rPr>
          <w:rStyle w:val="Emphasis"/>
          <w:highlight w:val="cyan"/>
        </w:rPr>
        <w:t>labor-intensive</w:t>
      </w:r>
      <w:r w:rsidRPr="003840BA">
        <w:rPr>
          <w:rStyle w:val="Emphasis"/>
        </w:rPr>
        <w:t xml:space="preserve"> field </w:t>
      </w:r>
      <w:r w:rsidRPr="003840BA">
        <w:rPr>
          <w:rStyle w:val="Emphasis"/>
          <w:highlight w:val="cyan"/>
        </w:rPr>
        <w:t>surveys</w:t>
      </w:r>
      <w:r w:rsidRPr="003840BA">
        <w:rPr>
          <w:rStyle w:val="StyleUnderline"/>
          <w:highlight w:val="cyan"/>
        </w:rPr>
        <w:t xml:space="preserve"> (but </w:t>
      </w:r>
      <w:r w:rsidRPr="003840BA">
        <w:rPr>
          <w:rStyle w:val="Emphasis"/>
          <w:highlight w:val="cyan"/>
        </w:rPr>
        <w:t>without GPS!</w:t>
      </w:r>
      <w:r w:rsidRPr="003840BA">
        <w:rPr>
          <w:rStyle w:val="StyleUnderline"/>
          <w:highlight w:val="cyan"/>
        </w:rPr>
        <w:t>)</w:t>
      </w:r>
      <w:r w:rsidRPr="003840BA">
        <w:rPr>
          <w:rStyle w:val="StyleUnderline"/>
        </w:rPr>
        <w:t>.</w:t>
      </w:r>
    </w:p>
    <w:p w14:paraId="48AF6FB0" w14:textId="77777777" w:rsidR="003B5E04" w:rsidRDefault="003B5E04" w:rsidP="003B5E04">
      <w:pPr>
        <w:pStyle w:val="Heading4"/>
      </w:pPr>
      <w:r>
        <w:t xml:space="preserve">It won’t impact </w:t>
      </w:r>
      <w:r>
        <w:rPr>
          <w:u w:val="single"/>
        </w:rPr>
        <w:t>important</w:t>
      </w:r>
      <w:r>
        <w:t xml:space="preserve"> satellites.</w:t>
      </w:r>
    </w:p>
    <w:p w14:paraId="0D5C8C7C" w14:textId="77777777" w:rsidR="003B5E04" w:rsidRPr="0007074C" w:rsidRDefault="003B5E04" w:rsidP="003B5E04">
      <w:pPr>
        <w:pStyle w:val="Heading4"/>
      </w:pPr>
      <w:r>
        <w:t xml:space="preserve">Kessler’s confined to High LEO, but all the good </w:t>
      </w:r>
      <w:proofErr w:type="gramStart"/>
      <w:r>
        <w:t>stuff’s</w:t>
      </w:r>
      <w:proofErr w:type="gramEnd"/>
      <w:r>
        <w:t xml:space="preserve"> in </w:t>
      </w:r>
      <w:r>
        <w:rPr>
          <w:u w:val="single"/>
        </w:rPr>
        <w:t>other orbits</w:t>
      </w:r>
      <w:r>
        <w:t xml:space="preserve">. Their evidence </w:t>
      </w:r>
      <w:r>
        <w:rPr>
          <w:u w:val="single"/>
        </w:rPr>
        <w:t>doesn’t understand how space works</w:t>
      </w:r>
      <w:r>
        <w:t xml:space="preserve">---there are </w:t>
      </w:r>
      <w:r>
        <w:rPr>
          <w:u w:val="single"/>
        </w:rPr>
        <w:t>totally separate</w:t>
      </w:r>
      <w:r>
        <w:t xml:space="preserve"> altitudes that </w:t>
      </w:r>
      <w:r>
        <w:rPr>
          <w:u w:val="single"/>
        </w:rPr>
        <w:t>never interact</w:t>
      </w:r>
      <w:r>
        <w:t xml:space="preserve"> like Low LEO, Mid Orbit, and GEO and it’s </w:t>
      </w:r>
      <w:r>
        <w:rPr>
          <w:u w:val="single"/>
        </w:rPr>
        <w:t>physically impossible</w:t>
      </w:r>
      <w:r>
        <w:t xml:space="preserve"> to spill up or down</w:t>
      </w:r>
    </w:p>
    <w:p w14:paraId="3286177C" w14:textId="77777777" w:rsidR="003B5E04" w:rsidRPr="009011E0" w:rsidRDefault="003B5E04" w:rsidP="003B5E04">
      <w:pPr>
        <w:pStyle w:val="Heading4"/>
      </w:pPr>
      <w:r w:rsidRPr="009011E0">
        <w:t xml:space="preserve">STM is empirically effective at preventing collisions and is </w:t>
      </w:r>
      <w:r w:rsidRPr="009011E0">
        <w:rPr>
          <w:u w:val="single"/>
        </w:rPr>
        <w:t>improving</w:t>
      </w:r>
      <w:r w:rsidRPr="009011E0">
        <w:t xml:space="preserve"> </w:t>
      </w:r>
      <w:r>
        <w:t xml:space="preserve">and military-to-military data sharing </w:t>
      </w:r>
      <w:r>
        <w:rPr>
          <w:u w:val="single"/>
        </w:rPr>
        <w:t>solves</w:t>
      </w:r>
      <w:r>
        <w:t xml:space="preserve"> any risk of </w:t>
      </w:r>
      <w:proofErr w:type="spellStart"/>
      <w:r>
        <w:t>miscalc</w:t>
      </w:r>
      <w:proofErr w:type="spellEnd"/>
      <w:r>
        <w:t xml:space="preserve"> </w:t>
      </w:r>
    </w:p>
    <w:p w14:paraId="5D3FD0DA" w14:textId="77777777" w:rsidR="003B5E04" w:rsidRPr="00340C17" w:rsidRDefault="003B5E04" w:rsidP="003B5E04">
      <w:pPr>
        <w:spacing w:line="240" w:lineRule="auto"/>
        <w:contextualSpacing/>
      </w:pPr>
      <w:r w:rsidRPr="00340C17">
        <w:rPr>
          <w:rStyle w:val="Style13ptBold"/>
        </w:rPr>
        <w:t>CSTP 20</w:t>
      </w:r>
      <w:r>
        <w:t xml:space="preserve"> </w:t>
      </w:r>
      <w:r w:rsidRPr="0063721B">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743C2F1B" w14:textId="77777777" w:rsidR="003B5E04" w:rsidRDefault="003B5E04" w:rsidP="003B5E04">
      <w:pPr>
        <w:spacing w:line="240" w:lineRule="auto"/>
        <w:contextualSpacing/>
      </w:pPr>
    </w:p>
    <w:p w14:paraId="43E81EF0" w14:textId="77777777" w:rsidR="003B5E04" w:rsidRPr="009011E0" w:rsidRDefault="003B5E04" w:rsidP="003B5E04">
      <w:pPr>
        <w:spacing w:line="240" w:lineRule="auto"/>
        <w:contextualSpacing/>
        <w:rPr>
          <w:sz w:val="16"/>
        </w:rPr>
      </w:pPr>
      <w:proofErr w:type="gramStart"/>
      <w:r w:rsidRPr="009011E0">
        <w:rPr>
          <w:rStyle w:val="StyleUnderline"/>
        </w:rPr>
        <w:t>Added  to</w:t>
      </w:r>
      <w:proofErr w:type="gramEnd"/>
      <w:r w:rsidRPr="009011E0">
        <w:rPr>
          <w:rStyle w:val="StyleUnderline"/>
        </w:rPr>
        <w:t xml:space="preserve">  this  are</w:t>
      </w:r>
      <w:r w:rsidRPr="009011E0">
        <w:rPr>
          <w:sz w:val="16"/>
        </w:rPr>
        <w:t xml:space="preserve">  the  issues  of  </w:t>
      </w:r>
      <w:r w:rsidRPr="009011E0">
        <w:rPr>
          <w:rStyle w:val="StyleUnderline"/>
        </w:rPr>
        <w:t>s</w:t>
      </w:r>
      <w:r w:rsidRPr="009011E0">
        <w:rPr>
          <w:sz w:val="16"/>
        </w:rPr>
        <w:t xml:space="preserve">pace  </w:t>
      </w:r>
      <w:r w:rsidRPr="009011E0">
        <w:rPr>
          <w:rStyle w:val="StyleUnderline"/>
        </w:rPr>
        <w:t>t</w:t>
      </w:r>
      <w:r w:rsidRPr="009011E0">
        <w:rPr>
          <w:sz w:val="16"/>
        </w:rPr>
        <w:t xml:space="preserve">raffic  </w:t>
      </w:r>
      <w:r w:rsidRPr="009011E0">
        <w:rPr>
          <w:rStyle w:val="StyleUnderline"/>
        </w:rPr>
        <w:t>m</w:t>
      </w:r>
      <w:r w:rsidRPr="009011E0">
        <w:rPr>
          <w:sz w:val="16"/>
        </w:rPr>
        <w:t xml:space="preserve">anagement.  </w:t>
      </w:r>
      <w:proofErr w:type="gramStart"/>
      <w:r w:rsidRPr="009011E0">
        <w:rPr>
          <w:sz w:val="16"/>
        </w:rPr>
        <w:t>Collision  avoidance</w:t>
      </w:r>
      <w:proofErr w:type="gramEnd"/>
      <w:r w:rsidRPr="009011E0">
        <w:rPr>
          <w:sz w:val="16"/>
        </w:rPr>
        <w:t xml:space="preserve">  processes  are  currently often  manual  and ad-hoc  (ESA,  2019[46]).  </w:t>
      </w:r>
      <w:proofErr w:type="gramStart"/>
      <w:r w:rsidRPr="009011E0">
        <w:rPr>
          <w:sz w:val="16"/>
        </w:rPr>
        <w:t>This  is</w:t>
      </w:r>
      <w:proofErr w:type="gramEnd"/>
      <w:r w:rsidRPr="009011E0">
        <w:rPr>
          <w:sz w:val="16"/>
        </w:rPr>
        <w:t xml:space="preserve">  illustrated by  the September  2019  low-earth orbit  incident involving  the  European  Space Agency  earth  observation satellite  Aeolus  and  Space X’  </w:t>
      </w:r>
      <w:proofErr w:type="spellStart"/>
      <w:r w:rsidRPr="009011E0">
        <w:rPr>
          <w:sz w:val="16"/>
        </w:rPr>
        <w:t>Starlink</w:t>
      </w:r>
      <w:proofErr w:type="spellEnd"/>
      <w:r w:rsidRPr="009011E0">
        <w:rPr>
          <w:sz w:val="16"/>
        </w:rPr>
        <w:t xml:space="preserve">  44  satellite. </w:t>
      </w:r>
      <w:proofErr w:type="spellStart"/>
      <w:proofErr w:type="gramStart"/>
      <w:r w:rsidRPr="009011E0">
        <w:rPr>
          <w:sz w:val="16"/>
        </w:rPr>
        <w:t>Starlink</w:t>
      </w:r>
      <w:proofErr w:type="spellEnd"/>
      <w:r w:rsidRPr="009011E0">
        <w:rPr>
          <w:sz w:val="16"/>
        </w:rPr>
        <w:t xml:space="preserve">  44</w:t>
      </w:r>
      <w:proofErr w:type="gramEnd"/>
      <w:r w:rsidRPr="009011E0">
        <w:rPr>
          <w:sz w:val="16"/>
        </w:rPr>
        <w:t xml:space="preserve">  was  temporarily  lowered to  near  320  km  altitude to conduct  deorbit  tests,  thus  entering a  region already  occupied  by  the  Aeolus  satellite.  </w:t>
      </w:r>
      <w:r w:rsidRPr="009011E0">
        <w:rPr>
          <w:rStyle w:val="StyleUnderline"/>
          <w:highlight w:val="yellow"/>
        </w:rPr>
        <w:t>When the</w:t>
      </w:r>
      <w:r w:rsidRPr="009011E0">
        <w:rPr>
          <w:rStyle w:val="StyleUnderline"/>
        </w:rPr>
        <w:t xml:space="preserve"> </w:t>
      </w:r>
      <w:proofErr w:type="gramStart"/>
      <w:r w:rsidRPr="009011E0">
        <w:rPr>
          <w:rStyle w:val="StyleUnderline"/>
        </w:rPr>
        <w:t>US  Air</w:t>
      </w:r>
      <w:proofErr w:type="gramEnd"/>
      <w:r w:rsidRPr="009011E0">
        <w:rPr>
          <w:rStyle w:val="StyleUnderline"/>
        </w:rPr>
        <w:t xml:space="preserve">  </w:t>
      </w:r>
      <w:r w:rsidRPr="009011E0">
        <w:rPr>
          <w:rStyle w:val="StyleUnderline"/>
          <w:highlight w:val="yellow"/>
        </w:rPr>
        <w:t>Force  issued  a</w:t>
      </w:r>
      <w:r w:rsidRPr="009011E0">
        <w:rPr>
          <w:rStyle w:val="StyleUnderline"/>
        </w:rPr>
        <w:t xml:space="preserve"> close proximity  </w:t>
      </w:r>
      <w:r w:rsidRPr="009011E0">
        <w:rPr>
          <w:rStyle w:val="StyleUnderline"/>
          <w:highlight w:val="yellow"/>
        </w:rPr>
        <w:t>warning</w:t>
      </w:r>
      <w:r w:rsidRPr="009011E0">
        <w:rPr>
          <w:rStyle w:val="StyleUnderline"/>
        </w:rPr>
        <w:t xml:space="preserve"> </w:t>
      </w:r>
      <w:r w:rsidRPr="009011E0">
        <w:rPr>
          <w:sz w:val="16"/>
        </w:rPr>
        <w:t>(surpassing  the  Agency’s  safety  threshold  of  1  in  10  000  collision  probability</w:t>
      </w:r>
      <w:r w:rsidRPr="009011E0">
        <w:rPr>
          <w:sz w:val="16"/>
          <w:highlight w:val="yellow"/>
        </w:rPr>
        <w:t xml:space="preserve">),  </w:t>
      </w:r>
      <w:r w:rsidRPr="009011E0">
        <w:rPr>
          <w:rStyle w:val="StyleUnderline"/>
          <w:highlight w:val="yellow"/>
        </w:rPr>
        <w:t xml:space="preserve">ESA  operators  conducted an avoidance </w:t>
      </w:r>
      <w:proofErr w:type="spellStart"/>
      <w:r w:rsidRPr="009011E0">
        <w:rPr>
          <w:rStyle w:val="StyleUnderline"/>
          <w:highlight w:val="yellow"/>
        </w:rPr>
        <w:t>manoeuvre</w:t>
      </w:r>
      <w:proofErr w:type="spellEnd"/>
      <w:r w:rsidRPr="009011E0">
        <w:rPr>
          <w:sz w:val="16"/>
        </w:rPr>
        <w:t xml:space="preserve">  (ESA,  2019[46]).  </w:t>
      </w:r>
      <w:proofErr w:type="gramStart"/>
      <w:r w:rsidRPr="009011E0">
        <w:rPr>
          <w:sz w:val="16"/>
        </w:rPr>
        <w:t>Operators  for</w:t>
      </w:r>
      <w:proofErr w:type="gramEnd"/>
      <w:r w:rsidRPr="009011E0">
        <w:rPr>
          <w:sz w:val="16"/>
        </w:rPr>
        <w:t xml:space="preserve">  both satellites  were in contact  before and  after  the </w:t>
      </w:r>
      <w:proofErr w:type="spellStart"/>
      <w:r w:rsidRPr="009011E0">
        <w:rPr>
          <w:sz w:val="16"/>
        </w:rPr>
        <w:t>manoeuvre</w:t>
      </w:r>
      <w:proofErr w:type="spellEnd"/>
      <w:r w:rsidRPr="009011E0">
        <w:rPr>
          <w:sz w:val="16"/>
        </w:rPr>
        <w:t xml:space="preserve">,  but  SpaceX  has  later  communicated  that  a  communications  bug  prevented the  </w:t>
      </w:r>
      <w:proofErr w:type="spellStart"/>
      <w:r w:rsidRPr="009011E0">
        <w:rPr>
          <w:sz w:val="16"/>
        </w:rPr>
        <w:t>Starlink</w:t>
      </w:r>
      <w:proofErr w:type="spellEnd"/>
      <w:r w:rsidRPr="009011E0">
        <w:rPr>
          <w:sz w:val="16"/>
        </w:rPr>
        <w:t xml:space="preserve"> operator  from  seeing the correspondence  with  the probability  increase.</w:t>
      </w:r>
    </w:p>
    <w:p w14:paraId="3AF7A80B" w14:textId="77777777" w:rsidR="003B5E04" w:rsidRPr="009011E0" w:rsidRDefault="003B5E04" w:rsidP="003B5E04">
      <w:pPr>
        <w:spacing w:line="240" w:lineRule="auto"/>
        <w:contextualSpacing/>
        <w:rPr>
          <w:sz w:val="16"/>
        </w:rPr>
      </w:pPr>
      <w:proofErr w:type="gramStart"/>
      <w:r w:rsidRPr="009011E0">
        <w:rPr>
          <w:rStyle w:val="StyleUnderline"/>
        </w:rPr>
        <w:t>To  address</w:t>
      </w:r>
      <w:proofErr w:type="gramEnd"/>
      <w:r w:rsidRPr="009011E0">
        <w:rPr>
          <w:sz w:val="16"/>
        </w:rPr>
        <w:t xml:space="preserve">  some  of  these  </w:t>
      </w:r>
      <w:r w:rsidRPr="009011E0">
        <w:rPr>
          <w:rStyle w:val="StyleUnderline"/>
        </w:rPr>
        <w:t>challenges,  the  U</w:t>
      </w:r>
      <w:r w:rsidRPr="009011E0">
        <w:rPr>
          <w:sz w:val="16"/>
        </w:rPr>
        <w:t xml:space="preserve">nited  </w:t>
      </w:r>
      <w:r w:rsidRPr="009011E0">
        <w:rPr>
          <w:rStyle w:val="StyleUnderline"/>
        </w:rPr>
        <w:t>S</w:t>
      </w:r>
      <w:r w:rsidRPr="009011E0">
        <w:rPr>
          <w:sz w:val="16"/>
        </w:rPr>
        <w:t xml:space="preserve">tates  </w:t>
      </w:r>
      <w:r w:rsidRPr="009011E0">
        <w:rPr>
          <w:rStyle w:val="StyleUnderline"/>
        </w:rPr>
        <w:t>is  taking  a  new  approach  to  commercial</w:t>
      </w:r>
      <w:r w:rsidRPr="009011E0">
        <w:rPr>
          <w:sz w:val="16"/>
        </w:rPr>
        <w:t xml:space="preserve">  </w:t>
      </w:r>
      <w:r w:rsidRPr="009011E0">
        <w:rPr>
          <w:rStyle w:val="StyleUnderline"/>
        </w:rPr>
        <w:t>s</w:t>
      </w:r>
      <w:r w:rsidRPr="009011E0">
        <w:rPr>
          <w:sz w:val="16"/>
        </w:rPr>
        <w:t xml:space="preserve">pace </w:t>
      </w:r>
      <w:r w:rsidRPr="009011E0">
        <w:rPr>
          <w:rStyle w:val="StyleUnderline"/>
        </w:rPr>
        <w:t>t</w:t>
      </w:r>
      <w:r w:rsidRPr="009011E0">
        <w:rPr>
          <w:sz w:val="16"/>
        </w:rPr>
        <w:t xml:space="preserve">raffic  </w:t>
      </w:r>
      <w:r w:rsidRPr="009011E0">
        <w:rPr>
          <w:rStyle w:val="StyleUnderline"/>
        </w:rPr>
        <w:t>m</w:t>
      </w:r>
      <w:r w:rsidRPr="009011E0">
        <w:rPr>
          <w:sz w:val="16"/>
        </w:rPr>
        <w:t>anagement</w:t>
      </w:r>
      <w:r w:rsidRPr="009011E0">
        <w:rPr>
          <w:rStyle w:val="StyleUnderline"/>
        </w:rPr>
        <w:t>,  moving it  from  the Department  of  Defense to the Department  of  Commerce.</w:t>
      </w:r>
      <w:r w:rsidRPr="009011E0">
        <w:rPr>
          <w:sz w:val="16"/>
        </w:rPr>
        <w:t xml:space="preserve">  The </w:t>
      </w:r>
      <w:r w:rsidRPr="009011E0">
        <w:rPr>
          <w:rStyle w:val="StyleUnderline"/>
          <w:highlight w:val="yellow"/>
        </w:rPr>
        <w:t xml:space="preserve">US </w:t>
      </w:r>
      <w:proofErr w:type="gramStart"/>
      <w:r w:rsidRPr="009011E0">
        <w:rPr>
          <w:rStyle w:val="StyleUnderline"/>
          <w:highlight w:val="yellow"/>
        </w:rPr>
        <w:t>Space  Policy</w:t>
      </w:r>
      <w:proofErr w:type="gramEnd"/>
      <w:r w:rsidRPr="009011E0">
        <w:rPr>
          <w:rStyle w:val="StyleUnderline"/>
        </w:rPr>
        <w:t xml:space="preserve">  Directives  2 and 3,</w:t>
      </w:r>
      <w:r w:rsidRPr="009011E0">
        <w:rPr>
          <w:sz w:val="16"/>
        </w:rPr>
        <w:t xml:space="preserve">  issued in 2018,  </w:t>
      </w:r>
      <w:r w:rsidRPr="009011E0">
        <w:rPr>
          <w:rStyle w:val="StyleUnderline"/>
          <w:highlight w:val="yellow"/>
        </w:rPr>
        <w:t>establish the D</w:t>
      </w:r>
      <w:r w:rsidRPr="009011E0">
        <w:rPr>
          <w:sz w:val="16"/>
        </w:rPr>
        <w:t xml:space="preserve">epartment  </w:t>
      </w:r>
      <w:r w:rsidRPr="009011E0">
        <w:rPr>
          <w:rStyle w:val="StyleUnderline"/>
          <w:highlight w:val="yellow"/>
        </w:rPr>
        <w:t>o</w:t>
      </w:r>
      <w:r w:rsidRPr="009011E0">
        <w:rPr>
          <w:sz w:val="16"/>
        </w:rPr>
        <w:t xml:space="preserve">f  </w:t>
      </w:r>
      <w:r w:rsidRPr="009011E0">
        <w:rPr>
          <w:rStyle w:val="StyleUnderline"/>
          <w:highlight w:val="yellow"/>
        </w:rPr>
        <w:t>C</w:t>
      </w:r>
      <w:r w:rsidRPr="009011E0">
        <w:rPr>
          <w:sz w:val="16"/>
        </w:rPr>
        <w:t xml:space="preserve">ommerce </w:t>
      </w:r>
      <w:r w:rsidRPr="009011E0">
        <w:rPr>
          <w:rStyle w:val="StyleUnderline"/>
          <w:highlight w:val="yellow"/>
        </w:rPr>
        <w:t>as  the lead civil agency for  commercial</w:t>
      </w:r>
      <w:r w:rsidRPr="009011E0">
        <w:rPr>
          <w:sz w:val="16"/>
        </w:rPr>
        <w:t xml:space="preserve">  space situational  awareness  </w:t>
      </w:r>
      <w:r w:rsidRPr="009011E0">
        <w:rPr>
          <w:rStyle w:val="StyleUnderline"/>
        </w:rPr>
        <w:t>(</w:t>
      </w:r>
      <w:r w:rsidRPr="009011E0">
        <w:rPr>
          <w:rStyle w:val="StyleUnderline"/>
          <w:highlight w:val="yellow"/>
        </w:rPr>
        <w:t>SSA)  and</w:t>
      </w:r>
      <w:r w:rsidRPr="009011E0">
        <w:rPr>
          <w:sz w:val="16"/>
        </w:rPr>
        <w:t xml:space="preserve"> space  traffic  management  </w:t>
      </w:r>
      <w:r w:rsidRPr="009011E0">
        <w:rPr>
          <w:rStyle w:val="StyleUnderline"/>
        </w:rPr>
        <w:t>(</w:t>
      </w:r>
      <w:r w:rsidRPr="009011E0">
        <w:rPr>
          <w:rStyle w:val="StyleUnderline"/>
          <w:highlight w:val="yellow"/>
        </w:rPr>
        <w:t>STM)</w:t>
      </w:r>
      <w:r w:rsidRPr="009011E0">
        <w:rPr>
          <w:rStyle w:val="StyleUnderline"/>
        </w:rPr>
        <w:t xml:space="preserve">.  </w:t>
      </w:r>
      <w:r w:rsidRPr="009011E0">
        <w:rPr>
          <w:sz w:val="16"/>
        </w:rPr>
        <w:t xml:space="preserve">Whereas </w:t>
      </w:r>
      <w:r w:rsidRPr="009011E0">
        <w:rPr>
          <w:rStyle w:val="StyleUnderline"/>
          <w:highlight w:val="yellow"/>
        </w:rPr>
        <w:t>military-to-</w:t>
      </w:r>
      <w:proofErr w:type="gramStart"/>
      <w:r w:rsidRPr="009011E0">
        <w:rPr>
          <w:rStyle w:val="StyleUnderline"/>
          <w:highlight w:val="yellow"/>
        </w:rPr>
        <w:t>military</w:t>
      </w:r>
      <w:r w:rsidRPr="009011E0">
        <w:rPr>
          <w:rStyle w:val="StyleUnderline"/>
        </w:rPr>
        <w:t xml:space="preserve">  SSA</w:t>
      </w:r>
      <w:proofErr w:type="gramEnd"/>
      <w:r w:rsidRPr="009011E0">
        <w:rPr>
          <w:rStyle w:val="StyleUnderline"/>
        </w:rPr>
        <w:t xml:space="preserve">  </w:t>
      </w:r>
      <w:r w:rsidRPr="009011E0">
        <w:rPr>
          <w:rStyle w:val="StyleUnderline"/>
          <w:highlight w:val="yellow"/>
        </w:rPr>
        <w:t>data-sharing</w:t>
      </w:r>
      <w:r w:rsidRPr="009011E0">
        <w:rPr>
          <w:rStyle w:val="StyleUnderline"/>
        </w:rPr>
        <w:t xml:space="preserve">  agreements  </w:t>
      </w:r>
      <w:r w:rsidRPr="009011E0">
        <w:rPr>
          <w:rStyle w:val="StyleUnderline"/>
          <w:highlight w:val="yellow"/>
        </w:rPr>
        <w:t>will  continue</w:t>
      </w:r>
      <w:r w:rsidRPr="009011E0">
        <w:rPr>
          <w:sz w:val="16"/>
        </w:rPr>
        <w:t xml:space="preserve">  as  before,  the Office for  Space Commerce in  </w:t>
      </w:r>
      <w:r w:rsidRPr="009011E0">
        <w:rPr>
          <w:rStyle w:val="StyleUnderline"/>
        </w:rPr>
        <w:t>the  D</w:t>
      </w:r>
      <w:r w:rsidRPr="009011E0">
        <w:rPr>
          <w:sz w:val="16"/>
        </w:rPr>
        <w:t xml:space="preserve">epartment  </w:t>
      </w:r>
      <w:r w:rsidRPr="009011E0">
        <w:rPr>
          <w:rStyle w:val="StyleUnderline"/>
        </w:rPr>
        <w:t>o</w:t>
      </w:r>
      <w:r w:rsidRPr="009011E0">
        <w:rPr>
          <w:sz w:val="16"/>
        </w:rPr>
        <w:t xml:space="preserve">f  </w:t>
      </w:r>
      <w:r w:rsidRPr="009011E0">
        <w:rPr>
          <w:rStyle w:val="StyleUnderline"/>
        </w:rPr>
        <w:t>C</w:t>
      </w:r>
      <w:r w:rsidRPr="009011E0">
        <w:rPr>
          <w:sz w:val="16"/>
        </w:rPr>
        <w:t xml:space="preserve">ommerce  </w:t>
      </w:r>
      <w:r w:rsidRPr="009011E0">
        <w:rPr>
          <w:rStyle w:val="StyleUnderline"/>
        </w:rPr>
        <w:t xml:space="preserve">will  </w:t>
      </w:r>
      <w:r w:rsidRPr="009011E0">
        <w:rPr>
          <w:rStyle w:val="StyleUnderline"/>
          <w:highlight w:val="yellow"/>
        </w:rPr>
        <w:t>provide  services  to  commercial  stakeholders</w:t>
      </w:r>
      <w:r w:rsidRPr="009011E0">
        <w:rPr>
          <w:rStyle w:val="StyleUnderline"/>
        </w:rPr>
        <w:t xml:space="preserve">.  </w:t>
      </w:r>
      <w:proofErr w:type="gramStart"/>
      <w:r w:rsidRPr="009011E0">
        <w:rPr>
          <w:rStyle w:val="StyleUnderline"/>
        </w:rPr>
        <w:t>One  important</w:t>
      </w:r>
      <w:proofErr w:type="gramEnd"/>
      <w:r w:rsidRPr="009011E0">
        <w:rPr>
          <w:rStyle w:val="StyleUnderline"/>
        </w:rPr>
        <w:t xml:space="preserve">  initiative</w:t>
      </w:r>
      <w:r w:rsidRPr="009011E0">
        <w:rPr>
          <w:sz w:val="16"/>
        </w:rPr>
        <w:t xml:space="preserve">, as  set  out  in  the  Space  Policy  Directive  3,  </w:t>
      </w:r>
      <w:r w:rsidRPr="009011E0">
        <w:rPr>
          <w:rStyle w:val="StyleUnderline"/>
        </w:rPr>
        <w:t xml:space="preserve">is  an  </w:t>
      </w:r>
      <w:r w:rsidRPr="009011E0">
        <w:rPr>
          <w:rStyle w:val="StyleUnderline"/>
          <w:highlight w:val="yellow"/>
        </w:rPr>
        <w:t>open-architecture  data-sharing  platform,  including  data from  international  government  and  private operators</w:t>
      </w:r>
      <w:r w:rsidRPr="009011E0">
        <w:rPr>
          <w:rStyle w:val="StyleUnderline"/>
        </w:rPr>
        <w:t>.</w:t>
      </w:r>
      <w:r w:rsidRPr="009011E0">
        <w:rPr>
          <w:sz w:val="16"/>
        </w:rPr>
        <w:t xml:space="preserve">  Some </w:t>
      </w:r>
      <w:proofErr w:type="gramStart"/>
      <w:r w:rsidRPr="009011E0">
        <w:rPr>
          <w:sz w:val="16"/>
        </w:rPr>
        <w:t>basic  services</w:t>
      </w:r>
      <w:proofErr w:type="gramEnd"/>
      <w:r w:rsidRPr="009011E0">
        <w:rPr>
          <w:sz w:val="16"/>
        </w:rPr>
        <w:t xml:space="preserve">  will  be  provided free  of  charge, </w:t>
      </w:r>
      <w:r w:rsidRPr="009011E0">
        <w:rPr>
          <w:rStyle w:val="StyleUnderline"/>
        </w:rPr>
        <w:t xml:space="preserve">with  commercial  providers  able  to provide add-on services.  </w:t>
      </w:r>
      <w:proofErr w:type="gramStart"/>
      <w:r w:rsidRPr="009011E0">
        <w:rPr>
          <w:sz w:val="16"/>
        </w:rPr>
        <w:t>In  July</w:t>
      </w:r>
      <w:proofErr w:type="gramEnd"/>
      <w:r w:rsidRPr="009011E0">
        <w:rPr>
          <w:sz w:val="16"/>
        </w:rPr>
        <w:t xml:space="preserve">  2019,  the  Department  of  Defense sent the  first  sets  of  satellite  and  tracking  data  to  this  new  repository,  dubbed  the  </w:t>
      </w:r>
      <w:r w:rsidRPr="009011E0">
        <w:rPr>
          <w:rStyle w:val="StyleUnderline"/>
          <w:highlight w:val="yellow"/>
        </w:rPr>
        <w:t>Unified  Data  Library</w:t>
      </w:r>
      <w:r w:rsidRPr="009011E0">
        <w:rPr>
          <w:sz w:val="16"/>
        </w:rPr>
        <w:t xml:space="preserve">.  The Office </w:t>
      </w:r>
      <w:proofErr w:type="gramStart"/>
      <w:r w:rsidRPr="009011E0">
        <w:rPr>
          <w:sz w:val="16"/>
        </w:rPr>
        <w:t>for  Space</w:t>
      </w:r>
      <w:proofErr w:type="gramEnd"/>
      <w:r w:rsidRPr="009011E0">
        <w:rPr>
          <w:sz w:val="16"/>
        </w:rPr>
        <w:t xml:space="preserve">  Commerce has  also  been tasked with </w:t>
      </w:r>
      <w:proofErr w:type="spellStart"/>
      <w:r w:rsidRPr="009011E0">
        <w:rPr>
          <w:rStyle w:val="StyleUnderline"/>
        </w:rPr>
        <w:t>c</w:t>
      </w:r>
      <w:r w:rsidRPr="009011E0">
        <w:rPr>
          <w:rStyle w:val="StyleUnderline"/>
          <w:highlight w:val="yellow"/>
        </w:rPr>
        <w:t>o-ordinating</w:t>
      </w:r>
      <w:proofErr w:type="spellEnd"/>
      <w:r w:rsidRPr="009011E0">
        <w:rPr>
          <w:rStyle w:val="StyleUnderline"/>
          <w:highlight w:val="yellow"/>
        </w:rPr>
        <w:t xml:space="preserve">  activities</w:t>
      </w:r>
      <w:r w:rsidRPr="009011E0">
        <w:rPr>
          <w:rStyle w:val="StyleUnderline"/>
        </w:rPr>
        <w:t xml:space="preserve">  across  US  agencies  t</w:t>
      </w:r>
      <w:r w:rsidRPr="009011E0">
        <w:rPr>
          <w:rStyle w:val="StyleUnderline"/>
          <w:highlight w:val="yellow"/>
        </w:rPr>
        <w:t>o</w:t>
      </w:r>
      <w:r w:rsidRPr="009011E0">
        <w:rPr>
          <w:rStyle w:val="StyleUnderline"/>
        </w:rPr>
        <w:t xml:space="preserve"> create and  </w:t>
      </w:r>
      <w:r w:rsidRPr="009011E0">
        <w:rPr>
          <w:rStyle w:val="StyleUnderline"/>
          <w:highlight w:val="yellow"/>
        </w:rPr>
        <w:t>update  standards</w:t>
      </w:r>
      <w:r w:rsidRPr="009011E0">
        <w:rPr>
          <w:rStyle w:val="StyleUnderline"/>
        </w:rPr>
        <w:t xml:space="preserve">,  practices  and  guidelines  related  </w:t>
      </w:r>
      <w:r w:rsidRPr="009011E0">
        <w:rPr>
          <w:rStyle w:val="StyleUnderline"/>
          <w:highlight w:val="yellow"/>
        </w:rPr>
        <w:t>to  debris  mitigation</w:t>
      </w:r>
      <w:r w:rsidRPr="009011E0">
        <w:rPr>
          <w:rStyle w:val="StyleUnderline"/>
        </w:rPr>
        <w:t xml:space="preserve">  and  s</w:t>
      </w:r>
      <w:r w:rsidRPr="009011E0">
        <w:rPr>
          <w:sz w:val="16"/>
        </w:rPr>
        <w:t xml:space="preserve">pace  </w:t>
      </w:r>
      <w:r w:rsidRPr="009011E0">
        <w:rPr>
          <w:rStyle w:val="StyleUnderline"/>
        </w:rPr>
        <w:t>t</w:t>
      </w:r>
      <w:r w:rsidRPr="009011E0">
        <w:rPr>
          <w:sz w:val="16"/>
        </w:rPr>
        <w:t xml:space="preserve">raffic </w:t>
      </w:r>
      <w:r w:rsidRPr="009011E0">
        <w:rPr>
          <w:rStyle w:val="StyleUnderline"/>
        </w:rPr>
        <w:t>m</w:t>
      </w:r>
      <w:r w:rsidRPr="009011E0">
        <w:rPr>
          <w:sz w:val="16"/>
        </w:rPr>
        <w:t xml:space="preserve">anagement  (e.g.  </w:t>
      </w:r>
      <w:proofErr w:type="gramStart"/>
      <w:r w:rsidRPr="009011E0">
        <w:rPr>
          <w:sz w:val="16"/>
        </w:rPr>
        <w:t>update  government</w:t>
      </w:r>
      <w:proofErr w:type="gramEnd"/>
      <w:r w:rsidRPr="009011E0">
        <w:rPr>
          <w:sz w:val="16"/>
        </w:rPr>
        <w:t xml:space="preserve">  debris  mitigation  standard  practices,  establish  new  guidelines  for commercial  satellite design).  </w:t>
      </w:r>
      <w:proofErr w:type="gramStart"/>
      <w:r w:rsidRPr="009011E0">
        <w:rPr>
          <w:sz w:val="16"/>
        </w:rPr>
        <w:t>This  will</w:t>
      </w:r>
      <w:proofErr w:type="gramEnd"/>
      <w:r w:rsidRPr="009011E0">
        <w:rPr>
          <w:sz w:val="16"/>
        </w:rPr>
        <w:t xml:space="preserve">  be  integrated  into respective  licensing processes.   </w:t>
      </w:r>
    </w:p>
    <w:p w14:paraId="49F67314" w14:textId="77777777" w:rsidR="003B5E04" w:rsidRPr="00F601E6" w:rsidRDefault="003B5E04" w:rsidP="003B5E04">
      <w:pPr>
        <w:spacing w:line="240" w:lineRule="auto"/>
        <w:contextualSpacing/>
      </w:pPr>
      <w:r w:rsidRPr="009011E0">
        <w:rPr>
          <w:rStyle w:val="StyleUnderline"/>
          <w:highlight w:val="yellow"/>
        </w:rPr>
        <w:t xml:space="preserve">The </w:t>
      </w:r>
      <w:proofErr w:type="gramStart"/>
      <w:r w:rsidRPr="009011E0">
        <w:rPr>
          <w:rStyle w:val="StyleUnderline"/>
          <w:highlight w:val="yellow"/>
        </w:rPr>
        <w:t>industry</w:t>
      </w:r>
      <w:r w:rsidRPr="009011E0">
        <w:rPr>
          <w:rStyle w:val="StyleUnderline"/>
        </w:rPr>
        <w:t xml:space="preserve">  itself</w:t>
      </w:r>
      <w:proofErr w:type="gramEnd"/>
      <w:r w:rsidRPr="009011E0">
        <w:rPr>
          <w:rStyle w:val="StyleUnderline"/>
        </w:rPr>
        <w:t xml:space="preserve">  </w:t>
      </w:r>
      <w:r w:rsidRPr="009011E0">
        <w:rPr>
          <w:rStyle w:val="StyleUnderline"/>
          <w:highlight w:val="yellow"/>
        </w:rPr>
        <w:t>is</w:t>
      </w:r>
      <w:r w:rsidRPr="009011E0">
        <w:rPr>
          <w:rStyle w:val="StyleUnderline"/>
        </w:rPr>
        <w:t xml:space="preserve">  also </w:t>
      </w:r>
      <w:r w:rsidRPr="009011E0">
        <w:rPr>
          <w:rStyle w:val="StyleUnderline"/>
          <w:highlight w:val="yellow"/>
        </w:rPr>
        <w:t>taking steps.  The S</w:t>
      </w:r>
      <w:r w:rsidRPr="009011E0">
        <w:rPr>
          <w:rStyle w:val="StyleUnderline"/>
        </w:rPr>
        <w:t xml:space="preserve">pace </w:t>
      </w:r>
      <w:proofErr w:type="gramStart"/>
      <w:r w:rsidRPr="009011E0">
        <w:rPr>
          <w:rStyle w:val="StyleUnderline"/>
          <w:highlight w:val="yellow"/>
        </w:rPr>
        <w:t>D</w:t>
      </w:r>
      <w:r w:rsidRPr="009011E0">
        <w:rPr>
          <w:rStyle w:val="StyleUnderline"/>
        </w:rPr>
        <w:t xml:space="preserve">ata  </w:t>
      </w:r>
      <w:r w:rsidRPr="009011E0">
        <w:rPr>
          <w:rStyle w:val="StyleUnderline"/>
          <w:highlight w:val="yellow"/>
        </w:rPr>
        <w:t>A</w:t>
      </w:r>
      <w:r w:rsidRPr="009011E0">
        <w:rPr>
          <w:rStyle w:val="StyleUnderline"/>
        </w:rPr>
        <w:t>ssociation</w:t>
      </w:r>
      <w:proofErr w:type="gramEnd"/>
      <w:r w:rsidRPr="009011E0">
        <w:rPr>
          <w:rStyle w:val="StyleUnderline"/>
        </w:rPr>
        <w:t xml:space="preserve">  </w:t>
      </w:r>
      <w:r w:rsidRPr="009011E0">
        <w:rPr>
          <w:sz w:val="16"/>
        </w:rPr>
        <w:t xml:space="preserve">was  created  in  2009  and </w:t>
      </w:r>
      <w:r w:rsidRPr="009011E0">
        <w:rPr>
          <w:rStyle w:val="StyleUnderline"/>
          <w:highlight w:val="yellow"/>
        </w:rPr>
        <w:t>includes</w:t>
      </w:r>
      <w:r w:rsidRPr="009011E0">
        <w:rPr>
          <w:rStyle w:val="StyleUnderline"/>
        </w:rPr>
        <w:t xml:space="preserve">  both incumbent  and  more  recent  </w:t>
      </w:r>
      <w:r w:rsidRPr="009011E0">
        <w:rPr>
          <w:rStyle w:val="StyleUnderline"/>
          <w:highlight w:val="yellow"/>
        </w:rPr>
        <w:t>satellite  operators.</w:t>
      </w:r>
      <w:r w:rsidRPr="009011E0">
        <w:rPr>
          <w:rStyle w:val="StyleUnderline"/>
        </w:rPr>
        <w:t xml:space="preserve">  </w:t>
      </w:r>
      <w:proofErr w:type="gramStart"/>
      <w:r w:rsidRPr="009011E0">
        <w:rPr>
          <w:rStyle w:val="StyleUnderline"/>
        </w:rPr>
        <w:t xml:space="preserve">The  </w:t>
      </w:r>
      <w:proofErr w:type="spellStart"/>
      <w:r w:rsidRPr="009011E0">
        <w:rPr>
          <w:rStyle w:val="StyleUnderline"/>
        </w:rPr>
        <w:t>organisation</w:t>
      </w:r>
      <w:proofErr w:type="spellEnd"/>
      <w:proofErr w:type="gramEnd"/>
      <w:r w:rsidRPr="009011E0">
        <w:rPr>
          <w:rStyle w:val="StyleUnderline"/>
        </w:rPr>
        <w:t xml:space="preserve">  </w:t>
      </w:r>
      <w:r w:rsidRPr="001F486C">
        <w:rPr>
          <w:rStyle w:val="StyleUnderline"/>
          <w:highlight w:val="yellow"/>
        </w:rPr>
        <w:t>shares  operational  data  and</w:t>
      </w:r>
      <w:r w:rsidRPr="009011E0">
        <w:rPr>
          <w:rStyle w:val="StyleUnderline"/>
        </w:rPr>
        <w:t xml:space="preserve">  promotes industry  </w:t>
      </w:r>
      <w:r w:rsidRPr="001F486C">
        <w:rPr>
          <w:rStyle w:val="StyleUnderline"/>
          <w:highlight w:val="yellow"/>
        </w:rPr>
        <w:t>best  practices</w:t>
      </w:r>
    </w:p>
    <w:p w14:paraId="2137664A" w14:textId="77777777" w:rsidR="00404562" w:rsidRDefault="00404562" w:rsidP="00404562">
      <w:pPr>
        <w:spacing w:line="240" w:lineRule="auto"/>
        <w:contextualSpacing/>
        <w:rPr>
          <w:rStyle w:val="StyleUnderline"/>
        </w:rPr>
      </w:pPr>
    </w:p>
    <w:p w14:paraId="23E5D531" w14:textId="056E6733" w:rsidR="00404562" w:rsidRDefault="00404562" w:rsidP="00404562">
      <w:pPr>
        <w:pStyle w:val="Heading3"/>
      </w:pPr>
      <w:proofErr w:type="spellStart"/>
      <w:r>
        <w:lastRenderedPageBreak/>
        <w:t>african</w:t>
      </w:r>
      <w:proofErr w:type="spellEnd"/>
      <w:r>
        <w:t xml:space="preserve"> </w:t>
      </w:r>
      <w:r>
        <w:t>adv</w:t>
      </w:r>
      <w:r>
        <w:t xml:space="preserve"> </w:t>
      </w:r>
    </w:p>
    <w:p w14:paraId="138022F4" w14:textId="77777777" w:rsidR="003B5E04" w:rsidRPr="00100A2B" w:rsidRDefault="003B5E04" w:rsidP="003B5E04">
      <w:pPr>
        <w:pStyle w:val="Heading4"/>
      </w:pPr>
      <w:r>
        <w:t xml:space="preserve">Doesn’t say war, lists alt causes, and says it will devolve to small-time proxies that don’t escalate – Harker reads yellow </w:t>
      </w:r>
    </w:p>
    <w:p w14:paraId="35C9B27F" w14:textId="77777777" w:rsidR="003B5E04" w:rsidRPr="00100A2B" w:rsidRDefault="003B5E04" w:rsidP="003B5E04">
      <w:proofErr w:type="spellStart"/>
      <w:r w:rsidRPr="00100A2B">
        <w:rPr>
          <w:rStyle w:val="Style13ptBold"/>
        </w:rPr>
        <w:t>Yeisley</w:t>
      </w:r>
      <w:proofErr w:type="spellEnd"/>
      <w:r w:rsidRPr="00100A2B">
        <w:rPr>
          <w:rStyle w:val="Style13ptBold"/>
        </w:rPr>
        <w:t xml:space="preserve"> 11 </w:t>
      </w:r>
      <w:r w:rsidRPr="00100A2B">
        <w:t xml:space="preserve">[(USAF Lieutenant Colonel Mark O. </w:t>
      </w:r>
      <w:proofErr w:type="spellStart"/>
      <w:r w:rsidRPr="00100A2B">
        <w:t>Yeisley</w:t>
      </w:r>
      <w:proofErr w:type="spellEnd"/>
      <w:r w:rsidRPr="00100A2B">
        <w:t xml:space="preserve">,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22" w:anchor="metadata_info_tab_contents" w:history="1">
        <w:r w:rsidRPr="00100A2B">
          <w:rPr>
            <w:rStyle w:val="Hyperlink"/>
          </w:rPr>
          <w:t>https://www.jstor.org/stable/26270538?seq=1#metadata_info_tab_contents</w:t>
        </w:r>
      </w:hyperlink>
      <w:r w:rsidRPr="00100A2B">
        <w:t>] TDI</w:t>
      </w:r>
    </w:p>
    <w:p w14:paraId="15D19366" w14:textId="77777777" w:rsidR="003B5E04" w:rsidRPr="00100A2B" w:rsidRDefault="003B5E04" w:rsidP="003B5E04">
      <w:pPr>
        <w:rPr>
          <w:rStyle w:val="Emphasis"/>
        </w:rPr>
      </w:pPr>
      <w:r w:rsidRPr="00100A2B">
        <w:rPr>
          <w:rStyle w:val="Emphasis"/>
        </w:rPr>
        <w:t xml:space="preserve">Bipolarity, </w:t>
      </w:r>
      <w:proofErr w:type="gramStart"/>
      <w:r w:rsidRPr="00100A2B">
        <w:rPr>
          <w:rStyle w:val="Emphasis"/>
        </w:rPr>
        <w:t>Nuclear Weapons</w:t>
      </w:r>
      <w:proofErr w:type="gramEnd"/>
      <w:r w:rsidRPr="00100A2B">
        <w:rPr>
          <w:rStyle w:val="Emphasis"/>
        </w:rPr>
        <w:t xml:space="preserve">, and </w:t>
      </w:r>
      <w:r w:rsidRPr="00861B70">
        <w:rPr>
          <w:rStyle w:val="Emphasis"/>
        </w:rPr>
        <w:t>Sino-US Proxy Conflict in Africa</w:t>
      </w:r>
    </w:p>
    <w:p w14:paraId="24105AB1" w14:textId="77777777" w:rsidR="003B5E04" w:rsidRPr="00100A2B" w:rsidRDefault="003B5E04" w:rsidP="003B5E04">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00A2B">
        <w:rPr>
          <w:rStyle w:val="StyleUnderline"/>
        </w:rPr>
        <w:t xml:space="preserve">access to strategic resources rather than ideology would lie at the heart of future US-Sino competition, and </w:t>
      </w:r>
      <w:r w:rsidRPr="00861B70">
        <w:rPr>
          <w:rStyle w:val="StyleUnderline"/>
          <w:highlight w:val="cyan"/>
        </w:rPr>
        <w:t>the new “great game” will</w:t>
      </w:r>
      <w:r w:rsidRPr="00100A2B">
        <w:rPr>
          <w:rStyle w:val="StyleUnderline"/>
        </w:rPr>
        <w:t xml:space="preserve"> most likely </w:t>
      </w:r>
      <w:r w:rsidRPr="00861B70">
        <w:rPr>
          <w:rStyle w:val="StyleUnderline"/>
          <w:highlight w:val="cyan"/>
        </w:rPr>
        <w:t>be played in Africa</w:t>
      </w:r>
      <w:r w:rsidRPr="00100A2B">
        <w:t xml:space="preserve">. </w:t>
      </w:r>
    </w:p>
    <w:p w14:paraId="2273F957" w14:textId="77777777" w:rsidR="003B5E04" w:rsidRPr="00100A2B" w:rsidRDefault="003B5E04" w:rsidP="003B5E04">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00A2B">
        <w:rPr>
          <w:rStyle w:val="StyleUnderline"/>
        </w:rPr>
        <w:t>China is the leading global consumer of aluminum, copper, lead, nickel, zinc, tin, and iron ore,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F32D87">
        <w:rPr>
          <w:rStyle w:val="StyleUnderline"/>
          <w:highlight w:val="yellow"/>
        </w:rPr>
        <w:t>China</w:t>
      </w:r>
      <w:r w:rsidRPr="00100A2B">
        <w:rPr>
          <w:rStyle w:val="StyleUnderline"/>
        </w:rPr>
        <w:t xml:space="preserve"> currently </w:t>
      </w:r>
      <w:r w:rsidRPr="00F32D87">
        <w:rPr>
          <w:rStyle w:val="StyleUnderline"/>
          <w:highlight w:val="yellow"/>
        </w:rPr>
        <w:t>lacks the</w:t>
      </w:r>
      <w:r w:rsidRPr="00100A2B">
        <w:rPr>
          <w:rStyle w:val="StyleUnderline"/>
        </w:rPr>
        <w:t xml:space="preserve"> technological </w:t>
      </w:r>
      <w:r w:rsidRPr="00F32D87">
        <w:rPr>
          <w:rStyle w:val="StyleUnderline"/>
          <w:highlight w:val="yellow"/>
        </w:rPr>
        <w:t>know-how</w:t>
      </w:r>
      <w:r w:rsidRPr="00100A2B">
        <w:rPr>
          <w:rStyle w:val="StyleUnderline"/>
        </w:rPr>
        <w:t xml:space="preserve"> to do so </w:t>
      </w:r>
      <w:r w:rsidRPr="00F32D87">
        <w:rPr>
          <w:rStyle w:val="StyleUnderline"/>
          <w:highlight w:val="yellow"/>
        </w:rPr>
        <w:t>and remains tied to</w:t>
      </w:r>
      <w:r w:rsidRPr="00100A2B">
        <w:rPr>
          <w:rStyle w:val="StyleUnderline"/>
        </w:rPr>
        <w:t xml:space="preserve"> a mainly </w:t>
      </w:r>
      <w:r w:rsidRPr="00F32D87">
        <w:rPr>
          <w:rStyle w:val="StyleUnderline"/>
          <w:highlight w:val="yellow"/>
        </w:rPr>
        <w:t>nonrenewable</w:t>
      </w:r>
      <w:r w:rsidRPr="00100A2B">
        <w:rPr>
          <w:rStyle w:val="StyleUnderline"/>
        </w:rPr>
        <w:t xml:space="preserve"> </w:t>
      </w:r>
      <w:r w:rsidRPr="00F32D87">
        <w:rPr>
          <w:rStyle w:val="StyleUnderline"/>
          <w:highlight w:val="yellow"/>
        </w:rPr>
        <w:t>energy</w:t>
      </w:r>
      <w:r w:rsidRPr="00100A2B">
        <w:rPr>
          <w:rStyle w:val="StyleUnderline"/>
        </w:rPr>
        <w:t xml:space="preserve"> resource </w:t>
      </w:r>
      <w:r w:rsidRPr="00F32D87">
        <w:rPr>
          <w:rStyle w:val="StyleUnderline"/>
          <w:highlight w:val="yellow"/>
        </w:rPr>
        <w:t>base</w:t>
      </w:r>
      <w:r w:rsidRPr="00100A2B">
        <w:t xml:space="preserve">. Since </w:t>
      </w:r>
      <w:proofErr w:type="gramStart"/>
      <w:r w:rsidRPr="00100A2B">
        <w:t>the majority of</w:t>
      </w:r>
      <w:proofErr w:type="gramEnd"/>
      <w:r w:rsidRPr="00100A2B">
        <w:t xml:space="preserve"> these needs are nonrenewable, competition of necessity will be zero-sum and will be conducted via all instruments of power.50</w:t>
      </w:r>
    </w:p>
    <w:p w14:paraId="56314B8E" w14:textId="77777777" w:rsidR="003B5E04" w:rsidRPr="00100A2B" w:rsidRDefault="003B5E04" w:rsidP="003B5E04">
      <w:r w:rsidRPr="00A32299">
        <w:rPr>
          <w:rStyle w:val="StyleUnderline"/>
          <w:highlight w:val="cyan"/>
        </w:rPr>
        <w:t>Africa is home to</w:t>
      </w:r>
      <w:r w:rsidRPr="00100A2B">
        <w:rPr>
          <w:rStyle w:val="StyleUnderline"/>
        </w:rPr>
        <w:t xml:space="preserve"> a wealth of </w:t>
      </w:r>
      <w:r w:rsidRPr="00861B70">
        <w:rPr>
          <w:rStyle w:val="StyleUnderline"/>
          <w:highlight w:val="cyan"/>
        </w:rPr>
        <w:t>mineral and energy resources</w:t>
      </w:r>
      <w:r w:rsidRPr="00100A2B">
        <w:t xml:space="preserve">, much of which </w:t>
      </w:r>
      <w:proofErr w:type="gramStart"/>
      <w:r w:rsidRPr="00100A2B">
        <w:t>still remains</w:t>
      </w:r>
      <w:proofErr w:type="gramEnd"/>
      <w:r w:rsidRPr="00100A2B">
        <w:t xml:space="preserve"> largely unexploited. </w:t>
      </w:r>
      <w:r w:rsidRPr="00100A2B">
        <w:rPr>
          <w:rStyle w:val="StyleUnderline"/>
        </w:rPr>
        <w:t xml:space="preserve">Seven African states possess huge endowments of </w:t>
      </w:r>
      <w:r w:rsidRPr="00861B70">
        <w:rPr>
          <w:rStyle w:val="StyleUnderline"/>
          <w:highlight w:val="cyan"/>
        </w:rPr>
        <w:t>oil</w:t>
      </w:r>
      <w:r w:rsidRPr="00100A2B">
        <w:rPr>
          <w:rStyle w:val="StyleUnderline"/>
        </w:rPr>
        <w:t xml:space="preserve">, </w:t>
      </w:r>
      <w:r w:rsidRPr="00A32299">
        <w:rPr>
          <w:rStyle w:val="StyleUnderline"/>
          <w:highlight w:val="cyan"/>
        </w:rPr>
        <w:t>and</w:t>
      </w:r>
      <w:r w:rsidRPr="00100A2B">
        <w:rPr>
          <w:rStyle w:val="StyleUnderline"/>
        </w:rPr>
        <w:t xml:space="preserve"> four of these have equally substantial amounts of </w:t>
      </w:r>
      <w:r w:rsidRPr="00861B70">
        <w:rPr>
          <w:rStyle w:val="StyleUnderline"/>
          <w:highlight w:val="cyan"/>
        </w:rPr>
        <w:t>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w:t>
      </w:r>
      <w:proofErr w:type="gramStart"/>
      <w:r w:rsidRPr="00100A2B">
        <w:t>a large number of</w:t>
      </w:r>
      <w:proofErr w:type="gramEnd"/>
      <w:r w:rsidRPr="00100A2B">
        <w:t xml:space="preserve"> African </w:t>
      </w:r>
      <w:r w:rsidRPr="00100A2B">
        <w:lastRenderedPageBreak/>
        <w:t xml:space="preserve">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3C2C7555" w14:textId="77777777" w:rsidR="003B5E04" w:rsidRPr="00100A2B" w:rsidRDefault="003B5E04" w:rsidP="003B5E04">
      <w:r w:rsidRPr="00100A2B">
        <w:t xml:space="preserve">Of primary interest is open access to Africa’s significant deposits of oil and other energy resources. For example, </w:t>
      </w:r>
      <w:r w:rsidRPr="00A32299">
        <w:rPr>
          <w:rStyle w:val="StyleUnderline"/>
          <w:highlight w:val="cyan"/>
        </w:rPr>
        <w:t>China has</w:t>
      </w:r>
      <w:r w:rsidRPr="00100A2B">
        <w:rPr>
          <w:rStyle w:val="StyleUnderline"/>
        </w:rPr>
        <w:t xml:space="preserve"> 4</w:t>
      </w:r>
      <w:r w:rsidRPr="00100A2B">
        <w:rPr>
          <w:rStyle w:val="Emphasis"/>
        </w:rPr>
        <w:t xml:space="preserve">,000 </w:t>
      </w:r>
      <w:r w:rsidRPr="00A32299">
        <w:rPr>
          <w:rStyle w:val="Emphasis"/>
          <w:highlight w:val="cyan"/>
        </w:rPr>
        <w:t>military personnel</w:t>
      </w:r>
      <w:r w:rsidRPr="00100A2B">
        <w:rPr>
          <w:rStyle w:val="Emphasis"/>
        </w:rPr>
        <w:t xml:space="preserve"> in </w:t>
      </w:r>
      <w:r w:rsidRPr="00A32299">
        <w:rPr>
          <w:rStyle w:val="Emphasis"/>
        </w:rPr>
        <w:t>Sudan</w:t>
      </w:r>
      <w:r w:rsidRPr="00A32299">
        <w:rPr>
          <w:rStyle w:val="StyleUnderline"/>
        </w:rPr>
        <w:t xml:space="preserve"> </w:t>
      </w:r>
      <w:r w:rsidRPr="00A32299">
        <w:rPr>
          <w:rStyle w:val="StyleUnderline"/>
          <w:highlight w:val="cyan"/>
        </w:rPr>
        <w:t>to protect its</w:t>
      </w:r>
      <w:r w:rsidRPr="00100A2B">
        <w:rPr>
          <w:rStyle w:val="StyleUnderline"/>
        </w:rPr>
        <w:t xml:space="preserve"> </w:t>
      </w:r>
      <w:r w:rsidRPr="00A32299">
        <w:rPr>
          <w:rStyle w:val="StyleUnderline"/>
          <w:highlight w:val="cyan"/>
        </w:rPr>
        <w:t>interests in energy and mineral investments</w:t>
      </w:r>
      <w:r w:rsidRPr="00100A2B">
        <w:rPr>
          <w:rStyle w:val="StyleUnderline"/>
        </w:rPr>
        <w:t xml:space="preserve"> there; it also owns 40 percent of the Greater Nile Oil Production Company</w:t>
      </w:r>
      <w:r w:rsidRPr="00100A2B">
        <w:t xml:space="preserve">.54 Estimates indicate that </w:t>
      </w:r>
      <w:r w:rsidRPr="00100A2B">
        <w:rPr>
          <w:rStyle w:val="StyleUnderline"/>
        </w:rPr>
        <w:t xml:space="preserve">within the next few decades </w:t>
      </w:r>
      <w:r w:rsidRPr="00A32299">
        <w:rPr>
          <w:rStyle w:val="StyleUnderline"/>
          <w:highlight w:val="cyan"/>
        </w:rPr>
        <w:t xml:space="preserve">China will obtain </w:t>
      </w:r>
      <w:r w:rsidRPr="00A32299">
        <w:rPr>
          <w:rStyle w:val="Emphasis"/>
          <w:highlight w:val="cyan"/>
        </w:rPr>
        <w:t>40 percent of its oil and gas</w:t>
      </w:r>
      <w:r w:rsidRPr="00100A2B">
        <w:rPr>
          <w:rStyle w:val="StyleUnderline"/>
        </w:rPr>
        <w:t xml:space="preserve"> supplies </w:t>
      </w:r>
      <w:r w:rsidRPr="00A32299">
        <w:rPr>
          <w:rStyle w:val="StyleUnderline"/>
          <w:highlight w:val="cyan"/>
        </w:rPr>
        <w:t>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109E0331" w14:textId="77777777" w:rsidR="003B5E04" w:rsidRPr="00100A2B" w:rsidRDefault="003B5E04" w:rsidP="003B5E04">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w:t>
      </w:r>
      <w:r w:rsidRPr="00A32299">
        <w:rPr>
          <w:rStyle w:val="StyleUnderline"/>
          <w:highlight w:val="cyan"/>
        </w:rPr>
        <w:t>nonrenewable</w:t>
      </w:r>
      <w:r w:rsidRPr="00100A2B">
        <w:rPr>
          <w:rStyle w:val="StyleUnderline"/>
        </w:rPr>
        <w:t xml:space="preserve"> nature of these </w:t>
      </w:r>
      <w:r w:rsidRPr="00A32299">
        <w:rPr>
          <w:rStyle w:val="StyleUnderline"/>
          <w:highlight w:val="cyan"/>
        </w:rPr>
        <w:t>assets means</w:t>
      </w:r>
      <w:r w:rsidRPr="00100A2B">
        <w:rPr>
          <w:rStyle w:val="StyleUnderline"/>
        </w:rPr>
        <w:t xml:space="preserve"> </w:t>
      </w:r>
      <w:r w:rsidRPr="00A32299">
        <w:rPr>
          <w:rStyle w:val="StyleUnderline"/>
          <w:highlight w:val="cyan"/>
        </w:rPr>
        <w:t xml:space="preserve">competition will remain a </w:t>
      </w:r>
      <w:r w:rsidRPr="00A32299">
        <w:rPr>
          <w:rStyle w:val="Emphasis"/>
          <w:highlight w:val="cyan"/>
        </w:rPr>
        <w:t>zero-sum game</w:t>
      </w:r>
      <w:r w:rsidRPr="00100A2B">
        <w:t xml:space="preserve">. </w:t>
      </w:r>
      <w:r w:rsidRPr="00100A2B">
        <w:rPr>
          <w:rStyle w:val="StyleUnderline"/>
        </w:rPr>
        <w:t xml:space="preserve">Nearly all African states have been independent entities for less than 50 years; </w:t>
      </w:r>
      <w:r w:rsidRPr="00F32D87">
        <w:rPr>
          <w:rStyle w:val="StyleUnderline"/>
          <w:highlight w:val="yellow"/>
        </w:rPr>
        <w:t>consolidating robust domestic state institutions and stable governments remains problematic</w:t>
      </w:r>
      <w:r w:rsidRPr="00100A2B">
        <w:rPr>
          <w:rStyle w:val="StyleUnderline"/>
        </w:rPr>
        <w:t>.</w:t>
      </w:r>
      <w:r w:rsidRPr="00100A2B">
        <w:t xml:space="preserve">58 Studies have shown that </w:t>
      </w:r>
      <w:r w:rsidRPr="00F32D87">
        <w:rPr>
          <w:rStyle w:val="StyleUnderline"/>
          <w:highlight w:val="yellow"/>
        </w:rPr>
        <w:t>weak governments are often prime targets for civil conflicts</w:t>
      </w:r>
      <w:r w:rsidRPr="00100A2B">
        <w:rPr>
          <w:rStyle w:val="StyleUnderline"/>
        </w:rPr>
        <w:t xml:space="preserve"> that prove costly to control</w:t>
      </w:r>
      <w:r w:rsidRPr="00100A2B">
        <w:t xml:space="preserve">.59 Many African nations possess both strategic resources and weak regimes, making them vulnerable to internal conflict and thus valuable candidates for assistance from China or the United States to help settle their domestic grievances. With access to African resources of vital strategic interest to each side, </w:t>
      </w:r>
      <w:r w:rsidRPr="00F32D87">
        <w:rPr>
          <w:rStyle w:val="StyleUnderline"/>
          <w:highlight w:val="yellow"/>
        </w:rPr>
        <w:t>competition could likely occur by proxy</w:t>
      </w:r>
      <w:r w:rsidRPr="00100A2B">
        <w:rPr>
          <w:rStyle w:val="StyleUnderline"/>
        </w:rPr>
        <w:t xml:space="preserve"> via diplomatic, economic, or military assistance to one</w:t>
      </w:r>
      <w:r w:rsidRPr="00100A2B">
        <w:t xml:space="preserve"> (or both) </w:t>
      </w:r>
      <w:r w:rsidRPr="00100A2B">
        <w:rPr>
          <w:rStyle w:val="StyleUnderline"/>
        </w:rPr>
        <w:t>of the parties involved.</w:t>
      </w:r>
    </w:p>
    <w:p w14:paraId="18ED22F4" w14:textId="77777777" w:rsidR="003B5E04" w:rsidRPr="00100A2B" w:rsidRDefault="003B5E04" w:rsidP="003B5E04">
      <w:r w:rsidRPr="00100A2B">
        <w:t xml:space="preserve">Realist claims that focusing on third-world issues is misplaced are thus fallacious; war in a future US-China bipolar system remains as costly as it was during the Cold War. Because of the fragile nature of many African regimes, </w:t>
      </w:r>
      <w:r w:rsidRPr="00F32D87">
        <w:rPr>
          <w:highlight w:val="yellow"/>
        </w:rPr>
        <w:t>domestic grievances are more prone to result in conflict</w:t>
      </w:r>
      <w:r w:rsidRPr="00100A2B">
        <w:t xml:space="preserve">; </w:t>
      </w:r>
      <w:r w:rsidRPr="00100A2B">
        <w:rPr>
          <w:rStyle w:val="StyleUnderline"/>
        </w:rPr>
        <w:t xml:space="preserve">US and Chinese strategic </w:t>
      </w:r>
      <w:r w:rsidRPr="00A32299">
        <w:rPr>
          <w:rStyle w:val="StyleUnderline"/>
          <w:highlight w:val="cyan"/>
        </w:rPr>
        <w:t>interests will dictate</w:t>
      </w:r>
      <w:r w:rsidRPr="00100A2B">
        <w:rPr>
          <w:rStyle w:val="StyleUnderline"/>
        </w:rPr>
        <w:t xml:space="preserve"> an </w:t>
      </w:r>
      <w:r w:rsidRPr="00A32299">
        <w:rPr>
          <w:rStyle w:val="StyleUnderline"/>
          <w:highlight w:val="cyan"/>
        </w:rPr>
        <w:t>intrusive foreign policy</w:t>
      </w:r>
      <w:r w:rsidRPr="00100A2B">
        <w:rPr>
          <w:rStyle w:val="StyleUnderline"/>
        </w:rPr>
        <w:t xml:space="preserve"> </w:t>
      </w:r>
      <w:r w:rsidRPr="00A32299">
        <w:rPr>
          <w:rStyle w:val="StyleUnderline"/>
          <w:highlight w:val="cyan"/>
        </w:rPr>
        <w:t>to be</w:t>
      </w:r>
      <w:r w:rsidRPr="00100A2B">
        <w:rPr>
          <w:rStyle w:val="StyleUnderline"/>
        </w:rPr>
        <w:t xml:space="preserve"> both </w:t>
      </w:r>
      <w:r w:rsidRPr="00A32299">
        <w:rPr>
          <w:rStyle w:val="StyleUnderline"/>
          <w:highlight w:val="cyan"/>
        </w:rPr>
        <w:t>prudent and vital</w:t>
      </w:r>
      <w:r w:rsidRPr="00100A2B">
        <w:rPr>
          <w:rStyle w:val="StyleUnderline"/>
        </w:rPr>
        <w:t xml:space="preserve">. US-Sino </w:t>
      </w:r>
      <w:r w:rsidRPr="00F32D87">
        <w:rPr>
          <w:rStyle w:val="StyleUnderline"/>
          <w:highlight w:val="yellow"/>
        </w:rPr>
        <w:t>proxy conflicts</w:t>
      </w:r>
      <w:r w:rsidRPr="00100A2B">
        <w:rPr>
          <w:rStyle w:val="StyleUnderline"/>
        </w:rPr>
        <w:t xml:space="preserve"> over control of African resources </w:t>
      </w:r>
      <w:r w:rsidRPr="00F32D87">
        <w:rPr>
          <w:rStyle w:val="StyleUnderline"/>
          <w:highlight w:val="yellow"/>
        </w:rPr>
        <w:t>will likely become necessary</w:t>
      </w:r>
      <w:r w:rsidRPr="00100A2B">
        <w:rPr>
          <w:rStyle w:val="StyleUnderline"/>
        </w:rPr>
        <w:t xml:space="preserve"> </w:t>
      </w:r>
      <w:r w:rsidRPr="00F32D87">
        <w:rPr>
          <w:rStyle w:val="StyleUnderline"/>
          <w:highlight w:val="yellow"/>
        </w:rPr>
        <w:t>if</w:t>
      </w:r>
      <w:r w:rsidRPr="00100A2B">
        <w:rPr>
          <w:rStyle w:val="StyleUnderline"/>
        </w:rPr>
        <w:t xml:space="preserve"> these </w:t>
      </w:r>
      <w:r w:rsidRPr="00F32D87">
        <w:rPr>
          <w:rStyle w:val="StyleUnderline"/>
          <w:highlight w:val="yellow"/>
        </w:rPr>
        <w:t xml:space="preserve">great powers are to sustain their </w:t>
      </w:r>
      <w:r w:rsidRPr="00F32D87">
        <w:rPr>
          <w:rStyle w:val="StyleUnderline"/>
        </w:rPr>
        <w:t xml:space="preserve">national security </w:t>
      </w:r>
      <w:r w:rsidRPr="00F32D87">
        <w:rPr>
          <w:rStyle w:val="StyleUnderline"/>
          <w:highlight w:val="yellow"/>
        </w:rPr>
        <w:t>postures</w:t>
      </w:r>
      <w:r w:rsidRPr="00A32299">
        <w:t>, especially in terms of strategic defense.60</w:t>
      </w:r>
      <w:r w:rsidRPr="00100A2B">
        <w:t xml:space="preserve"> </w:t>
      </w:r>
    </w:p>
    <w:p w14:paraId="5C62AE4D" w14:textId="77777777" w:rsidR="003B5E04" w:rsidRPr="002A0339" w:rsidRDefault="003B5E04" w:rsidP="003B5E04"/>
    <w:p w14:paraId="7779B776" w14:textId="77777777" w:rsidR="003B5E04" w:rsidRPr="003B5E04" w:rsidRDefault="003B5E04" w:rsidP="003B5E04"/>
    <w:p w14:paraId="4330715F" w14:textId="77777777" w:rsidR="00404562" w:rsidRDefault="00404562" w:rsidP="00404562">
      <w:pPr>
        <w:pStyle w:val="Heading4"/>
      </w:pPr>
      <w:r>
        <w:t xml:space="preserve">No uniqueness – covid tanked the African economy and they don’t have a card that its high now </w:t>
      </w:r>
    </w:p>
    <w:p w14:paraId="347A28AC" w14:textId="77777777" w:rsidR="00404562" w:rsidRDefault="00404562" w:rsidP="00404562"/>
    <w:p w14:paraId="4D771C2F" w14:textId="77777777" w:rsidR="00404562" w:rsidRDefault="00404562" w:rsidP="00404562">
      <w:pPr>
        <w:pStyle w:val="Heading4"/>
      </w:pPr>
      <w:r>
        <w:lastRenderedPageBreak/>
        <w:t xml:space="preserve">Impact is far off – assumes a complete transition away from terrestrial mining, which would take decades – that means there’s plenty of time to adapt </w:t>
      </w:r>
    </w:p>
    <w:p w14:paraId="6D811EC6" w14:textId="77777777" w:rsidR="00404562" w:rsidRDefault="00404562" w:rsidP="00404562"/>
    <w:p w14:paraId="0D867AC2" w14:textId="77777777" w:rsidR="00404562" w:rsidRPr="00E07C1B" w:rsidRDefault="00404562" w:rsidP="00404562">
      <w:pPr>
        <w:pStyle w:val="Heading4"/>
      </w:pPr>
      <w:r w:rsidRPr="00E07C1B">
        <w:t>No shortage and markets adjust—best sources</w:t>
      </w:r>
    </w:p>
    <w:p w14:paraId="7B201C72" w14:textId="77777777" w:rsidR="00404562" w:rsidRPr="00E07C1B" w:rsidRDefault="00404562" w:rsidP="00404562">
      <w:pPr>
        <w:pStyle w:val="evidencetext"/>
        <w:ind w:left="0"/>
      </w:pPr>
      <w:r w:rsidRPr="00E07C1B">
        <w:t xml:space="preserve">Jason </w:t>
      </w:r>
      <w:proofErr w:type="spellStart"/>
      <w:r w:rsidRPr="00E07C1B">
        <w:rPr>
          <w:rStyle w:val="Style13ptBold"/>
        </w:rPr>
        <w:t>Miklian</w:t>
      </w:r>
      <w:proofErr w:type="spellEnd"/>
      <w:r w:rsidRPr="00E07C1B">
        <w:rPr>
          <w:rStyle w:val="Style13ptBold"/>
        </w:rPr>
        <w:t xml:space="preserve"> 11</w:t>
      </w:r>
      <w:r w:rsidRPr="00E07C1B">
        <w:t xml:space="preserve">, researcher at the Peace Research Institute Oslo, January 21, 2011, “I Was a Rare Earths Day Trader,” online: </w:t>
      </w:r>
      <w:hyperlink r:id="rId23" w:history="1">
        <w:r w:rsidRPr="00E07C1B">
          <w:rPr>
            <w:rStyle w:val="Hyperlink"/>
          </w:rPr>
          <w:t>http://www.foreignpolicy.com/articles/2011/01/21/i_was_a_rare_earths_day_trader?page=full</w:t>
        </w:r>
      </w:hyperlink>
    </w:p>
    <w:p w14:paraId="19F0358E" w14:textId="77777777" w:rsidR="00404562" w:rsidRPr="00E07C1B" w:rsidRDefault="00404562" w:rsidP="00404562">
      <w:pPr>
        <w:pStyle w:val="evidencetext"/>
        <w:ind w:left="0"/>
      </w:pPr>
    </w:p>
    <w:p w14:paraId="2F43510B" w14:textId="77777777" w:rsidR="00404562" w:rsidRPr="00E07C1B" w:rsidRDefault="00404562" w:rsidP="00404562">
      <w:pPr>
        <w:pStyle w:val="evidencetext"/>
        <w:ind w:left="0"/>
      </w:pPr>
      <w:r w:rsidRPr="00E07C1B">
        <w:rPr>
          <w:rStyle w:val="StyleUnderline"/>
        </w:rPr>
        <w:t>Cooler heads have weighed in on rare earths</w:t>
      </w:r>
      <w:r w:rsidRPr="00E07C1B">
        <w:t xml:space="preserve">, </w:t>
      </w:r>
      <w:r w:rsidRPr="00E07C1B">
        <w:rPr>
          <w:rStyle w:val="StyleUnderline"/>
        </w:rPr>
        <w:t>but</w:t>
      </w:r>
      <w:r w:rsidRPr="00E07C1B">
        <w:t xml:space="preserve"> since the frenzy began </w:t>
      </w:r>
      <w:r w:rsidRPr="00E07C1B">
        <w:rPr>
          <w:rStyle w:val="Emphasis"/>
        </w:rPr>
        <w:t>they've largely been ignored</w:t>
      </w:r>
      <w:r w:rsidRPr="00E07C1B">
        <w:t xml:space="preserve">. Six months before the China-Japan incident, </w:t>
      </w:r>
      <w:r w:rsidRPr="00E07C1B">
        <w:rPr>
          <w:rStyle w:val="StyleUnderline"/>
          <w:highlight w:val="green"/>
        </w:rPr>
        <w:t>the U.S. Geological Survey issued a report showing</w:t>
      </w:r>
      <w:r w:rsidRPr="00E07C1B">
        <w:t xml:space="preserve"> that </w:t>
      </w:r>
      <w:r w:rsidRPr="00E07C1B">
        <w:rPr>
          <w:rStyle w:val="Emphasis"/>
          <w:highlight w:val="green"/>
        </w:rPr>
        <w:t xml:space="preserve">the world has a 1,000-year global supply </w:t>
      </w:r>
      <w:proofErr w:type="spellStart"/>
      <w:r w:rsidRPr="00E07C1B">
        <w:rPr>
          <w:rStyle w:val="Emphasis"/>
          <w:highlight w:val="green"/>
        </w:rPr>
        <w:t>ofproven</w:t>
      </w:r>
      <w:proofErr w:type="spellEnd"/>
      <w:r w:rsidRPr="00E07C1B">
        <w:rPr>
          <w:rStyle w:val="Emphasis"/>
        </w:rPr>
        <w:t xml:space="preserve"> rare-earth </w:t>
      </w:r>
      <w:r w:rsidRPr="00E07C1B">
        <w:rPr>
          <w:rStyle w:val="Emphasis"/>
          <w:highlight w:val="green"/>
        </w:rPr>
        <w:t>reserves</w:t>
      </w:r>
      <w:r w:rsidRPr="00E07C1B">
        <w:t xml:space="preserve">, </w:t>
      </w:r>
      <w:r w:rsidRPr="00E07C1B">
        <w:rPr>
          <w:rStyle w:val="Emphasis"/>
        </w:rPr>
        <w:t>63 of them outside China</w:t>
      </w:r>
      <w:r w:rsidRPr="00E07C1B">
        <w:t xml:space="preserve">. </w:t>
      </w:r>
      <w:r w:rsidRPr="00E07C1B">
        <w:rPr>
          <w:rStyle w:val="StyleUnderline"/>
          <w:highlight w:val="green"/>
        </w:rPr>
        <w:t>The</w:t>
      </w:r>
      <w:r w:rsidRPr="00E07C1B">
        <w:t xml:space="preserve"> U.S. </w:t>
      </w:r>
      <w:r w:rsidRPr="00E07C1B">
        <w:rPr>
          <w:rStyle w:val="StyleUnderline"/>
          <w:highlight w:val="green"/>
        </w:rPr>
        <w:t>Defense Department released its own assessment</w:t>
      </w:r>
      <w:r w:rsidRPr="00E07C1B">
        <w:t xml:space="preserve"> in November </w:t>
      </w:r>
      <w:r w:rsidRPr="00E07C1B">
        <w:rPr>
          <w:rStyle w:val="StyleUnderline"/>
          <w:highlight w:val="green"/>
        </w:rPr>
        <w:t>saying</w:t>
      </w:r>
      <w:r w:rsidRPr="00E07C1B">
        <w:t xml:space="preserve"> that </w:t>
      </w:r>
      <w:r w:rsidRPr="00E07C1B">
        <w:rPr>
          <w:rStyle w:val="StyleUnderline"/>
        </w:rPr>
        <w:t xml:space="preserve">the </w:t>
      </w:r>
      <w:r w:rsidRPr="00E07C1B">
        <w:rPr>
          <w:rStyle w:val="StyleUnderline"/>
          <w:highlight w:val="green"/>
        </w:rPr>
        <w:t>national security implications of China's rare-earth lockdown</w:t>
      </w:r>
      <w:r w:rsidRPr="00E07C1B">
        <w:t xml:space="preserve"> -- </w:t>
      </w:r>
      <w:r w:rsidRPr="00E07C1B">
        <w:rPr>
          <w:rStyle w:val="StyleUnderline"/>
        </w:rPr>
        <w:t>a key factor in the initial burst of panic</w:t>
      </w:r>
      <w:r w:rsidRPr="00E07C1B">
        <w:t xml:space="preserve"> -- </w:t>
      </w:r>
      <w:r w:rsidRPr="00E07C1B">
        <w:rPr>
          <w:rStyle w:val="Emphasis"/>
          <w:highlight w:val="green"/>
        </w:rPr>
        <w:t>had been overblown</w:t>
      </w:r>
      <w:r w:rsidRPr="00E07C1B">
        <w:rPr>
          <w:highlight w:val="green"/>
        </w:rPr>
        <w:t>.</w:t>
      </w:r>
      <w:r w:rsidRPr="00E07C1B">
        <w:t xml:space="preserve"> </w:t>
      </w:r>
      <w:r w:rsidRPr="00E07C1B">
        <w:rPr>
          <w:rStyle w:val="StyleUnderline"/>
        </w:rPr>
        <w:t>Demand for rare earths</w:t>
      </w:r>
      <w:r w:rsidRPr="00E07C1B">
        <w:t xml:space="preserve">, meanwhile, </w:t>
      </w:r>
      <w:r w:rsidRPr="00E07C1B">
        <w:rPr>
          <w:rStyle w:val="StyleUnderline"/>
        </w:rPr>
        <w:t xml:space="preserve">is almost totally inelastic, and </w:t>
      </w:r>
      <w:r w:rsidRPr="00E07C1B">
        <w:rPr>
          <w:rStyle w:val="StyleUnderline"/>
          <w:highlight w:val="green"/>
        </w:rPr>
        <w:t xml:space="preserve">the market is </w:t>
      </w:r>
      <w:r w:rsidRPr="00E07C1B">
        <w:rPr>
          <w:rStyle w:val="Emphasis"/>
          <w:highlight w:val="green"/>
        </w:rPr>
        <w:t xml:space="preserve">already adjusting </w:t>
      </w:r>
      <w:r w:rsidRPr="00E07C1B">
        <w:rPr>
          <w:rStyle w:val="StyleUnderline"/>
          <w:highlight w:val="green"/>
        </w:rPr>
        <w:t>to concerns over a Chinese monopoly</w:t>
      </w:r>
      <w:r w:rsidRPr="00E07C1B">
        <w:t xml:space="preserve">. The big buyers in </w:t>
      </w:r>
      <w:r w:rsidRPr="00E07C1B">
        <w:rPr>
          <w:rStyle w:val="StyleUnderline"/>
          <w:highlight w:val="green"/>
        </w:rPr>
        <w:t>Japan started importing from India and Vietnam</w:t>
      </w:r>
      <w:r w:rsidRPr="00E07C1B">
        <w:t xml:space="preserve"> three </w:t>
      </w:r>
      <w:r w:rsidRPr="00E07C1B">
        <w:rPr>
          <w:rStyle w:val="StyleUnderline"/>
          <w:highlight w:val="green"/>
        </w:rPr>
        <w:t>years ago</w:t>
      </w:r>
      <w:r w:rsidRPr="00E07C1B">
        <w:t xml:space="preserve">, and </w:t>
      </w:r>
      <w:proofErr w:type="spellStart"/>
      <w:r w:rsidRPr="00E07C1B">
        <w:rPr>
          <w:rStyle w:val="StyleUnderline"/>
          <w:highlight w:val="green"/>
        </w:rPr>
        <w:t>Molycorp</w:t>
      </w:r>
      <w:proofErr w:type="spellEnd"/>
      <w:r w:rsidRPr="00E07C1B">
        <w:rPr>
          <w:rStyle w:val="StyleUnderline"/>
          <w:highlight w:val="green"/>
        </w:rPr>
        <w:t xml:space="preserve"> alone may be delivering </w:t>
      </w:r>
      <w:r w:rsidRPr="00E07C1B">
        <w:rPr>
          <w:rStyle w:val="Emphasis"/>
          <w:highlight w:val="green"/>
        </w:rPr>
        <w:t>more than six times what the U</w:t>
      </w:r>
      <w:r w:rsidRPr="00E07C1B">
        <w:t xml:space="preserve">nited </w:t>
      </w:r>
      <w:r w:rsidRPr="00E07C1B">
        <w:rPr>
          <w:rStyle w:val="Emphasis"/>
          <w:highlight w:val="green"/>
        </w:rPr>
        <w:t>S</w:t>
      </w:r>
      <w:r w:rsidRPr="00E07C1B">
        <w:t xml:space="preserve">tates </w:t>
      </w:r>
      <w:r w:rsidRPr="00E07C1B">
        <w:rPr>
          <w:rStyle w:val="Emphasis"/>
          <w:highlight w:val="green"/>
        </w:rPr>
        <w:t>needs by 2012</w:t>
      </w:r>
      <w:r w:rsidRPr="00E07C1B">
        <w:t>.</w:t>
      </w:r>
    </w:p>
    <w:p w14:paraId="4488DF46" w14:textId="77777777" w:rsidR="00404562" w:rsidRPr="00E83E37" w:rsidRDefault="00404562" w:rsidP="00404562">
      <w:pPr>
        <w:pStyle w:val="Heading4"/>
        <w:rPr>
          <w:rStyle w:val="Style13ptBold"/>
        </w:rPr>
      </w:pPr>
      <w:r>
        <w:t xml:space="preserve">No middle east or Africa escalation, and great powers wouldn’t get involved </w:t>
      </w:r>
    </w:p>
    <w:p w14:paraId="51EA56D2" w14:textId="77777777" w:rsidR="00404562" w:rsidRPr="00423C8E" w:rsidRDefault="00404562" w:rsidP="00404562">
      <w:pPr>
        <w:rPr>
          <w:rStyle w:val="Style13ptBold"/>
          <w:b w:val="0"/>
          <w:bCs/>
          <w:sz w:val="16"/>
        </w:rPr>
      </w:pPr>
      <w:r w:rsidRPr="00423C8E">
        <w:rPr>
          <w:rStyle w:val="Style13ptBold"/>
        </w:rPr>
        <w:t xml:space="preserve">Mead 14 </w:t>
      </w:r>
      <w:r w:rsidRPr="00423C8E">
        <w:t xml:space="preserve">– Walter Russell Mead, James Clarke Chace Professor of Foreign Affairs and Humanities at Bard College and Professor of American foreign policy at Yale University, Editor-at-Large of The American Interest magazine and a non-resident Scholar at the Hudson Institute, 2014 (“Have We Gone </w:t>
      </w:r>
      <w:proofErr w:type="gramStart"/>
      <w:r w:rsidRPr="00423C8E">
        <w:t>From</w:t>
      </w:r>
      <w:proofErr w:type="gramEnd"/>
      <w:r w:rsidRPr="00423C8E">
        <w:t xml:space="preserve"> a Post-War to a Pre-War World?” </w:t>
      </w:r>
      <w:r w:rsidRPr="00423C8E">
        <w:rPr>
          <w:i/>
        </w:rPr>
        <w:t>Huffington Post</w:t>
      </w:r>
      <w:r w:rsidRPr="00423C8E">
        <w:t>, July 7</w:t>
      </w:r>
      <w:r w:rsidRPr="00423C8E">
        <w:rPr>
          <w:vertAlign w:val="superscript"/>
        </w:rPr>
        <w:t>th</w:t>
      </w:r>
      <w:r w:rsidRPr="00423C8E">
        <w:t xml:space="preserve">, </w:t>
      </w:r>
      <w:hyperlink r:id="rId24" w:history="1">
        <w:r w:rsidRPr="00423C8E">
          <w:rPr>
            <w:rStyle w:val="Hyperlink"/>
          </w:rPr>
          <w:t>http://www.huffingtonpost.com/walter-russell-mead/new-global-war_b_5562664.html</w:t>
        </w:r>
      </w:hyperlink>
      <w:r w:rsidRPr="00423C8E">
        <w:t>)</w:t>
      </w:r>
    </w:p>
    <w:p w14:paraId="2611A0B0" w14:textId="77777777" w:rsidR="00404562" w:rsidRPr="00423C8E" w:rsidRDefault="00404562" w:rsidP="00404562">
      <w:r w:rsidRPr="00423C8E">
        <w:rPr>
          <w:rStyle w:val="StyleUnderline"/>
          <w:highlight w:val="yellow"/>
        </w:rPr>
        <w:t xml:space="preserve">The Middle East </w:t>
      </w:r>
      <w:r w:rsidRPr="00423C8E">
        <w:rPr>
          <w:rStyle w:val="StyleUnderline"/>
        </w:rPr>
        <w:t xml:space="preserve">today </w:t>
      </w:r>
      <w:r w:rsidRPr="00423C8E">
        <w:rPr>
          <w:rStyle w:val="StyleUnderline"/>
          <w:highlight w:val="yellow"/>
        </w:rPr>
        <w:t>bears an ominous resemblance to the Balkans</w:t>
      </w:r>
      <w:r w:rsidRPr="00423C8E">
        <w:rPr>
          <w:rStyle w:val="StyleUnderline"/>
        </w:rPr>
        <w:t xml:space="preserve"> of that period</w:t>
      </w:r>
      <w:r w:rsidRPr="00423C8E">
        <w:t xml:space="preserve">. </w:t>
      </w:r>
      <w:r w:rsidRPr="00423C8E">
        <w:rPr>
          <w:rStyle w:val="StyleUnderline"/>
        </w:rPr>
        <w:t>The contemporary Middle East has an unstable blend of ethnicities and religions uneasily coexisting within boundaries arbitrarily marked off</w:t>
      </w:r>
      <w:r w:rsidRPr="00423C8E">
        <w:t xml:space="preserve"> by external empires. Ninety-five years after the French and the British first parceled out the lands of the fallen Ottoman caliphate, that arrangement is now coming to an end. Events in Iraq and Syria suggest that </w:t>
      </w:r>
      <w:r w:rsidRPr="00423C8E">
        <w:rPr>
          <w:rStyle w:val="StyleUnderline"/>
        </w:rPr>
        <w:t xml:space="preserve">the Middle East could be in for </w:t>
      </w:r>
      <w:r w:rsidRPr="00423C8E">
        <w:rPr>
          <w:rStyle w:val="Emphasis"/>
        </w:rPr>
        <w:t>carnage and upheaval</w:t>
      </w:r>
      <w:r w:rsidRPr="00423C8E">
        <w:t xml:space="preserve"> as great as anything the Balkans saw. The great powers are losing the ability to hold their clients in check; the Middle East today is at least as explosive as the Balkan region was a century ago.</w:t>
      </w:r>
    </w:p>
    <w:p w14:paraId="0D4E5715" w14:textId="77777777" w:rsidR="00404562" w:rsidRPr="00423C8E" w:rsidRDefault="00404562" w:rsidP="00404562">
      <w:r w:rsidRPr="00423C8E">
        <w:t>GERMANS THEN, CHINESE NOW</w:t>
      </w:r>
    </w:p>
    <w:p w14:paraId="116F7DA0" w14:textId="77777777" w:rsidR="00404562" w:rsidRPr="00423C8E" w:rsidRDefault="00404562" w:rsidP="00404562">
      <w:pPr>
        <w:rPr>
          <w:rStyle w:val="StyleUnderline"/>
        </w:rPr>
      </w:pPr>
      <w:r w:rsidRPr="00423C8E">
        <w:rPr>
          <w:rStyle w:val="StyleUnderline"/>
        </w:rPr>
        <w:t xml:space="preserve">What blew the Archduke's murder up into a </w:t>
      </w:r>
      <w:r w:rsidRPr="00423C8E">
        <w:rPr>
          <w:rStyle w:val="Emphasis"/>
        </w:rPr>
        <w:t>catastrophic world war</w:t>
      </w:r>
      <w:r w:rsidRPr="00423C8E">
        <w:t xml:space="preserve">, though, </w:t>
      </w:r>
      <w:r w:rsidRPr="00423C8E">
        <w:rPr>
          <w:rStyle w:val="StyleUnderline"/>
        </w:rPr>
        <w:t>was not the tribal struggle in southeastern Europe. It took the hegemonic ambitions of the German Empire to turn a local conflict into a universal conflagration</w:t>
      </w:r>
      <w:r w:rsidRPr="00423C8E">
        <w:t xml:space="preserve">. Having eclipsed France as the dominant military power in Europe, Germany aimed to surpass Britain on the seas and to recast the emerging world order along lines that better suited it. Yet </w:t>
      </w:r>
      <w:r w:rsidRPr="00423C8E">
        <w:rPr>
          <w:rStyle w:val="StyleUnderline"/>
        </w:rPr>
        <w:t>the rising power was also insecure</w:t>
      </w:r>
      <w:r w:rsidRPr="00423C8E">
        <w:t xml:space="preserve">, fearing that </w:t>
      </w:r>
      <w:r w:rsidRPr="00423C8E">
        <w:lastRenderedPageBreak/>
        <w:t xml:space="preserve">worried neighbors would gang up against it. In the crisis in the Balkans, </w:t>
      </w:r>
      <w:r w:rsidRPr="00423C8E">
        <w:rPr>
          <w:rStyle w:val="StyleUnderline"/>
        </w:rPr>
        <w:t>Germany both felt a need to back its weak ally Austria and saw a chance to deal with its opponents on favorable terms.</w:t>
      </w:r>
    </w:p>
    <w:p w14:paraId="7D33110D" w14:textId="77777777" w:rsidR="00404562" w:rsidRPr="00423C8E" w:rsidRDefault="00404562" w:rsidP="00404562">
      <w:r w:rsidRPr="00423C8E">
        <w:rPr>
          <w:rStyle w:val="Emphasis"/>
          <w:highlight w:val="yellow"/>
        </w:rPr>
        <w:t>Could</w:t>
      </w:r>
      <w:r w:rsidRPr="00423C8E">
        <w:rPr>
          <w:rStyle w:val="Emphasis"/>
        </w:rPr>
        <w:t xml:space="preserve"> something like </w:t>
      </w:r>
      <w:r w:rsidRPr="00423C8E">
        <w:rPr>
          <w:rStyle w:val="Emphasis"/>
          <w:highlight w:val="yellow"/>
        </w:rPr>
        <w:t>that happen again?</w:t>
      </w:r>
      <w:r w:rsidRPr="00423C8E">
        <w:t xml:space="preserve"> China today is both rising and turning to the sea in ways that Kaiser Wilhelm would understand. Like Germany in 1914, </w:t>
      </w:r>
      <w:r w:rsidRPr="00423C8E">
        <w:rPr>
          <w:rStyle w:val="StyleUnderline"/>
        </w:rPr>
        <w:t>China has emerged in the last 30 years as a major economic power</w:t>
      </w:r>
      <w:r w:rsidRPr="00423C8E">
        <w:t>, and it has chosen to invest a growing share of its growing wealth in military spending.</w:t>
      </w:r>
    </w:p>
    <w:p w14:paraId="2B222D30" w14:textId="77777777" w:rsidR="00404562" w:rsidRPr="00423C8E" w:rsidRDefault="00404562" w:rsidP="00404562">
      <w:r w:rsidRPr="00423C8E">
        <w:rPr>
          <w:rStyle w:val="StyleUnderline"/>
        </w:rPr>
        <w:t xml:space="preserve">But here </w:t>
      </w:r>
      <w:r w:rsidRPr="00423C8E">
        <w:rPr>
          <w:rStyle w:val="StyleUnderline"/>
          <w:highlight w:val="yellow"/>
        </w:rPr>
        <w:t>the analogy begins to</w:t>
      </w:r>
      <w:r w:rsidRPr="00423C8E">
        <w:rPr>
          <w:rStyle w:val="StyleUnderline"/>
        </w:rPr>
        <w:t xml:space="preserve"> get complicated and even </w:t>
      </w:r>
      <w:r w:rsidRPr="00423C8E">
        <w:rPr>
          <w:rStyle w:val="Emphasis"/>
          <w:highlight w:val="yellow"/>
        </w:rPr>
        <w:t>break</w:t>
      </w:r>
      <w:r w:rsidRPr="00423C8E">
        <w:rPr>
          <w:rStyle w:val="Emphasis"/>
        </w:rPr>
        <w:t xml:space="preserve">s </w:t>
      </w:r>
      <w:r w:rsidRPr="00423C8E">
        <w:rPr>
          <w:rStyle w:val="Emphasis"/>
          <w:highlight w:val="yellow"/>
        </w:rPr>
        <w:t>down</w:t>
      </w:r>
      <w:r w:rsidRPr="00423C8E">
        <w:t xml:space="preserve"> a bit. </w:t>
      </w:r>
      <w:r w:rsidRPr="00423C8E">
        <w:rPr>
          <w:rStyle w:val="StyleUnderline"/>
          <w:highlight w:val="yellow"/>
        </w:rPr>
        <w:t xml:space="preserve">Neither China nor any Chinese ally is </w:t>
      </w:r>
      <w:r w:rsidRPr="00423C8E">
        <w:rPr>
          <w:rStyle w:val="Emphasis"/>
          <w:highlight w:val="yellow"/>
        </w:rPr>
        <w:t>competing</w:t>
      </w:r>
      <w:r w:rsidRPr="00423C8E">
        <w:rPr>
          <w:rStyle w:val="StyleUnderline"/>
        </w:rPr>
        <w:t xml:space="preserve"> directly </w:t>
      </w:r>
      <w:r w:rsidRPr="00423C8E">
        <w:rPr>
          <w:rStyle w:val="StyleUnderline"/>
          <w:highlight w:val="yellow"/>
        </w:rPr>
        <w:t>with the United States</w:t>
      </w:r>
      <w:r w:rsidRPr="00423C8E">
        <w:rPr>
          <w:rStyle w:val="StyleUnderline"/>
        </w:rPr>
        <w:t xml:space="preserve"> and its allies </w:t>
      </w:r>
      <w:r w:rsidRPr="00423C8E">
        <w:rPr>
          <w:rStyle w:val="StyleUnderline"/>
          <w:highlight w:val="yellow"/>
        </w:rPr>
        <w:t>in the Middle East</w:t>
      </w:r>
      <w:r w:rsidRPr="00423C8E">
        <w:rPr>
          <w:rStyle w:val="StyleUnderline"/>
        </w:rPr>
        <w:t xml:space="preserve">. </w:t>
      </w:r>
      <w:r w:rsidRPr="00423C8E">
        <w:rPr>
          <w:rStyle w:val="StyleUnderline"/>
          <w:highlight w:val="yellow"/>
        </w:rPr>
        <w:t>China isn't</w:t>
      </w:r>
      <w:r w:rsidRPr="00423C8E">
        <w:t xml:space="preserve"> (yet) </w:t>
      </w:r>
      <w:r w:rsidRPr="00423C8E">
        <w:rPr>
          <w:rStyle w:val="StyleUnderline"/>
          <w:highlight w:val="yellow"/>
        </w:rPr>
        <w:t>taking a side in the Sunni-Shia dispute</w:t>
      </w:r>
      <w:r w:rsidRPr="00423C8E">
        <w:rPr>
          <w:rStyle w:val="StyleUnderline"/>
        </w:rPr>
        <w:t xml:space="preserve">, and </w:t>
      </w:r>
      <w:r w:rsidRPr="00423C8E">
        <w:rPr>
          <w:rStyle w:val="StyleUnderline"/>
          <w:highlight w:val="yellow"/>
        </w:rPr>
        <w:t>all it really wants</w:t>
      </w:r>
      <w:r w:rsidRPr="00423C8E">
        <w:rPr>
          <w:rStyle w:val="StyleUnderline"/>
        </w:rPr>
        <w:t xml:space="preserve"> in the </w:t>
      </w:r>
      <w:r w:rsidRPr="00423C8E">
        <w:rPr>
          <w:rStyle w:val="Emphasis"/>
        </w:rPr>
        <w:t xml:space="preserve">Middle East </w:t>
      </w:r>
      <w:r w:rsidRPr="00423C8E">
        <w:rPr>
          <w:rStyle w:val="Emphasis"/>
          <w:highlight w:val="yellow"/>
        </w:rPr>
        <w:t>is quiet</w:t>
      </w:r>
      <w:r w:rsidRPr="00423C8E">
        <w:t>; China wants that oil to flow as peacefully and cheaply as possible.</w:t>
      </w:r>
    </w:p>
    <w:p w14:paraId="592C61E1" w14:textId="77777777" w:rsidR="00404562" w:rsidRPr="00423C8E" w:rsidRDefault="00404562" w:rsidP="00404562">
      <w:r w:rsidRPr="00423C8E">
        <w:t>AMERICA HAS ALL THE ALLIES</w:t>
      </w:r>
    </w:p>
    <w:p w14:paraId="16B3CD9B" w14:textId="77777777" w:rsidR="00404562" w:rsidRPr="00423C8E" w:rsidRDefault="00404562" w:rsidP="00404562">
      <w:r w:rsidRPr="00423C8E">
        <w:t xml:space="preserve">And </w:t>
      </w:r>
      <w:r w:rsidRPr="00423C8E">
        <w:rPr>
          <w:rStyle w:val="StyleUnderline"/>
        </w:rPr>
        <w:t xml:space="preserve">there's another difference: </w:t>
      </w:r>
      <w:r w:rsidRPr="00423C8E">
        <w:rPr>
          <w:rStyle w:val="Emphasis"/>
        </w:rPr>
        <w:t>alliance systems</w:t>
      </w:r>
      <w:r w:rsidRPr="00423C8E">
        <w:t>. The Great Powers of 1914 were divided into two roughly equal military blocs: Austria, Germany, Italy and potentially the Ottoman Empire confronted Russia, France and potentially Britain.</w:t>
      </w:r>
    </w:p>
    <w:p w14:paraId="0AE3771F" w14:textId="77777777" w:rsidR="00404562" w:rsidRPr="00423C8E" w:rsidRDefault="00404562" w:rsidP="00404562">
      <w:r w:rsidRPr="00423C8E">
        <w:t xml:space="preserve">Today </w:t>
      </w:r>
      <w:r w:rsidRPr="00423C8E">
        <w:rPr>
          <w:rStyle w:val="StyleUnderline"/>
          <w:highlight w:val="yellow"/>
        </w:rPr>
        <w:t xml:space="preserve">the </w:t>
      </w:r>
      <w:r w:rsidRPr="00423C8E">
        <w:rPr>
          <w:rStyle w:val="Emphasis"/>
          <w:highlight w:val="yellow"/>
        </w:rPr>
        <w:t>global U.S. alliance system</w:t>
      </w:r>
      <w:r w:rsidRPr="00423C8E">
        <w:rPr>
          <w:rStyle w:val="StyleUnderline"/>
          <w:highlight w:val="yellow"/>
        </w:rPr>
        <w:t xml:space="preserve"> has no rival or peer</w:t>
      </w:r>
      <w:r w:rsidRPr="00423C8E">
        <w:rPr>
          <w:rStyle w:val="StyleUnderline"/>
        </w:rPr>
        <w:t xml:space="preserve">; while </w:t>
      </w:r>
      <w:r w:rsidRPr="00423C8E">
        <w:rPr>
          <w:rStyle w:val="StyleUnderline"/>
          <w:highlight w:val="yellow"/>
        </w:rPr>
        <w:t>China</w:t>
      </w:r>
      <w:r w:rsidRPr="00423C8E">
        <w:rPr>
          <w:rStyle w:val="StyleUnderline"/>
        </w:rPr>
        <w:t xml:space="preserve">, </w:t>
      </w:r>
      <w:r w:rsidRPr="00423C8E">
        <w:rPr>
          <w:rStyle w:val="StyleUnderline"/>
          <w:highlight w:val="yellow"/>
        </w:rPr>
        <w:t>Russia</w:t>
      </w:r>
      <w:r w:rsidRPr="00423C8E">
        <w:rPr>
          <w:rStyle w:val="StyleUnderline"/>
        </w:rPr>
        <w:t xml:space="preserve"> </w:t>
      </w:r>
      <w:r w:rsidRPr="00423C8E">
        <w:rPr>
          <w:rStyle w:val="StyleUnderline"/>
          <w:highlight w:val="yellow"/>
        </w:rPr>
        <w:t>and</w:t>
      </w:r>
      <w:r w:rsidRPr="00423C8E">
        <w:rPr>
          <w:rStyle w:val="StyleUnderline"/>
        </w:rPr>
        <w:t xml:space="preserve"> a handful of </w:t>
      </w:r>
      <w:r w:rsidRPr="00423C8E">
        <w:rPr>
          <w:rStyle w:val="StyleUnderline"/>
          <w:highlight w:val="yellow"/>
        </w:rPr>
        <w:t>lesser powers are disengaged</w:t>
      </w:r>
      <w:r w:rsidRPr="00423C8E">
        <w:rPr>
          <w:rStyle w:val="StyleUnderline"/>
        </w:rPr>
        <w:t xml:space="preserve"> from</w:t>
      </w:r>
      <w:r w:rsidRPr="00423C8E">
        <w:t xml:space="preserve">, and in some cases even hostile to, </w:t>
      </w:r>
      <w:r w:rsidRPr="00423C8E">
        <w:rPr>
          <w:rStyle w:val="StyleUnderline"/>
        </w:rPr>
        <w:t xml:space="preserve">the U.S. system, </w:t>
      </w:r>
      <w:r w:rsidRPr="00423C8E">
        <w:rPr>
          <w:rStyle w:val="StyleUnderline"/>
          <w:highlight w:val="yellow"/>
        </w:rPr>
        <w:t>the military balance isn't even close</w:t>
      </w:r>
      <w:r w:rsidRPr="00423C8E">
        <w:t>.</w:t>
      </w:r>
    </w:p>
    <w:p w14:paraId="535DA27F" w14:textId="77777777" w:rsidR="00404562" w:rsidRDefault="00404562" w:rsidP="00404562">
      <w:r w:rsidRPr="00423C8E">
        <w:t xml:space="preserve">While crises between China and U.S. allies on its periphery like the Philippines could escalate into US-China crises, </w:t>
      </w:r>
      <w:r w:rsidRPr="00423C8E">
        <w:rPr>
          <w:rStyle w:val="StyleUnderline"/>
          <w:highlight w:val="yellow"/>
        </w:rPr>
        <w:t xml:space="preserve">we don't have anything comparable to the </w:t>
      </w:r>
      <w:r w:rsidRPr="00423C8E">
        <w:rPr>
          <w:rStyle w:val="StyleUnderline"/>
        </w:rPr>
        <w:t xml:space="preserve">complex and </w:t>
      </w:r>
      <w:r w:rsidRPr="00423C8E">
        <w:rPr>
          <w:rStyle w:val="StyleUnderline"/>
          <w:highlight w:val="yellow"/>
        </w:rPr>
        <w:t>finely</w:t>
      </w:r>
      <w:r w:rsidRPr="00423C8E">
        <w:rPr>
          <w:rStyle w:val="StyleUnderline"/>
        </w:rPr>
        <w:t xml:space="preserve"> </w:t>
      </w:r>
      <w:r w:rsidRPr="00423C8E">
        <w:rPr>
          <w:rStyle w:val="StyleUnderline"/>
          <w:highlight w:val="yellow"/>
        </w:rPr>
        <w:t>balanced</w:t>
      </w:r>
      <w:r w:rsidRPr="00423C8E">
        <w:rPr>
          <w:rStyle w:val="StyleUnderline"/>
        </w:rPr>
        <w:t xml:space="preserve"> international </w:t>
      </w:r>
      <w:r w:rsidRPr="00423C8E">
        <w:rPr>
          <w:rStyle w:val="StyleUnderline"/>
          <w:highlight w:val="yellow"/>
        </w:rPr>
        <w:t>system at the time of World War I</w:t>
      </w:r>
      <w:r w:rsidRPr="00423C8E">
        <w:t xml:space="preserve">. Austria-Hungary attacked Serbia and as a direct result of that Germany attacked Belgium. </w:t>
      </w:r>
      <w:r w:rsidRPr="00423C8E">
        <w:rPr>
          <w:rStyle w:val="StyleUnderline"/>
        </w:rPr>
        <w:t>It's hard to see how</w:t>
      </w:r>
      <w:r w:rsidRPr="00423C8E">
        <w:t xml:space="preserve">, for example, </w:t>
      </w:r>
      <w:r w:rsidRPr="00423C8E">
        <w:rPr>
          <w:rStyle w:val="StyleUnderline"/>
        </w:rPr>
        <w:t xml:space="preserve">a Turkish attack on Syria could cause China to attack Vietnam. </w:t>
      </w:r>
      <w:r w:rsidRPr="00423C8E">
        <w:rPr>
          <w:rStyle w:val="Emphasis"/>
          <w:highlight w:val="yellow"/>
        </w:rPr>
        <w:t>Today's crises are simpler</w:t>
      </w:r>
      <w:r w:rsidRPr="00423C8E">
        <w:t xml:space="preserve">, </w:t>
      </w:r>
      <w:r w:rsidRPr="00423C8E">
        <w:rPr>
          <w:rStyle w:val="StyleUnderline"/>
        </w:rPr>
        <w:t xml:space="preserve">more </w:t>
      </w:r>
      <w:proofErr w:type="gramStart"/>
      <w:r w:rsidRPr="00423C8E">
        <w:rPr>
          <w:rStyle w:val="StyleUnderline"/>
        </w:rPr>
        <w:t>direct</w:t>
      </w:r>
      <w:proofErr w:type="gramEnd"/>
      <w:r w:rsidRPr="00423C8E">
        <w:rPr>
          <w:rStyle w:val="StyleUnderline"/>
        </w:rPr>
        <w:t xml:space="preserve"> </w:t>
      </w:r>
      <w:r w:rsidRPr="00423C8E">
        <w:rPr>
          <w:rStyle w:val="StyleUnderline"/>
          <w:highlight w:val="yellow"/>
        </w:rPr>
        <w:t>and more easily controlled by</w:t>
      </w:r>
      <w:r w:rsidRPr="00423C8E">
        <w:rPr>
          <w:rStyle w:val="StyleUnderline"/>
        </w:rPr>
        <w:t xml:space="preserve"> the </w:t>
      </w:r>
      <w:r w:rsidRPr="00423C8E">
        <w:rPr>
          <w:rStyle w:val="StyleUnderline"/>
          <w:highlight w:val="yellow"/>
        </w:rPr>
        <w:t>top powers</w:t>
      </w:r>
      <w:r w:rsidRPr="00423C8E">
        <w:t>.</w:t>
      </w:r>
    </w:p>
    <w:p w14:paraId="0EC6879F" w14:textId="0CB00B21" w:rsidR="00E42E4C" w:rsidRDefault="00E42E4C" w:rsidP="00F601E6"/>
    <w:p w14:paraId="1BDF06F1" w14:textId="77777777" w:rsidR="002A0339" w:rsidRPr="00F601E6" w:rsidRDefault="002A0339" w:rsidP="00F601E6"/>
    <w:sectPr w:rsidR="002A033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84622"/>
    <w:multiLevelType w:val="hybridMultilevel"/>
    <w:tmpl w:val="F70C2C86"/>
    <w:lvl w:ilvl="0" w:tplc="AB78C7C8">
      <w:start w:val="9"/>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045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D19"/>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0339"/>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AA5"/>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E04"/>
    <w:rsid w:val="003C5F4C"/>
    <w:rsid w:val="003D5EA8"/>
    <w:rsid w:val="003D7B28"/>
    <w:rsid w:val="003E305E"/>
    <w:rsid w:val="003E34DB"/>
    <w:rsid w:val="003E5302"/>
    <w:rsid w:val="003E5BF1"/>
    <w:rsid w:val="003F2452"/>
    <w:rsid w:val="003F41EA"/>
    <w:rsid w:val="003F7DF0"/>
    <w:rsid w:val="004039AF"/>
    <w:rsid w:val="0040456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98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F59410"/>
  <w14:defaultImageDpi w14:val="300"/>
  <w15:docId w15:val="{8D6A59D1-6A3C-9A48-8744-59077D84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045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045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045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045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4045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045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562"/>
  </w:style>
  <w:style w:type="character" w:customStyle="1" w:styleId="Heading1Char">
    <w:name w:val="Heading 1 Char"/>
    <w:aliases w:val="Pocket Char"/>
    <w:basedOn w:val="DefaultParagraphFont"/>
    <w:link w:val="Heading1"/>
    <w:uiPriority w:val="9"/>
    <w:rsid w:val="004045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0456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0456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40456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04562"/>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40456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40456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04562"/>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04562"/>
    <w:rPr>
      <w:color w:val="auto"/>
      <w:u w:val="none"/>
    </w:rPr>
  </w:style>
  <w:style w:type="paragraph" w:styleId="DocumentMap">
    <w:name w:val="Document Map"/>
    <w:basedOn w:val="Normal"/>
    <w:link w:val="DocumentMapChar"/>
    <w:uiPriority w:val="99"/>
    <w:semiHidden/>
    <w:unhideWhenUsed/>
    <w:rsid w:val="004045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04562"/>
    <w:rPr>
      <w:rFonts w:ascii="Lucida Grande" w:hAnsi="Lucida Grande" w:cs="Lucida Grande"/>
    </w:rPr>
  </w:style>
  <w:style w:type="paragraph" w:customStyle="1" w:styleId="textbold">
    <w:name w:val="text bold"/>
    <w:basedOn w:val="Normal"/>
    <w:link w:val="Emphasis"/>
    <w:autoRedefine/>
    <w:uiPriority w:val="20"/>
    <w:qFormat/>
    <w:rsid w:val="0040456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No Spacing13,No Spacing23,Tag and Ci,card,Medium Grid 21,No Spacing111111,No Spacing31,No Spacing22,No Spacing3,tag,Dont use,Tags"/>
    <w:basedOn w:val="Heading1"/>
    <w:link w:val="Hyperlink"/>
    <w:autoRedefine/>
    <w:uiPriority w:val="99"/>
    <w:qFormat/>
    <w:rsid w:val="0040456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videncetext">
    <w:name w:val="evidence text"/>
    <w:basedOn w:val="Normal"/>
    <w:link w:val="evidencetextChar1"/>
    <w:qFormat/>
    <w:rsid w:val="00404562"/>
    <w:pPr>
      <w:ind w:left="432" w:right="432"/>
    </w:pPr>
    <w:rPr>
      <w:color w:val="000000"/>
      <w:lang w:val="x-none" w:eastAsia="x-none"/>
    </w:rPr>
  </w:style>
  <w:style w:type="character" w:customStyle="1" w:styleId="evidencetextChar1">
    <w:name w:val="evidence text Char1"/>
    <w:link w:val="evidencetext"/>
    <w:rsid w:val="00404562"/>
    <w:rPr>
      <w:rFonts w:ascii="Calibri" w:hAnsi="Calibri"/>
      <w:color w:val="000000"/>
      <w:sz w:val="22"/>
      <w:lang w:val="x-none" w:eastAsia="x-none"/>
    </w:rPr>
  </w:style>
  <w:style w:type="paragraph" w:styleId="NoSpacing">
    <w:name w:val="No Spacing"/>
    <w:aliases w:val="Note Level 2,Small Text,Card Format,Note Level 21,ClearFormatting,Clear,DDI Tag,Tag Title,No Spacing51,Tag and Cite,No Spacing6,No Spacing tnr"/>
    <w:basedOn w:val="Heading1"/>
    <w:autoRedefine/>
    <w:uiPriority w:val="99"/>
    <w:qFormat/>
    <w:rsid w:val="0040456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99"/>
    <w:unhideWhenUsed/>
    <w:qFormat/>
    <w:rsid w:val="00404562"/>
    <w:pPr>
      <w:ind w:left="720"/>
      <w:contextualSpacing/>
    </w:pPr>
  </w:style>
  <w:style w:type="paragraph" w:customStyle="1" w:styleId="Emphasis1">
    <w:name w:val="Emphasis1"/>
    <w:basedOn w:val="Normal"/>
    <w:uiPriority w:val="20"/>
    <w:qFormat/>
    <w:rsid w:val="002A033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zzfeednews.com/article/ryanmac/us-money-funding-facial-recognition-sensetime-megvii" TargetMode="External"/><Relationship Id="rId18" Type="http://schemas.openxmlformats.org/officeDocument/2006/relationships/hyperlink" Target="https://www.anduril.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digitool.library.mcgill.ca/webclient/StreamGate?folder_id=0&amp;dvs=1569190779049~368" TargetMode="External"/><Relationship Id="rId7" Type="http://schemas.openxmlformats.org/officeDocument/2006/relationships/settings" Target="settings.xml"/><Relationship Id="rId12" Type="http://schemas.openxmlformats.org/officeDocument/2006/relationships/hyperlink" Target="http://www.nytimes.com/1989/07/21/us/president-calls-for-mars-mission-and-a-moon-base.html" TargetMode="External"/><Relationship Id="rId17" Type="http://schemas.openxmlformats.org/officeDocument/2006/relationships/hyperlink" Target="https://www.rigetti.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acex.com/" TargetMode="External"/><Relationship Id="rId20" Type="http://schemas.openxmlformats.org/officeDocument/2006/relationships/hyperlink" Target="https://www.atlanticcouncil.org/images/publications/AC_StrategyPapers_No5_Space_WEB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cnews.com/id/3950099/ns/technology_and_science-space/t/bush-sets-new-course-moon-beyond/" TargetMode="External"/><Relationship Id="rId24" Type="http://schemas.openxmlformats.org/officeDocument/2006/relationships/hyperlink" Target="http://www.huffingtonpost.com/walter-russell-mead/new-global-war_b_5562664.html" TargetMode="External"/><Relationship Id="rId5" Type="http://schemas.openxmlformats.org/officeDocument/2006/relationships/numbering" Target="numbering.xml"/><Relationship Id="rId15" Type="http://schemas.openxmlformats.org/officeDocument/2006/relationships/hyperlink" Target="https://dod.defense.gov/News/Contracts/Contract-View/Article/1861753/source/GovDelivery/" TargetMode="External"/><Relationship Id="rId23" Type="http://schemas.openxmlformats.org/officeDocument/2006/relationships/hyperlink" Target="http://www.foreignpolicy.com/articles/2011/01/21/i_was_a_rare_earths_day_trader?page=full" TargetMode="External"/><Relationship Id="rId10" Type="http://schemas.openxmlformats.org/officeDocument/2006/relationships/hyperlink" Target="http://www.shelby.senate.gov/public/index.cfm/mobile/newsreleases?ID=25F3AD2E-802A-23AD-4960-F512B9E205D2" TargetMode="External"/><Relationship Id="rId19" Type="http://schemas.openxmlformats.org/officeDocument/2006/relationships/hyperlink" Target="https://umbralab.com/" TargetMode="External"/><Relationship Id="rId4" Type="http://schemas.openxmlformats.org/officeDocument/2006/relationships/customXml" Target="../customXml/item4.xml"/><Relationship Id="rId9" Type="http://schemas.openxmlformats.org/officeDocument/2006/relationships/hyperlink" Target="http://smile.amazon.com/Beyond-Ideology-Politics-Principles-Partisanship/dp/0226470768/ref=smi_www_rco2_go_smi_g2243582042?_encoding=UTF8&amp;*Version*=1&amp;*entries*=0&amp;ie=UTF8" TargetMode="External"/><Relationship Id="rId14" Type="http://schemas.openxmlformats.org/officeDocument/2006/relationships/hyperlink" Target="https://federalnewsnetwork.com/dod-reporters-notebook-jared-serbu/2019/03/air-force-looks-to-build-big-idea-pipeline-to-expand-its-industrial-base/" TargetMode="External"/><Relationship Id="rId22" Type="http://schemas.openxmlformats.org/officeDocument/2006/relationships/hyperlink" Target="https://www.jstor.org/stable/26270538?seq=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22</Pages>
  <Words>10343</Words>
  <Characters>58959</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6</cp:revision>
  <dcterms:created xsi:type="dcterms:W3CDTF">2022-02-05T19:25:00Z</dcterms:created>
  <dcterms:modified xsi:type="dcterms:W3CDTF">2022-02-05T20:56:00Z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