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39C32" w14:textId="77777777" w:rsidR="00B91749" w:rsidRDefault="00B91749" w:rsidP="00B91749">
      <w:pPr>
        <w:pStyle w:val="Heading3"/>
      </w:pPr>
      <w:bookmarkStart w:id="0" w:name="_Hlk78371048"/>
      <w:r>
        <w:t>1</w:t>
      </w:r>
    </w:p>
    <w:p w14:paraId="3A9C26D8" w14:textId="77777777" w:rsidR="00B91749" w:rsidRDefault="00B91749" w:rsidP="00B91749">
      <w:pPr>
        <w:pStyle w:val="Heading4"/>
        <w:rPr>
          <w:rFonts w:eastAsia="Times New Roman"/>
        </w:rPr>
      </w:pPr>
      <w:proofErr w:type="spellStart"/>
      <w:r w:rsidRPr="00F767F1">
        <w:t>Interp</w:t>
      </w:r>
      <w:proofErr w:type="spellEnd"/>
      <w:r w:rsidRPr="00F767F1">
        <w:t xml:space="preserve"> and Violation: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 xml:space="preserve">hat the appropriation of outer space by private entities is unjust and may only garner offense from the hypothetical implementation of the resolution – violation is preemptive – if they just </w:t>
      </w:r>
      <w:proofErr w:type="spellStart"/>
      <w:r>
        <w:rPr>
          <w:rFonts w:eastAsia="Times New Roman"/>
        </w:rPr>
        <w:t>wanna</w:t>
      </w:r>
      <w:proofErr w:type="spellEnd"/>
      <w:r>
        <w:rPr>
          <w:rFonts w:eastAsia="Times New Roman"/>
        </w:rPr>
        <w:t xml:space="preserve"> gain offense from the </w:t>
      </w:r>
      <w:proofErr w:type="spellStart"/>
      <w:r>
        <w:rPr>
          <w:rFonts w:eastAsia="Times New Roman"/>
        </w:rPr>
        <w:t>fiated</w:t>
      </w:r>
      <w:proofErr w:type="spellEnd"/>
      <w:r>
        <w:rPr>
          <w:rFonts w:eastAsia="Times New Roman"/>
        </w:rPr>
        <w:t xml:space="preserve"> consequences of their implemented advocacy, the shell goes away</w:t>
      </w:r>
    </w:p>
    <w:p w14:paraId="138B0FE7" w14:textId="77777777" w:rsidR="00B91749" w:rsidRPr="007623B6" w:rsidRDefault="00B91749" w:rsidP="00B91749"/>
    <w:p w14:paraId="58EDC5D1" w14:textId="77777777" w:rsidR="00B91749" w:rsidRPr="0068057F" w:rsidRDefault="00B91749" w:rsidP="00B91749">
      <w:pPr>
        <w:pStyle w:val="Heading4"/>
      </w:pPr>
      <w:r w:rsidRPr="00197617">
        <w:rPr>
          <w:u w:val="single"/>
        </w:rPr>
        <w:t>Private entity</w:t>
      </w:r>
      <w:r>
        <w:t xml:space="preserve"> is defined by</w:t>
      </w:r>
    </w:p>
    <w:p w14:paraId="34CAC5E8" w14:textId="77777777" w:rsidR="00B91749" w:rsidRDefault="00B91749" w:rsidP="00B91749">
      <w:r w:rsidRPr="0082038D">
        <w:rPr>
          <w:rStyle w:val="StyleUnderline"/>
        </w:rPr>
        <w:t>Cornell Law n.d.</w:t>
      </w:r>
      <w:r>
        <w:t xml:space="preserve"> “private entity” </w:t>
      </w:r>
      <w:hyperlink r:id="rId9" w:history="1">
        <w:r w:rsidRPr="00D76B43">
          <w:rPr>
            <w:rStyle w:val="Hyperlink"/>
          </w:rPr>
          <w:t>https://www.law.cornell.edu/definitions/uscode.php?width=840&amp;height=800&amp;iframe=true&amp;def_id=6-USC-625312480-168358316&amp;term_occur=999&amp;term_src=title:6:chapter:6:subchapter:I:section:1501</w:t>
        </w:r>
      </w:hyperlink>
      <w:r>
        <w:t xml:space="preserve"> TG</w:t>
      </w:r>
    </w:p>
    <w:p w14:paraId="62172D18" w14:textId="77777777" w:rsidR="00B91749" w:rsidRDefault="00B91749" w:rsidP="00B91749">
      <w:pPr>
        <w:pStyle w:val="ListParagraph"/>
        <w:numPr>
          <w:ilvl w:val="0"/>
          <w:numId w:val="12"/>
        </w:numPr>
        <w:rPr>
          <w:rStyle w:val="StyleUnderline"/>
        </w:rPr>
      </w:pPr>
      <w:r w:rsidRPr="0082038D">
        <w:t xml:space="preserve">In </w:t>
      </w:r>
      <w:proofErr w:type="gramStart"/>
      <w:r w:rsidRPr="0082038D">
        <w:t>general</w:t>
      </w:r>
      <w:proofErr w:type="gramEnd"/>
      <w:r w:rsidRPr="0082038D">
        <w:t xml:space="preserve"> Except as otherwise provided in this paragraph, </w:t>
      </w:r>
      <w:r w:rsidRPr="0082038D">
        <w:rPr>
          <w:rStyle w:val="StyleUnderline"/>
        </w:rPr>
        <w:t xml:space="preserve">the term “private entity” means </w:t>
      </w:r>
      <w:r w:rsidRPr="007623B6">
        <w:rPr>
          <w:rStyle w:val="StyleUnderline"/>
          <w:highlight w:val="green"/>
        </w:rPr>
        <w:t>any person or private group</w:t>
      </w:r>
      <w:r w:rsidRPr="0082038D">
        <w:rPr>
          <w:rStyle w:val="StyleUnderline"/>
        </w:rPr>
        <w:t xml:space="preserve">, organization, proprietorship, partnership, trust, cooperative, corporation, or other </w:t>
      </w:r>
      <w:r w:rsidRPr="007623B6">
        <w:rPr>
          <w:rStyle w:val="StyleUnderline"/>
          <w:highlight w:val="green"/>
        </w:rPr>
        <w:t>commercial or nonprofit entity</w:t>
      </w:r>
      <w:r w:rsidRPr="0082038D">
        <w:rPr>
          <w:rStyle w:val="StyleUnderline"/>
        </w:rPr>
        <w:t>, including an officer, employee, or agent thereof.</w:t>
      </w:r>
    </w:p>
    <w:p w14:paraId="2E29ED6D" w14:textId="77777777" w:rsidR="00B91749" w:rsidRPr="007623B6" w:rsidRDefault="00B91749" w:rsidP="00B91749">
      <w:pPr>
        <w:rPr>
          <w:b/>
          <w:sz w:val="26"/>
          <w:u w:val="single"/>
        </w:rPr>
      </w:pPr>
    </w:p>
    <w:p w14:paraId="1986442B" w14:textId="77777777" w:rsidR="00B91749" w:rsidRDefault="00B91749" w:rsidP="00B91749">
      <w:pPr>
        <w:pStyle w:val="Heading4"/>
      </w:pPr>
      <w:r>
        <w:t xml:space="preserve">Article 2 of the Outer Space Treaty defines </w:t>
      </w:r>
      <w:r w:rsidRPr="00197617">
        <w:rPr>
          <w:u w:val="single"/>
        </w:rPr>
        <w:t>outer space</w:t>
      </w:r>
      <w:r>
        <w:t xml:space="preserve"> and </w:t>
      </w:r>
      <w:r w:rsidRPr="00197617">
        <w:rPr>
          <w:u w:val="single"/>
        </w:rPr>
        <w:t>appropriation</w:t>
      </w:r>
    </w:p>
    <w:p w14:paraId="4EF1E9BB" w14:textId="77777777" w:rsidR="00B91749" w:rsidRDefault="00B91749" w:rsidP="00B91749">
      <w:r w:rsidRPr="0082038D">
        <w:rPr>
          <w:rStyle w:val="StyleUnderline"/>
        </w:rPr>
        <w:t>OST 66</w:t>
      </w:r>
      <w:r w:rsidRPr="006456B7">
        <w:t xml:space="preserve"> “2222 (XXI). Treaty on Principles Governing the Activities of States in the Exploration and Use of Outer Space, including the Moon and Other Celestial Bodies</w:t>
      </w:r>
      <w:r>
        <w:t>.” UN Office for Outer Space Affairs, 1499</w:t>
      </w:r>
      <w:r w:rsidRPr="006456B7">
        <w:rPr>
          <w:vertAlign w:val="superscript"/>
        </w:rPr>
        <w:t>th</w:t>
      </w:r>
      <w:r>
        <w:t xml:space="preserve"> plenary meeting, Dec 19, 1966, </w:t>
      </w:r>
      <w:hyperlink r:id="rId10" w:history="1">
        <w:r w:rsidRPr="006D00AB">
          <w:rPr>
            <w:rStyle w:val="Hyperlink"/>
          </w:rPr>
          <w:t>https://www.unoosa.org/oosa/en/ourwork/spacelaw/treaties/outerspacetreaty.html</w:t>
        </w:r>
      </w:hyperlink>
      <w:r>
        <w:t xml:space="preserve"> TG</w:t>
      </w:r>
    </w:p>
    <w:p w14:paraId="31A0890B" w14:textId="77777777" w:rsidR="00B91749" w:rsidRPr="006456B7" w:rsidRDefault="00B91749" w:rsidP="00B91749">
      <w:pPr>
        <w:rPr>
          <w:rStyle w:val="StyleUnderline"/>
        </w:rPr>
      </w:pPr>
      <w:r w:rsidRPr="006456B7">
        <w:rPr>
          <w:rStyle w:val="StyleUnderline"/>
        </w:rPr>
        <w:t xml:space="preserve">ARTICLE II. </w:t>
      </w:r>
      <w:r w:rsidRPr="00780E2A">
        <w:rPr>
          <w:rStyle w:val="StyleUnderline"/>
          <w:highlight w:val="cyan"/>
        </w:rPr>
        <w:t>Outer space, including the moon and other celestial bodies</w:t>
      </w:r>
      <w:r w:rsidRPr="006456B7">
        <w:rPr>
          <w:rStyle w:val="StyleUnderline"/>
        </w:rPr>
        <w:t xml:space="preserve">, is </w:t>
      </w:r>
      <w:r w:rsidRPr="00780E2A">
        <w:rPr>
          <w:rStyle w:val="StyleUnderline"/>
          <w:highlight w:val="cyan"/>
        </w:rPr>
        <w:t>not subject to</w:t>
      </w:r>
      <w:r w:rsidRPr="006456B7">
        <w:rPr>
          <w:rStyle w:val="StyleUnderline"/>
        </w:rPr>
        <w:t xml:space="preserve"> national </w:t>
      </w:r>
      <w:r w:rsidRPr="00780E2A">
        <w:rPr>
          <w:rStyle w:val="StyleUnderline"/>
          <w:highlight w:val="cyan"/>
        </w:rPr>
        <w:t>appropriation by claim of sovereignty, by means of use or occupation,</w:t>
      </w:r>
      <w:r w:rsidRPr="006456B7">
        <w:rPr>
          <w:rStyle w:val="StyleUnderline"/>
        </w:rPr>
        <w:t xml:space="preserve"> or by any other means.</w:t>
      </w:r>
    </w:p>
    <w:p w14:paraId="76B64A3A" w14:textId="77777777" w:rsidR="00B91749" w:rsidRPr="001D61F2" w:rsidRDefault="00B91749" w:rsidP="00B91749"/>
    <w:p w14:paraId="4A4A8E1A" w14:textId="77777777" w:rsidR="00B91749" w:rsidRDefault="00B91749" w:rsidP="00B91749">
      <w:pPr>
        <w:pStyle w:val="Heading4"/>
        <w:rPr>
          <w:rFonts w:cs="Calibri"/>
        </w:rPr>
      </w:pPr>
      <w:r w:rsidRPr="00F767F1">
        <w:rPr>
          <w:rFonts w:cs="Calibri"/>
        </w:rPr>
        <w:t>Vote neg:</w:t>
      </w:r>
    </w:p>
    <w:p w14:paraId="293A5F2D" w14:textId="77777777" w:rsidR="00B91749" w:rsidRPr="004D38A5" w:rsidRDefault="00B91749" w:rsidP="00B91749"/>
    <w:p w14:paraId="3F62121F" w14:textId="77777777" w:rsidR="00B91749" w:rsidRDefault="00B91749" w:rsidP="00B91749">
      <w:pPr>
        <w:pStyle w:val="Heading4"/>
        <w:rPr>
          <w:rFonts w:cs="Calibri"/>
        </w:rPr>
      </w:pPr>
      <w:r w:rsidRPr="00F767F1">
        <w:rPr>
          <w:rFonts w:cs="Calibri"/>
        </w:rPr>
        <w:t>1] Fairness</w:t>
      </w:r>
      <w:r>
        <w:rPr>
          <w:rFonts w:cs="Calibri"/>
        </w:rPr>
        <w:t xml:space="preserve"> </w:t>
      </w:r>
      <w:r w:rsidRPr="00F767F1">
        <w:rPr>
          <w:rFonts w:cs="Calibri"/>
        </w:rPr>
        <w:t xml:space="preserve">– post facto topic adjustment </w:t>
      </w:r>
      <w:r>
        <w:t xml:space="preserve">structurally favors the </w:t>
      </w:r>
      <w:proofErr w:type="spellStart"/>
      <w:r>
        <w:t>aff</w:t>
      </w:r>
      <w:proofErr w:type="spellEnd"/>
      <w:r>
        <w:t xml:space="preserve"> by manipulating the balance of prep</w:t>
      </w:r>
      <w:r>
        <w:rPr>
          <w:rFonts w:cs="Calibri"/>
        </w:rPr>
        <w:t xml:space="preserve">. They can </w:t>
      </w:r>
      <w:r w:rsidRPr="00F767F1">
        <w:rPr>
          <w:rFonts w:cs="Calibri"/>
        </w:rPr>
        <w:t xml:space="preserve">specialize in </w:t>
      </w:r>
      <w:r>
        <w:rPr>
          <w:rFonts w:cs="Calibri"/>
        </w:rPr>
        <w:t xml:space="preserve">1 area of literature </w:t>
      </w:r>
      <w:r w:rsidRPr="00F767F1">
        <w:rPr>
          <w:rFonts w:cs="Calibri"/>
        </w:rPr>
        <w:t xml:space="preserve">for 4 years which gives them a huge edge over people switching topics every 2 months </w:t>
      </w:r>
      <w:r>
        <w:rPr>
          <w:rFonts w:cs="Calibri"/>
        </w:rPr>
        <w:t xml:space="preserve">and locks us into a predictable null set of monolithic criticisms that are susceptible to the perm. Fairness is an impact – </w:t>
      </w:r>
    </w:p>
    <w:p w14:paraId="305E01C2" w14:textId="77777777" w:rsidR="00B91749" w:rsidRPr="00A64706" w:rsidRDefault="00B91749" w:rsidP="00B91749"/>
    <w:p w14:paraId="217648CB" w14:textId="77777777" w:rsidR="00B91749" w:rsidRDefault="00B91749" w:rsidP="00B91749">
      <w:pPr>
        <w:pStyle w:val="Heading4"/>
        <w:rPr>
          <w:rFonts w:cs="Calibri"/>
        </w:rPr>
      </w:pPr>
      <w:r w:rsidRPr="00F767F1">
        <w:rPr>
          <w:rFonts w:cs="Calibri"/>
        </w:rPr>
        <w:lastRenderedPageBreak/>
        <w:t xml:space="preserve">a] it’s an intrinsic good – debate is fundamentally a </w:t>
      </w:r>
      <w:proofErr w:type="gramStart"/>
      <w:r w:rsidRPr="00F767F1">
        <w:rPr>
          <w:rFonts w:cs="Calibri"/>
        </w:rPr>
        <w:t>game</w:t>
      </w:r>
      <w:proofErr w:type="gramEnd"/>
      <w:r w:rsidRPr="00F767F1">
        <w:rPr>
          <w:rFonts w:cs="Calibri"/>
        </w:rPr>
        <w:t xml:space="preserve"> and some level of competitive equity is necessary to sustain the activity</w:t>
      </w:r>
      <w:r>
        <w:rPr>
          <w:rFonts w:cs="Calibri"/>
        </w:rPr>
        <w:t xml:space="preserve"> which they’ve ceded validity to by participating</w:t>
      </w:r>
      <w:r w:rsidRPr="00F767F1">
        <w:rPr>
          <w:rFonts w:cs="Calibri"/>
        </w:rPr>
        <w:t xml:space="preserve">, </w:t>
      </w:r>
    </w:p>
    <w:p w14:paraId="51D35B01" w14:textId="77777777" w:rsidR="00B91749" w:rsidRDefault="00B91749" w:rsidP="00B91749">
      <w:pPr>
        <w:pStyle w:val="Heading4"/>
        <w:rPr>
          <w:rFonts w:cs="Calibri"/>
        </w:rPr>
      </w:pPr>
      <w:r w:rsidRPr="00F767F1">
        <w:rPr>
          <w:rFonts w:cs="Calibri"/>
        </w:rPr>
        <w:t xml:space="preserve">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w:t>
      </w:r>
    </w:p>
    <w:p w14:paraId="3457053D" w14:textId="77777777" w:rsidR="00B91749" w:rsidRDefault="00B91749" w:rsidP="00B91749">
      <w:pPr>
        <w:pStyle w:val="Heading4"/>
        <w:rPr>
          <w:rFonts w:cs="Calibri"/>
        </w:rPr>
      </w:pPr>
      <w:r>
        <w:rPr>
          <w:rFonts w:cs="Calibri"/>
        </w:rPr>
        <w:t>c</w:t>
      </w:r>
      <w:r w:rsidRPr="00F767F1">
        <w:rPr>
          <w:rFonts w:cs="Calibri"/>
        </w:rPr>
        <w:t xml:space="preserve">] </w:t>
      </w:r>
      <w:proofErr w:type="gramStart"/>
      <w:r w:rsidRPr="00F767F1">
        <w:rPr>
          <w:rFonts w:cs="Calibri"/>
        </w:rPr>
        <w:t>it</w:t>
      </w:r>
      <w:proofErr w:type="gramEnd"/>
      <w:r w:rsidRPr="00F767F1">
        <w:rPr>
          <w:rFonts w:cs="Calibri"/>
        </w:rPr>
        <w:t xml:space="preserve"> internal link turns every impact – a limited topic promotes in-depth research and engagement which is necessary to access all of their education</w:t>
      </w:r>
    </w:p>
    <w:p w14:paraId="0970C0C4" w14:textId="77777777" w:rsidR="00B91749" w:rsidRPr="004D38A5" w:rsidRDefault="00B91749" w:rsidP="00B91749"/>
    <w:p w14:paraId="20F77CA6" w14:textId="76481C3E" w:rsidR="00B91749" w:rsidRPr="00B91749" w:rsidRDefault="00B91749" w:rsidP="00B91749">
      <w:pPr>
        <w:pStyle w:val="Heading4"/>
      </w:pPr>
      <w:r>
        <w:t xml:space="preserve">3] TVA – their </w:t>
      </w:r>
      <w:proofErr w:type="spellStart"/>
      <w:r>
        <w:t>aff</w:t>
      </w:r>
      <w:proofErr w:type="spellEnd"/>
      <w:r>
        <w:t xml:space="preserve"> but not extra T</w:t>
      </w:r>
      <w:bookmarkStart w:id="1" w:name="_Hlk93667836"/>
    </w:p>
    <w:bookmarkEnd w:id="1"/>
    <w:p w14:paraId="5175C013" w14:textId="77777777" w:rsidR="00B91749" w:rsidRDefault="00B91749" w:rsidP="00B91749">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2D567597" w14:textId="77777777" w:rsidR="00B91749" w:rsidRPr="00A64706" w:rsidRDefault="00B91749" w:rsidP="00B91749"/>
    <w:p w14:paraId="68E9EFC7" w14:textId="77777777" w:rsidR="00B91749" w:rsidRDefault="00B91749" w:rsidP="00B91749">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71A0A1E5" w14:textId="77777777" w:rsidR="00B91749" w:rsidRPr="00A64706" w:rsidRDefault="00B91749" w:rsidP="00B91749"/>
    <w:p w14:paraId="3A6FD104" w14:textId="77777777" w:rsidR="00B91749" w:rsidRPr="00F767F1" w:rsidRDefault="00B91749" w:rsidP="00B91749">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6EB265FC" w14:textId="77777777" w:rsidR="00B91749" w:rsidRDefault="00B91749" w:rsidP="00B91749"/>
    <w:p w14:paraId="4CFF6517" w14:textId="47707AEC" w:rsidR="00B91749" w:rsidRDefault="00B91749" w:rsidP="00B91749">
      <w:pPr>
        <w:pStyle w:val="Heading4"/>
      </w:pPr>
      <w:r>
        <w:t>Reject definitions not read in the 1AC – allows them to hide infinite arguments and gives them more than 6 minutes</w:t>
      </w:r>
    </w:p>
    <w:p w14:paraId="41288813" w14:textId="422F08DC" w:rsidR="00B91749" w:rsidRDefault="00B91749" w:rsidP="00B91749">
      <w:pPr>
        <w:pStyle w:val="Heading4"/>
      </w:pPr>
      <w:r>
        <w:t>No Arbitrary roles of the ballot- the judge should vote for the side that produces the best material consequences. A] Anything else moots 6 minutes of AC and lets the neg choose a self-serving starting point for discussion. B]– playing the game key to effective resistance strategies</w:t>
      </w:r>
    </w:p>
    <w:p w14:paraId="04C69F16" w14:textId="77777777" w:rsidR="00B91749" w:rsidRDefault="00B91749" w:rsidP="00B91749">
      <w:pPr>
        <w:pStyle w:val="Heading4"/>
        <w:rPr>
          <w:rFonts w:cstheme="minorHAnsi"/>
        </w:rPr>
      </w:pPr>
    </w:p>
    <w:p w14:paraId="5094221D" w14:textId="77777777" w:rsidR="00B91749" w:rsidRDefault="00B91749" w:rsidP="00B91749">
      <w:pPr>
        <w:spacing w:after="0" w:line="240" w:lineRule="auto"/>
        <w:rPr>
          <w:rFonts w:ascii="Times New Roman" w:hAnsi="Times New Roman"/>
          <w:sz w:val="24"/>
        </w:rPr>
      </w:pPr>
    </w:p>
    <w:p w14:paraId="5DEDA10E" w14:textId="77777777" w:rsidR="00B91749" w:rsidRDefault="00B91749" w:rsidP="00B91749">
      <w:pPr>
        <w:pStyle w:val="Heading3"/>
        <w:spacing w:before="200"/>
      </w:pPr>
      <w:r>
        <w:rPr>
          <w:color w:val="000000"/>
        </w:rPr>
        <w:lastRenderedPageBreak/>
        <w:t>1NC</w:t>
      </w:r>
    </w:p>
    <w:p w14:paraId="00486CDB" w14:textId="77777777" w:rsidR="00B91749" w:rsidRDefault="00B91749" w:rsidP="00B91749">
      <w:pPr>
        <w:pStyle w:val="Heading4"/>
        <w:spacing w:before="200"/>
      </w:pPr>
      <w:r>
        <w:rPr>
          <w:color w:val="000000"/>
        </w:rPr>
        <w:t>NASA is preserving resources by leveraging private partnerships</w:t>
      </w:r>
    </w:p>
    <w:p w14:paraId="7584CE12" w14:textId="77777777" w:rsidR="00B91749" w:rsidRDefault="00B91749" w:rsidP="00B91749">
      <w:pPr>
        <w:pStyle w:val="NormalWeb"/>
        <w:spacing w:before="0" w:beforeAutospacing="0" w:after="0" w:afterAutospacing="0"/>
      </w:pPr>
      <w:r>
        <w:rPr>
          <w:color w:val="000000"/>
          <w:sz w:val="20"/>
          <w:szCs w:val="20"/>
        </w:rPr>
        <w:t xml:space="preserve">Miriam </w:t>
      </w:r>
      <w:r>
        <w:rPr>
          <w:b/>
          <w:bCs/>
          <w:color w:val="000000"/>
          <w:sz w:val="20"/>
          <w:szCs w:val="20"/>
        </w:rPr>
        <w:t>Kramer 21</w:t>
      </w:r>
      <w:r>
        <w:rPr>
          <w:color w:val="000000"/>
          <w:sz w:val="20"/>
          <w:szCs w:val="20"/>
        </w:rPr>
        <w:t xml:space="preserve">, author of Space, “NASA's plans for the future hinge on the success of private companies,” </w:t>
      </w:r>
      <w:proofErr w:type="spellStart"/>
      <w:r>
        <w:rPr>
          <w:color w:val="000000"/>
          <w:sz w:val="20"/>
          <w:szCs w:val="20"/>
        </w:rPr>
        <w:t>Axios</w:t>
      </w:r>
      <w:proofErr w:type="spellEnd"/>
      <w:r>
        <w:rPr>
          <w:color w:val="000000"/>
          <w:sz w:val="20"/>
          <w:szCs w:val="20"/>
        </w:rPr>
        <w:t>, 12-7-2021, https://www.axios.com/nasa-private-spaceflight-plans-5a5710e6-5223-4da3-8c5d-5a712e1d862e.html</w:t>
      </w:r>
    </w:p>
    <w:p w14:paraId="02E27172" w14:textId="77777777" w:rsidR="00B91749" w:rsidRDefault="00B91749" w:rsidP="00B91749">
      <w:pPr>
        <w:pStyle w:val="NormalWeb"/>
        <w:spacing w:before="0" w:beforeAutospacing="0" w:after="0" w:afterAutospacing="0"/>
      </w:pPr>
      <w:r>
        <w:rPr>
          <w:color w:val="000000"/>
          <w:sz w:val="20"/>
          <w:szCs w:val="20"/>
          <w:u w:val="single"/>
        </w:rPr>
        <w:t xml:space="preserve">The private space players who will drive NASA's plans for the coming decade are declaring themselves and defining the stakes. Why it matters: NASA plans to focus on getting people to Mars and the Moon, and its deep space exploration </w:t>
      </w:r>
      <w:r w:rsidRPr="00B91749">
        <w:rPr>
          <w:b/>
          <w:bCs/>
          <w:color w:val="000000"/>
          <w:sz w:val="20"/>
          <w:szCs w:val="20"/>
          <w:highlight w:val="cyan"/>
          <w:u w:val="single"/>
        </w:rPr>
        <w:t>ambitions hinge on the agency</w:t>
      </w:r>
      <w:r w:rsidRPr="00B91749">
        <w:rPr>
          <w:color w:val="000000"/>
          <w:sz w:val="20"/>
          <w:szCs w:val="20"/>
          <w:highlight w:val="cyan"/>
          <w:u w:val="single"/>
        </w:rPr>
        <w:t xml:space="preserve"> </w:t>
      </w:r>
      <w:r w:rsidRPr="00B91749">
        <w:rPr>
          <w:b/>
          <w:bCs/>
          <w:color w:val="000000"/>
          <w:sz w:val="20"/>
          <w:szCs w:val="20"/>
          <w:highlight w:val="cyan"/>
          <w:u w:val="single"/>
        </w:rPr>
        <w:t>being able to successfully hand over major operations in low-Earth orbit to private compan</w:t>
      </w:r>
      <w:r>
        <w:rPr>
          <w:b/>
          <w:bCs/>
          <w:color w:val="000000"/>
          <w:sz w:val="20"/>
          <w:szCs w:val="20"/>
          <w:u w:val="single"/>
        </w:rPr>
        <w:t xml:space="preserve">ies. </w:t>
      </w:r>
      <w:r>
        <w:rPr>
          <w:color w:val="000000"/>
          <w:sz w:val="20"/>
          <w:szCs w:val="20"/>
          <w:u w:val="single"/>
        </w:rPr>
        <w:t xml:space="preserve">The space </w:t>
      </w:r>
      <w:r w:rsidRPr="00B91749">
        <w:rPr>
          <w:color w:val="000000"/>
          <w:sz w:val="20"/>
          <w:szCs w:val="20"/>
          <w:highlight w:val="cyan"/>
          <w:u w:val="single"/>
        </w:rPr>
        <w:t>agency hopes companies will build private space stations</w:t>
      </w:r>
      <w:r>
        <w:rPr>
          <w:color w:val="000000"/>
          <w:sz w:val="20"/>
          <w:szCs w:val="20"/>
          <w:u w:val="single"/>
        </w:rPr>
        <w:t xml:space="preserve"> that its astronauts can use and to continue to buy space on private rockets for launching its satellites and other payloads to orbit and beyond</w:t>
      </w:r>
      <w:r>
        <w:rPr>
          <w:color w:val="000000"/>
          <w:sz w:val="12"/>
          <w:szCs w:val="12"/>
        </w:rPr>
        <w:t xml:space="preserve">. NASA's "big experiment" right now is to test where these commercial partnerships work, the Planetary Society's Casey Dreier told </w:t>
      </w:r>
      <w:proofErr w:type="spellStart"/>
      <w:r>
        <w:rPr>
          <w:color w:val="000000"/>
          <w:sz w:val="12"/>
          <w:szCs w:val="12"/>
        </w:rPr>
        <w:t>Axios</w:t>
      </w:r>
      <w:proofErr w:type="spellEnd"/>
      <w:r>
        <w:rPr>
          <w:color w:val="000000"/>
          <w:sz w:val="12"/>
          <w:szCs w:val="12"/>
        </w:rPr>
        <w:t xml:space="preserve">. </w:t>
      </w:r>
      <w:r>
        <w:rPr>
          <w:color w:val="000000"/>
          <w:sz w:val="20"/>
          <w:szCs w:val="20"/>
          <w:u w:val="single"/>
        </w:rPr>
        <w:t>What's happening: Last week, NASA announced it would award multimillion-dollar contracts to three teams of commercial space companies to start designing and building privately operated space stations.</w:t>
      </w:r>
    </w:p>
    <w:p w14:paraId="4426C94D" w14:textId="77777777" w:rsidR="00B91749" w:rsidRDefault="00B91749" w:rsidP="00B91749"/>
    <w:p w14:paraId="1F05733B" w14:textId="77777777" w:rsidR="00B91749" w:rsidRDefault="00B91749" w:rsidP="00B91749">
      <w:pPr>
        <w:pStyle w:val="Heading4"/>
        <w:spacing w:before="200"/>
      </w:pPr>
      <w:r>
        <w:rPr>
          <w:color w:val="000000"/>
        </w:rPr>
        <w:t>Plan forces spending trade-offs that crush effective Earth sciences --- risks catastrophic climate change</w:t>
      </w:r>
    </w:p>
    <w:p w14:paraId="2F226A43" w14:textId="77777777" w:rsidR="00B91749" w:rsidRDefault="00B91749" w:rsidP="00B91749">
      <w:pPr>
        <w:pStyle w:val="NormalWeb"/>
        <w:spacing w:before="0" w:beforeAutospacing="0" w:after="0" w:afterAutospacing="0"/>
      </w:pPr>
      <w:proofErr w:type="spellStart"/>
      <w:r>
        <w:rPr>
          <w:b/>
          <w:bCs/>
          <w:color w:val="000000"/>
          <w:sz w:val="20"/>
          <w:szCs w:val="20"/>
        </w:rPr>
        <w:t>Haymet</w:t>
      </w:r>
      <w:proofErr w:type="spellEnd"/>
      <w:r>
        <w:rPr>
          <w:b/>
          <w:bCs/>
          <w:color w:val="000000"/>
          <w:sz w:val="20"/>
          <w:szCs w:val="20"/>
        </w:rPr>
        <w:t xml:space="preserve"> 7</w:t>
      </w:r>
      <w:r>
        <w:rPr>
          <w:color w:val="000000"/>
          <w:sz w:val="20"/>
          <w:szCs w:val="20"/>
        </w:rPr>
        <w:t xml:space="preserve"> (Tony, Director of the Scripps Institution of Oceanography – University of California, San Diego, Mark Abbott, Dean of the College of Oceanic and Atmospheric Science – Oregon State University, and Jim </w:t>
      </w:r>
      <w:proofErr w:type="spellStart"/>
      <w:r>
        <w:rPr>
          <w:color w:val="000000"/>
          <w:sz w:val="20"/>
          <w:szCs w:val="20"/>
        </w:rPr>
        <w:t>Luyten</w:t>
      </w:r>
      <w:proofErr w:type="spellEnd"/>
      <w:r>
        <w:rPr>
          <w:color w:val="000000"/>
          <w:sz w:val="20"/>
          <w:szCs w:val="20"/>
        </w:rPr>
        <w:t xml:space="preserve">, Acting Director – Woods Hole Oceanographic Institution, “The Planet NASA Needs to Explore”, Washington Post, 5-10, </w:t>
      </w:r>
      <w:hyperlink r:id="rId11" w:history="1">
        <w:r>
          <w:rPr>
            <w:rStyle w:val="Hyperlink"/>
            <w:color w:val="000000"/>
            <w:sz w:val="20"/>
            <w:szCs w:val="20"/>
          </w:rPr>
          <w:t>http://www.washingtonpost.com/wp-dyn/content/article/2007/05/09/AR2007050902451.html</w:t>
        </w:r>
      </w:hyperlink>
      <w:r>
        <w:rPr>
          <w:color w:val="000000"/>
          <w:sz w:val="20"/>
          <w:szCs w:val="20"/>
        </w:rPr>
        <w:t>)</w:t>
      </w:r>
    </w:p>
    <w:p w14:paraId="56535F49" w14:textId="77777777" w:rsidR="00B91749" w:rsidRDefault="00B91749" w:rsidP="00B91749">
      <w:pPr>
        <w:pStyle w:val="NormalWeb"/>
        <w:spacing w:before="0" w:beforeAutospacing="0" w:after="0" w:afterAutospacing="0"/>
      </w:pPr>
      <w:r>
        <w:rPr>
          <w:color w:val="000000"/>
          <w:sz w:val="16"/>
          <w:szCs w:val="16"/>
        </w:rPr>
        <w:t xml:space="preserve">Decades ago, a shift in NASA priorities sidelined progress in human </w:t>
      </w:r>
      <w:r>
        <w:rPr>
          <w:color w:val="000000"/>
          <w:sz w:val="20"/>
          <w:szCs w:val="20"/>
          <w:u w:val="single"/>
        </w:rPr>
        <w:t>space exploration</w:t>
      </w:r>
      <w:r>
        <w:rPr>
          <w:color w:val="000000"/>
          <w:sz w:val="16"/>
          <w:szCs w:val="16"/>
        </w:rPr>
        <w:t xml:space="preserve">. As momentum gathers to reinvigorate human space missions to the moon and Mars, we </w:t>
      </w:r>
      <w:r>
        <w:rPr>
          <w:color w:val="000000"/>
          <w:sz w:val="20"/>
          <w:szCs w:val="20"/>
          <w:u w:val="single"/>
        </w:rPr>
        <w:t>risk hurting</w:t>
      </w:r>
      <w:r>
        <w:rPr>
          <w:color w:val="000000"/>
          <w:sz w:val="16"/>
          <w:szCs w:val="16"/>
        </w:rPr>
        <w:t xml:space="preserve"> ourselves, and </w:t>
      </w:r>
      <w:r>
        <w:rPr>
          <w:color w:val="000000"/>
          <w:sz w:val="20"/>
          <w:szCs w:val="20"/>
          <w:u w:val="single"/>
        </w:rPr>
        <w:t xml:space="preserve">Earth, in the long run. </w:t>
      </w:r>
      <w:r>
        <w:rPr>
          <w:color w:val="000000"/>
          <w:sz w:val="20"/>
          <w:szCs w:val="20"/>
          <w:u w:val="single"/>
          <w:shd w:val="clear" w:color="auto" w:fill="00FFFF"/>
        </w:rPr>
        <w:t>Our planet</w:t>
      </w:r>
      <w:r>
        <w:rPr>
          <w:color w:val="000000"/>
          <w:sz w:val="16"/>
          <w:szCs w:val="16"/>
        </w:rPr>
        <w:t xml:space="preserve"> -- not the moon or Mars -- </w:t>
      </w:r>
      <w:r>
        <w:rPr>
          <w:color w:val="000000"/>
          <w:sz w:val="20"/>
          <w:szCs w:val="20"/>
          <w:u w:val="single"/>
          <w:shd w:val="clear" w:color="auto" w:fill="00FFFF"/>
        </w:rPr>
        <w:t>is under significant threat from</w:t>
      </w:r>
      <w:r>
        <w:rPr>
          <w:color w:val="000000"/>
          <w:sz w:val="16"/>
          <w:szCs w:val="16"/>
        </w:rPr>
        <w:t xml:space="preserve"> the consequences of </w:t>
      </w:r>
      <w:r>
        <w:rPr>
          <w:color w:val="000000"/>
          <w:sz w:val="20"/>
          <w:szCs w:val="20"/>
          <w:u w:val="single"/>
        </w:rPr>
        <w:t xml:space="preserve">rapid </w:t>
      </w:r>
      <w:r>
        <w:rPr>
          <w:color w:val="000000"/>
          <w:sz w:val="20"/>
          <w:szCs w:val="20"/>
          <w:u w:val="single"/>
          <w:shd w:val="clear" w:color="auto" w:fill="00FFFF"/>
        </w:rPr>
        <w:t>climate change</w:t>
      </w:r>
      <w:r>
        <w:rPr>
          <w:color w:val="000000"/>
          <w:sz w:val="16"/>
          <w:szCs w:val="16"/>
        </w:rPr>
        <w:t xml:space="preserve">. Yet the </w:t>
      </w:r>
      <w:r>
        <w:rPr>
          <w:b/>
          <w:bCs/>
          <w:color w:val="000000"/>
          <w:sz w:val="20"/>
          <w:szCs w:val="20"/>
          <w:u w:val="single"/>
          <w:shd w:val="clear" w:color="auto" w:fill="00FFFF"/>
        </w:rPr>
        <w:t>changing NASA priorities will threaten exploration</w:t>
      </w:r>
      <w:r>
        <w:rPr>
          <w:color w:val="000000"/>
          <w:sz w:val="16"/>
          <w:szCs w:val="16"/>
        </w:rPr>
        <w:t xml:space="preserve"> here </w:t>
      </w:r>
      <w:r>
        <w:rPr>
          <w:b/>
          <w:bCs/>
          <w:color w:val="000000"/>
          <w:sz w:val="20"/>
          <w:szCs w:val="20"/>
          <w:u w:val="single"/>
          <w:shd w:val="clear" w:color="auto" w:fill="00FFFF"/>
        </w:rPr>
        <w:t>at home</w:t>
      </w:r>
      <w:r>
        <w:rPr>
          <w:color w:val="000000"/>
          <w:sz w:val="16"/>
          <w:szCs w:val="16"/>
        </w:rPr>
        <w:t>.</w:t>
      </w:r>
    </w:p>
    <w:p w14:paraId="577B5048" w14:textId="77777777" w:rsidR="00B91749" w:rsidRDefault="00B91749" w:rsidP="00B91749">
      <w:pPr>
        <w:pStyle w:val="NormalWeb"/>
        <w:spacing w:before="0" w:beforeAutospacing="0" w:after="0" w:afterAutospacing="0"/>
      </w:pPr>
      <w:r>
        <w:rPr>
          <w:color w:val="000000"/>
          <w:sz w:val="20"/>
          <w:szCs w:val="20"/>
          <w:u w:val="single"/>
          <w:shd w:val="clear" w:color="auto" w:fill="00FFFF"/>
        </w:rPr>
        <w:t>NASA</w:t>
      </w:r>
      <w:r>
        <w:rPr>
          <w:color w:val="000000"/>
          <w:sz w:val="16"/>
          <w:szCs w:val="16"/>
        </w:rPr>
        <w:t xml:space="preserve"> not only launches shuttles and builds space stations, </w:t>
      </w:r>
      <w:proofErr w:type="gramStart"/>
      <w:r>
        <w:rPr>
          <w:color w:val="000000"/>
          <w:sz w:val="16"/>
          <w:szCs w:val="16"/>
        </w:rPr>
        <w:t>it</w:t>
      </w:r>
      <w:proofErr w:type="gramEnd"/>
      <w:r>
        <w:rPr>
          <w:color w:val="000000"/>
          <w:sz w:val="16"/>
          <w:szCs w:val="16"/>
        </w:rPr>
        <w:t xml:space="preserve"> also </w:t>
      </w:r>
      <w:r>
        <w:rPr>
          <w:color w:val="000000"/>
          <w:sz w:val="20"/>
          <w:szCs w:val="20"/>
          <w:u w:val="single"/>
        </w:rPr>
        <w:t xml:space="preserve">builds and </w:t>
      </w:r>
      <w:r>
        <w:rPr>
          <w:color w:val="000000"/>
          <w:sz w:val="20"/>
          <w:szCs w:val="20"/>
          <w:u w:val="single"/>
          <w:shd w:val="clear" w:color="auto" w:fill="00FFFF"/>
        </w:rPr>
        <w:t>operates</w:t>
      </w:r>
      <w:r>
        <w:rPr>
          <w:color w:val="000000"/>
          <w:sz w:val="16"/>
          <w:szCs w:val="16"/>
        </w:rPr>
        <w:t xml:space="preserve"> our nation's </w:t>
      </w:r>
      <w:r>
        <w:rPr>
          <w:color w:val="000000"/>
          <w:sz w:val="20"/>
          <w:szCs w:val="20"/>
          <w:u w:val="single"/>
          <w:shd w:val="clear" w:color="auto" w:fill="00FFFF"/>
        </w:rPr>
        <w:t>sat</w:t>
      </w:r>
      <w:r>
        <w:rPr>
          <w:color w:val="000000"/>
          <w:sz w:val="20"/>
          <w:szCs w:val="20"/>
          <w:u w:val="single"/>
        </w:rPr>
        <w:t>ellite</w:t>
      </w:r>
      <w:r>
        <w:rPr>
          <w:color w:val="000000"/>
          <w:sz w:val="20"/>
          <w:szCs w:val="20"/>
          <w:u w:val="single"/>
          <w:shd w:val="clear" w:color="auto" w:fill="00FFFF"/>
        </w:rPr>
        <w:t>s</w:t>
      </w:r>
      <w:r>
        <w:rPr>
          <w:color w:val="000000"/>
          <w:sz w:val="20"/>
          <w:szCs w:val="20"/>
          <w:u w:val="single"/>
        </w:rPr>
        <w:t xml:space="preserve"> </w:t>
      </w:r>
      <w:r>
        <w:rPr>
          <w:color w:val="000000"/>
          <w:sz w:val="20"/>
          <w:szCs w:val="20"/>
          <w:u w:val="single"/>
          <w:shd w:val="clear" w:color="auto" w:fill="00FFFF"/>
        </w:rPr>
        <w:t>that</w:t>
      </w:r>
      <w:r>
        <w:rPr>
          <w:color w:val="000000"/>
          <w:sz w:val="16"/>
          <w:szCs w:val="16"/>
        </w:rPr>
        <w:t xml:space="preserve"> observe and monitor the Earth. These satellites </w:t>
      </w:r>
      <w:r>
        <w:rPr>
          <w:color w:val="000000"/>
          <w:sz w:val="20"/>
          <w:szCs w:val="20"/>
          <w:u w:val="single"/>
          <w:shd w:val="clear" w:color="auto" w:fill="00FFFF"/>
        </w:rPr>
        <w:t>collect crucial</w:t>
      </w:r>
      <w:r>
        <w:rPr>
          <w:color w:val="000000"/>
          <w:sz w:val="20"/>
          <w:szCs w:val="20"/>
          <w:u w:val="single"/>
        </w:rPr>
        <w:t xml:space="preserve"> global </w:t>
      </w:r>
      <w:r>
        <w:rPr>
          <w:color w:val="000000"/>
          <w:sz w:val="20"/>
          <w:szCs w:val="20"/>
          <w:u w:val="single"/>
          <w:shd w:val="clear" w:color="auto" w:fill="00FFFF"/>
        </w:rPr>
        <w:t>data</w:t>
      </w:r>
      <w:r>
        <w:rPr>
          <w:color w:val="000000"/>
          <w:sz w:val="16"/>
          <w:szCs w:val="16"/>
        </w:rPr>
        <w:t xml:space="preserve"> on winds, </w:t>
      </w:r>
      <w:proofErr w:type="gramStart"/>
      <w:r>
        <w:rPr>
          <w:color w:val="000000"/>
          <w:sz w:val="16"/>
          <w:szCs w:val="16"/>
        </w:rPr>
        <w:t>ice</w:t>
      </w:r>
      <w:proofErr w:type="gramEnd"/>
      <w:r>
        <w:rPr>
          <w:color w:val="000000"/>
          <w:sz w:val="16"/>
          <w:szCs w:val="16"/>
        </w:rPr>
        <w:t xml:space="preserve"> and oceans. </w:t>
      </w:r>
      <w:r>
        <w:rPr>
          <w:color w:val="000000"/>
          <w:sz w:val="20"/>
          <w:szCs w:val="20"/>
          <w:u w:val="single"/>
        </w:rPr>
        <w:t>They</w:t>
      </w:r>
      <w:r>
        <w:rPr>
          <w:color w:val="000000"/>
          <w:sz w:val="16"/>
          <w:szCs w:val="16"/>
        </w:rPr>
        <w:t xml:space="preserve"> help us forecast hurricanes, </w:t>
      </w:r>
      <w:r>
        <w:rPr>
          <w:color w:val="000000"/>
          <w:sz w:val="20"/>
          <w:szCs w:val="20"/>
          <w:u w:val="single"/>
          <w:shd w:val="clear" w:color="auto" w:fill="00FFFF"/>
        </w:rPr>
        <w:t>track</w:t>
      </w:r>
      <w:r>
        <w:rPr>
          <w:color w:val="000000"/>
          <w:sz w:val="16"/>
          <w:szCs w:val="16"/>
        </w:rPr>
        <w:t xml:space="preserve"> the </w:t>
      </w:r>
      <w:r>
        <w:rPr>
          <w:color w:val="000000"/>
          <w:sz w:val="20"/>
          <w:szCs w:val="20"/>
          <w:u w:val="single"/>
        </w:rPr>
        <w:t>loss of</w:t>
      </w:r>
      <w:r>
        <w:rPr>
          <w:color w:val="000000"/>
          <w:sz w:val="16"/>
          <w:szCs w:val="16"/>
        </w:rPr>
        <w:t xml:space="preserve"> </w:t>
      </w:r>
      <w:proofErr w:type="gramStart"/>
      <w:r>
        <w:rPr>
          <w:color w:val="000000"/>
          <w:sz w:val="16"/>
          <w:szCs w:val="16"/>
        </w:rPr>
        <w:t xml:space="preserve">Arctic </w:t>
      </w:r>
      <w:r>
        <w:rPr>
          <w:color w:val="000000"/>
          <w:sz w:val="20"/>
          <w:szCs w:val="20"/>
          <w:u w:val="single"/>
          <w:shd w:val="clear" w:color="auto" w:fill="00FFFF"/>
        </w:rPr>
        <w:t>sea</w:t>
      </w:r>
      <w:proofErr w:type="gramEnd"/>
      <w:r>
        <w:rPr>
          <w:color w:val="000000"/>
          <w:sz w:val="20"/>
          <w:szCs w:val="20"/>
          <w:u w:val="single"/>
          <w:shd w:val="clear" w:color="auto" w:fill="00FFFF"/>
        </w:rPr>
        <w:t xml:space="preserve"> ice and</w:t>
      </w:r>
      <w:r>
        <w:rPr>
          <w:color w:val="000000"/>
          <w:sz w:val="16"/>
          <w:szCs w:val="16"/>
        </w:rPr>
        <w:t xml:space="preserve"> the </w:t>
      </w:r>
      <w:r>
        <w:rPr>
          <w:color w:val="000000"/>
          <w:sz w:val="20"/>
          <w:szCs w:val="20"/>
          <w:u w:val="single"/>
        </w:rPr>
        <w:t xml:space="preserve">rise of </w:t>
      </w:r>
      <w:r>
        <w:rPr>
          <w:color w:val="000000"/>
          <w:sz w:val="20"/>
          <w:szCs w:val="20"/>
          <w:u w:val="single"/>
          <w:shd w:val="clear" w:color="auto" w:fill="00FFFF"/>
        </w:rPr>
        <w:t>sea levels, and</w:t>
      </w:r>
      <w:r>
        <w:rPr>
          <w:color w:val="000000"/>
          <w:sz w:val="20"/>
          <w:szCs w:val="20"/>
          <w:u w:val="single"/>
        </w:rPr>
        <w:t xml:space="preserve"> understand and </w:t>
      </w:r>
      <w:r>
        <w:rPr>
          <w:color w:val="000000"/>
          <w:sz w:val="20"/>
          <w:szCs w:val="20"/>
          <w:u w:val="single"/>
          <w:shd w:val="clear" w:color="auto" w:fill="00FFFF"/>
        </w:rPr>
        <w:t>prepare for climate changes</w:t>
      </w:r>
      <w:r>
        <w:rPr>
          <w:color w:val="000000"/>
          <w:sz w:val="20"/>
          <w:szCs w:val="20"/>
          <w:u w:val="single"/>
        </w:rPr>
        <w:t>.</w:t>
      </w:r>
    </w:p>
    <w:p w14:paraId="30C3AF0D" w14:textId="77777777" w:rsidR="00B91749" w:rsidRDefault="00B91749" w:rsidP="00B91749">
      <w:pPr>
        <w:pStyle w:val="NormalWeb"/>
        <w:spacing w:before="0" w:beforeAutospacing="0" w:after="0" w:afterAutospacing="0"/>
      </w:pPr>
      <w:r>
        <w:rPr>
          <w:color w:val="000000"/>
          <w:sz w:val="16"/>
          <w:szCs w:val="16"/>
        </w:rPr>
        <w:t xml:space="preserve">NASA's budget for science missions has declined 30 percent in the past six years, and that trend is expected to continue. </w:t>
      </w:r>
      <w:r>
        <w:rPr>
          <w:color w:val="000000"/>
          <w:sz w:val="20"/>
          <w:szCs w:val="20"/>
          <w:u w:val="single"/>
          <w:shd w:val="clear" w:color="auto" w:fill="00FFFF"/>
        </w:rPr>
        <w:t>As</w:t>
      </w:r>
      <w:r>
        <w:rPr>
          <w:color w:val="000000"/>
          <w:sz w:val="16"/>
          <w:szCs w:val="16"/>
        </w:rPr>
        <w:t xml:space="preserve"> more </w:t>
      </w:r>
      <w:r>
        <w:rPr>
          <w:color w:val="000000"/>
          <w:sz w:val="20"/>
          <w:szCs w:val="20"/>
          <w:u w:val="single"/>
          <w:shd w:val="clear" w:color="auto" w:fill="00FFFF"/>
        </w:rPr>
        <w:t>dollars</w:t>
      </w:r>
      <w:r>
        <w:rPr>
          <w:color w:val="000000"/>
          <w:sz w:val="20"/>
          <w:szCs w:val="20"/>
          <w:u w:val="single"/>
        </w:rPr>
        <w:t xml:space="preserve"> </w:t>
      </w:r>
      <w:r>
        <w:rPr>
          <w:color w:val="000000"/>
          <w:sz w:val="20"/>
          <w:szCs w:val="20"/>
          <w:u w:val="single"/>
          <w:shd w:val="clear" w:color="auto" w:fill="00FFFF"/>
        </w:rPr>
        <w:t>are</w:t>
      </w:r>
      <w:r>
        <w:rPr>
          <w:b/>
          <w:bCs/>
          <w:color w:val="000000"/>
          <w:sz w:val="32"/>
          <w:szCs w:val="32"/>
          <w:u w:val="single"/>
          <w:shd w:val="clear" w:color="auto" w:fill="00FFFF"/>
        </w:rPr>
        <w:t xml:space="preserve"> </w:t>
      </w:r>
      <w:r>
        <w:rPr>
          <w:b/>
          <w:bCs/>
          <w:color w:val="000000"/>
          <w:sz w:val="20"/>
          <w:szCs w:val="20"/>
          <w:u w:val="single"/>
          <w:shd w:val="clear" w:color="auto" w:fill="00FFFF"/>
        </w:rPr>
        <w:t>reallocated</w:t>
      </w:r>
      <w:r>
        <w:rPr>
          <w:b/>
          <w:bCs/>
          <w:color w:val="000000"/>
          <w:sz w:val="32"/>
          <w:szCs w:val="32"/>
          <w:u w:val="single"/>
        </w:rPr>
        <w:t xml:space="preserve"> </w:t>
      </w:r>
      <w:r>
        <w:rPr>
          <w:color w:val="000000"/>
          <w:sz w:val="20"/>
          <w:szCs w:val="20"/>
          <w:u w:val="single"/>
        </w:rPr>
        <w:t>to prepare for missions</w:t>
      </w:r>
      <w:r>
        <w:rPr>
          <w:color w:val="000000"/>
          <w:sz w:val="16"/>
          <w:szCs w:val="16"/>
        </w:rPr>
        <w:t xml:space="preserve"> back to the moon and Mars</w:t>
      </w:r>
      <w:r>
        <w:rPr>
          <w:color w:val="000000"/>
          <w:sz w:val="20"/>
          <w:szCs w:val="20"/>
          <w:u w:val="single"/>
        </w:rPr>
        <w:t xml:space="preserve">, sophisticated </w:t>
      </w:r>
      <w:r>
        <w:rPr>
          <w:color w:val="000000"/>
          <w:sz w:val="20"/>
          <w:szCs w:val="20"/>
          <w:u w:val="single"/>
          <w:shd w:val="clear" w:color="auto" w:fill="00FFFF"/>
        </w:rPr>
        <w:t>new satellites</w:t>
      </w:r>
      <w:r>
        <w:rPr>
          <w:color w:val="000000"/>
          <w:sz w:val="20"/>
          <w:szCs w:val="20"/>
          <w:u w:val="single"/>
        </w:rPr>
        <w:t xml:space="preserve"> to observe the Earth </w:t>
      </w:r>
      <w:r>
        <w:rPr>
          <w:color w:val="000000"/>
          <w:sz w:val="20"/>
          <w:szCs w:val="20"/>
          <w:u w:val="single"/>
          <w:shd w:val="clear" w:color="auto" w:fill="00FFFF"/>
        </w:rPr>
        <w:t>will be</w:t>
      </w:r>
      <w:r>
        <w:rPr>
          <w:b/>
          <w:bCs/>
          <w:color w:val="000000"/>
          <w:sz w:val="32"/>
          <w:szCs w:val="32"/>
          <w:u w:val="single"/>
          <w:shd w:val="clear" w:color="auto" w:fill="00FFFF"/>
        </w:rPr>
        <w:t xml:space="preserve"> </w:t>
      </w:r>
      <w:r>
        <w:rPr>
          <w:b/>
          <w:bCs/>
          <w:color w:val="000000"/>
          <w:sz w:val="20"/>
          <w:szCs w:val="20"/>
          <w:u w:val="single"/>
          <w:shd w:val="clear" w:color="auto" w:fill="00FFFF"/>
        </w:rPr>
        <w:t>delayed, harming Earth sciences</w:t>
      </w:r>
      <w:r>
        <w:rPr>
          <w:b/>
          <w:bCs/>
          <w:color w:val="000000"/>
          <w:sz w:val="20"/>
          <w:szCs w:val="20"/>
          <w:u w:val="single"/>
        </w:rPr>
        <w:t>.</w:t>
      </w:r>
    </w:p>
    <w:p w14:paraId="5E1F57D8" w14:textId="77777777" w:rsidR="00B91749" w:rsidRDefault="00B91749" w:rsidP="00B91749">
      <w:pPr>
        <w:pStyle w:val="NormalWeb"/>
        <w:spacing w:before="0" w:beforeAutospacing="0" w:after="0" w:afterAutospacing="0"/>
      </w:pPr>
      <w:r>
        <w:rPr>
          <w:color w:val="000000"/>
          <w:sz w:val="16"/>
          <w:szCs w:val="16"/>
        </w:rPr>
        <w:t xml:space="preserve">The National Academy of Sciences has noted that </w:t>
      </w:r>
      <w:r>
        <w:rPr>
          <w:color w:val="000000"/>
          <w:sz w:val="20"/>
          <w:szCs w:val="20"/>
          <w:u w:val="single"/>
        </w:rPr>
        <w:t>the Landsat</w:t>
      </w:r>
      <w:r>
        <w:rPr>
          <w:color w:val="000000"/>
          <w:sz w:val="16"/>
          <w:szCs w:val="16"/>
        </w:rPr>
        <w:t xml:space="preserve"> satellite </w:t>
      </w:r>
      <w:r>
        <w:rPr>
          <w:color w:val="000000"/>
          <w:sz w:val="20"/>
          <w:szCs w:val="20"/>
          <w:u w:val="single"/>
        </w:rPr>
        <w:t>system, which takes important measurements of global vegetation</w:t>
      </w:r>
      <w:r>
        <w:rPr>
          <w:color w:val="000000"/>
          <w:sz w:val="16"/>
          <w:szCs w:val="16"/>
        </w:rPr>
        <w:t xml:space="preserve">, is in its fourth decade of operation and </w:t>
      </w:r>
      <w:r>
        <w:rPr>
          <w:color w:val="000000"/>
          <w:sz w:val="20"/>
          <w:szCs w:val="20"/>
          <w:u w:val="single"/>
        </w:rPr>
        <w:t>could fail</w:t>
      </w:r>
      <w:r>
        <w:rPr>
          <w:color w:val="000000"/>
          <w:sz w:val="16"/>
          <w:szCs w:val="16"/>
        </w:rPr>
        <w:t xml:space="preserve"> without a clear plan for continuation. </w:t>
      </w:r>
      <w:r>
        <w:rPr>
          <w:color w:val="000000"/>
          <w:sz w:val="20"/>
          <w:szCs w:val="20"/>
          <w:u w:val="single"/>
        </w:rPr>
        <w:t>The same is true for</w:t>
      </w:r>
      <w:r>
        <w:rPr>
          <w:color w:val="000000"/>
          <w:sz w:val="16"/>
          <w:szCs w:val="16"/>
        </w:rPr>
        <w:t xml:space="preserve"> the </w:t>
      </w:r>
      <w:proofErr w:type="spellStart"/>
      <w:r>
        <w:rPr>
          <w:color w:val="000000"/>
          <w:sz w:val="20"/>
          <w:szCs w:val="20"/>
          <w:u w:val="single"/>
        </w:rPr>
        <w:t>QuikSCAT</w:t>
      </w:r>
      <w:proofErr w:type="spellEnd"/>
      <w:r>
        <w:rPr>
          <w:color w:val="000000"/>
          <w:sz w:val="16"/>
          <w:szCs w:val="16"/>
        </w:rPr>
        <w:t xml:space="preserve"> satellite, </w:t>
      </w:r>
      <w:r>
        <w:rPr>
          <w:color w:val="000000"/>
          <w:sz w:val="20"/>
          <w:szCs w:val="20"/>
          <w:u w:val="single"/>
        </w:rPr>
        <w:t>which provides critical wind data</w:t>
      </w:r>
      <w:r>
        <w:rPr>
          <w:color w:val="000000"/>
          <w:sz w:val="16"/>
          <w:szCs w:val="16"/>
        </w:rPr>
        <w:t xml:space="preserve"> used in forecasting hurricanes and El Niño effects.</w:t>
      </w:r>
    </w:p>
    <w:p w14:paraId="7379D64D" w14:textId="77777777" w:rsidR="00B91749" w:rsidRDefault="00B91749" w:rsidP="00B91749">
      <w:pPr>
        <w:pStyle w:val="NormalWeb"/>
        <w:spacing w:before="0" w:beforeAutospacing="0" w:after="0" w:afterAutospacing="0"/>
      </w:pPr>
      <w:r>
        <w:rPr>
          <w:color w:val="000000"/>
          <w:sz w:val="16"/>
          <w:szCs w:val="16"/>
        </w:rPr>
        <w:t>In January, a partnership of university and NASA scientists demonstrated that climate change and higher ocean temperatures were reducing the growth of microscopic plants and animals at the heart of the marine food web.</w:t>
      </w:r>
    </w:p>
    <w:p w14:paraId="241F4A33" w14:textId="77777777" w:rsidR="00B91749" w:rsidRDefault="00B91749" w:rsidP="00B91749">
      <w:pPr>
        <w:pStyle w:val="NormalWeb"/>
        <w:spacing w:before="0" w:beforeAutospacing="0" w:after="0" w:afterAutospacing="0"/>
      </w:pPr>
      <w:r>
        <w:rPr>
          <w:color w:val="000000"/>
          <w:sz w:val="16"/>
          <w:szCs w:val="16"/>
        </w:rPr>
        <w:t>Their analysis was based on nearly a decade of NASA satellite measurements of ocean color, which unfortunately are at risk of being interrupted for several years.</w:t>
      </w:r>
    </w:p>
    <w:p w14:paraId="5F6E54AD" w14:textId="77777777" w:rsidR="00B91749" w:rsidRDefault="00B91749" w:rsidP="00B91749">
      <w:pPr>
        <w:pStyle w:val="NormalWeb"/>
        <w:spacing w:before="0" w:beforeAutospacing="0" w:after="0" w:afterAutospacing="0"/>
      </w:pPr>
      <w:r>
        <w:rPr>
          <w:color w:val="000000"/>
          <w:sz w:val="20"/>
          <w:szCs w:val="20"/>
          <w:u w:val="single"/>
        </w:rPr>
        <w:t>Sea levels are rising</w:t>
      </w:r>
      <w:r>
        <w:rPr>
          <w:color w:val="000000"/>
          <w:sz w:val="16"/>
          <w:szCs w:val="16"/>
        </w:rPr>
        <w:t xml:space="preserve">, and the Arctic Ocean may be ice-free in summer. The </w:t>
      </w:r>
      <w:r>
        <w:rPr>
          <w:color w:val="000000"/>
          <w:sz w:val="20"/>
          <w:szCs w:val="20"/>
          <w:u w:val="single"/>
        </w:rPr>
        <w:t>buildup of carbon dioxide in</w:t>
      </w:r>
      <w:r>
        <w:rPr>
          <w:color w:val="000000"/>
          <w:sz w:val="16"/>
          <w:szCs w:val="16"/>
        </w:rPr>
        <w:t xml:space="preserve"> the </w:t>
      </w:r>
      <w:r>
        <w:rPr>
          <w:color w:val="000000"/>
          <w:sz w:val="20"/>
          <w:szCs w:val="20"/>
          <w:u w:val="single"/>
        </w:rPr>
        <w:t>oceans threatens to make them more acidic, which may</w:t>
      </w:r>
      <w:r>
        <w:rPr>
          <w:color w:val="000000"/>
          <w:sz w:val="16"/>
          <w:szCs w:val="16"/>
        </w:rPr>
        <w:t xml:space="preserve"> in turn </w:t>
      </w:r>
      <w:r>
        <w:rPr>
          <w:color w:val="000000"/>
          <w:sz w:val="20"/>
          <w:szCs w:val="20"/>
          <w:u w:val="single"/>
        </w:rPr>
        <w:t>hinder the ability of</w:t>
      </w:r>
      <w:r>
        <w:rPr>
          <w:color w:val="000000"/>
          <w:sz w:val="16"/>
          <w:szCs w:val="16"/>
        </w:rPr>
        <w:t xml:space="preserve"> some types of </w:t>
      </w:r>
      <w:r>
        <w:rPr>
          <w:color w:val="000000"/>
          <w:sz w:val="20"/>
          <w:szCs w:val="20"/>
          <w:u w:val="single"/>
        </w:rPr>
        <w:t>marine life</w:t>
      </w:r>
      <w:r>
        <w:rPr>
          <w:color w:val="000000"/>
          <w:sz w:val="16"/>
          <w:szCs w:val="16"/>
        </w:rPr>
        <w:t xml:space="preserve">, including corals, to build their shells and skeletons. </w:t>
      </w:r>
      <w:r>
        <w:rPr>
          <w:b/>
          <w:bCs/>
          <w:color w:val="000000"/>
          <w:sz w:val="20"/>
          <w:szCs w:val="20"/>
          <w:u w:val="single"/>
        </w:rPr>
        <w:t>We must learn</w:t>
      </w:r>
      <w:r>
        <w:rPr>
          <w:color w:val="000000"/>
          <w:sz w:val="16"/>
          <w:szCs w:val="16"/>
        </w:rPr>
        <w:t xml:space="preserve"> as much as we can </w:t>
      </w:r>
      <w:r>
        <w:rPr>
          <w:b/>
          <w:bCs/>
          <w:color w:val="000000"/>
          <w:sz w:val="20"/>
          <w:szCs w:val="20"/>
          <w:u w:val="single"/>
        </w:rPr>
        <w:t>to assess</w:t>
      </w:r>
      <w:r>
        <w:rPr>
          <w:color w:val="000000"/>
          <w:sz w:val="16"/>
          <w:szCs w:val="16"/>
        </w:rPr>
        <w:t xml:space="preserve"> these </w:t>
      </w:r>
      <w:r>
        <w:rPr>
          <w:b/>
          <w:bCs/>
          <w:color w:val="000000"/>
          <w:sz w:val="20"/>
          <w:szCs w:val="20"/>
          <w:u w:val="single"/>
        </w:rPr>
        <w:t>threats and develop solutions.</w:t>
      </w:r>
    </w:p>
    <w:p w14:paraId="26B35BFF" w14:textId="77777777" w:rsidR="00B91749" w:rsidRDefault="00B91749" w:rsidP="00B91749">
      <w:pPr>
        <w:pStyle w:val="NormalWeb"/>
        <w:spacing w:before="0" w:beforeAutospacing="0" w:after="0" w:afterAutospacing="0"/>
      </w:pPr>
      <w:r>
        <w:rPr>
          <w:color w:val="000000"/>
          <w:sz w:val="20"/>
          <w:szCs w:val="20"/>
          <w:u w:val="single"/>
        </w:rPr>
        <w:t>Satellites provide coverage of vast, remote regions</w:t>
      </w:r>
      <w:r>
        <w:rPr>
          <w:color w:val="000000"/>
          <w:sz w:val="16"/>
          <w:szCs w:val="16"/>
        </w:rPr>
        <w:t xml:space="preserve"> of our planet </w:t>
      </w:r>
      <w:r>
        <w:rPr>
          <w:color w:val="000000"/>
          <w:sz w:val="20"/>
          <w:szCs w:val="20"/>
          <w:u w:val="single"/>
        </w:rPr>
        <w:t>that would otherwise remain unseen, especially the oceans, which play an important role in climate change. Without accurate data</w:t>
      </w:r>
      <w:r>
        <w:rPr>
          <w:color w:val="000000"/>
          <w:sz w:val="16"/>
          <w:szCs w:val="16"/>
        </w:rPr>
        <w:t xml:space="preserve"> on such fundamentals as sea surface height, </w:t>
      </w:r>
      <w:proofErr w:type="gramStart"/>
      <w:r>
        <w:rPr>
          <w:color w:val="000000"/>
          <w:sz w:val="16"/>
          <w:szCs w:val="16"/>
        </w:rPr>
        <w:t>temperatures</w:t>
      </w:r>
      <w:proofErr w:type="gramEnd"/>
      <w:r>
        <w:rPr>
          <w:color w:val="000000"/>
          <w:sz w:val="16"/>
          <w:szCs w:val="16"/>
        </w:rPr>
        <w:t xml:space="preserve"> and biomass, as well as glacier heights and snowpack thickness, </w:t>
      </w:r>
      <w:r>
        <w:rPr>
          <w:color w:val="000000"/>
          <w:sz w:val="20"/>
          <w:szCs w:val="20"/>
          <w:u w:val="single"/>
        </w:rPr>
        <w:t>we will not</w:t>
      </w:r>
      <w:r>
        <w:rPr>
          <w:color w:val="000000"/>
          <w:sz w:val="16"/>
          <w:szCs w:val="16"/>
        </w:rPr>
        <w:t xml:space="preserve"> be able to </w:t>
      </w:r>
      <w:r>
        <w:rPr>
          <w:color w:val="000000"/>
          <w:sz w:val="20"/>
          <w:szCs w:val="20"/>
          <w:u w:val="single"/>
        </w:rPr>
        <w:t>understand</w:t>
      </w:r>
      <w:r>
        <w:rPr>
          <w:color w:val="000000"/>
          <w:sz w:val="16"/>
          <w:szCs w:val="16"/>
        </w:rPr>
        <w:t xml:space="preserve"> the likelihood of </w:t>
      </w:r>
      <w:r>
        <w:rPr>
          <w:color w:val="000000"/>
          <w:sz w:val="20"/>
          <w:szCs w:val="20"/>
          <w:u w:val="single"/>
        </w:rPr>
        <w:t>dangers</w:t>
      </w:r>
      <w:r>
        <w:rPr>
          <w:color w:val="000000"/>
          <w:sz w:val="16"/>
          <w:szCs w:val="16"/>
        </w:rPr>
        <w:t xml:space="preserve"> such as more severe hurricanes along the Gulf Coast or more frequent forest fires in the Pacific Northwest.</w:t>
      </w:r>
    </w:p>
    <w:p w14:paraId="49DD15BC" w14:textId="77777777" w:rsidR="00B91749" w:rsidRDefault="00B91749" w:rsidP="00B91749">
      <w:pPr>
        <w:pStyle w:val="NormalWeb"/>
        <w:spacing w:before="0" w:beforeAutospacing="0" w:after="0" w:afterAutospacing="0"/>
      </w:pPr>
      <w:r>
        <w:rPr>
          <w:color w:val="000000"/>
          <w:sz w:val="20"/>
          <w:szCs w:val="20"/>
          <w:u w:val="single"/>
          <w:shd w:val="clear" w:color="auto" w:fill="00FFFF"/>
        </w:rPr>
        <w:t>Climate change is the</w:t>
      </w:r>
      <w:r>
        <w:rPr>
          <w:color w:val="000000"/>
          <w:sz w:val="20"/>
          <w:szCs w:val="20"/>
          <w:shd w:val="clear" w:color="auto" w:fill="00FFFF"/>
        </w:rPr>
        <w:t xml:space="preserve"> </w:t>
      </w:r>
      <w:r>
        <w:rPr>
          <w:b/>
          <w:bCs/>
          <w:color w:val="000000"/>
          <w:sz w:val="20"/>
          <w:szCs w:val="20"/>
          <w:u w:val="single"/>
          <w:shd w:val="clear" w:color="auto" w:fill="00FFFF"/>
        </w:rPr>
        <w:t>most critical problem</w:t>
      </w:r>
      <w:r>
        <w:rPr>
          <w:color w:val="000000"/>
          <w:sz w:val="20"/>
          <w:szCs w:val="20"/>
        </w:rPr>
        <w:t xml:space="preserve"> </w:t>
      </w:r>
      <w:r>
        <w:rPr>
          <w:color w:val="000000"/>
          <w:sz w:val="20"/>
          <w:szCs w:val="20"/>
          <w:u w:val="single"/>
        </w:rPr>
        <w:t>the Earth has ever faced</w:t>
      </w:r>
      <w:r>
        <w:rPr>
          <w:color w:val="000000"/>
          <w:sz w:val="20"/>
          <w:szCs w:val="20"/>
        </w:rPr>
        <w:t>.</w:t>
      </w:r>
    </w:p>
    <w:p w14:paraId="4197ADCE" w14:textId="77777777" w:rsidR="00B91749" w:rsidRDefault="00B91749" w:rsidP="00B91749">
      <w:pPr>
        <w:pStyle w:val="NormalWeb"/>
        <w:spacing w:before="0" w:beforeAutospacing="0" w:after="0" w:afterAutospacing="0"/>
      </w:pPr>
      <w:r>
        <w:rPr>
          <w:color w:val="000000"/>
          <w:sz w:val="16"/>
          <w:szCs w:val="16"/>
        </w:rPr>
        <w:t xml:space="preserve">Government agencies and the private sector, as well as individual citizens, need to better grasp the risks and potential paths of global climate change. </w:t>
      </w:r>
      <w:r>
        <w:rPr>
          <w:color w:val="000000"/>
          <w:sz w:val="20"/>
          <w:szCs w:val="20"/>
          <w:u w:val="single"/>
          <w:shd w:val="clear" w:color="auto" w:fill="00FFFF"/>
        </w:rPr>
        <w:t>Mitigating</w:t>
      </w:r>
      <w:r>
        <w:rPr>
          <w:color w:val="000000"/>
          <w:sz w:val="16"/>
          <w:szCs w:val="16"/>
        </w:rPr>
        <w:t xml:space="preserve"> these </w:t>
      </w:r>
      <w:r>
        <w:rPr>
          <w:color w:val="000000"/>
          <w:sz w:val="20"/>
          <w:szCs w:val="20"/>
          <w:u w:val="single"/>
          <w:shd w:val="clear" w:color="auto" w:fill="00FFFF"/>
        </w:rPr>
        <w:t>risks</w:t>
      </w:r>
      <w:r>
        <w:rPr>
          <w:color w:val="000000"/>
          <w:sz w:val="20"/>
          <w:szCs w:val="20"/>
          <w:u w:val="single"/>
        </w:rPr>
        <w:t xml:space="preserve"> and preparing for</w:t>
      </w:r>
      <w:r>
        <w:rPr>
          <w:color w:val="000000"/>
          <w:sz w:val="16"/>
          <w:szCs w:val="16"/>
        </w:rPr>
        <w:t xml:space="preserve"> the </w:t>
      </w:r>
      <w:r>
        <w:rPr>
          <w:color w:val="000000"/>
          <w:sz w:val="20"/>
          <w:szCs w:val="20"/>
          <w:u w:val="single"/>
        </w:rPr>
        <w:t>effects</w:t>
      </w:r>
      <w:r>
        <w:rPr>
          <w:color w:val="000000"/>
          <w:sz w:val="16"/>
          <w:szCs w:val="16"/>
        </w:rPr>
        <w:t xml:space="preserve"> of warming </w:t>
      </w:r>
      <w:r>
        <w:rPr>
          <w:color w:val="000000"/>
          <w:sz w:val="20"/>
          <w:szCs w:val="20"/>
          <w:u w:val="single"/>
          <w:shd w:val="clear" w:color="auto" w:fill="00FFFF"/>
        </w:rPr>
        <w:t>will require scientific understanding</w:t>
      </w:r>
      <w:r>
        <w:rPr>
          <w:color w:val="000000"/>
          <w:sz w:val="16"/>
          <w:szCs w:val="16"/>
        </w:rPr>
        <w:t xml:space="preserve"> of how our complex planet operates, how it is changing, and how that change will affect the environment and human society.</w:t>
      </w:r>
    </w:p>
    <w:p w14:paraId="72F38FE0" w14:textId="77777777" w:rsidR="00B91749" w:rsidRDefault="00B91749" w:rsidP="00B91749">
      <w:pPr>
        <w:pStyle w:val="NormalWeb"/>
        <w:spacing w:before="0" w:beforeAutospacing="0" w:after="0" w:afterAutospacing="0"/>
      </w:pPr>
      <w:r>
        <w:rPr>
          <w:color w:val="000000"/>
          <w:sz w:val="16"/>
          <w:szCs w:val="16"/>
        </w:rPr>
        <w:lastRenderedPageBreak/>
        <w:t xml:space="preserve">John F. Kennedy's brilliant call to put a man on the moon by the end of the 1960s set an arbitrary deadline, but the deadline we face today is set by nature. NASA must continue to play a vital role in helping find ways to protect our planet for (and perhaps from) its intelligent life. Exploration of space is a noble quest. But </w:t>
      </w:r>
      <w:r>
        <w:rPr>
          <w:color w:val="000000"/>
          <w:sz w:val="20"/>
          <w:szCs w:val="20"/>
          <w:u w:val="single"/>
        </w:rPr>
        <w:t>we can't afford to be so starry-eyed that we overlook our own planet.</w:t>
      </w:r>
    </w:p>
    <w:p w14:paraId="04E36EA1" w14:textId="77777777" w:rsidR="00B91749" w:rsidRDefault="00B91749" w:rsidP="00B91749"/>
    <w:p w14:paraId="2417B97B" w14:textId="77777777" w:rsidR="00B91749" w:rsidRDefault="00B91749" w:rsidP="00B91749">
      <w:pPr>
        <w:pStyle w:val="Heading4"/>
        <w:spacing w:before="200"/>
      </w:pPr>
      <w:r>
        <w:rPr>
          <w:color w:val="000000"/>
        </w:rPr>
        <w:t xml:space="preserve">Warming is </w:t>
      </w:r>
      <w:r>
        <w:rPr>
          <w:color w:val="000000"/>
          <w:u w:val="single"/>
        </w:rPr>
        <w:t>inevitable</w:t>
      </w:r>
      <w:r>
        <w:rPr>
          <w:color w:val="000000"/>
        </w:rPr>
        <w:t xml:space="preserve"> but adjusting government policy can address the worst effects – specifically, for </w:t>
      </w:r>
      <w:r>
        <w:rPr>
          <w:color w:val="000000"/>
          <w:u w:val="single"/>
        </w:rPr>
        <w:t>sea level rise</w:t>
      </w:r>
      <w:r>
        <w:rPr>
          <w:color w:val="000000"/>
        </w:rPr>
        <w:t xml:space="preserve">. US responses are </w:t>
      </w:r>
      <w:r>
        <w:rPr>
          <w:color w:val="000000"/>
          <w:u w:val="single"/>
        </w:rPr>
        <w:t>modeled globally</w:t>
      </w:r>
      <w:r>
        <w:rPr>
          <w:color w:val="000000"/>
        </w:rPr>
        <w:t>. </w:t>
      </w:r>
    </w:p>
    <w:p w14:paraId="3D3376DB" w14:textId="77777777" w:rsidR="00B91749" w:rsidRDefault="00B91749" w:rsidP="00B91749">
      <w:pPr>
        <w:pStyle w:val="NormalWeb"/>
        <w:spacing w:before="0" w:beforeAutospacing="0" w:after="0" w:afterAutospacing="0"/>
      </w:pPr>
      <w:r>
        <w:rPr>
          <w:b/>
          <w:bCs/>
          <w:color w:val="000000"/>
          <w:sz w:val="20"/>
          <w:szCs w:val="20"/>
        </w:rPr>
        <w:t>Economist 17</w:t>
      </w:r>
      <w:r>
        <w:rPr>
          <w:color w:val="000000"/>
          <w:sz w:val="20"/>
          <w:szCs w:val="20"/>
        </w:rPr>
        <w:t>, "How government policy exacerbates hurricanes like Harvey," Economist, https://www.economist.com/news/leaders/21727898-if-global-warming-were-not-enough-threat-poor-planning-and-unwise-subsidies-make-floods</w:t>
      </w:r>
    </w:p>
    <w:p w14:paraId="7A637ADC" w14:textId="77777777" w:rsidR="00B91749" w:rsidRDefault="00B91749" w:rsidP="00B91749">
      <w:pPr>
        <w:pStyle w:val="NormalWeb"/>
        <w:spacing w:before="0" w:beforeAutospacing="0" w:after="0" w:afterAutospacing="0"/>
      </w:pPr>
      <w:r>
        <w:rPr>
          <w:color w:val="000000"/>
          <w:sz w:val="14"/>
          <w:szCs w:val="14"/>
        </w:rPr>
        <w:t xml:space="preserve">THE extent of the devastation will become clear only when the floodwater recedes, leaving ruined cars, filthy mud-choked </w:t>
      </w:r>
      <w:proofErr w:type="gramStart"/>
      <w:r>
        <w:rPr>
          <w:color w:val="000000"/>
          <w:sz w:val="14"/>
          <w:szCs w:val="14"/>
        </w:rPr>
        <w:t>houses</w:t>
      </w:r>
      <w:proofErr w:type="gramEnd"/>
      <w:r>
        <w:rPr>
          <w:color w:val="000000"/>
          <w:sz w:val="14"/>
          <w:szCs w:val="14"/>
        </w:rPr>
        <w:t xml:space="preserve"> and the bloated corpses of the drowned. But as we went to press, with the rain pounding South Texas for the sixth day, Hurricane </w:t>
      </w:r>
      <w:r>
        <w:rPr>
          <w:color w:val="000000"/>
          <w:sz w:val="20"/>
          <w:szCs w:val="20"/>
          <w:u w:val="single"/>
        </w:rPr>
        <w:t>Harvey</w:t>
      </w:r>
      <w:r>
        <w:rPr>
          <w:color w:val="000000"/>
          <w:sz w:val="14"/>
          <w:szCs w:val="14"/>
        </w:rPr>
        <w:t xml:space="preserve"> had already </w:t>
      </w:r>
      <w:r>
        <w:rPr>
          <w:color w:val="000000"/>
          <w:sz w:val="20"/>
          <w:szCs w:val="20"/>
          <w:u w:val="single"/>
        </w:rPr>
        <w:t xml:space="preserve">set records as America’s </w:t>
      </w:r>
      <w:r>
        <w:rPr>
          <w:b/>
          <w:bCs/>
          <w:color w:val="000000"/>
          <w:sz w:val="20"/>
          <w:szCs w:val="20"/>
          <w:u w:val="single"/>
        </w:rPr>
        <w:t>most severe deluge</w:t>
      </w:r>
      <w:r>
        <w:rPr>
          <w:color w:val="000000"/>
          <w:sz w:val="14"/>
          <w:szCs w:val="14"/>
        </w:rPr>
        <w:t xml:space="preserve"> (see Briefing). In Houston it drenched Harris County in over 4.5trn </w:t>
      </w:r>
      <w:proofErr w:type="spellStart"/>
      <w:r>
        <w:rPr>
          <w:color w:val="000000"/>
          <w:sz w:val="14"/>
          <w:szCs w:val="14"/>
        </w:rPr>
        <w:t>litres</w:t>
      </w:r>
      <w:proofErr w:type="spellEnd"/>
      <w:r>
        <w:rPr>
          <w:color w:val="000000"/>
          <w:sz w:val="14"/>
          <w:szCs w:val="14"/>
        </w:rPr>
        <w:t xml:space="preserve"> of water in just 100 hours—enough rainfall to cover an eight-year-old child. The fate of America’s fourth-largest city holds the world’s attention, but it is hardly alone. In India, Bangladesh and Nepal, at least 1,200 people have </w:t>
      </w:r>
      <w:proofErr w:type="gramStart"/>
      <w:r>
        <w:rPr>
          <w:color w:val="000000"/>
          <w:sz w:val="14"/>
          <w:szCs w:val="14"/>
        </w:rPr>
        <w:t>died</w:t>
      </w:r>
      <w:proofErr w:type="gramEnd"/>
      <w:r>
        <w:rPr>
          <w:color w:val="000000"/>
          <w:sz w:val="14"/>
          <w:szCs w:val="14"/>
        </w:rPr>
        <w:t xml:space="preserve"> and millions have been left homeless by this year’s monsoon floods. Last month torrential rains caused a mudslide in Sierra Leone that killed over 1,000—though the exact toll will never be known. </w:t>
      </w:r>
      <w:r>
        <w:rPr>
          <w:color w:val="000000"/>
          <w:sz w:val="20"/>
          <w:szCs w:val="20"/>
          <w:u w:val="single"/>
        </w:rPr>
        <w:t xml:space="preserve">Around the world, </w:t>
      </w:r>
      <w:r>
        <w:rPr>
          <w:color w:val="000000"/>
          <w:sz w:val="20"/>
          <w:szCs w:val="20"/>
          <w:u w:val="single"/>
          <w:shd w:val="clear" w:color="auto" w:fill="00FFFF"/>
        </w:rPr>
        <w:t>governments are grappling with the threat from floods</w:t>
      </w:r>
      <w:r>
        <w:rPr>
          <w:color w:val="000000"/>
          <w:sz w:val="20"/>
          <w:szCs w:val="20"/>
          <w:u w:val="single"/>
        </w:rPr>
        <w:t xml:space="preserve">. </w:t>
      </w:r>
      <w:r>
        <w:rPr>
          <w:color w:val="000000"/>
          <w:sz w:val="20"/>
          <w:szCs w:val="20"/>
          <w:u w:val="single"/>
          <w:shd w:val="clear" w:color="auto" w:fill="00FFFF"/>
        </w:rPr>
        <w:t xml:space="preserve">This will </w:t>
      </w:r>
      <w:r>
        <w:rPr>
          <w:b/>
          <w:bCs/>
          <w:color w:val="000000"/>
          <w:sz w:val="20"/>
          <w:szCs w:val="20"/>
          <w:u w:val="single"/>
          <w:shd w:val="clear" w:color="auto" w:fill="00FFFF"/>
        </w:rPr>
        <w:t>ultimately</w:t>
      </w:r>
      <w:r>
        <w:rPr>
          <w:color w:val="000000"/>
          <w:sz w:val="20"/>
          <w:szCs w:val="20"/>
          <w:u w:val="single"/>
          <w:shd w:val="clear" w:color="auto" w:fill="00FFFF"/>
        </w:rPr>
        <w:t xml:space="preserve"> be about</w:t>
      </w:r>
      <w:r>
        <w:rPr>
          <w:color w:val="000000"/>
          <w:sz w:val="14"/>
          <w:szCs w:val="14"/>
        </w:rPr>
        <w:t xml:space="preserve"> </w:t>
      </w:r>
      <w:r>
        <w:rPr>
          <w:b/>
          <w:bCs/>
          <w:color w:val="000000"/>
          <w:sz w:val="20"/>
          <w:szCs w:val="20"/>
          <w:u w:val="single"/>
        </w:rPr>
        <w:t xml:space="preserve">dealing with </w:t>
      </w:r>
      <w:r>
        <w:rPr>
          <w:b/>
          <w:bCs/>
          <w:color w:val="000000"/>
          <w:sz w:val="20"/>
          <w:szCs w:val="20"/>
          <w:u w:val="single"/>
          <w:shd w:val="clear" w:color="auto" w:fill="00FFFF"/>
        </w:rPr>
        <w:t>climate change</w:t>
      </w:r>
      <w:r>
        <w:rPr>
          <w:color w:val="000000"/>
          <w:sz w:val="14"/>
          <w:szCs w:val="14"/>
        </w:rPr>
        <w:t xml:space="preserve">. </w:t>
      </w:r>
      <w:r>
        <w:rPr>
          <w:color w:val="000000"/>
          <w:sz w:val="20"/>
          <w:szCs w:val="20"/>
          <w:u w:val="single"/>
          <w:shd w:val="clear" w:color="auto" w:fill="00FFFF"/>
        </w:rPr>
        <w:t xml:space="preserve">Just as important, is </w:t>
      </w:r>
      <w:r>
        <w:rPr>
          <w:b/>
          <w:bCs/>
          <w:color w:val="000000"/>
          <w:sz w:val="20"/>
          <w:szCs w:val="20"/>
          <w:u w:val="single"/>
          <w:shd w:val="clear" w:color="auto" w:fill="00FFFF"/>
        </w:rPr>
        <w:t>correcting</w:t>
      </w:r>
      <w:r>
        <w:rPr>
          <w:b/>
          <w:bCs/>
          <w:color w:val="000000"/>
          <w:sz w:val="20"/>
          <w:szCs w:val="20"/>
          <w:u w:val="single"/>
        </w:rPr>
        <w:t xml:space="preserve"> short-sighted </w:t>
      </w:r>
      <w:r>
        <w:rPr>
          <w:b/>
          <w:bCs/>
          <w:color w:val="000000"/>
          <w:sz w:val="20"/>
          <w:szCs w:val="20"/>
          <w:u w:val="single"/>
          <w:shd w:val="clear" w:color="auto" w:fill="00FFFF"/>
        </w:rPr>
        <w:t>government policy</w:t>
      </w:r>
      <w:r>
        <w:rPr>
          <w:color w:val="000000"/>
          <w:sz w:val="14"/>
          <w:szCs w:val="14"/>
        </w:rPr>
        <w:t xml:space="preserve"> and the perverse incentives that make flooding worse. Judgment day </w:t>
      </w:r>
      <w:proofErr w:type="gramStart"/>
      <w:r>
        <w:rPr>
          <w:color w:val="000000"/>
          <w:sz w:val="14"/>
          <w:szCs w:val="14"/>
        </w:rPr>
        <w:t>The</w:t>
      </w:r>
      <w:proofErr w:type="gramEnd"/>
      <w:r>
        <w:rPr>
          <w:color w:val="000000"/>
          <w:sz w:val="14"/>
          <w:szCs w:val="14"/>
        </w:rPr>
        <w:t xml:space="preserve"> overwhelming good news is that </w:t>
      </w:r>
      <w:r>
        <w:rPr>
          <w:color w:val="000000"/>
          <w:sz w:val="20"/>
          <w:szCs w:val="20"/>
          <w:u w:val="single"/>
        </w:rPr>
        <w:t>storms and flooding have caused far fewer deaths in recent decades, thanks to better</w:t>
      </w:r>
      <w:r>
        <w:rPr>
          <w:color w:val="000000"/>
          <w:sz w:val="14"/>
          <w:szCs w:val="14"/>
        </w:rPr>
        <w:t xml:space="preserve"> </w:t>
      </w:r>
      <w:r>
        <w:rPr>
          <w:b/>
          <w:bCs/>
          <w:color w:val="000000"/>
          <w:sz w:val="20"/>
          <w:szCs w:val="20"/>
          <w:u w:val="single"/>
        </w:rPr>
        <w:t>warning systems</w:t>
      </w:r>
      <w:r>
        <w:rPr>
          <w:color w:val="000000"/>
          <w:sz w:val="14"/>
          <w:szCs w:val="14"/>
        </w:rPr>
        <w:t xml:space="preserve"> </w:t>
      </w:r>
      <w:r>
        <w:rPr>
          <w:color w:val="000000"/>
          <w:sz w:val="20"/>
          <w:szCs w:val="20"/>
          <w:u w:val="single"/>
        </w:rPr>
        <w:t>and the construction of</w:t>
      </w:r>
      <w:r>
        <w:rPr>
          <w:color w:val="000000"/>
          <w:sz w:val="14"/>
          <w:szCs w:val="14"/>
        </w:rPr>
        <w:t xml:space="preserve"> </w:t>
      </w:r>
      <w:r>
        <w:rPr>
          <w:b/>
          <w:bCs/>
          <w:color w:val="000000"/>
          <w:sz w:val="20"/>
          <w:szCs w:val="20"/>
          <w:u w:val="single"/>
        </w:rPr>
        <w:t>levees, ditches and shelters</w:t>
      </w:r>
      <w:r>
        <w:rPr>
          <w:color w:val="000000"/>
          <w:sz w:val="14"/>
          <w:szCs w:val="14"/>
        </w:rPr>
        <w:t xml:space="preserve">. The cyclone that struck Bangladesh in 1970 killed 300,000-500,000 people; the most recent severe one, in 2007, killed 4,234. The bad news is that storms and floods still account for almost three-quarters of weather-related disasters, and they are becoming more common. According to the Munich Re, a reinsurer, their number around the world has increased from about 200 in 1980 to over 600 last year. Harvey was the third “500-year” storm to strike Houston since 1979. </w:t>
      </w:r>
      <w:r>
        <w:rPr>
          <w:color w:val="000000"/>
          <w:sz w:val="20"/>
          <w:szCs w:val="20"/>
          <w:u w:val="single"/>
        </w:rPr>
        <w:t>At the same time, floods and storms are also becoming more</w:t>
      </w:r>
      <w:r>
        <w:rPr>
          <w:color w:val="000000"/>
          <w:sz w:val="14"/>
          <w:szCs w:val="14"/>
        </w:rPr>
        <w:t xml:space="preserve"> </w:t>
      </w:r>
      <w:r>
        <w:rPr>
          <w:b/>
          <w:bCs/>
          <w:color w:val="000000"/>
          <w:sz w:val="20"/>
          <w:szCs w:val="20"/>
          <w:u w:val="single"/>
        </w:rPr>
        <w:t>costly</w:t>
      </w:r>
      <w:r>
        <w:rPr>
          <w:color w:val="000000"/>
          <w:sz w:val="14"/>
          <w:szCs w:val="14"/>
        </w:rPr>
        <w:t xml:space="preserve">. By one estimate, three times as many people were living in houses threatened by hurricanes in 2010 as in 1970, and the number is expected to grow as still more people move to coastal cities. The UN reckons that, in the 20 years to 2015, storms and floods caused $1.7trn of destruction; the World Health </w:t>
      </w:r>
      <w:proofErr w:type="spellStart"/>
      <w:r>
        <w:rPr>
          <w:color w:val="000000"/>
          <w:sz w:val="14"/>
          <w:szCs w:val="14"/>
        </w:rPr>
        <w:t>Organisation</w:t>
      </w:r>
      <w:proofErr w:type="spellEnd"/>
      <w:r>
        <w:rPr>
          <w:color w:val="000000"/>
          <w:sz w:val="14"/>
          <w:szCs w:val="14"/>
        </w:rPr>
        <w:t xml:space="preserve"> estimates that, in real terms, the global cost of hurricane damage is rising by 6% a year. Flood losses in Europe are predicted to increase fivefold by 2050. </w:t>
      </w:r>
      <w:r>
        <w:rPr>
          <w:color w:val="000000"/>
          <w:sz w:val="20"/>
          <w:szCs w:val="20"/>
          <w:u w:val="single"/>
        </w:rPr>
        <w:t xml:space="preserve">One cause is </w:t>
      </w:r>
      <w:r>
        <w:rPr>
          <w:b/>
          <w:bCs/>
          <w:color w:val="000000"/>
          <w:sz w:val="20"/>
          <w:szCs w:val="20"/>
          <w:u w:val="single"/>
        </w:rPr>
        <w:t>global warming</w:t>
      </w:r>
      <w:r>
        <w:rPr>
          <w:color w:val="000000"/>
          <w:sz w:val="20"/>
          <w:szCs w:val="20"/>
          <w:u w:val="single"/>
        </w:rPr>
        <w:t xml:space="preserve">. The frequency and severity of hurricanes vary naturally—America has seen unusually few in the past decade. Yet the </w:t>
      </w:r>
      <w:r>
        <w:rPr>
          <w:b/>
          <w:bCs/>
          <w:color w:val="000000"/>
          <w:sz w:val="20"/>
          <w:szCs w:val="20"/>
          <w:u w:val="single"/>
        </w:rPr>
        <w:t>underlying global trend</w:t>
      </w:r>
      <w:r>
        <w:rPr>
          <w:color w:val="000000"/>
          <w:sz w:val="14"/>
          <w:szCs w:val="14"/>
        </w:rPr>
        <w:t xml:space="preserve"> </w:t>
      </w:r>
      <w:r>
        <w:rPr>
          <w:color w:val="000000"/>
          <w:sz w:val="20"/>
          <w:szCs w:val="20"/>
          <w:u w:val="single"/>
        </w:rPr>
        <w:t xml:space="preserve">is what you would expect from climate change. </w:t>
      </w:r>
      <w:r>
        <w:rPr>
          <w:color w:val="000000"/>
          <w:sz w:val="20"/>
          <w:szCs w:val="20"/>
          <w:u w:val="single"/>
          <w:shd w:val="clear" w:color="auto" w:fill="00FFFF"/>
        </w:rPr>
        <w:t xml:space="preserve">Warmer seas </w:t>
      </w:r>
      <w:r>
        <w:rPr>
          <w:b/>
          <w:bCs/>
          <w:color w:val="000000"/>
          <w:sz w:val="20"/>
          <w:szCs w:val="20"/>
          <w:u w:val="single"/>
          <w:shd w:val="clear" w:color="auto" w:fill="00FFFF"/>
        </w:rPr>
        <w:t xml:space="preserve">evaporate </w:t>
      </w:r>
      <w:proofErr w:type="gramStart"/>
      <w:r>
        <w:rPr>
          <w:b/>
          <w:bCs/>
          <w:color w:val="000000"/>
          <w:sz w:val="20"/>
          <w:szCs w:val="20"/>
          <w:u w:val="single"/>
          <w:shd w:val="clear" w:color="auto" w:fill="00FFFF"/>
        </w:rPr>
        <w:t>faster</w:t>
      </w:r>
      <w:proofErr w:type="gramEnd"/>
      <w:r>
        <w:rPr>
          <w:color w:val="000000"/>
          <w:sz w:val="14"/>
          <w:szCs w:val="14"/>
        </w:rPr>
        <w:t xml:space="preserve"> </w:t>
      </w:r>
      <w:r>
        <w:rPr>
          <w:color w:val="000000"/>
          <w:sz w:val="20"/>
          <w:szCs w:val="20"/>
          <w:u w:val="single"/>
        </w:rPr>
        <w:t xml:space="preserve">and </w:t>
      </w:r>
      <w:r>
        <w:rPr>
          <w:color w:val="000000"/>
          <w:sz w:val="20"/>
          <w:szCs w:val="20"/>
          <w:u w:val="single"/>
          <w:shd w:val="clear" w:color="auto" w:fill="00FFFF"/>
        </w:rPr>
        <w:t xml:space="preserve">warmer air can hold more </w:t>
      </w:r>
      <w:r>
        <w:rPr>
          <w:b/>
          <w:bCs/>
          <w:color w:val="000000"/>
          <w:sz w:val="20"/>
          <w:szCs w:val="20"/>
          <w:u w:val="single"/>
          <w:shd w:val="clear" w:color="auto" w:fill="00FFFF"/>
        </w:rPr>
        <w:t xml:space="preserve">water </w:t>
      </w:r>
      <w:proofErr w:type="spellStart"/>
      <w:r>
        <w:rPr>
          <w:b/>
          <w:bCs/>
          <w:color w:val="000000"/>
          <w:sz w:val="20"/>
          <w:szCs w:val="20"/>
          <w:u w:val="single"/>
          <w:shd w:val="clear" w:color="auto" w:fill="00FFFF"/>
        </w:rPr>
        <w:t>vapour</w:t>
      </w:r>
      <w:proofErr w:type="spellEnd"/>
      <w:r>
        <w:rPr>
          <w:color w:val="000000"/>
          <w:sz w:val="20"/>
          <w:szCs w:val="20"/>
          <w:u w:val="single"/>
        </w:rPr>
        <w:t xml:space="preserve">, which releases energy when it condenses inside a weather system, </w:t>
      </w:r>
      <w:r>
        <w:rPr>
          <w:color w:val="000000"/>
          <w:sz w:val="20"/>
          <w:szCs w:val="20"/>
          <w:u w:val="single"/>
          <w:shd w:val="clear" w:color="auto" w:fill="00FFFF"/>
        </w:rPr>
        <w:t xml:space="preserve">feeding the </w:t>
      </w:r>
      <w:r>
        <w:rPr>
          <w:b/>
          <w:bCs/>
          <w:color w:val="000000"/>
          <w:sz w:val="20"/>
          <w:szCs w:val="20"/>
          <w:u w:val="single"/>
          <w:shd w:val="clear" w:color="auto" w:fill="00FFFF"/>
        </w:rPr>
        <w:t>violence of storms</w:t>
      </w:r>
      <w:r>
        <w:rPr>
          <w:color w:val="000000"/>
          <w:sz w:val="14"/>
          <w:szCs w:val="14"/>
          <w:shd w:val="clear" w:color="auto" w:fill="00FFFF"/>
        </w:rPr>
        <w:t xml:space="preserve"> </w:t>
      </w:r>
      <w:r>
        <w:rPr>
          <w:color w:val="000000"/>
          <w:sz w:val="20"/>
          <w:szCs w:val="20"/>
          <w:u w:val="single"/>
          <w:shd w:val="clear" w:color="auto" w:fill="00FFFF"/>
        </w:rPr>
        <w:t>and the</w:t>
      </w:r>
      <w:r>
        <w:rPr>
          <w:color w:val="000000"/>
          <w:sz w:val="14"/>
          <w:szCs w:val="14"/>
          <w:shd w:val="clear" w:color="auto" w:fill="00FFFF"/>
        </w:rPr>
        <w:t xml:space="preserve"> </w:t>
      </w:r>
      <w:r>
        <w:rPr>
          <w:b/>
          <w:bCs/>
          <w:color w:val="000000"/>
          <w:sz w:val="20"/>
          <w:szCs w:val="20"/>
          <w:u w:val="single"/>
          <w:shd w:val="clear" w:color="auto" w:fill="00FFFF"/>
        </w:rPr>
        <w:t>intensity of deluges</w:t>
      </w:r>
      <w:r>
        <w:rPr>
          <w:color w:val="000000"/>
          <w:sz w:val="14"/>
          <w:szCs w:val="14"/>
        </w:rPr>
        <w:t xml:space="preserve">. </w:t>
      </w:r>
      <w:r>
        <w:rPr>
          <w:color w:val="000000"/>
          <w:sz w:val="20"/>
          <w:szCs w:val="20"/>
          <w:u w:val="single"/>
          <w:shd w:val="clear" w:color="auto" w:fill="00FFFF"/>
        </w:rPr>
        <w:t>Rising</w:t>
      </w:r>
      <w:r>
        <w:rPr>
          <w:color w:val="000000"/>
          <w:sz w:val="14"/>
          <w:szCs w:val="14"/>
          <w:shd w:val="clear" w:color="auto" w:fill="00FFFF"/>
        </w:rPr>
        <w:t xml:space="preserve"> </w:t>
      </w:r>
      <w:r>
        <w:rPr>
          <w:b/>
          <w:bCs/>
          <w:color w:val="000000"/>
          <w:sz w:val="20"/>
          <w:szCs w:val="20"/>
          <w:u w:val="single"/>
          <w:shd w:val="clear" w:color="auto" w:fill="00FFFF"/>
        </w:rPr>
        <w:t>sea levels</w:t>
      </w:r>
      <w:r>
        <w:rPr>
          <w:color w:val="000000"/>
          <w:sz w:val="14"/>
          <w:szCs w:val="14"/>
          <w:shd w:val="clear" w:color="auto" w:fill="00FFFF"/>
        </w:rPr>
        <w:t xml:space="preserve">, </w:t>
      </w:r>
      <w:r>
        <w:rPr>
          <w:color w:val="000000"/>
          <w:sz w:val="20"/>
          <w:szCs w:val="20"/>
          <w:u w:val="single"/>
        </w:rPr>
        <w:t xml:space="preserve">predicted to be especially marked in the Gulf of Mexico, </w:t>
      </w:r>
      <w:r>
        <w:rPr>
          <w:b/>
          <w:bCs/>
          <w:color w:val="000000"/>
          <w:sz w:val="20"/>
          <w:szCs w:val="20"/>
          <w:u w:val="single"/>
          <w:shd w:val="clear" w:color="auto" w:fill="00FFFF"/>
        </w:rPr>
        <w:t>exacerbate storm surges</w:t>
      </w:r>
      <w:r>
        <w:rPr>
          <w:color w:val="000000"/>
          <w:sz w:val="14"/>
          <w:szCs w:val="14"/>
          <w:shd w:val="clear" w:color="auto" w:fill="00FFFF"/>
        </w:rPr>
        <w:t xml:space="preserve">, </w:t>
      </w:r>
      <w:r>
        <w:rPr>
          <w:color w:val="000000"/>
          <w:sz w:val="20"/>
          <w:szCs w:val="20"/>
          <w:u w:val="single"/>
          <w:shd w:val="clear" w:color="auto" w:fill="00FFFF"/>
        </w:rPr>
        <w:t xml:space="preserve">adding to the </w:t>
      </w:r>
      <w:r>
        <w:rPr>
          <w:b/>
          <w:bCs/>
          <w:color w:val="000000"/>
          <w:sz w:val="20"/>
          <w:szCs w:val="20"/>
          <w:u w:val="single"/>
          <w:shd w:val="clear" w:color="auto" w:fill="00FFFF"/>
        </w:rPr>
        <w:t>flooding</w:t>
      </w:r>
      <w:r>
        <w:rPr>
          <w:color w:val="000000"/>
          <w:sz w:val="14"/>
          <w:szCs w:val="14"/>
        </w:rPr>
        <w:t xml:space="preserve">. </w:t>
      </w:r>
      <w:r>
        <w:rPr>
          <w:b/>
          <w:bCs/>
          <w:color w:val="000000"/>
          <w:sz w:val="20"/>
          <w:szCs w:val="20"/>
          <w:u w:val="single"/>
        </w:rPr>
        <w:t>Harvey</w:t>
      </w:r>
      <w:r>
        <w:rPr>
          <w:color w:val="000000"/>
          <w:sz w:val="14"/>
          <w:szCs w:val="14"/>
        </w:rPr>
        <w:t xml:space="preserve"> </w:t>
      </w:r>
      <w:r>
        <w:rPr>
          <w:color w:val="000000"/>
          <w:sz w:val="20"/>
          <w:szCs w:val="20"/>
          <w:u w:val="single"/>
        </w:rPr>
        <w:t>was unusually devastating because it suddenly gained strength before it made landfall</w:t>
      </w:r>
      <w:r>
        <w:rPr>
          <w:color w:val="000000"/>
          <w:sz w:val="14"/>
          <w:szCs w:val="14"/>
        </w:rPr>
        <w:t xml:space="preserve"> on Friday; </w:t>
      </w:r>
      <w:r>
        <w:rPr>
          <w:color w:val="000000"/>
          <w:sz w:val="20"/>
          <w:szCs w:val="20"/>
          <w:u w:val="single"/>
        </w:rPr>
        <w:t>it then</w:t>
      </w:r>
      <w:r>
        <w:rPr>
          <w:color w:val="000000"/>
          <w:sz w:val="14"/>
          <w:szCs w:val="14"/>
        </w:rPr>
        <w:t xml:space="preserve"> </w:t>
      </w:r>
      <w:r>
        <w:rPr>
          <w:b/>
          <w:bCs/>
          <w:color w:val="000000"/>
          <w:sz w:val="20"/>
          <w:szCs w:val="20"/>
          <w:u w:val="single"/>
        </w:rPr>
        <w:t>stayed put</w:t>
      </w:r>
      <w:r>
        <w:rPr>
          <w:color w:val="000000"/>
          <w:sz w:val="14"/>
          <w:szCs w:val="14"/>
        </w:rPr>
        <w:t xml:space="preserve">, </w:t>
      </w:r>
      <w:r>
        <w:rPr>
          <w:color w:val="000000"/>
          <w:sz w:val="20"/>
          <w:szCs w:val="20"/>
          <w:u w:val="single"/>
        </w:rPr>
        <w:t xml:space="preserve">dumping its rain on Houston before returning to the Gulf. Again, that is consistent with models of a </w:t>
      </w:r>
      <w:r>
        <w:rPr>
          <w:b/>
          <w:bCs/>
          <w:color w:val="000000"/>
          <w:sz w:val="20"/>
          <w:szCs w:val="20"/>
          <w:u w:val="single"/>
        </w:rPr>
        <w:t>warmer world</w:t>
      </w:r>
      <w:r>
        <w:rPr>
          <w:color w:val="000000"/>
          <w:sz w:val="14"/>
          <w:szCs w:val="14"/>
        </w:rPr>
        <w:t xml:space="preserve">. </w:t>
      </w:r>
      <w:r>
        <w:rPr>
          <w:b/>
          <w:bCs/>
          <w:color w:val="000000"/>
          <w:sz w:val="20"/>
          <w:szCs w:val="20"/>
          <w:u w:val="single"/>
          <w:shd w:val="clear" w:color="auto" w:fill="00FFFF"/>
        </w:rPr>
        <w:t>Poor planning</w:t>
      </w:r>
      <w:r>
        <w:rPr>
          <w:color w:val="000000"/>
          <w:sz w:val="14"/>
          <w:szCs w:val="14"/>
          <w:shd w:val="clear" w:color="auto" w:fill="00FFFF"/>
        </w:rPr>
        <w:t xml:space="preserve"> </w:t>
      </w:r>
      <w:r>
        <w:rPr>
          <w:color w:val="000000"/>
          <w:sz w:val="20"/>
          <w:szCs w:val="20"/>
          <w:u w:val="single"/>
          <w:shd w:val="clear" w:color="auto" w:fill="00FFFF"/>
        </w:rPr>
        <w:t>bears</w:t>
      </w:r>
      <w:r>
        <w:rPr>
          <w:color w:val="000000"/>
          <w:sz w:val="14"/>
          <w:szCs w:val="14"/>
          <w:shd w:val="clear" w:color="auto" w:fill="00FFFF"/>
        </w:rPr>
        <w:t xml:space="preserve"> </w:t>
      </w:r>
      <w:r>
        <w:rPr>
          <w:b/>
          <w:bCs/>
          <w:color w:val="000000"/>
          <w:sz w:val="20"/>
          <w:szCs w:val="20"/>
          <w:u w:val="single"/>
          <w:shd w:val="clear" w:color="auto" w:fill="00FFFF"/>
        </w:rPr>
        <w:t>even more blame</w:t>
      </w:r>
      <w:r>
        <w:rPr>
          <w:color w:val="000000"/>
          <w:sz w:val="14"/>
          <w:szCs w:val="14"/>
        </w:rPr>
        <w:t xml:space="preserve">. </w:t>
      </w:r>
      <w:r>
        <w:rPr>
          <w:color w:val="000000"/>
          <w:sz w:val="20"/>
          <w:szCs w:val="20"/>
          <w:u w:val="single"/>
        </w:rPr>
        <w:t>Houston</w:t>
      </w:r>
      <w:r>
        <w:rPr>
          <w:color w:val="000000"/>
          <w:sz w:val="14"/>
          <w:szCs w:val="14"/>
        </w:rPr>
        <w:t xml:space="preserve">, which </w:t>
      </w:r>
      <w:r>
        <w:rPr>
          <w:color w:val="000000"/>
          <w:sz w:val="20"/>
          <w:szCs w:val="20"/>
          <w:u w:val="single"/>
        </w:rPr>
        <w:t>has almost no restrictions on</w:t>
      </w:r>
      <w:r>
        <w:rPr>
          <w:color w:val="000000"/>
          <w:sz w:val="14"/>
          <w:szCs w:val="14"/>
        </w:rPr>
        <w:t xml:space="preserve"> </w:t>
      </w:r>
      <w:r>
        <w:rPr>
          <w:b/>
          <w:bCs/>
          <w:color w:val="000000"/>
          <w:sz w:val="20"/>
          <w:szCs w:val="20"/>
          <w:u w:val="single"/>
        </w:rPr>
        <w:t>land-use</w:t>
      </w:r>
      <w:r>
        <w:rPr>
          <w:color w:val="000000"/>
          <w:sz w:val="14"/>
          <w:szCs w:val="14"/>
        </w:rPr>
        <w:t xml:space="preserve">, is an extreme example of what can go wrong. Although a light touch has enabled developers to cater to the city’s rapid growth—1.8m extra inhabitants since 2000—it has also led to concrete being laid over vast areas of coastal prairie that used to absorb the rain. According to the Texas Tribune and ProPublica, a charity that finances investigative journalism, since 2010 Harris County has allowed more than 8,600 buildings to be put up inside 100-year floodplains, where floods have a 1% chance of occurring in any year. Developers are supposed to build ponds to hold run-off water that would have soaked into undeveloped land, but the rules are poorly enforced. Because the maps are not kept up to date, </w:t>
      </w:r>
      <w:r>
        <w:rPr>
          <w:color w:val="000000"/>
          <w:sz w:val="20"/>
          <w:szCs w:val="20"/>
          <w:u w:val="single"/>
          <w:shd w:val="clear" w:color="auto" w:fill="00FFFF"/>
        </w:rPr>
        <w:t>properties</w:t>
      </w:r>
      <w:r>
        <w:rPr>
          <w:color w:val="000000"/>
          <w:sz w:val="20"/>
          <w:szCs w:val="20"/>
          <w:u w:val="single"/>
        </w:rPr>
        <w:t xml:space="preserve"> </w:t>
      </w:r>
      <w:r>
        <w:rPr>
          <w:color w:val="000000"/>
          <w:sz w:val="20"/>
          <w:szCs w:val="20"/>
          <w:u w:val="single"/>
          <w:shd w:val="clear" w:color="auto" w:fill="00FFFF"/>
        </w:rPr>
        <w:t>supposedly outside the</w:t>
      </w:r>
      <w:r>
        <w:rPr>
          <w:color w:val="000000"/>
          <w:sz w:val="20"/>
          <w:szCs w:val="20"/>
          <w:u w:val="single"/>
        </w:rPr>
        <w:t xml:space="preserve"> 100-year </w:t>
      </w:r>
      <w:r>
        <w:rPr>
          <w:color w:val="000000"/>
          <w:sz w:val="20"/>
          <w:szCs w:val="20"/>
          <w:u w:val="single"/>
          <w:shd w:val="clear" w:color="auto" w:fill="00FFFF"/>
        </w:rPr>
        <w:t>floodplain</w:t>
      </w:r>
      <w:r>
        <w:rPr>
          <w:color w:val="000000"/>
          <w:sz w:val="20"/>
          <w:szCs w:val="20"/>
          <w:u w:val="single"/>
        </w:rPr>
        <w:t xml:space="preserve"> </w:t>
      </w:r>
      <w:r>
        <w:rPr>
          <w:color w:val="000000"/>
          <w:sz w:val="20"/>
          <w:szCs w:val="20"/>
          <w:u w:val="single"/>
          <w:shd w:val="clear" w:color="auto" w:fill="00FFFF"/>
        </w:rPr>
        <w:t>are being</w:t>
      </w:r>
      <w:r>
        <w:rPr>
          <w:color w:val="000000"/>
          <w:sz w:val="14"/>
          <w:szCs w:val="14"/>
          <w:shd w:val="clear" w:color="auto" w:fill="00FFFF"/>
        </w:rPr>
        <w:t xml:space="preserve"> </w:t>
      </w:r>
      <w:r>
        <w:rPr>
          <w:b/>
          <w:bCs/>
          <w:color w:val="000000"/>
          <w:sz w:val="20"/>
          <w:szCs w:val="20"/>
          <w:u w:val="single"/>
          <w:shd w:val="clear" w:color="auto" w:fill="00FFFF"/>
        </w:rPr>
        <w:t>flooded repeatedly</w:t>
      </w:r>
      <w:r>
        <w:rPr>
          <w:color w:val="000000"/>
          <w:sz w:val="14"/>
          <w:szCs w:val="14"/>
        </w:rPr>
        <w:t xml:space="preserve">. </w:t>
      </w:r>
      <w:r>
        <w:rPr>
          <w:b/>
          <w:bCs/>
          <w:color w:val="000000"/>
          <w:sz w:val="20"/>
          <w:szCs w:val="20"/>
          <w:u w:val="single"/>
        </w:rPr>
        <w:t>Government failure adds to the harm</w:t>
      </w:r>
      <w:r>
        <w:rPr>
          <w:color w:val="000000"/>
          <w:sz w:val="14"/>
          <w:szCs w:val="14"/>
        </w:rPr>
        <w:t xml:space="preserve">. Developing countries are underinsured against natural disasters. Swiss Re, a reinsurer, says that of the $50bn or so of losses to floods, </w:t>
      </w:r>
      <w:proofErr w:type="gramStart"/>
      <w:r>
        <w:rPr>
          <w:color w:val="000000"/>
          <w:sz w:val="14"/>
          <w:szCs w:val="14"/>
        </w:rPr>
        <w:t>cyclones</w:t>
      </w:r>
      <w:proofErr w:type="gramEnd"/>
      <w:r>
        <w:rPr>
          <w:color w:val="000000"/>
          <w:sz w:val="14"/>
          <w:szCs w:val="14"/>
        </w:rPr>
        <w:t xml:space="preserve"> and other disasters in Asia in 2014, only 8% were covered. The Bank of International Settlements calculates that the worst natural catastrophes typically permanently lower the afflicted country’s GDP by almost 2%. America has the opposite problem—the federal government </w:t>
      </w:r>
      <w:proofErr w:type="spellStart"/>
      <w:r>
        <w:rPr>
          <w:color w:val="000000"/>
          <w:sz w:val="14"/>
          <w:szCs w:val="14"/>
        </w:rPr>
        <w:t>subsidises</w:t>
      </w:r>
      <w:proofErr w:type="spellEnd"/>
      <w:r>
        <w:rPr>
          <w:color w:val="000000"/>
          <w:sz w:val="14"/>
          <w:szCs w:val="14"/>
        </w:rPr>
        <w:t xml:space="preserve"> the insurance premiums of vulnerable houses. The National Flood Insurance </w:t>
      </w:r>
      <w:proofErr w:type="spellStart"/>
      <w:r>
        <w:rPr>
          <w:color w:val="000000"/>
          <w:sz w:val="14"/>
          <w:szCs w:val="14"/>
        </w:rPr>
        <w:t>Programme</w:t>
      </w:r>
      <w:proofErr w:type="spellEnd"/>
      <w:r>
        <w:rPr>
          <w:color w:val="000000"/>
          <w:sz w:val="14"/>
          <w:szCs w:val="14"/>
        </w:rPr>
        <w:t xml:space="preserve"> (NFIP) has been forced to borrow because it fails to charge enough to cover its risk of losses. Underpricing encourages the building of new houses and discourages existing owners from renovating or moving out. According to the Federal Emergency Management Agency, houses that repeatedly flood account for 1% of NFIP’s properties but 25-30% of its claims. Five states, Texas among them, have more than 10,000 such households and, nationwide, their number has been going up by around 5,000 each year. Insurance is meant to provide a signal about risk; in this case, it stifles it. Mend the roof while the sun shines What to do? </w:t>
      </w:r>
      <w:r>
        <w:rPr>
          <w:color w:val="000000"/>
          <w:sz w:val="20"/>
          <w:szCs w:val="20"/>
          <w:u w:val="single"/>
          <w:shd w:val="clear" w:color="auto" w:fill="00FFFF"/>
        </w:rPr>
        <w:t xml:space="preserve">Flooding strengthens the case for </w:t>
      </w:r>
      <w:proofErr w:type="spellStart"/>
      <w:r>
        <w:rPr>
          <w:b/>
          <w:bCs/>
          <w:color w:val="000000"/>
          <w:sz w:val="20"/>
          <w:szCs w:val="20"/>
          <w:u w:val="single"/>
          <w:shd w:val="clear" w:color="auto" w:fill="00FFFF"/>
        </w:rPr>
        <w:t>minimising</w:t>
      </w:r>
      <w:proofErr w:type="spellEnd"/>
      <w:r>
        <w:rPr>
          <w:b/>
          <w:bCs/>
          <w:color w:val="000000"/>
          <w:sz w:val="20"/>
          <w:szCs w:val="20"/>
          <w:u w:val="single"/>
          <w:shd w:val="clear" w:color="auto" w:fill="00FFFF"/>
        </w:rPr>
        <w:t xml:space="preserve"> climate change</w:t>
      </w:r>
      <w:r>
        <w:rPr>
          <w:color w:val="000000"/>
          <w:sz w:val="14"/>
          <w:szCs w:val="14"/>
        </w:rPr>
        <w:t xml:space="preserve">, </w:t>
      </w:r>
      <w:r>
        <w:rPr>
          <w:color w:val="000000"/>
          <w:sz w:val="20"/>
          <w:szCs w:val="20"/>
          <w:u w:val="single"/>
        </w:rPr>
        <w:t>which threatens to make wet places wetter and storms stormier. Even those who doubt the science would do well to see action</w:t>
      </w:r>
      <w:r>
        <w:rPr>
          <w:color w:val="000000"/>
          <w:sz w:val="14"/>
          <w:szCs w:val="14"/>
        </w:rPr>
        <w:t xml:space="preserve"> </w:t>
      </w:r>
      <w:r>
        <w:rPr>
          <w:color w:val="000000"/>
          <w:sz w:val="20"/>
          <w:szCs w:val="20"/>
          <w:u w:val="single"/>
        </w:rPr>
        <w:t>as an</w:t>
      </w:r>
      <w:r>
        <w:rPr>
          <w:color w:val="000000"/>
          <w:sz w:val="14"/>
          <w:szCs w:val="14"/>
        </w:rPr>
        <w:t xml:space="preserve"> </w:t>
      </w:r>
      <w:r>
        <w:rPr>
          <w:b/>
          <w:bCs/>
          <w:color w:val="000000"/>
          <w:sz w:val="20"/>
          <w:szCs w:val="20"/>
          <w:u w:val="single"/>
        </w:rPr>
        <w:t>insurance policy</w:t>
      </w:r>
      <w:r>
        <w:rPr>
          <w:color w:val="000000"/>
          <w:sz w:val="14"/>
          <w:szCs w:val="14"/>
        </w:rPr>
        <w:t xml:space="preserve"> </w:t>
      </w:r>
      <w:r>
        <w:rPr>
          <w:color w:val="000000"/>
          <w:sz w:val="20"/>
          <w:szCs w:val="20"/>
          <w:u w:val="single"/>
        </w:rPr>
        <w:t>that pays out if the case is proven</w:t>
      </w:r>
      <w:r>
        <w:rPr>
          <w:color w:val="000000"/>
          <w:sz w:val="14"/>
          <w:szCs w:val="14"/>
        </w:rPr>
        <w:t xml:space="preserve">. </w:t>
      </w:r>
      <w:r>
        <w:rPr>
          <w:color w:val="000000"/>
          <w:sz w:val="20"/>
          <w:szCs w:val="20"/>
          <w:u w:val="single"/>
        </w:rPr>
        <w:t xml:space="preserve">However, </w:t>
      </w:r>
      <w:r>
        <w:rPr>
          <w:color w:val="000000"/>
          <w:sz w:val="20"/>
          <w:szCs w:val="20"/>
          <w:u w:val="single"/>
          <w:shd w:val="clear" w:color="auto" w:fill="00FFFF"/>
        </w:rPr>
        <w:t xml:space="preserve">that </w:t>
      </w:r>
      <w:r>
        <w:rPr>
          <w:b/>
          <w:bCs/>
          <w:color w:val="000000"/>
          <w:sz w:val="20"/>
          <w:szCs w:val="20"/>
          <w:u w:val="single"/>
          <w:shd w:val="clear" w:color="auto" w:fill="00FFFF"/>
        </w:rPr>
        <w:t>will not happen fast</w:t>
      </w:r>
      <w:r>
        <w:rPr>
          <w:color w:val="000000"/>
          <w:sz w:val="20"/>
          <w:szCs w:val="20"/>
          <w:u w:val="single"/>
          <w:shd w:val="clear" w:color="auto" w:fill="00FFFF"/>
        </w:rPr>
        <w:t>,</w:t>
      </w:r>
      <w:r>
        <w:rPr>
          <w:color w:val="000000"/>
          <w:sz w:val="14"/>
          <w:szCs w:val="14"/>
          <w:shd w:val="clear" w:color="auto" w:fill="00FFFF"/>
        </w:rPr>
        <w:t xml:space="preserve"> </w:t>
      </w:r>
      <w:r>
        <w:rPr>
          <w:b/>
          <w:bCs/>
          <w:color w:val="000000"/>
          <w:sz w:val="20"/>
          <w:szCs w:val="20"/>
          <w:u w:val="single"/>
          <w:shd w:val="clear" w:color="auto" w:fill="00FFFF"/>
        </w:rPr>
        <w:t>even if all countries</w:t>
      </w:r>
      <w:r>
        <w:rPr>
          <w:color w:val="000000"/>
          <w:sz w:val="14"/>
          <w:szCs w:val="14"/>
          <w:shd w:val="clear" w:color="auto" w:fill="00FFFF"/>
        </w:rPr>
        <w:t xml:space="preserve">, </w:t>
      </w:r>
      <w:r>
        <w:rPr>
          <w:b/>
          <w:bCs/>
          <w:color w:val="000000"/>
          <w:sz w:val="20"/>
          <w:szCs w:val="20"/>
          <w:u w:val="single"/>
        </w:rPr>
        <w:t>including America</w:t>
      </w:r>
      <w:r>
        <w:rPr>
          <w:color w:val="000000"/>
          <w:sz w:val="14"/>
          <w:szCs w:val="14"/>
        </w:rPr>
        <w:t xml:space="preserve">, </w:t>
      </w:r>
      <w:r>
        <w:rPr>
          <w:b/>
          <w:bCs/>
          <w:color w:val="000000"/>
          <w:sz w:val="20"/>
          <w:szCs w:val="20"/>
          <w:u w:val="single"/>
          <w:shd w:val="clear" w:color="auto" w:fill="00FFFF"/>
        </w:rPr>
        <w:t>sign up to international agreements.</w:t>
      </w:r>
      <w:r>
        <w:rPr>
          <w:color w:val="000000"/>
          <w:sz w:val="14"/>
          <w:szCs w:val="14"/>
        </w:rPr>
        <w:t xml:space="preserve"> More immediately, </w:t>
      </w:r>
      <w:r>
        <w:rPr>
          <w:color w:val="000000"/>
          <w:sz w:val="20"/>
          <w:szCs w:val="20"/>
          <w:u w:val="single"/>
        </w:rPr>
        <w:t xml:space="preserve">therefore, </w:t>
      </w:r>
      <w:r>
        <w:rPr>
          <w:color w:val="000000"/>
          <w:sz w:val="20"/>
          <w:szCs w:val="20"/>
          <w:u w:val="single"/>
          <w:shd w:val="clear" w:color="auto" w:fill="00FFFF"/>
        </w:rPr>
        <w:t xml:space="preserve">politicians can </w:t>
      </w:r>
      <w:r>
        <w:rPr>
          <w:b/>
          <w:bCs/>
          <w:color w:val="000000"/>
          <w:sz w:val="20"/>
          <w:szCs w:val="20"/>
          <w:u w:val="single"/>
          <w:shd w:val="clear" w:color="auto" w:fill="00FFFF"/>
        </w:rPr>
        <w:t>learn from Houston</w:t>
      </w:r>
      <w:r>
        <w:rPr>
          <w:color w:val="000000"/>
          <w:sz w:val="14"/>
          <w:szCs w:val="14"/>
          <w:shd w:val="clear" w:color="auto" w:fill="00FFFF"/>
        </w:rPr>
        <w:t xml:space="preserve">. </w:t>
      </w:r>
      <w:r>
        <w:rPr>
          <w:color w:val="000000"/>
          <w:sz w:val="20"/>
          <w:szCs w:val="20"/>
          <w:u w:val="single"/>
          <w:shd w:val="clear" w:color="auto" w:fill="00FFFF"/>
        </w:rPr>
        <w:t xml:space="preserve">Cities need to protect </w:t>
      </w:r>
      <w:r>
        <w:rPr>
          <w:b/>
          <w:bCs/>
          <w:color w:val="000000"/>
          <w:sz w:val="20"/>
          <w:szCs w:val="20"/>
          <w:u w:val="single"/>
          <w:shd w:val="clear" w:color="auto" w:fill="00FFFF"/>
        </w:rPr>
        <w:t xml:space="preserve">flood </w:t>
      </w:r>
      <w:proofErr w:type="spellStart"/>
      <w:r>
        <w:rPr>
          <w:b/>
          <w:bCs/>
          <w:color w:val="000000"/>
          <w:sz w:val="20"/>
          <w:szCs w:val="20"/>
          <w:u w:val="single"/>
          <w:shd w:val="clear" w:color="auto" w:fill="00FFFF"/>
        </w:rPr>
        <w:t>defences</w:t>
      </w:r>
      <w:proofErr w:type="spellEnd"/>
      <w:r>
        <w:rPr>
          <w:color w:val="000000"/>
          <w:sz w:val="14"/>
          <w:szCs w:val="14"/>
          <w:shd w:val="clear" w:color="auto" w:fill="00FFFF"/>
        </w:rPr>
        <w:t xml:space="preserve"> </w:t>
      </w:r>
      <w:r>
        <w:rPr>
          <w:color w:val="000000"/>
          <w:sz w:val="20"/>
          <w:szCs w:val="20"/>
          <w:u w:val="single"/>
          <w:shd w:val="clear" w:color="auto" w:fill="00FFFF"/>
        </w:rPr>
        <w:t>and</w:t>
      </w:r>
      <w:r>
        <w:rPr>
          <w:color w:val="000000"/>
          <w:sz w:val="14"/>
          <w:szCs w:val="14"/>
          <w:shd w:val="clear" w:color="auto" w:fill="00FFFF"/>
        </w:rPr>
        <w:t xml:space="preserve"> </w:t>
      </w:r>
      <w:r>
        <w:rPr>
          <w:b/>
          <w:bCs/>
          <w:color w:val="000000"/>
          <w:sz w:val="20"/>
          <w:szCs w:val="20"/>
          <w:u w:val="single"/>
          <w:shd w:val="clear" w:color="auto" w:fill="00FFFF"/>
        </w:rPr>
        <w:t>catchment areas</w:t>
      </w:r>
      <w:r>
        <w:rPr>
          <w:color w:val="000000"/>
          <w:sz w:val="14"/>
          <w:szCs w:val="14"/>
          <w:shd w:val="clear" w:color="auto" w:fill="00FFFF"/>
        </w:rPr>
        <w:t xml:space="preserve">, </w:t>
      </w:r>
      <w:r>
        <w:rPr>
          <w:color w:val="000000"/>
          <w:sz w:val="20"/>
          <w:szCs w:val="20"/>
          <w:u w:val="single"/>
          <w:shd w:val="clear" w:color="auto" w:fill="00FFFF"/>
        </w:rPr>
        <w:t>such as</w:t>
      </w:r>
      <w:r>
        <w:rPr>
          <w:color w:val="000000"/>
          <w:sz w:val="20"/>
          <w:szCs w:val="20"/>
          <w:u w:val="single"/>
        </w:rPr>
        <w:t xml:space="preserve"> the </w:t>
      </w:r>
      <w:r>
        <w:rPr>
          <w:b/>
          <w:bCs/>
          <w:color w:val="000000"/>
          <w:sz w:val="20"/>
          <w:szCs w:val="20"/>
          <w:u w:val="single"/>
          <w:shd w:val="clear" w:color="auto" w:fill="00FFFF"/>
        </w:rPr>
        <w:t>wetlands around Kolkata</w:t>
      </w:r>
      <w:r>
        <w:rPr>
          <w:color w:val="000000"/>
          <w:sz w:val="20"/>
          <w:szCs w:val="20"/>
          <w:u w:val="single"/>
        </w:rPr>
        <w:t xml:space="preserve"> </w:t>
      </w:r>
      <w:r>
        <w:rPr>
          <w:color w:val="000000"/>
          <w:sz w:val="20"/>
          <w:szCs w:val="20"/>
          <w:u w:val="single"/>
          <w:shd w:val="clear" w:color="auto" w:fill="00FFFF"/>
        </w:rPr>
        <w:t>and</w:t>
      </w:r>
      <w:r>
        <w:rPr>
          <w:color w:val="000000"/>
          <w:sz w:val="20"/>
          <w:szCs w:val="20"/>
          <w:u w:val="single"/>
        </w:rPr>
        <w:t xml:space="preserve"> the </w:t>
      </w:r>
      <w:r>
        <w:rPr>
          <w:b/>
          <w:bCs/>
          <w:color w:val="000000"/>
          <w:sz w:val="20"/>
          <w:szCs w:val="20"/>
          <w:u w:val="single"/>
          <w:shd w:val="clear" w:color="auto" w:fill="00FFFF"/>
        </w:rPr>
        <w:t>lakes in and around Pokhara in Nepal</w:t>
      </w:r>
      <w:r>
        <w:rPr>
          <w:color w:val="000000"/>
          <w:sz w:val="20"/>
          <w:szCs w:val="20"/>
          <w:u w:val="single"/>
        </w:rPr>
        <w:t xml:space="preserve">, whose </w:t>
      </w:r>
      <w:r>
        <w:rPr>
          <w:b/>
          <w:bCs/>
          <w:color w:val="000000"/>
          <w:sz w:val="20"/>
          <w:szCs w:val="20"/>
          <w:u w:val="single"/>
        </w:rPr>
        <w:t>value is becoming clear</w:t>
      </w:r>
      <w:r>
        <w:rPr>
          <w:color w:val="000000"/>
          <w:sz w:val="20"/>
          <w:szCs w:val="20"/>
          <w:u w:val="single"/>
        </w:rPr>
        <w:t>.</w:t>
      </w:r>
      <w:r>
        <w:rPr>
          <w:color w:val="000000"/>
          <w:sz w:val="14"/>
          <w:szCs w:val="14"/>
        </w:rPr>
        <w:t xml:space="preserve"> </w:t>
      </w:r>
      <w:r>
        <w:rPr>
          <w:color w:val="000000"/>
          <w:sz w:val="20"/>
          <w:szCs w:val="20"/>
          <w:u w:val="single"/>
        </w:rPr>
        <w:t xml:space="preserve">Flood maps need to be up to date. </w:t>
      </w:r>
      <w:r>
        <w:rPr>
          <w:color w:val="000000"/>
          <w:sz w:val="20"/>
          <w:szCs w:val="20"/>
          <w:u w:val="single"/>
          <w:shd w:val="clear" w:color="auto" w:fill="00FFFF"/>
        </w:rPr>
        <w:t>Civil engineers,</w:t>
      </w:r>
      <w:r>
        <w:rPr>
          <w:color w:val="000000"/>
          <w:sz w:val="20"/>
          <w:szCs w:val="20"/>
          <w:u w:val="single"/>
        </w:rPr>
        <w:t xml:space="preserve"> often starved of funds and strangled by bureaucracy, </w:t>
      </w:r>
      <w:r>
        <w:rPr>
          <w:color w:val="000000"/>
          <w:sz w:val="20"/>
          <w:szCs w:val="20"/>
          <w:u w:val="single"/>
          <w:shd w:val="clear" w:color="auto" w:fill="00FFFF"/>
        </w:rPr>
        <w:t xml:space="preserve">should be </w:t>
      </w:r>
      <w:proofErr w:type="gramStart"/>
      <w:r>
        <w:rPr>
          <w:b/>
          <w:bCs/>
          <w:color w:val="000000"/>
          <w:sz w:val="20"/>
          <w:szCs w:val="20"/>
          <w:u w:val="single"/>
          <w:shd w:val="clear" w:color="auto" w:fill="00FFFF"/>
        </w:rPr>
        <w:t>building</w:t>
      </w:r>
      <w:proofErr w:type="gramEnd"/>
      <w:r>
        <w:rPr>
          <w:b/>
          <w:bCs/>
          <w:color w:val="000000"/>
          <w:sz w:val="20"/>
          <w:szCs w:val="20"/>
          <w:u w:val="single"/>
          <w:shd w:val="clear" w:color="auto" w:fill="00FFFF"/>
        </w:rPr>
        <w:t xml:space="preserve"> and reinforcing levees and reservoirs</w:t>
      </w:r>
      <w:r>
        <w:rPr>
          <w:b/>
          <w:bCs/>
          <w:color w:val="000000"/>
          <w:sz w:val="20"/>
          <w:szCs w:val="20"/>
          <w:u w:val="single"/>
        </w:rPr>
        <w:t xml:space="preserve"> now</w:t>
      </w:r>
      <w:r>
        <w:rPr>
          <w:color w:val="000000"/>
          <w:sz w:val="14"/>
          <w:szCs w:val="14"/>
        </w:rPr>
        <w:t xml:space="preserve">, before it is too late. The NFIP should start to charge market premiums and developing countries should sell catastrophe bonds. </w:t>
      </w:r>
      <w:r>
        <w:rPr>
          <w:color w:val="000000"/>
          <w:sz w:val="20"/>
          <w:szCs w:val="20"/>
          <w:u w:val="single"/>
        </w:rPr>
        <w:t>All this is a</w:t>
      </w:r>
      <w:r>
        <w:rPr>
          <w:color w:val="000000"/>
          <w:sz w:val="14"/>
          <w:szCs w:val="14"/>
        </w:rPr>
        <w:t xml:space="preserve"> </w:t>
      </w:r>
      <w:r>
        <w:rPr>
          <w:b/>
          <w:bCs/>
          <w:color w:val="000000"/>
          <w:sz w:val="20"/>
          <w:szCs w:val="20"/>
          <w:u w:val="single"/>
        </w:rPr>
        <w:t>test of government</w:t>
      </w:r>
      <w:r>
        <w:rPr>
          <w:color w:val="000000"/>
          <w:sz w:val="14"/>
          <w:szCs w:val="14"/>
        </w:rPr>
        <w:t xml:space="preserve">, </w:t>
      </w:r>
      <w:r>
        <w:rPr>
          <w:color w:val="000000"/>
          <w:sz w:val="20"/>
          <w:szCs w:val="20"/>
          <w:u w:val="single"/>
        </w:rPr>
        <w:t>of</w:t>
      </w:r>
      <w:r>
        <w:rPr>
          <w:color w:val="000000"/>
          <w:sz w:val="14"/>
          <w:szCs w:val="14"/>
        </w:rPr>
        <w:t xml:space="preserve"> </w:t>
      </w:r>
      <w:r>
        <w:rPr>
          <w:b/>
          <w:bCs/>
          <w:color w:val="000000"/>
          <w:sz w:val="20"/>
          <w:szCs w:val="20"/>
          <w:u w:val="single"/>
        </w:rPr>
        <w:t>foresight</w:t>
      </w:r>
      <w:r>
        <w:rPr>
          <w:color w:val="000000"/>
          <w:sz w:val="14"/>
          <w:szCs w:val="14"/>
        </w:rPr>
        <w:t xml:space="preserve"> and the ability to withstand the lobbying of homeowners and developers. But </w:t>
      </w:r>
      <w:r>
        <w:rPr>
          <w:color w:val="000000"/>
          <w:sz w:val="20"/>
          <w:szCs w:val="20"/>
          <w:u w:val="single"/>
        </w:rPr>
        <w:lastRenderedPageBreak/>
        <w:t xml:space="preserve">politicians and officials who </w:t>
      </w:r>
      <w:r>
        <w:rPr>
          <w:b/>
          <w:bCs/>
          <w:color w:val="000000"/>
          <w:sz w:val="20"/>
          <w:szCs w:val="20"/>
          <w:u w:val="single"/>
        </w:rPr>
        <w:t>fail the test</w:t>
      </w:r>
      <w:r>
        <w:rPr>
          <w:color w:val="000000"/>
          <w:sz w:val="14"/>
          <w:szCs w:val="14"/>
        </w:rPr>
        <w:t xml:space="preserve"> need to </w:t>
      </w:r>
      <w:proofErr w:type="spellStart"/>
      <w:r>
        <w:rPr>
          <w:color w:val="000000"/>
          <w:sz w:val="14"/>
          <w:szCs w:val="14"/>
        </w:rPr>
        <w:t>realise</w:t>
      </w:r>
      <w:proofErr w:type="spellEnd"/>
      <w:r>
        <w:rPr>
          <w:color w:val="000000"/>
          <w:sz w:val="14"/>
          <w:szCs w:val="14"/>
        </w:rPr>
        <w:t xml:space="preserve"> that, </w:t>
      </w:r>
      <w:r>
        <w:rPr>
          <w:color w:val="000000"/>
          <w:sz w:val="20"/>
          <w:szCs w:val="20"/>
          <w:u w:val="single"/>
        </w:rPr>
        <w:t>sooner or later</w:t>
      </w:r>
      <w:r>
        <w:rPr>
          <w:color w:val="000000"/>
          <w:sz w:val="14"/>
          <w:szCs w:val="14"/>
        </w:rPr>
        <w:t xml:space="preserve">, they </w:t>
      </w:r>
      <w:r>
        <w:rPr>
          <w:color w:val="000000"/>
          <w:sz w:val="20"/>
          <w:szCs w:val="20"/>
          <w:u w:val="single"/>
        </w:rPr>
        <w:t>will</w:t>
      </w:r>
      <w:r>
        <w:rPr>
          <w:color w:val="000000"/>
          <w:sz w:val="14"/>
          <w:szCs w:val="14"/>
        </w:rPr>
        <w:t xml:space="preserve"> </w:t>
      </w:r>
      <w:r>
        <w:rPr>
          <w:b/>
          <w:bCs/>
          <w:color w:val="000000"/>
          <w:sz w:val="20"/>
          <w:szCs w:val="20"/>
          <w:u w:val="single"/>
        </w:rPr>
        <w:t>wake up to a Hurricane</w:t>
      </w:r>
      <w:r>
        <w:rPr>
          <w:color w:val="000000"/>
          <w:sz w:val="14"/>
          <w:szCs w:val="14"/>
        </w:rPr>
        <w:t xml:space="preserve"> Harvey </w:t>
      </w:r>
      <w:r>
        <w:rPr>
          <w:b/>
          <w:bCs/>
          <w:color w:val="000000"/>
          <w:sz w:val="20"/>
          <w:szCs w:val="20"/>
          <w:u w:val="single"/>
        </w:rPr>
        <w:t>of their own</w:t>
      </w:r>
      <w:r>
        <w:rPr>
          <w:color w:val="000000"/>
          <w:sz w:val="14"/>
          <w:szCs w:val="14"/>
        </w:rPr>
        <w:t>.</w:t>
      </w:r>
    </w:p>
    <w:p w14:paraId="556D38D1" w14:textId="77777777" w:rsidR="00B91749" w:rsidRDefault="00B91749" w:rsidP="00B91749"/>
    <w:p w14:paraId="5A297D2B" w14:textId="77777777" w:rsidR="00B91749" w:rsidRDefault="00B91749" w:rsidP="00B91749">
      <w:pPr>
        <w:pStyle w:val="Heading4"/>
        <w:spacing w:before="200"/>
      </w:pPr>
      <w:r>
        <w:rPr>
          <w:color w:val="000000"/>
        </w:rPr>
        <w:t xml:space="preserve">The impact’s </w:t>
      </w:r>
      <w:r>
        <w:rPr>
          <w:color w:val="000000"/>
          <w:u w:val="single"/>
        </w:rPr>
        <w:t>global war</w:t>
      </w:r>
    </w:p>
    <w:p w14:paraId="04B3D342" w14:textId="77777777" w:rsidR="00B91749" w:rsidRDefault="00B91749" w:rsidP="00B91749">
      <w:pPr>
        <w:pStyle w:val="NormalWeb"/>
        <w:spacing w:before="0" w:beforeAutospacing="0" w:after="0" w:afterAutospacing="0"/>
      </w:pPr>
      <w:r>
        <w:rPr>
          <w:color w:val="000000"/>
          <w:sz w:val="20"/>
          <w:szCs w:val="20"/>
        </w:rPr>
        <w:t xml:space="preserve">Eric </w:t>
      </w:r>
      <w:proofErr w:type="spellStart"/>
      <w:r>
        <w:rPr>
          <w:b/>
          <w:bCs/>
          <w:color w:val="000000"/>
          <w:sz w:val="20"/>
          <w:szCs w:val="20"/>
        </w:rPr>
        <w:t>Holthaus</w:t>
      </w:r>
      <w:proofErr w:type="spellEnd"/>
      <w:r>
        <w:rPr>
          <w:b/>
          <w:bCs/>
          <w:color w:val="000000"/>
          <w:sz w:val="20"/>
          <w:szCs w:val="20"/>
        </w:rPr>
        <w:t xml:space="preserve"> 15</w:t>
      </w:r>
      <w:r>
        <w:rPr>
          <w:color w:val="000000"/>
          <w:sz w:val="20"/>
          <w:szCs w:val="20"/>
        </w:rPr>
        <w:t xml:space="preserve">, editor at </w:t>
      </w:r>
      <w:proofErr w:type="spellStart"/>
      <w:r>
        <w:rPr>
          <w:color w:val="000000"/>
          <w:sz w:val="20"/>
          <w:szCs w:val="20"/>
        </w:rPr>
        <w:t>rollingstone</w:t>
      </w:r>
      <w:proofErr w:type="spellEnd"/>
      <w:r>
        <w:rPr>
          <w:color w:val="000000"/>
          <w:sz w:val="20"/>
          <w:szCs w:val="20"/>
        </w:rPr>
        <w:t xml:space="preserve"> magazine citing James Hansen, former NASA climatologist, "The Point of No Return: Climate Change Nightmares Are Here," Rolling Stone, accessed 10-23-2016, http://www.rollingstone.com/politics/news/the-point-of-no-return-climate-change-nightmares-are-already-here-20150805</w:t>
      </w:r>
    </w:p>
    <w:p w14:paraId="01BC4F64" w14:textId="77777777" w:rsidR="00B91749" w:rsidRDefault="00B91749" w:rsidP="00B91749">
      <w:r>
        <w:rPr>
          <w:color w:val="000000"/>
          <w:sz w:val="14"/>
          <w:szCs w:val="14"/>
        </w:rPr>
        <w:t xml:space="preserve">On July 20th, </w:t>
      </w:r>
      <w:r>
        <w:rPr>
          <w:color w:val="000000"/>
          <w:sz w:val="20"/>
          <w:szCs w:val="20"/>
          <w:u w:val="single"/>
        </w:rPr>
        <w:t>James Hansen</w:t>
      </w:r>
      <w:r>
        <w:rPr>
          <w:color w:val="000000"/>
          <w:sz w:val="14"/>
          <w:szCs w:val="14"/>
        </w:rPr>
        <w:t xml:space="preserve">, the former NASA climatologist who brought climate change to the public's attention in the summer of 1988, </w:t>
      </w:r>
      <w:r>
        <w:rPr>
          <w:color w:val="000000"/>
          <w:sz w:val="20"/>
          <w:szCs w:val="20"/>
          <w:u w:val="single"/>
        </w:rPr>
        <w:t>issued a bombshell</w:t>
      </w:r>
      <w:r>
        <w:rPr>
          <w:color w:val="000000"/>
          <w:sz w:val="14"/>
          <w:szCs w:val="14"/>
        </w:rPr>
        <w:t>: He and a team of climate scientists had identified a newly important feedback mechanism off the coast of Antarctica that suggests mean sea levels could rise 10 times faster than previously predicted: 10 feet by 2065. The authors included this chilling warning</w:t>
      </w:r>
      <w:r>
        <w:rPr>
          <w:color w:val="000000"/>
          <w:sz w:val="20"/>
          <w:szCs w:val="20"/>
          <w:u w:val="single"/>
        </w:rPr>
        <w:t xml:space="preserve">: </w:t>
      </w:r>
      <w:r>
        <w:rPr>
          <w:color w:val="000000"/>
          <w:sz w:val="20"/>
          <w:szCs w:val="20"/>
          <w:u w:val="single"/>
          <w:shd w:val="clear" w:color="auto" w:fill="00FFFF"/>
        </w:rPr>
        <w:t>If emissions aren't cut,</w:t>
      </w:r>
      <w:r>
        <w:rPr>
          <w:color w:val="000000"/>
          <w:sz w:val="20"/>
          <w:szCs w:val="20"/>
          <w:u w:val="single"/>
        </w:rPr>
        <w:t xml:space="preserve"> </w:t>
      </w:r>
      <w:r>
        <w:rPr>
          <w:color w:val="000000"/>
          <w:sz w:val="14"/>
          <w:szCs w:val="14"/>
        </w:rPr>
        <w:t xml:space="preserve">"We conclude that </w:t>
      </w:r>
      <w:r>
        <w:rPr>
          <w:color w:val="000000"/>
          <w:sz w:val="20"/>
          <w:szCs w:val="20"/>
          <w:u w:val="single"/>
          <w:shd w:val="clear" w:color="auto" w:fill="00FFFF"/>
        </w:rPr>
        <w:t xml:space="preserve">multi-meter </w:t>
      </w:r>
      <w:r>
        <w:rPr>
          <w:b/>
          <w:bCs/>
          <w:color w:val="000000"/>
          <w:sz w:val="20"/>
          <w:szCs w:val="20"/>
          <w:u w:val="single"/>
          <w:shd w:val="clear" w:color="auto" w:fill="00FFFF"/>
        </w:rPr>
        <w:t>sea-level rise</w:t>
      </w:r>
      <w:r>
        <w:rPr>
          <w:color w:val="000000"/>
          <w:sz w:val="20"/>
          <w:szCs w:val="20"/>
          <w:u w:val="single"/>
          <w:shd w:val="clear" w:color="auto" w:fill="00FFFF"/>
        </w:rPr>
        <w:t xml:space="preserve"> would become</w:t>
      </w:r>
      <w:r>
        <w:rPr>
          <w:color w:val="000000"/>
          <w:sz w:val="20"/>
          <w:szCs w:val="20"/>
          <w:u w:val="single"/>
        </w:rPr>
        <w:t xml:space="preserve"> </w:t>
      </w:r>
      <w:r>
        <w:rPr>
          <w:b/>
          <w:bCs/>
          <w:color w:val="000000"/>
          <w:sz w:val="20"/>
          <w:szCs w:val="20"/>
          <w:u w:val="single"/>
        </w:rPr>
        <w:t xml:space="preserve">practically </w:t>
      </w:r>
      <w:r>
        <w:rPr>
          <w:b/>
          <w:bCs/>
          <w:color w:val="000000"/>
          <w:sz w:val="20"/>
          <w:szCs w:val="20"/>
          <w:u w:val="single"/>
          <w:shd w:val="clear" w:color="auto" w:fill="00FFFF"/>
        </w:rPr>
        <w:t>unavoidable</w:t>
      </w:r>
      <w:r>
        <w:rPr>
          <w:color w:val="000000"/>
          <w:sz w:val="14"/>
          <w:szCs w:val="14"/>
        </w:rPr>
        <w:t xml:space="preserve">. </w:t>
      </w:r>
      <w:r>
        <w:rPr>
          <w:b/>
          <w:bCs/>
          <w:color w:val="000000"/>
          <w:sz w:val="20"/>
          <w:szCs w:val="20"/>
          <w:u w:val="single"/>
          <w:shd w:val="clear" w:color="auto" w:fill="00FFFF"/>
        </w:rPr>
        <w:t>Social disruption</w:t>
      </w:r>
      <w:r>
        <w:rPr>
          <w:color w:val="000000"/>
          <w:sz w:val="14"/>
          <w:szCs w:val="14"/>
          <w:shd w:val="clear" w:color="auto" w:fill="00FFFF"/>
        </w:rPr>
        <w:t xml:space="preserve"> </w:t>
      </w:r>
      <w:r>
        <w:rPr>
          <w:color w:val="000000"/>
          <w:sz w:val="20"/>
          <w:szCs w:val="20"/>
          <w:u w:val="single"/>
          <w:shd w:val="clear" w:color="auto" w:fill="00FFFF"/>
        </w:rPr>
        <w:t>and</w:t>
      </w:r>
      <w:r>
        <w:rPr>
          <w:color w:val="000000"/>
          <w:sz w:val="14"/>
          <w:szCs w:val="14"/>
          <w:shd w:val="clear" w:color="auto" w:fill="00FFFF"/>
        </w:rPr>
        <w:t xml:space="preserve"> </w:t>
      </w:r>
      <w:r>
        <w:rPr>
          <w:b/>
          <w:bCs/>
          <w:color w:val="000000"/>
          <w:sz w:val="20"/>
          <w:szCs w:val="20"/>
          <w:u w:val="single"/>
          <w:shd w:val="clear" w:color="auto" w:fill="00FFFF"/>
        </w:rPr>
        <w:t>economic consequences</w:t>
      </w:r>
      <w:r>
        <w:rPr>
          <w:color w:val="000000"/>
          <w:sz w:val="14"/>
          <w:szCs w:val="14"/>
        </w:rPr>
        <w:t xml:space="preserve"> </w:t>
      </w:r>
      <w:r>
        <w:rPr>
          <w:color w:val="000000"/>
          <w:sz w:val="20"/>
          <w:szCs w:val="20"/>
          <w:u w:val="single"/>
        </w:rPr>
        <w:t xml:space="preserve">of such large sea-level rise </w:t>
      </w:r>
      <w:r>
        <w:rPr>
          <w:color w:val="000000"/>
          <w:sz w:val="20"/>
          <w:szCs w:val="20"/>
          <w:u w:val="single"/>
          <w:shd w:val="clear" w:color="auto" w:fill="00FFFF"/>
        </w:rPr>
        <w:t xml:space="preserve">could be </w:t>
      </w:r>
      <w:r>
        <w:rPr>
          <w:b/>
          <w:bCs/>
          <w:color w:val="000000"/>
          <w:sz w:val="20"/>
          <w:szCs w:val="20"/>
          <w:u w:val="single"/>
          <w:shd w:val="clear" w:color="auto" w:fill="00FFFF"/>
        </w:rPr>
        <w:t>devastating</w:t>
      </w:r>
      <w:r>
        <w:rPr>
          <w:color w:val="000000"/>
          <w:sz w:val="14"/>
          <w:szCs w:val="14"/>
        </w:rPr>
        <w:t xml:space="preserve">. It is not difficult to imagine that </w:t>
      </w:r>
      <w:r>
        <w:rPr>
          <w:color w:val="000000"/>
          <w:sz w:val="20"/>
          <w:szCs w:val="20"/>
          <w:u w:val="single"/>
          <w:shd w:val="clear" w:color="auto" w:fill="00FFFF"/>
        </w:rPr>
        <w:t xml:space="preserve">conflicts arising from </w:t>
      </w:r>
      <w:r>
        <w:rPr>
          <w:b/>
          <w:bCs/>
          <w:color w:val="000000"/>
          <w:sz w:val="20"/>
          <w:szCs w:val="20"/>
          <w:u w:val="single"/>
          <w:shd w:val="clear" w:color="auto" w:fill="00FFFF"/>
        </w:rPr>
        <w:t>forced migrations</w:t>
      </w:r>
      <w:r>
        <w:rPr>
          <w:color w:val="000000"/>
          <w:sz w:val="20"/>
          <w:szCs w:val="20"/>
          <w:u w:val="single"/>
          <w:shd w:val="clear" w:color="auto" w:fill="00FFFF"/>
        </w:rPr>
        <w:t xml:space="preserve"> and </w:t>
      </w:r>
      <w:r>
        <w:rPr>
          <w:b/>
          <w:bCs/>
          <w:color w:val="000000"/>
          <w:sz w:val="20"/>
          <w:szCs w:val="20"/>
          <w:u w:val="single"/>
          <w:shd w:val="clear" w:color="auto" w:fill="00FFFF"/>
        </w:rPr>
        <w:t>economic collapse</w:t>
      </w:r>
      <w:r>
        <w:rPr>
          <w:color w:val="000000"/>
          <w:sz w:val="20"/>
          <w:szCs w:val="20"/>
          <w:u w:val="single"/>
          <w:shd w:val="clear" w:color="auto" w:fill="00FFFF"/>
        </w:rPr>
        <w:t xml:space="preserve"> might make the planet </w:t>
      </w:r>
      <w:r>
        <w:rPr>
          <w:b/>
          <w:bCs/>
          <w:color w:val="000000"/>
          <w:sz w:val="20"/>
          <w:szCs w:val="20"/>
          <w:u w:val="single"/>
          <w:shd w:val="clear" w:color="auto" w:fill="00FFFF"/>
        </w:rPr>
        <w:t>ungovernable</w:t>
      </w:r>
      <w:r>
        <w:rPr>
          <w:color w:val="000000"/>
          <w:sz w:val="14"/>
          <w:szCs w:val="14"/>
          <w:shd w:val="clear" w:color="auto" w:fill="00FFFF"/>
        </w:rPr>
        <w:t xml:space="preserve">, </w:t>
      </w:r>
      <w:r>
        <w:rPr>
          <w:b/>
          <w:bCs/>
          <w:color w:val="000000"/>
          <w:sz w:val="20"/>
          <w:szCs w:val="20"/>
          <w:u w:val="single"/>
          <w:shd w:val="clear" w:color="auto" w:fill="00FFFF"/>
        </w:rPr>
        <w:t>threatening the fabric of civilization."</w:t>
      </w:r>
    </w:p>
    <w:p w14:paraId="526C3ACB" w14:textId="77777777" w:rsidR="00B91749" w:rsidRDefault="00B91749" w:rsidP="00B91749">
      <w:pPr>
        <w:pStyle w:val="Heading4"/>
        <w:rPr>
          <w:rFonts w:cstheme="minorHAnsi"/>
        </w:rPr>
      </w:pPr>
    </w:p>
    <w:p w14:paraId="4B187953" w14:textId="2B0C99B7" w:rsidR="00B91749" w:rsidRDefault="008C41F2" w:rsidP="008C41F2">
      <w:pPr>
        <w:pStyle w:val="Heading2"/>
      </w:pPr>
      <w:r>
        <w:lastRenderedPageBreak/>
        <w:t>k</w:t>
      </w:r>
    </w:p>
    <w:p w14:paraId="6C93C313" w14:textId="1D185F9B" w:rsidR="00B91749" w:rsidRPr="00762D2A" w:rsidRDefault="00B91749" w:rsidP="00B91749">
      <w:pPr>
        <w:pStyle w:val="Heading4"/>
        <w:rPr>
          <w:rFonts w:cstheme="minorHAnsi"/>
        </w:rPr>
      </w:pPr>
      <w:r w:rsidRPr="00762D2A">
        <w:rPr>
          <w:rFonts w:cstheme="minorHAnsi"/>
        </w:rPr>
        <w:t xml:space="preserve">Rejection of the specific details of political engagement is not radical – it continues the </w:t>
      </w:r>
      <w:r w:rsidRPr="00762D2A">
        <w:rPr>
          <w:rFonts w:cstheme="minorHAnsi"/>
          <w:u w:val="single"/>
        </w:rPr>
        <w:t>prevailing mode of leftist cynicism</w:t>
      </w:r>
      <w:r w:rsidRPr="00762D2A">
        <w:rPr>
          <w:rFonts w:cstheme="minorHAnsi"/>
        </w:rPr>
        <w:t xml:space="preserve"> that eviscerates alternatives to existing state power</w:t>
      </w:r>
    </w:p>
    <w:p w14:paraId="7BAF9E0B" w14:textId="77777777" w:rsidR="00B91749" w:rsidRPr="00762D2A" w:rsidRDefault="00B91749" w:rsidP="00B91749">
      <w:pPr>
        <w:rPr>
          <w:rFonts w:cstheme="minorHAnsi"/>
        </w:rPr>
      </w:pPr>
      <w:r w:rsidRPr="00762D2A">
        <w:rPr>
          <w:rStyle w:val="Style13ptBold"/>
          <w:rFonts w:cstheme="minorHAnsi"/>
        </w:rPr>
        <w:t>Burgum 15</w:t>
      </w:r>
      <w:r w:rsidRPr="00762D2A">
        <w:rPr>
          <w:rFonts w:cstheme="minorHAnsi"/>
        </w:rPr>
        <w:t xml:space="preserve"> (Samuel, PhD candidate in Sociology at the University of Warwick and has been conducting research with Occupy London since 2012, “The branding of the left: between spectacle and passivity in an era of cynicism,” </w:t>
      </w:r>
      <w:r w:rsidRPr="00762D2A">
        <w:rPr>
          <w:rFonts w:cstheme="minorHAnsi"/>
          <w:i/>
        </w:rPr>
        <w:t>Journal for Cultural Research</w:t>
      </w:r>
      <w:r w:rsidRPr="00762D2A">
        <w:rPr>
          <w:rFonts w:cstheme="minorHAnsi"/>
        </w:rPr>
        <w:t>, Volume 19, Issue 3)</w:t>
      </w:r>
    </w:p>
    <w:p w14:paraId="1B4F0CCD" w14:textId="77777777" w:rsidR="00B91749" w:rsidRPr="00762D2A" w:rsidRDefault="00B91749" w:rsidP="00B91749">
      <w:pPr>
        <w:rPr>
          <w:rFonts w:cstheme="minorHAnsi"/>
          <w:u w:val="single"/>
        </w:rPr>
      </w:pPr>
      <w:r w:rsidRPr="00762D2A">
        <w:rPr>
          <w:rStyle w:val="StyleUnderline"/>
          <w:rFonts w:cstheme="minorHAnsi"/>
        </w:rPr>
        <w:t>Rather than the Situationist spectacle</w:t>
      </w:r>
      <w:r w:rsidRPr="00762D2A">
        <w:rPr>
          <w:rFonts w:cstheme="minorHAnsi"/>
          <w:sz w:val="16"/>
        </w:rPr>
        <w:t xml:space="preserve">, then, I argue that </w:t>
      </w:r>
      <w:r w:rsidRPr="00762D2A">
        <w:rPr>
          <w:rStyle w:val="Emphasis"/>
          <w:rFonts w:cstheme="minorHAnsi"/>
        </w:rPr>
        <w:t>the reason</w:t>
      </w:r>
      <w:r w:rsidRPr="00762D2A">
        <w:rPr>
          <w:rFonts w:cstheme="minorHAnsi"/>
          <w:sz w:val="16"/>
        </w:rPr>
        <w:t xml:space="preserve"> those on </w:t>
      </w:r>
      <w:r w:rsidRPr="00762D2A">
        <w:rPr>
          <w:rStyle w:val="Emphasis"/>
          <w:rFonts w:cstheme="minorHAnsi"/>
        </w:rPr>
        <w:t xml:space="preserve">the </w:t>
      </w:r>
      <w:r w:rsidRPr="00762D2A">
        <w:rPr>
          <w:rStyle w:val="Emphasis"/>
          <w:rFonts w:cstheme="minorHAnsi"/>
          <w:highlight w:val="cyan"/>
        </w:rPr>
        <w:t>left are rendered</w:t>
      </w:r>
      <w:r w:rsidRPr="00762D2A">
        <w:rPr>
          <w:rStyle w:val="StyleUnderline"/>
          <w:rFonts w:cstheme="minorHAnsi"/>
        </w:rPr>
        <w:t xml:space="preserve"> post-politically </w:t>
      </w:r>
      <w:r w:rsidRPr="00762D2A">
        <w:rPr>
          <w:rStyle w:val="Emphasis"/>
          <w:rFonts w:cstheme="minorHAnsi"/>
          <w:highlight w:val="cyan"/>
        </w:rPr>
        <w:t>impotent</w:t>
      </w:r>
      <w:r w:rsidRPr="00762D2A">
        <w:rPr>
          <w:rStyle w:val="StyleUnderline"/>
          <w:rFonts w:cstheme="minorHAnsi"/>
        </w:rPr>
        <w:t xml:space="preserve"> to bring about change </w:t>
      </w:r>
      <w:r w:rsidRPr="00762D2A">
        <w:rPr>
          <w:rStyle w:val="Emphasis"/>
          <w:rFonts w:cstheme="minorHAnsi"/>
        </w:rPr>
        <w:t xml:space="preserve">is not because we are deceived, but </w:t>
      </w:r>
      <w:r w:rsidRPr="00762D2A">
        <w:rPr>
          <w:rStyle w:val="Emphasis"/>
          <w:rFonts w:cstheme="minorHAnsi"/>
          <w:highlight w:val="cyan"/>
        </w:rPr>
        <w:t>because we enact apathy despite</w:t>
      </w:r>
      <w:r w:rsidRPr="00762D2A">
        <w:rPr>
          <w:rStyle w:val="Emphasis"/>
          <w:rFonts w:cstheme="minorHAnsi"/>
        </w:rPr>
        <w:t xml:space="preserve"> ourselves.</w:t>
      </w:r>
      <w:r w:rsidRPr="00762D2A">
        <w:rPr>
          <w:rFonts w:cstheme="minorHAnsi"/>
          <w:sz w:val="16"/>
        </w:rPr>
        <w:t xml:space="preserve"> In other words, the relationship between the resistive subject and ideology is not one of false consciousness, but one of cynicism: </w:t>
      </w:r>
      <w:r w:rsidRPr="00762D2A">
        <w:rPr>
          <w:rStyle w:val="StyleUnderline"/>
          <w:rFonts w:cstheme="minorHAnsi"/>
        </w:rPr>
        <w:t>we are not misdirected by shallow spectacles, but instead somehow distracted by our cynical belief that we are being “distracted”.</w:t>
      </w:r>
      <w:r w:rsidRPr="00762D2A">
        <w:rPr>
          <w:rFonts w:cstheme="minorHAnsi"/>
          <w:sz w:val="16"/>
        </w:rPr>
        <w:t xml:space="preserve"> In this section, I begin by outlining the concept of cynicism as it has been </w:t>
      </w:r>
      <w:proofErr w:type="spellStart"/>
      <w:r w:rsidRPr="00762D2A">
        <w:rPr>
          <w:rFonts w:cstheme="minorHAnsi"/>
          <w:sz w:val="16"/>
        </w:rPr>
        <w:t>theorised</w:t>
      </w:r>
      <w:proofErr w:type="spellEnd"/>
      <w:r w:rsidRPr="00762D2A">
        <w:rPr>
          <w:rFonts w:cstheme="minorHAnsi"/>
          <w:sz w:val="16"/>
        </w:rPr>
        <w:t xml:space="preserve"> by Peter </w:t>
      </w:r>
      <w:proofErr w:type="spellStart"/>
      <w:r w:rsidRPr="00762D2A">
        <w:rPr>
          <w:rFonts w:cstheme="minorHAnsi"/>
          <w:sz w:val="16"/>
        </w:rPr>
        <w:t>Sloterdijk</w:t>
      </w:r>
      <w:proofErr w:type="spellEnd"/>
      <w:r w:rsidRPr="00762D2A">
        <w:rPr>
          <w:rFonts w:cstheme="minorHAnsi"/>
          <w:sz w:val="16"/>
        </w:rPr>
        <w:t xml:space="preserve"> and </w:t>
      </w:r>
      <w:proofErr w:type="spellStart"/>
      <w:r w:rsidRPr="00762D2A">
        <w:rPr>
          <w:rFonts w:cstheme="minorHAnsi"/>
          <w:sz w:val="16"/>
        </w:rPr>
        <w:t>Slavoj</w:t>
      </w:r>
      <w:proofErr w:type="spellEnd"/>
      <w:r w:rsidRPr="00762D2A">
        <w:rPr>
          <w:rFonts w:cstheme="minorHAnsi"/>
          <w:sz w:val="16"/>
        </w:rPr>
        <w:t xml:space="preserve"> </w:t>
      </w:r>
      <w:proofErr w:type="spellStart"/>
      <w:r w:rsidRPr="00762D2A">
        <w:rPr>
          <w:rFonts w:cstheme="minorHAnsi"/>
          <w:sz w:val="16"/>
        </w:rPr>
        <w:t>Žižek</w:t>
      </w:r>
      <w:proofErr w:type="spellEnd"/>
      <w:r w:rsidRPr="00762D2A">
        <w:rPr>
          <w:rFonts w:cstheme="minorHAnsi"/>
          <w:sz w:val="16"/>
        </w:rPr>
        <w:t>. This then leads us to an analysis of the cynical position adopted by Brand’s critics, which I argue actually demonstrates more political problems on the part of the left than those suggested by Brand himself.</w:t>
      </w:r>
      <w:r w:rsidRPr="00762D2A">
        <w:rPr>
          <w:rFonts w:cstheme="minorHAnsi"/>
          <w:sz w:val="12"/>
        </w:rPr>
        <w:t>¶</w:t>
      </w:r>
      <w:r w:rsidRPr="00762D2A">
        <w:rPr>
          <w:rFonts w:cstheme="minorHAnsi"/>
          <w:sz w:val="16"/>
        </w:rPr>
        <w:t xml:space="preserve"> For </w:t>
      </w:r>
      <w:proofErr w:type="spellStart"/>
      <w:r w:rsidRPr="00762D2A">
        <w:rPr>
          <w:rFonts w:cstheme="minorHAnsi"/>
          <w:sz w:val="16"/>
        </w:rPr>
        <w:t>Sloterdijk</w:t>
      </w:r>
      <w:proofErr w:type="spellEnd"/>
      <w:r w:rsidRPr="00762D2A">
        <w:rPr>
          <w:rFonts w:cstheme="minorHAnsi"/>
          <w:sz w:val="16"/>
        </w:rPr>
        <w:t xml:space="preserve">, cynicism is an attitude that emerges right at the </w:t>
      </w:r>
      <w:proofErr w:type="spellStart"/>
      <w:r w:rsidRPr="00762D2A">
        <w:rPr>
          <w:rFonts w:cstheme="minorHAnsi"/>
          <w:sz w:val="16"/>
        </w:rPr>
        <w:t>centre</w:t>
      </w:r>
      <w:proofErr w:type="spellEnd"/>
      <w:r w:rsidRPr="00762D2A">
        <w:rPr>
          <w:rFonts w:cstheme="minorHAnsi"/>
          <w:sz w:val="16"/>
        </w:rPr>
        <w:t xml:space="preserve"> of the enlightenment project, where, in contrast to a modernist illumination of truth, “a twilight arises, a deep ambivalence” (1987, p. 22). Rather than the promised heightened consciousness of science that would allow us to see the hidden essential truths behind appearances, the very conception of truth as </w:t>
      </w:r>
      <w:proofErr w:type="spellStart"/>
      <w:r w:rsidRPr="00762D2A">
        <w:rPr>
          <w:rFonts w:cstheme="minorHAnsi"/>
          <w:sz w:val="16"/>
        </w:rPr>
        <w:t>unconcealedness</w:t>
      </w:r>
      <w:proofErr w:type="spellEnd"/>
      <w:r w:rsidRPr="00762D2A">
        <w:rPr>
          <w:rFonts w:cstheme="minorHAnsi"/>
          <w:sz w:val="16"/>
        </w:rPr>
        <w:t xml:space="preserve"> (</w:t>
      </w:r>
      <w:proofErr w:type="spellStart"/>
      <w:r w:rsidRPr="00762D2A">
        <w:rPr>
          <w:rFonts w:cstheme="minorHAnsi"/>
          <w:sz w:val="16"/>
        </w:rPr>
        <w:t>aletheia</w:t>
      </w:r>
      <w:proofErr w:type="spellEnd"/>
      <w:r w:rsidRPr="00762D2A">
        <w:rPr>
          <w:rFonts w:cstheme="minorHAnsi"/>
          <w:sz w:val="16"/>
        </w:rPr>
        <w:t xml:space="preserve">)3 instead creates a widespread mistrust and suspicion of every appearance. Subsequently, </w:t>
      </w:r>
      <w:r w:rsidRPr="00762D2A">
        <w:rPr>
          <w:rStyle w:val="StyleUnderline"/>
          <w:rFonts w:cstheme="minorHAnsi"/>
        </w:rPr>
        <w:t>“a new form of realism bursts forth</w:t>
      </w:r>
      <w:r w:rsidRPr="00762D2A">
        <w:rPr>
          <w:rFonts w:cstheme="minorHAnsi"/>
          <w:sz w:val="16"/>
        </w:rPr>
        <w:t xml:space="preserve">, a form that is </w:t>
      </w:r>
      <w:r w:rsidRPr="00762D2A">
        <w:rPr>
          <w:rStyle w:val="StyleUnderline"/>
          <w:rFonts w:cstheme="minorHAnsi"/>
        </w:rPr>
        <w:t>driven by the fear of becoming deceived or overpowered</w:t>
      </w:r>
      <w:r w:rsidRPr="00762D2A">
        <w:rPr>
          <w:rFonts w:cstheme="minorHAnsi"/>
          <w:sz w:val="16"/>
        </w:rPr>
        <w:t xml:space="preserve"> … </w:t>
      </w:r>
      <w:r w:rsidRPr="00762D2A">
        <w:rPr>
          <w:rStyle w:val="StyleUnderline"/>
          <w:rFonts w:cstheme="minorHAnsi"/>
        </w:rPr>
        <w:t xml:space="preserve">everything that appears to us could be a deceptive </w:t>
      </w:r>
      <w:proofErr w:type="spellStart"/>
      <w:r w:rsidRPr="00762D2A">
        <w:rPr>
          <w:rStyle w:val="StyleUnderline"/>
          <w:rFonts w:cstheme="minorHAnsi"/>
        </w:rPr>
        <w:t>manoeuvre</w:t>
      </w:r>
      <w:proofErr w:type="spellEnd"/>
      <w:r w:rsidRPr="00762D2A">
        <w:rPr>
          <w:rStyle w:val="StyleUnderline"/>
          <w:rFonts w:cstheme="minorHAnsi"/>
        </w:rPr>
        <w:t xml:space="preserve"> of an overpowering evil enemy”</w:t>
      </w:r>
      <w:r w:rsidRPr="00762D2A">
        <w:rPr>
          <w:rFonts w:cstheme="minorHAnsi"/>
          <w:sz w:val="16"/>
        </w:rPr>
        <w:t xml:space="preserve"> (</w:t>
      </w:r>
      <w:proofErr w:type="spellStart"/>
      <w:r w:rsidRPr="00762D2A">
        <w:rPr>
          <w:rFonts w:cstheme="minorHAnsi"/>
          <w:sz w:val="16"/>
        </w:rPr>
        <w:t>Sloterdijk</w:t>
      </w:r>
      <w:proofErr w:type="spellEnd"/>
      <w:r w:rsidRPr="00762D2A">
        <w:rPr>
          <w:rFonts w:cstheme="minorHAnsi"/>
          <w:sz w:val="16"/>
        </w:rPr>
        <w:t xml:space="preserve">, 1987, p. 330). The surface becomes </w:t>
      </w:r>
      <w:proofErr w:type="gramStart"/>
      <w:r w:rsidRPr="00762D2A">
        <w:rPr>
          <w:rFonts w:cstheme="minorHAnsi"/>
          <w:sz w:val="16"/>
        </w:rPr>
        <w:t>suspect</w:t>
      </w:r>
      <w:proofErr w:type="gramEnd"/>
      <w:r w:rsidRPr="00762D2A">
        <w:rPr>
          <w:rFonts w:cstheme="minorHAnsi"/>
          <w:sz w:val="16"/>
        </w:rPr>
        <w:t xml:space="preserve"> and the subject therefore retreats from all appearances: judging them to be spectacles that are seeking to oppress through falsity. The result is </w:t>
      </w:r>
      <w:proofErr w:type="gramStart"/>
      <w:r w:rsidRPr="00762D2A">
        <w:rPr>
          <w:rFonts w:cstheme="minorHAnsi"/>
          <w:sz w:val="16"/>
        </w:rPr>
        <w:t>cynicism.</w:t>
      </w:r>
      <w:r w:rsidRPr="00762D2A">
        <w:rPr>
          <w:rFonts w:cstheme="minorHAnsi"/>
          <w:sz w:val="12"/>
        </w:rPr>
        <w:t>¶</w:t>
      </w:r>
      <w:proofErr w:type="gramEnd"/>
      <w:r w:rsidRPr="00762D2A">
        <w:rPr>
          <w:rFonts w:cstheme="minorHAnsi"/>
          <w:sz w:val="16"/>
        </w:rPr>
        <w:t xml:space="preserve"> Subsequently, </w:t>
      </w:r>
      <w:r w:rsidRPr="00762D2A">
        <w:rPr>
          <w:rStyle w:val="StyleUnderline"/>
          <w:rFonts w:cstheme="minorHAnsi"/>
        </w:rPr>
        <w:t>this leads</w:t>
      </w:r>
      <w:r w:rsidRPr="00762D2A">
        <w:rPr>
          <w:rFonts w:cstheme="minorHAnsi"/>
          <w:sz w:val="16"/>
        </w:rPr>
        <w:t xml:space="preserve"> </w:t>
      </w:r>
      <w:proofErr w:type="spellStart"/>
      <w:r w:rsidRPr="00762D2A">
        <w:rPr>
          <w:rFonts w:cstheme="minorHAnsi"/>
          <w:sz w:val="16"/>
        </w:rPr>
        <w:t>Sloterdijk</w:t>
      </w:r>
      <w:proofErr w:type="spellEnd"/>
      <w:r w:rsidRPr="00762D2A">
        <w:rPr>
          <w:rFonts w:cstheme="minorHAnsi"/>
          <w:sz w:val="16"/>
        </w:rPr>
        <w:t xml:space="preserve"> </w:t>
      </w:r>
      <w:r w:rsidRPr="00762D2A">
        <w:rPr>
          <w:rStyle w:val="StyleUnderline"/>
          <w:rFonts w:cstheme="minorHAnsi"/>
        </w:rPr>
        <w:t>to</w:t>
      </w:r>
      <w:r w:rsidRPr="00762D2A">
        <w:rPr>
          <w:rFonts w:cstheme="minorHAnsi"/>
          <w:sz w:val="16"/>
        </w:rPr>
        <w:t xml:space="preserve"> his well-known paradoxical definition of </w:t>
      </w:r>
      <w:r w:rsidRPr="00762D2A">
        <w:rPr>
          <w:rStyle w:val="StyleUnderline"/>
          <w:rFonts w:cstheme="minorHAnsi"/>
          <w:highlight w:val="cyan"/>
        </w:rPr>
        <w:t>cynicism as “enlightened false consciousness”</w:t>
      </w:r>
      <w:r w:rsidRPr="00762D2A">
        <w:rPr>
          <w:rFonts w:cstheme="minorHAnsi"/>
          <w:sz w:val="16"/>
        </w:rPr>
        <w:t xml:space="preserve"> which he describes as </w:t>
      </w:r>
      <w:r w:rsidRPr="00762D2A">
        <w:rPr>
          <w:rStyle w:val="StyleUnderline"/>
          <w:rFonts w:cstheme="minorHAnsi"/>
        </w:rPr>
        <w:t xml:space="preserve">a “modernized, unhappy consciousness on which enlightenment has </w:t>
      </w:r>
      <w:proofErr w:type="spellStart"/>
      <w:r w:rsidRPr="00762D2A">
        <w:rPr>
          <w:rStyle w:val="StyleUnderline"/>
          <w:rFonts w:cstheme="minorHAnsi"/>
        </w:rPr>
        <w:t>laboured</w:t>
      </w:r>
      <w:proofErr w:type="spellEnd"/>
      <w:r w:rsidRPr="00762D2A">
        <w:rPr>
          <w:rStyle w:val="StyleUnderline"/>
          <w:rFonts w:cstheme="minorHAnsi"/>
        </w:rPr>
        <w:t xml:space="preserve"> both successfully and in vain … it has learned its lessons in enlightenment, but it has not, probably was not able to, put them into practice”</w:t>
      </w:r>
      <w:r w:rsidRPr="00762D2A">
        <w:rPr>
          <w:rFonts w:cstheme="minorHAnsi"/>
          <w:sz w:val="16"/>
        </w:rPr>
        <w:t xml:space="preserve"> (1987, p. 5). In other words, </w:t>
      </w:r>
      <w:r w:rsidRPr="00762D2A">
        <w:rPr>
          <w:rStyle w:val="Emphasis"/>
          <w:rFonts w:cstheme="minorHAnsi"/>
        </w:rPr>
        <w:t xml:space="preserve">in the search for a higher consciousness behind appearances, the </w:t>
      </w:r>
      <w:r w:rsidRPr="00762D2A">
        <w:rPr>
          <w:rStyle w:val="Emphasis"/>
          <w:rFonts w:cstheme="minorHAnsi"/>
          <w:highlight w:val="cyan"/>
        </w:rPr>
        <w:t>subject is</w:t>
      </w:r>
      <w:r w:rsidRPr="00762D2A">
        <w:rPr>
          <w:rStyle w:val="Emphasis"/>
          <w:rFonts w:cstheme="minorHAnsi"/>
        </w:rPr>
        <w:t xml:space="preserve"> paradoxically </w:t>
      </w:r>
      <w:r w:rsidRPr="00762D2A">
        <w:rPr>
          <w:rStyle w:val="Emphasis"/>
          <w:rFonts w:cstheme="minorHAnsi"/>
          <w:highlight w:val="cyan"/>
        </w:rPr>
        <w:t>“duped”</w:t>
      </w:r>
      <w:r w:rsidRPr="00762D2A">
        <w:rPr>
          <w:rStyle w:val="Emphasis"/>
          <w:rFonts w:cstheme="minorHAnsi"/>
        </w:rPr>
        <w:t xml:space="preserve"> by their very </w:t>
      </w:r>
      <w:r w:rsidRPr="00762D2A">
        <w:rPr>
          <w:rStyle w:val="Emphasis"/>
          <w:rFonts w:cstheme="minorHAnsi"/>
          <w:highlight w:val="cyan"/>
        </w:rPr>
        <w:t>suspicion of being duped.</w:t>
      </w:r>
      <w:r w:rsidRPr="00762D2A">
        <w:rPr>
          <w:rFonts w:cstheme="minorHAnsi"/>
          <w:sz w:val="16"/>
        </w:rPr>
        <w:t xml:space="preserve"> Furthermore, </w:t>
      </w:r>
      <w:r w:rsidRPr="00762D2A">
        <w:rPr>
          <w:rStyle w:val="Emphasis"/>
          <w:rFonts w:cstheme="minorHAnsi"/>
        </w:rPr>
        <w:t>because the subject thinks they “know” that appearances are just a mask, they disbelieve the truth when it does appear.</w:t>
      </w:r>
      <w:r w:rsidRPr="00762D2A">
        <w:rPr>
          <w:rFonts w:cstheme="minorHAnsi"/>
          <w:sz w:val="16"/>
        </w:rPr>
        <w:t xml:space="preserve"> Like the story of the Emperor’s New Clothes, </w:t>
      </w:r>
      <w:r w:rsidRPr="00762D2A">
        <w:rPr>
          <w:rStyle w:val="StyleUnderline"/>
          <w:rFonts w:cstheme="minorHAnsi"/>
        </w:rPr>
        <w:t>they fancy themselves to know what is right in front of their eyes (that the emperor is nude and vulnerable) yet they choose “not to know” and don’t act upon it</w:t>
      </w:r>
      <w:r w:rsidRPr="00762D2A">
        <w:rPr>
          <w:rFonts w:cstheme="minorHAnsi"/>
          <w:sz w:val="16"/>
        </w:rPr>
        <w:t xml:space="preserve"> (they still act as if the emperor is all-powerful). As </w:t>
      </w:r>
      <w:proofErr w:type="gramStart"/>
      <w:r w:rsidRPr="00762D2A">
        <w:rPr>
          <w:rFonts w:cstheme="minorHAnsi"/>
          <w:sz w:val="16"/>
        </w:rPr>
        <w:t>such,</w:t>
      </w:r>
      <w:r w:rsidRPr="00762D2A">
        <w:rPr>
          <w:rFonts w:cstheme="minorHAnsi"/>
          <w:sz w:val="12"/>
        </w:rPr>
        <w:t>¶</w:t>
      </w:r>
      <w:proofErr w:type="gramEnd"/>
      <w:r w:rsidRPr="00762D2A">
        <w:rPr>
          <w:rFonts w:cstheme="minorHAnsi"/>
          <w:sz w:val="16"/>
        </w:rPr>
        <w:t xml:space="preserve"> cynical reason is no longer naïve, but is a paradox of enlightened false consciousness: one knows the falsehood very well, </w:t>
      </w:r>
      <w:r w:rsidRPr="00762D2A">
        <w:rPr>
          <w:rStyle w:val="StyleUnderline"/>
          <w:rFonts w:cstheme="minorHAnsi"/>
        </w:rPr>
        <w:t>one is well aware of a particular hidden interest hidden behind the ideological universality, but still one does not renounce it.</w:t>
      </w:r>
      <w:r w:rsidRPr="00762D2A">
        <w:rPr>
          <w:rFonts w:cstheme="minorHAnsi"/>
          <w:sz w:val="16"/>
        </w:rPr>
        <w:t xml:space="preserve"> (</w:t>
      </w:r>
      <w:proofErr w:type="spellStart"/>
      <w:r w:rsidRPr="00762D2A">
        <w:rPr>
          <w:rFonts w:cstheme="minorHAnsi"/>
          <w:sz w:val="16"/>
        </w:rPr>
        <w:t>Žižek</w:t>
      </w:r>
      <w:proofErr w:type="spellEnd"/>
      <w:r w:rsidRPr="00762D2A">
        <w:rPr>
          <w:rFonts w:cstheme="minorHAnsi"/>
          <w:sz w:val="16"/>
        </w:rPr>
        <w:t xml:space="preserve">, 1989, p. </w:t>
      </w:r>
      <w:proofErr w:type="gramStart"/>
      <w:r w:rsidRPr="00762D2A">
        <w:rPr>
          <w:rFonts w:cstheme="minorHAnsi"/>
          <w:sz w:val="16"/>
        </w:rPr>
        <w:t>23)</w:t>
      </w:r>
      <w:r w:rsidRPr="00762D2A">
        <w:rPr>
          <w:rFonts w:cstheme="minorHAnsi"/>
          <w:sz w:val="12"/>
        </w:rPr>
        <w:t>¶</w:t>
      </w:r>
      <w:proofErr w:type="gramEnd"/>
      <w:r w:rsidRPr="00762D2A">
        <w:rPr>
          <w:rFonts w:cstheme="minorHAnsi"/>
          <w:sz w:val="16"/>
        </w:rPr>
        <w:t xml:space="preserve"> </w:t>
      </w:r>
      <w:r w:rsidRPr="00762D2A">
        <w:rPr>
          <w:rStyle w:val="StyleUnderline"/>
          <w:rFonts w:cstheme="minorHAnsi"/>
        </w:rPr>
        <w:t>The audience to the parade of power can see that the emperor is not divine</w:t>
      </w:r>
      <w:r w:rsidRPr="00762D2A">
        <w:rPr>
          <w:rFonts w:cstheme="minorHAnsi"/>
          <w:sz w:val="16"/>
        </w:rPr>
        <w:t xml:space="preserve"> – just a fragile human body like the rest of us – yet they cynically choose not to know and objectively retain his aura. </w:t>
      </w:r>
      <w:r w:rsidRPr="00762D2A">
        <w:rPr>
          <w:rStyle w:val="Emphasis"/>
          <w:rFonts w:cstheme="minorHAnsi"/>
        </w:rPr>
        <w:t xml:space="preserve">They congratulate themselves on “knowing” that Brand is a trivial spectacle, yet they choose to remain apathetic towards his calls for </w:t>
      </w:r>
      <w:proofErr w:type="gramStart"/>
      <w:r w:rsidRPr="00762D2A">
        <w:rPr>
          <w:rStyle w:val="Emphasis"/>
          <w:rFonts w:cstheme="minorHAnsi"/>
        </w:rPr>
        <w:t>action.</w:t>
      </w:r>
      <w:r w:rsidRPr="00762D2A">
        <w:rPr>
          <w:rStyle w:val="Emphasis"/>
          <w:rFonts w:cstheme="minorHAnsi"/>
          <w:sz w:val="12"/>
        </w:rPr>
        <w:t>¶</w:t>
      </w:r>
      <w:proofErr w:type="gramEnd"/>
      <w:r w:rsidRPr="00762D2A">
        <w:rPr>
          <w:rStyle w:val="Emphasis"/>
          <w:rFonts w:cstheme="minorHAnsi"/>
          <w:sz w:val="12"/>
        </w:rPr>
        <w:t xml:space="preserve"> </w:t>
      </w:r>
      <w:r w:rsidRPr="00762D2A">
        <w:rPr>
          <w:rFonts w:cstheme="minorHAnsi"/>
          <w:sz w:val="16"/>
        </w:rPr>
        <w:t xml:space="preserve">As such, </w:t>
      </w:r>
      <w:r w:rsidRPr="00762D2A">
        <w:rPr>
          <w:rStyle w:val="StyleUnderline"/>
          <w:rFonts w:cstheme="minorHAnsi"/>
        </w:rPr>
        <w:t xml:space="preserve">the dismissive reaction to Brand </w:t>
      </w:r>
      <w:r w:rsidRPr="00762D2A">
        <w:rPr>
          <w:rStyle w:val="Emphasis"/>
          <w:rFonts w:cstheme="minorHAnsi"/>
        </w:rPr>
        <w:t xml:space="preserve">reveals </w:t>
      </w:r>
      <w:r w:rsidRPr="00762D2A">
        <w:rPr>
          <w:rStyle w:val="Emphasis"/>
          <w:rFonts w:cstheme="minorHAnsi"/>
          <w:highlight w:val="cyan"/>
        </w:rPr>
        <w:t>a regressive</w:t>
      </w:r>
      <w:r w:rsidRPr="00762D2A">
        <w:rPr>
          <w:rStyle w:val="Emphasis"/>
          <w:rFonts w:cstheme="minorHAnsi"/>
        </w:rPr>
        <w:t xml:space="preserve"> </w:t>
      </w:r>
      <w:proofErr w:type="spellStart"/>
      <w:r w:rsidRPr="00762D2A">
        <w:rPr>
          <w:rStyle w:val="Emphasis"/>
          <w:rFonts w:cstheme="minorHAnsi"/>
        </w:rPr>
        <w:t>interpassive</w:t>
      </w:r>
      <w:proofErr w:type="spellEnd"/>
      <w:r w:rsidRPr="00762D2A">
        <w:rPr>
          <w:rStyle w:val="Emphasis"/>
          <w:rFonts w:cstheme="minorHAnsi"/>
        </w:rPr>
        <w:t xml:space="preserve"> </w:t>
      </w:r>
      <w:r w:rsidRPr="00762D2A">
        <w:rPr>
          <w:rStyle w:val="Emphasis"/>
          <w:rFonts w:cstheme="minorHAnsi"/>
          <w:highlight w:val="cyan"/>
        </w:rPr>
        <w:t>tendency</w:t>
      </w:r>
      <w:r w:rsidRPr="00762D2A">
        <w:rPr>
          <w:rStyle w:val="Emphasis"/>
          <w:rFonts w:cstheme="minorHAnsi"/>
        </w:rPr>
        <w:t xml:space="preserve"> of the left </w:t>
      </w:r>
      <w:r w:rsidRPr="00762D2A">
        <w:rPr>
          <w:rStyle w:val="Emphasis"/>
          <w:rFonts w:cstheme="minorHAnsi"/>
          <w:highlight w:val="cyan"/>
        </w:rPr>
        <w:t>to</w:t>
      </w:r>
      <w:r w:rsidRPr="00762D2A">
        <w:rPr>
          <w:rStyle w:val="Emphasis"/>
          <w:rFonts w:cstheme="minorHAnsi"/>
        </w:rPr>
        <w:t xml:space="preserve"> subjectively </w:t>
      </w:r>
      <w:r w:rsidRPr="00762D2A">
        <w:rPr>
          <w:rStyle w:val="Emphasis"/>
          <w:rFonts w:cstheme="minorHAnsi"/>
          <w:highlight w:val="cyan"/>
        </w:rPr>
        <w:t>treat ourselves as “enlightened”</w:t>
      </w:r>
      <w:r w:rsidRPr="00762D2A">
        <w:rPr>
          <w:rStyle w:val="Emphasis"/>
          <w:rFonts w:cstheme="minorHAnsi"/>
        </w:rPr>
        <w:t xml:space="preserve"> to authentic politics </w:t>
      </w:r>
      <w:r w:rsidRPr="00762D2A">
        <w:rPr>
          <w:rStyle w:val="Emphasis"/>
          <w:rFonts w:cstheme="minorHAnsi"/>
          <w:highlight w:val="cyan"/>
        </w:rPr>
        <w:t>and yet</w:t>
      </w:r>
      <w:r w:rsidRPr="00762D2A">
        <w:rPr>
          <w:rStyle w:val="Emphasis"/>
          <w:rFonts w:cstheme="minorHAnsi"/>
        </w:rPr>
        <w:t xml:space="preserve"> objectively </w:t>
      </w:r>
      <w:r w:rsidRPr="00762D2A">
        <w:rPr>
          <w:rStyle w:val="Emphasis"/>
          <w:rFonts w:cstheme="minorHAnsi"/>
          <w:highlight w:val="cyan"/>
        </w:rPr>
        <w:t>render ourselves passive.</w:t>
      </w:r>
      <w:r w:rsidRPr="00762D2A">
        <w:rPr>
          <w:rStyle w:val="StyleUnderline"/>
          <w:rFonts w:cstheme="minorHAnsi"/>
        </w:rPr>
        <w:t xml:space="preserve"> In a kind of </w:t>
      </w:r>
      <w:proofErr w:type="spellStart"/>
      <w:r w:rsidRPr="00762D2A">
        <w:rPr>
          <w:rStyle w:val="StyleUnderline"/>
          <w:rFonts w:cstheme="minorHAnsi"/>
        </w:rPr>
        <w:t>defence</w:t>
      </w:r>
      <w:proofErr w:type="spellEnd"/>
      <w:r w:rsidRPr="00762D2A">
        <w:rPr>
          <w:rStyle w:val="StyleUnderline"/>
          <w:rFonts w:cstheme="minorHAnsi"/>
        </w:rPr>
        <w:t xml:space="preserve"> mechanism, the left believes that it</w:t>
      </w:r>
      <w:r w:rsidRPr="00762D2A">
        <w:rPr>
          <w:rStyle w:val="StyleUnderline"/>
          <w:rFonts w:cstheme="minorHAnsi"/>
          <w:sz w:val="12"/>
        </w:rPr>
        <w:t xml:space="preserve">¶ </w:t>
      </w:r>
      <w:r w:rsidRPr="00762D2A">
        <w:rPr>
          <w:rStyle w:val="StyleUnderline"/>
          <w:rFonts w:cstheme="minorHAnsi"/>
        </w:rPr>
        <w:t>can avoid becoming the dupe of the latest fashion or advertising trend by treating everything as</w:t>
      </w:r>
      <w:r w:rsidRPr="00762D2A">
        <w:rPr>
          <w:rFonts w:cstheme="minorHAnsi"/>
          <w:sz w:val="16"/>
        </w:rPr>
        <w:t xml:space="preserve"> a matter of </w:t>
      </w:r>
      <w:r w:rsidRPr="00762D2A">
        <w:rPr>
          <w:rStyle w:val="StyleUnderline"/>
          <w:rFonts w:cstheme="minorHAnsi"/>
        </w:rPr>
        <w:t xml:space="preserve">fashion and advertising, </w:t>
      </w:r>
      <w:r w:rsidRPr="00762D2A">
        <w:rPr>
          <w:rStyle w:val="Emphasis"/>
          <w:rFonts w:cstheme="minorHAnsi"/>
          <w:highlight w:val="cyan"/>
        </w:rPr>
        <w:t>reassuring ourselves</w:t>
      </w:r>
      <w:r w:rsidRPr="00762D2A">
        <w:rPr>
          <w:rStyle w:val="StyleUnderline"/>
          <w:rFonts w:cstheme="minorHAnsi"/>
        </w:rPr>
        <w:t xml:space="preserve"> as we flip through television channels</w:t>
      </w:r>
      <w:r w:rsidRPr="00762D2A">
        <w:rPr>
          <w:rFonts w:cstheme="minorHAnsi"/>
          <w:sz w:val="16"/>
        </w:rPr>
        <w:t xml:space="preserve"> or browse through the shopping mall </w:t>
      </w:r>
      <w:r w:rsidRPr="00762D2A">
        <w:rPr>
          <w:rStyle w:val="StyleUnderline"/>
          <w:rFonts w:cstheme="minorHAnsi"/>
        </w:rPr>
        <w:t xml:space="preserve">that </w:t>
      </w:r>
      <w:r w:rsidRPr="00762D2A">
        <w:rPr>
          <w:rStyle w:val="Emphasis"/>
          <w:rFonts w:cstheme="minorHAnsi"/>
          <w:highlight w:val="cyan"/>
        </w:rPr>
        <w:t>at least we know what’s really going on.</w:t>
      </w:r>
      <w:r w:rsidRPr="00762D2A">
        <w:rPr>
          <w:rFonts w:cstheme="minorHAnsi"/>
          <w:sz w:val="16"/>
        </w:rPr>
        <w:t xml:space="preserve"> (Stanley, 2007, p. </w:t>
      </w:r>
      <w:proofErr w:type="gramStart"/>
      <w:r w:rsidRPr="00762D2A">
        <w:rPr>
          <w:rFonts w:cstheme="minorHAnsi"/>
          <w:sz w:val="16"/>
        </w:rPr>
        <w:t>399)</w:t>
      </w:r>
      <w:r w:rsidRPr="00762D2A">
        <w:rPr>
          <w:rFonts w:cstheme="minorHAnsi"/>
          <w:sz w:val="12"/>
        </w:rPr>
        <w:t>¶</w:t>
      </w:r>
      <w:proofErr w:type="gramEnd"/>
      <w:r w:rsidRPr="00762D2A">
        <w:rPr>
          <w:rFonts w:cstheme="minorHAnsi"/>
          <w:sz w:val="16"/>
        </w:rPr>
        <w:t xml:space="preserve"> </w:t>
      </w:r>
      <w:r w:rsidRPr="00762D2A">
        <w:rPr>
          <w:rStyle w:val="StyleUnderline"/>
          <w:rFonts w:cstheme="minorHAnsi"/>
        </w:rPr>
        <w:t xml:space="preserve">The critics disbelieve Brand, distrusting his motives and seeing him as inauthentic, yet they continue to “believe” objectively </w:t>
      </w:r>
      <w:r w:rsidRPr="00762D2A">
        <w:rPr>
          <w:rStyle w:val="StyleUnderline"/>
          <w:rFonts w:cstheme="minorHAnsi"/>
        </w:rPr>
        <w:lastRenderedPageBreak/>
        <w:t xml:space="preserve">in their own </w:t>
      </w:r>
      <w:proofErr w:type="spellStart"/>
      <w:r w:rsidRPr="00762D2A">
        <w:rPr>
          <w:rStyle w:val="StyleUnderline"/>
          <w:rFonts w:cstheme="minorHAnsi"/>
        </w:rPr>
        <w:t>marginalisation</w:t>
      </w:r>
      <w:proofErr w:type="spellEnd"/>
      <w:r w:rsidRPr="00762D2A">
        <w:rPr>
          <w:rStyle w:val="StyleUnderline"/>
          <w:rFonts w:cstheme="minorHAnsi"/>
        </w:rPr>
        <w:t>.</w:t>
      </w:r>
      <w:r w:rsidRPr="00762D2A">
        <w:rPr>
          <w:rFonts w:cstheme="minorHAnsi"/>
          <w:sz w:val="16"/>
        </w:rPr>
        <w:t xml:space="preserve"> As such, </w:t>
      </w:r>
      <w:r w:rsidRPr="00762D2A">
        <w:rPr>
          <w:rStyle w:val="Emphasis"/>
          <w:rFonts w:cstheme="minorHAnsi"/>
          <w:highlight w:val="cyan"/>
        </w:rPr>
        <w:t>the cynical left believe they are dismissing</w:t>
      </w:r>
      <w:r w:rsidRPr="00762D2A">
        <w:rPr>
          <w:rStyle w:val="Emphasis"/>
          <w:rFonts w:cstheme="minorHAnsi"/>
        </w:rPr>
        <w:t xml:space="preserve"> shallow </w:t>
      </w:r>
      <w:r w:rsidRPr="00762D2A">
        <w:rPr>
          <w:rStyle w:val="Emphasis"/>
          <w:rFonts w:cstheme="minorHAnsi"/>
          <w:highlight w:val="cyan"/>
        </w:rPr>
        <w:t>spectacle</w:t>
      </w:r>
      <w:r w:rsidRPr="00762D2A">
        <w:rPr>
          <w:rStyle w:val="Emphasis"/>
          <w:rFonts w:cstheme="minorHAnsi"/>
        </w:rPr>
        <w:t xml:space="preserve"> in the direction </w:t>
      </w:r>
      <w:r w:rsidRPr="00762D2A">
        <w:rPr>
          <w:rStyle w:val="Emphasis"/>
          <w:rFonts w:cstheme="minorHAnsi"/>
          <w:highlight w:val="cyan"/>
        </w:rPr>
        <w:t>of a stronger</w:t>
      </w:r>
      <w:r w:rsidRPr="00762D2A">
        <w:rPr>
          <w:rStyle w:val="Emphasis"/>
          <w:rFonts w:cstheme="minorHAnsi"/>
        </w:rPr>
        <w:t xml:space="preserve"> authentic </w:t>
      </w:r>
      <w:r w:rsidRPr="00762D2A">
        <w:rPr>
          <w:rStyle w:val="Emphasis"/>
          <w:rFonts w:cstheme="minorHAnsi"/>
          <w:highlight w:val="cyan"/>
        </w:rPr>
        <w:t xml:space="preserve">radicalism, yet </w:t>
      </w:r>
      <w:r w:rsidRPr="00762D2A">
        <w:rPr>
          <w:rStyle w:val="Emphasis"/>
          <w:rFonts w:cstheme="minorHAnsi"/>
        </w:rPr>
        <w:t>what their “doing believes” is the maintenance of their apathetic position.</w:t>
      </w:r>
      <w:r w:rsidRPr="00762D2A">
        <w:rPr>
          <w:rFonts w:cstheme="minorHAnsi"/>
          <w:sz w:val="16"/>
        </w:rPr>
        <w:t xml:space="preserve"> More precisely, </w:t>
      </w:r>
      <w:r w:rsidRPr="00762D2A">
        <w:rPr>
          <w:rStyle w:val="Emphasis"/>
          <w:rFonts w:cstheme="minorHAnsi"/>
        </w:rPr>
        <w:t xml:space="preserve">it </w:t>
      </w:r>
      <w:r w:rsidRPr="00762D2A">
        <w:rPr>
          <w:rStyle w:val="Emphasis"/>
          <w:rFonts w:cstheme="minorHAnsi"/>
          <w:highlight w:val="cyan"/>
        </w:rPr>
        <w:t>maintains</w:t>
      </w:r>
      <w:r w:rsidRPr="00762D2A">
        <w:rPr>
          <w:rStyle w:val="Emphasis"/>
          <w:rFonts w:cstheme="minorHAnsi"/>
        </w:rPr>
        <w:t xml:space="preserve"> the attitudes of </w:t>
      </w:r>
      <w:r w:rsidRPr="00762D2A">
        <w:rPr>
          <w:rStyle w:val="Emphasis"/>
          <w:rFonts w:cstheme="minorHAnsi"/>
          <w:highlight w:val="cyan"/>
        </w:rPr>
        <w:t>left melancholy</w:t>
      </w:r>
      <w:r w:rsidRPr="00762D2A">
        <w:rPr>
          <w:rStyle w:val="Emphasis"/>
          <w:rFonts w:cstheme="minorHAnsi"/>
        </w:rPr>
        <w:t xml:space="preserve"> and anti-</w:t>
      </w:r>
      <w:proofErr w:type="gramStart"/>
      <w:r w:rsidRPr="00762D2A">
        <w:rPr>
          <w:rStyle w:val="Emphasis"/>
          <w:rFonts w:cstheme="minorHAnsi"/>
        </w:rPr>
        <w:t>populism.</w:t>
      </w:r>
      <w:r w:rsidRPr="00762D2A">
        <w:rPr>
          <w:rStyle w:val="Emphasis"/>
          <w:rFonts w:cstheme="minorHAnsi"/>
          <w:sz w:val="12"/>
        </w:rPr>
        <w:t>¶</w:t>
      </w:r>
      <w:proofErr w:type="gramEnd"/>
      <w:r w:rsidRPr="00762D2A">
        <w:rPr>
          <w:rStyle w:val="Emphasis"/>
          <w:rFonts w:cstheme="minorHAnsi"/>
          <w:sz w:val="12"/>
        </w:rPr>
        <w:t xml:space="preserve"> </w:t>
      </w:r>
      <w:r w:rsidRPr="00762D2A">
        <w:rPr>
          <w:rStyle w:val="StyleUnderline"/>
          <w:rFonts w:cstheme="minorHAnsi"/>
        </w:rPr>
        <w:t>The problem of “left melancholy” points towards the forever-delayed search for authenticity</w:t>
      </w:r>
      <w:r w:rsidRPr="00762D2A">
        <w:rPr>
          <w:rFonts w:cstheme="minorHAnsi"/>
          <w:sz w:val="16"/>
        </w:rPr>
        <w:t xml:space="preserve"> on the part of a cynical left that is in mourning. Coined by Walter Benjamin (1998), </w:t>
      </w:r>
      <w:r w:rsidRPr="00762D2A">
        <w:rPr>
          <w:rStyle w:val="StyleUnderline"/>
          <w:rFonts w:cstheme="minorHAnsi"/>
        </w:rPr>
        <w:t>the concept points towards “the revolutionary who is</w:t>
      </w:r>
      <w:r w:rsidRPr="00762D2A">
        <w:rPr>
          <w:rFonts w:cstheme="minorHAnsi"/>
          <w:sz w:val="16"/>
        </w:rPr>
        <w:t xml:space="preserve">, finally, </w:t>
      </w:r>
      <w:r w:rsidRPr="00762D2A">
        <w:rPr>
          <w:rStyle w:val="StyleUnderline"/>
          <w:rFonts w:cstheme="minorHAnsi"/>
        </w:rPr>
        <w:t>attached more to a particular political analysis or ideal</w:t>
      </w:r>
      <w:r w:rsidRPr="00762D2A">
        <w:rPr>
          <w:rFonts w:cstheme="minorHAnsi"/>
          <w:sz w:val="16"/>
        </w:rPr>
        <w:t xml:space="preserve"> – even to the failure of that ideal – </w:t>
      </w:r>
      <w:r w:rsidRPr="00762D2A">
        <w:rPr>
          <w:rStyle w:val="StyleUnderline"/>
          <w:rFonts w:cstheme="minorHAnsi"/>
        </w:rPr>
        <w:t>than to seizing possibilities for radical change</w:t>
      </w:r>
      <w:r w:rsidRPr="00762D2A">
        <w:rPr>
          <w:rFonts w:cstheme="minorHAnsi"/>
          <w:sz w:val="16"/>
        </w:rPr>
        <w:t xml:space="preserve"> in the present” (Brown, 1999, p. 19). </w:t>
      </w:r>
      <w:r w:rsidRPr="00762D2A">
        <w:rPr>
          <w:rStyle w:val="StyleUnderline"/>
          <w:rFonts w:cstheme="minorHAnsi"/>
        </w:rPr>
        <w:t xml:space="preserve">Suffering from a history of defeat and embarrassment, </w:t>
      </w:r>
      <w:r w:rsidRPr="00762D2A">
        <w:rPr>
          <w:rStyle w:val="Emphasis"/>
          <w:rFonts w:cstheme="minorHAnsi"/>
          <w:highlight w:val="cyan"/>
        </w:rPr>
        <w:t xml:space="preserve">the left </w:t>
      </w:r>
      <w:proofErr w:type="gramStart"/>
      <w:r w:rsidRPr="00762D2A">
        <w:rPr>
          <w:rStyle w:val="Emphasis"/>
          <w:rFonts w:cstheme="minorHAnsi"/>
          <w:highlight w:val="cyan"/>
        </w:rPr>
        <w:t>persist</w:t>
      </w:r>
      <w:proofErr w:type="gramEnd"/>
      <w:r w:rsidRPr="00762D2A">
        <w:rPr>
          <w:rStyle w:val="Emphasis"/>
          <w:rFonts w:cstheme="minorHAnsi"/>
          <w:highlight w:val="cyan"/>
        </w:rPr>
        <w:t xml:space="preserve"> in</w:t>
      </w:r>
      <w:r w:rsidRPr="00762D2A">
        <w:rPr>
          <w:rStyle w:val="Emphasis"/>
          <w:rFonts w:cstheme="minorHAnsi"/>
        </w:rPr>
        <w:t xml:space="preserve"> a </w:t>
      </w:r>
      <w:r w:rsidRPr="00762D2A">
        <w:rPr>
          <w:rStyle w:val="Emphasis"/>
          <w:rFonts w:cstheme="minorHAnsi"/>
          <w:highlight w:val="cyan"/>
        </w:rPr>
        <w:t>narcissistic identification with failure</w:t>
      </w:r>
      <w:r w:rsidRPr="00762D2A">
        <w:rPr>
          <w:rFonts w:cstheme="minorHAnsi"/>
          <w:sz w:val="16"/>
        </w:rPr>
        <w:t xml:space="preserve">, </w:t>
      </w:r>
      <w:proofErr w:type="spellStart"/>
      <w:r w:rsidRPr="00762D2A">
        <w:rPr>
          <w:rFonts w:cstheme="minorHAnsi"/>
          <w:sz w:val="16"/>
        </w:rPr>
        <w:t>fetishising</w:t>
      </w:r>
      <w:proofErr w:type="spellEnd"/>
      <w:r w:rsidRPr="00762D2A">
        <w:rPr>
          <w:rFonts w:cstheme="minorHAnsi"/>
          <w:sz w:val="16"/>
        </w:rPr>
        <w:t xml:space="preserve"> the “good old days” and remaining faithful to lost causes. As Benjamin himself points out, the cynical kernel of this attitude is clear, as “melancholy betrays the world for the sake of knowledge … but in its tenacious self-absorption it embraces dead objects in its consumption in order to redeem them” (1998, p. 157). In other words, </w:t>
      </w:r>
      <w:r w:rsidRPr="00762D2A">
        <w:rPr>
          <w:rStyle w:val="StyleUnderline"/>
          <w:rFonts w:cstheme="minorHAnsi"/>
        </w:rPr>
        <w:t>the sentiment is a deliberate self-sabotage that takes place even before politics proper has a chance to begin</w:t>
      </w:r>
      <w:r w:rsidRPr="00762D2A">
        <w:rPr>
          <w:rFonts w:cstheme="minorHAnsi"/>
          <w:sz w:val="16"/>
        </w:rPr>
        <w:t xml:space="preserve"> or “the paradox of an intention to mourn that precedes and anticipates the loss of the object” (</w:t>
      </w:r>
      <w:proofErr w:type="spellStart"/>
      <w:r w:rsidRPr="00762D2A">
        <w:rPr>
          <w:rFonts w:cstheme="minorHAnsi"/>
          <w:sz w:val="16"/>
        </w:rPr>
        <w:t>Žižek</w:t>
      </w:r>
      <w:proofErr w:type="spellEnd"/>
      <w:r w:rsidRPr="00762D2A">
        <w:rPr>
          <w:rFonts w:cstheme="minorHAnsi"/>
          <w:sz w:val="16"/>
        </w:rPr>
        <w:t>, 2001, p. 146</w:t>
      </w:r>
      <w:proofErr w:type="gramStart"/>
      <w:r w:rsidRPr="00762D2A">
        <w:rPr>
          <w:rFonts w:cstheme="minorHAnsi"/>
          <w:sz w:val="16"/>
        </w:rPr>
        <w:t>).</w:t>
      </w:r>
      <w:r w:rsidRPr="00762D2A">
        <w:rPr>
          <w:rFonts w:cstheme="minorHAnsi"/>
          <w:sz w:val="12"/>
        </w:rPr>
        <w:t>¶</w:t>
      </w:r>
      <w:proofErr w:type="gramEnd"/>
      <w:r w:rsidRPr="00762D2A">
        <w:rPr>
          <w:rFonts w:cstheme="minorHAnsi"/>
          <w:sz w:val="16"/>
        </w:rPr>
        <w:t xml:space="preserve"> </w:t>
      </w:r>
      <w:r w:rsidRPr="00762D2A">
        <w:rPr>
          <w:rStyle w:val="StyleUnderline"/>
          <w:rFonts w:cstheme="minorHAnsi"/>
        </w:rPr>
        <w:t>This</w:t>
      </w:r>
      <w:r w:rsidRPr="00762D2A">
        <w:rPr>
          <w:rFonts w:cstheme="minorHAnsi"/>
          <w:sz w:val="16"/>
        </w:rPr>
        <w:t xml:space="preserve"> then </w:t>
      </w:r>
      <w:r w:rsidRPr="00762D2A">
        <w:rPr>
          <w:rStyle w:val="StyleUnderline"/>
          <w:rFonts w:cstheme="minorHAnsi"/>
        </w:rPr>
        <w:t>leads us to the second problem</w:t>
      </w:r>
      <w:r w:rsidRPr="00762D2A">
        <w:rPr>
          <w:rFonts w:cstheme="minorHAnsi"/>
          <w:sz w:val="16"/>
        </w:rPr>
        <w:t xml:space="preserve"> of leftist cynicism: </w:t>
      </w:r>
      <w:r w:rsidRPr="00762D2A">
        <w:rPr>
          <w:rStyle w:val="StyleUnderline"/>
          <w:rFonts w:cstheme="minorHAnsi"/>
        </w:rPr>
        <w:t>anti-populism.</w:t>
      </w:r>
      <w:r w:rsidRPr="00762D2A">
        <w:rPr>
          <w:rFonts w:cstheme="minorHAnsi"/>
          <w:sz w:val="16"/>
        </w:rPr>
        <w:t xml:space="preserve"> As a result of melancholia, </w:t>
      </w:r>
      <w:r w:rsidRPr="00762D2A">
        <w:rPr>
          <w:rStyle w:val="StyleUnderline"/>
          <w:rFonts w:cstheme="minorHAnsi"/>
        </w:rPr>
        <w:t>the left has developed the bad habit of prejudging all instances of popular radical expression</w:t>
      </w:r>
      <w:r w:rsidRPr="00762D2A">
        <w:rPr>
          <w:rFonts w:cstheme="minorHAnsi"/>
          <w:sz w:val="16"/>
        </w:rPr>
        <w:t xml:space="preserve"> (such as Brand’s) </w:t>
      </w:r>
      <w:r w:rsidRPr="00762D2A">
        <w:rPr>
          <w:rStyle w:val="StyleUnderline"/>
          <w:rFonts w:cstheme="minorHAnsi"/>
        </w:rPr>
        <w:t>as necessarily flawed.</w:t>
      </w:r>
      <w:r w:rsidRPr="00762D2A">
        <w:rPr>
          <w:rFonts w:cstheme="minorHAnsi"/>
          <w:sz w:val="16"/>
        </w:rPr>
        <w:t xml:space="preserve"> However, to return to Dean again, she points out that </w:t>
      </w:r>
      <w:r w:rsidRPr="00762D2A">
        <w:rPr>
          <w:rStyle w:val="Emphasis"/>
          <w:rFonts w:cstheme="minorHAnsi"/>
          <w:highlight w:val="cyan"/>
        </w:rPr>
        <w:t>this aversion</w:t>
      </w:r>
      <w:r w:rsidRPr="00762D2A">
        <w:rPr>
          <w:rStyle w:val="Emphasis"/>
          <w:rFonts w:cstheme="minorHAnsi"/>
        </w:rPr>
        <w:t xml:space="preserve"> to being popular and successful </w:t>
      </w:r>
      <w:r w:rsidRPr="00762D2A">
        <w:rPr>
          <w:rStyle w:val="Emphasis"/>
          <w:rFonts w:cstheme="minorHAnsi"/>
          <w:highlight w:val="cyan"/>
        </w:rPr>
        <w:t>is a defining feature</w:t>
      </w:r>
      <w:r w:rsidRPr="00762D2A">
        <w:rPr>
          <w:rStyle w:val="Emphasis"/>
          <w:rFonts w:cstheme="minorHAnsi"/>
        </w:rPr>
        <w:t xml:space="preserve"> of a contemporary left, who prefer to adopt </w:t>
      </w:r>
      <w:r w:rsidRPr="00762D2A">
        <w:rPr>
          <w:rStyle w:val="Emphasis"/>
          <w:rFonts w:cstheme="minorHAnsi"/>
          <w:highlight w:val="cyan"/>
        </w:rPr>
        <w:t>an “authentic” underdog position</w:t>
      </w:r>
      <w:r w:rsidRPr="00762D2A">
        <w:rPr>
          <w:rStyle w:val="Emphasis"/>
          <w:rFonts w:cstheme="minorHAnsi"/>
        </w:rPr>
        <w:t xml:space="preserve"> in advance </w:t>
      </w:r>
      <w:r w:rsidRPr="00762D2A">
        <w:rPr>
          <w:rStyle w:val="Emphasis"/>
          <w:rFonts w:cstheme="minorHAnsi"/>
          <w:highlight w:val="cyan"/>
        </w:rPr>
        <w:t>than</w:t>
      </w:r>
      <w:r w:rsidRPr="00762D2A">
        <w:rPr>
          <w:rStyle w:val="Emphasis"/>
          <w:rFonts w:cstheme="minorHAnsi"/>
        </w:rPr>
        <w:t xml:space="preserve"> take </w:t>
      </w:r>
      <w:r w:rsidRPr="00762D2A">
        <w:rPr>
          <w:rStyle w:val="Emphasis"/>
          <w:rFonts w:cstheme="minorHAnsi"/>
          <w:highlight w:val="cyan"/>
        </w:rPr>
        <w:t>risks towards political power.</w:t>
      </w:r>
      <w:r w:rsidRPr="00762D2A">
        <w:rPr>
          <w:rFonts w:cstheme="minorHAnsi"/>
          <w:sz w:val="16"/>
        </w:rPr>
        <w:t xml:space="preserve"> As she argues, </w:t>
      </w:r>
      <w:r w:rsidRPr="00762D2A">
        <w:rPr>
          <w:rStyle w:val="StyleUnderline"/>
          <w:rFonts w:cstheme="minorHAnsi"/>
        </w:rPr>
        <w:t>“we” on the left see “ourselves” as “always morally correct but never politically responsible”</w:t>
      </w:r>
      <w:r w:rsidRPr="00762D2A">
        <w:rPr>
          <w:rFonts w:cstheme="minorHAnsi"/>
          <w:sz w:val="16"/>
        </w:rPr>
        <w:t xml:space="preserve"> (Dean, 2009, p. 6) </w:t>
      </w:r>
      <w:r w:rsidRPr="00762D2A">
        <w:rPr>
          <w:rStyle w:val="Emphasis"/>
          <w:rFonts w:cstheme="minorHAnsi"/>
        </w:rPr>
        <w:t>prepositioned as righteous victims and proud political losers from the outset.</w:t>
      </w:r>
      <w:r w:rsidRPr="00762D2A">
        <w:rPr>
          <w:rFonts w:cstheme="minorHAnsi"/>
          <w:sz w:val="16"/>
        </w:rPr>
        <w:t xml:space="preserve"> What this cynicism towards instances of popular radicalism ultimately means, therefore, is that any concern for authenticity is ultimately a regressive one, a </w:t>
      </w:r>
      <w:proofErr w:type="spellStart"/>
      <w:r w:rsidRPr="00762D2A">
        <w:rPr>
          <w:rFonts w:cstheme="minorHAnsi"/>
          <w:sz w:val="16"/>
        </w:rPr>
        <w:t>defence</w:t>
      </w:r>
      <w:proofErr w:type="spellEnd"/>
      <w:r w:rsidRPr="00762D2A">
        <w:rPr>
          <w:rFonts w:cstheme="minorHAnsi"/>
          <w:sz w:val="16"/>
        </w:rPr>
        <w:t xml:space="preserve"> mechanism for a left that “as long as it sees itself as defeated victims, can refrain from having to admit is short on ideas” (Dean, 2009, p. 5). </w:t>
      </w:r>
      <w:r w:rsidRPr="00762D2A">
        <w:rPr>
          <w:rStyle w:val="StyleUnderline"/>
          <w:rFonts w:cstheme="minorHAnsi"/>
        </w:rPr>
        <w:t xml:space="preserve">Such an attitude means never risking potential failure and residing in the safety of marginal </w:t>
      </w:r>
      <w:proofErr w:type="gramStart"/>
      <w:r w:rsidRPr="00762D2A">
        <w:rPr>
          <w:rStyle w:val="StyleUnderline"/>
          <w:rFonts w:cstheme="minorHAnsi"/>
        </w:rPr>
        <w:t>righteousness.</w:t>
      </w:r>
      <w:r w:rsidRPr="00762D2A">
        <w:rPr>
          <w:rStyle w:val="StyleUnderline"/>
          <w:rFonts w:cstheme="minorHAnsi"/>
          <w:sz w:val="12"/>
        </w:rPr>
        <w:t>¶</w:t>
      </w:r>
      <w:proofErr w:type="gramEnd"/>
      <w:r w:rsidRPr="00762D2A">
        <w:rPr>
          <w:rStyle w:val="StyleUnderline"/>
          <w:rFonts w:cstheme="minorHAnsi"/>
          <w:sz w:val="12"/>
        </w:rPr>
        <w:t xml:space="preserve"> </w:t>
      </w:r>
      <w:r w:rsidRPr="00762D2A">
        <w:rPr>
          <w:rFonts w:cstheme="minorHAnsi"/>
          <w:sz w:val="16"/>
        </w:rPr>
        <w:t xml:space="preserve">It is the contention here, therefore, that both melancholia and anti-populism can be seen in the cynical reaction to Brand’s radicalism. Somewhat ironically, Brand (2013) even </w:t>
      </w:r>
      <w:proofErr w:type="spellStart"/>
      <w:r w:rsidRPr="00762D2A">
        <w:rPr>
          <w:rFonts w:cstheme="minorHAnsi"/>
          <w:sz w:val="16"/>
        </w:rPr>
        <w:t>recognised</w:t>
      </w:r>
      <w:proofErr w:type="spellEnd"/>
      <w:r w:rsidRPr="00762D2A">
        <w:rPr>
          <w:rFonts w:cstheme="minorHAnsi"/>
          <w:sz w:val="16"/>
        </w:rPr>
        <w:t xml:space="preserve"> these problems himself when he wrote in his </w:t>
      </w:r>
      <w:r w:rsidRPr="00762D2A">
        <w:rPr>
          <w:rFonts w:cstheme="minorHAnsi"/>
          <w:i/>
          <w:sz w:val="16"/>
        </w:rPr>
        <w:t>New Statesman</w:t>
      </w:r>
      <w:r w:rsidRPr="00762D2A">
        <w:rPr>
          <w:rFonts w:cstheme="minorHAnsi"/>
          <w:sz w:val="16"/>
        </w:rPr>
        <w:t xml:space="preserve"> piece that</w:t>
      </w:r>
      <w:r w:rsidRPr="00762D2A">
        <w:rPr>
          <w:rFonts w:cstheme="minorHAnsi"/>
          <w:sz w:val="12"/>
        </w:rPr>
        <w:t>¶</w:t>
      </w:r>
      <w:r w:rsidRPr="00762D2A">
        <w:rPr>
          <w:rFonts w:cstheme="minorHAnsi"/>
          <w:sz w:val="16"/>
        </w:rPr>
        <w:t xml:space="preserve"> the right seeks converts while the left seeks traitors … this moral superiority that is peculiar to the left is a great impediment towards momentum … for an ideology that is defined by inclusiveness, socialism has become in practice quite exclusive.</w:t>
      </w:r>
      <w:r w:rsidRPr="00762D2A">
        <w:rPr>
          <w:rFonts w:cstheme="minorHAnsi"/>
          <w:sz w:val="12"/>
        </w:rPr>
        <w:t>¶</w:t>
      </w:r>
      <w:r w:rsidRPr="00762D2A">
        <w:rPr>
          <w:rFonts w:cstheme="minorHAnsi"/>
          <w:sz w:val="16"/>
        </w:rPr>
        <w:t xml:space="preserve"> Automatically, then, the left denounce Brand and self-proclaimed “radical left-wing thinkers and </w:t>
      </w:r>
      <w:proofErr w:type="spellStart"/>
      <w:r w:rsidRPr="00762D2A">
        <w:rPr>
          <w:rFonts w:cstheme="minorHAnsi"/>
          <w:sz w:val="16"/>
        </w:rPr>
        <w:t>organisers</w:t>
      </w:r>
      <w:proofErr w:type="spellEnd"/>
      <w:r w:rsidRPr="00762D2A">
        <w:rPr>
          <w:rFonts w:cstheme="minorHAnsi"/>
          <w:sz w:val="16"/>
        </w:rPr>
        <w:t xml:space="preserve">” bitterly complain how he is getting so much attention for the arguments they have been making for years (for example, Park &amp; </w:t>
      </w:r>
      <w:proofErr w:type="spellStart"/>
      <w:r w:rsidRPr="00762D2A">
        <w:rPr>
          <w:rFonts w:cstheme="minorHAnsi"/>
          <w:sz w:val="16"/>
        </w:rPr>
        <w:t>Nastasia</w:t>
      </w:r>
      <w:proofErr w:type="spellEnd"/>
      <w:r w:rsidRPr="00762D2A">
        <w:rPr>
          <w:rFonts w:cstheme="minorHAnsi"/>
          <w:sz w:val="16"/>
        </w:rPr>
        <w:t>, 2013). The left maintain distance and label Brand trivial, yet such a distance only renders these critiques even more marginal and prevents them from becoming popular, effective or counter-hegemonic.</w:t>
      </w:r>
      <w:r w:rsidRPr="00762D2A">
        <w:rPr>
          <w:rFonts w:cstheme="minorHAnsi"/>
          <w:sz w:val="12"/>
        </w:rPr>
        <w:t>¶</w:t>
      </w:r>
      <w:r w:rsidRPr="00762D2A">
        <w:rPr>
          <w:rFonts w:cstheme="minorHAnsi"/>
          <w:sz w:val="16"/>
        </w:rPr>
        <w:t xml:space="preserve"> As </w:t>
      </w:r>
      <w:proofErr w:type="spellStart"/>
      <w:r w:rsidRPr="00762D2A">
        <w:rPr>
          <w:rFonts w:cstheme="minorHAnsi"/>
          <w:sz w:val="16"/>
        </w:rPr>
        <w:t>Žižek</w:t>
      </w:r>
      <w:proofErr w:type="spellEnd"/>
      <w:r w:rsidRPr="00762D2A">
        <w:rPr>
          <w:rFonts w:cstheme="minorHAnsi"/>
          <w:sz w:val="16"/>
        </w:rPr>
        <w:t xml:space="preserve"> has pointed out, </w:t>
      </w:r>
      <w:r w:rsidRPr="00762D2A">
        <w:rPr>
          <w:rStyle w:val="StyleUnderline"/>
          <w:rFonts w:cstheme="minorHAnsi"/>
        </w:rPr>
        <w:t>the political issue of cynicism is “not that people ‘do not know what they want’ but rather that cynical resignation prevents them from acting upon it</w:t>
      </w:r>
      <w:r w:rsidRPr="00762D2A">
        <w:rPr>
          <w:rFonts w:cstheme="minorHAnsi"/>
          <w:sz w:val="16"/>
        </w:rPr>
        <w:t xml:space="preserve">, with the result that a weird gap opens up between what people think and how they act”, adding that “today’s post-political silent majority is not stupid, but it is cynical and resigned” (2011, p. 390). In terms of Brand, </w:t>
      </w:r>
      <w:r w:rsidRPr="00762D2A">
        <w:rPr>
          <w:rStyle w:val="StyleUnderline"/>
          <w:rFonts w:cstheme="minorHAnsi"/>
        </w:rPr>
        <w:t xml:space="preserve">this blanket cynical melancholy is typical of the left’s distrust of anything popular, rendering them “like </w:t>
      </w:r>
      <w:r w:rsidRPr="00762D2A">
        <w:rPr>
          <w:rStyle w:val="Emphasis"/>
          <w:rFonts w:cstheme="minorHAnsi"/>
          <w:highlight w:val="cyan"/>
        </w:rPr>
        <w:t>the</w:t>
      </w:r>
      <w:r w:rsidRPr="00762D2A">
        <w:rPr>
          <w:rStyle w:val="Emphasis"/>
          <w:rFonts w:cstheme="minorHAnsi"/>
        </w:rPr>
        <w:t xml:space="preserve"> last men” whose “</w:t>
      </w:r>
      <w:r w:rsidRPr="00762D2A">
        <w:rPr>
          <w:rStyle w:val="Emphasis"/>
          <w:rFonts w:cstheme="minorHAnsi"/>
          <w:highlight w:val="cyan"/>
        </w:rPr>
        <w:t>immediate reaction to idealism is mocking cynicism</w:t>
      </w:r>
      <w:r w:rsidRPr="00762D2A">
        <w:rPr>
          <w:rStyle w:val="Emphasis"/>
          <w:rFonts w:cstheme="minorHAnsi"/>
        </w:rPr>
        <w:t>”</w:t>
      </w:r>
      <w:r w:rsidRPr="00762D2A">
        <w:rPr>
          <w:rFonts w:cstheme="minorHAnsi"/>
          <w:sz w:val="16"/>
        </w:rPr>
        <w:t xml:space="preserve"> (</w:t>
      </w:r>
      <w:proofErr w:type="spellStart"/>
      <w:r w:rsidRPr="00762D2A">
        <w:rPr>
          <w:rFonts w:cstheme="minorHAnsi"/>
          <w:sz w:val="16"/>
        </w:rPr>
        <w:t>Winlow</w:t>
      </w:r>
      <w:proofErr w:type="spellEnd"/>
      <w:r w:rsidRPr="00762D2A">
        <w:rPr>
          <w:rFonts w:cstheme="minorHAnsi"/>
          <w:sz w:val="16"/>
        </w:rPr>
        <w:t xml:space="preserve"> &amp; Hall, 2012, p. 13). </w:t>
      </w:r>
      <w:r w:rsidRPr="00762D2A">
        <w:rPr>
          <w:rStyle w:val="StyleUnderline"/>
          <w:rFonts w:cstheme="minorHAnsi"/>
        </w:rPr>
        <w:t xml:space="preserve">Proponents of a radical alternative immediately adopt caution with the effect of forever </w:t>
      </w:r>
      <w:r w:rsidRPr="00762D2A">
        <w:rPr>
          <w:rStyle w:val="StyleUnderline"/>
          <w:rFonts w:cstheme="minorHAnsi"/>
          <w:highlight w:val="cyan"/>
        </w:rPr>
        <w:t>delaying change, holding out for</w:t>
      </w:r>
      <w:r w:rsidRPr="00762D2A">
        <w:rPr>
          <w:rStyle w:val="StyleUnderline"/>
          <w:rFonts w:cstheme="minorHAnsi"/>
        </w:rPr>
        <w:t xml:space="preserve"> that </w:t>
      </w:r>
      <w:r w:rsidRPr="00762D2A">
        <w:rPr>
          <w:rStyle w:val="StyleUnderline"/>
          <w:rFonts w:cstheme="minorHAnsi"/>
          <w:highlight w:val="cyan"/>
        </w:rPr>
        <w:t>real</w:t>
      </w:r>
      <w:r w:rsidRPr="00762D2A">
        <w:rPr>
          <w:rStyle w:val="StyleUnderline"/>
          <w:rFonts w:cstheme="minorHAnsi"/>
        </w:rPr>
        <w:t xml:space="preserve"> and </w:t>
      </w:r>
      <w:r w:rsidRPr="00762D2A">
        <w:rPr>
          <w:rStyle w:val="StyleUnderline"/>
          <w:rFonts w:cstheme="minorHAnsi"/>
          <w:highlight w:val="cyan"/>
        </w:rPr>
        <w:t>authentic</w:t>
      </w:r>
      <w:r w:rsidRPr="00762D2A">
        <w:rPr>
          <w:rStyle w:val="StyleUnderline"/>
          <w:rFonts w:cstheme="minorHAnsi"/>
        </w:rPr>
        <w:t xml:space="preserve"> (unbranded) </w:t>
      </w:r>
      <w:proofErr w:type="gramStart"/>
      <w:r w:rsidRPr="00762D2A">
        <w:rPr>
          <w:rStyle w:val="StyleUnderline"/>
          <w:rFonts w:cstheme="minorHAnsi"/>
          <w:highlight w:val="cyan"/>
        </w:rPr>
        <w:t>struggle</w:t>
      </w:r>
      <w:proofErr w:type="gramEnd"/>
      <w:r w:rsidRPr="00762D2A">
        <w:rPr>
          <w:rStyle w:val="StyleUnderline"/>
          <w:rFonts w:cstheme="minorHAnsi"/>
          <w:highlight w:val="cyan"/>
        </w:rPr>
        <w:t xml:space="preserve"> and</w:t>
      </w:r>
      <w:r w:rsidRPr="00762D2A">
        <w:rPr>
          <w:rStyle w:val="StyleUnderline"/>
          <w:rFonts w:cstheme="minorHAnsi"/>
        </w:rPr>
        <w:t xml:space="preserve"> therefore </w:t>
      </w:r>
      <w:r w:rsidRPr="00762D2A">
        <w:rPr>
          <w:rStyle w:val="StyleUnderline"/>
          <w:rFonts w:cstheme="minorHAnsi"/>
          <w:highlight w:val="cyan"/>
        </w:rPr>
        <w:t>denying it</w:t>
      </w:r>
      <w:r w:rsidRPr="00762D2A">
        <w:rPr>
          <w:rStyle w:val="StyleUnderline"/>
          <w:rFonts w:cstheme="minorHAnsi"/>
        </w:rPr>
        <w:t xml:space="preserve"> indefinitely.</w:t>
      </w:r>
    </w:p>
    <w:p w14:paraId="42AAD13D" w14:textId="77777777" w:rsidR="00B91749" w:rsidRPr="00762D2A" w:rsidRDefault="00B91749" w:rsidP="00B91749">
      <w:pPr>
        <w:pStyle w:val="Heading4"/>
      </w:pPr>
      <w:r>
        <w:rPr>
          <w:rFonts w:cs="Arial"/>
        </w:rPr>
        <w:t xml:space="preserve">Capitalism causes extinction – only the alt can fight back </w:t>
      </w:r>
    </w:p>
    <w:p w14:paraId="2E29F6EA" w14:textId="77777777" w:rsidR="00B91749" w:rsidRPr="00762D2A" w:rsidRDefault="00B91749" w:rsidP="00B91749">
      <w:r w:rsidRPr="00762D2A">
        <w:rPr>
          <w:rStyle w:val="Style13ptBold"/>
        </w:rPr>
        <w:t>Escalante 19</w:t>
      </w:r>
      <w:r w:rsidRPr="00762D2A">
        <w:t xml:space="preserve">. Alyson, “Truth and Practice: The Marxist Theory of Knowledge.” 9/8/2019. </w:t>
      </w:r>
      <w:hyperlink r:id="rId12" w:history="1">
        <w:r w:rsidRPr="00762D2A">
          <w:rPr>
            <w:rStyle w:val="Hyperlink"/>
          </w:rPr>
          <w:t>https://failingthatinvent.home.blog/2019/09/08/truth-and-practic-the-marxist-theory-of-knowledge</w:t>
        </w:r>
      </w:hyperlink>
      <w:r w:rsidRPr="00762D2A">
        <w:t>, DKP</w:t>
      </w:r>
    </w:p>
    <w:p w14:paraId="1AF23C1D" w14:textId="77777777" w:rsidR="00B91749" w:rsidRPr="00762D2A" w:rsidRDefault="00B91749" w:rsidP="00B91749">
      <w:pPr>
        <w:rPr>
          <w:rStyle w:val="Emphasis"/>
        </w:rPr>
      </w:pPr>
      <w:r w:rsidRPr="00762D2A">
        <w:rPr>
          <w:sz w:val="16"/>
        </w:rPr>
        <w:t xml:space="preserve">Part 4: For Science, For Victory So, why does all this matter? </w:t>
      </w:r>
      <w:r w:rsidRPr="00762D2A">
        <w:rPr>
          <w:rStyle w:val="StyleUnderline"/>
        </w:rPr>
        <w:t xml:space="preserve">What is at stake </w:t>
      </w:r>
      <w:proofErr w:type="gramStart"/>
      <w:r w:rsidRPr="00762D2A">
        <w:rPr>
          <w:rStyle w:val="StyleUnderline"/>
        </w:rPr>
        <w:t>in an attempt to</w:t>
      </w:r>
      <w:proofErr w:type="gramEnd"/>
      <w:r w:rsidRPr="00762D2A">
        <w:rPr>
          <w:rStyle w:val="StyleUnderline"/>
        </w:rPr>
        <w:t xml:space="preserve"> outline the Marxist Epistemology?</w:t>
      </w:r>
      <w:r w:rsidRPr="00762D2A">
        <w:rPr>
          <w:sz w:val="16"/>
        </w:rPr>
        <w:t xml:space="preserve"> </w:t>
      </w:r>
      <w:r w:rsidRPr="00762D2A">
        <w:rPr>
          <w:rStyle w:val="StyleUnderline"/>
          <w:highlight w:val="cyan"/>
        </w:rPr>
        <w:t>The world we live in today is in a dire state. Climate destruction continues at a fast pace,</w:t>
      </w:r>
      <w:r w:rsidRPr="00762D2A">
        <w:rPr>
          <w:sz w:val="16"/>
        </w:rPr>
        <w:t xml:space="preserve"> and every with every passing day, capitalism proves itself to be incapable of addressing this</w:t>
      </w:r>
      <w:r w:rsidRPr="00762D2A">
        <w:rPr>
          <w:rStyle w:val="StyleUnderline"/>
        </w:rPr>
        <w:t xml:space="preserve">. </w:t>
      </w:r>
      <w:r w:rsidRPr="00762D2A">
        <w:rPr>
          <w:rStyle w:val="StyleUnderline"/>
          <w:highlight w:val="cyan"/>
        </w:rPr>
        <w:t>Capitalist</w:t>
      </w:r>
      <w:r w:rsidRPr="00762D2A">
        <w:rPr>
          <w:sz w:val="16"/>
        </w:rPr>
        <w:t xml:space="preserve"> production </w:t>
      </w:r>
      <w:r w:rsidRPr="00762D2A">
        <w:rPr>
          <w:sz w:val="16"/>
        </w:rPr>
        <w:lastRenderedPageBreak/>
        <w:t xml:space="preserve">and its </w:t>
      </w:r>
      <w:r w:rsidRPr="00762D2A">
        <w:rPr>
          <w:rStyle w:val="StyleUnderline"/>
        </w:rPr>
        <w:t xml:space="preserve">endless </w:t>
      </w:r>
      <w:r w:rsidRPr="00762D2A">
        <w:rPr>
          <w:rStyle w:val="StyleUnderline"/>
          <w:highlight w:val="cyan"/>
        </w:rPr>
        <w:t>drive for resources</w:t>
      </w:r>
      <w:r w:rsidRPr="00762D2A">
        <w:rPr>
          <w:sz w:val="16"/>
        </w:rPr>
        <w:t xml:space="preserve"> to match artificial market demands </w:t>
      </w:r>
      <w:r w:rsidRPr="00762D2A">
        <w:rPr>
          <w:rStyle w:val="StyleUnderline"/>
        </w:rPr>
        <w:t xml:space="preserve">has </w:t>
      </w:r>
      <w:r w:rsidRPr="00762D2A">
        <w:rPr>
          <w:rStyle w:val="StyleUnderline"/>
          <w:highlight w:val="cyan"/>
        </w:rPr>
        <w:t>created</w:t>
      </w:r>
      <w:r w:rsidRPr="00762D2A">
        <w:rPr>
          <w:rStyle w:val="StyleUnderline"/>
        </w:rPr>
        <w:t xml:space="preserve"> a </w:t>
      </w:r>
      <w:r w:rsidRPr="00762D2A">
        <w:rPr>
          <w:rStyle w:val="StyleUnderline"/>
          <w:highlight w:val="cyan"/>
        </w:rPr>
        <w:t>climate crisis that leaves us on the brink of</w:t>
      </w:r>
      <w:r w:rsidRPr="00762D2A">
        <w:rPr>
          <w:sz w:val="16"/>
        </w:rPr>
        <w:t xml:space="preserve"> potential</w:t>
      </w:r>
      <w:r w:rsidRPr="00762D2A">
        <w:rPr>
          <w:rStyle w:val="StyleUnderline"/>
        </w:rPr>
        <w:t xml:space="preserve"> </w:t>
      </w:r>
      <w:r w:rsidRPr="00762D2A">
        <w:rPr>
          <w:rStyle w:val="StyleUnderline"/>
          <w:highlight w:val="cyan"/>
        </w:rPr>
        <w:t>extinction. Governments</w:t>
      </w:r>
      <w:r w:rsidRPr="00762D2A">
        <w:rPr>
          <w:sz w:val="16"/>
        </w:rPr>
        <w:t xml:space="preserve"> around the world </w:t>
      </w:r>
      <w:r w:rsidRPr="00762D2A">
        <w:rPr>
          <w:rStyle w:val="StyleUnderline"/>
          <w:highlight w:val="cyan"/>
        </w:rPr>
        <w:t>are turning to</w:t>
      </w:r>
      <w:r w:rsidRPr="00762D2A">
        <w:rPr>
          <w:rStyle w:val="StyleUnderline"/>
        </w:rPr>
        <w:t xml:space="preserve"> </w:t>
      </w:r>
      <w:r w:rsidRPr="00762D2A">
        <w:rPr>
          <w:sz w:val="16"/>
        </w:rPr>
        <w:t xml:space="preserve">far right and </w:t>
      </w:r>
      <w:r w:rsidRPr="00762D2A">
        <w:rPr>
          <w:rStyle w:val="StyleUnderline"/>
          <w:highlight w:val="cyan"/>
        </w:rPr>
        <w:t>fascist leaders</w:t>
      </w:r>
      <w:r w:rsidRPr="00762D2A">
        <w:rPr>
          <w:rStyle w:val="StyleUnderline"/>
        </w:rPr>
        <w:t xml:space="preserve"> to assuage their fear</w:t>
      </w:r>
      <w:r w:rsidRPr="00762D2A">
        <w:rPr>
          <w:sz w:val="16"/>
        </w:rPr>
        <w:t>s of an uncertain future</w:t>
      </w:r>
      <w:r w:rsidRPr="00762D2A">
        <w:rPr>
          <w:rStyle w:val="StyleUnderline"/>
        </w:rPr>
        <w:t>, and the most marginalized</w:t>
      </w:r>
      <w:r w:rsidRPr="00762D2A">
        <w:rPr>
          <w:sz w:val="16"/>
        </w:rPr>
        <w:t xml:space="preserve"> and oppresse</w:t>
      </w:r>
      <w:r w:rsidRPr="00762D2A">
        <w:rPr>
          <w:rStyle w:val="StyleUnderline"/>
        </w:rPr>
        <w:t>d suffer</w:t>
      </w:r>
      <w:r w:rsidRPr="00762D2A">
        <w:rPr>
          <w:sz w:val="16"/>
        </w:rPr>
        <w:t xml:space="preserve"> because of it. </w:t>
      </w:r>
      <w:r w:rsidRPr="00762D2A">
        <w:rPr>
          <w:rStyle w:val="StyleUnderline"/>
        </w:rPr>
        <w:t>Fascism is on the rise,</w:t>
      </w:r>
      <w:r w:rsidRPr="00762D2A">
        <w:rPr>
          <w:sz w:val="16"/>
        </w:rPr>
        <w:t xml:space="preserve"> and history tells us very clearly what that can result in without opposition. T</w:t>
      </w:r>
      <w:r w:rsidRPr="00762D2A">
        <w:rPr>
          <w:rStyle w:val="StyleUnderline"/>
        </w:rPr>
        <w:t xml:space="preserve">he </w:t>
      </w:r>
      <w:r w:rsidRPr="00762D2A">
        <w:rPr>
          <w:rStyle w:val="StyleUnderline"/>
          <w:highlight w:val="cyan"/>
        </w:rPr>
        <w:t>decaying US empire continues to lash out</w:t>
      </w:r>
      <w:r w:rsidRPr="00762D2A">
        <w:rPr>
          <w:rStyle w:val="StyleUnderline"/>
        </w:rPr>
        <w:t xml:space="preserve"> in violence across the globe in a desperate attempt to re-assert </w:t>
      </w:r>
      <w:r w:rsidRPr="00762D2A">
        <w:rPr>
          <w:sz w:val="16"/>
        </w:rPr>
        <w:t xml:space="preserve">its power and </w:t>
      </w:r>
      <w:r w:rsidRPr="00762D2A">
        <w:rPr>
          <w:rStyle w:val="StyleUnderline"/>
        </w:rPr>
        <w:t xml:space="preserve">hegemony. Whole countries are destroyed in its desperate bids for more fossil fuels. </w:t>
      </w:r>
      <w:r w:rsidRPr="00762D2A">
        <w:rPr>
          <w:rStyle w:val="StyleUnderline"/>
          <w:highlight w:val="cyan"/>
        </w:rPr>
        <w:t>The world burns from America’s white phosphorus weaponry.</w:t>
      </w:r>
      <w:r w:rsidRPr="00762D2A">
        <w:rPr>
          <w:rStyle w:val="StyleUnderline"/>
        </w:rPr>
        <w:t xml:space="preserve"> The need for a revolutionary movement capable of replacing capitalism with something better has never been so clear.</w:t>
      </w:r>
      <w:r w:rsidRPr="00762D2A">
        <w:rPr>
          <w:sz w:val="16"/>
        </w:rPr>
        <w:t xml:space="preserve"> The choice between socialism or barbarism has never been so stark. More and more people are starting to realize that reform cannot save us, that capitalism and imperialism themselves are the problem, and that we must unite and band together to fight for a better world. The question then is: </w:t>
      </w:r>
      <w:r w:rsidRPr="00762D2A">
        <w:rPr>
          <w:rStyle w:val="StyleUnderline"/>
        </w:rPr>
        <w:t>how will we know what strategies</w:t>
      </w:r>
      <w:r w:rsidRPr="00762D2A">
        <w:rPr>
          <w:sz w:val="16"/>
        </w:rPr>
        <w:t xml:space="preserve">, what </w:t>
      </w:r>
      <w:r w:rsidRPr="00762D2A">
        <w:rPr>
          <w:rStyle w:val="StyleUnderline"/>
        </w:rPr>
        <w:t>tactics, and</w:t>
      </w:r>
      <w:r w:rsidRPr="00762D2A">
        <w:rPr>
          <w:sz w:val="16"/>
        </w:rPr>
        <w:t xml:space="preserve"> what </w:t>
      </w:r>
      <w:r w:rsidRPr="00762D2A">
        <w:rPr>
          <w:rStyle w:val="StyleUnderline"/>
        </w:rPr>
        <w:t xml:space="preserve">ideas to unite around? If </w:t>
      </w:r>
      <w:r w:rsidRPr="00762D2A">
        <w:rPr>
          <w:sz w:val="16"/>
        </w:rPr>
        <w:t>the skeptics and postmodernists are correct that</w:t>
      </w:r>
      <w:r w:rsidRPr="00762D2A">
        <w:rPr>
          <w:rStyle w:val="StyleUnderline"/>
        </w:rPr>
        <w:t xml:space="preserve"> knowledge is </w:t>
      </w:r>
      <w:r w:rsidRPr="00762D2A">
        <w:rPr>
          <w:sz w:val="16"/>
        </w:rPr>
        <w:t xml:space="preserve">always relative and </w:t>
      </w:r>
      <w:r w:rsidRPr="00762D2A">
        <w:rPr>
          <w:rStyle w:val="StyleUnderline"/>
        </w:rPr>
        <w:t xml:space="preserve">localized, then we cannot </w:t>
      </w:r>
      <w:proofErr w:type="gramStart"/>
      <w:r w:rsidRPr="00762D2A">
        <w:rPr>
          <w:rStyle w:val="StyleUnderline"/>
        </w:rPr>
        <w:t>built</w:t>
      </w:r>
      <w:proofErr w:type="gramEnd"/>
      <w:r w:rsidRPr="00762D2A">
        <w:rPr>
          <w:rStyle w:val="StyleUnderline"/>
        </w:rPr>
        <w:t xml:space="preserve"> a global and universal strategy to unite around. If they are </w:t>
      </w:r>
      <w:proofErr w:type="gramStart"/>
      <w:r w:rsidRPr="00762D2A">
        <w:rPr>
          <w:rStyle w:val="StyleUnderline"/>
        </w:rPr>
        <w:t>correct</w:t>
      </w:r>
      <w:proofErr w:type="gramEnd"/>
      <w:r w:rsidRPr="00762D2A">
        <w:rPr>
          <w:rStyle w:val="StyleUnderline"/>
        </w:rPr>
        <w:t xml:space="preserve"> then we are doomed to</w:t>
      </w:r>
      <w:r w:rsidRPr="00762D2A">
        <w:rPr>
          <w:sz w:val="16"/>
        </w:rPr>
        <w:t xml:space="preserve"> small acts of localized or </w:t>
      </w:r>
      <w:r w:rsidRPr="00762D2A">
        <w:rPr>
          <w:rStyle w:val="StyleUnderline"/>
        </w:rPr>
        <w:t>individual resistance in the face of apocalypse. To embrace such a vision of the world</w:t>
      </w:r>
      <w:r w:rsidRPr="00762D2A">
        <w:rPr>
          <w:sz w:val="16"/>
        </w:rPr>
        <w:t xml:space="preserve"> (with its accompanying epistemological skepticism) </w:t>
      </w:r>
      <w:r w:rsidRPr="00762D2A">
        <w:rPr>
          <w:rStyle w:val="StyleUnderline"/>
        </w:rPr>
        <w:t>is to embrace defeat.</w:t>
      </w:r>
      <w:r w:rsidRPr="00762D2A">
        <w:rPr>
          <w:sz w:val="16"/>
        </w:rPr>
        <w:t xml:space="preserve"> </w:t>
      </w:r>
      <w:r w:rsidRPr="00762D2A">
        <w:rPr>
          <w:rStyle w:val="Emphasis"/>
        </w:rPr>
        <w:t xml:space="preserve">The </w:t>
      </w:r>
      <w:r w:rsidRPr="00762D2A">
        <w:rPr>
          <w:rStyle w:val="Emphasis"/>
          <w:highlight w:val="cyan"/>
        </w:rPr>
        <w:t>masses</w:t>
      </w:r>
      <w:r w:rsidRPr="00762D2A">
        <w:rPr>
          <w:rStyle w:val="Emphasis"/>
        </w:rPr>
        <w:t xml:space="preserve"> </w:t>
      </w:r>
      <w:r w:rsidRPr="00762D2A">
        <w:rPr>
          <w:sz w:val="16"/>
        </w:rPr>
        <w:t xml:space="preserve">do not want to embrace defeat, they </w:t>
      </w:r>
      <w:r w:rsidRPr="00762D2A">
        <w:rPr>
          <w:rStyle w:val="Emphasis"/>
          <w:highlight w:val="cyan"/>
        </w:rPr>
        <w:t>want to know how to fight back. Marxism can provide the tools necessary</w:t>
      </w:r>
      <w:r w:rsidRPr="00762D2A">
        <w:rPr>
          <w:rStyle w:val="Emphasis"/>
        </w:rPr>
        <w:t xml:space="preserve"> to engage in that fight.</w:t>
      </w:r>
      <w:r w:rsidRPr="00762D2A">
        <w:rPr>
          <w:sz w:val="16"/>
        </w:rPr>
        <w:t xml:space="preserve"> </w:t>
      </w:r>
      <w:r w:rsidRPr="00762D2A">
        <w:rPr>
          <w:rStyle w:val="StyleUnderline"/>
          <w:highlight w:val="cyan"/>
        </w:rPr>
        <w:t>Marxism</w:t>
      </w:r>
      <w:r w:rsidRPr="00762D2A">
        <w:rPr>
          <w:sz w:val="16"/>
        </w:rPr>
        <w:t xml:space="preserve">, with </w:t>
      </w:r>
      <w:proofErr w:type="gramStart"/>
      <w:r w:rsidRPr="00762D2A">
        <w:rPr>
          <w:sz w:val="16"/>
        </w:rPr>
        <w:t xml:space="preserve">its </w:t>
      </w:r>
      <w:proofErr w:type="spellStart"/>
      <w:r w:rsidRPr="00762D2A">
        <w:rPr>
          <w:sz w:val="16"/>
        </w:rPr>
        <w:t>self</w:t>
      </w:r>
      <w:proofErr w:type="gramEnd"/>
      <w:r w:rsidRPr="00762D2A">
        <w:rPr>
          <w:sz w:val="16"/>
        </w:rPr>
        <w:t xml:space="preserve"> criticism</w:t>
      </w:r>
      <w:proofErr w:type="spellEnd"/>
      <w:r w:rsidRPr="00762D2A">
        <w:rPr>
          <w:sz w:val="16"/>
        </w:rPr>
        <w:t xml:space="preserve"> and its insistence on incorporating the valuable ideas of its critics </w:t>
      </w:r>
      <w:r w:rsidRPr="00762D2A">
        <w:rPr>
          <w:rStyle w:val="StyleUnderline"/>
          <w:highlight w:val="cyan"/>
        </w:rPr>
        <w:t>has created a means for unifying workers</w:t>
      </w:r>
      <w:r w:rsidRPr="00762D2A">
        <w:rPr>
          <w:rStyle w:val="StyleUnderline"/>
        </w:rPr>
        <w:t xml:space="preserve"> across the globe </w:t>
      </w:r>
      <w:r w:rsidRPr="00762D2A">
        <w:rPr>
          <w:rStyle w:val="StyleUnderline"/>
          <w:highlight w:val="cyan"/>
        </w:rPr>
        <w:t>with anti-colonial and anti-imperialist struggles.</w:t>
      </w:r>
      <w:r w:rsidRPr="00762D2A">
        <w:rPr>
          <w:rStyle w:val="StyleUnderline"/>
        </w:rPr>
        <w:t xml:space="preserve"> The </w:t>
      </w:r>
      <w:r w:rsidRPr="00762D2A">
        <w:rPr>
          <w:rStyle w:val="StyleUnderline"/>
          <w:highlight w:val="cyan"/>
        </w:rPr>
        <w:t>Marxist belief in the possibility of true ideas</w:t>
      </w:r>
      <w:r w:rsidRPr="00762D2A">
        <w:rPr>
          <w:sz w:val="16"/>
        </w:rPr>
        <w:t xml:space="preserve">, tested and verified in practice, </w:t>
      </w:r>
      <w:r w:rsidRPr="00762D2A">
        <w:rPr>
          <w:rStyle w:val="StyleUnderline"/>
          <w:highlight w:val="cyan"/>
        </w:rPr>
        <w:t>creates the possibility for unity on a global scale.</w:t>
      </w:r>
      <w:r w:rsidRPr="00762D2A">
        <w:rPr>
          <w:sz w:val="16"/>
        </w:rPr>
        <w:t xml:space="preserve"> The scientific status of Marxism means that </w:t>
      </w:r>
      <w:r w:rsidRPr="00762D2A">
        <w:rPr>
          <w:rStyle w:val="StyleUnderline"/>
        </w:rPr>
        <w:t xml:space="preserve">as our climate changes, as our world looks more and more grim, Marxism will adapt through struggle and practice; it will provide us with the ideas and tools we need to fight and win. There will be no victory </w:t>
      </w:r>
      <w:r w:rsidRPr="00762D2A">
        <w:rPr>
          <w:sz w:val="16"/>
        </w:rPr>
        <w:t xml:space="preserve">for the workers of the world </w:t>
      </w:r>
      <w:r w:rsidRPr="00762D2A">
        <w:rPr>
          <w:rStyle w:val="StyleUnderline"/>
        </w:rPr>
        <w:t xml:space="preserve">without </w:t>
      </w:r>
      <w:r w:rsidRPr="00762D2A">
        <w:rPr>
          <w:sz w:val="16"/>
        </w:rPr>
        <w:t>the ability to wield a</w:t>
      </w:r>
      <w:r w:rsidRPr="00762D2A">
        <w:rPr>
          <w:rStyle w:val="StyleUnderline"/>
        </w:rPr>
        <w:t xml:space="preserve"> revolutionary science. </w:t>
      </w:r>
      <w:r w:rsidRPr="00762D2A">
        <w:rPr>
          <w:rStyle w:val="Emphasis"/>
          <w:highlight w:val="cyan"/>
        </w:rPr>
        <w:t>What is at stake</w:t>
      </w:r>
      <w:r w:rsidRPr="00762D2A">
        <w:rPr>
          <w:rStyle w:val="Emphasis"/>
        </w:rPr>
        <w:t xml:space="preserve"> </w:t>
      </w:r>
      <w:r w:rsidRPr="00762D2A">
        <w:rPr>
          <w:sz w:val="16"/>
        </w:rPr>
        <w:t xml:space="preserve">in questions of Marxist epistemology </w:t>
      </w:r>
      <w:r w:rsidRPr="00762D2A">
        <w:rPr>
          <w:rStyle w:val="Emphasis"/>
          <w:highlight w:val="cyan"/>
        </w:rPr>
        <w:t>is the very possibility of creating</w:t>
      </w:r>
      <w:r w:rsidRPr="00762D2A">
        <w:rPr>
          <w:rStyle w:val="Emphasis"/>
        </w:rPr>
        <w:t xml:space="preserve"> a </w:t>
      </w:r>
      <w:r w:rsidRPr="00762D2A">
        <w:rPr>
          <w:rStyle w:val="Emphasis"/>
          <w:highlight w:val="cyan"/>
        </w:rPr>
        <w:t>philosophical and scientific basis for revolution. We must defend this possibility.</w:t>
      </w:r>
      <w:r w:rsidRPr="00762D2A">
        <w:rPr>
          <w:rStyle w:val="Emphasis"/>
        </w:rPr>
        <w:t xml:space="preserve"> We must defend the scientific status of </w:t>
      </w:r>
      <w:proofErr w:type="gramStart"/>
      <w:r w:rsidRPr="00762D2A">
        <w:rPr>
          <w:rStyle w:val="Emphasis"/>
        </w:rPr>
        <w:t>Marxism, and</w:t>
      </w:r>
      <w:proofErr w:type="gramEnd"/>
      <w:r w:rsidRPr="00762D2A">
        <w:rPr>
          <w:rStyle w:val="Emphasis"/>
        </w:rPr>
        <w:t xml:space="preserve"> must insist on the possibility of victory.</w:t>
      </w:r>
    </w:p>
    <w:p w14:paraId="59F8D47D" w14:textId="77777777" w:rsidR="00B91749" w:rsidRPr="00762D2A" w:rsidRDefault="00B91749" w:rsidP="00B91749">
      <w:pPr>
        <w:pStyle w:val="Heading4"/>
        <w:rPr>
          <w:rFonts w:cs="Arial"/>
        </w:rPr>
      </w:pPr>
      <w:r w:rsidRPr="00762D2A">
        <w:rPr>
          <w:rFonts w:cs="Arial"/>
        </w:rPr>
        <w:t xml:space="preserve">The alternative is communist organizing. The question is not about degrees of shared concern, but the direction of our political energies </w:t>
      </w:r>
    </w:p>
    <w:p w14:paraId="39FCA2D7" w14:textId="77777777" w:rsidR="00B91749" w:rsidRPr="00762D2A" w:rsidRDefault="00B91749" w:rsidP="00B91749">
      <w:r w:rsidRPr="00762D2A">
        <w:rPr>
          <w:rStyle w:val="Style13ptBold"/>
        </w:rPr>
        <w:t>Thomas 13</w:t>
      </w:r>
      <w:r w:rsidRPr="00762D2A">
        <w:t xml:space="preserve">. Peter Thomas is a Lecturer in History of Political thought at Brunel University @ </w:t>
      </w:r>
      <w:proofErr w:type="gramStart"/>
      <w:r w:rsidRPr="00762D2A">
        <w:t>London  [</w:t>
      </w:r>
      <w:proofErr w:type="gramEnd"/>
      <w:r w:rsidRPr="00762D2A">
        <w:t xml:space="preserve">“The Communist Hypothesis and the Question of Organization,” 2013, </w:t>
      </w:r>
      <w:r w:rsidRPr="00762D2A">
        <w:rPr>
          <w:i/>
        </w:rPr>
        <w:t>Theory and Event 16</w:t>
      </w:r>
      <w:r w:rsidRPr="00762D2A">
        <w:t>, URL: muse.jhu.edu/article/530491]//</w:t>
      </w:r>
      <w:proofErr w:type="spellStart"/>
      <w:r w:rsidRPr="00762D2A">
        <w:t>vikas</w:t>
      </w:r>
      <w:proofErr w:type="spellEnd"/>
    </w:p>
    <w:p w14:paraId="2BFFED5F" w14:textId="77777777" w:rsidR="00B91749" w:rsidRPr="00762D2A" w:rsidRDefault="00B91749" w:rsidP="00B91749">
      <w:pPr>
        <w:rPr>
          <w:b/>
          <w:u w:val="single"/>
        </w:rPr>
      </w:pPr>
      <w:r w:rsidRPr="00762D2A">
        <w:rPr>
          <w:sz w:val="16"/>
        </w:rPr>
        <w:t xml:space="preserve"> The Communist Hypothesis The debate on the ‘Idea of Communism’ that emerged in 2008 following Alain </w:t>
      </w:r>
      <w:proofErr w:type="spellStart"/>
      <w:r w:rsidRPr="00762D2A">
        <w:rPr>
          <w:sz w:val="16"/>
        </w:rPr>
        <w:t>Badiou’s</w:t>
      </w:r>
      <w:proofErr w:type="spellEnd"/>
      <w:r w:rsidRPr="00762D2A">
        <w:rPr>
          <w:sz w:val="16"/>
        </w:rPr>
        <w:t xml:space="preserve"> analysis of the electoral victory of Sarkozy, drawing upon a longer history of vindications of communism over the last 30 years, was quickly greeted with enthusiasm by prominent theorists from a wide range of leftist political traditions. </w:t>
      </w:r>
      <w:r w:rsidRPr="00762D2A">
        <w:rPr>
          <w:b/>
          <w:u w:val="single"/>
        </w:rPr>
        <w:t xml:space="preserve">This </w:t>
      </w:r>
      <w:r w:rsidRPr="00762D2A">
        <w:rPr>
          <w:b/>
          <w:highlight w:val="yellow"/>
          <w:u w:val="single"/>
        </w:rPr>
        <w:t>discussion</w:t>
      </w:r>
      <w:r w:rsidRPr="00762D2A">
        <w:rPr>
          <w:sz w:val="16"/>
        </w:rPr>
        <w:t xml:space="preserve"> also </w:t>
      </w:r>
      <w:r w:rsidRPr="00762D2A">
        <w:rPr>
          <w:b/>
          <w:u w:val="single"/>
        </w:rPr>
        <w:t xml:space="preserve">seems to have </w:t>
      </w:r>
      <w:r w:rsidRPr="00762D2A">
        <w:rPr>
          <w:b/>
          <w:highlight w:val="yellow"/>
          <w:u w:val="single"/>
        </w:rPr>
        <w:t>stimulated</w:t>
      </w:r>
      <w:r w:rsidRPr="00762D2A">
        <w:rPr>
          <w:b/>
          <w:u w:val="single"/>
        </w:rPr>
        <w:t xml:space="preserve"> a </w:t>
      </w:r>
      <w:r w:rsidRPr="00762D2A">
        <w:rPr>
          <w:b/>
          <w:highlight w:val="yellow"/>
          <w:u w:val="single"/>
        </w:rPr>
        <w:t>renewal of</w:t>
      </w:r>
      <w:r w:rsidRPr="00762D2A">
        <w:rPr>
          <w:b/>
          <w:u w:val="single"/>
        </w:rPr>
        <w:t xml:space="preserve"> the </w:t>
      </w:r>
      <w:r w:rsidRPr="00762D2A">
        <w:rPr>
          <w:b/>
          <w:highlight w:val="yellow"/>
          <w:u w:val="single"/>
        </w:rPr>
        <w:t>energy and engagement that</w:t>
      </w:r>
      <w:r w:rsidRPr="00762D2A">
        <w:rPr>
          <w:b/>
          <w:u w:val="single"/>
        </w:rPr>
        <w:t xml:space="preserve"> had </w:t>
      </w:r>
      <w:r w:rsidRPr="00762D2A">
        <w:rPr>
          <w:b/>
          <w:highlight w:val="yellow"/>
          <w:u w:val="single"/>
        </w:rPr>
        <w:t>marked</w:t>
      </w:r>
      <w:r w:rsidRPr="00762D2A">
        <w:rPr>
          <w:b/>
          <w:u w:val="single"/>
        </w:rPr>
        <w:t xml:space="preserve"> the most creative dimensions of</w:t>
      </w:r>
      <w:r w:rsidRPr="00762D2A">
        <w:rPr>
          <w:sz w:val="16"/>
        </w:rPr>
        <w:t xml:space="preserve"> the </w:t>
      </w:r>
      <w:r w:rsidRPr="00762D2A">
        <w:rPr>
          <w:b/>
          <w:highlight w:val="yellow"/>
          <w:u w:val="single"/>
        </w:rPr>
        <w:t>alternative globalization and anti-war movements</w:t>
      </w:r>
      <w:r w:rsidRPr="00762D2A">
        <w:rPr>
          <w:sz w:val="16"/>
        </w:rPr>
        <w:t xml:space="preserve"> straddling the millennium. After the impasses those movements confronted in what was sometimes seen as an ‘interregnum’ at the beginning of the global economic crisis, the affirmation of the ‘Idea of Communism’ – or perhaps even more so, </w:t>
      </w:r>
      <w:r w:rsidRPr="00762D2A">
        <w:rPr>
          <w:b/>
          <w:highlight w:val="yellow"/>
          <w:u w:val="single"/>
        </w:rPr>
        <w:t>the</w:t>
      </w:r>
      <w:r w:rsidRPr="00762D2A">
        <w:rPr>
          <w:sz w:val="16"/>
        </w:rPr>
        <w:t xml:space="preserve"> more precise notion of a </w:t>
      </w:r>
      <w:r w:rsidRPr="00762D2A">
        <w:rPr>
          <w:b/>
          <w:highlight w:val="yellow"/>
          <w:u w:val="single"/>
        </w:rPr>
        <w:t>‘Communist Hypothesis’</w:t>
      </w:r>
      <w:r w:rsidRPr="00762D2A">
        <w:rPr>
          <w:sz w:val="16"/>
        </w:rPr>
        <w:t xml:space="preserve"> – </w:t>
      </w:r>
      <w:r w:rsidRPr="00762D2A">
        <w:rPr>
          <w:b/>
          <w:highlight w:val="yellow"/>
          <w:u w:val="single"/>
        </w:rPr>
        <w:t xml:space="preserve">offered the possibility of </w:t>
      </w:r>
      <w:r w:rsidRPr="00762D2A">
        <w:rPr>
          <w:rStyle w:val="Emphasis"/>
          <w:highlight w:val="yellow"/>
        </w:rPr>
        <w:t>a renewed</w:t>
      </w:r>
      <w:r w:rsidRPr="00762D2A">
        <w:rPr>
          <w:b/>
          <w:u w:val="single"/>
        </w:rPr>
        <w:t xml:space="preserve"> collective </w:t>
      </w:r>
      <w:r w:rsidRPr="00762D2A">
        <w:rPr>
          <w:rStyle w:val="Emphasis"/>
          <w:highlight w:val="yellow"/>
        </w:rPr>
        <w:t>research project into</w:t>
      </w:r>
      <w:r w:rsidRPr="00762D2A">
        <w:rPr>
          <w:sz w:val="16"/>
        </w:rPr>
        <w:t xml:space="preserve"> the viable forms of </w:t>
      </w:r>
      <w:r w:rsidRPr="00762D2A">
        <w:rPr>
          <w:rStyle w:val="Emphasis"/>
          <w:highlight w:val="yellow"/>
        </w:rPr>
        <w:t>contemporary political struggle</w:t>
      </w:r>
      <w:r w:rsidRPr="00762D2A">
        <w:rPr>
          <w:sz w:val="16"/>
        </w:rPr>
        <w:t xml:space="preserve">. Unexpectedly and audaciously, </w:t>
      </w:r>
      <w:r w:rsidRPr="00762D2A">
        <w:rPr>
          <w:b/>
          <w:u w:val="single"/>
        </w:rPr>
        <w:t>the</w:t>
      </w:r>
      <w:r w:rsidRPr="00762D2A">
        <w:rPr>
          <w:sz w:val="16"/>
        </w:rPr>
        <w:t xml:space="preserve"> positive </w:t>
      </w:r>
      <w:proofErr w:type="spellStart"/>
      <w:r w:rsidRPr="00762D2A">
        <w:rPr>
          <w:b/>
          <w:u w:val="single"/>
        </w:rPr>
        <w:t>programme</w:t>
      </w:r>
      <w:proofErr w:type="spellEnd"/>
      <w:r w:rsidRPr="00762D2A">
        <w:rPr>
          <w:b/>
          <w:u w:val="single"/>
        </w:rPr>
        <w:t xml:space="preserve"> of </w:t>
      </w:r>
      <w:r w:rsidRPr="00762D2A">
        <w:rPr>
          <w:b/>
          <w:highlight w:val="yellow"/>
          <w:u w:val="single"/>
        </w:rPr>
        <w:t>communism</w:t>
      </w:r>
      <w:r w:rsidRPr="00762D2A">
        <w:rPr>
          <w:sz w:val="16"/>
        </w:rPr>
        <w:t xml:space="preserve">, and not simply negative resistance to capitalist crisis, </w:t>
      </w:r>
      <w:r w:rsidRPr="00762D2A">
        <w:rPr>
          <w:b/>
          <w:highlight w:val="yellow"/>
          <w:u w:val="single"/>
        </w:rPr>
        <w:t>became the horizon within which we could</w:t>
      </w:r>
      <w:r w:rsidRPr="00762D2A">
        <w:rPr>
          <w:b/>
          <w:u w:val="single"/>
        </w:rPr>
        <w:t xml:space="preserve"> comprehend and </w:t>
      </w:r>
      <w:r w:rsidRPr="00762D2A">
        <w:rPr>
          <w:b/>
          <w:highlight w:val="yellow"/>
          <w:u w:val="single"/>
        </w:rPr>
        <w:t>meet the challenges of the present.</w:t>
      </w:r>
      <w:r w:rsidRPr="00762D2A">
        <w:rPr>
          <w:sz w:val="16"/>
        </w:rPr>
        <w:t xml:space="preserve"> As an ideological intervention, the merits of this discussion are remarkable: it has given rise to a </w:t>
      </w:r>
      <w:proofErr w:type="gramStart"/>
      <w:r w:rsidRPr="00762D2A">
        <w:rPr>
          <w:sz w:val="16"/>
        </w:rPr>
        <w:t>wide ranging</w:t>
      </w:r>
      <w:proofErr w:type="gramEnd"/>
      <w:r w:rsidRPr="00762D2A">
        <w:rPr>
          <w:sz w:val="16"/>
        </w:rPr>
        <w:t xml:space="preserve"> international discussion of the notion of communism that did not occur even at the height of the alternative globalization and anti-war movements, still struggling against the </w:t>
      </w:r>
      <w:proofErr w:type="spellStart"/>
      <w:r w:rsidRPr="00762D2A">
        <w:rPr>
          <w:sz w:val="16"/>
        </w:rPr>
        <w:t>overdeteminations</w:t>
      </w:r>
      <w:proofErr w:type="spellEnd"/>
      <w:r w:rsidRPr="00762D2A">
        <w:rPr>
          <w:sz w:val="16"/>
        </w:rPr>
        <w:t xml:space="preserve"> of the new world order rhetoric of the 1990s. What </w:t>
      </w:r>
      <w:proofErr w:type="gramStart"/>
      <w:r w:rsidRPr="00762D2A">
        <w:rPr>
          <w:sz w:val="16"/>
        </w:rPr>
        <w:t>still remains</w:t>
      </w:r>
      <w:proofErr w:type="gramEnd"/>
      <w:r w:rsidRPr="00762D2A">
        <w:rPr>
          <w:sz w:val="16"/>
        </w:rPr>
        <w:t xml:space="preserve"> more difficult to ascertain, however, is the nature of these discussions’ relationship to the </w:t>
      </w:r>
      <w:r w:rsidRPr="00762D2A">
        <w:rPr>
          <w:sz w:val="16"/>
        </w:rPr>
        <w:lastRenderedPageBreak/>
        <w:t xml:space="preserve">organizational debates that have emerged in the wake of Occupy, international anti-austerity protests and the ‘actually existing’ revolutionary movements of our times. Some important contemporary theorists have argued that the discussion of the idea of communism should keep a distance from immediate organizational questions. </w:t>
      </w:r>
      <w:proofErr w:type="gramStart"/>
      <w:r w:rsidRPr="00762D2A">
        <w:rPr>
          <w:sz w:val="16"/>
        </w:rPr>
        <w:t xml:space="preserve">In particular, </w:t>
      </w:r>
      <w:proofErr w:type="spellStart"/>
      <w:r w:rsidRPr="00762D2A">
        <w:rPr>
          <w:sz w:val="16"/>
        </w:rPr>
        <w:t>Badiou</w:t>
      </w:r>
      <w:proofErr w:type="spellEnd"/>
      <w:proofErr w:type="gramEnd"/>
      <w:r w:rsidRPr="00762D2A">
        <w:rPr>
          <w:sz w:val="16"/>
        </w:rPr>
        <w:t xml:space="preserve"> has strongly resisted the notion that the affirmation of communism should necessarily be accompanied by a renewed consideration of the role of the political party, as decisive agent of that idea’s realization, which he instead regards as an historically superseded instantiation of ‘communist invariants’ that are today searching for a new mode of historical existence. By far the most widespread response, however, has been the proposal that </w:t>
      </w:r>
      <w:r w:rsidRPr="00762D2A">
        <w:rPr>
          <w:b/>
          <w:highlight w:val="yellow"/>
          <w:u w:val="single"/>
        </w:rPr>
        <w:t>a</w:t>
      </w:r>
      <w:r w:rsidRPr="00762D2A">
        <w:rPr>
          <w:b/>
          <w:u w:val="single"/>
        </w:rPr>
        <w:t xml:space="preserve"> coherent </w:t>
      </w:r>
      <w:r w:rsidRPr="00762D2A">
        <w:rPr>
          <w:b/>
          <w:highlight w:val="yellow"/>
          <w:u w:val="single"/>
        </w:rPr>
        <w:t>investigation of</w:t>
      </w:r>
      <w:r w:rsidRPr="00762D2A">
        <w:rPr>
          <w:b/>
          <w:u w:val="single"/>
        </w:rPr>
        <w:t xml:space="preserve"> the </w:t>
      </w:r>
      <w:r w:rsidRPr="00762D2A">
        <w:rPr>
          <w:b/>
          <w:highlight w:val="yellow"/>
          <w:u w:val="single"/>
        </w:rPr>
        <w:t>meaning</w:t>
      </w:r>
      <w:r w:rsidRPr="00762D2A">
        <w:rPr>
          <w:b/>
          <w:u w:val="single"/>
        </w:rPr>
        <w:t xml:space="preserve"> of communism today necessarily </w:t>
      </w:r>
      <w:r w:rsidRPr="00762D2A">
        <w:rPr>
          <w:b/>
          <w:highlight w:val="yellow"/>
          <w:u w:val="single"/>
        </w:rPr>
        <w:t>requires</w:t>
      </w:r>
      <w:r w:rsidRPr="00762D2A">
        <w:rPr>
          <w:b/>
          <w:u w:val="single"/>
        </w:rPr>
        <w:t xml:space="preserve"> a </w:t>
      </w:r>
      <w:r w:rsidRPr="00762D2A">
        <w:rPr>
          <w:rStyle w:val="Emphasis"/>
          <w:highlight w:val="yellow"/>
        </w:rPr>
        <w:t>reconsideration of</w:t>
      </w:r>
      <w:r w:rsidRPr="00762D2A">
        <w:rPr>
          <w:sz w:val="16"/>
        </w:rPr>
        <w:t xml:space="preserve"> the nature of </w:t>
      </w:r>
      <w:r w:rsidRPr="00762D2A">
        <w:rPr>
          <w:rStyle w:val="Emphasis"/>
          <w:highlight w:val="yellow"/>
        </w:rPr>
        <w:t>political power</w:t>
      </w:r>
      <w:r w:rsidRPr="00762D2A">
        <w:rPr>
          <w:sz w:val="16"/>
        </w:rPr>
        <w:t xml:space="preserve">, of political organization, and, above all, of the party-form. </w:t>
      </w:r>
      <w:proofErr w:type="spellStart"/>
      <w:r w:rsidRPr="00762D2A">
        <w:rPr>
          <w:sz w:val="16"/>
        </w:rPr>
        <w:t>Žižek</w:t>
      </w:r>
      <w:proofErr w:type="spellEnd"/>
      <w:r w:rsidRPr="00762D2A">
        <w:rPr>
          <w:sz w:val="16"/>
        </w:rPr>
        <w:t xml:space="preserve">, for instance, has long argued that a politics without the party is nothing more than a form of ‘politics without politics.’ More recently, Jodi Dean has emphasized that the </w:t>
      </w:r>
      <w:proofErr w:type="spellStart"/>
      <w:r w:rsidRPr="00762D2A">
        <w:rPr>
          <w:sz w:val="16"/>
        </w:rPr>
        <w:t>reproposition</w:t>
      </w:r>
      <w:proofErr w:type="spellEnd"/>
      <w:r w:rsidRPr="00762D2A">
        <w:rPr>
          <w:sz w:val="16"/>
        </w:rPr>
        <w:t xml:space="preserve"> of the party-form is the horizon within which the debate on communism can become intelligible to itself. Far from the caricature of homogenous or ‘totalitarian’ unity, Dean argues that </w:t>
      </w:r>
      <w:r w:rsidRPr="00762D2A">
        <w:rPr>
          <w:b/>
          <w:highlight w:val="yellow"/>
          <w:u w:val="single"/>
        </w:rPr>
        <w:t>the party</w:t>
      </w:r>
      <w:r w:rsidRPr="00762D2A">
        <w:rPr>
          <w:sz w:val="16"/>
        </w:rPr>
        <w:t xml:space="preserve"> – and the Leninist party in particular – </w:t>
      </w:r>
      <w:r w:rsidRPr="00762D2A">
        <w:rPr>
          <w:b/>
          <w:highlight w:val="yellow"/>
          <w:u w:val="single"/>
        </w:rPr>
        <w:t>should be understood as</w:t>
      </w:r>
      <w:r w:rsidRPr="00762D2A">
        <w:rPr>
          <w:b/>
          <w:u w:val="single"/>
        </w:rPr>
        <w:t xml:space="preserve"> constituting </w:t>
      </w:r>
      <w:r w:rsidRPr="00762D2A">
        <w:rPr>
          <w:b/>
          <w:highlight w:val="yellow"/>
          <w:u w:val="single"/>
        </w:rPr>
        <w:t>a</w:t>
      </w:r>
      <w:r w:rsidRPr="00762D2A">
        <w:rPr>
          <w:sz w:val="16"/>
        </w:rPr>
        <w:t xml:space="preserve"> ‘</w:t>
      </w:r>
      <w:r w:rsidRPr="00762D2A">
        <w:rPr>
          <w:rStyle w:val="Emphasis"/>
          <w:highlight w:val="yellow"/>
        </w:rPr>
        <w:t>vehicle for maintaining</w:t>
      </w:r>
      <w:r w:rsidRPr="00762D2A">
        <w:rPr>
          <w:b/>
          <w:u w:val="single"/>
        </w:rPr>
        <w:t xml:space="preserve"> a specific gap of desire, the </w:t>
      </w:r>
      <w:r w:rsidRPr="00762D2A">
        <w:rPr>
          <w:rStyle w:val="Emphasis"/>
          <w:highlight w:val="yellow"/>
        </w:rPr>
        <w:t>collective desire</w:t>
      </w:r>
      <w:r w:rsidRPr="00762D2A">
        <w:rPr>
          <w:b/>
          <w:u w:val="single"/>
        </w:rPr>
        <w:t xml:space="preserve"> for collectivity</w:t>
      </w:r>
      <w:r w:rsidRPr="00762D2A">
        <w:rPr>
          <w:sz w:val="16"/>
        </w:rPr>
        <w:t xml:space="preserve">’ (Dean 2012, 207). She further argues that </w:t>
      </w:r>
      <w:r w:rsidRPr="00762D2A">
        <w:rPr>
          <w:b/>
          <w:u w:val="single"/>
        </w:rPr>
        <w:t>such a dynamic has already been evident</w:t>
      </w:r>
      <w:r w:rsidRPr="00762D2A">
        <w:rPr>
          <w:sz w:val="16"/>
        </w:rPr>
        <w:t xml:space="preserve"> in the achievements of Occupy, whatever the ‘anti-</w:t>
      </w:r>
      <w:proofErr w:type="spellStart"/>
      <w:r w:rsidRPr="00762D2A">
        <w:rPr>
          <w:sz w:val="16"/>
        </w:rPr>
        <w:t>verticalist</w:t>
      </w:r>
      <w:proofErr w:type="spellEnd"/>
      <w:r w:rsidRPr="00762D2A">
        <w:rPr>
          <w:sz w:val="16"/>
        </w:rPr>
        <w:t xml:space="preserve">’ claims sometimes made on its behalf. In a related vein, Jan </w:t>
      </w:r>
      <w:proofErr w:type="spellStart"/>
      <w:r w:rsidRPr="00762D2A">
        <w:rPr>
          <w:sz w:val="16"/>
        </w:rPr>
        <w:t>Rehmann</w:t>
      </w:r>
      <w:proofErr w:type="spellEnd"/>
      <w:r w:rsidRPr="00762D2A">
        <w:rPr>
          <w:sz w:val="16"/>
        </w:rPr>
        <w:t xml:space="preserve"> (2013) has argued that the nascent counter-hegemonic dimensions of Occupy, alongside </w:t>
      </w:r>
      <w:proofErr w:type="spellStart"/>
      <w:r w:rsidRPr="00762D2A">
        <w:rPr>
          <w:sz w:val="16"/>
        </w:rPr>
        <w:t>regroupment</w:t>
      </w:r>
      <w:proofErr w:type="spellEnd"/>
      <w:r w:rsidRPr="00762D2A">
        <w:rPr>
          <w:sz w:val="16"/>
        </w:rPr>
        <w:t xml:space="preserve"> processes on the European left, have prepared the ground for a serious </w:t>
      </w:r>
      <w:proofErr w:type="spellStart"/>
      <w:r w:rsidRPr="00762D2A">
        <w:rPr>
          <w:sz w:val="16"/>
        </w:rPr>
        <w:t>reproposal</w:t>
      </w:r>
      <w:proofErr w:type="spellEnd"/>
      <w:r w:rsidRPr="00762D2A">
        <w:rPr>
          <w:sz w:val="16"/>
        </w:rPr>
        <w:t xml:space="preserve"> of the question of the mass political party. </w:t>
      </w:r>
      <w:proofErr w:type="gramStart"/>
      <w:r w:rsidRPr="00762D2A">
        <w:rPr>
          <w:sz w:val="16"/>
        </w:rPr>
        <w:t xml:space="preserve">In particular, </w:t>
      </w:r>
      <w:proofErr w:type="spellStart"/>
      <w:r w:rsidRPr="00762D2A">
        <w:rPr>
          <w:sz w:val="16"/>
        </w:rPr>
        <w:t>Rehmann</w:t>
      </w:r>
      <w:proofErr w:type="spellEnd"/>
      <w:proofErr w:type="gramEnd"/>
      <w:r w:rsidRPr="00762D2A">
        <w:rPr>
          <w:sz w:val="16"/>
        </w:rPr>
        <w:t xml:space="preserve"> argues that </w:t>
      </w:r>
      <w:r w:rsidRPr="00762D2A">
        <w:rPr>
          <w:b/>
          <w:u w:val="single"/>
        </w:rPr>
        <w:t>a renewal of the party will involve experimentation in new party forms</w:t>
      </w:r>
      <w:r w:rsidRPr="00762D2A">
        <w:rPr>
          <w:sz w:val="16"/>
        </w:rPr>
        <w:t xml:space="preserve">, </w:t>
      </w:r>
      <w:r w:rsidRPr="00762D2A">
        <w:rPr>
          <w:b/>
          <w:u w:val="single"/>
        </w:rPr>
        <w:t>including</w:t>
      </w:r>
      <w:r w:rsidRPr="00762D2A">
        <w:rPr>
          <w:sz w:val="16"/>
        </w:rPr>
        <w:t xml:space="preserve"> notions such as those of a ‘mosaic left’ (Urban 2009) or </w:t>
      </w:r>
      <w:r w:rsidRPr="00762D2A">
        <w:rPr>
          <w:b/>
          <w:highlight w:val="yellow"/>
          <w:u w:val="single"/>
        </w:rPr>
        <w:t>a ‘connective party’</w:t>
      </w:r>
      <w:r w:rsidRPr="00762D2A">
        <w:rPr>
          <w:sz w:val="16"/>
        </w:rPr>
        <w:t xml:space="preserve"> (Porcaro 2012). These are positions close to those advocated by one of the original proponents of the debate on communism, the sadly departed Daniel </w:t>
      </w:r>
      <w:proofErr w:type="spellStart"/>
      <w:r w:rsidRPr="00762D2A">
        <w:rPr>
          <w:sz w:val="16"/>
        </w:rPr>
        <w:t>Bensaïd</w:t>
      </w:r>
      <w:proofErr w:type="spellEnd"/>
      <w:r w:rsidRPr="00762D2A">
        <w:rPr>
          <w:sz w:val="16"/>
        </w:rPr>
        <w:t xml:space="preserve">, who repeatedly argued over many years that </w:t>
      </w:r>
      <w:r w:rsidRPr="00762D2A">
        <w:rPr>
          <w:b/>
          <w:u w:val="single"/>
        </w:rPr>
        <w:t xml:space="preserve">the concept of the party </w:t>
      </w:r>
      <w:r w:rsidRPr="00762D2A">
        <w:rPr>
          <w:b/>
          <w:highlight w:val="yellow"/>
          <w:u w:val="single"/>
        </w:rPr>
        <w:t>remains central to</w:t>
      </w:r>
      <w:r w:rsidRPr="00762D2A">
        <w:rPr>
          <w:b/>
          <w:u w:val="single"/>
        </w:rPr>
        <w:t xml:space="preserve"> any coherent reflection on the nature and form of </w:t>
      </w:r>
      <w:r w:rsidRPr="00762D2A">
        <w:rPr>
          <w:b/>
          <w:highlight w:val="yellow"/>
          <w:u w:val="single"/>
        </w:rPr>
        <w:t>politics</w:t>
      </w:r>
      <w:r w:rsidRPr="00762D2A">
        <w:rPr>
          <w:b/>
          <w:u w:val="single"/>
        </w:rPr>
        <w:t xml:space="preserve"> in the contemporary world</w:t>
      </w:r>
      <w:r w:rsidRPr="00762D2A">
        <w:rPr>
          <w:sz w:val="16"/>
        </w:rPr>
        <w:t xml:space="preserve">, </w:t>
      </w:r>
      <w:proofErr w:type="gramStart"/>
      <w:r w:rsidRPr="00762D2A">
        <w:rPr>
          <w:sz w:val="16"/>
        </w:rPr>
        <w:t>whether or not</w:t>
      </w:r>
      <w:proofErr w:type="gramEnd"/>
      <w:r w:rsidRPr="00762D2A">
        <w:rPr>
          <w:sz w:val="16"/>
        </w:rPr>
        <w:t xml:space="preserve"> the word ‘party’ itself is used to describe those processes of unification, coordination and decision. For </w:t>
      </w:r>
      <w:proofErr w:type="spellStart"/>
      <w:r w:rsidRPr="00762D2A">
        <w:rPr>
          <w:sz w:val="16"/>
        </w:rPr>
        <w:t>Bensaïd</w:t>
      </w:r>
      <w:proofErr w:type="spellEnd"/>
      <w:r w:rsidRPr="00762D2A">
        <w:rPr>
          <w:sz w:val="16"/>
        </w:rPr>
        <w:t>, it is the specificity of the overdetermined field of political relations and its irreducibility to the social that continually reproposes the question of the party-form – not as a solution, but as a problem that each upsurge of social and political struggle involving diverging and sometimes conflicting component elements inevitably confronts. This constitutive tension generates the need for continuous interpretative and analytical labor, in the attempt to discover the party-form adequate to the specificity of the social movements to which it gives expression, at the same time as it transforms them by translating their demands into the distinctive register of politics (</w:t>
      </w:r>
      <w:proofErr w:type="spellStart"/>
      <w:r w:rsidRPr="00762D2A">
        <w:rPr>
          <w:sz w:val="16"/>
        </w:rPr>
        <w:t>Bensaïd</w:t>
      </w:r>
      <w:proofErr w:type="spellEnd"/>
      <w:r w:rsidRPr="00762D2A">
        <w:rPr>
          <w:sz w:val="16"/>
        </w:rPr>
        <w:t xml:space="preserve"> 2002, 112 et sq). Above all, however, it has been practical experience of the contradictory processes of left </w:t>
      </w:r>
      <w:proofErr w:type="spellStart"/>
      <w:r w:rsidRPr="00762D2A">
        <w:rPr>
          <w:sz w:val="16"/>
        </w:rPr>
        <w:t>regroupment</w:t>
      </w:r>
      <w:proofErr w:type="spellEnd"/>
      <w:r w:rsidRPr="00762D2A">
        <w:rPr>
          <w:sz w:val="16"/>
        </w:rPr>
        <w:t xml:space="preserve"> on an international scale – </w:t>
      </w:r>
      <w:r w:rsidRPr="00762D2A">
        <w:rPr>
          <w:b/>
          <w:u w:val="single"/>
        </w:rPr>
        <w:t>from reconfigurations over the last decade on the Latin American left</w:t>
      </w:r>
      <w:r w:rsidRPr="00762D2A">
        <w:rPr>
          <w:sz w:val="16"/>
        </w:rPr>
        <w:t xml:space="preserve">, </w:t>
      </w:r>
      <w:r w:rsidRPr="00762D2A">
        <w:rPr>
          <w:b/>
          <w:u w:val="single"/>
        </w:rPr>
        <w:t>to</w:t>
      </w:r>
      <w:r w:rsidRPr="00762D2A">
        <w:rPr>
          <w:sz w:val="16"/>
        </w:rPr>
        <w:t xml:space="preserve"> the varying success of coalition parties in Europe such as </w:t>
      </w:r>
      <w:r w:rsidRPr="00762D2A">
        <w:rPr>
          <w:b/>
          <w:u w:val="single"/>
        </w:rPr>
        <w:t xml:space="preserve">Die </w:t>
      </w:r>
      <w:proofErr w:type="spellStart"/>
      <w:r w:rsidRPr="00762D2A">
        <w:rPr>
          <w:b/>
          <w:u w:val="single"/>
        </w:rPr>
        <w:t>Linke</w:t>
      </w:r>
      <w:proofErr w:type="spellEnd"/>
      <w:r w:rsidRPr="00762D2A">
        <w:rPr>
          <w:b/>
          <w:u w:val="single"/>
        </w:rPr>
        <w:t xml:space="preserve"> in Germany, Izquierda </w:t>
      </w:r>
      <w:proofErr w:type="spellStart"/>
      <w:r w:rsidRPr="00762D2A">
        <w:rPr>
          <w:b/>
          <w:u w:val="single"/>
        </w:rPr>
        <w:t>Unida</w:t>
      </w:r>
      <w:proofErr w:type="spellEnd"/>
      <w:r w:rsidRPr="00762D2A">
        <w:rPr>
          <w:b/>
          <w:u w:val="single"/>
        </w:rPr>
        <w:t xml:space="preserve"> in Spain, </w:t>
      </w:r>
      <w:proofErr w:type="spellStart"/>
      <w:r w:rsidRPr="00762D2A">
        <w:rPr>
          <w:b/>
          <w:u w:val="single"/>
        </w:rPr>
        <w:t>Syriza</w:t>
      </w:r>
      <w:proofErr w:type="spellEnd"/>
      <w:r w:rsidRPr="00762D2A">
        <w:rPr>
          <w:b/>
          <w:u w:val="single"/>
        </w:rPr>
        <w:t xml:space="preserve"> in Greece and the Front de Gauche in France</w:t>
      </w:r>
      <w:r w:rsidRPr="00762D2A">
        <w:rPr>
          <w:sz w:val="16"/>
        </w:rPr>
        <w:t xml:space="preserve">, </w:t>
      </w:r>
      <w:r w:rsidRPr="00762D2A">
        <w:rPr>
          <w:b/>
          <w:u w:val="single"/>
        </w:rPr>
        <w:t>to</w:t>
      </w:r>
      <w:r w:rsidRPr="00762D2A">
        <w:rPr>
          <w:sz w:val="16"/>
        </w:rPr>
        <w:t xml:space="preserve"> the tentative emergence of new political </w:t>
      </w:r>
      <w:r w:rsidRPr="00762D2A">
        <w:rPr>
          <w:b/>
          <w:u w:val="single"/>
        </w:rPr>
        <w:t>formations across North Africa and the Arab world</w:t>
      </w:r>
      <w:r w:rsidRPr="00762D2A">
        <w:rPr>
          <w:sz w:val="16"/>
        </w:rPr>
        <w:t xml:space="preserve"> – </w:t>
      </w:r>
      <w:r w:rsidRPr="00762D2A">
        <w:rPr>
          <w:b/>
          <w:u w:val="single"/>
        </w:rPr>
        <w:t>that has firmly placed the question of the party back on the contemporary agenda.</w:t>
      </w:r>
      <w:r w:rsidRPr="00762D2A">
        <w:rPr>
          <w:sz w:val="16"/>
        </w:rPr>
        <w:t xml:space="preserve"> </w:t>
      </w:r>
      <w:r w:rsidRPr="00762D2A">
        <w:rPr>
          <w:b/>
          <w:highlight w:val="yellow"/>
          <w:u w:val="single"/>
        </w:rPr>
        <w:t>The communist horizon</w:t>
      </w:r>
      <w:r w:rsidRPr="00762D2A">
        <w:rPr>
          <w:sz w:val="16"/>
        </w:rPr>
        <w:t xml:space="preserve"> thus now </w:t>
      </w:r>
      <w:r w:rsidRPr="00762D2A">
        <w:rPr>
          <w:b/>
          <w:highlight w:val="yellow"/>
          <w:u w:val="single"/>
        </w:rPr>
        <w:t>confronts</w:t>
      </w:r>
      <w:r w:rsidRPr="00762D2A">
        <w:rPr>
          <w:b/>
          <w:u w:val="single"/>
        </w:rPr>
        <w:t xml:space="preserve"> its own </w:t>
      </w:r>
      <w:r w:rsidRPr="00762D2A">
        <w:rPr>
          <w:b/>
          <w:highlight w:val="yellow"/>
          <w:u w:val="single"/>
        </w:rPr>
        <w:t>horizon of intelligibility</w:t>
      </w:r>
      <w:r w:rsidRPr="00762D2A">
        <w:rPr>
          <w:sz w:val="16"/>
        </w:rPr>
        <w:t xml:space="preserve"> not simply in a discussion of the party-form, but in the dialectical relation between such theoretical debates and the organizational innovations of the real movements of today, to paraphrase the now oft-quoted words of the German Ideology, </w:t>
      </w:r>
      <w:r w:rsidRPr="00762D2A">
        <w:rPr>
          <w:rStyle w:val="Emphasis"/>
          <w:highlight w:val="yellow"/>
        </w:rPr>
        <w:t>that aim to abolish</w:t>
      </w:r>
      <w:r w:rsidRPr="00762D2A">
        <w:rPr>
          <w:b/>
          <w:u w:val="single"/>
        </w:rPr>
        <w:t xml:space="preserve"> the </w:t>
      </w:r>
      <w:r w:rsidRPr="00762D2A">
        <w:rPr>
          <w:rStyle w:val="Emphasis"/>
          <w:highlight w:val="yellow"/>
        </w:rPr>
        <w:t xml:space="preserve">present </w:t>
      </w:r>
      <w:proofErr w:type="gramStart"/>
      <w:r w:rsidRPr="00762D2A">
        <w:rPr>
          <w:rStyle w:val="Emphasis"/>
          <w:highlight w:val="yellow"/>
        </w:rPr>
        <w:t>state</w:t>
      </w:r>
      <w:r w:rsidRPr="00762D2A">
        <w:rPr>
          <w:b/>
          <w:highlight w:val="yellow"/>
          <w:u w:val="single"/>
        </w:rPr>
        <w:t xml:space="preserve"> of affairs</w:t>
      </w:r>
      <w:proofErr w:type="gramEnd"/>
      <w:r w:rsidRPr="00762D2A">
        <w:rPr>
          <w:sz w:val="16"/>
        </w:rPr>
        <w:t xml:space="preserve"> (MECW 5, 49). The Horizon of the Party-Form In this text, I want to explore some of the consequences of the notion of a communist hypothesis in relation to these organizational debates, </w:t>
      </w:r>
      <w:proofErr w:type="gramStart"/>
      <w:r w:rsidRPr="00762D2A">
        <w:rPr>
          <w:sz w:val="16"/>
        </w:rPr>
        <w:t>and in particular, to</w:t>
      </w:r>
      <w:proofErr w:type="gramEnd"/>
      <w:r w:rsidRPr="00762D2A">
        <w:rPr>
          <w:sz w:val="16"/>
        </w:rPr>
        <w:t xml:space="preserve"> the emerging debate regarding the adequate party-form for radical politics today. First, I will argue that the </w:t>
      </w:r>
      <w:proofErr w:type="gramStart"/>
      <w:r w:rsidRPr="00762D2A">
        <w:rPr>
          <w:sz w:val="16"/>
        </w:rPr>
        <w:t>sometimes obscure</w:t>
      </w:r>
      <w:proofErr w:type="gramEnd"/>
      <w:r w:rsidRPr="00762D2A">
        <w:rPr>
          <w:sz w:val="16"/>
        </w:rPr>
        <w:t xml:space="preserve"> organizational implications of the generic affirmation of communism become clearer when we situate this discussion historically, as a transposition and continuation ‘by philosophical means’ of some of the central debates of the alternative globalization movement. For despite the exaggerated claims to novelty of both friend and foe alike, </w:t>
      </w:r>
      <w:r w:rsidRPr="00762D2A">
        <w:rPr>
          <w:b/>
          <w:u w:val="single"/>
        </w:rPr>
        <w:t xml:space="preserve">the </w:t>
      </w:r>
      <w:r w:rsidRPr="00762D2A">
        <w:rPr>
          <w:b/>
          <w:highlight w:val="yellow"/>
          <w:u w:val="single"/>
        </w:rPr>
        <w:t>debate on communism did not emerge from nowhere</w:t>
      </w:r>
      <w:r w:rsidRPr="00762D2A">
        <w:rPr>
          <w:sz w:val="16"/>
        </w:rPr>
        <w:t xml:space="preserve">. Rather, I argue that it should be understood as representing the displacement into a theoretical register of central themes of the previous sequences of struggles against the ‘new world order’ in the late 1990s and early 2000s. In the same way, the </w:t>
      </w:r>
      <w:r w:rsidRPr="00762D2A">
        <w:rPr>
          <w:b/>
          <w:highlight w:val="yellow"/>
          <w:u w:val="single"/>
        </w:rPr>
        <w:t>new movements</w:t>
      </w:r>
      <w:r w:rsidRPr="00762D2A">
        <w:rPr>
          <w:b/>
          <w:u w:val="single"/>
        </w:rPr>
        <w:t xml:space="preserve"> that </w:t>
      </w:r>
      <w:r w:rsidRPr="00762D2A">
        <w:rPr>
          <w:b/>
          <w:highlight w:val="yellow"/>
          <w:u w:val="single"/>
        </w:rPr>
        <w:t>have</w:t>
      </w:r>
      <w:r w:rsidRPr="00762D2A">
        <w:rPr>
          <w:b/>
          <w:u w:val="single"/>
        </w:rPr>
        <w:t xml:space="preserve"> fortuitously </w:t>
      </w:r>
      <w:r w:rsidRPr="00762D2A">
        <w:rPr>
          <w:b/>
          <w:highlight w:val="yellow"/>
          <w:u w:val="single"/>
        </w:rPr>
        <w:t>coincided with the debate</w:t>
      </w:r>
      <w:r w:rsidRPr="00762D2A">
        <w:rPr>
          <w:b/>
          <w:u w:val="single"/>
        </w:rPr>
        <w:t xml:space="preserve"> on communism</w:t>
      </w:r>
      <w:r w:rsidRPr="00762D2A">
        <w:rPr>
          <w:sz w:val="16"/>
        </w:rPr>
        <w:t xml:space="preserve"> – student movements across North America and Europe from 2009 onwards, the global wave of Occupy, the ongoing Arab revolutions and growing anti-austerity movements around the world throughout 2012 – </w:t>
      </w:r>
      <w:r w:rsidRPr="00762D2A">
        <w:rPr>
          <w:b/>
          <w:u w:val="single"/>
        </w:rPr>
        <w:t>represent not a return or rebirth of history, but its revenge.</w:t>
      </w:r>
      <w:r w:rsidRPr="00762D2A">
        <w:rPr>
          <w:sz w:val="16"/>
        </w:rPr>
        <w:t xml:space="preserve"> They should be understood as </w:t>
      </w:r>
      <w:r w:rsidRPr="00762D2A">
        <w:rPr>
          <w:b/>
          <w:u w:val="single"/>
        </w:rPr>
        <w:t xml:space="preserve">expressions of the accumulation, </w:t>
      </w:r>
      <w:proofErr w:type="gramStart"/>
      <w:r w:rsidRPr="00762D2A">
        <w:rPr>
          <w:b/>
          <w:u w:val="single"/>
        </w:rPr>
        <w:t>displacement</w:t>
      </w:r>
      <w:proofErr w:type="gramEnd"/>
      <w:r w:rsidRPr="00762D2A">
        <w:rPr>
          <w:b/>
          <w:u w:val="single"/>
        </w:rPr>
        <w:t xml:space="preserve"> and transformation of tendencies from the previous cycle of mass struggles that that have been</w:t>
      </w:r>
      <w:r w:rsidRPr="00762D2A">
        <w:rPr>
          <w:sz w:val="16"/>
        </w:rPr>
        <w:t xml:space="preserve"> surreptitiously </w:t>
      </w:r>
      <w:r w:rsidRPr="00762D2A">
        <w:rPr>
          <w:b/>
          <w:u w:val="single"/>
        </w:rPr>
        <w:t>burrowing away</w:t>
      </w:r>
      <w:r w:rsidRPr="00762D2A">
        <w:rPr>
          <w:sz w:val="16"/>
        </w:rPr>
        <w:t xml:space="preserve">, like Marx’s old mole, under the surface of what we can now see was only an apparent and decidedly temporary pacification of the ‘interregnum’ of the middle years of the last decade. The ‘spontaneous rediscovery’ by the moment of Occupy of the </w:t>
      </w:r>
      <w:proofErr w:type="spellStart"/>
      <w:r w:rsidRPr="00762D2A">
        <w:rPr>
          <w:sz w:val="16"/>
        </w:rPr>
        <w:t>aporiai</w:t>
      </w:r>
      <w:proofErr w:type="spellEnd"/>
      <w:r w:rsidRPr="00762D2A">
        <w:rPr>
          <w:sz w:val="16"/>
        </w:rPr>
        <w:t xml:space="preserve"> that plagued the </w:t>
      </w:r>
      <w:r w:rsidRPr="00762D2A">
        <w:rPr>
          <w:sz w:val="16"/>
        </w:rPr>
        <w:lastRenderedPageBreak/>
        <w:t xml:space="preserve">alternative globalization and anti-war movements, however, indicate a substantial continuity of unresolved problems across the different conjunctures of the ebbs and floods of the social and political movements of the last 15 years. </w:t>
      </w:r>
      <w:r w:rsidRPr="00762D2A">
        <w:rPr>
          <w:b/>
          <w:u w:val="single"/>
        </w:rPr>
        <w:t>As a formalized response and proposed resolution to some of these themes</w:t>
      </w:r>
      <w:r w:rsidRPr="00762D2A">
        <w:rPr>
          <w:sz w:val="16"/>
        </w:rPr>
        <w:t xml:space="preserve">, </w:t>
      </w:r>
      <w:r w:rsidRPr="00762D2A">
        <w:rPr>
          <w:b/>
          <w:highlight w:val="yellow"/>
          <w:u w:val="single"/>
        </w:rPr>
        <w:t xml:space="preserve">the </w:t>
      </w:r>
      <w:r w:rsidRPr="00762D2A">
        <w:rPr>
          <w:rStyle w:val="Emphasis"/>
          <w:highlight w:val="yellow"/>
        </w:rPr>
        <w:t>discussion of communism can help</w:t>
      </w:r>
      <w:r w:rsidRPr="00762D2A">
        <w:rPr>
          <w:b/>
          <w:u w:val="single"/>
        </w:rPr>
        <w:t xml:space="preserve"> to </w:t>
      </w:r>
      <w:r w:rsidRPr="00762D2A">
        <w:rPr>
          <w:rStyle w:val="Emphasis"/>
          <w:highlight w:val="yellow"/>
        </w:rPr>
        <w:t>clarify</w:t>
      </w:r>
      <w:r w:rsidRPr="00762D2A">
        <w:rPr>
          <w:b/>
          <w:u w:val="single"/>
        </w:rPr>
        <w:t xml:space="preserve"> both the </w:t>
      </w:r>
      <w:r w:rsidRPr="00762D2A">
        <w:rPr>
          <w:rStyle w:val="Emphasis"/>
          <w:highlight w:val="yellow"/>
        </w:rPr>
        <w:t>strengths and limits</w:t>
      </w:r>
      <w:r w:rsidRPr="00762D2A">
        <w:rPr>
          <w:b/>
          <w:u w:val="single"/>
        </w:rPr>
        <w:t xml:space="preserve"> of these debates</w:t>
      </w:r>
      <w:r w:rsidRPr="00762D2A">
        <w:rPr>
          <w:sz w:val="16"/>
        </w:rPr>
        <w:t xml:space="preserve">, particularly those that are still strongly operative in the post-Occupy conjuncture. Second, I then aim to explore some significant models of organization that emerged in previous periods in which the renewal of communist politics was closely linked to attempts to rethink the party-form. For from the Manifesto of the Communist Party onwards, communism, as word, </w:t>
      </w:r>
      <w:proofErr w:type="gramStart"/>
      <w:r w:rsidRPr="00762D2A">
        <w:rPr>
          <w:sz w:val="16"/>
        </w:rPr>
        <w:t>idea</w:t>
      </w:r>
      <w:proofErr w:type="gramEnd"/>
      <w:r w:rsidRPr="00762D2A">
        <w:rPr>
          <w:sz w:val="16"/>
        </w:rPr>
        <w:t xml:space="preserve"> and hypothesis, has always been inseparably tied to the forms of political organization necessary for its realization: in the terms of the classical Marxist debates, the ‘question of organization’ [die </w:t>
      </w:r>
      <w:proofErr w:type="spellStart"/>
      <w:r w:rsidRPr="00762D2A">
        <w:rPr>
          <w:sz w:val="16"/>
        </w:rPr>
        <w:t>Organisationsfrage</w:t>
      </w:r>
      <w:proofErr w:type="spellEnd"/>
      <w:r w:rsidRPr="00762D2A">
        <w:rPr>
          <w:sz w:val="16"/>
        </w:rPr>
        <w:t xml:space="preserve">]. The models that I will consider are, first, the notion of the ‘compositional party’ derived from the experience of Italian </w:t>
      </w:r>
      <w:proofErr w:type="spellStart"/>
      <w:r w:rsidRPr="00762D2A">
        <w:rPr>
          <w:sz w:val="16"/>
        </w:rPr>
        <w:t>operaismo</w:t>
      </w:r>
      <w:proofErr w:type="spellEnd"/>
      <w:r w:rsidRPr="00762D2A">
        <w:rPr>
          <w:sz w:val="16"/>
        </w:rPr>
        <w:t xml:space="preserve">, recently – and perhaps surprisingly – reproposed in Hardt and Negri’s Commonwealth; second, </w:t>
      </w:r>
      <w:r w:rsidRPr="00762D2A">
        <w:rPr>
          <w:b/>
          <w:highlight w:val="yellow"/>
          <w:u w:val="single"/>
        </w:rPr>
        <w:t>the</w:t>
      </w:r>
      <w:r w:rsidRPr="00762D2A">
        <w:rPr>
          <w:b/>
          <w:u w:val="single"/>
        </w:rPr>
        <w:t xml:space="preserve"> conceptualization of the </w:t>
      </w:r>
      <w:r w:rsidRPr="00762D2A">
        <w:rPr>
          <w:b/>
          <w:highlight w:val="yellow"/>
          <w:u w:val="single"/>
        </w:rPr>
        <w:t>party as a ‘laboratory’ in which a unitary ‘political subject’ could be forged</w:t>
      </w:r>
      <w:r w:rsidRPr="00762D2A">
        <w:rPr>
          <w:sz w:val="16"/>
        </w:rPr>
        <w:t xml:space="preserve">, theorized most coherently in the work of the early </w:t>
      </w:r>
      <w:proofErr w:type="spellStart"/>
      <w:r w:rsidRPr="00762D2A">
        <w:rPr>
          <w:sz w:val="16"/>
        </w:rPr>
        <w:t>Lukács</w:t>
      </w:r>
      <w:proofErr w:type="spellEnd"/>
      <w:r w:rsidRPr="00762D2A">
        <w:rPr>
          <w:sz w:val="16"/>
        </w:rPr>
        <w:t xml:space="preserve">; and third, Gramsci’s call for the formation of a ‘modern Prince’ as a harnessing of the inherent </w:t>
      </w:r>
      <w:proofErr w:type="spellStart"/>
      <w:r w:rsidRPr="00762D2A">
        <w:rPr>
          <w:sz w:val="16"/>
        </w:rPr>
        <w:t>conflictuality</w:t>
      </w:r>
      <w:proofErr w:type="spellEnd"/>
      <w:r w:rsidRPr="00762D2A">
        <w:rPr>
          <w:sz w:val="16"/>
        </w:rPr>
        <w:t xml:space="preserve"> of political modernity in a constituent party-form. Each of these models can be regarded as a mirror in which we can see reflected some of the challenges of the organizational questions that have marked both the alternative globalization movement and the rebellions and revolts of today. Hardt and Negri’s notion of a compositional party composed of ‘insurrectional intersections’ of irreducible singularities responds to the problem of thinking the party-form in a period of the proliferation of demands and movements grounded in diverse experiences of capitalist exploitation and oppression. </w:t>
      </w:r>
      <w:proofErr w:type="spellStart"/>
      <w:r w:rsidRPr="00762D2A">
        <w:rPr>
          <w:sz w:val="16"/>
        </w:rPr>
        <w:t>Lukács’s</w:t>
      </w:r>
      <w:proofErr w:type="spellEnd"/>
      <w:r w:rsidRPr="00762D2A">
        <w:rPr>
          <w:sz w:val="16"/>
        </w:rPr>
        <w:t xml:space="preserve"> proposal of the party as a laboratory for the forging of a totalizing political subject poses the question of the party-form as one of the unification and coordination of political initiatives. </w:t>
      </w:r>
      <w:proofErr w:type="gramStart"/>
      <w:r w:rsidRPr="00762D2A">
        <w:rPr>
          <w:sz w:val="16"/>
        </w:rPr>
        <w:t>Both of these</w:t>
      </w:r>
      <w:proofErr w:type="gramEnd"/>
      <w:r w:rsidRPr="00762D2A">
        <w:rPr>
          <w:sz w:val="16"/>
        </w:rPr>
        <w:t xml:space="preserve"> models, I will argue, ultimately </w:t>
      </w:r>
      <w:r w:rsidRPr="00762D2A">
        <w:rPr>
          <w:b/>
          <w:highlight w:val="yellow"/>
          <w:u w:val="single"/>
        </w:rPr>
        <w:t>confront the limitations of a political formalism</w:t>
      </w:r>
      <w:r w:rsidRPr="00762D2A">
        <w:rPr>
          <w:sz w:val="16"/>
        </w:rPr>
        <w:t xml:space="preserve">, </w:t>
      </w:r>
      <w:r w:rsidRPr="00762D2A">
        <w:rPr>
          <w:b/>
          <w:highlight w:val="yellow"/>
          <w:u w:val="single"/>
        </w:rPr>
        <w:t>which runs the risk of invoking</w:t>
      </w:r>
      <w:r w:rsidRPr="00762D2A">
        <w:rPr>
          <w:b/>
          <w:u w:val="single"/>
        </w:rPr>
        <w:t xml:space="preserve"> a </w:t>
      </w:r>
      <w:r w:rsidRPr="00762D2A">
        <w:rPr>
          <w:b/>
          <w:highlight w:val="yellow"/>
          <w:u w:val="single"/>
        </w:rPr>
        <w:t>political party-form</w:t>
      </w:r>
      <w:r w:rsidRPr="00762D2A">
        <w:rPr>
          <w:b/>
          <w:u w:val="single"/>
        </w:rPr>
        <w:t xml:space="preserve"> </w:t>
      </w:r>
      <w:r w:rsidRPr="00762D2A">
        <w:rPr>
          <w:b/>
          <w:highlight w:val="yellow"/>
          <w:u w:val="single"/>
        </w:rPr>
        <w:t>as</w:t>
      </w:r>
      <w:r w:rsidRPr="00762D2A">
        <w:rPr>
          <w:b/>
          <w:u w:val="single"/>
        </w:rPr>
        <w:t xml:space="preserve"> the </w:t>
      </w:r>
      <w:r w:rsidRPr="00762D2A">
        <w:rPr>
          <w:b/>
          <w:highlight w:val="yellow"/>
          <w:u w:val="single"/>
        </w:rPr>
        <w:t>resolution</w:t>
      </w:r>
      <w:r w:rsidRPr="00762D2A">
        <w:rPr>
          <w:b/>
          <w:u w:val="single"/>
        </w:rPr>
        <w:t xml:space="preserve"> </w:t>
      </w:r>
      <w:r w:rsidRPr="00762D2A">
        <w:rPr>
          <w:b/>
          <w:highlight w:val="yellow"/>
          <w:u w:val="single"/>
        </w:rPr>
        <w:t>of</w:t>
      </w:r>
      <w:r w:rsidRPr="00762D2A">
        <w:rPr>
          <w:sz w:val="16"/>
        </w:rPr>
        <w:t xml:space="preserve"> the </w:t>
      </w:r>
      <w:r w:rsidRPr="00762D2A">
        <w:rPr>
          <w:b/>
          <w:highlight w:val="yellow"/>
          <w:u w:val="single"/>
        </w:rPr>
        <w:t>contradictions</w:t>
      </w:r>
      <w:r w:rsidRPr="00762D2A">
        <w:rPr>
          <w:b/>
          <w:u w:val="single"/>
        </w:rPr>
        <w:t xml:space="preserve"> of</w:t>
      </w:r>
      <w:r w:rsidRPr="00762D2A">
        <w:rPr>
          <w:sz w:val="16"/>
        </w:rPr>
        <w:t xml:space="preserve"> the </w:t>
      </w:r>
      <w:r w:rsidRPr="00762D2A">
        <w:rPr>
          <w:b/>
          <w:u w:val="single"/>
        </w:rPr>
        <w:t xml:space="preserve">social practices </w:t>
      </w:r>
      <w:r w:rsidRPr="00762D2A">
        <w:rPr>
          <w:b/>
          <w:highlight w:val="yellow"/>
          <w:u w:val="single"/>
        </w:rPr>
        <w:t>that are</w:t>
      </w:r>
      <w:r w:rsidRPr="00762D2A">
        <w:rPr>
          <w:b/>
          <w:u w:val="single"/>
        </w:rPr>
        <w:t xml:space="preserve"> </w:t>
      </w:r>
      <w:r w:rsidRPr="00762D2A">
        <w:rPr>
          <w:sz w:val="16"/>
        </w:rPr>
        <w:t xml:space="preserve">thereby </w:t>
      </w:r>
      <w:r w:rsidRPr="00762D2A">
        <w:rPr>
          <w:b/>
          <w:highlight w:val="yellow"/>
          <w:u w:val="single"/>
        </w:rPr>
        <w:t>interpellated</w:t>
      </w:r>
      <w:r w:rsidRPr="00762D2A">
        <w:rPr>
          <w:sz w:val="16"/>
        </w:rPr>
        <w:t xml:space="preserve"> as its subaltern content. </w:t>
      </w:r>
      <w:r w:rsidRPr="00762D2A">
        <w:rPr>
          <w:b/>
          <w:highlight w:val="yellow"/>
          <w:u w:val="single"/>
        </w:rPr>
        <w:t>Gramsci’s</w:t>
      </w:r>
      <w:r w:rsidRPr="00762D2A">
        <w:rPr>
          <w:sz w:val="16"/>
        </w:rPr>
        <w:t xml:space="preserve"> modern Prince, on the other hand, </w:t>
      </w:r>
      <w:r w:rsidRPr="00762D2A">
        <w:rPr>
          <w:b/>
          <w:highlight w:val="yellow"/>
          <w:u w:val="single"/>
        </w:rPr>
        <w:t>integrates</w:t>
      </w:r>
      <w:r w:rsidRPr="00762D2A">
        <w:rPr>
          <w:b/>
          <w:u w:val="single"/>
        </w:rPr>
        <w:t xml:space="preserve"> both </w:t>
      </w:r>
      <w:r w:rsidRPr="00762D2A">
        <w:rPr>
          <w:b/>
          <w:highlight w:val="yellow"/>
          <w:u w:val="single"/>
        </w:rPr>
        <w:t>compositional and totalizing dimensions</w:t>
      </w:r>
      <w:r w:rsidRPr="00762D2A">
        <w:rPr>
          <w:sz w:val="16"/>
        </w:rPr>
        <w:t xml:space="preserve">, </w:t>
      </w:r>
      <w:r w:rsidRPr="00762D2A">
        <w:rPr>
          <w:b/>
          <w:highlight w:val="yellow"/>
          <w:u w:val="single"/>
        </w:rPr>
        <w:t>while avoiding</w:t>
      </w:r>
      <w:r w:rsidRPr="00762D2A">
        <w:rPr>
          <w:b/>
          <w:u w:val="single"/>
        </w:rPr>
        <w:t xml:space="preserve"> the temptation of a </w:t>
      </w:r>
      <w:r w:rsidRPr="00762D2A">
        <w:rPr>
          <w:b/>
          <w:highlight w:val="yellow"/>
          <w:u w:val="single"/>
        </w:rPr>
        <w:t>formalistic resolution</w:t>
      </w:r>
      <w:r w:rsidRPr="00762D2A">
        <w:rPr>
          <w:b/>
          <w:u w:val="single"/>
        </w:rPr>
        <w:t xml:space="preserve"> of the contradictions that are the necessary preconditions</w:t>
      </w:r>
      <w:r w:rsidRPr="00762D2A">
        <w:rPr>
          <w:sz w:val="16"/>
        </w:rPr>
        <w:t xml:space="preserve"> – and enduring challenge – </w:t>
      </w:r>
      <w:r w:rsidRPr="00762D2A">
        <w:rPr>
          <w:b/>
          <w:u w:val="single"/>
        </w:rPr>
        <w:t xml:space="preserve">of political organization. </w:t>
      </w:r>
      <w:r w:rsidRPr="00762D2A">
        <w:rPr>
          <w:rStyle w:val="Emphasis"/>
          <w:highlight w:val="yellow"/>
        </w:rPr>
        <w:t>Rather than</w:t>
      </w:r>
      <w:r w:rsidRPr="00762D2A">
        <w:rPr>
          <w:sz w:val="16"/>
        </w:rPr>
        <w:t xml:space="preserve"> the </w:t>
      </w:r>
      <w:r w:rsidRPr="00762D2A">
        <w:rPr>
          <w:rStyle w:val="Emphasis"/>
          <w:highlight w:val="yellow"/>
        </w:rPr>
        <w:t>elimination of difference</w:t>
      </w:r>
      <w:r w:rsidRPr="00762D2A">
        <w:rPr>
          <w:sz w:val="16"/>
        </w:rPr>
        <w:t xml:space="preserve">, the </w:t>
      </w:r>
      <w:r w:rsidRPr="00762D2A">
        <w:rPr>
          <w:rStyle w:val="Emphasis"/>
        </w:rPr>
        <w:t xml:space="preserve">assertion of </w:t>
      </w:r>
      <w:r w:rsidRPr="00762D2A">
        <w:rPr>
          <w:rStyle w:val="Emphasis"/>
          <w:highlight w:val="yellow"/>
        </w:rPr>
        <w:t>identity</w:t>
      </w:r>
      <w:r w:rsidRPr="00762D2A">
        <w:rPr>
          <w:b/>
          <w:highlight w:val="yellow"/>
          <w:u w:val="single"/>
        </w:rPr>
        <w:t xml:space="preserve"> or</w:t>
      </w:r>
      <w:r w:rsidRPr="00762D2A">
        <w:rPr>
          <w:sz w:val="16"/>
        </w:rPr>
        <w:t xml:space="preserve"> the </w:t>
      </w:r>
      <w:r w:rsidRPr="00762D2A">
        <w:rPr>
          <w:b/>
          <w:highlight w:val="yellow"/>
          <w:u w:val="single"/>
        </w:rPr>
        <w:t>dominance</w:t>
      </w:r>
      <w:r w:rsidRPr="00762D2A">
        <w:rPr>
          <w:b/>
          <w:u w:val="single"/>
        </w:rPr>
        <w:t xml:space="preserve"> of political form over social content</w:t>
      </w:r>
      <w:r w:rsidRPr="00762D2A">
        <w:rPr>
          <w:sz w:val="16"/>
        </w:rPr>
        <w:t xml:space="preserve">, the modern Prince represents the outlines of </w:t>
      </w:r>
      <w:r w:rsidRPr="00762D2A">
        <w:rPr>
          <w:b/>
          <w:highlight w:val="yellow"/>
          <w:u w:val="single"/>
        </w:rPr>
        <w:t>a party-form</w:t>
      </w:r>
      <w:r w:rsidRPr="00762D2A">
        <w:rPr>
          <w:b/>
          <w:u w:val="single"/>
        </w:rPr>
        <w:t xml:space="preserve"> that </w:t>
      </w:r>
      <w:r w:rsidRPr="00762D2A">
        <w:rPr>
          <w:b/>
          <w:highlight w:val="yellow"/>
          <w:u w:val="single"/>
        </w:rPr>
        <w:t xml:space="preserve">would be </w:t>
      </w:r>
      <w:r w:rsidRPr="00762D2A">
        <w:rPr>
          <w:rStyle w:val="Emphasis"/>
          <w:highlight w:val="yellow"/>
        </w:rPr>
        <w:t>capable of valorizing contradiction and conflict</w:t>
      </w:r>
      <w:r w:rsidRPr="00762D2A">
        <w:rPr>
          <w:sz w:val="16"/>
        </w:rPr>
        <w:t xml:space="preserve">, </w:t>
      </w:r>
      <w:r w:rsidRPr="00762D2A">
        <w:rPr>
          <w:rStyle w:val="Emphasis"/>
          <w:highlight w:val="yellow"/>
        </w:rPr>
        <w:t>harnessing them</w:t>
      </w:r>
      <w:r w:rsidRPr="00762D2A">
        <w:rPr>
          <w:b/>
          <w:highlight w:val="yellow"/>
          <w:u w:val="single"/>
        </w:rPr>
        <w:t xml:space="preserve"> as</w:t>
      </w:r>
      <w:r w:rsidRPr="00762D2A">
        <w:rPr>
          <w:b/>
          <w:u w:val="single"/>
        </w:rPr>
        <w:t xml:space="preserve"> the motor of</w:t>
      </w:r>
      <w:r w:rsidRPr="00762D2A">
        <w:rPr>
          <w:sz w:val="16"/>
        </w:rPr>
        <w:t xml:space="preserve"> its totalizing </w:t>
      </w:r>
      <w:r w:rsidRPr="00762D2A">
        <w:rPr>
          <w:b/>
          <w:highlight w:val="yellow"/>
          <w:u w:val="single"/>
        </w:rPr>
        <w:t>development</w:t>
      </w:r>
      <w:r w:rsidRPr="00762D2A">
        <w:rPr>
          <w:sz w:val="16"/>
        </w:rPr>
        <w:t xml:space="preserve">. In </w:t>
      </w:r>
      <w:proofErr w:type="gramStart"/>
      <w:r w:rsidRPr="00762D2A">
        <w:rPr>
          <w:sz w:val="16"/>
        </w:rPr>
        <w:t>these sense</w:t>
      </w:r>
      <w:proofErr w:type="gramEnd"/>
      <w:r w:rsidRPr="00762D2A">
        <w:rPr>
          <w:sz w:val="16"/>
        </w:rPr>
        <w:t xml:space="preserve">, the modern Prince can be understood as </w:t>
      </w:r>
      <w:r w:rsidRPr="00762D2A">
        <w:rPr>
          <w:b/>
          <w:u w:val="single"/>
        </w:rPr>
        <w:t xml:space="preserve">a proposal for </w:t>
      </w:r>
      <w:r w:rsidRPr="00762D2A">
        <w:rPr>
          <w:b/>
          <w:highlight w:val="yellow"/>
          <w:u w:val="single"/>
        </w:rPr>
        <w:t>a</w:t>
      </w:r>
      <w:r w:rsidRPr="00762D2A">
        <w:rPr>
          <w:b/>
          <w:u w:val="single"/>
        </w:rPr>
        <w:t xml:space="preserve"> type of </w:t>
      </w:r>
      <w:r w:rsidRPr="00762D2A">
        <w:rPr>
          <w:b/>
          <w:highlight w:val="yellow"/>
          <w:u w:val="single"/>
        </w:rPr>
        <w:t>‘expansive’ party-form that might</w:t>
      </w:r>
      <w:r w:rsidRPr="00762D2A">
        <w:rPr>
          <w:b/>
          <w:u w:val="single"/>
        </w:rPr>
        <w:t xml:space="preserve"> be able to </w:t>
      </w:r>
      <w:r w:rsidRPr="00762D2A">
        <w:rPr>
          <w:b/>
          <w:highlight w:val="yellow"/>
          <w:u w:val="single"/>
        </w:rPr>
        <w:t>respond productively to</w:t>
      </w:r>
      <w:r w:rsidRPr="00762D2A">
        <w:rPr>
          <w:b/>
          <w:u w:val="single"/>
        </w:rPr>
        <w:t xml:space="preserve"> the </w:t>
      </w:r>
      <w:r w:rsidRPr="00762D2A">
        <w:rPr>
          <w:b/>
          <w:highlight w:val="yellow"/>
          <w:u w:val="single"/>
        </w:rPr>
        <w:t>challenges</w:t>
      </w:r>
      <w:r w:rsidRPr="00762D2A">
        <w:rPr>
          <w:b/>
          <w:u w:val="single"/>
        </w:rPr>
        <w:t xml:space="preserve"> of contemporary movements.</w:t>
      </w:r>
    </w:p>
    <w:p w14:paraId="14421222" w14:textId="77777777" w:rsidR="00B91749" w:rsidRPr="00762D2A" w:rsidRDefault="00B91749" w:rsidP="00B91749">
      <w:pPr>
        <w:rPr>
          <w:rStyle w:val="Emphasis"/>
        </w:rPr>
      </w:pPr>
    </w:p>
    <w:p w14:paraId="2173A528" w14:textId="77777777" w:rsidR="00B91749" w:rsidRPr="00B91749" w:rsidRDefault="00B91749" w:rsidP="00B91749"/>
    <w:bookmarkEnd w:id="0"/>
    <w:p w14:paraId="070926FC" w14:textId="7CF0F8B4" w:rsidR="00E42E4C" w:rsidRDefault="00B91749" w:rsidP="00B91749">
      <w:pPr>
        <w:pStyle w:val="Heading2"/>
      </w:pPr>
      <w:r>
        <w:lastRenderedPageBreak/>
        <w:t>Case</w:t>
      </w:r>
    </w:p>
    <w:p w14:paraId="1FE453DF" w14:textId="02EDF9F8" w:rsidR="00B91749" w:rsidRDefault="00B91749" w:rsidP="00B91749">
      <w:pPr>
        <w:pStyle w:val="Heading3"/>
        <w:spacing w:before="200"/>
      </w:pPr>
      <w:proofErr w:type="spellStart"/>
      <w:r>
        <w:lastRenderedPageBreak/>
        <w:t>fw</w:t>
      </w:r>
      <w:proofErr w:type="spellEnd"/>
    </w:p>
    <w:p w14:paraId="15724291" w14:textId="77777777" w:rsidR="00B91749" w:rsidRDefault="00B91749" w:rsidP="00B91749">
      <w:pPr>
        <w:pStyle w:val="Heading4"/>
        <w:spacing w:before="200"/>
      </w:pPr>
      <w:r>
        <w:rPr>
          <w:rFonts w:ascii="Georgia" w:hAnsi="Georgia"/>
          <w:color w:val="000000"/>
        </w:rPr>
        <w:t xml:space="preserve">The standard is </w:t>
      </w:r>
      <w:r>
        <w:rPr>
          <w:rFonts w:ascii="Georgia" w:hAnsi="Georgia"/>
          <w:color w:val="000000"/>
          <w:u w:val="single"/>
        </w:rPr>
        <w:t>maximizing expected wellbeing</w:t>
      </w:r>
      <w:r>
        <w:rPr>
          <w:rFonts w:ascii="Georgia" w:hAnsi="Georgia"/>
          <w:color w:val="000000"/>
        </w:rPr>
        <w:t>. </w:t>
      </w:r>
    </w:p>
    <w:p w14:paraId="5B708320" w14:textId="77777777" w:rsidR="00B91749" w:rsidRDefault="00B91749" w:rsidP="00B91749">
      <w:pPr>
        <w:pStyle w:val="Heading4"/>
        <w:spacing w:before="200"/>
      </w:pPr>
      <w:r>
        <w:rPr>
          <w:rFonts w:ascii="Georgia" w:hAnsi="Georgia"/>
          <w:color w:val="000000"/>
        </w:rPr>
        <w:t>1</w:t>
      </w:r>
      <w:r>
        <w:rPr>
          <w:rFonts w:ascii="Georgia" w:hAnsi="Georgia"/>
          <w:b w:val="0"/>
          <w:bCs w:val="0"/>
          <w:color w:val="000000"/>
        </w:rPr>
        <w:t>.</w:t>
      </w:r>
      <w:r>
        <w:rPr>
          <w:rFonts w:ascii="Georgia" w:hAnsi="Georgia"/>
          <w:color w:val="000000"/>
        </w:rPr>
        <w:t xml:space="preserve"> Only util respects </w:t>
      </w:r>
      <w:r>
        <w:rPr>
          <w:rFonts w:ascii="Georgia" w:hAnsi="Georgia"/>
          <w:color w:val="000000"/>
          <w:u w:val="single"/>
        </w:rPr>
        <w:t>equality</w:t>
      </w:r>
      <w:r>
        <w:rPr>
          <w:rFonts w:ascii="Georgia" w:hAnsi="Georgia"/>
          <w:color w:val="000000"/>
        </w:rPr>
        <w:t xml:space="preserve"> by giving the same weight to all- side constraints unduly favor those </w:t>
      </w:r>
      <w:r>
        <w:rPr>
          <w:rFonts w:ascii="Georgia" w:hAnsi="Georgia"/>
          <w:i/>
          <w:iCs/>
          <w:color w:val="000000"/>
        </w:rPr>
        <w:t>directly harmed</w:t>
      </w:r>
      <w:r>
        <w:rPr>
          <w:rFonts w:ascii="Georgia" w:hAnsi="Georgia"/>
          <w:color w:val="000000"/>
        </w:rPr>
        <w:t xml:space="preserve">. They also </w:t>
      </w:r>
      <w:r>
        <w:rPr>
          <w:rFonts w:ascii="Georgia" w:hAnsi="Georgia"/>
          <w:color w:val="000000"/>
          <w:u w:val="single"/>
        </w:rPr>
        <w:t>freeze actions</w:t>
      </w:r>
      <w:r>
        <w:rPr>
          <w:rFonts w:ascii="Georgia" w:hAnsi="Georgia"/>
          <w:color w:val="000000"/>
        </w:rPr>
        <w:t xml:space="preserve"> since states </w:t>
      </w:r>
      <w:r>
        <w:rPr>
          <w:rFonts w:ascii="Georgia" w:hAnsi="Georgia"/>
          <w:i/>
          <w:iCs/>
          <w:color w:val="000000"/>
        </w:rPr>
        <w:t>always violate some rights</w:t>
      </w:r>
      <w:r>
        <w:rPr>
          <w:rFonts w:ascii="Georgia" w:hAnsi="Georgia"/>
          <w:color w:val="000000"/>
        </w:rPr>
        <w:t xml:space="preserve">, have </w:t>
      </w:r>
      <w:r>
        <w:rPr>
          <w:rFonts w:ascii="Georgia" w:hAnsi="Georgia"/>
          <w:color w:val="000000"/>
          <w:u w:val="single"/>
        </w:rPr>
        <w:t>no unified intention</w:t>
      </w:r>
      <w:r>
        <w:rPr>
          <w:rFonts w:ascii="Georgia" w:hAnsi="Georgia"/>
          <w:color w:val="000000"/>
        </w:rPr>
        <w:t xml:space="preserve">, and all actions have some </w:t>
      </w:r>
      <w:r>
        <w:rPr>
          <w:rFonts w:ascii="Georgia" w:hAnsi="Georgia"/>
          <w:color w:val="000000"/>
          <w:u w:val="single"/>
        </w:rPr>
        <w:t>non-zero risk</w:t>
      </w:r>
      <w:r>
        <w:rPr>
          <w:rFonts w:ascii="Georgia" w:hAnsi="Georgia"/>
          <w:color w:val="000000"/>
        </w:rPr>
        <w:t xml:space="preserve"> of violating a side-constraint. </w:t>
      </w:r>
    </w:p>
    <w:p w14:paraId="29190723" w14:textId="77777777" w:rsidR="00B91749" w:rsidRDefault="00B91749" w:rsidP="00B91749">
      <w:pPr>
        <w:pStyle w:val="Heading4"/>
        <w:spacing w:before="200"/>
      </w:pPr>
      <w:r>
        <w:rPr>
          <w:rFonts w:ascii="Georgia" w:hAnsi="Georgia"/>
          <w:color w:val="000000"/>
        </w:rPr>
        <w:t xml:space="preserve">3. </w:t>
      </w:r>
      <w:r>
        <w:rPr>
          <w:rFonts w:ascii="Georgia" w:hAnsi="Georgia"/>
          <w:color w:val="000000"/>
          <w:u w:val="single"/>
        </w:rPr>
        <w:t>Degrees of wrongness</w:t>
      </w:r>
      <w:r>
        <w:rPr>
          <w:rFonts w:ascii="Georgia" w:hAnsi="Georgia"/>
          <w:color w:val="000000"/>
        </w:rPr>
        <w:t xml:space="preserve">- if I break a promise to meet up for lunch, it’s </w:t>
      </w:r>
      <w:r>
        <w:rPr>
          <w:rFonts w:ascii="Georgia" w:hAnsi="Georgia"/>
          <w:i/>
          <w:iCs/>
          <w:color w:val="000000"/>
        </w:rPr>
        <w:t>not as bad</w:t>
      </w:r>
      <w:r>
        <w:rPr>
          <w:rFonts w:ascii="Georgia" w:hAnsi="Georgia"/>
          <w:color w:val="000000"/>
        </w:rPr>
        <w:t xml:space="preserve"> as breaking a promise to take a </w:t>
      </w:r>
      <w:r>
        <w:rPr>
          <w:rFonts w:ascii="Georgia" w:hAnsi="Georgia"/>
          <w:i/>
          <w:iCs/>
          <w:color w:val="000000"/>
        </w:rPr>
        <w:t>dying person</w:t>
      </w:r>
      <w:r>
        <w:rPr>
          <w:rFonts w:ascii="Georgia" w:hAnsi="Georgia"/>
          <w:color w:val="000000"/>
        </w:rPr>
        <w:t xml:space="preserve"> to the hospital- only </w:t>
      </w:r>
      <w:r>
        <w:rPr>
          <w:rFonts w:ascii="Georgia" w:hAnsi="Georgia"/>
          <w:color w:val="000000"/>
          <w:u w:val="single"/>
        </w:rPr>
        <w:t>consequences</w:t>
      </w:r>
      <w:r>
        <w:rPr>
          <w:rFonts w:ascii="Georgia" w:hAnsi="Georgia"/>
          <w:color w:val="000000"/>
        </w:rPr>
        <w:t xml:space="preserve"> explain why the second one is </w:t>
      </w:r>
      <w:r>
        <w:rPr>
          <w:rFonts w:ascii="Georgia" w:hAnsi="Georgia"/>
          <w:i/>
          <w:iCs/>
          <w:color w:val="000000"/>
        </w:rPr>
        <w:t>much worse</w:t>
      </w:r>
      <w:r>
        <w:rPr>
          <w:rFonts w:ascii="Georgia" w:hAnsi="Georgia"/>
          <w:color w:val="000000"/>
        </w:rPr>
        <w:t xml:space="preserve"> than the first.</w:t>
      </w:r>
    </w:p>
    <w:p w14:paraId="4033855C" w14:textId="77777777" w:rsidR="00B91749" w:rsidRDefault="00B91749" w:rsidP="00B91749">
      <w:pPr>
        <w:pStyle w:val="Heading4"/>
        <w:spacing w:before="200"/>
      </w:pPr>
      <w:r>
        <w:rPr>
          <w:rFonts w:ascii="Georgia" w:hAnsi="Georgia"/>
          <w:color w:val="000000"/>
        </w:rPr>
        <w:t xml:space="preserve">4. Disregarding </w:t>
      </w:r>
      <w:r>
        <w:rPr>
          <w:rFonts w:ascii="Georgia" w:hAnsi="Georgia"/>
          <w:color w:val="000000"/>
          <w:u w:val="single"/>
        </w:rPr>
        <w:t>material violence</w:t>
      </w:r>
      <w:r>
        <w:rPr>
          <w:rFonts w:ascii="Georgia" w:hAnsi="Georgia"/>
          <w:color w:val="000000"/>
        </w:rPr>
        <w:t xml:space="preserve"> is a form of </w:t>
      </w:r>
      <w:r>
        <w:rPr>
          <w:rFonts w:ascii="Georgia" w:hAnsi="Georgia"/>
          <w:color w:val="000000"/>
          <w:u w:val="single"/>
        </w:rPr>
        <w:t>abstraction</w:t>
      </w:r>
      <w:r>
        <w:rPr>
          <w:rFonts w:ascii="Georgia" w:hAnsi="Georgia"/>
          <w:color w:val="000000"/>
        </w:rPr>
        <w:t xml:space="preserve"> that </w:t>
      </w:r>
      <w:r>
        <w:rPr>
          <w:rFonts w:ascii="Georgia" w:hAnsi="Georgia"/>
          <w:color w:val="000000"/>
          <w:u w:val="single"/>
        </w:rPr>
        <w:t>reifies concrete structures of domination</w:t>
      </w:r>
      <w:r>
        <w:rPr>
          <w:rFonts w:ascii="Georgia" w:hAnsi="Georgia"/>
          <w:color w:val="000000"/>
        </w:rPr>
        <w:t xml:space="preserve">; </w:t>
      </w:r>
      <w:r>
        <w:rPr>
          <w:rFonts w:ascii="Georgia" w:hAnsi="Georgia"/>
          <w:color w:val="000000"/>
          <w:u w:val="single"/>
        </w:rPr>
        <w:t>moral absolutism</w:t>
      </w:r>
      <w:r>
        <w:rPr>
          <w:rFonts w:ascii="Georgia" w:hAnsi="Georgia"/>
          <w:color w:val="000000"/>
        </w:rPr>
        <w:t xml:space="preserve"> is </w:t>
      </w:r>
      <w:r>
        <w:rPr>
          <w:rFonts w:ascii="Georgia" w:hAnsi="Georgia"/>
          <w:color w:val="000000"/>
          <w:u w:val="single"/>
        </w:rPr>
        <w:t>epistemically suspect</w:t>
      </w:r>
      <w:r>
        <w:rPr>
          <w:rFonts w:ascii="Georgia" w:hAnsi="Georgia"/>
          <w:color w:val="000000"/>
        </w:rPr>
        <w:t xml:space="preserve"> and </w:t>
      </w:r>
      <w:r>
        <w:rPr>
          <w:rFonts w:ascii="Georgia" w:hAnsi="Georgia"/>
          <w:color w:val="000000"/>
          <w:u w:val="single"/>
        </w:rPr>
        <w:t>justifies complicity in oppression</w:t>
      </w:r>
      <w:r>
        <w:rPr>
          <w:rFonts w:ascii="Georgia" w:hAnsi="Georgia"/>
          <w:color w:val="000000"/>
        </w:rPr>
        <w:t xml:space="preserve">- threats to security </w:t>
      </w:r>
      <w:r>
        <w:rPr>
          <w:rFonts w:ascii="Georgia" w:hAnsi="Georgia"/>
          <w:color w:val="000000"/>
          <w:u w:val="single"/>
        </w:rPr>
        <w:t>preclude</w:t>
      </w:r>
      <w:r>
        <w:rPr>
          <w:rFonts w:ascii="Georgia" w:hAnsi="Georgia"/>
          <w:color w:val="000000"/>
        </w:rPr>
        <w:t xml:space="preserve"> the </w:t>
      </w:r>
      <w:r>
        <w:rPr>
          <w:rFonts w:ascii="Georgia" w:hAnsi="Georgia"/>
          <w:i/>
          <w:iCs/>
          <w:color w:val="000000"/>
        </w:rPr>
        <w:t>moral idealism</w:t>
      </w:r>
      <w:r>
        <w:rPr>
          <w:rFonts w:ascii="Georgia" w:hAnsi="Georgia"/>
          <w:color w:val="000000"/>
        </w:rPr>
        <w:t xml:space="preserve"> presupposed by other theories and life is a </w:t>
      </w:r>
      <w:r>
        <w:rPr>
          <w:rFonts w:ascii="Georgia" w:hAnsi="Georgia"/>
          <w:color w:val="000000"/>
          <w:u w:val="single"/>
        </w:rPr>
        <w:t>prerequisite</w:t>
      </w:r>
      <w:r>
        <w:rPr>
          <w:rFonts w:ascii="Georgia" w:hAnsi="Georgia"/>
          <w:color w:val="000000"/>
        </w:rPr>
        <w:t xml:space="preserve"> to their impacts. </w:t>
      </w:r>
    </w:p>
    <w:p w14:paraId="138FE461" w14:textId="77777777" w:rsidR="00B91749" w:rsidRDefault="00B91749" w:rsidP="00B91749">
      <w:pPr>
        <w:pStyle w:val="Heading4"/>
        <w:spacing w:before="200"/>
      </w:pPr>
      <w:r>
        <w:rPr>
          <w:rFonts w:ascii="Georgia" w:hAnsi="Georgia"/>
          <w:color w:val="000000"/>
        </w:rPr>
        <w:t xml:space="preserve">5. </w:t>
      </w:r>
      <w:r>
        <w:rPr>
          <w:rFonts w:ascii="Georgia" w:hAnsi="Georgia"/>
          <w:color w:val="000000"/>
          <w:u w:val="single"/>
        </w:rPr>
        <w:t>Extinction outweighs</w:t>
      </w:r>
      <w:r>
        <w:rPr>
          <w:rFonts w:ascii="Georgia" w:hAnsi="Georgia"/>
          <w:color w:val="000000"/>
        </w:rPr>
        <w:t xml:space="preserve"> </w:t>
      </w:r>
      <w:r>
        <w:rPr>
          <w:rFonts w:ascii="Georgia" w:hAnsi="Georgia"/>
          <w:i/>
          <w:iCs/>
          <w:color w:val="000000"/>
        </w:rPr>
        <w:t>under any framework</w:t>
      </w:r>
      <w:r>
        <w:rPr>
          <w:rFonts w:ascii="Georgia" w:hAnsi="Georgia"/>
          <w:color w:val="000000"/>
        </w:rPr>
        <w:t xml:space="preserve">- </w:t>
      </w:r>
      <w:r>
        <w:rPr>
          <w:rFonts w:ascii="Georgia" w:hAnsi="Georgia"/>
          <w:color w:val="000000"/>
          <w:u w:val="single"/>
        </w:rPr>
        <w:t>moral uncertainty</w:t>
      </w:r>
      <w:r>
        <w:rPr>
          <w:rFonts w:ascii="Georgia" w:hAnsi="Georgia"/>
          <w:color w:val="000000"/>
        </w:rPr>
        <w:t xml:space="preserve"> and </w:t>
      </w:r>
      <w:r>
        <w:rPr>
          <w:rFonts w:ascii="Georgia" w:hAnsi="Georgia"/>
          <w:color w:val="000000"/>
          <w:u w:val="single"/>
        </w:rPr>
        <w:t>future gens</w:t>
      </w:r>
      <w:r>
        <w:rPr>
          <w:rFonts w:ascii="Georgia" w:hAnsi="Georgia"/>
          <w:color w:val="000000"/>
        </w:rPr>
        <w:t>.</w:t>
      </w:r>
    </w:p>
    <w:p w14:paraId="12391B6F" w14:textId="77777777" w:rsidR="00B91749" w:rsidRDefault="00B91749" w:rsidP="00B91749">
      <w:pPr>
        <w:pStyle w:val="NormalWeb"/>
        <w:spacing w:before="0" w:beforeAutospacing="0" w:after="0" w:afterAutospacing="0"/>
      </w:pPr>
      <w:proofErr w:type="spellStart"/>
      <w:r>
        <w:rPr>
          <w:rFonts w:ascii="Georgia" w:hAnsi="Georgia"/>
          <w:b/>
          <w:bCs/>
          <w:color w:val="000000"/>
          <w:sz w:val="26"/>
          <w:szCs w:val="26"/>
        </w:rPr>
        <w:t>Pummer</w:t>
      </w:r>
      <w:proofErr w:type="spellEnd"/>
      <w:r>
        <w:rPr>
          <w:rFonts w:ascii="Georgia" w:hAnsi="Georgia"/>
          <w:b/>
          <w:bCs/>
          <w:color w:val="000000"/>
          <w:sz w:val="26"/>
          <w:szCs w:val="26"/>
        </w:rPr>
        <w:t xml:space="preserve"> 15</w:t>
      </w:r>
      <w:r>
        <w:rPr>
          <w:rFonts w:ascii="Georgia" w:hAnsi="Georgia"/>
          <w:color w:val="000000"/>
          <w:sz w:val="22"/>
          <w:szCs w:val="22"/>
        </w:rPr>
        <w:t xml:space="preserve"> — (Theron </w:t>
      </w:r>
      <w:proofErr w:type="spellStart"/>
      <w:r>
        <w:rPr>
          <w:rFonts w:ascii="Georgia" w:hAnsi="Georgia"/>
          <w:color w:val="000000"/>
          <w:sz w:val="22"/>
          <w:szCs w:val="22"/>
        </w:rPr>
        <w:t>Pummer</w:t>
      </w:r>
      <w:proofErr w:type="spellEnd"/>
      <w:r>
        <w:rPr>
          <w:rFonts w:ascii="Georgia" w:hAnsi="Georgia"/>
          <w:color w:val="000000"/>
          <w:sz w:val="22"/>
          <w:szCs w:val="22"/>
        </w:rPr>
        <w:t>,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 </w:t>
      </w:r>
    </w:p>
    <w:p w14:paraId="33DE1BA9" w14:textId="77777777" w:rsidR="00B91749" w:rsidRDefault="00B91749" w:rsidP="00B91749"/>
    <w:p w14:paraId="6AD7EDEC" w14:textId="77777777" w:rsidR="00B91749" w:rsidRDefault="00B91749" w:rsidP="00B91749">
      <w:pPr>
        <w:pStyle w:val="NormalWeb"/>
        <w:spacing w:before="0" w:beforeAutospacing="0" w:after="0" w:afterAutospacing="0"/>
      </w:pPr>
      <w:r>
        <w:rPr>
          <w:rFonts w:ascii="Georgia" w:hAnsi="Georgia"/>
          <w:color w:val="000000"/>
          <w:sz w:val="22"/>
          <w:szCs w:val="22"/>
          <w:u w:val="single"/>
        </w:rPr>
        <w:t xml:space="preserve">There appears to be lot of </w:t>
      </w:r>
      <w:r>
        <w:rPr>
          <w:rFonts w:ascii="Georgia" w:hAnsi="Georgia"/>
          <w:b/>
          <w:bCs/>
          <w:color w:val="000000"/>
          <w:sz w:val="22"/>
          <w:szCs w:val="22"/>
          <w:u w:val="single"/>
        </w:rPr>
        <w:t>disagreement</w:t>
      </w:r>
      <w:r>
        <w:rPr>
          <w:rFonts w:ascii="Georgia" w:hAnsi="Georgia"/>
          <w:color w:val="000000"/>
          <w:sz w:val="22"/>
          <w:szCs w:val="22"/>
          <w:u w:val="single"/>
        </w:rPr>
        <w:t xml:space="preserve"> in moral philosophy.</w:t>
      </w:r>
      <w:r>
        <w:rPr>
          <w:rFonts w:ascii="Georgia" w:hAnsi="Georgia"/>
          <w:color w:val="000000"/>
          <w:sz w:val="16"/>
          <w:szCs w:val="16"/>
        </w:rPr>
        <w:t xml:space="preserve"> Whether these many apparent disagreements are deep and irresolvable, I believe </w:t>
      </w:r>
      <w:r>
        <w:rPr>
          <w:rFonts w:ascii="Georgia" w:hAnsi="Georgia"/>
          <w:color w:val="000000"/>
          <w:sz w:val="22"/>
          <w:szCs w:val="22"/>
          <w:u w:val="single"/>
        </w:rPr>
        <w:t xml:space="preserve">there is </w:t>
      </w:r>
      <w:r>
        <w:rPr>
          <w:rFonts w:ascii="Georgia" w:hAnsi="Georgia"/>
          <w:b/>
          <w:bCs/>
          <w:color w:val="000000"/>
          <w:sz w:val="22"/>
          <w:szCs w:val="22"/>
          <w:u w:val="single"/>
        </w:rPr>
        <w:t>at least one thing</w:t>
      </w:r>
      <w:r>
        <w:rPr>
          <w:rFonts w:ascii="Georgia" w:hAnsi="Georgia"/>
          <w:color w:val="000000"/>
          <w:sz w:val="22"/>
          <w:szCs w:val="22"/>
          <w:u w:val="single"/>
        </w:rPr>
        <w:t xml:space="preserve"> it is </w:t>
      </w:r>
      <w:r>
        <w:rPr>
          <w:rFonts w:ascii="Georgia" w:hAnsi="Georgia"/>
          <w:b/>
          <w:bCs/>
          <w:color w:val="000000"/>
          <w:sz w:val="22"/>
          <w:szCs w:val="22"/>
          <w:u w:val="single"/>
        </w:rPr>
        <w:t>reasonable</w:t>
      </w:r>
      <w:r>
        <w:rPr>
          <w:rFonts w:ascii="Georgia" w:hAnsi="Georgia"/>
          <w:color w:val="000000"/>
          <w:sz w:val="22"/>
          <w:szCs w:val="22"/>
          <w:u w:val="single"/>
        </w:rPr>
        <w:t xml:space="preserve"> to agree on right now, whatever general moral view we adopt: that it is </w:t>
      </w:r>
      <w:r>
        <w:rPr>
          <w:rFonts w:ascii="Georgia" w:hAnsi="Georgia"/>
          <w:b/>
          <w:bCs/>
          <w:color w:val="000000"/>
          <w:sz w:val="22"/>
          <w:szCs w:val="22"/>
          <w:u w:val="single"/>
        </w:rPr>
        <w:t>very important</w:t>
      </w:r>
      <w:r>
        <w:rPr>
          <w:rFonts w:ascii="Georgia" w:hAnsi="Georgia"/>
          <w:color w:val="000000"/>
          <w:sz w:val="22"/>
          <w:szCs w:val="22"/>
          <w:u w:val="single"/>
        </w:rPr>
        <w:t xml:space="preserve"> to </w:t>
      </w:r>
      <w:r>
        <w:rPr>
          <w:rFonts w:ascii="Georgia" w:hAnsi="Georgia"/>
          <w:b/>
          <w:bCs/>
          <w:color w:val="000000"/>
          <w:sz w:val="22"/>
          <w:szCs w:val="22"/>
          <w:u w:val="single"/>
        </w:rPr>
        <w:t>reduce the risk</w:t>
      </w:r>
      <w:r>
        <w:rPr>
          <w:rFonts w:ascii="Georgia" w:hAnsi="Georgia"/>
          <w:color w:val="000000"/>
          <w:sz w:val="22"/>
          <w:szCs w:val="22"/>
          <w:u w:val="single"/>
        </w:rPr>
        <w:t xml:space="preserve"> that </w:t>
      </w:r>
      <w:r>
        <w:rPr>
          <w:rFonts w:ascii="Georgia" w:hAnsi="Georgia"/>
          <w:b/>
          <w:bCs/>
          <w:color w:val="000000"/>
          <w:sz w:val="22"/>
          <w:szCs w:val="22"/>
          <w:u w:val="single"/>
        </w:rPr>
        <w:t>all intelligent beings</w:t>
      </w:r>
      <w:r>
        <w:rPr>
          <w:rFonts w:ascii="Georgia" w:hAnsi="Georgia"/>
          <w:color w:val="000000"/>
          <w:sz w:val="22"/>
          <w:szCs w:val="22"/>
          <w:u w:val="single"/>
        </w:rPr>
        <w:t xml:space="preserve"> on this planet are </w:t>
      </w:r>
      <w:r>
        <w:rPr>
          <w:rFonts w:ascii="Georgia" w:hAnsi="Georgia"/>
          <w:b/>
          <w:bCs/>
          <w:color w:val="000000"/>
          <w:sz w:val="22"/>
          <w:szCs w:val="22"/>
          <w:u w:val="single"/>
        </w:rPr>
        <w:t>eliminated by an enormous catastrophe</w:t>
      </w:r>
      <w:r>
        <w:rPr>
          <w:rFonts w:ascii="Georgia" w:hAnsi="Georgia"/>
          <w:color w:val="000000"/>
          <w:sz w:val="22"/>
          <w:szCs w:val="22"/>
          <w:u w:val="single"/>
        </w:rPr>
        <w:t xml:space="preserve">, such as a </w:t>
      </w:r>
      <w:r>
        <w:rPr>
          <w:rFonts w:ascii="Georgia" w:hAnsi="Georgia"/>
          <w:b/>
          <w:bCs/>
          <w:color w:val="000000"/>
          <w:sz w:val="22"/>
          <w:szCs w:val="22"/>
          <w:u w:val="single"/>
        </w:rPr>
        <w:t>nuclear war</w:t>
      </w:r>
      <w:r>
        <w:rPr>
          <w:rFonts w:ascii="Georgia" w:hAnsi="Georgia"/>
          <w:color w:val="000000"/>
          <w:sz w:val="22"/>
          <w:szCs w:val="22"/>
          <w:u w:val="single"/>
        </w:rPr>
        <w:t>.</w:t>
      </w:r>
      <w:r>
        <w:rPr>
          <w:rFonts w:ascii="Georgia" w:hAnsi="Georgia"/>
          <w:color w:val="000000"/>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rFonts w:ascii="Georgia" w:hAnsi="Georgia"/>
          <w:color w:val="000000"/>
          <w:sz w:val="22"/>
          <w:szCs w:val="22"/>
          <w:u w:val="single"/>
        </w:rPr>
        <w:t xml:space="preserve">. If the </w:t>
      </w:r>
      <w:r>
        <w:rPr>
          <w:rFonts w:ascii="Georgia" w:hAnsi="Georgia"/>
          <w:b/>
          <w:bCs/>
          <w:color w:val="000000"/>
          <w:sz w:val="22"/>
          <w:szCs w:val="22"/>
          <w:u w:val="single"/>
        </w:rPr>
        <w:t>happiness</w:t>
      </w:r>
      <w:r>
        <w:rPr>
          <w:rFonts w:ascii="Georgia" w:hAnsi="Georgia"/>
          <w:color w:val="000000"/>
          <w:sz w:val="22"/>
          <w:szCs w:val="22"/>
          <w:u w:val="single"/>
        </w:rPr>
        <w:t xml:space="preserve"> or </w:t>
      </w:r>
      <w:r>
        <w:rPr>
          <w:rFonts w:ascii="Georgia" w:hAnsi="Georgia"/>
          <w:b/>
          <w:bCs/>
          <w:color w:val="000000"/>
          <w:sz w:val="22"/>
          <w:szCs w:val="22"/>
          <w:u w:val="single"/>
        </w:rPr>
        <w:t>well-being</w:t>
      </w:r>
      <w:r>
        <w:rPr>
          <w:rFonts w:ascii="Georgia" w:hAnsi="Georgia"/>
          <w:color w:val="000000"/>
          <w:sz w:val="22"/>
          <w:szCs w:val="22"/>
          <w:u w:val="single"/>
        </w:rPr>
        <w:t xml:space="preserve"> of possible future people is </w:t>
      </w:r>
      <w:r>
        <w:rPr>
          <w:rFonts w:ascii="Georgia" w:hAnsi="Georgia"/>
          <w:b/>
          <w:bCs/>
          <w:color w:val="000000"/>
          <w:sz w:val="22"/>
          <w:szCs w:val="22"/>
          <w:u w:val="single"/>
        </w:rPr>
        <w:t>just as important</w:t>
      </w:r>
      <w:r>
        <w:rPr>
          <w:rFonts w:ascii="Georgia" w:hAnsi="Georgia"/>
          <w:color w:val="000000"/>
          <w:sz w:val="22"/>
          <w:szCs w:val="22"/>
          <w:u w:val="single"/>
        </w:rPr>
        <w:t xml:space="preserve"> as that of people who already exist, and if they would have good lives, it is not hard to see how </w:t>
      </w:r>
      <w:r>
        <w:rPr>
          <w:rFonts w:ascii="Georgia" w:hAnsi="Georgia"/>
          <w:b/>
          <w:bCs/>
          <w:color w:val="000000"/>
          <w:sz w:val="22"/>
          <w:szCs w:val="22"/>
          <w:u w:val="single"/>
          <w:shd w:val="clear" w:color="auto" w:fill="FFFF00"/>
        </w:rPr>
        <w:t>reducing existential risk</w:t>
      </w:r>
      <w:r>
        <w:rPr>
          <w:rFonts w:ascii="Georgia" w:hAnsi="Georgia"/>
          <w:color w:val="000000"/>
          <w:sz w:val="22"/>
          <w:szCs w:val="22"/>
          <w:u w:val="single"/>
          <w:shd w:val="clear" w:color="auto" w:fill="FFFF00"/>
        </w:rPr>
        <w:t xml:space="preserve"> is</w:t>
      </w:r>
      <w:r>
        <w:rPr>
          <w:rFonts w:ascii="Georgia" w:hAnsi="Georgia"/>
          <w:color w:val="000000"/>
          <w:sz w:val="22"/>
          <w:szCs w:val="22"/>
          <w:u w:val="single"/>
        </w:rPr>
        <w:t xml:space="preserve"> </w:t>
      </w:r>
      <w:r>
        <w:rPr>
          <w:rFonts w:ascii="Georgia" w:hAnsi="Georgia"/>
          <w:b/>
          <w:bCs/>
          <w:color w:val="000000"/>
          <w:sz w:val="22"/>
          <w:szCs w:val="22"/>
          <w:u w:val="single"/>
        </w:rPr>
        <w:t xml:space="preserve">easily </w:t>
      </w:r>
      <w:r>
        <w:rPr>
          <w:rFonts w:ascii="Georgia" w:hAnsi="Georgia"/>
          <w:b/>
          <w:bCs/>
          <w:color w:val="000000"/>
          <w:sz w:val="22"/>
          <w:szCs w:val="22"/>
          <w:u w:val="single"/>
          <w:shd w:val="clear" w:color="auto" w:fill="FFFF00"/>
        </w:rPr>
        <w:t>the most important</w:t>
      </w:r>
      <w:r>
        <w:rPr>
          <w:rFonts w:ascii="Georgia" w:hAnsi="Georgia"/>
          <w:b/>
          <w:bCs/>
          <w:color w:val="000000"/>
          <w:sz w:val="22"/>
          <w:szCs w:val="22"/>
          <w:u w:val="single"/>
        </w:rPr>
        <w:t xml:space="preserve"> thing in the whole world</w:t>
      </w:r>
      <w:r>
        <w:rPr>
          <w:rFonts w:ascii="Georgia" w:hAnsi="Georgia"/>
          <w:color w:val="000000"/>
          <w:sz w:val="22"/>
          <w:szCs w:val="22"/>
          <w:u w:val="single"/>
        </w:rPr>
        <w:t xml:space="preserve">. This is for the familiar reason that there are </w:t>
      </w:r>
      <w:r>
        <w:rPr>
          <w:rFonts w:ascii="Georgia" w:hAnsi="Georgia"/>
          <w:b/>
          <w:bCs/>
          <w:color w:val="000000"/>
          <w:sz w:val="22"/>
          <w:szCs w:val="22"/>
          <w:u w:val="single"/>
        </w:rPr>
        <w:t>so many people</w:t>
      </w:r>
      <w:r>
        <w:rPr>
          <w:rFonts w:ascii="Georgia" w:hAnsi="Georgia"/>
          <w:color w:val="000000"/>
          <w:sz w:val="22"/>
          <w:szCs w:val="22"/>
          <w:u w:val="single"/>
        </w:rPr>
        <w:t xml:space="preserve"> who could exist in the future – </w:t>
      </w:r>
      <w:r>
        <w:rPr>
          <w:rFonts w:ascii="Georgia" w:hAnsi="Georgia"/>
          <w:color w:val="000000"/>
          <w:sz w:val="22"/>
          <w:szCs w:val="22"/>
          <w:u w:val="single"/>
          <w:shd w:val="clear" w:color="auto" w:fill="FFFF00"/>
        </w:rPr>
        <w:t>there are</w:t>
      </w:r>
      <w:r>
        <w:rPr>
          <w:rFonts w:ascii="Georgia" w:hAnsi="Georgia"/>
          <w:color w:val="000000"/>
          <w:sz w:val="22"/>
          <w:szCs w:val="22"/>
          <w:u w:val="single"/>
        </w:rPr>
        <w:t xml:space="preserve"> </w:t>
      </w:r>
      <w:r>
        <w:rPr>
          <w:rFonts w:ascii="Georgia" w:hAnsi="Georgia"/>
          <w:b/>
          <w:bCs/>
          <w:color w:val="000000"/>
          <w:sz w:val="22"/>
          <w:szCs w:val="22"/>
          <w:u w:val="single"/>
          <w:shd w:val="clear" w:color="auto" w:fill="FFFF00"/>
        </w:rPr>
        <w:t>trillions upon trillions</w:t>
      </w:r>
      <w:r>
        <w:rPr>
          <w:rFonts w:ascii="Georgia" w:hAnsi="Georgia"/>
          <w:color w:val="000000"/>
          <w:sz w:val="22"/>
          <w:szCs w:val="22"/>
          <w:u w:val="single"/>
        </w:rPr>
        <w:t>… upon trillions.</w:t>
      </w:r>
      <w:r>
        <w:rPr>
          <w:rFonts w:ascii="Georgia" w:hAnsi="Georgia"/>
          <w:color w:val="000000"/>
          <w:sz w:val="16"/>
          <w:szCs w:val="16"/>
        </w:rPr>
        <w:t xml:space="preserve"> </w:t>
      </w:r>
      <w:r>
        <w:rPr>
          <w:rFonts w:ascii="Georgia" w:hAnsi="Georgia"/>
          <w:color w:val="000000"/>
          <w:sz w:val="22"/>
          <w:szCs w:val="22"/>
          <w:u w:val="single"/>
        </w:rPr>
        <w:t xml:space="preserve">There are so many possible </w:t>
      </w:r>
      <w:r>
        <w:rPr>
          <w:rFonts w:ascii="Georgia" w:hAnsi="Georgia"/>
          <w:color w:val="000000"/>
          <w:sz w:val="22"/>
          <w:szCs w:val="22"/>
          <w:u w:val="single"/>
          <w:shd w:val="clear" w:color="auto" w:fill="FFFF00"/>
        </w:rPr>
        <w:t>future people</w:t>
      </w:r>
      <w:r>
        <w:rPr>
          <w:rFonts w:ascii="Georgia" w:hAnsi="Georgia"/>
          <w:color w:val="000000"/>
          <w:sz w:val="22"/>
          <w:szCs w:val="22"/>
          <w:u w:val="single"/>
        </w:rPr>
        <w:t xml:space="preserve"> that </w:t>
      </w:r>
      <w:r>
        <w:rPr>
          <w:rFonts w:ascii="Georgia" w:hAnsi="Georgia"/>
          <w:b/>
          <w:bCs/>
          <w:color w:val="000000"/>
          <w:sz w:val="22"/>
          <w:szCs w:val="22"/>
          <w:u w:val="single"/>
        </w:rPr>
        <w:t>reducing existential risk</w:t>
      </w:r>
      <w:r>
        <w:rPr>
          <w:rFonts w:ascii="Georgia" w:hAnsi="Georgia"/>
          <w:color w:val="000000"/>
          <w:sz w:val="22"/>
          <w:szCs w:val="22"/>
          <w:u w:val="single"/>
        </w:rPr>
        <w:t xml:space="preserve"> is </w:t>
      </w:r>
      <w:r>
        <w:rPr>
          <w:rFonts w:ascii="Georgia" w:hAnsi="Georgia"/>
          <w:b/>
          <w:bCs/>
          <w:color w:val="000000"/>
          <w:sz w:val="22"/>
          <w:szCs w:val="22"/>
          <w:u w:val="single"/>
        </w:rPr>
        <w:t>arguably the most important thing</w:t>
      </w:r>
      <w:r>
        <w:rPr>
          <w:rFonts w:ascii="Georgia" w:hAnsi="Georgia"/>
          <w:color w:val="000000"/>
          <w:sz w:val="22"/>
          <w:szCs w:val="22"/>
          <w:u w:val="single"/>
        </w:rPr>
        <w:t xml:space="preserve"> in the world,</w:t>
      </w:r>
      <w:r>
        <w:rPr>
          <w:rFonts w:ascii="Georgia" w:hAnsi="Georgia"/>
          <w:color w:val="000000"/>
          <w:sz w:val="16"/>
          <w:szCs w:val="16"/>
        </w:rPr>
        <w:t xml:space="preserve"> </w:t>
      </w:r>
      <w:r>
        <w:rPr>
          <w:rFonts w:ascii="Georgia" w:hAnsi="Georgia"/>
          <w:b/>
          <w:bCs/>
          <w:color w:val="000000"/>
          <w:sz w:val="22"/>
          <w:szCs w:val="22"/>
          <w:u w:val="single"/>
          <w:shd w:val="clear" w:color="auto" w:fill="FFFF00"/>
        </w:rPr>
        <w:t>even if the well-being</w:t>
      </w:r>
      <w:r>
        <w:rPr>
          <w:rFonts w:ascii="Georgia" w:hAnsi="Georgia"/>
          <w:b/>
          <w:bCs/>
          <w:color w:val="000000"/>
          <w:sz w:val="22"/>
          <w:szCs w:val="22"/>
          <w:u w:val="single"/>
        </w:rPr>
        <w:t xml:space="preserve"> of these possible people </w:t>
      </w:r>
      <w:r>
        <w:rPr>
          <w:rFonts w:ascii="Georgia" w:hAnsi="Georgia"/>
          <w:b/>
          <w:bCs/>
          <w:color w:val="000000"/>
          <w:sz w:val="22"/>
          <w:szCs w:val="22"/>
          <w:u w:val="single"/>
          <w:shd w:val="clear" w:color="auto" w:fill="FFFF00"/>
        </w:rPr>
        <w:t>were</w:t>
      </w:r>
      <w:r>
        <w:rPr>
          <w:rFonts w:ascii="Georgia" w:hAnsi="Georgia"/>
          <w:b/>
          <w:bCs/>
          <w:color w:val="000000"/>
          <w:sz w:val="22"/>
          <w:szCs w:val="22"/>
          <w:u w:val="single"/>
        </w:rPr>
        <w:t xml:space="preserve"> </w:t>
      </w:r>
      <w:r>
        <w:rPr>
          <w:rFonts w:ascii="Georgia" w:hAnsi="Georgia"/>
          <w:b/>
          <w:bCs/>
          <w:color w:val="000000"/>
          <w:sz w:val="22"/>
          <w:szCs w:val="22"/>
          <w:u w:val="single"/>
          <w:shd w:val="clear" w:color="auto" w:fill="FFFF00"/>
        </w:rPr>
        <w:t>given</w:t>
      </w:r>
      <w:r>
        <w:rPr>
          <w:rFonts w:ascii="Georgia" w:hAnsi="Georgia"/>
          <w:b/>
          <w:bCs/>
          <w:color w:val="000000"/>
          <w:sz w:val="22"/>
          <w:szCs w:val="22"/>
          <w:u w:val="single"/>
        </w:rPr>
        <w:t xml:space="preserve"> only </w:t>
      </w:r>
      <w:r>
        <w:rPr>
          <w:rFonts w:ascii="Georgia" w:hAnsi="Georgia"/>
          <w:b/>
          <w:bCs/>
          <w:color w:val="000000"/>
          <w:sz w:val="22"/>
          <w:szCs w:val="22"/>
          <w:u w:val="single"/>
          <w:shd w:val="clear" w:color="auto" w:fill="FFFF00"/>
        </w:rPr>
        <w:t xml:space="preserve">0.001% </w:t>
      </w:r>
      <w:r>
        <w:rPr>
          <w:rFonts w:ascii="Georgia" w:hAnsi="Georgia"/>
          <w:b/>
          <w:bCs/>
          <w:color w:val="000000"/>
          <w:sz w:val="22"/>
          <w:szCs w:val="22"/>
          <w:u w:val="single"/>
        </w:rPr>
        <w:t xml:space="preserve">as much </w:t>
      </w:r>
      <w:r>
        <w:rPr>
          <w:rFonts w:ascii="Georgia" w:hAnsi="Georgia"/>
          <w:b/>
          <w:bCs/>
          <w:color w:val="000000"/>
          <w:sz w:val="22"/>
          <w:szCs w:val="22"/>
          <w:u w:val="single"/>
          <w:shd w:val="clear" w:color="auto" w:fill="FFFF00"/>
        </w:rPr>
        <w:t>weight</w:t>
      </w:r>
      <w:r>
        <w:rPr>
          <w:rFonts w:ascii="Georgia" w:hAnsi="Georgia"/>
          <w:b/>
          <w:bCs/>
          <w:color w:val="000000"/>
          <w:sz w:val="22"/>
          <w:szCs w:val="22"/>
          <w:u w:val="single"/>
        </w:rPr>
        <w:t xml:space="preserve"> as that of existing people</w:t>
      </w:r>
      <w:r>
        <w:rPr>
          <w:rFonts w:ascii="Georgia" w:hAnsi="Georgia"/>
          <w:color w:val="000000"/>
          <w:sz w:val="16"/>
          <w:szCs w:val="16"/>
        </w:rPr>
        <w:t xml:space="preserve">. Even on a wholly person-affecting view – according to which there’s nothing (apart from effects on existing people) to be said in favor of creating happy people – the </w:t>
      </w:r>
      <w:r>
        <w:rPr>
          <w:rFonts w:ascii="Georgia" w:hAnsi="Georgia"/>
          <w:color w:val="000000"/>
          <w:sz w:val="16"/>
          <w:szCs w:val="16"/>
        </w:rPr>
        <w:lastRenderedPageBreak/>
        <w:t xml:space="preserve">case for reducing existential risk is very strong. As noted in this seminal paper, this case is strengthened by the fact that </w:t>
      </w:r>
      <w:r>
        <w:rPr>
          <w:rFonts w:ascii="Georgia" w:hAnsi="Georgia"/>
          <w:color w:val="000000"/>
          <w:sz w:val="22"/>
          <w:szCs w:val="22"/>
          <w:u w:val="single"/>
        </w:rPr>
        <w:t xml:space="preserve">there’s a good chance that many existing people will, with the aid of life-extension technology, live </w:t>
      </w:r>
      <w:r>
        <w:rPr>
          <w:rFonts w:ascii="Georgia" w:hAnsi="Georgia"/>
          <w:b/>
          <w:bCs/>
          <w:color w:val="000000"/>
          <w:sz w:val="22"/>
          <w:szCs w:val="22"/>
          <w:u w:val="single"/>
        </w:rPr>
        <w:t>very long</w:t>
      </w:r>
      <w:r>
        <w:rPr>
          <w:rFonts w:ascii="Georgia" w:hAnsi="Georgia"/>
          <w:color w:val="000000"/>
          <w:sz w:val="22"/>
          <w:szCs w:val="22"/>
          <w:u w:val="single"/>
        </w:rPr>
        <w:t xml:space="preserve"> and </w:t>
      </w:r>
      <w:r>
        <w:rPr>
          <w:rFonts w:ascii="Georgia" w:hAnsi="Georgia"/>
          <w:b/>
          <w:bCs/>
          <w:color w:val="000000"/>
          <w:sz w:val="22"/>
          <w:szCs w:val="22"/>
          <w:u w:val="single"/>
        </w:rPr>
        <w:t xml:space="preserve">very </w:t>
      </w:r>
      <w:proofErr w:type="gramStart"/>
      <w:r>
        <w:rPr>
          <w:rFonts w:ascii="Georgia" w:hAnsi="Georgia"/>
          <w:b/>
          <w:bCs/>
          <w:color w:val="000000"/>
          <w:sz w:val="22"/>
          <w:szCs w:val="22"/>
          <w:u w:val="single"/>
        </w:rPr>
        <w:t>high quality</w:t>
      </w:r>
      <w:proofErr w:type="gramEnd"/>
      <w:r>
        <w:rPr>
          <w:rFonts w:ascii="Georgia" w:hAnsi="Georgia"/>
          <w:b/>
          <w:bCs/>
          <w:color w:val="000000"/>
          <w:sz w:val="22"/>
          <w:szCs w:val="22"/>
          <w:u w:val="single"/>
        </w:rPr>
        <w:t xml:space="preserve"> lives</w:t>
      </w:r>
      <w:r>
        <w:rPr>
          <w:rFonts w:ascii="Georgia" w:hAnsi="Georgia"/>
          <w:color w:val="000000"/>
          <w:sz w:val="22"/>
          <w:szCs w:val="22"/>
          <w:u w:val="single"/>
        </w:rPr>
        <w:t>. You might think what I have just argued applies to consequentialists only. There is a tendency to assume that, if an argument appeals to consequentialist considerations (the goodness of outcomes), it is irrelevant to non-consequentialists</w:t>
      </w:r>
      <w:r>
        <w:rPr>
          <w:rFonts w:ascii="Georgia" w:hAnsi="Georgia"/>
          <w:color w:val="000000"/>
          <w:sz w:val="16"/>
          <w:szCs w:val="16"/>
        </w:rPr>
        <w:t xml:space="preserve">. But that is a huge mistake. </w:t>
      </w:r>
      <w:r>
        <w:rPr>
          <w:rFonts w:ascii="Georgia" w:hAnsi="Georgia"/>
          <w:color w:val="000000"/>
          <w:sz w:val="22"/>
          <w:szCs w:val="22"/>
          <w:u w:val="single"/>
          <w:shd w:val="clear" w:color="auto" w:fill="FFFF00"/>
        </w:rPr>
        <w:t xml:space="preserve">Non-consequentialism </w:t>
      </w:r>
      <w:r>
        <w:rPr>
          <w:rFonts w:ascii="Georgia" w:hAnsi="Georgia"/>
          <w:color w:val="000000"/>
          <w:sz w:val="22"/>
          <w:szCs w:val="22"/>
          <w:u w:val="single"/>
        </w:rPr>
        <w:t xml:space="preserve">is the view that there’s more that determines rightness than the goodness of consequences or outcomes; it </w:t>
      </w:r>
      <w:r>
        <w:rPr>
          <w:rFonts w:ascii="Georgia" w:hAnsi="Georgia"/>
          <w:color w:val="000000"/>
          <w:sz w:val="22"/>
          <w:szCs w:val="22"/>
          <w:u w:val="single"/>
          <w:shd w:val="clear" w:color="auto" w:fill="FFFF00"/>
        </w:rPr>
        <w:t xml:space="preserve">is </w:t>
      </w:r>
      <w:r>
        <w:rPr>
          <w:rFonts w:ascii="Georgia" w:hAnsi="Georgia"/>
          <w:b/>
          <w:bCs/>
          <w:color w:val="000000"/>
          <w:sz w:val="22"/>
          <w:szCs w:val="22"/>
          <w:u w:val="single"/>
          <w:shd w:val="clear" w:color="auto" w:fill="FFFF00"/>
        </w:rPr>
        <w:t>not</w:t>
      </w:r>
      <w:r>
        <w:rPr>
          <w:rFonts w:ascii="Georgia" w:hAnsi="Georgia"/>
          <w:b/>
          <w:bCs/>
          <w:color w:val="000000"/>
          <w:sz w:val="22"/>
          <w:szCs w:val="22"/>
          <w:u w:val="single"/>
        </w:rPr>
        <w:t xml:space="preserve"> the view </w:t>
      </w:r>
      <w:r>
        <w:rPr>
          <w:rFonts w:ascii="Georgia" w:hAnsi="Georgia"/>
          <w:b/>
          <w:bCs/>
          <w:color w:val="000000"/>
          <w:sz w:val="22"/>
          <w:szCs w:val="22"/>
          <w:u w:val="single"/>
          <w:shd w:val="clear" w:color="auto" w:fill="FFFF00"/>
        </w:rPr>
        <w:t>that the latter don’t matter</w:t>
      </w:r>
      <w:r>
        <w:rPr>
          <w:rFonts w:ascii="Georgia" w:hAnsi="Georgia"/>
          <w:color w:val="000000"/>
          <w:sz w:val="22"/>
          <w:szCs w:val="22"/>
          <w:u w:val="single"/>
        </w:rPr>
        <w:t xml:space="preserve">. Even John Rawls wrote, “All ethical doctrines worth our attention take consequences into account in judging rightness. One which did not would simply be irrational, crazy.” </w:t>
      </w:r>
      <w:r>
        <w:rPr>
          <w:rFonts w:ascii="Georgia" w:hAnsi="Georgia"/>
          <w:b/>
          <w:bCs/>
          <w:color w:val="000000"/>
          <w:sz w:val="22"/>
          <w:szCs w:val="22"/>
          <w:u w:val="single"/>
          <w:shd w:val="clear" w:color="auto" w:fill="FFFF00"/>
        </w:rPr>
        <w:t>Minimally plausible versions of deont</w:t>
      </w:r>
      <w:r>
        <w:rPr>
          <w:rFonts w:ascii="Georgia" w:hAnsi="Georgia"/>
          <w:b/>
          <w:bCs/>
          <w:color w:val="000000"/>
          <w:sz w:val="22"/>
          <w:szCs w:val="22"/>
          <w:u w:val="single"/>
        </w:rPr>
        <w:t xml:space="preserve">ology </w:t>
      </w:r>
      <w:r>
        <w:rPr>
          <w:rFonts w:ascii="Georgia" w:hAnsi="Georgia"/>
          <w:b/>
          <w:bCs/>
          <w:color w:val="000000"/>
          <w:sz w:val="22"/>
          <w:szCs w:val="22"/>
          <w:u w:val="single"/>
          <w:shd w:val="clear" w:color="auto" w:fill="FFFF00"/>
        </w:rPr>
        <w:t>and virtue ethics</w:t>
      </w:r>
      <w:r>
        <w:rPr>
          <w:rFonts w:ascii="Georgia" w:hAnsi="Georgia"/>
          <w:color w:val="000000"/>
          <w:sz w:val="22"/>
          <w:szCs w:val="22"/>
          <w:u w:val="single"/>
          <w:shd w:val="clear" w:color="auto" w:fill="FFFF00"/>
        </w:rPr>
        <w:t xml:space="preserve"> must be concerned</w:t>
      </w:r>
      <w:r>
        <w:rPr>
          <w:rFonts w:ascii="Georgia" w:hAnsi="Georgia"/>
          <w:color w:val="000000"/>
          <w:sz w:val="22"/>
          <w:szCs w:val="22"/>
          <w:u w:val="single"/>
        </w:rPr>
        <w:t xml:space="preserve"> in part </w:t>
      </w:r>
      <w:r>
        <w:rPr>
          <w:rFonts w:ascii="Georgia" w:hAnsi="Georgia"/>
          <w:color w:val="000000"/>
          <w:sz w:val="22"/>
          <w:szCs w:val="22"/>
          <w:u w:val="single"/>
          <w:shd w:val="clear" w:color="auto" w:fill="FFFF00"/>
        </w:rPr>
        <w:t xml:space="preserve">with </w:t>
      </w:r>
      <w:r>
        <w:rPr>
          <w:rFonts w:ascii="Georgia" w:hAnsi="Georgia"/>
          <w:b/>
          <w:bCs/>
          <w:color w:val="000000"/>
          <w:sz w:val="22"/>
          <w:szCs w:val="22"/>
          <w:u w:val="single"/>
          <w:shd w:val="clear" w:color="auto" w:fill="FFFF00"/>
        </w:rPr>
        <w:t>promoting the good</w:t>
      </w:r>
      <w:r>
        <w:rPr>
          <w:rFonts w:ascii="Georgia" w:hAnsi="Georgia"/>
          <w:color w:val="000000"/>
          <w:sz w:val="22"/>
          <w:szCs w:val="22"/>
          <w:u w:val="single"/>
        </w:rPr>
        <w:t xml:space="preserve">, from an </w:t>
      </w:r>
      <w:r>
        <w:rPr>
          <w:rFonts w:ascii="Georgia" w:hAnsi="Georgia"/>
          <w:b/>
          <w:bCs/>
          <w:color w:val="000000"/>
          <w:sz w:val="22"/>
          <w:szCs w:val="22"/>
          <w:u w:val="single"/>
        </w:rPr>
        <w:t>impartial point of view</w:t>
      </w:r>
      <w:r>
        <w:rPr>
          <w:rFonts w:ascii="Georgia" w:hAnsi="Georgia"/>
          <w:color w:val="000000"/>
          <w:sz w:val="22"/>
          <w:szCs w:val="22"/>
          <w:u w:val="single"/>
        </w:rPr>
        <w:t xml:space="preserve">. They’d thus </w:t>
      </w:r>
      <w:r>
        <w:rPr>
          <w:rFonts w:ascii="Georgia" w:hAnsi="Georgia"/>
          <w:color w:val="000000"/>
          <w:sz w:val="22"/>
          <w:szCs w:val="22"/>
          <w:u w:val="single"/>
          <w:shd w:val="clear" w:color="auto" w:fill="FFFF00"/>
        </w:rPr>
        <w:t>imply</w:t>
      </w:r>
      <w:r>
        <w:rPr>
          <w:rFonts w:ascii="Georgia" w:hAnsi="Georgia"/>
          <w:color w:val="000000"/>
          <w:sz w:val="22"/>
          <w:szCs w:val="22"/>
          <w:u w:val="single"/>
        </w:rPr>
        <w:t xml:space="preserve"> very </w:t>
      </w:r>
      <w:r>
        <w:rPr>
          <w:rFonts w:ascii="Georgia" w:hAnsi="Georgia"/>
          <w:b/>
          <w:bCs/>
          <w:color w:val="000000"/>
          <w:sz w:val="22"/>
          <w:szCs w:val="22"/>
          <w:u w:val="single"/>
          <w:shd w:val="clear" w:color="auto" w:fill="FFFF00"/>
        </w:rPr>
        <w:t>strong reasons to reduce existential risk</w:t>
      </w:r>
      <w:r>
        <w:rPr>
          <w:rFonts w:ascii="Georgia" w:hAnsi="Georgia"/>
          <w:color w:val="000000"/>
          <w:sz w:val="22"/>
          <w:szCs w:val="22"/>
          <w:u w:val="single"/>
        </w:rPr>
        <w:t xml:space="preserve">, </w:t>
      </w:r>
      <w:r>
        <w:rPr>
          <w:rFonts w:ascii="Georgia" w:hAnsi="Georgia"/>
          <w:color w:val="000000"/>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Pr>
          <w:rFonts w:ascii="Georgia" w:hAnsi="Georgia"/>
          <w:color w:val="000000"/>
          <w:sz w:val="16"/>
          <w:szCs w:val="16"/>
        </w:rPr>
        <w:t>consists</w:t>
      </w:r>
      <w:proofErr w:type="gramEnd"/>
      <w:r>
        <w:rPr>
          <w:rFonts w:ascii="Georgia" w:hAnsi="Georgia"/>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ascii="Georgia" w:hAnsi="Georgia"/>
          <w:color w:val="000000"/>
          <w:sz w:val="16"/>
          <w:szCs w:val="16"/>
        </w:rPr>
        <w:t>actually desires</w:t>
      </w:r>
      <w:proofErr w:type="gramEnd"/>
      <w:r>
        <w:rPr>
          <w:rFonts w:ascii="Georgia" w:hAnsi="Georgia"/>
          <w:color w:val="000000"/>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rFonts w:ascii="Georgia" w:hAnsi="Georgia"/>
          <w:color w:val="000000"/>
          <w:sz w:val="16"/>
          <w:szCs w:val="16"/>
        </w:rPr>
        <w:t>all of</w:t>
      </w:r>
      <w:proofErr w:type="gramEnd"/>
      <w:r>
        <w:rPr>
          <w:rFonts w:ascii="Georgia" w:hAnsi="Georgia"/>
          <w:color w:val="000000"/>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ascii="Georgia" w:hAnsi="Georgia"/>
          <w:color w:val="000000"/>
          <w:sz w:val="22"/>
          <w:szCs w:val="22"/>
          <w:u w:val="single"/>
        </w:rPr>
        <w:t xml:space="preserve">We should also </w:t>
      </w:r>
      <w:proofErr w:type="gramStart"/>
      <w:r>
        <w:rPr>
          <w:rFonts w:ascii="Georgia" w:hAnsi="Georgia"/>
          <w:color w:val="000000"/>
          <w:sz w:val="22"/>
          <w:szCs w:val="22"/>
          <w:u w:val="single"/>
        </w:rPr>
        <w:t>take into account</w:t>
      </w:r>
      <w:proofErr w:type="gramEnd"/>
      <w:r>
        <w:rPr>
          <w:rFonts w:ascii="Georgia" w:hAnsi="Georgia"/>
          <w:color w:val="000000"/>
          <w:sz w:val="22"/>
          <w:szCs w:val="22"/>
          <w:u w:val="single"/>
        </w:rPr>
        <w:t xml:space="preserve"> </w:t>
      </w:r>
      <w:r>
        <w:rPr>
          <w:rFonts w:ascii="Georgia" w:hAnsi="Georgia"/>
          <w:b/>
          <w:bCs/>
          <w:color w:val="000000"/>
          <w:sz w:val="22"/>
          <w:szCs w:val="22"/>
          <w:u w:val="single"/>
        </w:rPr>
        <w:t>moral uncertainty</w:t>
      </w:r>
      <w:r>
        <w:rPr>
          <w:rFonts w:ascii="Georgia" w:hAnsi="Georgia"/>
          <w:color w:val="000000"/>
          <w:sz w:val="22"/>
          <w:szCs w:val="22"/>
          <w:u w:val="single"/>
        </w:rPr>
        <w:t xml:space="preserve">. What is it reasonable for one to do, when one is uncertain not (only) about the empirical facts, but also about the moral facts? I’ve just argued that there’s agreement among </w:t>
      </w:r>
      <w:r>
        <w:rPr>
          <w:rFonts w:ascii="Georgia" w:hAnsi="Georgia"/>
          <w:b/>
          <w:bCs/>
          <w:color w:val="000000"/>
          <w:sz w:val="22"/>
          <w:szCs w:val="22"/>
          <w:u w:val="single"/>
        </w:rPr>
        <w:t>minimally plausible ethical views</w:t>
      </w:r>
      <w:r>
        <w:rPr>
          <w:rFonts w:ascii="Georgia" w:hAnsi="Georgia"/>
          <w:color w:val="000000"/>
          <w:sz w:val="22"/>
          <w:szCs w:val="22"/>
          <w:u w:val="single"/>
        </w:rPr>
        <w:t xml:space="preserve"> that we have strong reason to reduce existential risk – not only consequentialists, but also </w:t>
      </w:r>
      <w:r>
        <w:rPr>
          <w:rFonts w:ascii="Georgia" w:hAnsi="Georgia"/>
          <w:b/>
          <w:bCs/>
          <w:color w:val="000000"/>
          <w:sz w:val="22"/>
          <w:szCs w:val="22"/>
          <w:u w:val="single"/>
        </w:rPr>
        <w:t>deontologists</w:t>
      </w:r>
      <w:r>
        <w:rPr>
          <w:rFonts w:ascii="Georgia" w:hAnsi="Georgia"/>
          <w:color w:val="000000"/>
          <w:sz w:val="22"/>
          <w:szCs w:val="22"/>
          <w:u w:val="single"/>
        </w:rPr>
        <w:t xml:space="preserve">, </w:t>
      </w:r>
      <w:r>
        <w:rPr>
          <w:rFonts w:ascii="Georgia" w:hAnsi="Georgia"/>
          <w:b/>
          <w:bCs/>
          <w:color w:val="000000"/>
          <w:sz w:val="22"/>
          <w:szCs w:val="22"/>
          <w:u w:val="single"/>
        </w:rPr>
        <w:t>virtue ethicists</w:t>
      </w:r>
      <w:r>
        <w:rPr>
          <w:rFonts w:ascii="Georgia" w:hAnsi="Georgia"/>
          <w:color w:val="000000"/>
          <w:sz w:val="22"/>
          <w:szCs w:val="22"/>
          <w:u w:val="single"/>
        </w:rPr>
        <w:t xml:space="preserve">, and </w:t>
      </w:r>
      <w:r>
        <w:rPr>
          <w:rFonts w:ascii="Georgia" w:hAnsi="Georgia"/>
          <w:b/>
          <w:bCs/>
          <w:color w:val="000000"/>
          <w:sz w:val="22"/>
          <w:szCs w:val="22"/>
          <w:u w:val="single"/>
        </w:rPr>
        <w:t>sophisticated egoists</w:t>
      </w:r>
      <w:r>
        <w:rPr>
          <w:rFonts w:ascii="Georgia" w:hAnsi="Georgia"/>
          <w:color w:val="000000"/>
          <w:sz w:val="22"/>
          <w:szCs w:val="22"/>
          <w:u w:val="single"/>
        </w:rPr>
        <w:t xml:space="preserve"> should agree</w:t>
      </w:r>
      <w:r>
        <w:rPr>
          <w:rFonts w:ascii="Georgia" w:hAnsi="Georgia"/>
          <w:color w:val="000000"/>
          <w:sz w:val="16"/>
          <w:szCs w:val="16"/>
        </w:rPr>
        <w:t>. But even those (hedonistic egoists) who disagree should have a significant level of confidence that they are mistaken, and that one of the above views is correct</w:t>
      </w:r>
      <w:r>
        <w:rPr>
          <w:rFonts w:ascii="Georgia" w:hAnsi="Georgia"/>
          <w:color w:val="000000"/>
          <w:sz w:val="22"/>
          <w:szCs w:val="22"/>
          <w:u w:val="single"/>
        </w:rPr>
        <w:t xml:space="preserve">. </w:t>
      </w:r>
      <w:r>
        <w:rPr>
          <w:rFonts w:ascii="Georgia" w:hAnsi="Georgia"/>
          <w:color w:val="000000"/>
          <w:sz w:val="22"/>
          <w:szCs w:val="22"/>
          <w:u w:val="single"/>
          <w:shd w:val="clear" w:color="auto" w:fill="FFFF00"/>
        </w:rPr>
        <w:t xml:space="preserve">Even if they were </w:t>
      </w:r>
      <w:r>
        <w:rPr>
          <w:rFonts w:ascii="Georgia" w:hAnsi="Georgia"/>
          <w:b/>
          <w:bCs/>
          <w:color w:val="000000"/>
          <w:sz w:val="22"/>
          <w:szCs w:val="22"/>
          <w:u w:val="single"/>
          <w:shd w:val="clear" w:color="auto" w:fill="FFFF00"/>
        </w:rPr>
        <w:t>90% sure</w:t>
      </w:r>
      <w:r>
        <w:rPr>
          <w:rFonts w:ascii="Georgia" w:hAnsi="Georgia"/>
          <w:color w:val="000000"/>
          <w:sz w:val="22"/>
          <w:szCs w:val="22"/>
          <w:u w:val="single"/>
          <w:shd w:val="clear" w:color="auto" w:fill="FFFF00"/>
        </w:rPr>
        <w:t xml:space="preserve"> </w:t>
      </w:r>
      <w:r>
        <w:rPr>
          <w:rFonts w:ascii="Georgia" w:hAnsi="Georgia"/>
          <w:color w:val="000000"/>
          <w:sz w:val="22"/>
          <w:szCs w:val="22"/>
          <w:u w:val="single"/>
        </w:rPr>
        <w:t xml:space="preserve">that their view is the correct one (and 10% sure that one of these other ones is correct), </w:t>
      </w:r>
      <w:r>
        <w:rPr>
          <w:rFonts w:ascii="Georgia" w:hAnsi="Georgia"/>
          <w:color w:val="000000"/>
          <w:sz w:val="22"/>
          <w:szCs w:val="22"/>
          <w:u w:val="single"/>
          <w:shd w:val="clear" w:color="auto" w:fill="FFFF00"/>
        </w:rPr>
        <w:t xml:space="preserve">they would have </w:t>
      </w:r>
      <w:proofErr w:type="gramStart"/>
      <w:r>
        <w:rPr>
          <w:rFonts w:ascii="Georgia" w:hAnsi="Georgia"/>
          <w:b/>
          <w:bCs/>
          <w:color w:val="000000"/>
          <w:sz w:val="22"/>
          <w:szCs w:val="22"/>
          <w:u w:val="single"/>
        </w:rPr>
        <w:t>pretty strong</w:t>
      </w:r>
      <w:proofErr w:type="gramEnd"/>
      <w:r>
        <w:rPr>
          <w:rFonts w:ascii="Georgia" w:hAnsi="Georgia"/>
          <w:b/>
          <w:bCs/>
          <w:color w:val="000000"/>
          <w:sz w:val="22"/>
          <w:szCs w:val="22"/>
          <w:u w:val="single"/>
        </w:rPr>
        <w:t xml:space="preserve"> </w:t>
      </w:r>
      <w:r>
        <w:rPr>
          <w:rFonts w:ascii="Georgia" w:hAnsi="Georgia"/>
          <w:b/>
          <w:bCs/>
          <w:color w:val="000000"/>
          <w:sz w:val="22"/>
          <w:szCs w:val="22"/>
          <w:u w:val="single"/>
          <w:shd w:val="clear" w:color="auto" w:fill="FFFF00"/>
        </w:rPr>
        <w:t>reason</w:t>
      </w:r>
      <w:r>
        <w:rPr>
          <w:rFonts w:ascii="Georgia" w:hAnsi="Georgia"/>
          <w:color w:val="000000"/>
          <w:sz w:val="22"/>
          <w:szCs w:val="22"/>
          <w:u w:val="single"/>
          <w:shd w:val="clear" w:color="auto" w:fill="FFFF00"/>
        </w:rPr>
        <w:t xml:space="preserve">, from </w:t>
      </w:r>
      <w:r>
        <w:rPr>
          <w:rFonts w:ascii="Georgia" w:hAnsi="Georgia"/>
          <w:color w:val="000000"/>
          <w:sz w:val="22"/>
          <w:szCs w:val="22"/>
          <w:u w:val="single"/>
        </w:rPr>
        <w:t xml:space="preserve">the standpoint of </w:t>
      </w:r>
      <w:r>
        <w:rPr>
          <w:rFonts w:ascii="Georgia" w:hAnsi="Georgia"/>
          <w:b/>
          <w:bCs/>
          <w:color w:val="000000"/>
          <w:sz w:val="22"/>
          <w:szCs w:val="22"/>
          <w:u w:val="single"/>
          <w:shd w:val="clear" w:color="auto" w:fill="FFFF00"/>
        </w:rPr>
        <w:t>moral uncertainty</w:t>
      </w:r>
      <w:r>
        <w:rPr>
          <w:rFonts w:ascii="Georgia" w:hAnsi="Georgia"/>
          <w:color w:val="000000"/>
          <w:sz w:val="22"/>
          <w:szCs w:val="22"/>
          <w:u w:val="single"/>
          <w:shd w:val="clear" w:color="auto" w:fill="FFFF00"/>
        </w:rPr>
        <w:t xml:space="preserve">, to </w:t>
      </w:r>
      <w:r>
        <w:rPr>
          <w:rFonts w:ascii="Georgia" w:hAnsi="Georgia"/>
          <w:b/>
          <w:bCs/>
          <w:color w:val="000000"/>
          <w:sz w:val="22"/>
          <w:szCs w:val="22"/>
          <w:u w:val="single"/>
          <w:shd w:val="clear" w:color="auto" w:fill="FFFF00"/>
        </w:rPr>
        <w:t>reduce existential risk</w:t>
      </w:r>
      <w:r>
        <w:rPr>
          <w:rFonts w:ascii="Georgia" w:hAnsi="Georgia"/>
          <w:color w:val="000000"/>
          <w:sz w:val="22"/>
          <w:szCs w:val="22"/>
          <w:u w:val="single"/>
        </w:rPr>
        <w:t xml:space="preserve">. Perhaps most disturbingly still, even if we are only 1% sure that the well-being of possible future people matters, it is at least arguable that, from the standpoint of moral uncertainty, reducing existential risk is the </w:t>
      </w:r>
      <w:r>
        <w:rPr>
          <w:rFonts w:ascii="Georgia" w:hAnsi="Georgia"/>
          <w:b/>
          <w:bCs/>
          <w:color w:val="000000"/>
          <w:sz w:val="22"/>
          <w:szCs w:val="22"/>
          <w:u w:val="single"/>
        </w:rPr>
        <w:t>most important thing in the world</w:t>
      </w:r>
      <w:r>
        <w:rPr>
          <w:rFonts w:ascii="Georgia" w:hAnsi="Georgia"/>
          <w:color w:val="000000"/>
          <w:sz w:val="16"/>
          <w:szCs w:val="16"/>
        </w:rPr>
        <w:t xml:space="preserve">. Again, this is largely </w:t>
      </w:r>
      <w:proofErr w:type="gramStart"/>
      <w:r>
        <w:rPr>
          <w:rFonts w:ascii="Georgia" w:hAnsi="Georgia"/>
          <w:color w:val="000000"/>
          <w:sz w:val="16"/>
          <w:szCs w:val="16"/>
        </w:rPr>
        <w:t>for the reason that</w:t>
      </w:r>
      <w:proofErr w:type="gramEnd"/>
      <w:r>
        <w:rPr>
          <w:rFonts w:ascii="Georgia" w:hAnsi="Georgia"/>
          <w:color w:val="000000"/>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rFonts w:ascii="Georgia" w:hAnsi="Georgia"/>
          <w:color w:val="000000"/>
          <w:sz w:val="16"/>
          <w:szCs w:val="16"/>
        </w:rPr>
        <w:t>fairly implausible</w:t>
      </w:r>
      <w:proofErr w:type="gramEnd"/>
      <w:r>
        <w:rPr>
          <w:rFonts w:ascii="Georgia" w:hAnsi="Georgia"/>
          <w:color w:val="000000"/>
          <w:sz w:val="16"/>
          <w:szCs w:val="16"/>
        </w:rPr>
        <w:t xml:space="preserve"> views. And even if things did not go well for our ancestors, I am optimistic that they will overall go fantastically well for our </w:t>
      </w:r>
      <w:proofErr w:type="gramStart"/>
      <w:r>
        <w:rPr>
          <w:rFonts w:ascii="Georgia" w:hAnsi="Georgia"/>
          <w:color w:val="000000"/>
          <w:sz w:val="16"/>
          <w:szCs w:val="16"/>
        </w:rPr>
        <w:t>descendants, if</w:t>
      </w:r>
      <w:proofErr w:type="gramEnd"/>
      <w:r>
        <w:rPr>
          <w:rFonts w:ascii="Georgia" w:hAnsi="Georgia"/>
          <w:color w:val="000000"/>
          <w:sz w:val="16"/>
          <w:szCs w:val="16"/>
        </w:rPr>
        <w:t xml:space="preserve"> we allow them to. I suspect that most of us alive today – at least those of us not suffering from extreme illness or poverty – have lives that are well worth living, and that things will continue to improve. </w:t>
      </w:r>
      <w:r>
        <w:rPr>
          <w:rFonts w:ascii="Georgia" w:hAnsi="Georgia"/>
          <w:color w:val="000000"/>
          <w:sz w:val="22"/>
          <w:szCs w:val="22"/>
          <w:u w:val="single"/>
        </w:rPr>
        <w:t>Derek Parfit, whose work has emphasized future generations as well as agreement in ethics, described our situation clearly and accurately:</w:t>
      </w:r>
      <w:r>
        <w:rPr>
          <w:rFonts w:ascii="Georgia" w:hAnsi="Georgia"/>
          <w:color w:val="000000"/>
          <w:sz w:val="16"/>
          <w:szCs w:val="16"/>
        </w:rPr>
        <w:t xml:space="preserve"> “We live during the hinge of history. </w:t>
      </w:r>
      <w:r>
        <w:rPr>
          <w:rFonts w:ascii="Georgia" w:hAnsi="Georgia"/>
          <w:color w:val="000000"/>
          <w:sz w:val="22"/>
          <w:szCs w:val="22"/>
          <w:u w:val="single"/>
        </w:rPr>
        <w:t xml:space="preserve">Given the scientific and technological discoveries of the last two centuries, the </w:t>
      </w:r>
      <w:r>
        <w:rPr>
          <w:rFonts w:ascii="Georgia" w:hAnsi="Georgia"/>
          <w:color w:val="000000"/>
          <w:sz w:val="22"/>
          <w:szCs w:val="22"/>
          <w:u w:val="single"/>
        </w:rPr>
        <w:lastRenderedPageBreak/>
        <w:t>world has never changed as fast. We shall soon have even greater powers to transform, not only our surroundings, but ourselves and our successors. If we act wisely in the next few centuries, humanity will survive its most dangerous and decisive period.</w:t>
      </w:r>
      <w:r>
        <w:rPr>
          <w:rFonts w:ascii="Georgia" w:hAnsi="Georgia"/>
          <w:color w:val="000000"/>
          <w:sz w:val="16"/>
          <w:szCs w:val="16"/>
        </w:rPr>
        <w:t xml:space="preserve"> </w:t>
      </w:r>
      <w:r>
        <w:rPr>
          <w:rFonts w:ascii="Georgia" w:hAnsi="Georgia"/>
          <w:color w:val="000000"/>
          <w:sz w:val="22"/>
          <w:szCs w:val="22"/>
          <w:u w:val="single"/>
        </w:rPr>
        <w:t xml:space="preserve">Our descendants could, if necessary, go elsewhere, spreading through this galaxy…. Our descendants might, I believe, make the further future very good. But that good future may also depend in part on us. If our selfish recklessness ends human history, we would be </w:t>
      </w:r>
      <w:r>
        <w:rPr>
          <w:rFonts w:ascii="Georgia" w:hAnsi="Georgia"/>
          <w:b/>
          <w:bCs/>
          <w:color w:val="000000"/>
          <w:sz w:val="22"/>
          <w:szCs w:val="22"/>
          <w:u w:val="single"/>
        </w:rPr>
        <w:t>acting very wrongly</w:t>
      </w:r>
      <w:r>
        <w:rPr>
          <w:rFonts w:ascii="Georgia" w:hAnsi="Georgia"/>
          <w:color w:val="000000"/>
          <w:sz w:val="16"/>
          <w:szCs w:val="16"/>
        </w:rPr>
        <w:t>.” (From chapter 36 of On What Matters)</w:t>
      </w:r>
      <w:r>
        <w:rPr>
          <w:rFonts w:ascii="Georgia" w:hAnsi="Georgia"/>
          <w:color w:val="000000"/>
          <w:sz w:val="22"/>
          <w:szCs w:val="22"/>
        </w:rPr>
        <w:t> </w:t>
      </w:r>
    </w:p>
    <w:p w14:paraId="78CF542B" w14:textId="77777777" w:rsidR="00B91749" w:rsidRDefault="00B91749" w:rsidP="00B91749"/>
    <w:p w14:paraId="7A8FEB4F" w14:textId="6F8D155B" w:rsidR="00B91749" w:rsidRPr="00B91749" w:rsidRDefault="00B91749" w:rsidP="00B91749"/>
    <w:sectPr w:rsidR="00B91749" w:rsidRPr="00B9174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66F4"/>
    <w:multiLevelType w:val="hybridMultilevel"/>
    <w:tmpl w:val="9CC6E9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A088C"/>
    <w:multiLevelType w:val="hybridMultilevel"/>
    <w:tmpl w:val="966E7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1E43E2"/>
    <w:multiLevelType w:val="hybridMultilevel"/>
    <w:tmpl w:val="F502E4EE"/>
    <w:lvl w:ilvl="0" w:tplc="D4CE592A">
      <w:start w:val="1"/>
      <w:numFmt w:val="upperLetter"/>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174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41F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749"/>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B19B38"/>
  <w14:defaultImageDpi w14:val="300"/>
  <w15:docId w15:val="{A09C03CE-7F0B-B04A-AFC6-FF5A2FDDC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174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174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174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9174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121,No Spacing21,CD - Cite,Heading 2 Char2 Char,Heading 2 Char1 Char Char,t, Ch,no read,No Spacing2111,TAG,ta,No Spacing12,No Spacing211,Heading 2 Char Char Char Char,Card,Dont u"/>
    <w:basedOn w:val="Normal"/>
    <w:next w:val="Normal"/>
    <w:link w:val="Heading4Char"/>
    <w:uiPriority w:val="9"/>
    <w:unhideWhenUsed/>
    <w:qFormat/>
    <w:rsid w:val="00B9174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17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1749"/>
  </w:style>
  <w:style w:type="character" w:customStyle="1" w:styleId="Heading1Char">
    <w:name w:val="Heading 1 Char"/>
    <w:aliases w:val="Pocket Char"/>
    <w:basedOn w:val="DefaultParagraphFont"/>
    <w:link w:val="Heading1"/>
    <w:uiPriority w:val="9"/>
    <w:rsid w:val="00B9174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174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9174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121 Char,No Spacing21 Char,CD - Cite Char,Heading 2 Char2 Char Char,Heading 2 Char1 Char Char Char,t Char, Ch Char,no read Char,TAG Char"/>
    <w:basedOn w:val="DefaultParagraphFont"/>
    <w:link w:val="Heading4"/>
    <w:uiPriority w:val="9"/>
    <w:rsid w:val="00B9174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91749"/>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B91749"/>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 Char Char Char Char Char Char1,bold underli"/>
    <w:basedOn w:val="DefaultParagraphFont"/>
    <w:link w:val="textbold"/>
    <w:uiPriority w:val="20"/>
    <w:qFormat/>
    <w:rsid w:val="00B9174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1749"/>
    <w:rPr>
      <w:color w:val="auto"/>
      <w:u w:val="none"/>
    </w:rPr>
  </w:style>
  <w:style w:type="character" w:styleId="Hyperlink">
    <w:name w:val="Hyperlink"/>
    <w:aliases w:val="No Spacing Char,Note Level 2 Char,No Spacing31 Char,No Spacing22 Char,No Spacing3 Char,No Spacing111112 Char,Medium Grid 21 Char,tag Char,Dont use Char,No Spacing41 Char,No Spacing112 Char,Tag and Cite Char,nonunderlined Char,Important,Read"/>
    <w:basedOn w:val="DefaultParagraphFont"/>
    <w:link w:val="NoSpacing"/>
    <w:uiPriority w:val="99"/>
    <w:unhideWhenUsed/>
    <w:rsid w:val="00B91749"/>
    <w:rPr>
      <w:color w:val="auto"/>
      <w:u w:val="none"/>
    </w:rPr>
  </w:style>
  <w:style w:type="paragraph" w:styleId="DocumentMap">
    <w:name w:val="Document Map"/>
    <w:basedOn w:val="Normal"/>
    <w:link w:val="DocumentMapChar"/>
    <w:uiPriority w:val="99"/>
    <w:semiHidden/>
    <w:unhideWhenUsed/>
    <w:rsid w:val="00B9174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1749"/>
    <w:rPr>
      <w:rFonts w:ascii="Lucida Grande" w:hAnsi="Lucida Grande" w:cs="Lucida Grande"/>
    </w:rPr>
  </w:style>
  <w:style w:type="paragraph" w:styleId="ListParagraph">
    <w:name w:val="List Paragraph"/>
    <w:aliases w:val="6 font"/>
    <w:basedOn w:val="Normal"/>
    <w:uiPriority w:val="99"/>
    <w:qFormat/>
    <w:rsid w:val="00B91749"/>
    <w:pPr>
      <w:ind w:left="720"/>
      <w:contextualSpacing/>
    </w:pPr>
  </w:style>
  <w:style w:type="paragraph" w:styleId="NoSpacing">
    <w:name w:val="No Spacing"/>
    <w:aliases w:val="Note Level 2,No Spacing31,No Spacing22,No Spacing3,No Spacing111112,Medium Grid 21,tag,Dont use,No Spacing41,No Spacing112,Tag and Cite,nonunderlined,Very Small Text,card,Small Text,Note Level 21,No Spacing111,Card Format,ClearFormatting"/>
    <w:basedOn w:val="Heading1"/>
    <w:link w:val="Hyperlink"/>
    <w:autoRedefine/>
    <w:uiPriority w:val="99"/>
    <w:qFormat/>
    <w:rsid w:val="00B9174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B91749"/>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uiPriority w:val="20"/>
    <w:qFormat/>
    <w:rsid w:val="00B9174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914986">
      <w:bodyDiv w:val="1"/>
      <w:marLeft w:val="0"/>
      <w:marRight w:val="0"/>
      <w:marTop w:val="0"/>
      <w:marBottom w:val="0"/>
      <w:divBdr>
        <w:top w:val="none" w:sz="0" w:space="0" w:color="auto"/>
        <w:left w:val="none" w:sz="0" w:space="0" w:color="auto"/>
        <w:bottom w:val="none" w:sz="0" w:space="0" w:color="auto"/>
        <w:right w:val="none" w:sz="0" w:space="0" w:color="auto"/>
      </w:divBdr>
    </w:div>
    <w:div w:id="17701594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ailingthatinvent.home.blog/2019/09/08/truth-and-practic-the-marxist-theory-of-knowledg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xis.com/research/retrieve" TargetMode="External"/><Relationship Id="rId5" Type="http://schemas.openxmlformats.org/officeDocument/2006/relationships/numbering" Target="numbering.xml"/><Relationship Id="rId10" Type="http://schemas.openxmlformats.org/officeDocument/2006/relationships/hyperlink" Target="https://www.unoosa.org/oosa/en/ourwork/spacelaw/treaties/outerspacetreaty.html" TargetMode="External"/><Relationship Id="rId4" Type="http://schemas.openxmlformats.org/officeDocument/2006/relationships/customXml" Target="../customXml/item4.xml"/><Relationship Id="rId9" Type="http://schemas.openxmlformats.org/officeDocument/2006/relationships/hyperlink" Target="https://www.law.cornell.edu/definitions/uscode.php?width=840&amp;height=800&amp;iframe=true&amp;def_id=6-USC-625312480-168358316&amp;term_occur=999&amp;term_src=title:6:chapter:6:subchapter:I:section:150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14</Pages>
  <Words>7502</Words>
  <Characters>42766</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2022-02-12T16:28:00Z</dcterms:created>
  <dcterms:modified xsi:type="dcterms:W3CDTF">2022-02-12T17:43:00Z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