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37649" w14:textId="25D935F4" w:rsidR="00AC00EF" w:rsidRDefault="00AC00EF" w:rsidP="009C2CF4">
      <w:pPr>
        <w:pStyle w:val="Heading3"/>
      </w:pPr>
      <w:r>
        <w:t>Underview 1</w:t>
      </w:r>
    </w:p>
    <w:p w14:paraId="18F78E8F" w14:textId="4B8524B9" w:rsidR="00AC00EF" w:rsidRPr="00AC00EF" w:rsidRDefault="00AC00EF" w:rsidP="00AC00EF">
      <w:pPr>
        <w:pStyle w:val="Heading4"/>
      </w:pPr>
      <w:r>
        <w:t>We aren’t reading a k so none of this applies</w:t>
      </w:r>
    </w:p>
    <w:p w14:paraId="08C47DCB" w14:textId="6D1E4F42" w:rsidR="009C2CF4" w:rsidRDefault="009C2CF4" w:rsidP="009C2CF4">
      <w:pPr>
        <w:pStyle w:val="Heading3"/>
      </w:pPr>
      <w:r>
        <w:lastRenderedPageBreak/>
        <w:t>Underview 2</w:t>
      </w:r>
    </w:p>
    <w:p w14:paraId="63A780E5" w14:textId="5864621D" w:rsidR="009C2CF4" w:rsidRDefault="009C2CF4" w:rsidP="009C2CF4">
      <w:pPr>
        <w:pStyle w:val="Heading4"/>
        <w:numPr>
          <w:ilvl w:val="0"/>
          <w:numId w:val="12"/>
        </w:numPr>
      </w:pPr>
      <w:r>
        <w:t>All they are saying is that their impact is big – there is no warrant or justification or how we are supposed to implement a high standard of proof. All this says is that the neg’s life should be harder bc they have done what the aff should do</w:t>
      </w:r>
    </w:p>
    <w:p w14:paraId="1E14CE79" w14:textId="68F297CD" w:rsidR="009C2CF4" w:rsidRDefault="009C2CF4" w:rsidP="009C2CF4">
      <w:pPr>
        <w:pStyle w:val="Heading4"/>
        <w:numPr>
          <w:ilvl w:val="0"/>
          <w:numId w:val="12"/>
        </w:numPr>
      </w:pPr>
      <w:r>
        <w:t>This assumes all cards are independent instead of a part of a link chain. This is not how probabilities work in the real world (basically saying that the prob of a coin landing heads is 1% bc of wind and speed when it is just 50%)</w:t>
      </w:r>
    </w:p>
    <w:p w14:paraId="3DB68B95" w14:textId="2D35C10F" w:rsidR="009C2CF4" w:rsidRDefault="009C2CF4" w:rsidP="009C2CF4">
      <w:pPr>
        <w:pStyle w:val="Heading4"/>
        <w:numPr>
          <w:ilvl w:val="0"/>
          <w:numId w:val="12"/>
        </w:numPr>
      </w:pPr>
      <w:r>
        <w:t>Extinction first might not be best when deciding dinner but in world health crisis its not that irrelevant – its context dependent</w:t>
      </w:r>
    </w:p>
    <w:p w14:paraId="023C2954" w14:textId="73280DAF" w:rsidR="009C2CF4" w:rsidRDefault="009C2CF4" w:rsidP="009C2CF4">
      <w:pPr>
        <w:pStyle w:val="Heading4"/>
        <w:numPr>
          <w:ilvl w:val="0"/>
          <w:numId w:val="12"/>
        </w:numPr>
      </w:pPr>
      <w:r>
        <w:t>Cross apply b answers this is just compound probability part 2</w:t>
      </w:r>
    </w:p>
    <w:p w14:paraId="62A1FADE" w14:textId="29804C36" w:rsidR="009C2CF4" w:rsidRDefault="009C2CF4" w:rsidP="009C2CF4">
      <w:pPr>
        <w:pStyle w:val="Heading4"/>
        <w:numPr>
          <w:ilvl w:val="0"/>
          <w:numId w:val="12"/>
        </w:numPr>
      </w:pPr>
      <w:r>
        <w:t>The case is the exception</w:t>
      </w:r>
    </w:p>
    <w:p w14:paraId="2074CB92" w14:textId="4CA00C19" w:rsidR="009C2CF4" w:rsidRDefault="009C2CF4" w:rsidP="009C2CF4">
      <w:pPr>
        <w:pStyle w:val="Heading3"/>
      </w:pPr>
      <w:r>
        <w:lastRenderedPageBreak/>
        <w:t>Framing</w:t>
      </w:r>
    </w:p>
    <w:p w14:paraId="5A991B31" w14:textId="6865C415" w:rsidR="009C2CF4" w:rsidRDefault="009C2CF4" w:rsidP="009C2CF4">
      <w:pPr>
        <w:pStyle w:val="Heading4"/>
      </w:pPr>
      <w:r>
        <w:t>Double bind: either this is just about extinction first then we can still use util or it is about util being problematic then we can’t weigh the aff bc the aff is still util just about which live, so the aff would have no offense</w:t>
      </w:r>
    </w:p>
    <w:p w14:paraId="75613B5D" w14:textId="77777777" w:rsidR="009C2CF4" w:rsidRPr="00730CE9" w:rsidRDefault="009C2CF4" w:rsidP="009C2CF4">
      <w:pPr>
        <w:pStyle w:val="Heading4"/>
        <w:rPr>
          <w:rFonts w:cs="Arial"/>
        </w:rPr>
      </w:pPr>
      <w:r>
        <w:rPr>
          <w:rFonts w:cs="Arial"/>
        </w:rPr>
        <w:t>Extinction</w:t>
      </w:r>
      <w:r w:rsidRPr="00730CE9">
        <w:rPr>
          <w:rFonts w:cs="Arial"/>
        </w:rPr>
        <w:t xml:space="preserve"> outweighs---it’s the upmost moral evil and disavowal of the risk makes it more likely.</w:t>
      </w:r>
    </w:p>
    <w:p w14:paraId="2E2F4C2F" w14:textId="77777777" w:rsidR="009C2CF4" w:rsidRPr="00AE4834" w:rsidRDefault="009C2CF4" w:rsidP="009C2CF4">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r w:rsidRPr="00AE4834">
        <w:rPr>
          <w:rStyle w:val="Style13ptBold"/>
          <w:rFonts w:eastAsia="Calibri"/>
        </w:rPr>
        <w:t>Finneron</w:t>
      </w:r>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9"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678A620A" w14:textId="77777777" w:rsidR="009C2CF4" w:rsidRPr="00AE4834" w:rsidRDefault="009C2CF4" w:rsidP="009C2CF4">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r w:rsidRPr="00AE4834">
        <w:rPr>
          <w:rFonts w:eastAsia="Calibri"/>
          <w:sz w:val="8"/>
        </w:rPr>
        <w:t>Beckstead</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r w:rsidRPr="00AE4834">
        <w:rPr>
          <w:rFonts w:eastAsia="Calibri"/>
          <w:sz w:val="8"/>
        </w:rPr>
        <w:t>Beckstead</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and</w:t>
      </w:r>
      <w:r w:rsidRPr="00AE4834">
        <w:rPr>
          <w:sz w:val="8"/>
        </w:rPr>
        <w:t xml:space="preserve"> </w:t>
      </w:r>
      <w:r w:rsidRPr="00AE4834">
        <w:rPr>
          <w:rFonts w:eastAsia="Calibri"/>
          <w:sz w:val="8"/>
        </w:rPr>
        <w:t>also</w:t>
      </w:r>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latter</w:t>
      </w:r>
      <w:r w:rsidRPr="00AE4834">
        <w:rPr>
          <w:sz w:val="8"/>
        </w:rPr>
        <w:t>’</w:t>
      </w:r>
      <w:r w:rsidRPr="00AE4834">
        <w:rPr>
          <w:rFonts w:eastAsia="Calibri"/>
          <w:sz w:val="8"/>
        </w:rPr>
        <w:t>s</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utilitarians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r w:rsidRPr="00AE4834">
        <w:rPr>
          <w:rFonts w:eastAsia="Calibri"/>
          <w:sz w:val="8"/>
        </w:rPr>
        <w:t>hypothesi</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r w:rsidRPr="00AE4834">
        <w:rPr>
          <w:rFonts w:eastAsia="Calibri"/>
          <w:sz w:val="8"/>
        </w:rPr>
        <w:t>contractualism</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r w:rsidRPr="00AE4834">
        <w:rPr>
          <w:rFonts w:eastAsia="Calibri"/>
          <w:sz w:val="8"/>
        </w:rPr>
        <w:t>later</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lastRenderedPageBreak/>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r w:rsidRPr="00AE4834">
        <w:rPr>
          <w:rStyle w:val="StyleUnderline"/>
          <w:rFonts w:eastAsia="Calibri"/>
        </w:rPr>
        <w:t>anyone</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life</w:t>
      </w:r>
      <w:r w:rsidRPr="00AE4834">
        <w:rPr>
          <w:sz w:val="8"/>
        </w:rPr>
        <w:t>-</w:t>
      </w:r>
      <w:r w:rsidRPr="00AE4834">
        <w:rPr>
          <w:rFonts w:eastAsia="Calibri"/>
          <w:sz w:val="8"/>
        </w:rPr>
        <w:t>saving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favour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r w:rsidRPr="00AE4834">
        <w:rPr>
          <w:rStyle w:val="StyleUnderline"/>
          <w:rFonts w:eastAsia="Calibri"/>
        </w:rPr>
        <w:t>higher</w:t>
      </w:r>
      <w:r w:rsidRPr="00AE4834">
        <w:rPr>
          <w:rStyle w:val="StyleUnderline"/>
        </w:rPr>
        <w:t xml:space="preserve"> </w:t>
      </w:r>
      <w:r w:rsidRPr="00AE4834">
        <w:rPr>
          <w:rStyle w:val="StyleUnderline"/>
          <w:rFonts w:eastAsia="Calibri"/>
        </w:rPr>
        <w:t>level</w:t>
      </w:r>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r w:rsidRPr="00AE4834">
        <w:rPr>
          <w:rFonts w:eastAsia="Calibri"/>
          <w:sz w:val="8"/>
        </w:rPr>
        <w:t>Faron</w:t>
      </w:r>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r w:rsidRPr="00AE4834">
        <w:rPr>
          <w:rStyle w:val="StyleUnderline"/>
          <w:rFonts w:eastAsia="Calibri"/>
        </w:rPr>
        <w:t>defences</w:t>
      </w:r>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lastRenderedPageBreak/>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contractualist</w:t>
      </w:r>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722053D9" w14:textId="77777777" w:rsidR="009C2CF4" w:rsidRDefault="009C2CF4" w:rsidP="009C2CF4">
      <w:pPr>
        <w:pStyle w:val="Heading1"/>
      </w:pPr>
      <w:r>
        <w:lastRenderedPageBreak/>
        <w:t>Manufacturing CP</w:t>
      </w:r>
    </w:p>
    <w:p w14:paraId="5D3D9568" w14:textId="77777777" w:rsidR="009C2CF4" w:rsidRDefault="009C2CF4" w:rsidP="009C2CF4"/>
    <w:p w14:paraId="1E998E13" w14:textId="77777777" w:rsidR="009C2CF4" w:rsidRDefault="009C2CF4" w:rsidP="009C2CF4">
      <w:pPr>
        <w:pStyle w:val="Heading3"/>
      </w:pPr>
      <w:r>
        <w:lastRenderedPageBreak/>
        <w:br w:type="page"/>
      </w:r>
      <w:r>
        <w:lastRenderedPageBreak/>
        <w:t>OFF</w:t>
      </w:r>
    </w:p>
    <w:p w14:paraId="03EC39D6" w14:textId="77777777" w:rsidR="009C2CF4" w:rsidRDefault="009C2CF4" w:rsidP="009C2CF4"/>
    <w:p w14:paraId="18736C6F" w14:textId="77777777" w:rsidR="009C2CF4" w:rsidRDefault="009C2CF4" w:rsidP="009C2CF4">
      <w:pPr>
        <w:pStyle w:val="Heading4"/>
      </w:pPr>
      <w:r>
        <w:t xml:space="preserve">The United States federal government should commit to purchasing sufficient doses of COVID-19 vaccines to meet global demand and establish public-private partnerships to expand global vaccine manufacturing capacity. </w:t>
      </w:r>
    </w:p>
    <w:p w14:paraId="1F139FD0" w14:textId="31FDE0B0" w:rsidR="009C2CF4" w:rsidRDefault="009C2CF4" w:rsidP="009C2CF4">
      <w:pPr>
        <w:pStyle w:val="Heading4"/>
      </w:pPr>
      <w:r>
        <w:t xml:space="preserve">Buying and exporting vaccines solves while avoiding the </w:t>
      </w:r>
      <w:r>
        <w:t>china</w:t>
      </w:r>
      <w:r>
        <w:t xml:space="preserve"> DA.</w:t>
      </w:r>
    </w:p>
    <w:p w14:paraId="4EE6BEF6" w14:textId="77777777" w:rsidR="009C2CF4" w:rsidRDefault="009C2CF4" w:rsidP="009C2CF4">
      <w:r>
        <w:t xml:space="preserve">Gianna </w:t>
      </w:r>
      <w:r>
        <w:rPr>
          <w:b/>
          <w:sz w:val="20"/>
          <w:szCs w:val="20"/>
        </w:rPr>
        <w:t>Gancia 21</w:t>
      </w:r>
      <w:r>
        <w:t>, (IT, ID) is a member of Parliament’s Development Committee, “Why waiving patents on vaccines is not a good idea,” Parliament Magazine, 5-14-2021, https://www.theparliamentmagazine.eu/news/article/why-waiving-patents-on-vaccines-is-not-a-good-idea</w:t>
      </w:r>
    </w:p>
    <w:p w14:paraId="0538B964" w14:textId="77777777" w:rsidR="009C2CF4" w:rsidRDefault="009C2CF4" w:rsidP="009C2CF4">
      <w:pPr>
        <w:rPr>
          <w:u w:val="single"/>
        </w:rPr>
      </w:pPr>
      <w:r>
        <w:rPr>
          <w:sz w:val="20"/>
          <w:szCs w:val="20"/>
          <w:u w:val="single"/>
        </w:rPr>
        <w:t xml:space="preserve">In fact, </w:t>
      </w:r>
      <w:r>
        <w:rPr>
          <w:sz w:val="20"/>
          <w:szCs w:val="20"/>
          <w:highlight w:val="cyan"/>
          <w:u w:val="single"/>
        </w:rPr>
        <w:t>there would be no incentive for</w:t>
      </w:r>
      <w:r>
        <w:rPr>
          <w:sz w:val="20"/>
          <w:szCs w:val="20"/>
          <w:u w:val="single"/>
        </w:rPr>
        <w:t xml:space="preserve"> pharmaceutical </w:t>
      </w:r>
      <w:r>
        <w:rPr>
          <w:sz w:val="20"/>
          <w:szCs w:val="20"/>
          <w:highlight w:val="cyan"/>
          <w:u w:val="single"/>
        </w:rPr>
        <w:t>companies to conduct research</w:t>
      </w:r>
      <w:r>
        <w:rPr>
          <w:sz w:val="20"/>
          <w:szCs w:val="20"/>
          <w:u w:val="single"/>
        </w:rPr>
        <w:t>, not only into COVID-19</w:t>
      </w:r>
      <w:r>
        <w:rPr>
          <w:sz w:val="14"/>
          <w:szCs w:val="14"/>
        </w:rPr>
        <w:t xml:space="preserve"> (</w:t>
      </w:r>
      <w:r>
        <w:rPr>
          <w:sz w:val="20"/>
          <w:szCs w:val="20"/>
          <w:u w:val="single"/>
        </w:rPr>
        <w:t>let's not forget that much still needs to be done to achieve an effective and minimally invasive therapeutic treatment in case of infection and severe symptoms)</w:t>
      </w:r>
      <w:r>
        <w:rPr>
          <w:sz w:val="14"/>
          <w:szCs w:val="14"/>
        </w:rPr>
        <w:t xml:space="preserve"> </w:t>
      </w:r>
      <w:r>
        <w:rPr>
          <w:rFonts w:ascii="Times New Roman" w:eastAsia="Times New Roman" w:hAnsi="Times New Roman" w:cs="Times New Roman"/>
          <w:b/>
          <w:sz w:val="20"/>
          <w:szCs w:val="20"/>
          <w:highlight w:val="cyan"/>
          <w:u w:val="single"/>
        </w:rPr>
        <w:t>but also for future pandemic crises that, in a globalised world, are unfortunately entirely predictable</w:t>
      </w:r>
      <w:r>
        <w:rPr>
          <w:rFonts w:ascii="Times New Roman" w:eastAsia="Times New Roman" w:hAnsi="Times New Roman" w:cs="Times New Roman"/>
          <w:b/>
          <w:sz w:val="20"/>
          <w:szCs w:val="20"/>
          <w:u w:val="single"/>
        </w:rPr>
        <w:t xml:space="preserve">. </w:t>
      </w:r>
      <w:r>
        <w:rPr>
          <w:sz w:val="20"/>
          <w:szCs w:val="20"/>
          <w:u w:val="single"/>
        </w:rPr>
        <w:t>But the negative effects would not stop with pandemic crises. What would happen if one day, hopefully very near, an extremely effective anti-cancer drug was discovered by a pharmaceutical company? Would patents be suspended yet again</w:t>
      </w:r>
      <w:r>
        <w:rPr>
          <w:sz w:val="14"/>
          <w:szCs w:val="14"/>
        </w:rPr>
        <w:t xml:space="preserve">? </w:t>
      </w:r>
      <w:r>
        <w:rPr>
          <w:rFonts w:ascii="Times New Roman" w:eastAsia="Times New Roman" w:hAnsi="Times New Roman" w:cs="Times New Roman"/>
          <w:b/>
          <w:sz w:val="20"/>
          <w:szCs w:val="20"/>
          <w:u w:val="single"/>
        </w:rPr>
        <w:t xml:space="preserve">It is obvious that investment in cancer drug research would be drastically reduced. </w:t>
      </w:r>
      <w:r>
        <w:rPr>
          <w:sz w:val="14"/>
          <w:szCs w:val="14"/>
        </w:rPr>
        <w:t xml:space="preserve">I strongly believe that the US position is short-sighted in this case, and to align with it would mean thwarting efforts to build an autonomous, strategic, and resilient European pharmaceutical sector. </w:t>
      </w:r>
      <w:r>
        <w:rPr>
          <w:sz w:val="20"/>
          <w:szCs w:val="20"/>
          <w:highlight w:val="cyan"/>
          <w:u w:val="single"/>
        </w:rPr>
        <w:t>Such a decision would strongly disincentivise private investors and would effectively undermine the European sector's ability to be a world leader in research</w:t>
      </w:r>
      <w:r>
        <w:rPr>
          <w:sz w:val="20"/>
          <w:szCs w:val="20"/>
          <w:u w:val="single"/>
        </w:rPr>
        <w:t>.</w:t>
      </w:r>
      <w:r>
        <w:rPr>
          <w:sz w:val="14"/>
          <w:szCs w:val="14"/>
        </w:rPr>
        <w:t xml:space="preserve"> </w:t>
      </w:r>
      <w:r>
        <w:rPr>
          <w:sz w:val="20"/>
          <w:szCs w:val="20"/>
          <w:u w:val="single"/>
        </w:rPr>
        <w:t>We must remember that the United States has contributed very marginally to the export of vaccine doses, unlike the European Union which has exported 200 million dose</w:t>
      </w:r>
      <w:r>
        <w:rPr>
          <w:sz w:val="14"/>
          <w:szCs w:val="14"/>
        </w:rPr>
        <w:t xml:space="preserve">s, as many as the US has administered to its own citizens. Suspending the patents is a very hypocritical decision. </w:t>
      </w:r>
      <w:r>
        <w:rPr>
          <w:sz w:val="20"/>
          <w:szCs w:val="20"/>
          <w:highlight w:val="cyan"/>
          <w:u w:val="single"/>
        </w:rPr>
        <w:t xml:space="preserve">If the United States really wants to help eradicate the virus from the world, the only thing they have to do is </w:t>
      </w:r>
      <w:r>
        <w:rPr>
          <w:rFonts w:ascii="Times New Roman" w:eastAsia="Times New Roman" w:hAnsi="Times New Roman" w:cs="Times New Roman"/>
          <w:b/>
          <w:sz w:val="20"/>
          <w:szCs w:val="20"/>
          <w:highlight w:val="cyan"/>
          <w:u w:val="single"/>
        </w:rPr>
        <w:t>heavily subsidise, with public money, the production of a large number of vaccines by their pharmaceutical companies</w:t>
      </w:r>
      <w:r>
        <w:rPr>
          <w:sz w:val="20"/>
          <w:szCs w:val="20"/>
          <w:highlight w:val="cyan"/>
          <w:u w:val="single"/>
        </w:rPr>
        <w:t>. “Giving” the patent to these countries is a cynical way of appearing good and humanitarian, without contributing in any way to actually helping them</w:t>
      </w:r>
      <w:r>
        <w:rPr>
          <w:sz w:val="20"/>
          <w:szCs w:val="20"/>
          <w:u w:val="single"/>
        </w:rPr>
        <w:t>.</w:t>
      </w:r>
    </w:p>
    <w:p w14:paraId="7153801C" w14:textId="77777777" w:rsidR="009C2CF4" w:rsidRDefault="009C2CF4" w:rsidP="009C2CF4">
      <w:pPr>
        <w:pStyle w:val="Heading1"/>
      </w:pPr>
      <w:r>
        <w:lastRenderedPageBreak/>
        <w:t>China DA</w:t>
      </w:r>
    </w:p>
    <w:p w14:paraId="2B66B5D3" w14:textId="77777777" w:rsidR="009C2CF4" w:rsidRDefault="009C2CF4" w:rsidP="009C2CF4">
      <w:pPr>
        <w:pStyle w:val="Heading3"/>
      </w:pPr>
      <w:r>
        <w:lastRenderedPageBreak/>
        <w:br w:type="page"/>
      </w:r>
      <w:r>
        <w:lastRenderedPageBreak/>
        <w:t>OFF</w:t>
      </w:r>
    </w:p>
    <w:p w14:paraId="1E5A18AD" w14:textId="77777777" w:rsidR="009C2CF4" w:rsidRDefault="009C2CF4" w:rsidP="009C2CF4">
      <w:pPr>
        <w:pStyle w:val="Heading4"/>
      </w:pPr>
      <w:r>
        <w:t>China is using vaccine diplomacy to cement global leadership – the plan reverses this</w:t>
      </w:r>
    </w:p>
    <w:p w14:paraId="01716118" w14:textId="77777777" w:rsidR="009C2CF4" w:rsidRDefault="009C2CF4" w:rsidP="009C2CF4">
      <w:r>
        <w:t xml:space="preserve">Purvaja </w:t>
      </w:r>
      <w:r>
        <w:rPr>
          <w:b/>
          <w:sz w:val="20"/>
          <w:szCs w:val="20"/>
        </w:rPr>
        <w:t>Modak 2</w:t>
      </w:r>
      <w:r>
        <w:t>1, FDI Associate, “China’s Vaccine Diplomacy, the “Health Silk Road” and a Global Pledge,” Future Directions International, 7-15-2021, https://www.futuredirections.org.au/publication/chinas-vaccine-diplomacy-the-health-silk-road-and-a-global-pledge/</w:t>
      </w:r>
    </w:p>
    <w:p w14:paraId="75A68AB1" w14:textId="77777777" w:rsidR="009C2CF4" w:rsidRDefault="009C2CF4" w:rsidP="009C2CF4">
      <w:pPr>
        <w:rPr>
          <w:sz w:val="12"/>
          <w:szCs w:val="12"/>
        </w:rPr>
      </w:pPr>
      <w:r>
        <w:rPr>
          <w:sz w:val="20"/>
          <w:szCs w:val="20"/>
          <w:highlight w:val="cyan"/>
          <w:u w:val="single"/>
        </w:rPr>
        <w:t>Since late 2020, China has promised vaccines to more than 80 countries under its “Health Silk Road” initiative, an emerging diplomatic initiative to promote health co-operation</w:t>
      </w:r>
      <w:r>
        <w:rPr>
          <w:sz w:val="12"/>
          <w:szCs w:val="12"/>
          <w:highlight w:val="cyan"/>
        </w:rPr>
        <w:t>.</w:t>
      </w:r>
      <w:r>
        <w:rPr>
          <w:sz w:val="12"/>
          <w:szCs w:val="12"/>
        </w:rPr>
        <w:t xml:space="preserve"> Those rollouts have faced scepticism, since the data on clinical trials have not been released for scientists to assess the efficacy of the vaccines. Critics of China’s so-called “vaccine diplomacy” do not view its efforts as an altruistic gesture. While China has indeed donated vaccines to a few countries, the majority have had to purchase their supplies, in some instances using loans offered by China to do so. </w:t>
      </w:r>
      <w:r>
        <w:rPr>
          <w:sz w:val="20"/>
          <w:szCs w:val="20"/>
          <w:highlight w:val="cyan"/>
          <w:u w:val="single"/>
        </w:rPr>
        <w:t>China’s “vaccine diplomacy” is underpinned by geopolitical motivations</w:t>
      </w:r>
      <w:r>
        <w:rPr>
          <w:sz w:val="12"/>
          <w:szCs w:val="12"/>
        </w:rPr>
        <w:t xml:space="preserve">. </w:t>
      </w:r>
      <w:r>
        <w:rPr>
          <w:sz w:val="20"/>
          <w:szCs w:val="20"/>
          <w:u w:val="single"/>
        </w:rPr>
        <w:t xml:space="preserve">According to an April 2021 report by Think Global Health, of the 56 countries to which China pledged doses, 55 were participants in the BRI. </w:t>
      </w:r>
      <w:r>
        <w:rPr>
          <w:sz w:val="20"/>
          <w:szCs w:val="20"/>
          <w:highlight w:val="cyan"/>
          <w:u w:val="single"/>
        </w:rPr>
        <w:t>That is China’s way of ensuring that those countries will remain indebted to Beijing and will continue to support and allow Chinese infrastructure and connectivity projects</w:t>
      </w:r>
      <w:r>
        <w:rPr>
          <w:sz w:val="12"/>
          <w:szCs w:val="12"/>
        </w:rPr>
        <w:t xml:space="preserve"> on their territories. </w:t>
      </w:r>
      <w:r>
        <w:rPr>
          <w:sz w:val="20"/>
          <w:szCs w:val="20"/>
          <w:highlight w:val="cyan"/>
          <w:u w:val="single"/>
        </w:rPr>
        <w:t>That initiative has a secondary goal: China is now trying to give its pharmaceutical industry, which has been criticised for having low efficacy rates and poor credibility, a degree of legitimacy</w:t>
      </w:r>
      <w:r>
        <w:rPr>
          <w:sz w:val="20"/>
          <w:szCs w:val="20"/>
          <w:u w:val="single"/>
        </w:rPr>
        <w:t xml:space="preserve">. China wishes to take its Sinovac and Sinopharm vaccines around the world to change those perceptions. </w:t>
      </w:r>
      <w:r>
        <w:rPr>
          <w:rFonts w:ascii="Times New Roman" w:eastAsia="Times New Roman" w:hAnsi="Times New Roman" w:cs="Times New Roman"/>
          <w:b/>
          <w:sz w:val="20"/>
          <w:szCs w:val="20"/>
          <w:highlight w:val="cyan"/>
          <w:u w:val="single"/>
        </w:rPr>
        <w:t>To achieve its geopolitical objectives and regain its global standing, China has sought to provide its vaccines to countries of almost every continent</w:t>
      </w:r>
      <w:r>
        <w:rPr>
          <w:sz w:val="12"/>
          <w:szCs w:val="12"/>
        </w:rPr>
        <w:t>. As the tables below demonstrate, China has managed to penetrate many countries despite suspicion about the efficacy of the vaccines and opaque data on its clinical trials. China’s COVID-19 vaccines have been shipped to more than 60 countries for emergency use, according to an official of the Chinese Commerce Ministry. It has supplied its vaccines to five countries in India’s neighbourhood, to 27 African countries, twelve countries in Western and Central Asia, twelve more in South-East Asia and the Pacific, fifteen countries in Latin America and signed agreements to supply its vaccines to over twenty more countries. On 2 June 2021, China’s Ministry of Foreign Affairs stated that China had provided ‘more than 350 million doses’ of vaccines to the international community by that date.</w:t>
      </w:r>
    </w:p>
    <w:p w14:paraId="11239241" w14:textId="77777777" w:rsidR="009C2CF4" w:rsidRDefault="009C2CF4" w:rsidP="009C2CF4"/>
    <w:p w14:paraId="1CAE807D" w14:textId="77777777" w:rsidR="009C2CF4" w:rsidRDefault="009C2CF4" w:rsidP="009C2CF4">
      <w:pPr>
        <w:pStyle w:val="Heading4"/>
      </w:pPr>
      <w:r>
        <w:t xml:space="preserve">That’s necessary to solve a litany of global problems. </w:t>
      </w:r>
    </w:p>
    <w:p w14:paraId="6D83E9B7" w14:textId="77777777" w:rsidR="009C2CF4" w:rsidRDefault="009C2CF4" w:rsidP="009C2CF4">
      <w:r>
        <w:t xml:space="preserve">Shen </w:t>
      </w:r>
      <w:r>
        <w:rPr>
          <w:b/>
          <w:sz w:val="20"/>
          <w:szCs w:val="20"/>
        </w:rPr>
        <w:t>Yamei 18</w:t>
      </w:r>
      <w:r>
        <w:t>, Deputy Director and Associate Research Fellow of Department for American Studies, China Institute of International Studies, 1-9-2018, "Probing into the “Chinese Solution” for the Transformation of Global Governance," CAIFC, http://www.caifc.org.cn/en/content.aspx?id=4491</w:t>
      </w:r>
    </w:p>
    <w:p w14:paraId="78A9F50F" w14:textId="77777777" w:rsidR="009C2CF4" w:rsidRDefault="009C2CF4" w:rsidP="009C2CF4">
      <w:pPr>
        <w:rPr>
          <w:u w:val="single"/>
        </w:rPr>
      </w:pPr>
      <w:r>
        <w:rPr>
          <w:sz w:val="20"/>
          <w:szCs w:val="20"/>
          <w:u w:val="single"/>
        </w:rPr>
        <w:t xml:space="preserve">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w:t>
      </w:r>
      <w:r>
        <w:rPr>
          <w:sz w:val="10"/>
          <w:szCs w:val="10"/>
        </w:rPr>
        <w:t xml:space="preserve">A. To Lead the Transformation of the Global Governance System. </w:t>
      </w:r>
      <w:r>
        <w:rPr>
          <w:rFonts w:ascii="Times New Roman" w:eastAsia="Times New Roman" w:hAnsi="Times New Roman" w:cs="Times New Roman"/>
          <w:b/>
          <w:sz w:val="20"/>
          <w:szCs w:val="20"/>
          <w:u w:val="single"/>
        </w:rPr>
        <w:t>The “</w:t>
      </w:r>
      <w:r>
        <w:rPr>
          <w:rFonts w:ascii="Times New Roman" w:eastAsia="Times New Roman" w:hAnsi="Times New Roman" w:cs="Times New Roman"/>
          <w:b/>
          <w:sz w:val="20"/>
          <w:szCs w:val="20"/>
          <w:highlight w:val="cyan"/>
          <w:u w:val="single"/>
        </w:rPr>
        <w:t>shortcomings” of the existing global governance system are prominent</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b/>
          <w:sz w:val="20"/>
          <w:szCs w:val="20"/>
          <w:highlight w:val="cyan"/>
          <w:u w:val="single"/>
        </w:rPr>
        <w:t>which can hardly ensure</w:t>
      </w:r>
      <w:r>
        <w:rPr>
          <w:rFonts w:ascii="Times New Roman" w:eastAsia="Times New Roman" w:hAnsi="Times New Roman" w:cs="Times New Roman"/>
          <w:b/>
          <w:sz w:val="20"/>
          <w:szCs w:val="20"/>
          <w:u w:val="single"/>
        </w:rPr>
        <w:t xml:space="preserve"> global </w:t>
      </w:r>
      <w:r>
        <w:rPr>
          <w:rFonts w:ascii="Times New Roman" w:eastAsia="Times New Roman" w:hAnsi="Times New Roman" w:cs="Times New Roman"/>
          <w:b/>
          <w:sz w:val="20"/>
          <w:szCs w:val="20"/>
          <w:highlight w:val="cyan"/>
          <w:u w:val="single"/>
        </w:rPr>
        <w:t>development</w:t>
      </w:r>
      <w:r>
        <w:rPr>
          <w:rFonts w:ascii="Times New Roman" w:eastAsia="Times New Roman" w:hAnsi="Times New Roman" w:cs="Times New Roman"/>
          <w:b/>
          <w:sz w:val="20"/>
          <w:szCs w:val="20"/>
          <w:u w:val="single"/>
        </w:rPr>
        <w:t xml:space="preserve">. First, the </w:t>
      </w:r>
      <w:r>
        <w:rPr>
          <w:rFonts w:ascii="Times New Roman" w:eastAsia="Times New Roman" w:hAnsi="Times New Roman" w:cs="Times New Roman"/>
          <w:b/>
          <w:sz w:val="20"/>
          <w:szCs w:val="20"/>
          <w:highlight w:val="cyan"/>
          <w:u w:val="single"/>
        </w:rPr>
        <w:t>traditional dominant forces are seriously imbalanced</w:t>
      </w:r>
      <w:r>
        <w:rPr>
          <w:sz w:val="20"/>
          <w:szCs w:val="20"/>
          <w:u w:val="single"/>
        </w:rPr>
        <w:t>. The US and Europe</w:t>
      </w:r>
      <w:r>
        <w:rPr>
          <w:sz w:val="10"/>
          <w:szCs w:val="10"/>
        </w:rPr>
        <w:t xml:space="preserve"> that used to dominate the global governance system </w:t>
      </w:r>
      <w:r>
        <w:rPr>
          <w:sz w:val="20"/>
          <w:szCs w:val="20"/>
          <w:u w:val="single"/>
        </w:rPr>
        <w:t>have been beset with structural problems</w:t>
      </w:r>
      <w:r>
        <w:rPr>
          <w:sz w:val="10"/>
          <w:szCs w:val="10"/>
        </w:rPr>
        <w:t xml:space="preserve">, with their economic development stalling, social contradictions intensifying, populism and secessionism rising, and states trapped in internal strife and differentiation. </w:t>
      </w:r>
      <w:r>
        <w:rPr>
          <w:sz w:val="20"/>
          <w:szCs w:val="20"/>
          <w:u w:val="single"/>
        </w:rPr>
        <w:t>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w:t>
      </w:r>
      <w:r>
        <w:rPr>
          <w:sz w:val="10"/>
          <w:szCs w:val="10"/>
        </w:rPr>
        <w:t xml:space="preserve">. </w:t>
      </w:r>
      <w:r>
        <w:rPr>
          <w:sz w:val="20"/>
          <w:szCs w:val="20"/>
          <w:u w:val="single"/>
        </w:rPr>
        <w:t>Second, the global governance mechanism is relatively lagging behind.</w:t>
      </w:r>
      <w:r>
        <w:rPr>
          <w:sz w:val="10"/>
          <w:szCs w:val="10"/>
        </w:rPr>
        <w:t xml:space="preserve"> </w:t>
      </w:r>
      <w:r>
        <w:rPr>
          <w:sz w:val="20"/>
          <w:szCs w:val="20"/>
          <w:u w:val="single"/>
        </w:rPr>
        <w:t>Over the years of development, the strength of emerging economies has increased dramatically, which has substantially upset the international power structure, as the developing countries as a whole have made 80 percent of the contributions to global economic growth</w:t>
      </w:r>
      <w:r>
        <w:rPr>
          <w:sz w:val="10"/>
          <w:szCs w:val="10"/>
        </w:rPr>
        <w:t xml:space="preserve">. </w:t>
      </w:r>
      <w:r>
        <w:rPr>
          <w:sz w:val="20"/>
          <w:szCs w:val="20"/>
          <w:u w:val="single"/>
        </w:rPr>
        <w:t>These countries have expressed their appeal for new governance and begun policy coordination among themselves</w:t>
      </w:r>
      <w:r>
        <w:rPr>
          <w:sz w:val="10"/>
          <w:szCs w:val="10"/>
        </w:rPr>
        <w:t xml:space="preserve">, which has initiated the transition of global governance form “Western governance” to </w:t>
      </w:r>
      <w:r>
        <w:rPr>
          <w:sz w:val="10"/>
          <w:szCs w:val="10"/>
        </w:rPr>
        <w:lastRenderedPageBreak/>
        <w:t xml:space="preserve">“East-West joint governance”, but </w:t>
      </w:r>
      <w:r>
        <w:rPr>
          <w:rFonts w:ascii="Times New Roman" w:eastAsia="Times New Roman" w:hAnsi="Times New Roman" w:cs="Times New Roman"/>
          <w:b/>
          <w:sz w:val="20"/>
          <w:szCs w:val="20"/>
          <w:u w:val="single"/>
        </w:rPr>
        <w:t xml:space="preserve">the </w:t>
      </w:r>
      <w:r>
        <w:rPr>
          <w:rFonts w:ascii="Times New Roman" w:eastAsia="Times New Roman" w:hAnsi="Times New Roman" w:cs="Times New Roman"/>
          <w:b/>
          <w:sz w:val="20"/>
          <w:szCs w:val="20"/>
          <w:highlight w:val="cyan"/>
          <w:u w:val="single"/>
        </w:rPr>
        <w:t>traditional</w:t>
      </w:r>
      <w:r>
        <w:rPr>
          <w:rFonts w:ascii="Times New Roman" w:eastAsia="Times New Roman" w:hAnsi="Times New Roman" w:cs="Times New Roman"/>
          <w:b/>
          <w:sz w:val="20"/>
          <w:szCs w:val="20"/>
          <w:u w:val="single"/>
        </w:rPr>
        <w:t xml:space="preserve"> governance </w:t>
      </w:r>
      <w:r>
        <w:rPr>
          <w:rFonts w:ascii="Times New Roman" w:eastAsia="Times New Roman" w:hAnsi="Times New Roman" w:cs="Times New Roman"/>
          <w:b/>
          <w:sz w:val="20"/>
          <w:szCs w:val="20"/>
          <w:highlight w:val="cyan"/>
          <w:u w:val="single"/>
        </w:rPr>
        <w:t>mechanisms such as the World Bank, IMF</w:t>
      </w:r>
      <w:r>
        <w:rPr>
          <w:rFonts w:ascii="Times New Roman" w:eastAsia="Times New Roman" w:hAnsi="Times New Roman" w:cs="Times New Roman"/>
          <w:b/>
          <w:sz w:val="20"/>
          <w:szCs w:val="20"/>
          <w:u w:val="single"/>
        </w:rPr>
        <w:t xml:space="preserve"> and G7 </w:t>
      </w:r>
      <w:r>
        <w:rPr>
          <w:rFonts w:ascii="Times New Roman" w:eastAsia="Times New Roman" w:hAnsi="Times New Roman" w:cs="Times New Roman"/>
          <w:b/>
          <w:sz w:val="20"/>
          <w:szCs w:val="20"/>
          <w:highlight w:val="cyan"/>
          <w:u w:val="single"/>
        </w:rPr>
        <w:t>failed to reflect the demand of the new pattern</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b/>
          <w:sz w:val="20"/>
          <w:szCs w:val="20"/>
          <w:highlight w:val="cyan"/>
          <w:u w:val="single"/>
        </w:rPr>
        <w:t>in addition to their lack of representation</w:t>
      </w:r>
      <w:r>
        <w:rPr>
          <w:rFonts w:ascii="Times New Roman" w:eastAsia="Times New Roman" w:hAnsi="Times New Roman" w:cs="Times New Roman"/>
          <w:b/>
          <w:sz w:val="20"/>
          <w:szCs w:val="20"/>
          <w:u w:val="single"/>
        </w:rPr>
        <w:t xml:space="preserve"> and inclusiveness. </w:t>
      </w:r>
      <w:r>
        <w:rPr>
          <w:sz w:val="20"/>
          <w:szCs w:val="20"/>
          <w:u w:val="single"/>
        </w:rPr>
        <w:t>Third, the global governance rules are developing in a fragmented way, with governance deficits existing in some key areas.</w:t>
      </w:r>
      <w:r>
        <w:rPr>
          <w:sz w:val="10"/>
          <w:szCs w:val="10"/>
        </w:rPr>
        <w:t xml:space="preserve"> With the diversification and in-depth integration of international interests, the domain of global governance has continued to expand, with actors multiplying by folds and action intentions becoming complicated. </w:t>
      </w:r>
      <w:r>
        <w:rPr>
          <w:sz w:val="20"/>
          <w:szCs w:val="20"/>
          <w:u w:val="single"/>
        </w:rPr>
        <w:t>As relevant efforts are usually temporary and limited to specific partners or issues, global governance driven by requests of “diversified governance” lacks systematic and comprehensive solutions</w:t>
      </w:r>
      <w:r>
        <w:rPr>
          <w:sz w:val="10"/>
          <w:szCs w:val="10"/>
        </w:rPr>
        <w:t xml:space="preserve">. </w:t>
      </w:r>
      <w:r>
        <w:rPr>
          <w:sz w:val="20"/>
          <w:szCs w:val="20"/>
          <w:u w:val="single"/>
        </w:rPr>
        <w:t xml:space="preserve">Since the beginning of this year, </w:t>
      </w:r>
      <w:r>
        <w:rPr>
          <w:sz w:val="20"/>
          <w:szCs w:val="20"/>
          <w:highlight w:val="cyan"/>
          <w:u w:val="single"/>
        </w:rPr>
        <w:t xml:space="preserve">there have been risks </w:t>
      </w:r>
      <w:r>
        <w:rPr>
          <w:sz w:val="20"/>
          <w:szCs w:val="20"/>
          <w:u w:val="single"/>
        </w:rPr>
        <w:t xml:space="preserve">of running into an acephalous state </w:t>
      </w:r>
      <w:r>
        <w:rPr>
          <w:rFonts w:ascii="Times New Roman" w:eastAsia="Times New Roman" w:hAnsi="Times New Roman" w:cs="Times New Roman"/>
          <w:b/>
          <w:sz w:val="20"/>
          <w:szCs w:val="20"/>
          <w:highlight w:val="cyan"/>
          <w:u w:val="single"/>
        </w:rPr>
        <w:t>in such key areas as</w:t>
      </w:r>
      <w:r>
        <w:rPr>
          <w:rFonts w:ascii="Times New Roman" w:eastAsia="Times New Roman" w:hAnsi="Times New Roman" w:cs="Times New Roman"/>
          <w:b/>
          <w:sz w:val="20"/>
          <w:szCs w:val="20"/>
          <w:u w:val="single"/>
        </w:rPr>
        <w:t xml:space="preserve"> global </w:t>
      </w:r>
      <w:r>
        <w:rPr>
          <w:rFonts w:ascii="Times New Roman" w:eastAsia="Times New Roman" w:hAnsi="Times New Roman" w:cs="Times New Roman"/>
          <w:b/>
          <w:sz w:val="20"/>
          <w:szCs w:val="20"/>
          <w:highlight w:val="cyan"/>
          <w:u w:val="single"/>
        </w:rPr>
        <w:t>economic governance and climate change</w:t>
      </w:r>
      <w:r>
        <w:rPr>
          <w:sz w:val="10"/>
          <w:szCs w:val="10"/>
        </w:rPr>
        <w:t xml:space="preserve">. </w:t>
      </w:r>
      <w:r>
        <w:rPr>
          <w:rFonts w:ascii="Times New Roman" w:eastAsia="Times New Roman" w:hAnsi="Times New Roman" w:cs="Times New Roman"/>
          <w:b/>
          <w:sz w:val="20"/>
          <w:szCs w:val="20"/>
          <w:u w:val="single"/>
        </w:rPr>
        <w:t xml:space="preserve">Such emerging issues as </w:t>
      </w:r>
      <w:r>
        <w:rPr>
          <w:rFonts w:ascii="Times New Roman" w:eastAsia="Times New Roman" w:hAnsi="Times New Roman" w:cs="Times New Roman"/>
          <w:b/>
          <w:sz w:val="20"/>
          <w:szCs w:val="20"/>
          <w:highlight w:val="cyan"/>
          <w:u w:val="single"/>
        </w:rPr>
        <w:t>nuclear security and</w:t>
      </w:r>
      <w:r>
        <w:rPr>
          <w:rFonts w:ascii="Times New Roman" w:eastAsia="Times New Roman" w:hAnsi="Times New Roman" w:cs="Times New Roman"/>
          <w:b/>
          <w:sz w:val="20"/>
          <w:szCs w:val="20"/>
          <w:u w:val="single"/>
        </w:rPr>
        <w:t xml:space="preserve"> international </w:t>
      </w:r>
      <w:r>
        <w:rPr>
          <w:rFonts w:ascii="Times New Roman" w:eastAsia="Times New Roman" w:hAnsi="Times New Roman" w:cs="Times New Roman"/>
          <w:b/>
          <w:sz w:val="20"/>
          <w:szCs w:val="20"/>
          <w:highlight w:val="cyan"/>
          <w:u w:val="single"/>
        </w:rPr>
        <w:t xml:space="preserve">terrorism </w:t>
      </w:r>
      <w:r>
        <w:rPr>
          <w:rFonts w:ascii="Times New Roman" w:eastAsia="Times New Roman" w:hAnsi="Times New Roman" w:cs="Times New Roman"/>
          <w:b/>
          <w:sz w:val="20"/>
          <w:szCs w:val="20"/>
          <w:u w:val="single"/>
        </w:rPr>
        <w:t>have suffered injustice because of power politics</w:t>
      </w:r>
      <w:r>
        <w:rPr>
          <w:sz w:val="10"/>
          <w:szCs w:val="10"/>
        </w:rPr>
        <w:t xml:space="preserve">. </w:t>
      </w:r>
      <w:r>
        <w:rPr>
          <w:rFonts w:ascii="Times New Roman" w:eastAsia="Times New Roman" w:hAnsi="Times New Roman" w:cs="Times New Roman"/>
          <w:b/>
          <w:sz w:val="20"/>
          <w:szCs w:val="20"/>
          <w:u w:val="single"/>
        </w:rPr>
        <w:t xml:space="preserve">The governance areas in deficit, such as </w:t>
      </w:r>
      <w:r>
        <w:rPr>
          <w:rFonts w:ascii="Times New Roman" w:eastAsia="Times New Roman" w:hAnsi="Times New Roman" w:cs="Times New Roman"/>
          <w:b/>
          <w:sz w:val="20"/>
          <w:szCs w:val="20"/>
          <w:highlight w:val="cyan"/>
          <w:u w:val="single"/>
        </w:rPr>
        <w:t>cyber security</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b/>
          <w:sz w:val="20"/>
          <w:szCs w:val="20"/>
          <w:highlight w:val="cyan"/>
          <w:u w:val="single"/>
        </w:rPr>
        <w:t>polar region and oceans</w:t>
      </w:r>
      <w:r>
        <w:rPr>
          <w:rFonts w:ascii="Times New Roman" w:eastAsia="Times New Roman" w:hAnsi="Times New Roman" w:cs="Times New Roman"/>
          <w:b/>
          <w:sz w:val="20"/>
          <w:szCs w:val="20"/>
          <w:u w:val="single"/>
        </w:rPr>
        <w:t>, have “reversely forced” certain countries and organizations to respond hastily</w:t>
      </w:r>
      <w:r>
        <w:rPr>
          <w:sz w:val="10"/>
          <w:szCs w:val="10"/>
        </w:rPr>
        <w:t xml:space="preserve">. </w:t>
      </w:r>
      <w:r>
        <w:rPr>
          <w:sz w:val="20"/>
          <w:szCs w:val="20"/>
          <w:u w:val="single"/>
        </w:rPr>
        <w:t xml:space="preserve">All of these have made the global governance system trapped in a dilemma and call urgently for a clear direction of advancement. </w:t>
      </w:r>
      <w:r>
        <w:rPr>
          <w:sz w:val="10"/>
          <w:szCs w:val="10"/>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w:t>
      </w:r>
      <w:r>
        <w:rPr>
          <w:sz w:val="20"/>
          <w:szCs w:val="20"/>
          <w:u w:val="single"/>
        </w:rPr>
        <w:t>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w:t>
      </w:r>
      <w:r>
        <w:rPr>
          <w:sz w:val="10"/>
          <w:szCs w:val="10"/>
        </w:rPr>
        <w:t xml:space="preserve">”. Therefore, there is much room for improvement. For </w:t>
      </w:r>
      <w:r>
        <w:rPr>
          <w:sz w:val="20"/>
          <w:szCs w:val="20"/>
          <w:u w:val="single"/>
        </w:rPr>
        <w:t>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w:t>
      </w:r>
      <w:r>
        <w:rPr>
          <w:sz w:val="10"/>
          <w:szCs w:val="10"/>
        </w:rPr>
        <w:t xml:space="preserve">, </w:t>
      </w:r>
      <w:r>
        <w:rPr>
          <w:sz w:val="20"/>
          <w:szCs w:val="20"/>
          <w:u w:val="single"/>
        </w:rPr>
        <w:t xml:space="preserve">but also is an important subject concerning whether China could gain the discourse power and development space corresponding to its own strength and interests in the process of innovating and perfecting the framework of international order. </w:t>
      </w:r>
      <w:r>
        <w:rPr>
          <w:sz w:val="10"/>
          <w:szCs w:val="10"/>
        </w:rPr>
        <w:t xml:space="preserve">C. To Promote Integration of the Eastern and Western Civilizations. Dialog among civilizations, which is the popular foundation for any country’s diplomatic proposals, runs like a trickle moistening things silently. Nevertheless, </w:t>
      </w:r>
      <w:r>
        <w:rPr>
          <w:sz w:val="20"/>
          <w:szCs w:val="20"/>
          <w:highlight w:val="cyan"/>
          <w:u w:val="single"/>
        </w:rPr>
        <w:t>in the existing international system guided by the “Western-Centrism”, the Western civilization has always had</w:t>
      </w:r>
      <w:r>
        <w:rPr>
          <w:sz w:val="20"/>
          <w:szCs w:val="20"/>
          <w:u w:val="single"/>
        </w:rPr>
        <w:t xml:space="preserve"> the self-righteous </w:t>
      </w:r>
      <w:r>
        <w:rPr>
          <w:sz w:val="20"/>
          <w:szCs w:val="20"/>
          <w:highlight w:val="cyan"/>
          <w:u w:val="single"/>
        </w:rPr>
        <w:t>superiority</w:t>
      </w:r>
      <w:r>
        <w:rPr>
          <w:sz w:val="20"/>
          <w:szCs w:val="20"/>
          <w:u w:val="single"/>
        </w:rPr>
        <w:t>, conflicting with the interests and mentality of other countries and having failed to find the path to co-existing peacefully and harmoniously with other civilizations</w:t>
      </w:r>
      <w:r>
        <w:rPr>
          <w:sz w:val="10"/>
          <w:szCs w:val="10"/>
        </w:rPr>
        <w:t xml:space="preserve">. </w:t>
      </w:r>
      <w:r>
        <w:rPr>
          <w:rFonts w:ascii="Times New Roman" w:eastAsia="Times New Roman" w:hAnsi="Times New Roman" w:cs="Times New Roman"/>
          <w:b/>
          <w:sz w:val="20"/>
          <w:szCs w:val="20"/>
          <w:u w:val="single"/>
        </w:rPr>
        <w:t xml:space="preserve">So to speak, </w:t>
      </w:r>
      <w:r>
        <w:rPr>
          <w:rFonts w:ascii="Times New Roman" w:eastAsia="Times New Roman" w:hAnsi="Times New Roman" w:cs="Times New Roman"/>
          <w:b/>
          <w:sz w:val="20"/>
          <w:szCs w:val="20"/>
          <w:highlight w:val="cyan"/>
          <w:u w:val="single"/>
        </w:rPr>
        <w:t>many problems of today</w:t>
      </w:r>
      <w:r>
        <w:rPr>
          <w:rFonts w:ascii="Times New Roman" w:eastAsia="Times New Roman" w:hAnsi="Times New Roman" w:cs="Times New Roman"/>
          <w:b/>
          <w:sz w:val="20"/>
          <w:szCs w:val="20"/>
          <w:u w:val="single"/>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Pr>
          <w:rFonts w:ascii="Times New Roman" w:eastAsia="Times New Roman" w:hAnsi="Times New Roman" w:cs="Times New Roman"/>
          <w:b/>
          <w:sz w:val="20"/>
          <w:szCs w:val="20"/>
          <w:highlight w:val="cyan"/>
          <w:u w:val="single"/>
        </w:rPr>
        <w:t>can be directly attributed to lack of exchanges, communication and integration among civilizations</w:t>
      </w:r>
      <w:r>
        <w:rPr>
          <w:rFonts w:ascii="Times New Roman" w:eastAsia="Times New Roman" w:hAnsi="Times New Roman" w:cs="Times New Roman"/>
          <w:b/>
          <w:sz w:val="20"/>
          <w:szCs w:val="20"/>
          <w:u w:val="single"/>
        </w:rPr>
        <w:t xml:space="preserve">. </w:t>
      </w:r>
      <w:r>
        <w:rPr>
          <w:sz w:val="10"/>
          <w:szCs w:val="10"/>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Pr>
          <w:sz w:val="20"/>
          <w:szCs w:val="20"/>
          <w:highlight w:val="cyan"/>
          <w:u w:val="single"/>
        </w:rPr>
        <w:t>China will rebalance the</w:t>
      </w:r>
      <w:r>
        <w:rPr>
          <w:sz w:val="20"/>
          <w:szCs w:val="20"/>
          <w:u w:val="single"/>
        </w:rPr>
        <w:t xml:space="preserve"> international </w:t>
      </w:r>
      <w:r>
        <w:rPr>
          <w:sz w:val="20"/>
          <w:szCs w:val="20"/>
          <w:highlight w:val="cyan"/>
          <w:u w:val="single"/>
        </w:rPr>
        <w:t>pattern from a more inclusive civilization perspective</w:t>
      </w:r>
      <w:r>
        <w:rPr>
          <w:sz w:val="20"/>
          <w:szCs w:val="20"/>
          <w:u w:val="single"/>
        </w:rPr>
        <w:t xml:space="preserve"> and with more far-sighted strategic mindset, or at least correct the bisected or predominated world order so as to promote the parallel development of the Eastern and Western civilizations through mutual learning, integration and encouragement. </w:t>
      </w:r>
      <w:r>
        <w:rPr>
          <w:sz w:val="10"/>
          <w:szCs w:val="10"/>
        </w:rPr>
        <w:t xml:space="preserve">D. To Pass on China’s Confidence. Only a short while ago, some Western countries had called for “China’s responsibility” and made it an inhibition to “regulate” China’s development orientation. </w:t>
      </w:r>
      <w:r>
        <w:rPr>
          <w:sz w:val="20"/>
          <w:szCs w:val="20"/>
          <w:u w:val="single"/>
        </w:rPr>
        <w:t>Today, China has become a source of stability in an international situation full of uncertainties. Over the past 5 years, China has made outstanding contributions to the recovery of world economy under relatively great pressure of its own economic downturn.</w:t>
      </w:r>
      <w:r>
        <w:rPr>
          <w:sz w:val="10"/>
          <w:szCs w:val="10"/>
        </w:rPr>
        <w:t xml:space="preserve"> </w:t>
      </w:r>
      <w:r>
        <w:rPr>
          <w:sz w:val="20"/>
          <w:szCs w:val="20"/>
          <w:u w:val="single"/>
        </w:rPr>
        <w:t>Encouraged by the “four confidences”, the whole of the Chinese society has burst out innovation vitality and produced innovation achievements</w:t>
      </w:r>
      <w:r>
        <w:rPr>
          <w:sz w:val="10"/>
          <w:szCs w:val="10"/>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Pr>
          <w:sz w:val="20"/>
          <w:szCs w:val="20"/>
          <w:highlight w:val="cyan"/>
          <w:u w:val="single"/>
        </w:rPr>
        <w:t>the Chinese solution is more practical and intimate</w:t>
      </w:r>
      <w:r>
        <w:rPr>
          <w:sz w:val="20"/>
          <w:szCs w:val="20"/>
          <w:u w:val="single"/>
        </w:rPr>
        <w:t xml:space="preserve"> to people </w:t>
      </w:r>
      <w:r>
        <w:rPr>
          <w:sz w:val="20"/>
          <w:szCs w:val="20"/>
          <w:highlight w:val="cyan"/>
          <w:u w:val="single"/>
        </w:rPr>
        <w:t>as well as emphasizes inclusive cooperation</w:t>
      </w:r>
      <w:r>
        <w:rPr>
          <w:sz w:val="20"/>
          <w:szCs w:val="20"/>
          <w:u w:val="single"/>
        </w:rPr>
        <w:t xml:space="preserve">,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w:t>
      </w:r>
      <w:r>
        <w:rPr>
          <w:sz w:val="20"/>
          <w:szCs w:val="20"/>
          <w:u w:val="single"/>
        </w:rPr>
        <w:lastRenderedPageBreak/>
        <w:t>independence”.</w:t>
      </w:r>
      <w:r>
        <w:rPr>
          <w:sz w:val="10"/>
          <w:szCs w:val="10"/>
        </w:rPr>
        <w:t xml:space="preserve"> II.Path Searching of the “Chinese Solution” for Global Governance </w:t>
      </w:r>
      <w:r>
        <w:rPr>
          <w:sz w:val="20"/>
          <w:szCs w:val="20"/>
          <w:u w:val="single"/>
        </w:rPr>
        <w:t xml:space="preserve">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w:t>
      </w:r>
      <w:r>
        <w:rPr>
          <w:sz w:val="10"/>
          <w:szCs w:val="10"/>
        </w:rPr>
        <w:t xml:space="preserve">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Pr>
          <w:sz w:val="20"/>
          <w:szCs w:val="20"/>
          <w:u w:val="single"/>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Pr>
          <w:sz w:val="10"/>
          <w:szCs w:val="10"/>
        </w:rPr>
        <w:t>B. To Supplement and Perfect the Global Governance System</w:t>
      </w:r>
      <w:r>
        <w:rPr>
          <w:sz w:val="20"/>
          <w:szCs w:val="20"/>
          <w:u w:val="single"/>
        </w:rPr>
        <w:t>. 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Pr>
          <w:sz w:val="10"/>
          <w:szCs w:val="10"/>
        </w:rPr>
        <w:t xml:space="preserve">. </w:t>
      </w:r>
      <w:r>
        <w:rPr>
          <w:sz w:val="20"/>
          <w:szCs w:val="20"/>
          <w:u w:val="single"/>
        </w:rPr>
        <w:t>China has been engaged in reform and innovation, while maintaining and constructing the existing systems, producing some thinking and method with Chinese characteristics. First, China sees the UN as a mirror that reflects the status quo of global governance, which should act as the leader of global governance, and actively safeguards the global governance system with the UN at the core. Second, China is actively promoting the transforming process of such recently emerged international mechanisms as G20, BRICS and SCO</w:t>
      </w:r>
      <w:r>
        <w:rPr>
          <w:sz w:val="10"/>
          <w:szCs w:val="10"/>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Pr>
          <w:rFonts w:ascii="Times New Roman" w:eastAsia="Times New Roman" w:hAnsi="Times New Roman" w:cs="Times New Roman"/>
          <w:b/>
          <w:sz w:val="20"/>
          <w:szCs w:val="20"/>
          <w:u w:val="single"/>
        </w:rPr>
        <w:t xml:space="preserve">Thus, in leading the transformation of the global governance system, </w:t>
      </w:r>
      <w:r>
        <w:rPr>
          <w:rFonts w:ascii="Times New Roman" w:eastAsia="Times New Roman" w:hAnsi="Times New Roman" w:cs="Times New Roman"/>
          <w:b/>
          <w:sz w:val="20"/>
          <w:szCs w:val="20"/>
          <w:highlight w:val="cyan"/>
          <w:u w:val="single"/>
        </w:rPr>
        <w:t>China has not overthrown the existing systems</w:t>
      </w:r>
      <w:r>
        <w:rPr>
          <w:rFonts w:ascii="Times New Roman" w:eastAsia="Times New Roman" w:hAnsi="Times New Roman" w:cs="Times New Roman"/>
          <w:b/>
          <w:sz w:val="20"/>
          <w:szCs w:val="20"/>
          <w:u w:val="single"/>
        </w:rPr>
        <w:t xml:space="preserve"> and started all over again, </w:t>
      </w:r>
      <w:r>
        <w:rPr>
          <w:rFonts w:ascii="Times New Roman" w:eastAsia="Times New Roman" w:hAnsi="Times New Roman" w:cs="Times New Roman"/>
          <w:b/>
          <w:sz w:val="20"/>
          <w:szCs w:val="20"/>
          <w:highlight w:val="cyan"/>
          <w:u w:val="single"/>
        </w:rPr>
        <w:t>but been engaged in innovating and perfecting</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b/>
          <w:sz w:val="20"/>
          <w:szCs w:val="20"/>
          <w:highlight w:val="cyan"/>
          <w:u w:val="single"/>
        </w:rPr>
        <w:t>China has proactively undertaken international responsibilities</w:t>
      </w:r>
      <w:r>
        <w:rPr>
          <w:rFonts w:ascii="Times New Roman" w:eastAsia="Times New Roman" w:hAnsi="Times New Roman" w:cs="Times New Roman"/>
          <w:b/>
          <w:sz w:val="20"/>
          <w:szCs w:val="20"/>
          <w:u w:val="single"/>
        </w:rPr>
        <w:t xml:space="preserve">, </w:t>
      </w:r>
      <w:r>
        <w:rPr>
          <w:rFonts w:ascii="Times New Roman" w:eastAsia="Times New Roman" w:hAnsi="Times New Roman" w:cs="Times New Roman"/>
          <w:b/>
          <w:sz w:val="20"/>
          <w:szCs w:val="20"/>
          <w:highlight w:val="cyan"/>
          <w:u w:val="single"/>
        </w:rPr>
        <w:t>but has</w:t>
      </w:r>
      <w:r>
        <w:rPr>
          <w:rFonts w:ascii="Times New Roman" w:eastAsia="Times New Roman" w:hAnsi="Times New Roman" w:cs="Times New Roman"/>
          <w:b/>
          <w:sz w:val="20"/>
          <w:szCs w:val="20"/>
          <w:u w:val="single"/>
        </w:rPr>
        <w:t xml:space="preserve"> to do everything in its power and </w:t>
      </w:r>
      <w:r>
        <w:rPr>
          <w:rFonts w:ascii="Times New Roman" w:eastAsia="Times New Roman" w:hAnsi="Times New Roman" w:cs="Times New Roman"/>
          <w:b/>
          <w:sz w:val="20"/>
          <w:szCs w:val="20"/>
          <w:highlight w:val="cyan"/>
          <w:u w:val="single"/>
        </w:rPr>
        <w:t>act according to its ability.</w:t>
      </w:r>
      <w:r>
        <w:rPr>
          <w:sz w:val="10"/>
          <w:szCs w:val="10"/>
        </w:rPr>
        <w:t xml:space="preserve"> C. To Reform the Global Governance Rules. </w:t>
      </w:r>
      <w:r>
        <w:rPr>
          <w:sz w:val="20"/>
          <w:szCs w:val="20"/>
          <w:u w:val="single"/>
        </w:rPr>
        <w:t>Many of the problems facing global governance today are deeply rooted in such a cause that the dominant power of the existing governance system has taken it as the tool to realize its own national interests first and a platform to pursue its political goals.</w:t>
      </w:r>
      <w:r>
        <w:rPr>
          <w:sz w:val="10"/>
          <w:szCs w:val="10"/>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w:t>
      </w:r>
      <w:r>
        <w:rPr>
          <w:sz w:val="20"/>
          <w:szCs w:val="20"/>
          <w:u w:val="single"/>
        </w:rPr>
        <w:t>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w:t>
      </w:r>
      <w:r>
        <w:rPr>
          <w:sz w:val="10"/>
          <w:szCs w:val="10"/>
        </w:rPr>
        <w:t xml:space="preserve"> </w:t>
      </w:r>
      <w:r>
        <w:rPr>
          <w:sz w:val="20"/>
          <w:szCs w:val="20"/>
          <w:u w:val="single"/>
        </w:rPr>
        <w:t>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w:t>
      </w:r>
      <w:r>
        <w:rPr>
          <w:sz w:val="10"/>
          <w:szCs w:val="10"/>
        </w:rPr>
        <w:t xml:space="preserve">. Regarding the critical areas, opening to the outer world does not mean building one’s own backyard, but building the spring garden for co-sharing; the “Belt and Road” initiative is not China’s solo, but a chorus participated in by all countries concerned. </w:t>
      </w:r>
      <w:r>
        <w:rPr>
          <w:rFonts w:ascii="Times New Roman" w:eastAsia="Times New Roman" w:hAnsi="Times New Roman" w:cs="Times New Roman"/>
          <w:b/>
          <w:sz w:val="20"/>
          <w:szCs w:val="20"/>
          <w:highlight w:val="cyan"/>
          <w:u w:val="single"/>
        </w:rPr>
        <w:t>China has</w:t>
      </w:r>
      <w:r>
        <w:rPr>
          <w:rFonts w:ascii="Times New Roman" w:eastAsia="Times New Roman" w:hAnsi="Times New Roman" w:cs="Times New Roman"/>
          <w:b/>
          <w:sz w:val="20"/>
          <w:szCs w:val="20"/>
          <w:u w:val="single"/>
        </w:rPr>
        <w:t xml:space="preserve"> also </w:t>
      </w:r>
      <w:r>
        <w:rPr>
          <w:rFonts w:ascii="Times New Roman" w:eastAsia="Times New Roman" w:hAnsi="Times New Roman" w:cs="Times New Roman"/>
          <w:b/>
          <w:sz w:val="20"/>
          <w:szCs w:val="20"/>
          <w:highlight w:val="cyan"/>
          <w:u w:val="single"/>
        </w:rPr>
        <w:t>proposed</w:t>
      </w:r>
      <w:r>
        <w:rPr>
          <w:rFonts w:ascii="Times New Roman" w:eastAsia="Times New Roman" w:hAnsi="Times New Roman" w:cs="Times New Roman"/>
          <w:b/>
          <w:sz w:val="20"/>
          <w:szCs w:val="20"/>
          <w:u w:val="single"/>
        </w:rPr>
        <w:t xml:space="preserve"> international </w:t>
      </w:r>
      <w:r>
        <w:rPr>
          <w:rFonts w:ascii="Times New Roman" w:eastAsia="Times New Roman" w:hAnsi="Times New Roman" w:cs="Times New Roman"/>
          <w:b/>
          <w:sz w:val="20"/>
          <w:szCs w:val="20"/>
          <w:highlight w:val="cyan"/>
          <w:u w:val="single"/>
        </w:rPr>
        <w:t>public security views on nuclear security, maritime cooperation and cyber space order, calling for efforts to make the global village into a “grand stage for seeking common development”</w:t>
      </w:r>
      <w:r>
        <w:rPr>
          <w:rFonts w:ascii="Times New Roman" w:eastAsia="Times New Roman" w:hAnsi="Times New Roman" w:cs="Times New Roman"/>
          <w:b/>
          <w:sz w:val="20"/>
          <w:szCs w:val="20"/>
          <w:u w:val="single"/>
        </w:rPr>
        <w:t xml:space="preserve"> rather than a “wrestling arena”; we cannot “set up a stage here, while pulling away a prop there”, but “complement each other to put on a grand show”</w:t>
      </w:r>
      <w:r>
        <w:rPr>
          <w:sz w:val="10"/>
          <w:szCs w:val="10"/>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w:t>
      </w:r>
      <w:r>
        <w:rPr>
          <w:sz w:val="10"/>
          <w:szCs w:val="10"/>
        </w:rPr>
        <w:lastRenderedPageBreak/>
        <w:t xml:space="preserve">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Pr>
          <w:sz w:val="20"/>
          <w:szCs w:val="20"/>
          <w:u w:val="single"/>
        </w:rPr>
        <w:t>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helping other developing countries to respond to such challenges as famine, refugees, climate change and public hygiene by debt forgiveness and assistance.</w:t>
      </w:r>
    </w:p>
    <w:p w14:paraId="2B2B29BA" w14:textId="77777777" w:rsidR="009C2CF4" w:rsidRDefault="009C2CF4" w:rsidP="009C2CF4"/>
    <w:p w14:paraId="31EC7FFD" w14:textId="77777777" w:rsidR="009C2CF4" w:rsidRDefault="009C2CF4" w:rsidP="009C2CF4"/>
    <w:p w14:paraId="58F6E852" w14:textId="77777777" w:rsidR="009C2CF4" w:rsidRDefault="009C2CF4" w:rsidP="009C2CF4">
      <w:pPr>
        <w:pStyle w:val="Heading4"/>
      </w:pPr>
      <w:r>
        <w:t>Extinction</w:t>
      </w:r>
    </w:p>
    <w:p w14:paraId="133B82B6" w14:textId="77777777" w:rsidR="009C2CF4" w:rsidRDefault="009C2CF4" w:rsidP="009C2CF4">
      <w:r>
        <w:t>Robert Bailey 18, Vision of Earth contributor and computer science masters, 9-5-2018, "Why do we need global governance?," Vision of Earth, https://www.visionofearth.org/social-change/global-governance/</w:t>
      </w:r>
    </w:p>
    <w:p w14:paraId="6D122953" w14:textId="77777777" w:rsidR="009C2CF4" w:rsidRDefault="009C2CF4" w:rsidP="009C2CF4">
      <w:pPr>
        <w:rPr>
          <w:u w:val="single"/>
        </w:rPr>
      </w:pPr>
      <w:r>
        <w:rPr>
          <w:sz w:val="20"/>
          <w:szCs w:val="20"/>
          <w:highlight w:val="cyan"/>
          <w:u w:val="single"/>
        </w:rPr>
        <w:t>Global governance is necessary</w:t>
      </w:r>
      <w:r>
        <w:rPr>
          <w:sz w:val="20"/>
          <w:szCs w:val="20"/>
          <w:u w:val="single"/>
        </w:rPr>
        <w:t xml:space="preserve"> because </w:t>
      </w:r>
      <w:r>
        <w:rPr>
          <w:sz w:val="20"/>
          <w:szCs w:val="20"/>
          <w:highlight w:val="cyan"/>
          <w:u w:val="single"/>
        </w:rPr>
        <w:t>humanity increasingly faces</w:t>
      </w:r>
      <w:r>
        <w:rPr>
          <w:sz w:val="20"/>
          <w:szCs w:val="20"/>
          <w:u w:val="single"/>
        </w:rPr>
        <w:t xml:space="preserve"> both </w:t>
      </w:r>
      <w:r>
        <w:rPr>
          <w:sz w:val="20"/>
          <w:szCs w:val="20"/>
          <w:highlight w:val="cyan"/>
          <w:u w:val="single"/>
        </w:rPr>
        <w:t>problems and opportunities</w:t>
      </w:r>
      <w:r>
        <w:rPr>
          <w:sz w:val="20"/>
          <w:szCs w:val="20"/>
          <w:u w:val="single"/>
        </w:rPr>
        <w:t xml:space="preserve"> that are global in scale</w:t>
      </w:r>
      <w:r>
        <w:rPr>
          <w:sz w:val="12"/>
          <w:szCs w:val="12"/>
        </w:rPr>
        <w:t xml:space="preserve">. Today, </w:t>
      </w:r>
      <w:r>
        <w:rPr>
          <w:sz w:val="20"/>
          <w:szCs w:val="20"/>
          <w:u w:val="single"/>
        </w:rPr>
        <w:t>transnational problems such as violence and pandemics routinely reach across borders,</w:t>
      </w:r>
      <w:r>
        <w:rPr>
          <w:sz w:val="12"/>
          <w:szCs w:val="12"/>
        </w:rPr>
        <w:t xml:space="preserve"> affecting us all. At the same time, </w:t>
      </w:r>
      <w:r>
        <w:rPr>
          <w:sz w:val="20"/>
          <w:szCs w:val="20"/>
          <w:u w:val="single"/>
        </w:rPr>
        <w:t>the increasingly integrated global system has also laid the necessary foundations for peace and spectacular prosperity</w:t>
      </w:r>
      <w:r>
        <w:rPr>
          <w:sz w:val="12"/>
          <w:szCs w:val="12"/>
        </w:rPr>
        <w:t xml:space="preserve">. </w:t>
      </w:r>
      <w:r>
        <w:rPr>
          <w:sz w:val="20"/>
          <w:szCs w:val="20"/>
          <w:u w:val="single"/>
        </w:rPr>
        <w:t>Effective global governance will allow us to end armed conflict, deal with new and emerging problems such as technological risks and automation, and to achieve levels of prosperity and progress never before seen</w:t>
      </w:r>
      <w:r>
        <w:rPr>
          <w:sz w:val="12"/>
          <w:szCs w:val="12"/>
        </w:rPr>
        <w:t xml:space="preserve">.1 </w:t>
      </w:r>
      <w:r>
        <w:rPr>
          <w:rFonts w:ascii="Times New Roman" w:eastAsia="Times New Roman" w:hAnsi="Times New Roman" w:cs="Times New Roman"/>
          <w:b/>
          <w:sz w:val="20"/>
          <w:szCs w:val="20"/>
          <w:highlight w:val="cyan"/>
          <w:u w:val="single"/>
        </w:rPr>
        <w:t>The most important challenge</w:t>
      </w:r>
      <w:r>
        <w:rPr>
          <w:rFonts w:ascii="Times New Roman" w:eastAsia="Times New Roman" w:hAnsi="Times New Roman" w:cs="Times New Roman"/>
          <w:b/>
          <w:sz w:val="20"/>
          <w:szCs w:val="20"/>
          <w:u w:val="single"/>
        </w:rPr>
        <w:t xml:space="preserve"> for humanity </w:t>
      </w:r>
      <w:r>
        <w:rPr>
          <w:rFonts w:ascii="Times New Roman" w:eastAsia="Times New Roman" w:hAnsi="Times New Roman" w:cs="Times New Roman"/>
          <w:b/>
          <w:sz w:val="20"/>
          <w:szCs w:val="20"/>
          <w:highlight w:val="cyan"/>
          <w:u w:val="single"/>
        </w:rPr>
        <w:t>to overcome is that of existential risks</w:t>
      </w:r>
      <w:r>
        <w:rPr>
          <w:sz w:val="12"/>
          <w:szCs w:val="12"/>
        </w:rPr>
        <w:t xml:space="preserve">. </w:t>
      </w:r>
      <w:r>
        <w:rPr>
          <w:sz w:val="20"/>
          <w:szCs w:val="20"/>
          <w:u w:val="single"/>
        </w:rPr>
        <w:t>One way to look at the danger of an existential risk is to quantify the level of global coordination needed to deal with it.</w:t>
      </w:r>
      <w:r>
        <w:rPr>
          <w:sz w:val="12"/>
          <w:szCs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Pr>
          <w:rFonts w:ascii="Times New Roman" w:eastAsia="Times New Roman" w:hAnsi="Times New Roman" w:cs="Times New Roman"/>
          <w:b/>
          <w:sz w:val="20"/>
          <w:szCs w:val="20"/>
          <w:highlight w:val="cyan"/>
          <w:u w:val="single"/>
        </w:rPr>
        <w:t>The progress of</w:t>
      </w:r>
      <w:r>
        <w:rPr>
          <w:rFonts w:ascii="Times New Roman" w:eastAsia="Times New Roman" w:hAnsi="Times New Roman" w:cs="Times New Roman"/>
          <w:b/>
          <w:sz w:val="20"/>
          <w:szCs w:val="20"/>
          <w:u w:val="single"/>
        </w:rPr>
        <w:t xml:space="preserve"> technological </w:t>
      </w:r>
      <w:r>
        <w:rPr>
          <w:rFonts w:ascii="Times New Roman" w:eastAsia="Times New Roman" w:hAnsi="Times New Roman" w:cs="Times New Roman"/>
          <w:b/>
          <w:sz w:val="20"/>
          <w:szCs w:val="20"/>
          <w:highlight w:val="cyan"/>
          <w:u w:val="single"/>
        </w:rPr>
        <w:t>research exposes us to</w:t>
      </w:r>
      <w:r>
        <w:rPr>
          <w:rFonts w:ascii="Times New Roman" w:eastAsia="Times New Roman" w:hAnsi="Times New Roman" w:cs="Times New Roman"/>
          <w:b/>
          <w:sz w:val="20"/>
          <w:szCs w:val="20"/>
          <w:u w:val="single"/>
        </w:rPr>
        <w:t xml:space="preserve"> new dangers such as </w:t>
      </w:r>
      <w:r>
        <w:rPr>
          <w:rFonts w:ascii="Times New Roman" w:eastAsia="Times New Roman" w:hAnsi="Times New Roman" w:cs="Times New Roman"/>
          <w:b/>
          <w:sz w:val="20"/>
          <w:szCs w:val="20"/>
          <w:highlight w:val="cyan"/>
          <w:u w:val="single"/>
        </w:rPr>
        <w:t>bioengineered superbugs, nanotechnological menaces, and the risk of an out-of-control artificial intelligence</w:t>
      </w:r>
      <w:r>
        <w:rPr>
          <w:rFonts w:ascii="Times New Roman" w:eastAsia="Times New Roman" w:hAnsi="Times New Roman" w:cs="Times New Roman"/>
          <w:b/>
          <w:sz w:val="20"/>
          <w:szCs w:val="20"/>
          <w:u w:val="single"/>
        </w:rPr>
        <w:t xml:space="preserve"> with ill-intent</w:t>
      </w:r>
      <w:r>
        <w:rPr>
          <w:sz w:val="12"/>
          <w:szCs w:val="12"/>
        </w:rPr>
        <w:t xml:space="preserve">. </w:t>
      </w:r>
      <w:r>
        <w:rPr>
          <w:sz w:val="20"/>
          <w:szCs w:val="20"/>
          <w:highlight w:val="cyan"/>
          <w:u w:val="single"/>
        </w:rPr>
        <w:t>Increased</w:t>
      </w:r>
      <w:r>
        <w:rPr>
          <w:sz w:val="20"/>
          <w:szCs w:val="20"/>
          <w:u w:val="single"/>
        </w:rPr>
        <w:t xml:space="preserve"> levels of global </w:t>
      </w:r>
      <w:r>
        <w:rPr>
          <w:sz w:val="20"/>
          <w:szCs w:val="20"/>
          <w:highlight w:val="cyan"/>
          <w:u w:val="single"/>
        </w:rPr>
        <w:t>coordination</w:t>
      </w:r>
      <w:r>
        <w:rPr>
          <w:sz w:val="20"/>
          <w:szCs w:val="20"/>
          <w:u w:val="single"/>
        </w:rPr>
        <w:t xml:space="preserve"> are </w:t>
      </w:r>
      <w:r>
        <w:rPr>
          <w:sz w:val="20"/>
          <w:szCs w:val="20"/>
          <w:highlight w:val="cyan"/>
          <w:u w:val="single"/>
        </w:rPr>
        <w:t>needed to combat many of these risks</w:t>
      </w:r>
      <w:r>
        <w:rPr>
          <w:sz w:val="12"/>
          <w:szCs w:val="12"/>
        </w:rPr>
        <w:t xml:space="preserve">, as described in our article on the cooperation possibilities frontier. </w:t>
      </w:r>
      <w:r>
        <w:rPr>
          <w:sz w:val="20"/>
          <w:szCs w:val="20"/>
          <w:u w:val="single"/>
        </w:rPr>
        <w:t xml:space="preserve">There are other problems that don’t necessarily threaten the species or even civilization as we know it, but which are holding back the development of prosperity and progress. </w:t>
      </w:r>
      <w:r>
        <w:rPr>
          <w:sz w:val="20"/>
          <w:szCs w:val="20"/>
          <w:highlight w:val="cyan"/>
          <w:u w:val="single"/>
        </w:rPr>
        <w:t>Armed conflict</w:t>
      </w:r>
      <w:r>
        <w:rPr>
          <w:sz w:val="12"/>
          <w:szCs w:val="12"/>
        </w:rPr>
        <w:t xml:space="preserve">, around since the dawn of history, </w:t>
      </w:r>
      <w:r>
        <w:rPr>
          <w:sz w:val="20"/>
          <w:szCs w:val="20"/>
          <w:u w:val="single"/>
        </w:rPr>
        <w:t>still haunts us today</w:t>
      </w:r>
      <w:r>
        <w:rPr>
          <w:sz w:val="12"/>
          <w:szCs w:val="12"/>
        </w:rPr>
        <w:t xml:space="preserve">. Even though wars between great powers appear to be a thing of the past, </w:t>
      </w:r>
      <w:r>
        <w:rPr>
          <w:sz w:val="20"/>
          <w:szCs w:val="20"/>
          <w:highlight w:val="cyan"/>
          <w:u w:val="single"/>
        </w:rPr>
        <w:t>regional conflicts</w:t>
      </w:r>
      <w:r>
        <w:rPr>
          <w:sz w:val="20"/>
          <w:szCs w:val="20"/>
          <w:u w:val="single"/>
        </w:rPr>
        <w:t xml:space="preserve"> still account for tremendous human suffering and loss of life in parts of the world without stable governance.4 </w:t>
      </w:r>
      <w:r>
        <w:rPr>
          <w:sz w:val="12"/>
          <w:szCs w:val="12"/>
        </w:rPr>
        <w:t xml:space="preserve">Other problems have emerged precisely because of our successes in the past. </w:t>
      </w:r>
      <w:r>
        <w:rPr>
          <w:sz w:val="20"/>
          <w:szCs w:val="20"/>
          <w:u w:val="single"/>
        </w:rPr>
        <w:t xml:space="preserve">The unprecedented advancement of human wellbeing and prosperity over the past century has been based in large part on the use of </w:t>
      </w:r>
      <w:r>
        <w:rPr>
          <w:sz w:val="20"/>
          <w:szCs w:val="20"/>
          <w:highlight w:val="cyan"/>
          <w:u w:val="single"/>
        </w:rPr>
        <w:t>fossil fuels</w:t>
      </w:r>
      <w:r>
        <w:rPr>
          <w:sz w:val="20"/>
          <w:szCs w:val="20"/>
          <w:u w:val="single"/>
        </w:rPr>
        <w:t xml:space="preserve">, thus exposing us to </w:t>
      </w:r>
      <w:r>
        <w:rPr>
          <w:sz w:val="20"/>
          <w:szCs w:val="20"/>
          <w:highlight w:val="cyan"/>
          <w:u w:val="single"/>
        </w:rPr>
        <w:t>climate change</w:t>
      </w:r>
      <w:r>
        <w:rPr>
          <w:sz w:val="20"/>
          <w:szCs w:val="20"/>
          <w:u w:val="single"/>
        </w:rPr>
        <w:t xml:space="preserve">. Widespread </w:t>
      </w:r>
      <w:r>
        <w:rPr>
          <w:sz w:val="20"/>
          <w:szCs w:val="20"/>
          <w:highlight w:val="cyan"/>
          <w:u w:val="single"/>
        </w:rPr>
        <w:t>automation</w:t>
      </w:r>
      <w:r>
        <w:rPr>
          <w:sz w:val="20"/>
          <w:szCs w:val="20"/>
          <w:u w:val="single"/>
        </w:rPr>
        <w:t>, already a stressor on society, will put increased pressure on the social and economic fabric of our societies over the next few decad</w:t>
      </w:r>
      <w:r>
        <w:rPr>
          <w:sz w:val="12"/>
          <w:szCs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Pr>
          <w:sz w:val="20"/>
          <w:szCs w:val="20"/>
          <w:u w:val="single"/>
        </w:rPr>
        <w:t xml:space="preserve">Effective global governance is global governance that tackles these issues </w:t>
      </w:r>
      <w:r>
        <w:rPr>
          <w:sz w:val="20"/>
          <w:szCs w:val="20"/>
          <w:u w:val="single"/>
        </w:rPr>
        <w:lastRenderedPageBreak/>
        <w:t xml:space="preserve">better than the regional governments of the world can independently. </w:t>
      </w:r>
      <w:r>
        <w:rPr>
          <w:sz w:val="20"/>
          <w:szCs w:val="20"/>
          <w:highlight w:val="cyan"/>
          <w:u w:val="single"/>
        </w:rPr>
        <w:t xml:space="preserve">Global governance is key </w:t>
      </w:r>
      <w:r>
        <w:rPr>
          <w:sz w:val="20"/>
          <w:szCs w:val="20"/>
          <w:u w:val="single"/>
        </w:rPr>
        <w:t xml:space="preserve">to solving global problems. </w:t>
      </w:r>
      <w:r>
        <w:rPr>
          <w:rFonts w:ascii="Times New Roman" w:eastAsia="Times New Roman" w:hAnsi="Times New Roman" w:cs="Times New Roman"/>
          <w:b/>
          <w:sz w:val="20"/>
          <w:szCs w:val="20"/>
          <w:highlight w:val="cyan"/>
          <w:u w:val="single"/>
        </w:rPr>
        <w:t>Without it, we may not be able to avoid weakest-link existential risks or regulate new and dangerous technologies</w:t>
      </w:r>
      <w:r>
        <w:rPr>
          <w:rFonts w:ascii="Times New Roman" w:eastAsia="Times New Roman" w:hAnsi="Times New Roman" w:cs="Times New Roman"/>
          <w:b/>
          <w:sz w:val="20"/>
          <w:szCs w:val="20"/>
          <w:u w:val="single"/>
        </w:rPr>
        <w:t>.</w:t>
      </w:r>
      <w:r>
        <w:rPr>
          <w:sz w:val="20"/>
          <w:szCs w:val="20"/>
          <w:u w:val="single"/>
        </w:rPr>
        <w:t xml:space="preserve"> With it, we may be able to prosper as we never have before. The next step is to determine how effective global governance can be achieved.</w:t>
      </w:r>
    </w:p>
    <w:p w14:paraId="6CC8519B" w14:textId="14B3E1D5" w:rsidR="009C2CF4" w:rsidRDefault="009C2CF4" w:rsidP="009C2CF4">
      <w:pPr>
        <w:pStyle w:val="Heading1"/>
      </w:pPr>
      <w:r>
        <w:lastRenderedPageBreak/>
        <w:t>Case</w:t>
      </w:r>
    </w:p>
    <w:p w14:paraId="3E8D1A88" w14:textId="211A3F9C" w:rsidR="009C2CF4" w:rsidRDefault="009C2CF4" w:rsidP="009C2CF4">
      <w:pPr>
        <w:pStyle w:val="Heading4"/>
      </w:pPr>
      <w:r>
        <w:t>Cant solve – doesn’t ensure that other countries are able to create or large countries distribute the vaccines. Their global production card never says how they are going to give them out or how they solve colonialism</w:t>
      </w:r>
    </w:p>
    <w:p w14:paraId="29DF7B4E" w14:textId="59BCE43F" w:rsidR="009C2CF4" w:rsidRDefault="009C2CF4" w:rsidP="009C2CF4">
      <w:pPr>
        <w:pStyle w:val="Heading4"/>
      </w:pPr>
      <w:r>
        <w:t xml:space="preserve">Waivers undermine safety which makes the pandemic worse. </w:t>
      </w:r>
    </w:p>
    <w:p w14:paraId="7D8A1D73" w14:textId="77777777" w:rsidR="009C2CF4" w:rsidRDefault="009C2CF4" w:rsidP="009C2CF4">
      <w:r>
        <w:t xml:space="preserve">Mark </w:t>
      </w:r>
      <w:r>
        <w:rPr>
          <w:b/>
          <w:sz w:val="20"/>
          <w:szCs w:val="20"/>
        </w:rPr>
        <w:t>McClellan 21,</w:t>
      </w:r>
      <w:r>
        <w:t xml:space="preserve"> MD, PhD, “Reducing Global COVID Vaccine Shortages: New Research and Recommendations for US Leadership,” 4-15-2021, https://healthpolicy.duke.edu/sites/default/files/2021-04/US%20Vaccine%20Access%20Leadership.pdf</w:t>
      </w:r>
    </w:p>
    <w:p w14:paraId="3698B4DF" w14:textId="77777777" w:rsidR="009C2CF4" w:rsidRDefault="009C2CF4" w:rsidP="009C2CF4">
      <w:pPr>
        <w:rPr>
          <w:sz w:val="12"/>
          <w:szCs w:val="12"/>
        </w:rPr>
      </w:pPr>
      <w:r>
        <w:rPr>
          <w:sz w:val="12"/>
          <w:szCs w:val="12"/>
        </w:rPr>
        <w:t xml:space="preserve">To address global access to COVID-19 vaccines and therapies under emergent circumstances, India, South Africa, and other nations have moved to temporarily waive World Trade Organization (WTO) provisions under the Agreement on Trade-Related Aspects of Intellectual While genuine and well-intentioned proponents of this waiver believe it will remove a significant barrier to increasing production and access, major scale-up of safe and reliable vaccine manufacturing requires overcoming a range of other challenges. Without </w:t>
      </w:r>
      <w:r>
        <w:rPr>
          <w:sz w:val="20"/>
          <w:szCs w:val="20"/>
          <w:u w:val="single"/>
        </w:rPr>
        <w:t xml:space="preserve">ensuring adequate supply of key ingredients (e.g., lipids, vials, bags for bioreactors, etc.), </w:t>
      </w:r>
      <w:r>
        <w:rPr>
          <w:rFonts w:ascii="Times New Roman" w:eastAsia="Times New Roman" w:hAnsi="Times New Roman" w:cs="Times New Roman"/>
          <w:b/>
          <w:sz w:val="20"/>
          <w:szCs w:val="20"/>
          <w:highlight w:val="cyan"/>
          <w:u w:val="single"/>
        </w:rPr>
        <w:t>new efforts would likely complicate the fulfillment of existing contracts for authorized vaccine</w:t>
      </w:r>
      <w:r>
        <w:rPr>
          <w:rFonts w:ascii="Times New Roman" w:eastAsia="Times New Roman" w:hAnsi="Times New Roman" w:cs="Times New Roman"/>
          <w:b/>
          <w:sz w:val="20"/>
          <w:szCs w:val="20"/>
          <w:u w:val="single"/>
        </w:rPr>
        <w:t>s</w:t>
      </w:r>
      <w:r>
        <w:rPr>
          <w:sz w:val="12"/>
          <w:szCs w:val="12"/>
        </w:rPr>
        <w:t xml:space="preserve">. </w:t>
      </w:r>
      <w:r>
        <w:rPr>
          <w:sz w:val="20"/>
          <w:szCs w:val="20"/>
          <w:highlight w:val="cyan"/>
          <w:u w:val="single"/>
        </w:rPr>
        <w:t>High-quality vaccine manufacturing is complex, requiring extensive technical knowhow</w:t>
      </w:r>
      <w:r>
        <w:rPr>
          <w:sz w:val="20"/>
          <w:szCs w:val="20"/>
          <w:u w:val="single"/>
        </w:rPr>
        <w:t xml:space="preserve"> and high-quality regulatory oversight, and experienced manufacturers will not participate without a no-fault compensation scheme</w:t>
      </w:r>
      <w:r>
        <w:rPr>
          <w:sz w:val="12"/>
          <w:szCs w:val="12"/>
        </w:rPr>
        <w:t xml:space="preserve"> </w:t>
      </w:r>
      <w:r>
        <w:rPr>
          <w:sz w:val="20"/>
          <w:szCs w:val="20"/>
          <w:u w:val="single"/>
        </w:rPr>
        <w:t>to protect vaccine</w:t>
      </w:r>
      <w:r>
        <w:rPr>
          <w:sz w:val="12"/>
          <w:szCs w:val="12"/>
        </w:rPr>
        <w:t xml:space="preserve"> users in case of a serious adverse event. </w:t>
      </w:r>
      <w:r>
        <w:rPr>
          <w:sz w:val="20"/>
          <w:szCs w:val="20"/>
          <w:highlight w:val="cyan"/>
          <w:u w:val="single"/>
        </w:rPr>
        <w:t>The unintended result could be less effective pandemic control, either because of compromised effectiveness of such vaccines or compromised public confidence in vaccination</w:t>
      </w:r>
      <w:r>
        <w:rPr>
          <w:sz w:val="12"/>
          <w:szCs w:val="12"/>
          <w:highlight w:val="cyan"/>
        </w:rPr>
        <w:t xml:space="preserve">, </w:t>
      </w:r>
      <w:r>
        <w:rPr>
          <w:rFonts w:ascii="Times New Roman" w:eastAsia="Times New Roman" w:hAnsi="Times New Roman" w:cs="Times New Roman"/>
          <w:b/>
          <w:sz w:val="20"/>
          <w:szCs w:val="20"/>
          <w:highlight w:val="cyan"/>
          <w:u w:val="single"/>
        </w:rPr>
        <w:t>leading to greater outbreaks and more variants</w:t>
      </w:r>
      <w:r>
        <w:rPr>
          <w:rFonts w:ascii="Times New Roman" w:eastAsia="Times New Roman" w:hAnsi="Times New Roman" w:cs="Times New Roman"/>
          <w:b/>
          <w:sz w:val="20"/>
          <w:szCs w:val="20"/>
          <w:u w:val="single"/>
        </w:rPr>
        <w:t>.</w:t>
      </w:r>
      <w:r>
        <w:rPr>
          <w:sz w:val="12"/>
          <w:szCs w:val="12"/>
        </w:rPr>
        <w:t xml:space="preserve"> </w:t>
      </w:r>
      <w:r>
        <w:rPr>
          <w:sz w:val="20"/>
          <w:szCs w:val="20"/>
          <w:highlight w:val="cyan"/>
          <w:u w:val="single"/>
        </w:rPr>
        <w:t>Global vaccine supply must be scaled up rapidly, without compromising safety or quality.</w:t>
      </w:r>
      <w:r>
        <w:rPr>
          <w:sz w:val="20"/>
          <w:szCs w:val="20"/>
          <w:u w:val="single"/>
        </w:rPr>
        <w:t xml:space="preserve"> WTO Director General Ngozi Okonjo-Iweala has proposed a “third way”</w:t>
      </w:r>
      <w:r>
        <w:rPr>
          <w:sz w:val="12"/>
          <w:szCs w:val="12"/>
        </w:rPr>
        <w:t xml:space="preserve"> alternative to a TRIPS waiver or direct vaccine supply. While not yet fully developed, </w:t>
      </w:r>
      <w:r>
        <w:rPr>
          <w:sz w:val="20"/>
          <w:szCs w:val="20"/>
          <w:u w:val="single"/>
        </w:rPr>
        <w:t>this could include use of voluntary licensing arrangements to increase manufacturing capacity</w:t>
      </w:r>
      <w:r>
        <w:rPr>
          <w:sz w:val="12"/>
          <w:szCs w:val="12"/>
        </w:rPr>
        <w:t xml:space="preserve">. </w:t>
      </w:r>
      <w:r>
        <w:rPr>
          <w:sz w:val="20"/>
          <w:szCs w:val="20"/>
          <w:u w:val="single"/>
        </w:rPr>
        <w:t>Such arrangements would involve public-private partnerships that assure the transfer and use of the manufacturing quality knowhow needed for timely production of safe and effective vaccines</w:t>
      </w:r>
      <w:r>
        <w:rPr>
          <w:sz w:val="12"/>
          <w:szCs w:val="12"/>
        </w:rPr>
        <w:t>. Similar models are already being implemented in India, Thailand, and elsewhere, through public-private partnerships with support from private philanthropy and investment of private capital.</w:t>
      </w:r>
    </w:p>
    <w:p w14:paraId="0ED1698E" w14:textId="77777777" w:rsidR="009C2CF4" w:rsidRPr="009C2CF4" w:rsidRDefault="009C2CF4" w:rsidP="009C2CF4"/>
    <w:p w14:paraId="11A570DF" w14:textId="77777777" w:rsidR="009C2CF4" w:rsidRDefault="009C2CF4" w:rsidP="009C2CF4">
      <w:pPr>
        <w:pStyle w:val="Heading4"/>
        <w:rPr>
          <w:rFonts w:ascii="Times New Roman" w:hAnsi="Times New Roman"/>
          <w:sz w:val="24"/>
        </w:rPr>
      </w:pPr>
      <w:r>
        <w:rPr>
          <w:rFonts w:cs="Calibri"/>
          <w:color w:val="000000"/>
        </w:rPr>
        <w:t>WTO can’t solve – nations won’t come collaborate and regulate</w:t>
      </w:r>
    </w:p>
    <w:p w14:paraId="12E7E5B8" w14:textId="77777777" w:rsidR="009C2CF4" w:rsidRDefault="009C2CF4" w:rsidP="009C2CF4">
      <w:pPr>
        <w:pStyle w:val="NormalWeb"/>
        <w:spacing w:before="0" w:beforeAutospacing="0" w:after="160" w:afterAutospacing="0"/>
      </w:pPr>
      <w:r>
        <w:rPr>
          <w:rFonts w:cs="Calibri"/>
          <w:b/>
          <w:bCs/>
          <w:color w:val="000000"/>
          <w:sz w:val="26"/>
          <w:szCs w:val="26"/>
        </w:rPr>
        <w:t>Aaronson</w:t>
      </w:r>
      <w:r>
        <w:rPr>
          <w:rFonts w:cs="Calibri"/>
          <w:color w:val="000000"/>
          <w:szCs w:val="22"/>
        </w:rPr>
        <w:t xml:space="preserve">, George Washington University, </w:t>
      </w:r>
      <w:r>
        <w:rPr>
          <w:rFonts w:cs="Calibri"/>
          <w:b/>
          <w:bCs/>
          <w:color w:val="000000"/>
          <w:sz w:val="26"/>
          <w:szCs w:val="26"/>
        </w:rPr>
        <w:t>2014</w:t>
      </w:r>
      <w:r>
        <w:rPr>
          <w:rFonts w:cs="Calibri"/>
          <w:color w:val="000000"/>
          <w:szCs w:val="22"/>
        </w:rPr>
        <w:t>, Susan, June, “Can Trade Policy Set Information Free” http://www.gwu.edu/~iiep/assets/docs/papers/2014WP/AaronsonIIEPWP20149.pdf</w:t>
      </w:r>
    </w:p>
    <w:p w14:paraId="65647AFD" w14:textId="77777777" w:rsidR="009C2CF4" w:rsidRDefault="009C2CF4" w:rsidP="009C2CF4">
      <w:pPr>
        <w:pStyle w:val="NormalWeb"/>
        <w:spacing w:before="0" w:beforeAutospacing="0" w:after="160" w:afterAutospacing="0"/>
      </w:pPr>
      <w:r>
        <w:rPr>
          <w:rFonts w:cs="Calibri"/>
          <w:color w:val="000000"/>
          <w:szCs w:val="22"/>
          <w:u w:val="single"/>
        </w:rPr>
        <w:t>In theory, the WTO should be an appropriate venue</w:t>
      </w:r>
      <w:r>
        <w:rPr>
          <w:rFonts w:cs="Calibri"/>
          <w:color w:val="000000"/>
          <w:sz w:val="16"/>
          <w:szCs w:val="16"/>
        </w:rPr>
        <w:t xml:space="preserve"> for such discussions. WTO members agreed not to place tariffs on data flows. </w:t>
      </w:r>
      <w:r>
        <w:rPr>
          <w:rFonts w:cs="Calibri"/>
          <w:color w:val="000000"/>
          <w:szCs w:val="22"/>
          <w:u w:val="single"/>
        </w:rPr>
        <w:t xml:space="preserve">However, the </w:t>
      </w:r>
      <w:r>
        <w:rPr>
          <w:rFonts w:cs="Calibri"/>
          <w:color w:val="000000"/>
          <w:szCs w:val="22"/>
          <w:u w:val="single"/>
          <w:shd w:val="clear" w:color="auto" w:fill="00FFFF"/>
        </w:rPr>
        <w:t xml:space="preserve">member states </w:t>
      </w:r>
      <w:r>
        <w:rPr>
          <w:rFonts w:cs="Calibri"/>
          <w:b/>
          <w:bCs/>
          <w:color w:val="000000"/>
          <w:szCs w:val="22"/>
          <w:u w:val="single"/>
          <w:shd w:val="clear" w:color="auto" w:fill="00FFFF"/>
        </w:rPr>
        <w:t>have not found common ground</w:t>
      </w:r>
      <w:r>
        <w:rPr>
          <w:rFonts w:cs="Calibri"/>
          <w:color w:val="000000"/>
          <w:sz w:val="16"/>
          <w:szCs w:val="16"/>
        </w:rPr>
        <w:t xml:space="preserve"> </w:t>
      </w:r>
      <w:r>
        <w:rPr>
          <w:rFonts w:cs="Calibri"/>
          <w:color w:val="000000"/>
          <w:szCs w:val="22"/>
          <w:u w:val="single"/>
        </w:rPr>
        <w:t>on how to reduce new trade barriers to information flows.</w:t>
      </w:r>
      <w:r>
        <w:rPr>
          <w:rFonts w:cs="Calibri"/>
          <w:color w:val="000000"/>
          <w:sz w:val="16"/>
          <w:szCs w:val="16"/>
        </w:rPr>
        <w:t xml:space="preserve"> In 2011, several nations nixed a US and EU proposal that members agree not to block Internet service providers or impede the free flow of information online. Moreover, </w:t>
      </w:r>
      <w:r>
        <w:rPr>
          <w:rFonts w:cs="Calibri"/>
          <w:color w:val="000000"/>
          <w:szCs w:val="22"/>
          <w:u w:val="single"/>
        </w:rPr>
        <w:t xml:space="preserve">the </w:t>
      </w:r>
      <w:r>
        <w:rPr>
          <w:rFonts w:cs="Calibri"/>
          <w:color w:val="000000"/>
          <w:szCs w:val="22"/>
          <w:u w:val="single"/>
          <w:shd w:val="clear" w:color="auto" w:fill="00FFFF"/>
        </w:rPr>
        <w:t xml:space="preserve">members of the WTO have </w:t>
      </w:r>
      <w:r>
        <w:rPr>
          <w:rFonts w:cs="Calibri"/>
          <w:b/>
          <w:bCs/>
          <w:color w:val="000000"/>
          <w:szCs w:val="22"/>
          <w:u w:val="single"/>
          <w:shd w:val="clear" w:color="auto" w:fill="00FFFF"/>
        </w:rPr>
        <w:t>made little progress on adding new regulatory issues</w:t>
      </w:r>
      <w:r>
        <w:rPr>
          <w:rFonts w:cs="Calibri"/>
          <w:color w:val="000000"/>
          <w:sz w:val="16"/>
          <w:szCs w:val="16"/>
          <w:shd w:val="clear" w:color="auto" w:fill="00FFFF"/>
        </w:rPr>
        <w:t xml:space="preserve"> </w:t>
      </w:r>
      <w:r>
        <w:rPr>
          <w:rFonts w:cs="Calibri"/>
          <w:color w:val="000000"/>
          <w:szCs w:val="22"/>
          <w:u w:val="single"/>
          <w:shd w:val="clear" w:color="auto" w:fill="00FFFF"/>
        </w:rPr>
        <w:t>such as privacy and cyber security</w:t>
      </w:r>
      <w:r>
        <w:rPr>
          <w:rFonts w:cs="Calibri"/>
          <w:color w:val="000000"/>
          <w:szCs w:val="22"/>
          <w:u w:val="single"/>
        </w:rPr>
        <w:t xml:space="preserve"> that challenge Internet policymakers</w:t>
      </w:r>
      <w:r>
        <w:rPr>
          <w:rFonts w:cs="Calibri"/>
          <w:color w:val="000000"/>
          <w:sz w:val="16"/>
          <w:szCs w:val="16"/>
        </w:rPr>
        <w:t xml:space="preserve">. However, many new online activities will require cooperative global regulation on issues that transcend market access -- the traditional turf of the WTO. </w:t>
      </w:r>
      <w:r>
        <w:rPr>
          <w:rFonts w:cs="Calibri"/>
          <w:color w:val="000000"/>
          <w:szCs w:val="22"/>
          <w:u w:val="single"/>
          <w:shd w:val="clear" w:color="auto" w:fill="00FFFF"/>
        </w:rPr>
        <w:t>These</w:t>
      </w:r>
      <w:r>
        <w:rPr>
          <w:rFonts w:cs="Calibri"/>
          <w:color w:val="000000"/>
          <w:szCs w:val="22"/>
          <w:u w:val="single"/>
        </w:rPr>
        <w:t xml:space="preserve"> issues will </w:t>
      </w:r>
      <w:r>
        <w:rPr>
          <w:rFonts w:cs="Calibri"/>
          <w:color w:val="000000"/>
          <w:szCs w:val="22"/>
          <w:u w:val="single"/>
          <w:shd w:val="clear" w:color="auto" w:fill="00FFFF"/>
        </w:rPr>
        <w:t>require policymakers to think less about ensuring that their model of regulation is adopted globally but more about</w:t>
      </w:r>
      <w:r>
        <w:rPr>
          <w:rFonts w:cs="Calibri"/>
          <w:color w:val="000000"/>
          <w:szCs w:val="22"/>
          <w:u w:val="single"/>
        </w:rPr>
        <w:t xml:space="preserve"> achieving </w:t>
      </w:r>
      <w:r>
        <w:rPr>
          <w:rFonts w:cs="Calibri"/>
          <w:color w:val="000000"/>
          <w:szCs w:val="22"/>
          <w:u w:val="single"/>
          <w:shd w:val="clear" w:color="auto" w:fill="00FFFF"/>
        </w:rPr>
        <w:t>interoperability</w:t>
      </w:r>
      <w:r>
        <w:rPr>
          <w:rFonts w:cs="Calibri"/>
          <w:color w:val="000000"/>
          <w:sz w:val="16"/>
          <w:szCs w:val="16"/>
        </w:rPr>
        <w:t xml:space="preserve"> among different governance approaches. </w:t>
      </w:r>
      <w:r>
        <w:rPr>
          <w:rFonts w:cs="Calibri"/>
          <w:b/>
          <w:bCs/>
          <w:color w:val="000000"/>
          <w:szCs w:val="22"/>
          <w:u w:val="single"/>
          <w:shd w:val="clear" w:color="auto" w:fill="00FFFF"/>
        </w:rPr>
        <w:t>Alas, policymakers are not consistently collaborating to achieve interoperability</w:t>
      </w:r>
      <w:r>
        <w:rPr>
          <w:rFonts w:cs="Calibri"/>
          <w:b/>
          <w:bCs/>
          <w:color w:val="000000"/>
          <w:szCs w:val="22"/>
          <w:u w:val="single"/>
        </w:rPr>
        <w:t xml:space="preserve"> </w:t>
      </w:r>
      <w:r>
        <w:rPr>
          <w:rFonts w:cs="Calibri"/>
          <w:color w:val="000000"/>
          <w:szCs w:val="22"/>
          <w:u w:val="single"/>
        </w:rPr>
        <w:t>The US, the EU, and Canada use</w:t>
      </w:r>
      <w:r>
        <w:rPr>
          <w:rFonts w:cs="Calibri"/>
          <w:color w:val="000000"/>
          <w:sz w:val="16"/>
          <w:szCs w:val="16"/>
        </w:rPr>
        <w:t xml:space="preserve"> trade policies to govern the Internet at home and across borders. The three trade giants use </w:t>
      </w:r>
      <w:r>
        <w:rPr>
          <w:rFonts w:cs="Calibri"/>
          <w:color w:val="000000"/>
          <w:szCs w:val="22"/>
          <w:u w:val="single"/>
        </w:rPr>
        <w:t>bilateral and regional trade agreements to encourage e-commerce</w:t>
      </w:r>
      <w:r>
        <w:rPr>
          <w:rFonts w:cs="Calibri"/>
          <w:color w:val="000000"/>
          <w:sz w:val="16"/>
          <w:szCs w:val="16"/>
        </w:rPr>
        <w:t xml:space="preserve">, reduce online barriers to trade, and to develop shared policies </w:t>
      </w:r>
      <w:r>
        <w:rPr>
          <w:rFonts w:cs="Calibri"/>
          <w:color w:val="000000"/>
          <w:szCs w:val="22"/>
          <w:u w:val="single"/>
          <w:shd w:val="clear" w:color="auto" w:fill="00FFFF"/>
        </w:rPr>
        <w:t>in a world</w:t>
      </w:r>
      <w:r>
        <w:rPr>
          <w:rFonts w:cs="Calibri"/>
          <w:color w:val="000000"/>
          <w:szCs w:val="22"/>
          <w:u w:val="single"/>
        </w:rPr>
        <w:t xml:space="preserve"> </w:t>
      </w:r>
      <w:r>
        <w:rPr>
          <w:rFonts w:cs="Calibri"/>
          <w:color w:val="000000"/>
          <w:sz w:val="16"/>
          <w:szCs w:val="16"/>
        </w:rPr>
        <w:t xml:space="preserve">where technology is </w:t>
      </w:r>
      <w:r>
        <w:rPr>
          <w:rFonts w:cs="Calibri"/>
          <w:color w:val="000000"/>
          <w:sz w:val="16"/>
          <w:szCs w:val="16"/>
        </w:rPr>
        <w:lastRenderedPageBreak/>
        <w:t xml:space="preserve">rapidly changing and </w:t>
      </w:r>
      <w:r>
        <w:rPr>
          <w:rFonts w:cs="Calibri"/>
          <w:b/>
          <w:bCs/>
          <w:color w:val="000000"/>
          <w:szCs w:val="22"/>
          <w:u w:val="single"/>
          <w:shd w:val="clear" w:color="auto" w:fill="00FFFF"/>
        </w:rPr>
        <w:t>where governments compete to disseminate their regulatory approaches</w:t>
      </w:r>
      <w:r>
        <w:rPr>
          <w:rFonts w:cs="Calibri"/>
          <w:color w:val="000000"/>
          <w:sz w:val="16"/>
          <w:szCs w:val="16"/>
        </w:rPr>
        <w:t xml:space="preserve">. </w:t>
      </w:r>
      <w:r>
        <w:rPr>
          <w:rFonts w:cs="Calibri"/>
          <w:color w:val="000000"/>
          <w:szCs w:val="22"/>
          <w:u w:val="single"/>
          <w:shd w:val="clear" w:color="auto" w:fill="00FFFF"/>
        </w:rPr>
        <w:t>Policymakers</w:t>
      </w:r>
      <w:r>
        <w:rPr>
          <w:rFonts w:cs="Calibri"/>
          <w:color w:val="000000"/>
          <w:szCs w:val="22"/>
          <w:u w:val="single"/>
        </w:rPr>
        <w:t xml:space="preserve"> also </w:t>
      </w:r>
      <w:r>
        <w:rPr>
          <w:rFonts w:cs="Calibri"/>
          <w:color w:val="000000"/>
          <w:szCs w:val="22"/>
          <w:u w:val="single"/>
          <w:shd w:val="clear" w:color="auto" w:fill="00FFFF"/>
        </w:rPr>
        <w:t xml:space="preserve">use </w:t>
      </w:r>
      <w:r>
        <w:rPr>
          <w:rFonts w:cs="Calibri"/>
          <w:b/>
          <w:bCs/>
          <w:color w:val="000000"/>
          <w:szCs w:val="22"/>
          <w:u w:val="single"/>
          <w:shd w:val="clear" w:color="auto" w:fill="00FFFF"/>
        </w:rPr>
        <w:t>export controls</w:t>
      </w:r>
      <w:r>
        <w:rPr>
          <w:rFonts w:cs="Calibri"/>
          <w:color w:val="000000"/>
          <w:sz w:val="16"/>
          <w:szCs w:val="16"/>
        </w:rPr>
        <w:t xml:space="preserve">, trade </w:t>
      </w:r>
      <w:r>
        <w:rPr>
          <w:rFonts w:cs="Calibri"/>
          <w:b/>
          <w:bCs/>
          <w:color w:val="000000"/>
          <w:szCs w:val="22"/>
          <w:u w:val="single"/>
          <w:shd w:val="clear" w:color="auto" w:fill="00FFFF"/>
        </w:rPr>
        <w:t>bans</w:t>
      </w:r>
      <w:r>
        <w:rPr>
          <w:rFonts w:cs="Calibri"/>
          <w:color w:val="000000"/>
          <w:sz w:val="16"/>
          <w:szCs w:val="16"/>
          <w:shd w:val="clear" w:color="auto" w:fill="00FFFF"/>
        </w:rPr>
        <w:t xml:space="preserve"> </w:t>
      </w:r>
      <w:r>
        <w:rPr>
          <w:rFonts w:cs="Calibri"/>
          <w:color w:val="000000"/>
          <w:szCs w:val="22"/>
          <w:u w:val="single"/>
          <w:shd w:val="clear" w:color="auto" w:fill="00FFFF"/>
        </w:rPr>
        <w:t>or</w:t>
      </w:r>
      <w:r>
        <w:rPr>
          <w:rFonts w:cs="Calibri"/>
          <w:color w:val="000000"/>
          <w:sz w:val="16"/>
          <w:szCs w:val="16"/>
        </w:rPr>
        <w:t xml:space="preserve"> targeted </w:t>
      </w:r>
      <w:r>
        <w:rPr>
          <w:rFonts w:cs="Calibri"/>
          <w:b/>
          <w:bCs/>
          <w:color w:val="000000"/>
          <w:szCs w:val="22"/>
          <w:u w:val="single"/>
          <w:shd w:val="clear" w:color="auto" w:fill="00FFFF"/>
        </w:rPr>
        <w:t>sanctions</w:t>
      </w:r>
      <w:r>
        <w:rPr>
          <w:rFonts w:cs="Calibri"/>
          <w:color w:val="000000"/>
          <w:sz w:val="16"/>
          <w:szCs w:val="16"/>
        </w:rPr>
        <w:t xml:space="preserve"> </w:t>
      </w:r>
      <w:r>
        <w:rPr>
          <w:rFonts w:cs="Calibri"/>
          <w:color w:val="000000"/>
          <w:szCs w:val="22"/>
          <w:u w:val="single"/>
        </w:rPr>
        <w:t>to protect Internet users</w:t>
      </w:r>
      <w:r>
        <w:rPr>
          <w:rFonts w:cs="Calibri"/>
          <w:color w:val="000000"/>
          <w:sz w:val="16"/>
          <w:szCs w:val="16"/>
        </w:rPr>
        <w:t xml:space="preserve"> in other countries or to prevent officials of other countries from using Internet related technologies in ways that undermine the rights of individuals abroad. </w:t>
      </w:r>
      <w:r>
        <w:rPr>
          <w:rFonts w:cs="Calibri"/>
          <w:color w:val="000000"/>
          <w:szCs w:val="22"/>
          <w:u w:val="single"/>
        </w:rPr>
        <w:t xml:space="preserve">Finally, </w:t>
      </w:r>
      <w:r>
        <w:rPr>
          <w:rFonts w:cs="Calibri"/>
          <w:color w:val="000000"/>
          <w:szCs w:val="22"/>
          <w:u w:val="single"/>
          <w:shd w:val="clear" w:color="auto" w:fill="00FFFF"/>
        </w:rPr>
        <w:t xml:space="preserve">policymakers may use trade agreements </w:t>
      </w:r>
      <w:r>
        <w:rPr>
          <w:rFonts w:cs="Calibri"/>
          <w:b/>
          <w:bCs/>
          <w:color w:val="000000"/>
          <w:szCs w:val="22"/>
          <w:u w:val="single"/>
          <w:shd w:val="clear" w:color="auto" w:fill="00FFFF"/>
        </w:rPr>
        <w:t>to challenge other governments’ online rules and policies</w:t>
      </w:r>
      <w:r>
        <w:rPr>
          <w:rFonts w:cs="Calibri"/>
          <w:color w:val="000000"/>
          <w:sz w:val="16"/>
          <w:szCs w:val="16"/>
        </w:rPr>
        <w:t xml:space="preserve"> as trade barriers. </w:t>
      </w:r>
    </w:p>
    <w:p w14:paraId="33D72C14" w14:textId="77777777" w:rsidR="009C2CF4" w:rsidRDefault="009C2CF4" w:rsidP="009C2CF4">
      <w:pPr>
        <w:pStyle w:val="Heading4"/>
        <w:ind w:left="720"/>
        <w:rPr>
          <w:rFonts w:ascii="Times New Roman" w:hAnsi="Times New Roman"/>
          <w:sz w:val="24"/>
        </w:rPr>
      </w:pPr>
      <w:r>
        <w:rPr>
          <w:rFonts w:cs="Calibri"/>
          <w:color w:val="000000"/>
        </w:rPr>
        <w:t>WTO already did the AFF – Doha Declaration nullifies medical patents for developing countries struggling with pricing</w:t>
      </w:r>
    </w:p>
    <w:p w14:paraId="60C2C4EB" w14:textId="77777777" w:rsidR="009C2CF4" w:rsidRDefault="009C2CF4" w:rsidP="009C2CF4">
      <w:pPr>
        <w:pStyle w:val="NormalWeb"/>
        <w:spacing w:before="0" w:beforeAutospacing="0" w:after="0" w:afterAutospacing="0"/>
      </w:pPr>
      <w:r>
        <w:rPr>
          <w:rFonts w:cs="Calibri"/>
          <w:b/>
          <w:bCs/>
          <w:color w:val="000000"/>
          <w:sz w:val="26"/>
          <w:szCs w:val="26"/>
        </w:rPr>
        <w:t>World Trade Organization 17</w:t>
      </w:r>
      <w:r>
        <w:rPr>
          <w:rFonts w:cs="Calibri"/>
          <w:color w:val="000000"/>
          <w:szCs w:val="22"/>
        </w:rPr>
        <w:t xml:space="preserve"> (World Trade Organization – you should know who this is, “WTO IP rules amended to ease poor countries’ access to affordable medicines”, </w:t>
      </w:r>
      <w:hyperlink r:id="rId10" w:history="1">
        <w:r>
          <w:rPr>
            <w:rStyle w:val="Hyperlink"/>
            <w:rFonts w:eastAsiaTheme="majorEastAsia" w:cs="Calibri"/>
            <w:color w:val="000000"/>
            <w:szCs w:val="22"/>
          </w:rPr>
          <w:t>https://www.wto.org/english/news_e/news17_e/trip_23jan17_e.htm</w:t>
        </w:r>
      </w:hyperlink>
      <w:r>
        <w:rPr>
          <w:rFonts w:cs="Calibri"/>
          <w:color w:val="000000"/>
          <w:szCs w:val="22"/>
        </w:rPr>
        <w:t>, 23 January 2017, EmmieeM)</w:t>
      </w:r>
    </w:p>
    <w:p w14:paraId="2B095A6B" w14:textId="77777777" w:rsidR="009C2CF4" w:rsidRDefault="009C2CF4" w:rsidP="009C2CF4">
      <w:pPr>
        <w:pStyle w:val="NormalWeb"/>
        <w:spacing w:before="0" w:beforeAutospacing="0" w:after="0" w:afterAutospacing="0"/>
      </w:pPr>
      <w:r>
        <w:rPr>
          <w:rFonts w:cs="Calibri"/>
          <w:b/>
          <w:bCs/>
          <w:color w:val="000000"/>
          <w:szCs w:val="22"/>
          <w:u w:val="single"/>
          <w:shd w:val="clear" w:color="auto" w:fill="FFFF00"/>
        </w:rPr>
        <w:t>An amendment to</w:t>
      </w:r>
      <w:r>
        <w:rPr>
          <w:rFonts w:cs="Calibri"/>
          <w:color w:val="000000"/>
          <w:szCs w:val="22"/>
          <w:u w:val="single"/>
        </w:rPr>
        <w:t xml:space="preserve"> the agreement on </w:t>
      </w:r>
      <w:r>
        <w:rPr>
          <w:rFonts w:cs="Calibri"/>
          <w:b/>
          <w:bCs/>
          <w:color w:val="000000"/>
          <w:szCs w:val="22"/>
          <w:u w:val="single"/>
          <w:shd w:val="clear" w:color="auto" w:fill="FFFF00"/>
        </w:rPr>
        <w:t>intellectual property entered</w:t>
      </w:r>
      <w:r>
        <w:rPr>
          <w:rFonts w:cs="Calibri"/>
          <w:color w:val="000000"/>
          <w:szCs w:val="22"/>
          <w:u w:val="single"/>
        </w:rPr>
        <w:t xml:space="preserve"> into force</w:t>
      </w:r>
      <w:r>
        <w:rPr>
          <w:rFonts w:cs="Calibri"/>
          <w:color w:val="000000"/>
          <w:szCs w:val="22"/>
        </w:rPr>
        <w:t xml:space="preserve"> </w:t>
      </w:r>
      <w:r>
        <w:rPr>
          <w:rFonts w:cs="Calibri"/>
          <w:color w:val="000000"/>
          <w:sz w:val="16"/>
          <w:szCs w:val="16"/>
        </w:rPr>
        <w:t>today (23 January)</w:t>
      </w:r>
      <w:r>
        <w:rPr>
          <w:rFonts w:cs="Calibri"/>
          <w:color w:val="000000"/>
          <w:szCs w:val="22"/>
        </w:rPr>
        <w:t xml:space="preserve"> </w:t>
      </w:r>
      <w:r>
        <w:rPr>
          <w:rFonts w:cs="Calibri"/>
          <w:b/>
          <w:bCs/>
          <w:color w:val="000000"/>
          <w:szCs w:val="22"/>
          <w:u w:val="single"/>
          <w:shd w:val="clear" w:color="auto" w:fill="FFFF00"/>
        </w:rPr>
        <w:t>securing for developing countries a legal pathway to access affordable medicines under WTO rules</w:t>
      </w:r>
      <w:r>
        <w:rPr>
          <w:rFonts w:cs="Calibri"/>
          <w:color w:val="000000"/>
          <w:szCs w:val="22"/>
        </w:rPr>
        <w:t>.</w:t>
      </w:r>
    </w:p>
    <w:p w14:paraId="20DE75B1" w14:textId="77777777" w:rsidR="009C2CF4" w:rsidRDefault="009C2CF4" w:rsidP="009C2CF4">
      <w:pPr>
        <w:pStyle w:val="NormalWeb"/>
        <w:spacing w:before="0" w:beforeAutospacing="0" w:after="0" w:afterAutospacing="0"/>
      </w:pPr>
      <w:r>
        <w:rPr>
          <w:rFonts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1155D155" w14:textId="77777777" w:rsidR="009C2CF4" w:rsidRDefault="009C2CF4" w:rsidP="009C2CF4">
      <w:pPr>
        <w:pStyle w:val="NormalWeb"/>
        <w:spacing w:before="0" w:beforeAutospacing="0" w:after="0" w:afterAutospacing="0"/>
      </w:pPr>
      <w:r>
        <w:rPr>
          <w:rFonts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cs="Calibri"/>
          <w:color w:val="000000"/>
          <w:szCs w:val="22"/>
          <w:u w:val="single"/>
        </w:rPr>
        <w:t>two-thirds</w:t>
      </w:r>
      <w:r>
        <w:rPr>
          <w:rFonts w:cs="Calibri"/>
          <w:color w:val="000000"/>
          <w:szCs w:val="22"/>
        </w:rPr>
        <w:t xml:space="preserve"> </w:t>
      </w:r>
      <w:r>
        <w:rPr>
          <w:rFonts w:cs="Calibri"/>
          <w:color w:val="000000"/>
          <w:sz w:val="16"/>
          <w:szCs w:val="16"/>
        </w:rPr>
        <w:t>the number</w:t>
      </w:r>
      <w:r>
        <w:rPr>
          <w:rFonts w:cs="Calibri"/>
          <w:color w:val="000000"/>
          <w:szCs w:val="22"/>
        </w:rPr>
        <w:t xml:space="preserve"> </w:t>
      </w:r>
      <w:r>
        <w:rPr>
          <w:rFonts w:cs="Calibri"/>
          <w:color w:val="000000"/>
          <w:szCs w:val="22"/>
          <w:u w:val="single"/>
        </w:rPr>
        <w:t>of WTO members</w:t>
      </w:r>
      <w:r>
        <w:rPr>
          <w:rFonts w:cs="Calibri"/>
          <w:color w:val="000000"/>
          <w:szCs w:val="22"/>
        </w:rPr>
        <w:t xml:space="preserve"> </w:t>
      </w:r>
      <w:r>
        <w:rPr>
          <w:rFonts w:cs="Calibri"/>
          <w:color w:val="000000"/>
          <w:sz w:val="16"/>
          <w:szCs w:val="16"/>
        </w:rPr>
        <w:t>which have now</w:t>
      </w:r>
      <w:r>
        <w:rPr>
          <w:rFonts w:cs="Calibri"/>
          <w:color w:val="000000"/>
          <w:szCs w:val="22"/>
        </w:rPr>
        <w:t xml:space="preserve"> </w:t>
      </w:r>
      <w:r>
        <w:rPr>
          <w:rFonts w:cs="Calibri"/>
          <w:color w:val="000000"/>
          <w:szCs w:val="22"/>
          <w:u w:val="single"/>
        </w:rPr>
        <w:t>ratified</w:t>
      </w:r>
      <w:r>
        <w:rPr>
          <w:rFonts w:cs="Calibri"/>
          <w:color w:val="000000"/>
          <w:szCs w:val="22"/>
        </w:rPr>
        <w:t xml:space="preserve"> </w:t>
      </w:r>
      <w:r>
        <w:rPr>
          <w:rFonts w:cs="Calibri"/>
          <w:color w:val="000000"/>
          <w:sz w:val="16"/>
          <w:szCs w:val="16"/>
        </w:rPr>
        <w:t xml:space="preserve">the amendment. </w:t>
      </w:r>
      <w:r>
        <w:rPr>
          <w:rFonts w:cs="Calibri"/>
          <w:color w:val="000000"/>
          <w:szCs w:val="22"/>
          <w:u w:val="single"/>
        </w:rPr>
        <w:t>The</w:t>
      </w:r>
      <w:r>
        <w:rPr>
          <w:rFonts w:cs="Calibri"/>
          <w:color w:val="000000"/>
          <w:szCs w:val="22"/>
        </w:rPr>
        <w:t xml:space="preserve"> </w:t>
      </w:r>
      <w:r>
        <w:rPr>
          <w:rFonts w:cs="Calibri"/>
          <w:color w:val="000000"/>
          <w:sz w:val="16"/>
          <w:szCs w:val="16"/>
        </w:rPr>
        <w:t>two-thirds</w:t>
      </w:r>
      <w:r>
        <w:rPr>
          <w:rFonts w:cs="Calibri"/>
          <w:color w:val="000000"/>
          <w:szCs w:val="22"/>
        </w:rPr>
        <w:t xml:space="preserve"> </w:t>
      </w:r>
      <w:r>
        <w:rPr>
          <w:rFonts w:cs="Calibri"/>
          <w:color w:val="000000"/>
          <w:szCs w:val="22"/>
          <w:u w:val="single"/>
        </w:rPr>
        <w:t>threshold</w:t>
      </w:r>
      <w:r>
        <w:rPr>
          <w:rFonts w:cs="Calibri"/>
          <w:color w:val="000000"/>
          <w:szCs w:val="22"/>
        </w:rPr>
        <w:t xml:space="preserve"> </w:t>
      </w:r>
      <w:r>
        <w:rPr>
          <w:rFonts w:cs="Calibri"/>
          <w:color w:val="000000"/>
          <w:sz w:val="16"/>
          <w:szCs w:val="16"/>
        </w:rPr>
        <w:t>was</w:t>
      </w:r>
      <w:r>
        <w:rPr>
          <w:rFonts w:cs="Calibri"/>
          <w:color w:val="000000"/>
          <w:szCs w:val="22"/>
        </w:rPr>
        <w:t xml:space="preserve"> </w:t>
      </w:r>
      <w:r>
        <w:rPr>
          <w:rFonts w:cs="Calibri"/>
          <w:color w:val="000000"/>
          <w:szCs w:val="22"/>
          <w:u w:val="single"/>
        </w:rPr>
        <w:t>needed to formally bring the amendment into the TRIPS Agreement.</w:t>
      </w:r>
      <w:r>
        <w:rPr>
          <w:rFonts w:cs="Calibri"/>
          <w:color w:val="000000"/>
          <w:szCs w:val="22"/>
        </w:rPr>
        <w:t xml:space="preserve">   </w:t>
      </w:r>
    </w:p>
    <w:p w14:paraId="244C6F0A" w14:textId="77777777" w:rsidR="009C2CF4" w:rsidRDefault="009C2CF4" w:rsidP="009C2CF4">
      <w:pPr>
        <w:pStyle w:val="NormalWeb"/>
        <w:spacing w:before="0" w:beforeAutospacing="0" w:after="0" w:afterAutospacing="0"/>
      </w:pPr>
      <w:r>
        <w:rPr>
          <w:rFonts w:cs="Calibri"/>
          <w:color w:val="000000"/>
          <w:szCs w:val="22"/>
          <w:u w:val="single"/>
        </w:rPr>
        <w:t>Members took the decision</w:t>
      </w:r>
      <w:r>
        <w:rPr>
          <w:rFonts w:cs="Calibri"/>
          <w:color w:val="000000"/>
          <w:szCs w:val="22"/>
        </w:rPr>
        <w:t xml:space="preserve"> </w:t>
      </w:r>
      <w:r>
        <w:rPr>
          <w:rFonts w:cs="Calibri"/>
          <w:color w:val="000000"/>
          <w:sz w:val="16"/>
          <w:szCs w:val="16"/>
        </w:rPr>
        <w:t>to amend the TRIPS Agreement</w:t>
      </w:r>
      <w:r>
        <w:rPr>
          <w:rFonts w:cs="Calibri"/>
          <w:color w:val="000000"/>
          <w:szCs w:val="22"/>
        </w:rPr>
        <w:t xml:space="preserve"> </w:t>
      </w:r>
      <w:r>
        <w:rPr>
          <w:rFonts w:cs="Calibri"/>
          <w:b/>
          <w:bCs/>
          <w:color w:val="000000"/>
          <w:szCs w:val="22"/>
          <w:u w:val="single"/>
          <w:shd w:val="clear" w:color="auto" w:fill="FFFF00"/>
        </w:rPr>
        <w:t>specifically to adapt</w:t>
      </w:r>
      <w:r>
        <w:rPr>
          <w:rFonts w:cs="Calibri"/>
          <w:color w:val="000000"/>
          <w:szCs w:val="22"/>
          <w:u w:val="single"/>
        </w:rPr>
        <w:t xml:space="preserve"> the </w:t>
      </w:r>
      <w:r>
        <w:rPr>
          <w:rFonts w:cs="Calibri"/>
          <w:b/>
          <w:bCs/>
          <w:color w:val="000000"/>
          <w:szCs w:val="22"/>
          <w:u w:val="single"/>
          <w:shd w:val="clear" w:color="auto" w:fill="FFFF00"/>
        </w:rPr>
        <w:t>rules</w:t>
      </w:r>
      <w:r>
        <w:rPr>
          <w:rFonts w:cs="Calibri"/>
          <w:color w:val="000000"/>
          <w:szCs w:val="22"/>
          <w:u w:val="single"/>
        </w:rPr>
        <w:t xml:space="preserve"> of the global trading system </w:t>
      </w:r>
      <w:r>
        <w:rPr>
          <w:rFonts w:cs="Calibri"/>
          <w:b/>
          <w:bCs/>
          <w:color w:val="000000"/>
          <w:szCs w:val="22"/>
          <w:u w:val="single"/>
          <w:shd w:val="clear" w:color="auto" w:fill="FFFF00"/>
        </w:rPr>
        <w:t>to</w:t>
      </w:r>
      <w:r>
        <w:rPr>
          <w:rFonts w:cs="Calibri"/>
          <w:b/>
          <w:bCs/>
          <w:color w:val="000000"/>
          <w:szCs w:val="22"/>
          <w:u w:val="single"/>
        </w:rPr>
        <w:t xml:space="preserve"> the </w:t>
      </w:r>
      <w:r>
        <w:rPr>
          <w:rFonts w:cs="Calibri"/>
          <w:b/>
          <w:bCs/>
          <w:color w:val="000000"/>
          <w:szCs w:val="22"/>
          <w:u w:val="single"/>
          <w:shd w:val="clear" w:color="auto" w:fill="FFFF00"/>
        </w:rPr>
        <w:t>public health needs</w:t>
      </w:r>
      <w:r>
        <w:rPr>
          <w:rFonts w:cs="Calibri"/>
          <w:b/>
          <w:bCs/>
          <w:color w:val="000000"/>
          <w:szCs w:val="22"/>
          <w:u w:val="single"/>
        </w:rPr>
        <w:t xml:space="preserve"> of people in poor countries</w:t>
      </w:r>
      <w:r>
        <w:rPr>
          <w:rFonts w:cs="Calibri"/>
          <w:color w:val="000000"/>
          <w:szCs w:val="22"/>
        </w:rPr>
        <w:t xml:space="preserve">. </w:t>
      </w:r>
      <w:r>
        <w:rPr>
          <w:rFonts w:cs="Calibri"/>
          <w:color w:val="000000"/>
          <w:sz w:val="16"/>
          <w:szCs w:val="16"/>
        </w:rPr>
        <w:t>This action follows repeated calls from the multilateral system for acceptance of the amendment, most recently by the United Nations General Assembly High-Level Meeting on Ending AIDS in June 2016.</w:t>
      </w:r>
    </w:p>
    <w:p w14:paraId="234C9F36" w14:textId="77777777" w:rsidR="009C2CF4" w:rsidRDefault="009C2CF4" w:rsidP="009C2CF4">
      <w:pPr>
        <w:pStyle w:val="NormalWeb"/>
        <w:spacing w:before="0" w:beforeAutospacing="0" w:after="0" w:afterAutospacing="0"/>
      </w:pPr>
      <w:r>
        <w:rPr>
          <w:rFonts w:cs="Calibri"/>
          <w:color w:val="000000"/>
          <w:szCs w:val="22"/>
        </w:rPr>
        <w:t>“</w:t>
      </w:r>
      <w:r>
        <w:rPr>
          <w:rFonts w:cs="Calibri"/>
          <w:color w:val="000000"/>
          <w:szCs w:val="22"/>
          <w:u w:val="single"/>
        </w:rPr>
        <w:t xml:space="preserve">This is </w:t>
      </w:r>
      <w:r>
        <w:rPr>
          <w:rFonts w:cs="Calibri"/>
          <w:color w:val="000000"/>
          <w:szCs w:val="22"/>
          <w:u w:val="single"/>
          <w:shd w:val="clear" w:color="auto" w:fill="FFFF00"/>
        </w:rPr>
        <w:t xml:space="preserve">an </w:t>
      </w:r>
      <w:r>
        <w:rPr>
          <w:rFonts w:cs="Calibri"/>
          <w:b/>
          <w:bCs/>
          <w:color w:val="000000"/>
          <w:szCs w:val="22"/>
          <w:u w:val="single"/>
          <w:shd w:val="clear" w:color="auto" w:fill="FFFF00"/>
        </w:rPr>
        <w:t>extremely important amendment</w:t>
      </w:r>
      <w:r>
        <w:rPr>
          <w:rFonts w:cs="Calibri"/>
          <w:color w:val="000000"/>
          <w:szCs w:val="22"/>
        </w:rPr>
        <w:t xml:space="preserve">. </w:t>
      </w:r>
      <w:r>
        <w:rPr>
          <w:rFonts w:cs="Calibri"/>
          <w:color w:val="000000"/>
          <w:szCs w:val="22"/>
          <w:u w:val="single"/>
        </w:rPr>
        <w:t xml:space="preserve">It </w:t>
      </w:r>
      <w:r>
        <w:rPr>
          <w:rFonts w:cs="Calibri"/>
          <w:b/>
          <w:bCs/>
          <w:color w:val="000000"/>
          <w:szCs w:val="22"/>
          <w:u w:val="single"/>
          <w:shd w:val="clear" w:color="auto" w:fill="FFFF00"/>
        </w:rPr>
        <w:t>gives legal certainty that generic medicines can be exported at reasonable prices</w:t>
      </w:r>
      <w:r>
        <w:rPr>
          <w:rFonts w:cs="Calibri"/>
          <w:b/>
          <w:bCs/>
          <w:color w:val="000000"/>
          <w:szCs w:val="22"/>
          <w:u w:val="single"/>
        </w:rPr>
        <w:t xml:space="preserve"> to satisfy the needs of countries with</w:t>
      </w:r>
      <w:r>
        <w:rPr>
          <w:rFonts w:cs="Calibri"/>
          <w:color w:val="000000"/>
          <w:szCs w:val="22"/>
          <w:u w:val="single"/>
        </w:rPr>
        <w:t xml:space="preserve"> no pharmaceutical production capacity, or those with </w:t>
      </w:r>
      <w:r>
        <w:rPr>
          <w:rFonts w:cs="Calibri"/>
          <w:b/>
          <w:bCs/>
          <w:color w:val="000000"/>
          <w:szCs w:val="22"/>
          <w:u w:val="single"/>
        </w:rPr>
        <w:t>limited capacity</w:t>
      </w:r>
      <w:r>
        <w:rPr>
          <w:rFonts w:cs="Calibri"/>
          <w:color w:val="000000"/>
          <w:szCs w:val="22"/>
          <w:u w:val="single"/>
        </w:rPr>
        <w:t>.</w:t>
      </w:r>
      <w:r>
        <w:rPr>
          <w:rFonts w:cs="Calibri"/>
          <w:color w:val="000000"/>
          <w:szCs w:val="22"/>
        </w:rPr>
        <w:t xml:space="preserve"> </w:t>
      </w:r>
      <w:r>
        <w:rPr>
          <w:rFonts w:cs="Calibri"/>
          <w:color w:val="000000"/>
          <w:sz w:val="16"/>
          <w:szCs w:val="16"/>
        </w:rPr>
        <w:t>By doing so</w:t>
      </w:r>
      <w:r>
        <w:rPr>
          <w:rFonts w:cs="Calibri"/>
          <w:color w:val="000000"/>
          <w:szCs w:val="22"/>
        </w:rPr>
        <w:t xml:space="preserve">, </w:t>
      </w:r>
      <w:r>
        <w:rPr>
          <w:rFonts w:cs="Calibri"/>
          <w:b/>
          <w:bCs/>
          <w:color w:val="000000"/>
          <w:szCs w:val="22"/>
          <w:u w:val="single"/>
          <w:shd w:val="clear" w:color="auto" w:fill="FFFF00"/>
        </w:rPr>
        <w:t>it helps the most vulnerable</w:t>
      </w:r>
      <w:r>
        <w:rPr>
          <w:rFonts w:cs="Calibri"/>
          <w:color w:val="000000"/>
          <w:szCs w:val="22"/>
        </w:rPr>
        <w:t xml:space="preserve"> </w:t>
      </w:r>
      <w:r>
        <w:rPr>
          <w:rFonts w:cs="Calibri"/>
          <w:color w:val="000000"/>
          <w:szCs w:val="22"/>
          <w:u w:val="single"/>
        </w:rPr>
        <w:t>access the drugs that meet their needs</w:t>
      </w:r>
      <w:r>
        <w:rPr>
          <w:rFonts w:cs="Calibri"/>
          <w:color w:val="000000"/>
          <w:szCs w:val="22"/>
        </w:rPr>
        <w:t xml:space="preserve">, </w:t>
      </w:r>
      <w:r>
        <w:rPr>
          <w:rFonts w:cs="Calibri"/>
          <w:color w:val="000000"/>
          <w:szCs w:val="22"/>
          <w:u w:val="single"/>
        </w:rPr>
        <w:t>helping</w:t>
      </w:r>
      <w:r>
        <w:rPr>
          <w:rFonts w:cs="Calibri"/>
          <w:color w:val="000000"/>
          <w:szCs w:val="22"/>
        </w:rPr>
        <w:t xml:space="preserve"> </w:t>
      </w:r>
      <w:r>
        <w:rPr>
          <w:rFonts w:cs="Calibri"/>
          <w:color w:val="000000"/>
          <w:sz w:val="16"/>
          <w:szCs w:val="16"/>
        </w:rPr>
        <w:t xml:space="preserve">to deal </w:t>
      </w:r>
      <w:r>
        <w:rPr>
          <w:rFonts w:cs="Calibri"/>
          <w:color w:val="000000"/>
          <w:szCs w:val="22"/>
          <w:u w:val="single"/>
          <w:shd w:val="clear" w:color="auto" w:fill="FFFF00"/>
        </w:rPr>
        <w:t>with</w:t>
      </w:r>
      <w:r>
        <w:rPr>
          <w:rFonts w:cs="Calibri"/>
          <w:color w:val="000000"/>
          <w:szCs w:val="22"/>
        </w:rPr>
        <w:t xml:space="preserve"> </w:t>
      </w:r>
      <w:r>
        <w:rPr>
          <w:rFonts w:cs="Calibri"/>
          <w:color w:val="000000"/>
          <w:sz w:val="16"/>
          <w:szCs w:val="16"/>
        </w:rPr>
        <w:t>diseases such as</w:t>
      </w:r>
      <w:r>
        <w:rPr>
          <w:rFonts w:cs="Calibri"/>
          <w:color w:val="000000"/>
          <w:szCs w:val="22"/>
        </w:rPr>
        <w:t xml:space="preserve"> </w:t>
      </w:r>
      <w:r>
        <w:rPr>
          <w:rFonts w:cs="Calibri"/>
          <w:color w:val="000000"/>
          <w:szCs w:val="22"/>
          <w:u w:val="single"/>
          <w:shd w:val="clear" w:color="auto" w:fill="FFFF00"/>
        </w:rPr>
        <w:t>HIV/AIDS, tuberculosis</w:t>
      </w:r>
      <w:r>
        <w:rPr>
          <w:rFonts w:cs="Calibri"/>
          <w:color w:val="000000"/>
          <w:szCs w:val="22"/>
        </w:rPr>
        <w:t xml:space="preserve"> or </w:t>
      </w:r>
      <w:r>
        <w:rPr>
          <w:rFonts w:cs="Calibri"/>
          <w:color w:val="000000"/>
          <w:szCs w:val="22"/>
          <w:u w:val="single"/>
          <w:shd w:val="clear" w:color="auto" w:fill="FFFF00"/>
        </w:rPr>
        <w:t>malaria</w:t>
      </w:r>
      <w:r>
        <w:rPr>
          <w:rFonts w:cs="Calibri"/>
          <w:color w:val="000000"/>
          <w:szCs w:val="22"/>
        </w:rPr>
        <w:t xml:space="preserve">, as well as </w:t>
      </w:r>
      <w:r>
        <w:rPr>
          <w:rFonts w:cs="Calibri"/>
          <w:color w:val="000000"/>
          <w:szCs w:val="22"/>
          <w:u w:val="single"/>
        </w:rPr>
        <w:t xml:space="preserve">other </w:t>
      </w:r>
      <w:r>
        <w:rPr>
          <w:rFonts w:cs="Calibri"/>
          <w:color w:val="000000"/>
          <w:szCs w:val="22"/>
          <w:u w:val="single"/>
          <w:shd w:val="clear" w:color="auto" w:fill="FFFF00"/>
        </w:rPr>
        <w:t>epidemics</w:t>
      </w:r>
      <w:r>
        <w:rPr>
          <w:rFonts w:cs="Calibri"/>
          <w:color w:val="000000"/>
          <w:szCs w:val="22"/>
          <w:u w:val="single"/>
        </w:rPr>
        <w:t>.</w:t>
      </w:r>
      <w:r>
        <w:rPr>
          <w:rFonts w:cs="Calibri"/>
          <w:color w:val="000000"/>
          <w:szCs w:val="22"/>
        </w:rPr>
        <w:t xml:space="preserve"> </w:t>
      </w:r>
      <w:r>
        <w:rPr>
          <w:rFonts w:cs="Calibri"/>
          <w:color w:val="000000"/>
          <w:sz w:val="16"/>
          <w:szCs w:val="16"/>
        </w:rPr>
        <w:t>I am delighted that WTO members have now followed through on their commitment and brought this important measure into force,” said WTO Director-General Roberto Azevêdo. In video statements available here, some of the key players share their thoughts on the TRIPS amendment.</w:t>
      </w:r>
    </w:p>
    <w:p w14:paraId="4D84A685" w14:textId="77777777" w:rsidR="009C2CF4" w:rsidRDefault="009C2CF4" w:rsidP="009C2CF4">
      <w:pPr>
        <w:pStyle w:val="NormalWeb"/>
        <w:spacing w:before="0" w:beforeAutospacing="0" w:after="0" w:afterAutospacing="0"/>
      </w:pPr>
      <w:r>
        <w:rPr>
          <w:rFonts w:cs="Calibri"/>
          <w:color w:val="000000"/>
          <w:sz w:val="16"/>
          <w:szCs w:val="16"/>
        </w:rPr>
        <w:t xml:space="preserve">Unanimously adopted by WTO members in 2005, </w:t>
      </w:r>
      <w:r>
        <w:rPr>
          <w:rFonts w:cs="Calibri"/>
          <w:color w:val="000000"/>
          <w:szCs w:val="22"/>
          <w:u w:val="single"/>
          <w:shd w:val="clear" w:color="auto" w:fill="FFFF00"/>
        </w:rPr>
        <w:t>the protocol</w:t>
      </w:r>
      <w:r>
        <w:rPr>
          <w:rFonts w:cs="Calibri"/>
          <w:color w:val="000000"/>
          <w:szCs w:val="22"/>
        </w:rPr>
        <w:t xml:space="preserve"> </w:t>
      </w:r>
      <w:r>
        <w:rPr>
          <w:rFonts w:cs="Calibri"/>
          <w:color w:val="000000"/>
          <w:sz w:val="16"/>
          <w:szCs w:val="16"/>
        </w:rPr>
        <w:t>amending the TRIPS Agreement</w:t>
      </w:r>
      <w:r>
        <w:rPr>
          <w:rFonts w:cs="Calibri"/>
          <w:color w:val="000000"/>
          <w:szCs w:val="22"/>
        </w:rPr>
        <w:t xml:space="preserve"> </w:t>
      </w:r>
      <w:r>
        <w:rPr>
          <w:rFonts w:cs="Calibri"/>
          <w:b/>
          <w:bCs/>
          <w:color w:val="000000"/>
          <w:szCs w:val="22"/>
          <w:u w:val="single"/>
          <w:shd w:val="clear" w:color="auto" w:fill="FFFF00"/>
        </w:rPr>
        <w:t>makes permanent a mechanism to ease poorer WTO members’ access to affordable</w:t>
      </w:r>
      <w:r>
        <w:rPr>
          <w:rFonts w:cs="Calibri"/>
          <w:b/>
          <w:bCs/>
          <w:color w:val="000000"/>
          <w:szCs w:val="22"/>
          <w:u w:val="single"/>
        </w:rPr>
        <w:t xml:space="preserve"> generic </w:t>
      </w:r>
      <w:r>
        <w:rPr>
          <w:rFonts w:cs="Calibri"/>
          <w:b/>
          <w:bCs/>
          <w:color w:val="000000"/>
          <w:szCs w:val="22"/>
          <w:u w:val="single"/>
          <w:shd w:val="clear" w:color="auto" w:fill="FFFF00"/>
        </w:rPr>
        <w:t>medicines produced in other countries</w:t>
      </w:r>
      <w:r>
        <w:rPr>
          <w:rFonts w:cs="Calibri"/>
          <w:color w:val="000000"/>
          <w:szCs w:val="22"/>
        </w:rPr>
        <w:t xml:space="preserve">. </w:t>
      </w:r>
      <w:r>
        <w:rPr>
          <w:rFonts w:cs="Calibri"/>
          <w:color w:val="000000"/>
          <w:szCs w:val="22"/>
          <w:u w:val="single"/>
          <w:shd w:val="clear" w:color="auto" w:fill="FFFF00"/>
        </w:rPr>
        <w:t>The</w:t>
      </w:r>
      <w:r>
        <w:rPr>
          <w:rFonts w:cs="Calibri"/>
          <w:color w:val="000000"/>
          <w:szCs w:val="22"/>
          <w:u w:val="single"/>
        </w:rPr>
        <w:t xml:space="preserve"> amendment </w:t>
      </w:r>
      <w:r>
        <w:rPr>
          <w:rFonts w:cs="Calibri"/>
          <w:b/>
          <w:bCs/>
          <w:color w:val="000000"/>
          <w:szCs w:val="22"/>
          <w:u w:val="single"/>
          <w:shd w:val="clear" w:color="auto" w:fill="FFFF00"/>
        </w:rPr>
        <w:t>empowers</w:t>
      </w:r>
      <w:r>
        <w:rPr>
          <w:rFonts w:cs="Calibri"/>
          <w:color w:val="000000"/>
          <w:szCs w:val="22"/>
          <w:u w:val="single"/>
        </w:rPr>
        <w:t xml:space="preserve"> importing </w:t>
      </w:r>
      <w:r>
        <w:rPr>
          <w:rFonts w:cs="Calibri"/>
          <w:b/>
          <w:bCs/>
          <w:color w:val="000000"/>
          <w:szCs w:val="22"/>
          <w:u w:val="single"/>
          <w:shd w:val="clear" w:color="auto" w:fill="FFFF00"/>
        </w:rPr>
        <w:t>developing and least-developed countries facing public health problems and lacking</w:t>
      </w:r>
      <w:r>
        <w:rPr>
          <w:rFonts w:cs="Calibri"/>
          <w:color w:val="000000"/>
          <w:szCs w:val="22"/>
          <w:u w:val="single"/>
        </w:rPr>
        <w:t xml:space="preserve"> the </w:t>
      </w:r>
      <w:r>
        <w:rPr>
          <w:rFonts w:cs="Calibri"/>
          <w:b/>
          <w:bCs/>
          <w:color w:val="000000"/>
          <w:szCs w:val="22"/>
          <w:u w:val="single"/>
          <w:shd w:val="clear" w:color="auto" w:fill="FFFF00"/>
        </w:rPr>
        <w:t>capacity to produce drugs</w:t>
      </w:r>
      <w:r>
        <w:rPr>
          <w:rFonts w:cs="Calibri"/>
          <w:color w:val="000000"/>
          <w:szCs w:val="22"/>
          <w:u w:val="single"/>
        </w:rPr>
        <w:t xml:space="preserve"> generically </w:t>
      </w:r>
      <w:r>
        <w:rPr>
          <w:rFonts w:cs="Calibri"/>
          <w:color w:val="000000"/>
          <w:sz w:val="16"/>
          <w:szCs w:val="16"/>
        </w:rPr>
        <w:t>to seek such medicines from third country producers under "compulsory licensing" arrangements. Normally, most medicines produced under compulsory licences can only be provided to the domestic market in the country where they are produced. This amendment allows</w:t>
      </w:r>
      <w:r>
        <w:rPr>
          <w:rFonts w:cs="Calibri"/>
          <w:color w:val="000000"/>
          <w:szCs w:val="22"/>
        </w:rPr>
        <w:t xml:space="preserve"> </w:t>
      </w:r>
      <w:r>
        <w:rPr>
          <w:rFonts w:cs="Calibri"/>
          <w:color w:val="000000"/>
          <w:szCs w:val="22"/>
          <w:u w:val="single"/>
        </w:rPr>
        <w:t>exporting countries</w:t>
      </w:r>
      <w:r>
        <w:rPr>
          <w:rFonts w:cs="Calibri"/>
          <w:color w:val="000000"/>
          <w:szCs w:val="22"/>
        </w:rPr>
        <w:t xml:space="preserve"> </w:t>
      </w:r>
      <w:r>
        <w:rPr>
          <w:rFonts w:cs="Calibri"/>
          <w:color w:val="000000"/>
          <w:sz w:val="16"/>
          <w:szCs w:val="16"/>
        </w:rPr>
        <w:t>to</w:t>
      </w:r>
      <w:r>
        <w:rPr>
          <w:rFonts w:cs="Calibri"/>
          <w:color w:val="000000"/>
          <w:szCs w:val="22"/>
        </w:rPr>
        <w:t xml:space="preserve"> </w:t>
      </w:r>
      <w:r>
        <w:rPr>
          <w:rFonts w:cs="Calibri"/>
          <w:color w:val="000000"/>
          <w:szCs w:val="22"/>
          <w:u w:val="single"/>
        </w:rPr>
        <w:t>grant compulsory licences to generic suppliers exclusively for the purpose of manufacturing and exporting needed medicines to countries lacking production capacity.</w:t>
      </w:r>
    </w:p>
    <w:p w14:paraId="74F5163A" w14:textId="77777777" w:rsidR="009C2CF4" w:rsidRDefault="009C2CF4" w:rsidP="009C2CF4">
      <w:pPr>
        <w:pStyle w:val="NormalWeb"/>
        <w:spacing w:before="0" w:beforeAutospacing="0" w:after="0" w:afterAutospacing="0"/>
      </w:pPr>
      <w:r>
        <w:rPr>
          <w:rFonts w:cs="Calibri"/>
          <w:color w:val="000000"/>
          <w:sz w:val="16"/>
          <w:szCs w:val="16"/>
        </w:rPr>
        <w:t>“As important as trade policy is, health and well-being must take precedence,” said Amina Mohamed, Kenya’s Foreign Minister who chaired the WTO General Council at the time when the amendment was approved in December 2005. “WTO members recognise this and have proven how seriously they take health issues by ratifying and putting into force</w:t>
      </w:r>
      <w:r>
        <w:rPr>
          <w:rFonts w:cs="Calibri"/>
          <w:color w:val="000000"/>
          <w:szCs w:val="22"/>
        </w:rPr>
        <w:t xml:space="preserve"> </w:t>
      </w:r>
      <w:r>
        <w:rPr>
          <w:rFonts w:cs="Calibri"/>
          <w:color w:val="000000"/>
          <w:szCs w:val="22"/>
          <w:u w:val="single"/>
          <w:shd w:val="clear" w:color="auto" w:fill="FFFF00"/>
        </w:rPr>
        <w:t>an amendment to WTO</w:t>
      </w:r>
      <w:r>
        <w:rPr>
          <w:rFonts w:cs="Calibri"/>
          <w:color w:val="000000"/>
          <w:szCs w:val="22"/>
          <w:u w:val="single"/>
        </w:rPr>
        <w:t xml:space="preserve"> rules </w:t>
      </w:r>
      <w:r>
        <w:rPr>
          <w:rFonts w:cs="Calibri"/>
          <w:color w:val="000000"/>
          <w:szCs w:val="22"/>
          <w:u w:val="single"/>
          <w:shd w:val="clear" w:color="auto" w:fill="FFFF00"/>
        </w:rPr>
        <w:t>which will facilitate access to essential medicines</w:t>
      </w:r>
      <w:r>
        <w:rPr>
          <w:rFonts w:cs="Calibri"/>
          <w:color w:val="000000"/>
          <w:szCs w:val="22"/>
          <w:u w:val="single"/>
        </w:rPr>
        <w:t xml:space="preserve"> in low income countries.</w:t>
      </w:r>
      <w:r>
        <w:rPr>
          <w:rFonts w:cs="Calibri"/>
          <w:color w:val="000000"/>
          <w:szCs w:val="22"/>
        </w:rPr>
        <w:t>”</w:t>
      </w:r>
    </w:p>
    <w:p w14:paraId="7962AE12" w14:textId="77777777" w:rsidR="009C2CF4" w:rsidRDefault="009C2CF4" w:rsidP="009C2CF4">
      <w:pPr>
        <w:pStyle w:val="NormalWeb"/>
        <w:spacing w:before="0" w:beforeAutospacing="0" w:after="0" w:afterAutospacing="0"/>
      </w:pPr>
      <w:r>
        <w:rPr>
          <w:rFonts w:cs="Calibri"/>
          <w:color w:val="000000"/>
          <w:sz w:val="16"/>
          <w:szCs w:val="16"/>
        </w:rPr>
        <w:t xml:space="preserve">The amendment provides </w:t>
      </w:r>
      <w:r>
        <w:rPr>
          <w:rFonts w:cs="Calibri"/>
          <w:b/>
          <w:bCs/>
          <w:color w:val="000000"/>
          <w:szCs w:val="22"/>
          <w:u w:val="single"/>
          <w:shd w:val="clear" w:color="auto" w:fill="FFFF00"/>
        </w:rPr>
        <w:t>a secure and sustained legal basis</w:t>
      </w:r>
      <w:r>
        <w:rPr>
          <w:rFonts w:cs="Calibri"/>
          <w:b/>
          <w:bCs/>
          <w:color w:val="000000"/>
          <w:szCs w:val="22"/>
          <w:u w:val="single"/>
        </w:rPr>
        <w:t xml:space="preserve"> for</w:t>
      </w:r>
      <w:r>
        <w:rPr>
          <w:rFonts w:cs="Calibri"/>
          <w:color w:val="000000"/>
          <w:szCs w:val="22"/>
        </w:rPr>
        <w:t xml:space="preserve"> </w:t>
      </w:r>
      <w:r>
        <w:rPr>
          <w:rFonts w:cs="Calibri"/>
          <w:color w:val="000000"/>
          <w:sz w:val="16"/>
          <w:szCs w:val="16"/>
        </w:rPr>
        <w:t>both potential exporters and importers to adopt legislation and establish the means needed to allow</w:t>
      </w:r>
      <w:r>
        <w:rPr>
          <w:rFonts w:cs="Calibri"/>
          <w:b/>
          <w:bCs/>
          <w:color w:val="000000"/>
          <w:szCs w:val="22"/>
          <w:u w:val="single"/>
        </w:rPr>
        <w:t xml:space="preserve"> countries </w:t>
      </w:r>
      <w:r>
        <w:rPr>
          <w:rFonts w:cs="Calibri"/>
          <w:color w:val="000000"/>
          <w:szCs w:val="22"/>
          <w:u w:val="single"/>
        </w:rPr>
        <w:t xml:space="preserve">with limited or no production capacity </w:t>
      </w:r>
      <w:r>
        <w:rPr>
          <w:rFonts w:cs="Calibri"/>
          <w:b/>
          <w:bCs/>
          <w:color w:val="000000"/>
          <w:szCs w:val="22"/>
          <w:u w:val="single"/>
          <w:shd w:val="clear" w:color="auto" w:fill="FFFF00"/>
        </w:rPr>
        <w:t>to import affordable generics from countries where pharmaceuticals are patented</w:t>
      </w:r>
      <w:r>
        <w:rPr>
          <w:rFonts w:cs="Calibri"/>
          <w:color w:val="000000"/>
          <w:szCs w:val="22"/>
        </w:rPr>
        <w:t xml:space="preserve">. </w:t>
      </w:r>
      <w:r>
        <w:rPr>
          <w:rFonts w:cs="Calibri"/>
          <w:color w:val="000000"/>
          <w:sz w:val="16"/>
          <w:szCs w:val="16"/>
        </w:rPr>
        <w:t xml:space="preserve">More and more </w:t>
      </w:r>
      <w:r>
        <w:rPr>
          <w:rFonts w:cs="Calibri"/>
          <w:color w:val="000000"/>
          <w:sz w:val="16"/>
          <w:szCs w:val="16"/>
        </w:rPr>
        <w:lastRenderedPageBreak/>
        <w:t xml:space="preserve">WTO members are taking practical steps to implement the system in their laws. The bulk of global medicine exports is covered by laws enabling exports under this system, </w:t>
      </w:r>
      <w:r>
        <w:rPr>
          <w:rFonts w:cs="Calibri"/>
          <w:color w:val="000000"/>
          <w:szCs w:val="22"/>
          <w:u w:val="single"/>
          <w:shd w:val="clear" w:color="auto" w:fill="FFFF00"/>
        </w:rPr>
        <w:t>opening up new</w:t>
      </w:r>
      <w:r>
        <w:rPr>
          <w:rFonts w:cs="Calibri"/>
          <w:color w:val="000000"/>
          <w:szCs w:val="22"/>
          <w:u w:val="single"/>
        </w:rPr>
        <w:t xml:space="preserve"> options for potential beneficiaries to access a wider range of potential </w:t>
      </w:r>
      <w:r>
        <w:rPr>
          <w:rFonts w:cs="Calibri"/>
          <w:color w:val="000000"/>
          <w:szCs w:val="22"/>
          <w:u w:val="single"/>
          <w:shd w:val="clear" w:color="auto" w:fill="FFFF00"/>
        </w:rPr>
        <w:t>suppliers and</w:t>
      </w:r>
      <w:r>
        <w:rPr>
          <w:rFonts w:cs="Calibri"/>
          <w:color w:val="000000"/>
          <w:szCs w:val="22"/>
          <w:u w:val="single"/>
        </w:rPr>
        <w:t xml:space="preserve"> enabling new, innovative </w:t>
      </w:r>
      <w:r>
        <w:rPr>
          <w:rFonts w:cs="Calibri"/>
          <w:color w:val="000000"/>
          <w:szCs w:val="22"/>
          <w:u w:val="single"/>
          <w:shd w:val="clear" w:color="auto" w:fill="FFFF00"/>
        </w:rPr>
        <w:t>procurement strategies</w:t>
      </w:r>
      <w:r>
        <w:rPr>
          <w:rFonts w:cs="Calibri"/>
          <w:color w:val="000000"/>
          <w:szCs w:val="22"/>
          <w:shd w:val="clear" w:color="auto" w:fill="FFFF00"/>
        </w:rPr>
        <w:t>.</w:t>
      </w:r>
    </w:p>
    <w:p w14:paraId="26F9299B" w14:textId="77777777" w:rsidR="00187740" w:rsidRDefault="00187740" w:rsidP="00187740">
      <w:pPr>
        <w:pStyle w:val="Heading4"/>
      </w:pPr>
      <w:r>
        <w:t xml:space="preserve">China led world order solves climate change, populism and protectionism. </w:t>
      </w:r>
    </w:p>
    <w:p w14:paraId="3FBDE9CA" w14:textId="77777777" w:rsidR="00187740" w:rsidRDefault="00187740" w:rsidP="00187740">
      <w:r>
        <w:t>Urs Schoettli 18, consultant on Asian affairs and a former Far East correspondent of the Swiss newspaper Neue Zürcher Zeitung., 8-7-2018, "Opinion: As U.S. Turns Inward, China Can Help Lead Multipolar World," No Publication, https://www.caixinglobal.com/2018-08-07/opinion-as-us-turns-inward-china-can-help-lead-multipolar-world-101312629.html</w:t>
      </w:r>
    </w:p>
    <w:p w14:paraId="73BEB2FC" w14:textId="77777777" w:rsidR="00187740" w:rsidRDefault="00187740" w:rsidP="00187740">
      <w:pPr>
        <w:rPr>
          <w:b/>
          <w:u w:val="single"/>
        </w:rPr>
      </w:pPr>
      <w:r>
        <w:rPr>
          <w:sz w:val="20"/>
          <w:szCs w:val="20"/>
          <w:u w:val="single"/>
        </w:rPr>
        <w:t xml:space="preserve">The major contributions </w:t>
      </w:r>
      <w:r>
        <w:rPr>
          <w:sz w:val="20"/>
          <w:szCs w:val="20"/>
          <w:highlight w:val="cyan"/>
          <w:u w:val="single"/>
        </w:rPr>
        <w:t>China can</w:t>
      </w:r>
      <w:r>
        <w:rPr>
          <w:sz w:val="20"/>
          <w:szCs w:val="20"/>
          <w:u w:val="single"/>
        </w:rPr>
        <w:t xml:space="preserve"> make to the emerging global order are to </w:t>
      </w:r>
      <w:r>
        <w:rPr>
          <w:sz w:val="20"/>
          <w:szCs w:val="20"/>
          <w:highlight w:val="cyan"/>
          <w:u w:val="single"/>
        </w:rPr>
        <w:t>support and enhance the functioning of international institutions</w:t>
      </w:r>
      <w:r>
        <w:rPr>
          <w:sz w:val="14"/>
          <w:szCs w:val="14"/>
        </w:rPr>
        <w:t xml:space="preserve">, be they global such as the United Nations institutions or be they regional like the European Union or ASEAN. </w:t>
      </w:r>
      <w:r>
        <w:rPr>
          <w:sz w:val="20"/>
          <w:szCs w:val="20"/>
          <w:u w:val="single"/>
        </w:rPr>
        <w:t>After the experiences of the last three decades, it is obvious that the policies of sanctions and of nation-building are</w:t>
      </w:r>
      <w:r>
        <w:rPr>
          <w:sz w:val="14"/>
          <w:szCs w:val="14"/>
        </w:rPr>
        <w:t xml:space="preserve"> misguided and </w:t>
      </w:r>
      <w:r>
        <w:rPr>
          <w:sz w:val="20"/>
          <w:szCs w:val="20"/>
          <w:u w:val="single"/>
        </w:rPr>
        <w:t>dangerous tools</w:t>
      </w:r>
      <w:r>
        <w:rPr>
          <w:sz w:val="14"/>
          <w:szCs w:val="14"/>
        </w:rPr>
        <w:t xml:space="preserve"> of international power politics. </w:t>
      </w:r>
      <w:r>
        <w:rPr>
          <w:sz w:val="20"/>
          <w:szCs w:val="20"/>
          <w:u w:val="single"/>
        </w:rPr>
        <w:t>Beijing is right in opposing them. Positive incentives are much more effective</w:t>
      </w:r>
      <w:r>
        <w:rPr>
          <w:sz w:val="14"/>
          <w:szCs w:val="14"/>
        </w:rPr>
        <w:t xml:space="preserve"> in bringing about remedial change than collective punishments. </w:t>
      </w:r>
      <w:r>
        <w:rPr>
          <w:sz w:val="20"/>
          <w:szCs w:val="20"/>
          <w:u w:val="single"/>
        </w:rPr>
        <w:t>Equally, regime change has proved to be extremely dangerous a</w:t>
      </w:r>
      <w:r>
        <w:rPr>
          <w:sz w:val="14"/>
          <w:szCs w:val="14"/>
        </w:rPr>
        <w:t xml:space="preserve">s it has again and again worked against the wishes and the interests of the people concerned. </w:t>
      </w:r>
      <w:r>
        <w:rPr>
          <w:sz w:val="20"/>
          <w:szCs w:val="20"/>
          <w:u w:val="single"/>
        </w:rPr>
        <w:t xml:space="preserve">In general, they have come out worse, and large-scale suffering and violence has been caused unnecessarily. </w:t>
      </w:r>
      <w:r>
        <w:rPr>
          <w:sz w:val="14"/>
          <w:szCs w:val="14"/>
        </w:rPr>
        <w:t xml:space="preserve">It is understandable that the rise of China and the growth of its economic and geopolitical power cause concern in its immediate neighborhood and beyond. Every power shift creates new uncertainties and major geopolitical changes tend to arouse fears of conflict. </w:t>
      </w:r>
      <w:r>
        <w:rPr>
          <w:sz w:val="20"/>
          <w:szCs w:val="20"/>
          <w:highlight w:val="cyan"/>
          <w:u w:val="single"/>
        </w:rPr>
        <w:t>Bearing in mind the giant existential challenges</w:t>
      </w:r>
      <w:r>
        <w:rPr>
          <w:sz w:val="20"/>
          <w:szCs w:val="20"/>
          <w:u w:val="single"/>
        </w:rPr>
        <w:t xml:space="preserve"> mankind faces on many fronts</w:t>
      </w:r>
      <w:r>
        <w:rPr>
          <w:sz w:val="14"/>
          <w:szCs w:val="14"/>
        </w:rPr>
        <w:t xml:space="preserve">, </w:t>
      </w:r>
      <w:r>
        <w:rPr>
          <w:rFonts w:ascii="Times New Roman" w:eastAsia="Times New Roman" w:hAnsi="Times New Roman" w:cs="Times New Roman"/>
          <w:b/>
          <w:sz w:val="20"/>
          <w:szCs w:val="20"/>
          <w:highlight w:val="cyan"/>
          <w:u w:val="single"/>
        </w:rPr>
        <w:t>we need more than ever a stable global order that encourages peace and cooperation</w:t>
      </w:r>
      <w:r>
        <w:rPr>
          <w:rFonts w:ascii="Times New Roman" w:eastAsia="Times New Roman" w:hAnsi="Times New Roman" w:cs="Times New Roman"/>
          <w:b/>
          <w:sz w:val="20"/>
          <w:szCs w:val="20"/>
          <w:u w:val="single"/>
        </w:rPr>
        <w:t>.</w:t>
      </w:r>
      <w:r>
        <w:rPr>
          <w:sz w:val="14"/>
          <w:szCs w:val="14"/>
        </w:rPr>
        <w:t xml:space="preserve"> </w:t>
      </w:r>
      <w:r>
        <w:rPr>
          <w:sz w:val="20"/>
          <w:szCs w:val="20"/>
          <w:u w:val="single"/>
        </w:rPr>
        <w:t xml:space="preserve">When we are </w:t>
      </w:r>
      <w:r>
        <w:rPr>
          <w:sz w:val="20"/>
          <w:szCs w:val="20"/>
          <w:highlight w:val="cyan"/>
          <w:u w:val="single"/>
        </w:rPr>
        <w:t xml:space="preserve">confronted with ecological disasters that </w:t>
      </w:r>
      <w:r>
        <w:rPr>
          <w:rFonts w:ascii="Times New Roman" w:eastAsia="Times New Roman" w:hAnsi="Times New Roman" w:cs="Times New Roman"/>
          <w:b/>
          <w:sz w:val="20"/>
          <w:szCs w:val="20"/>
          <w:highlight w:val="cyan"/>
          <w:u w:val="single"/>
        </w:rPr>
        <w:t>threaten the future of human civilization</w:t>
      </w:r>
      <w:r>
        <w:rPr>
          <w:sz w:val="20"/>
          <w:szCs w:val="20"/>
          <w:u w:val="single"/>
        </w:rPr>
        <w:t xml:space="preserve">, it is highly irresponsible to indulge in </w:t>
      </w:r>
      <w:r>
        <w:rPr>
          <w:sz w:val="20"/>
          <w:szCs w:val="20"/>
          <w:highlight w:val="cyan"/>
          <w:u w:val="single"/>
        </w:rPr>
        <w:t>military conflicts and civil wars</w:t>
      </w:r>
      <w:r>
        <w:rPr>
          <w:sz w:val="14"/>
          <w:szCs w:val="14"/>
        </w:rPr>
        <w:t xml:space="preserve">. </w:t>
      </w:r>
      <w:r>
        <w:rPr>
          <w:sz w:val="20"/>
          <w:szCs w:val="20"/>
          <w:highlight w:val="cyan"/>
          <w:u w:val="single"/>
        </w:rPr>
        <w:t xml:space="preserve">Mankind needs to mobilize all its forces and creative energies to fight the effects of </w:t>
      </w:r>
      <w:r>
        <w:rPr>
          <w:rFonts w:ascii="Times New Roman" w:eastAsia="Times New Roman" w:hAnsi="Times New Roman" w:cs="Times New Roman"/>
          <w:b/>
          <w:sz w:val="20"/>
          <w:szCs w:val="20"/>
          <w:highlight w:val="cyan"/>
          <w:u w:val="single"/>
        </w:rPr>
        <w:t>climate change</w:t>
      </w:r>
      <w:r>
        <w:rPr>
          <w:sz w:val="20"/>
          <w:szCs w:val="20"/>
          <w:highlight w:val="cyan"/>
          <w:u w:val="single"/>
        </w:rPr>
        <w:t xml:space="preserve">, </w:t>
      </w:r>
      <w:r>
        <w:rPr>
          <w:rFonts w:ascii="Times New Roman" w:eastAsia="Times New Roman" w:hAnsi="Times New Roman" w:cs="Times New Roman"/>
          <w:b/>
          <w:sz w:val="20"/>
          <w:szCs w:val="20"/>
          <w:highlight w:val="cyan"/>
          <w:u w:val="single"/>
        </w:rPr>
        <w:t>to combat dangerous populism</w:t>
      </w:r>
      <w:r>
        <w:rPr>
          <w:sz w:val="14"/>
          <w:szCs w:val="14"/>
        </w:rPr>
        <w:t xml:space="preserve">, </w:t>
      </w:r>
      <w:r>
        <w:rPr>
          <w:sz w:val="20"/>
          <w:szCs w:val="20"/>
          <w:highlight w:val="cyan"/>
          <w:u w:val="single"/>
        </w:rPr>
        <w:t>and to overcome</w:t>
      </w:r>
      <w:r>
        <w:rPr>
          <w:sz w:val="14"/>
          <w:szCs w:val="14"/>
        </w:rPr>
        <w:t xml:space="preserve"> retrograde mentalities such as </w:t>
      </w:r>
      <w:r>
        <w:rPr>
          <w:rFonts w:ascii="Times New Roman" w:eastAsia="Times New Roman" w:hAnsi="Times New Roman" w:cs="Times New Roman"/>
          <w:b/>
          <w:sz w:val="20"/>
          <w:szCs w:val="20"/>
          <w:u w:val="single"/>
        </w:rPr>
        <w:t xml:space="preserve">nationalism and </w:t>
      </w:r>
      <w:r>
        <w:rPr>
          <w:rFonts w:ascii="Times New Roman" w:eastAsia="Times New Roman" w:hAnsi="Times New Roman" w:cs="Times New Roman"/>
          <w:b/>
          <w:sz w:val="20"/>
          <w:szCs w:val="20"/>
          <w:highlight w:val="cyan"/>
          <w:u w:val="single"/>
        </w:rPr>
        <w:t>protectionism.</w:t>
      </w:r>
      <w:r>
        <w:t xml:space="preserve"> </w:t>
      </w:r>
      <w:r>
        <w:rPr>
          <w:sz w:val="20"/>
          <w:szCs w:val="20"/>
          <w:highlight w:val="cyan"/>
          <w:u w:val="single"/>
        </w:rPr>
        <w:t>If China</w:t>
      </w:r>
      <w:r>
        <w:rPr>
          <w:sz w:val="20"/>
          <w:szCs w:val="20"/>
          <w:u w:val="single"/>
        </w:rPr>
        <w:t xml:space="preserve">, with its remarkable track record of socio-economic and technological modernization, </w:t>
      </w:r>
      <w:r>
        <w:rPr>
          <w:sz w:val="20"/>
          <w:szCs w:val="20"/>
          <w:highlight w:val="cyan"/>
          <w:u w:val="single"/>
        </w:rPr>
        <w:t>can take the lead</w:t>
      </w:r>
      <w:r>
        <w:rPr>
          <w:sz w:val="20"/>
          <w:szCs w:val="20"/>
          <w:u w:val="single"/>
        </w:rPr>
        <w:t xml:space="preserve"> in stimulating global cooperation on these crucial issues</w:t>
      </w:r>
      <w:r>
        <w:rPr>
          <w:sz w:val="14"/>
          <w:szCs w:val="14"/>
        </w:rPr>
        <w:t xml:space="preserve">, </w:t>
      </w:r>
      <w:r>
        <w:rPr>
          <w:rFonts w:ascii="Times New Roman" w:eastAsia="Times New Roman" w:hAnsi="Times New Roman" w:cs="Times New Roman"/>
          <w:b/>
          <w:sz w:val="20"/>
          <w:szCs w:val="20"/>
          <w:highlight w:val="cyan"/>
          <w:u w:val="single"/>
        </w:rPr>
        <w:t>the 21st century can turn into an epoch of lasting peace and prosperity.</w:t>
      </w:r>
    </w:p>
    <w:p w14:paraId="75E56E1F" w14:textId="77777777" w:rsidR="00187740" w:rsidRDefault="00187740" w:rsidP="00187740"/>
    <w:p w14:paraId="7DBE8FC6" w14:textId="77777777" w:rsidR="00187740" w:rsidRDefault="00187740" w:rsidP="00187740">
      <w:pPr>
        <w:pStyle w:val="Heading4"/>
      </w:pPr>
      <w:r>
        <w:rPr>
          <w:rFonts w:cs="Calibri"/>
          <w:color w:val="000000"/>
          <w:u w:val="single"/>
        </w:rPr>
        <w:t>Patents</w:t>
      </w:r>
      <w:r>
        <w:rPr>
          <w:rFonts w:cs="Calibri"/>
          <w:color w:val="000000"/>
        </w:rPr>
        <w:t xml:space="preserve"> are </w:t>
      </w:r>
      <w:r>
        <w:rPr>
          <w:rFonts w:cs="Calibri"/>
          <w:color w:val="000000"/>
          <w:u w:val="single"/>
        </w:rPr>
        <w:t>key to adequate regulation and testing</w:t>
      </w:r>
      <w:r>
        <w:rPr>
          <w:rFonts w:cs="Calibri"/>
          <w:color w:val="000000"/>
        </w:rPr>
        <w:t xml:space="preserve"> of drugs -- </w:t>
      </w:r>
      <w:r>
        <w:rPr>
          <w:rFonts w:cs="Calibri"/>
          <w:color w:val="000000"/>
          <w:u w:val="single"/>
        </w:rPr>
        <w:t>AFF</w:t>
      </w:r>
      <w:r>
        <w:rPr>
          <w:rFonts w:cs="Calibri"/>
          <w:color w:val="000000"/>
        </w:rPr>
        <w:t xml:space="preserve"> leads to </w:t>
      </w:r>
      <w:r>
        <w:rPr>
          <w:rFonts w:cs="Calibri"/>
          <w:color w:val="000000"/>
          <w:u w:val="single"/>
        </w:rPr>
        <w:t>rampant counterfeiting</w:t>
      </w:r>
      <w:r>
        <w:rPr>
          <w:rFonts w:cs="Calibri"/>
          <w:color w:val="000000"/>
        </w:rPr>
        <w:t xml:space="preserve"> and </w:t>
      </w:r>
      <w:r>
        <w:rPr>
          <w:rFonts w:cs="Calibri"/>
          <w:color w:val="000000"/>
          <w:u w:val="single"/>
        </w:rPr>
        <w:t>unsafe medication</w:t>
      </w:r>
      <w:r>
        <w:rPr>
          <w:rFonts w:cs="Calibri"/>
          <w:color w:val="000000"/>
        </w:rPr>
        <w:t xml:space="preserve">, which </w:t>
      </w:r>
      <w:r>
        <w:rPr>
          <w:rFonts w:cs="Calibri"/>
          <w:color w:val="000000"/>
          <w:u w:val="single"/>
        </w:rPr>
        <w:t>threatens public health</w:t>
      </w:r>
      <w:r>
        <w:rPr>
          <w:rFonts w:cs="Calibri"/>
          <w:color w:val="000000"/>
        </w:rPr>
        <w:t xml:space="preserve">, </w:t>
      </w:r>
      <w:r>
        <w:rPr>
          <w:rFonts w:cs="Calibri"/>
          <w:color w:val="000000"/>
          <w:u w:val="single"/>
        </w:rPr>
        <w:t>kills most vulnerable</w:t>
      </w:r>
      <w:r>
        <w:rPr>
          <w:rFonts w:cs="Calibri"/>
          <w:color w:val="000000"/>
        </w:rPr>
        <w:t xml:space="preserve"> patients, and causes </w:t>
      </w:r>
      <w:r>
        <w:rPr>
          <w:rFonts w:cs="Calibri"/>
          <w:color w:val="000000"/>
          <w:u w:val="single"/>
        </w:rPr>
        <w:t>narcotic/human trafficking</w:t>
      </w:r>
      <w:r>
        <w:rPr>
          <w:rFonts w:cs="Calibri"/>
          <w:color w:val="000000"/>
        </w:rPr>
        <w:t xml:space="preserve"> to surge. </w:t>
      </w:r>
      <w:r>
        <w:rPr>
          <w:rFonts w:cs="Calibri"/>
          <w:color w:val="000000"/>
          <w:u w:val="single"/>
        </w:rPr>
        <w:t>Especially true now</w:t>
      </w:r>
      <w:r>
        <w:rPr>
          <w:rFonts w:cs="Calibri"/>
          <w:color w:val="000000"/>
        </w:rPr>
        <w:t xml:space="preserve"> due to </w:t>
      </w:r>
      <w:r>
        <w:rPr>
          <w:rFonts w:cs="Calibri"/>
          <w:color w:val="000000"/>
          <w:u w:val="single"/>
        </w:rPr>
        <w:t>public desperation</w:t>
      </w:r>
      <w:r>
        <w:rPr>
          <w:rFonts w:cs="Calibri"/>
          <w:color w:val="000000"/>
        </w:rPr>
        <w:t xml:space="preserve"> over COVID, rise in </w:t>
      </w:r>
      <w:r>
        <w:rPr>
          <w:rFonts w:cs="Calibri"/>
          <w:color w:val="000000"/>
          <w:u w:val="single"/>
        </w:rPr>
        <w:t>e-commerce</w:t>
      </w:r>
      <w:r>
        <w:rPr>
          <w:rFonts w:cs="Calibri"/>
          <w:color w:val="000000"/>
        </w:rPr>
        <w:t xml:space="preserve">, and expansion of substandard medicine manufacturers </w:t>
      </w:r>
      <w:r>
        <w:rPr>
          <w:rFonts w:cs="Calibri"/>
          <w:color w:val="000000"/>
          <w:u w:val="single"/>
        </w:rPr>
        <w:t>targeting critical life-saving drugs</w:t>
      </w:r>
    </w:p>
    <w:p w14:paraId="129E8A28" w14:textId="77777777" w:rsidR="00187740" w:rsidRDefault="00187740" w:rsidP="00187740">
      <w:pPr>
        <w:pStyle w:val="NormalWeb"/>
        <w:spacing w:before="0" w:beforeAutospacing="0" w:after="0" w:afterAutospacing="0"/>
      </w:pPr>
      <w:r>
        <w:rPr>
          <w:rFonts w:cs="Calibri"/>
          <w:b/>
          <w:bCs/>
          <w:color w:val="000000"/>
          <w:sz w:val="26"/>
          <w:szCs w:val="26"/>
        </w:rPr>
        <w:t>IPKey 21</w:t>
      </w:r>
      <w:r>
        <w:rPr>
          <w:rFonts w:cs="Calibri"/>
          <w:color w:val="000000"/>
          <w:szCs w:val="22"/>
        </w:rPr>
        <w:t xml:space="preserve"> (IP Key – Run by EUIPO and the European Commission to provide news coverage and scientific knowledge concerning intellectual property rights, “</w:t>
      </w:r>
      <w:r>
        <w:rPr>
          <w:rFonts w:cs="Calibri"/>
          <w:b/>
          <w:bCs/>
          <w:color w:val="000000"/>
          <w:szCs w:val="22"/>
          <w:u w:val="single"/>
          <w:shd w:val="clear" w:color="auto" w:fill="FFFF00"/>
        </w:rPr>
        <w:t>Intellectual Property</w:t>
      </w:r>
      <w:r>
        <w:rPr>
          <w:rFonts w:cs="Calibri"/>
          <w:color w:val="000000"/>
          <w:szCs w:val="22"/>
        </w:rPr>
        <w:t xml:space="preserve"> and </w:t>
      </w:r>
      <w:r>
        <w:rPr>
          <w:rFonts w:cs="Calibri"/>
          <w:b/>
          <w:bCs/>
          <w:color w:val="000000"/>
          <w:szCs w:val="22"/>
          <w:u w:val="single"/>
          <w:shd w:val="clear" w:color="auto" w:fill="FFFF00"/>
        </w:rPr>
        <w:t>Keep</w:t>
      </w:r>
      <w:r>
        <w:rPr>
          <w:rFonts w:cs="Calibri"/>
          <w:color w:val="000000"/>
          <w:szCs w:val="22"/>
        </w:rPr>
        <w:t xml:space="preserve">ing </w:t>
      </w:r>
      <w:r>
        <w:rPr>
          <w:rFonts w:cs="Calibri"/>
          <w:b/>
          <w:bCs/>
          <w:color w:val="000000"/>
          <w:szCs w:val="22"/>
          <w:u w:val="single"/>
          <w:shd w:val="clear" w:color="auto" w:fill="FFFF00"/>
        </w:rPr>
        <w:t>Medicines Safe</w:t>
      </w:r>
      <w:r>
        <w:rPr>
          <w:rFonts w:cs="Calibri"/>
          <w:color w:val="000000"/>
          <w:szCs w:val="22"/>
        </w:rPr>
        <w:t>”, https://ipkey.eu/en/south-east-asia/news/intellectual-property-and-keeping-medicines-safe, 2 February 2021, EmmieeM)</w:t>
      </w:r>
    </w:p>
    <w:p w14:paraId="6726D14F" w14:textId="77777777" w:rsidR="00187740" w:rsidRDefault="00187740" w:rsidP="00187740">
      <w:pPr>
        <w:pStyle w:val="NormalWeb"/>
        <w:spacing w:before="0" w:beforeAutospacing="0" w:after="0" w:afterAutospacing="0"/>
      </w:pPr>
      <w:r>
        <w:rPr>
          <w:rFonts w:cs="Calibri"/>
          <w:color w:val="000000"/>
          <w:sz w:val="16"/>
          <w:szCs w:val="16"/>
        </w:rPr>
        <w:t>If you are what you eat, and bad diets lead to bad health</w:t>
      </w:r>
      <w:r>
        <w:rPr>
          <w:rFonts w:cs="Calibri"/>
          <w:color w:val="000000"/>
          <w:szCs w:val="22"/>
        </w:rPr>
        <w:t xml:space="preserve">, </w:t>
      </w:r>
      <w:r>
        <w:rPr>
          <w:rFonts w:cs="Calibri"/>
          <w:color w:val="000000"/>
          <w:szCs w:val="22"/>
          <w:u w:val="single"/>
          <w:shd w:val="clear" w:color="auto" w:fill="FFFF00"/>
        </w:rPr>
        <w:t>imagine what unsafe medicines can do.</w:t>
      </w:r>
    </w:p>
    <w:p w14:paraId="5738A70E" w14:textId="77777777" w:rsidR="00187740" w:rsidRDefault="00187740" w:rsidP="00187740">
      <w:pPr>
        <w:pStyle w:val="NormalWeb"/>
        <w:spacing w:before="0" w:beforeAutospacing="0" w:after="0" w:afterAutospacing="0"/>
      </w:pPr>
      <w:r>
        <w:rPr>
          <w:rFonts w:cs="Calibri"/>
          <w:color w:val="000000"/>
          <w:sz w:val="16"/>
          <w:szCs w:val="16"/>
        </w:rPr>
        <w:t>We ask today, why the provenance of vaccines has attracted so much attention when the origin of medicines we take, in some cases, every day and without even thinking, is not questioned at all?</w:t>
      </w:r>
      <w:r>
        <w:rPr>
          <w:rFonts w:cs="Calibri"/>
          <w:color w:val="000000"/>
          <w:szCs w:val="22"/>
        </w:rPr>
        <w:t xml:space="preserve"> </w:t>
      </w:r>
      <w:r>
        <w:rPr>
          <w:rFonts w:cs="Calibri"/>
          <w:color w:val="000000"/>
          <w:szCs w:val="22"/>
          <w:u w:val="single"/>
          <w:shd w:val="clear" w:color="auto" w:fill="FFFF00"/>
        </w:rPr>
        <w:t>How do we know we can trust medicines</w:t>
      </w:r>
      <w:r>
        <w:rPr>
          <w:rFonts w:cs="Calibri"/>
          <w:color w:val="000000"/>
          <w:szCs w:val="22"/>
        </w:rPr>
        <w:t xml:space="preserve"> </w:t>
      </w:r>
      <w:r>
        <w:rPr>
          <w:rFonts w:cs="Calibri"/>
          <w:color w:val="000000"/>
          <w:sz w:val="16"/>
          <w:szCs w:val="16"/>
        </w:rPr>
        <w:t xml:space="preserve">readily available on the market from seemingly legitimate sources? Where does intellectual property (IP) come into all of this and why </w:t>
      </w:r>
      <w:r>
        <w:rPr>
          <w:rFonts w:cs="Calibri"/>
          <w:color w:val="000000"/>
          <w:sz w:val="16"/>
          <w:szCs w:val="16"/>
          <w:shd w:val="clear" w:color="auto" w:fill="FFFF00"/>
        </w:rPr>
        <w:t>is</w:t>
      </w:r>
      <w:r>
        <w:rPr>
          <w:rFonts w:cs="Calibri"/>
          <w:color w:val="000000"/>
          <w:szCs w:val="22"/>
          <w:shd w:val="clear" w:color="auto" w:fill="FFFF00"/>
        </w:rPr>
        <w:t xml:space="preserve"> </w:t>
      </w:r>
      <w:r>
        <w:rPr>
          <w:rFonts w:cs="Calibri"/>
          <w:b/>
          <w:bCs/>
          <w:color w:val="000000"/>
          <w:szCs w:val="22"/>
          <w:u w:val="single"/>
          <w:shd w:val="clear" w:color="auto" w:fill="FFFF00"/>
        </w:rPr>
        <w:t>a proper IP application and registration process</w:t>
      </w:r>
      <w:r>
        <w:rPr>
          <w:rFonts w:cs="Calibri"/>
          <w:color w:val="000000"/>
          <w:szCs w:val="22"/>
        </w:rPr>
        <w:t xml:space="preserve"> </w:t>
      </w:r>
      <w:r>
        <w:rPr>
          <w:rFonts w:cs="Calibri"/>
          <w:color w:val="000000"/>
          <w:sz w:val="16"/>
          <w:szCs w:val="16"/>
        </w:rPr>
        <w:t>important?</w:t>
      </w:r>
    </w:p>
    <w:p w14:paraId="336D9862" w14:textId="77777777" w:rsidR="00187740" w:rsidRDefault="00187740" w:rsidP="00187740">
      <w:pPr>
        <w:pStyle w:val="NormalWeb"/>
        <w:spacing w:before="0" w:beforeAutospacing="0" w:after="0" w:afterAutospacing="0"/>
      </w:pPr>
      <w:r>
        <w:rPr>
          <w:rFonts w:cs="Calibri"/>
          <w:color w:val="000000"/>
          <w:szCs w:val="22"/>
          <w:u w:val="single"/>
        </w:rPr>
        <w:t xml:space="preserve">The global race to develop </w:t>
      </w:r>
      <w:r>
        <w:rPr>
          <w:rFonts w:cs="Calibri"/>
          <w:color w:val="000000"/>
          <w:szCs w:val="22"/>
          <w:u w:val="single"/>
          <w:shd w:val="clear" w:color="auto" w:fill="FFFF00"/>
        </w:rPr>
        <w:t>vaccines to fight</w:t>
      </w:r>
      <w:r>
        <w:rPr>
          <w:rFonts w:cs="Calibri"/>
          <w:color w:val="000000"/>
          <w:szCs w:val="22"/>
        </w:rPr>
        <w:t xml:space="preserve"> </w:t>
      </w:r>
      <w:r>
        <w:rPr>
          <w:rFonts w:cs="Calibri"/>
          <w:color w:val="000000"/>
          <w:sz w:val="16"/>
          <w:szCs w:val="16"/>
        </w:rPr>
        <w:t>the spread of</w:t>
      </w:r>
      <w:r>
        <w:rPr>
          <w:rFonts w:cs="Calibri"/>
          <w:color w:val="000000"/>
          <w:szCs w:val="22"/>
        </w:rPr>
        <w:t xml:space="preserve"> </w:t>
      </w:r>
      <w:r>
        <w:rPr>
          <w:rFonts w:cs="Calibri"/>
          <w:color w:val="000000"/>
          <w:szCs w:val="22"/>
          <w:u w:val="single"/>
          <w:shd w:val="clear" w:color="auto" w:fill="FFFF00"/>
        </w:rPr>
        <w:t>COVID</w:t>
      </w:r>
      <w:r>
        <w:rPr>
          <w:rFonts w:cs="Calibri"/>
          <w:color w:val="000000"/>
          <w:szCs w:val="22"/>
          <w:u w:val="single"/>
        </w:rPr>
        <w:t>-19</w:t>
      </w:r>
      <w:r>
        <w:rPr>
          <w:rFonts w:cs="Calibri"/>
          <w:color w:val="000000"/>
          <w:szCs w:val="22"/>
        </w:rPr>
        <w:t xml:space="preserve"> </w:t>
      </w:r>
      <w:r>
        <w:rPr>
          <w:rFonts w:cs="Calibri"/>
          <w:color w:val="000000"/>
          <w:sz w:val="16"/>
          <w:szCs w:val="16"/>
        </w:rPr>
        <w:t>has understandably</w:t>
      </w:r>
      <w:r>
        <w:rPr>
          <w:rFonts w:cs="Calibri"/>
          <w:color w:val="000000"/>
          <w:szCs w:val="22"/>
        </w:rPr>
        <w:t xml:space="preserve"> </w:t>
      </w:r>
      <w:r>
        <w:rPr>
          <w:rFonts w:cs="Calibri"/>
          <w:color w:val="000000"/>
          <w:szCs w:val="22"/>
          <w:u w:val="single"/>
          <w:shd w:val="clear" w:color="auto" w:fill="FFFF00"/>
        </w:rPr>
        <w:t>captured</w:t>
      </w:r>
      <w:r>
        <w:rPr>
          <w:rFonts w:cs="Calibri"/>
          <w:color w:val="000000"/>
          <w:szCs w:val="22"/>
        </w:rPr>
        <w:t xml:space="preserve"> </w:t>
      </w:r>
      <w:r>
        <w:rPr>
          <w:rFonts w:cs="Calibri"/>
          <w:color w:val="000000"/>
          <w:sz w:val="16"/>
          <w:szCs w:val="16"/>
        </w:rPr>
        <w:t>the</w:t>
      </w:r>
      <w:r>
        <w:rPr>
          <w:rFonts w:cs="Calibri"/>
          <w:color w:val="000000"/>
          <w:szCs w:val="22"/>
        </w:rPr>
        <w:t xml:space="preserve"> </w:t>
      </w:r>
      <w:r>
        <w:rPr>
          <w:rFonts w:cs="Calibri"/>
          <w:color w:val="000000"/>
          <w:szCs w:val="22"/>
          <w:u w:val="single"/>
          <w:shd w:val="clear" w:color="auto" w:fill="FFFF00"/>
        </w:rPr>
        <w:t>attention</w:t>
      </w:r>
      <w:r>
        <w:rPr>
          <w:rFonts w:cs="Calibri"/>
          <w:color w:val="000000"/>
          <w:szCs w:val="22"/>
        </w:rPr>
        <w:t xml:space="preserve"> of the public </w:t>
      </w:r>
      <w:r>
        <w:rPr>
          <w:rFonts w:cs="Calibri"/>
          <w:color w:val="000000"/>
          <w:szCs w:val="22"/>
          <w:u w:val="single"/>
        </w:rPr>
        <w:t>worldwide</w:t>
      </w:r>
      <w:r>
        <w:rPr>
          <w:rFonts w:cs="Calibri"/>
          <w:color w:val="000000"/>
          <w:szCs w:val="22"/>
        </w:rPr>
        <w:t>.</w:t>
      </w:r>
      <w:r>
        <w:rPr>
          <w:rFonts w:cs="Calibri"/>
          <w:color w:val="000000"/>
          <w:sz w:val="16"/>
          <w:szCs w:val="16"/>
        </w:rPr>
        <w:t xml:space="preserve"> People of all generations and with little or no expertise in clinical trials have followed </w:t>
      </w:r>
      <w:r>
        <w:rPr>
          <w:rFonts w:cs="Calibri"/>
          <w:color w:val="000000"/>
          <w:sz w:val="16"/>
          <w:szCs w:val="16"/>
        </w:rPr>
        <w:lastRenderedPageBreak/>
        <w:t>the process keenly, wishing and willing together that science can provide the answer to stopping the pandemic so what was called ‘normal’ life can return. This public interest has also rightly scrutinised the testing that is designed to make sure that these vaccines are safe and this same focus is thankfully putting medicines under the spotlight more broadly.</w:t>
      </w:r>
    </w:p>
    <w:p w14:paraId="0E7BA858" w14:textId="77777777" w:rsidR="00187740" w:rsidRDefault="00187740" w:rsidP="00187740">
      <w:pPr>
        <w:pStyle w:val="NormalWeb"/>
        <w:spacing w:before="0" w:beforeAutospacing="0" w:after="0" w:afterAutospacing="0"/>
      </w:pPr>
      <w:r>
        <w:rPr>
          <w:rFonts w:cs="Calibri"/>
          <w:color w:val="000000"/>
          <w:szCs w:val="22"/>
          <w:u w:val="single"/>
        </w:rPr>
        <w:t xml:space="preserve">When we talk about </w:t>
      </w:r>
      <w:r>
        <w:rPr>
          <w:rFonts w:cs="Calibri"/>
          <w:color w:val="000000"/>
          <w:szCs w:val="22"/>
          <w:u w:val="single"/>
          <w:shd w:val="clear" w:color="auto" w:fill="FFFF00"/>
        </w:rPr>
        <w:t>medicines</w:t>
      </w:r>
      <w:r>
        <w:rPr>
          <w:rFonts w:cs="Calibri"/>
          <w:color w:val="000000"/>
          <w:szCs w:val="22"/>
          <w:u w:val="single"/>
        </w:rPr>
        <w:t>, they are</w:t>
      </w:r>
      <w:r>
        <w:rPr>
          <w:rFonts w:cs="Calibri"/>
          <w:color w:val="000000"/>
          <w:szCs w:val="22"/>
        </w:rPr>
        <w:t xml:space="preserve"> </w:t>
      </w:r>
      <w:r>
        <w:rPr>
          <w:rFonts w:cs="Calibri"/>
          <w:color w:val="000000"/>
          <w:sz w:val="16"/>
          <w:szCs w:val="16"/>
        </w:rPr>
        <w:t>universally</w:t>
      </w:r>
      <w:r>
        <w:rPr>
          <w:rFonts w:cs="Calibri"/>
          <w:color w:val="000000"/>
          <w:szCs w:val="22"/>
        </w:rPr>
        <w:t xml:space="preserve"> </w:t>
      </w:r>
      <w:r>
        <w:rPr>
          <w:rFonts w:cs="Calibri"/>
          <w:color w:val="000000"/>
          <w:szCs w:val="22"/>
          <w:u w:val="single"/>
        </w:rPr>
        <w:t>understood to</w:t>
      </w:r>
      <w:r>
        <w:rPr>
          <w:rFonts w:cs="Calibri"/>
          <w:color w:val="000000"/>
          <w:szCs w:val="22"/>
        </w:rPr>
        <w:t xml:space="preserve"> </w:t>
      </w:r>
      <w:r>
        <w:rPr>
          <w:rFonts w:cs="Calibri"/>
          <w:color w:val="000000"/>
          <w:sz w:val="16"/>
          <w:szCs w:val="16"/>
        </w:rPr>
        <w:t>mean a drug or other preparation for the treatment or prevention of a disease or illness. In essence, they serve to</w:t>
      </w:r>
      <w:r>
        <w:rPr>
          <w:rFonts w:cs="Calibri"/>
          <w:color w:val="000000"/>
          <w:szCs w:val="22"/>
        </w:rPr>
        <w:t xml:space="preserve"> </w:t>
      </w:r>
      <w:r>
        <w:rPr>
          <w:rFonts w:cs="Calibri"/>
          <w:color w:val="000000"/>
          <w:szCs w:val="22"/>
          <w:u w:val="single"/>
        </w:rPr>
        <w:t>keep us feeling healthy</w:t>
      </w:r>
      <w:r>
        <w:rPr>
          <w:rFonts w:cs="Calibri"/>
          <w:color w:val="000000"/>
          <w:szCs w:val="22"/>
        </w:rPr>
        <w:t>, or make us feel better. </w:t>
      </w:r>
      <w:r>
        <w:rPr>
          <w:rFonts w:cs="Calibri"/>
          <w:color w:val="000000"/>
          <w:szCs w:val="22"/>
          <w:u w:val="single"/>
        </w:rPr>
        <w:t xml:space="preserve">But what about when they achieve the exact opposite, </w:t>
      </w:r>
      <w:r>
        <w:rPr>
          <w:rFonts w:cs="Calibri"/>
          <w:b/>
          <w:bCs/>
          <w:color w:val="000000"/>
          <w:szCs w:val="22"/>
          <w:u w:val="single"/>
        </w:rPr>
        <w:t xml:space="preserve">when they </w:t>
      </w:r>
      <w:r>
        <w:rPr>
          <w:rFonts w:cs="Calibri"/>
          <w:b/>
          <w:bCs/>
          <w:color w:val="000000"/>
          <w:szCs w:val="22"/>
          <w:u w:val="single"/>
          <w:shd w:val="clear" w:color="auto" w:fill="FFFF00"/>
        </w:rPr>
        <w:t>are</w:t>
      </w:r>
      <w:r>
        <w:rPr>
          <w:rFonts w:cs="Calibri"/>
          <w:color w:val="000000"/>
          <w:szCs w:val="22"/>
          <w:u w:val="single"/>
        </w:rPr>
        <w:t xml:space="preserve"> in fact </w:t>
      </w:r>
      <w:r>
        <w:rPr>
          <w:rFonts w:cs="Calibri"/>
          <w:b/>
          <w:bCs/>
          <w:color w:val="000000"/>
          <w:szCs w:val="22"/>
          <w:u w:val="single"/>
          <w:shd w:val="clear" w:color="auto" w:fill="FFFF00"/>
        </w:rPr>
        <w:t>harmful</w:t>
      </w:r>
      <w:r>
        <w:rPr>
          <w:rFonts w:cs="Calibri"/>
          <w:b/>
          <w:bCs/>
          <w:color w:val="000000"/>
          <w:szCs w:val="22"/>
          <w:u w:val="single"/>
        </w:rPr>
        <w:t xml:space="preserve">, or </w:t>
      </w:r>
      <w:r>
        <w:rPr>
          <w:rFonts w:cs="Calibri"/>
          <w:b/>
          <w:bCs/>
          <w:color w:val="000000"/>
          <w:szCs w:val="22"/>
          <w:u w:val="single"/>
          <w:shd w:val="clear" w:color="auto" w:fill="FFFF00"/>
        </w:rPr>
        <w:t>even fatal</w:t>
      </w:r>
      <w:r>
        <w:rPr>
          <w:rFonts w:cs="Calibri"/>
          <w:color w:val="000000"/>
          <w:sz w:val="16"/>
          <w:szCs w:val="16"/>
        </w:rPr>
        <w:t>? The cause is usually</w:t>
      </w:r>
      <w:r>
        <w:rPr>
          <w:rFonts w:cs="Calibri"/>
          <w:color w:val="000000"/>
          <w:szCs w:val="22"/>
        </w:rPr>
        <w:t xml:space="preserve"> </w:t>
      </w:r>
      <w:r>
        <w:rPr>
          <w:rFonts w:cs="Calibri"/>
          <w:b/>
          <w:bCs/>
          <w:color w:val="000000"/>
          <w:szCs w:val="22"/>
          <w:u w:val="single"/>
          <w:shd w:val="clear" w:color="auto" w:fill="FFFF00"/>
        </w:rPr>
        <w:t>because of</w:t>
      </w:r>
      <w:r>
        <w:rPr>
          <w:rFonts w:cs="Calibri"/>
          <w:color w:val="000000"/>
          <w:szCs w:val="22"/>
        </w:rPr>
        <w:t xml:space="preserve"> </w:t>
      </w:r>
      <w:r>
        <w:rPr>
          <w:rFonts w:cs="Calibri"/>
          <w:color w:val="000000"/>
          <w:sz w:val="16"/>
          <w:szCs w:val="16"/>
        </w:rPr>
        <w:t>fake and counterfeit medicines. This is because something they both have in common is the</w:t>
      </w:r>
      <w:r>
        <w:rPr>
          <w:rFonts w:cs="Calibri"/>
          <w:color w:val="000000"/>
          <w:szCs w:val="22"/>
        </w:rPr>
        <w:t xml:space="preserve"> </w:t>
      </w:r>
      <w:r>
        <w:rPr>
          <w:rFonts w:cs="Calibri"/>
          <w:b/>
          <w:bCs/>
          <w:color w:val="000000"/>
          <w:szCs w:val="22"/>
          <w:u w:val="single"/>
          <w:shd w:val="clear" w:color="auto" w:fill="FFFF00"/>
        </w:rPr>
        <w:t>lack of rigorous inspections</w:t>
      </w:r>
      <w:r>
        <w:rPr>
          <w:rFonts w:cs="Calibri"/>
          <w:color w:val="000000"/>
          <w:szCs w:val="22"/>
          <w:u w:val="single"/>
        </w:rPr>
        <w:t xml:space="preserve"> by public authorities that seek to guarantee the safety of medicines for widespread use.</w:t>
      </w:r>
    </w:p>
    <w:p w14:paraId="38F5E90C" w14:textId="77777777" w:rsidR="00187740" w:rsidRDefault="00187740" w:rsidP="00187740">
      <w:pPr>
        <w:pStyle w:val="NormalWeb"/>
        <w:spacing w:before="0" w:beforeAutospacing="0" w:after="0" w:afterAutospacing="0"/>
      </w:pPr>
      <w:r>
        <w:rPr>
          <w:rFonts w:cs="Calibri"/>
          <w:color w:val="000000"/>
          <w:sz w:val="16"/>
          <w:szCs w:val="16"/>
        </w:rPr>
        <w:t>What’s more, the proliferation of both kinds of these illegal medicines is worsened by a critical fact. Previously,</w:t>
      </w:r>
      <w:r>
        <w:rPr>
          <w:rFonts w:cs="Calibri"/>
          <w:color w:val="000000"/>
          <w:szCs w:val="22"/>
        </w:rPr>
        <w:t xml:space="preserve"> </w:t>
      </w:r>
      <w:r>
        <w:rPr>
          <w:rFonts w:cs="Calibri"/>
          <w:color w:val="000000"/>
          <w:szCs w:val="22"/>
          <w:u w:val="single"/>
        </w:rPr>
        <w:t>they used to mainly be related to ‘lifestyle’ medicines</w:t>
      </w:r>
      <w:r>
        <w:rPr>
          <w:rFonts w:cs="Calibri"/>
          <w:color w:val="000000"/>
          <w:szCs w:val="22"/>
        </w:rPr>
        <w:t xml:space="preserve">, but </w:t>
      </w:r>
      <w:r>
        <w:rPr>
          <w:rFonts w:cs="Calibri"/>
          <w:color w:val="000000"/>
          <w:szCs w:val="22"/>
          <w:u w:val="single"/>
        </w:rPr>
        <w:t>now</w:t>
      </w:r>
      <w:r>
        <w:rPr>
          <w:rFonts w:cs="Calibri"/>
          <w:color w:val="000000"/>
          <w:szCs w:val="22"/>
        </w:rPr>
        <w:t xml:space="preserve">, even </w:t>
      </w:r>
      <w:r>
        <w:rPr>
          <w:rFonts w:cs="Calibri"/>
          <w:b/>
          <w:bCs/>
          <w:color w:val="000000"/>
          <w:szCs w:val="22"/>
          <w:u w:val="single"/>
          <w:shd w:val="clear" w:color="auto" w:fill="FFFF00"/>
        </w:rPr>
        <w:t>innovative</w:t>
      </w:r>
      <w:r>
        <w:rPr>
          <w:rFonts w:cs="Calibri"/>
          <w:color w:val="000000"/>
          <w:szCs w:val="22"/>
        </w:rPr>
        <w:t xml:space="preserve"> or </w:t>
      </w:r>
      <w:r>
        <w:rPr>
          <w:rFonts w:cs="Calibri"/>
          <w:b/>
          <w:bCs/>
          <w:color w:val="000000"/>
          <w:szCs w:val="22"/>
          <w:u w:val="single"/>
          <w:shd w:val="clear" w:color="auto" w:fill="FFFF00"/>
        </w:rPr>
        <w:t>critical life-saving medicines,</w:t>
      </w:r>
      <w:r>
        <w:rPr>
          <w:rFonts w:cs="Calibri"/>
          <w:color w:val="000000"/>
          <w:szCs w:val="22"/>
        </w:rPr>
        <w:t xml:space="preserve"> </w:t>
      </w:r>
      <w:r>
        <w:rPr>
          <w:rFonts w:cs="Calibri"/>
          <w:color w:val="000000"/>
          <w:szCs w:val="22"/>
          <w:u w:val="single"/>
        </w:rPr>
        <w:t>such as medicines that tackle cardiovascular diseases</w:t>
      </w:r>
      <w:r>
        <w:rPr>
          <w:rFonts w:cs="Calibri"/>
          <w:color w:val="000000"/>
          <w:szCs w:val="22"/>
        </w:rPr>
        <w:t xml:space="preserve">, </w:t>
      </w:r>
      <w:r>
        <w:rPr>
          <w:rFonts w:cs="Calibri"/>
          <w:color w:val="000000"/>
          <w:szCs w:val="22"/>
          <w:u w:val="single"/>
          <w:shd w:val="clear" w:color="auto" w:fill="FFFF00"/>
        </w:rPr>
        <w:t>are being increasingly created</w:t>
      </w:r>
      <w:r>
        <w:rPr>
          <w:rFonts w:cs="Calibri"/>
          <w:color w:val="000000"/>
          <w:szCs w:val="22"/>
        </w:rPr>
        <w:t xml:space="preserve"> </w:t>
      </w:r>
      <w:r>
        <w:rPr>
          <w:rFonts w:cs="Calibri"/>
          <w:color w:val="000000"/>
          <w:sz w:val="16"/>
          <w:szCs w:val="16"/>
        </w:rPr>
        <w:t>and are entering the market</w:t>
      </w:r>
      <w:r>
        <w:rPr>
          <w:rFonts w:cs="Calibri"/>
          <w:color w:val="000000"/>
          <w:szCs w:val="22"/>
        </w:rPr>
        <w:t xml:space="preserve"> </w:t>
      </w:r>
      <w:r>
        <w:rPr>
          <w:rFonts w:cs="Calibri"/>
          <w:b/>
          <w:bCs/>
          <w:color w:val="000000"/>
          <w:szCs w:val="22"/>
          <w:u w:val="single"/>
          <w:shd w:val="clear" w:color="auto" w:fill="FFFF00"/>
        </w:rPr>
        <w:t>without official IP application</w:t>
      </w:r>
      <w:r>
        <w:rPr>
          <w:rFonts w:cs="Calibri"/>
          <w:color w:val="000000"/>
          <w:szCs w:val="22"/>
        </w:rPr>
        <w:t xml:space="preserve"> </w:t>
      </w:r>
      <w:r>
        <w:rPr>
          <w:rFonts w:cs="Calibri"/>
          <w:color w:val="000000"/>
          <w:sz w:val="16"/>
          <w:szCs w:val="16"/>
        </w:rPr>
        <w:t>and registration processes</w:t>
      </w:r>
      <w:r>
        <w:rPr>
          <w:rFonts w:cs="Calibri"/>
          <w:color w:val="000000"/>
          <w:szCs w:val="22"/>
        </w:rPr>
        <w:t>.</w:t>
      </w:r>
    </w:p>
    <w:p w14:paraId="4CFA4A39" w14:textId="77777777" w:rsidR="00187740" w:rsidRDefault="00187740" w:rsidP="00187740">
      <w:pPr>
        <w:pStyle w:val="NormalWeb"/>
        <w:spacing w:before="0" w:beforeAutospacing="0" w:after="0" w:afterAutospacing="0"/>
      </w:pPr>
      <w:r>
        <w:rPr>
          <w:rFonts w:cs="Calibri"/>
          <w:color w:val="000000"/>
          <w:szCs w:val="22"/>
        </w:rPr>
        <w:t xml:space="preserve">But if </w:t>
      </w:r>
      <w:r>
        <w:rPr>
          <w:rFonts w:cs="Calibri"/>
          <w:b/>
          <w:bCs/>
          <w:color w:val="000000"/>
          <w:szCs w:val="22"/>
          <w:u w:val="single"/>
          <w:shd w:val="clear" w:color="auto" w:fill="FFFF00"/>
        </w:rPr>
        <w:t>they are</w:t>
      </w:r>
      <w:r>
        <w:rPr>
          <w:rFonts w:cs="Calibri"/>
          <w:color w:val="000000"/>
          <w:szCs w:val="22"/>
          <w:u w:val="single"/>
        </w:rPr>
        <w:t xml:space="preserve"> both </w:t>
      </w:r>
      <w:r>
        <w:rPr>
          <w:rFonts w:cs="Calibri"/>
          <w:b/>
          <w:bCs/>
          <w:color w:val="000000"/>
          <w:szCs w:val="22"/>
          <w:u w:val="single"/>
          <w:shd w:val="clear" w:color="auto" w:fill="FFFF00"/>
        </w:rPr>
        <w:t>illegal</w:t>
      </w:r>
      <w:r>
        <w:rPr>
          <w:rFonts w:cs="Calibri"/>
          <w:color w:val="000000"/>
          <w:szCs w:val="22"/>
          <w:u w:val="single"/>
        </w:rPr>
        <w:t xml:space="preserve"> and </w:t>
      </w:r>
      <w:r>
        <w:rPr>
          <w:rFonts w:cs="Calibri"/>
          <w:color w:val="000000"/>
          <w:sz w:val="16"/>
          <w:szCs w:val="16"/>
        </w:rPr>
        <w:t>both</w:t>
      </w:r>
      <w:r>
        <w:rPr>
          <w:rFonts w:cs="Calibri"/>
          <w:color w:val="000000"/>
          <w:szCs w:val="22"/>
        </w:rPr>
        <w:t xml:space="preserve"> </w:t>
      </w:r>
      <w:r>
        <w:rPr>
          <w:rFonts w:cs="Calibri"/>
          <w:color w:val="000000"/>
          <w:szCs w:val="22"/>
          <w:u w:val="single"/>
          <w:shd w:val="clear" w:color="auto" w:fill="FFFF00"/>
        </w:rPr>
        <w:t>cause harm</w:t>
      </w:r>
      <w:r>
        <w:rPr>
          <w:rFonts w:cs="Calibri"/>
          <w:color w:val="000000"/>
          <w:szCs w:val="22"/>
        </w:rPr>
        <w:t xml:space="preserve">, what’s the difference </w:t>
      </w:r>
      <w:r>
        <w:rPr>
          <w:rFonts w:cs="Calibri"/>
          <w:color w:val="000000"/>
          <w:sz w:val="16"/>
          <w:szCs w:val="16"/>
        </w:rPr>
        <w:t>between fake and counterfeit medicines? </w:t>
      </w:r>
      <w:r>
        <w:rPr>
          <w:rFonts w:cs="Calibri"/>
          <w:color w:val="000000"/>
          <w:szCs w:val="22"/>
          <w:u w:val="single"/>
        </w:rPr>
        <w:t xml:space="preserve">Fake </w:t>
      </w:r>
      <w:r>
        <w:rPr>
          <w:rFonts w:cs="Calibri"/>
          <w:color w:val="000000"/>
          <w:szCs w:val="22"/>
          <w:u w:val="single"/>
          <w:shd w:val="clear" w:color="auto" w:fill="FFFF00"/>
        </w:rPr>
        <w:t>medicines</w:t>
      </w:r>
      <w:r>
        <w:rPr>
          <w:rFonts w:cs="Calibri"/>
          <w:color w:val="000000"/>
          <w:szCs w:val="22"/>
          <w:u w:val="single"/>
        </w:rPr>
        <w:t xml:space="preserve"> pass themselves off as real</w:t>
      </w:r>
      <w:r>
        <w:rPr>
          <w:rFonts w:cs="Calibri"/>
          <w:color w:val="000000"/>
          <w:szCs w:val="22"/>
        </w:rPr>
        <w:t xml:space="preserve">, </w:t>
      </w:r>
      <w:r>
        <w:rPr>
          <w:rFonts w:cs="Calibri"/>
          <w:color w:val="000000"/>
          <w:sz w:val="16"/>
          <w:szCs w:val="16"/>
        </w:rPr>
        <w:t>authorised medicines</w:t>
      </w:r>
      <w:r>
        <w:rPr>
          <w:rFonts w:cs="Calibri"/>
          <w:color w:val="000000"/>
          <w:szCs w:val="22"/>
        </w:rPr>
        <w:t xml:space="preserve"> </w:t>
      </w:r>
      <w:r>
        <w:rPr>
          <w:rFonts w:cs="Calibri"/>
          <w:color w:val="000000"/>
          <w:szCs w:val="22"/>
          <w:u w:val="single"/>
        </w:rPr>
        <w:t>but</w:t>
      </w:r>
      <w:r>
        <w:rPr>
          <w:rFonts w:cs="Calibri"/>
          <w:color w:val="000000"/>
          <w:szCs w:val="22"/>
        </w:rPr>
        <w:t xml:space="preserve"> </w:t>
      </w:r>
      <w:r>
        <w:rPr>
          <w:rFonts w:cs="Calibri"/>
          <w:color w:val="000000"/>
          <w:sz w:val="16"/>
          <w:szCs w:val="16"/>
        </w:rPr>
        <w:t>they may actually</w:t>
      </w:r>
      <w:r>
        <w:rPr>
          <w:rFonts w:cs="Calibri"/>
          <w:color w:val="000000"/>
          <w:szCs w:val="22"/>
        </w:rPr>
        <w:t xml:space="preserve"> </w:t>
      </w:r>
      <w:r>
        <w:rPr>
          <w:rFonts w:cs="Calibri"/>
          <w:color w:val="000000"/>
          <w:szCs w:val="22"/>
          <w:u w:val="single"/>
          <w:shd w:val="clear" w:color="auto" w:fill="FFFF00"/>
        </w:rPr>
        <w:t>contain ingredients that are</w:t>
      </w:r>
      <w:r>
        <w:rPr>
          <w:rFonts w:cs="Calibri"/>
          <w:color w:val="000000"/>
          <w:szCs w:val="22"/>
          <w:u w:val="single"/>
        </w:rPr>
        <w:t xml:space="preserve"> of </w:t>
      </w:r>
      <w:r>
        <w:rPr>
          <w:rFonts w:cs="Calibri"/>
          <w:color w:val="000000"/>
          <w:szCs w:val="22"/>
          <w:u w:val="single"/>
          <w:shd w:val="clear" w:color="auto" w:fill="FFFF00"/>
        </w:rPr>
        <w:t>low quality or</w:t>
      </w:r>
      <w:r>
        <w:rPr>
          <w:rFonts w:cs="Calibri"/>
          <w:color w:val="000000"/>
          <w:szCs w:val="22"/>
          <w:u w:val="single"/>
        </w:rPr>
        <w:t xml:space="preserve"> in the </w:t>
      </w:r>
      <w:r>
        <w:rPr>
          <w:rFonts w:cs="Calibri"/>
          <w:color w:val="000000"/>
          <w:szCs w:val="22"/>
          <w:u w:val="single"/>
          <w:shd w:val="clear" w:color="auto" w:fill="FFFF00"/>
        </w:rPr>
        <w:t>wrong dosage</w:t>
      </w:r>
      <w:r>
        <w:rPr>
          <w:rFonts w:cs="Calibri"/>
          <w:color w:val="000000"/>
          <w:szCs w:val="22"/>
        </w:rPr>
        <w:t xml:space="preserve">. </w:t>
      </w:r>
      <w:r>
        <w:rPr>
          <w:rFonts w:cs="Calibri"/>
          <w:b/>
          <w:bCs/>
          <w:color w:val="000000"/>
          <w:szCs w:val="22"/>
          <w:u w:val="single"/>
          <w:shd w:val="clear" w:color="auto" w:fill="FFFF00"/>
        </w:rPr>
        <w:t>Since they have not passed</w:t>
      </w:r>
      <w:r>
        <w:rPr>
          <w:rFonts w:cs="Calibri"/>
          <w:b/>
          <w:bCs/>
          <w:color w:val="000000"/>
          <w:szCs w:val="22"/>
          <w:u w:val="single"/>
        </w:rPr>
        <w:t xml:space="preserve"> through</w:t>
      </w:r>
      <w:r>
        <w:rPr>
          <w:rFonts w:cs="Calibri"/>
          <w:color w:val="000000"/>
          <w:szCs w:val="22"/>
        </w:rPr>
        <w:t xml:space="preserve"> the </w:t>
      </w:r>
      <w:r>
        <w:rPr>
          <w:rFonts w:cs="Calibri"/>
          <w:b/>
          <w:bCs/>
          <w:color w:val="000000"/>
          <w:szCs w:val="22"/>
          <w:u w:val="single"/>
          <w:shd w:val="clear" w:color="auto" w:fill="FFFF00"/>
        </w:rPr>
        <w:t>necessary evaluation of quality, safety and efficacy as required</w:t>
      </w:r>
      <w:r>
        <w:rPr>
          <w:rFonts w:cs="Calibri"/>
          <w:b/>
          <w:bCs/>
          <w:color w:val="000000"/>
          <w:szCs w:val="22"/>
          <w:u w:val="single"/>
        </w:rPr>
        <w:t xml:space="preserve"> by authorisation procedures, </w:t>
      </w:r>
      <w:r>
        <w:rPr>
          <w:rFonts w:cs="Calibri"/>
          <w:b/>
          <w:bCs/>
          <w:color w:val="000000"/>
          <w:szCs w:val="22"/>
          <w:u w:val="single"/>
          <w:shd w:val="clear" w:color="auto" w:fill="FFFF00"/>
        </w:rPr>
        <w:t>they can be a major health threat</w:t>
      </w:r>
      <w:r>
        <w:rPr>
          <w:rFonts w:cs="Calibri"/>
          <w:b/>
          <w:bCs/>
          <w:color w:val="000000"/>
          <w:szCs w:val="22"/>
          <w:u w:val="single"/>
        </w:rPr>
        <w:t>.</w:t>
      </w:r>
      <w:r>
        <w:rPr>
          <w:rFonts w:cs="Calibri"/>
          <w:color w:val="000000"/>
          <w:szCs w:val="22"/>
        </w:rPr>
        <w:t xml:space="preserve"> </w:t>
      </w:r>
      <w:r>
        <w:rPr>
          <w:rFonts w:cs="Calibri"/>
          <w:color w:val="000000"/>
          <w:sz w:val="16"/>
          <w:szCs w:val="16"/>
        </w:rPr>
        <w:t>Counterfeit medicines, in contrast, are those</w:t>
      </w:r>
      <w:r>
        <w:rPr>
          <w:rFonts w:cs="Calibri"/>
          <w:color w:val="000000"/>
          <w:szCs w:val="22"/>
        </w:rPr>
        <w:t xml:space="preserve"> </w:t>
      </w:r>
      <w:r>
        <w:rPr>
          <w:rFonts w:cs="Calibri"/>
          <w:color w:val="000000"/>
          <w:szCs w:val="22"/>
          <w:u w:val="single"/>
        </w:rPr>
        <w:t>medicines that do not comply with intellectual and industrial property rights, such as</w:t>
      </w:r>
      <w:r>
        <w:rPr>
          <w:rFonts w:cs="Calibri"/>
          <w:color w:val="000000"/>
          <w:szCs w:val="22"/>
        </w:rPr>
        <w:t xml:space="preserve"> </w:t>
      </w:r>
      <w:r>
        <w:rPr>
          <w:rFonts w:cs="Calibri"/>
          <w:color w:val="000000"/>
          <w:sz w:val="16"/>
          <w:szCs w:val="16"/>
        </w:rPr>
        <w:t xml:space="preserve">registered </w:t>
      </w:r>
      <w:r>
        <w:rPr>
          <w:rFonts w:cs="Calibri"/>
          <w:color w:val="000000"/>
          <w:sz w:val="16"/>
          <w:szCs w:val="16"/>
          <w:u w:val="single"/>
        </w:rPr>
        <w:t>trade marks</w:t>
      </w:r>
      <w:r>
        <w:rPr>
          <w:rFonts w:cs="Calibri"/>
          <w:color w:val="000000"/>
          <w:szCs w:val="22"/>
          <w:u w:val="single"/>
        </w:rPr>
        <w:t xml:space="preserve"> or patent rights.</w:t>
      </w:r>
      <w:r>
        <w:rPr>
          <w:rFonts w:cs="Calibri"/>
          <w:color w:val="000000"/>
          <w:szCs w:val="22"/>
        </w:rPr>
        <w:t xml:space="preserve"> </w:t>
      </w:r>
      <w:r>
        <w:rPr>
          <w:rFonts w:cs="Calibri"/>
          <w:color w:val="000000"/>
          <w:sz w:val="16"/>
          <w:szCs w:val="16"/>
        </w:rPr>
        <w:t>But it is important to stress,</w:t>
      </w:r>
      <w:r>
        <w:rPr>
          <w:rFonts w:cs="Calibri"/>
          <w:color w:val="000000"/>
          <w:szCs w:val="22"/>
        </w:rPr>
        <w:t xml:space="preserve"> </w:t>
      </w:r>
      <w:r>
        <w:rPr>
          <w:rFonts w:cs="Calibri"/>
          <w:b/>
          <w:bCs/>
          <w:color w:val="000000"/>
          <w:szCs w:val="22"/>
          <w:u w:val="single"/>
          <w:shd w:val="clear" w:color="auto" w:fill="FFFF00"/>
        </w:rPr>
        <w:t>this is not just an IP issue</w:t>
      </w:r>
      <w:r>
        <w:rPr>
          <w:rFonts w:cs="Calibri"/>
          <w:color w:val="000000"/>
          <w:sz w:val="16"/>
          <w:szCs w:val="16"/>
        </w:rPr>
        <w:t>. In the vast majority of cases</w:t>
      </w:r>
      <w:r>
        <w:rPr>
          <w:rFonts w:cs="Calibri"/>
          <w:color w:val="000000"/>
          <w:szCs w:val="22"/>
        </w:rPr>
        <w:t xml:space="preserve"> (</w:t>
      </w:r>
      <w:r>
        <w:rPr>
          <w:rFonts w:cs="Calibri"/>
          <w:b/>
          <w:bCs/>
          <w:color w:val="000000"/>
          <w:szCs w:val="22"/>
          <w:u w:val="single"/>
          <w:shd w:val="clear" w:color="auto" w:fill="FFFF00"/>
        </w:rPr>
        <w:t>90%</w:t>
      </w:r>
      <w:r>
        <w:rPr>
          <w:rFonts w:cs="Calibri"/>
          <w:color w:val="000000"/>
          <w:szCs w:val="22"/>
        </w:rPr>
        <w:t>) </w:t>
      </w:r>
      <w:r>
        <w:rPr>
          <w:rFonts w:cs="Calibri"/>
          <w:color w:val="000000"/>
          <w:sz w:val="16"/>
          <w:szCs w:val="16"/>
        </w:rPr>
        <w:t>they</w:t>
      </w:r>
      <w:r>
        <w:rPr>
          <w:rFonts w:cs="Calibri"/>
          <w:color w:val="000000"/>
          <w:szCs w:val="22"/>
        </w:rPr>
        <w:t xml:space="preserve"> </w:t>
      </w:r>
      <w:r>
        <w:rPr>
          <w:rFonts w:cs="Calibri"/>
          <w:b/>
          <w:bCs/>
          <w:color w:val="000000"/>
          <w:szCs w:val="22"/>
          <w:u w:val="single"/>
          <w:shd w:val="clear" w:color="auto" w:fill="FFFF00"/>
        </w:rPr>
        <w:t>can</w:t>
      </w:r>
      <w:r>
        <w:rPr>
          <w:rFonts w:cs="Calibri"/>
          <w:color w:val="000000"/>
          <w:szCs w:val="22"/>
        </w:rPr>
        <w:t xml:space="preserve"> </w:t>
      </w:r>
      <w:r>
        <w:rPr>
          <w:rFonts w:cs="Calibri"/>
          <w:color w:val="000000"/>
          <w:sz w:val="16"/>
          <w:szCs w:val="16"/>
        </w:rPr>
        <w:t>also</w:t>
      </w:r>
      <w:r>
        <w:rPr>
          <w:rFonts w:cs="Calibri"/>
          <w:color w:val="000000"/>
          <w:szCs w:val="22"/>
        </w:rPr>
        <w:t xml:space="preserve"> </w:t>
      </w:r>
      <w:r>
        <w:rPr>
          <w:rFonts w:cs="Calibri"/>
          <w:b/>
          <w:bCs/>
          <w:color w:val="000000"/>
          <w:szCs w:val="22"/>
          <w:u w:val="single"/>
          <w:shd w:val="clear" w:color="auto" w:fill="FFFF00"/>
        </w:rPr>
        <w:t>be harmful to a patient’s health</w:t>
      </w:r>
      <w:r>
        <w:rPr>
          <w:rFonts w:cs="Calibri"/>
          <w:color w:val="000000"/>
          <w:szCs w:val="22"/>
          <w:u w:val="single"/>
        </w:rPr>
        <w:t>, </w:t>
      </w:r>
      <w:r>
        <w:rPr>
          <w:rFonts w:cs="Calibri"/>
          <w:color w:val="000000"/>
          <w:szCs w:val="22"/>
          <w:u w:val="single"/>
          <w:shd w:val="clear" w:color="auto" w:fill="FFFF00"/>
        </w:rPr>
        <w:t>according to</w:t>
      </w:r>
      <w:r>
        <w:rPr>
          <w:rFonts w:cs="Calibri"/>
          <w:color w:val="000000"/>
          <w:szCs w:val="22"/>
          <w:u w:val="single"/>
        </w:rPr>
        <w:t xml:space="preserve"> a study</w:t>
      </w:r>
      <w:r>
        <w:rPr>
          <w:rFonts w:cs="Calibri"/>
          <w:color w:val="000000"/>
          <w:szCs w:val="22"/>
        </w:rPr>
        <w:t> </w:t>
      </w:r>
      <w:r>
        <w:rPr>
          <w:rFonts w:cs="Calibri"/>
          <w:color w:val="000000"/>
          <w:sz w:val="16"/>
          <w:szCs w:val="16"/>
        </w:rPr>
        <w:t xml:space="preserve">recently released by the European Union Intellectual Property Office </w:t>
      </w:r>
      <w:r>
        <w:rPr>
          <w:rFonts w:cs="Calibri"/>
          <w:color w:val="000000"/>
          <w:szCs w:val="22"/>
        </w:rPr>
        <w:t>(</w:t>
      </w:r>
      <w:r>
        <w:rPr>
          <w:rFonts w:cs="Calibri"/>
          <w:color w:val="000000"/>
          <w:szCs w:val="22"/>
          <w:u w:val="single"/>
          <w:shd w:val="clear" w:color="auto" w:fill="FFFF00"/>
        </w:rPr>
        <w:t>EUIPO</w:t>
      </w:r>
      <w:r>
        <w:rPr>
          <w:rFonts w:cs="Calibri"/>
          <w:color w:val="000000"/>
          <w:szCs w:val="22"/>
        </w:rPr>
        <w:t>) </w:t>
      </w:r>
      <w:r>
        <w:rPr>
          <w:rFonts w:cs="Calibri"/>
          <w:color w:val="000000"/>
          <w:szCs w:val="22"/>
          <w:u w:val="single"/>
        </w:rPr>
        <w:t>and</w:t>
      </w:r>
      <w:r>
        <w:rPr>
          <w:rFonts w:cs="Calibri"/>
          <w:color w:val="000000"/>
          <w:szCs w:val="22"/>
        </w:rPr>
        <w:t xml:space="preserve"> </w:t>
      </w:r>
      <w:r>
        <w:rPr>
          <w:rFonts w:cs="Calibri"/>
          <w:color w:val="000000"/>
          <w:sz w:val="16"/>
          <w:szCs w:val="16"/>
        </w:rPr>
        <w:t xml:space="preserve">the Organisation for Economic Cooperation and Development </w:t>
      </w:r>
      <w:r>
        <w:rPr>
          <w:rFonts w:cs="Calibri"/>
          <w:color w:val="000000"/>
          <w:szCs w:val="22"/>
        </w:rPr>
        <w:t>(</w:t>
      </w:r>
      <w:r>
        <w:rPr>
          <w:rFonts w:cs="Calibri"/>
          <w:color w:val="000000"/>
          <w:szCs w:val="22"/>
          <w:u w:val="single"/>
          <w:shd w:val="clear" w:color="auto" w:fill="FFFF00"/>
        </w:rPr>
        <w:t>OECD</w:t>
      </w:r>
      <w:r>
        <w:rPr>
          <w:rFonts w:cs="Calibri"/>
          <w:color w:val="000000"/>
          <w:szCs w:val="22"/>
        </w:rPr>
        <w:t>) </w:t>
      </w:r>
      <w:r>
        <w:rPr>
          <w:rFonts w:cs="Calibri"/>
          <w:color w:val="000000"/>
          <w:sz w:val="16"/>
          <w:szCs w:val="16"/>
        </w:rPr>
        <w:t>on ‘Trade in Counterfeit Pharmaceutical Products’. The World Health Organization</w:t>
      </w:r>
      <w:r>
        <w:rPr>
          <w:rFonts w:cs="Calibri"/>
          <w:color w:val="000000"/>
          <w:szCs w:val="22"/>
        </w:rPr>
        <w:t xml:space="preserve"> (</w:t>
      </w:r>
      <w:r>
        <w:rPr>
          <w:rFonts w:cs="Calibri"/>
          <w:color w:val="000000"/>
          <w:szCs w:val="22"/>
          <w:u w:val="single"/>
          <w:shd w:val="clear" w:color="auto" w:fill="FFFF00"/>
        </w:rPr>
        <w:t>WHO</w:t>
      </w:r>
      <w:r>
        <w:rPr>
          <w:rFonts w:cs="Calibri"/>
          <w:color w:val="000000"/>
          <w:szCs w:val="22"/>
        </w:rPr>
        <w:t>) </w:t>
      </w:r>
      <w:r>
        <w:rPr>
          <w:rFonts w:cs="Calibri"/>
          <w:color w:val="000000"/>
          <w:szCs w:val="22"/>
          <w:u w:val="single"/>
        </w:rPr>
        <w:t>also shared</w:t>
      </w:r>
      <w:r>
        <w:rPr>
          <w:rFonts w:cs="Calibri"/>
          <w:color w:val="000000"/>
          <w:szCs w:val="22"/>
        </w:rPr>
        <w:t xml:space="preserve"> </w:t>
      </w:r>
      <w:r>
        <w:rPr>
          <w:rFonts w:cs="Calibri"/>
          <w:color w:val="000000"/>
          <w:sz w:val="16"/>
          <w:szCs w:val="16"/>
        </w:rPr>
        <w:t>in the 2017 report, ‘WHO Global Surveillance and Monitoring System for Substandard and Falsified Medical Products’,</w:t>
      </w:r>
      <w:r>
        <w:rPr>
          <w:rFonts w:cs="Calibri"/>
          <w:color w:val="000000"/>
          <w:szCs w:val="22"/>
        </w:rPr>
        <w:t xml:space="preserve"> </w:t>
      </w:r>
      <w:r>
        <w:rPr>
          <w:rFonts w:cs="Calibri"/>
          <w:color w:val="000000"/>
          <w:szCs w:val="22"/>
          <w:u w:val="single"/>
        </w:rPr>
        <w:t xml:space="preserve">that the </w:t>
      </w:r>
      <w:r>
        <w:rPr>
          <w:rFonts w:cs="Calibri"/>
          <w:color w:val="000000"/>
          <w:szCs w:val="22"/>
          <w:u w:val="single"/>
          <w:shd w:val="clear" w:color="auto" w:fill="FFFF00"/>
        </w:rPr>
        <w:t>estimated</w:t>
      </w:r>
      <w:r>
        <w:rPr>
          <w:rFonts w:cs="Calibri"/>
          <w:color w:val="000000"/>
          <w:szCs w:val="22"/>
          <w:u w:val="single"/>
        </w:rPr>
        <w:t xml:space="preserve"> number of </w:t>
      </w:r>
      <w:r>
        <w:rPr>
          <w:rFonts w:cs="Calibri"/>
          <w:b/>
          <w:bCs/>
          <w:color w:val="000000"/>
          <w:szCs w:val="22"/>
          <w:u w:val="single"/>
          <w:shd w:val="clear" w:color="auto" w:fill="FFFF00"/>
        </w:rPr>
        <w:t>children who</w:t>
      </w:r>
      <w:r>
        <w:rPr>
          <w:rFonts w:cs="Calibri"/>
          <w:color w:val="000000"/>
          <w:szCs w:val="22"/>
        </w:rPr>
        <w:t xml:space="preserve"> </w:t>
      </w:r>
      <w:r>
        <w:rPr>
          <w:rFonts w:cs="Calibri"/>
          <w:color w:val="000000"/>
          <w:sz w:val="16"/>
          <w:szCs w:val="16"/>
        </w:rPr>
        <w:t>may</w:t>
      </w:r>
      <w:r>
        <w:rPr>
          <w:rFonts w:cs="Calibri"/>
          <w:color w:val="000000"/>
          <w:szCs w:val="22"/>
        </w:rPr>
        <w:t xml:space="preserve"> </w:t>
      </w:r>
      <w:r>
        <w:rPr>
          <w:rFonts w:cs="Calibri"/>
          <w:b/>
          <w:bCs/>
          <w:color w:val="000000"/>
          <w:szCs w:val="22"/>
          <w:u w:val="single"/>
          <w:shd w:val="clear" w:color="auto" w:fill="FFFF00"/>
        </w:rPr>
        <w:t>die from pneumonia</w:t>
      </w:r>
      <w:r>
        <w:rPr>
          <w:rFonts w:cs="Calibri"/>
          <w:color w:val="000000"/>
          <w:szCs w:val="22"/>
          <w:u w:val="single"/>
        </w:rPr>
        <w:t xml:space="preserve"> each year after consuming </w:t>
      </w:r>
      <w:r>
        <w:rPr>
          <w:rFonts w:cs="Calibri"/>
          <w:b/>
          <w:bCs/>
          <w:color w:val="000000"/>
          <w:szCs w:val="22"/>
          <w:u w:val="single"/>
          <w:shd w:val="clear" w:color="auto" w:fill="FFFF00"/>
        </w:rPr>
        <w:t>counterfeit medicines is between 72 000 and 169 000</w:t>
      </w:r>
      <w:r>
        <w:rPr>
          <w:rFonts w:cs="Calibri"/>
          <w:color w:val="000000"/>
          <w:szCs w:val="22"/>
          <w:u w:val="single"/>
        </w:rPr>
        <w:t>.</w:t>
      </w:r>
    </w:p>
    <w:p w14:paraId="23204767" w14:textId="6F937C35" w:rsidR="009C2CF4" w:rsidRPr="009C2CF4" w:rsidRDefault="009C2CF4" w:rsidP="009C2CF4"/>
    <w:sectPr w:rsidR="009C2CF4" w:rsidRPr="009C2CF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Times New Roman"/>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5BE540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494E32"/>
    <w:multiLevelType w:val="hybridMultilevel"/>
    <w:tmpl w:val="14CA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46F2A"/>
    <w:multiLevelType w:val="hybridMultilevel"/>
    <w:tmpl w:val="792A9C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E27327"/>
    <w:multiLevelType w:val="hybridMultilevel"/>
    <w:tmpl w:val="676AA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040C2F"/>
    <w:multiLevelType w:val="hybridMultilevel"/>
    <w:tmpl w:val="D5802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B63846"/>
    <w:multiLevelType w:val="hybridMultilevel"/>
    <w:tmpl w:val="2B7CB3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803F0D"/>
    <w:multiLevelType w:val="hybridMultilevel"/>
    <w:tmpl w:val="12C8C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BB5640"/>
    <w:multiLevelType w:val="hybridMultilevel"/>
    <w:tmpl w:val="6AA6F880"/>
    <w:lvl w:ilvl="0" w:tplc="945CF9B6">
      <w:start w:val="10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0A41"/>
    <w:multiLevelType w:val="hybridMultilevel"/>
    <w:tmpl w:val="73F2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71B59"/>
    <w:multiLevelType w:val="hybridMultilevel"/>
    <w:tmpl w:val="B7D64390"/>
    <w:lvl w:ilvl="0" w:tplc="665A21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073CCC"/>
    <w:multiLevelType w:val="hybridMultilevel"/>
    <w:tmpl w:val="427030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87F69"/>
    <w:multiLevelType w:val="hybridMultilevel"/>
    <w:tmpl w:val="77EAB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272CB"/>
    <w:multiLevelType w:val="hybridMultilevel"/>
    <w:tmpl w:val="46A80A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31C1C"/>
    <w:multiLevelType w:val="hybridMultilevel"/>
    <w:tmpl w:val="1C6C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03AED"/>
    <w:multiLevelType w:val="hybridMultilevel"/>
    <w:tmpl w:val="8ABC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1F620E"/>
    <w:multiLevelType w:val="hybridMultilevel"/>
    <w:tmpl w:val="52C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3775E33"/>
    <w:multiLevelType w:val="hybridMultilevel"/>
    <w:tmpl w:val="B3F8AFD8"/>
    <w:lvl w:ilvl="0" w:tplc="944CA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7D2258"/>
    <w:multiLevelType w:val="hybridMultilevel"/>
    <w:tmpl w:val="DE7271C0"/>
    <w:lvl w:ilvl="0" w:tplc="17882BE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883F7A"/>
    <w:multiLevelType w:val="hybridMultilevel"/>
    <w:tmpl w:val="C3A046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64E4809"/>
    <w:multiLevelType w:val="hybridMultilevel"/>
    <w:tmpl w:val="F646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FC6417"/>
    <w:multiLevelType w:val="hybridMultilevel"/>
    <w:tmpl w:val="12603998"/>
    <w:lvl w:ilvl="0" w:tplc="067C32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BF407F"/>
    <w:multiLevelType w:val="hybridMultilevel"/>
    <w:tmpl w:val="889093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num>
  <w:num w:numId="14">
    <w:abstractNumId w:val="26"/>
  </w:num>
  <w:num w:numId="15">
    <w:abstractNumId w:val="25"/>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33"/>
  </w:num>
  <w:num w:numId="19">
    <w:abstractNumId w:val="18"/>
  </w:num>
  <w:num w:numId="20">
    <w:abstractNumId w:val="14"/>
  </w:num>
  <w:num w:numId="21">
    <w:abstractNumId w:val="28"/>
  </w:num>
  <w:num w:numId="22">
    <w:abstractNumId w:val="27"/>
  </w:num>
  <w:num w:numId="23">
    <w:abstractNumId w:val="32"/>
  </w:num>
  <w:num w:numId="24">
    <w:abstractNumId w:val="13"/>
  </w:num>
  <w:num w:numId="25">
    <w:abstractNumId w:val="16"/>
  </w:num>
  <w:num w:numId="26">
    <w:abstractNumId w:val="22"/>
  </w:num>
  <w:num w:numId="27">
    <w:abstractNumId w:val="35"/>
  </w:num>
  <w:num w:numId="28">
    <w:abstractNumId w:val="12"/>
  </w:num>
  <w:num w:numId="29">
    <w:abstractNumId w:val="30"/>
  </w:num>
  <w:num w:numId="30">
    <w:abstractNumId w:val="11"/>
  </w:num>
  <w:num w:numId="31">
    <w:abstractNumId w:val="23"/>
  </w:num>
  <w:num w:numId="32">
    <w:abstractNumId w:val="17"/>
  </w:num>
  <w:num w:numId="33">
    <w:abstractNumId w:val="21"/>
  </w:num>
  <w:num w:numId="34">
    <w:abstractNumId w:val="31"/>
  </w:num>
  <w:num w:numId="35">
    <w:abstractNumId w:val="34"/>
  </w:num>
  <w:num w:numId="36">
    <w:abstractNumId w:val="2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C2CF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8774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CF4"/>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0E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C4C66"/>
  <w14:defaultImageDpi w14:val="300"/>
  <w15:docId w15:val="{991D041D-2511-CB4D-9313-425F556E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2CF4"/>
    <w:pPr>
      <w:spacing w:after="160" w:line="259" w:lineRule="auto"/>
    </w:pPr>
    <w:rPr>
      <w:rFonts w:ascii="Calibri" w:hAnsi="Calibri"/>
      <w:sz w:val="22"/>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9C2C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9C2C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9C2C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9C2CF4"/>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9C2CF4"/>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9C2CF4"/>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9C2CF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9C2CF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9C2CF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9C2C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2CF4"/>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uiPriority w:val="9"/>
    <w:rsid w:val="009C2CF4"/>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9C2CF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9C2CF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9C2C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C2CF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9C2CF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9C2CF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9C2CF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C2CF4"/>
    <w:rPr>
      <w:color w:val="auto"/>
      <w:u w:val="none"/>
    </w:rPr>
  </w:style>
  <w:style w:type="paragraph" w:styleId="DocumentMap">
    <w:name w:val="Document Map"/>
    <w:basedOn w:val="Normal"/>
    <w:link w:val="DocumentMapChar"/>
    <w:uiPriority w:val="99"/>
    <w:unhideWhenUsed/>
    <w:rsid w:val="009C2C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9C2CF4"/>
    <w:rPr>
      <w:rFonts w:ascii="Lucida Grande" w:hAnsi="Lucida Grande" w:cs="Lucida Grande"/>
    </w:rPr>
  </w:style>
  <w:style w:type="paragraph" w:styleId="ListParagraph">
    <w:name w:val="List Paragraph"/>
    <w:aliases w:val="6 font"/>
    <w:basedOn w:val="Normal"/>
    <w:uiPriority w:val="99"/>
    <w:qFormat/>
    <w:rsid w:val="009C2CF4"/>
    <w:pPr>
      <w:ind w:left="720"/>
      <w:contextualSpacing/>
    </w:pPr>
  </w:style>
  <w:style w:type="character" w:customStyle="1" w:styleId="Heading5Char">
    <w:name w:val="Heading 5 Char"/>
    <w:aliases w:val="Text Char"/>
    <w:basedOn w:val="DefaultParagraphFont"/>
    <w:link w:val="Heading5"/>
    <w:rsid w:val="009C2CF4"/>
    <w:rPr>
      <w:rFonts w:ascii="Cambria" w:eastAsia="Times New Roman" w:hAnsi="Cambria"/>
      <w:b/>
      <w:bCs/>
      <w:i/>
      <w:iCs/>
      <w:sz w:val="20"/>
      <w:lang w:bidi="en-US"/>
    </w:rPr>
  </w:style>
  <w:style w:type="character" w:customStyle="1" w:styleId="Heading6Char">
    <w:name w:val="Heading 6 Char"/>
    <w:basedOn w:val="DefaultParagraphFont"/>
    <w:link w:val="Heading6"/>
    <w:rsid w:val="009C2CF4"/>
    <w:rPr>
      <w:rFonts w:ascii="Cambria" w:eastAsia="Times New Roman" w:hAnsi="Cambria"/>
      <w:b/>
      <w:bCs/>
      <w:i/>
      <w:iCs/>
      <w:sz w:val="20"/>
      <w:lang w:bidi="en-US"/>
    </w:rPr>
  </w:style>
  <w:style w:type="character" w:customStyle="1" w:styleId="Heading7Char">
    <w:name w:val="Heading 7 Char"/>
    <w:basedOn w:val="DefaultParagraphFont"/>
    <w:link w:val="Heading7"/>
    <w:rsid w:val="009C2CF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9C2CF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9C2CF4"/>
    <w:rPr>
      <w:rFonts w:ascii="Cambria" w:eastAsia="Times New Roman" w:hAnsi="Cambria"/>
      <w:i/>
      <w:iCs/>
      <w:sz w:val="18"/>
      <w:szCs w:val="18"/>
      <w:lang w:bidi="en-US"/>
    </w:rPr>
  </w:style>
  <w:style w:type="paragraph" w:customStyle="1" w:styleId="Analytic">
    <w:name w:val="Analytic"/>
    <w:basedOn w:val="Normal"/>
    <w:link w:val="AnalyticChar"/>
    <w:autoRedefine/>
    <w:uiPriority w:val="4"/>
    <w:qFormat/>
    <w:rsid w:val="009C2CF4"/>
    <w:rPr>
      <w:b/>
      <w:sz w:val="24"/>
    </w:rPr>
  </w:style>
  <w:style w:type="paragraph" w:customStyle="1" w:styleId="textbold">
    <w:name w:val="text bold"/>
    <w:link w:val="Emphasis"/>
    <w:autoRedefine/>
    <w:uiPriority w:val="20"/>
    <w:qFormat/>
    <w:rsid w:val="009C2CF4"/>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character" w:customStyle="1" w:styleId="AnalyticChar">
    <w:name w:val="Analytic Char"/>
    <w:basedOn w:val="DefaultParagraphFont"/>
    <w:link w:val="Analytic"/>
    <w:uiPriority w:val="4"/>
    <w:rsid w:val="009C2CF4"/>
    <w:rPr>
      <w:rFonts w:ascii="Calibri" w:hAnsi="Calibri"/>
      <w:b/>
    </w:rPr>
  </w:style>
  <w:style w:type="paragraph" w:customStyle="1" w:styleId="DateTime">
    <w:name w:val="DateTime"/>
    <w:basedOn w:val="Normal"/>
    <w:link w:val="DateTimeChar"/>
    <w:autoRedefine/>
    <w:uiPriority w:val="4"/>
    <w:qFormat/>
    <w:rsid w:val="009C2CF4"/>
  </w:style>
  <w:style w:type="character" w:customStyle="1" w:styleId="DateTimeChar">
    <w:name w:val="DateTime Char"/>
    <w:basedOn w:val="DefaultParagraphFont"/>
    <w:link w:val="DateTime"/>
    <w:uiPriority w:val="4"/>
    <w:rsid w:val="009C2CF4"/>
    <w:rPr>
      <w:rFonts w:ascii="Calibri" w:hAnsi="Calibri"/>
      <w:sz w:val="22"/>
    </w:rPr>
  </w:style>
  <w:style w:type="paragraph" w:customStyle="1" w:styleId="Lecture">
    <w:name w:val="Lecture"/>
    <w:next w:val="BodyText"/>
    <w:link w:val="LectureChar"/>
    <w:autoRedefine/>
    <w:uiPriority w:val="4"/>
    <w:qFormat/>
    <w:rsid w:val="009C2CF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9C2CF4"/>
    <w:rPr>
      <w:rFonts w:ascii="Arial" w:eastAsiaTheme="minorHAnsi" w:hAnsi="Arial" w:cs="Arial"/>
      <w:spacing w:val="-10"/>
      <w:sz w:val="22"/>
      <w:szCs w:val="22"/>
    </w:rPr>
  </w:style>
  <w:style w:type="paragraph" w:styleId="BodyText">
    <w:name w:val="Body Text"/>
    <w:basedOn w:val="Normal"/>
    <w:link w:val="BodyTextChar"/>
    <w:uiPriority w:val="99"/>
    <w:unhideWhenUsed/>
    <w:rsid w:val="009C2CF4"/>
    <w:pPr>
      <w:spacing w:after="120"/>
    </w:pPr>
  </w:style>
  <w:style w:type="character" w:customStyle="1" w:styleId="BodyTextChar">
    <w:name w:val="Body Text Char"/>
    <w:basedOn w:val="DefaultParagraphFont"/>
    <w:link w:val="BodyText"/>
    <w:uiPriority w:val="99"/>
    <w:rsid w:val="009C2CF4"/>
    <w:rPr>
      <w:rFonts w:ascii="Calibri" w:hAnsi="Calibri"/>
      <w:sz w:val="22"/>
    </w:rPr>
  </w:style>
  <w:style w:type="paragraph" w:customStyle="1" w:styleId="card0">
    <w:name w:val="card"/>
    <w:aliases w:val="Medium Grid 21"/>
    <w:basedOn w:val="Normal"/>
    <w:next w:val="Normal"/>
    <w:link w:val="cardChar"/>
    <w:qFormat/>
    <w:rsid w:val="009C2CF4"/>
    <w:pPr>
      <w:ind w:left="288" w:right="288"/>
    </w:pPr>
    <w:rPr>
      <w:u w:val="single"/>
    </w:rPr>
  </w:style>
  <w:style w:type="paragraph" w:customStyle="1" w:styleId="Card">
    <w:name w:val="Card"/>
    <w:basedOn w:val="Heading1"/>
    <w:link w:val="Hyperlink"/>
    <w:autoRedefine/>
    <w:uiPriority w:val="99"/>
    <w:qFormat/>
    <w:rsid w:val="009C2C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BalloonText">
    <w:name w:val="Balloon Text"/>
    <w:basedOn w:val="Normal"/>
    <w:link w:val="BalloonTextChar"/>
    <w:uiPriority w:val="99"/>
    <w:unhideWhenUsed/>
    <w:rsid w:val="009C2CF4"/>
    <w:rPr>
      <w:rFonts w:ascii="Tahoma" w:hAnsi="Tahoma" w:cs="Tahoma"/>
      <w:sz w:val="16"/>
      <w:szCs w:val="16"/>
    </w:rPr>
  </w:style>
  <w:style w:type="character" w:customStyle="1" w:styleId="BalloonTextChar">
    <w:name w:val="Balloon Text Char"/>
    <w:basedOn w:val="DefaultParagraphFont"/>
    <w:link w:val="BalloonText"/>
    <w:uiPriority w:val="99"/>
    <w:rsid w:val="009C2CF4"/>
    <w:rPr>
      <w:rFonts w:ascii="Tahoma" w:hAnsi="Tahoma" w:cs="Tahoma"/>
      <w:sz w:val="16"/>
      <w:szCs w:val="16"/>
    </w:rPr>
  </w:style>
  <w:style w:type="paragraph" w:customStyle="1" w:styleId="UnderlinePara">
    <w:name w:val="Underline Para"/>
    <w:basedOn w:val="Normal"/>
    <w:autoRedefine/>
    <w:uiPriority w:val="6"/>
    <w:qFormat/>
    <w:rsid w:val="009C2CF4"/>
    <w:pPr>
      <w:widowControl w:val="0"/>
      <w:suppressAutoHyphens/>
      <w:spacing w:after="200" w:line="256" w:lineRule="auto"/>
      <w:contextualSpacing/>
    </w:pPr>
    <w:rPr>
      <w:u w:val="single"/>
    </w:rPr>
  </w:style>
  <w:style w:type="paragraph" w:styleId="Header">
    <w:name w:val="header"/>
    <w:basedOn w:val="Normal"/>
    <w:link w:val="HeaderChar"/>
    <w:uiPriority w:val="99"/>
    <w:unhideWhenUsed/>
    <w:qFormat/>
    <w:rsid w:val="009C2CF4"/>
    <w:pPr>
      <w:tabs>
        <w:tab w:val="center" w:pos="4680"/>
        <w:tab w:val="right" w:pos="9360"/>
      </w:tabs>
    </w:pPr>
  </w:style>
  <w:style w:type="character" w:customStyle="1" w:styleId="HeaderChar">
    <w:name w:val="Header Char"/>
    <w:basedOn w:val="DefaultParagraphFont"/>
    <w:link w:val="Header"/>
    <w:uiPriority w:val="99"/>
    <w:rsid w:val="009C2CF4"/>
    <w:rPr>
      <w:rFonts w:ascii="Calibri" w:hAnsi="Calibri"/>
      <w:sz w:val="22"/>
    </w:rPr>
  </w:style>
  <w:style w:type="paragraph" w:styleId="Footer">
    <w:name w:val="footer"/>
    <w:basedOn w:val="Normal"/>
    <w:link w:val="FooterChar"/>
    <w:uiPriority w:val="99"/>
    <w:unhideWhenUsed/>
    <w:rsid w:val="009C2CF4"/>
    <w:pPr>
      <w:tabs>
        <w:tab w:val="center" w:pos="4680"/>
        <w:tab w:val="right" w:pos="9360"/>
      </w:tabs>
    </w:pPr>
  </w:style>
  <w:style w:type="character" w:customStyle="1" w:styleId="FooterChar">
    <w:name w:val="Footer Char"/>
    <w:basedOn w:val="DefaultParagraphFont"/>
    <w:link w:val="Footer"/>
    <w:uiPriority w:val="99"/>
    <w:rsid w:val="009C2CF4"/>
    <w:rPr>
      <w:rFonts w:ascii="Calibri" w:hAnsi="Calibri"/>
      <w:sz w:val="22"/>
    </w:rPr>
  </w:style>
  <w:style w:type="character" w:styleId="PageNumber">
    <w:name w:val="page number"/>
    <w:aliases w:val="card ununderlined"/>
    <w:basedOn w:val="DefaultParagraphFont"/>
    <w:uiPriority w:val="99"/>
    <w:unhideWhenUsed/>
    <w:rsid w:val="009C2CF4"/>
  </w:style>
  <w:style w:type="character" w:customStyle="1" w:styleId="underline">
    <w:name w:val="underline"/>
    <w:qFormat/>
    <w:rsid w:val="009C2CF4"/>
    <w:rPr>
      <w:u w:val="single"/>
    </w:rPr>
  </w:style>
  <w:style w:type="character" w:customStyle="1" w:styleId="m4841727538114946087gmail-styleunderline">
    <w:name w:val="m_4841727538114946087gmail-styleunderline"/>
    <w:basedOn w:val="DefaultParagraphFont"/>
    <w:rsid w:val="009C2CF4"/>
  </w:style>
  <w:style w:type="paragraph" w:customStyle="1" w:styleId="BreakTag">
    <w:name w:val="Break Tag"/>
    <w:basedOn w:val="Normal"/>
    <w:autoRedefine/>
    <w:uiPriority w:val="4"/>
    <w:qFormat/>
    <w:rsid w:val="009C2CF4"/>
    <w:pPr>
      <w:spacing w:before="240"/>
    </w:pPr>
    <w:rPr>
      <w:b/>
      <w:sz w:val="26"/>
    </w:rPr>
  </w:style>
  <w:style w:type="paragraph" w:customStyle="1" w:styleId="BreakBlock">
    <w:name w:val="Break Block"/>
    <w:basedOn w:val="Normal"/>
    <w:link w:val="BreakBlockChar"/>
    <w:autoRedefine/>
    <w:qFormat/>
    <w:rsid w:val="009C2CF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9C2CF4"/>
    <w:rPr>
      <w:rFonts w:ascii="Arial Bold" w:hAnsi="Arial Bold"/>
      <w:b/>
      <w:caps/>
      <w:sz w:val="32"/>
      <w:u w:val="single"/>
    </w:rPr>
  </w:style>
  <w:style w:type="character" w:customStyle="1" w:styleId="Mention1">
    <w:name w:val="Mention1"/>
    <w:basedOn w:val="DefaultParagraphFont"/>
    <w:uiPriority w:val="99"/>
    <w:semiHidden/>
    <w:unhideWhenUsed/>
    <w:rsid w:val="009C2CF4"/>
    <w:rPr>
      <w:color w:val="2B579A"/>
      <w:shd w:val="clear" w:color="auto" w:fill="E6E6E6"/>
    </w:rPr>
  </w:style>
  <w:style w:type="character" w:customStyle="1" w:styleId="UnresolvedMention1">
    <w:name w:val="Unresolved Mention1"/>
    <w:basedOn w:val="DefaultParagraphFont"/>
    <w:uiPriority w:val="99"/>
    <w:unhideWhenUsed/>
    <w:rsid w:val="009C2CF4"/>
    <w:rPr>
      <w:color w:val="808080"/>
      <w:shd w:val="clear" w:color="auto" w:fill="E6E6E6"/>
    </w:rPr>
  </w:style>
  <w:style w:type="paragraph" w:customStyle="1" w:styleId="Emphasis1">
    <w:name w:val="Emphasis1"/>
    <w:basedOn w:val="Normal"/>
    <w:uiPriority w:val="7"/>
    <w:qFormat/>
    <w:rsid w:val="009C2CF4"/>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evidencetext">
    <w:name w:val="evidence text"/>
    <w:basedOn w:val="Normal"/>
    <w:link w:val="evidencetextChar1"/>
    <w:qFormat/>
    <w:rsid w:val="009C2CF4"/>
    <w:pPr>
      <w:ind w:left="432" w:right="432"/>
    </w:pPr>
    <w:rPr>
      <w:color w:val="000000"/>
      <w:lang w:val="x-none" w:eastAsia="x-none"/>
    </w:rPr>
  </w:style>
  <w:style w:type="character" w:customStyle="1" w:styleId="evidencetextChar1">
    <w:name w:val="evidence text Char1"/>
    <w:link w:val="evidencetext"/>
    <w:rsid w:val="009C2CF4"/>
    <w:rPr>
      <w:rFonts w:ascii="Calibri" w:hAnsi="Calibri"/>
      <w:color w:val="000000"/>
      <w:sz w:val="22"/>
      <w:lang w:val="x-none" w:eastAsia="x-none"/>
    </w:rPr>
  </w:style>
  <w:style w:type="character" w:customStyle="1" w:styleId="Author-Date">
    <w:name w:val="Author-Date"/>
    <w:qFormat/>
    <w:rsid w:val="009C2CF4"/>
    <w:rPr>
      <w:b/>
      <w:sz w:val="24"/>
    </w:rPr>
  </w:style>
  <w:style w:type="paragraph" w:customStyle="1" w:styleId="Nothing">
    <w:name w:val="Nothing"/>
    <w:link w:val="NothingChar"/>
    <w:qFormat/>
    <w:rsid w:val="009C2CF4"/>
    <w:pPr>
      <w:jc w:val="both"/>
    </w:pPr>
    <w:rPr>
      <w:rFonts w:ascii="Times New Roman" w:eastAsia="Times New Roman" w:hAnsi="Times New Roman" w:cs="Times New Roman"/>
      <w:sz w:val="20"/>
    </w:rPr>
  </w:style>
  <w:style w:type="paragraph" w:styleId="Title">
    <w:name w:val="Title"/>
    <w:aliases w:val="Cites and Cards,UNDERLINE,Bold Underlined,title,Block Heading,Read This"/>
    <w:basedOn w:val="Normal"/>
    <w:link w:val="TitleChar"/>
    <w:uiPriority w:val="6"/>
    <w:qFormat/>
    <w:rsid w:val="009C2CF4"/>
    <w:pPr>
      <w:widowControl w:val="0"/>
      <w:autoSpaceDE w:val="0"/>
      <w:autoSpaceDN w:val="0"/>
      <w:adjustRightInd w:val="0"/>
      <w:spacing w:before="240" w:after="60"/>
      <w:jc w:val="center"/>
      <w:outlineLvl w:val="0"/>
    </w:pPr>
    <w:rPr>
      <w:sz w:val="24"/>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9C2CF4"/>
    <w:rPr>
      <w:rFonts w:ascii="Calibri" w:hAnsi="Calibri"/>
      <w:u w:val="single"/>
    </w:rPr>
  </w:style>
  <w:style w:type="paragraph" w:customStyle="1" w:styleId="Style4">
    <w:name w:val="Style4"/>
    <w:basedOn w:val="Normal"/>
    <w:link w:val="Style4Char"/>
    <w:qFormat/>
    <w:rsid w:val="009C2CF4"/>
    <w:rPr>
      <w:rFonts w:eastAsia="Times New Roman"/>
      <w:u w:val="single"/>
    </w:rPr>
  </w:style>
  <w:style w:type="character" w:customStyle="1" w:styleId="Style4Char">
    <w:name w:val="Style4 Char"/>
    <w:link w:val="Style4"/>
    <w:rsid w:val="009C2CF4"/>
    <w:rPr>
      <w:rFonts w:ascii="Calibri" w:eastAsia="Times New Roman" w:hAnsi="Calibri"/>
      <w:sz w:val="22"/>
      <w:u w:val="single"/>
    </w:rPr>
  </w:style>
  <w:style w:type="character" w:customStyle="1" w:styleId="cardChar">
    <w:name w:val="card Char"/>
    <w:aliases w:val="Bold Cite Char Char,Speed Cite Char"/>
    <w:basedOn w:val="DefaultParagraphFont"/>
    <w:link w:val="card0"/>
    <w:rsid w:val="009C2CF4"/>
    <w:rPr>
      <w:rFonts w:ascii="Calibri" w:hAnsi="Calibri"/>
      <w:sz w:val="22"/>
      <w:u w:val="single"/>
    </w:rPr>
  </w:style>
  <w:style w:type="character" w:customStyle="1" w:styleId="term">
    <w:name w:val="term"/>
    <w:basedOn w:val="DefaultParagraphFont"/>
    <w:rsid w:val="009C2CF4"/>
  </w:style>
  <w:style w:type="character" w:customStyle="1" w:styleId="Style1Char">
    <w:name w:val="Style1 Char"/>
    <w:rsid w:val="009C2CF4"/>
    <w:rPr>
      <w:rFonts w:ascii="Times New Roman" w:eastAsia="SimSun" w:hAnsi="Times New Roman" w:cs="Times New Roman"/>
      <w:sz w:val="20"/>
      <w:szCs w:val="24"/>
      <w:u w:val="single"/>
      <w:lang w:eastAsia="zh-CN"/>
    </w:rPr>
  </w:style>
  <w:style w:type="character" w:customStyle="1" w:styleId="Styleunderline11pt">
    <w:name w:val="Style underline + 11 pt"/>
    <w:rsid w:val="009C2CF4"/>
    <w:rPr>
      <w:rFonts w:ascii="Times New Roman" w:hAnsi="Times New Roman"/>
      <w:sz w:val="20"/>
      <w:u w:val="single"/>
    </w:rPr>
  </w:style>
  <w:style w:type="paragraph" w:customStyle="1" w:styleId="Stylecard11pt">
    <w:name w:val="Style card + 11 pt"/>
    <w:basedOn w:val="Normal"/>
    <w:link w:val="Stylecard11ptChar"/>
    <w:qFormat/>
    <w:rsid w:val="009C2CF4"/>
    <w:pPr>
      <w:ind w:left="288" w:right="288"/>
    </w:pPr>
    <w:rPr>
      <w:rFonts w:ascii="Georgia" w:eastAsia="SimSun" w:hAnsi="Georgia"/>
      <w:lang w:eastAsia="zh-CN"/>
    </w:rPr>
  </w:style>
  <w:style w:type="character" w:customStyle="1" w:styleId="Stylecard11ptChar">
    <w:name w:val="Style card + 11 pt Char"/>
    <w:link w:val="Stylecard11pt"/>
    <w:rsid w:val="009C2CF4"/>
    <w:rPr>
      <w:rFonts w:ascii="Georgia" w:eastAsia="SimSun" w:hAnsi="Georgia"/>
      <w:sz w:val="22"/>
      <w:lang w:eastAsia="zh-CN"/>
    </w:rPr>
  </w:style>
  <w:style w:type="paragraph" w:customStyle="1" w:styleId="Minimize">
    <w:name w:val="Minimize"/>
    <w:basedOn w:val="Normal"/>
    <w:next w:val="Normal"/>
    <w:link w:val="MinimizeChar"/>
    <w:qFormat/>
    <w:rsid w:val="009C2CF4"/>
    <w:pPr>
      <w:widowControl w:val="0"/>
      <w:autoSpaceDE w:val="0"/>
      <w:autoSpaceDN w:val="0"/>
      <w:adjustRightInd w:val="0"/>
      <w:spacing w:after="200" w:line="276" w:lineRule="auto"/>
      <w:ind w:left="288" w:right="288"/>
    </w:pPr>
    <w:rPr>
      <w:rFonts w:ascii="Georgia" w:hAnsi="Georgia"/>
      <w:color w:val="000000"/>
      <w:sz w:val="12"/>
      <w:szCs w:val="20"/>
    </w:rPr>
  </w:style>
  <w:style w:type="character" w:customStyle="1" w:styleId="MinimizeChar">
    <w:name w:val="Minimize Char"/>
    <w:link w:val="Minimize"/>
    <w:rsid w:val="009C2CF4"/>
    <w:rPr>
      <w:rFonts w:ascii="Georgia" w:hAnsi="Georgia"/>
      <w:color w:val="000000"/>
      <w:sz w:val="12"/>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9C2CF4"/>
    <w:rPr>
      <w:rFonts w:ascii="Arial" w:eastAsiaTheme="minorHAnsi" w:hAnsi="Arial" w:cs="Arial"/>
      <w:sz w:val="22"/>
      <w:szCs w:val="22"/>
      <w:u w:val="single"/>
    </w:rPr>
  </w:style>
  <w:style w:type="paragraph" w:customStyle="1" w:styleId="cardtext">
    <w:name w:val="card text"/>
    <w:basedOn w:val="Normal"/>
    <w:link w:val="cardtextChar"/>
    <w:qFormat/>
    <w:rsid w:val="009C2CF4"/>
    <w:pPr>
      <w:ind w:left="288" w:right="288"/>
    </w:pPr>
  </w:style>
  <w:style w:type="character" w:customStyle="1" w:styleId="cardtextChar">
    <w:name w:val="card text Char"/>
    <w:basedOn w:val="DefaultParagraphFont"/>
    <w:link w:val="cardtext"/>
    <w:rsid w:val="009C2CF4"/>
    <w:rPr>
      <w:rFonts w:ascii="Calibri" w:hAnsi="Calibri"/>
      <w:sz w:val="22"/>
    </w:rPr>
  </w:style>
  <w:style w:type="character" w:customStyle="1" w:styleId="byline">
    <w:name w:val="byline"/>
    <w:basedOn w:val="DefaultParagraphFont"/>
    <w:rsid w:val="009C2CF4"/>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9C2CF4"/>
    <w:rPr>
      <w:rFonts w:ascii="Arial" w:hAnsi="Arial"/>
      <w:b/>
      <w:sz w:val="24"/>
      <w:szCs w:val="22"/>
      <w:u w:val="single"/>
    </w:rPr>
  </w:style>
  <w:style w:type="paragraph" w:customStyle="1" w:styleId="StyleStyle411pt">
    <w:name w:val="Style Style4 + 11 pt"/>
    <w:basedOn w:val="Normal"/>
    <w:link w:val="StyleStyle411ptChar"/>
    <w:qFormat/>
    <w:rsid w:val="009C2CF4"/>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9C2CF4"/>
    <w:rPr>
      <w:rFonts w:ascii="Calibri" w:eastAsia="Times New Roman" w:hAnsi="Calibri"/>
      <w:sz w:val="22"/>
      <w:u w:val="single"/>
    </w:rPr>
  </w:style>
  <w:style w:type="character" w:customStyle="1" w:styleId="Style11ptUnderline">
    <w:name w:val="Style 11 pt Underline"/>
    <w:rsid w:val="009C2CF4"/>
    <w:rPr>
      <w:sz w:val="20"/>
      <w:u w:val="single"/>
    </w:rPr>
  </w:style>
  <w:style w:type="character" w:customStyle="1" w:styleId="Style11ptBoldUnderline">
    <w:name w:val="Style 11 pt Bold Underline"/>
    <w:rsid w:val="009C2CF4"/>
    <w:rPr>
      <w:b/>
      <w:bCs/>
      <w:sz w:val="20"/>
      <w:u w:val="single"/>
    </w:rPr>
  </w:style>
  <w:style w:type="character" w:customStyle="1" w:styleId="Style11pt">
    <w:name w:val="Style 11 pt"/>
    <w:rsid w:val="009C2CF4"/>
    <w:rPr>
      <w:sz w:val="20"/>
    </w:rPr>
  </w:style>
  <w:style w:type="paragraph" w:customStyle="1" w:styleId="StyleStyle411ptBold">
    <w:name w:val="Style Style4 + 11 pt Bold"/>
    <w:basedOn w:val="Normal"/>
    <w:link w:val="StyleStyle411ptBoldChar"/>
    <w:qFormat/>
    <w:rsid w:val="009C2CF4"/>
    <w:rPr>
      <w:rFonts w:eastAsia="Times New Roman"/>
      <w:b/>
      <w:bCs/>
      <w:u w:val="single"/>
    </w:rPr>
  </w:style>
  <w:style w:type="character" w:customStyle="1" w:styleId="StyleStyle411ptBoldChar">
    <w:name w:val="Style Style4 + 11 pt Bold Char"/>
    <w:basedOn w:val="DefaultParagraphFont"/>
    <w:link w:val="StyleStyle411ptBold"/>
    <w:rsid w:val="009C2CF4"/>
    <w:rPr>
      <w:rFonts w:ascii="Calibri" w:eastAsia="Times New Roman" w:hAnsi="Calibri"/>
      <w:b/>
      <w:bCs/>
      <w:sz w:val="22"/>
      <w:u w:val="single"/>
    </w:rPr>
  </w:style>
  <w:style w:type="paragraph" w:customStyle="1" w:styleId="BlockTitle">
    <w:name w:val="Block Title"/>
    <w:basedOn w:val="Normal"/>
    <w:next w:val="Normal"/>
    <w:link w:val="BlockTitleChar"/>
    <w:qFormat/>
    <w:rsid w:val="009C2CF4"/>
    <w:pPr>
      <w:spacing w:after="120"/>
      <w:jc w:val="center"/>
      <w:outlineLvl w:val="0"/>
    </w:pPr>
    <w:rPr>
      <w:rFonts w:eastAsia="Times New Roman"/>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rsid w:val="009C2CF4"/>
    <w:rPr>
      <w:rFonts w:ascii="Calibri" w:eastAsia="Times New Roman" w:hAnsi="Calibri"/>
      <w:b/>
      <w:sz w:val="32"/>
      <w:szCs w:val="20"/>
      <w:u w:val="single"/>
    </w:rPr>
  </w:style>
  <w:style w:type="character" w:customStyle="1" w:styleId="Emphasis2">
    <w:name w:val="Emphasis2"/>
    <w:basedOn w:val="DefaultParagraphFont"/>
    <w:rsid w:val="009C2CF4"/>
    <w:rPr>
      <w:rFonts w:ascii="Franklin Gothic Heavy" w:hAnsi="Franklin Gothic Heavy"/>
      <w:iCs/>
      <w:u w:val="single"/>
    </w:rPr>
  </w:style>
  <w:style w:type="paragraph" w:customStyle="1" w:styleId="Cards">
    <w:name w:val="Cards"/>
    <w:basedOn w:val="Normal"/>
    <w:link w:val="CardsChar1"/>
    <w:qFormat/>
    <w:rsid w:val="009C2CF4"/>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9C2CF4"/>
    <w:rPr>
      <w:rFonts w:ascii="Times New Roman" w:eastAsia="Times New Roman" w:hAnsi="Times New Roman" w:cs="Times New Roman"/>
      <w:sz w:val="20"/>
      <w:szCs w:val="24"/>
    </w:rPr>
  </w:style>
  <w:style w:type="character" w:customStyle="1" w:styleId="pmterms1">
    <w:name w:val="pmterms1"/>
    <w:basedOn w:val="DefaultParagraphFont"/>
    <w:rsid w:val="009C2CF4"/>
  </w:style>
  <w:style w:type="character" w:customStyle="1" w:styleId="hilite1">
    <w:name w:val="hilite1"/>
    <w:basedOn w:val="DefaultParagraphFont"/>
    <w:rsid w:val="009C2CF4"/>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9C2CF4"/>
    <w:pPr>
      <w:contextualSpacing/>
    </w:pPr>
    <w:rPr>
      <w:rFonts w:ascii="Times New Roman" w:eastAsia="Malgun Gothic" w:hAnsi="Times New Roman" w:cs="Times New Roman"/>
      <w:sz w:val="21"/>
      <w:u w:val="single"/>
    </w:rPr>
  </w:style>
  <w:style w:type="character" w:customStyle="1" w:styleId="underlinedChar">
    <w:name w:val="underlined Char"/>
    <w:basedOn w:val="DefaultParagraphFont"/>
    <w:link w:val="underlined"/>
    <w:rsid w:val="009C2CF4"/>
    <w:rPr>
      <w:rFonts w:ascii="Times New Roman" w:eastAsia="Malgun Gothic" w:hAnsi="Times New Roman" w:cs="Times New Roman"/>
      <w:sz w:val="21"/>
      <w:u w:val="single"/>
    </w:rPr>
  </w:style>
  <w:style w:type="paragraph" w:styleId="NoSpacing">
    <w:name w:val="No Spacing"/>
    <w:aliases w:val="ClearFormatting,Dont use,Tag and Cite,Card Format,No Spacing3,No Spacing31,Clear,DDI Tag,Tag Title,No Spacing51,No Spacing22,No Spacing111111,Tags,No Spacing41,No Spacing6,No Spacing7,Very Small Text,No Spacing8,Dont u,No Spacing311"/>
    <w:link w:val="NoSpacingChar"/>
    <w:uiPriority w:val="1"/>
    <w:qFormat/>
    <w:rsid w:val="009C2CF4"/>
    <w:rPr>
      <w:rFonts w:ascii="Times New Roman" w:eastAsia="Times New Roman" w:hAnsi="Times New Roman" w:cs="Times New Roman"/>
    </w:rPr>
  </w:style>
  <w:style w:type="paragraph" w:customStyle="1" w:styleId="Normaltag">
    <w:name w:val="Normal tag"/>
    <w:basedOn w:val="Normal"/>
    <w:link w:val="NormaltagChar"/>
    <w:uiPriority w:val="99"/>
    <w:qFormat/>
    <w:rsid w:val="009C2CF4"/>
    <w:rPr>
      <w:rFonts w:eastAsia="Times New Roman"/>
      <w:b/>
      <w:szCs w:val="20"/>
    </w:rPr>
  </w:style>
  <w:style w:type="character" w:customStyle="1" w:styleId="NormaltagChar">
    <w:name w:val="Normal tag Char"/>
    <w:basedOn w:val="DefaultParagraphFont"/>
    <w:link w:val="Normaltag"/>
    <w:uiPriority w:val="99"/>
    <w:locked/>
    <w:rsid w:val="009C2CF4"/>
    <w:rPr>
      <w:rFonts w:ascii="Calibri" w:eastAsia="Times New Roman" w:hAnsi="Calibri"/>
      <w:b/>
      <w:sz w:val="22"/>
      <w:szCs w:val="20"/>
    </w:rPr>
  </w:style>
  <w:style w:type="character" w:customStyle="1" w:styleId="DebateUnderline">
    <w:name w:val="Debate Underline"/>
    <w:qFormat/>
    <w:rsid w:val="009C2CF4"/>
    <w:rPr>
      <w:rFonts w:ascii="Times New Roman" w:hAnsi="Times New Roman"/>
      <w:sz w:val="20"/>
      <w:szCs w:val="24"/>
      <w:u w:val="thick"/>
    </w:rPr>
  </w:style>
  <w:style w:type="character" w:customStyle="1" w:styleId="blue">
    <w:name w:val="blue"/>
    <w:basedOn w:val="DefaultParagraphFont"/>
    <w:rsid w:val="009C2CF4"/>
    <w:rPr>
      <w:rFonts w:cs="Times New Roman"/>
    </w:rPr>
  </w:style>
  <w:style w:type="paragraph" w:customStyle="1" w:styleId="cites">
    <w:name w:val="cites"/>
    <w:link w:val="Heading1Char3"/>
    <w:autoRedefine/>
    <w:qFormat/>
    <w:rsid w:val="009C2CF4"/>
    <w:pPr>
      <w:contextualSpacing/>
    </w:pPr>
    <w:rPr>
      <w:rFonts w:ascii="Times New Roman" w:eastAsia="Malgun Gothic" w:hAnsi="Times New Roman" w:cs="Times New Roman"/>
      <w:b/>
      <w:u w:val="single"/>
    </w:rPr>
  </w:style>
  <w:style w:type="character" w:customStyle="1" w:styleId="Heading1Char3">
    <w:name w:val="Heading 1 Char3"/>
    <w:basedOn w:val="DefaultParagraphFont"/>
    <w:link w:val="cites"/>
    <w:rsid w:val="009C2CF4"/>
    <w:rPr>
      <w:rFonts w:ascii="Times New Roman" w:eastAsia="Malgun Gothic" w:hAnsi="Times New Roman" w:cs="Times New Roman"/>
      <w:b/>
      <w:u w:val="single"/>
    </w:rPr>
  </w:style>
  <w:style w:type="paragraph" w:customStyle="1" w:styleId="tiny">
    <w:name w:val="tiny"/>
    <w:next w:val="Normal"/>
    <w:link w:val="tinyChar"/>
    <w:autoRedefine/>
    <w:qFormat/>
    <w:rsid w:val="009C2CF4"/>
    <w:pPr>
      <w:contextualSpacing/>
    </w:pPr>
    <w:rPr>
      <w:rFonts w:ascii="Times New Roman" w:eastAsia="Malgun Gothic" w:hAnsi="Times New Roman" w:cs="Times New Roman"/>
      <w:sz w:val="12"/>
    </w:rPr>
  </w:style>
  <w:style w:type="character" w:customStyle="1" w:styleId="tinyChar">
    <w:name w:val="tiny Char"/>
    <w:basedOn w:val="DefaultParagraphFont"/>
    <w:link w:val="tiny"/>
    <w:locked/>
    <w:rsid w:val="009C2CF4"/>
    <w:rPr>
      <w:rFonts w:ascii="Times New Roman" w:eastAsia="Malgun Gothic" w:hAnsi="Times New Roman" w:cs="Times New Roman"/>
      <w:sz w:val="12"/>
    </w:rPr>
  </w:style>
  <w:style w:type="character" w:customStyle="1" w:styleId="CitesChar2">
    <w:name w:val="Cites Char2"/>
    <w:link w:val="Cites0"/>
    <w:rsid w:val="009C2CF4"/>
    <w:rPr>
      <w:rFonts w:eastAsia="Times New Roman" w:cs="Times New Roman"/>
      <w:b/>
      <w:bCs/>
      <w:sz w:val="20"/>
      <w:szCs w:val="20"/>
    </w:rPr>
  </w:style>
  <w:style w:type="character" w:customStyle="1" w:styleId="Heading1Char1">
    <w:name w:val="Heading 1 Char1"/>
    <w:aliases w:val="Pocket Char1"/>
    <w:basedOn w:val="DefaultParagraphFont"/>
    <w:uiPriority w:val="1"/>
    <w:rsid w:val="009C2CF4"/>
    <w:rPr>
      <w:rFonts w:ascii="Arial" w:hAnsi="Arial" w:cs="Arial"/>
      <w:b/>
      <w:bCs/>
      <w:kern w:val="32"/>
      <w:sz w:val="28"/>
      <w:szCs w:val="32"/>
      <w:lang w:bidi="en-US"/>
    </w:rPr>
  </w:style>
  <w:style w:type="paragraph" w:customStyle="1" w:styleId="BlockTitle2">
    <w:name w:val="Block Title2"/>
    <w:basedOn w:val="Normal"/>
    <w:next w:val="Normal"/>
    <w:qFormat/>
    <w:rsid w:val="009C2CF4"/>
    <w:pPr>
      <w:spacing w:after="240"/>
      <w:jc w:val="center"/>
    </w:pPr>
    <w:rPr>
      <w:rFonts w:eastAsia="Times New Roman"/>
      <w:b/>
      <w:sz w:val="32"/>
      <w:u w:val="single"/>
      <w:lang w:bidi="en-US"/>
    </w:rPr>
  </w:style>
  <w:style w:type="paragraph" w:styleId="TOC1">
    <w:name w:val="toc 1"/>
    <w:basedOn w:val="Normal"/>
    <w:next w:val="Normal"/>
    <w:autoRedefine/>
    <w:uiPriority w:val="39"/>
    <w:rsid w:val="009C2CF4"/>
    <w:pPr>
      <w:spacing w:before="120" w:after="120"/>
    </w:pPr>
    <w:rPr>
      <w:rFonts w:eastAsia="Times New Roman"/>
      <w:b/>
      <w:u w:val="single"/>
      <w:lang w:bidi="en-US"/>
    </w:rPr>
  </w:style>
  <w:style w:type="paragraph" w:styleId="TOC9">
    <w:name w:val="toc 9"/>
    <w:basedOn w:val="Normal"/>
    <w:next w:val="Normal"/>
    <w:autoRedefine/>
    <w:rsid w:val="009C2CF4"/>
    <w:pPr>
      <w:ind w:left="1600"/>
    </w:pPr>
    <w:rPr>
      <w:rFonts w:eastAsia="Times New Roman"/>
      <w:sz w:val="20"/>
      <w:lang w:bidi="en-US"/>
    </w:rPr>
  </w:style>
  <w:style w:type="paragraph" w:customStyle="1" w:styleId="TxBrp1">
    <w:name w:val="TxBr_p1"/>
    <w:basedOn w:val="Normal"/>
    <w:qFormat/>
    <w:rsid w:val="009C2CF4"/>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C2CF4"/>
    <w:pPr>
      <w:spacing w:before="100" w:beforeAutospacing="1" w:after="100" w:afterAutospacing="1"/>
    </w:pPr>
    <w:rPr>
      <w:rFonts w:eastAsia="Times New Roman"/>
      <w:lang w:bidi="en-US"/>
    </w:rPr>
  </w:style>
  <w:style w:type="paragraph" w:customStyle="1" w:styleId="fullstory">
    <w:name w:val="fullstory"/>
    <w:basedOn w:val="Normal"/>
    <w:qFormat/>
    <w:rsid w:val="009C2CF4"/>
    <w:pPr>
      <w:spacing w:before="100" w:beforeAutospacing="1" w:after="100" w:afterAutospacing="1"/>
    </w:pPr>
    <w:rPr>
      <w:rFonts w:eastAsia="Times New Roman"/>
      <w:lang w:bidi="en-US"/>
    </w:rPr>
  </w:style>
  <w:style w:type="character" w:customStyle="1" w:styleId="standardcontent">
    <w:name w:val="standardcontent"/>
    <w:basedOn w:val="DefaultParagraphFont"/>
    <w:rsid w:val="009C2CF4"/>
  </w:style>
  <w:style w:type="paragraph" w:customStyle="1" w:styleId="hat">
    <w:name w:val="hat"/>
    <w:basedOn w:val="Normal"/>
    <w:next w:val="Normal"/>
    <w:link w:val="hatChar"/>
    <w:qFormat/>
    <w:rsid w:val="009C2CF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9C2CF4"/>
  </w:style>
  <w:style w:type="paragraph" w:customStyle="1" w:styleId="HotRouteChar">
    <w:name w:val="Hot Route! Char"/>
    <w:basedOn w:val="Normal"/>
    <w:qFormat/>
    <w:rsid w:val="009C2CF4"/>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9C2CF4"/>
    <w:rPr>
      <w:rFonts w:cs="Times New Roman"/>
      <w:b/>
      <w:bCs/>
    </w:rPr>
  </w:style>
  <w:style w:type="paragraph" w:customStyle="1" w:styleId="Default">
    <w:name w:val="Default"/>
    <w:qFormat/>
    <w:rsid w:val="009C2CF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9C2CF4"/>
    <w:rPr>
      <w:rFonts w:ascii="Cambria" w:hAnsi="Cambria" w:cs="Times New Roman"/>
      <w:b/>
      <w:bCs/>
      <w:sz w:val="26"/>
      <w:szCs w:val="26"/>
    </w:rPr>
  </w:style>
  <w:style w:type="character" w:customStyle="1" w:styleId="UnderliningChar">
    <w:name w:val="Underlining Char"/>
    <w:basedOn w:val="DefaultParagraphFont"/>
    <w:link w:val="Underlining"/>
    <w:rsid w:val="009C2CF4"/>
    <w:rPr>
      <w:rFonts w:ascii="Arial Narrow" w:hAnsi="Arial Narrow" w:cs="Times New Roman"/>
      <w:u w:val="single"/>
    </w:rPr>
  </w:style>
  <w:style w:type="character" w:customStyle="1" w:styleId="CardCharChar1">
    <w:name w:val="Card Char Char1"/>
    <w:basedOn w:val="DefaultParagraphFont"/>
    <w:rsid w:val="009C2CF4"/>
    <w:rPr>
      <w:rFonts w:cs="Times New Roman"/>
      <w:b/>
      <w:bCs/>
      <w:sz w:val="28"/>
      <w:szCs w:val="28"/>
    </w:rPr>
  </w:style>
  <w:style w:type="paragraph" w:customStyle="1" w:styleId="Cites0">
    <w:name w:val="Cites"/>
    <w:basedOn w:val="Normal"/>
    <w:link w:val="CitesChar2"/>
    <w:qFormat/>
    <w:rsid w:val="009C2CF4"/>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9C2CF4"/>
    <w:rPr>
      <w:rFonts w:ascii="Times New Roman" w:eastAsia="Calibri" w:hAnsi="Times New Roman" w:cs="Times New Roman"/>
      <w:sz w:val="24"/>
      <w:szCs w:val="24"/>
    </w:rPr>
  </w:style>
  <w:style w:type="character" w:customStyle="1" w:styleId="apple-converted-space">
    <w:name w:val="apple-converted-space"/>
    <w:basedOn w:val="DefaultParagraphFont"/>
    <w:rsid w:val="009C2CF4"/>
  </w:style>
  <w:style w:type="character" w:customStyle="1" w:styleId="hit">
    <w:name w:val="hit"/>
    <w:basedOn w:val="DefaultParagraphFont"/>
    <w:rsid w:val="009C2CF4"/>
    <w:rPr>
      <w:rFonts w:cs="Times New Roman"/>
    </w:rPr>
  </w:style>
  <w:style w:type="paragraph" w:customStyle="1" w:styleId="SmallFont">
    <w:name w:val="Small Font"/>
    <w:basedOn w:val="Normal"/>
    <w:link w:val="SmallFontChar"/>
    <w:qFormat/>
    <w:rsid w:val="009C2CF4"/>
    <w:pPr>
      <w:spacing w:after="200"/>
      <w:jc w:val="both"/>
    </w:pPr>
    <w:rPr>
      <w:rFonts w:eastAsia="Calibri"/>
      <w:szCs w:val="18"/>
    </w:rPr>
  </w:style>
  <w:style w:type="character" w:customStyle="1" w:styleId="SmallFontChar">
    <w:name w:val="Small Font Char"/>
    <w:basedOn w:val="DefaultParagraphFont"/>
    <w:link w:val="SmallFont"/>
    <w:locked/>
    <w:rsid w:val="009C2CF4"/>
    <w:rPr>
      <w:rFonts w:ascii="Calibri" w:eastAsia="Calibri" w:hAnsi="Calibri"/>
      <w:sz w:val="22"/>
      <w:szCs w:val="18"/>
    </w:rPr>
  </w:style>
  <w:style w:type="character" w:customStyle="1" w:styleId="CircleChar1">
    <w:name w:val="Circle Char1"/>
    <w:basedOn w:val="DefaultParagraphFont"/>
    <w:rsid w:val="009C2CF4"/>
    <w:rPr>
      <w:rFonts w:cs="Times New Roman"/>
      <w:b/>
      <w:i/>
      <w:sz w:val="18"/>
      <w:szCs w:val="18"/>
      <w:u w:val="single"/>
      <w:lang w:val="en-US" w:eastAsia="en-US" w:bidi="ar-SA"/>
    </w:rPr>
  </w:style>
  <w:style w:type="character" w:customStyle="1" w:styleId="verdana">
    <w:name w:val="verdana"/>
    <w:basedOn w:val="DefaultParagraphFont"/>
    <w:rsid w:val="009C2CF4"/>
  </w:style>
  <w:style w:type="character" w:customStyle="1" w:styleId="CardsChar1">
    <w:name w:val="Cards Char1"/>
    <w:link w:val="Cards"/>
    <w:rsid w:val="009C2CF4"/>
    <w:rPr>
      <w:rFonts w:ascii="Calibri" w:eastAsia="Times New Roman" w:hAnsi="Calibri" w:cs="Times New Roman"/>
      <w:sz w:val="20"/>
      <w:szCs w:val="20"/>
    </w:rPr>
  </w:style>
  <w:style w:type="paragraph" w:customStyle="1" w:styleId="BlockHeadings">
    <w:name w:val="Block Headings"/>
    <w:basedOn w:val="Normal"/>
    <w:link w:val="BlockHeadingsChar"/>
    <w:qFormat/>
    <w:rsid w:val="009C2CF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9C2CF4"/>
    <w:rPr>
      <w:rFonts w:ascii="Calibri" w:eastAsia="Times New Roman" w:hAnsi="Calibri" w:cs="Times New Roman"/>
      <w:b/>
      <w:sz w:val="20"/>
      <w:szCs w:val="20"/>
    </w:rPr>
  </w:style>
  <w:style w:type="paragraph" w:customStyle="1" w:styleId="loose">
    <w:name w:val="loose"/>
    <w:basedOn w:val="Normal"/>
    <w:qFormat/>
    <w:rsid w:val="009C2CF4"/>
    <w:pPr>
      <w:spacing w:before="210"/>
    </w:pPr>
    <w:rPr>
      <w:rFonts w:eastAsia="Times New Roman"/>
      <w:lang w:eastAsia="zh-CN" w:bidi="he-IL"/>
    </w:rPr>
  </w:style>
  <w:style w:type="character" w:customStyle="1" w:styleId="hit1">
    <w:name w:val="hit1"/>
    <w:basedOn w:val="DefaultParagraphFont"/>
    <w:rsid w:val="009C2CF4"/>
    <w:rPr>
      <w:b/>
      <w:bCs/>
      <w:color w:val="CC0033"/>
    </w:rPr>
  </w:style>
  <w:style w:type="character" w:customStyle="1" w:styleId="upper">
    <w:name w:val="upper"/>
    <w:basedOn w:val="DefaultParagraphFont"/>
    <w:rsid w:val="009C2CF4"/>
  </w:style>
  <w:style w:type="character" w:customStyle="1" w:styleId="Author">
    <w:name w:val="Author"/>
    <w:aliases w:val="Style Date"/>
    <w:basedOn w:val="DefaultParagraphFont"/>
    <w:qFormat/>
    <w:rsid w:val="009C2CF4"/>
    <w:rPr>
      <w:b/>
      <w:sz w:val="24"/>
    </w:rPr>
  </w:style>
  <w:style w:type="character" w:customStyle="1" w:styleId="SmallFont7pt">
    <w:name w:val="Small Font (7 pt)"/>
    <w:basedOn w:val="DefaultParagraphFont"/>
    <w:rsid w:val="009C2CF4"/>
    <w:rPr>
      <w:sz w:val="14"/>
    </w:rPr>
  </w:style>
  <w:style w:type="paragraph" w:customStyle="1" w:styleId="UnderlinedText">
    <w:name w:val="Underlined Text"/>
    <w:basedOn w:val="Normal"/>
    <w:qFormat/>
    <w:rsid w:val="009C2CF4"/>
    <w:rPr>
      <w:rFonts w:eastAsia="Times New Roman"/>
      <w:b/>
      <w:szCs w:val="20"/>
    </w:rPr>
  </w:style>
  <w:style w:type="character" w:customStyle="1" w:styleId="SmallText-New">
    <w:name w:val="Small Text - New"/>
    <w:basedOn w:val="DefaultParagraphFont"/>
    <w:rsid w:val="009C2CF4"/>
    <w:rPr>
      <w:rFonts w:ascii="Arial Narrow" w:hAnsi="Arial Narrow"/>
      <w:sz w:val="14"/>
    </w:rPr>
  </w:style>
  <w:style w:type="paragraph" w:customStyle="1" w:styleId="Smalltext">
    <w:name w:val="Small text"/>
    <w:aliases w:val="Quote1,Quote11"/>
    <w:basedOn w:val="Normal"/>
    <w:link w:val="SmalltextChar"/>
    <w:qFormat/>
    <w:rsid w:val="009C2CF4"/>
    <w:rPr>
      <w:rFonts w:ascii="Arial Narrow" w:eastAsia="Times New Roman" w:hAnsi="Arial Narrow"/>
    </w:rPr>
  </w:style>
  <w:style w:type="character" w:customStyle="1" w:styleId="Underlined-New">
    <w:name w:val="Underlined - New"/>
    <w:basedOn w:val="DefaultParagraphFont"/>
    <w:rsid w:val="009C2CF4"/>
    <w:rPr>
      <w:rFonts w:ascii="Arial Narrow" w:hAnsi="Arial Narrow"/>
      <w:sz w:val="16"/>
      <w:u w:val="single"/>
    </w:rPr>
  </w:style>
  <w:style w:type="paragraph" w:styleId="TOC2">
    <w:name w:val="toc 2"/>
    <w:basedOn w:val="Normal"/>
    <w:next w:val="Normal"/>
    <w:autoRedefine/>
    <w:uiPriority w:val="39"/>
    <w:rsid w:val="009C2CF4"/>
    <w:pPr>
      <w:ind w:left="200"/>
    </w:pPr>
    <w:rPr>
      <w:rFonts w:eastAsia="Times New Roman"/>
      <w:sz w:val="20"/>
      <w:lang w:bidi="en-US"/>
    </w:rPr>
  </w:style>
  <w:style w:type="paragraph" w:styleId="Caption">
    <w:name w:val="caption"/>
    <w:basedOn w:val="Normal"/>
    <w:next w:val="Normal"/>
    <w:qFormat/>
    <w:rsid w:val="009C2CF4"/>
    <w:rPr>
      <w:rFonts w:eastAsia="Times New Roman"/>
      <w:b/>
      <w:bCs/>
      <w:sz w:val="18"/>
      <w:szCs w:val="18"/>
      <w:lang w:bidi="en-US"/>
    </w:rPr>
  </w:style>
  <w:style w:type="paragraph" w:styleId="TOCHeading">
    <w:name w:val="TOC Heading"/>
    <w:basedOn w:val="Heading1"/>
    <w:next w:val="Normal"/>
    <w:uiPriority w:val="39"/>
    <w:qFormat/>
    <w:rsid w:val="009C2CF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val="0"/>
      <w:i/>
      <w:iCs/>
      <w:sz w:val="32"/>
      <w:lang w:bidi="en-US"/>
    </w:rPr>
  </w:style>
  <w:style w:type="character" w:customStyle="1" w:styleId="Boxing">
    <w:name w:val="Boxing"/>
    <w:basedOn w:val="DefaultParagraphFont"/>
    <w:rsid w:val="009C2CF4"/>
    <w:rPr>
      <w:rFonts w:ascii="Arial Narrow" w:hAnsi="Arial Narrow"/>
      <w:dstrike w:val="0"/>
      <w:sz w:val="20"/>
      <w:bdr w:val="single" w:sz="2" w:space="0" w:color="auto"/>
      <w:vertAlign w:val="baseline"/>
    </w:rPr>
  </w:style>
  <w:style w:type="character" w:customStyle="1" w:styleId="style65">
    <w:name w:val="style65"/>
    <w:basedOn w:val="DefaultParagraphFont"/>
    <w:rsid w:val="009C2CF4"/>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9C2CF4"/>
    <w:rPr>
      <w:rFonts w:cs="Arial"/>
      <w:bCs/>
      <w:szCs w:val="26"/>
      <w:u w:val="single"/>
      <w:lang w:val="en-US" w:eastAsia="en-US" w:bidi="ar-SA"/>
    </w:rPr>
  </w:style>
  <w:style w:type="character" w:customStyle="1" w:styleId="qlabel">
    <w:name w:val="q_label"/>
    <w:basedOn w:val="DefaultParagraphFont"/>
    <w:rsid w:val="009C2CF4"/>
  </w:style>
  <w:style w:type="character" w:customStyle="1" w:styleId="alabel">
    <w:name w:val="a_label"/>
    <w:basedOn w:val="DefaultParagraphFont"/>
    <w:rsid w:val="009C2CF4"/>
  </w:style>
  <w:style w:type="character" w:customStyle="1" w:styleId="Style1Char1">
    <w:name w:val="Style1 Char1"/>
    <w:basedOn w:val="DefaultParagraphFont"/>
    <w:rsid w:val="009C2CF4"/>
    <w:rPr>
      <w:rFonts w:eastAsia="SimSun"/>
      <w:sz w:val="20"/>
      <w:szCs w:val="24"/>
      <w:u w:val="single"/>
      <w:lang w:val="en-US" w:eastAsia="zh-CN" w:bidi="ar-SA"/>
    </w:rPr>
  </w:style>
  <w:style w:type="character" w:customStyle="1" w:styleId="UnderlineCharChar">
    <w:name w:val="Underline Char Char"/>
    <w:basedOn w:val="DefaultParagraphFont"/>
    <w:rsid w:val="009C2CF4"/>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9C2CF4"/>
    <w:rPr>
      <w:rFonts w:eastAsia="MS Mincho"/>
      <w:b/>
      <w:u w:val="single"/>
      <w:lang w:val="en-US" w:eastAsia="en-US" w:bidi="ar-SA"/>
    </w:rPr>
  </w:style>
  <w:style w:type="character" w:customStyle="1" w:styleId="CardTextChar0">
    <w:name w:val="Card Text Char"/>
    <w:basedOn w:val="DefaultParagraphFont"/>
    <w:rsid w:val="009C2CF4"/>
    <w:rPr>
      <w:rFonts w:ascii="Times New Roman" w:eastAsia="Times New Roman" w:hAnsi="Times New Roman" w:cs="Times New Roman"/>
      <w:szCs w:val="24"/>
    </w:rPr>
  </w:style>
  <w:style w:type="character" w:customStyle="1" w:styleId="reduce2">
    <w:name w:val="reduce2"/>
    <w:basedOn w:val="DefaultParagraphFont"/>
    <w:rsid w:val="009C2CF4"/>
    <w:rPr>
      <w:rFonts w:ascii="Arial" w:hAnsi="Arial" w:cs="Arial"/>
      <w:color w:val="000000"/>
      <w:sz w:val="10"/>
      <w:szCs w:val="22"/>
    </w:rPr>
  </w:style>
  <w:style w:type="paragraph" w:customStyle="1" w:styleId="BoldUnderline">
    <w:name w:val="BoldUnderline"/>
    <w:link w:val="BoldUnderlineChar"/>
    <w:uiPriority w:val="99"/>
    <w:qFormat/>
    <w:rsid w:val="009C2CF4"/>
    <w:rPr>
      <w:rFonts w:ascii="Times New Roman" w:eastAsia="Times New Roman" w:hAnsi="Times New Roman" w:cs="Times New Roman"/>
      <w:b/>
      <w:sz w:val="20"/>
      <w:u w:val="single"/>
    </w:rPr>
  </w:style>
  <w:style w:type="character" w:customStyle="1" w:styleId="BoldUnderlineChar">
    <w:name w:val="BoldUnderline Char"/>
    <w:basedOn w:val="DefaultParagraphFont"/>
    <w:link w:val="BoldUnderline"/>
    <w:uiPriority w:val="99"/>
    <w:rsid w:val="009C2CF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9C2CF4"/>
    <w:rPr>
      <w:rFonts w:cs="Arial"/>
      <w:bCs/>
      <w:szCs w:val="26"/>
      <w:u w:val="single"/>
      <w:lang w:val="en-US" w:eastAsia="en-US" w:bidi="ar-SA"/>
    </w:rPr>
  </w:style>
  <w:style w:type="paragraph" w:customStyle="1" w:styleId="evidencetextChar">
    <w:name w:val="evidence text Char"/>
    <w:basedOn w:val="Normal"/>
    <w:qFormat/>
    <w:rsid w:val="009C2CF4"/>
    <w:pPr>
      <w:ind w:left="1728" w:right="1008"/>
    </w:pPr>
    <w:rPr>
      <w:rFonts w:eastAsia="Times New Roman"/>
      <w:color w:val="000000"/>
      <w:sz w:val="18"/>
    </w:rPr>
  </w:style>
  <w:style w:type="character" w:customStyle="1" w:styleId="underline2">
    <w:name w:val="underline2"/>
    <w:basedOn w:val="DefaultParagraphFont"/>
    <w:rsid w:val="009C2CF4"/>
    <w:rPr>
      <w:u w:val="single"/>
    </w:rPr>
  </w:style>
  <w:style w:type="character" w:customStyle="1" w:styleId="Style11ptUnderlineBorderSinglesolidlineAuto05pt">
    <w:name w:val="Style 11 pt Underline Border: : (Single solid line Auto  0.5 pt..."/>
    <w:rsid w:val="009C2CF4"/>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9C2CF4"/>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9C2CF4"/>
    <w:rPr>
      <w:rFonts w:ascii="Calibri" w:eastAsia="Times New Roman" w:hAnsi="Calibri" w:cs="Times New Roman"/>
      <w:sz w:val="22"/>
      <w:u w:val="single"/>
      <w:bdr w:val="single" w:sz="4" w:space="0" w:color="auto"/>
    </w:rPr>
  </w:style>
  <w:style w:type="character" w:customStyle="1" w:styleId="UnderlineChar4Char">
    <w:name w:val="Underline Char4 Char"/>
    <w:basedOn w:val="DefaultParagraphFont"/>
    <w:link w:val="UnderlineChar4"/>
    <w:rsid w:val="009C2CF4"/>
    <w:rPr>
      <w:u w:val="single"/>
    </w:rPr>
  </w:style>
  <w:style w:type="paragraph" w:customStyle="1" w:styleId="UnderlineChar4">
    <w:name w:val="Underline Char4"/>
    <w:basedOn w:val="Normal"/>
    <w:link w:val="UnderlineChar4Char"/>
    <w:qFormat/>
    <w:rsid w:val="009C2CF4"/>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9C2CF4"/>
    <w:rPr>
      <w:b/>
      <w:u w:val="single"/>
    </w:rPr>
  </w:style>
  <w:style w:type="paragraph" w:customStyle="1" w:styleId="BoldandUnderlineChar3">
    <w:name w:val="Bold and Underline Char3"/>
    <w:basedOn w:val="Normal"/>
    <w:link w:val="BoldandUnderlineChar3Char2"/>
    <w:qFormat/>
    <w:rsid w:val="009C2CF4"/>
    <w:rPr>
      <w:rFonts w:asciiTheme="minorHAnsi" w:hAnsiTheme="minorHAnsi"/>
      <w:b/>
      <w:sz w:val="24"/>
      <w:u w:val="single"/>
    </w:rPr>
  </w:style>
  <w:style w:type="paragraph" w:customStyle="1" w:styleId="StyleUnderlineChar11pt">
    <w:name w:val="Style Underline Char + 11 pt"/>
    <w:basedOn w:val="Normal"/>
    <w:link w:val="StyleUnderlineChar11ptChar"/>
    <w:qFormat/>
    <w:rsid w:val="009C2CF4"/>
    <w:rPr>
      <w:rFonts w:eastAsia="Times New Roman"/>
      <w:u w:val="single"/>
    </w:rPr>
  </w:style>
  <w:style w:type="character" w:customStyle="1" w:styleId="StyleUnderlineChar11ptChar">
    <w:name w:val="Style Underline Char + 11 pt Char"/>
    <w:basedOn w:val="DefaultParagraphFont"/>
    <w:link w:val="StyleUnderlineChar11pt"/>
    <w:rsid w:val="009C2CF4"/>
    <w:rPr>
      <w:rFonts w:ascii="Calibri" w:eastAsia="Times New Roman" w:hAnsi="Calibri"/>
      <w:sz w:val="22"/>
      <w:u w:val="single"/>
    </w:rPr>
  </w:style>
  <w:style w:type="paragraph" w:customStyle="1" w:styleId="StyleUnderlineChar11ptBold">
    <w:name w:val="Style Underline Char + 11 pt Bold"/>
    <w:basedOn w:val="Normal"/>
    <w:link w:val="StyleUnderlineChar11ptBoldChar"/>
    <w:qFormat/>
    <w:rsid w:val="009C2CF4"/>
    <w:rPr>
      <w:rFonts w:eastAsia="Times New Roman"/>
      <w:b/>
      <w:bCs/>
      <w:u w:val="single"/>
    </w:rPr>
  </w:style>
  <w:style w:type="character" w:customStyle="1" w:styleId="StyleUnderlineChar11ptBoldChar">
    <w:name w:val="Style Underline Char + 11 pt Bold Char"/>
    <w:basedOn w:val="DefaultParagraphFont"/>
    <w:link w:val="StyleUnderlineChar11ptBold"/>
    <w:rsid w:val="009C2CF4"/>
    <w:rPr>
      <w:rFonts w:ascii="Calibri" w:eastAsia="Times New Roman" w:hAnsi="Calibri"/>
      <w:b/>
      <w:bCs/>
      <w:sz w:val="22"/>
      <w:u w:val="single"/>
    </w:rPr>
  </w:style>
  <w:style w:type="character" w:customStyle="1" w:styleId="inside-head">
    <w:name w:val="inside-head"/>
    <w:basedOn w:val="DefaultParagraphFont"/>
    <w:rsid w:val="009C2CF4"/>
  </w:style>
  <w:style w:type="paragraph" w:customStyle="1" w:styleId="Style3">
    <w:name w:val="Style3"/>
    <w:basedOn w:val="Normal"/>
    <w:link w:val="Style3Char"/>
    <w:qFormat/>
    <w:rsid w:val="009C2CF4"/>
    <w:rPr>
      <w:rFonts w:ascii="Arial Narrow" w:eastAsia="Times New Roman" w:hAnsi="Arial Narrow"/>
      <w:b/>
    </w:rPr>
  </w:style>
  <w:style w:type="character" w:customStyle="1" w:styleId="Style3Char">
    <w:name w:val="Style3 Char"/>
    <w:basedOn w:val="DefaultParagraphFont"/>
    <w:link w:val="Style3"/>
    <w:rsid w:val="009C2CF4"/>
    <w:rPr>
      <w:rFonts w:ascii="Arial Narrow" w:eastAsia="Times New Roman" w:hAnsi="Arial Narrow"/>
      <w:b/>
      <w:sz w:val="22"/>
    </w:rPr>
  </w:style>
  <w:style w:type="character" w:customStyle="1" w:styleId="7TimesNewRoman">
    <w:name w:val="7 Times New Roman"/>
    <w:rsid w:val="009C2CF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9C2CF4"/>
  </w:style>
  <w:style w:type="character" w:customStyle="1" w:styleId="officialsbureau">
    <w:name w:val="official_s_bureau"/>
    <w:basedOn w:val="DefaultParagraphFont"/>
    <w:rsid w:val="009C2CF4"/>
  </w:style>
  <w:style w:type="paragraph" w:customStyle="1" w:styleId="Stylecard11ptUnderline">
    <w:name w:val="Style card + 11 pt Underline"/>
    <w:basedOn w:val="Normal"/>
    <w:link w:val="Stylecard11ptUnderlineChar"/>
    <w:qFormat/>
    <w:rsid w:val="009C2CF4"/>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9C2CF4"/>
    <w:rPr>
      <w:rFonts w:ascii="Georgia" w:eastAsia="SimSun" w:hAnsi="Georgia"/>
      <w:sz w:val="22"/>
      <w:u w:val="single"/>
      <w:lang w:eastAsia="zh-CN"/>
    </w:rPr>
  </w:style>
  <w:style w:type="paragraph" w:customStyle="1" w:styleId="Stylecard11ptBoldUnderline">
    <w:name w:val="Style card + 11 pt Bold Underline"/>
    <w:basedOn w:val="Normal"/>
    <w:link w:val="Stylecard11ptBoldUnderlineChar"/>
    <w:qFormat/>
    <w:rsid w:val="009C2CF4"/>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9C2CF4"/>
    <w:rPr>
      <w:rFonts w:ascii="Georgia" w:eastAsia="SimSun" w:hAnsi="Georgia"/>
      <w:b/>
      <w:bCs/>
      <w:sz w:val="22"/>
      <w:u w:val="single"/>
      <w:lang w:eastAsia="zh-CN"/>
    </w:rPr>
  </w:style>
  <w:style w:type="character" w:customStyle="1" w:styleId="StyleStyle11ptBoldUnderlineBorderSinglesolidlineAuto">
    <w:name w:val="Style Style 11 pt Bold Underline Border: : (Single solid line Auto ..."/>
    <w:basedOn w:val="DefaultParagraphFont"/>
    <w:rsid w:val="009C2CF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9C2CF4"/>
    <w:pPr>
      <w:ind w:left="288" w:right="288"/>
    </w:pPr>
    <w:rPr>
      <w:rFonts w:ascii="Georgia" w:eastAsia="SimSun" w:hAnsi="Georgia"/>
      <w:u w:val="single"/>
      <w:lang w:eastAsia="zh-CN"/>
    </w:rPr>
  </w:style>
  <w:style w:type="character" w:customStyle="1" w:styleId="StylecardLatinVerdana-BoldUnderlineChar">
    <w:name w:val="Style card + (Latin) Verdana-Bold Underline Char"/>
    <w:basedOn w:val="cardChar"/>
    <w:link w:val="StylecardLatinVerdana-BoldUnderline"/>
    <w:rsid w:val="009C2CF4"/>
    <w:rPr>
      <w:rFonts w:ascii="Georgia" w:eastAsia="SimSun" w:hAnsi="Georgia"/>
      <w:sz w:val="22"/>
      <w:u w:val="single"/>
      <w:lang w:eastAsia="zh-CN"/>
    </w:rPr>
  </w:style>
  <w:style w:type="paragraph" w:styleId="HTMLPreformatted">
    <w:name w:val="HTML Preformatted"/>
    <w:basedOn w:val="Normal"/>
    <w:link w:val="HTMLPreformattedChar"/>
    <w:rsid w:val="009C2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9C2CF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9C2CF4"/>
    <w:rPr>
      <w:u w:val="single"/>
    </w:rPr>
  </w:style>
  <w:style w:type="character" w:customStyle="1" w:styleId="StyleUnderlining11ptChar">
    <w:name w:val="Style Underlining + 11 pt Char"/>
    <w:basedOn w:val="DefaultParagraphFont"/>
    <w:link w:val="StyleUnderlining11pt"/>
    <w:rsid w:val="009C2CF4"/>
    <w:rPr>
      <w:rFonts w:ascii="Calibri" w:hAnsi="Calibri"/>
      <w:sz w:val="22"/>
      <w:u w:val="single"/>
    </w:rPr>
  </w:style>
  <w:style w:type="paragraph" w:customStyle="1" w:styleId="StyleCardText9pt">
    <w:name w:val="Style Card Text + 9 pt"/>
    <w:basedOn w:val="Normal"/>
    <w:link w:val="StyleCardText9ptChar"/>
    <w:qFormat/>
    <w:rsid w:val="009C2CF4"/>
    <w:pPr>
      <w:spacing w:after="200"/>
      <w:contextualSpacing/>
    </w:pPr>
    <w:rPr>
      <w:rFonts w:eastAsia="Calibri"/>
    </w:rPr>
  </w:style>
  <w:style w:type="character" w:customStyle="1" w:styleId="StyleCardText9ptChar">
    <w:name w:val="Style Card Text + 9 pt Char"/>
    <w:basedOn w:val="DefaultParagraphFont"/>
    <w:link w:val="StyleCardText9pt"/>
    <w:rsid w:val="009C2CF4"/>
    <w:rPr>
      <w:rFonts w:ascii="Calibri" w:eastAsia="Calibri" w:hAnsi="Calibri"/>
      <w:sz w:val="22"/>
    </w:rPr>
  </w:style>
  <w:style w:type="paragraph" w:styleId="Quote">
    <w:name w:val="Quote"/>
    <w:basedOn w:val="Normal"/>
    <w:next w:val="Normal"/>
    <w:link w:val="QuoteChar"/>
    <w:uiPriority w:val="29"/>
    <w:qFormat/>
    <w:rsid w:val="009C2CF4"/>
    <w:pPr>
      <w:widowControl w:val="0"/>
    </w:pPr>
    <w:rPr>
      <w:rFonts w:eastAsia="Times New Roman"/>
      <w:iCs/>
      <w:color w:val="000000"/>
      <w:lang w:bidi="en-US"/>
    </w:rPr>
  </w:style>
  <w:style w:type="character" w:customStyle="1" w:styleId="QuoteChar">
    <w:name w:val="Quote Char"/>
    <w:basedOn w:val="DefaultParagraphFont"/>
    <w:link w:val="Quote"/>
    <w:uiPriority w:val="29"/>
    <w:rsid w:val="009C2CF4"/>
    <w:rPr>
      <w:rFonts w:ascii="Calibri" w:eastAsia="Times New Roman" w:hAnsi="Calibri"/>
      <w:iCs/>
      <w:color w:val="000000"/>
      <w:sz w:val="22"/>
      <w:lang w:bidi="en-US"/>
    </w:rPr>
  </w:style>
  <w:style w:type="paragraph" w:customStyle="1" w:styleId="Underlining">
    <w:name w:val="Underlining"/>
    <w:basedOn w:val="Normal"/>
    <w:link w:val="UnderliningChar"/>
    <w:qFormat/>
    <w:rsid w:val="009C2CF4"/>
    <w:rPr>
      <w:rFonts w:ascii="Arial Narrow" w:hAnsi="Arial Narrow" w:cs="Times New Roman"/>
      <w:sz w:val="24"/>
      <w:u w:val="single"/>
    </w:rPr>
  </w:style>
  <w:style w:type="character" w:customStyle="1" w:styleId="ital-inline">
    <w:name w:val="ital-inline"/>
    <w:basedOn w:val="DefaultParagraphFont"/>
    <w:rsid w:val="009C2CF4"/>
  </w:style>
  <w:style w:type="character" w:customStyle="1" w:styleId="underlineChar">
    <w:name w:val="underline Char"/>
    <w:basedOn w:val="DefaultParagraphFont"/>
    <w:rsid w:val="009C2CF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9C2CF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9C2CF4"/>
    <w:rPr>
      <w:sz w:val="20"/>
      <w:u w:val="single"/>
    </w:rPr>
  </w:style>
  <w:style w:type="paragraph" w:styleId="BodyTextIndent2">
    <w:name w:val="Body Text Indent 2"/>
    <w:basedOn w:val="Normal"/>
    <w:link w:val="BodyTextIndent2Char"/>
    <w:unhideWhenUsed/>
    <w:rsid w:val="009C2CF4"/>
    <w:pPr>
      <w:spacing w:after="120" w:line="480" w:lineRule="auto"/>
      <w:ind w:left="360"/>
    </w:pPr>
  </w:style>
  <w:style w:type="character" w:customStyle="1" w:styleId="BodyTextIndent2Char">
    <w:name w:val="Body Text Indent 2 Char"/>
    <w:basedOn w:val="DefaultParagraphFont"/>
    <w:link w:val="BodyTextIndent2"/>
    <w:rsid w:val="009C2CF4"/>
    <w:rPr>
      <w:rFonts w:ascii="Calibri" w:hAnsi="Calibri"/>
      <w:sz w:val="22"/>
    </w:rPr>
  </w:style>
  <w:style w:type="paragraph" w:styleId="BodyTextIndent3">
    <w:name w:val="Body Text Indent 3"/>
    <w:basedOn w:val="Normal"/>
    <w:link w:val="BodyTextIndent3Char"/>
    <w:uiPriority w:val="99"/>
    <w:semiHidden/>
    <w:unhideWhenUsed/>
    <w:rsid w:val="009C2CF4"/>
    <w:pPr>
      <w:spacing w:after="120"/>
      <w:ind w:left="360"/>
    </w:pPr>
    <w:rPr>
      <w:szCs w:val="16"/>
    </w:rPr>
  </w:style>
  <w:style w:type="character" w:customStyle="1" w:styleId="BodyTextIndent3Char">
    <w:name w:val="Body Text Indent 3 Char"/>
    <w:basedOn w:val="DefaultParagraphFont"/>
    <w:link w:val="BodyTextIndent3"/>
    <w:uiPriority w:val="99"/>
    <w:semiHidden/>
    <w:rsid w:val="009C2CF4"/>
    <w:rPr>
      <w:rFonts w:ascii="Calibri" w:hAnsi="Calibri"/>
      <w:sz w:val="22"/>
      <w:szCs w:val="16"/>
    </w:rPr>
  </w:style>
  <w:style w:type="paragraph" w:styleId="BodyText2">
    <w:name w:val="Body Text 2"/>
    <w:basedOn w:val="Normal"/>
    <w:link w:val="BodyText2Char"/>
    <w:unhideWhenUsed/>
    <w:rsid w:val="009C2CF4"/>
    <w:pPr>
      <w:spacing w:after="120" w:line="480" w:lineRule="auto"/>
    </w:pPr>
  </w:style>
  <w:style w:type="character" w:customStyle="1" w:styleId="BodyText2Char">
    <w:name w:val="Body Text 2 Char"/>
    <w:basedOn w:val="DefaultParagraphFont"/>
    <w:link w:val="BodyText2"/>
    <w:rsid w:val="009C2CF4"/>
    <w:rPr>
      <w:rFonts w:ascii="Calibri" w:hAnsi="Calibri"/>
      <w:sz w:val="22"/>
    </w:rPr>
  </w:style>
  <w:style w:type="paragraph" w:styleId="BodyTextIndent">
    <w:name w:val="Body Text Indent"/>
    <w:basedOn w:val="Normal"/>
    <w:link w:val="BodyTextIndentChar"/>
    <w:uiPriority w:val="99"/>
    <w:unhideWhenUsed/>
    <w:rsid w:val="009C2CF4"/>
    <w:pPr>
      <w:spacing w:after="120"/>
      <w:ind w:left="360"/>
    </w:pPr>
  </w:style>
  <w:style w:type="character" w:customStyle="1" w:styleId="BodyTextIndentChar">
    <w:name w:val="Body Text Indent Char"/>
    <w:basedOn w:val="DefaultParagraphFont"/>
    <w:link w:val="BodyTextIndent"/>
    <w:uiPriority w:val="99"/>
    <w:rsid w:val="009C2CF4"/>
    <w:rPr>
      <w:rFonts w:ascii="Calibri" w:hAnsi="Calibri"/>
      <w:sz w:val="22"/>
    </w:rPr>
  </w:style>
  <w:style w:type="paragraph" w:styleId="BodyText3">
    <w:name w:val="Body Text 3"/>
    <w:basedOn w:val="Normal"/>
    <w:link w:val="BodyText3Char"/>
    <w:unhideWhenUsed/>
    <w:rsid w:val="009C2CF4"/>
    <w:pPr>
      <w:spacing w:after="120"/>
    </w:pPr>
    <w:rPr>
      <w:szCs w:val="16"/>
    </w:rPr>
  </w:style>
  <w:style w:type="character" w:customStyle="1" w:styleId="BodyText3Char">
    <w:name w:val="Body Text 3 Char"/>
    <w:basedOn w:val="DefaultParagraphFont"/>
    <w:link w:val="BodyText3"/>
    <w:rsid w:val="009C2CF4"/>
    <w:rPr>
      <w:rFonts w:ascii="Calibri" w:hAnsi="Calibri"/>
      <w:sz w:val="22"/>
      <w:szCs w:val="16"/>
    </w:rPr>
  </w:style>
  <w:style w:type="character" w:customStyle="1" w:styleId="StyleBold">
    <w:name w:val="Style Bold"/>
    <w:basedOn w:val="DefaultParagraphFont"/>
    <w:uiPriority w:val="9"/>
    <w:semiHidden/>
    <w:rsid w:val="009C2CF4"/>
    <w:rPr>
      <w:b/>
      <w:bCs/>
    </w:rPr>
  </w:style>
  <w:style w:type="character" w:customStyle="1" w:styleId="body-text">
    <w:name w:val="body-text"/>
    <w:basedOn w:val="DefaultParagraphFont"/>
    <w:rsid w:val="009C2CF4"/>
  </w:style>
  <w:style w:type="paragraph" w:customStyle="1" w:styleId="StyleStyle411ptBoldBorderSinglesolidlineAuto0">
    <w:name w:val="Style Style4 + 11 pt Bold Border: : (Single solid line Auto  0...."/>
    <w:basedOn w:val="Normal"/>
    <w:link w:val="StyleStyle411ptBoldBorderSinglesolidlineAuto0Char"/>
    <w:qFormat/>
    <w:rsid w:val="009C2CF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C2CF4"/>
    <w:rPr>
      <w:rFonts w:ascii="Calibri" w:eastAsia="Times New Roman" w:hAnsi="Calibri"/>
      <w:b/>
      <w:bCs/>
      <w:sz w:val="22"/>
      <w:u w:val="single"/>
      <w:bdr w:val="single" w:sz="4" w:space="0" w:color="auto"/>
    </w:rPr>
  </w:style>
  <w:style w:type="character" w:customStyle="1" w:styleId="BalloonTextChar1">
    <w:name w:val="Balloon Text Char1"/>
    <w:basedOn w:val="DefaultParagraphFont"/>
    <w:uiPriority w:val="99"/>
    <w:rsid w:val="009C2CF4"/>
    <w:rPr>
      <w:rFonts w:ascii="Tahoma" w:hAnsi="Tahoma" w:cs="Tahoma"/>
      <w:sz w:val="16"/>
      <w:szCs w:val="16"/>
    </w:rPr>
  </w:style>
  <w:style w:type="character" w:customStyle="1" w:styleId="globalcontentbody">
    <w:name w:val="globalcontentbody"/>
    <w:basedOn w:val="DefaultParagraphFont"/>
    <w:rsid w:val="009C2CF4"/>
  </w:style>
  <w:style w:type="paragraph" w:customStyle="1" w:styleId="StyleStyle112pt">
    <w:name w:val="Style Style1 + 12 pt"/>
    <w:basedOn w:val="Normal"/>
    <w:link w:val="StyleStyle112ptChar"/>
    <w:qFormat/>
    <w:rsid w:val="009C2CF4"/>
    <w:rPr>
      <w:rFonts w:eastAsia="SimSun"/>
      <w:u w:val="single"/>
      <w:lang w:eastAsia="zh-CN"/>
    </w:rPr>
  </w:style>
  <w:style w:type="character" w:customStyle="1" w:styleId="StyleStyle112ptChar">
    <w:name w:val="Style Style1 + 12 pt Char"/>
    <w:basedOn w:val="DefaultParagraphFont"/>
    <w:link w:val="StyleStyle112pt"/>
    <w:rsid w:val="009C2CF4"/>
    <w:rPr>
      <w:rFonts w:ascii="Calibri" w:eastAsia="SimSun" w:hAnsi="Calibri"/>
      <w:sz w:val="22"/>
      <w:u w:val="single"/>
      <w:lang w:eastAsia="zh-CN"/>
    </w:rPr>
  </w:style>
  <w:style w:type="paragraph" w:customStyle="1" w:styleId="MinimizedText">
    <w:name w:val="Minimized Text"/>
    <w:basedOn w:val="Normal"/>
    <w:link w:val="MinimizedTextChar"/>
    <w:qFormat/>
    <w:rsid w:val="009C2CF4"/>
    <w:rPr>
      <w:rFonts w:eastAsia="Times New Roman"/>
    </w:rPr>
  </w:style>
  <w:style w:type="character" w:customStyle="1" w:styleId="MinimizedTextChar">
    <w:name w:val="Minimized Text Char"/>
    <w:basedOn w:val="DefaultParagraphFont"/>
    <w:link w:val="MinimizedText"/>
    <w:rsid w:val="009C2CF4"/>
    <w:rPr>
      <w:rFonts w:ascii="Calibri" w:eastAsia="Times New Roman" w:hAnsi="Calibri"/>
      <w:sz w:val="22"/>
    </w:rPr>
  </w:style>
  <w:style w:type="character" w:customStyle="1" w:styleId="term1">
    <w:name w:val="term1"/>
    <w:basedOn w:val="DefaultParagraphFont"/>
    <w:rsid w:val="009C2CF4"/>
    <w:rPr>
      <w:b/>
      <w:bCs/>
    </w:rPr>
  </w:style>
  <w:style w:type="character" w:customStyle="1" w:styleId="Styleterm111ptUnderline">
    <w:name w:val="Style term1 + 11 pt Underline"/>
    <w:basedOn w:val="term1"/>
    <w:rsid w:val="009C2CF4"/>
    <w:rPr>
      <w:b/>
      <w:bCs/>
      <w:sz w:val="20"/>
      <w:u w:val="single"/>
    </w:rPr>
  </w:style>
  <w:style w:type="paragraph" w:customStyle="1" w:styleId="StyleMinimizedTextArialNarrow10pt">
    <w:name w:val="Style Minimized Text + Arial Narrow 10 pt"/>
    <w:basedOn w:val="MinimizedText"/>
    <w:link w:val="StyleMinimizedTextArialNarrow10ptChar"/>
    <w:qFormat/>
    <w:rsid w:val="009C2CF4"/>
    <w:rPr>
      <w:sz w:val="20"/>
    </w:rPr>
  </w:style>
  <w:style w:type="character" w:customStyle="1" w:styleId="StyleMinimizedTextArialNarrow10ptChar">
    <w:name w:val="Style Minimized Text + Arial Narrow 10 pt Char"/>
    <w:basedOn w:val="MinimizedTextChar"/>
    <w:link w:val="StyleMinimizedTextArialNarrow10pt"/>
    <w:rsid w:val="009C2CF4"/>
    <w:rPr>
      <w:rFonts w:ascii="Calibri" w:eastAsia="Times New Roman" w:hAnsi="Calibri"/>
      <w:sz w:val="20"/>
    </w:rPr>
  </w:style>
  <w:style w:type="character" w:customStyle="1" w:styleId="Styleunderline11ptBold">
    <w:name w:val="Style underline + 11 pt Bold"/>
    <w:basedOn w:val="underline"/>
    <w:rsid w:val="009C2CF4"/>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9C2CF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9C2CF4"/>
    <w:rPr>
      <w:rFonts w:ascii="Calibri" w:eastAsia="Times New Roman" w:hAnsi="Calibri"/>
      <w:sz w:val="22"/>
      <w:u w:val="single"/>
      <w:bdr w:val="single" w:sz="4" w:space="0" w:color="auto"/>
    </w:rPr>
  </w:style>
  <w:style w:type="character" w:customStyle="1" w:styleId="Style9pt">
    <w:name w:val="Style 9 pt"/>
    <w:basedOn w:val="DefaultParagraphFont"/>
    <w:rsid w:val="009C2CF4"/>
    <w:rPr>
      <w:rFonts w:ascii="Times New Roman" w:hAnsi="Times New Roman"/>
      <w:sz w:val="20"/>
    </w:rPr>
  </w:style>
  <w:style w:type="paragraph" w:customStyle="1" w:styleId="StyleStyle49pt3">
    <w:name w:val="Style Style4 + 9 pt3"/>
    <w:basedOn w:val="Style4"/>
    <w:link w:val="StyleStyle49pt3Char"/>
    <w:qFormat/>
    <w:rsid w:val="009C2CF4"/>
    <w:rPr>
      <w:rFonts w:cs="Times New Roman"/>
    </w:rPr>
  </w:style>
  <w:style w:type="character" w:customStyle="1" w:styleId="StyleStyle49pt3Char">
    <w:name w:val="Style Style4 + 9 pt3 Char"/>
    <w:basedOn w:val="Style4Char"/>
    <w:link w:val="StyleStyle49pt3"/>
    <w:rsid w:val="009C2CF4"/>
    <w:rPr>
      <w:rFonts w:ascii="Calibri" w:eastAsia="Times New Roman" w:hAnsi="Calibri" w:cs="Times New Roman"/>
      <w:sz w:val="22"/>
      <w:u w:val="single"/>
    </w:rPr>
  </w:style>
  <w:style w:type="paragraph" w:customStyle="1" w:styleId="StyleStyle4Bold">
    <w:name w:val="Style Style4 + Bold"/>
    <w:basedOn w:val="Style4"/>
    <w:link w:val="StyleStyle4BoldChar"/>
    <w:qFormat/>
    <w:rsid w:val="009C2CF4"/>
    <w:rPr>
      <w:rFonts w:cs="Times New Roman"/>
      <w:b/>
      <w:bCs/>
    </w:rPr>
  </w:style>
  <w:style w:type="character" w:customStyle="1" w:styleId="StyleStyle4BoldChar">
    <w:name w:val="Style Style4 + Bold Char"/>
    <w:basedOn w:val="Style4Char"/>
    <w:link w:val="StyleStyle4Bold"/>
    <w:rsid w:val="009C2CF4"/>
    <w:rPr>
      <w:rFonts w:ascii="Calibri" w:eastAsia="Times New Roman" w:hAnsi="Calibri" w:cs="Times New Roman"/>
      <w:b/>
      <w:bCs/>
      <w:sz w:val="22"/>
      <w:u w:val="single"/>
    </w:rPr>
  </w:style>
  <w:style w:type="character" w:customStyle="1" w:styleId="CharChar11">
    <w:name w:val="Char Char11"/>
    <w:basedOn w:val="DefaultParagraphFont"/>
    <w:rsid w:val="009C2CF4"/>
    <w:rPr>
      <w:rFonts w:cs="Arial"/>
      <w:bCs/>
      <w:szCs w:val="26"/>
      <w:u w:val="single"/>
      <w:lang w:val="en-US" w:eastAsia="en-US" w:bidi="ar-SA"/>
    </w:rPr>
  </w:style>
  <w:style w:type="character" w:customStyle="1" w:styleId="authorbio">
    <w:name w:val="authorbio"/>
    <w:basedOn w:val="DefaultParagraphFont"/>
    <w:rsid w:val="009C2CF4"/>
  </w:style>
  <w:style w:type="character" w:customStyle="1" w:styleId="a">
    <w:name w:val="a"/>
    <w:basedOn w:val="DefaultParagraphFont"/>
    <w:rsid w:val="009C2CF4"/>
  </w:style>
  <w:style w:type="character" w:customStyle="1" w:styleId="StyleStyleUnderline411pt">
    <w:name w:val="Style Style Underline4 + 11 pt"/>
    <w:basedOn w:val="DefaultParagraphFont"/>
    <w:rsid w:val="009C2CF4"/>
    <w:rPr>
      <w:sz w:val="20"/>
      <w:u w:val="single"/>
    </w:rPr>
  </w:style>
  <w:style w:type="character" w:customStyle="1" w:styleId="StyleStyleUnderline411ptBold">
    <w:name w:val="Style Style Underline4 + 11 pt Bold"/>
    <w:basedOn w:val="DefaultParagraphFont"/>
    <w:rsid w:val="009C2CF4"/>
    <w:rPr>
      <w:b/>
      <w:bCs/>
      <w:sz w:val="20"/>
      <w:u w:val="single"/>
    </w:rPr>
  </w:style>
  <w:style w:type="character" w:customStyle="1" w:styleId="StyleStyleUnderline311pt">
    <w:name w:val="Style Style Underline3 + 11 pt"/>
    <w:basedOn w:val="DefaultParagraphFont"/>
    <w:rsid w:val="009C2CF4"/>
    <w:rPr>
      <w:sz w:val="20"/>
      <w:u w:val="single"/>
    </w:rPr>
  </w:style>
  <w:style w:type="character" w:customStyle="1" w:styleId="StyleStyleUnderline311ptBold">
    <w:name w:val="Style Style Underline3 + 11 pt Bold"/>
    <w:basedOn w:val="DefaultParagraphFont"/>
    <w:rsid w:val="009C2CF4"/>
    <w:rPr>
      <w:b/>
      <w:bCs/>
      <w:sz w:val="20"/>
      <w:u w:val="single"/>
    </w:rPr>
  </w:style>
  <w:style w:type="character" w:customStyle="1" w:styleId="StyleUnderline3">
    <w:name w:val="Style Underline3"/>
    <w:basedOn w:val="DefaultParagraphFont"/>
    <w:rsid w:val="009C2CF4"/>
    <w:rPr>
      <w:u w:val="single"/>
    </w:rPr>
  </w:style>
  <w:style w:type="paragraph" w:customStyle="1" w:styleId="StyleStyle111ptBorderSinglesolidlineAuto05ptL">
    <w:name w:val="Style Style1 + 11 pt Border: : (Single solid line Auto  0.5 pt L..."/>
    <w:link w:val="StyleStyle111ptBorderSinglesolidlineAuto05ptLChar"/>
    <w:qFormat/>
    <w:rsid w:val="009C2CF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9C2CF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9C2CF4"/>
    <w:rPr>
      <w:u w:val="single"/>
    </w:rPr>
  </w:style>
  <w:style w:type="character" w:customStyle="1" w:styleId="NothingChar">
    <w:name w:val="Nothing Char"/>
    <w:basedOn w:val="DefaultParagraphFont"/>
    <w:link w:val="Nothing"/>
    <w:rsid w:val="009C2CF4"/>
    <w:rPr>
      <w:rFonts w:ascii="Times New Roman" w:eastAsia="Times New Roman" w:hAnsi="Times New Roman" w:cs="Times New Roman"/>
      <w:sz w:val="20"/>
    </w:rPr>
  </w:style>
  <w:style w:type="character" w:customStyle="1" w:styleId="CardsFont12pt0">
    <w:name w:val="Cards + Font 12pt"/>
    <w:basedOn w:val="DefaultParagraphFont"/>
    <w:rsid w:val="009C2CF4"/>
    <w:rPr>
      <w:rFonts w:ascii="Times New Roman" w:eastAsia="Calibri" w:hAnsi="Times New Roman" w:cs="Times New Roman"/>
      <w:sz w:val="24"/>
      <w:szCs w:val="20"/>
      <w:u w:val="single"/>
    </w:rPr>
  </w:style>
  <w:style w:type="paragraph" w:customStyle="1" w:styleId="SmallText0">
    <w:name w:val="Small Text"/>
    <w:link w:val="SmallTextChar0"/>
    <w:qFormat/>
    <w:rsid w:val="009C2CF4"/>
    <w:pPr>
      <w:spacing w:after="200" w:line="276" w:lineRule="auto"/>
    </w:pPr>
    <w:rPr>
      <w:rFonts w:ascii="Times New Roman" w:eastAsia="MS Mincho" w:hAnsi="Times New Roman" w:cs="Times New Roman"/>
      <w:sz w:val="15"/>
      <w:lang w:eastAsia="ja-JP"/>
    </w:rPr>
  </w:style>
  <w:style w:type="character" w:customStyle="1" w:styleId="SmallTextChar0">
    <w:name w:val="Small Text Char"/>
    <w:basedOn w:val="CardTextChar0"/>
    <w:link w:val="SmallText0"/>
    <w:rsid w:val="009C2CF4"/>
    <w:rPr>
      <w:rFonts w:ascii="Times New Roman" w:eastAsia="MS Mincho" w:hAnsi="Times New Roman" w:cs="Times New Roman"/>
      <w:sz w:val="15"/>
      <w:szCs w:val="24"/>
      <w:lang w:eastAsia="ja-JP"/>
    </w:rPr>
  </w:style>
  <w:style w:type="paragraph" w:customStyle="1" w:styleId="Circled">
    <w:name w:val="Circled"/>
    <w:link w:val="CircledChar"/>
    <w:qFormat/>
    <w:rsid w:val="009C2CF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0"/>
    <w:link w:val="Circled"/>
    <w:rsid w:val="009C2CF4"/>
    <w:rPr>
      <w:rFonts w:ascii="Times New Roman" w:eastAsia="MS Mincho" w:hAnsi="Times New Roman" w:cs="Times New Roman"/>
      <w:b/>
      <w:sz w:val="22"/>
      <w:szCs w:val="20"/>
      <w:u w:val="single"/>
      <w:lang w:eastAsia="ja-JP"/>
    </w:rPr>
  </w:style>
  <w:style w:type="character" w:customStyle="1" w:styleId="UnderlinedChar0">
    <w:name w:val="Underlined Char"/>
    <w:basedOn w:val="CardTextChar0"/>
    <w:rsid w:val="009C2CF4"/>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9C2CF4"/>
  </w:style>
  <w:style w:type="character" w:customStyle="1" w:styleId="part-of-speech">
    <w:name w:val="part-of-speech"/>
    <w:basedOn w:val="DefaultParagraphFont"/>
    <w:rsid w:val="009C2CF4"/>
  </w:style>
  <w:style w:type="character" w:customStyle="1" w:styleId="sep">
    <w:name w:val="sep"/>
    <w:basedOn w:val="DefaultParagraphFont"/>
    <w:rsid w:val="009C2CF4"/>
  </w:style>
  <w:style w:type="character" w:customStyle="1" w:styleId="pron">
    <w:name w:val="pron"/>
    <w:basedOn w:val="DefaultParagraphFont"/>
    <w:rsid w:val="009C2CF4"/>
  </w:style>
  <w:style w:type="paragraph" w:customStyle="1" w:styleId="StyleStyle4LatinTimesNewRomanAsianSimSun">
    <w:name w:val="Style Style4 + (Latin) Times New Roman (Asian) SimSun"/>
    <w:basedOn w:val="Normal"/>
    <w:link w:val="StyleStyle4LatinTimesNewRomanAsianSimSunChar"/>
    <w:qFormat/>
    <w:rsid w:val="009C2CF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9C2CF4"/>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C2CF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9C2CF4"/>
    <w:rPr>
      <w:rFonts w:ascii="Calibri" w:eastAsia="SimSun" w:hAnsi="Calibri"/>
      <w:b/>
      <w:bCs/>
      <w:sz w:val="22"/>
      <w:u w:val="single"/>
    </w:rPr>
  </w:style>
  <w:style w:type="character" w:customStyle="1" w:styleId="CharChar3">
    <w:name w:val="Char Char3"/>
    <w:basedOn w:val="DefaultParagraphFont"/>
    <w:rsid w:val="009C2CF4"/>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9C2CF4"/>
    <w:rPr>
      <w:bCs/>
      <w:szCs w:val="26"/>
      <w:u w:val="single"/>
    </w:rPr>
  </w:style>
  <w:style w:type="paragraph" w:styleId="Subtitle">
    <w:name w:val="Subtitle"/>
    <w:aliases w:val="Underlined card text"/>
    <w:basedOn w:val="Normal"/>
    <w:next w:val="Normal"/>
    <w:link w:val="SubtitleChar"/>
    <w:uiPriority w:val="99"/>
    <w:qFormat/>
    <w:rsid w:val="009C2CF4"/>
    <w:pPr>
      <w:spacing w:after="60"/>
      <w:outlineLvl w:val="1"/>
    </w:pPr>
    <w:rPr>
      <w:rFonts w:asciiTheme="minorHAnsi" w:hAnsiTheme="minorHAnsi"/>
      <w:bCs/>
      <w:sz w:val="24"/>
      <w:szCs w:val="26"/>
      <w:u w:val="single"/>
    </w:rPr>
  </w:style>
  <w:style w:type="character" w:customStyle="1" w:styleId="SubtitleChar1">
    <w:name w:val="Subtitle Char1"/>
    <w:aliases w:val="Underlined card text Char1"/>
    <w:basedOn w:val="DefaultParagraphFont"/>
    <w:rsid w:val="009C2CF4"/>
    <w:rPr>
      <w:color w:val="5A5A5A" w:themeColor="text1" w:themeTint="A5"/>
      <w:spacing w:val="15"/>
      <w:sz w:val="22"/>
      <w:szCs w:val="22"/>
    </w:rPr>
  </w:style>
  <w:style w:type="paragraph" w:customStyle="1" w:styleId="StyleStyle411pt1">
    <w:name w:val="Style Style4 + 11 pt1"/>
    <w:basedOn w:val="Style4"/>
    <w:link w:val="StyleStyle411pt1Char"/>
    <w:qFormat/>
    <w:rsid w:val="009C2CF4"/>
    <w:rPr>
      <w:rFonts w:cs="Times New Roman"/>
    </w:rPr>
  </w:style>
  <w:style w:type="character" w:customStyle="1" w:styleId="StyleStyle411pt1Char">
    <w:name w:val="Style Style4 + 11 pt1 Char"/>
    <w:basedOn w:val="Style4Char"/>
    <w:link w:val="StyleStyle411pt1"/>
    <w:rsid w:val="009C2CF4"/>
    <w:rPr>
      <w:rFonts w:ascii="Calibri" w:eastAsia="Times New Roman" w:hAnsi="Calibri" w:cs="Times New Roman"/>
      <w:sz w:val="22"/>
      <w:u w:val="single"/>
    </w:rPr>
  </w:style>
  <w:style w:type="character" w:customStyle="1" w:styleId="BoldandUnderlineCharChar2">
    <w:name w:val="Bold and Underline Char Char2"/>
    <w:basedOn w:val="DefaultParagraphFont"/>
    <w:rsid w:val="009C2CF4"/>
    <w:rPr>
      <w:b/>
      <w:u w:val="single"/>
      <w:lang w:val="en-US" w:eastAsia="en-US" w:bidi="ar-SA"/>
    </w:rPr>
  </w:style>
  <w:style w:type="character" w:customStyle="1" w:styleId="StyleUnderlineCharChar111pt">
    <w:name w:val="Style Underline Char Char1 + 11 pt"/>
    <w:basedOn w:val="DefaultParagraphFont"/>
    <w:rsid w:val="009C2CF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9C2CF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9C2CF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9C2CF4"/>
    <w:rPr>
      <w:sz w:val="22"/>
      <w:u w:val="single"/>
    </w:rPr>
  </w:style>
  <w:style w:type="paragraph" w:customStyle="1" w:styleId="StyleMinimizedTextArialNarrow9pt">
    <w:name w:val="Style Minimized Text + Arial Narrow 9 pt"/>
    <w:basedOn w:val="Normal"/>
    <w:link w:val="StyleMinimizedTextArialNarrow9ptChar"/>
    <w:qFormat/>
    <w:rsid w:val="009C2CF4"/>
    <w:rPr>
      <w:rFonts w:eastAsia="Times New Roman"/>
    </w:rPr>
  </w:style>
  <w:style w:type="character" w:customStyle="1" w:styleId="StyleMinimizedTextArialNarrow9ptChar">
    <w:name w:val="Style Minimized Text + Arial Narrow 9 pt Char"/>
    <w:basedOn w:val="DefaultParagraphFont"/>
    <w:link w:val="StyleMinimizedTextArialNarrow9pt"/>
    <w:rsid w:val="009C2CF4"/>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9C2CF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9C2CF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9C2CF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9C2CF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9C2CF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9C2CF4"/>
    <w:rPr>
      <w:b w:val="0"/>
      <w:bCs/>
      <w:sz w:val="20"/>
      <w:u w:val="single"/>
      <w:lang w:val="en-US" w:eastAsia="en-US" w:bidi="ar-SA"/>
    </w:rPr>
  </w:style>
  <w:style w:type="character" w:customStyle="1" w:styleId="Styleunderline9pt">
    <w:name w:val="Style underline + 9 pt"/>
    <w:basedOn w:val="underline"/>
    <w:rsid w:val="009C2CF4"/>
    <w:rPr>
      <w:rFonts w:ascii="Times New Roman" w:hAnsi="Times New Roman" w:cs="Times New Roman"/>
      <w:b/>
      <w:sz w:val="20"/>
      <w:u w:val="single"/>
    </w:rPr>
  </w:style>
  <w:style w:type="character" w:customStyle="1" w:styleId="StyleTimesNewRoman9pt">
    <w:name w:val="Style Times New Roman 9 pt"/>
    <w:basedOn w:val="DefaultParagraphFont"/>
    <w:rsid w:val="009C2CF4"/>
    <w:rPr>
      <w:rFonts w:ascii="Times New Roman" w:hAnsi="Times New Roman"/>
      <w:sz w:val="20"/>
    </w:rPr>
  </w:style>
  <w:style w:type="character" w:customStyle="1" w:styleId="Styleunderline9pt1">
    <w:name w:val="Style underline + 9 pt1"/>
    <w:basedOn w:val="underline"/>
    <w:rsid w:val="009C2CF4"/>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9C2CF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9C2CF4"/>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9C2CF4"/>
    <w:rPr>
      <w:b/>
      <w:bCs/>
      <w:noProof w:val="0"/>
      <w:sz w:val="20"/>
      <w:u w:val="single"/>
      <w:lang w:val="en-US" w:eastAsia="en-US" w:bidi="ar-SA"/>
    </w:rPr>
  </w:style>
  <w:style w:type="character" w:customStyle="1" w:styleId="Hyperlink23">
    <w:name w:val="Hyperlink23"/>
    <w:basedOn w:val="DefaultParagraphFont"/>
    <w:rsid w:val="009C2CF4"/>
    <w:rPr>
      <w:color w:val="3300CC"/>
      <w:u w:val="single"/>
    </w:rPr>
  </w:style>
  <w:style w:type="paragraph" w:customStyle="1" w:styleId="cardCharChar">
    <w:name w:val="card Char Char"/>
    <w:basedOn w:val="Normal"/>
    <w:link w:val="cardCharCharChar"/>
    <w:qFormat/>
    <w:rsid w:val="009C2CF4"/>
    <w:pPr>
      <w:ind w:left="288" w:right="288"/>
    </w:pPr>
    <w:rPr>
      <w:rFonts w:eastAsia="Times New Roman"/>
      <w:szCs w:val="20"/>
    </w:rPr>
  </w:style>
  <w:style w:type="character" w:customStyle="1" w:styleId="cardCharCharChar">
    <w:name w:val="card Char Char Char"/>
    <w:basedOn w:val="DefaultParagraphFont"/>
    <w:link w:val="cardCharChar"/>
    <w:rsid w:val="009C2CF4"/>
    <w:rPr>
      <w:rFonts w:ascii="Calibri" w:eastAsia="Times New Roman" w:hAnsi="Calibri"/>
      <w:sz w:val="22"/>
      <w:szCs w:val="20"/>
    </w:rPr>
  </w:style>
  <w:style w:type="character" w:customStyle="1" w:styleId="StyleunderlineArialNarrow9ptBold">
    <w:name w:val="Style underline + Arial Narrow 9 pt Bold"/>
    <w:basedOn w:val="underline"/>
    <w:rsid w:val="009C2CF4"/>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9C2CF4"/>
  </w:style>
  <w:style w:type="character" w:customStyle="1" w:styleId="StylecardCharCharArialNarrow9ptChar">
    <w:name w:val="Style card Char Char + Arial Narrow 9 pt Char"/>
    <w:basedOn w:val="cardCharCharChar"/>
    <w:link w:val="StylecardCharCharArialNarrow9pt"/>
    <w:rsid w:val="009C2CF4"/>
    <w:rPr>
      <w:rFonts w:ascii="Calibri" w:eastAsia="Times New Roman" w:hAnsi="Calibri"/>
      <w:sz w:val="22"/>
      <w:szCs w:val="20"/>
    </w:rPr>
  </w:style>
  <w:style w:type="character" w:customStyle="1" w:styleId="UnderlineCharCharChar">
    <w:name w:val="Underline Char Char Char"/>
    <w:basedOn w:val="DefaultParagraphFont"/>
    <w:rsid w:val="009C2CF4"/>
    <w:rPr>
      <w:noProof w:val="0"/>
      <w:u w:val="single"/>
      <w:lang w:val="en-US" w:eastAsia="en-US" w:bidi="ar-SA"/>
    </w:rPr>
  </w:style>
  <w:style w:type="character" w:customStyle="1" w:styleId="CardTextChar1">
    <w:name w:val="Card Text Char1"/>
    <w:basedOn w:val="DefaultParagraphFont"/>
    <w:rsid w:val="009C2CF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9C2CF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
    <w:link w:val="StyleCardTextArialNarrow9pt"/>
    <w:rsid w:val="009C2CF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9C2CF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9C2CF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9C2CF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9C2CF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
    <w:link w:val="StyleCardTextArialNarrow8pt"/>
    <w:rsid w:val="009C2CF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9C2CF4"/>
    <w:rPr>
      <w:rFonts w:eastAsia="Times New Roman"/>
    </w:rPr>
  </w:style>
  <w:style w:type="character" w:customStyle="1" w:styleId="TextsmallChar">
    <w:name w:val="Textsmall Char"/>
    <w:basedOn w:val="DefaultParagraphFont"/>
    <w:link w:val="Textsmall"/>
    <w:rsid w:val="009C2CF4"/>
    <w:rPr>
      <w:rFonts w:ascii="Calibri" w:eastAsia="Times New Roman" w:hAnsi="Calibri"/>
      <w:sz w:val="22"/>
    </w:rPr>
  </w:style>
  <w:style w:type="character" w:customStyle="1" w:styleId="CharChar111">
    <w:name w:val="Char Char111"/>
    <w:basedOn w:val="DefaultParagraphFont"/>
    <w:rsid w:val="009C2CF4"/>
    <w:rPr>
      <w:rFonts w:cs="Arial"/>
      <w:bCs/>
      <w:szCs w:val="26"/>
      <w:u w:val="single"/>
      <w:lang w:val="en-US" w:eastAsia="en-US" w:bidi="ar-SA"/>
    </w:rPr>
  </w:style>
  <w:style w:type="character" w:customStyle="1" w:styleId="UnderlineBold">
    <w:name w:val="Underline + Bold"/>
    <w:uiPriority w:val="1"/>
    <w:qFormat/>
    <w:rsid w:val="009C2CF4"/>
    <w:rPr>
      <w:b/>
      <w:sz w:val="20"/>
      <w:u w:val="single"/>
    </w:rPr>
  </w:style>
  <w:style w:type="paragraph" w:customStyle="1" w:styleId="cardtextsmall">
    <w:name w:val="card text small"/>
    <w:basedOn w:val="Normal"/>
    <w:qFormat/>
    <w:rsid w:val="009C2CF4"/>
    <w:rPr>
      <w:rFonts w:ascii="Arial Narrow" w:eastAsia="Times New Roman" w:hAnsi="Arial Narrow"/>
    </w:rPr>
  </w:style>
  <w:style w:type="character" w:customStyle="1" w:styleId="AUnterdline">
    <w:name w:val="AUnterdline"/>
    <w:qFormat/>
    <w:rsid w:val="009C2CF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9C2CF4"/>
    <w:rPr>
      <w:rFonts w:ascii="Times New Roman" w:hAnsi="Times New Roman"/>
      <w:b/>
      <w:bCs/>
      <w:sz w:val="20"/>
      <w:u w:val="single"/>
      <w:bdr w:val="single" w:sz="4" w:space="0" w:color="auto"/>
    </w:rPr>
  </w:style>
  <w:style w:type="character" w:customStyle="1" w:styleId="highlightedsearchterm">
    <w:name w:val="highlightedsearchterm"/>
    <w:rsid w:val="009C2CF4"/>
  </w:style>
  <w:style w:type="character" w:customStyle="1" w:styleId="StyleUnderline1">
    <w:name w:val="Style Underline1"/>
    <w:basedOn w:val="DefaultParagraphFont"/>
    <w:rsid w:val="009C2CF4"/>
    <w:rPr>
      <w:rFonts w:ascii="Times New Roman" w:hAnsi="Times New Roman"/>
      <w:sz w:val="20"/>
      <w:u w:val="single"/>
    </w:rPr>
  </w:style>
  <w:style w:type="paragraph" w:customStyle="1" w:styleId="CardIndented">
    <w:name w:val="Card (Indented)"/>
    <w:basedOn w:val="Normal"/>
    <w:link w:val="CardIndentedChar"/>
    <w:qFormat/>
    <w:rsid w:val="009C2CF4"/>
    <w:pPr>
      <w:ind w:left="288"/>
    </w:pPr>
  </w:style>
  <w:style w:type="paragraph" w:customStyle="1" w:styleId="StyleStyle49pt10">
    <w:name w:val="Style Style4 + 9 pt10"/>
    <w:basedOn w:val="Style4"/>
    <w:link w:val="StyleStyle49pt10Char"/>
    <w:qFormat/>
    <w:rsid w:val="009C2CF4"/>
    <w:rPr>
      <w:rFonts w:cs="Times New Roman"/>
    </w:rPr>
  </w:style>
  <w:style w:type="character" w:customStyle="1" w:styleId="StyleStyle49pt10Char">
    <w:name w:val="Style Style4 + 9 pt10 Char"/>
    <w:basedOn w:val="Style4Char"/>
    <w:link w:val="StyleStyle49pt10"/>
    <w:rsid w:val="009C2CF4"/>
    <w:rPr>
      <w:rFonts w:ascii="Calibri" w:eastAsia="Times New Roman" w:hAnsi="Calibri" w:cs="Times New Roman"/>
      <w:sz w:val="22"/>
      <w:u w:val="single"/>
    </w:rPr>
  </w:style>
  <w:style w:type="paragraph" w:customStyle="1" w:styleId="StyleStyle49ptBold7">
    <w:name w:val="Style Style4 + 9 pt Bold7"/>
    <w:basedOn w:val="Style4"/>
    <w:link w:val="StyleStyle49ptBold7Char"/>
    <w:qFormat/>
    <w:rsid w:val="009C2CF4"/>
    <w:rPr>
      <w:rFonts w:cs="Times New Roman"/>
      <w:b/>
      <w:bCs/>
    </w:rPr>
  </w:style>
  <w:style w:type="character" w:customStyle="1" w:styleId="StyleStyle49ptBold7Char">
    <w:name w:val="Style Style4 + 9 pt Bold7 Char"/>
    <w:link w:val="StyleStyle49ptBold7"/>
    <w:rsid w:val="009C2CF4"/>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9C2CF4"/>
    <w:pPr>
      <w:ind w:left="288"/>
    </w:pPr>
    <w:rPr>
      <w:rFonts w:eastAsia="Times New Roman"/>
      <w:u w:val="single"/>
    </w:rPr>
  </w:style>
  <w:style w:type="character" w:customStyle="1" w:styleId="NormalUnderlineChar">
    <w:name w:val="Normal Underline Char"/>
    <w:link w:val="NormalUnderline"/>
    <w:rsid w:val="009C2CF4"/>
    <w:rPr>
      <w:rFonts w:ascii="Calibri" w:eastAsia="Times New Roman" w:hAnsi="Calibri"/>
      <w:sz w:val="22"/>
      <w:u w:val="single"/>
    </w:rPr>
  </w:style>
  <w:style w:type="character" w:customStyle="1" w:styleId="DontRead">
    <w:name w:val="Don't Read"/>
    <w:qFormat/>
    <w:rsid w:val="009C2CF4"/>
    <w:rPr>
      <w:rFonts w:ascii="Times New Roman" w:hAnsi="Times New Roman"/>
      <w:sz w:val="16"/>
    </w:rPr>
  </w:style>
  <w:style w:type="paragraph" w:customStyle="1" w:styleId="Underlinestyle">
    <w:name w:val="Underline style"/>
    <w:basedOn w:val="Normal"/>
    <w:qFormat/>
    <w:rsid w:val="009C2CF4"/>
    <w:rPr>
      <w:rFonts w:eastAsia="Times New Roman"/>
      <w:u w:val="single"/>
    </w:rPr>
  </w:style>
  <w:style w:type="character" w:customStyle="1" w:styleId="Style11ptUnderline3">
    <w:name w:val="Style 11 pt Underline3"/>
    <w:rsid w:val="009C2CF4"/>
    <w:rPr>
      <w:sz w:val="20"/>
      <w:u w:val="single"/>
    </w:rPr>
  </w:style>
  <w:style w:type="character" w:customStyle="1" w:styleId="27">
    <w:name w:val="27"/>
    <w:rsid w:val="009C2CF4"/>
    <w:rPr>
      <w:rFonts w:cs="Arial"/>
      <w:bCs/>
      <w:sz w:val="20"/>
      <w:u w:val="single"/>
      <w:lang w:val="en-US" w:eastAsia="en-US" w:bidi="ar-SA"/>
    </w:rPr>
  </w:style>
  <w:style w:type="character" w:customStyle="1" w:styleId="2">
    <w:name w:val="2"/>
    <w:rsid w:val="009C2CF4"/>
    <w:rPr>
      <w:rFonts w:cs="Arial"/>
      <w:bCs/>
      <w:sz w:val="20"/>
      <w:u w:val="single"/>
      <w:lang w:val="en-US" w:eastAsia="en-US" w:bidi="ar-SA"/>
    </w:rPr>
  </w:style>
  <w:style w:type="character" w:customStyle="1" w:styleId="Style9ptUnderline11">
    <w:name w:val="Style 9 pt Underline11"/>
    <w:basedOn w:val="DefaultParagraphFont"/>
    <w:rsid w:val="009C2CF4"/>
    <w:rPr>
      <w:sz w:val="20"/>
      <w:u w:val="single"/>
    </w:rPr>
  </w:style>
  <w:style w:type="character" w:customStyle="1" w:styleId="Style9ptBoldUnderline5">
    <w:name w:val="Style 9 pt Bold Underline5"/>
    <w:basedOn w:val="DefaultParagraphFont"/>
    <w:rsid w:val="009C2CF4"/>
    <w:rPr>
      <w:b/>
      <w:bCs/>
      <w:sz w:val="20"/>
      <w:u w:val="single"/>
    </w:rPr>
  </w:style>
  <w:style w:type="character" w:customStyle="1" w:styleId="CharChar114">
    <w:name w:val="Char Char114"/>
    <w:basedOn w:val="DefaultParagraphFont"/>
    <w:rsid w:val="009C2CF4"/>
    <w:rPr>
      <w:rFonts w:cs="Arial"/>
      <w:bCs/>
      <w:szCs w:val="26"/>
      <w:u w:val="single"/>
      <w:lang w:val="en-US" w:eastAsia="en-US" w:bidi="ar-SA"/>
    </w:rPr>
  </w:style>
  <w:style w:type="character" w:customStyle="1" w:styleId="CharChar113">
    <w:name w:val="Char Char113"/>
    <w:basedOn w:val="DefaultParagraphFont"/>
    <w:rsid w:val="009C2CF4"/>
    <w:rPr>
      <w:rFonts w:cs="Arial"/>
      <w:bCs/>
      <w:szCs w:val="26"/>
      <w:u w:val="single"/>
      <w:lang w:val="en-US" w:eastAsia="en-US" w:bidi="ar-SA"/>
    </w:rPr>
  </w:style>
  <w:style w:type="character" w:customStyle="1" w:styleId="CharChar112">
    <w:name w:val="Char Char112"/>
    <w:basedOn w:val="DefaultParagraphFont"/>
    <w:rsid w:val="009C2CF4"/>
    <w:rPr>
      <w:rFonts w:cs="Arial"/>
      <w:bCs/>
      <w:szCs w:val="26"/>
      <w:u w:val="single"/>
      <w:lang w:val="en-US" w:eastAsia="en-US" w:bidi="ar-SA"/>
    </w:rPr>
  </w:style>
  <w:style w:type="character" w:customStyle="1" w:styleId="ssl0">
    <w:name w:val="ss_l0"/>
    <w:basedOn w:val="DefaultParagraphFont"/>
    <w:rsid w:val="009C2CF4"/>
  </w:style>
  <w:style w:type="paragraph" w:styleId="CommentText">
    <w:name w:val="annotation text"/>
    <w:basedOn w:val="Normal"/>
    <w:link w:val="CommentTextChar"/>
    <w:uiPriority w:val="99"/>
    <w:rsid w:val="009C2CF4"/>
    <w:rPr>
      <w:szCs w:val="20"/>
    </w:rPr>
  </w:style>
  <w:style w:type="character" w:customStyle="1" w:styleId="CommentTextChar">
    <w:name w:val="Comment Text Char"/>
    <w:basedOn w:val="DefaultParagraphFont"/>
    <w:link w:val="CommentText"/>
    <w:uiPriority w:val="99"/>
    <w:rsid w:val="009C2CF4"/>
    <w:rPr>
      <w:rFonts w:ascii="Calibri" w:hAnsi="Calibri"/>
      <w:sz w:val="22"/>
      <w:szCs w:val="20"/>
    </w:rPr>
  </w:style>
  <w:style w:type="character" w:customStyle="1" w:styleId="CommentSubjectChar">
    <w:name w:val="Comment Subject Char"/>
    <w:basedOn w:val="CommentTextChar"/>
    <w:link w:val="CommentSubject"/>
    <w:rsid w:val="009C2CF4"/>
    <w:rPr>
      <w:rFonts w:ascii="Times New Roman" w:hAnsi="Times New Roman" w:cs="Times New Roman"/>
      <w:b/>
      <w:bCs/>
      <w:spacing w:val="-8"/>
      <w:sz w:val="22"/>
      <w:szCs w:val="20"/>
    </w:rPr>
  </w:style>
  <w:style w:type="paragraph" w:styleId="CommentSubject">
    <w:name w:val="annotation subject"/>
    <w:basedOn w:val="CommentText"/>
    <w:next w:val="CommentText"/>
    <w:link w:val="CommentSubjectChar"/>
    <w:rsid w:val="009C2CF4"/>
    <w:rPr>
      <w:rFonts w:ascii="Times New Roman" w:hAnsi="Times New Roman" w:cs="Times New Roman"/>
      <w:b/>
      <w:bCs/>
      <w:spacing w:val="-8"/>
      <w:sz w:val="24"/>
    </w:rPr>
  </w:style>
  <w:style w:type="character" w:customStyle="1" w:styleId="CommentSubjectChar1">
    <w:name w:val="Comment Subject Char1"/>
    <w:basedOn w:val="CommentTextChar"/>
    <w:uiPriority w:val="99"/>
    <w:semiHidden/>
    <w:rsid w:val="009C2CF4"/>
    <w:rPr>
      <w:rFonts w:ascii="Calibri" w:hAnsi="Calibri"/>
      <w:b/>
      <w:bCs/>
      <w:sz w:val="22"/>
      <w:szCs w:val="20"/>
    </w:rPr>
  </w:style>
  <w:style w:type="paragraph" w:customStyle="1" w:styleId="WW-Default1">
    <w:name w:val="WW-Default1"/>
    <w:basedOn w:val="Normal"/>
    <w:qFormat/>
    <w:rsid w:val="009C2CF4"/>
    <w:pPr>
      <w:suppressAutoHyphens/>
    </w:pPr>
    <w:rPr>
      <w:rFonts w:eastAsia="Times New Roman"/>
      <w:b/>
      <w:bCs/>
      <w:szCs w:val="20"/>
      <w:lang w:eastAsia="ar-SA"/>
    </w:rPr>
  </w:style>
  <w:style w:type="paragraph" w:customStyle="1" w:styleId="Normal1">
    <w:name w:val="Normal1"/>
    <w:basedOn w:val="BodyText"/>
    <w:qFormat/>
    <w:rsid w:val="009C2CF4"/>
  </w:style>
  <w:style w:type="character" w:customStyle="1" w:styleId="zoomme">
    <w:name w:val="zoomme"/>
    <w:basedOn w:val="DefaultParagraphFont"/>
    <w:rsid w:val="009C2CF4"/>
  </w:style>
  <w:style w:type="character" w:customStyle="1" w:styleId="Date1">
    <w:name w:val="Date1"/>
    <w:basedOn w:val="DefaultParagraphFont"/>
    <w:rsid w:val="009C2CF4"/>
  </w:style>
  <w:style w:type="character" w:customStyle="1" w:styleId="classauthor">
    <w:name w:val="class=&quot;author&quot;"/>
    <w:basedOn w:val="DefaultParagraphFont"/>
    <w:rsid w:val="009C2CF4"/>
  </w:style>
  <w:style w:type="paragraph" w:customStyle="1" w:styleId="CardStyle">
    <w:name w:val="Card Style"/>
    <w:basedOn w:val="Normal"/>
    <w:link w:val="CardStyleChar"/>
    <w:qFormat/>
    <w:rsid w:val="009C2CF4"/>
    <w:rPr>
      <w:rFonts w:eastAsia="Times New Roman"/>
    </w:rPr>
  </w:style>
  <w:style w:type="character" w:customStyle="1" w:styleId="CharCharChar">
    <w:name w:val="Char Char Char"/>
    <w:basedOn w:val="DefaultParagraphFont"/>
    <w:rsid w:val="009C2CF4"/>
    <w:rPr>
      <w:rFonts w:cs="Arial"/>
      <w:bCs/>
      <w:szCs w:val="26"/>
      <w:u w:val="single"/>
      <w:lang w:val="en-US" w:eastAsia="en-US" w:bidi="ar-SA"/>
    </w:rPr>
  </w:style>
  <w:style w:type="character" w:customStyle="1" w:styleId="BoldUnderlineChar0">
    <w:name w:val="Bold Underline Char"/>
    <w:rsid w:val="009C2CF4"/>
    <w:rPr>
      <w:rFonts w:ascii="Times New Roman" w:eastAsia="Times New Roman" w:hAnsi="Times New Roman"/>
      <w:b/>
      <w:bCs/>
      <w:szCs w:val="24"/>
      <w:u w:val="single"/>
    </w:rPr>
  </w:style>
  <w:style w:type="character" w:customStyle="1" w:styleId="texto1">
    <w:name w:val="texto1"/>
    <w:rsid w:val="009C2CF4"/>
  </w:style>
  <w:style w:type="character" w:customStyle="1" w:styleId="apple-style-span">
    <w:name w:val="apple-style-span"/>
    <w:rsid w:val="009C2CF4"/>
  </w:style>
  <w:style w:type="paragraph" w:customStyle="1" w:styleId="citenon-bold">
    <w:name w:val="cite non-bold"/>
    <w:basedOn w:val="Normal"/>
    <w:link w:val="citenon-boldChar"/>
    <w:qFormat/>
    <w:rsid w:val="009C2CF4"/>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9C2CF4"/>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9C2CF4"/>
    <w:rPr>
      <w:rFonts w:ascii="Calibri" w:eastAsia="Times New Roman" w:hAnsi="Calibri" w:cs="Arial"/>
      <w:b/>
      <w:bCs/>
      <w:szCs w:val="28"/>
    </w:rPr>
  </w:style>
  <w:style w:type="paragraph" w:customStyle="1" w:styleId="Style23">
    <w:name w:val="Style23"/>
    <w:basedOn w:val="Normal"/>
    <w:uiPriority w:val="99"/>
    <w:qFormat/>
    <w:rsid w:val="009C2CF4"/>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C2CF4"/>
    <w:rPr>
      <w:rFonts w:ascii="Calibri" w:eastAsia="Times New Roman" w:hAnsi="Calibri"/>
      <w:sz w:val="22"/>
      <w:lang w:bidi="en-US"/>
    </w:rPr>
  </w:style>
  <w:style w:type="character" w:customStyle="1" w:styleId="gray">
    <w:name w:val="gray"/>
    <w:basedOn w:val="DefaultParagraphFont"/>
    <w:rsid w:val="009C2CF4"/>
  </w:style>
  <w:style w:type="paragraph" w:customStyle="1" w:styleId="Tagtemplate">
    <w:name w:val="Tagtemplate"/>
    <w:basedOn w:val="Normal"/>
    <w:link w:val="TagtemplateChar"/>
    <w:autoRedefine/>
    <w:qFormat/>
    <w:rsid w:val="009C2CF4"/>
    <w:pPr>
      <w:keepNext/>
      <w:keepLines/>
    </w:pPr>
    <w:rPr>
      <w:rFonts w:eastAsia="Calibri"/>
      <w:b/>
    </w:rPr>
  </w:style>
  <w:style w:type="character" w:customStyle="1" w:styleId="TagtemplateChar">
    <w:name w:val="Tagtemplate Char"/>
    <w:basedOn w:val="DefaultParagraphFont"/>
    <w:link w:val="Tagtemplate"/>
    <w:rsid w:val="009C2CF4"/>
    <w:rPr>
      <w:rFonts w:ascii="Calibri" w:eastAsia="Calibri" w:hAnsi="Calibri"/>
      <w:b/>
      <w:sz w:val="22"/>
    </w:rPr>
  </w:style>
  <w:style w:type="character" w:customStyle="1" w:styleId="Styleunderline11ptBorderSinglesolidlineAuto05p">
    <w:name w:val="Style underline + 11 pt Border: : (Single solid line Auto  0.5 p..."/>
    <w:rsid w:val="009C2CF4"/>
    <w:rPr>
      <w:sz w:val="20"/>
      <w:u w:val="single"/>
      <w:bdr w:val="single" w:sz="4" w:space="0" w:color="auto"/>
    </w:rPr>
  </w:style>
  <w:style w:type="paragraph" w:customStyle="1" w:styleId="Citation-FirstLine">
    <w:name w:val="Citation - First Line"/>
    <w:basedOn w:val="Normal"/>
    <w:next w:val="Normal"/>
    <w:autoRedefine/>
    <w:qFormat/>
    <w:rsid w:val="009C2CF4"/>
    <w:pPr>
      <w:spacing w:line="240" w:lineRule="atLeast"/>
      <w:jc w:val="both"/>
    </w:pPr>
    <w:rPr>
      <w:rFonts w:ascii="Book Antiqua" w:eastAsia="Times New Roman" w:hAnsi="Book Antiqua"/>
    </w:rPr>
  </w:style>
  <w:style w:type="character" w:customStyle="1" w:styleId="CardText-Underlined">
    <w:name w:val="Card Text - Underlined"/>
    <w:rsid w:val="009C2CF4"/>
    <w:rPr>
      <w:b/>
      <w:sz w:val="20"/>
      <w:u w:val="single"/>
    </w:rPr>
  </w:style>
  <w:style w:type="paragraph" w:customStyle="1" w:styleId="Citation-Complete">
    <w:name w:val="Citation - Complete"/>
    <w:basedOn w:val="Normal"/>
    <w:next w:val="Normal"/>
    <w:link w:val="Citation-CompleteChar"/>
    <w:autoRedefine/>
    <w:qFormat/>
    <w:rsid w:val="009C2CF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9C2CF4"/>
    <w:rPr>
      <w:rFonts w:ascii="Book Antiqua" w:eastAsia="Times New Roman" w:hAnsi="Book Antiqua"/>
      <w:sz w:val="22"/>
    </w:rPr>
  </w:style>
  <w:style w:type="character" w:customStyle="1" w:styleId="MicroTextChar">
    <w:name w:val="MicroText Char"/>
    <w:link w:val="MicroText"/>
    <w:rsid w:val="009C2CF4"/>
    <w:rPr>
      <w:rFonts w:ascii="Arial Narrow" w:hAnsi="Arial Narrow"/>
      <w:sz w:val="12"/>
    </w:rPr>
  </w:style>
  <w:style w:type="paragraph" w:customStyle="1" w:styleId="TagCite">
    <w:name w:val="Tag/Cite"/>
    <w:basedOn w:val="Normal"/>
    <w:qFormat/>
    <w:rsid w:val="009C2CF4"/>
    <w:rPr>
      <w:rFonts w:eastAsia="Times New Roman"/>
      <w:b/>
    </w:rPr>
  </w:style>
  <w:style w:type="character" w:customStyle="1" w:styleId="Style11ptItalicUnderline">
    <w:name w:val="Style 11 pt Italic Underline"/>
    <w:basedOn w:val="DefaultParagraphFont"/>
    <w:rsid w:val="009C2CF4"/>
    <w:rPr>
      <w:i/>
      <w:iCs/>
      <w:sz w:val="20"/>
      <w:u w:val="single"/>
    </w:rPr>
  </w:style>
  <w:style w:type="character" w:customStyle="1" w:styleId="Style11ptItalic">
    <w:name w:val="Style 11 pt Italic"/>
    <w:basedOn w:val="DefaultParagraphFont"/>
    <w:rsid w:val="009C2CF4"/>
    <w:rPr>
      <w:rFonts w:ascii="Times New Roman" w:hAnsi="Times New Roman"/>
      <w:i/>
      <w:iCs/>
      <w:sz w:val="20"/>
    </w:rPr>
  </w:style>
  <w:style w:type="character" w:customStyle="1" w:styleId="BoldandUnderlineChar">
    <w:name w:val="Bold and Underline Char"/>
    <w:basedOn w:val="DefaultParagraphFont"/>
    <w:link w:val="BoldandUnderline"/>
    <w:locked/>
    <w:rsid w:val="009C2CF4"/>
    <w:rPr>
      <w:b/>
      <w:u w:val="single"/>
    </w:rPr>
  </w:style>
  <w:style w:type="paragraph" w:customStyle="1" w:styleId="BoldandUnderline">
    <w:name w:val="Bold and Underline"/>
    <w:basedOn w:val="Normal"/>
    <w:link w:val="BoldandUnderlineChar"/>
    <w:qFormat/>
    <w:rsid w:val="009C2CF4"/>
    <w:rPr>
      <w:rFonts w:asciiTheme="minorHAnsi" w:hAnsiTheme="minorHAnsi"/>
      <w:b/>
      <w:sz w:val="24"/>
      <w:u w:val="single"/>
    </w:rPr>
  </w:style>
  <w:style w:type="character" w:customStyle="1" w:styleId="hdr">
    <w:name w:val="hdr"/>
    <w:basedOn w:val="DefaultParagraphFont"/>
    <w:rsid w:val="009C2CF4"/>
  </w:style>
  <w:style w:type="paragraph" w:customStyle="1" w:styleId="StyleStyle49ptBold3">
    <w:name w:val="Style Style4 + 9 pt Bold3"/>
    <w:basedOn w:val="Style4"/>
    <w:link w:val="StyleStyle49ptBold3Char"/>
    <w:qFormat/>
    <w:rsid w:val="009C2CF4"/>
    <w:rPr>
      <w:rFonts w:cs="Times New Roman"/>
      <w:b/>
      <w:bCs/>
    </w:rPr>
  </w:style>
  <w:style w:type="character" w:customStyle="1" w:styleId="StyleStyle49ptBold3Char">
    <w:name w:val="Style Style4 + 9 pt Bold3 Char"/>
    <w:basedOn w:val="Style4Char"/>
    <w:link w:val="StyleStyle49ptBold3"/>
    <w:rsid w:val="009C2CF4"/>
    <w:rPr>
      <w:rFonts w:ascii="Calibri" w:eastAsia="Times New Roman" w:hAnsi="Calibri" w:cs="Times New Roman"/>
      <w:b/>
      <w:bCs/>
      <w:sz w:val="22"/>
      <w:u w:val="single"/>
    </w:rPr>
  </w:style>
  <w:style w:type="character" w:customStyle="1" w:styleId="Style9ptUnderline6">
    <w:name w:val="Style 9 pt Underline6"/>
    <w:basedOn w:val="DefaultParagraphFont"/>
    <w:rsid w:val="009C2CF4"/>
    <w:rPr>
      <w:sz w:val="20"/>
      <w:u w:val="single"/>
    </w:rPr>
  </w:style>
  <w:style w:type="character" w:customStyle="1" w:styleId="ct-with-fmlt">
    <w:name w:val="ct-with-fmlt"/>
    <w:basedOn w:val="DefaultParagraphFont"/>
    <w:rsid w:val="009C2CF4"/>
  </w:style>
  <w:style w:type="character" w:styleId="IntenseEmphasis">
    <w:name w:val="Intense Emphasis"/>
    <w:aliases w:val="cites Char Ch,Intense Emphasis4,9.5 pt,Intense Emphasi,Box Out,Intense Emphasis5,Char Char Char1,Sty,cite,Style Underli,Minimized Char,cites Char Char,Underlined Text Char,Style,Underline Char,Title Char1,Block Heading Char1,title Char1"/>
    <w:uiPriority w:val="5"/>
    <w:qFormat/>
    <w:rsid w:val="009C2CF4"/>
    <w:rPr>
      <w:rFonts w:ascii="Arial" w:hAnsi="Arial" w:cs="Arial" w:hint="default"/>
      <w:b w:val="0"/>
      <w:bCs w:val="0"/>
      <w:sz w:val="20"/>
      <w:u w:val="single"/>
    </w:rPr>
  </w:style>
  <w:style w:type="paragraph" w:customStyle="1" w:styleId="TagText">
    <w:name w:val="TagText"/>
    <w:basedOn w:val="Normal"/>
    <w:uiPriority w:val="99"/>
    <w:qFormat/>
    <w:rsid w:val="009C2CF4"/>
    <w:rPr>
      <w:b/>
    </w:rPr>
  </w:style>
  <w:style w:type="paragraph" w:customStyle="1" w:styleId="StyleStyle49pt">
    <w:name w:val="Style Style4 + 9 pt"/>
    <w:basedOn w:val="Normal"/>
    <w:link w:val="StyleStyle49ptChar"/>
    <w:qFormat/>
    <w:rsid w:val="009C2CF4"/>
    <w:rPr>
      <w:rFonts w:eastAsia="Times New Roman"/>
      <w:u w:val="single"/>
    </w:rPr>
  </w:style>
  <w:style w:type="character" w:customStyle="1" w:styleId="StyleStyle49ptChar">
    <w:name w:val="Style Style4 + 9 pt Char"/>
    <w:basedOn w:val="DefaultParagraphFont"/>
    <w:link w:val="StyleStyle49pt"/>
    <w:rsid w:val="009C2CF4"/>
    <w:rPr>
      <w:rFonts w:ascii="Calibri" w:eastAsia="Times New Roman" w:hAnsi="Calibri"/>
      <w:sz w:val="22"/>
      <w:u w:val="single"/>
    </w:rPr>
  </w:style>
  <w:style w:type="paragraph" w:customStyle="1" w:styleId="StyleStyle49ptBold">
    <w:name w:val="Style Style4 + 9 pt Bold"/>
    <w:basedOn w:val="Normal"/>
    <w:link w:val="StyleStyle49ptBoldChar"/>
    <w:qFormat/>
    <w:rsid w:val="009C2CF4"/>
    <w:rPr>
      <w:rFonts w:eastAsia="Times New Roman"/>
      <w:b/>
      <w:bCs/>
      <w:u w:val="single"/>
    </w:rPr>
  </w:style>
  <w:style w:type="character" w:customStyle="1" w:styleId="StyleStyle49ptBoldChar">
    <w:name w:val="Style Style4 + 9 pt Bold Char"/>
    <w:basedOn w:val="DefaultParagraphFont"/>
    <w:link w:val="StyleStyle49ptBold"/>
    <w:rsid w:val="009C2CF4"/>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9C2CF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9C2CF4"/>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9C2CF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9C2CF4"/>
    <w:rPr>
      <w:rFonts w:ascii="Arial" w:eastAsia="Times New Roman" w:hAnsi="Arial" w:cs="Arial"/>
      <w:b/>
      <w:bCs/>
      <w:sz w:val="22"/>
      <w:u w:val="single"/>
    </w:rPr>
  </w:style>
  <w:style w:type="paragraph" w:customStyle="1" w:styleId="StyleUnderlined11pt">
    <w:name w:val="Style Underlined + 11 pt"/>
    <w:link w:val="StyleUnderlined11ptChar"/>
    <w:qFormat/>
    <w:rsid w:val="009C2CF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9C2CF4"/>
    <w:rPr>
      <w:rFonts w:ascii="Arial" w:eastAsia="Times New Roman" w:hAnsi="Arial" w:cs="Arial"/>
      <w:sz w:val="22"/>
      <w:u w:val="single"/>
    </w:rPr>
  </w:style>
  <w:style w:type="character" w:customStyle="1" w:styleId="newscontent">
    <w:name w:val="newscontent"/>
    <w:rsid w:val="009C2CF4"/>
  </w:style>
  <w:style w:type="character" w:customStyle="1" w:styleId="StyleUnderlinePatternClearYellow">
    <w:name w:val="Style Underline Pattern: Clear (Yellow)"/>
    <w:basedOn w:val="DefaultParagraphFont"/>
    <w:rsid w:val="009C2CF4"/>
    <w:rPr>
      <w:u w:val="single"/>
      <w:shd w:val="clear" w:color="auto" w:fill="00FF00"/>
    </w:rPr>
  </w:style>
  <w:style w:type="paragraph" w:customStyle="1" w:styleId="StyleUnderlineChar11pt3">
    <w:name w:val="Style Underline Char + 11 pt3"/>
    <w:link w:val="StyleUnderlineChar11pt3Char"/>
    <w:qFormat/>
    <w:rsid w:val="009C2CF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9C2CF4"/>
    <w:rPr>
      <w:rFonts w:ascii="Arial Narrow" w:eastAsia="Times New Roman" w:hAnsi="Arial Narrow" w:cs="Arial"/>
      <w:sz w:val="22"/>
      <w:szCs w:val="24"/>
      <w:u w:val="single"/>
      <w:lang w:val="en-US" w:eastAsia="en-US" w:bidi="ar-SA"/>
    </w:rPr>
  </w:style>
  <w:style w:type="character" w:customStyle="1" w:styleId="StyleBoldUnderline1">
    <w:name w:val="Style Bold Underline1"/>
    <w:basedOn w:val="DefaultParagraphFont"/>
    <w:rsid w:val="009C2CF4"/>
    <w:rPr>
      <w:b w:val="0"/>
      <w:bCs/>
      <w:u w:val="single"/>
    </w:rPr>
  </w:style>
  <w:style w:type="character" w:customStyle="1" w:styleId="date-display-single">
    <w:name w:val="date-display-single"/>
    <w:basedOn w:val="DefaultParagraphFont"/>
    <w:rsid w:val="009C2CF4"/>
  </w:style>
  <w:style w:type="character" w:customStyle="1" w:styleId="CommentTextChar1">
    <w:name w:val="Comment Text Char1"/>
    <w:basedOn w:val="DefaultParagraphFont"/>
    <w:uiPriority w:val="99"/>
    <w:rsid w:val="009C2CF4"/>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9C2CF4"/>
    <w:rPr>
      <w:rFonts w:ascii="Times New Roman" w:hAnsi="Times New Roman" w:cs="Times New Roman"/>
      <w:sz w:val="20"/>
    </w:rPr>
  </w:style>
  <w:style w:type="paragraph" w:customStyle="1" w:styleId="Cite2">
    <w:name w:val="Cite 2"/>
    <w:basedOn w:val="Normal"/>
    <w:qFormat/>
    <w:rsid w:val="009C2CF4"/>
    <w:rPr>
      <w:rFonts w:eastAsia="MS Mincho"/>
      <w:b/>
      <w:u w:val="single"/>
    </w:rPr>
  </w:style>
  <w:style w:type="character" w:customStyle="1" w:styleId="StyleunderlineBold">
    <w:name w:val="Style underline + Bold"/>
    <w:basedOn w:val="underline"/>
    <w:rsid w:val="009C2CF4"/>
    <w:rPr>
      <w:rFonts w:ascii="Times New Roman" w:hAnsi="Times New Roman" w:cs="Times New Roman"/>
      <w:bCs/>
      <w:sz w:val="20"/>
      <w:u w:val="single"/>
    </w:rPr>
  </w:style>
  <w:style w:type="paragraph" w:customStyle="1" w:styleId="cards0">
    <w:name w:val="cards"/>
    <w:basedOn w:val="Cites0"/>
    <w:qFormat/>
    <w:rsid w:val="009C2CF4"/>
    <w:pPr>
      <w:widowControl/>
      <w:jc w:val="left"/>
    </w:pPr>
    <w:rPr>
      <w:szCs w:val="22"/>
    </w:rPr>
  </w:style>
  <w:style w:type="character" w:customStyle="1" w:styleId="Style10ptUnderline">
    <w:name w:val="Style 10 pt Underline"/>
    <w:basedOn w:val="DefaultParagraphFont"/>
    <w:rsid w:val="009C2CF4"/>
    <w:rPr>
      <w:sz w:val="20"/>
      <w:u w:val="single"/>
    </w:rPr>
  </w:style>
  <w:style w:type="character" w:styleId="HTMLCite">
    <w:name w:val="HTML Cite"/>
    <w:uiPriority w:val="99"/>
    <w:rsid w:val="009C2CF4"/>
    <w:rPr>
      <w:i/>
      <w:iCs/>
    </w:rPr>
  </w:style>
  <w:style w:type="character" w:customStyle="1" w:styleId="slug-pub-date">
    <w:name w:val="slug-pub-date"/>
    <w:basedOn w:val="DefaultParagraphFont"/>
    <w:rsid w:val="009C2CF4"/>
  </w:style>
  <w:style w:type="character" w:customStyle="1" w:styleId="slug-vol">
    <w:name w:val="slug-vol"/>
    <w:basedOn w:val="DefaultParagraphFont"/>
    <w:rsid w:val="009C2CF4"/>
  </w:style>
  <w:style w:type="character" w:customStyle="1" w:styleId="slug-issue">
    <w:name w:val="slug-issue"/>
    <w:basedOn w:val="DefaultParagraphFont"/>
    <w:rsid w:val="009C2CF4"/>
  </w:style>
  <w:style w:type="character" w:customStyle="1" w:styleId="slug-pages">
    <w:name w:val="slug-pages"/>
    <w:basedOn w:val="DefaultParagraphFont"/>
    <w:rsid w:val="009C2CF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9C2CF4"/>
    <w:rPr>
      <w:b/>
      <w:bCs/>
      <w:strike w:val="0"/>
      <w:dstrike w:val="0"/>
      <w:sz w:val="24"/>
      <w:u w:val="none"/>
      <w:effect w:val="none"/>
    </w:rPr>
  </w:style>
  <w:style w:type="paragraph" w:customStyle="1" w:styleId="Tag2">
    <w:name w:val="Tag2"/>
    <w:basedOn w:val="Normal"/>
    <w:autoRedefine/>
    <w:qFormat/>
    <w:rsid w:val="009C2CF4"/>
    <w:pPr>
      <w:spacing w:before="120"/>
    </w:pPr>
    <w:rPr>
      <w:b/>
      <w:sz w:val="26"/>
    </w:rPr>
  </w:style>
  <w:style w:type="character" w:customStyle="1" w:styleId="tagchar">
    <w:name w:val="tagchar"/>
    <w:basedOn w:val="DefaultParagraphFont"/>
    <w:rsid w:val="009C2CF4"/>
  </w:style>
  <w:style w:type="paragraph" w:customStyle="1" w:styleId="NormalText">
    <w:name w:val="Normal Text"/>
    <w:basedOn w:val="Normal"/>
    <w:link w:val="NormalTextChar"/>
    <w:autoRedefine/>
    <w:qFormat/>
    <w:rsid w:val="009C2CF4"/>
    <w:pPr>
      <w:jc w:val="both"/>
    </w:pPr>
    <w:rPr>
      <w:rFonts w:eastAsia="Times New Roman"/>
      <w:szCs w:val="26"/>
    </w:rPr>
  </w:style>
  <w:style w:type="character" w:customStyle="1" w:styleId="pmterms11">
    <w:name w:val="pmterms11"/>
    <w:basedOn w:val="DefaultParagraphFont"/>
    <w:rsid w:val="009C2CF4"/>
    <w:rPr>
      <w:b/>
      <w:bCs/>
      <w:i w:val="0"/>
      <w:iCs w:val="0"/>
      <w:color w:val="000000"/>
    </w:rPr>
  </w:style>
  <w:style w:type="character" w:customStyle="1" w:styleId="StyleUnderlineChar9ptBold">
    <w:name w:val="Style Underline Char + 9 pt Bold"/>
    <w:basedOn w:val="DefaultParagraphFont"/>
    <w:rsid w:val="009C2CF4"/>
    <w:rPr>
      <w:rFonts w:ascii="Times New Roman" w:hAnsi="Times New Roman"/>
      <w:b/>
      <w:bCs/>
      <w:sz w:val="20"/>
      <w:u w:val="single"/>
      <w:lang w:val="en-US" w:eastAsia="en-US" w:bidi="ar-SA"/>
    </w:rPr>
  </w:style>
  <w:style w:type="character" w:customStyle="1" w:styleId="Style8pt">
    <w:name w:val="Style 8 pt"/>
    <w:basedOn w:val="DefaultParagraphFont"/>
    <w:rsid w:val="009C2CF4"/>
    <w:rPr>
      <w:sz w:val="20"/>
    </w:rPr>
  </w:style>
  <w:style w:type="character" w:customStyle="1" w:styleId="UnderlineChar5Char">
    <w:name w:val="Underline Char5 Char"/>
    <w:basedOn w:val="DefaultParagraphFont"/>
    <w:rsid w:val="009C2CF4"/>
    <w:rPr>
      <w:szCs w:val="24"/>
      <w:u w:val="single"/>
      <w:lang w:val="en-US" w:eastAsia="en-US" w:bidi="ar-SA"/>
    </w:rPr>
  </w:style>
  <w:style w:type="character" w:customStyle="1" w:styleId="BoldandUnderlineChar2Char1">
    <w:name w:val="Bold and Underline Char2 Char1"/>
    <w:basedOn w:val="DefaultParagraphFont"/>
    <w:rsid w:val="009C2CF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9C2CF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C2CF4"/>
    <w:rPr>
      <w:szCs w:val="24"/>
      <w:u w:val="single"/>
      <w:lang w:val="en-US" w:eastAsia="en-US" w:bidi="ar-SA"/>
    </w:rPr>
  </w:style>
  <w:style w:type="paragraph" w:customStyle="1" w:styleId="Language">
    <w:name w:val="Language"/>
    <w:basedOn w:val="Normal"/>
    <w:link w:val="LanguageChar"/>
    <w:qFormat/>
    <w:rsid w:val="009C2CF4"/>
    <w:rPr>
      <w:rFonts w:eastAsia="Times New Roman"/>
      <w:strike/>
      <w:szCs w:val="20"/>
    </w:rPr>
  </w:style>
  <w:style w:type="character" w:customStyle="1" w:styleId="LanguageChar">
    <w:name w:val="Language Char"/>
    <w:basedOn w:val="DefaultParagraphFont"/>
    <w:link w:val="Language"/>
    <w:rsid w:val="009C2CF4"/>
    <w:rPr>
      <w:rFonts w:ascii="Calibri" w:eastAsia="Times New Roman" w:hAnsi="Calibri"/>
      <w:strike/>
      <w:sz w:val="22"/>
      <w:szCs w:val="20"/>
    </w:rPr>
  </w:style>
  <w:style w:type="paragraph" w:customStyle="1" w:styleId="UnderlineChar3">
    <w:name w:val="Underline Char3"/>
    <w:basedOn w:val="Normal"/>
    <w:link w:val="UnderlineChar3Char"/>
    <w:qFormat/>
    <w:rsid w:val="009C2CF4"/>
    <w:rPr>
      <w:rFonts w:eastAsia="Times New Roman"/>
      <w:u w:val="single"/>
    </w:rPr>
  </w:style>
  <w:style w:type="character" w:customStyle="1" w:styleId="UnderlineChar3Char">
    <w:name w:val="Underline Char3 Char"/>
    <w:basedOn w:val="DefaultParagraphFont"/>
    <w:link w:val="UnderlineChar3"/>
    <w:rsid w:val="009C2CF4"/>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9C2CF4"/>
    <w:rPr>
      <w:rFonts w:eastAsia="Times New Roman"/>
      <w:b/>
      <w:u w:val="single"/>
    </w:rPr>
  </w:style>
  <w:style w:type="character" w:customStyle="1" w:styleId="BoldandUnderlineChar3CharChar">
    <w:name w:val="Bold and Underline Char3 Char Char"/>
    <w:basedOn w:val="DefaultParagraphFont"/>
    <w:link w:val="BoldandUnderlineChar3Char"/>
    <w:rsid w:val="009C2CF4"/>
    <w:rPr>
      <w:rFonts w:ascii="Calibri" w:eastAsia="Times New Roman" w:hAnsi="Calibri"/>
      <w:b/>
      <w:sz w:val="22"/>
      <w:u w:val="single"/>
    </w:rPr>
  </w:style>
  <w:style w:type="character" w:customStyle="1" w:styleId="UnderlineChar1">
    <w:name w:val="Underline Char1"/>
    <w:basedOn w:val="DefaultParagraphFont"/>
    <w:rsid w:val="009C2CF4"/>
    <w:rPr>
      <w:szCs w:val="24"/>
      <w:u w:val="single"/>
      <w:lang w:val="en-US" w:eastAsia="en-US" w:bidi="ar-SA"/>
    </w:rPr>
  </w:style>
  <w:style w:type="character" w:customStyle="1" w:styleId="BoldandUnderlineChar1Char2Char">
    <w:name w:val="Bold and Underline Char1 Char2 Char"/>
    <w:basedOn w:val="DefaultParagraphFont"/>
    <w:rsid w:val="009C2CF4"/>
    <w:rPr>
      <w:b/>
      <w:szCs w:val="24"/>
      <w:u w:val="single"/>
      <w:lang w:val="en-US" w:eastAsia="en-US" w:bidi="ar-SA"/>
    </w:rPr>
  </w:style>
  <w:style w:type="character" w:customStyle="1" w:styleId="SmalltextChar">
    <w:name w:val="Small text Char"/>
    <w:aliases w:val="Quote1 Char1"/>
    <w:link w:val="Smalltext"/>
    <w:rsid w:val="009C2CF4"/>
    <w:rPr>
      <w:rFonts w:ascii="Arial Narrow" w:eastAsia="Times New Roman" w:hAnsi="Arial Narrow"/>
      <w:sz w:val="22"/>
    </w:rPr>
  </w:style>
  <w:style w:type="paragraph" w:customStyle="1" w:styleId="HotRoute">
    <w:name w:val="Hot Route"/>
    <w:basedOn w:val="Normal"/>
    <w:link w:val="HotRouteChar0"/>
    <w:qFormat/>
    <w:rsid w:val="009C2CF4"/>
    <w:pPr>
      <w:ind w:left="144"/>
    </w:pPr>
    <w:rPr>
      <w:rFonts w:eastAsia="Times New Roman"/>
    </w:rPr>
  </w:style>
  <w:style w:type="paragraph" w:customStyle="1" w:styleId="Cardstyle0">
    <w:name w:val="Cardstyle"/>
    <w:basedOn w:val="Normal"/>
    <w:next w:val="Normal"/>
    <w:qFormat/>
    <w:rsid w:val="009C2CF4"/>
    <w:rPr>
      <w:rFonts w:eastAsia="Times New Roman"/>
    </w:rPr>
  </w:style>
  <w:style w:type="character" w:customStyle="1" w:styleId="Style12ptBoldUnderline1">
    <w:name w:val="Style 12 pt Bold Underline1"/>
    <w:basedOn w:val="DefaultParagraphFont"/>
    <w:rsid w:val="009C2CF4"/>
    <w:rPr>
      <w:b/>
      <w:bCs/>
      <w:sz w:val="24"/>
      <w:u w:val="single"/>
    </w:rPr>
  </w:style>
  <w:style w:type="character" w:customStyle="1" w:styleId="StyleEmphasisArial12ptBoldNotItalic">
    <w:name w:val="Style Emphasis + Arial 12 pt Bold Not Italic"/>
    <w:basedOn w:val="Emphasis"/>
    <w:rsid w:val="009C2CF4"/>
    <w:rPr>
      <w:rFonts w:ascii="Arial" w:hAnsi="Arial" w:cs="Times New Roman"/>
      <w:b w:val="0"/>
      <w:bCs/>
      <w:i/>
      <w:iCs/>
      <w:sz w:val="24"/>
      <w:u w:val="single"/>
      <w:bdr w:val="single" w:sz="8" w:space="0" w:color="auto"/>
    </w:rPr>
  </w:style>
  <w:style w:type="character" w:customStyle="1" w:styleId="DebateHighlighted">
    <w:name w:val="Debate Highlighted"/>
    <w:qFormat/>
    <w:rsid w:val="009C2CF4"/>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9C2CF4"/>
    <w:rPr>
      <w:rFonts w:ascii="SimSun" w:eastAsia="SimSun" w:hAnsi="SimSun"/>
      <w:sz w:val="15"/>
      <w:lang w:eastAsia="zh-CN"/>
    </w:rPr>
  </w:style>
  <w:style w:type="paragraph" w:customStyle="1" w:styleId="UnreadText">
    <w:name w:val="Unread Text"/>
    <w:basedOn w:val="Normal"/>
    <w:next w:val="Normal"/>
    <w:link w:val="UnreadTextChar"/>
    <w:autoRedefine/>
    <w:qFormat/>
    <w:rsid w:val="009C2CF4"/>
    <w:pPr>
      <w:ind w:left="360"/>
    </w:pPr>
    <w:rPr>
      <w:rFonts w:ascii="SimSun" w:eastAsia="SimSun" w:hAnsi="SimSun"/>
      <w:sz w:val="15"/>
      <w:lang w:eastAsia="zh-CN"/>
    </w:rPr>
  </w:style>
  <w:style w:type="paragraph" w:customStyle="1" w:styleId="AuthorDate">
    <w:name w:val="AuthorDate"/>
    <w:next w:val="Normal"/>
    <w:link w:val="AuthorDateChar"/>
    <w:qFormat/>
    <w:rsid w:val="009C2CF4"/>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9C2CF4"/>
    <w:rPr>
      <w:rFonts w:ascii="Times New Roman" w:eastAsia="Calibri" w:hAnsi="Times New Roman" w:cs="Times New Roman"/>
      <w:b/>
      <w:szCs w:val="20"/>
      <w:u w:val="single"/>
    </w:rPr>
  </w:style>
  <w:style w:type="character" w:customStyle="1" w:styleId="CardsHighlight">
    <w:name w:val="Cards Highlight"/>
    <w:basedOn w:val="DefaultParagraphFont"/>
    <w:uiPriority w:val="1"/>
    <w:rsid w:val="009C2CF4"/>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9C2CF4"/>
    <w:rPr>
      <w:rFonts w:ascii="Times New Roman" w:hAnsi="Times New Roman"/>
      <w:sz w:val="20"/>
      <w:u w:val="single"/>
      <w:bdr w:val="none" w:sz="0" w:space="0" w:color="auto"/>
      <w:shd w:val="clear" w:color="auto" w:fill="C0C0C0"/>
    </w:rPr>
  </w:style>
  <w:style w:type="character" w:customStyle="1" w:styleId="smallChar">
    <w:name w:val="small Char"/>
    <w:rsid w:val="009C2CF4"/>
    <w:rPr>
      <w:rFonts w:ascii="Calibri" w:eastAsia="Calibri" w:hAnsi="Calibri" w:cs="Calibri"/>
      <w:sz w:val="16"/>
      <w:szCs w:val="20"/>
      <w:lang w:val="x-none" w:eastAsia="x-none"/>
    </w:rPr>
  </w:style>
  <w:style w:type="paragraph" w:customStyle="1" w:styleId="HotRoute0">
    <w:name w:val="Hot Route!"/>
    <w:basedOn w:val="Normal"/>
    <w:qFormat/>
    <w:rsid w:val="009C2CF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9C2CF4"/>
    <w:rPr>
      <w:rFonts w:ascii="Times New Roman" w:hAnsi="Times New Roman" w:cs="Times New Roman"/>
      <w:sz w:val="16"/>
      <w:szCs w:val="16"/>
    </w:rPr>
  </w:style>
  <w:style w:type="character" w:customStyle="1" w:styleId="BodyText2Char1">
    <w:name w:val="Body Text 2 Char1"/>
    <w:basedOn w:val="DefaultParagraphFont"/>
    <w:semiHidden/>
    <w:rsid w:val="009C2CF4"/>
    <w:rPr>
      <w:rFonts w:ascii="Times New Roman" w:hAnsi="Times New Roman" w:cs="Times New Roman"/>
      <w:sz w:val="20"/>
    </w:rPr>
  </w:style>
  <w:style w:type="character" w:customStyle="1" w:styleId="Heading2Char1CharCharCharCharCharC">
    <w:name w:val="Heading 2 Char1 Char Char Char Char Char C"/>
    <w:rsid w:val="009C2CF4"/>
    <w:rPr>
      <w:rFonts w:cs="Arial"/>
      <w:b/>
      <w:bCs/>
      <w:iCs/>
      <w:sz w:val="24"/>
      <w:szCs w:val="28"/>
      <w:lang w:val="en-US" w:eastAsia="en-US" w:bidi="ar-SA"/>
    </w:rPr>
  </w:style>
  <w:style w:type="character" w:customStyle="1" w:styleId="underline1">
    <w:name w:val="underline1"/>
    <w:basedOn w:val="DefaultParagraphFont"/>
    <w:rsid w:val="009C2CF4"/>
    <w:rPr>
      <w:u w:val="single"/>
    </w:rPr>
  </w:style>
  <w:style w:type="character" w:customStyle="1" w:styleId="author0">
    <w:name w:val="author"/>
    <w:basedOn w:val="DefaultParagraphFont"/>
    <w:rsid w:val="009C2CF4"/>
    <w:rPr>
      <w:rFonts w:ascii="Times New Roman" w:hAnsi="Times New Roman"/>
      <w:b/>
      <w:sz w:val="24"/>
    </w:rPr>
  </w:style>
  <w:style w:type="character" w:customStyle="1" w:styleId="FontStyle291">
    <w:name w:val="Font Style291"/>
    <w:basedOn w:val="DefaultParagraphFont"/>
    <w:uiPriority w:val="99"/>
    <w:rsid w:val="009C2CF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9C2CF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9C2CF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9C2CF4"/>
    <w:rPr>
      <w:rFonts w:ascii="Calibri" w:eastAsia="Times New Roman" w:hAnsi="Calibri"/>
      <w:sz w:val="22"/>
    </w:rPr>
  </w:style>
  <w:style w:type="paragraph" w:customStyle="1" w:styleId="Cards1">
    <w:name w:val="Cards1"/>
    <w:basedOn w:val="Normal"/>
    <w:link w:val="Cards1Char"/>
    <w:qFormat/>
    <w:rsid w:val="009C2CF4"/>
    <w:pPr>
      <w:ind w:left="288"/>
    </w:pPr>
    <w:rPr>
      <w:rFonts w:eastAsia="Times New Roman"/>
      <w:u w:val="single"/>
    </w:rPr>
  </w:style>
  <w:style w:type="character" w:customStyle="1" w:styleId="Cards1Char">
    <w:name w:val="Cards1 Char"/>
    <w:basedOn w:val="DefaultParagraphFont"/>
    <w:link w:val="Cards1"/>
    <w:rsid w:val="009C2CF4"/>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9C2CF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9C2CF4"/>
    <w:rPr>
      <w:rFonts w:ascii="Arial" w:eastAsia="Calibri" w:hAnsi="Arial" w:cs="Arial"/>
      <w:sz w:val="22"/>
      <w:szCs w:val="22"/>
      <w:u w:val="single"/>
    </w:rPr>
  </w:style>
  <w:style w:type="character" w:customStyle="1" w:styleId="EmphasizeThis">
    <w:name w:val="EmphasizeThis"/>
    <w:rsid w:val="009C2CF4"/>
    <w:rPr>
      <w:rFonts w:ascii="Georgia" w:hAnsi="Georgia"/>
      <w:b/>
      <w:iCs/>
      <w:sz w:val="24"/>
      <w:u w:val="thick"/>
    </w:rPr>
  </w:style>
  <w:style w:type="paragraph" w:customStyle="1" w:styleId="Stylecard8pt">
    <w:name w:val="Style card + 8 pt"/>
    <w:basedOn w:val="Normal"/>
    <w:link w:val="Stylecard8ptChar"/>
    <w:qFormat/>
    <w:rsid w:val="009C2CF4"/>
    <w:pPr>
      <w:ind w:left="288" w:right="288"/>
    </w:pPr>
    <w:rPr>
      <w:rFonts w:ascii="Georgia" w:hAnsi="Georgia"/>
      <w:color w:val="000000"/>
      <w:u w:val="single"/>
      <w:lang w:eastAsia="ar-SA"/>
    </w:rPr>
  </w:style>
  <w:style w:type="character" w:customStyle="1" w:styleId="Stylecard8ptChar">
    <w:name w:val="Style card + 8 pt Char"/>
    <w:basedOn w:val="cardChar"/>
    <w:link w:val="Stylecard8pt"/>
    <w:rsid w:val="009C2CF4"/>
    <w:rPr>
      <w:rFonts w:ascii="Georgia" w:hAnsi="Georgia"/>
      <w:color w:val="000000"/>
      <w:sz w:val="22"/>
      <w:u w:val="single"/>
      <w:lang w:eastAsia="ar-SA"/>
    </w:rPr>
  </w:style>
  <w:style w:type="character" w:customStyle="1" w:styleId="bhl">
    <w:name w:val="bhl"/>
    <w:basedOn w:val="DefaultParagraphFont"/>
    <w:rsid w:val="009C2CF4"/>
  </w:style>
  <w:style w:type="paragraph" w:customStyle="1" w:styleId="TagGA11">
    <w:name w:val="Tag GA 11"/>
    <w:basedOn w:val="TOC1"/>
    <w:qFormat/>
    <w:rsid w:val="009C2CF4"/>
    <w:pPr>
      <w:spacing w:before="0" w:after="160"/>
    </w:pPr>
    <w:rPr>
      <w:rFonts w:ascii="Georgia" w:eastAsia="Calibri" w:hAnsi="Georgia"/>
      <w:u w:val="none"/>
      <w:lang w:bidi="ar-SA"/>
    </w:rPr>
  </w:style>
  <w:style w:type="paragraph" w:customStyle="1" w:styleId="CiteCard">
    <w:name w:val="Cite/Card"/>
    <w:basedOn w:val="TOC2"/>
    <w:qFormat/>
    <w:rsid w:val="009C2CF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9C2CF4"/>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9C2CF4"/>
    <w:rPr>
      <w:sz w:val="16"/>
      <w:szCs w:val="16"/>
    </w:rPr>
  </w:style>
  <w:style w:type="character" w:customStyle="1" w:styleId="DocumentMapChar1">
    <w:name w:val="Document Map Char1"/>
    <w:basedOn w:val="DefaultParagraphFont"/>
    <w:uiPriority w:val="99"/>
    <w:rsid w:val="009C2CF4"/>
    <w:rPr>
      <w:rFonts w:ascii="Tahoma" w:hAnsi="Tahoma" w:cs="Tahoma"/>
      <w:sz w:val="16"/>
      <w:szCs w:val="16"/>
    </w:rPr>
  </w:style>
  <w:style w:type="character" w:customStyle="1" w:styleId="addmd">
    <w:name w:val="addmd"/>
    <w:basedOn w:val="DefaultParagraphFont"/>
    <w:rsid w:val="009C2CF4"/>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9C2CF4"/>
    <w:rPr>
      <w:rFonts w:ascii="Arial" w:hAnsi="Arial"/>
      <w:b/>
      <w:sz w:val="26"/>
    </w:rPr>
  </w:style>
  <w:style w:type="paragraph" w:styleId="FootnoteText">
    <w:name w:val="footnote text"/>
    <w:basedOn w:val="Normal"/>
    <w:link w:val="FootnoteTextChar"/>
    <w:unhideWhenUsed/>
    <w:rsid w:val="009C2CF4"/>
    <w:rPr>
      <w:rFonts w:ascii="Georgia" w:eastAsia="Calibri" w:hAnsi="Georgia"/>
      <w:szCs w:val="20"/>
      <w:lang w:eastAsia="zh-CN"/>
    </w:rPr>
  </w:style>
  <w:style w:type="character" w:customStyle="1" w:styleId="FootnoteTextChar">
    <w:name w:val="Footnote Text Char"/>
    <w:basedOn w:val="DefaultParagraphFont"/>
    <w:link w:val="FootnoteText"/>
    <w:rsid w:val="009C2CF4"/>
    <w:rPr>
      <w:rFonts w:ascii="Georgia" w:eastAsia="Calibri" w:hAnsi="Georgia"/>
      <w:sz w:val="22"/>
      <w:szCs w:val="20"/>
      <w:lang w:eastAsia="zh-CN"/>
    </w:rPr>
  </w:style>
  <w:style w:type="character" w:customStyle="1" w:styleId="UnderlinedTextCharChar">
    <w:name w:val="Underlined Text Char Char"/>
    <w:basedOn w:val="DefaultParagraphFont"/>
    <w:rsid w:val="009C2CF4"/>
    <w:rPr>
      <w:rFonts w:cs="Arial"/>
      <w:bCs/>
      <w:noProof w:val="0"/>
      <w:szCs w:val="26"/>
      <w:u w:val="single"/>
      <w:lang w:val="en-US" w:eastAsia="en-US" w:bidi="ar-SA"/>
    </w:rPr>
  </w:style>
  <w:style w:type="character" w:customStyle="1" w:styleId="StyleTimesNewRoman12ptBold">
    <w:name w:val="Style Times New Roman 12 pt Bold"/>
    <w:rsid w:val="009C2CF4"/>
    <w:rPr>
      <w:b/>
      <w:bCs/>
      <w:sz w:val="24"/>
    </w:rPr>
  </w:style>
  <w:style w:type="character" w:customStyle="1" w:styleId="CardText1Char">
    <w:name w:val="Card Text 1 Char"/>
    <w:rsid w:val="009C2CF4"/>
    <w:rPr>
      <w:rFonts w:ascii="Georgia" w:hAnsi="Georgia"/>
      <w:color w:val="000000"/>
      <w:sz w:val="22"/>
      <w:szCs w:val="22"/>
      <w:u w:val="single"/>
    </w:rPr>
  </w:style>
  <w:style w:type="character" w:customStyle="1" w:styleId="BoldUnderlining">
    <w:name w:val="Bold Underlining"/>
    <w:rsid w:val="009C2CF4"/>
    <w:rPr>
      <w:u w:val="single"/>
    </w:rPr>
  </w:style>
  <w:style w:type="character" w:customStyle="1" w:styleId="Intemphasis">
    <w:name w:val="Intemphasis"/>
    <w:uiPriority w:val="1"/>
    <w:qFormat/>
    <w:rsid w:val="009C2CF4"/>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9C2CF4"/>
    <w:pPr>
      <w:ind w:left="288" w:right="288"/>
    </w:pPr>
    <w:rPr>
      <w:szCs w:val="16"/>
    </w:rPr>
  </w:style>
  <w:style w:type="character" w:customStyle="1" w:styleId="cardtextChar2">
    <w:name w:val="cardtext Char"/>
    <w:basedOn w:val="DefaultParagraphFont"/>
    <w:link w:val="cardtext0"/>
    <w:rsid w:val="009C2CF4"/>
    <w:rPr>
      <w:rFonts w:ascii="Calibri" w:hAnsi="Calibri"/>
      <w:sz w:val="22"/>
      <w:szCs w:val="16"/>
    </w:rPr>
  </w:style>
  <w:style w:type="character" w:customStyle="1" w:styleId="BoldUnderlineChar1">
    <w:name w:val="BoldUnderline Char1"/>
    <w:rsid w:val="009C2CF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9C2CF4"/>
    <w:pPr>
      <w:spacing w:after="200"/>
      <w:contextualSpacing/>
    </w:pPr>
    <w:rPr>
      <w:rFonts w:eastAsia="Calibri"/>
      <w:u w:val="single"/>
    </w:rPr>
  </w:style>
  <w:style w:type="character" w:customStyle="1" w:styleId="UnderlinedCardTextChar">
    <w:name w:val="Underlined Card Text Char"/>
    <w:link w:val="UnderlinedCardText"/>
    <w:rsid w:val="009C2CF4"/>
    <w:rPr>
      <w:rFonts w:ascii="Calibri" w:eastAsia="Calibri" w:hAnsi="Calibri"/>
      <w:sz w:val="22"/>
      <w:u w:val="single"/>
    </w:rPr>
  </w:style>
  <w:style w:type="character" w:customStyle="1" w:styleId="Hyperlink6">
    <w:name w:val="Hyperlink6"/>
    <w:basedOn w:val="DefaultParagraphFont"/>
    <w:rsid w:val="009C2CF4"/>
    <w:rPr>
      <w:color w:val="3300CC"/>
      <w:u w:val="single"/>
    </w:rPr>
  </w:style>
  <w:style w:type="paragraph" w:customStyle="1" w:styleId="Tag12">
    <w:name w:val="Tag12"/>
    <w:basedOn w:val="Normal"/>
    <w:qFormat/>
    <w:rsid w:val="009C2CF4"/>
    <w:pPr>
      <w:contextualSpacing/>
    </w:pPr>
    <w:rPr>
      <w:rFonts w:eastAsia="Cambria"/>
      <w:b/>
    </w:rPr>
  </w:style>
  <w:style w:type="paragraph" w:customStyle="1" w:styleId="Shrink8">
    <w:name w:val="Shrink8"/>
    <w:basedOn w:val="Normal"/>
    <w:qFormat/>
    <w:rsid w:val="009C2CF4"/>
    <w:rPr>
      <w:rFonts w:eastAsia="Cambria"/>
    </w:rPr>
  </w:style>
  <w:style w:type="character" w:customStyle="1" w:styleId="highlight2">
    <w:name w:val="highlight2"/>
    <w:rsid w:val="009C2CF4"/>
    <w:rPr>
      <w:rFonts w:ascii="Arial" w:hAnsi="Arial"/>
      <w:b/>
      <w:sz w:val="19"/>
      <w:u w:val="thick"/>
      <w:bdr w:val="none" w:sz="0" w:space="0" w:color="auto"/>
      <w:shd w:val="clear" w:color="auto" w:fill="auto"/>
    </w:rPr>
  </w:style>
  <w:style w:type="character" w:customStyle="1" w:styleId="citation">
    <w:name w:val="citation"/>
    <w:basedOn w:val="DefaultParagraphFont"/>
    <w:rsid w:val="009C2CF4"/>
  </w:style>
  <w:style w:type="paragraph" w:customStyle="1" w:styleId="UnderlineText">
    <w:name w:val="Underline Text"/>
    <w:basedOn w:val="Normal"/>
    <w:link w:val="UnderlineTextChar"/>
    <w:qFormat/>
    <w:rsid w:val="009C2CF4"/>
    <w:pPr>
      <w:ind w:left="288"/>
    </w:pPr>
    <w:rPr>
      <w:rFonts w:eastAsia="Times New Roman"/>
      <w:u w:val="single"/>
    </w:rPr>
  </w:style>
  <w:style w:type="character" w:customStyle="1" w:styleId="UnderlineTextChar">
    <w:name w:val="Underline Text Char"/>
    <w:basedOn w:val="DefaultParagraphFont"/>
    <w:link w:val="UnderlineText"/>
    <w:rsid w:val="009C2CF4"/>
    <w:rPr>
      <w:rFonts w:ascii="Calibri" w:eastAsia="Times New Roman" w:hAnsi="Calibri"/>
      <w:sz w:val="22"/>
      <w:u w:val="single"/>
    </w:rPr>
  </w:style>
  <w:style w:type="character" w:customStyle="1" w:styleId="il">
    <w:name w:val="il"/>
    <w:basedOn w:val="DefaultParagraphFont"/>
    <w:rsid w:val="009C2CF4"/>
  </w:style>
  <w:style w:type="character" w:customStyle="1" w:styleId="commentstext">
    <w:name w:val="comments_text"/>
    <w:uiPriority w:val="99"/>
    <w:rsid w:val="009C2CF4"/>
    <w:rPr>
      <w:rFonts w:cs="Times New Roman"/>
    </w:rPr>
  </w:style>
  <w:style w:type="paragraph" w:customStyle="1" w:styleId="Heading42">
    <w:name w:val="Heading 42"/>
    <w:basedOn w:val="Normal"/>
    <w:qFormat/>
    <w:rsid w:val="009C2CF4"/>
    <w:rPr>
      <w:rFonts w:eastAsia="Times New Roman"/>
    </w:rPr>
  </w:style>
  <w:style w:type="paragraph" w:customStyle="1" w:styleId="DebateNormal">
    <w:name w:val="DebateNormal"/>
    <w:basedOn w:val="Normal"/>
    <w:link w:val="DebateNormalChar"/>
    <w:qFormat/>
    <w:rsid w:val="009C2CF4"/>
    <w:pPr>
      <w:spacing w:line="276" w:lineRule="auto"/>
    </w:pPr>
    <w:rPr>
      <w:rFonts w:eastAsia="Calibri"/>
      <w:szCs w:val="20"/>
    </w:rPr>
  </w:style>
  <w:style w:type="character" w:customStyle="1" w:styleId="DebateNormalChar">
    <w:name w:val="DebateNormal Char"/>
    <w:basedOn w:val="DefaultParagraphFont"/>
    <w:link w:val="DebateNormal"/>
    <w:rsid w:val="009C2CF4"/>
    <w:rPr>
      <w:rFonts w:ascii="Calibri" w:eastAsia="Calibri" w:hAnsi="Calibri"/>
      <w:sz w:val="22"/>
      <w:szCs w:val="20"/>
    </w:rPr>
  </w:style>
  <w:style w:type="paragraph" w:customStyle="1" w:styleId="DebateEmphasis">
    <w:name w:val="DebateEmphasis"/>
    <w:basedOn w:val="Normal"/>
    <w:link w:val="DebateEmphasisChar"/>
    <w:qFormat/>
    <w:rsid w:val="009C2CF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9C2CF4"/>
    <w:rPr>
      <w:rFonts w:ascii="Calibri" w:eastAsia="Calibri" w:hAnsi="Calibri"/>
      <w:b/>
      <w:sz w:val="22"/>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9C2CF4"/>
    <w:rPr>
      <w:rFonts w:ascii="Times New Roman" w:eastAsia="Cambria" w:hAnsi="Times New Roman" w:cs="Times New Roman"/>
      <w:sz w:val="20"/>
      <w:szCs w:val="22"/>
    </w:rPr>
  </w:style>
  <w:style w:type="paragraph" w:customStyle="1" w:styleId="NormalCite">
    <w:name w:val="NormalCite"/>
    <w:link w:val="NormalCiteChar"/>
    <w:qFormat/>
    <w:rsid w:val="009C2CF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9C2CF4"/>
    <w:rPr>
      <w:rFonts w:ascii="Times New Roman" w:eastAsiaTheme="minorHAnsi" w:hAnsi="Times New Roman" w:cs="Times New Roman"/>
      <w:sz w:val="18"/>
      <w:szCs w:val="22"/>
    </w:rPr>
  </w:style>
  <w:style w:type="character" w:customStyle="1" w:styleId="articletext">
    <w:name w:val="articletext"/>
    <w:basedOn w:val="DefaultParagraphFont"/>
    <w:rsid w:val="009C2CF4"/>
  </w:style>
  <w:style w:type="character" w:customStyle="1" w:styleId="grey10">
    <w:name w:val="grey10"/>
    <w:basedOn w:val="DefaultParagraphFont"/>
    <w:rsid w:val="009C2CF4"/>
  </w:style>
  <w:style w:type="character" w:customStyle="1" w:styleId="navy13bd">
    <w:name w:val="navy13bd"/>
    <w:basedOn w:val="DefaultParagraphFont"/>
    <w:rsid w:val="009C2CF4"/>
  </w:style>
  <w:style w:type="character" w:customStyle="1" w:styleId="Style9ptUnderline2">
    <w:name w:val="Style 9 pt Underline2"/>
    <w:basedOn w:val="DefaultParagraphFont"/>
    <w:rsid w:val="009C2CF4"/>
    <w:rPr>
      <w:sz w:val="20"/>
      <w:u w:val="single"/>
    </w:rPr>
  </w:style>
  <w:style w:type="character" w:customStyle="1" w:styleId="Style9ptBoldUnderline1">
    <w:name w:val="Style 9 pt Bold Underline1"/>
    <w:basedOn w:val="DefaultParagraphFont"/>
    <w:rsid w:val="009C2CF4"/>
    <w:rPr>
      <w:b/>
      <w:bCs/>
      <w:sz w:val="20"/>
      <w:u w:val="single"/>
    </w:rPr>
  </w:style>
  <w:style w:type="character" w:customStyle="1" w:styleId="TagsCharChar">
    <w:name w:val="Tags Char Char"/>
    <w:basedOn w:val="DefaultParagraphFont"/>
    <w:rsid w:val="009C2CF4"/>
    <w:rPr>
      <w:rFonts w:eastAsia="SimSun"/>
      <w:b/>
      <w:sz w:val="24"/>
      <w:lang w:val="en-US" w:eastAsia="zh-CN" w:bidi="ar-SA"/>
    </w:rPr>
  </w:style>
  <w:style w:type="paragraph" w:customStyle="1" w:styleId="cardCharCharCharChar">
    <w:name w:val="card Char Char Char Char"/>
    <w:basedOn w:val="Normal"/>
    <w:qFormat/>
    <w:rsid w:val="009C2CF4"/>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9C2CF4"/>
    <w:rPr>
      <w:rFonts w:ascii="Times" w:eastAsia="Times New Roman" w:hAnsi="Times"/>
    </w:rPr>
  </w:style>
  <w:style w:type="paragraph" w:customStyle="1" w:styleId="CARD1">
    <w:name w:val="CARD"/>
    <w:basedOn w:val="Normal"/>
    <w:link w:val="CARDChar1"/>
    <w:qFormat/>
    <w:rsid w:val="009C2CF4"/>
    <w:rPr>
      <w:rFonts w:eastAsia="Times New Roman"/>
      <w:u w:val="single"/>
    </w:rPr>
  </w:style>
  <w:style w:type="character" w:customStyle="1" w:styleId="CARDChar1">
    <w:name w:val="CARD Char"/>
    <w:basedOn w:val="DefaultParagraphFont"/>
    <w:link w:val="CARD1"/>
    <w:rsid w:val="009C2CF4"/>
    <w:rPr>
      <w:rFonts w:ascii="Calibri" w:eastAsia="Times New Roman" w:hAnsi="Calibri"/>
      <w:sz w:val="22"/>
      <w:u w:val="single"/>
    </w:rPr>
  </w:style>
  <w:style w:type="paragraph" w:customStyle="1" w:styleId="Normal2">
    <w:name w:val="Normal2"/>
    <w:basedOn w:val="Normal"/>
    <w:qFormat/>
    <w:rsid w:val="009C2CF4"/>
    <w:rPr>
      <w:rFonts w:eastAsia="Times New Roman"/>
    </w:rPr>
  </w:style>
  <w:style w:type="character" w:customStyle="1" w:styleId="Style11ptThickunderline">
    <w:name w:val="Style 11 pt Thick underline"/>
    <w:rsid w:val="009C2CF4"/>
    <w:rPr>
      <w:rFonts w:ascii="Times New Roman" w:hAnsi="Times New Roman"/>
      <w:sz w:val="20"/>
      <w:u w:val="single"/>
    </w:rPr>
  </w:style>
  <w:style w:type="character" w:customStyle="1" w:styleId="Style11ptBoldThickunderline">
    <w:name w:val="Style 11 pt Bold Thick underline"/>
    <w:rsid w:val="009C2CF4"/>
    <w:rPr>
      <w:rFonts w:ascii="Times New Roman" w:hAnsi="Times New Roman"/>
      <w:b/>
      <w:bCs/>
      <w:sz w:val="20"/>
      <w:u w:val="single"/>
    </w:rPr>
  </w:style>
  <w:style w:type="character" w:styleId="FootnoteReference">
    <w:name w:val="footnote reference"/>
    <w:unhideWhenUsed/>
    <w:rsid w:val="009C2CF4"/>
    <w:rPr>
      <w:vertAlign w:val="superscript"/>
    </w:rPr>
  </w:style>
  <w:style w:type="character" w:customStyle="1" w:styleId="CharChar5">
    <w:name w:val="Char Char5"/>
    <w:rsid w:val="009C2CF4"/>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9C2CF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9C2CF4"/>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9C2CF4"/>
    <w:rPr>
      <w:u w:val="single"/>
    </w:rPr>
  </w:style>
  <w:style w:type="character" w:customStyle="1" w:styleId="StyleUnderlineBoldIndent11ptChar">
    <w:name w:val="Style Underline + Bold Indent + 11 pt Char"/>
    <w:link w:val="StyleUnderlineBoldIndent11pt"/>
    <w:rsid w:val="009C2CF4"/>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9C2CF4"/>
    <w:rPr>
      <w:b/>
      <w:bCs/>
      <w:u w:val="single"/>
    </w:rPr>
  </w:style>
  <w:style w:type="character" w:customStyle="1" w:styleId="StyleUnderlineBoldIndent11ptBoldChar">
    <w:name w:val="Style Underline + Bold Indent + 11 pt Bold Char"/>
    <w:link w:val="StyleUnderlineBoldIndent11ptBold"/>
    <w:rsid w:val="009C2CF4"/>
    <w:rPr>
      <w:rFonts w:ascii="Calibri" w:eastAsia="Times New Roman" w:hAnsi="Calibri"/>
      <w:b/>
      <w:bCs/>
      <w:sz w:val="22"/>
      <w:szCs w:val="20"/>
      <w:u w:val="single"/>
    </w:rPr>
  </w:style>
  <w:style w:type="paragraph" w:customStyle="1" w:styleId="Normal20pt">
    <w:name w:val="Normal  + 20 pt"/>
    <w:basedOn w:val="Normal"/>
    <w:uiPriority w:val="6"/>
    <w:qFormat/>
    <w:rsid w:val="009C2CF4"/>
    <w:rPr>
      <w:bCs/>
      <w:u w:val="single"/>
    </w:rPr>
  </w:style>
  <w:style w:type="character" w:customStyle="1" w:styleId="StyleStyle4CharTimesNewRoman11pt">
    <w:name w:val="Style Style4 Char + Times New Roman 11 pt"/>
    <w:basedOn w:val="DefaultParagraphFont"/>
    <w:rsid w:val="009C2CF4"/>
    <w:rPr>
      <w:rFonts w:ascii="Times New Roman" w:hAnsi="Times New Roman"/>
      <w:sz w:val="20"/>
      <w:szCs w:val="24"/>
      <w:u w:val="single"/>
      <w:lang w:val="en-US" w:eastAsia="en-US" w:bidi="ar-SA"/>
    </w:rPr>
  </w:style>
  <w:style w:type="paragraph" w:customStyle="1" w:styleId="author-name">
    <w:name w:val="author-name"/>
    <w:basedOn w:val="Normal"/>
    <w:qFormat/>
    <w:rsid w:val="009C2CF4"/>
    <w:pPr>
      <w:spacing w:before="100" w:beforeAutospacing="1" w:after="100" w:afterAutospacing="1"/>
    </w:pPr>
    <w:rPr>
      <w:rFonts w:eastAsia="Times New Roman"/>
    </w:rPr>
  </w:style>
  <w:style w:type="paragraph" w:customStyle="1" w:styleId="author-credentials">
    <w:name w:val="author-credentials"/>
    <w:basedOn w:val="Normal"/>
    <w:qFormat/>
    <w:rsid w:val="009C2CF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9C2CF4"/>
    <w:rPr>
      <w:rFonts w:ascii="Consolas" w:hAnsi="Consolas" w:cs="Consolas"/>
      <w:sz w:val="20"/>
      <w:szCs w:val="20"/>
    </w:rPr>
  </w:style>
  <w:style w:type="character" w:customStyle="1" w:styleId="StyleStyle4CharTimesNewRoman11ptBold">
    <w:name w:val="Style Style4 Char + Times New Roman 11 pt Bold"/>
    <w:basedOn w:val="DefaultParagraphFont"/>
    <w:rsid w:val="009C2CF4"/>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9C2CF4"/>
    <w:rPr>
      <w:rFonts w:ascii="Times New Roman" w:hAnsi="Times New Roman"/>
      <w:i/>
      <w:iCs/>
      <w:sz w:val="20"/>
      <w:szCs w:val="24"/>
      <w:u w:val="single"/>
      <w:lang w:val="en-US" w:eastAsia="en-US" w:bidi="ar-SA"/>
    </w:rPr>
  </w:style>
  <w:style w:type="character" w:customStyle="1" w:styleId="headline">
    <w:name w:val="headline"/>
    <w:basedOn w:val="DefaultParagraphFont"/>
    <w:rsid w:val="009C2CF4"/>
  </w:style>
  <w:style w:type="character" w:customStyle="1" w:styleId="CharChar4">
    <w:name w:val="Char Char4"/>
    <w:basedOn w:val="DefaultParagraphFont"/>
    <w:rsid w:val="009C2CF4"/>
    <w:rPr>
      <w:rFonts w:cs="Arial"/>
      <w:b/>
      <w:bCs/>
      <w:iCs/>
      <w:szCs w:val="28"/>
      <w:lang w:val="en-US" w:eastAsia="en-US" w:bidi="ar-SA"/>
    </w:rPr>
  </w:style>
  <w:style w:type="character" w:customStyle="1" w:styleId="yshortcuts">
    <w:name w:val="yshortcuts"/>
    <w:basedOn w:val="DefaultParagraphFont"/>
    <w:rsid w:val="009C2CF4"/>
  </w:style>
  <w:style w:type="character" w:customStyle="1" w:styleId="HotRouteChar0">
    <w:name w:val="Hot Route Char"/>
    <w:link w:val="HotRoute"/>
    <w:rsid w:val="009C2CF4"/>
    <w:rPr>
      <w:rFonts w:ascii="Calibri" w:eastAsia="Times New Roman" w:hAnsi="Calibri"/>
      <w:sz w:val="22"/>
    </w:rPr>
  </w:style>
  <w:style w:type="paragraph" w:styleId="PlainText">
    <w:name w:val="Plain Text"/>
    <w:basedOn w:val="Normal"/>
    <w:link w:val="PlainTextChar"/>
    <w:rsid w:val="009C2CF4"/>
    <w:rPr>
      <w:rFonts w:ascii="Courier New" w:eastAsia="Times New Roman" w:hAnsi="Courier New" w:cs="Courier New"/>
      <w:szCs w:val="20"/>
    </w:rPr>
  </w:style>
  <w:style w:type="character" w:customStyle="1" w:styleId="PlainTextChar">
    <w:name w:val="Plain Text Char"/>
    <w:basedOn w:val="DefaultParagraphFont"/>
    <w:link w:val="PlainText"/>
    <w:rsid w:val="009C2CF4"/>
    <w:rPr>
      <w:rFonts w:ascii="Courier New" w:eastAsia="Times New Roman" w:hAnsi="Courier New" w:cs="Courier New"/>
      <w:sz w:val="22"/>
      <w:szCs w:val="20"/>
    </w:rPr>
  </w:style>
  <w:style w:type="character" w:customStyle="1" w:styleId="senselabelstart">
    <w:name w:val="sense_label start"/>
    <w:basedOn w:val="DefaultParagraphFont"/>
    <w:rsid w:val="009C2CF4"/>
  </w:style>
  <w:style w:type="character" w:customStyle="1" w:styleId="sensecontent">
    <w:name w:val="sense_content"/>
    <w:basedOn w:val="DefaultParagraphFont"/>
    <w:rsid w:val="009C2CF4"/>
  </w:style>
  <w:style w:type="character" w:customStyle="1" w:styleId="vi">
    <w:name w:val="vi"/>
    <w:basedOn w:val="DefaultParagraphFont"/>
    <w:rsid w:val="009C2CF4"/>
  </w:style>
  <w:style w:type="character" w:customStyle="1" w:styleId="italic">
    <w:name w:val="italic"/>
    <w:basedOn w:val="DefaultParagraphFont"/>
    <w:rsid w:val="009C2CF4"/>
  </w:style>
  <w:style w:type="paragraph" w:customStyle="1" w:styleId="Microtext0">
    <w:name w:val="Microtext"/>
    <w:basedOn w:val="Normal"/>
    <w:next w:val="Normal"/>
    <w:link w:val="MicrotextChar0"/>
    <w:qFormat/>
    <w:rsid w:val="009C2CF4"/>
    <w:rPr>
      <w:sz w:val="12"/>
    </w:rPr>
  </w:style>
  <w:style w:type="character" w:customStyle="1" w:styleId="MicrotextChar0">
    <w:name w:val="Microtext Char"/>
    <w:link w:val="Microtext0"/>
    <w:rsid w:val="009C2CF4"/>
    <w:rPr>
      <w:rFonts w:ascii="Calibri" w:hAnsi="Calibri"/>
      <w:sz w:val="12"/>
    </w:rPr>
  </w:style>
  <w:style w:type="character" w:customStyle="1" w:styleId="st">
    <w:name w:val="st"/>
    <w:basedOn w:val="DefaultParagraphFont"/>
    <w:rsid w:val="009C2CF4"/>
  </w:style>
  <w:style w:type="paragraph" w:customStyle="1" w:styleId="Style6">
    <w:name w:val="Style6"/>
    <w:basedOn w:val="Normal"/>
    <w:link w:val="Style6Char"/>
    <w:autoRedefine/>
    <w:qFormat/>
    <w:rsid w:val="009C2CF4"/>
    <w:rPr>
      <w:b/>
    </w:rPr>
  </w:style>
  <w:style w:type="character" w:customStyle="1" w:styleId="Style6Char">
    <w:name w:val="Style6 Char"/>
    <w:basedOn w:val="DefaultParagraphFont"/>
    <w:link w:val="Style6"/>
    <w:rsid w:val="009C2CF4"/>
    <w:rPr>
      <w:rFonts w:ascii="Calibri" w:hAnsi="Calibri"/>
      <w:b/>
      <w:sz w:val="22"/>
    </w:rPr>
  </w:style>
  <w:style w:type="paragraph" w:customStyle="1" w:styleId="Style11">
    <w:name w:val="Style11"/>
    <w:basedOn w:val="Normal"/>
    <w:link w:val="Style11Char"/>
    <w:qFormat/>
    <w:rsid w:val="009C2CF4"/>
    <w:rPr>
      <w:rFonts w:eastAsia="Times New Roman"/>
      <w:b/>
      <w:szCs w:val="20"/>
      <w:u w:val="thick"/>
    </w:rPr>
  </w:style>
  <w:style w:type="paragraph" w:customStyle="1" w:styleId="Style12">
    <w:name w:val="Style12"/>
    <w:basedOn w:val="Normal"/>
    <w:link w:val="Style12Char"/>
    <w:qFormat/>
    <w:rsid w:val="009C2CF4"/>
    <w:rPr>
      <w:rFonts w:eastAsia="Times New Roman"/>
      <w:b/>
      <w:u w:val="thick"/>
    </w:rPr>
  </w:style>
  <w:style w:type="character" w:customStyle="1" w:styleId="Style11Char">
    <w:name w:val="Style11 Char"/>
    <w:basedOn w:val="DefaultParagraphFont"/>
    <w:link w:val="Style11"/>
    <w:rsid w:val="009C2CF4"/>
    <w:rPr>
      <w:rFonts w:ascii="Calibri" w:eastAsia="Times New Roman" w:hAnsi="Calibri"/>
      <w:b/>
      <w:sz w:val="22"/>
      <w:szCs w:val="20"/>
      <w:u w:val="thick"/>
    </w:rPr>
  </w:style>
  <w:style w:type="character" w:customStyle="1" w:styleId="Style12Char">
    <w:name w:val="Style12 Char"/>
    <w:basedOn w:val="DefaultParagraphFont"/>
    <w:link w:val="Style12"/>
    <w:rsid w:val="009C2CF4"/>
    <w:rPr>
      <w:rFonts w:ascii="Calibri" w:eastAsia="Times New Roman" w:hAnsi="Calibri"/>
      <w:b/>
      <w:sz w:val="22"/>
      <w:u w:val="thick"/>
    </w:rPr>
  </w:style>
  <w:style w:type="character" w:customStyle="1" w:styleId="caps-label">
    <w:name w:val="caps-label"/>
    <w:basedOn w:val="DefaultParagraphFont"/>
    <w:rsid w:val="009C2CF4"/>
  </w:style>
  <w:style w:type="character" w:customStyle="1" w:styleId="wikiexternallink">
    <w:name w:val="wikiexternallink"/>
    <w:basedOn w:val="DefaultParagraphFont"/>
    <w:rsid w:val="009C2CF4"/>
  </w:style>
  <w:style w:type="character" w:customStyle="1" w:styleId="wikigeneratedlinkcontent">
    <w:name w:val="wikigeneratedlinkcontent"/>
    <w:basedOn w:val="DefaultParagraphFont"/>
    <w:rsid w:val="009C2CF4"/>
  </w:style>
  <w:style w:type="character" w:customStyle="1" w:styleId="ShrinkChar">
    <w:name w:val="Shrink Char"/>
    <w:link w:val="Shrink"/>
    <w:locked/>
    <w:rsid w:val="009C2CF4"/>
    <w:rPr>
      <w:rFonts w:ascii="Garamond" w:eastAsia="Times New Roman" w:hAnsi="Garamond"/>
      <w:sz w:val="12"/>
    </w:rPr>
  </w:style>
  <w:style w:type="paragraph" w:customStyle="1" w:styleId="Shrink">
    <w:name w:val="Shrink"/>
    <w:link w:val="ShrinkChar"/>
    <w:qFormat/>
    <w:rsid w:val="009C2CF4"/>
    <w:pPr>
      <w:ind w:left="288" w:right="288"/>
    </w:pPr>
    <w:rPr>
      <w:rFonts w:ascii="Garamond" w:eastAsia="Times New Roman" w:hAnsi="Garamond"/>
      <w:sz w:val="12"/>
    </w:rPr>
  </w:style>
  <w:style w:type="character" w:customStyle="1" w:styleId="aqj">
    <w:name w:val="aqj"/>
    <w:basedOn w:val="DefaultParagraphFont"/>
    <w:rsid w:val="009C2CF4"/>
  </w:style>
  <w:style w:type="character" w:customStyle="1" w:styleId="StyleStyleBoldUnderlineIntenseEmphasisUnderlineapple-style-s">
    <w:name w:val="Style Style Bold UnderlineIntense EmphasisUnderlineapple-style-s..."/>
    <w:basedOn w:val="DefaultParagraphFont"/>
    <w:rsid w:val="009C2CF4"/>
    <w:rPr>
      <w:b w:val="0"/>
      <w:bCs w:val="0"/>
      <w:sz w:val="22"/>
      <w:u w:val="single"/>
      <w:bdr w:val="none" w:sz="0" w:space="0" w:color="auto"/>
    </w:rPr>
  </w:style>
  <w:style w:type="paragraph" w:customStyle="1" w:styleId="blocktitle0">
    <w:name w:val="block title"/>
    <w:basedOn w:val="Normal"/>
    <w:link w:val="blocktitleChar0"/>
    <w:autoRedefine/>
    <w:qFormat/>
    <w:rsid w:val="009C2CF4"/>
    <w:pPr>
      <w:spacing w:after="240"/>
      <w:jc w:val="center"/>
      <w:outlineLvl w:val="0"/>
    </w:pPr>
    <w:rPr>
      <w:rFonts w:eastAsia="Calibri"/>
      <w:b/>
      <w:caps/>
      <w:sz w:val="28"/>
      <w:szCs w:val="28"/>
      <w:lang w:val="es-ES"/>
    </w:rPr>
  </w:style>
  <w:style w:type="character" w:customStyle="1" w:styleId="Boxed">
    <w:name w:val="Boxed"/>
    <w:qFormat/>
    <w:rsid w:val="009C2CF4"/>
    <w:rPr>
      <w:rFonts w:ascii="Times New Roman" w:hAnsi="Times New Roman"/>
      <w:sz w:val="20"/>
      <w:bdr w:val="single" w:sz="6" w:space="0" w:color="auto"/>
    </w:rPr>
  </w:style>
  <w:style w:type="character" w:customStyle="1" w:styleId="UnderlineCard">
    <w:name w:val="Underline Card"/>
    <w:uiPriority w:val="6"/>
    <w:qFormat/>
    <w:rsid w:val="009C2CF4"/>
    <w:rPr>
      <w:rFonts w:ascii="Arial" w:hAnsi="Arial"/>
      <w:b w:val="0"/>
      <w:bCs/>
      <w:sz w:val="20"/>
      <w:u w:val="single"/>
    </w:rPr>
  </w:style>
  <w:style w:type="character" w:customStyle="1" w:styleId="story-author">
    <w:name w:val="story-author"/>
    <w:basedOn w:val="DefaultParagraphFont"/>
    <w:rsid w:val="009C2CF4"/>
  </w:style>
  <w:style w:type="paragraph" w:customStyle="1" w:styleId="type">
    <w:name w:val="type"/>
    <w:basedOn w:val="Normal"/>
    <w:qFormat/>
    <w:rsid w:val="009C2CF4"/>
    <w:pPr>
      <w:spacing w:before="100" w:beforeAutospacing="1" w:after="100" w:afterAutospacing="1"/>
    </w:pPr>
    <w:rPr>
      <w:rFonts w:eastAsia="Times New Roman"/>
    </w:rPr>
  </w:style>
  <w:style w:type="character" w:customStyle="1" w:styleId="institution">
    <w:name w:val="institution"/>
    <w:basedOn w:val="DefaultParagraphFont"/>
    <w:rsid w:val="009C2CF4"/>
  </w:style>
  <w:style w:type="character" w:customStyle="1" w:styleId="abodyblack3">
    <w:name w:val="abodyblack3"/>
    <w:basedOn w:val="DefaultParagraphFont"/>
    <w:rsid w:val="009C2CF4"/>
  </w:style>
  <w:style w:type="paragraph" w:customStyle="1" w:styleId="UnderlineChar2CharChar">
    <w:name w:val="Underline Char2 Char Char"/>
    <w:basedOn w:val="Normal"/>
    <w:link w:val="UnderlineChar2CharCharChar"/>
    <w:qFormat/>
    <w:rsid w:val="009C2CF4"/>
    <w:rPr>
      <w:rFonts w:eastAsia="MS Mincho"/>
      <w:szCs w:val="20"/>
      <w:u w:val="single"/>
    </w:rPr>
  </w:style>
  <w:style w:type="character" w:customStyle="1" w:styleId="UnderlineChar2CharCharChar">
    <w:name w:val="Underline Char2 Char Char Char"/>
    <w:link w:val="UnderlineChar2CharChar"/>
    <w:rsid w:val="009C2CF4"/>
    <w:rPr>
      <w:rFonts w:ascii="Calibri" w:eastAsia="MS Mincho" w:hAnsi="Calibri"/>
      <w:sz w:val="22"/>
      <w:szCs w:val="20"/>
      <w:u w:val="single"/>
    </w:rPr>
  </w:style>
  <w:style w:type="character" w:customStyle="1" w:styleId="CharacterStyle1">
    <w:name w:val="Character Style 1"/>
    <w:rsid w:val="009C2CF4"/>
    <w:rPr>
      <w:sz w:val="20"/>
      <w:szCs w:val="20"/>
    </w:rPr>
  </w:style>
  <w:style w:type="character" w:customStyle="1" w:styleId="FontStyle177">
    <w:name w:val="Font Style177"/>
    <w:basedOn w:val="DefaultParagraphFont"/>
    <w:uiPriority w:val="99"/>
    <w:rsid w:val="009C2CF4"/>
    <w:rPr>
      <w:rFonts w:ascii="Times New Roman" w:hAnsi="Times New Roman" w:cs="Times New Roman"/>
      <w:sz w:val="20"/>
      <w:szCs w:val="20"/>
    </w:rPr>
  </w:style>
  <w:style w:type="character" w:customStyle="1" w:styleId="FontStyle173">
    <w:name w:val="Font Style173"/>
    <w:basedOn w:val="DefaultParagraphFont"/>
    <w:uiPriority w:val="99"/>
    <w:rsid w:val="009C2CF4"/>
    <w:rPr>
      <w:rFonts w:ascii="Times New Roman" w:hAnsi="Times New Roman" w:cs="Times New Roman"/>
      <w:sz w:val="14"/>
      <w:szCs w:val="14"/>
    </w:rPr>
  </w:style>
  <w:style w:type="character" w:customStyle="1" w:styleId="FontStyle151">
    <w:name w:val="Font Style151"/>
    <w:basedOn w:val="DefaultParagraphFont"/>
    <w:uiPriority w:val="99"/>
    <w:rsid w:val="009C2CF4"/>
    <w:rPr>
      <w:rFonts w:ascii="Arial Narrow" w:hAnsi="Arial Narrow" w:cs="Arial Narrow"/>
      <w:b/>
      <w:bCs/>
      <w:sz w:val="12"/>
      <w:szCs w:val="12"/>
    </w:rPr>
  </w:style>
  <w:style w:type="character" w:customStyle="1" w:styleId="FontStyle156">
    <w:name w:val="Font Style156"/>
    <w:basedOn w:val="DefaultParagraphFont"/>
    <w:uiPriority w:val="99"/>
    <w:rsid w:val="009C2CF4"/>
    <w:rPr>
      <w:rFonts w:ascii="Arial Narrow" w:hAnsi="Arial Narrow" w:cs="Arial Narrow"/>
      <w:sz w:val="8"/>
      <w:szCs w:val="8"/>
    </w:rPr>
  </w:style>
  <w:style w:type="character" w:customStyle="1" w:styleId="FontStyle160">
    <w:name w:val="Font Style160"/>
    <w:basedOn w:val="DefaultParagraphFont"/>
    <w:uiPriority w:val="99"/>
    <w:rsid w:val="009C2CF4"/>
    <w:rPr>
      <w:rFonts w:ascii="Times New Roman" w:hAnsi="Times New Roman" w:cs="Times New Roman"/>
      <w:b/>
      <w:bCs/>
      <w:sz w:val="20"/>
      <w:szCs w:val="20"/>
    </w:rPr>
  </w:style>
  <w:style w:type="character" w:customStyle="1" w:styleId="FontStyle178">
    <w:name w:val="Font Style178"/>
    <w:basedOn w:val="DefaultParagraphFont"/>
    <w:uiPriority w:val="99"/>
    <w:rsid w:val="009C2CF4"/>
    <w:rPr>
      <w:rFonts w:ascii="Times New Roman" w:hAnsi="Times New Roman" w:cs="Times New Roman"/>
      <w:sz w:val="18"/>
      <w:szCs w:val="18"/>
    </w:rPr>
  </w:style>
  <w:style w:type="paragraph" w:customStyle="1" w:styleId="Style14">
    <w:name w:val="Style14"/>
    <w:basedOn w:val="Normal"/>
    <w:uiPriority w:val="99"/>
    <w:qFormat/>
    <w:rsid w:val="009C2CF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9C2CF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9C2CF4"/>
    <w:rPr>
      <w:rFonts w:ascii="Times New Roman" w:hAnsi="Times New Roman" w:cs="Times New Roman"/>
      <w:sz w:val="12"/>
      <w:szCs w:val="12"/>
    </w:rPr>
  </w:style>
  <w:style w:type="paragraph" w:customStyle="1" w:styleId="Style9">
    <w:name w:val="Style9"/>
    <w:basedOn w:val="Normal"/>
    <w:uiPriority w:val="99"/>
    <w:qFormat/>
    <w:rsid w:val="009C2CF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9C2CF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9C2CF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9C2CF4"/>
    <w:rPr>
      <w:rFonts w:ascii="Times New Roman" w:hAnsi="Times New Roman" w:cs="Times New Roman"/>
      <w:sz w:val="16"/>
      <w:szCs w:val="16"/>
    </w:rPr>
  </w:style>
  <w:style w:type="character" w:customStyle="1" w:styleId="f">
    <w:name w:val="f"/>
    <w:basedOn w:val="DefaultParagraphFont"/>
    <w:rsid w:val="009C2CF4"/>
  </w:style>
  <w:style w:type="character" w:customStyle="1" w:styleId="TagsChar2">
    <w:name w:val="Tags Char2"/>
    <w:rsid w:val="009C2CF4"/>
    <w:rPr>
      <w:b/>
      <w:sz w:val="24"/>
    </w:rPr>
  </w:style>
  <w:style w:type="paragraph" w:customStyle="1" w:styleId="CardsFont6ptChar">
    <w:name w:val="Cards + Font: 6 pt Char"/>
    <w:basedOn w:val="Normal"/>
    <w:link w:val="CardsFont6ptCharChar"/>
    <w:qFormat/>
    <w:rsid w:val="009C2CF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9C2CF4"/>
    <w:rPr>
      <w:rFonts w:ascii="Calibri" w:eastAsia="Times New Roman" w:hAnsi="Calibri"/>
      <w:sz w:val="12"/>
    </w:rPr>
  </w:style>
  <w:style w:type="character" w:customStyle="1" w:styleId="FontStyle172">
    <w:name w:val="Font Style172"/>
    <w:basedOn w:val="DefaultParagraphFont"/>
    <w:uiPriority w:val="99"/>
    <w:rsid w:val="009C2CF4"/>
    <w:rPr>
      <w:rFonts w:ascii="Times New Roman" w:hAnsi="Times New Roman" w:cs="Times New Roman"/>
      <w:b/>
      <w:bCs/>
      <w:sz w:val="16"/>
      <w:szCs w:val="16"/>
    </w:rPr>
  </w:style>
  <w:style w:type="paragraph" w:customStyle="1" w:styleId="Style18">
    <w:name w:val="Style18"/>
    <w:basedOn w:val="Normal"/>
    <w:uiPriority w:val="99"/>
    <w:qFormat/>
    <w:rsid w:val="009C2CF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9C2CF4"/>
    <w:rPr>
      <w:rFonts w:ascii="Times New Roman" w:hAnsi="Times New Roman" w:cs="Times New Roman"/>
      <w:i/>
      <w:iCs/>
      <w:sz w:val="16"/>
      <w:szCs w:val="16"/>
    </w:rPr>
  </w:style>
  <w:style w:type="character" w:customStyle="1" w:styleId="FontStyle162">
    <w:name w:val="Font Style162"/>
    <w:basedOn w:val="DefaultParagraphFont"/>
    <w:uiPriority w:val="99"/>
    <w:rsid w:val="009C2CF4"/>
    <w:rPr>
      <w:rFonts w:ascii="Times New Roman" w:hAnsi="Times New Roman" w:cs="Times New Roman"/>
      <w:b/>
      <w:bCs/>
      <w:sz w:val="18"/>
      <w:szCs w:val="18"/>
    </w:rPr>
  </w:style>
  <w:style w:type="character" w:customStyle="1" w:styleId="FontStyle167">
    <w:name w:val="Font Style167"/>
    <w:basedOn w:val="DefaultParagraphFont"/>
    <w:uiPriority w:val="99"/>
    <w:rsid w:val="009C2CF4"/>
    <w:rPr>
      <w:rFonts w:ascii="Times New Roman" w:hAnsi="Times New Roman" w:cs="Times New Roman"/>
      <w:sz w:val="10"/>
      <w:szCs w:val="10"/>
    </w:rPr>
  </w:style>
  <w:style w:type="character" w:customStyle="1" w:styleId="FontStyle174">
    <w:name w:val="Font Style174"/>
    <w:basedOn w:val="DefaultParagraphFont"/>
    <w:uiPriority w:val="99"/>
    <w:rsid w:val="009C2CF4"/>
    <w:rPr>
      <w:rFonts w:ascii="Arial Narrow" w:hAnsi="Arial Narrow" w:cs="Arial Narrow"/>
      <w:b/>
      <w:bCs/>
      <w:sz w:val="18"/>
      <w:szCs w:val="18"/>
    </w:rPr>
  </w:style>
  <w:style w:type="paragraph" w:customStyle="1" w:styleId="Style47">
    <w:name w:val="Style47"/>
    <w:basedOn w:val="Normal"/>
    <w:uiPriority w:val="99"/>
    <w:qFormat/>
    <w:rsid w:val="009C2CF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9C2CF4"/>
    <w:rPr>
      <w:rFonts w:ascii="Times New Roman" w:hAnsi="Times New Roman" w:cs="Times New Roman"/>
      <w:sz w:val="12"/>
      <w:szCs w:val="12"/>
    </w:rPr>
  </w:style>
  <w:style w:type="paragraph" w:customStyle="1" w:styleId="Style24">
    <w:name w:val="Style24"/>
    <w:basedOn w:val="Normal"/>
    <w:uiPriority w:val="99"/>
    <w:qFormat/>
    <w:rsid w:val="009C2CF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9C2CF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9C2CF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9C2CF4"/>
    <w:rPr>
      <w:rFonts w:ascii="Times New Roman" w:hAnsi="Times New Roman" w:cs="Times New Roman"/>
      <w:b/>
      <w:bCs/>
      <w:sz w:val="18"/>
      <w:szCs w:val="18"/>
    </w:rPr>
  </w:style>
  <w:style w:type="paragraph" w:customStyle="1" w:styleId="Style21">
    <w:name w:val="Style21"/>
    <w:basedOn w:val="Normal"/>
    <w:uiPriority w:val="99"/>
    <w:qFormat/>
    <w:rsid w:val="009C2CF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9C2CF4"/>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9C2CF4"/>
    <w:rPr>
      <w:rFonts w:ascii="Calibri" w:hAnsi="Calibri"/>
      <w:sz w:val="20"/>
      <w:szCs w:val="20"/>
    </w:rPr>
  </w:style>
  <w:style w:type="paragraph" w:customStyle="1" w:styleId="Standard">
    <w:name w:val="Standard"/>
    <w:qFormat/>
    <w:rsid w:val="009C2CF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9C2CF4"/>
    <w:rPr>
      <w:color w:val="000000"/>
      <w:sz w:val="32"/>
      <w:szCs w:val="32"/>
    </w:rPr>
  </w:style>
  <w:style w:type="paragraph" w:customStyle="1" w:styleId="Cardnon-underlined">
    <w:name w:val="Card non-underlined"/>
    <w:basedOn w:val="Normal"/>
    <w:link w:val="Cardnon-underlinedChar"/>
    <w:autoRedefine/>
    <w:uiPriority w:val="99"/>
    <w:qFormat/>
    <w:rsid w:val="009C2CF4"/>
    <w:rPr>
      <w:rFonts w:eastAsia="Times New Roman"/>
      <w:szCs w:val="20"/>
    </w:rPr>
  </w:style>
  <w:style w:type="character" w:customStyle="1" w:styleId="Cardnon-underlinedChar">
    <w:name w:val="Card non-underlined Char"/>
    <w:basedOn w:val="DefaultParagraphFont"/>
    <w:link w:val="Cardnon-underlined"/>
    <w:uiPriority w:val="99"/>
    <w:rsid w:val="009C2CF4"/>
    <w:rPr>
      <w:rFonts w:ascii="Calibri" w:eastAsia="Times New Roman" w:hAnsi="Calibri"/>
      <w:sz w:val="22"/>
      <w:szCs w:val="20"/>
    </w:rPr>
  </w:style>
  <w:style w:type="numbering" w:customStyle="1" w:styleId="NoList1">
    <w:name w:val="No List1"/>
    <w:next w:val="NoList"/>
    <w:semiHidden/>
    <w:unhideWhenUsed/>
    <w:rsid w:val="009C2CF4"/>
  </w:style>
  <w:style w:type="character" w:customStyle="1" w:styleId="TitleChar2">
    <w:name w:val="Title Char2"/>
    <w:basedOn w:val="DefaultParagraphFont"/>
    <w:uiPriority w:val="10"/>
    <w:qFormat/>
    <w:locked/>
    <w:rsid w:val="009C2CF4"/>
    <w:rPr>
      <w:b/>
      <w:bCs/>
      <w:u w:val="single"/>
    </w:rPr>
  </w:style>
  <w:style w:type="paragraph" w:styleId="TOC3">
    <w:name w:val="toc 3"/>
    <w:basedOn w:val="Normal"/>
    <w:next w:val="Normal"/>
    <w:autoRedefine/>
    <w:rsid w:val="009C2CF4"/>
    <w:pPr>
      <w:ind w:left="400"/>
    </w:pPr>
    <w:rPr>
      <w:rFonts w:eastAsia="Times New Roman"/>
      <w:szCs w:val="20"/>
    </w:rPr>
  </w:style>
  <w:style w:type="paragraph" w:styleId="TOC4">
    <w:name w:val="toc 4"/>
    <w:basedOn w:val="Normal"/>
    <w:next w:val="Normal"/>
    <w:autoRedefine/>
    <w:rsid w:val="009C2CF4"/>
    <w:pPr>
      <w:ind w:left="600"/>
    </w:pPr>
    <w:rPr>
      <w:rFonts w:eastAsia="Times New Roman"/>
      <w:szCs w:val="20"/>
    </w:rPr>
  </w:style>
  <w:style w:type="paragraph" w:styleId="TOC5">
    <w:name w:val="toc 5"/>
    <w:basedOn w:val="Normal"/>
    <w:next w:val="Normal"/>
    <w:autoRedefine/>
    <w:rsid w:val="009C2CF4"/>
    <w:pPr>
      <w:ind w:left="800"/>
    </w:pPr>
    <w:rPr>
      <w:rFonts w:eastAsia="Times New Roman"/>
      <w:szCs w:val="20"/>
    </w:rPr>
  </w:style>
  <w:style w:type="paragraph" w:styleId="TOC6">
    <w:name w:val="toc 6"/>
    <w:basedOn w:val="Normal"/>
    <w:next w:val="Normal"/>
    <w:autoRedefine/>
    <w:rsid w:val="009C2CF4"/>
    <w:pPr>
      <w:ind w:left="1000"/>
    </w:pPr>
    <w:rPr>
      <w:rFonts w:eastAsia="Times New Roman"/>
      <w:szCs w:val="20"/>
    </w:rPr>
  </w:style>
  <w:style w:type="paragraph" w:styleId="TOC7">
    <w:name w:val="toc 7"/>
    <w:basedOn w:val="Normal"/>
    <w:next w:val="Normal"/>
    <w:autoRedefine/>
    <w:rsid w:val="009C2CF4"/>
    <w:pPr>
      <w:ind w:left="1200"/>
    </w:pPr>
    <w:rPr>
      <w:rFonts w:eastAsia="Times New Roman"/>
      <w:szCs w:val="20"/>
    </w:rPr>
  </w:style>
  <w:style w:type="paragraph" w:styleId="TOC8">
    <w:name w:val="toc 8"/>
    <w:basedOn w:val="Normal"/>
    <w:next w:val="Normal"/>
    <w:autoRedefine/>
    <w:rsid w:val="009C2CF4"/>
    <w:pPr>
      <w:ind w:left="1400"/>
    </w:pPr>
    <w:rPr>
      <w:rFonts w:eastAsia="Times New Roman"/>
      <w:szCs w:val="20"/>
    </w:rPr>
  </w:style>
  <w:style w:type="character" w:customStyle="1" w:styleId="allocatoragentsleft">
    <w:name w:val="al_locatoragentsleft"/>
    <w:basedOn w:val="DefaultParagraphFont"/>
    <w:rsid w:val="009C2CF4"/>
  </w:style>
  <w:style w:type="character" w:styleId="HTMLTypewriter">
    <w:name w:val="HTML Typewriter"/>
    <w:basedOn w:val="DefaultParagraphFont"/>
    <w:unhideWhenUsed/>
    <w:rsid w:val="009C2CF4"/>
    <w:rPr>
      <w:rFonts w:ascii="Courier New" w:eastAsia="Times New Roman" w:hAnsi="Courier New" w:cs="Courier New"/>
      <w:sz w:val="20"/>
      <w:szCs w:val="20"/>
    </w:rPr>
  </w:style>
  <w:style w:type="character" w:customStyle="1" w:styleId="caps">
    <w:name w:val="caps"/>
    <w:basedOn w:val="DefaultParagraphFont"/>
    <w:rsid w:val="009C2CF4"/>
  </w:style>
  <w:style w:type="character" w:customStyle="1" w:styleId="UnderlinesCharChar">
    <w:name w:val="Underlines Char Char"/>
    <w:basedOn w:val="DefaultParagraphFont"/>
    <w:rsid w:val="009C2CF4"/>
    <w:rPr>
      <w:rFonts w:cs="Arial"/>
      <w:b/>
      <w:bCs/>
      <w:noProof w:val="0"/>
      <w:sz w:val="22"/>
      <w:szCs w:val="26"/>
      <w:u w:val="single"/>
      <w:lang w:val="en-US" w:eastAsia="en-US" w:bidi="ar-SA"/>
    </w:rPr>
  </w:style>
  <w:style w:type="paragraph" w:customStyle="1" w:styleId="Carding">
    <w:name w:val="Carding"/>
    <w:basedOn w:val="Normal"/>
    <w:uiPriority w:val="99"/>
    <w:qFormat/>
    <w:rsid w:val="009C2CF4"/>
    <w:rPr>
      <w:rFonts w:eastAsia="Times New Roman"/>
      <w:sz w:val="18"/>
    </w:rPr>
  </w:style>
  <w:style w:type="character" w:customStyle="1" w:styleId="TagsChar1">
    <w:name w:val="Tags Char1"/>
    <w:basedOn w:val="DefaultParagraphFont"/>
    <w:rsid w:val="009C2CF4"/>
    <w:rPr>
      <w:rFonts w:ascii="Arial Narrow" w:hAnsi="Arial Narrow"/>
      <w:b/>
      <w:noProof w:val="0"/>
      <w:sz w:val="22"/>
      <w:szCs w:val="60"/>
      <w:lang w:val="en-US" w:eastAsia="en-US" w:bidi="ar-SA"/>
    </w:rPr>
  </w:style>
  <w:style w:type="character" w:customStyle="1" w:styleId="aunderline">
    <w:name w:val="aunderline"/>
    <w:basedOn w:val="DefaultParagraphFont"/>
    <w:qFormat/>
    <w:rsid w:val="009C2CF4"/>
    <w:rPr>
      <w:rFonts w:ascii="Times New Roman" w:hAnsi="Times New Roman"/>
      <w:sz w:val="20"/>
      <w:szCs w:val="24"/>
      <w:u w:val="thick"/>
    </w:rPr>
  </w:style>
  <w:style w:type="character" w:customStyle="1" w:styleId="tagChar1">
    <w:name w:val="tag Char1"/>
    <w:basedOn w:val="DefaultParagraphFont"/>
    <w:rsid w:val="009C2CF4"/>
    <w:rPr>
      <w:b/>
      <w:noProof w:val="0"/>
      <w:sz w:val="24"/>
      <w:lang w:val="en-US" w:eastAsia="en-US" w:bidi="ar-SA"/>
    </w:rPr>
  </w:style>
  <w:style w:type="character" w:customStyle="1" w:styleId="tagChar2">
    <w:name w:val="tag Char2"/>
    <w:basedOn w:val="DefaultParagraphFont"/>
    <w:qFormat/>
    <w:rsid w:val="009C2CF4"/>
    <w:rPr>
      <w:b/>
      <w:noProof w:val="0"/>
      <w:sz w:val="24"/>
      <w:lang w:val="en-US" w:eastAsia="en-US" w:bidi="ar-SA"/>
    </w:rPr>
  </w:style>
  <w:style w:type="character" w:customStyle="1" w:styleId="Taggin-New">
    <w:name w:val="Taggin - New"/>
    <w:basedOn w:val="DefaultParagraphFont"/>
    <w:rsid w:val="009C2CF4"/>
    <w:rPr>
      <w:rFonts w:ascii="Arial Narrow" w:hAnsi="Arial Narrow"/>
      <w:b/>
      <w:sz w:val="22"/>
    </w:rPr>
  </w:style>
  <w:style w:type="character" w:customStyle="1" w:styleId="Boxing-New">
    <w:name w:val="Boxing - New"/>
    <w:basedOn w:val="DefaultParagraphFont"/>
    <w:rsid w:val="009C2CF4"/>
    <w:rPr>
      <w:rFonts w:ascii="Arial Narrow" w:hAnsi="Arial Narrow"/>
      <w:sz w:val="16"/>
      <w:u w:val="none"/>
      <w:bdr w:val="single" w:sz="4" w:space="0" w:color="auto"/>
    </w:rPr>
  </w:style>
  <w:style w:type="character" w:customStyle="1" w:styleId="ilad">
    <w:name w:val="il_ad"/>
    <w:rsid w:val="009C2CF4"/>
  </w:style>
  <w:style w:type="paragraph" w:customStyle="1" w:styleId="CardsHighlighted">
    <w:name w:val="Cards Highlighted"/>
    <w:next w:val="Normal"/>
    <w:link w:val="CardsHighlightedChar"/>
    <w:qFormat/>
    <w:rsid w:val="009C2CF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9C2CF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9C2CF4"/>
    <w:rPr>
      <w:rFonts w:ascii="Garamond" w:hAnsi="Garamond"/>
      <w:sz w:val="22"/>
      <w:szCs w:val="24"/>
      <w:u w:val="single"/>
      <w:lang w:val="en-US" w:eastAsia="en-US" w:bidi="ar-SA"/>
    </w:rPr>
  </w:style>
  <w:style w:type="paragraph" w:customStyle="1" w:styleId="Style2">
    <w:name w:val="Style2"/>
    <w:basedOn w:val="Heading4"/>
    <w:qFormat/>
    <w:rsid w:val="009C2CF4"/>
    <w:pPr>
      <w:spacing w:before="0"/>
    </w:pPr>
    <w:rPr>
      <w:rFonts w:eastAsia="Times New Roman" w:cs="Times New Roman"/>
      <w:bCs w:val="0"/>
      <w:caps/>
      <w:szCs w:val="20"/>
    </w:rPr>
  </w:style>
  <w:style w:type="character" w:customStyle="1" w:styleId="pagetitle">
    <w:name w:val="pagetitle"/>
    <w:basedOn w:val="DefaultParagraphFont"/>
    <w:rsid w:val="009C2CF4"/>
  </w:style>
  <w:style w:type="paragraph" w:customStyle="1" w:styleId="text">
    <w:name w:val="text"/>
    <w:basedOn w:val="Normal"/>
    <w:uiPriority w:val="99"/>
    <w:qFormat/>
    <w:rsid w:val="009C2CF4"/>
    <w:pPr>
      <w:spacing w:before="100" w:beforeAutospacing="1" w:after="100" w:afterAutospacing="1"/>
    </w:pPr>
    <w:rPr>
      <w:rFonts w:eastAsia="Times New Roman"/>
    </w:rPr>
  </w:style>
  <w:style w:type="character" w:customStyle="1" w:styleId="StyleUnderlineCharChar9ptBold1">
    <w:name w:val="Style Underline Char Char + 9 pt Bold1"/>
    <w:rsid w:val="009C2CF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9C2CF4"/>
    <w:rPr>
      <w:rFonts w:ascii="Times New Roman" w:hAnsi="Times New Roman"/>
      <w:sz w:val="20"/>
      <w:szCs w:val="24"/>
      <w:u w:val="single"/>
      <w:lang w:val="en-US" w:eastAsia="en-US" w:bidi="ar-SA"/>
    </w:rPr>
  </w:style>
  <w:style w:type="character" w:customStyle="1" w:styleId="Style9ptBoldUnderline">
    <w:name w:val="Style 9 pt Bold Underline"/>
    <w:rsid w:val="009C2CF4"/>
    <w:rPr>
      <w:b/>
      <w:bCs/>
      <w:sz w:val="20"/>
      <w:u w:val="single"/>
    </w:rPr>
  </w:style>
  <w:style w:type="paragraph" w:customStyle="1" w:styleId="StyleUnderline9pt0">
    <w:name w:val="Style Underline + 9 pt"/>
    <w:link w:val="StyleUnderline9ptChar"/>
    <w:qFormat/>
    <w:rsid w:val="009C2CF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9C2CF4"/>
    <w:rPr>
      <w:rFonts w:ascii="Arial" w:eastAsia="Times New Roman" w:hAnsi="Arial" w:cs="Times New Roman"/>
      <w:sz w:val="22"/>
      <w:szCs w:val="20"/>
      <w:u w:val="single"/>
    </w:rPr>
  </w:style>
  <w:style w:type="character" w:customStyle="1" w:styleId="StyleUnderlineChar1Bold">
    <w:name w:val="Style Underline Char1 + Bold"/>
    <w:rsid w:val="009C2CF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9C2CF4"/>
    <w:pPr>
      <w:widowControl w:val="0"/>
      <w:ind w:left="288" w:right="288"/>
    </w:pPr>
    <w:rPr>
      <w:kern w:val="32"/>
      <w:szCs w:val="20"/>
      <w:u w:val="single"/>
      <w:lang w:eastAsia="ar-SA"/>
    </w:rPr>
  </w:style>
  <w:style w:type="character" w:customStyle="1" w:styleId="Stylecard9ptChar">
    <w:name w:val="Style card + 9 pt Char"/>
    <w:basedOn w:val="cardChar"/>
    <w:link w:val="Stylecard9pt"/>
    <w:rsid w:val="009C2CF4"/>
    <w:rPr>
      <w:rFonts w:ascii="Calibri" w:hAnsi="Calibri"/>
      <w:kern w:val="32"/>
      <w:sz w:val="22"/>
      <w:szCs w:val="20"/>
      <w:u w:val="single"/>
      <w:lang w:eastAsia="ar-SA"/>
    </w:rPr>
  </w:style>
  <w:style w:type="character" w:customStyle="1" w:styleId="TagsCharCharChar">
    <w:name w:val="Tags Char Char Char"/>
    <w:basedOn w:val="DefaultParagraphFont"/>
    <w:rsid w:val="009C2CF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9C2CF4"/>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9C2CF4"/>
    <w:rPr>
      <w:color w:val="000000"/>
      <w:sz w:val="20"/>
      <w:u w:val="single"/>
    </w:rPr>
  </w:style>
  <w:style w:type="character" w:customStyle="1" w:styleId="Style11ptBlack">
    <w:name w:val="Style 11 pt Black"/>
    <w:basedOn w:val="DefaultParagraphFont"/>
    <w:rsid w:val="009C2CF4"/>
    <w:rPr>
      <w:color w:val="000000"/>
      <w:sz w:val="20"/>
    </w:rPr>
  </w:style>
  <w:style w:type="character" w:customStyle="1" w:styleId="StyleUnderlineCharTimesBold">
    <w:name w:val="Style Underline Char + Times Bold"/>
    <w:basedOn w:val="DefaultParagraphFont"/>
    <w:rsid w:val="009C2CF4"/>
    <w:rPr>
      <w:rFonts w:ascii="Times" w:hAnsi="Times"/>
      <w:b w:val="0"/>
      <w:bCs/>
      <w:sz w:val="20"/>
      <w:u w:val="single"/>
    </w:rPr>
  </w:style>
  <w:style w:type="character" w:customStyle="1" w:styleId="blubigktbiz">
    <w:name w:val="blubigktbiz"/>
    <w:rsid w:val="009C2CF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C2CF4"/>
  </w:style>
  <w:style w:type="character" w:customStyle="1" w:styleId="StyleevidencetextBorderSinglesolidlineAuto05ptLChar">
    <w:name w:val="Style evidence text + Border: : (Single solid line Auto  0.5 pt L... Char"/>
    <w:link w:val="StyleevidencetextBorderSinglesolidlineAuto05ptL"/>
    <w:rsid w:val="009C2CF4"/>
    <w:rPr>
      <w:rFonts w:ascii="Calibri" w:hAnsi="Calibri"/>
      <w:color w:val="000000"/>
      <w:sz w:val="22"/>
      <w:lang w:val="x-none" w:eastAsia="x-none"/>
    </w:rPr>
  </w:style>
  <w:style w:type="character" w:customStyle="1" w:styleId="Style4CharChar">
    <w:name w:val="Style4 Char Char"/>
    <w:basedOn w:val="DefaultParagraphFont"/>
    <w:rsid w:val="009C2CF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9C2CF4"/>
    <w:rPr>
      <w:rFonts w:ascii="Times New Roman" w:hAnsi="Times New Roman" w:cs="Times New Roman"/>
      <w:sz w:val="16"/>
      <w:szCs w:val="16"/>
    </w:rPr>
  </w:style>
  <w:style w:type="character" w:customStyle="1" w:styleId="StyleEmphasisArial12ptBold">
    <w:name w:val="Style Emphasis + Arial 12 pt Bold"/>
    <w:rsid w:val="009C2CF4"/>
    <w:rPr>
      <w:rFonts w:ascii="Arial" w:hAnsi="Arial"/>
      <w:b/>
      <w:bCs/>
      <w:i/>
      <w:iCs/>
      <w:sz w:val="24"/>
    </w:rPr>
  </w:style>
  <w:style w:type="character" w:customStyle="1" w:styleId="super">
    <w:name w:val="super"/>
    <w:rsid w:val="009C2CF4"/>
  </w:style>
  <w:style w:type="character" w:customStyle="1" w:styleId="text30">
    <w:name w:val="text30"/>
    <w:rsid w:val="009C2CF4"/>
  </w:style>
  <w:style w:type="character" w:customStyle="1" w:styleId="uppercase">
    <w:name w:val="uppercase"/>
    <w:rsid w:val="009C2CF4"/>
  </w:style>
  <w:style w:type="character" w:customStyle="1" w:styleId="bodytext0">
    <w:name w:val="bodytext"/>
    <w:rsid w:val="009C2CF4"/>
  </w:style>
  <w:style w:type="character" w:customStyle="1" w:styleId="entry-title">
    <w:name w:val="entry-title"/>
    <w:rsid w:val="009C2CF4"/>
  </w:style>
  <w:style w:type="character" w:customStyle="1" w:styleId="BodyTextIndentChar1">
    <w:name w:val="Body Text Indent Char1"/>
    <w:basedOn w:val="DefaultParagraphFont"/>
    <w:uiPriority w:val="99"/>
    <w:semiHidden/>
    <w:rsid w:val="009C2CF4"/>
    <w:rPr>
      <w:rFonts w:ascii="Times New Roman" w:hAnsi="Times New Roman" w:cs="Times New Roman"/>
      <w:sz w:val="20"/>
    </w:rPr>
  </w:style>
  <w:style w:type="character" w:customStyle="1" w:styleId="Style6pt">
    <w:name w:val="Style 6 pt"/>
    <w:basedOn w:val="DefaultParagraphFont"/>
    <w:qFormat/>
    <w:rsid w:val="009C2CF4"/>
    <w:rPr>
      <w:sz w:val="12"/>
    </w:rPr>
  </w:style>
  <w:style w:type="character" w:customStyle="1" w:styleId="CiteCharCharCharCharCharChar">
    <w:name w:val="Cite Char Char Char Char Char Char"/>
    <w:basedOn w:val="DefaultParagraphFont"/>
    <w:rsid w:val="009C2CF4"/>
    <w:rPr>
      <w:b/>
      <w:noProof w:val="0"/>
      <w:sz w:val="22"/>
      <w:szCs w:val="24"/>
      <w:u w:val="single"/>
      <w:lang w:val="en-US" w:eastAsia="en-US" w:bidi="ar-SA"/>
    </w:rPr>
  </w:style>
  <w:style w:type="character" w:customStyle="1" w:styleId="mainbody1">
    <w:name w:val="mainbody1"/>
    <w:basedOn w:val="DefaultParagraphFont"/>
    <w:rsid w:val="009C2CF4"/>
    <w:rPr>
      <w:rFonts w:ascii="Verdana" w:hAnsi="Verdana" w:hint="default"/>
      <w:color w:val="000000"/>
      <w:sz w:val="22"/>
      <w:szCs w:val="22"/>
    </w:rPr>
  </w:style>
  <w:style w:type="character" w:customStyle="1" w:styleId="ssl4">
    <w:name w:val="ss_l4"/>
    <w:basedOn w:val="DefaultParagraphFont"/>
    <w:rsid w:val="009C2CF4"/>
  </w:style>
  <w:style w:type="paragraph" w:customStyle="1" w:styleId="StyleNormalWeb11ptUnderline">
    <w:name w:val="Style Normal (Web) + 11 pt Underline"/>
    <w:basedOn w:val="NormalWeb"/>
    <w:link w:val="StyleNormalWeb11ptUnderlineChar"/>
    <w:qFormat/>
    <w:rsid w:val="009C2CF4"/>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9C2CF4"/>
    <w:rPr>
      <w:rFonts w:ascii="Calibri" w:eastAsia="Calibri" w:hAnsi="Calibri"/>
      <w:sz w:val="22"/>
      <w:u w:val="single"/>
    </w:rPr>
  </w:style>
  <w:style w:type="character" w:customStyle="1" w:styleId="cit-first-element">
    <w:name w:val="cit-first-element"/>
    <w:basedOn w:val="DefaultParagraphFont"/>
    <w:rsid w:val="009C2CF4"/>
  </w:style>
  <w:style w:type="character" w:customStyle="1" w:styleId="title1">
    <w:name w:val="title1"/>
    <w:basedOn w:val="DefaultParagraphFont"/>
    <w:rsid w:val="009C2CF4"/>
  </w:style>
  <w:style w:type="character" w:customStyle="1" w:styleId="StyleThickunderline1">
    <w:name w:val="Style Thick underline1"/>
    <w:basedOn w:val="DefaultParagraphFont"/>
    <w:rsid w:val="009C2CF4"/>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9C2CF4"/>
    <w:rPr>
      <w:rFonts w:ascii="Georgia" w:hAnsi="Georgia"/>
    </w:rPr>
  </w:style>
  <w:style w:type="character" w:customStyle="1" w:styleId="FooterChar1">
    <w:name w:val="Footer Char1"/>
    <w:basedOn w:val="DefaultParagraphFont"/>
    <w:uiPriority w:val="99"/>
    <w:semiHidden/>
    <w:rsid w:val="009C2CF4"/>
    <w:rPr>
      <w:rFonts w:ascii="Georgia" w:hAnsi="Georgia"/>
    </w:rPr>
  </w:style>
  <w:style w:type="character" w:customStyle="1" w:styleId="UnderlineBold0">
    <w:name w:val="Underline Bold"/>
    <w:uiPriority w:val="6"/>
    <w:qFormat/>
    <w:rsid w:val="009C2CF4"/>
    <w:rPr>
      <w:b/>
      <w:sz w:val="20"/>
      <w:u w:val="single"/>
    </w:rPr>
  </w:style>
  <w:style w:type="paragraph" w:customStyle="1" w:styleId="Underline20">
    <w:name w:val="Underline2"/>
    <w:basedOn w:val="Normal"/>
    <w:link w:val="Underline2Char"/>
    <w:autoRedefine/>
    <w:uiPriority w:val="4"/>
    <w:qFormat/>
    <w:rsid w:val="009C2CF4"/>
    <w:rPr>
      <w:b/>
      <w:u w:val="single"/>
    </w:rPr>
  </w:style>
  <w:style w:type="character" w:customStyle="1" w:styleId="Underline2Char">
    <w:name w:val="Underline2 Char"/>
    <w:basedOn w:val="DefaultParagraphFont"/>
    <w:link w:val="Underline20"/>
    <w:uiPriority w:val="4"/>
    <w:rsid w:val="009C2CF4"/>
    <w:rPr>
      <w:rFonts w:ascii="Calibri" w:hAnsi="Calibri"/>
      <w:b/>
      <w:sz w:val="22"/>
      <w:u w:val="single"/>
    </w:rPr>
  </w:style>
  <w:style w:type="character" w:customStyle="1" w:styleId="NormalTextChar">
    <w:name w:val="Normal Text Char"/>
    <w:link w:val="NormalText"/>
    <w:rsid w:val="009C2CF4"/>
    <w:rPr>
      <w:rFonts w:ascii="Calibri" w:eastAsia="Times New Roman" w:hAnsi="Calibri"/>
      <w:sz w:val="22"/>
      <w:szCs w:val="26"/>
    </w:rPr>
  </w:style>
  <w:style w:type="paragraph" w:customStyle="1" w:styleId="TableParagraph">
    <w:name w:val="Table Paragraph"/>
    <w:basedOn w:val="Normal"/>
    <w:uiPriority w:val="1"/>
    <w:qFormat/>
    <w:rsid w:val="009C2CF4"/>
    <w:pPr>
      <w:widowControl w:val="0"/>
    </w:pPr>
  </w:style>
  <w:style w:type="character" w:customStyle="1" w:styleId="UnderlineChar0">
    <w:name w:val="UnderlineChar"/>
    <w:rsid w:val="009C2CF4"/>
    <w:rPr>
      <w:sz w:val="24"/>
      <w:u w:val="single"/>
      <w:shd w:val="clear" w:color="auto" w:fill="auto"/>
    </w:rPr>
  </w:style>
  <w:style w:type="character" w:customStyle="1" w:styleId="foreground">
    <w:name w:val="foreground"/>
    <w:basedOn w:val="DefaultParagraphFont"/>
    <w:rsid w:val="009C2CF4"/>
  </w:style>
  <w:style w:type="paragraph" w:customStyle="1" w:styleId="StyleCircled11pt">
    <w:name w:val="Style Circled + 11 pt"/>
    <w:basedOn w:val="Normal"/>
    <w:link w:val="StyleCircled11ptChar"/>
    <w:qFormat/>
    <w:rsid w:val="009C2CF4"/>
    <w:rPr>
      <w:rFonts w:eastAsia="Times New Roman"/>
      <w:b/>
      <w:bCs/>
      <w:sz w:val="20"/>
      <w:u w:val="single"/>
    </w:rPr>
  </w:style>
  <w:style w:type="character" w:customStyle="1" w:styleId="StyleCircled11ptChar">
    <w:name w:val="Style Circled + 11 pt Char"/>
    <w:link w:val="StyleCircled11pt"/>
    <w:rsid w:val="009C2CF4"/>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9C2CF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9C2CF4"/>
    <w:rPr>
      <w:rFonts w:ascii="Times" w:eastAsia="Times New Roman" w:hAnsi="Times"/>
      <w:sz w:val="20"/>
      <w:szCs w:val="28"/>
      <w:u w:val="single"/>
    </w:rPr>
  </w:style>
  <w:style w:type="paragraph" w:customStyle="1" w:styleId="cite20">
    <w:name w:val="cite2"/>
    <w:basedOn w:val="Normal"/>
    <w:uiPriority w:val="99"/>
    <w:qFormat/>
    <w:rsid w:val="009C2CF4"/>
    <w:rPr>
      <w:rFonts w:eastAsia="Times New Roman"/>
      <w:color w:val="000000"/>
      <w:sz w:val="20"/>
      <w:szCs w:val="20"/>
    </w:rPr>
  </w:style>
  <w:style w:type="character" w:customStyle="1" w:styleId="postby">
    <w:name w:val="post_by"/>
    <w:basedOn w:val="DefaultParagraphFont"/>
    <w:rsid w:val="009C2CF4"/>
  </w:style>
  <w:style w:type="character" w:customStyle="1" w:styleId="Style11ptBorderSinglesolidlineAuto05ptLinewidth">
    <w:name w:val="Style 11 pt Border: : (Single solid line Auto  0.5 pt Line width)"/>
    <w:rsid w:val="009C2CF4"/>
    <w:rPr>
      <w:sz w:val="20"/>
      <w:bdr w:val="single" w:sz="4" w:space="0" w:color="auto" w:frame="1"/>
    </w:rPr>
  </w:style>
  <w:style w:type="character" w:customStyle="1" w:styleId="StyleUnderlineChar9ptBorderSinglesolidlineAuto0">
    <w:name w:val="Style Underline Char + 9 pt Border: : (Single solid line Auto  0..."/>
    <w:rsid w:val="009C2CF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9C2CF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9C2CF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9C2CF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9C2CF4"/>
    <w:rPr>
      <w:sz w:val="20"/>
      <w:szCs w:val="24"/>
      <w:u w:val="single"/>
      <w:bdr w:val="single" w:sz="4" w:space="0" w:color="auto"/>
      <w:lang w:val="en-US" w:eastAsia="en-US" w:bidi="ar-SA"/>
    </w:rPr>
  </w:style>
  <w:style w:type="character" w:customStyle="1" w:styleId="StyleLatinGaramondUnderline">
    <w:name w:val="Style (Latin) Garamond Underline"/>
    <w:rsid w:val="009C2CF4"/>
    <w:rPr>
      <w:rFonts w:ascii="Times New Roman" w:hAnsi="Times New Roman"/>
      <w:sz w:val="20"/>
      <w:u w:val="single"/>
    </w:rPr>
  </w:style>
  <w:style w:type="character" w:customStyle="1" w:styleId="StyleLatinGaramond">
    <w:name w:val="Style (Latin) Garamond"/>
    <w:rsid w:val="009C2CF4"/>
    <w:rPr>
      <w:rFonts w:ascii="Times New Roman" w:hAnsi="Times New Roman"/>
      <w:sz w:val="20"/>
    </w:rPr>
  </w:style>
  <w:style w:type="character" w:customStyle="1" w:styleId="styletimesnewroman12ptbold0">
    <w:name w:val="styletimesnewroman12ptbold"/>
    <w:basedOn w:val="DefaultParagraphFont"/>
    <w:rsid w:val="009C2CF4"/>
  </w:style>
  <w:style w:type="character" w:customStyle="1" w:styleId="CharCharCharCharChar">
    <w:name w:val="Char Char Char Char Char"/>
    <w:aliases w:val="Char Char Char Char,Char Char Char Char Char Char Char1,Heading 2 Char1 Char Char Char Char Char Char"/>
    <w:basedOn w:val="DefaultParagraphFont"/>
    <w:rsid w:val="009C2CF4"/>
    <w:rPr>
      <w:rFonts w:cs="Arial"/>
      <w:b/>
      <w:bCs/>
      <w:iCs/>
      <w:sz w:val="24"/>
      <w:szCs w:val="28"/>
      <w:lang w:val="en-US" w:eastAsia="en-US" w:bidi="ar-SA"/>
    </w:rPr>
  </w:style>
  <w:style w:type="character" w:customStyle="1" w:styleId="mainheading">
    <w:name w:val="mainheading"/>
    <w:basedOn w:val="DefaultParagraphFont"/>
    <w:rsid w:val="009C2CF4"/>
  </w:style>
  <w:style w:type="paragraph" w:customStyle="1" w:styleId="BoldandUnderlineChar2CharChar">
    <w:name w:val="Bold and Underline Char2 Char Char"/>
    <w:basedOn w:val="Normal"/>
    <w:link w:val="BoldandUnderlineChar2CharCharChar"/>
    <w:qFormat/>
    <w:rsid w:val="009C2CF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9C2CF4"/>
    <w:rPr>
      <w:rFonts w:ascii="Calibri" w:eastAsia="Times New Roman" w:hAnsi="Calibri"/>
      <w:b/>
      <w:sz w:val="22"/>
      <w:u w:val="single"/>
    </w:rPr>
  </w:style>
  <w:style w:type="character" w:customStyle="1" w:styleId="StyleUnderlineChar9ptChar">
    <w:name w:val="Style Underline Char + 9 pt Char"/>
    <w:basedOn w:val="UnderlineCharChar"/>
    <w:rsid w:val="009C2CF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9C2CF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9C2CF4"/>
    <w:rPr>
      <w:sz w:val="16"/>
    </w:rPr>
  </w:style>
  <w:style w:type="paragraph" w:customStyle="1" w:styleId="Reduce8pt">
    <w:name w:val="Reduce 8pt"/>
    <w:basedOn w:val="Normal"/>
    <w:link w:val="Reduce8ptCharChar"/>
    <w:qFormat/>
    <w:rsid w:val="009C2CF4"/>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9C2CF4"/>
    <w:pPr>
      <w:contextualSpacing/>
    </w:pPr>
    <w:rPr>
      <w:rFonts w:eastAsia="Calibri"/>
    </w:rPr>
  </w:style>
  <w:style w:type="character" w:customStyle="1" w:styleId="CardIndentedChar">
    <w:name w:val="Card (Indented) Char"/>
    <w:link w:val="CardIndented"/>
    <w:locked/>
    <w:rsid w:val="009C2CF4"/>
    <w:rPr>
      <w:rFonts w:ascii="Calibri" w:hAnsi="Calibri"/>
      <w:sz w:val="22"/>
    </w:rPr>
  </w:style>
  <w:style w:type="character" w:customStyle="1" w:styleId="citenon-boldChar">
    <w:name w:val="cite non-bold Char"/>
    <w:basedOn w:val="DefaultParagraphFont"/>
    <w:link w:val="citenon-bold"/>
    <w:locked/>
    <w:rsid w:val="009C2CF4"/>
    <w:rPr>
      <w:rFonts w:ascii="Garamond" w:eastAsia="Times New Roman" w:hAnsi="Garamond"/>
      <w:sz w:val="22"/>
      <w:szCs w:val="20"/>
    </w:rPr>
  </w:style>
  <w:style w:type="character" w:customStyle="1" w:styleId="boldciteChar4">
    <w:name w:val="bold cite Char4"/>
    <w:link w:val="boldcite"/>
    <w:locked/>
    <w:rsid w:val="009C2CF4"/>
    <w:rPr>
      <w:rFonts w:eastAsia="Times New Roman" w:cs="Times New Roman"/>
      <w:b/>
      <w:color w:val="000000"/>
      <w:sz w:val="20"/>
      <w:u w:val="thick" w:color="000000"/>
    </w:rPr>
  </w:style>
  <w:style w:type="paragraph" w:customStyle="1" w:styleId="boldcite">
    <w:name w:val="bold cite"/>
    <w:basedOn w:val="Normal"/>
    <w:link w:val="boldciteChar4"/>
    <w:qFormat/>
    <w:rsid w:val="009C2CF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9C2CF4"/>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9C2CF4"/>
    <w:rPr>
      <w:rFonts w:eastAsia="Calibri"/>
      <w:b/>
    </w:rPr>
  </w:style>
  <w:style w:type="character" w:customStyle="1" w:styleId="HeadingsBaseChar">
    <w:name w:val="Headings Base Char"/>
    <w:basedOn w:val="DefaultParagraphFont"/>
    <w:link w:val="HeadingsBase"/>
    <w:locked/>
    <w:rsid w:val="009C2CF4"/>
    <w:rPr>
      <w:rFonts w:ascii="Times New Roman" w:hAnsi="Times New Roman" w:cs="Times New Roman"/>
      <w:b/>
      <w:sz w:val="32"/>
    </w:rPr>
  </w:style>
  <w:style w:type="paragraph" w:customStyle="1" w:styleId="HeadingsBase">
    <w:name w:val="Headings Base"/>
    <w:basedOn w:val="Normal"/>
    <w:link w:val="HeadingsBaseChar"/>
    <w:qFormat/>
    <w:rsid w:val="009C2CF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9C2CF4"/>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9C2CF4"/>
    <w:pPr>
      <w:spacing w:line="480" w:lineRule="auto"/>
      <w:ind w:firstLine="720"/>
    </w:pPr>
    <w:rPr>
      <w:rFonts w:eastAsia="Calibri"/>
    </w:rPr>
  </w:style>
  <w:style w:type="paragraph" w:customStyle="1" w:styleId="SchoolBlockQuote">
    <w:name w:val="School Block Quote"/>
    <w:basedOn w:val="SchoolPaper"/>
    <w:qFormat/>
    <w:rsid w:val="009C2CF4"/>
  </w:style>
  <w:style w:type="paragraph" w:customStyle="1" w:styleId="SchoolWorksCited">
    <w:name w:val="School Works Cited"/>
    <w:basedOn w:val="SchoolPaper"/>
    <w:qFormat/>
    <w:rsid w:val="009C2CF4"/>
  </w:style>
  <w:style w:type="paragraph" w:customStyle="1" w:styleId="BlockQuote">
    <w:name w:val="Block Quote"/>
    <w:basedOn w:val="Normal"/>
    <w:qFormat/>
    <w:rsid w:val="009C2CF4"/>
    <w:pPr>
      <w:ind w:left="720" w:right="720"/>
    </w:pPr>
    <w:rPr>
      <w:rFonts w:eastAsia="Calibri"/>
    </w:rPr>
  </w:style>
  <w:style w:type="paragraph" w:customStyle="1" w:styleId="PaperBody">
    <w:name w:val="Paper Body"/>
    <w:basedOn w:val="Normal"/>
    <w:qFormat/>
    <w:rsid w:val="009C2CF4"/>
    <w:pPr>
      <w:spacing w:line="480" w:lineRule="auto"/>
      <w:ind w:firstLine="720"/>
    </w:pPr>
    <w:rPr>
      <w:rFonts w:eastAsia="Calibri"/>
    </w:rPr>
  </w:style>
  <w:style w:type="paragraph" w:customStyle="1" w:styleId="PaperCitation">
    <w:name w:val="Paper Citation"/>
    <w:basedOn w:val="Normal"/>
    <w:qFormat/>
    <w:rsid w:val="009C2CF4"/>
    <w:pPr>
      <w:spacing w:line="480" w:lineRule="auto"/>
      <w:ind w:left="720" w:hanging="720"/>
    </w:pPr>
    <w:rPr>
      <w:rFonts w:eastAsia="Calibri"/>
    </w:rPr>
  </w:style>
  <w:style w:type="character" w:customStyle="1" w:styleId="hatChar">
    <w:name w:val="hat Char"/>
    <w:basedOn w:val="DefaultParagraphFont"/>
    <w:link w:val="hat"/>
    <w:locked/>
    <w:rsid w:val="009C2CF4"/>
    <w:rPr>
      <w:rFonts w:ascii="Calibri" w:eastAsia="Times New Roman" w:hAnsi="Calibri"/>
      <w:b/>
      <w:bCs/>
      <w:sz w:val="32"/>
      <w:u w:val="single"/>
      <w:lang w:bidi="en-US"/>
    </w:rPr>
  </w:style>
  <w:style w:type="paragraph" w:customStyle="1" w:styleId="WW-Default">
    <w:name w:val="WW-Default"/>
    <w:qFormat/>
    <w:rsid w:val="009C2CF4"/>
    <w:pPr>
      <w:suppressAutoHyphens/>
    </w:pPr>
    <w:rPr>
      <w:rFonts w:ascii="Georgia" w:eastAsia="Calibri" w:hAnsi="Georgia" w:cs="Calibri"/>
      <w:sz w:val="22"/>
      <w:szCs w:val="22"/>
      <w:lang w:eastAsia="ar-SA"/>
    </w:rPr>
  </w:style>
  <w:style w:type="paragraph" w:customStyle="1" w:styleId="B-TagCite">
    <w:name w:val="B-TagCite"/>
    <w:qFormat/>
    <w:rsid w:val="009C2CF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9C2CF4"/>
    <w:rPr>
      <w:rFonts w:ascii="Times New Roman" w:hAnsi="Times New Roman" w:cs="Times New Roman"/>
      <w:b/>
      <w:sz w:val="20"/>
    </w:rPr>
  </w:style>
  <w:style w:type="paragraph" w:customStyle="1" w:styleId="MicroText">
    <w:name w:val="MicroText"/>
    <w:basedOn w:val="Normal"/>
    <w:next w:val="Normal"/>
    <w:link w:val="MicroTextChar"/>
    <w:qFormat/>
    <w:rsid w:val="009C2CF4"/>
    <w:rPr>
      <w:rFonts w:ascii="Arial Narrow" w:hAnsi="Arial Narrow"/>
      <w:sz w:val="12"/>
    </w:rPr>
  </w:style>
  <w:style w:type="character" w:customStyle="1" w:styleId="Footnote2Char">
    <w:name w:val="Footnote2 Char"/>
    <w:link w:val="Footnote2"/>
    <w:locked/>
    <w:rsid w:val="009C2CF4"/>
  </w:style>
  <w:style w:type="paragraph" w:customStyle="1" w:styleId="Footnote2">
    <w:name w:val="Footnote2"/>
    <w:basedOn w:val="Normal"/>
    <w:next w:val="Normal"/>
    <w:link w:val="Footnote2Char"/>
    <w:autoRedefine/>
    <w:qFormat/>
    <w:rsid w:val="009C2CF4"/>
    <w:pPr>
      <w:spacing w:after="120" w:line="480" w:lineRule="auto"/>
    </w:pPr>
    <w:rPr>
      <w:rFonts w:asciiTheme="minorHAnsi" w:hAnsiTheme="minorHAnsi"/>
      <w:sz w:val="24"/>
    </w:rPr>
  </w:style>
  <w:style w:type="paragraph" w:customStyle="1" w:styleId="indent">
    <w:name w:val="indent"/>
    <w:basedOn w:val="Normal"/>
    <w:qFormat/>
    <w:rsid w:val="009C2CF4"/>
    <w:pPr>
      <w:spacing w:before="100" w:beforeAutospacing="1" w:after="100" w:afterAutospacing="1"/>
    </w:pPr>
    <w:rPr>
      <w:rFonts w:eastAsia="Times New Roman"/>
    </w:rPr>
  </w:style>
  <w:style w:type="paragraph" w:customStyle="1" w:styleId="PageHeaderLine1">
    <w:name w:val="PageHeaderLine1"/>
    <w:basedOn w:val="Normal"/>
    <w:qFormat/>
    <w:rsid w:val="009C2CF4"/>
    <w:pPr>
      <w:tabs>
        <w:tab w:val="right" w:pos="10800"/>
      </w:tabs>
    </w:pPr>
    <w:rPr>
      <w:rFonts w:eastAsia="Calibri"/>
      <w:b/>
    </w:rPr>
  </w:style>
  <w:style w:type="paragraph" w:customStyle="1" w:styleId="PageHeaderLine2">
    <w:name w:val="PageHeaderLine2"/>
    <w:basedOn w:val="Normal"/>
    <w:next w:val="Normal"/>
    <w:link w:val="PageHeaderLine2Char"/>
    <w:qFormat/>
    <w:rsid w:val="009C2CF4"/>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9C2CF4"/>
    <w:rPr>
      <w:rFonts w:ascii="Times New Roman" w:hAnsi="Times New Roman" w:cs="Times New Roman"/>
      <w:sz w:val="20"/>
    </w:rPr>
  </w:style>
  <w:style w:type="paragraph" w:customStyle="1" w:styleId="CardText1">
    <w:name w:val="CardText"/>
    <w:basedOn w:val="Normal"/>
    <w:link w:val="CardTextChar3"/>
    <w:qFormat/>
    <w:rsid w:val="009C2CF4"/>
    <w:pPr>
      <w:ind w:left="288"/>
    </w:pPr>
    <w:rPr>
      <w:rFonts w:ascii="Times New Roman" w:hAnsi="Times New Roman" w:cs="Times New Roman"/>
      <w:sz w:val="20"/>
    </w:rPr>
  </w:style>
  <w:style w:type="character" w:customStyle="1" w:styleId="stylestylebold12pt">
    <w:name w:val="stylestylebold12pt"/>
    <w:basedOn w:val="DefaultParagraphFont"/>
    <w:rsid w:val="009C2CF4"/>
  </w:style>
  <w:style w:type="character" w:customStyle="1" w:styleId="styleboldunderline">
    <w:name w:val="styleboldunderline"/>
    <w:basedOn w:val="DefaultParagraphFont"/>
    <w:rsid w:val="009C2CF4"/>
  </w:style>
  <w:style w:type="character" w:customStyle="1" w:styleId="box">
    <w:name w:val="box"/>
    <w:basedOn w:val="DefaultParagraphFont"/>
    <w:rsid w:val="009C2CF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9C2CF4"/>
    <w:rPr>
      <w:rFonts w:ascii="Arial Narrow" w:hAnsi="Arial Narrow" w:cs="Arial Narrow" w:hint="default"/>
      <w:sz w:val="18"/>
      <w:szCs w:val="18"/>
    </w:rPr>
  </w:style>
  <w:style w:type="character" w:customStyle="1" w:styleId="FontStyle14">
    <w:name w:val="Font Style14"/>
    <w:basedOn w:val="DefaultParagraphFont"/>
    <w:uiPriority w:val="99"/>
    <w:rsid w:val="009C2CF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9C2CF4"/>
    <w:rPr>
      <w:rFonts w:ascii="Arial Narrow" w:hAnsi="Arial Narrow" w:cs="Arial Narrow" w:hint="default"/>
      <w:b/>
      <w:bCs/>
      <w:sz w:val="10"/>
      <w:szCs w:val="10"/>
    </w:rPr>
  </w:style>
  <w:style w:type="character" w:customStyle="1" w:styleId="CardTagandCiteChar">
    <w:name w:val="Card Tag and Cite Char"/>
    <w:basedOn w:val="DefaultParagraphFont"/>
    <w:rsid w:val="009C2CF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9C2CF4"/>
    <w:rPr>
      <w:rFonts w:ascii="Arial Narrow" w:hAnsi="Arial Narrow"/>
      <w:b/>
      <w:color w:val="000000"/>
      <w:sz w:val="22"/>
      <w:szCs w:val="22"/>
      <w:u w:val="single"/>
    </w:rPr>
  </w:style>
  <w:style w:type="character" w:customStyle="1" w:styleId="SmallText1">
    <w:name w:val="SmallText"/>
    <w:rsid w:val="009C2CF4"/>
    <w:rPr>
      <w:color w:val="000000"/>
    </w:rPr>
  </w:style>
  <w:style w:type="character" w:customStyle="1" w:styleId="CitesChar1">
    <w:name w:val="Cites Char1"/>
    <w:basedOn w:val="DefaultParagraphFont"/>
    <w:rsid w:val="009C2CF4"/>
    <w:rPr>
      <w:b/>
      <w:bCs w:val="0"/>
      <w:szCs w:val="24"/>
      <w:u w:val="single"/>
      <w:lang w:val="en-US" w:eastAsia="en-US" w:bidi="ar-SA"/>
    </w:rPr>
  </w:style>
  <w:style w:type="character" w:customStyle="1" w:styleId="CardUnderlinedChar">
    <w:name w:val="Card Underlined Char"/>
    <w:basedOn w:val="DefaultParagraphFont"/>
    <w:rsid w:val="009C2CF4"/>
    <w:rPr>
      <w:rFonts w:ascii="Arial Narrow" w:hAnsi="Arial Narrow" w:hint="default"/>
      <w:sz w:val="22"/>
      <w:szCs w:val="24"/>
      <w:u w:val="single"/>
      <w:lang w:val="en-US" w:eastAsia="en-US" w:bidi="ar-SA"/>
    </w:rPr>
  </w:style>
  <w:style w:type="character" w:customStyle="1" w:styleId="underline3">
    <w:name w:val="underline3"/>
    <w:basedOn w:val="underline2"/>
    <w:rsid w:val="009C2CF4"/>
    <w:rPr>
      <w:rFonts w:ascii="Arial" w:hAnsi="Arial"/>
      <w:sz w:val="18"/>
      <w:u w:val="single"/>
      <w:bdr w:val="none" w:sz="0" w:space="0" w:color="auto" w:frame="1"/>
      <w:shd w:val="clear" w:color="auto" w:fill="FFFF00"/>
    </w:rPr>
  </w:style>
  <w:style w:type="character" w:customStyle="1" w:styleId="menu">
    <w:name w:val="menu"/>
    <w:basedOn w:val="DefaultParagraphFont"/>
    <w:rsid w:val="009C2CF4"/>
  </w:style>
  <w:style w:type="character" w:customStyle="1" w:styleId="itxtrst">
    <w:name w:val="itxtrst"/>
    <w:rsid w:val="009C2CF4"/>
  </w:style>
  <w:style w:type="character" w:customStyle="1" w:styleId="A-Underlining">
    <w:name w:val="A-Underlining"/>
    <w:basedOn w:val="DefaultParagraphFont"/>
    <w:rsid w:val="009C2CF4"/>
    <w:rPr>
      <w:rFonts w:ascii="Garamond" w:hAnsi="Garamond" w:hint="default"/>
      <w:color w:val="auto"/>
      <w:sz w:val="24"/>
      <w:u w:val="single"/>
    </w:rPr>
  </w:style>
  <w:style w:type="character" w:customStyle="1" w:styleId="StyleUnderlineBold0">
    <w:name w:val="Style Underline + Bold"/>
    <w:rsid w:val="009C2CF4"/>
    <w:rPr>
      <w:b/>
      <w:bCs/>
      <w:u w:val="single"/>
    </w:rPr>
  </w:style>
  <w:style w:type="character" w:customStyle="1" w:styleId="Underline-Highlighted">
    <w:name w:val="Underline-Highlighted"/>
    <w:uiPriority w:val="1"/>
    <w:qFormat/>
    <w:rsid w:val="009C2CF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9C2CF4"/>
  </w:style>
  <w:style w:type="character" w:customStyle="1" w:styleId="newsmain">
    <w:name w:val="news_main"/>
    <w:basedOn w:val="DefaultParagraphFont"/>
    <w:rsid w:val="009C2CF4"/>
  </w:style>
  <w:style w:type="character" w:customStyle="1" w:styleId="vitstoryheadline">
    <w:name w:val="vitstoryheadline"/>
    <w:rsid w:val="009C2CF4"/>
  </w:style>
  <w:style w:type="character" w:customStyle="1" w:styleId="AuthorDate0">
    <w:name w:val="Author Date"/>
    <w:rsid w:val="009C2CF4"/>
    <w:rPr>
      <w:b/>
      <w:bCs w:val="0"/>
      <w:sz w:val="24"/>
      <w:u w:val="thick"/>
    </w:rPr>
  </w:style>
  <w:style w:type="character" w:customStyle="1" w:styleId="red">
    <w:name w:val="red"/>
    <w:basedOn w:val="DefaultParagraphFont"/>
    <w:rsid w:val="009C2CF4"/>
  </w:style>
  <w:style w:type="character" w:customStyle="1" w:styleId="at">
    <w:name w:val="at"/>
    <w:rsid w:val="009C2CF4"/>
  </w:style>
  <w:style w:type="character" w:customStyle="1" w:styleId="org">
    <w:name w:val="org"/>
    <w:rsid w:val="009C2CF4"/>
  </w:style>
  <w:style w:type="character" w:customStyle="1" w:styleId="pnumber">
    <w:name w:val="pnumber"/>
    <w:rsid w:val="009C2CF4"/>
  </w:style>
  <w:style w:type="character" w:customStyle="1" w:styleId="ital">
    <w:name w:val="ital"/>
    <w:rsid w:val="009C2CF4"/>
  </w:style>
  <w:style w:type="character" w:customStyle="1" w:styleId="orgdiv">
    <w:name w:val="orgdiv"/>
    <w:rsid w:val="009C2CF4"/>
  </w:style>
  <w:style w:type="character" w:customStyle="1" w:styleId="orgname">
    <w:name w:val="orgname"/>
    <w:rsid w:val="009C2CF4"/>
  </w:style>
  <w:style w:type="character" w:customStyle="1" w:styleId="city">
    <w:name w:val="city"/>
    <w:rsid w:val="009C2CF4"/>
  </w:style>
  <w:style w:type="character" w:customStyle="1" w:styleId="state">
    <w:name w:val="state"/>
    <w:rsid w:val="009C2CF4"/>
  </w:style>
  <w:style w:type="character" w:customStyle="1" w:styleId="country">
    <w:name w:val="country"/>
    <w:rsid w:val="009C2CF4"/>
  </w:style>
  <w:style w:type="character" w:customStyle="1" w:styleId="articletitle">
    <w:name w:val="articletitle"/>
    <w:rsid w:val="009C2CF4"/>
    <w:rPr>
      <w:rFonts w:ascii="Times New Roman" w:hAnsi="Times New Roman" w:cs="Times New Roman" w:hint="default"/>
    </w:rPr>
  </w:style>
  <w:style w:type="character" w:customStyle="1" w:styleId="6pointChar">
    <w:name w:val="6 point Char"/>
    <w:rsid w:val="009C2CF4"/>
    <w:rPr>
      <w:rFonts w:ascii="Times New Roman" w:hAnsi="Times New Roman" w:cs="Times New Roman" w:hint="default"/>
      <w:sz w:val="12"/>
      <w:lang w:val="en-US" w:eastAsia="en-US"/>
    </w:rPr>
  </w:style>
  <w:style w:type="character" w:customStyle="1" w:styleId="StyleThickunderline">
    <w:name w:val="Style Thick underline"/>
    <w:qFormat/>
    <w:rsid w:val="009C2CF4"/>
    <w:rPr>
      <w:u w:val="thick"/>
    </w:rPr>
  </w:style>
  <w:style w:type="character" w:customStyle="1" w:styleId="Box0">
    <w:name w:val="Box!"/>
    <w:rsid w:val="009C2CF4"/>
    <w:rPr>
      <w:rFonts w:ascii="Garamond" w:hAnsi="Garamond" w:hint="default"/>
      <w:sz w:val="24"/>
      <w:u w:val="single"/>
      <w:bdr w:val="single" w:sz="4" w:space="0" w:color="auto" w:frame="1"/>
    </w:rPr>
  </w:style>
  <w:style w:type="character" w:customStyle="1" w:styleId="citechar">
    <w:name w:val="citechar"/>
    <w:basedOn w:val="DefaultParagraphFont"/>
    <w:rsid w:val="009C2CF4"/>
  </w:style>
  <w:style w:type="character" w:customStyle="1" w:styleId="underlinechar2">
    <w:name w:val="underlinechar"/>
    <w:basedOn w:val="DefaultParagraphFont"/>
    <w:rsid w:val="009C2CF4"/>
  </w:style>
  <w:style w:type="character" w:customStyle="1" w:styleId="CardUnderlineChar">
    <w:name w:val="Card Underline Char"/>
    <w:rsid w:val="009C2CF4"/>
    <w:rPr>
      <w:szCs w:val="24"/>
      <w:u w:val="single"/>
      <w:lang w:val="en-US" w:eastAsia="en-US" w:bidi="ar-SA"/>
    </w:rPr>
  </w:style>
  <w:style w:type="character" w:customStyle="1" w:styleId="tagciteChar">
    <w:name w:val="tag/cite Char"/>
    <w:basedOn w:val="DefaultParagraphFont"/>
    <w:rsid w:val="009C2CF4"/>
    <w:rPr>
      <w:b/>
      <w:bCs w:val="0"/>
      <w:sz w:val="24"/>
      <w:lang w:val="en-US" w:eastAsia="en-US" w:bidi="ar-SA"/>
    </w:rPr>
  </w:style>
  <w:style w:type="character" w:customStyle="1" w:styleId="8pointChar">
    <w:name w:val="8 point Char"/>
    <w:basedOn w:val="DefaultParagraphFont"/>
    <w:rsid w:val="009C2CF4"/>
    <w:rPr>
      <w:sz w:val="16"/>
      <w:lang w:val="en-US" w:eastAsia="en-US" w:bidi="ar-SA"/>
    </w:rPr>
  </w:style>
  <w:style w:type="character" w:customStyle="1" w:styleId="BoldText12pt">
    <w:name w:val="Bold Text 12 pt"/>
    <w:rsid w:val="009C2CF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9C2CF4"/>
  </w:style>
  <w:style w:type="table" w:styleId="TableGrid">
    <w:name w:val="Table Grid"/>
    <w:basedOn w:val="TableNormal"/>
    <w:rsid w:val="009C2CF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9C2CF4"/>
    <w:rPr>
      <w:b/>
      <w:bCs w:val="0"/>
      <w:sz w:val="24"/>
      <w:lang w:val="en-US" w:eastAsia="en-US" w:bidi="ar-SA"/>
    </w:rPr>
  </w:style>
  <w:style w:type="character" w:customStyle="1" w:styleId="Mention11">
    <w:name w:val="Mention11"/>
    <w:basedOn w:val="DefaultParagraphFont"/>
    <w:uiPriority w:val="99"/>
    <w:semiHidden/>
    <w:unhideWhenUsed/>
    <w:rsid w:val="009C2CF4"/>
    <w:rPr>
      <w:color w:val="2B579A"/>
      <w:shd w:val="clear" w:color="auto" w:fill="E6E6E6"/>
    </w:rPr>
  </w:style>
  <w:style w:type="paragraph" w:customStyle="1" w:styleId="tag">
    <w:name w:val="tag"/>
    <w:basedOn w:val="Normal"/>
    <w:next w:val="Normal"/>
    <w:uiPriority w:val="99"/>
    <w:qFormat/>
    <w:rsid w:val="009C2CF4"/>
    <w:rPr>
      <w:rFonts w:eastAsia="Times New Roman"/>
      <w:b/>
      <w:szCs w:val="20"/>
    </w:rPr>
  </w:style>
  <w:style w:type="paragraph" w:customStyle="1" w:styleId="Emphasize">
    <w:name w:val="Emphasize"/>
    <w:basedOn w:val="Normal"/>
    <w:uiPriority w:val="7"/>
    <w:qFormat/>
    <w:rsid w:val="009C2CF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9C2CF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9C2CF4"/>
  </w:style>
  <w:style w:type="character" w:customStyle="1" w:styleId="Heading3Char2">
    <w:name w:val="Heading 3 Char2"/>
    <w:aliases w:val="Heading 3 Char Char Char4, Char Char1, Char Char Char4"/>
    <w:basedOn w:val="DefaultParagraphFont"/>
    <w:rsid w:val="009C2CF4"/>
    <w:rPr>
      <w:rFonts w:cs="Arial"/>
      <w:bCs/>
      <w:szCs w:val="26"/>
      <w:u w:val="single"/>
      <w:lang w:val="en-US" w:eastAsia="en-US" w:bidi="ar-SA"/>
    </w:rPr>
  </w:style>
  <w:style w:type="character" w:customStyle="1" w:styleId="Mention2">
    <w:name w:val="Mention2"/>
    <w:basedOn w:val="DefaultParagraphFont"/>
    <w:uiPriority w:val="99"/>
    <w:semiHidden/>
    <w:unhideWhenUsed/>
    <w:rsid w:val="009C2CF4"/>
    <w:rPr>
      <w:color w:val="2B579A"/>
      <w:shd w:val="clear" w:color="auto" w:fill="E6E6E6"/>
    </w:rPr>
  </w:style>
  <w:style w:type="paragraph" w:customStyle="1" w:styleId="FlashTag">
    <w:name w:val="FlashTag"/>
    <w:basedOn w:val="Normal"/>
    <w:link w:val="FlashTagChar"/>
    <w:autoRedefine/>
    <w:uiPriority w:val="4"/>
    <w:qFormat/>
    <w:rsid w:val="009C2CF4"/>
    <w:rPr>
      <w:rFonts w:asciiTheme="majorHAnsi" w:hAnsiTheme="majorHAnsi"/>
      <w:b/>
      <w:sz w:val="28"/>
    </w:rPr>
  </w:style>
  <w:style w:type="character" w:customStyle="1" w:styleId="FlashTagChar">
    <w:name w:val="FlashTag Char"/>
    <w:basedOn w:val="DefaultParagraphFont"/>
    <w:link w:val="FlashTag"/>
    <w:uiPriority w:val="4"/>
    <w:rsid w:val="009C2CF4"/>
    <w:rPr>
      <w:rFonts w:asciiTheme="majorHAnsi" w:hAnsiTheme="majorHAnsi"/>
      <w:b/>
      <w:sz w:val="28"/>
    </w:rPr>
  </w:style>
  <w:style w:type="paragraph" w:customStyle="1" w:styleId="Warrant">
    <w:name w:val="Warrant"/>
    <w:autoRedefine/>
    <w:uiPriority w:val="4"/>
    <w:qFormat/>
    <w:rsid w:val="009C2CF4"/>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9C2CF4"/>
  </w:style>
  <w:style w:type="character" w:customStyle="1" w:styleId="m3965771245576658108gmail-styleunderline">
    <w:name w:val="m_3965771245576658108gmail-styleunderline"/>
    <w:basedOn w:val="DefaultParagraphFont"/>
    <w:rsid w:val="009C2CF4"/>
  </w:style>
  <w:style w:type="paragraph" w:customStyle="1" w:styleId="Header1">
    <w:name w:val="Header1"/>
    <w:aliases w:val="Header Char Char,Header Char Char Char Char Char Char Char Cha,Header Char2,Header Char1 Char,Char Char Char Cha"/>
    <w:basedOn w:val="Normal"/>
    <w:qFormat/>
    <w:rsid w:val="009C2CF4"/>
    <w:pPr>
      <w:tabs>
        <w:tab w:val="center" w:pos="4680"/>
        <w:tab w:val="right" w:pos="9360"/>
      </w:tabs>
    </w:pPr>
  </w:style>
  <w:style w:type="character" w:customStyle="1" w:styleId="EndnoteTextChar">
    <w:name w:val="Endnote Text Char"/>
    <w:basedOn w:val="DefaultParagraphFont"/>
    <w:link w:val="EndnoteText"/>
    <w:locked/>
    <w:rsid w:val="009C2CF4"/>
    <w:rPr>
      <w:rFonts w:ascii="Georgia" w:eastAsia="Times New Roman" w:hAnsi="Georgia"/>
      <w:szCs w:val="20"/>
    </w:rPr>
  </w:style>
  <w:style w:type="paragraph" w:styleId="EndnoteText">
    <w:name w:val="endnote text"/>
    <w:basedOn w:val="Normal"/>
    <w:link w:val="EndnoteTextChar"/>
    <w:unhideWhenUsed/>
    <w:rsid w:val="009C2CF4"/>
    <w:rPr>
      <w:rFonts w:ascii="Georgia" w:eastAsia="Times New Roman" w:hAnsi="Georgia"/>
      <w:sz w:val="24"/>
      <w:szCs w:val="20"/>
    </w:rPr>
  </w:style>
  <w:style w:type="character" w:customStyle="1" w:styleId="EndnoteTextChar1">
    <w:name w:val="Endnote Text Char1"/>
    <w:basedOn w:val="DefaultParagraphFont"/>
    <w:semiHidden/>
    <w:rsid w:val="009C2CF4"/>
    <w:rPr>
      <w:rFonts w:ascii="Calibri" w:hAnsi="Calibri"/>
      <w:sz w:val="20"/>
      <w:szCs w:val="20"/>
    </w:rPr>
  </w:style>
  <w:style w:type="character" w:customStyle="1" w:styleId="DateChar">
    <w:name w:val="Date Char"/>
    <w:aliases w:val="date Char"/>
    <w:basedOn w:val="DefaultParagraphFont"/>
    <w:link w:val="Date"/>
    <w:uiPriority w:val="99"/>
    <w:locked/>
    <w:rsid w:val="009C2CF4"/>
    <w:rPr>
      <w:rFonts w:ascii="Georgia" w:eastAsia="Times New Roman" w:hAnsi="Georgia"/>
    </w:rPr>
  </w:style>
  <w:style w:type="paragraph" w:styleId="Date">
    <w:name w:val="Date"/>
    <w:aliases w:val="date"/>
    <w:basedOn w:val="Normal"/>
    <w:next w:val="Normal"/>
    <w:link w:val="DateChar"/>
    <w:uiPriority w:val="99"/>
    <w:unhideWhenUsed/>
    <w:rsid w:val="009C2CF4"/>
    <w:rPr>
      <w:rFonts w:ascii="Georgia" w:eastAsia="Times New Roman" w:hAnsi="Georgia"/>
      <w:sz w:val="24"/>
    </w:rPr>
  </w:style>
  <w:style w:type="character" w:customStyle="1" w:styleId="DateChar1">
    <w:name w:val="Date Char1"/>
    <w:basedOn w:val="DefaultParagraphFont"/>
    <w:uiPriority w:val="99"/>
    <w:semiHidden/>
    <w:rsid w:val="009C2CF4"/>
    <w:rPr>
      <w:rFonts w:ascii="Calibri" w:hAnsi="Calibri"/>
      <w:sz w:val="22"/>
    </w:rPr>
  </w:style>
  <w:style w:type="character" w:customStyle="1" w:styleId="BodyTextFirstIndentChar">
    <w:name w:val="Body Text First Indent Char"/>
    <w:basedOn w:val="BodyTextChar"/>
    <w:link w:val="BodyTextFirstIndent"/>
    <w:locked/>
    <w:rsid w:val="009C2CF4"/>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9C2CF4"/>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9C2CF4"/>
    <w:rPr>
      <w:rFonts w:ascii="Calibri" w:hAnsi="Calibri"/>
      <w:sz w:val="22"/>
    </w:rPr>
  </w:style>
  <w:style w:type="character" w:customStyle="1" w:styleId="BodyTextIndent2Char1">
    <w:name w:val="Body Text Indent 2 Char1"/>
    <w:basedOn w:val="DefaultParagraphFont"/>
    <w:semiHidden/>
    <w:rsid w:val="009C2CF4"/>
    <w:rPr>
      <w:rFonts w:ascii="Calibri" w:hAnsi="Calibri" w:cs="Calibri"/>
    </w:rPr>
  </w:style>
  <w:style w:type="character" w:customStyle="1" w:styleId="PlainTextChar1">
    <w:name w:val="Plain Text Char1"/>
    <w:basedOn w:val="DefaultParagraphFont"/>
    <w:semiHidden/>
    <w:rsid w:val="009C2CF4"/>
    <w:rPr>
      <w:rFonts w:ascii="Consolas" w:hAnsi="Consolas" w:cs="Calibri"/>
      <w:sz w:val="21"/>
      <w:szCs w:val="21"/>
    </w:rPr>
  </w:style>
  <w:style w:type="character" w:customStyle="1" w:styleId="NoSpacingChar">
    <w:name w:val="No Spacing Char"/>
    <w:aliases w:val="ClearFormatting Char,Dont use Char,Tag and Cite Char1,Card Format Char,No Spacing3 Char,No Spacing31 Char,Clear Char,DDI Tag Char,Tag Title Char,No Spacing51 Char,No Spacing22 Char,No Spacing111111 Char,Tags Char,No Spacing41 Char"/>
    <w:link w:val="NoSpacing"/>
    <w:uiPriority w:val="1"/>
    <w:qFormat/>
    <w:locked/>
    <w:rsid w:val="009C2CF4"/>
    <w:rPr>
      <w:rFonts w:ascii="Times New Roman" w:eastAsia="Times New Roman" w:hAnsi="Times New Roman" w:cs="Times New Roman"/>
    </w:rPr>
  </w:style>
  <w:style w:type="paragraph" w:customStyle="1" w:styleId="msolistparagraphcxspfirst">
    <w:name w:val="msolistparagraphcxspfirst"/>
    <w:basedOn w:val="Normal"/>
    <w:uiPriority w:val="99"/>
    <w:qFormat/>
    <w:rsid w:val="009C2CF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9C2CF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9C2CF4"/>
    <w:rPr>
      <w:rFonts w:ascii="Calibri" w:hAnsi="Calibri" w:cs="Calibri"/>
      <w:i/>
      <w:iCs/>
      <w:color w:val="000000" w:themeColor="text1"/>
    </w:rPr>
  </w:style>
  <w:style w:type="paragraph" w:customStyle="1" w:styleId="CiteSpacing">
    <w:name w:val="Cite Spacing"/>
    <w:basedOn w:val="Normal"/>
    <w:uiPriority w:val="4"/>
    <w:qFormat/>
    <w:rsid w:val="009C2CF4"/>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9C2CF4"/>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9C2CF4"/>
    <w:rPr>
      <w:rFonts w:ascii="Calibri" w:eastAsia="Calibri" w:hAnsi="Calibri"/>
      <w:b/>
      <w:sz w:val="22"/>
    </w:rPr>
  </w:style>
  <w:style w:type="paragraph" w:customStyle="1" w:styleId="Heading2-Bold">
    <w:name w:val="Heading 2 - Bold"/>
    <w:basedOn w:val="Normal"/>
    <w:autoRedefine/>
    <w:uiPriority w:val="99"/>
    <w:qFormat/>
    <w:rsid w:val="009C2CF4"/>
    <w:rPr>
      <w:rFonts w:ascii="Garamond" w:eastAsia="Calibri" w:hAnsi="Garamond"/>
      <w:b/>
    </w:rPr>
  </w:style>
  <w:style w:type="paragraph" w:customStyle="1" w:styleId="tag0">
    <w:name w:val="%tag"/>
    <w:basedOn w:val="Normal"/>
    <w:next w:val="Normal"/>
    <w:uiPriority w:val="99"/>
    <w:qFormat/>
    <w:rsid w:val="009C2CF4"/>
    <w:rPr>
      <w:rFonts w:ascii="Garamond" w:eastAsia="Calibri" w:hAnsi="Garamond"/>
      <w:bCs/>
      <w:sz w:val="18"/>
    </w:rPr>
  </w:style>
  <w:style w:type="character" w:customStyle="1" w:styleId="Style2Char">
    <w:name w:val="Style 2 Char"/>
    <w:link w:val="Style20"/>
    <w:uiPriority w:val="99"/>
    <w:locked/>
    <w:rsid w:val="009C2CF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9C2CF4"/>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9C2CF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9C2CF4"/>
    <w:rPr>
      <w:rFonts w:ascii="Garamond" w:eastAsia="Times New Roman" w:hAnsi="Garamond"/>
      <w:sz w:val="24"/>
      <w:szCs w:val="20"/>
      <w:u w:val="single"/>
      <w:lang w:val="x-none" w:eastAsia="x-none"/>
    </w:rPr>
  </w:style>
  <w:style w:type="character" w:customStyle="1" w:styleId="textsmallChar0">
    <w:name w:val="textsmall Char"/>
    <w:link w:val="textsmall0"/>
    <w:locked/>
    <w:rsid w:val="009C2CF4"/>
    <w:rPr>
      <w:rFonts w:ascii="Georgia" w:eastAsia="Times New Roman" w:hAnsi="Georgia"/>
      <w:sz w:val="18"/>
      <w:szCs w:val="20"/>
      <w:lang w:val="x-none" w:eastAsia="x-none"/>
    </w:rPr>
  </w:style>
  <w:style w:type="paragraph" w:customStyle="1" w:styleId="textsmall0">
    <w:name w:val="textsmall"/>
    <w:basedOn w:val="Normal"/>
    <w:link w:val="textsmallChar0"/>
    <w:qFormat/>
    <w:rsid w:val="009C2CF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9C2CF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9C2CF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9C2CF4"/>
    <w:rPr>
      <w:rFonts w:ascii="Arial" w:eastAsia="Times New Roman" w:hAnsi="Arial" w:cs="Arial"/>
      <w:sz w:val="12"/>
    </w:rPr>
  </w:style>
  <w:style w:type="paragraph" w:customStyle="1" w:styleId="Micro">
    <w:name w:val="Micro"/>
    <w:basedOn w:val="Normal"/>
    <w:next w:val="Normal"/>
    <w:link w:val="MicroChar"/>
    <w:qFormat/>
    <w:rsid w:val="009C2CF4"/>
    <w:rPr>
      <w:rFonts w:ascii="Arial" w:eastAsia="Times New Roman" w:hAnsi="Arial" w:cs="Arial"/>
      <w:sz w:val="12"/>
    </w:rPr>
  </w:style>
  <w:style w:type="character" w:customStyle="1" w:styleId="CardNotUnderlinedChar1">
    <w:name w:val="Card Not Underlined Char1"/>
    <w:link w:val="CardNotUnderlined"/>
    <w:locked/>
    <w:rsid w:val="009C2CF4"/>
    <w:rPr>
      <w:rFonts w:ascii="Bell MT" w:eastAsia="Calibri" w:hAnsi="Bell MT"/>
      <w:szCs w:val="20"/>
    </w:rPr>
  </w:style>
  <w:style w:type="paragraph" w:customStyle="1" w:styleId="CardNotUnderlined">
    <w:name w:val="Card Not Underlined"/>
    <w:basedOn w:val="Normal"/>
    <w:link w:val="CardNotUnderlinedChar1"/>
    <w:autoRedefine/>
    <w:qFormat/>
    <w:rsid w:val="009C2CF4"/>
    <w:rPr>
      <w:rFonts w:ascii="Bell MT" w:eastAsia="Calibri" w:hAnsi="Bell MT"/>
      <w:sz w:val="24"/>
      <w:szCs w:val="20"/>
    </w:rPr>
  </w:style>
  <w:style w:type="paragraph" w:customStyle="1" w:styleId="h-lead">
    <w:name w:val="h-lead"/>
    <w:basedOn w:val="Normal"/>
    <w:uiPriority w:val="99"/>
    <w:qFormat/>
    <w:rsid w:val="009C2CF4"/>
    <w:pPr>
      <w:spacing w:before="100" w:beforeAutospacing="1" w:after="100" w:afterAutospacing="1"/>
    </w:pPr>
    <w:rPr>
      <w:rFonts w:eastAsia="Times New Roman"/>
      <w:sz w:val="24"/>
    </w:rPr>
  </w:style>
  <w:style w:type="paragraph" w:customStyle="1" w:styleId="intro">
    <w:name w:val="intro"/>
    <w:basedOn w:val="Normal"/>
    <w:uiPriority w:val="99"/>
    <w:qFormat/>
    <w:rsid w:val="009C2CF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9C2CF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9C2CF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9C2CF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9C2CF4"/>
    <w:rPr>
      <w:rFonts w:eastAsia="Calibri"/>
    </w:rPr>
  </w:style>
  <w:style w:type="paragraph" w:customStyle="1" w:styleId="F3-TagAuthor">
    <w:name w:val="F3 - Tag/Author"/>
    <w:basedOn w:val="Normal"/>
    <w:uiPriority w:val="99"/>
    <w:qFormat/>
    <w:rsid w:val="009C2CF4"/>
    <w:rPr>
      <w:rFonts w:eastAsia="Times New Roman"/>
      <w:b/>
    </w:rPr>
  </w:style>
  <w:style w:type="paragraph" w:customStyle="1" w:styleId="F5-UnderlineNormal">
    <w:name w:val="F5 - Underline Normal"/>
    <w:basedOn w:val="Normal"/>
    <w:uiPriority w:val="99"/>
    <w:qFormat/>
    <w:rsid w:val="009C2CF4"/>
    <w:rPr>
      <w:rFonts w:eastAsia="Calibri"/>
      <w:u w:val="single"/>
    </w:rPr>
  </w:style>
  <w:style w:type="paragraph" w:customStyle="1" w:styleId="Brief-PrimarySource">
    <w:name w:val="Brief - Primary Source"/>
    <w:basedOn w:val="Normal"/>
    <w:uiPriority w:val="99"/>
    <w:qFormat/>
    <w:rsid w:val="009C2CF4"/>
    <w:rPr>
      <w:rFonts w:eastAsia="Times New Roman"/>
      <w:b/>
      <w:sz w:val="24"/>
      <w:u w:val="single"/>
    </w:rPr>
  </w:style>
  <w:style w:type="paragraph" w:customStyle="1" w:styleId="Brief-Underline">
    <w:name w:val="Brief - Underline"/>
    <w:basedOn w:val="Normal"/>
    <w:uiPriority w:val="99"/>
    <w:qFormat/>
    <w:rsid w:val="009C2CF4"/>
    <w:rPr>
      <w:rFonts w:eastAsia="Times New Roman"/>
      <w:u w:val="single"/>
    </w:rPr>
  </w:style>
  <w:style w:type="paragraph" w:customStyle="1" w:styleId="Brief">
    <w:name w:val="Brief"/>
    <w:basedOn w:val="Brief-PrimarySource"/>
    <w:uiPriority w:val="99"/>
    <w:qFormat/>
    <w:rsid w:val="009C2CF4"/>
    <w:rPr>
      <w:b w:val="0"/>
    </w:rPr>
  </w:style>
  <w:style w:type="paragraph" w:customStyle="1" w:styleId="CM2">
    <w:name w:val="CM2"/>
    <w:basedOn w:val="Normal"/>
    <w:next w:val="Normal"/>
    <w:uiPriority w:val="99"/>
    <w:qFormat/>
    <w:rsid w:val="009C2CF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9C2CF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9C2CF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9C2CF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9C2CF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9C2CF4"/>
    <w:pPr>
      <w:widowControl w:val="0"/>
      <w:spacing w:line="276" w:lineRule="atLeast"/>
    </w:pPr>
    <w:rPr>
      <w:color w:val="auto"/>
    </w:rPr>
  </w:style>
  <w:style w:type="paragraph" w:customStyle="1" w:styleId="CM34">
    <w:name w:val="CM34"/>
    <w:basedOn w:val="Default"/>
    <w:next w:val="Default"/>
    <w:uiPriority w:val="99"/>
    <w:qFormat/>
    <w:rsid w:val="009C2CF4"/>
    <w:pPr>
      <w:widowControl w:val="0"/>
    </w:pPr>
    <w:rPr>
      <w:color w:val="auto"/>
    </w:rPr>
  </w:style>
  <w:style w:type="paragraph" w:customStyle="1" w:styleId="CM56">
    <w:name w:val="CM56"/>
    <w:basedOn w:val="Default"/>
    <w:next w:val="Default"/>
    <w:uiPriority w:val="99"/>
    <w:qFormat/>
    <w:rsid w:val="009C2CF4"/>
    <w:pPr>
      <w:widowControl w:val="0"/>
    </w:pPr>
    <w:rPr>
      <w:rFonts w:eastAsia="Calibri"/>
      <w:color w:val="auto"/>
    </w:rPr>
  </w:style>
  <w:style w:type="paragraph" w:customStyle="1" w:styleId="CM58">
    <w:name w:val="CM58"/>
    <w:basedOn w:val="Default"/>
    <w:next w:val="Default"/>
    <w:uiPriority w:val="99"/>
    <w:qFormat/>
    <w:rsid w:val="009C2CF4"/>
    <w:pPr>
      <w:widowControl w:val="0"/>
    </w:pPr>
    <w:rPr>
      <w:rFonts w:eastAsia="Calibri"/>
      <w:color w:val="auto"/>
    </w:rPr>
  </w:style>
  <w:style w:type="paragraph" w:customStyle="1" w:styleId="CM57">
    <w:name w:val="CM57"/>
    <w:basedOn w:val="Default"/>
    <w:next w:val="Default"/>
    <w:uiPriority w:val="99"/>
    <w:qFormat/>
    <w:rsid w:val="009C2CF4"/>
    <w:pPr>
      <w:widowControl w:val="0"/>
    </w:pPr>
    <w:rPr>
      <w:rFonts w:eastAsia="Calibri"/>
      <w:color w:val="auto"/>
    </w:rPr>
  </w:style>
  <w:style w:type="paragraph" w:customStyle="1" w:styleId="CM1">
    <w:name w:val="CM1"/>
    <w:basedOn w:val="Default"/>
    <w:next w:val="Default"/>
    <w:uiPriority w:val="99"/>
    <w:qFormat/>
    <w:rsid w:val="009C2CF4"/>
    <w:pPr>
      <w:widowControl w:val="0"/>
    </w:pPr>
    <w:rPr>
      <w:rFonts w:eastAsia="Calibri"/>
      <w:color w:val="auto"/>
    </w:rPr>
  </w:style>
  <w:style w:type="paragraph" w:customStyle="1" w:styleId="CM49">
    <w:name w:val="CM49"/>
    <w:basedOn w:val="Default"/>
    <w:next w:val="Default"/>
    <w:uiPriority w:val="99"/>
    <w:qFormat/>
    <w:rsid w:val="009C2CF4"/>
    <w:pPr>
      <w:widowControl w:val="0"/>
    </w:pPr>
    <w:rPr>
      <w:rFonts w:eastAsia="Calibri"/>
      <w:color w:val="auto"/>
    </w:rPr>
  </w:style>
  <w:style w:type="paragraph" w:customStyle="1" w:styleId="CM41">
    <w:name w:val="CM41"/>
    <w:basedOn w:val="Default"/>
    <w:next w:val="Default"/>
    <w:uiPriority w:val="99"/>
    <w:qFormat/>
    <w:rsid w:val="009C2CF4"/>
    <w:pPr>
      <w:widowControl w:val="0"/>
    </w:pPr>
    <w:rPr>
      <w:rFonts w:eastAsia="Calibri"/>
      <w:color w:val="auto"/>
    </w:rPr>
  </w:style>
  <w:style w:type="paragraph" w:customStyle="1" w:styleId="3rdOrderPara">
    <w:name w:val="3rd Order Para"/>
    <w:basedOn w:val="Default"/>
    <w:next w:val="Default"/>
    <w:qFormat/>
    <w:rsid w:val="009C2CF4"/>
    <w:pPr>
      <w:widowControl w:val="0"/>
    </w:pPr>
    <w:rPr>
      <w:rFonts w:eastAsia="Calibri"/>
      <w:color w:val="auto"/>
    </w:rPr>
  </w:style>
  <w:style w:type="paragraph" w:customStyle="1" w:styleId="2ndOrderPara">
    <w:name w:val="2nd Order Para"/>
    <w:basedOn w:val="Default"/>
    <w:next w:val="Default"/>
    <w:qFormat/>
    <w:rsid w:val="009C2CF4"/>
    <w:pPr>
      <w:widowControl w:val="0"/>
    </w:pPr>
    <w:rPr>
      <w:rFonts w:eastAsia="Calibri"/>
      <w:color w:val="auto"/>
    </w:rPr>
  </w:style>
  <w:style w:type="paragraph" w:customStyle="1" w:styleId="Normal-SIGN2">
    <w:name w:val="Normal-SIGN2"/>
    <w:basedOn w:val="Default"/>
    <w:next w:val="Default"/>
    <w:qFormat/>
    <w:rsid w:val="009C2CF4"/>
    <w:pPr>
      <w:widowControl w:val="0"/>
    </w:pPr>
    <w:rPr>
      <w:rFonts w:eastAsia="Calibri"/>
      <w:color w:val="auto"/>
    </w:rPr>
  </w:style>
  <w:style w:type="paragraph" w:customStyle="1" w:styleId="Normal-SIGN1">
    <w:name w:val="Normal-SIGN1"/>
    <w:basedOn w:val="Default"/>
    <w:next w:val="Default"/>
    <w:uiPriority w:val="99"/>
    <w:qFormat/>
    <w:rsid w:val="009C2CF4"/>
    <w:pPr>
      <w:widowControl w:val="0"/>
    </w:pPr>
    <w:rPr>
      <w:rFonts w:eastAsia="Calibri"/>
      <w:color w:val="auto"/>
    </w:rPr>
  </w:style>
  <w:style w:type="paragraph" w:customStyle="1" w:styleId="CM3">
    <w:name w:val="CM3"/>
    <w:basedOn w:val="Default"/>
    <w:next w:val="Default"/>
    <w:uiPriority w:val="99"/>
    <w:qFormat/>
    <w:rsid w:val="009C2CF4"/>
    <w:pPr>
      <w:widowControl w:val="0"/>
      <w:spacing w:line="553" w:lineRule="atLeast"/>
    </w:pPr>
    <w:rPr>
      <w:rFonts w:eastAsia="Calibri"/>
      <w:color w:val="auto"/>
    </w:rPr>
  </w:style>
  <w:style w:type="paragraph" w:customStyle="1" w:styleId="CM33">
    <w:name w:val="CM33"/>
    <w:basedOn w:val="Default"/>
    <w:next w:val="Default"/>
    <w:uiPriority w:val="99"/>
    <w:qFormat/>
    <w:rsid w:val="009C2CF4"/>
    <w:pPr>
      <w:widowControl w:val="0"/>
    </w:pPr>
    <w:rPr>
      <w:rFonts w:eastAsia="Calibri"/>
      <w:color w:val="auto"/>
    </w:rPr>
  </w:style>
  <w:style w:type="paragraph" w:customStyle="1" w:styleId="CM37">
    <w:name w:val="CM37"/>
    <w:basedOn w:val="Default"/>
    <w:next w:val="Default"/>
    <w:uiPriority w:val="99"/>
    <w:qFormat/>
    <w:rsid w:val="009C2CF4"/>
    <w:pPr>
      <w:widowControl w:val="0"/>
    </w:pPr>
    <w:rPr>
      <w:rFonts w:eastAsia="Calibri"/>
      <w:color w:val="auto"/>
    </w:rPr>
  </w:style>
  <w:style w:type="paragraph" w:customStyle="1" w:styleId="CM7">
    <w:name w:val="CM7"/>
    <w:basedOn w:val="Default"/>
    <w:next w:val="Default"/>
    <w:uiPriority w:val="99"/>
    <w:qFormat/>
    <w:rsid w:val="009C2CF4"/>
    <w:pPr>
      <w:widowControl w:val="0"/>
      <w:spacing w:line="553" w:lineRule="atLeast"/>
    </w:pPr>
    <w:rPr>
      <w:rFonts w:eastAsia="Calibri"/>
      <w:color w:val="auto"/>
    </w:rPr>
  </w:style>
  <w:style w:type="paragraph" w:customStyle="1" w:styleId="Brief-SecondarySource">
    <w:name w:val="Brief - Secondary Source"/>
    <w:basedOn w:val="Normal"/>
    <w:qFormat/>
    <w:rsid w:val="009C2CF4"/>
    <w:rPr>
      <w:rFonts w:eastAsia="Times New Roman"/>
      <w:sz w:val="14"/>
      <w:szCs w:val="20"/>
    </w:rPr>
  </w:style>
  <w:style w:type="paragraph" w:customStyle="1" w:styleId="Brief-Card">
    <w:name w:val="Brief - Card"/>
    <w:basedOn w:val="Normal"/>
    <w:uiPriority w:val="99"/>
    <w:qFormat/>
    <w:rsid w:val="009C2CF4"/>
    <w:rPr>
      <w:rFonts w:eastAsia="Times New Roman"/>
    </w:rPr>
  </w:style>
  <w:style w:type="paragraph" w:customStyle="1" w:styleId="Pa2">
    <w:name w:val="Pa2"/>
    <w:basedOn w:val="Default"/>
    <w:next w:val="Default"/>
    <w:uiPriority w:val="99"/>
    <w:qFormat/>
    <w:rsid w:val="009C2CF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9C2CF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9C2CF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9C2CF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9C2CF4"/>
    <w:pPr>
      <w:widowControl w:val="0"/>
    </w:pPr>
    <w:rPr>
      <w:rFonts w:ascii="Arial Black" w:hAnsi="Arial Black"/>
      <w:color w:val="auto"/>
    </w:rPr>
  </w:style>
  <w:style w:type="paragraph" w:customStyle="1" w:styleId="Cover1">
    <w:name w:val="Cover 1"/>
    <w:basedOn w:val="Normal"/>
    <w:next w:val="Normal"/>
    <w:uiPriority w:val="99"/>
    <w:qFormat/>
    <w:rsid w:val="009C2CF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9C2CF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9C2CF4"/>
    <w:pPr>
      <w:widowControl w:val="0"/>
    </w:pPr>
    <w:rPr>
      <w:color w:val="auto"/>
    </w:rPr>
  </w:style>
  <w:style w:type="paragraph" w:customStyle="1" w:styleId="Pa11">
    <w:name w:val="Pa11"/>
    <w:basedOn w:val="Normal"/>
    <w:next w:val="Normal"/>
    <w:uiPriority w:val="99"/>
    <w:qFormat/>
    <w:rsid w:val="009C2CF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9C2CF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9C2CF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9C2CF4"/>
    <w:pPr>
      <w:widowControl w:val="0"/>
    </w:pPr>
    <w:rPr>
      <w:rFonts w:eastAsia="Calibri"/>
      <w:color w:val="auto"/>
    </w:rPr>
  </w:style>
  <w:style w:type="paragraph" w:customStyle="1" w:styleId="CM5">
    <w:name w:val="CM5"/>
    <w:basedOn w:val="Default"/>
    <w:next w:val="Default"/>
    <w:qFormat/>
    <w:rsid w:val="009C2CF4"/>
    <w:pPr>
      <w:widowControl w:val="0"/>
      <w:spacing w:line="553" w:lineRule="atLeast"/>
    </w:pPr>
    <w:rPr>
      <w:rFonts w:eastAsia="Calibri"/>
      <w:color w:val="auto"/>
    </w:rPr>
  </w:style>
  <w:style w:type="paragraph" w:customStyle="1" w:styleId="CM28">
    <w:name w:val="CM28"/>
    <w:basedOn w:val="Default"/>
    <w:next w:val="Default"/>
    <w:uiPriority w:val="99"/>
    <w:qFormat/>
    <w:rsid w:val="009C2CF4"/>
    <w:pPr>
      <w:widowControl w:val="0"/>
    </w:pPr>
    <w:rPr>
      <w:rFonts w:eastAsia="Calibri"/>
      <w:color w:val="auto"/>
    </w:rPr>
  </w:style>
  <w:style w:type="paragraph" w:customStyle="1" w:styleId="CM8">
    <w:name w:val="CM8"/>
    <w:basedOn w:val="Default"/>
    <w:next w:val="Default"/>
    <w:uiPriority w:val="99"/>
    <w:qFormat/>
    <w:rsid w:val="009C2CF4"/>
    <w:pPr>
      <w:widowControl w:val="0"/>
    </w:pPr>
    <w:rPr>
      <w:rFonts w:eastAsia="Calibri"/>
      <w:color w:val="auto"/>
    </w:rPr>
  </w:style>
  <w:style w:type="paragraph" w:customStyle="1" w:styleId="CM6">
    <w:name w:val="CM6"/>
    <w:basedOn w:val="Default"/>
    <w:next w:val="Default"/>
    <w:uiPriority w:val="99"/>
    <w:qFormat/>
    <w:rsid w:val="009C2CF4"/>
    <w:pPr>
      <w:widowControl w:val="0"/>
      <w:spacing w:line="553" w:lineRule="atLeast"/>
    </w:pPr>
    <w:rPr>
      <w:rFonts w:eastAsia="Calibri"/>
      <w:color w:val="auto"/>
    </w:rPr>
  </w:style>
  <w:style w:type="paragraph" w:customStyle="1" w:styleId="CM22">
    <w:name w:val="CM22"/>
    <w:basedOn w:val="Default"/>
    <w:next w:val="Default"/>
    <w:uiPriority w:val="99"/>
    <w:qFormat/>
    <w:rsid w:val="009C2CF4"/>
    <w:pPr>
      <w:widowControl w:val="0"/>
    </w:pPr>
    <w:rPr>
      <w:rFonts w:eastAsia="Calibri"/>
      <w:color w:val="auto"/>
    </w:rPr>
  </w:style>
  <w:style w:type="paragraph" w:customStyle="1" w:styleId="DoubleUnderlined">
    <w:name w:val="Double Underlined"/>
    <w:basedOn w:val="Heading2"/>
    <w:autoRedefine/>
    <w:uiPriority w:val="99"/>
    <w:qFormat/>
    <w:rsid w:val="009C2CF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9C2CF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9C2CF4"/>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9C2CF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9C2CF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9C2CF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9C2CF4"/>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9C2CF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9C2CF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9C2CF4"/>
  </w:style>
  <w:style w:type="paragraph" w:customStyle="1" w:styleId="StyleUnderliningTimesNewRomanBoldNounderlineKernat16">
    <w:name w:val="Style Underlining + Times New Roman Bold No underline Kern at 16..."/>
    <w:basedOn w:val="Normal"/>
    <w:uiPriority w:val="99"/>
    <w:qFormat/>
    <w:rsid w:val="009C2CF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9C2CF4"/>
    <w:rPr>
      <w:rFonts w:eastAsia="Times New Roman"/>
      <w:b/>
      <w:bCs/>
      <w:kern w:val="32"/>
      <w:sz w:val="32"/>
      <w:szCs w:val="32"/>
    </w:rPr>
  </w:style>
  <w:style w:type="paragraph" w:customStyle="1" w:styleId="StyleBoldUnderliningKernat16pt">
    <w:name w:val="Style Bold Underlining + Kern at 16 pt"/>
    <w:uiPriority w:val="99"/>
    <w:qFormat/>
    <w:rsid w:val="009C2CF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9C2CF4"/>
    <w:pPr>
      <w:keepLines w:val="0"/>
      <w:pageBreakBefore w:val="0"/>
      <w:suppressAutoHyphens/>
      <w:contextualSpacing/>
      <w:jc w:val="left"/>
    </w:pPr>
    <w:rPr>
      <w:rFonts w:eastAsia="Times New Roman" w:cs="Arial"/>
      <w:bCs w:val="0"/>
      <w:iCs/>
      <w:sz w:val="22"/>
      <w:szCs w:val="20"/>
      <w:u w:val="none"/>
    </w:rPr>
  </w:style>
  <w:style w:type="paragraph" w:customStyle="1" w:styleId="CardsFont6pt">
    <w:name w:val="Cards + Font: 6 pt"/>
    <w:basedOn w:val="Cards"/>
    <w:link w:val="CardsFont6ptChar1"/>
    <w:autoRedefine/>
    <w:qFormat/>
    <w:rsid w:val="009C2CF4"/>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9C2CF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9C2CF4"/>
    <w:pPr>
      <w:ind w:left="400"/>
    </w:pPr>
    <w:rPr>
      <w:rFonts w:eastAsia="Times New Roman"/>
      <w:szCs w:val="20"/>
    </w:rPr>
  </w:style>
  <w:style w:type="paragraph" w:customStyle="1" w:styleId="Paste">
    <w:name w:val="Paste"/>
    <w:basedOn w:val="Normal"/>
    <w:qFormat/>
    <w:rsid w:val="009C2CF4"/>
    <w:rPr>
      <w:rFonts w:ascii="Arial Narrow" w:eastAsia="Times New Roman" w:hAnsi="Arial Narrow"/>
      <w:sz w:val="16"/>
      <w:szCs w:val="20"/>
      <w:lang w:val="x-none" w:eastAsia="x-none"/>
    </w:rPr>
  </w:style>
  <w:style w:type="character" w:customStyle="1" w:styleId="UnderlineStyleChar">
    <w:name w:val="Underline Style Char"/>
    <w:link w:val="UnderlineStyle0"/>
    <w:locked/>
    <w:rsid w:val="009C2CF4"/>
    <w:rPr>
      <w:rFonts w:ascii="Georgia" w:eastAsia="Times New Roman" w:hAnsi="Georgia"/>
      <w:b/>
      <w:u w:val="single"/>
    </w:rPr>
  </w:style>
  <w:style w:type="paragraph" w:customStyle="1" w:styleId="UnderlineStyle0">
    <w:name w:val="Underline Style"/>
    <w:basedOn w:val="Normal"/>
    <w:link w:val="UnderlineStyleChar"/>
    <w:qFormat/>
    <w:rsid w:val="009C2CF4"/>
    <w:rPr>
      <w:rFonts w:ascii="Georgia" w:eastAsia="Times New Roman" w:hAnsi="Georgia"/>
      <w:b/>
      <w:sz w:val="24"/>
      <w:u w:val="single"/>
    </w:rPr>
  </w:style>
  <w:style w:type="paragraph" w:customStyle="1" w:styleId="Normalization">
    <w:name w:val="Normalization"/>
    <w:basedOn w:val="Normal"/>
    <w:uiPriority w:val="99"/>
    <w:qFormat/>
    <w:rsid w:val="009C2CF4"/>
    <w:rPr>
      <w:rFonts w:eastAsia="Times New Roman"/>
      <w:sz w:val="18"/>
    </w:rPr>
  </w:style>
  <w:style w:type="paragraph" w:customStyle="1" w:styleId="BreifTitle">
    <w:name w:val="Breif Title"/>
    <w:basedOn w:val="Normal"/>
    <w:autoRedefine/>
    <w:uiPriority w:val="99"/>
    <w:qFormat/>
    <w:rsid w:val="009C2CF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9C2CF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9C2CF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9C2CF4"/>
    <w:rPr>
      <w:rFonts w:eastAsia="Times New Roman"/>
      <w:color w:val="333333"/>
    </w:rPr>
  </w:style>
  <w:style w:type="paragraph" w:customStyle="1" w:styleId="StyleTagandCiteFranklinGothicDemi">
    <w:name w:val="Style Tag and Cite + Franklin Gothic Demi"/>
    <w:basedOn w:val="Normal"/>
    <w:autoRedefine/>
    <w:uiPriority w:val="99"/>
    <w:qFormat/>
    <w:rsid w:val="009C2CF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9C2CF4"/>
    <w:rPr>
      <w:bCs/>
    </w:rPr>
  </w:style>
  <w:style w:type="paragraph" w:customStyle="1" w:styleId="tagCharCharCharCharCharCharChar">
    <w:name w:val="tag Char Char Char Char Char Char Char"/>
    <w:basedOn w:val="Normal"/>
    <w:uiPriority w:val="99"/>
    <w:qFormat/>
    <w:rsid w:val="009C2CF4"/>
    <w:rPr>
      <w:rFonts w:eastAsia="Times New Roman"/>
      <w:b/>
      <w:sz w:val="24"/>
      <w:szCs w:val="20"/>
    </w:rPr>
  </w:style>
  <w:style w:type="paragraph" w:customStyle="1" w:styleId="title-bold-medium">
    <w:name w:val="title-bold-medium"/>
    <w:basedOn w:val="Normal"/>
    <w:uiPriority w:val="99"/>
    <w:qFormat/>
    <w:rsid w:val="009C2CF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9C2CF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9C2CF4"/>
    <w:rPr>
      <w:rFonts w:ascii="Arial Narrow" w:eastAsia="Times New Roman" w:hAnsi="Arial Narrow"/>
      <w:b/>
      <w:sz w:val="24"/>
    </w:rPr>
  </w:style>
  <w:style w:type="paragraph" w:customStyle="1" w:styleId="BLOCKTITLE1">
    <w:name w:val="BLOCK TITLE"/>
    <w:basedOn w:val="Heading1"/>
    <w:uiPriority w:val="99"/>
    <w:qFormat/>
    <w:rsid w:val="009C2CF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9C2CF4"/>
    <w:pPr>
      <w:widowControl w:val="0"/>
      <w:autoSpaceDE w:val="0"/>
      <w:autoSpaceDN w:val="0"/>
      <w:adjustRightInd w:val="0"/>
    </w:pPr>
    <w:rPr>
      <w:sz w:val="24"/>
      <w:szCs w:val="20"/>
    </w:rPr>
  </w:style>
  <w:style w:type="paragraph" w:customStyle="1" w:styleId="BriefTitle1">
    <w:name w:val="Brief Title 1"/>
    <w:basedOn w:val="Normal"/>
    <w:uiPriority w:val="99"/>
    <w:qFormat/>
    <w:rsid w:val="009C2CF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9C2CF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9C2CF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9C2CF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9C2CF4"/>
    <w:pPr>
      <w:spacing w:before="100" w:beforeAutospacing="1" w:after="100" w:afterAutospacing="1"/>
    </w:pPr>
    <w:rPr>
      <w:rFonts w:eastAsia="Times New Roman"/>
    </w:rPr>
  </w:style>
  <w:style w:type="paragraph" w:customStyle="1" w:styleId="ToRead">
    <w:name w:val="To Read"/>
    <w:basedOn w:val="Normal"/>
    <w:uiPriority w:val="99"/>
    <w:qFormat/>
    <w:rsid w:val="009C2CF4"/>
    <w:pPr>
      <w:ind w:left="720"/>
    </w:pPr>
    <w:rPr>
      <w:rFonts w:ascii="Verdana" w:eastAsia="Times New Roman" w:hAnsi="Verdana"/>
      <w:b/>
      <w:u w:val="single"/>
    </w:rPr>
  </w:style>
  <w:style w:type="paragraph" w:customStyle="1" w:styleId="Style1">
    <w:name w:val="Style 1"/>
    <w:basedOn w:val="Normal"/>
    <w:uiPriority w:val="99"/>
    <w:qFormat/>
    <w:rsid w:val="009C2CF4"/>
    <w:pPr>
      <w:widowControl w:val="0"/>
      <w:ind w:firstLine="216"/>
    </w:pPr>
    <w:rPr>
      <w:rFonts w:eastAsia="Times New Roman"/>
      <w:noProof/>
      <w:color w:val="000000"/>
      <w:szCs w:val="20"/>
    </w:rPr>
  </w:style>
  <w:style w:type="paragraph" w:customStyle="1" w:styleId="Style40">
    <w:name w:val="Style 4"/>
    <w:basedOn w:val="Normal"/>
    <w:uiPriority w:val="99"/>
    <w:qFormat/>
    <w:rsid w:val="009C2CF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9C2CF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9C2CF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9C2CF4"/>
    <w:pPr>
      <w:ind w:left="1660"/>
    </w:pPr>
  </w:style>
  <w:style w:type="paragraph" w:customStyle="1" w:styleId="PageNumber1">
    <w:name w:val="Page Number1"/>
    <w:basedOn w:val="Normal"/>
    <w:next w:val="Normal"/>
    <w:uiPriority w:val="99"/>
    <w:qFormat/>
    <w:rsid w:val="009C2CF4"/>
    <w:rPr>
      <w:rFonts w:eastAsia="Times New Roman"/>
    </w:rPr>
  </w:style>
  <w:style w:type="paragraph" w:customStyle="1" w:styleId="Card10">
    <w:name w:val="Card1"/>
    <w:uiPriority w:val="99"/>
    <w:qFormat/>
    <w:rsid w:val="009C2CF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9C2CF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9C2CF4"/>
    <w:pPr>
      <w:ind w:left="288" w:right="288"/>
    </w:pPr>
    <w:rPr>
      <w:rFonts w:eastAsia="Times New Roman"/>
    </w:rPr>
  </w:style>
  <w:style w:type="paragraph" w:customStyle="1" w:styleId="CaseListNormal">
    <w:name w:val="Case List Normal"/>
    <w:basedOn w:val="Normal"/>
    <w:uiPriority w:val="99"/>
    <w:qFormat/>
    <w:rsid w:val="009C2CF4"/>
    <w:rPr>
      <w:rFonts w:ascii="Times" w:eastAsia="Times New Roman" w:hAnsi="Times"/>
      <w:szCs w:val="26"/>
    </w:rPr>
  </w:style>
  <w:style w:type="paragraph" w:customStyle="1" w:styleId="Body">
    <w:name w:val="Body"/>
    <w:basedOn w:val="Normal"/>
    <w:uiPriority w:val="99"/>
    <w:qFormat/>
    <w:rsid w:val="009C2CF4"/>
    <w:pPr>
      <w:outlineLvl w:val="3"/>
    </w:pPr>
    <w:rPr>
      <w:rFonts w:eastAsia="Times New Roman"/>
      <w:szCs w:val="20"/>
    </w:rPr>
  </w:style>
  <w:style w:type="paragraph" w:customStyle="1" w:styleId="3text">
    <w:name w:val="3text"/>
    <w:basedOn w:val="Normal"/>
    <w:uiPriority w:val="99"/>
    <w:qFormat/>
    <w:rsid w:val="009C2CF4"/>
    <w:pPr>
      <w:spacing w:before="100" w:beforeAutospacing="1" w:after="100" w:afterAutospacing="1"/>
    </w:pPr>
    <w:rPr>
      <w:rFonts w:eastAsia="Times New Roman"/>
      <w:sz w:val="24"/>
    </w:rPr>
  </w:style>
  <w:style w:type="paragraph" w:customStyle="1" w:styleId="TimesNewRoman12">
    <w:name w:val="TimesNewRoman12"/>
    <w:uiPriority w:val="99"/>
    <w:qFormat/>
    <w:rsid w:val="009C2CF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9C2CF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9C2CF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9C2CF4"/>
    <w:rPr>
      <w:rFonts w:eastAsia="Times New Roman"/>
      <w:color w:val="000000"/>
      <w:sz w:val="18"/>
    </w:rPr>
  </w:style>
  <w:style w:type="paragraph" w:customStyle="1" w:styleId="text1">
    <w:name w:val="text1"/>
    <w:basedOn w:val="Normal"/>
    <w:autoRedefine/>
    <w:uiPriority w:val="99"/>
    <w:qFormat/>
    <w:rsid w:val="009C2CF4"/>
    <w:rPr>
      <w:rFonts w:eastAsia="Times New Roman"/>
      <w:szCs w:val="20"/>
    </w:rPr>
  </w:style>
  <w:style w:type="paragraph" w:customStyle="1" w:styleId="RepeatBlockHeading">
    <w:name w:val="Repeat Block Heading"/>
    <w:basedOn w:val="Normal"/>
    <w:autoRedefine/>
    <w:uiPriority w:val="99"/>
    <w:qFormat/>
    <w:rsid w:val="009C2CF4"/>
    <w:pPr>
      <w:jc w:val="center"/>
    </w:pPr>
    <w:rPr>
      <w:rFonts w:eastAsia="Times New Roman"/>
      <w:b/>
      <w:smallCaps/>
      <w:color w:val="000000"/>
      <w:sz w:val="24"/>
      <w:u w:val="thick"/>
    </w:rPr>
  </w:style>
  <w:style w:type="paragraph" w:customStyle="1" w:styleId="story-headline">
    <w:name w:val="story-headline"/>
    <w:basedOn w:val="Normal"/>
    <w:uiPriority w:val="99"/>
    <w:qFormat/>
    <w:rsid w:val="009C2CF4"/>
    <w:pPr>
      <w:spacing w:before="72" w:after="72"/>
    </w:pPr>
    <w:rPr>
      <w:rFonts w:eastAsia="Times New Roman"/>
      <w:b/>
      <w:bCs/>
      <w:sz w:val="26"/>
      <w:szCs w:val="26"/>
    </w:rPr>
  </w:style>
  <w:style w:type="paragraph" w:customStyle="1" w:styleId="story-body">
    <w:name w:val="story-body"/>
    <w:basedOn w:val="Normal"/>
    <w:uiPriority w:val="99"/>
    <w:qFormat/>
    <w:rsid w:val="009C2CF4"/>
    <w:pPr>
      <w:spacing w:before="100" w:beforeAutospacing="1" w:after="100" w:afterAutospacing="1"/>
    </w:pPr>
    <w:rPr>
      <w:rFonts w:eastAsia="Times New Roman"/>
    </w:rPr>
  </w:style>
  <w:style w:type="paragraph" w:customStyle="1" w:styleId="story-dateline">
    <w:name w:val="story-dateline"/>
    <w:basedOn w:val="Normal"/>
    <w:uiPriority w:val="99"/>
    <w:qFormat/>
    <w:rsid w:val="009C2CF4"/>
    <w:rPr>
      <w:rFonts w:eastAsia="Times New Roman"/>
      <w:b/>
      <w:bCs/>
    </w:rPr>
  </w:style>
  <w:style w:type="paragraph" w:customStyle="1" w:styleId="TextofCards">
    <w:name w:val="Text of Cards"/>
    <w:basedOn w:val="Normal"/>
    <w:uiPriority w:val="99"/>
    <w:qFormat/>
    <w:rsid w:val="009C2CF4"/>
    <w:rPr>
      <w:rFonts w:eastAsia="Times New Roman"/>
      <w:color w:val="000000"/>
      <w:spacing w:val="6"/>
      <w:szCs w:val="23"/>
    </w:rPr>
  </w:style>
  <w:style w:type="paragraph" w:customStyle="1" w:styleId="Corpotesto">
    <w:name w:val="Corpo testo"/>
    <w:basedOn w:val="Normal"/>
    <w:uiPriority w:val="99"/>
    <w:qFormat/>
    <w:rsid w:val="009C2CF4"/>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9C2CF4"/>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uiPriority w:val="99"/>
    <w:qFormat/>
    <w:rsid w:val="009C2CF4"/>
    <w:rPr>
      <w:rFonts w:eastAsia="Times New Roman" w:cs="Calibri"/>
      <w:b/>
      <w:bCs/>
    </w:rPr>
  </w:style>
  <w:style w:type="paragraph" w:customStyle="1" w:styleId="inside-copy">
    <w:name w:val="inside-copy"/>
    <w:basedOn w:val="Normal"/>
    <w:uiPriority w:val="99"/>
    <w:qFormat/>
    <w:rsid w:val="009C2CF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9C2CF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9C2CF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9C2CF4"/>
    <w:rPr>
      <w:rFonts w:ascii="Arial" w:hAnsi="Arial"/>
      <w:b w:val="0"/>
      <w:caps w:val="0"/>
      <w:sz w:val="20"/>
    </w:rPr>
  </w:style>
  <w:style w:type="paragraph" w:customStyle="1" w:styleId="ProjectTitleLine">
    <w:name w:val="Project Title Line"/>
    <w:basedOn w:val="Normal"/>
    <w:next w:val="Normal"/>
    <w:autoRedefine/>
    <w:uiPriority w:val="99"/>
    <w:qFormat/>
    <w:rsid w:val="009C2CF4"/>
    <w:pPr>
      <w:jc w:val="center"/>
    </w:pPr>
    <w:rPr>
      <w:rFonts w:eastAsia="Times New Roman"/>
      <w:caps/>
      <w:szCs w:val="20"/>
    </w:rPr>
  </w:style>
  <w:style w:type="paragraph" w:customStyle="1" w:styleId="LanguageStrike">
    <w:name w:val="Language Strike"/>
    <w:basedOn w:val="Normal"/>
    <w:next w:val="Normal"/>
    <w:uiPriority w:val="99"/>
    <w:qFormat/>
    <w:rsid w:val="009C2CF4"/>
    <w:rPr>
      <w:rFonts w:ascii="Arial Narrow" w:eastAsia="Times New Roman" w:hAnsi="Arial Narrow"/>
      <w:strike/>
    </w:rPr>
  </w:style>
  <w:style w:type="paragraph" w:customStyle="1" w:styleId="NormalVerdana">
    <w:name w:val="Normal + Verdana"/>
    <w:aliases w:val="10 pt,White,Normal + Arial"/>
    <w:basedOn w:val="Normal"/>
    <w:uiPriority w:val="99"/>
    <w:qFormat/>
    <w:rsid w:val="009C2CF4"/>
    <w:rPr>
      <w:rFonts w:eastAsia="Times New Roman"/>
      <w:szCs w:val="20"/>
      <w:u w:val="single"/>
    </w:rPr>
  </w:style>
  <w:style w:type="paragraph" w:customStyle="1" w:styleId="Normal10pt">
    <w:name w:val="Normal + 10 pt"/>
    <w:basedOn w:val="Normal"/>
    <w:uiPriority w:val="99"/>
    <w:qFormat/>
    <w:rsid w:val="009C2CF4"/>
    <w:rPr>
      <w:rFonts w:eastAsia="Times New Roman"/>
      <w:szCs w:val="20"/>
    </w:rPr>
  </w:style>
  <w:style w:type="paragraph" w:customStyle="1" w:styleId="cardChar1Char">
    <w:name w:val="card Char1 Char"/>
    <w:basedOn w:val="Normal"/>
    <w:uiPriority w:val="99"/>
    <w:qFormat/>
    <w:rsid w:val="009C2CF4"/>
    <w:pPr>
      <w:ind w:left="288" w:right="288"/>
    </w:pPr>
    <w:rPr>
      <w:rFonts w:eastAsia="Times New Roman"/>
      <w:szCs w:val="20"/>
    </w:rPr>
  </w:style>
  <w:style w:type="paragraph" w:customStyle="1" w:styleId="CM12">
    <w:name w:val="CM12"/>
    <w:basedOn w:val="Default"/>
    <w:next w:val="Default"/>
    <w:uiPriority w:val="99"/>
    <w:qFormat/>
    <w:rsid w:val="009C2CF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9C2CF4"/>
    <w:pPr>
      <w:widowControl w:val="0"/>
      <w:spacing w:after="480"/>
    </w:pPr>
    <w:rPr>
      <w:rFonts w:ascii="Granjon LT Std" w:hAnsi="Granjon LT Std"/>
      <w:color w:val="auto"/>
    </w:rPr>
  </w:style>
  <w:style w:type="paragraph" w:customStyle="1" w:styleId="CM10">
    <w:name w:val="CM10"/>
    <w:basedOn w:val="Default"/>
    <w:next w:val="Default"/>
    <w:uiPriority w:val="99"/>
    <w:qFormat/>
    <w:rsid w:val="009C2CF4"/>
    <w:pPr>
      <w:widowControl w:val="0"/>
      <w:spacing w:line="320" w:lineRule="atLeast"/>
    </w:pPr>
    <w:rPr>
      <w:rFonts w:ascii="Granjon LT Std" w:hAnsi="Granjon LT Std"/>
      <w:color w:val="auto"/>
    </w:rPr>
  </w:style>
  <w:style w:type="paragraph" w:customStyle="1" w:styleId="bold">
    <w:name w:val="bold"/>
    <w:basedOn w:val="Normal"/>
    <w:uiPriority w:val="99"/>
    <w:qFormat/>
    <w:rsid w:val="009C2CF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9C2CF4"/>
    <w:rPr>
      <w:rFonts w:ascii="Arial Narrow" w:eastAsia="Times New Roman" w:hAnsi="Arial Narrow"/>
      <w:strike/>
      <w:szCs w:val="20"/>
    </w:rPr>
  </w:style>
  <w:style w:type="paragraph" w:customStyle="1" w:styleId="textbodyblack">
    <w:name w:val="textbodyblack"/>
    <w:basedOn w:val="Normal"/>
    <w:uiPriority w:val="99"/>
    <w:qFormat/>
    <w:rsid w:val="009C2CF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9C2CF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9C2C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9C2CF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9C2CF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9C2CF4"/>
    <w:rPr>
      <w:rFonts w:ascii="Georgia" w:eastAsia="Times New Roman" w:hAnsi="Georgia"/>
      <w:b/>
      <w:bCs/>
      <w:szCs w:val="16"/>
      <w:u w:val="single"/>
    </w:rPr>
  </w:style>
  <w:style w:type="paragraph" w:customStyle="1" w:styleId="CiteCorrected">
    <w:name w:val="Cite Corrected"/>
    <w:basedOn w:val="Normal"/>
    <w:link w:val="CiteCorrectedChar"/>
    <w:qFormat/>
    <w:rsid w:val="009C2CF4"/>
    <w:rPr>
      <w:rFonts w:ascii="Georgia" w:eastAsia="Times New Roman" w:hAnsi="Georgia"/>
      <w:b/>
      <w:bCs/>
      <w:sz w:val="24"/>
      <w:szCs w:val="16"/>
      <w:u w:val="single"/>
    </w:rPr>
  </w:style>
  <w:style w:type="paragraph" w:customStyle="1" w:styleId="CardText2">
    <w:name w:val="Card Text 2"/>
    <w:basedOn w:val="CardText10"/>
    <w:link w:val="CardText2Char"/>
    <w:qFormat/>
    <w:rsid w:val="009C2CF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9C2CF4"/>
    <w:pPr>
      <w:ind w:left="288"/>
    </w:pPr>
    <w:rPr>
      <w:rFonts w:eastAsia="SimSun"/>
      <w:szCs w:val="20"/>
      <w:lang w:eastAsia="zh-CN"/>
    </w:rPr>
  </w:style>
  <w:style w:type="paragraph" w:customStyle="1" w:styleId="story-body-text">
    <w:name w:val="story-body-text"/>
    <w:basedOn w:val="Normal"/>
    <w:uiPriority w:val="99"/>
    <w:qFormat/>
    <w:rsid w:val="009C2CF4"/>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9C2CF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9C2CF4"/>
    <w:rPr>
      <w:u w:val="single"/>
    </w:rPr>
  </w:style>
  <w:style w:type="paragraph" w:customStyle="1" w:styleId="StyleCardText11ptUnderline">
    <w:name w:val="Style Card Text + 11 pt Underline"/>
    <w:link w:val="StyleCardText11ptUnderlineChar"/>
    <w:qFormat/>
    <w:rsid w:val="009C2CF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9C2CF4"/>
    <w:rPr>
      <w:rFonts w:ascii="Georgia" w:hAnsi="Georgia"/>
      <w:sz w:val="16"/>
    </w:rPr>
  </w:style>
  <w:style w:type="paragraph" w:customStyle="1" w:styleId="StyleMinimizedText11pt">
    <w:name w:val="Style Minimized Text + 11 pt"/>
    <w:basedOn w:val="Normal"/>
    <w:link w:val="StyleMinimizedText11ptChar"/>
    <w:qFormat/>
    <w:rsid w:val="009C2CF4"/>
    <w:rPr>
      <w:rFonts w:ascii="Georgia" w:hAnsi="Georgia"/>
      <w:sz w:val="16"/>
    </w:rPr>
  </w:style>
  <w:style w:type="character" w:customStyle="1" w:styleId="StyleMinimizedText11pt1Char">
    <w:name w:val="Style Minimized Text + 11 pt1 Char"/>
    <w:basedOn w:val="DefaultParagraphFont"/>
    <w:link w:val="StyleMinimizedText11pt1"/>
    <w:locked/>
    <w:rsid w:val="009C2CF4"/>
    <w:rPr>
      <w:rFonts w:ascii="Georgia" w:hAnsi="Georgia"/>
      <w:sz w:val="16"/>
    </w:rPr>
  </w:style>
  <w:style w:type="paragraph" w:customStyle="1" w:styleId="StyleMinimizedText11pt1">
    <w:name w:val="Style Minimized Text + 11 pt1"/>
    <w:basedOn w:val="Normal"/>
    <w:link w:val="StyleMinimizedText11pt1Char"/>
    <w:qFormat/>
    <w:rsid w:val="009C2CF4"/>
    <w:rPr>
      <w:rFonts w:ascii="Georgia" w:hAnsi="Georgia"/>
      <w:sz w:val="16"/>
    </w:rPr>
  </w:style>
  <w:style w:type="character" w:customStyle="1" w:styleId="Debate-CardSmalltextF2Char">
    <w:name w:val="Debate- Card Small text F2 Char"/>
    <w:link w:val="Debate-CardSmalltextF2"/>
    <w:locked/>
    <w:rsid w:val="009C2CF4"/>
    <w:rPr>
      <w:rFonts w:ascii="Arial Narrow" w:hAnsi="Arial Narrow"/>
      <w:sz w:val="16"/>
    </w:rPr>
  </w:style>
  <w:style w:type="paragraph" w:customStyle="1" w:styleId="Debate-CardSmalltextF2">
    <w:name w:val="Debate- Card Small text F2"/>
    <w:basedOn w:val="Normal"/>
    <w:next w:val="Normal"/>
    <w:link w:val="Debate-CardSmalltextF2Char"/>
    <w:qFormat/>
    <w:rsid w:val="009C2CF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9C2CF4"/>
    <w:rPr>
      <w:rFonts w:ascii="Arial Narrow" w:hAnsi="Arial Narrow"/>
      <w:b/>
      <w:sz w:val="18"/>
      <w:u w:val="single"/>
    </w:rPr>
  </w:style>
  <w:style w:type="paragraph" w:customStyle="1" w:styleId="Debate-EmphasizedText-F5">
    <w:name w:val="Debate- Emphasized Text- F5"/>
    <w:basedOn w:val="Normal"/>
    <w:link w:val="Debate-EmphasizedText-F5Char"/>
    <w:qFormat/>
    <w:rsid w:val="009C2CF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9C2CF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9C2CF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9C2CF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9C2CF4"/>
    <w:rPr>
      <w:rFonts w:ascii="Times New Roman" w:eastAsia="Times New Roman" w:hAnsi="Times New Roman" w:cs="Calibri"/>
      <w:sz w:val="16"/>
    </w:rPr>
  </w:style>
  <w:style w:type="character" w:customStyle="1" w:styleId="CardStyleChar">
    <w:name w:val="Card Style Char"/>
    <w:link w:val="CardStyle"/>
    <w:locked/>
    <w:rsid w:val="009C2CF4"/>
    <w:rPr>
      <w:rFonts w:ascii="Calibri" w:eastAsia="Times New Roman" w:hAnsi="Calibri"/>
      <w:sz w:val="22"/>
    </w:rPr>
  </w:style>
  <w:style w:type="paragraph" w:customStyle="1" w:styleId="emactive">
    <w:name w:val="emactive"/>
    <w:basedOn w:val="Normal"/>
    <w:uiPriority w:val="99"/>
    <w:qFormat/>
    <w:rsid w:val="009C2CF4"/>
    <w:pPr>
      <w:spacing w:before="100" w:beforeAutospacing="1" w:after="100" w:afterAutospacing="1"/>
    </w:pPr>
    <w:rPr>
      <w:rFonts w:eastAsia="Times New Roman"/>
      <w:sz w:val="24"/>
    </w:rPr>
  </w:style>
  <w:style w:type="paragraph" w:customStyle="1" w:styleId="emready">
    <w:name w:val="emready"/>
    <w:basedOn w:val="Normal"/>
    <w:uiPriority w:val="99"/>
    <w:qFormat/>
    <w:rsid w:val="009C2CF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9C2CF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9C2CF4"/>
    <w:rPr>
      <w:rFonts w:ascii="Georgia" w:eastAsia="Times New Roman" w:hAnsi="Georgia" w:cs="Times New Roman"/>
      <w:b/>
      <w:sz w:val="24"/>
      <w:u w:val="single"/>
    </w:rPr>
  </w:style>
  <w:style w:type="character" w:customStyle="1" w:styleId="CardHighlightChar">
    <w:name w:val="Card Highlight Char"/>
    <w:link w:val="CardHighlight"/>
    <w:locked/>
    <w:rsid w:val="009C2CF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9C2CF4"/>
    <w:pPr>
      <w:shd w:val="clear" w:color="auto" w:fill="66FFFF"/>
    </w:pPr>
    <w:rPr>
      <w:rFonts w:eastAsia="Calibri" w:cs="Calibri"/>
      <w:sz w:val="24"/>
      <w:u w:val="single"/>
    </w:rPr>
  </w:style>
  <w:style w:type="character" w:customStyle="1" w:styleId="BlockHeaderHiddenChar">
    <w:name w:val="Block Header Hidden Char"/>
    <w:link w:val="BlockHeaderHidden"/>
    <w:locked/>
    <w:rsid w:val="009C2CF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9C2CF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9C2CF4"/>
    <w:pPr>
      <w:spacing w:before="100" w:beforeAutospacing="1" w:after="100" w:afterAutospacing="1"/>
    </w:pPr>
    <w:rPr>
      <w:rFonts w:eastAsia="Times New Roman"/>
      <w:sz w:val="24"/>
    </w:rPr>
  </w:style>
  <w:style w:type="paragraph" w:customStyle="1" w:styleId="norma">
    <w:name w:val="norma"/>
    <w:basedOn w:val="Heading3"/>
    <w:uiPriority w:val="99"/>
    <w:qFormat/>
    <w:rsid w:val="009C2CF4"/>
    <w:rPr>
      <w:rFonts w:eastAsia="MS Gothic" w:cs="Arial"/>
      <w:bCs w:val="0"/>
      <w:sz w:val="24"/>
    </w:rPr>
  </w:style>
  <w:style w:type="paragraph" w:customStyle="1" w:styleId="nromal">
    <w:name w:val="nromal"/>
    <w:basedOn w:val="Normal"/>
    <w:uiPriority w:val="99"/>
    <w:qFormat/>
    <w:rsid w:val="009C2CF4"/>
    <w:pPr>
      <w:keepNext/>
      <w:keepLines/>
      <w:spacing w:before="200"/>
      <w:outlineLvl w:val="3"/>
    </w:pPr>
    <w:rPr>
      <w:rFonts w:eastAsia="Times New Roman" w:cs="Cambria"/>
      <w:b/>
      <w:iCs/>
    </w:rPr>
  </w:style>
  <w:style w:type="paragraph" w:customStyle="1" w:styleId="natural">
    <w:name w:val="natural"/>
    <w:basedOn w:val="Normal"/>
    <w:uiPriority w:val="99"/>
    <w:qFormat/>
    <w:rsid w:val="009C2CF4"/>
    <w:pPr>
      <w:keepNext/>
      <w:keepLines/>
      <w:spacing w:before="200"/>
      <w:outlineLvl w:val="3"/>
    </w:pPr>
    <w:rPr>
      <w:rFonts w:eastAsia="Times New Roman"/>
      <w:b/>
      <w:iCs/>
    </w:rPr>
  </w:style>
  <w:style w:type="paragraph" w:customStyle="1" w:styleId="nroaml">
    <w:name w:val="nroaml"/>
    <w:basedOn w:val="Normal"/>
    <w:uiPriority w:val="99"/>
    <w:qFormat/>
    <w:rsid w:val="009C2CF4"/>
    <w:pPr>
      <w:keepNext/>
      <w:keepLines/>
      <w:spacing w:before="200"/>
      <w:outlineLvl w:val="3"/>
    </w:pPr>
    <w:rPr>
      <w:rFonts w:eastAsia="Times New Roman"/>
      <w:b/>
      <w:iCs/>
    </w:rPr>
  </w:style>
  <w:style w:type="paragraph" w:customStyle="1" w:styleId="noraml">
    <w:name w:val="noraml"/>
    <w:basedOn w:val="Normal"/>
    <w:uiPriority w:val="99"/>
    <w:qFormat/>
    <w:rsid w:val="009C2CF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9C2CF4"/>
    <w:rPr>
      <w:rFonts w:ascii="Georgia" w:eastAsia="Calibri" w:hAnsi="Georgia"/>
      <w:sz w:val="16"/>
      <w:szCs w:val="16"/>
    </w:rPr>
  </w:style>
  <w:style w:type="paragraph" w:customStyle="1" w:styleId="SmallSizeParagraph">
    <w:name w:val="Small Size Paragraph"/>
    <w:basedOn w:val="Normal"/>
    <w:link w:val="SmallSizeParagraphChar"/>
    <w:qFormat/>
    <w:rsid w:val="009C2CF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9C2CF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C2CF4"/>
    <w:pPr>
      <w:pBdr>
        <w:top w:val="single" w:sz="4" w:space="0" w:color="auto"/>
        <w:left w:val="single" w:sz="4" w:space="0" w:color="auto"/>
        <w:bottom w:val="single" w:sz="4" w:space="0" w:color="auto"/>
        <w:right w:val="single" w:sz="4" w:space="0" w:color="auto"/>
      </w:pBdr>
    </w:pPr>
    <w:rPr>
      <w:rFonts w:ascii="Georgia" w:eastAsiaTheme="minorEastAsia" w:hAnsi="Georgia"/>
      <w:b/>
      <w:bCs/>
      <w:sz w:val="24"/>
      <w:bdr w:val="single" w:sz="4" w:space="0" w:color="auto" w:frame="1"/>
    </w:rPr>
  </w:style>
  <w:style w:type="character" w:customStyle="1" w:styleId="LanguageEditingChar">
    <w:name w:val="Language Editing Char"/>
    <w:link w:val="LanguageEditing"/>
    <w:locked/>
    <w:rsid w:val="009C2CF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9C2CF4"/>
    <w:rPr>
      <w:rFonts w:ascii="Times New Roman" w:eastAsia="Times New Roman" w:hAnsi="Times New Roman" w:cs="Times New Roman"/>
      <w:strike/>
      <w:sz w:val="20"/>
    </w:rPr>
  </w:style>
  <w:style w:type="character" w:customStyle="1" w:styleId="CardT1Char">
    <w:name w:val="CardT1 Char"/>
    <w:link w:val="CardT1"/>
    <w:locked/>
    <w:rsid w:val="009C2CF4"/>
    <w:rPr>
      <w:rFonts w:ascii="Arial" w:eastAsia="Calibri" w:hAnsi="Arial" w:cs="Arial"/>
      <w:kern w:val="2"/>
      <w:sz w:val="14"/>
      <w:szCs w:val="14"/>
      <w:lang w:eastAsia="zh-TW"/>
    </w:rPr>
  </w:style>
  <w:style w:type="paragraph" w:customStyle="1" w:styleId="CardT1">
    <w:name w:val="CardT1"/>
    <w:basedOn w:val="Normal"/>
    <w:link w:val="CardT1Char"/>
    <w:qFormat/>
    <w:rsid w:val="009C2CF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9C2CF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9C2CF4"/>
    <w:pPr>
      <w:spacing w:after="160"/>
    </w:pPr>
    <w:rPr>
      <w:rFonts w:ascii="Times New Roman" w:eastAsia="Times New Roman" w:hAnsi="Times New Roman" w:cs="Times New Roman"/>
      <w:b/>
      <w:bCs/>
      <w:u w:val="single"/>
    </w:rPr>
  </w:style>
  <w:style w:type="paragraph" w:customStyle="1" w:styleId="p0">
    <w:name w:val="p0"/>
    <w:basedOn w:val="Normal"/>
    <w:uiPriority w:val="99"/>
    <w:qFormat/>
    <w:rsid w:val="009C2CF4"/>
    <w:pPr>
      <w:spacing w:before="100" w:beforeAutospacing="1" w:after="100" w:afterAutospacing="1"/>
    </w:pPr>
    <w:rPr>
      <w:rFonts w:eastAsia="Times New Roman"/>
      <w:sz w:val="24"/>
    </w:rPr>
  </w:style>
  <w:style w:type="paragraph" w:customStyle="1" w:styleId="CiteReal">
    <w:name w:val="Cite Real"/>
    <w:basedOn w:val="Normal"/>
    <w:next w:val="Normal"/>
    <w:qFormat/>
    <w:rsid w:val="009C2CF4"/>
    <w:rPr>
      <w:rFonts w:eastAsia="MS Mincho"/>
      <w:b/>
      <w:sz w:val="24"/>
      <w:u w:val="single"/>
    </w:rPr>
  </w:style>
  <w:style w:type="paragraph" w:customStyle="1" w:styleId="2909F619802848F09E01365C32F34654">
    <w:name w:val="2909F619802848F09E01365C32F34654"/>
    <w:uiPriority w:val="99"/>
    <w:qFormat/>
    <w:rsid w:val="009C2CF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9C2CF4"/>
    <w:rPr>
      <w:rFonts w:ascii="Georgia" w:eastAsia="Calibri" w:hAnsi="Georgia"/>
      <w:u w:val="single"/>
      <w:lang w:val="x-none" w:eastAsia="zh-CN"/>
    </w:rPr>
  </w:style>
  <w:style w:type="paragraph" w:customStyle="1" w:styleId="UnderlineS">
    <w:name w:val="Underline S"/>
    <w:basedOn w:val="Normal"/>
    <w:link w:val="UnderlineSChar"/>
    <w:qFormat/>
    <w:rsid w:val="009C2CF4"/>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9C2CF4"/>
    <w:rPr>
      <w:rFonts w:ascii="Georgia" w:eastAsia="SimSun" w:hAnsi="Georgia"/>
      <w:sz w:val="12"/>
    </w:rPr>
  </w:style>
  <w:style w:type="paragraph" w:customStyle="1" w:styleId="Ununderlined">
    <w:name w:val="Ununderlined"/>
    <w:basedOn w:val="Normal"/>
    <w:link w:val="UnunderlinedChar"/>
    <w:qFormat/>
    <w:rsid w:val="009C2CF4"/>
    <w:rPr>
      <w:rFonts w:ascii="Georgia" w:eastAsia="SimSun" w:hAnsi="Georgia"/>
      <w:sz w:val="12"/>
    </w:rPr>
  </w:style>
  <w:style w:type="character" w:customStyle="1" w:styleId="HighlightingChar">
    <w:name w:val="Highlighting Char"/>
    <w:link w:val="Highlighting"/>
    <w:locked/>
    <w:rsid w:val="009C2CF4"/>
    <w:rPr>
      <w:rFonts w:ascii="Georgia" w:eastAsia="SimSun" w:hAnsi="Georgia"/>
      <w:u w:val="thick"/>
    </w:rPr>
  </w:style>
  <w:style w:type="paragraph" w:customStyle="1" w:styleId="Highlighting">
    <w:name w:val="Highlighting"/>
    <w:basedOn w:val="Normal"/>
    <w:link w:val="HighlightingChar"/>
    <w:autoRedefine/>
    <w:qFormat/>
    <w:rsid w:val="009C2CF4"/>
    <w:rPr>
      <w:rFonts w:ascii="Georgia" w:eastAsia="SimSun" w:hAnsi="Georgia"/>
      <w:sz w:val="24"/>
      <w:u w:val="thick"/>
    </w:rPr>
  </w:style>
  <w:style w:type="character" w:customStyle="1" w:styleId="CITEChar0">
    <w:name w:val="CITE Char"/>
    <w:link w:val="CITE"/>
    <w:locked/>
    <w:rsid w:val="009C2CF4"/>
    <w:rPr>
      <w:rFonts w:ascii="Arial" w:eastAsia="Times New Roman" w:hAnsi="Arial" w:cs="Arial"/>
      <w:iCs/>
      <w:smallCaps/>
      <w:sz w:val="20"/>
      <w:szCs w:val="20"/>
      <w:u w:val="double"/>
    </w:rPr>
  </w:style>
  <w:style w:type="paragraph" w:customStyle="1" w:styleId="CITE">
    <w:name w:val="CITE"/>
    <w:basedOn w:val="Heading2"/>
    <w:link w:val="CITEChar0"/>
    <w:autoRedefine/>
    <w:qFormat/>
    <w:rsid w:val="009C2CF4"/>
    <w:pPr>
      <w:keepLines w:val="0"/>
      <w:pageBreakBefore w:val="0"/>
      <w:spacing w:before="60" w:after="60"/>
      <w:contextualSpacing/>
      <w:jc w:val="left"/>
    </w:pPr>
    <w:rPr>
      <w:rFonts w:ascii="Arial" w:eastAsia="Times New Roman" w:hAnsi="Arial" w:cs="Arial"/>
      <w:b w:val="0"/>
      <w:bCs w:val="0"/>
      <w:iCs/>
      <w:smallCaps/>
      <w:sz w:val="20"/>
      <w:szCs w:val="20"/>
    </w:rPr>
  </w:style>
  <w:style w:type="paragraph" w:customStyle="1" w:styleId="teaserpermalink">
    <w:name w:val="teaser_permalink"/>
    <w:basedOn w:val="Normal"/>
    <w:uiPriority w:val="99"/>
    <w:qFormat/>
    <w:rsid w:val="009C2CF4"/>
    <w:pPr>
      <w:spacing w:before="100" w:beforeAutospacing="1" w:after="100" w:afterAutospacing="1"/>
    </w:pPr>
    <w:rPr>
      <w:rFonts w:eastAsia="Times New Roman"/>
      <w:sz w:val="24"/>
      <w:lang w:eastAsia="zh-CN"/>
    </w:rPr>
  </w:style>
  <w:style w:type="paragraph" w:customStyle="1" w:styleId="Analytics">
    <w:name w:val="Analytics"/>
    <w:basedOn w:val="Normal"/>
    <w:qFormat/>
    <w:rsid w:val="009C2CF4"/>
    <w:rPr>
      <w:rFonts w:eastAsia="Calibri"/>
      <w:b/>
      <w:sz w:val="24"/>
    </w:rPr>
  </w:style>
  <w:style w:type="paragraph" w:customStyle="1" w:styleId="D345FF3D873148C5AE3FBF3267827368">
    <w:name w:val="D345FF3D873148C5AE3FBF3267827368"/>
    <w:uiPriority w:val="99"/>
    <w:qFormat/>
    <w:rsid w:val="009C2CF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9C2CF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9C2CF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9C2CF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9C2CF4"/>
    <w:rPr>
      <w:b/>
      <w:sz w:val="28"/>
    </w:rPr>
  </w:style>
  <w:style w:type="character" w:customStyle="1" w:styleId="SourcenameChar">
    <w:name w:val="Source name Char"/>
    <w:link w:val="Sourcename"/>
    <w:locked/>
    <w:rsid w:val="009C2CF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9C2CF4"/>
    <w:rPr>
      <w:b/>
      <w:bCs/>
      <w:sz w:val="20"/>
    </w:rPr>
  </w:style>
  <w:style w:type="character" w:customStyle="1" w:styleId="underlinedcardChar">
    <w:name w:val="underlined card Char"/>
    <w:link w:val="underlinedcard0"/>
    <w:locked/>
    <w:rsid w:val="009C2CF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9C2CF4"/>
    <w:rPr>
      <w:sz w:val="24"/>
      <w:u w:val="single"/>
    </w:rPr>
  </w:style>
  <w:style w:type="paragraph" w:customStyle="1" w:styleId="FullText">
    <w:name w:val="Full Text"/>
    <w:basedOn w:val="Normal"/>
    <w:uiPriority w:val="99"/>
    <w:qFormat/>
    <w:rsid w:val="009C2CF4"/>
    <w:rPr>
      <w:rFonts w:eastAsia="Times New Roman"/>
      <w:sz w:val="16"/>
    </w:rPr>
  </w:style>
  <w:style w:type="character" w:customStyle="1" w:styleId="TextUnderlineChar">
    <w:name w:val="Text Underline Char"/>
    <w:link w:val="TextUnderline"/>
    <w:locked/>
    <w:rsid w:val="009C2CF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9C2CF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9C2CF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9C2CF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9C2CF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9C2CF4"/>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9C2CF4"/>
    <w:pPr>
      <w:spacing w:before="240"/>
      <w:outlineLvl w:val="2"/>
    </w:pPr>
    <w:rPr>
      <w:rFonts w:eastAsia="Times New Roman"/>
      <w:b/>
    </w:rPr>
  </w:style>
  <w:style w:type="character" w:customStyle="1" w:styleId="CiteCardChar">
    <w:name w:val="Cite_Card Char"/>
    <w:link w:val="CiteCard0"/>
    <w:locked/>
    <w:rsid w:val="009C2CF4"/>
    <w:rPr>
      <w:rFonts w:ascii="Times New Roman" w:eastAsia="Times New Roman" w:hAnsi="Times New Roman" w:cs="Arial"/>
      <w:bCs/>
      <w:sz w:val="20"/>
      <w:szCs w:val="20"/>
    </w:rPr>
  </w:style>
  <w:style w:type="paragraph" w:customStyle="1" w:styleId="CiteCard0">
    <w:name w:val="Cite_Card"/>
    <w:link w:val="CiteCardChar"/>
    <w:qFormat/>
    <w:rsid w:val="009C2CF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9C2CF4"/>
    <w:pPr>
      <w:widowControl w:val="0"/>
    </w:pPr>
    <w:rPr>
      <w:rFonts w:eastAsia="MS Mincho"/>
      <w:color w:val="auto"/>
    </w:rPr>
  </w:style>
  <w:style w:type="paragraph" w:customStyle="1" w:styleId="dropcap">
    <w:name w:val="dropcap"/>
    <w:basedOn w:val="Normal"/>
    <w:uiPriority w:val="99"/>
    <w:qFormat/>
    <w:rsid w:val="009C2CF4"/>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9C2CF4"/>
    <w:rPr>
      <w:rFonts w:ascii="Georgia" w:eastAsia="Times New Roman" w:hAnsi="Georgia"/>
      <w:sz w:val="22"/>
      <w:u w:val="single"/>
    </w:rPr>
  </w:style>
  <w:style w:type="paragraph" w:customStyle="1" w:styleId="StyleStyle49pt6">
    <w:name w:val="Style Style4 + 9 pt6"/>
    <w:basedOn w:val="Style4"/>
    <w:link w:val="StyleStyle49pt6Char"/>
    <w:qFormat/>
    <w:rsid w:val="009C2CF4"/>
    <w:rPr>
      <w:rFonts w:ascii="Georgia" w:hAnsi="Georgia"/>
    </w:rPr>
  </w:style>
  <w:style w:type="character" w:customStyle="1" w:styleId="UnderlineCharCharCharCharChar">
    <w:name w:val="Underline Char Char Char Char Char"/>
    <w:link w:val="UnderlineCharCharCharChar"/>
    <w:locked/>
    <w:rsid w:val="009C2CF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9C2CF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9C2CF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C2CF4"/>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C2CF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C2CF4"/>
    <w:rPr>
      <w:rFonts w:ascii="Georgia" w:hAnsi="Georgia" w:cs="Calibri"/>
      <w:b/>
      <w:bCs/>
      <w:sz w:val="24"/>
      <w:u w:val="single"/>
    </w:rPr>
  </w:style>
  <w:style w:type="character" w:customStyle="1" w:styleId="DebatenoramlChar">
    <w:name w:val="Debatenoraml Char"/>
    <w:link w:val="Debatenoraml"/>
    <w:locked/>
    <w:rsid w:val="009C2CF4"/>
    <w:rPr>
      <w:rFonts w:ascii="Times New Roman" w:hAnsi="Times New Roman" w:cs="Times New Roman"/>
    </w:rPr>
  </w:style>
  <w:style w:type="paragraph" w:customStyle="1" w:styleId="Debatenoraml">
    <w:name w:val="Debatenoraml"/>
    <w:basedOn w:val="NoSpacing"/>
    <w:link w:val="DebatenoramlChar"/>
    <w:qFormat/>
    <w:rsid w:val="009C2CF4"/>
    <w:rPr>
      <w:rFonts w:eastAsiaTheme="minorEastAsia"/>
    </w:rPr>
  </w:style>
  <w:style w:type="paragraph" w:customStyle="1" w:styleId="SynergyTag">
    <w:name w:val="SynergyTag"/>
    <w:basedOn w:val="Normal"/>
    <w:uiPriority w:val="99"/>
    <w:qFormat/>
    <w:rsid w:val="009C2CF4"/>
    <w:rPr>
      <w:rFonts w:eastAsia="Calibri"/>
      <w:b/>
    </w:rPr>
  </w:style>
  <w:style w:type="character" w:customStyle="1" w:styleId="QualsChar">
    <w:name w:val="Quals Char"/>
    <w:link w:val="Quals"/>
    <w:locked/>
    <w:rsid w:val="009C2CF4"/>
    <w:rPr>
      <w:rFonts w:ascii="Georgia" w:eastAsia="Calibri" w:hAnsi="Georgia"/>
      <w:sz w:val="18"/>
    </w:rPr>
  </w:style>
  <w:style w:type="paragraph" w:customStyle="1" w:styleId="Quals">
    <w:name w:val="Quals"/>
    <w:basedOn w:val="Normal"/>
    <w:link w:val="QualsChar"/>
    <w:qFormat/>
    <w:rsid w:val="009C2CF4"/>
    <w:rPr>
      <w:rFonts w:ascii="Georgia" w:eastAsia="Calibri" w:hAnsi="Georgia"/>
      <w:sz w:val="18"/>
    </w:rPr>
  </w:style>
  <w:style w:type="paragraph" w:customStyle="1" w:styleId="times">
    <w:name w:val="times"/>
    <w:basedOn w:val="Normal"/>
    <w:qFormat/>
    <w:rsid w:val="009C2CF4"/>
    <w:pPr>
      <w:spacing w:before="100" w:beforeAutospacing="1" w:after="100" w:afterAutospacing="1"/>
    </w:pPr>
    <w:rPr>
      <w:rFonts w:eastAsia="Times New Roman"/>
      <w:sz w:val="24"/>
    </w:rPr>
  </w:style>
  <w:style w:type="paragraph" w:customStyle="1" w:styleId="BodyA">
    <w:name w:val="Body A"/>
    <w:uiPriority w:val="99"/>
    <w:qFormat/>
    <w:rsid w:val="009C2CF4"/>
    <w:rPr>
      <w:rFonts w:ascii="Helvetica" w:eastAsia="ヒラギノ角ゴ Pro W3" w:hAnsi="Helvetica" w:cs="Times New Roman"/>
      <w:color w:val="000000"/>
      <w:szCs w:val="20"/>
    </w:rPr>
  </w:style>
  <w:style w:type="character" w:customStyle="1" w:styleId="StarredChar">
    <w:name w:val="Starred Char"/>
    <w:link w:val="Starred"/>
    <w:locked/>
    <w:rsid w:val="009C2CF4"/>
    <w:rPr>
      <w:rFonts w:ascii="Georgia" w:eastAsia="Times New Roman" w:hAnsi="Georgia"/>
      <w:b/>
      <w:caps/>
      <w:szCs w:val="28"/>
      <w:u w:val="single"/>
    </w:rPr>
  </w:style>
  <w:style w:type="paragraph" w:customStyle="1" w:styleId="Starred">
    <w:name w:val="Starred"/>
    <w:basedOn w:val="Normal"/>
    <w:link w:val="StarredChar"/>
    <w:qFormat/>
    <w:rsid w:val="009C2CF4"/>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9C2CF4"/>
    <w:rPr>
      <w:rFonts w:ascii="Georgia" w:eastAsia="Times New Roman" w:hAnsi="Georgia"/>
      <w:b/>
      <w:caps/>
      <w:szCs w:val="28"/>
      <w:u w:val="single"/>
    </w:rPr>
  </w:style>
  <w:style w:type="paragraph" w:customStyle="1" w:styleId="NotStarred">
    <w:name w:val="NotStarred"/>
    <w:basedOn w:val="Normal"/>
    <w:link w:val="NotStarredChar"/>
    <w:qFormat/>
    <w:rsid w:val="009C2CF4"/>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9C2CF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9C2CF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C2CF4"/>
    <w:pPr>
      <w:pBdr>
        <w:top w:val="single" w:sz="4" w:space="0" w:color="auto"/>
        <w:left w:val="single" w:sz="4" w:space="0" w:color="auto"/>
        <w:bottom w:val="single" w:sz="4" w:space="0" w:color="auto"/>
        <w:right w:val="single" w:sz="4" w:space="0" w:color="auto"/>
      </w:pBdr>
    </w:pPr>
    <w:rPr>
      <w:rFonts w:ascii="Times New Roman" w:eastAsiaTheme="minorEastAsia" w:hAnsi="Times New Roman" w:cs="Times New Roman"/>
      <w:sz w:val="24"/>
      <w:bdr w:val="single" w:sz="4" w:space="0" w:color="auto" w:frame="1"/>
    </w:rPr>
  </w:style>
  <w:style w:type="character" w:customStyle="1" w:styleId="H4TagChar1">
    <w:name w:val="H4 (Tag) Char1"/>
    <w:link w:val="H4Tag"/>
    <w:locked/>
    <w:rsid w:val="009C2CF4"/>
    <w:rPr>
      <w:rFonts w:ascii="Georgia" w:eastAsia="Calibri" w:hAnsi="Georgia"/>
      <w:b/>
    </w:rPr>
  </w:style>
  <w:style w:type="paragraph" w:customStyle="1" w:styleId="H4Tag">
    <w:name w:val="H4 (Tag)"/>
    <w:basedOn w:val="Normal"/>
    <w:link w:val="H4TagChar1"/>
    <w:qFormat/>
    <w:rsid w:val="009C2CF4"/>
    <w:rPr>
      <w:rFonts w:ascii="Georgia" w:eastAsia="Calibri" w:hAnsi="Georgia"/>
      <w:b/>
      <w:sz w:val="24"/>
    </w:rPr>
  </w:style>
  <w:style w:type="paragraph" w:customStyle="1" w:styleId="CM25">
    <w:name w:val="CM25"/>
    <w:basedOn w:val="Default"/>
    <w:next w:val="Default"/>
    <w:qFormat/>
    <w:rsid w:val="009C2CF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9C2CF4"/>
    <w:rPr>
      <w:rFonts w:ascii="Georgia" w:hAnsi="Georgia"/>
      <w:b/>
    </w:rPr>
  </w:style>
  <w:style w:type="paragraph" w:customStyle="1" w:styleId="Debate-CardTagandCite-F6">
    <w:name w:val="Debate- Card Tag and Cite- F6"/>
    <w:basedOn w:val="Normal"/>
    <w:link w:val="Debate-CardTagandCite-F6Char"/>
    <w:qFormat/>
    <w:rsid w:val="009C2CF4"/>
    <w:pPr>
      <w:contextualSpacing/>
    </w:pPr>
    <w:rPr>
      <w:rFonts w:ascii="Georgia" w:hAnsi="Georgia"/>
      <w:b/>
      <w:sz w:val="24"/>
    </w:rPr>
  </w:style>
  <w:style w:type="character" w:customStyle="1" w:styleId="CardtextChar4">
    <w:name w:val="Card text Char"/>
    <w:link w:val="Cardtext3"/>
    <w:locked/>
    <w:rsid w:val="009C2CF4"/>
    <w:rPr>
      <w:rFonts w:ascii="Arial Narrow" w:hAnsi="Arial Narrow"/>
      <w:u w:val="single"/>
    </w:rPr>
  </w:style>
  <w:style w:type="paragraph" w:customStyle="1" w:styleId="Cardtext3">
    <w:name w:val="Card text"/>
    <w:link w:val="CardtextChar4"/>
    <w:qFormat/>
    <w:rsid w:val="009C2CF4"/>
    <w:pPr>
      <w:widowControl w:val="0"/>
      <w:autoSpaceDE w:val="0"/>
      <w:autoSpaceDN w:val="0"/>
      <w:adjustRightInd w:val="0"/>
    </w:pPr>
    <w:rPr>
      <w:rFonts w:ascii="Arial Narrow" w:hAnsi="Arial Narrow"/>
      <w:u w:val="single"/>
    </w:rPr>
  </w:style>
  <w:style w:type="character" w:customStyle="1" w:styleId="NewHeading2Char">
    <w:name w:val="NewHeading2 Char"/>
    <w:link w:val="NewHeading2"/>
    <w:locked/>
    <w:rsid w:val="009C2CF4"/>
    <w:rPr>
      <w:rFonts w:ascii="Georgia" w:eastAsia="Times New Roman" w:hAnsi="Georgia"/>
      <w:b/>
      <w:szCs w:val="28"/>
      <w:u w:val="single"/>
    </w:rPr>
  </w:style>
  <w:style w:type="paragraph" w:customStyle="1" w:styleId="NewHeading2">
    <w:name w:val="NewHeading2"/>
    <w:basedOn w:val="Normal"/>
    <w:link w:val="NewHeading2Char"/>
    <w:qFormat/>
    <w:rsid w:val="009C2CF4"/>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9C2CF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9C2CF4"/>
    <w:rPr>
      <w:rFonts w:eastAsia="Calibri"/>
    </w:rPr>
  </w:style>
  <w:style w:type="paragraph" w:customStyle="1" w:styleId="TagLine">
    <w:name w:val="Tag Line"/>
    <w:basedOn w:val="Normal"/>
    <w:next w:val="FullText"/>
    <w:uiPriority w:val="99"/>
    <w:qFormat/>
    <w:rsid w:val="009C2CF4"/>
    <w:rPr>
      <w:rFonts w:ascii="Arial Narrow" w:eastAsia="Times New Roman" w:hAnsi="Arial Narrow"/>
      <w:b/>
      <w:sz w:val="28"/>
    </w:rPr>
  </w:style>
  <w:style w:type="paragraph" w:customStyle="1" w:styleId="Card6pt">
    <w:name w:val="Card 6pt"/>
    <w:basedOn w:val="Normal"/>
    <w:uiPriority w:val="99"/>
    <w:qFormat/>
    <w:rsid w:val="009C2CF4"/>
    <w:pPr>
      <w:ind w:left="288" w:right="288"/>
    </w:pPr>
    <w:rPr>
      <w:rFonts w:ascii="Georgia" w:eastAsia="Calibri" w:hAnsi="Georgia"/>
      <w:color w:val="000000"/>
      <w:sz w:val="12"/>
      <w:szCs w:val="20"/>
    </w:rPr>
  </w:style>
  <w:style w:type="character" w:customStyle="1" w:styleId="FullCiteChar">
    <w:name w:val="Full Cite Char"/>
    <w:link w:val="FullCite"/>
    <w:locked/>
    <w:rsid w:val="009C2CF4"/>
    <w:rPr>
      <w:rFonts w:ascii="Garamond" w:eastAsia="Calibri" w:hAnsi="Garamond"/>
    </w:rPr>
  </w:style>
  <w:style w:type="paragraph" w:customStyle="1" w:styleId="FullCite">
    <w:name w:val="Full Cite"/>
    <w:basedOn w:val="Normal"/>
    <w:next w:val="Normal"/>
    <w:link w:val="FullCiteChar"/>
    <w:qFormat/>
    <w:rsid w:val="009C2CF4"/>
    <w:rPr>
      <w:rFonts w:ascii="Garamond" w:eastAsia="Calibri" w:hAnsi="Garamond"/>
      <w:sz w:val="24"/>
    </w:rPr>
  </w:style>
  <w:style w:type="character" w:customStyle="1" w:styleId="StyleCardStyleBlackUnderlineChar">
    <w:name w:val="Style Card Style + Black Underline Char"/>
    <w:link w:val="StyleCardStyleBlackUnderline"/>
    <w:locked/>
    <w:rsid w:val="009C2CF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9C2CF4"/>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9C2CF4"/>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9C2CF4"/>
    <w:rPr>
      <w:rFonts w:ascii="Century Gothic" w:eastAsia="Times New Roman" w:hAnsi="Century Gothic"/>
      <w:sz w:val="16"/>
    </w:rPr>
  </w:style>
  <w:style w:type="character" w:customStyle="1" w:styleId="StylecardThickunderlineChar">
    <w:name w:val="Style card + Thick underline Char"/>
    <w:link w:val="StylecardThickunderline"/>
    <w:locked/>
    <w:rsid w:val="009C2CF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9C2CF4"/>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9C2CF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9C2CF4"/>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9C2CF4"/>
    <w:pPr>
      <w:spacing w:after="200" w:line="276" w:lineRule="auto"/>
    </w:pPr>
    <w:rPr>
      <w:rFonts w:eastAsia="Calibri"/>
      <w:color w:val="auto"/>
      <w:sz w:val="22"/>
    </w:rPr>
  </w:style>
  <w:style w:type="paragraph" w:customStyle="1" w:styleId="font-null">
    <w:name w:val="font-null"/>
    <w:basedOn w:val="Normal"/>
    <w:uiPriority w:val="99"/>
    <w:qFormat/>
    <w:rsid w:val="009C2CF4"/>
    <w:pPr>
      <w:spacing w:before="100" w:beforeAutospacing="1" w:after="100" w:afterAutospacing="1"/>
    </w:pPr>
    <w:rPr>
      <w:rFonts w:eastAsia="Times New Roman"/>
      <w:sz w:val="24"/>
    </w:rPr>
  </w:style>
  <w:style w:type="paragraph" w:customStyle="1" w:styleId="rteindent1">
    <w:name w:val="rteindent1"/>
    <w:basedOn w:val="Normal"/>
    <w:uiPriority w:val="99"/>
    <w:qFormat/>
    <w:rsid w:val="009C2CF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9C2CF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9C2CF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9C2CF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9C2CF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9C2CF4"/>
    <w:pPr>
      <w:spacing w:before="100" w:beforeAutospacing="1" w:after="100" w:afterAutospacing="1"/>
    </w:pPr>
    <w:rPr>
      <w:rFonts w:eastAsia="Times New Roman"/>
      <w:sz w:val="24"/>
    </w:rPr>
  </w:style>
  <w:style w:type="paragraph" w:customStyle="1" w:styleId="class">
    <w:name w:val="class"/>
    <w:basedOn w:val="Normal"/>
    <w:uiPriority w:val="99"/>
    <w:qFormat/>
    <w:rsid w:val="009C2CF4"/>
    <w:pPr>
      <w:spacing w:before="100" w:beforeAutospacing="1" w:after="100" w:afterAutospacing="1"/>
    </w:pPr>
    <w:rPr>
      <w:rFonts w:eastAsia="Times New Roman"/>
      <w:sz w:val="24"/>
    </w:rPr>
  </w:style>
  <w:style w:type="character" w:customStyle="1" w:styleId="blocktitleChar0">
    <w:name w:val="block title Char"/>
    <w:link w:val="blocktitle0"/>
    <w:locked/>
    <w:rsid w:val="009C2CF4"/>
    <w:rPr>
      <w:rFonts w:ascii="Calibri" w:eastAsia="Calibri" w:hAnsi="Calibri"/>
      <w:b/>
      <w:caps/>
      <w:sz w:val="28"/>
      <w:szCs w:val="28"/>
      <w:lang w:val="es-ES"/>
    </w:rPr>
  </w:style>
  <w:style w:type="paragraph" w:customStyle="1" w:styleId="Pa6">
    <w:name w:val="Pa6"/>
    <w:basedOn w:val="Normal"/>
    <w:next w:val="Normal"/>
    <w:uiPriority w:val="99"/>
    <w:qFormat/>
    <w:rsid w:val="009C2CF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9C2CF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9C2CF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9C2CF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9C2CF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9C2CF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9C2CF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9C2CF4"/>
    <w:rPr>
      <w:rFonts w:ascii="Georgia" w:eastAsia="SimSun" w:hAnsi="Georgia"/>
      <w:b/>
      <w:bCs/>
      <w:sz w:val="24"/>
    </w:rPr>
  </w:style>
  <w:style w:type="paragraph" w:customStyle="1" w:styleId="summary">
    <w:name w:val="summary"/>
    <w:basedOn w:val="Normal"/>
    <w:uiPriority w:val="99"/>
    <w:qFormat/>
    <w:rsid w:val="009C2CF4"/>
    <w:pPr>
      <w:spacing w:before="100" w:beforeAutospacing="1" w:after="100" w:afterAutospacing="1"/>
    </w:pPr>
    <w:rPr>
      <w:rFonts w:eastAsia="Times New Roman"/>
      <w:sz w:val="24"/>
    </w:rPr>
  </w:style>
  <w:style w:type="paragraph" w:customStyle="1" w:styleId="Caption2">
    <w:name w:val="Caption2"/>
    <w:basedOn w:val="Normal"/>
    <w:uiPriority w:val="99"/>
    <w:qFormat/>
    <w:rsid w:val="009C2CF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9C2CF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9C2CF4"/>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9C2CF4"/>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9C2CF4"/>
    <w:pPr>
      <w:keepNext/>
      <w:ind w:left="288" w:right="288"/>
    </w:pPr>
    <w:rPr>
      <w:rFonts w:ascii="Georgia" w:eastAsia="MS Gothic" w:hAnsi="Georgia"/>
      <w:szCs w:val="20"/>
    </w:rPr>
  </w:style>
  <w:style w:type="paragraph" w:customStyle="1" w:styleId="Little">
    <w:name w:val="Little"/>
    <w:basedOn w:val="Normal"/>
    <w:next w:val="Normal"/>
    <w:link w:val="LittleChar"/>
    <w:qFormat/>
    <w:rsid w:val="009C2CF4"/>
    <w:pPr>
      <w:ind w:left="288"/>
    </w:pPr>
    <w:rPr>
      <w:rFonts w:ascii="Garamond" w:eastAsia="Times New Roman" w:hAnsi="Garamond"/>
      <w:sz w:val="16"/>
    </w:rPr>
  </w:style>
  <w:style w:type="paragraph" w:customStyle="1" w:styleId="AAAcard">
    <w:name w:val="AAAcard"/>
    <w:basedOn w:val="Normal"/>
    <w:uiPriority w:val="99"/>
    <w:qFormat/>
    <w:rsid w:val="009C2CF4"/>
    <w:pPr>
      <w:ind w:left="288" w:right="288"/>
    </w:pPr>
    <w:rPr>
      <w:rFonts w:eastAsia="Times New Roman"/>
    </w:rPr>
  </w:style>
  <w:style w:type="paragraph" w:customStyle="1" w:styleId="Caption3">
    <w:name w:val="Caption3"/>
    <w:basedOn w:val="Normal"/>
    <w:uiPriority w:val="99"/>
    <w:qFormat/>
    <w:rsid w:val="009C2CF4"/>
    <w:pPr>
      <w:spacing w:before="100" w:beforeAutospacing="1" w:after="100" w:afterAutospacing="1"/>
    </w:pPr>
    <w:rPr>
      <w:rFonts w:eastAsia="Times New Roman"/>
      <w:sz w:val="24"/>
    </w:rPr>
  </w:style>
  <w:style w:type="paragraph" w:customStyle="1" w:styleId="body-12-5">
    <w:name w:val="body-12-5"/>
    <w:basedOn w:val="Normal"/>
    <w:uiPriority w:val="99"/>
    <w:qFormat/>
    <w:rsid w:val="009C2CF4"/>
    <w:pPr>
      <w:spacing w:before="100" w:beforeAutospacing="1" w:after="100" w:afterAutospacing="1"/>
    </w:pPr>
    <w:rPr>
      <w:rFonts w:eastAsia="Times New Roman"/>
      <w:sz w:val="24"/>
    </w:rPr>
  </w:style>
  <w:style w:type="paragraph" w:customStyle="1" w:styleId="infuse">
    <w:name w:val="infuse"/>
    <w:basedOn w:val="Normal"/>
    <w:uiPriority w:val="99"/>
    <w:qFormat/>
    <w:rsid w:val="009C2CF4"/>
    <w:pPr>
      <w:spacing w:before="100" w:beforeAutospacing="1" w:after="100" w:afterAutospacing="1"/>
    </w:pPr>
    <w:rPr>
      <w:rFonts w:eastAsia="Times New Roman"/>
      <w:sz w:val="24"/>
    </w:rPr>
  </w:style>
  <w:style w:type="paragraph" w:customStyle="1" w:styleId="fontreg">
    <w:name w:val="font_reg"/>
    <w:basedOn w:val="Normal"/>
    <w:uiPriority w:val="99"/>
    <w:qFormat/>
    <w:rsid w:val="009C2CF4"/>
    <w:pPr>
      <w:spacing w:before="100" w:beforeAutospacing="1" w:after="100" w:afterAutospacing="1"/>
    </w:pPr>
    <w:rPr>
      <w:rFonts w:eastAsia="Times New Roman"/>
      <w:sz w:val="24"/>
    </w:rPr>
  </w:style>
  <w:style w:type="paragraph" w:customStyle="1" w:styleId="CITEF3">
    <w:name w:val="CITE F3"/>
    <w:uiPriority w:val="99"/>
    <w:qFormat/>
    <w:rsid w:val="009C2CF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9C2CF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9C2CF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9C2CF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9C2CF4"/>
    <w:pPr>
      <w:spacing w:after="200"/>
    </w:pPr>
    <w:rPr>
      <w:rFonts w:ascii="Calibri" w:eastAsia="Calibri" w:hAnsi="Calibri" w:cs="Times New Roman"/>
      <w:sz w:val="20"/>
      <w:szCs w:val="20"/>
      <w:u w:val="single"/>
    </w:rPr>
  </w:style>
  <w:style w:type="paragraph" w:customStyle="1" w:styleId="hotroute1">
    <w:name w:val="hot route!"/>
    <w:basedOn w:val="Normal"/>
    <w:qFormat/>
    <w:rsid w:val="009C2CF4"/>
    <w:pPr>
      <w:ind w:left="144"/>
    </w:pPr>
    <w:rPr>
      <w:rFonts w:ascii="Cambria" w:eastAsia="Calibri" w:hAnsi="Cambria"/>
      <w:sz w:val="24"/>
    </w:rPr>
  </w:style>
  <w:style w:type="paragraph" w:customStyle="1" w:styleId="FreeFormA">
    <w:name w:val="Free Form A"/>
    <w:autoRedefine/>
    <w:uiPriority w:val="99"/>
    <w:qFormat/>
    <w:rsid w:val="009C2CF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9C2CF4"/>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9C2CF4"/>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9C2CF4"/>
    <w:rPr>
      <w:rFonts w:ascii="Times New Roman" w:eastAsia="Times New Roman" w:hAnsi="Times New Roman" w:cs="Times New Roman"/>
      <w:sz w:val="10"/>
    </w:rPr>
  </w:style>
  <w:style w:type="paragraph" w:customStyle="1" w:styleId="subheader">
    <w:name w:val="subheader"/>
    <w:basedOn w:val="Normal"/>
    <w:uiPriority w:val="99"/>
    <w:qFormat/>
    <w:rsid w:val="009C2CF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9C2CF4"/>
    <w:pPr>
      <w:spacing w:before="100" w:beforeAutospacing="1" w:after="100" w:afterAutospacing="1"/>
    </w:pPr>
    <w:rPr>
      <w:rFonts w:eastAsia="Times New Roman"/>
      <w:sz w:val="24"/>
    </w:rPr>
  </w:style>
  <w:style w:type="paragraph" w:customStyle="1" w:styleId="more">
    <w:name w:val="more"/>
    <w:basedOn w:val="Normal"/>
    <w:uiPriority w:val="99"/>
    <w:qFormat/>
    <w:rsid w:val="009C2CF4"/>
    <w:pPr>
      <w:spacing w:before="100" w:beforeAutospacing="1" w:after="100" w:afterAutospacing="1"/>
    </w:pPr>
    <w:rPr>
      <w:rFonts w:eastAsia="Times New Roman"/>
      <w:sz w:val="24"/>
    </w:rPr>
  </w:style>
  <w:style w:type="paragraph" w:customStyle="1" w:styleId="story">
    <w:name w:val="story"/>
    <w:basedOn w:val="Normal"/>
    <w:uiPriority w:val="99"/>
    <w:qFormat/>
    <w:rsid w:val="009C2CF4"/>
    <w:pPr>
      <w:spacing w:before="100" w:beforeAutospacing="1" w:after="100" w:afterAutospacing="1"/>
    </w:pPr>
    <w:rPr>
      <w:rFonts w:eastAsia="Times New Roman"/>
      <w:sz w:val="24"/>
    </w:rPr>
  </w:style>
  <w:style w:type="paragraph" w:customStyle="1" w:styleId="H1numbered">
    <w:name w:val="H1 numbered"/>
    <w:basedOn w:val="Normal"/>
    <w:uiPriority w:val="99"/>
    <w:qFormat/>
    <w:rsid w:val="009C2CF4"/>
    <w:pPr>
      <w:pageBreakBefore/>
      <w:widowControl w:val="0"/>
      <w:numPr>
        <w:numId w:val="14"/>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9C2CF4"/>
    <w:pPr>
      <w:widowControl w:val="0"/>
      <w:numPr>
        <w:ilvl w:val="1"/>
        <w:numId w:val="14"/>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9C2CF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9C2CF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9C2CF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9C2CF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9C2CF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9C2CF4"/>
    <w:pPr>
      <w:widowControl w:val="0"/>
      <w:spacing w:after="63"/>
    </w:pPr>
    <w:rPr>
      <w:rFonts w:ascii="Arial" w:hAnsi="Arial"/>
      <w:color w:val="auto"/>
    </w:rPr>
  </w:style>
  <w:style w:type="paragraph" w:customStyle="1" w:styleId="CM35">
    <w:name w:val="CM35"/>
    <w:basedOn w:val="Default"/>
    <w:next w:val="Default"/>
    <w:uiPriority w:val="99"/>
    <w:qFormat/>
    <w:rsid w:val="009C2CF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9C2CF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9C2CF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9C2CF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9C2CF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9C2CF4"/>
    <w:rPr>
      <w:rFonts w:ascii="Georgia" w:hAnsi="Georgia"/>
      <w:sz w:val="24"/>
      <w:szCs w:val="24"/>
      <w:lang w:val="x-none" w:eastAsia="x-none"/>
    </w:rPr>
  </w:style>
  <w:style w:type="character" w:customStyle="1" w:styleId="StyleCards11ptUnderlineChar">
    <w:name w:val="Style Cards + 11 pt Underline Char"/>
    <w:link w:val="StyleCards11ptUnderline"/>
    <w:locked/>
    <w:rsid w:val="009C2CF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9C2CF4"/>
    <w:rPr>
      <w:rFonts w:ascii="Georgia" w:hAnsi="Georgia"/>
      <w:sz w:val="24"/>
      <w:u w:val="single"/>
      <w:lang w:val="x-none" w:eastAsia="x-none"/>
    </w:rPr>
  </w:style>
  <w:style w:type="character" w:customStyle="1" w:styleId="StyleCards11ptBoldUnderlineChar">
    <w:name w:val="Style Cards + 11 pt Bold Underline Char"/>
    <w:link w:val="StyleCards11ptBoldUnderline"/>
    <w:locked/>
    <w:rsid w:val="009C2CF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9C2CF4"/>
    <w:rPr>
      <w:rFonts w:ascii="Georgia" w:hAnsi="Georgia"/>
      <w:b/>
      <w:bCs/>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9C2CF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9C2CF4"/>
    <w:pPr>
      <w:pBdr>
        <w:top w:val="single" w:sz="4" w:space="0" w:color="auto"/>
        <w:left w:val="single" w:sz="4" w:space="0" w:color="auto"/>
        <w:bottom w:val="single" w:sz="4" w:space="0" w:color="auto"/>
        <w:right w:val="single" w:sz="4" w:space="0" w:color="auto"/>
      </w:pBdr>
    </w:pPr>
    <w:rPr>
      <w:rFonts w:ascii="Georgia" w:hAnsi="Georgia"/>
      <w:b/>
      <w:bCs/>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9C2CF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9C2CF4"/>
    <w:rPr>
      <w:rFonts w:ascii="Georgia" w:hAnsi="Georgia"/>
      <w:sz w:val="24"/>
      <w:lang w:val="x-none" w:eastAsia="x-none"/>
    </w:rPr>
  </w:style>
  <w:style w:type="character" w:customStyle="1" w:styleId="NormalFontChar">
    <w:name w:val="Normal Font Char"/>
    <w:link w:val="NormalFont"/>
    <w:locked/>
    <w:rsid w:val="009C2CF4"/>
    <w:rPr>
      <w:rFonts w:ascii="Times New Roman" w:eastAsia="Times New Roman" w:hAnsi="Times New Roman" w:cs="Times New Roman"/>
      <w:sz w:val="20"/>
      <w:szCs w:val="20"/>
    </w:rPr>
  </w:style>
  <w:style w:type="paragraph" w:customStyle="1" w:styleId="NormalFont">
    <w:name w:val="Normal Font"/>
    <w:link w:val="NormalFontChar"/>
    <w:qFormat/>
    <w:rsid w:val="009C2CF4"/>
    <w:rPr>
      <w:rFonts w:ascii="Times New Roman" w:eastAsia="Times New Roman" w:hAnsi="Times New Roman" w:cs="Times New Roman"/>
      <w:sz w:val="20"/>
      <w:szCs w:val="20"/>
    </w:rPr>
  </w:style>
  <w:style w:type="paragraph" w:customStyle="1" w:styleId="StyleSmall11pt">
    <w:name w:val="Style Small + 11 pt"/>
    <w:uiPriority w:val="99"/>
    <w:qFormat/>
    <w:rsid w:val="009C2CF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9C2CF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9C2CF4"/>
    <w:rPr>
      <w:u w:val="single"/>
      <w:lang w:val="x-none" w:eastAsia="x-none"/>
    </w:rPr>
  </w:style>
  <w:style w:type="character" w:customStyle="1" w:styleId="StyleNormalFont11ptBoldUnderlineChar">
    <w:name w:val="Style Normal Font + 11 pt Bold Underline Char"/>
    <w:link w:val="StyleNormalFont11ptBoldUnderline"/>
    <w:locked/>
    <w:rsid w:val="009C2CF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9C2CF4"/>
    <w:rPr>
      <w:b/>
      <w:bCs/>
      <w:u w:val="single"/>
      <w:lang w:val="x-none" w:eastAsia="x-none"/>
    </w:rPr>
  </w:style>
  <w:style w:type="paragraph" w:customStyle="1" w:styleId="Smallfont0">
    <w:name w:val="Smallfont"/>
    <w:basedOn w:val="Normal"/>
    <w:uiPriority w:val="99"/>
    <w:qFormat/>
    <w:rsid w:val="009C2CF4"/>
    <w:rPr>
      <w:rFonts w:eastAsia="Times New Roman"/>
      <w:sz w:val="15"/>
    </w:rPr>
  </w:style>
  <w:style w:type="paragraph" w:customStyle="1" w:styleId="formatvorlage2">
    <w:name w:val="formatvorlage2"/>
    <w:basedOn w:val="Normal"/>
    <w:uiPriority w:val="99"/>
    <w:qFormat/>
    <w:rsid w:val="009C2CF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9C2CF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9C2CF4"/>
    <w:pPr>
      <w:widowControl/>
      <w:autoSpaceDE/>
      <w:autoSpaceDN/>
      <w:adjustRightInd/>
      <w:spacing w:before="0" w:after="0"/>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9C2CF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9C2CF4"/>
    <w:pPr>
      <w:widowControl/>
      <w:autoSpaceDE/>
      <w:autoSpaceDN/>
      <w:adjustRightInd/>
      <w:spacing w:before="0" w:after="0"/>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9C2CF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9C2CF4"/>
    <w:pPr>
      <w:ind w:left="144"/>
    </w:pPr>
    <w:rPr>
      <w:rFonts w:ascii="Georgia" w:eastAsia="Times New Roman" w:hAnsi="Georgia"/>
      <w:sz w:val="24"/>
      <w:lang w:val="x-none" w:eastAsia="x-none"/>
    </w:rPr>
  </w:style>
  <w:style w:type="paragraph" w:customStyle="1" w:styleId="deck">
    <w:name w:val="deck"/>
    <w:basedOn w:val="Normal"/>
    <w:uiPriority w:val="99"/>
    <w:qFormat/>
    <w:rsid w:val="009C2CF4"/>
    <w:pPr>
      <w:spacing w:before="100" w:beforeAutospacing="1" w:after="100" w:afterAutospacing="1"/>
    </w:pPr>
    <w:rPr>
      <w:rFonts w:eastAsia="Times New Roman"/>
      <w:sz w:val="24"/>
    </w:rPr>
  </w:style>
  <w:style w:type="paragraph" w:customStyle="1" w:styleId="i1">
    <w:name w:val="i1"/>
    <w:basedOn w:val="Normal"/>
    <w:uiPriority w:val="99"/>
    <w:qFormat/>
    <w:rsid w:val="009C2CF4"/>
    <w:pPr>
      <w:spacing w:before="100" w:beforeAutospacing="1" w:after="100" w:afterAutospacing="1"/>
    </w:pPr>
    <w:rPr>
      <w:rFonts w:eastAsia="Times New Roman"/>
      <w:sz w:val="24"/>
    </w:rPr>
  </w:style>
  <w:style w:type="paragraph" w:customStyle="1" w:styleId="question">
    <w:name w:val="question"/>
    <w:basedOn w:val="Normal"/>
    <w:uiPriority w:val="99"/>
    <w:qFormat/>
    <w:rsid w:val="009C2CF4"/>
    <w:pPr>
      <w:spacing w:before="100" w:beforeAutospacing="1" w:after="100" w:afterAutospacing="1"/>
    </w:pPr>
    <w:rPr>
      <w:rFonts w:eastAsia="Times New Roman"/>
      <w:sz w:val="24"/>
    </w:rPr>
  </w:style>
  <w:style w:type="paragraph" w:customStyle="1" w:styleId="bodycopy">
    <w:name w:val="bodycopy"/>
    <w:basedOn w:val="Normal"/>
    <w:uiPriority w:val="99"/>
    <w:qFormat/>
    <w:rsid w:val="009C2CF4"/>
    <w:pPr>
      <w:spacing w:before="100" w:beforeAutospacing="1" w:after="100" w:afterAutospacing="1"/>
    </w:pPr>
    <w:rPr>
      <w:rFonts w:eastAsia="Times New Roman"/>
      <w:sz w:val="24"/>
    </w:rPr>
  </w:style>
  <w:style w:type="paragraph" w:customStyle="1" w:styleId="Fifth">
    <w:name w:val="Fifth"/>
    <w:basedOn w:val="Normal"/>
    <w:link w:val="FifthChar"/>
    <w:qFormat/>
    <w:rsid w:val="009C2CF4"/>
    <w:rPr>
      <w:rFonts w:eastAsia="Calibri"/>
    </w:rPr>
  </w:style>
  <w:style w:type="paragraph" w:customStyle="1" w:styleId="NoteLevel22">
    <w:name w:val="Note Level 22"/>
    <w:basedOn w:val="Normal"/>
    <w:next w:val="Normal"/>
    <w:uiPriority w:val="99"/>
    <w:qFormat/>
    <w:rsid w:val="009C2CF4"/>
    <w:pPr>
      <w:keepNext/>
      <w:ind w:left="288" w:right="288"/>
    </w:pPr>
    <w:rPr>
      <w:rFonts w:ascii="Georgia" w:eastAsia="MS Gothic" w:hAnsi="Georgia"/>
      <w:szCs w:val="20"/>
    </w:rPr>
  </w:style>
  <w:style w:type="paragraph" w:customStyle="1" w:styleId="wp-caption-text">
    <w:name w:val="wp-caption-text"/>
    <w:basedOn w:val="Normal"/>
    <w:qFormat/>
    <w:rsid w:val="009C2CF4"/>
    <w:pPr>
      <w:spacing w:before="100" w:beforeAutospacing="1" w:after="100" w:afterAutospacing="1"/>
    </w:pPr>
    <w:rPr>
      <w:rFonts w:eastAsia="Times New Roman"/>
      <w:sz w:val="24"/>
    </w:rPr>
  </w:style>
  <w:style w:type="paragraph" w:customStyle="1" w:styleId="svarticle">
    <w:name w:val="svarticle"/>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9C2CF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9C2CF4"/>
    <w:pPr>
      <w:spacing w:before="100" w:beforeAutospacing="1" w:after="100" w:afterAutospacing="1"/>
    </w:pPr>
  </w:style>
  <w:style w:type="paragraph" w:customStyle="1" w:styleId="description">
    <w:name w:val="description"/>
    <w:basedOn w:val="Normal"/>
    <w:uiPriority w:val="99"/>
    <w:qFormat/>
    <w:rsid w:val="009C2CF4"/>
    <w:pPr>
      <w:spacing w:before="100" w:beforeAutospacing="1" w:after="100" w:afterAutospacing="1"/>
    </w:pPr>
  </w:style>
  <w:style w:type="paragraph" w:customStyle="1" w:styleId="graf">
    <w:name w:val="graf"/>
    <w:basedOn w:val="Normal"/>
    <w:uiPriority w:val="99"/>
    <w:qFormat/>
    <w:rsid w:val="009C2CF4"/>
    <w:pPr>
      <w:spacing w:before="100" w:beforeAutospacing="1" w:after="100" w:afterAutospacing="1"/>
    </w:pPr>
  </w:style>
  <w:style w:type="paragraph" w:customStyle="1" w:styleId="column">
    <w:name w:val="column"/>
    <w:basedOn w:val="Normal"/>
    <w:uiPriority w:val="99"/>
    <w:qFormat/>
    <w:rsid w:val="009C2CF4"/>
    <w:pPr>
      <w:spacing w:before="100" w:beforeAutospacing="1" w:after="100" w:afterAutospacing="1"/>
    </w:pPr>
  </w:style>
  <w:style w:type="paragraph" w:customStyle="1" w:styleId="recirc-container">
    <w:name w:val="recirc-container"/>
    <w:basedOn w:val="Normal"/>
    <w:uiPriority w:val="99"/>
    <w:qFormat/>
    <w:rsid w:val="009C2CF4"/>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9C2CF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9C2CF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9C2CF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9C2CF4"/>
    <w:rPr>
      <w:rFonts w:ascii="Georgia" w:hAnsi="Georgia" w:hint="default"/>
      <w:i/>
      <w:iCs/>
      <w:color w:val="808080"/>
    </w:rPr>
  </w:style>
  <w:style w:type="character" w:customStyle="1" w:styleId="cardchar00">
    <w:name w:val="cardchar0"/>
    <w:basedOn w:val="DefaultParagraphFont"/>
    <w:rsid w:val="009C2CF4"/>
  </w:style>
  <w:style w:type="character" w:customStyle="1" w:styleId="UnderlineNon-bold">
    <w:name w:val="Underline Non - bold"/>
    <w:rsid w:val="009C2CF4"/>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9C2CF4"/>
  </w:style>
  <w:style w:type="character" w:customStyle="1" w:styleId="StyleHeading4UnderlinedsmalltextGaramondChar">
    <w:name w:val="Style Heading 4Underlinedsmall text + Garamond Char"/>
    <w:link w:val="StyleHeading4UnderlinedsmalltextGaramond"/>
    <w:locked/>
    <w:rsid w:val="009C2CF4"/>
    <w:rPr>
      <w:rFonts w:ascii="Calibri" w:hAnsi="Calibri"/>
      <w:sz w:val="22"/>
    </w:rPr>
  </w:style>
  <w:style w:type="character" w:customStyle="1" w:styleId="Heading5Char2">
    <w:name w:val="Heading 5 Char2"/>
    <w:rsid w:val="009C2CF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9C2CF4"/>
    <w:rPr>
      <w:rFonts w:ascii="Arial" w:hAnsi="Arial" w:cs="Arial"/>
      <w:vanish/>
      <w:sz w:val="16"/>
      <w:szCs w:val="16"/>
    </w:rPr>
  </w:style>
  <w:style w:type="paragraph" w:styleId="z-TopofForm">
    <w:name w:val="HTML Top of Form"/>
    <w:basedOn w:val="Normal"/>
    <w:next w:val="Normal"/>
    <w:link w:val="z-TopofFormChar"/>
    <w:hidden/>
    <w:uiPriority w:val="99"/>
    <w:unhideWhenUsed/>
    <w:rsid w:val="009C2CF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9C2CF4"/>
    <w:rPr>
      <w:rFonts w:ascii="Arial" w:hAnsi="Arial" w:cs="Arial"/>
      <w:vanish/>
      <w:sz w:val="16"/>
      <w:szCs w:val="16"/>
    </w:rPr>
  </w:style>
  <w:style w:type="character" w:customStyle="1" w:styleId="z-BottomofFormChar">
    <w:name w:val="z-Bottom of Form Char"/>
    <w:basedOn w:val="DefaultParagraphFont"/>
    <w:link w:val="z-BottomofForm"/>
    <w:uiPriority w:val="99"/>
    <w:rsid w:val="009C2CF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9C2CF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9C2CF4"/>
    <w:rPr>
      <w:rFonts w:ascii="Arial" w:hAnsi="Arial" w:cs="Arial"/>
      <w:vanish/>
      <w:sz w:val="16"/>
      <w:szCs w:val="16"/>
    </w:rPr>
  </w:style>
  <w:style w:type="character" w:customStyle="1" w:styleId="Style2CharChar">
    <w:name w:val="Style2 Char Char"/>
    <w:rsid w:val="009C2CF4"/>
    <w:rPr>
      <w:u w:val="thick"/>
      <w:lang w:val="en-US" w:eastAsia="en-US" w:bidi="ar-SA"/>
    </w:rPr>
  </w:style>
  <w:style w:type="character" w:customStyle="1" w:styleId="authordate1">
    <w:name w:val="authordate"/>
    <w:rsid w:val="009C2CF4"/>
  </w:style>
  <w:style w:type="character" w:customStyle="1" w:styleId="underline0">
    <w:name w:val="%underline"/>
    <w:qFormat/>
    <w:rsid w:val="009C2CF4"/>
    <w:rPr>
      <w:rFonts w:ascii="Times New Roman" w:hAnsi="Times New Roman" w:cs="Times New Roman" w:hint="default"/>
      <w:strike w:val="0"/>
      <w:dstrike w:val="0"/>
      <w:sz w:val="16"/>
      <w:u w:val="none"/>
      <w:effect w:val="none"/>
    </w:rPr>
  </w:style>
  <w:style w:type="character" w:customStyle="1" w:styleId="AUNDERLINE0">
    <w:name w:val="AUNDERLINE"/>
    <w:qFormat/>
    <w:rsid w:val="009C2CF4"/>
    <w:rPr>
      <w:rFonts w:ascii="Times New Roman" w:hAnsi="Times New Roman" w:cs="Times New Roman" w:hint="default"/>
      <w:sz w:val="20"/>
      <w:u w:val="single"/>
    </w:rPr>
  </w:style>
  <w:style w:type="character" w:customStyle="1" w:styleId="UnderlinedCharChar">
    <w:name w:val="Underlined Char Char"/>
    <w:rsid w:val="009C2CF4"/>
    <w:rPr>
      <w:rFonts w:ascii="Garamond" w:hAnsi="Garamond" w:hint="default"/>
      <w:szCs w:val="28"/>
      <w:u w:val="single"/>
      <w:lang w:val="en-US" w:eastAsia="en-US" w:bidi="ar-SA"/>
    </w:rPr>
  </w:style>
  <w:style w:type="character" w:customStyle="1" w:styleId="slug-doi">
    <w:name w:val="slug-doi"/>
    <w:basedOn w:val="DefaultParagraphFont"/>
    <w:rsid w:val="009C2CF4"/>
  </w:style>
  <w:style w:type="character" w:customStyle="1" w:styleId="af">
    <w:name w:val="af"/>
    <w:basedOn w:val="DefaultParagraphFont"/>
    <w:rsid w:val="009C2CF4"/>
  </w:style>
  <w:style w:type="character" w:customStyle="1" w:styleId="ab">
    <w:name w:val="ab"/>
    <w:basedOn w:val="DefaultParagraphFont"/>
    <w:rsid w:val="009C2CF4"/>
  </w:style>
  <w:style w:type="character" w:customStyle="1" w:styleId="em">
    <w:name w:val="em"/>
    <w:basedOn w:val="DefaultParagraphFont"/>
    <w:rsid w:val="009C2CF4"/>
  </w:style>
  <w:style w:type="character" w:customStyle="1" w:styleId="au">
    <w:name w:val="au"/>
    <w:basedOn w:val="DefaultParagraphFont"/>
    <w:rsid w:val="009C2CF4"/>
  </w:style>
  <w:style w:type="character" w:customStyle="1" w:styleId="ti">
    <w:name w:val="ti"/>
    <w:basedOn w:val="DefaultParagraphFont"/>
    <w:rsid w:val="009C2CF4"/>
  </w:style>
  <w:style w:type="character" w:customStyle="1" w:styleId="subheadblue">
    <w:name w:val="subhead_blue"/>
    <w:basedOn w:val="DefaultParagraphFont"/>
    <w:rsid w:val="009C2CF4"/>
  </w:style>
  <w:style w:type="character" w:customStyle="1" w:styleId="affiliation">
    <w:name w:val="affiliation"/>
    <w:basedOn w:val="DefaultParagraphFont"/>
    <w:rsid w:val="009C2CF4"/>
  </w:style>
  <w:style w:type="character" w:customStyle="1" w:styleId="slug-doi-wrapper">
    <w:name w:val="slug-doi-wrapper"/>
    <w:basedOn w:val="DefaultParagraphFont"/>
    <w:rsid w:val="009C2CF4"/>
  </w:style>
  <w:style w:type="character" w:customStyle="1" w:styleId="slug-metadata-noteahead-of-print">
    <w:name w:val="slug-metadata-note ahead-of-print"/>
    <w:basedOn w:val="DefaultParagraphFont"/>
    <w:rsid w:val="009C2CF4"/>
  </w:style>
  <w:style w:type="character" w:customStyle="1" w:styleId="slug-ahead-of-print-date">
    <w:name w:val="slug-ahead-of-print-date"/>
    <w:basedOn w:val="DefaultParagraphFont"/>
    <w:rsid w:val="009C2CF4"/>
  </w:style>
  <w:style w:type="character" w:customStyle="1" w:styleId="medium-bold">
    <w:name w:val="medium-bold"/>
    <w:basedOn w:val="DefaultParagraphFont"/>
    <w:rsid w:val="009C2CF4"/>
  </w:style>
  <w:style w:type="character" w:customStyle="1" w:styleId="updated-short-citation">
    <w:name w:val="updated-short-citation"/>
    <w:basedOn w:val="DefaultParagraphFont"/>
    <w:rsid w:val="009C2CF4"/>
  </w:style>
  <w:style w:type="character" w:customStyle="1" w:styleId="goohl0">
    <w:name w:val="goohl0"/>
    <w:basedOn w:val="DefaultParagraphFont"/>
    <w:rsid w:val="009C2CF4"/>
  </w:style>
  <w:style w:type="character" w:customStyle="1" w:styleId="CharChar6">
    <w:name w:val="Char Char6"/>
    <w:rsid w:val="009C2CF4"/>
    <w:rPr>
      <w:rFonts w:ascii="Arial" w:hAnsi="Arial" w:cs="Arial" w:hint="default"/>
      <w:bCs/>
      <w:sz w:val="16"/>
      <w:szCs w:val="26"/>
      <w:lang w:val="en-US" w:eastAsia="en-US" w:bidi="ar-SA"/>
    </w:rPr>
  </w:style>
  <w:style w:type="character" w:customStyle="1" w:styleId="TagCharChar1">
    <w:name w:val="Tag Char Char1"/>
    <w:rsid w:val="009C2CF4"/>
    <w:rPr>
      <w:b/>
      <w:bCs w:val="0"/>
      <w:sz w:val="24"/>
      <w:szCs w:val="24"/>
      <w:lang w:val="en-US" w:eastAsia="en-US" w:bidi="ar-SA"/>
    </w:rPr>
  </w:style>
  <w:style w:type="character" w:customStyle="1" w:styleId="12TimesNewRoman">
    <w:name w:val="12 Times New Roman"/>
    <w:rsid w:val="009C2CF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9C2CF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C2CF4"/>
    <w:rPr>
      <w:rFonts w:ascii="Times New Roman" w:hAnsi="Times New Roman" w:cs="Times New Roman" w:hint="default"/>
      <w:strike w:val="0"/>
      <w:dstrike w:val="0"/>
      <w:sz w:val="14"/>
      <w:u w:val="none"/>
      <w:effect w:val="none"/>
    </w:rPr>
  </w:style>
  <w:style w:type="character" w:customStyle="1" w:styleId="F8-UnderlineBold">
    <w:name w:val="F8 - Underline/Bold"/>
    <w:rsid w:val="009C2CF4"/>
    <w:rPr>
      <w:rFonts w:ascii="Times New Roman" w:hAnsi="Times New Roman" w:cs="Times New Roman" w:hint="default"/>
      <w:b/>
      <w:bCs w:val="0"/>
      <w:sz w:val="20"/>
      <w:u w:val="single"/>
    </w:rPr>
  </w:style>
  <w:style w:type="character" w:customStyle="1" w:styleId="F7-SmallFont">
    <w:name w:val="F7 - Small Font"/>
    <w:rsid w:val="009C2CF4"/>
    <w:rPr>
      <w:rFonts w:ascii="Times New Roman" w:hAnsi="Times New Roman" w:cs="Times New Roman" w:hint="default"/>
      <w:sz w:val="14"/>
    </w:rPr>
  </w:style>
  <w:style w:type="character" w:customStyle="1" w:styleId="Brief-Bold">
    <w:name w:val="Brief - Bold"/>
    <w:rsid w:val="009C2CF4"/>
    <w:rPr>
      <w:rFonts w:ascii="Times New Roman" w:hAnsi="Times New Roman" w:cs="Times New Roman" w:hint="default"/>
      <w:b/>
      <w:bCs w:val="0"/>
    </w:rPr>
  </w:style>
  <w:style w:type="character" w:customStyle="1" w:styleId="Card-Underline">
    <w:name w:val="Card - Underline"/>
    <w:rsid w:val="009C2CF4"/>
    <w:rPr>
      <w:rFonts w:ascii="Times New Roman" w:hAnsi="Times New Roman" w:cs="Times New Roman" w:hint="default"/>
      <w:u w:val="single"/>
    </w:rPr>
  </w:style>
  <w:style w:type="character" w:customStyle="1" w:styleId="beriefunderline">
    <w:name w:val="berief = underline"/>
    <w:rsid w:val="009C2CF4"/>
    <w:rPr>
      <w:rFonts w:ascii="Times New Roman" w:eastAsia="Times New Roman" w:hAnsi="Times New Roman" w:cs="Times New Roman" w:hint="default"/>
      <w:sz w:val="20"/>
      <w:u w:val="single"/>
    </w:rPr>
  </w:style>
  <w:style w:type="character" w:customStyle="1" w:styleId="BoldText10pt">
    <w:name w:val="Bold Text 10 pt"/>
    <w:rsid w:val="009C2CF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9C2CF4"/>
    <w:rPr>
      <w:i/>
      <w:iCs w:val="0"/>
    </w:rPr>
  </w:style>
  <w:style w:type="character" w:customStyle="1" w:styleId="eoeaheader">
    <w:name w:val="eoea_header"/>
    <w:basedOn w:val="DefaultParagraphFont"/>
    <w:rsid w:val="009C2CF4"/>
  </w:style>
  <w:style w:type="character" w:customStyle="1" w:styleId="SC4208902">
    <w:name w:val="SC.4.208902"/>
    <w:rsid w:val="009C2CF4"/>
    <w:rPr>
      <w:rFonts w:ascii="Century" w:hAnsi="Century" w:cs="Century" w:hint="default"/>
      <w:color w:val="000000"/>
      <w:sz w:val="22"/>
      <w:szCs w:val="22"/>
    </w:rPr>
  </w:style>
  <w:style w:type="character" w:customStyle="1" w:styleId="SC4208915">
    <w:name w:val="SC.4.208915"/>
    <w:rsid w:val="009C2CF4"/>
    <w:rPr>
      <w:rFonts w:ascii="Century" w:hAnsi="Century" w:cs="Century" w:hint="default"/>
      <w:color w:val="000000"/>
      <w:sz w:val="13"/>
      <w:szCs w:val="13"/>
    </w:rPr>
  </w:style>
  <w:style w:type="character" w:customStyle="1" w:styleId="SC273764">
    <w:name w:val="SC.2.73764"/>
    <w:rsid w:val="009C2CF4"/>
    <w:rPr>
      <w:rFonts w:ascii="Century" w:hAnsi="Century" w:cs="Century" w:hint="default"/>
      <w:color w:val="000000"/>
      <w:sz w:val="72"/>
      <w:szCs w:val="72"/>
    </w:rPr>
  </w:style>
  <w:style w:type="character" w:customStyle="1" w:styleId="SC273779">
    <w:name w:val="SC.2.73779"/>
    <w:rsid w:val="009C2CF4"/>
    <w:rPr>
      <w:rFonts w:ascii="Century" w:hAnsi="Century" w:cs="Century" w:hint="default"/>
      <w:color w:val="000000"/>
      <w:sz w:val="40"/>
      <w:szCs w:val="40"/>
    </w:rPr>
  </w:style>
  <w:style w:type="character" w:customStyle="1" w:styleId="SC273763">
    <w:name w:val="SC.2.73763"/>
    <w:rsid w:val="009C2CF4"/>
    <w:rPr>
      <w:rFonts w:ascii="Century" w:hAnsi="Century" w:cs="Century" w:hint="default"/>
      <w:b/>
      <w:bCs/>
      <w:color w:val="000000"/>
    </w:rPr>
  </w:style>
  <w:style w:type="character" w:customStyle="1" w:styleId="SC4208910">
    <w:name w:val="SC.4.208910"/>
    <w:rsid w:val="009C2CF4"/>
    <w:rPr>
      <w:rFonts w:ascii="Century" w:hAnsi="Century" w:cs="Century" w:hint="default"/>
      <w:color w:val="000000"/>
      <w:sz w:val="28"/>
      <w:szCs w:val="28"/>
    </w:rPr>
  </w:style>
  <w:style w:type="character" w:customStyle="1" w:styleId="SC4208911">
    <w:name w:val="SC.4.208911"/>
    <w:rsid w:val="009C2CF4"/>
    <w:rPr>
      <w:rFonts w:ascii="Century" w:hAnsi="Century" w:cs="Century" w:hint="default"/>
      <w:color w:val="000000"/>
    </w:rPr>
  </w:style>
  <w:style w:type="character" w:customStyle="1" w:styleId="articlesubtitle">
    <w:name w:val="article_sub_title"/>
    <w:basedOn w:val="DefaultParagraphFont"/>
    <w:rsid w:val="009C2CF4"/>
  </w:style>
  <w:style w:type="character" w:customStyle="1" w:styleId="newsdate2">
    <w:name w:val="news_date2"/>
    <w:basedOn w:val="DefaultParagraphFont"/>
    <w:rsid w:val="009C2CF4"/>
  </w:style>
  <w:style w:type="character" w:customStyle="1" w:styleId="readarticleheader">
    <w:name w:val="readarticleheader"/>
    <w:basedOn w:val="DefaultParagraphFont"/>
    <w:rsid w:val="009C2CF4"/>
  </w:style>
  <w:style w:type="character" w:customStyle="1" w:styleId="UnderlineChar20">
    <w:name w:val="Underline Char2"/>
    <w:rsid w:val="009C2CF4"/>
    <w:rPr>
      <w:rFonts w:ascii="Trebuchet MS" w:hAnsi="Trebuchet MS" w:hint="default"/>
      <w:u w:val="thick"/>
      <w:lang w:val="en-US" w:eastAsia="zh-CN" w:bidi="ar-SA"/>
    </w:rPr>
  </w:style>
  <w:style w:type="character" w:customStyle="1" w:styleId="BoldUnderliningChar">
    <w:name w:val="Bold Underlining Char"/>
    <w:rsid w:val="009C2CF4"/>
    <w:rPr>
      <w:rFonts w:ascii="Arial Narrow" w:eastAsia="Times New Roman" w:hAnsi="Arial Narrow" w:hint="default"/>
      <w:b/>
      <w:bCs w:val="0"/>
      <w:szCs w:val="24"/>
      <w:u w:val="single"/>
      <w:lang w:val="en-GB" w:eastAsia="en-US" w:bidi="ar-SA"/>
    </w:rPr>
  </w:style>
  <w:style w:type="character" w:customStyle="1" w:styleId="medium-normal1">
    <w:name w:val="medium-normal1"/>
    <w:rsid w:val="009C2CF4"/>
    <w:rPr>
      <w:rFonts w:ascii="Arial" w:hAnsi="Arial" w:cs="Arial" w:hint="default"/>
      <w:b w:val="0"/>
      <w:bCs w:val="0"/>
      <w:i w:val="0"/>
      <w:iCs w:val="0"/>
      <w:sz w:val="20"/>
      <w:szCs w:val="20"/>
    </w:rPr>
  </w:style>
  <w:style w:type="character" w:customStyle="1" w:styleId="UnderlinedCardChar0">
    <w:name w:val="Underlined Card Char"/>
    <w:rsid w:val="009C2CF4"/>
    <w:rPr>
      <w:rFonts w:ascii="Palatino Linotype" w:hAnsi="Palatino Linotype" w:hint="default"/>
      <w:u w:val="single"/>
      <w:lang w:val="en-US" w:eastAsia="en-US" w:bidi="ar-SA"/>
    </w:rPr>
  </w:style>
  <w:style w:type="character" w:customStyle="1" w:styleId="char">
    <w:name w:val="char"/>
    <w:basedOn w:val="DefaultParagraphFont"/>
    <w:rsid w:val="009C2CF4"/>
  </w:style>
  <w:style w:type="character" w:customStyle="1" w:styleId="UnderlineCharCharCharCharCharChar">
    <w:name w:val="Underline Char Char Char Char Char Char"/>
    <w:rsid w:val="009C2CF4"/>
    <w:rPr>
      <w:rFonts w:ascii="Arial Narrow" w:hAnsi="Arial Narrow" w:hint="default"/>
      <w:szCs w:val="24"/>
      <w:u w:val="single"/>
      <w:lang w:val="en-US" w:eastAsia="en-US" w:bidi="ar-SA"/>
    </w:rPr>
  </w:style>
  <w:style w:type="character" w:customStyle="1" w:styleId="klink">
    <w:name w:val="klink"/>
    <w:basedOn w:val="DefaultParagraphFont"/>
    <w:rsid w:val="009C2CF4"/>
  </w:style>
  <w:style w:type="character" w:customStyle="1" w:styleId="date10">
    <w:name w:val="date1"/>
    <w:basedOn w:val="DefaultParagraphFont"/>
    <w:rsid w:val="009C2CF4"/>
  </w:style>
  <w:style w:type="character" w:customStyle="1" w:styleId="bolding1">
    <w:name w:val="bolding1"/>
    <w:rsid w:val="009C2CF4"/>
    <w:rPr>
      <w:b/>
      <w:bCs/>
    </w:rPr>
  </w:style>
  <w:style w:type="character" w:customStyle="1" w:styleId="bookoptions1">
    <w:name w:val="book_options1"/>
    <w:rsid w:val="009C2CF4"/>
    <w:rPr>
      <w:b/>
      <w:bCs/>
      <w:color w:val="333366"/>
    </w:rPr>
  </w:style>
  <w:style w:type="character" w:customStyle="1" w:styleId="descriptionblock">
    <w:name w:val="description block"/>
    <w:basedOn w:val="DefaultParagraphFont"/>
    <w:rsid w:val="009C2CF4"/>
  </w:style>
  <w:style w:type="character" w:customStyle="1" w:styleId="detailsboxblock">
    <w:name w:val="detailsbox block"/>
    <w:basedOn w:val="DefaultParagraphFont"/>
    <w:rsid w:val="009C2CF4"/>
  </w:style>
  <w:style w:type="character" w:customStyle="1" w:styleId="Char3">
    <w:name w:val="Char3"/>
    <w:rsid w:val="009C2CF4"/>
    <w:rPr>
      <w:rFonts w:ascii="Arial" w:hAnsi="Arial" w:cs="Arial" w:hint="default"/>
      <w:bCs/>
      <w:u w:val="thick"/>
      <w:lang w:val="en-US" w:eastAsia="en-US" w:bidi="ar-SA"/>
    </w:rPr>
  </w:style>
  <w:style w:type="character" w:customStyle="1" w:styleId="texto11">
    <w:name w:val="texto11"/>
    <w:rsid w:val="009C2CF4"/>
    <w:rPr>
      <w:rFonts w:ascii="Arial" w:hAnsi="Arial" w:cs="Arial" w:hint="default"/>
      <w:b w:val="0"/>
      <w:bCs w:val="0"/>
      <w:i w:val="0"/>
      <w:iCs w:val="0"/>
      <w:caps w:val="0"/>
      <w:color w:val="000000"/>
      <w:sz w:val="26"/>
      <w:szCs w:val="26"/>
    </w:rPr>
  </w:style>
  <w:style w:type="character" w:customStyle="1" w:styleId="CardTagChar">
    <w:name w:val="Card Tag Char"/>
    <w:rsid w:val="009C2CF4"/>
    <w:rPr>
      <w:rFonts w:ascii="Arial Narrow" w:hAnsi="Arial Narrow" w:hint="default"/>
      <w:b/>
      <w:bCs w:val="0"/>
      <w:sz w:val="24"/>
      <w:szCs w:val="24"/>
      <w:lang w:val="en-US" w:eastAsia="en-US" w:bidi="ar-SA"/>
    </w:rPr>
  </w:style>
  <w:style w:type="character" w:customStyle="1" w:styleId="DebateCiteCharCharChar">
    <w:name w:val="Debate Cite Char Char Char"/>
    <w:rsid w:val="009C2CF4"/>
    <w:rPr>
      <w:b/>
      <w:bCs w:val="0"/>
      <w:sz w:val="32"/>
      <w:szCs w:val="32"/>
      <w:lang w:val="en-US" w:eastAsia="en-US" w:bidi="ar-SA"/>
    </w:rPr>
  </w:style>
  <w:style w:type="character" w:customStyle="1" w:styleId="TagChar3">
    <w:name w:val="Tag Char3"/>
    <w:rsid w:val="009C2CF4"/>
    <w:rPr>
      <w:rFonts w:ascii="Palatino Linotype" w:hAnsi="Palatino Linotype" w:hint="default"/>
      <w:b/>
      <w:bCs w:val="0"/>
      <w:sz w:val="24"/>
      <w:szCs w:val="24"/>
      <w:lang w:val="en-US" w:eastAsia="en-US" w:bidi="ar-SA"/>
    </w:rPr>
  </w:style>
  <w:style w:type="character" w:customStyle="1" w:styleId="TagandCiteChar">
    <w:name w:val="Tag and Cite Char"/>
    <w:rsid w:val="009C2CF4"/>
    <w:rPr>
      <w:color w:val="333333"/>
      <w:sz w:val="22"/>
      <w:szCs w:val="22"/>
      <w:lang w:val="en-US" w:eastAsia="en-US" w:bidi="ar-SA"/>
    </w:rPr>
  </w:style>
  <w:style w:type="character" w:customStyle="1" w:styleId="Style10ptBold">
    <w:name w:val="Style 10 pt Bold"/>
    <w:rsid w:val="009C2CF4"/>
    <w:rPr>
      <w:b/>
      <w:bCs/>
      <w:sz w:val="20"/>
    </w:rPr>
  </w:style>
  <w:style w:type="character" w:customStyle="1" w:styleId="text9">
    <w:name w:val="text9"/>
    <w:basedOn w:val="DefaultParagraphFont"/>
    <w:rsid w:val="009C2CF4"/>
  </w:style>
  <w:style w:type="character" w:customStyle="1" w:styleId="text21">
    <w:name w:val="text21"/>
    <w:basedOn w:val="DefaultParagraphFont"/>
    <w:rsid w:val="009C2CF4"/>
  </w:style>
  <w:style w:type="character" w:customStyle="1" w:styleId="text19">
    <w:name w:val="text19"/>
    <w:basedOn w:val="DefaultParagraphFont"/>
    <w:rsid w:val="009C2CF4"/>
  </w:style>
  <w:style w:type="character" w:customStyle="1" w:styleId="term2">
    <w:name w:val="term2"/>
    <w:rsid w:val="009C2CF4"/>
    <w:rPr>
      <w:b/>
      <w:bCs/>
    </w:rPr>
  </w:style>
  <w:style w:type="character" w:customStyle="1" w:styleId="pmterms12">
    <w:name w:val="pmterms12"/>
    <w:rsid w:val="009C2CF4"/>
    <w:rPr>
      <w:b/>
      <w:bCs/>
      <w:i w:val="0"/>
      <w:iCs w:val="0"/>
      <w:color w:val="000000"/>
    </w:rPr>
  </w:style>
  <w:style w:type="character" w:customStyle="1" w:styleId="ToReadChar">
    <w:name w:val="To Read Char"/>
    <w:rsid w:val="009C2CF4"/>
    <w:rPr>
      <w:rFonts w:ascii="Verdana" w:hAnsi="Verdana" w:hint="default"/>
      <w:b/>
      <w:bCs w:val="0"/>
      <w:szCs w:val="24"/>
      <w:u w:val="single"/>
      <w:lang w:val="en-US" w:eastAsia="en-US" w:bidi="ar-SA"/>
    </w:rPr>
  </w:style>
  <w:style w:type="character" w:customStyle="1" w:styleId="ToReadCharChar">
    <w:name w:val="To Read Char Char"/>
    <w:rsid w:val="009C2CF4"/>
    <w:rPr>
      <w:rFonts w:ascii="Verdana" w:hAnsi="Verdana" w:hint="default"/>
      <w:b/>
      <w:bCs w:val="0"/>
      <w:szCs w:val="24"/>
      <w:u w:val="single"/>
      <w:lang w:val="en-US" w:eastAsia="en-US" w:bidi="ar-SA"/>
    </w:rPr>
  </w:style>
  <w:style w:type="character" w:customStyle="1" w:styleId="bio">
    <w:name w:val="bio"/>
    <w:basedOn w:val="DefaultParagraphFont"/>
    <w:rsid w:val="009C2CF4"/>
  </w:style>
  <w:style w:type="character" w:customStyle="1" w:styleId="storytextstyle">
    <w:name w:val="storytextstyle"/>
    <w:basedOn w:val="DefaultParagraphFont"/>
    <w:rsid w:val="009C2CF4"/>
  </w:style>
  <w:style w:type="character" w:customStyle="1" w:styleId="cardunderlinedCharChar">
    <w:name w:val="card underlined Char Char"/>
    <w:rsid w:val="009C2CF4"/>
    <w:rPr>
      <w:rFonts w:ascii="Arial" w:hAnsi="Arial" w:cs="Arial" w:hint="default"/>
      <w:sz w:val="22"/>
      <w:szCs w:val="24"/>
      <w:u w:val="single"/>
      <w:lang w:val="en-US" w:eastAsia="en-US" w:bidi="ar-SA"/>
    </w:rPr>
  </w:style>
  <w:style w:type="character" w:customStyle="1" w:styleId="Style2Char0">
    <w:name w:val="Style2 Char"/>
    <w:rsid w:val="009C2CF4"/>
    <w:rPr>
      <w:rFonts w:ascii="Book Antiqua" w:hAnsi="Book Antiqua" w:hint="default"/>
      <w:u w:val="thick"/>
      <w:lang w:val="en-US" w:eastAsia="en-US" w:bidi="ar-SA"/>
    </w:rPr>
  </w:style>
  <w:style w:type="character" w:customStyle="1" w:styleId="Style2Char1">
    <w:name w:val="Style2 Char1"/>
    <w:rsid w:val="009C2CF4"/>
    <w:rPr>
      <w:rFonts w:ascii="Book Antiqua" w:hAnsi="Book Antiqua" w:hint="default"/>
      <w:szCs w:val="24"/>
      <w:u w:val="thick"/>
      <w:lang w:val="en-US" w:eastAsia="en-US" w:bidi="ar-SA"/>
    </w:rPr>
  </w:style>
  <w:style w:type="character" w:customStyle="1" w:styleId="articlehead21">
    <w:name w:val="articlehead21"/>
    <w:rsid w:val="009C2CF4"/>
    <w:rPr>
      <w:rFonts w:ascii="Arial" w:hAnsi="Arial" w:cs="Arial" w:hint="default"/>
      <w:b/>
      <w:bCs/>
      <w:color w:val="660000"/>
      <w:sz w:val="20"/>
      <w:szCs w:val="20"/>
    </w:rPr>
  </w:style>
  <w:style w:type="character" w:customStyle="1" w:styleId="TagCiteChar1">
    <w:name w:val="Tag/Cite Char1"/>
    <w:rsid w:val="009C2CF4"/>
    <w:rPr>
      <w:b/>
      <w:bCs w:val="0"/>
      <w:lang w:val="en-US" w:eastAsia="en-US" w:bidi="ar-SA"/>
    </w:rPr>
  </w:style>
  <w:style w:type="character" w:customStyle="1" w:styleId="goohl2">
    <w:name w:val="goohl2"/>
    <w:basedOn w:val="DefaultParagraphFont"/>
    <w:rsid w:val="009C2CF4"/>
  </w:style>
  <w:style w:type="character" w:customStyle="1" w:styleId="CardCharChar0">
    <w:name w:val="Card Char Char"/>
    <w:rsid w:val="009C2CF4"/>
    <w:rPr>
      <w:lang w:val="en-US" w:eastAsia="en-US" w:bidi="ar-SA"/>
    </w:rPr>
  </w:style>
  <w:style w:type="character" w:customStyle="1" w:styleId="BriefTitle1Char">
    <w:name w:val="Brief Title 1 Char"/>
    <w:rsid w:val="009C2CF4"/>
    <w:rPr>
      <w:b/>
      <w:bCs w:val="0"/>
      <w:u w:val="single"/>
      <w:lang w:val="en-US" w:eastAsia="en-US" w:bidi="ar-SA"/>
    </w:rPr>
  </w:style>
  <w:style w:type="character" w:customStyle="1" w:styleId="TagCiteCharChar">
    <w:name w:val="Tag/Cite Char Char"/>
    <w:rsid w:val="009C2CF4"/>
    <w:rPr>
      <w:b/>
      <w:bCs w:val="0"/>
      <w:lang w:val="en-US" w:eastAsia="en-US" w:bidi="ar-SA"/>
    </w:rPr>
  </w:style>
  <w:style w:type="character" w:customStyle="1" w:styleId="btx">
    <w:name w:val="btx"/>
    <w:basedOn w:val="DefaultParagraphFont"/>
    <w:rsid w:val="009C2CF4"/>
  </w:style>
  <w:style w:type="character" w:customStyle="1" w:styleId="CardChar10">
    <w:name w:val="Card Char1"/>
    <w:rsid w:val="009C2CF4"/>
    <w:rPr>
      <w:lang w:val="en-US" w:eastAsia="en-US" w:bidi="ar-SA"/>
    </w:rPr>
  </w:style>
  <w:style w:type="character" w:customStyle="1" w:styleId="prodgeneral1">
    <w:name w:val="prodgeneral1"/>
    <w:rsid w:val="009C2CF4"/>
    <w:rPr>
      <w:rFonts w:ascii="Verdana" w:hAnsi="Verdana" w:hint="default"/>
      <w:b w:val="0"/>
      <w:bCs w:val="0"/>
      <w:caps w:val="0"/>
      <w:color w:val="000000"/>
      <w:spacing w:val="0"/>
      <w:sz w:val="16"/>
      <w:szCs w:val="16"/>
    </w:rPr>
  </w:style>
  <w:style w:type="character" w:customStyle="1" w:styleId="summary1">
    <w:name w:val="summary1"/>
    <w:rsid w:val="009C2CF4"/>
    <w:rPr>
      <w:rFonts w:ascii="Arial" w:hAnsi="Arial" w:cs="Arial" w:hint="default"/>
      <w:sz w:val="18"/>
      <w:szCs w:val="18"/>
    </w:rPr>
  </w:style>
  <w:style w:type="character" w:customStyle="1" w:styleId="text3">
    <w:name w:val="text3"/>
    <w:basedOn w:val="DefaultParagraphFont"/>
    <w:rsid w:val="009C2CF4"/>
  </w:style>
  <w:style w:type="character" w:customStyle="1" w:styleId="cardtextsmallChar">
    <w:name w:val="card text small Char"/>
    <w:rsid w:val="009C2CF4"/>
    <w:rPr>
      <w:rFonts w:ascii="Arial Narrow" w:hAnsi="Arial Narrow" w:hint="default"/>
      <w:sz w:val="16"/>
      <w:szCs w:val="24"/>
      <w:lang w:val="en-US" w:eastAsia="en-US" w:bidi="ar-SA"/>
    </w:rPr>
  </w:style>
  <w:style w:type="character" w:customStyle="1" w:styleId="countrytitle1">
    <w:name w:val="countrytitle1"/>
    <w:rsid w:val="009C2CF4"/>
    <w:rPr>
      <w:rFonts w:ascii="Verdana" w:hAnsi="Verdana" w:hint="default"/>
      <w:b/>
      <w:bCs/>
      <w:color w:val="293643"/>
      <w:sz w:val="24"/>
      <w:szCs w:val="24"/>
    </w:rPr>
  </w:style>
  <w:style w:type="character" w:customStyle="1" w:styleId="storyheader1">
    <w:name w:val="storyheader1"/>
    <w:rsid w:val="009C2CF4"/>
    <w:rPr>
      <w:rFonts w:ascii="Verdana" w:hAnsi="Verdana" w:hint="default"/>
      <w:b/>
      <w:bCs/>
      <w:color w:val="000000"/>
      <w:sz w:val="21"/>
      <w:szCs w:val="21"/>
    </w:rPr>
  </w:style>
  <w:style w:type="character" w:customStyle="1" w:styleId="cardunderlinedChar0">
    <w:name w:val="card underlined Char"/>
    <w:rsid w:val="009C2CF4"/>
    <w:rPr>
      <w:rFonts w:ascii="Arial" w:hAnsi="Arial" w:cs="Arial" w:hint="default"/>
      <w:sz w:val="22"/>
      <w:szCs w:val="24"/>
      <w:u w:val="single"/>
      <w:lang w:val="en-US" w:eastAsia="en-US" w:bidi="ar-SA"/>
    </w:rPr>
  </w:style>
  <w:style w:type="character" w:customStyle="1" w:styleId="article1">
    <w:name w:val="article1"/>
    <w:rsid w:val="009C2CF4"/>
    <w:rPr>
      <w:rFonts w:ascii="Verdana" w:hAnsi="Verdana" w:hint="default"/>
      <w:color w:val="333333"/>
      <w:sz w:val="16"/>
      <w:szCs w:val="16"/>
    </w:rPr>
  </w:style>
  <w:style w:type="character" w:customStyle="1" w:styleId="story-posted-date1">
    <w:name w:val="story-posted-date1"/>
    <w:rsid w:val="009C2CF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C2CF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9C2CF4"/>
  </w:style>
  <w:style w:type="character" w:customStyle="1" w:styleId="textmedium">
    <w:name w:val="textmedium"/>
    <w:basedOn w:val="DefaultParagraphFont"/>
    <w:rsid w:val="009C2CF4"/>
  </w:style>
  <w:style w:type="character" w:customStyle="1" w:styleId="citation1">
    <w:name w:val="citation1"/>
    <w:rsid w:val="009C2CF4"/>
    <w:rPr>
      <w:rFonts w:ascii="Verdana" w:hAnsi="Verdana" w:hint="default"/>
      <w:sz w:val="17"/>
      <w:szCs w:val="17"/>
    </w:rPr>
  </w:style>
  <w:style w:type="character" w:customStyle="1" w:styleId="hithighlite">
    <w:name w:val="hithighlite"/>
    <w:basedOn w:val="DefaultParagraphFont"/>
    <w:rsid w:val="009C2CF4"/>
  </w:style>
  <w:style w:type="character" w:customStyle="1" w:styleId="articlecontent">
    <w:name w:val="articlecontent"/>
    <w:basedOn w:val="DefaultParagraphFont"/>
    <w:rsid w:val="009C2CF4"/>
  </w:style>
  <w:style w:type="character" w:customStyle="1" w:styleId="fource1">
    <w:name w:val="fource1"/>
    <w:rsid w:val="009C2CF4"/>
    <w:rPr>
      <w:sz w:val="34"/>
      <w:szCs w:val="34"/>
    </w:rPr>
  </w:style>
  <w:style w:type="character" w:customStyle="1" w:styleId="LanguageStrikeChar">
    <w:name w:val="Language Strike Char"/>
    <w:rsid w:val="009C2CF4"/>
    <w:rPr>
      <w:rFonts w:ascii="Arial Narrow" w:hAnsi="Arial Narrow" w:hint="default"/>
      <w:strike/>
      <w:szCs w:val="24"/>
      <w:lang w:val="en-US" w:eastAsia="en-US" w:bidi="ar-SA"/>
    </w:rPr>
  </w:style>
  <w:style w:type="character" w:customStyle="1" w:styleId="normal11">
    <w:name w:val="normal1"/>
    <w:basedOn w:val="DefaultParagraphFont"/>
    <w:rsid w:val="009C2CF4"/>
  </w:style>
  <w:style w:type="character" w:customStyle="1" w:styleId="ds">
    <w:name w:val="ds"/>
    <w:basedOn w:val="DefaultParagraphFont"/>
    <w:rsid w:val="009C2CF4"/>
  </w:style>
  <w:style w:type="character" w:customStyle="1" w:styleId="UnderliningChar1">
    <w:name w:val="Underlining Char1"/>
    <w:rsid w:val="009C2CF4"/>
    <w:rPr>
      <w:rFonts w:ascii="Arial Narrow" w:hAnsi="Arial Narrow" w:hint="default"/>
      <w:szCs w:val="24"/>
      <w:u w:val="single"/>
      <w:lang w:val="en-US" w:eastAsia="en-US" w:bidi="ar-SA"/>
    </w:rPr>
  </w:style>
  <w:style w:type="character" w:customStyle="1" w:styleId="UnderliningChar2">
    <w:name w:val="Underlining Char2"/>
    <w:rsid w:val="009C2CF4"/>
    <w:rPr>
      <w:rFonts w:ascii="Arial Narrow" w:hAnsi="Arial Narrow" w:hint="default"/>
      <w:szCs w:val="24"/>
      <w:u w:val="single"/>
      <w:lang w:val="en-US" w:eastAsia="en-US" w:bidi="ar-SA"/>
    </w:rPr>
  </w:style>
  <w:style w:type="character" w:customStyle="1" w:styleId="MicroTextChar1">
    <w:name w:val="MicroText Char1"/>
    <w:rsid w:val="009C2CF4"/>
    <w:rPr>
      <w:rFonts w:ascii="Arial Narrow" w:hAnsi="Arial Narrow" w:hint="default"/>
      <w:sz w:val="12"/>
      <w:szCs w:val="24"/>
      <w:lang w:val="en-US" w:eastAsia="en-US" w:bidi="ar-SA"/>
    </w:rPr>
  </w:style>
  <w:style w:type="character" w:customStyle="1" w:styleId="DefaultPara">
    <w:name w:val="Default Para"/>
    <w:rsid w:val="009C2CF4"/>
    <w:rPr>
      <w:sz w:val="20"/>
    </w:rPr>
  </w:style>
  <w:style w:type="character" w:customStyle="1" w:styleId="SYSHYPERTEXT">
    <w:name w:val="SYS_HYPERTEXT"/>
    <w:rsid w:val="009C2CF4"/>
    <w:rPr>
      <w:color w:val="0000FF"/>
      <w:u w:val="single"/>
    </w:rPr>
  </w:style>
  <w:style w:type="character" w:customStyle="1" w:styleId="Hyperlink1">
    <w:name w:val="Hyperlink1"/>
    <w:rsid w:val="009C2CF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9C2CF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9C2CF4"/>
    <w:rPr>
      <w:rFonts w:ascii="Arial Narrow" w:hAnsi="Arial Narrow" w:hint="default"/>
      <w:noProof w:val="0"/>
      <w:szCs w:val="24"/>
      <w:u w:val="single"/>
      <w:lang w:val="en-US" w:eastAsia="en-US" w:bidi="ar-SA"/>
    </w:rPr>
  </w:style>
  <w:style w:type="character" w:customStyle="1" w:styleId="BlockHeading1Char">
    <w:name w:val="Block Heading 1 Char"/>
    <w:rsid w:val="009C2CF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9C2CF4"/>
    <w:rPr>
      <w:b/>
      <w:bCs w:val="0"/>
      <w:sz w:val="24"/>
      <w:szCs w:val="24"/>
      <w:u w:val="single"/>
      <w:lang w:val="en-US" w:eastAsia="en-US" w:bidi="ar-SA"/>
    </w:rPr>
  </w:style>
  <w:style w:type="character" w:customStyle="1" w:styleId="StyleTagTimesNewRomanChar">
    <w:name w:val="Style Tag + Times New Roman Char"/>
    <w:rsid w:val="009C2CF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C2CF4"/>
    <w:rPr>
      <w:rFonts w:ascii="Arial Narrow" w:hAnsi="Arial Narrow" w:cs="Arial" w:hint="default"/>
      <w:b/>
      <w:bCs/>
      <w:iCs/>
      <w:sz w:val="24"/>
      <w:szCs w:val="28"/>
      <w:lang w:val="en-US" w:eastAsia="en-US" w:bidi="ar-SA"/>
    </w:rPr>
  </w:style>
  <w:style w:type="character" w:customStyle="1" w:styleId="UnderliningCharChar">
    <w:name w:val="Underlining Char Char"/>
    <w:rsid w:val="009C2CF4"/>
    <w:rPr>
      <w:rFonts w:ascii="Arial Narrow" w:hAnsi="Arial Narrow" w:hint="default"/>
      <w:szCs w:val="24"/>
      <w:u w:val="single"/>
      <w:lang w:val="en-US" w:eastAsia="en-US" w:bidi="ar-SA"/>
    </w:rPr>
  </w:style>
  <w:style w:type="character" w:customStyle="1" w:styleId="StyleArialNarrow12ptBold">
    <w:name w:val="Style Arial Narrow 12 pt Bold"/>
    <w:rsid w:val="009C2CF4"/>
    <w:rPr>
      <w:rFonts w:ascii="Arial Narrow" w:hAnsi="Arial Narrow" w:hint="default"/>
      <w:b/>
      <w:bCs/>
      <w:sz w:val="24"/>
    </w:rPr>
  </w:style>
  <w:style w:type="character" w:customStyle="1" w:styleId="Style1CharChar">
    <w:name w:val="Style1 Char Char"/>
    <w:rsid w:val="009C2CF4"/>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9C2CF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C2CF4"/>
    <w:rPr>
      <w:noProof w:val="0"/>
      <w:u w:val="single"/>
      <w:lang w:val="en-US" w:eastAsia="en-US" w:bidi="ar-SA"/>
    </w:rPr>
  </w:style>
  <w:style w:type="character" w:customStyle="1" w:styleId="UnderlinedCharChar1">
    <w:name w:val="Underlined Char Char1"/>
    <w:rsid w:val="009C2CF4"/>
    <w:rPr>
      <w:rFonts w:ascii="Bell MT" w:eastAsia="Times New Roman" w:hAnsi="Bell MT" w:hint="default"/>
      <w:bCs/>
      <w:iCs/>
      <w:sz w:val="22"/>
      <w:u w:val="single"/>
    </w:rPr>
  </w:style>
  <w:style w:type="character" w:customStyle="1" w:styleId="Heading2CharChar2">
    <w:name w:val="Heading 2 Char Char2"/>
    <w:rsid w:val="009C2CF4"/>
    <w:rPr>
      <w:rFonts w:ascii="Arial" w:hAnsi="Arial" w:cs="Arial" w:hint="default"/>
      <w:b/>
      <w:bCs/>
      <w:iCs/>
      <w:sz w:val="22"/>
      <w:szCs w:val="28"/>
      <w:lang w:val="en-US" w:eastAsia="en-US" w:bidi="ar-SA"/>
    </w:rPr>
  </w:style>
  <w:style w:type="character" w:customStyle="1" w:styleId="doctitle">
    <w:name w:val="doctitle"/>
    <w:rsid w:val="009C2CF4"/>
  </w:style>
  <w:style w:type="character" w:customStyle="1" w:styleId="cardtext-underlined0">
    <w:name w:val="card text- underlined"/>
    <w:rsid w:val="009C2CF4"/>
    <w:rPr>
      <w:rFonts w:ascii="Garamond" w:hAnsi="Garamond" w:hint="default"/>
      <w:u w:val="single"/>
    </w:rPr>
  </w:style>
  <w:style w:type="character" w:customStyle="1" w:styleId="BodyText1">
    <w:name w:val="Body Text1"/>
    <w:basedOn w:val="DefaultParagraphFont"/>
    <w:rsid w:val="009C2CF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9C2CF4"/>
  </w:style>
  <w:style w:type="character" w:customStyle="1" w:styleId="BriefTitleChar">
    <w:name w:val="Brief Title Char"/>
    <w:basedOn w:val="DefaultParagraphFont"/>
    <w:rsid w:val="009C2CF4"/>
    <w:rPr>
      <w:b/>
      <w:bCs w:val="0"/>
      <w:sz w:val="24"/>
      <w:szCs w:val="24"/>
      <w:u w:val="single"/>
      <w:lang w:val="en-US" w:eastAsia="en-US" w:bidi="ar-SA"/>
    </w:rPr>
  </w:style>
  <w:style w:type="character" w:customStyle="1" w:styleId="BriefTitle2Char">
    <w:name w:val="Brief Title 2 Char"/>
    <w:basedOn w:val="BriefTitleChar"/>
    <w:rsid w:val="009C2CF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9C2CF4"/>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9C2CF4"/>
    <w:rPr>
      <w:rFonts w:ascii="Georgia" w:hAnsi="Georgia" w:hint="default"/>
      <w:b/>
      <w:bCs w:val="0"/>
      <w:sz w:val="24"/>
    </w:rPr>
  </w:style>
  <w:style w:type="character" w:customStyle="1" w:styleId="Emphasis20">
    <w:name w:val="Emphasis 2"/>
    <w:uiPriority w:val="1"/>
    <w:qFormat/>
    <w:rsid w:val="009C2CF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9C2CF4"/>
    <w:rPr>
      <w:rFonts w:ascii="AGaramond" w:hAnsi="AGaramond" w:cs="AGaramond" w:hint="default"/>
      <w:color w:val="211D1E"/>
      <w:sz w:val="14"/>
      <w:szCs w:val="14"/>
    </w:rPr>
  </w:style>
  <w:style w:type="character" w:customStyle="1" w:styleId="CharacterStyle2">
    <w:name w:val="Character Style 2"/>
    <w:uiPriority w:val="99"/>
    <w:rsid w:val="009C2CF4"/>
    <w:rPr>
      <w:sz w:val="20"/>
      <w:szCs w:val="20"/>
    </w:rPr>
  </w:style>
  <w:style w:type="character" w:customStyle="1" w:styleId="cross-head">
    <w:name w:val="cross-head"/>
    <w:rsid w:val="009C2CF4"/>
  </w:style>
  <w:style w:type="character" w:customStyle="1" w:styleId="dateline">
    <w:name w:val="dateline"/>
    <w:rsid w:val="009C2CF4"/>
  </w:style>
  <w:style w:type="character" w:customStyle="1" w:styleId="Subtitle1">
    <w:name w:val="Subtitle1"/>
    <w:rsid w:val="009C2CF4"/>
  </w:style>
  <w:style w:type="character" w:customStyle="1" w:styleId="metaorigin">
    <w:name w:val="meta_origin"/>
    <w:rsid w:val="009C2CF4"/>
  </w:style>
  <w:style w:type="character" w:customStyle="1" w:styleId="mandelbrotrefrag">
    <w:name w:val="mandelbrot_refrag"/>
    <w:rsid w:val="009C2CF4"/>
  </w:style>
  <w:style w:type="character" w:customStyle="1" w:styleId="eminfo">
    <w:name w:val="eminfo"/>
    <w:rsid w:val="009C2CF4"/>
  </w:style>
  <w:style w:type="character" w:customStyle="1" w:styleId="emhighlight">
    <w:name w:val="emhighlight"/>
    <w:rsid w:val="009C2CF4"/>
  </w:style>
  <w:style w:type="character" w:customStyle="1" w:styleId="name">
    <w:name w:val="name"/>
    <w:rsid w:val="009C2CF4"/>
  </w:style>
  <w:style w:type="character" w:customStyle="1" w:styleId="tkrname">
    <w:name w:val="tkrname"/>
    <w:rsid w:val="009C2CF4"/>
  </w:style>
  <w:style w:type="character" w:customStyle="1" w:styleId="tkrchange">
    <w:name w:val="tkrchange"/>
    <w:rsid w:val="009C2CF4"/>
  </w:style>
  <w:style w:type="character" w:customStyle="1" w:styleId="source-org">
    <w:name w:val="source-org"/>
    <w:rsid w:val="009C2CF4"/>
  </w:style>
  <w:style w:type="character" w:customStyle="1" w:styleId="updated">
    <w:name w:val="updated"/>
    <w:rsid w:val="009C2CF4"/>
  </w:style>
  <w:style w:type="character" w:customStyle="1" w:styleId="last">
    <w:name w:val="last"/>
    <w:rsid w:val="009C2CF4"/>
  </w:style>
  <w:style w:type="character" w:customStyle="1" w:styleId="Style11ptBoldUnderline1">
    <w:name w:val="Style 11 pt Bold Underline1"/>
    <w:rsid w:val="009C2CF4"/>
    <w:rPr>
      <w:b/>
      <w:bCs/>
      <w:sz w:val="20"/>
      <w:u w:val="single"/>
    </w:rPr>
  </w:style>
  <w:style w:type="character" w:customStyle="1" w:styleId="StyleStyleunderlineBold11pt">
    <w:name w:val="Style Style underline + Bold + 11 pt"/>
    <w:rsid w:val="009C2CF4"/>
    <w:rPr>
      <w:bCs/>
      <w:sz w:val="20"/>
      <w:u w:val="single"/>
    </w:rPr>
  </w:style>
  <w:style w:type="character" w:customStyle="1" w:styleId="StyleunderlineAsianTimesNewRomanBold">
    <w:name w:val="Style underline + (Asian) Times New Roman Bold"/>
    <w:rsid w:val="009C2CF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9C2CF4"/>
    <w:rPr>
      <w:b/>
      <w:bCs/>
      <w:sz w:val="20"/>
      <w:u w:val="single"/>
      <w:bdr w:val="single" w:sz="4" w:space="0" w:color="auto" w:frame="1"/>
    </w:rPr>
  </w:style>
  <w:style w:type="character" w:customStyle="1" w:styleId="A5">
    <w:name w:val="A5"/>
    <w:uiPriority w:val="99"/>
    <w:rsid w:val="009C2CF4"/>
    <w:rPr>
      <w:rFonts w:ascii="Times New Roman" w:hAnsi="Times New Roman" w:cs="Times New Roman" w:hint="default"/>
      <w:color w:val="000000"/>
      <w:sz w:val="13"/>
      <w:szCs w:val="13"/>
    </w:rPr>
  </w:style>
  <w:style w:type="character" w:customStyle="1" w:styleId="quotepeekbase">
    <w:name w:val="quotepeekbase"/>
    <w:rsid w:val="009C2CF4"/>
  </w:style>
  <w:style w:type="character" w:customStyle="1" w:styleId="cardChar11">
    <w:name w:val="card Char1"/>
    <w:rsid w:val="009C2CF4"/>
    <w:rPr>
      <w:rFonts w:ascii="Calibri" w:eastAsia="Calibri" w:hAnsi="Calibri" w:cs="Calibri" w:hint="default"/>
      <w:sz w:val="24"/>
      <w:szCs w:val="22"/>
      <w:lang w:val="x-none" w:eastAsia="x-none"/>
    </w:rPr>
  </w:style>
  <w:style w:type="character" w:customStyle="1" w:styleId="NormalCard">
    <w:name w:val="Normal Card"/>
    <w:uiPriority w:val="1"/>
    <w:qFormat/>
    <w:rsid w:val="009C2CF4"/>
    <w:rPr>
      <w:rFonts w:ascii="Times New Roman" w:hAnsi="Times New Roman" w:cs="Times New Roman" w:hint="default"/>
      <w:sz w:val="24"/>
    </w:rPr>
  </w:style>
  <w:style w:type="character" w:customStyle="1" w:styleId="HighlightedUnderline0">
    <w:name w:val="Highlighted Underline"/>
    <w:uiPriority w:val="1"/>
    <w:qFormat/>
    <w:rsid w:val="009C2CF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9C2CF4"/>
    <w:rPr>
      <w:rFonts w:ascii="Times New Roman" w:hAnsi="Times New Roman" w:cs="Times New Roman" w:hint="default"/>
      <w:sz w:val="16"/>
      <w:szCs w:val="16"/>
    </w:rPr>
  </w:style>
  <w:style w:type="character" w:customStyle="1" w:styleId="timebox">
    <w:name w:val="timebox"/>
    <w:rsid w:val="009C2CF4"/>
  </w:style>
  <w:style w:type="character" w:customStyle="1" w:styleId="Heading2Subtext">
    <w:name w:val="Heading 2 Subtext"/>
    <w:rsid w:val="009C2CF4"/>
    <w:rPr>
      <w:rFonts w:ascii="Times New Roman" w:hAnsi="Times New Roman" w:cs="Times New Roman" w:hint="default"/>
      <w:sz w:val="16"/>
    </w:rPr>
  </w:style>
  <w:style w:type="character" w:customStyle="1" w:styleId="-SmallText-">
    <w:name w:val="-Small Text-"/>
    <w:rsid w:val="009C2CF4"/>
    <w:rPr>
      <w:rFonts w:ascii="Garamond" w:hAnsi="Garamond" w:hint="default"/>
      <w:sz w:val="16"/>
    </w:rPr>
  </w:style>
  <w:style w:type="character" w:customStyle="1" w:styleId="label">
    <w:name w:val="label"/>
    <w:rsid w:val="009C2CF4"/>
  </w:style>
  <w:style w:type="character" w:customStyle="1" w:styleId="BoldUnderlineCharChar">
    <w:name w:val="BoldUnderline Char Char"/>
    <w:rsid w:val="009C2CF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9C2CF4"/>
  </w:style>
  <w:style w:type="character" w:customStyle="1" w:styleId="FontStyle477">
    <w:name w:val="Font Style477"/>
    <w:basedOn w:val="DefaultParagraphFont"/>
    <w:uiPriority w:val="99"/>
    <w:rsid w:val="009C2CF4"/>
    <w:rPr>
      <w:rFonts w:ascii="Times New Roman" w:hAnsi="Times New Roman" w:cs="Times New Roman" w:hint="default"/>
      <w:sz w:val="18"/>
      <w:szCs w:val="18"/>
    </w:rPr>
  </w:style>
  <w:style w:type="character" w:customStyle="1" w:styleId="FontStyle505">
    <w:name w:val="Font Style505"/>
    <w:basedOn w:val="DefaultParagraphFont"/>
    <w:uiPriority w:val="99"/>
    <w:rsid w:val="009C2CF4"/>
    <w:rPr>
      <w:rFonts w:ascii="Times New Roman" w:hAnsi="Times New Roman" w:cs="Times New Roman" w:hint="default"/>
      <w:sz w:val="18"/>
      <w:szCs w:val="18"/>
    </w:rPr>
  </w:style>
  <w:style w:type="character" w:customStyle="1" w:styleId="FontStyle514">
    <w:name w:val="Font Style514"/>
    <w:basedOn w:val="DefaultParagraphFont"/>
    <w:uiPriority w:val="99"/>
    <w:rsid w:val="009C2CF4"/>
    <w:rPr>
      <w:rFonts w:ascii="Times New Roman" w:hAnsi="Times New Roman" w:cs="Times New Roman" w:hint="default"/>
      <w:sz w:val="14"/>
      <w:szCs w:val="14"/>
    </w:rPr>
  </w:style>
  <w:style w:type="character" w:customStyle="1" w:styleId="FontStyle500">
    <w:name w:val="Font Style500"/>
    <w:basedOn w:val="DefaultParagraphFont"/>
    <w:uiPriority w:val="99"/>
    <w:rsid w:val="009C2CF4"/>
    <w:rPr>
      <w:rFonts w:ascii="Times New Roman" w:hAnsi="Times New Roman" w:cs="Times New Roman" w:hint="default"/>
      <w:b/>
      <w:bCs/>
      <w:sz w:val="16"/>
      <w:szCs w:val="16"/>
    </w:rPr>
  </w:style>
  <w:style w:type="character" w:customStyle="1" w:styleId="CardCite1">
    <w:name w:val="CardCite1"/>
    <w:qFormat/>
    <w:rsid w:val="009C2CF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9C2CF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9C2CF4"/>
    <w:rPr>
      <w:rFonts w:ascii="Times New Roman" w:hAnsi="Times New Roman" w:cs="Times New Roman" w:hint="default"/>
      <w:b/>
      <w:bCs/>
      <w:sz w:val="22"/>
      <w:szCs w:val="22"/>
    </w:rPr>
  </w:style>
  <w:style w:type="character" w:customStyle="1" w:styleId="CharacterStyle3">
    <w:name w:val="Character Style 3"/>
    <w:uiPriority w:val="99"/>
    <w:rsid w:val="009C2CF4"/>
    <w:rPr>
      <w:rFonts w:ascii="Bookman Old Style" w:hAnsi="Bookman Old Style" w:cs="Bookman Old Style" w:hint="default"/>
      <w:spacing w:val="-5"/>
      <w:sz w:val="18"/>
      <w:szCs w:val="18"/>
    </w:rPr>
  </w:style>
  <w:style w:type="character" w:customStyle="1" w:styleId="Style8pt1">
    <w:name w:val="Style 8 pt1"/>
    <w:rsid w:val="009C2CF4"/>
    <w:rPr>
      <w:rFonts w:ascii="Georgia" w:hAnsi="Georgia" w:hint="default"/>
      <w:sz w:val="16"/>
    </w:rPr>
  </w:style>
  <w:style w:type="character" w:customStyle="1" w:styleId="UnderlineStyleChar7">
    <w:name w:val="Underline Style Char7"/>
    <w:rsid w:val="009C2CF4"/>
    <w:rPr>
      <w:rFonts w:ascii="Garamond" w:hAnsi="Garamond" w:hint="default"/>
      <w:sz w:val="22"/>
      <w:szCs w:val="24"/>
      <w:u w:val="single"/>
      <w:lang w:val="en-US" w:eastAsia="en-US" w:bidi="ar-SA"/>
    </w:rPr>
  </w:style>
  <w:style w:type="character" w:customStyle="1" w:styleId="StyleArial6ptBold">
    <w:name w:val="Style Arial 6 pt Bold"/>
    <w:rsid w:val="009C2CF4"/>
    <w:rPr>
      <w:rFonts w:ascii="Arial" w:hAnsi="Arial" w:cs="Arial" w:hint="default"/>
      <w:bCs/>
      <w:sz w:val="12"/>
    </w:rPr>
  </w:style>
  <w:style w:type="character" w:customStyle="1" w:styleId="Heading2Char5">
    <w:name w:val="Heading 2 Char5"/>
    <w:rsid w:val="009C2CF4"/>
    <w:rPr>
      <w:rFonts w:ascii="Garamond" w:hAnsi="Garamond" w:cs="Arial" w:hint="default"/>
      <w:b/>
      <w:bCs/>
      <w:iCs/>
      <w:sz w:val="24"/>
      <w:szCs w:val="28"/>
      <w:lang w:val="en-US" w:eastAsia="en-US" w:bidi="ar-SA"/>
    </w:rPr>
  </w:style>
  <w:style w:type="character" w:customStyle="1" w:styleId="TagGreg">
    <w:name w:val="TagGreg"/>
    <w:uiPriority w:val="1"/>
    <w:qFormat/>
    <w:rsid w:val="009C2CF4"/>
    <w:rPr>
      <w:b/>
      <w:bCs w:val="0"/>
      <w:sz w:val="24"/>
    </w:rPr>
  </w:style>
  <w:style w:type="character" w:customStyle="1" w:styleId="StyleDebateUnderline10pt">
    <w:name w:val="Style Debate Underline + 10 pt"/>
    <w:rsid w:val="009C2CF4"/>
    <w:rPr>
      <w:rFonts w:ascii="Times New Roman" w:hAnsi="Times New Roman" w:cs="Times New Roman" w:hint="default"/>
      <w:sz w:val="20"/>
      <w:szCs w:val="20"/>
      <w:u w:val="single"/>
    </w:rPr>
  </w:style>
  <w:style w:type="character" w:customStyle="1" w:styleId="underlinedCharChar0">
    <w:name w:val="underlined Char Char"/>
    <w:locked/>
    <w:rsid w:val="009C2CF4"/>
    <w:rPr>
      <w:u w:val="single"/>
    </w:rPr>
  </w:style>
  <w:style w:type="character" w:customStyle="1" w:styleId="SourceBold">
    <w:name w:val="Source Bold"/>
    <w:rsid w:val="009C2CF4"/>
    <w:rPr>
      <w:rFonts w:ascii="Arial Narrow" w:hAnsi="Arial Narrow" w:hint="default"/>
      <w:b/>
      <w:bCs w:val="0"/>
      <w:strike w:val="0"/>
      <w:dstrike w:val="0"/>
      <w:sz w:val="24"/>
      <w:u w:val="none"/>
      <w:effect w:val="none"/>
    </w:rPr>
  </w:style>
  <w:style w:type="character" w:customStyle="1" w:styleId="2xBoldUnderline">
    <w:name w:val="2x_Bold_Underline"/>
    <w:rsid w:val="009C2CF4"/>
    <w:rPr>
      <w:b/>
      <w:bCs/>
      <w:sz w:val="24"/>
      <w:u w:val="thick"/>
    </w:rPr>
  </w:style>
  <w:style w:type="character" w:customStyle="1" w:styleId="Dottedunderline">
    <w:name w:val="Dotted underline"/>
    <w:rsid w:val="009C2CF4"/>
    <w:rPr>
      <w:u w:val="dotted"/>
    </w:rPr>
  </w:style>
  <w:style w:type="character" w:customStyle="1" w:styleId="readChar">
    <w:name w:val="read Char"/>
    <w:rsid w:val="009C2CF4"/>
    <w:rPr>
      <w:szCs w:val="22"/>
      <w:u w:val="single"/>
      <w:lang w:val="en-US" w:eastAsia="en-US" w:bidi="ar-SA"/>
    </w:rPr>
  </w:style>
  <w:style w:type="character" w:customStyle="1" w:styleId="underlining0">
    <w:name w:val="underlining"/>
    <w:rsid w:val="009C2CF4"/>
    <w:rPr>
      <w:u w:val="single"/>
    </w:rPr>
  </w:style>
  <w:style w:type="character" w:customStyle="1" w:styleId="btitle">
    <w:name w:val="btitle"/>
    <w:rsid w:val="009C2CF4"/>
  </w:style>
  <w:style w:type="character" w:customStyle="1" w:styleId="green">
    <w:name w:val="green"/>
    <w:rsid w:val="009C2CF4"/>
  </w:style>
  <w:style w:type="character" w:customStyle="1" w:styleId="BodyText20">
    <w:name w:val="Body Text2"/>
    <w:rsid w:val="009C2C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9C2CF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9C2C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9C2CF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9C2CF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9C2CF4"/>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9C2CF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9C2CF4"/>
    <w:rPr>
      <w:rFonts w:ascii="Sylfaen" w:hAnsi="Sylfaen" w:cs="Sylfaen" w:hint="default"/>
      <w:i/>
      <w:iCs/>
      <w:strike w:val="0"/>
      <w:dstrike w:val="0"/>
      <w:sz w:val="19"/>
      <w:szCs w:val="19"/>
      <w:u w:val="none"/>
      <w:effect w:val="none"/>
      <w:shd w:val="clear" w:color="auto" w:fill="FFFFFF"/>
    </w:rPr>
  </w:style>
  <w:style w:type="character" w:customStyle="1" w:styleId="1">
    <w:name w:val="1"/>
    <w:rsid w:val="009C2CF4"/>
    <w:rPr>
      <w:rFonts w:ascii="Arial" w:hAnsi="Arial" w:cs="Arial" w:hint="default"/>
      <w:bCs/>
      <w:sz w:val="20"/>
      <w:u w:val="single"/>
      <w:lang w:val="en-US" w:eastAsia="en-US" w:bidi="ar-SA"/>
    </w:rPr>
  </w:style>
  <w:style w:type="character" w:customStyle="1" w:styleId="CharChar31">
    <w:name w:val="Char Char31"/>
    <w:rsid w:val="009C2CF4"/>
    <w:rPr>
      <w:rFonts w:ascii="Arial" w:hAnsi="Arial" w:cs="Arial" w:hint="default"/>
      <w:b/>
      <w:bCs/>
      <w:iCs/>
      <w:lang w:val="en-US" w:eastAsia="en-US" w:bidi="ar-SA"/>
    </w:rPr>
  </w:style>
  <w:style w:type="character" w:customStyle="1" w:styleId="Subtitle2">
    <w:name w:val="Subtitle2"/>
    <w:rsid w:val="009C2CF4"/>
  </w:style>
  <w:style w:type="character" w:customStyle="1" w:styleId="drop">
    <w:name w:val="drop"/>
    <w:rsid w:val="009C2CF4"/>
  </w:style>
  <w:style w:type="character" w:customStyle="1" w:styleId="bioline">
    <w:name w:val="bioline"/>
    <w:rsid w:val="009C2CF4"/>
  </w:style>
  <w:style w:type="character" w:customStyle="1" w:styleId="articletitle0">
    <w:name w:val="article_title"/>
    <w:rsid w:val="009C2CF4"/>
  </w:style>
  <w:style w:type="character" w:customStyle="1" w:styleId="A4">
    <w:name w:val="A4"/>
    <w:uiPriority w:val="99"/>
    <w:rsid w:val="009C2CF4"/>
    <w:rPr>
      <w:color w:val="000000"/>
    </w:rPr>
  </w:style>
  <w:style w:type="character" w:customStyle="1" w:styleId="s2">
    <w:name w:val="s2"/>
    <w:rsid w:val="009C2CF4"/>
  </w:style>
  <w:style w:type="character" w:customStyle="1" w:styleId="s4">
    <w:name w:val="s4"/>
    <w:rsid w:val="009C2CF4"/>
  </w:style>
  <w:style w:type="character" w:customStyle="1" w:styleId="s5">
    <w:name w:val="s5"/>
    <w:rsid w:val="009C2CF4"/>
  </w:style>
  <w:style w:type="character" w:customStyle="1" w:styleId="cap">
    <w:name w:val="cap"/>
    <w:rsid w:val="009C2CF4"/>
  </w:style>
  <w:style w:type="character" w:customStyle="1" w:styleId="rightsnotice">
    <w:name w:val="rightsnotice"/>
    <w:rsid w:val="009C2CF4"/>
  </w:style>
  <w:style w:type="character" w:customStyle="1" w:styleId="Caption1">
    <w:name w:val="Caption1"/>
    <w:rsid w:val="009C2CF4"/>
  </w:style>
  <w:style w:type="character" w:customStyle="1" w:styleId="credit">
    <w:name w:val="credit"/>
    <w:rsid w:val="009C2CF4"/>
  </w:style>
  <w:style w:type="character" w:customStyle="1" w:styleId="scaps">
    <w:name w:val="scaps"/>
    <w:rsid w:val="009C2CF4"/>
  </w:style>
  <w:style w:type="character" w:customStyle="1" w:styleId="current-article">
    <w:name w:val="current-article"/>
    <w:rsid w:val="009C2CF4"/>
  </w:style>
  <w:style w:type="character" w:customStyle="1" w:styleId="related-current-indicator">
    <w:name w:val="related-current-indicator"/>
    <w:rsid w:val="009C2CF4"/>
  </w:style>
  <w:style w:type="character" w:customStyle="1" w:styleId="bylclear">
    <w:name w:val="bylclear"/>
    <w:rsid w:val="009C2CF4"/>
  </w:style>
  <w:style w:type="character" w:customStyle="1" w:styleId="timestamp">
    <w:name w:val="timestamp"/>
    <w:rsid w:val="009C2CF4"/>
  </w:style>
  <w:style w:type="character" w:customStyle="1" w:styleId="comments">
    <w:name w:val="comments"/>
    <w:rsid w:val="009C2CF4"/>
  </w:style>
  <w:style w:type="character" w:customStyle="1" w:styleId="essaytext">
    <w:name w:val="essaytext"/>
    <w:rsid w:val="009C2CF4"/>
  </w:style>
  <w:style w:type="character" w:customStyle="1" w:styleId="username">
    <w:name w:val="username"/>
    <w:rsid w:val="009C2CF4"/>
  </w:style>
  <w:style w:type="character" w:customStyle="1" w:styleId="toplinks">
    <w:name w:val="toplinks"/>
    <w:rsid w:val="009C2CF4"/>
  </w:style>
  <w:style w:type="character" w:customStyle="1" w:styleId="A3">
    <w:name w:val="A3"/>
    <w:uiPriority w:val="99"/>
    <w:rsid w:val="009C2CF4"/>
    <w:rPr>
      <w:rFonts w:ascii="Perpetua" w:hAnsi="Perpetua" w:cs="Perpetua" w:hint="default"/>
      <w:color w:val="000000"/>
      <w:sz w:val="15"/>
      <w:szCs w:val="15"/>
    </w:rPr>
  </w:style>
  <w:style w:type="character" w:customStyle="1" w:styleId="see">
    <w:name w:val="see"/>
    <w:rsid w:val="009C2CF4"/>
  </w:style>
  <w:style w:type="character" w:customStyle="1" w:styleId="first-letter">
    <w:name w:val="first-letter"/>
    <w:rsid w:val="009C2CF4"/>
  </w:style>
  <w:style w:type="character" w:customStyle="1" w:styleId="focusparagraph">
    <w:name w:val="focusparagraph"/>
    <w:rsid w:val="009C2CF4"/>
  </w:style>
  <w:style w:type="character" w:customStyle="1" w:styleId="lightblue">
    <w:name w:val="lightblue"/>
    <w:rsid w:val="009C2CF4"/>
  </w:style>
  <w:style w:type="character" w:customStyle="1" w:styleId="StyleUnderlineCharChar9pt">
    <w:name w:val="Style Underline Char Char + 9 pt"/>
    <w:rsid w:val="009C2CF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9C2CF4"/>
  </w:style>
  <w:style w:type="character" w:customStyle="1" w:styleId="Title10">
    <w:name w:val="Title1"/>
    <w:rsid w:val="009C2CF4"/>
  </w:style>
  <w:style w:type="character" w:customStyle="1" w:styleId="BoldandUnderlineCharCharCharChar">
    <w:name w:val="Bold and Underline Char Char Char Char"/>
    <w:rsid w:val="009C2CF4"/>
    <w:rPr>
      <w:b/>
      <w:bCs w:val="0"/>
      <w:noProof w:val="0"/>
      <w:u w:val="single"/>
      <w:lang w:val="en-US" w:eastAsia="en-US" w:bidi="ar-SA"/>
    </w:rPr>
  </w:style>
  <w:style w:type="character" w:customStyle="1" w:styleId="FontStyle29">
    <w:name w:val="Font Style29"/>
    <w:uiPriority w:val="99"/>
    <w:rsid w:val="009C2CF4"/>
    <w:rPr>
      <w:rFonts w:ascii="Arial" w:hAnsi="Arial" w:cs="Arial" w:hint="default"/>
      <w:sz w:val="14"/>
      <w:szCs w:val="14"/>
    </w:rPr>
  </w:style>
  <w:style w:type="character" w:customStyle="1" w:styleId="CardsUnderlined">
    <w:name w:val="Cards Underlined"/>
    <w:rsid w:val="009C2CF4"/>
    <w:rPr>
      <w:rFonts w:ascii="Helvetica" w:hAnsi="Helvetica" w:cs="Helvetica" w:hint="default"/>
      <w:sz w:val="22"/>
      <w:szCs w:val="24"/>
      <w:u w:val="thick"/>
    </w:rPr>
  </w:style>
  <w:style w:type="character" w:customStyle="1" w:styleId="titles">
    <w:name w:val="titles"/>
    <w:rsid w:val="009C2CF4"/>
  </w:style>
  <w:style w:type="character" w:customStyle="1" w:styleId="articletext0">
    <w:name w:val="article_text"/>
    <w:rsid w:val="009C2CF4"/>
  </w:style>
  <w:style w:type="character" w:customStyle="1" w:styleId="contentauthor">
    <w:name w:val="contentauthor"/>
    <w:rsid w:val="009C2CF4"/>
  </w:style>
  <w:style w:type="character" w:customStyle="1" w:styleId="subarticleheader">
    <w:name w:val="subarticleheader"/>
    <w:rsid w:val="009C2CF4"/>
  </w:style>
  <w:style w:type="character" w:customStyle="1" w:styleId="spelle">
    <w:name w:val="spelle"/>
    <w:rsid w:val="009C2CF4"/>
  </w:style>
  <w:style w:type="character" w:customStyle="1" w:styleId="grame">
    <w:name w:val="grame"/>
    <w:rsid w:val="009C2CF4"/>
  </w:style>
  <w:style w:type="character" w:customStyle="1" w:styleId="newstitle1">
    <w:name w:val="newstitle1"/>
    <w:rsid w:val="009C2CF4"/>
  </w:style>
  <w:style w:type="character" w:customStyle="1" w:styleId="copy">
    <w:name w:val="copy"/>
    <w:rsid w:val="009C2CF4"/>
  </w:style>
  <w:style w:type="character" w:customStyle="1" w:styleId="topheadline">
    <w:name w:val="topheadline"/>
    <w:rsid w:val="009C2CF4"/>
  </w:style>
  <w:style w:type="character" w:customStyle="1" w:styleId="Stylereduce27pt">
    <w:name w:val="Style reduce2 + 7 pt"/>
    <w:rsid w:val="009C2CF4"/>
    <w:rPr>
      <w:rFonts w:ascii="Times New Roman" w:hAnsi="Times New Roman" w:cs="Arial" w:hint="default"/>
      <w:color w:val="000000"/>
      <w:sz w:val="14"/>
      <w:szCs w:val="22"/>
    </w:rPr>
  </w:style>
  <w:style w:type="character" w:customStyle="1" w:styleId="srtitle">
    <w:name w:val="srtitle"/>
    <w:rsid w:val="009C2CF4"/>
  </w:style>
  <w:style w:type="character" w:customStyle="1" w:styleId="st1">
    <w:name w:val="st1"/>
    <w:rsid w:val="009C2CF4"/>
  </w:style>
  <w:style w:type="character" w:customStyle="1" w:styleId="StyleStyleGaramond">
    <w:name w:val="Style Style Garamond +"/>
    <w:rsid w:val="009C2CF4"/>
    <w:rPr>
      <w:rFonts w:ascii="Garamond" w:hAnsi="Garamond" w:cs="Times New Roman" w:hint="default"/>
      <w:sz w:val="20"/>
    </w:rPr>
  </w:style>
  <w:style w:type="character" w:customStyle="1" w:styleId="quotechar0">
    <w:name w:val="quotechar"/>
    <w:rsid w:val="009C2CF4"/>
  </w:style>
  <w:style w:type="character" w:customStyle="1" w:styleId="boldunderline0">
    <w:name w:val="boldunderline"/>
    <w:rsid w:val="009C2CF4"/>
  </w:style>
  <w:style w:type="character" w:customStyle="1" w:styleId="A8">
    <w:name w:val="A8"/>
    <w:rsid w:val="009C2CF4"/>
    <w:rPr>
      <w:rFonts w:ascii="Scala" w:hAnsi="Scala" w:cs="Scala" w:hint="default"/>
      <w:color w:val="000000"/>
      <w:sz w:val="15"/>
      <w:szCs w:val="15"/>
    </w:rPr>
  </w:style>
  <w:style w:type="character" w:customStyle="1" w:styleId="A0">
    <w:name w:val="A0"/>
    <w:uiPriority w:val="99"/>
    <w:rsid w:val="009C2CF4"/>
    <w:rPr>
      <w:rFonts w:ascii="Scala" w:hAnsi="Scala" w:cs="Scala" w:hint="default"/>
      <w:color w:val="000000"/>
      <w:sz w:val="16"/>
      <w:szCs w:val="16"/>
    </w:rPr>
  </w:style>
  <w:style w:type="character" w:customStyle="1" w:styleId="Date11">
    <w:name w:val="Date11"/>
    <w:rsid w:val="009C2CF4"/>
  </w:style>
  <w:style w:type="character" w:customStyle="1" w:styleId="Boxout">
    <w:name w:val="Box out"/>
    <w:uiPriority w:val="1"/>
    <w:qFormat/>
    <w:rsid w:val="009C2CF4"/>
    <w:rPr>
      <w:rFonts w:ascii="Tahoma" w:hAnsi="Tahoma" w:cs="Tahoma" w:hint="default"/>
      <w:b/>
      <w:bCs w:val="0"/>
      <w:sz w:val="20"/>
      <w:u w:val="single"/>
      <w:bdr w:val="none" w:sz="0" w:space="0" w:color="auto" w:frame="1"/>
      <w:shd w:val="clear" w:color="auto" w:fill="A9E8F5"/>
    </w:rPr>
  </w:style>
  <w:style w:type="character" w:customStyle="1" w:styleId="metad">
    <w:name w:val="metad"/>
    <w:rsid w:val="009C2CF4"/>
  </w:style>
  <w:style w:type="character" w:customStyle="1" w:styleId="sifr-alternate">
    <w:name w:val="sifr-alternate"/>
    <w:rsid w:val="009C2CF4"/>
  </w:style>
  <w:style w:type="character" w:customStyle="1" w:styleId="justify1">
    <w:name w:val="justify1"/>
    <w:rsid w:val="009C2CF4"/>
  </w:style>
  <w:style w:type="character" w:customStyle="1" w:styleId="artbody1">
    <w:name w:val="art_body1"/>
    <w:rsid w:val="009C2CF4"/>
    <w:rPr>
      <w:rFonts w:ascii="Arial" w:hAnsi="Arial" w:cs="Arial" w:hint="default"/>
    </w:rPr>
  </w:style>
  <w:style w:type="character" w:customStyle="1" w:styleId="A1">
    <w:name w:val="A1"/>
    <w:uiPriority w:val="99"/>
    <w:rsid w:val="009C2CF4"/>
    <w:rPr>
      <w:rFonts w:ascii="Book Antiqua" w:hAnsi="Book Antiqua" w:cs="Book Antiqua" w:hint="default"/>
      <w:color w:val="221E1F"/>
      <w:sz w:val="22"/>
      <w:szCs w:val="22"/>
    </w:rPr>
  </w:style>
  <w:style w:type="character" w:customStyle="1" w:styleId="reality">
    <w:name w:val="reality"/>
    <w:rsid w:val="009C2CF4"/>
  </w:style>
  <w:style w:type="character" w:customStyle="1" w:styleId="text2">
    <w:name w:val="text2"/>
    <w:rsid w:val="009C2CF4"/>
  </w:style>
  <w:style w:type="character" w:customStyle="1" w:styleId="StyleUnderlineChar2CharChar11pt">
    <w:name w:val="Style Underline Char2 Char Char + 11 pt"/>
    <w:rsid w:val="009C2CF4"/>
    <w:rPr>
      <w:rFonts w:ascii="Times New Roman" w:hAnsi="Times New Roman" w:cs="Times New Roman" w:hint="default"/>
      <w:sz w:val="20"/>
      <w:u w:val="single"/>
    </w:rPr>
  </w:style>
  <w:style w:type="character" w:customStyle="1" w:styleId="StyleStyleBoldUnderline11pt">
    <w:name w:val="Style Style Bold Underline + 11 pt"/>
    <w:rsid w:val="009C2CF4"/>
    <w:rPr>
      <w:b/>
      <w:bCs/>
      <w:sz w:val="20"/>
      <w:u w:val="single"/>
    </w:rPr>
  </w:style>
  <w:style w:type="character" w:customStyle="1" w:styleId="articlehead2">
    <w:name w:val="articlehead2"/>
    <w:rsid w:val="009C2CF4"/>
  </w:style>
  <w:style w:type="character" w:customStyle="1" w:styleId="pronset">
    <w:name w:val="pronset"/>
    <w:rsid w:val="009C2CF4"/>
  </w:style>
  <w:style w:type="character" w:customStyle="1" w:styleId="prondelim">
    <w:name w:val="prondelim"/>
    <w:rsid w:val="009C2CF4"/>
  </w:style>
  <w:style w:type="character" w:customStyle="1" w:styleId="prontoggle">
    <w:name w:val="pron_toggle"/>
    <w:rsid w:val="009C2CF4"/>
  </w:style>
  <w:style w:type="character" w:customStyle="1" w:styleId="boldface">
    <w:name w:val="boldface"/>
    <w:rsid w:val="009C2CF4"/>
  </w:style>
  <w:style w:type="character" w:customStyle="1" w:styleId="secondary-bf">
    <w:name w:val="secondary-bf"/>
    <w:rsid w:val="009C2CF4"/>
  </w:style>
  <w:style w:type="table" w:styleId="ColorfulGrid-Accent1">
    <w:name w:val="Colorful Grid Accent 1"/>
    <w:basedOn w:val="TableNormal"/>
    <w:link w:val="ColorfulGrid-Accent1Char"/>
    <w:uiPriority w:val="29"/>
    <w:unhideWhenUsed/>
    <w:rsid w:val="009C2CF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9C2CF4"/>
    <w:rPr>
      <w:rFonts w:ascii="Times New Roman" w:hAnsi="Times New Roman" w:cs="Times New Roman" w:hint="default"/>
      <w:iCs/>
      <w:color w:val="000000"/>
      <w:sz w:val="16"/>
    </w:rPr>
  </w:style>
  <w:style w:type="character" w:customStyle="1" w:styleId="Boxout0">
    <w:name w:val="Boxout"/>
    <w:uiPriority w:val="1"/>
    <w:qFormat/>
    <w:rsid w:val="009C2CF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9C2CF4"/>
  </w:style>
  <w:style w:type="character" w:customStyle="1" w:styleId="pg">
    <w:name w:val="pg"/>
    <w:rsid w:val="009C2CF4"/>
  </w:style>
  <w:style w:type="character" w:customStyle="1" w:styleId="detailtitle">
    <w:name w:val="detailtitle"/>
    <w:rsid w:val="009C2CF4"/>
  </w:style>
  <w:style w:type="character" w:customStyle="1" w:styleId="storydate">
    <w:name w:val="storydate"/>
    <w:rsid w:val="009C2CF4"/>
  </w:style>
  <w:style w:type="character" w:customStyle="1" w:styleId="preloadwrap">
    <w:name w:val="preloadwrap"/>
    <w:rsid w:val="009C2CF4"/>
  </w:style>
  <w:style w:type="character" w:customStyle="1" w:styleId="creditwrap">
    <w:name w:val="creditwrap"/>
    <w:rsid w:val="009C2CF4"/>
  </w:style>
  <w:style w:type="character" w:customStyle="1" w:styleId="DefaultChar1">
    <w:name w:val="Default Char1"/>
    <w:rsid w:val="009C2CF4"/>
    <w:rPr>
      <w:noProof w:val="0"/>
      <w:color w:val="000000"/>
      <w:lang w:val="en-US" w:eastAsia="en-US" w:bidi="ar-SA"/>
    </w:rPr>
  </w:style>
  <w:style w:type="character" w:customStyle="1" w:styleId="textunderlineChar0">
    <w:name w:val="text underline Char"/>
    <w:rsid w:val="009C2CF4"/>
    <w:rPr>
      <w:sz w:val="24"/>
      <w:szCs w:val="22"/>
      <w:u w:val="thick"/>
      <w:lang w:val="en-US" w:eastAsia="en-US" w:bidi="ar-SA"/>
    </w:rPr>
  </w:style>
  <w:style w:type="character" w:customStyle="1" w:styleId="BoldChar">
    <w:name w:val="Bold Char"/>
    <w:rsid w:val="009C2CF4"/>
    <w:rPr>
      <w:rFonts w:ascii="Times New Roman" w:eastAsia="Times New Roman" w:hAnsi="Times New Roman" w:cs="Times New Roman" w:hint="default"/>
      <w:b/>
      <w:bCs w:val="0"/>
      <w:szCs w:val="24"/>
    </w:rPr>
  </w:style>
  <w:style w:type="character" w:customStyle="1" w:styleId="pmterms31">
    <w:name w:val="pmterms31"/>
    <w:rsid w:val="009C2CF4"/>
    <w:rPr>
      <w:b/>
      <w:bCs/>
      <w:i w:val="0"/>
      <w:iCs w:val="0"/>
      <w:color w:val="000000"/>
    </w:rPr>
  </w:style>
  <w:style w:type="character" w:customStyle="1" w:styleId="copyrightdescription">
    <w:name w:val="copyrightdescription"/>
    <w:rsid w:val="009C2CF4"/>
  </w:style>
  <w:style w:type="character" w:customStyle="1" w:styleId="ft01">
    <w:name w:val="ft01"/>
    <w:rsid w:val="009C2CF4"/>
    <w:rPr>
      <w:rFonts w:ascii="Times" w:hAnsi="Times" w:cs="Times" w:hint="default"/>
      <w:color w:val="000000"/>
      <w:sz w:val="14"/>
      <w:szCs w:val="14"/>
    </w:rPr>
  </w:style>
  <w:style w:type="character" w:customStyle="1" w:styleId="ft11">
    <w:name w:val="ft11"/>
    <w:rsid w:val="009C2CF4"/>
    <w:rPr>
      <w:rFonts w:ascii="Times" w:hAnsi="Times" w:cs="Times" w:hint="default"/>
      <w:color w:val="000000"/>
      <w:sz w:val="17"/>
      <w:szCs w:val="17"/>
    </w:rPr>
  </w:style>
  <w:style w:type="character" w:customStyle="1" w:styleId="ft21">
    <w:name w:val="ft21"/>
    <w:rsid w:val="009C2CF4"/>
    <w:rPr>
      <w:rFonts w:ascii="Times" w:hAnsi="Times" w:cs="Times" w:hint="default"/>
      <w:color w:val="000000"/>
      <w:sz w:val="15"/>
      <w:szCs w:val="15"/>
    </w:rPr>
  </w:style>
  <w:style w:type="character" w:customStyle="1" w:styleId="ft31">
    <w:name w:val="ft31"/>
    <w:rsid w:val="009C2CF4"/>
    <w:rPr>
      <w:rFonts w:ascii="Times" w:hAnsi="Times" w:cs="Times" w:hint="default"/>
      <w:color w:val="000000"/>
      <w:sz w:val="15"/>
      <w:szCs w:val="15"/>
    </w:rPr>
  </w:style>
  <w:style w:type="character" w:customStyle="1" w:styleId="dquo">
    <w:name w:val="dquo"/>
    <w:rsid w:val="009C2CF4"/>
  </w:style>
  <w:style w:type="character" w:customStyle="1" w:styleId="caps2">
    <w:name w:val="caps2"/>
    <w:rsid w:val="009C2CF4"/>
  </w:style>
  <w:style w:type="character" w:customStyle="1" w:styleId="CardsFont12ptCharCharCharChar">
    <w:name w:val="Cards + Font: 12 pt Char Char Char Char"/>
    <w:rsid w:val="009C2CF4"/>
    <w:rPr>
      <w:sz w:val="24"/>
      <w:szCs w:val="24"/>
      <w:u w:val="thick"/>
      <w:lang w:val="en-US" w:eastAsia="en-US" w:bidi="ar-SA"/>
    </w:rPr>
  </w:style>
  <w:style w:type="character" w:customStyle="1" w:styleId="ccs">
    <w:name w:val="c cs"/>
    <w:rsid w:val="009C2CF4"/>
  </w:style>
  <w:style w:type="character" w:customStyle="1" w:styleId="UnderlinedEvChar">
    <w:name w:val="Underlined Ev Char"/>
    <w:rsid w:val="009C2CF4"/>
    <w:rPr>
      <w:rFonts w:ascii="Times New Roman" w:eastAsia="Times New Roman" w:hAnsi="Times New Roman" w:cs="Times New Roman" w:hint="default"/>
      <w:szCs w:val="24"/>
      <w:u w:val="single"/>
    </w:rPr>
  </w:style>
  <w:style w:type="character" w:customStyle="1" w:styleId="dropshadow">
    <w:name w:val="dropshadow"/>
    <w:rsid w:val="009C2CF4"/>
  </w:style>
  <w:style w:type="character" w:customStyle="1" w:styleId="d05ws">
    <w:name w:val="d05ws"/>
    <w:rsid w:val="009C2CF4"/>
  </w:style>
  <w:style w:type="character" w:customStyle="1" w:styleId="rzibod">
    <w:name w:val="rzibod"/>
    <w:rsid w:val="009C2CF4"/>
  </w:style>
  <w:style w:type="character" w:customStyle="1" w:styleId="StyleBold1">
    <w:name w:val="Style Bold1"/>
    <w:rsid w:val="009C2CF4"/>
    <w:rPr>
      <w:rFonts w:ascii="Georgia" w:hAnsi="Georgia" w:hint="default"/>
      <w:b/>
      <w:bCs/>
      <w:sz w:val="22"/>
    </w:rPr>
  </w:style>
  <w:style w:type="character" w:customStyle="1" w:styleId="headertext">
    <w:name w:val="headertext"/>
    <w:rsid w:val="009C2CF4"/>
  </w:style>
  <w:style w:type="character" w:customStyle="1" w:styleId="endnote-reference">
    <w:name w:val="endnote-reference"/>
    <w:rsid w:val="009C2CF4"/>
  </w:style>
  <w:style w:type="character" w:customStyle="1" w:styleId="officialsname">
    <w:name w:val="official_s_name"/>
    <w:rsid w:val="009C2CF4"/>
  </w:style>
  <w:style w:type="character" w:customStyle="1" w:styleId="audience">
    <w:name w:val="audience"/>
    <w:rsid w:val="009C2CF4"/>
  </w:style>
  <w:style w:type="character" w:customStyle="1" w:styleId="A7">
    <w:name w:val="A7"/>
    <w:uiPriority w:val="99"/>
    <w:rsid w:val="009C2CF4"/>
    <w:rPr>
      <w:rFonts w:ascii="Myriad Pro" w:hAnsi="Myriad Pro" w:cs="Myriad Pro" w:hint="default"/>
      <w:color w:val="0066B1"/>
      <w:sz w:val="22"/>
      <w:szCs w:val="22"/>
    </w:rPr>
  </w:style>
  <w:style w:type="character" w:customStyle="1" w:styleId="normalchar">
    <w:name w:val="normal__char"/>
    <w:rsid w:val="009C2CF4"/>
  </w:style>
  <w:style w:type="character" w:customStyle="1" w:styleId="hyperlink002cheading0020100200028block0020title0029char">
    <w:name w:val="hyperlink_002cheading_00201_0020_0028block_0020title_0029__char"/>
    <w:rsid w:val="009C2CF4"/>
  </w:style>
  <w:style w:type="character" w:customStyle="1" w:styleId="underline002cstyle0020bold0020underlinechar">
    <w:name w:val="underline_002cstyle_0020bold_0020underline__char"/>
    <w:rsid w:val="009C2CF4"/>
  </w:style>
  <w:style w:type="character" w:customStyle="1" w:styleId="copyboldblack">
    <w:name w:val="copyboldblack"/>
    <w:rsid w:val="009C2CF4"/>
  </w:style>
  <w:style w:type="character" w:customStyle="1" w:styleId="copybold">
    <w:name w:val="copybold"/>
    <w:rsid w:val="009C2CF4"/>
  </w:style>
  <w:style w:type="character" w:customStyle="1" w:styleId="author-date0">
    <w:name w:val="author-date"/>
    <w:rsid w:val="009C2CF4"/>
  </w:style>
  <w:style w:type="character" w:customStyle="1" w:styleId="hidden">
    <w:name w:val="hidden"/>
    <w:rsid w:val="009C2CF4"/>
  </w:style>
  <w:style w:type="character" w:customStyle="1" w:styleId="articlebegin">
    <w:name w:val="articlebegin"/>
    <w:rsid w:val="009C2CF4"/>
  </w:style>
  <w:style w:type="character" w:customStyle="1" w:styleId="mediaoverlay">
    <w:name w:val="mediaoverlay"/>
    <w:rsid w:val="009C2CF4"/>
  </w:style>
  <w:style w:type="character" w:customStyle="1" w:styleId="blogcaption">
    <w:name w:val="blog_caption"/>
    <w:rsid w:val="009C2CF4"/>
  </w:style>
  <w:style w:type="character" w:customStyle="1" w:styleId="commnet-abuzz">
    <w:name w:val="commnet-abuzz"/>
    <w:rsid w:val="009C2CF4"/>
  </w:style>
  <w:style w:type="character" w:customStyle="1" w:styleId="fbconnectbuttontext">
    <w:name w:val="fbconnectbutton_text"/>
    <w:rsid w:val="009C2CF4"/>
  </w:style>
  <w:style w:type="character" w:customStyle="1" w:styleId="fbsharecountinner">
    <w:name w:val="fb_share_count_inner"/>
    <w:rsid w:val="009C2CF4"/>
  </w:style>
  <w:style w:type="character" w:customStyle="1" w:styleId="stbuttontext">
    <w:name w:val="stbuttontext"/>
    <w:rsid w:val="009C2CF4"/>
  </w:style>
  <w:style w:type="character" w:customStyle="1" w:styleId="source">
    <w:name w:val="source"/>
    <w:rsid w:val="009C2CF4"/>
  </w:style>
  <w:style w:type="character" w:customStyle="1" w:styleId="pubdate">
    <w:name w:val="pubdate"/>
    <w:rsid w:val="009C2CF4"/>
  </w:style>
  <w:style w:type="character" w:customStyle="1" w:styleId="grey">
    <w:name w:val="grey"/>
    <w:rsid w:val="009C2CF4"/>
  </w:style>
  <w:style w:type="character" w:customStyle="1" w:styleId="postdate">
    <w:name w:val="post_date"/>
    <w:rsid w:val="009C2CF4"/>
  </w:style>
  <w:style w:type="character" w:customStyle="1" w:styleId="bdx">
    <w:name w:val="bdx"/>
    <w:rsid w:val="009C2CF4"/>
  </w:style>
  <w:style w:type="character" w:customStyle="1" w:styleId="bdl">
    <w:name w:val="bdl"/>
    <w:rsid w:val="009C2CF4"/>
  </w:style>
  <w:style w:type="character" w:customStyle="1" w:styleId="breadcrumbitemcurrent">
    <w:name w:val="breadcrumbitemcurrent"/>
    <w:rsid w:val="009C2CF4"/>
  </w:style>
  <w:style w:type="character" w:customStyle="1" w:styleId="bbl">
    <w:name w:val="bbl"/>
    <w:rsid w:val="009C2CF4"/>
  </w:style>
  <w:style w:type="character" w:customStyle="1" w:styleId="Date2">
    <w:name w:val="Date2"/>
    <w:rsid w:val="009C2CF4"/>
  </w:style>
  <w:style w:type="character" w:customStyle="1" w:styleId="company">
    <w:name w:val="company"/>
    <w:rsid w:val="009C2CF4"/>
  </w:style>
  <w:style w:type="character" w:customStyle="1" w:styleId="itxtnewhookspan">
    <w:name w:val="itxtnewhookspan"/>
    <w:rsid w:val="009C2CF4"/>
  </w:style>
  <w:style w:type="character" w:customStyle="1" w:styleId="gstxthlt">
    <w:name w:val="gstxt_hlt"/>
    <w:rsid w:val="009C2CF4"/>
  </w:style>
  <w:style w:type="character" w:customStyle="1" w:styleId="SubtleEmphasis1">
    <w:name w:val="Subtle Emphasis1"/>
    <w:uiPriority w:val="19"/>
    <w:qFormat/>
    <w:rsid w:val="009C2CF4"/>
    <w:rPr>
      <w:rFonts w:ascii="Times New Roman" w:hAnsi="Times New Roman" w:cs="Times New Roman" w:hint="default"/>
      <w:b/>
      <w:bCs w:val="0"/>
      <w:iCs/>
      <w:color w:val="auto"/>
      <w:sz w:val="22"/>
    </w:rPr>
  </w:style>
  <w:style w:type="character" w:customStyle="1" w:styleId="StyleBoldRed">
    <w:name w:val="Style Bold Red"/>
    <w:rsid w:val="009C2CF4"/>
    <w:rPr>
      <w:b/>
      <w:bCs/>
      <w:color w:val="auto"/>
    </w:rPr>
  </w:style>
  <w:style w:type="character" w:customStyle="1" w:styleId="StyleTimesNewRoman8pt">
    <w:name w:val="Style Times New Roman 8 pt"/>
    <w:rsid w:val="009C2CF4"/>
    <w:rPr>
      <w:rFonts w:ascii="Georgia" w:hAnsi="Georgia" w:hint="default"/>
      <w:sz w:val="16"/>
    </w:rPr>
  </w:style>
  <w:style w:type="character" w:customStyle="1" w:styleId="StyleStyle7pt8pt">
    <w:name w:val="Style Style 7 pt + 8 pt"/>
    <w:rsid w:val="009C2CF4"/>
    <w:rPr>
      <w:sz w:val="16"/>
    </w:rPr>
  </w:style>
  <w:style w:type="character" w:customStyle="1" w:styleId="StyleStyleThickunderlineBold1">
    <w:name w:val="Style Style Thick underline + Bold1"/>
    <w:rsid w:val="009C2CF4"/>
    <w:rPr>
      <w:b/>
      <w:bCs/>
      <w:u w:val="thick"/>
    </w:rPr>
  </w:style>
  <w:style w:type="character" w:customStyle="1" w:styleId="StyleUnderline2">
    <w:name w:val="Style Underline2"/>
    <w:rsid w:val="009C2CF4"/>
    <w:rPr>
      <w:u w:val="single"/>
    </w:rPr>
  </w:style>
  <w:style w:type="character" w:customStyle="1" w:styleId="ShrinkText">
    <w:name w:val="Shrink Text"/>
    <w:rsid w:val="009C2CF4"/>
    <w:rPr>
      <w:sz w:val="16"/>
    </w:rPr>
  </w:style>
  <w:style w:type="character" w:customStyle="1" w:styleId="smallcaps">
    <w:name w:val="smallcaps"/>
    <w:rsid w:val="009C2CF4"/>
  </w:style>
  <w:style w:type="character" w:customStyle="1" w:styleId="goldbldtext">
    <w:name w:val="goldbldtext"/>
    <w:rsid w:val="009C2CF4"/>
  </w:style>
  <w:style w:type="character" w:customStyle="1" w:styleId="cardshighlight0">
    <w:name w:val="cardshighlight"/>
    <w:rsid w:val="009C2CF4"/>
  </w:style>
  <w:style w:type="character" w:customStyle="1" w:styleId="cardsfont12pt1">
    <w:name w:val="cardsfont12pt"/>
    <w:rsid w:val="009C2CF4"/>
  </w:style>
  <w:style w:type="character" w:customStyle="1" w:styleId="ft1">
    <w:name w:val="ft1"/>
    <w:rsid w:val="009C2CF4"/>
  </w:style>
  <w:style w:type="character" w:customStyle="1" w:styleId="ft6">
    <w:name w:val="ft6"/>
    <w:rsid w:val="009C2CF4"/>
  </w:style>
  <w:style w:type="character" w:customStyle="1" w:styleId="kicker">
    <w:name w:val="kicker"/>
    <w:rsid w:val="009C2CF4"/>
  </w:style>
  <w:style w:type="character" w:customStyle="1" w:styleId="backcontent">
    <w:name w:val="backcontent"/>
    <w:rsid w:val="009C2CF4"/>
  </w:style>
  <w:style w:type="character" w:customStyle="1" w:styleId="daystmp">
    <w:name w:val="daystmp"/>
    <w:rsid w:val="009C2CF4"/>
  </w:style>
  <w:style w:type="character" w:customStyle="1" w:styleId="cardsfont12ptchar">
    <w:name w:val="cardsfont12ptchar"/>
    <w:rsid w:val="009C2CF4"/>
  </w:style>
  <w:style w:type="character" w:customStyle="1" w:styleId="gal">
    <w:name w:val="gal"/>
    <w:rsid w:val="009C2CF4"/>
  </w:style>
  <w:style w:type="character" w:customStyle="1" w:styleId="submitted">
    <w:name w:val="submitted"/>
    <w:rsid w:val="009C2CF4"/>
  </w:style>
  <w:style w:type="character" w:customStyle="1" w:styleId="imagedateline">
    <w:name w:val="image_dateline"/>
    <w:rsid w:val="009C2CF4"/>
  </w:style>
  <w:style w:type="character" w:customStyle="1" w:styleId="authordatecharchar">
    <w:name w:val="authordatecharchar"/>
    <w:rsid w:val="009C2CF4"/>
  </w:style>
  <w:style w:type="character" w:customStyle="1" w:styleId="style1char0">
    <w:name w:val="style1char"/>
    <w:rsid w:val="009C2CF4"/>
  </w:style>
  <w:style w:type="character" w:customStyle="1" w:styleId="tagcharchar0">
    <w:name w:val="tagcharchar"/>
    <w:rsid w:val="009C2CF4"/>
  </w:style>
  <w:style w:type="character" w:customStyle="1" w:styleId="underlinedcharchar2">
    <w:name w:val="underlinedcharchar"/>
    <w:rsid w:val="009C2CF4"/>
  </w:style>
  <w:style w:type="character" w:customStyle="1" w:styleId="BoxedChar">
    <w:name w:val="Boxed Char"/>
    <w:rsid w:val="009C2CF4"/>
    <w:rPr>
      <w:rFonts w:ascii="Arial Narrow" w:hAnsi="Arial Narrow" w:hint="default"/>
      <w:b/>
      <w:bCs w:val="0"/>
      <w:sz w:val="18"/>
      <w:bdr w:val="single" w:sz="6" w:space="0" w:color="auto" w:frame="1"/>
    </w:rPr>
  </w:style>
  <w:style w:type="character" w:customStyle="1" w:styleId="Style11ptUnderline2">
    <w:name w:val="Style 11 pt Underline2"/>
    <w:rsid w:val="009C2CF4"/>
    <w:rPr>
      <w:sz w:val="20"/>
      <w:u w:val="single"/>
    </w:rPr>
  </w:style>
  <w:style w:type="character" w:customStyle="1" w:styleId="Style11ptBoldUnderline2">
    <w:name w:val="Style 11 pt Bold Underline2"/>
    <w:rsid w:val="009C2CF4"/>
    <w:rPr>
      <w:b/>
      <w:bCs/>
      <w:sz w:val="20"/>
      <w:u w:val="single"/>
    </w:rPr>
  </w:style>
  <w:style w:type="character" w:customStyle="1" w:styleId="nw">
    <w:name w:val="nw"/>
    <w:rsid w:val="009C2CF4"/>
  </w:style>
  <w:style w:type="character" w:customStyle="1" w:styleId="Styleunderline11ptBoldBorderSinglesolidlineAuto">
    <w:name w:val="Style underline + 11 pt Bold Border: : (Single solid line Auto ..."/>
    <w:rsid w:val="009C2CF4"/>
    <w:rPr>
      <w:b/>
      <w:bCs/>
      <w:sz w:val="20"/>
      <w:u w:val="single"/>
      <w:bdr w:val="single" w:sz="4" w:space="0" w:color="auto" w:frame="1"/>
    </w:rPr>
  </w:style>
  <w:style w:type="character" w:customStyle="1" w:styleId="cardCharCharChar1">
    <w:name w:val="card Char Char Char1"/>
    <w:rsid w:val="009C2CF4"/>
    <w:rPr>
      <w:lang w:val="en-US" w:eastAsia="en-US" w:bidi="ar-SA"/>
    </w:rPr>
  </w:style>
  <w:style w:type="character" w:customStyle="1" w:styleId="authors1">
    <w:name w:val="authors1"/>
    <w:rsid w:val="009C2CF4"/>
    <w:rPr>
      <w:rFonts w:ascii="Verdana" w:hAnsi="Verdana" w:hint="default"/>
      <w:b/>
      <w:bCs/>
      <w:color w:val="006699"/>
      <w:sz w:val="20"/>
      <w:szCs w:val="20"/>
    </w:rPr>
  </w:style>
  <w:style w:type="character" w:customStyle="1" w:styleId="headlinesectionlarge">
    <w:name w:val="headline_section_large"/>
    <w:rsid w:val="009C2CF4"/>
  </w:style>
  <w:style w:type="character" w:customStyle="1" w:styleId="Styleunderline11ptBlack">
    <w:name w:val="Style underline + 11 pt Black"/>
    <w:rsid w:val="009C2CF4"/>
    <w:rPr>
      <w:color w:val="000000"/>
      <w:sz w:val="20"/>
      <w:u w:val="single"/>
    </w:rPr>
  </w:style>
  <w:style w:type="character" w:customStyle="1" w:styleId="Styleunderline11ptBoldBlack">
    <w:name w:val="Style underline + 11 pt Bold Black"/>
    <w:rsid w:val="009C2CF4"/>
    <w:rPr>
      <w:b/>
      <w:bCs/>
      <w:color w:val="000000"/>
      <w:sz w:val="20"/>
      <w:u w:val="single"/>
    </w:rPr>
  </w:style>
  <w:style w:type="character" w:customStyle="1" w:styleId="Style11ptBoldBlackUnderline">
    <w:name w:val="Style 11 pt Bold Black Underline"/>
    <w:rsid w:val="009C2CF4"/>
    <w:rPr>
      <w:b/>
      <w:bCs/>
      <w:color w:val="000000"/>
      <w:sz w:val="20"/>
      <w:u w:val="single"/>
    </w:rPr>
  </w:style>
  <w:style w:type="character" w:customStyle="1" w:styleId="Style11ptBoldBlackUnderlineBorderSinglesolidline">
    <w:name w:val="Style 11 pt Bold Black Underline Border: : (Single solid line ..."/>
    <w:rsid w:val="009C2CF4"/>
    <w:rPr>
      <w:b/>
      <w:bCs/>
      <w:color w:val="000000"/>
      <w:sz w:val="20"/>
      <w:u w:val="single"/>
      <w:bdr w:val="single" w:sz="4" w:space="0" w:color="auto" w:frame="1"/>
    </w:rPr>
  </w:style>
  <w:style w:type="character" w:customStyle="1" w:styleId="StyleLatinMeridien-Italic11ptItalicUnderline">
    <w:name w:val="Style (Latin) Meridien-Italic 11 pt Italic Underline"/>
    <w:rsid w:val="009C2CF4"/>
    <w:rPr>
      <w:rFonts w:ascii="Meridien-Italic" w:hAnsi="Meridien-Italic" w:hint="default"/>
      <w:i/>
      <w:iCs/>
      <w:sz w:val="20"/>
      <w:u w:val="single"/>
    </w:rPr>
  </w:style>
  <w:style w:type="character" w:customStyle="1" w:styleId="Citation-AuthorDate">
    <w:name w:val="Citation - Author/Date"/>
    <w:rsid w:val="009C2CF4"/>
    <w:rPr>
      <w:b/>
      <w:bCs w:val="0"/>
      <w:smallCaps/>
      <w:sz w:val="24"/>
      <w:u w:val="single"/>
    </w:rPr>
  </w:style>
  <w:style w:type="character" w:customStyle="1" w:styleId="underlinestylechar0">
    <w:name w:val="underlinestylechar"/>
    <w:rsid w:val="009C2CF4"/>
  </w:style>
  <w:style w:type="character" w:customStyle="1" w:styleId="highlight">
    <w:name w:val="highlight"/>
    <w:rsid w:val="009C2CF4"/>
  </w:style>
  <w:style w:type="character" w:customStyle="1" w:styleId="DottedUnderline0">
    <w:name w:val="Dotted Underline"/>
    <w:rsid w:val="009C2CF4"/>
    <w:rPr>
      <w:rFonts w:ascii="Times New Roman" w:hAnsi="Times New Roman" w:cs="Times New Roman" w:hint="default"/>
      <w:sz w:val="20"/>
      <w:u w:val="dottedHeavy"/>
    </w:rPr>
  </w:style>
  <w:style w:type="character" w:customStyle="1" w:styleId="titleauthoretc">
    <w:name w:val="titleauthoretc"/>
    <w:rsid w:val="009C2CF4"/>
  </w:style>
  <w:style w:type="character" w:customStyle="1" w:styleId="labeltext">
    <w:name w:val="labeltext"/>
    <w:rsid w:val="009C2CF4"/>
  </w:style>
  <w:style w:type="character" w:customStyle="1" w:styleId="viewlink">
    <w:name w:val="viewlink"/>
    <w:rsid w:val="009C2CF4"/>
  </w:style>
  <w:style w:type="character" w:customStyle="1" w:styleId="share">
    <w:name w:val="share"/>
    <w:rsid w:val="009C2CF4"/>
  </w:style>
  <w:style w:type="character" w:customStyle="1" w:styleId="inlinkchart">
    <w:name w:val="inlink_chart"/>
    <w:rsid w:val="009C2CF4"/>
  </w:style>
  <w:style w:type="character" w:customStyle="1" w:styleId="underLight">
    <w:name w:val="underLight"/>
    <w:uiPriority w:val="1"/>
    <w:qFormat/>
    <w:rsid w:val="009C2CF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9C2CF4"/>
  </w:style>
  <w:style w:type="character" w:customStyle="1" w:styleId="author-rss">
    <w:name w:val="author-rss"/>
    <w:rsid w:val="009C2CF4"/>
  </w:style>
  <w:style w:type="character" w:customStyle="1" w:styleId="fbsharecountwrapper">
    <w:name w:val="fb_share_count_wrapper"/>
    <w:rsid w:val="009C2CF4"/>
  </w:style>
  <w:style w:type="character" w:customStyle="1" w:styleId="fbbuttontext">
    <w:name w:val="fb_button_text"/>
    <w:rsid w:val="009C2CF4"/>
  </w:style>
  <w:style w:type="character" w:customStyle="1" w:styleId="hw">
    <w:name w:val="hw"/>
    <w:rsid w:val="009C2CF4"/>
  </w:style>
  <w:style w:type="character" w:customStyle="1" w:styleId="linktotop">
    <w:name w:val="linktotop"/>
    <w:rsid w:val="009C2CF4"/>
  </w:style>
  <w:style w:type="character" w:customStyle="1" w:styleId="maintextbldleft">
    <w:name w:val="maintextbldleft"/>
    <w:rsid w:val="009C2CF4"/>
  </w:style>
  <w:style w:type="character" w:customStyle="1" w:styleId="maintextleft">
    <w:name w:val="maintextleft"/>
    <w:rsid w:val="009C2CF4"/>
  </w:style>
  <w:style w:type="character" w:customStyle="1" w:styleId="descriptionstyle1block">
    <w:name w:val="description style1 block"/>
    <w:rsid w:val="009C2CF4"/>
  </w:style>
  <w:style w:type="character" w:customStyle="1" w:styleId="gutter-right-1">
    <w:name w:val="gutter-right-1"/>
    <w:basedOn w:val="DefaultParagraphFont"/>
    <w:rsid w:val="009C2CF4"/>
  </w:style>
  <w:style w:type="character" w:customStyle="1" w:styleId="ssl3">
    <w:name w:val="ss_l3"/>
    <w:rsid w:val="009C2CF4"/>
  </w:style>
  <w:style w:type="character" w:customStyle="1" w:styleId="FontStyle39">
    <w:name w:val="Font Style39"/>
    <w:uiPriority w:val="99"/>
    <w:rsid w:val="009C2CF4"/>
    <w:rPr>
      <w:rFonts w:ascii="Constantia" w:hAnsi="Constantia" w:cs="Constantia" w:hint="default"/>
      <w:b/>
      <w:bCs/>
      <w:sz w:val="18"/>
      <w:szCs w:val="18"/>
    </w:rPr>
  </w:style>
  <w:style w:type="character" w:customStyle="1" w:styleId="6">
    <w:name w:val="6"/>
    <w:rsid w:val="009C2CF4"/>
    <w:rPr>
      <w:rFonts w:ascii="Arial" w:hAnsi="Arial" w:cs="Arial" w:hint="default"/>
      <w:bCs/>
      <w:sz w:val="20"/>
      <w:u w:val="single"/>
      <w:lang w:val="en-US" w:eastAsia="en-US" w:bidi="ar-SA"/>
    </w:rPr>
  </w:style>
  <w:style w:type="character" w:customStyle="1" w:styleId="Header11">
    <w:name w:val="Header11"/>
    <w:rsid w:val="009C2CF4"/>
  </w:style>
  <w:style w:type="character" w:customStyle="1" w:styleId="posa">
    <w:name w:val="pos(a)"/>
    <w:basedOn w:val="DefaultParagraphFont"/>
    <w:rsid w:val="009C2CF4"/>
  </w:style>
  <w:style w:type="character" w:customStyle="1" w:styleId="u-hiddeninnarrowenv">
    <w:name w:val="u-hiddeninnarrowenv"/>
    <w:basedOn w:val="DefaultParagraphFont"/>
    <w:rsid w:val="009C2CF4"/>
  </w:style>
  <w:style w:type="character" w:customStyle="1" w:styleId="followbutton-bird">
    <w:name w:val="followbutton-bird"/>
    <w:basedOn w:val="DefaultParagraphFont"/>
    <w:rsid w:val="009C2CF4"/>
  </w:style>
  <w:style w:type="character" w:customStyle="1" w:styleId="tweetauthor-name">
    <w:name w:val="tweetauthor-name"/>
    <w:basedOn w:val="DefaultParagraphFont"/>
    <w:rsid w:val="009C2CF4"/>
  </w:style>
  <w:style w:type="character" w:customStyle="1" w:styleId="tweetauthor-verifiedbadge">
    <w:name w:val="tweetauthor-verifiedbadge"/>
    <w:basedOn w:val="DefaultParagraphFont"/>
    <w:rsid w:val="009C2CF4"/>
  </w:style>
  <w:style w:type="character" w:customStyle="1" w:styleId="tweetauthor-screenname">
    <w:name w:val="tweetauthor-screenname"/>
    <w:basedOn w:val="DefaultParagraphFont"/>
    <w:rsid w:val="009C2CF4"/>
  </w:style>
  <w:style w:type="character" w:customStyle="1" w:styleId="u-hiddenvisually">
    <w:name w:val="u-hiddenvisually"/>
    <w:basedOn w:val="DefaultParagraphFont"/>
    <w:rsid w:val="009C2CF4"/>
  </w:style>
  <w:style w:type="character" w:customStyle="1" w:styleId="tweetaction-stat">
    <w:name w:val="tweetaction-stat"/>
    <w:basedOn w:val="DefaultParagraphFont"/>
    <w:rsid w:val="009C2CF4"/>
  </w:style>
  <w:style w:type="character" w:customStyle="1" w:styleId="related">
    <w:name w:val="related"/>
    <w:basedOn w:val="DefaultParagraphFont"/>
    <w:rsid w:val="009C2CF4"/>
  </w:style>
  <w:style w:type="character" w:customStyle="1" w:styleId="related-content">
    <w:name w:val="related-content"/>
    <w:basedOn w:val="DefaultParagraphFont"/>
    <w:rsid w:val="009C2CF4"/>
  </w:style>
  <w:style w:type="character" w:customStyle="1" w:styleId="name-of-author">
    <w:name w:val="name-of-author"/>
    <w:basedOn w:val="DefaultParagraphFont"/>
    <w:rsid w:val="009C2CF4"/>
  </w:style>
  <w:style w:type="character" w:customStyle="1" w:styleId="first-name">
    <w:name w:val="first-name"/>
    <w:basedOn w:val="DefaultParagraphFont"/>
    <w:rsid w:val="009C2CF4"/>
  </w:style>
  <w:style w:type="character" w:customStyle="1" w:styleId="last-name">
    <w:name w:val="last-name"/>
    <w:basedOn w:val="DefaultParagraphFont"/>
    <w:rsid w:val="009C2CF4"/>
  </w:style>
  <w:style w:type="character" w:customStyle="1" w:styleId="caption10">
    <w:name w:val="caption1"/>
    <w:basedOn w:val="DefaultParagraphFont"/>
    <w:rsid w:val="009C2CF4"/>
  </w:style>
  <w:style w:type="character" w:customStyle="1" w:styleId="recirc-text">
    <w:name w:val="&quot;recirc-text”"/>
    <w:basedOn w:val="DefaultParagraphFont"/>
    <w:rsid w:val="009C2CF4"/>
  </w:style>
  <w:style w:type="character" w:customStyle="1" w:styleId="video-icon">
    <w:name w:val="video-icon"/>
    <w:basedOn w:val="DefaultParagraphFont"/>
    <w:rsid w:val="009C2CF4"/>
  </w:style>
  <w:style w:type="character" w:customStyle="1" w:styleId="powa-shot-play-btn-text">
    <w:name w:val="powa-shot-play-btn-text"/>
    <w:basedOn w:val="DefaultParagraphFont"/>
    <w:rsid w:val="009C2CF4"/>
  </w:style>
  <w:style w:type="character" w:customStyle="1" w:styleId="powa-shot-click">
    <w:name w:val="powa-shot-click"/>
    <w:basedOn w:val="DefaultParagraphFont"/>
    <w:rsid w:val="009C2CF4"/>
  </w:style>
  <w:style w:type="character" w:customStyle="1" w:styleId="wpv-blurb">
    <w:name w:val="wpv-blurb"/>
    <w:basedOn w:val="DefaultParagraphFont"/>
    <w:rsid w:val="009C2CF4"/>
  </w:style>
  <w:style w:type="character" w:customStyle="1" w:styleId="pb-caption">
    <w:name w:val="pb-caption"/>
    <w:basedOn w:val="DefaultParagraphFont"/>
    <w:rsid w:val="009C2CF4"/>
  </w:style>
  <w:style w:type="character" w:customStyle="1" w:styleId="Heading5Char1">
    <w:name w:val="Heading 5 Char1"/>
    <w:aliases w:val="Text Char1"/>
    <w:basedOn w:val="DefaultParagraphFont"/>
    <w:semiHidden/>
    <w:rsid w:val="009C2CF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9C2CF4"/>
    <w:rPr>
      <w:vertAlign w:val="baseline"/>
    </w:rPr>
  </w:style>
  <w:style w:type="character" w:customStyle="1" w:styleId="Heading7Char1">
    <w:name w:val="Heading 7 Char1"/>
    <w:basedOn w:val="DefaultParagraphFont"/>
    <w:semiHidden/>
    <w:rsid w:val="009C2CF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9C2CF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9C2CF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9C2CF4"/>
    <w:rPr>
      <w:rFonts w:ascii="Calibri" w:hAnsi="Calibri" w:cs="Calibri"/>
    </w:rPr>
  </w:style>
  <w:style w:type="numbering" w:customStyle="1" w:styleId="NoList2">
    <w:name w:val="No List2"/>
    <w:next w:val="NoList"/>
    <w:uiPriority w:val="99"/>
    <w:semiHidden/>
    <w:unhideWhenUsed/>
    <w:rsid w:val="009C2CF4"/>
  </w:style>
  <w:style w:type="numbering" w:customStyle="1" w:styleId="NoList3">
    <w:name w:val="No List3"/>
    <w:next w:val="NoList"/>
    <w:uiPriority w:val="99"/>
    <w:semiHidden/>
    <w:unhideWhenUsed/>
    <w:rsid w:val="009C2CF4"/>
  </w:style>
  <w:style w:type="numbering" w:customStyle="1" w:styleId="NoList4">
    <w:name w:val="No List4"/>
    <w:next w:val="NoList"/>
    <w:uiPriority w:val="99"/>
    <w:semiHidden/>
    <w:unhideWhenUsed/>
    <w:rsid w:val="009C2CF4"/>
  </w:style>
  <w:style w:type="numbering" w:customStyle="1" w:styleId="NoList5">
    <w:name w:val="No List5"/>
    <w:next w:val="NoList"/>
    <w:semiHidden/>
    <w:unhideWhenUsed/>
    <w:rsid w:val="009C2CF4"/>
  </w:style>
  <w:style w:type="paragraph" w:styleId="BlockText">
    <w:name w:val="Block Text"/>
    <w:basedOn w:val="Normal"/>
    <w:rsid w:val="009C2CF4"/>
    <w:pPr>
      <w:ind w:left="229" w:right="229"/>
    </w:pPr>
    <w:rPr>
      <w:rFonts w:ascii="Verdana" w:eastAsia="Times New Roman" w:hAnsi="Verdana"/>
      <w:sz w:val="16"/>
      <w:szCs w:val="20"/>
    </w:rPr>
  </w:style>
  <w:style w:type="paragraph" w:styleId="NormalIndent">
    <w:name w:val="Normal Indent"/>
    <w:basedOn w:val="Normal"/>
    <w:rsid w:val="009C2CF4"/>
    <w:pPr>
      <w:ind w:left="720"/>
    </w:pPr>
    <w:rPr>
      <w:rFonts w:eastAsia="Times New Roman"/>
      <w:szCs w:val="20"/>
    </w:rPr>
  </w:style>
  <w:style w:type="paragraph" w:styleId="EnvelopeReturn">
    <w:name w:val="envelope return"/>
    <w:basedOn w:val="Normal"/>
    <w:rsid w:val="009C2CF4"/>
    <w:rPr>
      <w:rFonts w:eastAsia="Times New Roman"/>
      <w:sz w:val="24"/>
      <w:szCs w:val="20"/>
    </w:rPr>
  </w:style>
  <w:style w:type="paragraph" w:styleId="EnvelopeAddress">
    <w:name w:val="envelope address"/>
    <w:basedOn w:val="Normal"/>
    <w:rsid w:val="009C2CF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9C2CF4"/>
  </w:style>
  <w:style w:type="numbering" w:customStyle="1" w:styleId="NoList7">
    <w:name w:val="No List7"/>
    <w:next w:val="NoList"/>
    <w:semiHidden/>
    <w:unhideWhenUsed/>
    <w:rsid w:val="009C2CF4"/>
  </w:style>
  <w:style w:type="paragraph" w:styleId="ListBullet">
    <w:name w:val="List Bullet"/>
    <w:basedOn w:val="Normal"/>
    <w:link w:val="ListBulletChar"/>
    <w:uiPriority w:val="99"/>
    <w:unhideWhenUsed/>
    <w:rsid w:val="009C2CF4"/>
    <w:pPr>
      <w:tabs>
        <w:tab w:val="num" w:pos="360"/>
      </w:tabs>
      <w:ind w:left="360" w:hanging="360"/>
      <w:contextualSpacing/>
    </w:pPr>
    <w:rPr>
      <w:rFonts w:eastAsia="Calibri"/>
    </w:rPr>
  </w:style>
  <w:style w:type="table" w:styleId="MediumGrid1">
    <w:name w:val="Medium Grid 1"/>
    <w:basedOn w:val="TableNormal"/>
    <w:uiPriority w:val="67"/>
    <w:rsid w:val="009C2CF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9C2CF4"/>
    <w:rPr>
      <w:rFonts w:ascii="Arial Narrow" w:eastAsia="SimSun" w:hAnsi="Arial Narrow" w:cs="Calibri"/>
      <w:sz w:val="20"/>
      <w:szCs w:val="22"/>
    </w:rPr>
  </w:style>
  <w:style w:type="numbering" w:customStyle="1" w:styleId="NoList11">
    <w:name w:val="No List11"/>
    <w:next w:val="NoList"/>
    <w:uiPriority w:val="99"/>
    <w:semiHidden/>
    <w:unhideWhenUsed/>
    <w:rsid w:val="009C2CF4"/>
  </w:style>
  <w:style w:type="numbering" w:customStyle="1" w:styleId="NoList111">
    <w:name w:val="No List111"/>
    <w:next w:val="NoList"/>
    <w:uiPriority w:val="99"/>
    <w:semiHidden/>
    <w:unhideWhenUsed/>
    <w:rsid w:val="009C2CF4"/>
  </w:style>
  <w:style w:type="numbering" w:customStyle="1" w:styleId="NoList1111">
    <w:name w:val="No List1111"/>
    <w:next w:val="NoList"/>
    <w:uiPriority w:val="99"/>
    <w:semiHidden/>
    <w:unhideWhenUsed/>
    <w:rsid w:val="009C2CF4"/>
  </w:style>
  <w:style w:type="numbering" w:customStyle="1" w:styleId="NoList11111">
    <w:name w:val="No List11111"/>
    <w:next w:val="NoList"/>
    <w:uiPriority w:val="99"/>
    <w:semiHidden/>
    <w:unhideWhenUsed/>
    <w:rsid w:val="009C2CF4"/>
  </w:style>
  <w:style w:type="numbering" w:customStyle="1" w:styleId="NoList111111">
    <w:name w:val="No List111111"/>
    <w:next w:val="NoList"/>
    <w:uiPriority w:val="99"/>
    <w:semiHidden/>
    <w:unhideWhenUsed/>
    <w:rsid w:val="009C2CF4"/>
  </w:style>
  <w:style w:type="numbering" w:customStyle="1" w:styleId="NoList1111111">
    <w:name w:val="No List1111111"/>
    <w:next w:val="NoList"/>
    <w:uiPriority w:val="99"/>
    <w:semiHidden/>
    <w:unhideWhenUsed/>
    <w:rsid w:val="009C2CF4"/>
  </w:style>
  <w:style w:type="numbering" w:customStyle="1" w:styleId="NoList11111111">
    <w:name w:val="No List11111111"/>
    <w:next w:val="NoList"/>
    <w:uiPriority w:val="99"/>
    <w:semiHidden/>
    <w:unhideWhenUsed/>
    <w:rsid w:val="009C2CF4"/>
  </w:style>
  <w:style w:type="numbering" w:customStyle="1" w:styleId="NoList111111111">
    <w:name w:val="No List111111111"/>
    <w:next w:val="NoList"/>
    <w:uiPriority w:val="99"/>
    <w:semiHidden/>
    <w:unhideWhenUsed/>
    <w:rsid w:val="009C2CF4"/>
  </w:style>
  <w:style w:type="numbering" w:customStyle="1" w:styleId="NoList1111111111">
    <w:name w:val="No List1111111111"/>
    <w:next w:val="NoList"/>
    <w:uiPriority w:val="99"/>
    <w:semiHidden/>
    <w:unhideWhenUsed/>
    <w:rsid w:val="009C2CF4"/>
  </w:style>
  <w:style w:type="numbering" w:customStyle="1" w:styleId="NoList11111111111">
    <w:name w:val="No List11111111111"/>
    <w:next w:val="NoList"/>
    <w:uiPriority w:val="99"/>
    <w:semiHidden/>
    <w:unhideWhenUsed/>
    <w:rsid w:val="009C2CF4"/>
  </w:style>
  <w:style w:type="numbering" w:customStyle="1" w:styleId="NoList111111111111">
    <w:name w:val="No List111111111111"/>
    <w:next w:val="NoList"/>
    <w:uiPriority w:val="99"/>
    <w:semiHidden/>
    <w:unhideWhenUsed/>
    <w:rsid w:val="009C2CF4"/>
  </w:style>
  <w:style w:type="numbering" w:customStyle="1" w:styleId="NoList1111111111111">
    <w:name w:val="No List1111111111111"/>
    <w:next w:val="NoList"/>
    <w:uiPriority w:val="99"/>
    <w:semiHidden/>
    <w:unhideWhenUsed/>
    <w:rsid w:val="009C2CF4"/>
  </w:style>
  <w:style w:type="numbering" w:customStyle="1" w:styleId="NoList11111111111111">
    <w:name w:val="No List11111111111111"/>
    <w:next w:val="NoList"/>
    <w:uiPriority w:val="99"/>
    <w:semiHidden/>
    <w:unhideWhenUsed/>
    <w:rsid w:val="009C2CF4"/>
  </w:style>
  <w:style w:type="numbering" w:customStyle="1" w:styleId="NoList111111111111111">
    <w:name w:val="No List111111111111111"/>
    <w:next w:val="NoList"/>
    <w:uiPriority w:val="99"/>
    <w:semiHidden/>
    <w:unhideWhenUsed/>
    <w:rsid w:val="009C2CF4"/>
  </w:style>
  <w:style w:type="numbering" w:customStyle="1" w:styleId="NoList1111111111111111">
    <w:name w:val="No List1111111111111111"/>
    <w:next w:val="NoList"/>
    <w:uiPriority w:val="99"/>
    <w:semiHidden/>
    <w:unhideWhenUsed/>
    <w:rsid w:val="009C2CF4"/>
  </w:style>
  <w:style w:type="numbering" w:customStyle="1" w:styleId="NoList11111111111111111">
    <w:name w:val="No List11111111111111111"/>
    <w:next w:val="NoList"/>
    <w:uiPriority w:val="99"/>
    <w:semiHidden/>
    <w:unhideWhenUsed/>
    <w:rsid w:val="009C2CF4"/>
  </w:style>
  <w:style w:type="character" w:customStyle="1" w:styleId="FontStyle220">
    <w:name w:val="Font Style220"/>
    <w:basedOn w:val="DefaultParagraphFont"/>
    <w:uiPriority w:val="99"/>
    <w:rsid w:val="009C2CF4"/>
    <w:rPr>
      <w:rFonts w:ascii="Candara" w:hAnsi="Candara" w:cs="Candara" w:hint="default"/>
      <w:i/>
      <w:iCs/>
      <w:sz w:val="18"/>
      <w:szCs w:val="18"/>
    </w:rPr>
  </w:style>
  <w:style w:type="character" w:customStyle="1" w:styleId="FontStyle290">
    <w:name w:val="Font Style290"/>
    <w:basedOn w:val="DefaultParagraphFont"/>
    <w:uiPriority w:val="99"/>
    <w:rsid w:val="009C2CF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9C2CF4"/>
    <w:rPr>
      <w:rFonts w:ascii="Arial" w:hAnsi="Arial" w:cs="Arial"/>
      <w:b/>
      <w:bCs/>
      <w:sz w:val="16"/>
      <w:szCs w:val="16"/>
    </w:rPr>
  </w:style>
  <w:style w:type="paragraph" w:customStyle="1" w:styleId="analytic0">
    <w:name w:val="analytic"/>
    <w:basedOn w:val="Normal"/>
    <w:link w:val="analyticChar0"/>
    <w:uiPriority w:val="4"/>
    <w:qFormat/>
    <w:rsid w:val="009C2CF4"/>
    <w:pPr>
      <w:spacing w:before="120"/>
    </w:pPr>
    <w:rPr>
      <w:b/>
      <w:sz w:val="20"/>
    </w:rPr>
  </w:style>
  <w:style w:type="character" w:customStyle="1" w:styleId="analyticChar0">
    <w:name w:val="analytic Char"/>
    <w:basedOn w:val="DefaultParagraphFont"/>
    <w:link w:val="analytic0"/>
    <w:uiPriority w:val="4"/>
    <w:rsid w:val="009C2CF4"/>
    <w:rPr>
      <w:rFonts w:ascii="Calibri" w:hAnsi="Calibri"/>
      <w:b/>
      <w:sz w:val="20"/>
    </w:rPr>
  </w:style>
  <w:style w:type="character" w:customStyle="1" w:styleId="m-5498913268213319940gmail-styleunderline">
    <w:name w:val="m_-5498913268213319940gmail-styleunderline"/>
    <w:basedOn w:val="DefaultParagraphFont"/>
    <w:rsid w:val="009C2CF4"/>
  </w:style>
  <w:style w:type="paragraph" w:customStyle="1" w:styleId="speakable">
    <w:name w:val="speakable"/>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9C2CF4"/>
  </w:style>
  <w:style w:type="character" w:customStyle="1" w:styleId="copyright">
    <w:name w:val="copyright"/>
    <w:basedOn w:val="DefaultParagraphFont"/>
    <w:rsid w:val="009C2CF4"/>
  </w:style>
  <w:style w:type="character" w:customStyle="1" w:styleId="TagCharCharCharChar">
    <w:name w:val="Tag Char Char Char Char"/>
    <w:basedOn w:val="DefaultParagraphFont"/>
    <w:rsid w:val="009C2CF4"/>
    <w:rPr>
      <w:rFonts w:ascii="Calibri" w:hAnsi="Calibri" w:cs="Calibri"/>
      <w:b/>
      <w:sz w:val="24"/>
    </w:rPr>
  </w:style>
  <w:style w:type="paragraph" w:customStyle="1" w:styleId="g-body">
    <w:name w:val="g-body"/>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9C2CF4"/>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9C2CF4"/>
    <w:pPr>
      <w:spacing w:before="100" w:beforeAutospacing="1" w:after="100" w:afterAutospacing="1"/>
    </w:pPr>
    <w:rPr>
      <w:sz w:val="24"/>
    </w:rPr>
  </w:style>
  <w:style w:type="paragraph" w:customStyle="1" w:styleId="style41">
    <w:name w:val="style4"/>
    <w:basedOn w:val="Normal"/>
    <w:uiPriority w:val="99"/>
    <w:qFormat/>
    <w:rsid w:val="009C2CF4"/>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9C2CF4"/>
    <w:pPr>
      <w:spacing w:before="100" w:beforeAutospacing="1" w:after="100" w:afterAutospacing="1"/>
    </w:pPr>
    <w:rPr>
      <w:rFonts w:ascii="Times New Roman" w:hAnsi="Times New Roman"/>
      <w:sz w:val="24"/>
    </w:rPr>
  </w:style>
  <w:style w:type="character" w:customStyle="1" w:styleId="adtext">
    <w:name w:val="adtext"/>
    <w:basedOn w:val="DefaultParagraphFont"/>
    <w:rsid w:val="009C2CF4"/>
  </w:style>
  <w:style w:type="character" w:customStyle="1" w:styleId="UL-Bold">
    <w:name w:val="UL-Bold"/>
    <w:basedOn w:val="DefaultParagraphFont"/>
    <w:rsid w:val="009C2CF4"/>
    <w:rPr>
      <w:u w:val="thick"/>
    </w:rPr>
  </w:style>
  <w:style w:type="character" w:customStyle="1" w:styleId="UL-None">
    <w:name w:val="UL-None"/>
    <w:basedOn w:val="DefaultParagraphFont"/>
    <w:rsid w:val="009C2CF4"/>
    <w:rPr>
      <w:strike w:val="0"/>
      <w:dstrike w:val="0"/>
      <w:u w:val="none"/>
      <w:effect w:val="none"/>
    </w:rPr>
  </w:style>
  <w:style w:type="character" w:customStyle="1" w:styleId="gl">
    <w:name w:val="gl"/>
    <w:basedOn w:val="DefaultParagraphFont"/>
    <w:rsid w:val="009C2CF4"/>
  </w:style>
  <w:style w:type="character" w:customStyle="1" w:styleId="qu730rj69h">
    <w:name w:val="qu730rj69h"/>
    <w:basedOn w:val="DefaultParagraphFont"/>
    <w:rsid w:val="009C2CF4"/>
  </w:style>
  <w:style w:type="paragraph" w:customStyle="1" w:styleId="optext">
    <w:name w:val="optext"/>
    <w:basedOn w:val="Normal"/>
    <w:uiPriority w:val="99"/>
    <w:qFormat/>
    <w:rsid w:val="009C2CF4"/>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9C2CF4"/>
  </w:style>
  <w:style w:type="character" w:customStyle="1" w:styleId="icr880">
    <w:name w:val="icr880"/>
    <w:basedOn w:val="DefaultParagraphFont"/>
    <w:rsid w:val="009C2CF4"/>
  </w:style>
  <w:style w:type="character" w:customStyle="1" w:styleId="hx23q54">
    <w:name w:val="hx23q54"/>
    <w:basedOn w:val="DefaultParagraphFont"/>
    <w:rsid w:val="009C2CF4"/>
  </w:style>
  <w:style w:type="character" w:customStyle="1" w:styleId="m-5348258726587825636gmail-style13ptbold">
    <w:name w:val="m_-5348258726587825636gmail-style13ptbold"/>
    <w:basedOn w:val="DefaultParagraphFont"/>
    <w:rsid w:val="009C2CF4"/>
  </w:style>
  <w:style w:type="character" w:customStyle="1" w:styleId="m-5348258726587825636gmail-styleunderline">
    <w:name w:val="m_-5348258726587825636gmail-styleunderline"/>
    <w:basedOn w:val="DefaultParagraphFont"/>
    <w:rsid w:val="009C2CF4"/>
  </w:style>
  <w:style w:type="paragraph" w:customStyle="1" w:styleId="NoteLevel2">
    <w:name w:val="Note Level 2"/>
    <w:basedOn w:val="Normal"/>
    <w:next w:val="Normal"/>
    <w:uiPriority w:val="99"/>
    <w:qFormat/>
    <w:rsid w:val="009C2CF4"/>
    <w:pPr>
      <w:keepNext/>
      <w:ind w:left="288" w:right="288"/>
    </w:pPr>
    <w:rPr>
      <w:rFonts w:ascii="Georgia" w:eastAsia="MS Gothic" w:hAnsi="Georgia"/>
      <w:szCs w:val="20"/>
    </w:rPr>
  </w:style>
  <w:style w:type="character" w:customStyle="1" w:styleId="UnderlineCharChar1">
    <w:name w:val="Underline Char Char1"/>
    <w:basedOn w:val="DefaultParagraphFont"/>
    <w:rsid w:val="009C2CF4"/>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
    <w:basedOn w:val="DefaultParagraphFont"/>
    <w:uiPriority w:val="1"/>
    <w:qFormat/>
    <w:rsid w:val="009C2CF4"/>
    <w:rPr>
      <w:rFonts w:asciiTheme="majorHAnsi" w:eastAsiaTheme="majorEastAsia" w:hAnsiTheme="majorHAnsi" w:cstheme="majorBidi"/>
      <w:b/>
      <w:bCs/>
      <w:color w:val="4F81BD" w:themeColor="accent1"/>
      <w:sz w:val="26"/>
      <w:szCs w:val="26"/>
    </w:rPr>
  </w:style>
  <w:style w:type="character" w:customStyle="1" w:styleId="m4385445901877740177gmail-styleunderline">
    <w:name w:val="m_4385445901877740177gmail-styleunderline"/>
    <w:basedOn w:val="DefaultParagraphFont"/>
    <w:rsid w:val="009C2CF4"/>
  </w:style>
  <w:style w:type="character" w:customStyle="1" w:styleId="CardsFont12ptCharChar">
    <w:name w:val="Cards + Font: 12 pt Char Char"/>
    <w:basedOn w:val="DefaultParagraphFont"/>
    <w:rsid w:val="009C2CF4"/>
    <w:rPr>
      <w:sz w:val="24"/>
      <w:szCs w:val="24"/>
      <w:u w:val="thick"/>
      <w:lang w:val="en-US" w:eastAsia="en-US" w:bidi="ar-SA"/>
    </w:rPr>
  </w:style>
  <w:style w:type="character" w:customStyle="1" w:styleId="NothingChar1">
    <w:name w:val="Nothing Char1"/>
    <w:basedOn w:val="DefaultParagraphFont"/>
    <w:rsid w:val="009C2CF4"/>
    <w:rPr>
      <w:lang w:val="en-US" w:eastAsia="en-US" w:bidi="ar-SA"/>
    </w:rPr>
  </w:style>
  <w:style w:type="paragraph" w:customStyle="1" w:styleId="useless">
    <w:name w:val="useless"/>
    <w:basedOn w:val="Normal"/>
    <w:uiPriority w:val="99"/>
    <w:qFormat/>
    <w:rsid w:val="009C2CF4"/>
    <w:rPr>
      <w:rFonts w:ascii="Times New Roman" w:eastAsia="Times New Roman" w:hAnsi="Times New Roman"/>
      <w:sz w:val="12"/>
    </w:rPr>
  </w:style>
  <w:style w:type="character" w:customStyle="1" w:styleId="DDIUnderline">
    <w:name w:val="DDI Underline"/>
    <w:qFormat/>
    <w:rsid w:val="009C2CF4"/>
    <w:rPr>
      <w:rFonts w:ascii="Times New Roman" w:hAnsi="Times New Roman"/>
      <w:sz w:val="24"/>
      <w:u w:val="single"/>
    </w:rPr>
  </w:style>
  <w:style w:type="character" w:customStyle="1" w:styleId="Char1">
    <w:name w:val="Char1"/>
    <w:basedOn w:val="DefaultParagraphFont"/>
    <w:rsid w:val="009C2CF4"/>
    <w:rPr>
      <w:rFonts w:cs="Arial"/>
      <w:b/>
      <w:bCs/>
      <w:iCs/>
      <w:sz w:val="24"/>
      <w:szCs w:val="28"/>
      <w:lang w:val="en-US" w:eastAsia="en-US" w:bidi="ar-SA"/>
    </w:rPr>
  </w:style>
  <w:style w:type="paragraph" w:customStyle="1" w:styleId="ALLCAPS">
    <w:name w:val="ALL CAPS"/>
    <w:basedOn w:val="Normal"/>
    <w:link w:val="ALLCAPSChar"/>
    <w:qFormat/>
    <w:rsid w:val="009C2CF4"/>
    <w:rPr>
      <w:rFonts w:ascii="Times New Roman" w:eastAsia="Times New Roman" w:hAnsi="Times New Roman"/>
      <w:b/>
      <w:caps/>
    </w:rPr>
  </w:style>
  <w:style w:type="character" w:customStyle="1" w:styleId="ALLCAPSChar">
    <w:name w:val="ALL CAPS Char"/>
    <w:basedOn w:val="DefaultParagraphFont"/>
    <w:link w:val="ALLCAPS"/>
    <w:rsid w:val="009C2CF4"/>
    <w:rPr>
      <w:rFonts w:ascii="Times New Roman" w:eastAsia="Times New Roman" w:hAnsi="Times New Roman"/>
      <w:b/>
      <w:caps/>
      <w:sz w:val="22"/>
    </w:rPr>
  </w:style>
  <w:style w:type="paragraph" w:customStyle="1" w:styleId="TagCharCharCharCharCharCharChar0">
    <w:name w:val="Tag Char Char Char Char Char Char Char"/>
    <w:basedOn w:val="Normal"/>
    <w:link w:val="TagCharCharCharCharCharCharCharChar"/>
    <w:qFormat/>
    <w:rsid w:val="009C2CF4"/>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9C2CF4"/>
    <w:rPr>
      <w:rFonts w:ascii="Times New Roman" w:eastAsia="Times New Roman" w:hAnsi="Times New Roman"/>
      <w:b/>
    </w:rPr>
  </w:style>
  <w:style w:type="character" w:customStyle="1" w:styleId="10ptnotbold">
    <w:name w:val="10ptnotbold"/>
    <w:basedOn w:val="DefaultParagraphFont"/>
    <w:rsid w:val="009C2CF4"/>
    <w:rPr>
      <w:sz w:val="20"/>
    </w:rPr>
  </w:style>
  <w:style w:type="character" w:customStyle="1" w:styleId="Cites-AuthorDate">
    <w:name w:val="Cites-Author/Date"/>
    <w:rsid w:val="009C2CF4"/>
    <w:rPr>
      <w:rFonts w:ascii="Helvetica" w:hAnsi="Helvetica"/>
      <w:b/>
      <w:sz w:val="22"/>
      <w:szCs w:val="24"/>
      <w:u w:val="thick"/>
    </w:rPr>
  </w:style>
  <w:style w:type="paragraph" w:customStyle="1" w:styleId="CiteTag">
    <w:name w:val="Cite/Tag"/>
    <w:basedOn w:val="Normal"/>
    <w:uiPriority w:val="99"/>
    <w:qFormat/>
    <w:rsid w:val="009C2CF4"/>
    <w:rPr>
      <w:rFonts w:ascii="Times New Roman" w:eastAsia="Cambria" w:hAnsi="Times New Roman"/>
      <w:b/>
    </w:rPr>
  </w:style>
  <w:style w:type="character" w:customStyle="1" w:styleId="CardsFont6ptChar1">
    <w:name w:val="Cards + Font: 6 pt Char1"/>
    <w:basedOn w:val="CardsChar"/>
    <w:link w:val="CardsFont6pt"/>
    <w:rsid w:val="009C2CF4"/>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9C2CF4"/>
  </w:style>
  <w:style w:type="character" w:customStyle="1" w:styleId="m489902567989944824gmail-styleunderline">
    <w:name w:val="m_489902567989944824gmail-styleunderline"/>
    <w:basedOn w:val="DefaultParagraphFont"/>
    <w:rsid w:val="009C2CF4"/>
  </w:style>
  <w:style w:type="character" w:customStyle="1" w:styleId="UnresolvedMention2">
    <w:name w:val="Unresolved Mention2"/>
    <w:basedOn w:val="DefaultParagraphFont"/>
    <w:uiPriority w:val="99"/>
    <w:semiHidden/>
    <w:rsid w:val="009C2CF4"/>
    <w:rPr>
      <w:color w:val="808080"/>
      <w:shd w:val="clear" w:color="auto" w:fill="E6E6E6"/>
    </w:rPr>
  </w:style>
  <w:style w:type="character" w:customStyle="1" w:styleId="swauthor">
    <w:name w:val="sw_author"/>
    <w:rsid w:val="009C2CF4"/>
  </w:style>
  <w:style w:type="character" w:customStyle="1" w:styleId="UnderlineCharChar3">
    <w:name w:val="Underline Char Char3"/>
    <w:rsid w:val="009C2CF4"/>
    <w:rPr>
      <w:szCs w:val="24"/>
      <w:u w:val="single"/>
      <w:lang w:val="en-US" w:eastAsia="en-US" w:bidi="ar-SA"/>
    </w:rPr>
  </w:style>
  <w:style w:type="character" w:customStyle="1" w:styleId="tl8wme">
    <w:name w:val="tl8wme"/>
    <w:basedOn w:val="DefaultParagraphFont"/>
    <w:rsid w:val="009C2CF4"/>
  </w:style>
  <w:style w:type="character" w:customStyle="1" w:styleId="Mention3">
    <w:name w:val="Mention3"/>
    <w:basedOn w:val="DefaultParagraphFont"/>
    <w:uiPriority w:val="99"/>
    <w:semiHidden/>
    <w:unhideWhenUsed/>
    <w:rsid w:val="009C2CF4"/>
    <w:rPr>
      <w:color w:val="2B579A"/>
      <w:shd w:val="clear" w:color="auto" w:fill="E6E6E6"/>
    </w:rPr>
  </w:style>
  <w:style w:type="character" w:customStyle="1" w:styleId="m-5251091010484660064gmail-style13ptbold">
    <w:name w:val="m_-5251091010484660064gmail-style13ptbold"/>
    <w:basedOn w:val="DefaultParagraphFont"/>
    <w:rsid w:val="009C2CF4"/>
  </w:style>
  <w:style w:type="character" w:customStyle="1" w:styleId="m-5251091010484660064gmail-styleunderline">
    <w:name w:val="m_-5251091010484660064gmail-styleunderline"/>
    <w:basedOn w:val="DefaultParagraphFont"/>
    <w:rsid w:val="009C2CF4"/>
  </w:style>
  <w:style w:type="character" w:customStyle="1" w:styleId="tablecaption">
    <w:name w:val="tablecaption"/>
    <w:basedOn w:val="DefaultParagraphFont"/>
    <w:rsid w:val="009C2CF4"/>
  </w:style>
  <w:style w:type="character" w:customStyle="1" w:styleId="StyleLatinHelvetica105ptBlack">
    <w:name w:val="Style (Latin) Helvetica 10.5 pt Black"/>
    <w:basedOn w:val="DefaultParagraphFont"/>
    <w:rsid w:val="009C2CF4"/>
    <w:rPr>
      <w:rFonts w:ascii="Times New Roman" w:hAnsi="Times New Roman"/>
      <w:color w:val="000000"/>
      <w:sz w:val="21"/>
    </w:rPr>
  </w:style>
  <w:style w:type="character" w:customStyle="1" w:styleId="m-413333960618644972gmail-style13ptbold">
    <w:name w:val="m_-413333960618644972gmail-style13ptbold"/>
    <w:basedOn w:val="DefaultParagraphFont"/>
    <w:rsid w:val="009C2CF4"/>
  </w:style>
  <w:style w:type="character" w:customStyle="1" w:styleId="m-413333960618644972gmail-styleunderline">
    <w:name w:val="m_-413333960618644972gmail-styleunderline"/>
    <w:basedOn w:val="DefaultParagraphFont"/>
    <w:rsid w:val="009C2CF4"/>
  </w:style>
  <w:style w:type="character" w:customStyle="1" w:styleId="m8314098763611656848gmail-stylestylebold12pt">
    <w:name w:val="m_8314098763611656848gmail-stylestylebold12pt"/>
    <w:basedOn w:val="DefaultParagraphFont"/>
    <w:rsid w:val="009C2CF4"/>
  </w:style>
  <w:style w:type="character" w:customStyle="1" w:styleId="m8314098763611656848gmail-styleboldunderline">
    <w:name w:val="m_8314098763611656848gmail-styleboldunderline"/>
    <w:basedOn w:val="DefaultParagraphFont"/>
    <w:rsid w:val="009C2CF4"/>
  </w:style>
  <w:style w:type="paragraph" w:customStyle="1" w:styleId="Spacer">
    <w:name w:val="Spacer"/>
    <w:basedOn w:val="Heading1"/>
    <w:link w:val="SpacerChar"/>
    <w:autoRedefine/>
    <w:uiPriority w:val="4"/>
    <w:qFormat/>
    <w:rsid w:val="009C2CF4"/>
    <w:pPr>
      <w:pBdr>
        <w:top w:val="none" w:sz="0" w:space="0" w:color="auto"/>
        <w:left w:val="none" w:sz="0" w:space="0" w:color="auto"/>
        <w:bottom w:val="none" w:sz="0" w:space="0" w:color="auto"/>
        <w:right w:val="none" w:sz="0" w:space="0" w:color="auto"/>
      </w:pBdr>
    </w:pPr>
    <w:rPr>
      <w:rFonts w:ascii="Georgia" w:hAnsi="Georgia"/>
      <w:bCs w:val="0"/>
      <w:sz w:val="24"/>
    </w:rPr>
  </w:style>
  <w:style w:type="character" w:customStyle="1" w:styleId="SpacerChar">
    <w:name w:val="Spacer Char"/>
    <w:basedOn w:val="DefaultParagraphFont"/>
    <w:link w:val="Spacer"/>
    <w:uiPriority w:val="4"/>
    <w:rsid w:val="009C2CF4"/>
    <w:rPr>
      <w:rFonts w:ascii="Georgia" w:eastAsiaTheme="majorEastAsia" w:hAnsi="Georgia" w:cstheme="majorBidi"/>
      <w:b/>
      <w:szCs w:val="32"/>
    </w:rPr>
  </w:style>
  <w:style w:type="paragraph" w:customStyle="1" w:styleId="msonormal0">
    <w:name w:val="msonormal"/>
    <w:basedOn w:val="Normal"/>
    <w:rsid w:val="009C2CF4"/>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9C2CF4"/>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9C2CF4"/>
    <w:rPr>
      <w:rFonts w:ascii="Georgia" w:eastAsia="Times New Roman" w:hAnsi="Georgia" w:cs="Arial" w:hint="default"/>
      <w:b/>
      <w:bCs/>
      <w:kern w:val="32"/>
      <w:sz w:val="28"/>
      <w:szCs w:val="32"/>
    </w:rPr>
  </w:style>
  <w:style w:type="character" w:customStyle="1" w:styleId="SmallChar0">
    <w:name w:val="Small Char"/>
    <w:qFormat/>
    <w:rsid w:val="009C2CF4"/>
    <w:rPr>
      <w:rFonts w:ascii="Arial Narrow" w:hAnsi="Arial Narrow" w:cs="Times New Roman"/>
      <w:color w:val="000000"/>
      <w:sz w:val="16"/>
    </w:rPr>
  </w:style>
  <w:style w:type="character" w:customStyle="1" w:styleId="CiteReal0">
    <w:name w:val="CiteReal"/>
    <w:uiPriority w:val="1"/>
    <w:qFormat/>
    <w:rsid w:val="009C2CF4"/>
    <w:rPr>
      <w:rFonts w:ascii="Arial" w:hAnsi="Arial"/>
      <w:b/>
      <w:sz w:val="24"/>
      <w:u w:val="single"/>
    </w:rPr>
  </w:style>
  <w:style w:type="character" w:customStyle="1" w:styleId="dropcap1">
    <w:name w:val="dropcap1"/>
    <w:rsid w:val="009C2CF4"/>
  </w:style>
  <w:style w:type="paragraph" w:customStyle="1" w:styleId="Style31">
    <w:name w:val="Style31"/>
    <w:basedOn w:val="Normal"/>
    <w:uiPriority w:val="99"/>
    <w:rsid w:val="009C2CF4"/>
    <w:pPr>
      <w:spacing w:line="197" w:lineRule="exact"/>
      <w:jc w:val="both"/>
    </w:pPr>
    <w:rPr>
      <w:rFonts w:ascii="Palatino Linotype" w:hAnsi="Palatino Linotype" w:cs="Palatino Linotype"/>
    </w:rPr>
  </w:style>
  <w:style w:type="paragraph" w:customStyle="1" w:styleId="Style42">
    <w:name w:val="Style42"/>
    <w:basedOn w:val="Normal"/>
    <w:uiPriority w:val="99"/>
    <w:rsid w:val="009C2CF4"/>
    <w:pPr>
      <w:spacing w:line="202" w:lineRule="exact"/>
      <w:jc w:val="both"/>
    </w:pPr>
    <w:rPr>
      <w:rFonts w:ascii="Palatino Linotype" w:hAnsi="Palatino Linotype" w:cs="Palatino Linotype"/>
    </w:rPr>
  </w:style>
  <w:style w:type="paragraph" w:customStyle="1" w:styleId="Style51">
    <w:name w:val="Style51"/>
    <w:basedOn w:val="Normal"/>
    <w:uiPriority w:val="99"/>
    <w:rsid w:val="009C2CF4"/>
    <w:pPr>
      <w:spacing w:line="200" w:lineRule="exact"/>
      <w:jc w:val="both"/>
    </w:pPr>
    <w:rPr>
      <w:rFonts w:ascii="Palatino Linotype" w:hAnsi="Palatino Linotype" w:cs="Palatino Linotype"/>
    </w:rPr>
  </w:style>
  <w:style w:type="character" w:customStyle="1" w:styleId="FontStyle72">
    <w:name w:val="Font Style72"/>
    <w:uiPriority w:val="99"/>
    <w:rsid w:val="009C2CF4"/>
    <w:rPr>
      <w:rFonts w:ascii="Cambria" w:hAnsi="Cambria" w:cs="Cambria" w:hint="default"/>
      <w:sz w:val="16"/>
      <w:szCs w:val="16"/>
    </w:rPr>
  </w:style>
  <w:style w:type="character" w:customStyle="1" w:styleId="FontStyle73">
    <w:name w:val="Font Style73"/>
    <w:uiPriority w:val="99"/>
    <w:rsid w:val="009C2CF4"/>
    <w:rPr>
      <w:rFonts w:ascii="Cambria" w:hAnsi="Cambria" w:cs="Cambria" w:hint="default"/>
      <w:i/>
      <w:iCs/>
      <w:sz w:val="16"/>
      <w:szCs w:val="16"/>
    </w:rPr>
  </w:style>
  <w:style w:type="character" w:customStyle="1" w:styleId="UnderlinestyleChar2">
    <w:name w:val="Underline style Char2"/>
    <w:rsid w:val="009C2CF4"/>
    <w:rPr>
      <w:sz w:val="22"/>
      <w:szCs w:val="24"/>
      <w:u w:val="single"/>
      <w:lang w:val="en-US" w:eastAsia="en-US" w:bidi="ar-SA"/>
    </w:rPr>
  </w:style>
  <w:style w:type="paragraph" w:customStyle="1" w:styleId="CitationCharChar">
    <w:name w:val="Citation Char Char"/>
    <w:basedOn w:val="Normal"/>
    <w:uiPriority w:val="6"/>
    <w:qFormat/>
    <w:rsid w:val="009C2CF4"/>
    <w:pPr>
      <w:ind w:left="1440" w:right="1440"/>
    </w:pPr>
    <w:rPr>
      <w:rFonts w:ascii="Cambria" w:eastAsia="Verdana" w:hAnsi="Cambria" w:cs="Cambria"/>
      <w:szCs w:val="20"/>
      <w:u w:val="single"/>
    </w:rPr>
  </w:style>
  <w:style w:type="character" w:customStyle="1" w:styleId="FontStyle49">
    <w:name w:val="Font Style49"/>
    <w:uiPriority w:val="99"/>
    <w:rsid w:val="009C2CF4"/>
    <w:rPr>
      <w:rFonts w:ascii="Cambria" w:hAnsi="Cambria" w:cs="Cambria"/>
      <w:sz w:val="20"/>
      <w:szCs w:val="20"/>
    </w:rPr>
  </w:style>
  <w:style w:type="character" w:customStyle="1" w:styleId="FontStyle50">
    <w:name w:val="Font Style50"/>
    <w:uiPriority w:val="99"/>
    <w:rsid w:val="009C2CF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9C2CF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9C2CF4"/>
    <w:rPr>
      <w:rFonts w:ascii="Cambria" w:eastAsia="Cambria" w:hAnsi="Cambria" w:cs="Cambria"/>
      <w:spacing w:val="-3"/>
      <w:sz w:val="22"/>
      <w:szCs w:val="20"/>
    </w:rPr>
  </w:style>
  <w:style w:type="character" w:customStyle="1" w:styleId="kn">
    <w:name w:val="kn"/>
    <w:basedOn w:val="DefaultParagraphFont"/>
    <w:rsid w:val="009C2CF4"/>
  </w:style>
  <w:style w:type="character" w:customStyle="1" w:styleId="StyleStyleUnderlineUnderlineStyleBoldUnderlineIntenseEmphas">
    <w:name w:val="Style Style UnderlineUnderlineStyle Bold UnderlineIntense Emphas..."/>
    <w:basedOn w:val="DefaultParagraphFont"/>
    <w:rsid w:val="009C2CF4"/>
    <w:rPr>
      <w:b/>
      <w:bCs/>
      <w:sz w:val="26"/>
      <w:u w:val="single"/>
    </w:rPr>
  </w:style>
  <w:style w:type="character" w:customStyle="1" w:styleId="articoloinside">
    <w:name w:val="articolo_inside"/>
    <w:rsid w:val="009C2CF4"/>
  </w:style>
  <w:style w:type="paragraph" w:customStyle="1" w:styleId="pagetools">
    <w:name w:val="pagetools"/>
    <w:basedOn w:val="Normal"/>
    <w:rsid w:val="009C2CF4"/>
    <w:pPr>
      <w:spacing w:before="100" w:beforeAutospacing="1" w:after="100" w:afterAutospacing="1"/>
    </w:pPr>
    <w:rPr>
      <w:rFonts w:ascii="Cambria" w:eastAsia="Cambria" w:hAnsi="Cambria"/>
      <w:sz w:val="24"/>
    </w:rPr>
  </w:style>
  <w:style w:type="character" w:customStyle="1" w:styleId="desc">
    <w:name w:val="desc"/>
    <w:basedOn w:val="DefaultParagraphFont"/>
    <w:rsid w:val="009C2CF4"/>
  </w:style>
  <w:style w:type="character" w:customStyle="1" w:styleId="job">
    <w:name w:val="job"/>
    <w:basedOn w:val="DefaultParagraphFont"/>
    <w:rsid w:val="009C2CF4"/>
  </w:style>
  <w:style w:type="character" w:customStyle="1" w:styleId="publisher">
    <w:name w:val="publisher"/>
    <w:basedOn w:val="DefaultParagraphFont"/>
    <w:rsid w:val="009C2CF4"/>
  </w:style>
  <w:style w:type="character" w:customStyle="1" w:styleId="pubyear">
    <w:name w:val="pubyear"/>
    <w:basedOn w:val="DefaultParagraphFont"/>
    <w:rsid w:val="009C2CF4"/>
  </w:style>
  <w:style w:type="character" w:customStyle="1" w:styleId="pubcity">
    <w:name w:val="pubcity"/>
    <w:basedOn w:val="DefaultParagraphFont"/>
    <w:rsid w:val="009C2CF4"/>
  </w:style>
  <w:style w:type="character" w:customStyle="1" w:styleId="bodycontentlink">
    <w:name w:val="bodycontentlink"/>
    <w:basedOn w:val="DefaultParagraphFont"/>
    <w:rsid w:val="009C2CF4"/>
  </w:style>
  <w:style w:type="paragraph" w:customStyle="1" w:styleId="C-Text">
    <w:name w:val="C-Text"/>
    <w:basedOn w:val="Normal"/>
    <w:rsid w:val="009C2CF4"/>
    <w:pPr>
      <w:tabs>
        <w:tab w:val="num" w:pos="720"/>
      </w:tabs>
      <w:ind w:left="720" w:hanging="360"/>
    </w:pPr>
    <w:rPr>
      <w:rFonts w:ascii="Book Antiqua" w:hAnsi="Book Antiqua"/>
      <w:sz w:val="24"/>
    </w:rPr>
  </w:style>
  <w:style w:type="character" w:customStyle="1" w:styleId="ecdate">
    <w:name w:val="ec_date"/>
    <w:basedOn w:val="DefaultParagraphFont"/>
    <w:rsid w:val="009C2CF4"/>
    <w:rPr>
      <w:rFonts w:ascii="Symbol" w:hAnsi="Symbol" w:hint="default"/>
      <w:sz w:val="20"/>
      <w:szCs w:val="20"/>
      <w:shd w:val="clear" w:color="auto" w:fill="FFFFFF"/>
    </w:rPr>
  </w:style>
  <w:style w:type="paragraph" w:customStyle="1" w:styleId="ecmsonormal">
    <w:name w:val="ec_msonormal"/>
    <w:basedOn w:val="Normal"/>
    <w:rsid w:val="009C2CF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9C2CF4"/>
  </w:style>
  <w:style w:type="character" w:customStyle="1" w:styleId="articleheadline">
    <w:name w:val="articleheadline"/>
    <w:basedOn w:val="DefaultParagraphFont"/>
    <w:rsid w:val="009C2CF4"/>
  </w:style>
  <w:style w:type="paragraph" w:customStyle="1" w:styleId="u-intro">
    <w:name w:val="u-intro"/>
    <w:basedOn w:val="Normal"/>
    <w:rsid w:val="009C2CF4"/>
    <w:pPr>
      <w:spacing w:before="100" w:beforeAutospacing="1" w:after="100" w:afterAutospacing="1"/>
    </w:pPr>
    <w:rPr>
      <w:rFonts w:ascii="Georgia" w:hAnsi="Georgia"/>
      <w:sz w:val="24"/>
    </w:rPr>
  </w:style>
  <w:style w:type="character" w:customStyle="1" w:styleId="u-byline">
    <w:name w:val="u-byline"/>
    <w:basedOn w:val="DefaultParagraphFont"/>
    <w:rsid w:val="009C2CF4"/>
  </w:style>
  <w:style w:type="character" w:customStyle="1" w:styleId="articlebya">
    <w:name w:val="articleby_a"/>
    <w:basedOn w:val="DefaultParagraphFont"/>
    <w:rsid w:val="009C2CF4"/>
  </w:style>
  <w:style w:type="character" w:customStyle="1" w:styleId="popupwinby">
    <w:name w:val="popupwinby"/>
    <w:basedOn w:val="DefaultParagraphFont"/>
    <w:rsid w:val="009C2CF4"/>
  </w:style>
  <w:style w:type="character" w:customStyle="1" w:styleId="storyheader">
    <w:name w:val="storyheader"/>
    <w:basedOn w:val="DefaultParagraphFont"/>
    <w:rsid w:val="009C2CF4"/>
  </w:style>
  <w:style w:type="character" w:customStyle="1" w:styleId="marron">
    <w:name w:val="marron"/>
    <w:basedOn w:val="DefaultParagraphFont"/>
    <w:rsid w:val="009C2CF4"/>
  </w:style>
  <w:style w:type="paragraph" w:customStyle="1" w:styleId="StyleNormalWeb10pt">
    <w:name w:val="Style Normal (Web) + 10 pt"/>
    <w:basedOn w:val="NormalWeb"/>
    <w:next w:val="Normal"/>
    <w:rsid w:val="009C2CF4"/>
    <w:rPr>
      <w:rFonts w:ascii="Bookman Old Style" w:eastAsiaTheme="minorHAnsi" w:hAnsi="Bookman Old Style"/>
      <w:sz w:val="20"/>
      <w:szCs w:val="22"/>
      <w:lang w:bidi="ar-SA"/>
    </w:rPr>
  </w:style>
  <w:style w:type="character" w:customStyle="1" w:styleId="StyleNormalWeb10ptChar">
    <w:name w:val="Style Normal (Web) + 10 pt Char"/>
    <w:basedOn w:val="DefaultParagraphFont"/>
    <w:rsid w:val="009C2CF4"/>
    <w:rPr>
      <w:szCs w:val="24"/>
      <w:lang w:val="en-US" w:eastAsia="en-US" w:bidi="ar-SA"/>
    </w:rPr>
  </w:style>
  <w:style w:type="paragraph" w:customStyle="1" w:styleId="TagCiteShells">
    <w:name w:val="Tag/Cite/Shells"/>
    <w:basedOn w:val="Normal"/>
    <w:rsid w:val="009C2CF4"/>
    <w:rPr>
      <w:rFonts w:ascii="Georgia" w:hAnsi="Georgia"/>
      <w:b/>
    </w:rPr>
  </w:style>
  <w:style w:type="paragraph" w:customStyle="1" w:styleId="DefinitionTerm">
    <w:name w:val="Definition Term"/>
    <w:basedOn w:val="Normal"/>
    <w:next w:val="Normal"/>
    <w:rsid w:val="009C2CF4"/>
    <w:rPr>
      <w:rFonts w:ascii="Georgia" w:hAnsi="Georgia"/>
      <w:snapToGrid w:val="0"/>
      <w:sz w:val="24"/>
    </w:rPr>
  </w:style>
  <w:style w:type="character" w:customStyle="1" w:styleId="Style3CharChar">
    <w:name w:val="Style3 Char Char"/>
    <w:basedOn w:val="DefaultParagraphFont"/>
    <w:rsid w:val="009C2CF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9C2CF4"/>
    <w:pPr>
      <w:spacing w:after="60"/>
    </w:pPr>
    <w:rPr>
      <w:rFonts w:ascii="Georgia" w:eastAsia="Segoe UI" w:hAnsi="Georgia" w:cs="Cambria"/>
      <w:bCs w:val="0"/>
      <w:caps/>
      <w:sz w:val="20"/>
      <w:lang w:eastAsia="zh-CN"/>
    </w:rPr>
  </w:style>
  <w:style w:type="character" w:customStyle="1" w:styleId="NormalChar0">
    <w:name w:val="Normal Char"/>
    <w:basedOn w:val="DefaultParagraphFont"/>
    <w:rsid w:val="009C2CF4"/>
    <w:rPr>
      <w:lang w:eastAsia="en-US"/>
    </w:rPr>
  </w:style>
  <w:style w:type="character" w:customStyle="1" w:styleId="BoldUnderlineChar2">
    <w:name w:val="Bold + Underline Char"/>
    <w:basedOn w:val="DefaultParagraphFont"/>
    <w:rsid w:val="009C2CF4"/>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9C2CF4"/>
    <w:pPr>
      <w:autoSpaceDE w:val="0"/>
      <w:autoSpaceDN w:val="0"/>
      <w:adjustRightInd w:val="0"/>
      <w:ind w:left="432" w:right="432"/>
      <w:jc w:val="both"/>
    </w:pPr>
    <w:rPr>
      <w:rFonts w:ascii="Georgia" w:hAnsi="Georgia"/>
      <w:sz w:val="24"/>
      <w:u w:val="thick"/>
    </w:rPr>
  </w:style>
  <w:style w:type="character" w:customStyle="1" w:styleId="citationiacgale">
    <w:name w:val="citation iac gale"/>
    <w:basedOn w:val="DefaultParagraphFont"/>
    <w:rsid w:val="009C2CF4"/>
  </w:style>
  <w:style w:type="character" w:customStyle="1" w:styleId="CharacterStyle7">
    <w:name w:val="Character Style 7"/>
    <w:rsid w:val="009C2CF4"/>
    <w:rPr>
      <w:rFonts w:ascii="Trebuchet MS" w:hAnsi="Trebuchet MS" w:cs="Trebuchet MS"/>
      <w:sz w:val="20"/>
      <w:szCs w:val="20"/>
      <w:u w:val="single"/>
    </w:rPr>
  </w:style>
  <w:style w:type="character" w:customStyle="1" w:styleId="StyleStyle4Char">
    <w:name w:val="Style Style4 + Char"/>
    <w:basedOn w:val="DefaultParagraphFont"/>
    <w:rsid w:val="009C2CF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9C2CF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9C2CF4"/>
    <w:rPr>
      <w:rFonts w:ascii="Symbol" w:hAnsi="Symbol"/>
      <w:sz w:val="21"/>
      <w:szCs w:val="21"/>
      <w:u w:val="thick"/>
    </w:rPr>
  </w:style>
  <w:style w:type="character" w:customStyle="1" w:styleId="UnderlinedEvidenceCharChar">
    <w:name w:val="Underlined Evidence Char Char"/>
    <w:basedOn w:val="DefaultParagraphFont"/>
    <w:rsid w:val="009C2CF4"/>
    <w:rPr>
      <w:rFonts w:ascii="Symbol" w:hAnsi="Symbol"/>
      <w:sz w:val="21"/>
      <w:szCs w:val="21"/>
      <w:u w:val="thick"/>
      <w:lang w:val="en-US" w:eastAsia="en-US" w:bidi="ar-SA"/>
    </w:rPr>
  </w:style>
  <w:style w:type="character" w:styleId="PlaceholderText">
    <w:name w:val="Placeholder Text"/>
    <w:basedOn w:val="DefaultParagraphFont"/>
    <w:uiPriority w:val="99"/>
    <w:rsid w:val="009C2CF4"/>
    <w:rPr>
      <w:color w:val="808080"/>
    </w:rPr>
  </w:style>
  <w:style w:type="paragraph" w:customStyle="1" w:styleId="Cite8">
    <w:name w:val="Cite8"/>
    <w:basedOn w:val="Normal"/>
    <w:autoRedefine/>
    <w:qFormat/>
    <w:rsid w:val="009C2CF4"/>
    <w:rPr>
      <w:rFonts w:ascii="Trebuchet MS" w:eastAsia="Verdana" w:hAnsi="Trebuchet MS" w:cs="Cambria"/>
      <w:sz w:val="16"/>
    </w:rPr>
  </w:style>
  <w:style w:type="paragraph" w:customStyle="1" w:styleId="8font">
    <w:name w:val="8font"/>
    <w:basedOn w:val="Normal"/>
    <w:next w:val="Normal"/>
    <w:autoRedefine/>
    <w:qFormat/>
    <w:rsid w:val="009C2CF4"/>
    <w:rPr>
      <w:rFonts w:ascii="Georgia" w:eastAsia="Cambria Math" w:hAnsi="Georgia" w:cs="Cambria"/>
      <w:sz w:val="16"/>
      <w:szCs w:val="16"/>
    </w:rPr>
  </w:style>
  <w:style w:type="character" w:customStyle="1" w:styleId="NoterefInText">
    <w:name w:val="_NoterefInText"/>
    <w:uiPriority w:val="99"/>
    <w:rsid w:val="009C2CF4"/>
    <w:rPr>
      <w:rFonts w:cs="AKDPE C+ Utopia"/>
      <w:color w:val="000000"/>
    </w:rPr>
  </w:style>
  <w:style w:type="character" w:customStyle="1" w:styleId="postauthor">
    <w:name w:val="postauthor"/>
    <w:basedOn w:val="DefaultParagraphFont"/>
    <w:rsid w:val="009C2CF4"/>
  </w:style>
  <w:style w:type="paragraph" w:customStyle="1" w:styleId="notes-source-hasnotes">
    <w:name w:val="notes-source-hasnotes"/>
    <w:basedOn w:val="Normal"/>
    <w:rsid w:val="009C2CF4"/>
    <w:pPr>
      <w:spacing w:before="100" w:beforeAutospacing="1" w:after="100" w:afterAutospacing="1"/>
    </w:pPr>
    <w:rPr>
      <w:rFonts w:ascii="Tahoma" w:hAnsi="Tahoma"/>
      <w:szCs w:val="20"/>
    </w:rPr>
  </w:style>
  <w:style w:type="character" w:customStyle="1" w:styleId="span">
    <w:name w:val="span"/>
    <w:basedOn w:val="DefaultParagraphFont"/>
    <w:rsid w:val="009C2CF4"/>
  </w:style>
  <w:style w:type="character" w:customStyle="1" w:styleId="maintitle">
    <w:name w:val="maintitle"/>
    <w:basedOn w:val="DefaultParagraphFont"/>
    <w:rsid w:val="009C2CF4"/>
  </w:style>
  <w:style w:type="character" w:customStyle="1" w:styleId="thirdparty-logo">
    <w:name w:val="thirdparty-logo"/>
    <w:basedOn w:val="DefaultParagraphFont"/>
    <w:rsid w:val="009C2CF4"/>
  </w:style>
  <w:style w:type="character" w:customStyle="1" w:styleId="posted">
    <w:name w:val="posted"/>
    <w:basedOn w:val="DefaultParagraphFont"/>
    <w:rsid w:val="009C2CF4"/>
  </w:style>
  <w:style w:type="character" w:customStyle="1" w:styleId="ticker">
    <w:name w:val="ticker"/>
    <w:basedOn w:val="DefaultParagraphFont"/>
    <w:rsid w:val="009C2CF4"/>
  </w:style>
  <w:style w:type="paragraph" w:customStyle="1" w:styleId="articlemeta">
    <w:name w:val="articlemeta"/>
    <w:basedOn w:val="Normal"/>
    <w:rsid w:val="009C2CF4"/>
    <w:pPr>
      <w:spacing w:before="100" w:beforeAutospacing="1" w:after="100" w:afterAutospacing="1"/>
    </w:pPr>
    <w:rPr>
      <w:rFonts w:ascii="Tahoma" w:hAnsi="Tahoma"/>
      <w:szCs w:val="20"/>
    </w:rPr>
  </w:style>
  <w:style w:type="character" w:customStyle="1" w:styleId="vcard">
    <w:name w:val="vcard"/>
    <w:basedOn w:val="DefaultParagraphFont"/>
    <w:rsid w:val="009C2CF4"/>
  </w:style>
  <w:style w:type="character" w:customStyle="1" w:styleId="print-footnote">
    <w:name w:val="print-footnote"/>
    <w:basedOn w:val="DefaultParagraphFont"/>
    <w:rsid w:val="009C2CF4"/>
  </w:style>
  <w:style w:type="character" w:customStyle="1" w:styleId="datestring">
    <w:name w:val="datestring"/>
    <w:basedOn w:val="DefaultParagraphFont"/>
    <w:rsid w:val="009C2CF4"/>
  </w:style>
  <w:style w:type="paragraph" w:customStyle="1" w:styleId="noindent0">
    <w:name w:val="no_indent"/>
    <w:basedOn w:val="Normal"/>
    <w:rsid w:val="009C2CF4"/>
    <w:pPr>
      <w:spacing w:before="100" w:beforeAutospacing="1" w:after="100" w:afterAutospacing="1"/>
    </w:pPr>
    <w:rPr>
      <w:rFonts w:ascii="Tahoma" w:hAnsi="Tahoma"/>
      <w:szCs w:val="20"/>
    </w:rPr>
  </w:style>
  <w:style w:type="character" w:customStyle="1" w:styleId="email">
    <w:name w:val="email"/>
    <w:basedOn w:val="DefaultParagraphFont"/>
    <w:rsid w:val="009C2CF4"/>
  </w:style>
  <w:style w:type="paragraph" w:customStyle="1" w:styleId="left">
    <w:name w:val="left"/>
    <w:basedOn w:val="Normal"/>
    <w:rsid w:val="009C2CF4"/>
    <w:pPr>
      <w:spacing w:before="100" w:beforeAutospacing="1" w:after="100" w:afterAutospacing="1"/>
    </w:pPr>
    <w:rPr>
      <w:rFonts w:ascii="Tahoma" w:hAnsi="Tahoma"/>
      <w:szCs w:val="20"/>
    </w:rPr>
  </w:style>
  <w:style w:type="paragraph" w:customStyle="1" w:styleId="right">
    <w:name w:val="right"/>
    <w:basedOn w:val="Normal"/>
    <w:rsid w:val="009C2CF4"/>
    <w:pPr>
      <w:spacing w:before="100" w:beforeAutospacing="1" w:after="100" w:afterAutospacing="1"/>
    </w:pPr>
    <w:rPr>
      <w:rFonts w:ascii="Tahoma" w:hAnsi="Tahoma"/>
      <w:szCs w:val="20"/>
    </w:rPr>
  </w:style>
  <w:style w:type="character" w:customStyle="1" w:styleId="gptad">
    <w:name w:val="gptad"/>
    <w:basedOn w:val="DefaultParagraphFont"/>
    <w:rsid w:val="009C2CF4"/>
  </w:style>
  <w:style w:type="paragraph" w:customStyle="1" w:styleId="creditpostedmodified">
    <w:name w:val="credit_posted_modified"/>
    <w:basedOn w:val="Normal"/>
    <w:rsid w:val="009C2CF4"/>
    <w:pPr>
      <w:spacing w:before="100" w:beforeAutospacing="1" w:after="100" w:afterAutospacing="1"/>
    </w:pPr>
    <w:rPr>
      <w:rFonts w:ascii="Tahoma" w:hAnsi="Tahoma"/>
      <w:szCs w:val="20"/>
    </w:rPr>
  </w:style>
  <w:style w:type="character" w:customStyle="1" w:styleId="creditline">
    <w:name w:val="creditline"/>
    <w:basedOn w:val="DefaultParagraphFont"/>
    <w:rsid w:val="009C2CF4"/>
  </w:style>
  <w:style w:type="character" w:customStyle="1" w:styleId="grd">
    <w:name w:val="grd"/>
    <w:basedOn w:val="DefaultParagraphFont"/>
    <w:rsid w:val="009C2CF4"/>
  </w:style>
  <w:style w:type="paragraph" w:customStyle="1" w:styleId="hs-text-container">
    <w:name w:val="hs-text-container"/>
    <w:basedOn w:val="Normal"/>
    <w:rsid w:val="009C2CF4"/>
    <w:pPr>
      <w:spacing w:before="100" w:beforeAutospacing="1" w:after="100" w:afterAutospacing="1"/>
    </w:pPr>
    <w:rPr>
      <w:rFonts w:ascii="Tahoma" w:hAnsi="Tahoma"/>
      <w:szCs w:val="20"/>
    </w:rPr>
  </w:style>
  <w:style w:type="character" w:customStyle="1" w:styleId="created">
    <w:name w:val="created"/>
    <w:basedOn w:val="DefaultParagraphFont"/>
    <w:rsid w:val="009C2CF4"/>
  </w:style>
  <w:style w:type="character" w:customStyle="1" w:styleId="changed">
    <w:name w:val="changed"/>
    <w:basedOn w:val="DefaultParagraphFont"/>
    <w:rsid w:val="009C2CF4"/>
  </w:style>
  <w:style w:type="character" w:customStyle="1" w:styleId="article-author-name">
    <w:name w:val="article-author-name"/>
    <w:basedOn w:val="DefaultParagraphFont"/>
    <w:rsid w:val="009C2CF4"/>
  </w:style>
  <w:style w:type="character" w:customStyle="1" w:styleId="bioexcerpt">
    <w:name w:val="bio_excerpt"/>
    <w:basedOn w:val="DefaultParagraphFont"/>
    <w:rsid w:val="009C2CF4"/>
  </w:style>
  <w:style w:type="character" w:customStyle="1" w:styleId="commentcount">
    <w:name w:val="comment_count"/>
    <w:basedOn w:val="DefaultParagraphFont"/>
    <w:rsid w:val="009C2CF4"/>
  </w:style>
  <w:style w:type="character" w:customStyle="1" w:styleId="searchtermshighlighted">
    <w:name w:val="searchtermshighlighted"/>
    <w:basedOn w:val="DefaultParagraphFont"/>
    <w:rsid w:val="009C2CF4"/>
  </w:style>
  <w:style w:type="character" w:customStyle="1" w:styleId="contributornametrigger">
    <w:name w:val="contributornametrigger"/>
    <w:basedOn w:val="DefaultParagraphFont"/>
    <w:rsid w:val="009C2CF4"/>
  </w:style>
  <w:style w:type="character" w:customStyle="1" w:styleId="bylinepipe">
    <w:name w:val="bylinepipe"/>
    <w:basedOn w:val="DefaultParagraphFont"/>
    <w:rsid w:val="009C2CF4"/>
  </w:style>
  <w:style w:type="character" w:customStyle="1" w:styleId="lucenesearchresulturlb">
    <w:name w:val="lucene_search_result_url_b"/>
    <w:basedOn w:val="DefaultParagraphFont"/>
    <w:rsid w:val="009C2CF4"/>
  </w:style>
  <w:style w:type="character" w:customStyle="1" w:styleId="faculty-title">
    <w:name w:val="faculty-title"/>
    <w:basedOn w:val="DefaultParagraphFont"/>
    <w:rsid w:val="009C2CF4"/>
  </w:style>
  <w:style w:type="character" w:customStyle="1" w:styleId="count">
    <w:name w:val="count"/>
    <w:basedOn w:val="DefaultParagraphFont"/>
    <w:rsid w:val="009C2CF4"/>
  </w:style>
  <w:style w:type="character" w:customStyle="1" w:styleId="volume">
    <w:name w:val="volume"/>
    <w:basedOn w:val="DefaultParagraphFont"/>
    <w:rsid w:val="009C2CF4"/>
  </w:style>
  <w:style w:type="character" w:customStyle="1" w:styleId="issue">
    <w:name w:val="issue"/>
    <w:basedOn w:val="DefaultParagraphFont"/>
    <w:rsid w:val="009C2CF4"/>
  </w:style>
  <w:style w:type="character" w:customStyle="1" w:styleId="pages">
    <w:name w:val="pages"/>
    <w:basedOn w:val="DefaultParagraphFont"/>
    <w:rsid w:val="009C2CF4"/>
  </w:style>
  <w:style w:type="character" w:customStyle="1" w:styleId="field-content">
    <w:name w:val="field-content"/>
    <w:basedOn w:val="DefaultParagraphFont"/>
    <w:rsid w:val="009C2CF4"/>
  </w:style>
  <w:style w:type="character" w:customStyle="1" w:styleId="person">
    <w:name w:val="person"/>
    <w:basedOn w:val="DefaultParagraphFont"/>
    <w:rsid w:val="009C2CF4"/>
  </w:style>
  <w:style w:type="character" w:customStyle="1" w:styleId="corresponding">
    <w:name w:val="corresponding"/>
    <w:basedOn w:val="DefaultParagraphFont"/>
    <w:rsid w:val="009C2CF4"/>
  </w:style>
  <w:style w:type="character" w:customStyle="1" w:styleId="entry-date">
    <w:name w:val="entry-date"/>
    <w:basedOn w:val="DefaultParagraphFont"/>
    <w:rsid w:val="009C2CF4"/>
  </w:style>
  <w:style w:type="paragraph" w:customStyle="1" w:styleId="entry-meta">
    <w:name w:val="entry-meta"/>
    <w:basedOn w:val="Normal"/>
    <w:rsid w:val="009C2CF4"/>
    <w:pPr>
      <w:spacing w:before="100" w:beforeAutospacing="1" w:after="100" w:afterAutospacing="1"/>
    </w:pPr>
    <w:rPr>
      <w:rFonts w:ascii="Tahoma" w:hAnsi="Tahoma"/>
      <w:szCs w:val="20"/>
    </w:rPr>
  </w:style>
  <w:style w:type="character" w:customStyle="1" w:styleId="post-time">
    <w:name w:val="post-time"/>
    <w:basedOn w:val="DefaultParagraphFont"/>
    <w:rsid w:val="009C2CF4"/>
  </w:style>
  <w:style w:type="character" w:customStyle="1" w:styleId="post-category">
    <w:name w:val="post-category"/>
    <w:basedOn w:val="DefaultParagraphFont"/>
    <w:rsid w:val="009C2CF4"/>
  </w:style>
  <w:style w:type="character" w:customStyle="1" w:styleId="post-author">
    <w:name w:val="post-author"/>
    <w:basedOn w:val="DefaultParagraphFont"/>
    <w:rsid w:val="009C2CF4"/>
  </w:style>
  <w:style w:type="character" w:customStyle="1" w:styleId="A10">
    <w:name w:val="A10"/>
    <w:uiPriority w:val="99"/>
    <w:rsid w:val="009C2CF4"/>
    <w:rPr>
      <w:rFonts w:cs="MS Mincho"/>
      <w:color w:val="000000"/>
      <w:sz w:val="11"/>
      <w:szCs w:val="11"/>
    </w:rPr>
  </w:style>
  <w:style w:type="paragraph" w:customStyle="1" w:styleId="Pa10">
    <w:name w:val="Pa10"/>
    <w:basedOn w:val="Default"/>
    <w:next w:val="Default"/>
    <w:uiPriority w:val="99"/>
    <w:rsid w:val="009C2CF4"/>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9C2CF4"/>
    <w:pPr>
      <w:widowControl w:val="0"/>
      <w:spacing w:line="241" w:lineRule="atLeast"/>
    </w:pPr>
    <w:rPr>
      <w:rFonts w:ascii="Verdana" w:eastAsiaTheme="minorEastAsia" w:hAnsi="Verdana" w:cs="Cambria"/>
      <w:color w:val="auto"/>
    </w:rPr>
  </w:style>
  <w:style w:type="character" w:customStyle="1" w:styleId="A9">
    <w:name w:val="A9"/>
    <w:uiPriority w:val="99"/>
    <w:rsid w:val="009C2CF4"/>
    <w:rPr>
      <w:rFonts w:cs="MS Mincho"/>
      <w:color w:val="000000"/>
      <w:sz w:val="14"/>
      <w:szCs w:val="14"/>
    </w:rPr>
  </w:style>
  <w:style w:type="paragraph" w:customStyle="1" w:styleId="articledetails">
    <w:name w:val="articledetails"/>
    <w:basedOn w:val="Normal"/>
    <w:rsid w:val="009C2CF4"/>
    <w:pPr>
      <w:spacing w:before="100" w:beforeAutospacing="1" w:after="100" w:afterAutospacing="1"/>
    </w:pPr>
    <w:rPr>
      <w:rFonts w:ascii="Tahoma" w:hAnsi="Tahoma"/>
      <w:szCs w:val="20"/>
    </w:rPr>
  </w:style>
  <w:style w:type="character" w:customStyle="1" w:styleId="posted-and-updated">
    <w:name w:val="posted-and-updated"/>
    <w:basedOn w:val="DefaultParagraphFont"/>
    <w:rsid w:val="009C2CF4"/>
  </w:style>
  <w:style w:type="paragraph" w:customStyle="1" w:styleId="aff">
    <w:name w:val="aff"/>
    <w:basedOn w:val="Normal"/>
    <w:rsid w:val="009C2CF4"/>
    <w:pPr>
      <w:spacing w:before="100" w:beforeAutospacing="1" w:after="100" w:afterAutospacing="1"/>
    </w:pPr>
    <w:rPr>
      <w:rFonts w:ascii="Tahoma" w:hAnsi="Tahoma"/>
      <w:szCs w:val="20"/>
    </w:rPr>
  </w:style>
  <w:style w:type="character" w:customStyle="1" w:styleId="entry-author">
    <w:name w:val="entry-author"/>
    <w:basedOn w:val="DefaultParagraphFont"/>
    <w:rsid w:val="009C2CF4"/>
  </w:style>
  <w:style w:type="character" w:customStyle="1" w:styleId="entry-author-name">
    <w:name w:val="entry-author-name"/>
    <w:basedOn w:val="DefaultParagraphFont"/>
    <w:rsid w:val="009C2CF4"/>
  </w:style>
  <w:style w:type="character" w:customStyle="1" w:styleId="arial11">
    <w:name w:val="arial_11"/>
    <w:basedOn w:val="DefaultParagraphFont"/>
    <w:rsid w:val="009C2CF4"/>
  </w:style>
  <w:style w:type="character" w:customStyle="1" w:styleId="contrib-degrees">
    <w:name w:val="contrib-degrees"/>
    <w:basedOn w:val="DefaultParagraphFont"/>
    <w:rsid w:val="009C2CF4"/>
  </w:style>
  <w:style w:type="character" w:customStyle="1" w:styleId="contrib-on-behalf-of">
    <w:name w:val="contrib-on-behalf-of"/>
    <w:basedOn w:val="DefaultParagraphFont"/>
    <w:rsid w:val="009C2CF4"/>
  </w:style>
  <w:style w:type="character" w:customStyle="1" w:styleId="pubtime">
    <w:name w:val="pubtime"/>
    <w:basedOn w:val="DefaultParagraphFont"/>
    <w:rsid w:val="009C2CF4"/>
  </w:style>
  <w:style w:type="character" w:customStyle="1" w:styleId="time">
    <w:name w:val="time"/>
    <w:basedOn w:val="DefaultParagraphFont"/>
    <w:rsid w:val="009C2CF4"/>
  </w:style>
  <w:style w:type="character" w:customStyle="1" w:styleId="fbcommentscount">
    <w:name w:val="fb_comments_count"/>
    <w:basedOn w:val="DefaultParagraphFont"/>
    <w:rsid w:val="009C2CF4"/>
  </w:style>
  <w:style w:type="character" w:customStyle="1" w:styleId="stsharethiscustom">
    <w:name w:val="st_sharethis_custom"/>
    <w:basedOn w:val="DefaultParagraphFont"/>
    <w:rsid w:val="009C2CF4"/>
  </w:style>
  <w:style w:type="paragraph" w:customStyle="1" w:styleId="permalinkable">
    <w:name w:val="permalinkable"/>
    <w:basedOn w:val="Normal"/>
    <w:rsid w:val="009C2CF4"/>
    <w:pPr>
      <w:spacing w:before="100" w:beforeAutospacing="1" w:after="100" w:afterAutospacing="1"/>
    </w:pPr>
    <w:rPr>
      <w:rFonts w:ascii="Tahoma" w:hAnsi="Tahoma"/>
      <w:szCs w:val="20"/>
    </w:rPr>
  </w:style>
  <w:style w:type="character" w:customStyle="1" w:styleId="post-date">
    <w:name w:val="post-date"/>
    <w:basedOn w:val="DefaultParagraphFont"/>
    <w:rsid w:val="009C2CF4"/>
  </w:style>
  <w:style w:type="character" w:customStyle="1" w:styleId="link-external">
    <w:name w:val="link-external"/>
    <w:basedOn w:val="DefaultParagraphFont"/>
    <w:rsid w:val="009C2CF4"/>
  </w:style>
  <w:style w:type="character" w:customStyle="1" w:styleId="articleauthor">
    <w:name w:val="article_author"/>
    <w:basedOn w:val="DefaultParagraphFont"/>
    <w:rsid w:val="009C2CF4"/>
  </w:style>
  <w:style w:type="character" w:customStyle="1" w:styleId="articleissue">
    <w:name w:val="article_issue"/>
    <w:basedOn w:val="DefaultParagraphFont"/>
    <w:rsid w:val="009C2CF4"/>
  </w:style>
  <w:style w:type="character" w:customStyle="1" w:styleId="a-size-large">
    <w:name w:val="a-size-large"/>
    <w:basedOn w:val="DefaultParagraphFont"/>
    <w:rsid w:val="009C2CF4"/>
  </w:style>
  <w:style w:type="character" w:customStyle="1" w:styleId="a-size-medium">
    <w:name w:val="a-size-medium"/>
    <w:basedOn w:val="DefaultParagraphFont"/>
    <w:rsid w:val="009C2CF4"/>
  </w:style>
  <w:style w:type="character" w:customStyle="1" w:styleId="contribution">
    <w:name w:val="contribution"/>
    <w:basedOn w:val="DefaultParagraphFont"/>
    <w:rsid w:val="009C2CF4"/>
  </w:style>
  <w:style w:type="character" w:customStyle="1" w:styleId="a-color-secondary">
    <w:name w:val="a-color-secondary"/>
    <w:basedOn w:val="DefaultParagraphFont"/>
    <w:rsid w:val="009C2CF4"/>
  </w:style>
  <w:style w:type="paragraph" w:customStyle="1" w:styleId="sbyline">
    <w:name w:val="sbyline"/>
    <w:basedOn w:val="Normal"/>
    <w:rsid w:val="009C2CF4"/>
    <w:pPr>
      <w:spacing w:before="100" w:beforeAutospacing="1" w:after="100" w:afterAutospacing="1"/>
    </w:pPr>
    <w:rPr>
      <w:rFonts w:ascii="Tahoma" w:hAnsi="Tahoma"/>
      <w:szCs w:val="20"/>
    </w:rPr>
  </w:style>
  <w:style w:type="character" w:customStyle="1" w:styleId="ui-author">
    <w:name w:val="ui-author"/>
    <w:basedOn w:val="DefaultParagraphFont"/>
    <w:rsid w:val="009C2CF4"/>
  </w:style>
  <w:style w:type="character" w:customStyle="1" w:styleId="ui-staffline">
    <w:name w:val="ui-staffline"/>
    <w:basedOn w:val="DefaultParagraphFont"/>
    <w:rsid w:val="009C2CF4"/>
  </w:style>
  <w:style w:type="paragraph" w:customStyle="1" w:styleId="promotion-tag-p">
    <w:name w:val="promotion-tag-p"/>
    <w:basedOn w:val="Normal"/>
    <w:rsid w:val="009C2CF4"/>
    <w:pPr>
      <w:spacing w:before="100" w:beforeAutospacing="1" w:after="100" w:afterAutospacing="1"/>
    </w:pPr>
    <w:rPr>
      <w:rFonts w:ascii="Tahoma" w:hAnsi="Tahoma"/>
      <w:szCs w:val="20"/>
    </w:rPr>
  </w:style>
  <w:style w:type="paragraph" w:customStyle="1" w:styleId="heading">
    <w:name w:val="heading"/>
    <w:basedOn w:val="Normal"/>
    <w:rsid w:val="009C2CF4"/>
    <w:pPr>
      <w:spacing w:before="100" w:beforeAutospacing="1" w:after="100" w:afterAutospacing="1"/>
    </w:pPr>
    <w:rPr>
      <w:rFonts w:ascii="Tahoma" w:hAnsi="Tahoma"/>
      <w:szCs w:val="20"/>
    </w:rPr>
  </w:style>
  <w:style w:type="character" w:customStyle="1" w:styleId="value">
    <w:name w:val="value"/>
    <w:basedOn w:val="DefaultParagraphFont"/>
    <w:rsid w:val="009C2CF4"/>
  </w:style>
  <w:style w:type="character" w:customStyle="1" w:styleId="specialissuelabel">
    <w:name w:val="specialissuelabel"/>
    <w:basedOn w:val="DefaultParagraphFont"/>
    <w:rsid w:val="009C2CF4"/>
  </w:style>
  <w:style w:type="character" w:customStyle="1" w:styleId="referencediv">
    <w:name w:val="referencediv"/>
    <w:basedOn w:val="DefaultParagraphFont"/>
    <w:rsid w:val="009C2CF4"/>
  </w:style>
  <w:style w:type="character" w:customStyle="1" w:styleId="wp-smiley">
    <w:name w:val="wp-smiley"/>
    <w:basedOn w:val="DefaultParagraphFont"/>
    <w:rsid w:val="009C2CF4"/>
  </w:style>
  <w:style w:type="character" w:customStyle="1" w:styleId="meta-prep">
    <w:name w:val="meta-prep"/>
    <w:basedOn w:val="DefaultParagraphFont"/>
    <w:rsid w:val="009C2CF4"/>
  </w:style>
  <w:style w:type="character" w:customStyle="1" w:styleId="artjournal">
    <w:name w:val="art_journal"/>
    <w:basedOn w:val="DefaultParagraphFont"/>
    <w:rsid w:val="009C2CF4"/>
  </w:style>
  <w:style w:type="character" w:customStyle="1" w:styleId="artdatevolumeissuepart">
    <w:name w:val="art_datevolumeissuepart"/>
    <w:basedOn w:val="DefaultParagraphFont"/>
    <w:rsid w:val="009C2CF4"/>
  </w:style>
  <w:style w:type="character" w:customStyle="1" w:styleId="artpages">
    <w:name w:val="art_pages"/>
    <w:basedOn w:val="DefaultParagraphFont"/>
    <w:rsid w:val="009C2CF4"/>
  </w:style>
  <w:style w:type="character" w:customStyle="1" w:styleId="singlehighlightclass">
    <w:name w:val="single_highlight_class"/>
    <w:basedOn w:val="DefaultParagraphFont"/>
    <w:rsid w:val="009C2CF4"/>
  </w:style>
  <w:style w:type="character" w:customStyle="1" w:styleId="degree">
    <w:name w:val="degree"/>
    <w:basedOn w:val="DefaultParagraphFont"/>
    <w:rsid w:val="009C2CF4"/>
  </w:style>
  <w:style w:type="character" w:customStyle="1" w:styleId="major">
    <w:name w:val="major"/>
    <w:basedOn w:val="DefaultParagraphFont"/>
    <w:rsid w:val="009C2CF4"/>
  </w:style>
  <w:style w:type="character" w:customStyle="1" w:styleId="authors">
    <w:name w:val="authors"/>
    <w:basedOn w:val="DefaultParagraphFont"/>
    <w:rsid w:val="009C2CF4"/>
  </w:style>
  <w:style w:type="character" w:customStyle="1" w:styleId="views">
    <w:name w:val="views"/>
    <w:basedOn w:val="DefaultParagraphFont"/>
    <w:rsid w:val="009C2CF4"/>
  </w:style>
  <w:style w:type="character" w:customStyle="1" w:styleId="stmainservices">
    <w:name w:val="stmainservices"/>
    <w:basedOn w:val="DefaultParagraphFont"/>
    <w:rsid w:val="009C2CF4"/>
  </w:style>
  <w:style w:type="character" w:customStyle="1" w:styleId="stbubblehcount">
    <w:name w:val="stbubble_hcount"/>
    <w:basedOn w:val="DefaultParagraphFont"/>
    <w:rsid w:val="009C2CF4"/>
  </w:style>
  <w:style w:type="paragraph" w:customStyle="1" w:styleId="Document">
    <w:name w:val="_Document"/>
    <w:basedOn w:val="Default"/>
    <w:next w:val="Default"/>
    <w:uiPriority w:val="99"/>
    <w:rsid w:val="009C2CF4"/>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9C2CF4"/>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9C2CF4"/>
    <w:pPr>
      <w:widowControl w:val="0"/>
    </w:pPr>
    <w:rPr>
      <w:rFonts w:ascii="AKDPE C+ Utopia" w:eastAsiaTheme="minorEastAsia" w:hAnsi="AKDPE C+ Utopia" w:cs="Cambria"/>
      <w:color w:val="auto"/>
    </w:rPr>
  </w:style>
  <w:style w:type="paragraph" w:customStyle="1" w:styleId="collapsed-hide">
    <w:name w:val="collapsed-hide"/>
    <w:basedOn w:val="Normal"/>
    <w:rsid w:val="009C2CF4"/>
    <w:pPr>
      <w:spacing w:before="100" w:beforeAutospacing="1" w:after="100" w:afterAutospacing="1"/>
    </w:pPr>
    <w:rPr>
      <w:rFonts w:ascii="Tahoma" w:hAnsi="Tahoma"/>
      <w:szCs w:val="20"/>
    </w:rPr>
  </w:style>
  <w:style w:type="paragraph" w:customStyle="1" w:styleId="Pa7">
    <w:name w:val="Pa7"/>
    <w:basedOn w:val="Default"/>
    <w:next w:val="Default"/>
    <w:uiPriority w:val="99"/>
    <w:rsid w:val="009C2CF4"/>
    <w:pPr>
      <w:widowControl w:val="0"/>
      <w:spacing w:line="211" w:lineRule="atLeast"/>
    </w:pPr>
    <w:rPr>
      <w:rFonts w:ascii="Courier New" w:eastAsiaTheme="minorEastAsia" w:hAnsi="Courier New" w:cs="Cambria"/>
      <w:color w:val="auto"/>
    </w:rPr>
  </w:style>
  <w:style w:type="paragraph" w:customStyle="1" w:styleId="odd">
    <w:name w:val="odd"/>
    <w:basedOn w:val="Normal"/>
    <w:rsid w:val="009C2CF4"/>
    <w:pPr>
      <w:spacing w:before="100" w:beforeAutospacing="1" w:after="100" w:afterAutospacing="1"/>
    </w:pPr>
    <w:rPr>
      <w:rFonts w:ascii="Tahoma" w:hAnsi="Tahoma"/>
      <w:szCs w:val="20"/>
    </w:rPr>
  </w:style>
  <w:style w:type="character" w:customStyle="1" w:styleId="article-date">
    <w:name w:val="article-date"/>
    <w:basedOn w:val="DefaultParagraphFont"/>
    <w:rsid w:val="009C2CF4"/>
  </w:style>
  <w:style w:type="character" w:customStyle="1" w:styleId="article-author">
    <w:name w:val="article-author"/>
    <w:basedOn w:val="DefaultParagraphFont"/>
    <w:rsid w:val="009C2CF4"/>
  </w:style>
  <w:style w:type="character" w:customStyle="1" w:styleId="tolocaltime">
    <w:name w:val="tolocaltime"/>
    <w:basedOn w:val="DefaultParagraphFont"/>
    <w:rsid w:val="009C2CF4"/>
  </w:style>
  <w:style w:type="character" w:customStyle="1" w:styleId="pb-byline">
    <w:name w:val="pb-byline"/>
    <w:basedOn w:val="DefaultParagraphFont"/>
    <w:rsid w:val="009C2CF4"/>
  </w:style>
  <w:style w:type="character" w:customStyle="1" w:styleId="pb-timestamp">
    <w:name w:val="pb-timestamp"/>
    <w:basedOn w:val="DefaultParagraphFont"/>
    <w:rsid w:val="009C2CF4"/>
  </w:style>
  <w:style w:type="paragraph" w:customStyle="1" w:styleId="Pa8">
    <w:name w:val="Pa8"/>
    <w:basedOn w:val="Default"/>
    <w:next w:val="Default"/>
    <w:uiPriority w:val="99"/>
    <w:rsid w:val="009C2CF4"/>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9C2CF4"/>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9C2CF4"/>
  </w:style>
  <w:style w:type="character" w:customStyle="1" w:styleId="even">
    <w:name w:val="even"/>
    <w:basedOn w:val="DefaultParagraphFont"/>
    <w:rsid w:val="009C2CF4"/>
  </w:style>
  <w:style w:type="paragraph" w:customStyle="1" w:styleId="volissue">
    <w:name w:val="volissue"/>
    <w:basedOn w:val="Normal"/>
    <w:rsid w:val="009C2CF4"/>
    <w:pPr>
      <w:spacing w:before="100" w:beforeAutospacing="1" w:after="100" w:afterAutospacing="1"/>
    </w:pPr>
    <w:rPr>
      <w:rFonts w:ascii="Tahoma" w:hAnsi="Tahoma"/>
      <w:szCs w:val="20"/>
    </w:rPr>
  </w:style>
  <w:style w:type="character" w:customStyle="1" w:styleId="view-count">
    <w:name w:val="view-count"/>
    <w:basedOn w:val="DefaultParagraphFont"/>
    <w:rsid w:val="009C2CF4"/>
  </w:style>
  <w:style w:type="character" w:customStyle="1" w:styleId="tChar">
    <w:name w:val="t Char"/>
    <w:rsid w:val="009C2CF4"/>
    <w:rPr>
      <w:rFonts w:ascii="Georgia" w:eastAsia="Times New Roman" w:hAnsi="Georgia" w:cs="Calibri"/>
      <w:b/>
      <w:lang w:val="x-none" w:eastAsia="x-none"/>
    </w:rPr>
  </w:style>
  <w:style w:type="paragraph" w:customStyle="1" w:styleId="BoldUnderlineChar20">
    <w:name w:val="BoldUnderline Char2"/>
    <w:link w:val="BoldUnderlineChar2Char"/>
    <w:rsid w:val="009C2CF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9C2CF4"/>
    <w:rPr>
      <w:rFonts w:ascii="Times New Roman" w:eastAsia="Times New Roman" w:hAnsi="Times New Roman" w:cs="Times New Roman"/>
      <w:b/>
      <w:sz w:val="20"/>
      <w:u w:val="single"/>
    </w:rPr>
  </w:style>
  <w:style w:type="character" w:customStyle="1" w:styleId="UnderlineCharChar4">
    <w:name w:val="Underline Char Char4"/>
    <w:rsid w:val="009C2CF4"/>
    <w:rPr>
      <w:szCs w:val="24"/>
      <w:u w:val="single"/>
      <w:lang w:val="en-US" w:eastAsia="en-US" w:bidi="ar-SA"/>
    </w:rPr>
  </w:style>
  <w:style w:type="character" w:customStyle="1" w:styleId="BoldUnderlineCharChar3">
    <w:name w:val="BoldUnderline Char Char3"/>
    <w:rsid w:val="009C2CF4"/>
    <w:rPr>
      <w:b/>
      <w:szCs w:val="24"/>
      <w:u w:val="single"/>
      <w:lang w:val="en-US" w:eastAsia="en-US" w:bidi="ar-SA"/>
    </w:rPr>
  </w:style>
  <w:style w:type="character" w:customStyle="1" w:styleId="BoldUnderlineCharChar2">
    <w:name w:val="BoldUnderline Char Char2"/>
    <w:rsid w:val="009C2CF4"/>
    <w:rPr>
      <w:b/>
      <w:szCs w:val="24"/>
      <w:u w:val="single"/>
      <w:lang w:val="en-US" w:eastAsia="en-US" w:bidi="ar-SA"/>
    </w:rPr>
  </w:style>
  <w:style w:type="paragraph" w:customStyle="1" w:styleId="UnderlineCard0">
    <w:name w:val="UnderlineCard"/>
    <w:basedOn w:val="Heading3"/>
    <w:link w:val="UnderlineCardChar"/>
    <w:qFormat/>
    <w:rsid w:val="009C2CF4"/>
    <w:pPr>
      <w:keepNext w:val="0"/>
      <w:keepLines w:val="0"/>
      <w:spacing w:before="0"/>
      <w:jc w:val="left"/>
      <w:outlineLvl w:val="9"/>
    </w:pPr>
    <w:rPr>
      <w:rFonts w:ascii="Georgia" w:eastAsia="Calibri" w:hAnsi="Georgia" w:cs="Times New Roman"/>
      <w:b w:val="0"/>
      <w:sz w:val="20"/>
      <w:szCs w:val="20"/>
      <w:lang w:val="x-none" w:eastAsia="x-none"/>
    </w:rPr>
  </w:style>
  <w:style w:type="character" w:customStyle="1" w:styleId="UnderlineCardChar">
    <w:name w:val="UnderlineCard Char"/>
    <w:link w:val="UnderlineCard0"/>
    <w:rsid w:val="009C2CF4"/>
    <w:rPr>
      <w:rFonts w:ascii="Georgia" w:eastAsia="Calibri" w:hAnsi="Georgia" w:cs="Times New Roman"/>
      <w:bCs/>
      <w:sz w:val="20"/>
      <w:szCs w:val="20"/>
      <w:u w:val="single"/>
      <w:lang w:val="x-none" w:eastAsia="x-none"/>
    </w:rPr>
  </w:style>
  <w:style w:type="character" w:customStyle="1" w:styleId="5Notunderlined">
    <w:name w:val="5 Not underlined"/>
    <w:rsid w:val="009C2CF4"/>
    <w:rPr>
      <w:rFonts w:ascii="Times New Roman" w:hAnsi="Times New Roman"/>
      <w:sz w:val="16"/>
    </w:rPr>
  </w:style>
  <w:style w:type="character" w:customStyle="1" w:styleId="volume-issue">
    <w:name w:val="volume-issue"/>
    <w:rsid w:val="009C2CF4"/>
    <w:rPr>
      <w:rFonts w:cs="Times New Roman"/>
    </w:rPr>
  </w:style>
  <w:style w:type="character" w:customStyle="1" w:styleId="i">
    <w:name w:val="i"/>
    <w:basedOn w:val="DefaultParagraphFont"/>
    <w:uiPriority w:val="99"/>
    <w:rsid w:val="009C2CF4"/>
  </w:style>
  <w:style w:type="character" w:customStyle="1" w:styleId="storytext">
    <w:name w:val="storytext"/>
    <w:basedOn w:val="DefaultParagraphFont"/>
    <w:rsid w:val="009C2CF4"/>
  </w:style>
  <w:style w:type="character" w:customStyle="1" w:styleId="heading3char0">
    <w:name w:val="heading3char"/>
    <w:rsid w:val="009C2CF4"/>
  </w:style>
  <w:style w:type="character" w:customStyle="1" w:styleId="boldness1">
    <w:name w:val="boldness1"/>
    <w:rsid w:val="009C2CF4"/>
  </w:style>
  <w:style w:type="paragraph" w:customStyle="1" w:styleId="Cardd">
    <w:name w:val="Cardd"/>
    <w:basedOn w:val="Normal"/>
    <w:uiPriority w:val="4"/>
    <w:qFormat/>
    <w:rsid w:val="009C2CF4"/>
    <w:pPr>
      <w:ind w:left="288" w:right="288"/>
    </w:pPr>
    <w:rPr>
      <w:rFonts w:ascii="Georgia" w:hAnsi="Georgia"/>
    </w:rPr>
  </w:style>
  <w:style w:type="paragraph" w:customStyle="1" w:styleId="document0">
    <w:name w:val="document"/>
    <w:basedOn w:val="Normal"/>
    <w:rsid w:val="009C2CF4"/>
    <w:pPr>
      <w:spacing w:before="100" w:beforeAutospacing="1" w:after="100" w:afterAutospacing="1"/>
    </w:pPr>
    <w:rPr>
      <w:rFonts w:ascii="Georgia" w:eastAsia="Times New Roman" w:hAnsi="Georgia"/>
    </w:rPr>
  </w:style>
  <w:style w:type="character" w:customStyle="1" w:styleId="Heading3CharCharCharChar">
    <w:name w:val="Heading 3 Char Char Char Char"/>
    <w:basedOn w:val="DefaultParagraphFont"/>
    <w:rsid w:val="009C2CF4"/>
    <w:rPr>
      <w:rFonts w:cs="Arial"/>
      <w:bCs/>
      <w:szCs w:val="26"/>
      <w:u w:val="single"/>
      <w:lang w:val="en-US" w:eastAsia="en-US" w:bidi="ar-SA"/>
    </w:rPr>
  </w:style>
  <w:style w:type="character" w:customStyle="1" w:styleId="current-selection">
    <w:name w:val="current-selection"/>
    <w:basedOn w:val="DefaultParagraphFont"/>
    <w:rsid w:val="009C2CF4"/>
  </w:style>
  <w:style w:type="character" w:customStyle="1" w:styleId="a2">
    <w:name w:val="_"/>
    <w:basedOn w:val="DefaultParagraphFont"/>
    <w:rsid w:val="009C2CF4"/>
  </w:style>
  <w:style w:type="paragraph" w:customStyle="1" w:styleId="Shrink6">
    <w:name w:val="Shrink 6"/>
    <w:basedOn w:val="Normal"/>
    <w:qFormat/>
    <w:rsid w:val="009C2CF4"/>
    <w:rPr>
      <w:rFonts w:ascii="Georgia" w:eastAsia="Calibri" w:hAnsi="Georgia" w:cs="Times New Roman"/>
      <w:sz w:val="12"/>
    </w:rPr>
  </w:style>
  <w:style w:type="character" w:customStyle="1" w:styleId="messagecontent">
    <w:name w:val="message_content"/>
    <w:rsid w:val="009C2CF4"/>
  </w:style>
  <w:style w:type="character" w:customStyle="1" w:styleId="StyleUnderlineChar">
    <w:name w:val="Style Underline Char"/>
    <w:basedOn w:val="DefaultParagraphFont"/>
    <w:rsid w:val="009C2CF4"/>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9C2CF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bCs w:val="0"/>
      <w:kern w:val="32"/>
      <w:sz w:val="24"/>
      <w:u w:val="single"/>
    </w:rPr>
  </w:style>
  <w:style w:type="character" w:customStyle="1" w:styleId="BriefTitleWorksChar">
    <w:name w:val="Brief Title Works Char"/>
    <w:basedOn w:val="DefaultParagraphFont"/>
    <w:link w:val="BriefTitleWorks"/>
    <w:rsid w:val="009C2CF4"/>
    <w:rPr>
      <w:rFonts w:ascii="Georgia" w:eastAsia="Times New Roman" w:hAnsi="Georgia" w:cs="Arial"/>
      <w:b/>
      <w:kern w:val="32"/>
      <w:szCs w:val="32"/>
      <w:u w:val="single"/>
    </w:rPr>
  </w:style>
  <w:style w:type="character" w:customStyle="1" w:styleId="twelptblackblack1">
    <w:name w:val="twelptblackblack1"/>
    <w:basedOn w:val="DefaultParagraphFont"/>
    <w:rsid w:val="009C2CF4"/>
    <w:rPr>
      <w:rFonts w:ascii="Verdana" w:hAnsi="Verdana" w:hint="default"/>
      <w:color w:val="000000"/>
      <w:sz w:val="16"/>
      <w:szCs w:val="16"/>
    </w:rPr>
  </w:style>
  <w:style w:type="character" w:customStyle="1" w:styleId="Heading3CharCharCharChar1">
    <w:name w:val="Heading 3 Char Char Char Char1"/>
    <w:rsid w:val="009C2CF4"/>
    <w:rPr>
      <w:rFonts w:cs="Arial"/>
      <w:bCs/>
      <w:szCs w:val="26"/>
      <w:u w:val="single"/>
      <w:lang w:val="en-US" w:eastAsia="en-US" w:bidi="ar-SA"/>
    </w:rPr>
  </w:style>
  <w:style w:type="paragraph" w:customStyle="1" w:styleId="conintrotext">
    <w:name w:val="conintrotext"/>
    <w:basedOn w:val="Normal"/>
    <w:uiPriority w:val="99"/>
    <w:rsid w:val="009C2CF4"/>
    <w:pPr>
      <w:spacing w:before="100" w:beforeAutospacing="1" w:after="100" w:afterAutospacing="1"/>
    </w:pPr>
    <w:rPr>
      <w:rFonts w:ascii="Georgia" w:eastAsia="Times New Roman" w:hAnsi="Georgia"/>
      <w:sz w:val="24"/>
    </w:rPr>
  </w:style>
  <w:style w:type="character" w:customStyle="1" w:styleId="comment-body">
    <w:name w:val="comment-body"/>
    <w:rsid w:val="009C2CF4"/>
  </w:style>
  <w:style w:type="character" w:customStyle="1" w:styleId="UnderlineCharCharChar1">
    <w:name w:val="Underline Char Char Char1"/>
    <w:rsid w:val="009C2CF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9C2CF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9C2CF4"/>
    <w:rPr>
      <w:rFonts w:asciiTheme="minorHAnsi" w:eastAsia="MS Mincho" w:hAnsiTheme="minorHAnsi"/>
      <w:b/>
      <w:sz w:val="24"/>
      <w:u w:val="single"/>
    </w:rPr>
  </w:style>
  <w:style w:type="character" w:customStyle="1" w:styleId="mw-headline">
    <w:name w:val="mw-headline"/>
    <w:rsid w:val="009C2CF4"/>
  </w:style>
  <w:style w:type="character" w:customStyle="1" w:styleId="flagicon">
    <w:name w:val="flagicon"/>
    <w:rsid w:val="009C2CF4"/>
  </w:style>
  <w:style w:type="paragraph" w:customStyle="1" w:styleId="assert">
    <w:name w:val="assert"/>
    <w:basedOn w:val="Normal"/>
    <w:uiPriority w:val="99"/>
    <w:rsid w:val="009C2CF4"/>
    <w:pPr>
      <w:spacing w:before="100" w:beforeAutospacing="1" w:after="100" w:afterAutospacing="1"/>
    </w:pPr>
    <w:rPr>
      <w:rFonts w:ascii="Georgia" w:eastAsia="Times New Roman" w:hAnsi="Georgia"/>
      <w:sz w:val="24"/>
    </w:rPr>
  </w:style>
  <w:style w:type="character" w:customStyle="1" w:styleId="apturelink">
    <w:name w:val="apturelink"/>
    <w:rsid w:val="009C2CF4"/>
  </w:style>
  <w:style w:type="character" w:customStyle="1" w:styleId="apturelinkicon">
    <w:name w:val="apturelinkicon"/>
    <w:rsid w:val="009C2CF4"/>
  </w:style>
  <w:style w:type="paragraph" w:customStyle="1" w:styleId="Default1">
    <w:name w:val="Default1"/>
    <w:basedOn w:val="Default"/>
    <w:next w:val="Default"/>
    <w:uiPriority w:val="99"/>
    <w:rsid w:val="009C2CF4"/>
    <w:rPr>
      <w:color w:val="auto"/>
    </w:rPr>
  </w:style>
  <w:style w:type="paragraph" w:customStyle="1" w:styleId="center">
    <w:name w:val="center"/>
    <w:basedOn w:val="Normal"/>
    <w:uiPriority w:val="99"/>
    <w:rsid w:val="009C2CF4"/>
    <w:pPr>
      <w:spacing w:before="100" w:beforeAutospacing="1" w:after="100" w:afterAutospacing="1"/>
    </w:pPr>
    <w:rPr>
      <w:rFonts w:ascii="Georgia" w:eastAsia="Times New Roman" w:hAnsi="Georgia"/>
      <w:sz w:val="24"/>
    </w:rPr>
  </w:style>
  <w:style w:type="character" w:customStyle="1" w:styleId="LittleChar">
    <w:name w:val="Little Char"/>
    <w:link w:val="Little"/>
    <w:rsid w:val="009C2CF4"/>
    <w:rPr>
      <w:rFonts w:ascii="Garamond" w:eastAsia="Times New Roman" w:hAnsi="Garamond"/>
      <w:sz w:val="16"/>
    </w:rPr>
  </w:style>
  <w:style w:type="character" w:customStyle="1" w:styleId="UnderlineChar1Char">
    <w:name w:val="Underline Char1 Char"/>
    <w:rsid w:val="009C2CF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9C2CF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9C2CF4"/>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9C2CF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9C2CF4"/>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9C2CF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9C2CF4"/>
    <w:rPr>
      <w:rFonts w:asciiTheme="minorHAnsi" w:eastAsia="MS Mincho" w:hAnsiTheme="minorHAnsi"/>
      <w:b/>
      <w:sz w:val="24"/>
      <w:u w:val="single"/>
    </w:rPr>
  </w:style>
  <w:style w:type="paragraph" w:customStyle="1" w:styleId="CardBody">
    <w:name w:val="Card Body"/>
    <w:basedOn w:val="Normal"/>
    <w:link w:val="CardBodyChar"/>
    <w:rsid w:val="009C2CF4"/>
    <w:rPr>
      <w:rFonts w:ascii="Georgia" w:eastAsia="Times New Roman" w:hAnsi="Georgia"/>
      <w:sz w:val="16"/>
    </w:rPr>
  </w:style>
  <w:style w:type="character" w:customStyle="1" w:styleId="CardBodyChar">
    <w:name w:val="Card Body Char"/>
    <w:link w:val="CardBody"/>
    <w:rsid w:val="009C2CF4"/>
    <w:rPr>
      <w:rFonts w:ascii="Georgia" w:eastAsia="Times New Roman" w:hAnsi="Georgia"/>
      <w:sz w:val="16"/>
    </w:rPr>
  </w:style>
  <w:style w:type="character" w:customStyle="1" w:styleId="ptitleinside">
    <w:name w:val="p_title_inside"/>
    <w:rsid w:val="009C2CF4"/>
  </w:style>
  <w:style w:type="paragraph" w:customStyle="1" w:styleId="StyleBoldandUnderlineChar11ptBorderSinglesolidline">
    <w:name w:val="Style Bold and Underline Char + 11 pt Border: : (Single solid line..."/>
    <w:link w:val="StyleBoldandUnderlineChar11ptBorderSinglesolidlineChar"/>
    <w:rsid w:val="009C2CF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9C2CF4"/>
    <w:rPr>
      <w:rFonts w:eastAsia="Times New Roman"/>
      <w:b/>
      <w:bCs/>
      <w:sz w:val="22"/>
      <w:szCs w:val="20"/>
      <w:u w:val="single"/>
      <w:bdr w:val="single" w:sz="4" w:space="0" w:color="auto"/>
    </w:rPr>
  </w:style>
  <w:style w:type="character" w:customStyle="1" w:styleId="Heading1CharChar1">
    <w:name w:val="Heading 1 Char Char1"/>
    <w:rsid w:val="009C2CF4"/>
    <w:rPr>
      <w:rFonts w:cs="Arial"/>
      <w:b/>
      <w:bCs/>
      <w:szCs w:val="32"/>
      <w:lang w:val="en-US" w:eastAsia="en-US" w:bidi="ar-SA"/>
    </w:rPr>
  </w:style>
  <w:style w:type="paragraph" w:customStyle="1" w:styleId="Indentation">
    <w:name w:val="Indentation"/>
    <w:basedOn w:val="Normal"/>
    <w:uiPriority w:val="99"/>
    <w:rsid w:val="009C2CF4"/>
    <w:pPr>
      <w:ind w:left="288" w:right="288"/>
    </w:pPr>
    <w:rPr>
      <w:rFonts w:ascii="Georgia" w:hAnsi="Georgia"/>
    </w:rPr>
  </w:style>
  <w:style w:type="character" w:customStyle="1" w:styleId="StyleUnderlineCharChar9ptBold">
    <w:name w:val="Style Underline Char Char + 9 pt Bold"/>
    <w:rsid w:val="009C2CF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9C2CF4"/>
    <w:rPr>
      <w:rFonts w:ascii="Georgia" w:eastAsia="Times New Roman" w:hAnsi="Georgia"/>
      <w:u w:val="single"/>
    </w:rPr>
  </w:style>
  <w:style w:type="character" w:customStyle="1" w:styleId="StyleStyle4ArialNarrow9ptChar">
    <w:name w:val="Style Style4 + Arial Narrow 9 pt Char"/>
    <w:link w:val="StyleStyle4ArialNarrow9pt"/>
    <w:rsid w:val="009C2CF4"/>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9C2CF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9C2CF4"/>
    <w:rPr>
      <w:rFonts w:ascii="Georgia" w:eastAsia="Times New Roman" w:hAnsi="Georgia"/>
      <w:b/>
      <w:bCs/>
      <w:sz w:val="22"/>
      <w:u w:val="single"/>
    </w:rPr>
  </w:style>
  <w:style w:type="character" w:customStyle="1" w:styleId="StyleBoldandUnderlineCharChar29pt">
    <w:name w:val="Style Bold and Underline Char Char2 + 9 pt"/>
    <w:rsid w:val="009C2CF4"/>
    <w:rPr>
      <w:rFonts w:ascii="Times New Roman" w:hAnsi="Times New Roman"/>
      <w:b/>
      <w:bCs/>
      <w:noProof w:val="0"/>
      <w:sz w:val="20"/>
      <w:u w:val="single"/>
    </w:rPr>
  </w:style>
  <w:style w:type="character" w:customStyle="1" w:styleId="StyleUnderlineCharChar19pt">
    <w:name w:val="Style Underline Char Char1 + 9 pt"/>
    <w:rsid w:val="009C2CF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9C2CF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9C2CF4"/>
    <w:rPr>
      <w:rFonts w:ascii="Georgia" w:eastAsia="Times New Roman" w:hAnsi="Georgia"/>
      <w:b/>
      <w:smallCaps/>
      <w:sz w:val="24"/>
      <w:szCs w:val="24"/>
      <w:u w:val="single"/>
    </w:rPr>
  </w:style>
  <w:style w:type="character" w:customStyle="1" w:styleId="CardTextCharChar">
    <w:name w:val="Card Text Char Char"/>
    <w:rsid w:val="009C2CF4"/>
    <w:rPr>
      <w:rFonts w:ascii="Times New Roman" w:eastAsia="Times New Roman" w:hAnsi="Times New Roman" w:cs="Times New Roman"/>
      <w:sz w:val="20"/>
      <w:szCs w:val="20"/>
    </w:rPr>
  </w:style>
  <w:style w:type="character" w:customStyle="1" w:styleId="citeChar1">
    <w:name w:val="cite Char"/>
    <w:locked/>
    <w:rsid w:val="009C2CF4"/>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9C2CF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9C2CF4"/>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9C2CF4"/>
    <w:rPr>
      <w:i/>
      <w:iCs/>
      <w:sz w:val="20"/>
      <w:u w:val="single"/>
    </w:rPr>
  </w:style>
  <w:style w:type="character" w:customStyle="1" w:styleId="HIGHLIGHT0">
    <w:name w:val="HIGHLIGHT"/>
    <w:uiPriority w:val="1"/>
    <w:rsid w:val="009C2CF4"/>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9C2CF4"/>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9C2CF4"/>
    <w:rPr>
      <w:rFonts w:ascii="Times New Roman" w:eastAsia="Times New Roman" w:hAnsi="Times New Roman" w:cs="Times New Roman"/>
      <w:b/>
      <w:sz w:val="28"/>
    </w:rPr>
  </w:style>
  <w:style w:type="character" w:customStyle="1" w:styleId="FifthChar">
    <w:name w:val="Fifth Char"/>
    <w:link w:val="Fifth"/>
    <w:rsid w:val="009C2CF4"/>
    <w:rPr>
      <w:rFonts w:ascii="Calibri" w:eastAsia="Calibri" w:hAnsi="Calibri"/>
      <w:sz w:val="22"/>
    </w:rPr>
  </w:style>
  <w:style w:type="paragraph" w:customStyle="1" w:styleId="Third">
    <w:name w:val="Third"/>
    <w:basedOn w:val="Normal"/>
    <w:link w:val="ThirdChar"/>
    <w:rsid w:val="009C2CF4"/>
    <w:rPr>
      <w:rFonts w:ascii="Georgia" w:eastAsia="Times New Roman" w:hAnsi="Georgia"/>
      <w:b/>
      <w:u w:val="single"/>
      <w:lang w:val="x-none" w:eastAsia="x-none"/>
    </w:rPr>
  </w:style>
  <w:style w:type="character" w:customStyle="1" w:styleId="ThirdChar">
    <w:name w:val="Third Char"/>
    <w:link w:val="Third"/>
    <w:rsid w:val="009C2CF4"/>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aliases w:val="Char Char2"/>
    <w:next w:val="Normal"/>
    <w:rsid w:val="009C2CF4"/>
    <w:pPr>
      <w:widowControl w:val="0"/>
      <w:jc w:val="both"/>
      <w:outlineLvl w:val="1"/>
    </w:pPr>
    <w:rPr>
      <w:rFonts w:ascii="Times New Roman" w:eastAsia="Times New Roman" w:hAnsi="Times New Roman" w:cs="Times New Roman"/>
      <w:b/>
    </w:rPr>
  </w:style>
  <w:style w:type="character" w:customStyle="1" w:styleId="CardsCharChar">
    <w:name w:val="Cards Char Char"/>
    <w:rsid w:val="009C2CF4"/>
    <w:rPr>
      <w:rFonts w:ascii="Times New Roman" w:eastAsia="Times New Roman" w:hAnsi="Times New Roman"/>
      <w:szCs w:val="24"/>
    </w:rPr>
  </w:style>
  <w:style w:type="character" w:customStyle="1" w:styleId="article-record-publication-volume-issue">
    <w:name w:val="article-record-publication-volume-issue"/>
    <w:rsid w:val="009C2CF4"/>
  </w:style>
  <w:style w:type="character" w:customStyle="1" w:styleId="NothingCharChar">
    <w:name w:val="Nothing Char Char"/>
    <w:link w:val="NothingCharCharChar"/>
    <w:rsid w:val="009C2CF4"/>
  </w:style>
  <w:style w:type="paragraph" w:customStyle="1" w:styleId="DebateUnderlineBoldChar">
    <w:name w:val="Debate Underline Bold Char"/>
    <w:basedOn w:val="Normal"/>
    <w:link w:val="DebateUnderlineBoldCharChar"/>
    <w:rsid w:val="009C2CF4"/>
    <w:pPr>
      <w:jc w:val="both"/>
    </w:pPr>
    <w:rPr>
      <w:rFonts w:ascii="Georgia" w:eastAsia="Times New Roman" w:hAnsi="Georgia"/>
      <w:b/>
      <w:u w:val="thick"/>
    </w:rPr>
  </w:style>
  <w:style w:type="character" w:customStyle="1" w:styleId="DebateUnderlineBoldCharChar">
    <w:name w:val="Debate Underline Bold Char Char"/>
    <w:link w:val="DebateUnderlineBoldChar"/>
    <w:rsid w:val="009C2CF4"/>
    <w:rPr>
      <w:rFonts w:ascii="Georgia" w:eastAsia="Times New Roman" w:hAnsi="Georgia"/>
      <w:b/>
      <w:sz w:val="22"/>
      <w:u w:val="thick"/>
    </w:rPr>
  </w:style>
  <w:style w:type="character" w:customStyle="1" w:styleId="resultbodyblack">
    <w:name w:val="resultbodyblack"/>
    <w:rsid w:val="009C2CF4"/>
    <w:rPr>
      <w:rFonts w:cs="Times New Roman"/>
    </w:rPr>
  </w:style>
  <w:style w:type="paragraph" w:customStyle="1" w:styleId="bloctitles">
    <w:name w:val="bloc titles"/>
    <w:basedOn w:val="Heading1"/>
    <w:next w:val="Normal"/>
    <w:link w:val="bloctitlesChar"/>
    <w:autoRedefine/>
    <w:rsid w:val="009C2CF4"/>
    <w:pPr>
      <w:keepNext w:val="0"/>
      <w:keepLines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val="0"/>
      <w:sz w:val="28"/>
      <w:u w:val="single"/>
    </w:rPr>
  </w:style>
  <w:style w:type="character" w:customStyle="1" w:styleId="bloctitlesChar">
    <w:name w:val="bloc titles Char"/>
    <w:link w:val="bloctitles"/>
    <w:rsid w:val="009C2CF4"/>
    <w:rPr>
      <w:rFonts w:ascii="Georgia" w:eastAsia="Malgun Gothic" w:hAnsi="Georgia" w:cs="Arial"/>
      <w:b/>
      <w:sz w:val="28"/>
      <w:szCs w:val="32"/>
      <w:u w:val="single"/>
    </w:rPr>
  </w:style>
  <w:style w:type="paragraph" w:customStyle="1" w:styleId="CiteSmallText">
    <w:name w:val="Cite Small Text"/>
    <w:basedOn w:val="Normal"/>
    <w:uiPriority w:val="99"/>
    <w:rsid w:val="009C2CF4"/>
    <w:pPr>
      <w:widowControl w:val="0"/>
      <w:spacing w:after="200"/>
    </w:pPr>
    <w:rPr>
      <w:rFonts w:ascii="Helvetica Neue" w:hAnsi="Helvetica Neue"/>
      <w:b/>
      <w:sz w:val="18"/>
    </w:rPr>
  </w:style>
  <w:style w:type="character" w:customStyle="1" w:styleId="3TagCite">
    <w:name w:val="3 Tag/Cite"/>
    <w:rsid w:val="009C2CF4"/>
    <w:rPr>
      <w:rFonts w:ascii="Times New Roman" w:hAnsi="Times New Roman"/>
      <w:b/>
    </w:rPr>
  </w:style>
  <w:style w:type="character" w:customStyle="1" w:styleId="4Qualifications">
    <w:name w:val="4 Qualifications"/>
    <w:rsid w:val="009C2CF4"/>
    <w:rPr>
      <w:rFonts w:ascii="Times New Roman" w:hAnsi="Times New Roman"/>
      <w:sz w:val="19"/>
    </w:rPr>
  </w:style>
  <w:style w:type="character" w:customStyle="1" w:styleId="6Underlined">
    <w:name w:val="6 Underlined"/>
    <w:rsid w:val="009C2CF4"/>
    <w:rPr>
      <w:rFonts w:ascii="Times New Roman" w:hAnsi="Times New Roman"/>
      <w:b/>
      <w:sz w:val="21"/>
      <w:u w:val="single"/>
    </w:rPr>
  </w:style>
  <w:style w:type="paragraph" w:customStyle="1" w:styleId="Cards1CharChar">
    <w:name w:val="Cards1 Char Char"/>
    <w:basedOn w:val="Normal"/>
    <w:link w:val="Cards1CharCharChar"/>
    <w:rsid w:val="009C2CF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9C2CF4"/>
    <w:rPr>
      <w:rFonts w:ascii="Georgia" w:hAnsi="Georgia"/>
      <w:sz w:val="22"/>
      <w:lang w:val="x-none"/>
    </w:rPr>
  </w:style>
  <w:style w:type="character" w:customStyle="1" w:styleId="UnderlineCharCharCharCharCharCharCharChar">
    <w:name w:val="Underline Char Char Char Char Char Char Char Char"/>
    <w:link w:val="UnderlineCharCharCharCharCharCharChar"/>
    <w:rsid w:val="009C2CF4"/>
    <w:rPr>
      <w:u w:val="single"/>
    </w:rPr>
  </w:style>
  <w:style w:type="paragraph" w:customStyle="1" w:styleId="UnderlineCharCharCharCharCharCharChar">
    <w:name w:val="Underline Char Char Char Char Char Char Char"/>
    <w:basedOn w:val="Normal"/>
    <w:link w:val="UnderlineCharCharCharCharCharCharCharChar"/>
    <w:rsid w:val="009C2CF4"/>
    <w:rPr>
      <w:rFonts w:asciiTheme="minorHAnsi" w:hAnsiTheme="minorHAnsi"/>
      <w:sz w:val="24"/>
      <w:u w:val="single"/>
    </w:rPr>
  </w:style>
  <w:style w:type="paragraph" w:customStyle="1" w:styleId="CitesCharChar">
    <w:name w:val="Cites Char Char"/>
    <w:next w:val="Normal"/>
    <w:link w:val="CitesCharCharChar"/>
    <w:rsid w:val="009C2CF4"/>
    <w:pPr>
      <w:widowControl w:val="0"/>
      <w:jc w:val="both"/>
      <w:outlineLvl w:val="2"/>
    </w:pPr>
    <w:rPr>
      <w:rFonts w:ascii="Times New Roman" w:eastAsia="Times New Roman" w:hAnsi="Times New Roman" w:cs="Times New Roman"/>
      <w:sz w:val="20"/>
    </w:rPr>
  </w:style>
  <w:style w:type="character" w:customStyle="1" w:styleId="CitesCharCharChar">
    <w:name w:val="Cites Char Char Char"/>
    <w:link w:val="CitesCharChar"/>
    <w:rsid w:val="009C2CF4"/>
    <w:rPr>
      <w:rFonts w:ascii="Times New Roman" w:eastAsia="Times New Roman" w:hAnsi="Times New Roman" w:cs="Times New Roman"/>
      <w:sz w:val="20"/>
    </w:rPr>
  </w:style>
  <w:style w:type="character" w:customStyle="1" w:styleId="nohighlighting">
    <w:name w:val="no highlighting"/>
    <w:rsid w:val="009C2CF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9C2CF4"/>
    <w:rPr>
      <w:rFonts w:ascii="Cambria" w:hAnsi="Cambria" w:hint="default"/>
      <w:sz w:val="21"/>
      <w:u w:val="single"/>
    </w:rPr>
  </w:style>
  <w:style w:type="paragraph" w:customStyle="1" w:styleId="Swag">
    <w:name w:val="Swag"/>
    <w:basedOn w:val="Normal"/>
    <w:link w:val="SwagChar"/>
    <w:qFormat/>
    <w:rsid w:val="009C2CF4"/>
    <w:rPr>
      <w:rFonts w:ascii="Georgia" w:hAnsi="Georgia"/>
      <w:color w:val="0000FF"/>
      <w:sz w:val="12"/>
      <w:u w:val="single"/>
    </w:rPr>
  </w:style>
  <w:style w:type="character" w:customStyle="1" w:styleId="SwagChar">
    <w:name w:val="Swag Char"/>
    <w:link w:val="Swag"/>
    <w:rsid w:val="009C2CF4"/>
    <w:rPr>
      <w:rFonts w:ascii="Georgia" w:hAnsi="Georgia"/>
      <w:color w:val="0000FF"/>
      <w:sz w:val="12"/>
      <w:u w:val="single"/>
    </w:rPr>
  </w:style>
  <w:style w:type="paragraph" w:customStyle="1" w:styleId="StyleUnderlineTimesNewRoman1">
    <w:name w:val="Style Underline + Times New Roman1"/>
    <w:link w:val="StyleUnderlineTimesNewRoman1Char"/>
    <w:rsid w:val="009C2CF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9C2CF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9C2CF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9C2CF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9C2CF4"/>
    <w:rPr>
      <w:rFonts w:ascii="Garamond" w:eastAsia="MS Mincho" w:hAnsi="Garamond"/>
    </w:rPr>
  </w:style>
  <w:style w:type="character" w:customStyle="1" w:styleId="StyleStyleCardTextLeft-075Right0Char">
    <w:name w:val="Style Style Card Text + Left:  -0.75&quot; + Right:  0&quot; Char"/>
    <w:link w:val="StyleStyleCardTextLeft-075Right0"/>
    <w:rsid w:val="009C2CF4"/>
    <w:rPr>
      <w:rFonts w:ascii="Garamond" w:eastAsia="MS Mincho" w:hAnsi="Garamond"/>
      <w:sz w:val="22"/>
    </w:rPr>
  </w:style>
  <w:style w:type="character" w:customStyle="1" w:styleId="CharChar61">
    <w:name w:val="Char Char61"/>
    <w:rsid w:val="009C2CF4"/>
    <w:rPr>
      <w:rFonts w:cs="Arial"/>
      <w:bCs/>
      <w:sz w:val="16"/>
      <w:szCs w:val="26"/>
      <w:lang w:val="en-US" w:eastAsia="en-US" w:bidi="ar-SA"/>
    </w:rPr>
  </w:style>
  <w:style w:type="character" w:customStyle="1" w:styleId="ListBulletChar">
    <w:name w:val="List Bullet Char"/>
    <w:link w:val="ListBullet"/>
    <w:uiPriority w:val="99"/>
    <w:rsid w:val="009C2CF4"/>
    <w:rPr>
      <w:rFonts w:ascii="Calibri" w:eastAsia="Calibri" w:hAnsi="Calibri"/>
      <w:sz w:val="22"/>
    </w:rPr>
  </w:style>
  <w:style w:type="paragraph" w:customStyle="1" w:styleId="subhead10">
    <w:name w:val="subhead1"/>
    <w:basedOn w:val="Normal"/>
    <w:uiPriority w:val="99"/>
    <w:rsid w:val="009C2CF4"/>
    <w:pPr>
      <w:spacing w:before="100" w:beforeAutospacing="1" w:after="100" w:afterAutospacing="1"/>
    </w:pPr>
    <w:rPr>
      <w:rFonts w:ascii="Georgia" w:eastAsia="Times New Roman" w:hAnsi="Georgia"/>
      <w:sz w:val="24"/>
    </w:rPr>
  </w:style>
  <w:style w:type="character" w:customStyle="1" w:styleId="styledate">
    <w:name w:val="styledate"/>
    <w:rsid w:val="009C2CF4"/>
  </w:style>
  <w:style w:type="character" w:customStyle="1" w:styleId="BoldandUnderlineChar1">
    <w:name w:val="Bold and Underline Char1"/>
    <w:rsid w:val="009C2CF4"/>
    <w:rPr>
      <w:b/>
      <w:szCs w:val="24"/>
      <w:u w:val="single"/>
      <w:lang w:val="en-US" w:eastAsia="en-US" w:bidi="ar-SA"/>
    </w:rPr>
  </w:style>
  <w:style w:type="character" w:customStyle="1" w:styleId="BoldandUnderlineChar1Char2">
    <w:name w:val="Bold and Underline Char1 Char2"/>
    <w:rsid w:val="009C2CF4"/>
    <w:rPr>
      <w:b/>
      <w:szCs w:val="24"/>
      <w:u w:val="single"/>
      <w:lang w:val="en-US" w:eastAsia="en-US" w:bidi="ar-SA"/>
    </w:rPr>
  </w:style>
  <w:style w:type="character" w:customStyle="1" w:styleId="BoldandUnderlineCharChar1">
    <w:name w:val="Bold and Underline Char Char1"/>
    <w:rsid w:val="009C2CF4"/>
    <w:rPr>
      <w:b/>
      <w:szCs w:val="24"/>
      <w:u w:val="single"/>
      <w:lang w:val="en-US" w:eastAsia="en-US" w:bidi="ar-SA"/>
    </w:rPr>
  </w:style>
  <w:style w:type="character" w:customStyle="1" w:styleId="BoldandUnderlineChar6">
    <w:name w:val="Bold and Underline Char6"/>
    <w:rsid w:val="009C2CF4"/>
    <w:rPr>
      <w:b/>
      <w:szCs w:val="24"/>
      <w:u w:val="single"/>
      <w:lang w:val="en-US" w:eastAsia="en-US" w:bidi="ar-SA"/>
    </w:rPr>
  </w:style>
  <w:style w:type="character" w:customStyle="1" w:styleId="title-link-wrapper">
    <w:name w:val="title-link-wrapper"/>
    <w:rsid w:val="009C2CF4"/>
  </w:style>
  <w:style w:type="character" w:customStyle="1" w:styleId="medium-font">
    <w:name w:val="medium-font"/>
    <w:rsid w:val="009C2CF4"/>
  </w:style>
  <w:style w:type="paragraph" w:customStyle="1" w:styleId="abstract">
    <w:name w:val="abstract"/>
    <w:basedOn w:val="Normal"/>
    <w:uiPriority w:val="99"/>
    <w:rsid w:val="009C2CF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9C2CF4"/>
    <w:rPr>
      <w:rFonts w:ascii="Georgia" w:eastAsia="Times New Roman" w:hAnsi="Georgia"/>
      <w:b/>
      <w:bCs/>
      <w:u w:val="single"/>
    </w:rPr>
  </w:style>
  <w:style w:type="character" w:customStyle="1" w:styleId="StyleUnderlineChar11ptBold2Char">
    <w:name w:val="Style Underline Char + 11 pt Bold2 Char"/>
    <w:link w:val="StyleUnderlineChar11ptBold2"/>
    <w:rsid w:val="009C2CF4"/>
    <w:rPr>
      <w:rFonts w:ascii="Georgia" w:eastAsia="Times New Roman" w:hAnsi="Georgia"/>
      <w:b/>
      <w:bCs/>
      <w:sz w:val="22"/>
      <w:u w:val="single"/>
    </w:rPr>
  </w:style>
  <w:style w:type="character" w:customStyle="1" w:styleId="ReallySamllTextChar">
    <w:name w:val="ReallySamllText Char"/>
    <w:rsid w:val="009C2CF4"/>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9C2CF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9C2CF4"/>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9C2CF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9C2CF4"/>
    <w:rPr>
      <w:rFonts w:ascii="Georgia" w:eastAsia="Times New Roman" w:hAnsi="Georgia"/>
      <w:sz w:val="22"/>
      <w:u w:val="single"/>
    </w:rPr>
  </w:style>
  <w:style w:type="character" w:customStyle="1" w:styleId="style10">
    <w:name w:val="style1"/>
    <w:rsid w:val="009C2CF4"/>
  </w:style>
  <w:style w:type="character" w:customStyle="1" w:styleId="pmtermsel">
    <w:name w:val="pmtermsel"/>
    <w:rsid w:val="009C2CF4"/>
  </w:style>
  <w:style w:type="character" w:customStyle="1" w:styleId="showipapr">
    <w:name w:val="show_ipapr"/>
    <w:rsid w:val="009C2CF4"/>
  </w:style>
  <w:style w:type="character" w:customStyle="1" w:styleId="dnindex">
    <w:name w:val="dnindex"/>
    <w:rsid w:val="009C2CF4"/>
  </w:style>
  <w:style w:type="character" w:customStyle="1" w:styleId="23">
    <w:name w:val="23"/>
    <w:rsid w:val="009C2CF4"/>
    <w:rPr>
      <w:rFonts w:ascii="Times New Roman" w:hAnsi="Times New Roman" w:cs="Arial"/>
      <w:bCs/>
      <w:sz w:val="20"/>
      <w:u w:val="single"/>
      <w:lang w:val="en-US" w:eastAsia="en-US" w:bidi="ar-SA"/>
    </w:rPr>
  </w:style>
  <w:style w:type="character" w:customStyle="1" w:styleId="33">
    <w:name w:val="33"/>
    <w:rsid w:val="009C2CF4"/>
    <w:rPr>
      <w:rFonts w:ascii="Times New Roman" w:hAnsi="Times New Roman" w:cs="Arial"/>
      <w:b/>
      <w:bCs/>
      <w:sz w:val="20"/>
      <w:u w:val="single"/>
      <w:lang w:val="en-US" w:eastAsia="en-US" w:bidi="ar-SA"/>
    </w:rPr>
  </w:style>
  <w:style w:type="character" w:customStyle="1" w:styleId="55">
    <w:name w:val="55"/>
    <w:rsid w:val="009C2CF4"/>
    <w:rPr>
      <w:rFonts w:cs="Arial"/>
      <w:bCs/>
      <w:sz w:val="20"/>
      <w:u w:val="single"/>
      <w:lang w:val="en-US" w:eastAsia="en-US" w:bidi="ar-SA"/>
    </w:rPr>
  </w:style>
  <w:style w:type="character" w:customStyle="1" w:styleId="authoraffil">
    <w:name w:val="authoraffil"/>
    <w:rsid w:val="009C2CF4"/>
  </w:style>
  <w:style w:type="character" w:customStyle="1" w:styleId="CharChar8">
    <w:name w:val="Char Char8"/>
    <w:rsid w:val="009C2CF4"/>
    <w:rPr>
      <w:rFonts w:ascii="Georgia" w:eastAsia="Times New Roman" w:hAnsi="Georgia"/>
      <w:b/>
      <w:bCs/>
      <w:sz w:val="30"/>
      <w:szCs w:val="28"/>
      <w:u w:val="single"/>
    </w:rPr>
  </w:style>
  <w:style w:type="character" w:customStyle="1" w:styleId="FontStyle13">
    <w:name w:val="Font Style13"/>
    <w:uiPriority w:val="99"/>
    <w:rsid w:val="009C2CF4"/>
    <w:rPr>
      <w:rFonts w:ascii="Constantia" w:hAnsi="Constantia" w:cs="Constantia"/>
      <w:sz w:val="18"/>
      <w:szCs w:val="18"/>
    </w:rPr>
  </w:style>
  <w:style w:type="character" w:customStyle="1" w:styleId="TagsCharCharCharChar">
    <w:name w:val="Tags Char Char Char Char"/>
    <w:rsid w:val="009C2CF4"/>
    <w:rPr>
      <w:rFonts w:ascii="Times New Roman" w:eastAsia="Times New Roman" w:hAnsi="Times New Roman" w:cs="Times New Roman"/>
      <w:b/>
      <w:sz w:val="24"/>
      <w:szCs w:val="24"/>
    </w:rPr>
  </w:style>
  <w:style w:type="character" w:customStyle="1" w:styleId="Citation1Char">
    <w:name w:val="Citation1 Char"/>
    <w:link w:val="Citation10"/>
    <w:locked/>
    <w:rsid w:val="009C2CF4"/>
    <w:rPr>
      <w:rFonts w:ascii="Georgia" w:hAnsi="Georgia"/>
      <w:b/>
      <w:u w:val="single"/>
    </w:rPr>
  </w:style>
  <w:style w:type="paragraph" w:customStyle="1" w:styleId="Citation10">
    <w:name w:val="Citation1"/>
    <w:basedOn w:val="Normal"/>
    <w:link w:val="Citation1Char"/>
    <w:qFormat/>
    <w:rsid w:val="009C2CF4"/>
    <w:rPr>
      <w:rFonts w:ascii="Georgia" w:hAnsi="Georgia"/>
      <w:b/>
      <w:sz w:val="24"/>
      <w:u w:val="single"/>
    </w:rPr>
  </w:style>
  <w:style w:type="character" w:customStyle="1" w:styleId="TaglineChar">
    <w:name w:val="Tagline Char"/>
    <w:link w:val="Tagline0"/>
    <w:locked/>
    <w:rsid w:val="009C2CF4"/>
    <w:rPr>
      <w:rFonts w:ascii="Georgia" w:hAnsi="Georgia"/>
      <w:b/>
    </w:rPr>
  </w:style>
  <w:style w:type="paragraph" w:customStyle="1" w:styleId="Tagline0">
    <w:name w:val="Tagline"/>
    <w:basedOn w:val="Normal"/>
    <w:link w:val="TaglineChar"/>
    <w:qFormat/>
    <w:rsid w:val="009C2CF4"/>
    <w:rPr>
      <w:rFonts w:ascii="Georgia" w:hAnsi="Georgia"/>
      <w:b/>
      <w:sz w:val="24"/>
    </w:rPr>
  </w:style>
  <w:style w:type="paragraph" w:customStyle="1" w:styleId="NothingCharCharChar">
    <w:name w:val="Nothing Char Char Char"/>
    <w:link w:val="NothingCharChar"/>
    <w:rsid w:val="009C2CF4"/>
    <w:pPr>
      <w:jc w:val="both"/>
    </w:pPr>
  </w:style>
  <w:style w:type="paragraph" w:customStyle="1" w:styleId="StyleLeft021">
    <w:name w:val="Style Left:  0.2&quot;1"/>
    <w:basedOn w:val="Normal"/>
    <w:uiPriority w:val="99"/>
    <w:rsid w:val="009C2CF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9C2CF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9C2CF4"/>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9C2CF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9C2CF4"/>
    <w:rPr>
      <w:rFonts w:ascii="Georgia" w:eastAsia="Times New Roman" w:hAnsi="Georgia"/>
      <w:sz w:val="22"/>
      <w:u w:val="single"/>
      <w:bdr w:val="single" w:sz="4" w:space="0" w:color="auto"/>
    </w:rPr>
  </w:style>
  <w:style w:type="character" w:customStyle="1" w:styleId="boldcitationChar">
    <w:name w:val="bold citation Char"/>
    <w:rsid w:val="009C2CF4"/>
    <w:rPr>
      <w:rFonts w:ascii="Arial" w:hAnsi="Arial"/>
      <w:b/>
      <w:sz w:val="28"/>
      <w:szCs w:val="24"/>
      <w:u w:val="thick"/>
      <w:lang w:val="en-US" w:eastAsia="en-US" w:bidi="ar-SA"/>
    </w:rPr>
  </w:style>
  <w:style w:type="paragraph" w:customStyle="1" w:styleId="BlockTitle20">
    <w:name w:val="Block Title #2"/>
    <w:basedOn w:val="Normal"/>
    <w:uiPriority w:val="99"/>
    <w:rsid w:val="009C2CF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
    <w:name w:val="Tagstyle"/>
    <w:basedOn w:val="Normal"/>
    <w:next w:val="Normal"/>
    <w:rsid w:val="009C2CF4"/>
    <w:rPr>
      <w:rFonts w:ascii="Georgia" w:hAnsi="Georgia"/>
      <w:b/>
    </w:rPr>
  </w:style>
  <w:style w:type="character" w:customStyle="1" w:styleId="BoldunderlineChar3">
    <w:name w:val="Bold/underline Char"/>
    <w:rsid w:val="009C2CF4"/>
    <w:rPr>
      <w:rFonts w:eastAsia="SimSun"/>
      <w:b/>
      <w:noProof w:val="0"/>
      <w:sz w:val="24"/>
      <w:szCs w:val="24"/>
      <w:u w:val="single"/>
      <w:lang w:val="en-US" w:eastAsia="zh-CN" w:bidi="ar-SA"/>
    </w:rPr>
  </w:style>
  <w:style w:type="character" w:customStyle="1" w:styleId="underlinetextchar0">
    <w:name w:val="underlinetextchar"/>
    <w:rsid w:val="009C2CF4"/>
  </w:style>
  <w:style w:type="character" w:customStyle="1" w:styleId="boldciteChar1">
    <w:name w:val="bold cite Char1"/>
    <w:rsid w:val="009C2CF4"/>
    <w:rPr>
      <w:b/>
      <w:sz w:val="28"/>
      <w:u w:val="thick" w:color="000000"/>
    </w:rPr>
  </w:style>
  <w:style w:type="character" w:customStyle="1" w:styleId="tagCharCharChar1">
    <w:name w:val="tag Char Char Char1"/>
    <w:rsid w:val="009C2CF4"/>
    <w:rPr>
      <w:b/>
      <w:sz w:val="24"/>
      <w:lang w:val="en-US" w:eastAsia="en-US" w:bidi="ar-SA"/>
    </w:rPr>
  </w:style>
  <w:style w:type="character" w:customStyle="1" w:styleId="underlinecardChar0">
    <w:name w:val="underline card Char"/>
    <w:rsid w:val="009C2CF4"/>
    <w:rPr>
      <w:rFonts w:ascii="Arial" w:hAnsi="Arial"/>
      <w:sz w:val="18"/>
      <w:szCs w:val="24"/>
      <w:u w:val="single"/>
      <w:lang w:val="en-US" w:eastAsia="en-US" w:bidi="ar-SA"/>
    </w:rPr>
  </w:style>
  <w:style w:type="paragraph" w:customStyle="1" w:styleId="date-comments">
    <w:name w:val="date-comments"/>
    <w:basedOn w:val="Normal"/>
    <w:uiPriority w:val="99"/>
    <w:rsid w:val="009C2CF4"/>
    <w:pPr>
      <w:spacing w:before="100" w:beforeAutospacing="1" w:after="100" w:afterAutospacing="1"/>
    </w:pPr>
    <w:rPr>
      <w:rFonts w:ascii="Times" w:hAnsi="Times"/>
      <w:szCs w:val="20"/>
    </w:rPr>
  </w:style>
  <w:style w:type="character" w:customStyle="1" w:styleId="articleauthor0">
    <w:name w:val="articleauthor"/>
    <w:rsid w:val="009C2CF4"/>
  </w:style>
  <w:style w:type="character" w:customStyle="1" w:styleId="bodysubtoc">
    <w:name w:val="bodysubtoc"/>
    <w:rsid w:val="009C2CF4"/>
  </w:style>
  <w:style w:type="character" w:customStyle="1" w:styleId="lefttitlesmaller">
    <w:name w:val="lefttitlesmaller"/>
    <w:rsid w:val="009C2CF4"/>
  </w:style>
  <w:style w:type="character" w:customStyle="1" w:styleId="mb">
    <w:name w:val="mb"/>
    <w:rsid w:val="009C2CF4"/>
  </w:style>
  <w:style w:type="character" w:customStyle="1" w:styleId="submitted-date">
    <w:name w:val="submitted-date"/>
    <w:rsid w:val="009C2CF4"/>
  </w:style>
  <w:style w:type="character" w:customStyle="1" w:styleId="submitted-time">
    <w:name w:val="submitted-time"/>
    <w:rsid w:val="009C2CF4"/>
  </w:style>
  <w:style w:type="character" w:customStyle="1" w:styleId="A20">
    <w:name w:val="A2"/>
    <w:uiPriority w:val="99"/>
    <w:rsid w:val="009C2CF4"/>
    <w:rPr>
      <w:rFonts w:ascii="Sabon LT Std" w:hAnsi="Sabon LT Std" w:cs="Sabon LT Std" w:hint="default"/>
      <w:color w:val="000000"/>
      <w:sz w:val="15"/>
      <w:szCs w:val="15"/>
    </w:rPr>
  </w:style>
  <w:style w:type="character" w:customStyle="1" w:styleId="searchword">
    <w:name w:val="searchword"/>
    <w:rsid w:val="009C2CF4"/>
  </w:style>
  <w:style w:type="paragraph" w:customStyle="1" w:styleId="Heading2Char2CharChar12">
    <w:name w:val="Heading 2 Char2 Char Char12"/>
    <w:aliases w:val="Char Char Char Char Char Char1 Char Char Char Char Char1,Char Char22"/>
    <w:next w:val="Normal"/>
    <w:uiPriority w:val="99"/>
    <w:rsid w:val="009C2CF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9C2CF4"/>
    <w:rPr>
      <w:rFonts w:ascii="Times New Roman" w:hAnsi="Times New Roman" w:cs="Times New Roman"/>
      <w:sz w:val="18"/>
      <w:szCs w:val="18"/>
    </w:rPr>
  </w:style>
  <w:style w:type="character" w:customStyle="1" w:styleId="bylines">
    <w:name w:val="bylines"/>
    <w:basedOn w:val="DefaultParagraphFont"/>
    <w:rsid w:val="009C2CF4"/>
  </w:style>
  <w:style w:type="character" w:customStyle="1" w:styleId="StyleStyleBoldUnderlineUnderlineIntenseEmphasis1apple-style-2">
    <w:name w:val="Style Style Bold UnderlineUnderlineIntense Emphasis1apple-style-...2"/>
    <w:basedOn w:val="DefaultParagraphFont"/>
    <w:rsid w:val="009C2CF4"/>
    <w:rPr>
      <w:b w:val="0"/>
      <w:bCs/>
      <w:sz w:val="22"/>
      <w:u w:val="single"/>
    </w:rPr>
  </w:style>
  <w:style w:type="character" w:customStyle="1" w:styleId="FontStyle57">
    <w:name w:val="Font Style57"/>
    <w:rsid w:val="009C2CF4"/>
    <w:rPr>
      <w:rFonts w:ascii="Georgia" w:hAnsi="Georgia" w:cs="Georgia"/>
      <w:b/>
      <w:bCs/>
      <w:sz w:val="14"/>
      <w:szCs w:val="14"/>
    </w:rPr>
  </w:style>
  <w:style w:type="character" w:customStyle="1" w:styleId="FontStyle89">
    <w:name w:val="Font Style89"/>
    <w:rsid w:val="009C2CF4"/>
    <w:rPr>
      <w:rFonts w:ascii="Times New Roman" w:hAnsi="Times New Roman" w:cs="Times New Roman"/>
      <w:b/>
      <w:bCs/>
      <w:smallCaps/>
      <w:spacing w:val="40"/>
      <w:sz w:val="16"/>
      <w:szCs w:val="16"/>
    </w:rPr>
  </w:style>
  <w:style w:type="character" w:customStyle="1" w:styleId="style3Char0">
    <w:name w:val="style 3 Char"/>
    <w:rsid w:val="009C2CF4"/>
    <w:rPr>
      <w:sz w:val="18"/>
      <w:szCs w:val="24"/>
      <w:lang w:val="en-US" w:eastAsia="en-US" w:bidi="ar-SA"/>
    </w:rPr>
  </w:style>
  <w:style w:type="paragraph" w:customStyle="1" w:styleId="003Cite">
    <w:name w:val="003Cite"/>
    <w:basedOn w:val="Normal"/>
    <w:qFormat/>
    <w:rsid w:val="009C2CF4"/>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9C2CF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9C2CF4"/>
    <w:rPr>
      <w:rFonts w:ascii="Georgia" w:hAnsi="Georgia"/>
      <w:b/>
      <w:color w:val="000000"/>
      <w:sz w:val="22"/>
      <w:u w:val="single"/>
    </w:rPr>
  </w:style>
  <w:style w:type="paragraph" w:customStyle="1" w:styleId="StyleCards12ptThickunderline">
    <w:name w:val="Style Cards + 12 pt Thick underline"/>
    <w:basedOn w:val="Normal"/>
    <w:link w:val="StyleCards12ptThickunderlineChar2"/>
    <w:rsid w:val="009C2CF4"/>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9C2CF4"/>
    <w:rPr>
      <w:rFonts w:ascii="Times New Roman" w:eastAsia="Times New Roman" w:hAnsi="Times New Roman" w:cs="Times New Roman"/>
      <w:u w:val="thick"/>
      <w:lang w:val="x-none" w:eastAsia="x-none"/>
    </w:rPr>
  </w:style>
  <w:style w:type="character" w:customStyle="1" w:styleId="BlockHeadingsChar1">
    <w:name w:val="Block Headings Char1"/>
    <w:rsid w:val="009C2CF4"/>
    <w:rPr>
      <w:b/>
      <w:caps/>
    </w:rPr>
  </w:style>
  <w:style w:type="character" w:customStyle="1" w:styleId="Longcite">
    <w:name w:val="Longcite"/>
    <w:rsid w:val="009C2CF4"/>
    <w:rPr>
      <w:sz w:val="16"/>
    </w:rPr>
  </w:style>
  <w:style w:type="paragraph" w:customStyle="1" w:styleId="NormalUnderline0">
    <w:name w:val="Normal + Underline"/>
    <w:basedOn w:val="Normal"/>
    <w:link w:val="NormalUnderlineChar0"/>
    <w:rsid w:val="009C2CF4"/>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9C2CF4"/>
    <w:rPr>
      <w:rFonts w:ascii="Times New Roman" w:eastAsia="Times New Roman" w:hAnsi="Times New Roman" w:cs="Times New Roman"/>
      <w:b/>
      <w:u w:val="single"/>
      <w:lang w:val="x-none" w:eastAsia="x-none"/>
    </w:rPr>
  </w:style>
  <w:style w:type="character" w:customStyle="1" w:styleId="FontStyle170">
    <w:name w:val="Font Style170"/>
    <w:uiPriority w:val="99"/>
    <w:rsid w:val="009C2CF4"/>
    <w:rPr>
      <w:rFonts w:ascii="Bookman Old Style" w:hAnsi="Bookman Old Style" w:cs="Bookman Old Style"/>
      <w:sz w:val="16"/>
      <w:szCs w:val="16"/>
    </w:rPr>
  </w:style>
  <w:style w:type="character" w:customStyle="1" w:styleId="FontStyle17">
    <w:name w:val="Font Style17"/>
    <w:uiPriority w:val="99"/>
    <w:rsid w:val="009C2CF4"/>
    <w:rPr>
      <w:rFonts w:ascii="Book Antiqua" w:hAnsi="Book Antiqua" w:cs="Book Antiqua"/>
      <w:i/>
      <w:iCs/>
      <w:spacing w:val="10"/>
      <w:sz w:val="22"/>
      <w:szCs w:val="22"/>
    </w:rPr>
  </w:style>
  <w:style w:type="character" w:customStyle="1" w:styleId="FontStyle329">
    <w:name w:val="Font Style329"/>
    <w:basedOn w:val="DefaultParagraphFont"/>
    <w:uiPriority w:val="99"/>
    <w:rsid w:val="009C2CF4"/>
    <w:rPr>
      <w:rFonts w:ascii="Times New Roman" w:hAnsi="Times New Roman" w:cs="Times New Roman" w:hint="default"/>
      <w:b/>
      <w:bC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to.org/english/news_e/news17_e/trip_23jan17_e.htm" TargetMode="External"/><Relationship Id="rId4" Type="http://schemas.openxmlformats.org/officeDocument/2006/relationships/customXml" Target="../customXml/item4.xml"/><Relationship Id="rId9" Type="http://schemas.openxmlformats.org/officeDocument/2006/relationships/hyperlink" Target="http://www.tandfonline.com/doi/pdf/10.1080/00455091.2016.1278150?needAccess=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19</Pages>
  <Words>10602</Words>
  <Characters>60434</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2021-10-17T18:11:00Z</dcterms:created>
  <dcterms:modified xsi:type="dcterms:W3CDTF">2021-10-17T18:50:00Z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